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5E279" w14:textId="075151E6" w:rsidR="00A95652" w:rsidRDefault="009626B9" w:rsidP="009626B9">
      <w:pPr>
        <w:pStyle w:val="Heading2"/>
      </w:pPr>
      <w:r>
        <w:t>1NC</w:t>
      </w:r>
    </w:p>
    <w:p w14:paraId="55BF8F1D" w14:textId="7AF499E1" w:rsidR="009626B9" w:rsidRDefault="009626B9" w:rsidP="009626B9">
      <w:pPr>
        <w:pStyle w:val="Heading3"/>
      </w:pPr>
      <w:r>
        <w:t>1NC – OFF</w:t>
      </w:r>
    </w:p>
    <w:p w14:paraId="309C67FE" w14:textId="751C71B3" w:rsidR="009626B9" w:rsidRPr="00770016" w:rsidRDefault="009626B9" w:rsidP="009626B9">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The World Health Organization ought to publicly declare that their decision will represent their future decisions on all intellectual property protections on medicines.</w:t>
      </w:r>
    </w:p>
    <w:p w14:paraId="7B4E3A5C" w14:textId="0EDAADFF" w:rsidR="009626B9" w:rsidRPr="00770016" w:rsidRDefault="009626B9" w:rsidP="009626B9">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0321D961" w14:textId="77777777" w:rsidR="009626B9" w:rsidRPr="00770016" w:rsidRDefault="009626B9" w:rsidP="009626B9">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449D1EC0" w14:textId="77777777" w:rsidR="009626B9" w:rsidRPr="00770016" w:rsidRDefault="009626B9" w:rsidP="009626B9">
      <w:hyperlink r:id="rId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5AB194A7" w14:textId="4C179FA8" w:rsidR="009626B9" w:rsidRDefault="009626B9" w:rsidP="009626B9">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196BF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196BF1">
        <w:rPr>
          <w:b/>
          <w:bCs/>
          <w:szCs w:val="24"/>
          <w:highlight w:val="cyan"/>
          <w:u w:val="single"/>
        </w:rPr>
        <w:t>less active</w:t>
      </w:r>
      <w:r w:rsidRPr="00770016">
        <w:rPr>
          <w:b/>
          <w:bCs/>
          <w:szCs w:val="24"/>
          <w:u w:val="single"/>
        </w:rPr>
        <w:t xml:space="preserve"> in the debate over </w:t>
      </w:r>
      <w:r w:rsidRPr="00196BF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196BF1">
        <w:rPr>
          <w:szCs w:val="24"/>
          <w:highlight w:val="cyan"/>
          <w:u w:val="single"/>
        </w:rPr>
        <w:t xml:space="preserve">could be </w:t>
      </w:r>
      <w:r w:rsidRPr="00770016">
        <w:rPr>
          <w:szCs w:val="24"/>
          <w:u w:val="single"/>
        </w:rPr>
        <w:t xml:space="preserve">a much </w:t>
      </w:r>
      <w:r w:rsidRPr="00196BF1">
        <w:rPr>
          <w:szCs w:val="24"/>
          <w:highlight w:val="cyan"/>
          <w:u w:val="single"/>
        </w:rPr>
        <w:t xml:space="preserve">more </w:t>
      </w:r>
      <w:r w:rsidRPr="00770016">
        <w:rPr>
          <w:szCs w:val="24"/>
          <w:u w:val="single"/>
        </w:rPr>
        <w:t xml:space="preserve">informed and </w:t>
      </w:r>
      <w:r w:rsidRPr="00196BF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196BF1">
        <w:rPr>
          <w:rStyle w:val="StyleUnderline"/>
          <w:b/>
          <w:bCs/>
          <w:szCs w:val="24"/>
          <w:highlight w:val="cyan"/>
        </w:rPr>
        <w:t>remained deferential</w:t>
      </w:r>
      <w:r w:rsidRPr="00196BF1">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196BF1">
        <w:rPr>
          <w:szCs w:val="24"/>
          <w:highlight w:val="cyan"/>
          <w:u w:val="single"/>
        </w:rPr>
        <w:t>over</w:t>
      </w:r>
      <w:r w:rsidRPr="00770016">
        <w:rPr>
          <w:szCs w:val="24"/>
          <w:u w:val="single"/>
        </w:rPr>
        <w:t xml:space="preserve"> </w:t>
      </w:r>
      <w:r w:rsidRPr="00196BF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196BF1">
        <w:rPr>
          <w:rStyle w:val="StyleUnderline"/>
          <w:b/>
          <w:bCs/>
          <w:szCs w:val="24"/>
          <w:highlight w:val="cyan"/>
        </w:rPr>
        <w:t>spectator</w:t>
      </w:r>
      <w:r w:rsidRPr="00196BF1">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196BF1">
        <w:rPr>
          <w:szCs w:val="24"/>
          <w:highlight w:val="cyan"/>
          <w:u w:val="single"/>
        </w:rPr>
        <w:t xml:space="preserve">could take </w:t>
      </w:r>
      <w:r w:rsidRPr="00770016">
        <w:rPr>
          <w:szCs w:val="24"/>
          <w:u w:val="single"/>
        </w:rPr>
        <w:t xml:space="preserve">a much </w:t>
      </w:r>
      <w:r w:rsidRPr="00196BF1">
        <w:rPr>
          <w:szCs w:val="24"/>
          <w:highlight w:val="cyan"/>
          <w:u w:val="single"/>
        </w:rPr>
        <w:t xml:space="preserve">stronger stance on </w:t>
      </w:r>
      <w:r w:rsidRPr="00770016">
        <w:rPr>
          <w:szCs w:val="24"/>
          <w:u w:val="single"/>
        </w:rPr>
        <w:t xml:space="preserve">the impact of the </w:t>
      </w:r>
      <w:r w:rsidRPr="00196BF1">
        <w:rPr>
          <w:b/>
          <w:bCs/>
          <w:szCs w:val="24"/>
          <w:highlight w:val="cyan"/>
          <w:u w:val="single"/>
        </w:rPr>
        <w:t>TRIPS</w:t>
      </w:r>
      <w:r w:rsidRPr="00196BF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196BF1">
        <w:rPr>
          <w:rStyle w:val="StyleUnderline"/>
          <w:b/>
          <w:bCs/>
          <w:szCs w:val="24"/>
          <w:highlight w:val="cyan"/>
        </w:rPr>
        <w:t>needs</w:t>
      </w:r>
      <w:r w:rsidRPr="00196BF1">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196BF1">
        <w:rPr>
          <w:rStyle w:val="StyleUnderline"/>
          <w:b/>
          <w:bCs/>
          <w:szCs w:val="24"/>
          <w:highlight w:val="cyan"/>
        </w:rPr>
        <w:t>active advocacy</w:t>
      </w:r>
      <w:r w:rsidRPr="00770016">
        <w:rPr>
          <w:rStyle w:val="StyleUnderline"/>
          <w:b/>
          <w:bCs/>
          <w:szCs w:val="24"/>
        </w:rPr>
        <w:t xml:space="preserve"> role </w:t>
      </w:r>
      <w:r w:rsidRPr="00196BF1">
        <w:rPr>
          <w:rStyle w:val="StyleUnderline"/>
          <w:b/>
          <w:bCs/>
          <w:szCs w:val="24"/>
          <w:highlight w:val="cyan"/>
        </w:rPr>
        <w:t xml:space="preserve">in </w:t>
      </w:r>
      <w:r w:rsidRPr="00770016">
        <w:rPr>
          <w:rStyle w:val="StyleUnderline"/>
          <w:b/>
          <w:bCs/>
          <w:szCs w:val="24"/>
        </w:rPr>
        <w:t xml:space="preserve">the </w:t>
      </w:r>
      <w:r w:rsidRPr="00196BF1">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196BF1">
        <w:rPr>
          <w:szCs w:val="24"/>
          <w:highlight w:val="cyan"/>
          <w:u w:val="single"/>
        </w:rPr>
        <w:t xml:space="preserve">The </w:t>
      </w:r>
      <w:r w:rsidRPr="00770016">
        <w:rPr>
          <w:szCs w:val="24"/>
          <w:u w:val="single"/>
        </w:rPr>
        <w:t xml:space="preserve">Director-General of the </w:t>
      </w:r>
      <w:r w:rsidRPr="00196BF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196BF1">
        <w:rPr>
          <w:b/>
          <w:bCs/>
          <w:szCs w:val="24"/>
          <w:highlight w:val="cyan"/>
          <w:u w:val="single"/>
        </w:rPr>
        <w:t xml:space="preserve">Ensuring </w:t>
      </w:r>
      <w:r w:rsidRPr="00770016">
        <w:rPr>
          <w:b/>
          <w:bCs/>
          <w:szCs w:val="24"/>
          <w:u w:val="single"/>
        </w:rPr>
        <w:t xml:space="preserve">that </w:t>
      </w:r>
      <w:r w:rsidRPr="00196BF1">
        <w:rPr>
          <w:b/>
          <w:bCs/>
          <w:szCs w:val="24"/>
          <w:highlight w:val="cyan"/>
          <w:u w:val="single"/>
        </w:rPr>
        <w:t xml:space="preserve">patent </w:t>
      </w:r>
      <w:r w:rsidRPr="00770016">
        <w:rPr>
          <w:b/>
          <w:bCs/>
          <w:szCs w:val="24"/>
          <w:u w:val="single"/>
        </w:rPr>
        <w:t xml:space="preserve">regimes stimulate research and </w:t>
      </w:r>
      <w:r w:rsidRPr="00196BF1">
        <w:rPr>
          <w:b/>
          <w:bCs/>
          <w:szCs w:val="24"/>
          <w:highlight w:val="cyan"/>
          <w:u w:val="single"/>
        </w:rPr>
        <w:t>do not hinder</w:t>
      </w:r>
      <w:r w:rsidRPr="00770016">
        <w:rPr>
          <w:b/>
          <w:bCs/>
          <w:szCs w:val="24"/>
          <w:u w:val="single"/>
        </w:rPr>
        <w:t xml:space="preserve"> international scientific </w:t>
      </w:r>
      <w:r w:rsidRPr="00196BF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A9457D">
        <w:rPr>
          <w:szCs w:val="24"/>
          <w:highlight w:val="cyan"/>
          <w:u w:val="single"/>
        </w:rPr>
        <w:t xml:space="preserve">should </w:t>
      </w:r>
      <w:r w:rsidRPr="00A9457D">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A9457D">
        <w:rPr>
          <w:szCs w:val="24"/>
          <w:highlight w:val="cyan"/>
          <w:u w:val="single"/>
        </w:rPr>
        <w:t>needs to develop</w:t>
      </w:r>
      <w:r w:rsidRPr="00770016">
        <w:rPr>
          <w:szCs w:val="24"/>
          <w:u w:val="single"/>
        </w:rPr>
        <w:t xml:space="preserve"> a clearer </w:t>
      </w:r>
      <w:r w:rsidRPr="00A9457D">
        <w:rPr>
          <w:szCs w:val="24"/>
          <w:highlight w:val="cyan"/>
          <w:u w:val="single"/>
        </w:rPr>
        <w:t>vision on global equity</w:t>
      </w:r>
      <w:r w:rsidRPr="00770016">
        <w:rPr>
          <w:szCs w:val="24"/>
          <w:u w:val="single"/>
        </w:rPr>
        <w:t xml:space="preserve"> pricing </w:t>
      </w:r>
      <w:r w:rsidRPr="00A9457D">
        <w:rPr>
          <w:szCs w:val="24"/>
          <w:highlight w:val="cyan"/>
          <w:u w:val="single"/>
        </w:rPr>
        <w:t>for</w:t>
      </w:r>
      <w:r w:rsidRPr="00770016">
        <w:rPr>
          <w:szCs w:val="24"/>
          <w:u w:val="single"/>
        </w:rPr>
        <w:t xml:space="preserve"> essential </w:t>
      </w:r>
      <w:r w:rsidRPr="00A9457D">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196BF1">
        <w:rPr>
          <w:rStyle w:val="StyleUnderline"/>
          <w:b/>
          <w:bCs/>
          <w:szCs w:val="24"/>
          <w:highlight w:val="cyan"/>
        </w:rPr>
        <w:t>over patent law and</w:t>
      </w:r>
      <w:r w:rsidRPr="00196BF1">
        <w:rPr>
          <w:szCs w:val="24"/>
          <w:highlight w:val="cyan"/>
          <w:u w:val="single"/>
        </w:rPr>
        <w:t xml:space="preserve"> </w:t>
      </w:r>
      <w:r w:rsidRPr="00770016">
        <w:rPr>
          <w:szCs w:val="24"/>
          <w:u w:val="single"/>
        </w:rPr>
        <w:t xml:space="preserve">access to essential </w:t>
      </w:r>
      <w:r w:rsidRPr="00196BF1">
        <w:rPr>
          <w:rStyle w:val="StyleUnderline"/>
          <w:szCs w:val="24"/>
          <w:highlight w:val="cyan"/>
        </w:rPr>
        <w:t>medicines</w:t>
      </w:r>
      <w:r w:rsidRPr="00770016">
        <w:rPr>
          <w:szCs w:val="24"/>
          <w:u w:val="single"/>
        </w:rPr>
        <w:t xml:space="preserve">. </w:t>
      </w:r>
      <w:r w:rsidRPr="00196BF1">
        <w:rPr>
          <w:rStyle w:val="StyleUnderline"/>
          <w:b/>
          <w:bCs/>
          <w:szCs w:val="24"/>
          <w:highlight w:val="cyan"/>
          <w:bdr w:val="single" w:sz="4" w:space="0" w:color="auto"/>
        </w:rPr>
        <w:t>Not only could it mediate legal disputes</w:t>
      </w:r>
      <w:r w:rsidRPr="00196BF1">
        <w:rPr>
          <w:szCs w:val="24"/>
          <w:highlight w:val="cyan"/>
          <w:u w:val="single"/>
        </w:rPr>
        <w:t xml:space="preserve"> </w:t>
      </w:r>
      <w:r w:rsidRPr="00770016">
        <w:rPr>
          <w:szCs w:val="24"/>
          <w:u w:val="single"/>
        </w:rPr>
        <w:t>over patents in respect of essential medicines</w:t>
      </w:r>
      <w:r w:rsidRPr="00196BF1">
        <w:rPr>
          <w:rStyle w:val="StyleUnderline"/>
          <w:szCs w:val="24"/>
          <w:highlight w:val="cyan"/>
        </w:rPr>
        <w:t xml:space="preserve">, </w:t>
      </w:r>
      <w:proofErr w:type="gramStart"/>
      <w:r w:rsidRPr="00196BF1">
        <w:rPr>
          <w:rStyle w:val="StyleUnderline"/>
          <w:szCs w:val="24"/>
          <w:highlight w:val="cyan"/>
        </w:rPr>
        <w:t>it could</w:t>
      </w:r>
      <w:proofErr w:type="gramEnd"/>
      <w:r w:rsidRPr="00196BF1">
        <w:rPr>
          <w:rStyle w:val="StyleUnderline"/>
          <w:szCs w:val="24"/>
          <w:highlight w:val="cyan"/>
        </w:rPr>
        <w:t xml:space="preserve"> be a</w:t>
      </w:r>
      <w:r w:rsidRPr="00196BF1">
        <w:rPr>
          <w:szCs w:val="24"/>
          <w:highlight w:val="cyan"/>
          <w:u w:val="single"/>
        </w:rPr>
        <w:t xml:space="preserve"> </w:t>
      </w:r>
      <w:r w:rsidRPr="00770016">
        <w:rPr>
          <w:szCs w:val="24"/>
          <w:u w:val="single"/>
        </w:rPr>
        <w:t xml:space="preserve">vocal </w:t>
      </w:r>
      <w:r w:rsidRPr="00196BF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DF0B4C0" w14:textId="77777777" w:rsidR="00DC2A50" w:rsidRPr="001E741E" w:rsidRDefault="00DC2A50" w:rsidP="00DC2A50">
      <w:pPr>
        <w:pStyle w:val="Heading4"/>
        <w:rPr>
          <w:rFonts w:cs="Calibri"/>
        </w:rPr>
      </w:pPr>
      <w:r w:rsidRPr="001E741E">
        <w:rPr>
          <w:rFonts w:cs="Calibri"/>
        </w:rPr>
        <w:t xml:space="preserve">WHO says </w:t>
      </w:r>
      <w:proofErr w:type="gramStart"/>
      <w:r w:rsidRPr="001E741E">
        <w:rPr>
          <w:rFonts w:cs="Calibri"/>
        </w:rPr>
        <w:t>yes</w:t>
      </w:r>
      <w:proofErr w:type="gramEnd"/>
    </w:p>
    <w:p w14:paraId="46530D08" w14:textId="77777777" w:rsidR="00DC2A50" w:rsidRPr="00515E5D" w:rsidRDefault="00DC2A50" w:rsidP="00DC2A50">
      <w:pPr>
        <w:rPr>
          <w:rStyle w:val="Style13ptBold"/>
          <w:bCs w:val="0"/>
          <w:sz w:val="16"/>
          <w:szCs w:val="26"/>
        </w:rPr>
      </w:pPr>
      <w:r w:rsidRPr="00515E5D">
        <w:rPr>
          <w:rStyle w:val="Style13ptBold"/>
          <w:szCs w:val="26"/>
        </w:rPr>
        <w:t>Kimball 21</w:t>
      </w:r>
      <w:r w:rsidRPr="00515E5D">
        <w:rPr>
          <w:rStyle w:val="Style13ptBold"/>
          <w:sz w:val="16"/>
          <w:szCs w:val="26"/>
        </w:rPr>
        <w:t xml:space="preserve"> </w:t>
      </w:r>
      <w:r w:rsidRPr="00515E5D">
        <w:rPr>
          <w:rStyle w:val="Style13ptBold"/>
          <w:b w:val="0"/>
          <w:sz w:val="16"/>
          <w:szCs w:val="26"/>
        </w:rPr>
        <w:t>[(Spencer, news editor with CNBC.com) “</w:t>
      </w:r>
      <w:r w:rsidRPr="00515E5D">
        <w:rPr>
          <w:szCs w:val="26"/>
        </w:rPr>
        <w:t>WHO chief urges world to follow U.S. lead and support waiving Covid vaccine patent protections,” CNBC, 5/7/2021] JL</w:t>
      </w:r>
    </w:p>
    <w:p w14:paraId="4154D15D" w14:textId="3DFCD787" w:rsidR="00DC2A50" w:rsidRPr="00DC2A50" w:rsidRDefault="00DC2A50" w:rsidP="009626B9">
      <w:pPr>
        <w:rPr>
          <w:szCs w:val="26"/>
        </w:rPr>
      </w:pPr>
      <w:r w:rsidRPr="00196BF1">
        <w:rPr>
          <w:rStyle w:val="StyleUnderline"/>
          <w:szCs w:val="26"/>
          <w:highlight w:val="cyan"/>
        </w:rPr>
        <w:t>W</w:t>
      </w:r>
      <w:r w:rsidRPr="00515E5D">
        <w:rPr>
          <w:rStyle w:val="StyleUnderline"/>
          <w:szCs w:val="26"/>
        </w:rPr>
        <w:t xml:space="preserve">orld </w:t>
      </w:r>
      <w:r w:rsidRPr="00196BF1">
        <w:rPr>
          <w:rStyle w:val="StyleUnderline"/>
          <w:szCs w:val="26"/>
          <w:highlight w:val="cyan"/>
        </w:rPr>
        <w:t>H</w:t>
      </w:r>
      <w:r w:rsidRPr="00515E5D">
        <w:rPr>
          <w:rStyle w:val="StyleUnderline"/>
          <w:szCs w:val="26"/>
        </w:rPr>
        <w:t xml:space="preserve">ealth </w:t>
      </w:r>
      <w:r w:rsidRPr="00196BF1">
        <w:rPr>
          <w:rStyle w:val="StyleUnderline"/>
          <w:szCs w:val="26"/>
          <w:highlight w:val="cyan"/>
        </w:rPr>
        <w:t>O</w:t>
      </w:r>
      <w:r w:rsidRPr="00515E5D">
        <w:rPr>
          <w:rStyle w:val="StyleUnderline"/>
          <w:szCs w:val="26"/>
        </w:rPr>
        <w:t xml:space="preserve">rganization Director General-Tedros Adhanom Ghebreyesus on Friday </w:t>
      </w:r>
      <w:r w:rsidRPr="00196BF1">
        <w:rPr>
          <w:rStyle w:val="StyleUnderline"/>
          <w:szCs w:val="26"/>
          <w:highlight w:val="cyan"/>
        </w:rPr>
        <w:t>urged</w:t>
      </w:r>
      <w:r w:rsidRPr="00515E5D">
        <w:rPr>
          <w:rStyle w:val="StyleUnderline"/>
          <w:szCs w:val="26"/>
        </w:rPr>
        <w:t xml:space="preserve"> other </w:t>
      </w:r>
      <w:r w:rsidRPr="00196BF1">
        <w:rPr>
          <w:rStyle w:val="StyleUnderline"/>
          <w:szCs w:val="26"/>
          <w:highlight w:val="cyan"/>
        </w:rPr>
        <w:t>countries</w:t>
      </w:r>
      <w:r w:rsidRPr="00515E5D">
        <w:rPr>
          <w:szCs w:val="26"/>
        </w:rPr>
        <w:t xml:space="preserve">, particularly the Group of Seven industrialized nations, </w:t>
      </w:r>
      <w:r w:rsidRPr="00196BF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196BF1">
        <w:rPr>
          <w:rStyle w:val="StyleUnderline"/>
          <w:szCs w:val="26"/>
          <w:highlight w:val="cyan"/>
        </w:rPr>
        <w:t>waive Covid</w:t>
      </w:r>
      <w:r w:rsidRPr="00515E5D">
        <w:rPr>
          <w:rStyle w:val="StyleUnderline"/>
          <w:szCs w:val="26"/>
        </w:rPr>
        <w:t xml:space="preserve">-19 vaccine </w:t>
      </w:r>
      <w:r w:rsidRPr="00196BF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196BF1">
        <w:rPr>
          <w:rStyle w:val="StyleUnderline"/>
          <w:szCs w:val="26"/>
          <w:highlight w:val="cyan"/>
        </w:rPr>
        <w:t>a significant statement of</w:t>
      </w:r>
      <w:r w:rsidRPr="00515E5D">
        <w:rPr>
          <w:rStyle w:val="StyleUnderline"/>
          <w:szCs w:val="26"/>
        </w:rPr>
        <w:t xml:space="preserve"> solidarity and </w:t>
      </w:r>
      <w:r w:rsidRPr="00196BF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196BF1">
        <w:rPr>
          <w:rStyle w:val="StyleUnderline"/>
          <w:szCs w:val="26"/>
          <w:highlight w:val="cyan"/>
        </w:rPr>
        <w:t>follow</w:t>
      </w:r>
      <w:r w:rsidRPr="00515E5D">
        <w:rPr>
          <w:rStyle w:val="StyleUnderline"/>
          <w:szCs w:val="26"/>
        </w:rPr>
        <w:t xml:space="preserve"> </w:t>
      </w:r>
      <w:r w:rsidRPr="00196BF1">
        <w:rPr>
          <w:rStyle w:val="StyleUnderline"/>
          <w:szCs w:val="26"/>
          <w:highlight w:val="cyan"/>
        </w:rPr>
        <w:t>their</w:t>
      </w:r>
      <w:r w:rsidRPr="00515E5D">
        <w:rPr>
          <w:rStyle w:val="StyleUnderline"/>
          <w:szCs w:val="26"/>
        </w:rPr>
        <w:t xml:space="preserve"> </w:t>
      </w:r>
      <w:r w:rsidRPr="00196BF1">
        <w:rPr>
          <w:rStyle w:val="StyleUnderline"/>
          <w:szCs w:val="26"/>
          <w:highlight w:val="cyan"/>
        </w:rPr>
        <w:t>example</w:t>
      </w:r>
      <w:r w:rsidRPr="00515E5D">
        <w:rPr>
          <w:szCs w:val="26"/>
        </w:rPr>
        <w:t>.”</w:t>
      </w:r>
    </w:p>
    <w:p w14:paraId="69A0A089" w14:textId="77777777" w:rsidR="009626B9" w:rsidRPr="00770016" w:rsidRDefault="009626B9" w:rsidP="009626B9">
      <w:pPr>
        <w:pStyle w:val="Heading4"/>
        <w:rPr>
          <w:rFonts w:cs="Calibri"/>
        </w:rPr>
      </w:pPr>
      <w:r w:rsidRPr="00770016">
        <w:rPr>
          <w:rFonts w:cs="Calibri"/>
        </w:rPr>
        <w:t>WHO Cred key to Global Right to Health – medicine access is critical.</w:t>
      </w:r>
    </w:p>
    <w:p w14:paraId="523B87C0" w14:textId="77777777" w:rsidR="009626B9" w:rsidRPr="00770016" w:rsidRDefault="009626B9" w:rsidP="009626B9">
      <w:pPr>
        <w:pStyle w:val="ListParagraph"/>
        <w:numPr>
          <w:ilvl w:val="0"/>
          <w:numId w:val="11"/>
        </w:numPr>
      </w:pPr>
      <w:r w:rsidRPr="00770016">
        <w:t>Note the Bottom Paragraph is at the bottom of the PDF – I put a paragraph break to indicate it as such – no words are missing.</w:t>
      </w:r>
    </w:p>
    <w:p w14:paraId="50D3C4BD" w14:textId="77777777" w:rsidR="009626B9" w:rsidRPr="00770016" w:rsidRDefault="009626B9" w:rsidP="009626B9">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672F6764" w14:textId="77777777" w:rsidR="009626B9" w:rsidRPr="00770016" w:rsidRDefault="009626B9" w:rsidP="009626B9">
      <w:pPr>
        <w:rPr>
          <w:sz w:val="14"/>
        </w:rPr>
      </w:pPr>
      <w:r w:rsidRPr="00770016">
        <w:rPr>
          <w:sz w:val="14"/>
        </w:rPr>
        <w:t xml:space="preserve">To meet these challenges, </w:t>
      </w:r>
      <w:r w:rsidRPr="00196BF1">
        <w:rPr>
          <w:highlight w:val="cyan"/>
          <w:u w:val="single"/>
        </w:rPr>
        <w:t>WHO</w:t>
      </w:r>
      <w:r w:rsidRPr="00770016">
        <w:rPr>
          <w:u w:val="single"/>
        </w:rPr>
        <w:t xml:space="preserve"> </w:t>
      </w:r>
      <w:r w:rsidRPr="00196BF1">
        <w:rPr>
          <w:highlight w:val="cyan"/>
          <w:u w:val="single"/>
        </w:rPr>
        <w:t>must</w:t>
      </w:r>
      <w:r w:rsidRPr="00770016">
        <w:rPr>
          <w:u w:val="single"/>
        </w:rPr>
        <w:t xml:space="preserve"> strengthen its resolve to maintain its </w:t>
      </w:r>
      <w:r w:rsidRPr="00770016">
        <w:rPr>
          <w:b/>
          <w:bCs/>
          <w:u w:val="single"/>
        </w:rPr>
        <w:t xml:space="preserve">independence and </w:t>
      </w:r>
      <w:r w:rsidRPr="00196BF1">
        <w:rPr>
          <w:b/>
          <w:bCs/>
          <w:highlight w:val="cyan"/>
          <w:u w:val="single"/>
        </w:rPr>
        <w:t xml:space="preserve">lead </w:t>
      </w:r>
      <w:r w:rsidRPr="00770016">
        <w:rPr>
          <w:b/>
          <w:bCs/>
          <w:u w:val="single"/>
        </w:rPr>
        <w:t xml:space="preserve">its </w:t>
      </w:r>
      <w:r w:rsidRPr="00196BF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196BF1">
        <w:rPr>
          <w:b/>
          <w:bCs/>
          <w:highlight w:val="cyan"/>
          <w:u w:val="single"/>
        </w:rPr>
        <w:t>ensuring access to medicines</w:t>
      </w:r>
      <w:r w:rsidRPr="00770016">
        <w:rPr>
          <w:u w:val="single"/>
        </w:rPr>
        <w:t xml:space="preserve"> for the world’s poorest people. </w:t>
      </w:r>
      <w:r w:rsidRPr="00196BF1">
        <w:rPr>
          <w:highlight w:val="cyan"/>
          <w:u w:val="single"/>
        </w:rPr>
        <w:t xml:space="preserve">WHO </w:t>
      </w:r>
      <w:r w:rsidRPr="00770016">
        <w:rPr>
          <w:u w:val="single"/>
        </w:rPr>
        <w:t xml:space="preserve">is the </w:t>
      </w:r>
      <w:r w:rsidRPr="00196BF1">
        <w:rPr>
          <w:highlight w:val="cyan"/>
          <w:u w:val="single"/>
        </w:rPr>
        <w:t>only</w:t>
      </w:r>
      <w:r w:rsidRPr="00770016">
        <w:rPr>
          <w:u w:val="single"/>
        </w:rPr>
        <w:t xml:space="preserve"> global </w:t>
      </w:r>
      <w:r w:rsidRPr="00196BF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196BF1">
        <w:rPr>
          <w:b/>
          <w:bCs/>
          <w:highlight w:val="cyan"/>
          <w:u w:val="single"/>
          <w:bdr w:val="single" w:sz="4" w:space="0" w:color="auto"/>
        </w:rPr>
        <w:t xml:space="preserve">to drive </w:t>
      </w:r>
      <w:r w:rsidRPr="00770016">
        <w:rPr>
          <w:b/>
          <w:bCs/>
          <w:u w:val="single"/>
          <w:bdr w:val="single" w:sz="4" w:space="0" w:color="auto"/>
        </w:rPr>
        <w:t xml:space="preserve">this </w:t>
      </w:r>
      <w:r w:rsidRPr="00196BF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196BF1">
        <w:rPr>
          <w:highlight w:val="cyan"/>
          <w:u w:val="single"/>
        </w:rPr>
        <w:t>international framework for sustainable</w:t>
      </w:r>
      <w:r w:rsidRPr="00196BF1">
        <w:rPr>
          <w:sz w:val="14"/>
          <w:highlight w:val="cyan"/>
        </w:rPr>
        <w:t xml:space="preserve"> </w:t>
      </w:r>
      <w:r w:rsidRPr="00770016">
        <w:rPr>
          <w:sz w:val="14"/>
        </w:rPr>
        <w:t xml:space="preserve">and predictable tiered pricing of </w:t>
      </w:r>
      <w:r w:rsidRPr="00196BF1">
        <w:rPr>
          <w:highlight w:val="cyan"/>
          <w:u w:val="single"/>
        </w:rPr>
        <w:t>medicines</w:t>
      </w:r>
      <w:r w:rsidRPr="00770016">
        <w:rPr>
          <w:sz w:val="14"/>
        </w:rPr>
        <w:t xml:space="preserve">. </w:t>
      </w:r>
      <w:r w:rsidRPr="00196BF1">
        <w:rPr>
          <w:highlight w:val="cyan"/>
          <w:u w:val="single"/>
        </w:rPr>
        <w:t xml:space="preserve">Without </w:t>
      </w:r>
      <w:r w:rsidRPr="00770016">
        <w:rPr>
          <w:u w:val="single"/>
        </w:rPr>
        <w:t xml:space="preserve">the </w:t>
      </w:r>
      <w:r w:rsidRPr="00196BF1">
        <w:rPr>
          <w:highlight w:val="cyan"/>
          <w:u w:val="single"/>
        </w:rPr>
        <w:t xml:space="preserve">active intervention </w:t>
      </w:r>
      <w:r w:rsidRPr="00770016">
        <w:rPr>
          <w:u w:val="single"/>
        </w:rPr>
        <w:t xml:space="preserve">of a public health advocate </w:t>
      </w:r>
      <w:r w:rsidRPr="00196BF1">
        <w:rPr>
          <w:highlight w:val="cyan"/>
          <w:u w:val="single"/>
        </w:rPr>
        <w:t xml:space="preserve">at </w:t>
      </w:r>
      <w:r w:rsidRPr="00770016">
        <w:rPr>
          <w:u w:val="single"/>
        </w:rPr>
        <w:t xml:space="preserve">the level of </w:t>
      </w:r>
      <w:r w:rsidRPr="00196BF1">
        <w:rPr>
          <w:highlight w:val="cyan"/>
          <w:u w:val="single"/>
        </w:rPr>
        <w:t>WHO</w:t>
      </w:r>
      <w:r w:rsidRPr="00770016">
        <w:rPr>
          <w:u w:val="single"/>
        </w:rPr>
        <w:t xml:space="preserve">, there is a </w:t>
      </w:r>
      <w:r w:rsidRPr="00196BF1">
        <w:rPr>
          <w:highlight w:val="cyan"/>
          <w:u w:val="single"/>
        </w:rPr>
        <w:t>risk</w:t>
      </w:r>
      <w:r w:rsidRPr="00770016">
        <w:rPr>
          <w:u w:val="single"/>
        </w:rPr>
        <w:t xml:space="preserve"> that both of these initiatives </w:t>
      </w:r>
      <w:r w:rsidRPr="00196BF1">
        <w:rPr>
          <w:b/>
          <w:bCs/>
          <w:highlight w:val="cyan"/>
          <w:u w:val="single"/>
        </w:rPr>
        <w:t>could</w:t>
      </w:r>
      <w:r w:rsidRPr="00770016">
        <w:rPr>
          <w:b/>
          <w:bCs/>
          <w:u w:val="single"/>
        </w:rPr>
        <w:t xml:space="preserve"> </w:t>
      </w:r>
      <w:r w:rsidRPr="00196BF1">
        <w:rPr>
          <w:b/>
          <w:bCs/>
          <w:highlight w:val="cyan"/>
          <w:u w:val="single"/>
        </w:rPr>
        <w:t>founder.</w:t>
      </w:r>
      <w:r w:rsidRPr="00196BF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09E5447" w14:textId="77777777" w:rsidR="009626B9" w:rsidRPr="00770016" w:rsidRDefault="009626B9" w:rsidP="009626B9">
      <w:pPr>
        <w:rPr>
          <w:u w:val="single"/>
        </w:rPr>
      </w:pPr>
      <w:r w:rsidRPr="00770016">
        <w:rPr>
          <w:u w:val="single"/>
        </w:rPr>
        <w:t xml:space="preserve">New leader should </w:t>
      </w:r>
      <w:r w:rsidRPr="00196BF1">
        <w:rPr>
          <w:highlight w:val="cyan"/>
          <w:u w:val="single"/>
        </w:rPr>
        <w:t xml:space="preserve">re-establish WHO’s credibility </w:t>
      </w:r>
      <w:r w:rsidRPr="00770016">
        <w:rPr>
          <w:u w:val="single"/>
        </w:rPr>
        <w:t xml:space="preserve">The credibility of WHO’s advocacy </w:t>
      </w:r>
      <w:r w:rsidRPr="00196BF1">
        <w:rPr>
          <w:highlight w:val="cyan"/>
          <w:u w:val="single"/>
        </w:rPr>
        <w:t xml:space="preserve">of </w:t>
      </w:r>
      <w:r w:rsidRPr="00770016">
        <w:rPr>
          <w:u w:val="single"/>
        </w:rPr>
        <w:t xml:space="preserve">the </w:t>
      </w:r>
      <w:r w:rsidRPr="00196BF1">
        <w:rPr>
          <w:highlight w:val="cyan"/>
          <w:u w:val="single"/>
        </w:rPr>
        <w:t xml:space="preserve">right to health </w:t>
      </w:r>
      <w:r w:rsidRPr="00770016">
        <w:rPr>
          <w:u w:val="single"/>
        </w:rPr>
        <w:t xml:space="preserve">for all </w:t>
      </w:r>
      <w:r w:rsidRPr="00196BF1">
        <w:rPr>
          <w:highlight w:val="cyan"/>
          <w:u w:val="single"/>
        </w:rPr>
        <w:t xml:space="preserve">has been eroded </w:t>
      </w:r>
      <w:r w:rsidRPr="00770016">
        <w:rPr>
          <w:u w:val="single"/>
        </w:rPr>
        <w:t xml:space="preserve">in recent years. A large reason is WHO’s </w:t>
      </w:r>
      <w:r w:rsidRPr="00196BF1">
        <w:rPr>
          <w:b/>
          <w:bCs/>
          <w:highlight w:val="cyan"/>
          <w:u w:val="single"/>
        </w:rPr>
        <w:t xml:space="preserve">failure to challenge </w:t>
      </w:r>
      <w:r w:rsidRPr="00770016">
        <w:rPr>
          <w:b/>
          <w:bCs/>
          <w:u w:val="single"/>
        </w:rPr>
        <w:t xml:space="preserve">the </w:t>
      </w:r>
      <w:r w:rsidRPr="00196BF1">
        <w:rPr>
          <w:b/>
          <w:bCs/>
          <w:highlight w:val="cyan"/>
          <w:u w:val="single"/>
        </w:rPr>
        <w:t>pharmaceutical</w:t>
      </w:r>
      <w:r w:rsidRPr="00196BF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7513DF50" w14:textId="77777777" w:rsidR="009626B9" w:rsidRPr="00770016" w:rsidRDefault="009626B9" w:rsidP="009626B9">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166AF0C2" w14:textId="77777777" w:rsidR="009626B9" w:rsidRPr="00770016" w:rsidRDefault="009626B9" w:rsidP="009626B9">
      <w:r w:rsidRPr="00770016">
        <w:rPr>
          <w:rStyle w:val="Style13ptBold"/>
        </w:rPr>
        <w:t>Friedman 17</w:t>
      </w:r>
      <w:r w:rsidRPr="00770016">
        <w:t xml:space="preserve"> Eric Friedman March 2017 “New WHO Leader Will Need Human Rights to Counter Nationalistic Populism” </w:t>
      </w:r>
      <w:hyperlink r:id="rId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1FA2FD26" w14:textId="77777777" w:rsidR="009626B9" w:rsidRPr="00770016" w:rsidRDefault="009626B9" w:rsidP="009626B9">
      <w:pPr>
        <w:rPr>
          <w:sz w:val="16"/>
        </w:rPr>
      </w:pPr>
      <w:r w:rsidRPr="00770016">
        <w:rPr>
          <w:rStyle w:val="StyleUnderline"/>
          <w:szCs w:val="24"/>
        </w:rPr>
        <w:t xml:space="preserve">The need for </w:t>
      </w:r>
      <w:r w:rsidRPr="00196BF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196BF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196BF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196BF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196BF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196BF1">
        <w:rPr>
          <w:rStyle w:val="StyleUnderline"/>
          <w:szCs w:val="24"/>
          <w:highlight w:val="cyan"/>
        </w:rPr>
        <w:t xml:space="preserve">xenophobia </w:t>
      </w:r>
      <w:r w:rsidRPr="00770016">
        <w:rPr>
          <w:rStyle w:val="StyleUnderline"/>
          <w:szCs w:val="24"/>
        </w:rPr>
        <w:t xml:space="preserve">and </w:t>
      </w:r>
      <w:r w:rsidRPr="00196BF1">
        <w:rPr>
          <w:rStyle w:val="StyleUnderline"/>
          <w:szCs w:val="24"/>
          <w:highlight w:val="cyan"/>
        </w:rPr>
        <w:t>disregard for</w:t>
      </w:r>
      <w:r w:rsidRPr="00770016">
        <w:rPr>
          <w:rStyle w:val="StyleUnderline"/>
          <w:szCs w:val="24"/>
        </w:rPr>
        <w:t xml:space="preserve"> international law and </w:t>
      </w:r>
      <w:r w:rsidRPr="00196BF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196BF1">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196BF1">
        <w:rPr>
          <w:rStyle w:val="Emphasis"/>
          <w:szCs w:val="24"/>
          <w:highlight w:val="cyan"/>
        </w:rPr>
        <w:t>infectious disease</w:t>
      </w:r>
      <w:r w:rsidRPr="00770016">
        <w:rPr>
          <w:sz w:val="16"/>
          <w:szCs w:val="24"/>
        </w:rPr>
        <w:t xml:space="preserve">, worsening </w:t>
      </w:r>
      <w:r w:rsidRPr="00196BF1">
        <w:rPr>
          <w:rStyle w:val="Emphasis"/>
          <w:szCs w:val="24"/>
          <w:highlight w:val="cyan"/>
        </w:rPr>
        <w:t>antimicrobial resistance</w:t>
      </w:r>
      <w:r w:rsidRPr="00770016">
        <w:rPr>
          <w:sz w:val="16"/>
          <w:szCs w:val="24"/>
        </w:rPr>
        <w:t>, and climate change</w:t>
      </w:r>
      <w:r w:rsidRPr="00196BF1">
        <w:rPr>
          <w:sz w:val="16"/>
          <w:szCs w:val="24"/>
          <w:highlight w:val="cyan"/>
        </w:rPr>
        <w:t xml:space="preserve"> </w:t>
      </w:r>
      <w:r w:rsidRPr="00196BF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196BF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196BF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196BF1">
        <w:rPr>
          <w:rStyle w:val="Emphasis"/>
          <w:szCs w:val="24"/>
          <w:highlight w:val="cyan"/>
        </w:rPr>
        <w:t>credibility</w:t>
      </w:r>
      <w:r w:rsidRPr="00196BF1">
        <w:rPr>
          <w:sz w:val="16"/>
          <w:szCs w:val="24"/>
          <w:highlight w:val="cyan"/>
        </w:rPr>
        <w:t xml:space="preserve"> </w:t>
      </w:r>
      <w:r w:rsidRPr="00196BF1">
        <w:rPr>
          <w:rStyle w:val="StyleUnderline"/>
          <w:szCs w:val="24"/>
          <w:highlight w:val="cyan"/>
        </w:rPr>
        <w:t>to carve</w:t>
      </w:r>
      <w:r w:rsidRPr="00770016">
        <w:rPr>
          <w:rStyle w:val="StyleUnderline"/>
          <w:szCs w:val="24"/>
        </w:rPr>
        <w:t xml:space="preserve"> a path </w:t>
      </w:r>
      <w:r w:rsidRPr="00196BF1">
        <w:rPr>
          <w:rStyle w:val="StyleUnderline"/>
          <w:szCs w:val="24"/>
          <w:highlight w:val="cyan"/>
        </w:rPr>
        <w:t xml:space="preserve">through </w:t>
      </w:r>
      <w:r w:rsidRPr="00770016">
        <w:rPr>
          <w:rStyle w:val="StyleUnderline"/>
          <w:szCs w:val="24"/>
        </w:rPr>
        <w:t xml:space="preserve">these </w:t>
      </w:r>
      <w:r w:rsidRPr="00196BF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196BF1">
        <w:rPr>
          <w:rStyle w:val="Emphasis"/>
          <w:szCs w:val="24"/>
          <w:highlight w:val="cyan"/>
        </w:rPr>
        <w:t xml:space="preserve">right to health </w:t>
      </w:r>
      <w:r w:rsidRPr="00770016">
        <w:rPr>
          <w:rStyle w:val="Emphasis"/>
          <w:szCs w:val="24"/>
        </w:rPr>
        <w:t xml:space="preserve">can </w:t>
      </w:r>
      <w:r w:rsidRPr="00196BF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196BF1">
        <w:rPr>
          <w:rStyle w:val="Emphasis"/>
          <w:szCs w:val="24"/>
          <w:highlight w:val="cyan"/>
        </w:rPr>
        <w:t xml:space="preserve">transformative </w:t>
      </w:r>
      <w:r w:rsidRPr="00770016">
        <w:rPr>
          <w:rStyle w:val="Emphasis"/>
          <w:szCs w:val="24"/>
        </w:rPr>
        <w:t xml:space="preserve">power of legally binding </w:t>
      </w:r>
      <w:r w:rsidRPr="00196BF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196BF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196BF1">
        <w:rPr>
          <w:rStyle w:val="StyleUnderline"/>
          <w:szCs w:val="24"/>
          <w:highlight w:val="cyan"/>
        </w:rPr>
        <w:t>assertion</w:t>
      </w:r>
      <w:r w:rsidRPr="00770016">
        <w:rPr>
          <w:rStyle w:val="StyleUnderline"/>
          <w:szCs w:val="24"/>
        </w:rPr>
        <w:t xml:space="preserve"> </w:t>
      </w:r>
      <w:r w:rsidRPr="00196BF1">
        <w:rPr>
          <w:rStyle w:val="StyleUnderline"/>
          <w:szCs w:val="24"/>
          <w:highlight w:val="cyan"/>
        </w:rPr>
        <w:t xml:space="preserve">of </w:t>
      </w:r>
      <w:r w:rsidRPr="00196BF1">
        <w:rPr>
          <w:rStyle w:val="Emphasis"/>
          <w:szCs w:val="24"/>
          <w:highlight w:val="cyan"/>
        </w:rPr>
        <w:t>global solidarity</w:t>
      </w:r>
      <w:r w:rsidRPr="00770016">
        <w:rPr>
          <w:sz w:val="16"/>
          <w:szCs w:val="24"/>
        </w:rPr>
        <w:t xml:space="preserve"> for global justice, as so urgently needed, “</w:t>
      </w:r>
      <w:r w:rsidRPr="00196BF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196BF1">
        <w:rPr>
          <w:rStyle w:val="StyleUnderline"/>
          <w:b/>
          <w:bCs/>
          <w:szCs w:val="24"/>
          <w:highlight w:val="cyan"/>
        </w:rPr>
        <w:t>nations are</w:t>
      </w:r>
      <w:r w:rsidRPr="00770016">
        <w:rPr>
          <w:rStyle w:val="StyleUnderline"/>
          <w:b/>
          <w:bCs/>
          <w:szCs w:val="24"/>
        </w:rPr>
        <w:t xml:space="preserve"> indeed </w:t>
      </w:r>
      <w:r w:rsidRPr="00196BF1">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196BF1">
        <w:rPr>
          <w:rStyle w:val="StyleUnderline"/>
          <w:b/>
          <w:bCs/>
          <w:szCs w:val="24"/>
          <w:highlight w:val="cyan"/>
        </w:rPr>
        <w:t>resistance of</w:t>
      </w:r>
      <w:r w:rsidRPr="00770016">
        <w:rPr>
          <w:rStyle w:val="StyleUnderline"/>
          <w:b/>
          <w:bCs/>
          <w:szCs w:val="24"/>
        </w:rPr>
        <w:t xml:space="preserve"> the dangerous </w:t>
      </w:r>
      <w:r w:rsidRPr="00196BF1">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196BF1">
        <w:rPr>
          <w:rStyle w:val="Emphasis"/>
          <w:szCs w:val="24"/>
          <w:highlight w:val="cyan"/>
        </w:rPr>
        <w:t xml:space="preserve">prevent </w:t>
      </w:r>
      <w:r w:rsidRPr="00770016">
        <w:rPr>
          <w:rStyle w:val="Emphasis"/>
          <w:szCs w:val="24"/>
        </w:rPr>
        <w:t xml:space="preserve">some of the </w:t>
      </w:r>
      <w:r w:rsidRPr="00196BF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4AD656E6" w14:textId="77777777" w:rsidR="009626B9" w:rsidRPr="00770016" w:rsidRDefault="009626B9" w:rsidP="009626B9">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1BD082F5" w14:textId="77777777" w:rsidR="009626B9" w:rsidRPr="00770016" w:rsidRDefault="009626B9" w:rsidP="009626B9">
      <w:r w:rsidRPr="00770016">
        <w:rPr>
          <w:rStyle w:val="Style13ptBold"/>
        </w:rPr>
        <w:t>de Waal 16</w:t>
      </w:r>
      <w:r w:rsidRPr="00770016">
        <w:t xml:space="preserve"> Alex de Waal 12-5-2016 “Garrison America and the Threat of Global War” </w:t>
      </w:r>
      <w:hyperlink r:id="rId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293CBCD5" w14:textId="77777777" w:rsidR="009626B9" w:rsidRPr="00770016" w:rsidRDefault="009626B9" w:rsidP="009626B9">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196BF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196BF1">
        <w:rPr>
          <w:rStyle w:val="Emphasis"/>
          <w:szCs w:val="24"/>
          <w:highlight w:val="cyan"/>
        </w:rPr>
        <w:t>unpicking</w:t>
      </w:r>
      <w:r w:rsidRPr="00770016">
        <w:rPr>
          <w:rStyle w:val="Emphasis"/>
          <w:szCs w:val="24"/>
        </w:rPr>
        <w:t xml:space="preserve"> of </w:t>
      </w:r>
      <w:r w:rsidRPr="00196BF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196BF1">
        <w:rPr>
          <w:rStyle w:val="StyleUnderline"/>
          <w:szCs w:val="24"/>
          <w:highlight w:val="cyan"/>
        </w:rPr>
        <w:t xml:space="preserve">What does a world in </w:t>
      </w:r>
      <w:r w:rsidRPr="00196BF1">
        <w:rPr>
          <w:rStyle w:val="Emphasis"/>
          <w:szCs w:val="24"/>
          <w:highlight w:val="cyan"/>
        </w:rPr>
        <w:t>global</w:t>
      </w:r>
      <w:r w:rsidRPr="00770016">
        <w:rPr>
          <w:rStyle w:val="Emphasis"/>
          <w:szCs w:val="24"/>
        </w:rPr>
        <w:t xml:space="preserve">, generalized </w:t>
      </w:r>
      <w:r w:rsidRPr="00196BF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196BF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196BF1">
        <w:rPr>
          <w:rStyle w:val="StyleUnderline"/>
          <w:szCs w:val="24"/>
          <w:highlight w:val="cyan"/>
        </w:rPr>
        <w:t>strangling liberalism</w:t>
      </w:r>
      <w:r w:rsidRPr="00770016">
        <w:rPr>
          <w:sz w:val="16"/>
          <w:szCs w:val="24"/>
        </w:rPr>
        <w:t xml:space="preserve">. We have </w:t>
      </w:r>
      <w:r w:rsidRPr="00196BF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196BF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196BF1">
        <w:rPr>
          <w:rStyle w:val="StyleUnderline"/>
          <w:szCs w:val="24"/>
          <w:highlight w:val="cyan"/>
        </w:rPr>
        <w:t>threatening</w:t>
      </w:r>
      <w:r w:rsidRPr="00770016">
        <w:rPr>
          <w:rStyle w:val="StyleUnderline"/>
          <w:szCs w:val="24"/>
        </w:rPr>
        <w:t xml:space="preserve"> one another, some </w:t>
      </w:r>
      <w:r w:rsidRPr="00196BF1">
        <w:rPr>
          <w:rStyle w:val="StyleUnderline"/>
          <w:szCs w:val="24"/>
          <w:highlight w:val="cyan"/>
        </w:rPr>
        <w:t xml:space="preserve">with </w:t>
      </w:r>
      <w:r w:rsidRPr="00196BF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196BF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196BF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196BF1">
        <w:rPr>
          <w:rStyle w:val="StyleUnderline"/>
          <w:szCs w:val="24"/>
          <w:highlight w:val="cyan"/>
        </w:rPr>
        <w:t>it resembles</w:t>
      </w:r>
      <w:r w:rsidRPr="00770016">
        <w:rPr>
          <w:rStyle w:val="StyleUnderline"/>
          <w:szCs w:val="24"/>
        </w:rPr>
        <w:t xml:space="preserve"> a </w:t>
      </w:r>
      <w:r w:rsidRPr="00196BF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196BF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196BF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196BF1">
        <w:rPr>
          <w:rStyle w:val="StyleUnderline"/>
          <w:szCs w:val="24"/>
          <w:highlight w:val="cyan"/>
        </w:rPr>
        <w:t>Liberal multilat</w:t>
      </w:r>
      <w:r w:rsidRPr="00770016">
        <w:rPr>
          <w:rStyle w:val="StyleUnderline"/>
          <w:szCs w:val="24"/>
        </w:rPr>
        <w:t xml:space="preserve">eralism </w:t>
      </w:r>
      <w:r w:rsidRPr="00196BF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196BF1">
        <w:rPr>
          <w:rStyle w:val="Emphasis"/>
          <w:szCs w:val="24"/>
          <w:highlight w:val="cyan"/>
        </w:rPr>
        <w:t>common wins through</w:t>
      </w:r>
      <w:r w:rsidRPr="00770016">
        <w:rPr>
          <w:rStyle w:val="Emphasis"/>
          <w:szCs w:val="24"/>
        </w:rPr>
        <w:t xml:space="preserve"> peaceful </w:t>
      </w:r>
      <w:r w:rsidRPr="00196BF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196BF1">
        <w:rPr>
          <w:rStyle w:val="StyleUnderline"/>
          <w:szCs w:val="24"/>
          <w:highlight w:val="cyan"/>
        </w:rPr>
        <w:t>cabal of</w:t>
      </w:r>
      <w:r w:rsidRPr="00770016">
        <w:rPr>
          <w:rStyle w:val="StyleUnderline"/>
          <w:szCs w:val="24"/>
        </w:rPr>
        <w:t xml:space="preserve"> plutocratic </w:t>
      </w:r>
      <w:r w:rsidRPr="00196BF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196BF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196BF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196BF1">
        <w:rPr>
          <w:rStyle w:val="StyleUnderline"/>
          <w:szCs w:val="24"/>
          <w:highlight w:val="cyan"/>
        </w:rPr>
        <w:t>bring</w:t>
      </w:r>
      <w:r w:rsidRPr="00770016">
        <w:rPr>
          <w:rStyle w:val="StyleUnderline"/>
          <w:szCs w:val="24"/>
        </w:rPr>
        <w:t xml:space="preserve">ing </w:t>
      </w:r>
      <w:r w:rsidRPr="00196BF1">
        <w:rPr>
          <w:rStyle w:val="StyleUnderline"/>
          <w:szCs w:val="24"/>
          <w:highlight w:val="cyan"/>
        </w:rPr>
        <w:t>a façade of stability</w:t>
      </w:r>
      <w:r w:rsidRPr="00770016">
        <w:rPr>
          <w:rStyle w:val="StyleUnderline"/>
          <w:szCs w:val="24"/>
        </w:rPr>
        <w:t xml:space="preserve"> for as long as they collude—</w:t>
      </w:r>
      <w:r w:rsidRPr="00196BF1">
        <w:rPr>
          <w:rStyle w:val="StyleUnderline"/>
          <w:szCs w:val="24"/>
          <w:highlight w:val="cyan"/>
        </w:rPr>
        <w:t xml:space="preserve">and </w:t>
      </w:r>
      <w:r w:rsidRPr="00196BF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196BF1">
        <w:rPr>
          <w:rStyle w:val="StyleUnderline"/>
          <w:szCs w:val="24"/>
          <w:highlight w:val="cyan"/>
        </w:rPr>
        <w:t>importance of</w:t>
      </w:r>
      <w:r w:rsidRPr="00770016">
        <w:rPr>
          <w:sz w:val="16"/>
          <w:szCs w:val="24"/>
        </w:rPr>
        <w:t xml:space="preserve"> defending civility with democratic deliberation, respecting human rights and values, and </w:t>
      </w:r>
      <w:r w:rsidRPr="00196BF1">
        <w:rPr>
          <w:rStyle w:val="StyleUnderline"/>
          <w:szCs w:val="24"/>
          <w:highlight w:val="cyan"/>
        </w:rPr>
        <w:t>maintaining</w:t>
      </w:r>
      <w:r w:rsidRPr="00770016">
        <w:rPr>
          <w:rStyle w:val="StyleUnderline"/>
          <w:szCs w:val="24"/>
        </w:rPr>
        <w:t xml:space="preserve"> a commitment to </w:t>
      </w:r>
      <w:r w:rsidRPr="00196BF1">
        <w:rPr>
          <w:rStyle w:val="StyleUnderline"/>
          <w:szCs w:val="24"/>
          <w:highlight w:val="cyan"/>
        </w:rPr>
        <w:t>public goods</w:t>
      </w:r>
      <w:r w:rsidRPr="00770016">
        <w:rPr>
          <w:rStyle w:val="StyleUnderline"/>
          <w:szCs w:val="24"/>
        </w:rPr>
        <w:t xml:space="preserve"> and the global commons—</w:t>
      </w:r>
      <w:r w:rsidRPr="00196BF1">
        <w:rPr>
          <w:rStyle w:val="Emphasis"/>
          <w:szCs w:val="24"/>
          <w:highlight w:val="cyan"/>
        </w:rPr>
        <w:t>including the future of the planet</w:t>
      </w:r>
      <w:r w:rsidRPr="00196BF1">
        <w:rPr>
          <w:sz w:val="16"/>
          <w:szCs w:val="24"/>
          <w:highlight w:val="cyan"/>
        </w:rPr>
        <w:t>—</w:t>
      </w:r>
      <w:r w:rsidRPr="00196BF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38C5E830" w14:textId="77B69516" w:rsidR="009626B9" w:rsidRDefault="009626B9" w:rsidP="009626B9">
      <w:pPr>
        <w:pStyle w:val="Heading3"/>
      </w:pPr>
      <w:r>
        <w:t>1NC – OFF</w:t>
      </w:r>
    </w:p>
    <w:p w14:paraId="25D5C32D" w14:textId="77777777" w:rsidR="009626B9" w:rsidRDefault="009626B9" w:rsidP="009626B9">
      <w:pPr>
        <w:pStyle w:val="Heading4"/>
        <w:rPr>
          <w:rFonts w:cs="Calibri"/>
        </w:rPr>
      </w:pPr>
      <w:r w:rsidRPr="00770016">
        <w:rPr>
          <w:rFonts w:cs="Calibri"/>
        </w:rPr>
        <w:t>Counterplan Text - Resolved: The member nations of the World Trade Organization ought to</w:t>
      </w:r>
    </w:p>
    <w:p w14:paraId="0B7DB000" w14:textId="77777777" w:rsidR="005221CC" w:rsidRPr="005221CC" w:rsidRDefault="009626B9" w:rsidP="009626B9">
      <w:pPr>
        <w:pStyle w:val="Heading4"/>
        <w:numPr>
          <w:ilvl w:val="0"/>
          <w:numId w:val="11"/>
        </w:numPr>
      </w:pPr>
      <w:r w:rsidRPr="005221CC">
        <w:rPr>
          <w:rFonts w:cs="Calibri"/>
        </w:rPr>
        <w:t xml:space="preserve">eliminate intellectual property protections for medicines </w:t>
      </w:r>
      <w:r w:rsidR="005221CC" w:rsidRPr="00F9481E">
        <w:rPr>
          <w:rFonts w:asciiTheme="majorHAnsi" w:hAnsiTheme="majorHAnsi" w:cstheme="majorHAnsi"/>
        </w:rPr>
        <w:t>excluding orphan drugs.</w:t>
      </w:r>
    </w:p>
    <w:p w14:paraId="57BE2D97" w14:textId="768FF382" w:rsidR="009626B9" w:rsidRPr="00147B19" w:rsidRDefault="009626B9" w:rsidP="009626B9">
      <w:pPr>
        <w:pStyle w:val="Heading4"/>
        <w:numPr>
          <w:ilvl w:val="0"/>
          <w:numId w:val="11"/>
        </w:numPr>
      </w:pPr>
      <w:r>
        <w:t>prioritize distribution of orphan drugs to the Global South.</w:t>
      </w:r>
    </w:p>
    <w:p w14:paraId="35E7D678" w14:textId="77777777" w:rsidR="009626B9" w:rsidRPr="00770016" w:rsidRDefault="009626B9" w:rsidP="009626B9">
      <w:pPr>
        <w:pStyle w:val="Heading4"/>
        <w:rPr>
          <w:rFonts w:cs="Calibri"/>
        </w:rPr>
      </w:pPr>
      <w:r w:rsidRPr="00770016">
        <w:rPr>
          <w:rFonts w:cs="Calibri"/>
        </w:rPr>
        <w:t>Orphan drug legislation is specifically key to stimulate research into rare diseases</w:t>
      </w:r>
    </w:p>
    <w:p w14:paraId="1A1B808E" w14:textId="77777777" w:rsidR="009626B9" w:rsidRPr="00770016" w:rsidRDefault="009626B9" w:rsidP="009626B9">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9" w:history="1">
        <w:r w:rsidRPr="00770016">
          <w:rPr>
            <w:rStyle w:val="Hyperlink"/>
          </w:rPr>
          <w:t>https://www.karger.com/Article/Fulltext/509272#</w:t>
        </w:r>
      </w:hyperlink>
      <w:r w:rsidRPr="00770016">
        <w:t xml:space="preserve"> //</w:t>
      </w:r>
      <w:proofErr w:type="spellStart"/>
      <w:r w:rsidRPr="00770016">
        <w:t>sid</w:t>
      </w:r>
      <w:proofErr w:type="spellEnd"/>
    </w:p>
    <w:p w14:paraId="2C1F7B96" w14:textId="77777777" w:rsidR="009626B9" w:rsidRDefault="009626B9" w:rsidP="009626B9">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196BF1">
        <w:rPr>
          <w:rStyle w:val="StyleUnderline"/>
          <w:highlight w:val="cyan"/>
        </w:rPr>
        <w:t xml:space="preserve">incentive </w:t>
      </w:r>
      <w:r w:rsidRPr="00770016">
        <w:rPr>
          <w:rStyle w:val="StyleUnderline"/>
        </w:rPr>
        <w:t xml:space="preserve">of the regulation </w:t>
      </w:r>
      <w:r w:rsidRPr="00196BF1">
        <w:rPr>
          <w:rStyle w:val="StyleUnderline"/>
          <w:highlight w:val="cyan"/>
        </w:rPr>
        <w:t>is</w:t>
      </w:r>
      <w:r w:rsidRPr="00770016">
        <w:rPr>
          <w:rStyle w:val="StyleUnderline"/>
        </w:rPr>
        <w:t xml:space="preserve"> the </w:t>
      </w:r>
      <w:r w:rsidRPr="00196BF1">
        <w:rPr>
          <w:rStyle w:val="Emphasis"/>
          <w:highlight w:val="cyan"/>
        </w:rPr>
        <w:t xml:space="preserve">granting </w:t>
      </w:r>
      <w:r w:rsidRPr="00770016">
        <w:rPr>
          <w:rStyle w:val="Emphasis"/>
        </w:rPr>
        <w:t xml:space="preserve">of </w:t>
      </w:r>
      <w:r w:rsidRPr="00196BF1">
        <w:rPr>
          <w:rStyle w:val="Emphasis"/>
          <w:highlight w:val="cyan"/>
        </w:rPr>
        <w:t>10 years</w:t>
      </w:r>
      <w:r w:rsidRPr="00196BF1">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196BF1">
        <w:rPr>
          <w:rStyle w:val="Emphasis"/>
          <w:highlight w:val="cyan"/>
        </w:rPr>
        <w:t>marketing exclusivity</w:t>
      </w:r>
      <w:r w:rsidRPr="00196BF1">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196BF1">
        <w:rPr>
          <w:rStyle w:val="StyleUnderline"/>
          <w:highlight w:val="cyan"/>
        </w:rPr>
        <w:t>approval</w:t>
      </w:r>
      <w:r w:rsidRPr="00770016">
        <w:rPr>
          <w:rStyle w:val="StyleUnderline"/>
        </w:rPr>
        <w:t xml:space="preserve"> of more than </w:t>
      </w:r>
      <w:r w:rsidRPr="00196BF1">
        <w:rPr>
          <w:rStyle w:val="Emphasis"/>
          <w:highlight w:val="cyan"/>
        </w:rPr>
        <w:t>150 orphan drugs</w:t>
      </w:r>
      <w:r w:rsidRPr="00196BF1">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196BF1">
        <w:rPr>
          <w:rStyle w:val="Emphasis"/>
          <w:highlight w:val="cyan"/>
        </w:rPr>
        <w:t>eight therapies</w:t>
      </w:r>
      <w:r w:rsidRPr="00196BF1">
        <w:rPr>
          <w:rStyle w:val="StyleUnderline"/>
          <w:highlight w:val="cyan"/>
        </w:rPr>
        <w:t xml:space="preserve"> for rare diseases</w:t>
      </w:r>
      <w:r w:rsidRPr="00196BF1">
        <w:rPr>
          <w:sz w:val="16"/>
          <w:highlight w:val="cyan"/>
        </w:rPr>
        <w:t xml:space="preserve"> </w:t>
      </w:r>
      <w:r w:rsidRPr="00770016">
        <w:rPr>
          <w:rStyle w:val="StyleUnderline"/>
        </w:rPr>
        <w:t xml:space="preserve">available </w:t>
      </w:r>
      <w:r w:rsidRPr="00196BF1">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196BF1">
        <w:rPr>
          <w:rStyle w:val="Emphasis"/>
          <w:highlight w:val="cyan"/>
        </w:rPr>
        <w:t>2,000 clinical</w:t>
      </w:r>
      <w:r w:rsidRPr="00196BF1">
        <w:rPr>
          <w:sz w:val="16"/>
          <w:highlight w:val="cyan"/>
        </w:rPr>
        <w:t xml:space="preserve"> </w:t>
      </w:r>
      <w:r w:rsidRPr="00196BF1">
        <w:rPr>
          <w:rStyle w:val="Emphasis"/>
          <w:highlight w:val="cyan"/>
        </w:rPr>
        <w:t>trials</w:t>
      </w:r>
      <w:r w:rsidRPr="00196BF1">
        <w:rPr>
          <w:sz w:val="16"/>
          <w:highlight w:val="cyan"/>
        </w:rPr>
        <w:t xml:space="preserve"> </w:t>
      </w:r>
      <w:r w:rsidRPr="00196BF1">
        <w:rPr>
          <w:rStyle w:val="Emphasis"/>
          <w:highlight w:val="cyan"/>
        </w:rPr>
        <w:t>providing</w:t>
      </w:r>
      <w:r w:rsidRPr="00196BF1">
        <w:rPr>
          <w:sz w:val="16"/>
          <w:highlight w:val="cyan"/>
        </w:rPr>
        <w:t xml:space="preserve"> </w:t>
      </w:r>
      <w:r w:rsidRPr="00770016">
        <w:rPr>
          <w:sz w:val="16"/>
        </w:rPr>
        <w:t xml:space="preserve">still </w:t>
      </w:r>
      <w:r w:rsidRPr="00770016">
        <w:rPr>
          <w:rStyle w:val="StyleUnderline"/>
        </w:rPr>
        <w:t xml:space="preserve">more </w:t>
      </w:r>
      <w:r w:rsidRPr="00196BF1">
        <w:rPr>
          <w:rStyle w:val="Emphasis"/>
          <w:highlight w:val="cyan"/>
        </w:rPr>
        <w:t>innovation</w:t>
      </w:r>
      <w:r w:rsidRPr="00196BF1">
        <w:rPr>
          <w:sz w:val="16"/>
          <w:highlight w:val="cyan"/>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4"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196BF1">
        <w:rPr>
          <w:rStyle w:val="StyleUnderline"/>
          <w:highlight w:val="cyan"/>
        </w:rPr>
        <w:t>stimulation</w:t>
      </w:r>
      <w:r w:rsidRPr="00196BF1">
        <w:rPr>
          <w:sz w:val="16"/>
          <w:highlight w:val="cyan"/>
        </w:rPr>
        <w:t xml:space="preserve"> </w:t>
      </w:r>
      <w:r w:rsidRPr="00196BF1">
        <w:rPr>
          <w:rStyle w:val="StyleUnderline"/>
          <w:highlight w:val="cyan"/>
        </w:rPr>
        <w:t>of</w:t>
      </w:r>
      <w:r w:rsidRPr="00196BF1">
        <w:rPr>
          <w:sz w:val="16"/>
          <w:highlight w:val="cyan"/>
        </w:rPr>
        <w:t xml:space="preserve"> </w:t>
      </w:r>
      <w:r w:rsidRPr="00196BF1">
        <w:rPr>
          <w:rStyle w:val="StyleUnderline"/>
          <w:highlight w:val="cyan"/>
        </w:rPr>
        <w:t>new product development</w:t>
      </w:r>
      <w:r w:rsidRPr="00196BF1">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196BF1">
        <w:rPr>
          <w:rStyle w:val="StyleUnderline"/>
          <w:highlight w:val="cyan"/>
        </w:rPr>
        <w:t xml:space="preserve">promote </w:t>
      </w:r>
      <w:r w:rsidRPr="00770016">
        <w:rPr>
          <w:rStyle w:val="StyleUnderline"/>
        </w:rPr>
        <w:t xml:space="preserve">the </w:t>
      </w:r>
      <w:r w:rsidRPr="00196BF1">
        <w:rPr>
          <w:rStyle w:val="Emphasis"/>
          <w:highlight w:val="cyan"/>
        </w:rPr>
        <w:t>development</w:t>
      </w:r>
      <w:r w:rsidRPr="00196BF1">
        <w:rPr>
          <w:sz w:val="16"/>
          <w:highlight w:val="cyan"/>
        </w:rPr>
        <w:t xml:space="preserve"> </w:t>
      </w:r>
      <w:r w:rsidRPr="00196BF1">
        <w:rPr>
          <w:rStyle w:val="Emphasis"/>
          <w:highlight w:val="cyan"/>
        </w:rPr>
        <w:t>of</w:t>
      </w:r>
      <w:r w:rsidRPr="00196BF1">
        <w:rPr>
          <w:sz w:val="16"/>
          <w:highlight w:val="cyan"/>
        </w:rPr>
        <w:t xml:space="preserve"> </w:t>
      </w:r>
      <w:r w:rsidRPr="00770016">
        <w:rPr>
          <w:sz w:val="16"/>
        </w:rPr>
        <w:t xml:space="preserve">EU </w:t>
      </w:r>
      <w:r w:rsidRPr="00196BF1">
        <w:rPr>
          <w:rStyle w:val="Emphasis"/>
          <w:highlight w:val="cyan"/>
        </w:rPr>
        <w:t xml:space="preserve">biotech </w:t>
      </w:r>
      <w:r w:rsidRPr="00770016">
        <w:rPr>
          <w:rStyle w:val="Emphasis"/>
        </w:rPr>
        <w:t>companies</w:t>
      </w:r>
      <w:r w:rsidRPr="00770016">
        <w:rPr>
          <w:sz w:val="16"/>
        </w:rPr>
        <w:t xml:space="preserve">. The last two decades have witnessed the </w:t>
      </w:r>
      <w:r w:rsidRPr="00196BF1">
        <w:rPr>
          <w:rStyle w:val="StyleUnderline"/>
          <w:highlight w:val="cyan"/>
        </w:rPr>
        <w:t xml:space="preserve">emergence of </w:t>
      </w:r>
      <w:r w:rsidRPr="00770016">
        <w:rPr>
          <w:rStyle w:val="StyleUnderline"/>
        </w:rPr>
        <w:t xml:space="preserve">more than </w:t>
      </w:r>
      <w:r w:rsidRPr="00196BF1">
        <w:rPr>
          <w:rStyle w:val="StyleUnderline"/>
          <w:highlight w:val="cyan"/>
        </w:rPr>
        <w:t xml:space="preserve">150 </w:t>
      </w:r>
      <w:r w:rsidRPr="00770016">
        <w:rPr>
          <w:rStyle w:val="StyleUnderline"/>
        </w:rPr>
        <w:t>small</w:t>
      </w:r>
      <w:r w:rsidRPr="00770016">
        <w:rPr>
          <w:sz w:val="16"/>
        </w:rPr>
        <w:t xml:space="preserve"> and medium </w:t>
      </w:r>
      <w:r w:rsidRPr="00196BF1">
        <w:rPr>
          <w:rStyle w:val="StyleUnderline"/>
          <w:highlight w:val="cyan"/>
        </w:rPr>
        <w:t>enterprises</w:t>
      </w:r>
      <w:r w:rsidRPr="00196BF1">
        <w:rPr>
          <w:sz w:val="16"/>
          <w:highlight w:val="cyan"/>
        </w:rPr>
        <w:t xml:space="preserve"> </w:t>
      </w:r>
      <w:r w:rsidRPr="00770016">
        <w:rPr>
          <w:sz w:val="16"/>
        </w:rPr>
        <w:t xml:space="preserve">(SMEs) </w:t>
      </w:r>
      <w:r w:rsidRPr="00196BF1">
        <w:rPr>
          <w:rStyle w:val="StyleUnderline"/>
          <w:highlight w:val="cyan"/>
        </w:rPr>
        <w:t>focusing on rare</w:t>
      </w:r>
      <w:r w:rsidRPr="00196BF1">
        <w:rPr>
          <w:sz w:val="16"/>
          <w:highlight w:val="cyan"/>
        </w:rPr>
        <w:t xml:space="preserve"> </w:t>
      </w:r>
      <w:r w:rsidRPr="00196BF1">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0"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196BF1">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196BF1">
        <w:rPr>
          <w:rStyle w:val="StyleUnderline"/>
          <w:highlight w:val="cyan"/>
        </w:rPr>
        <w:t>effort</w:t>
      </w:r>
      <w:r w:rsidRPr="00770016">
        <w:rPr>
          <w:sz w:val="16"/>
        </w:rPr>
        <w:t xml:space="preserve">, </w:t>
      </w:r>
      <w:r w:rsidRPr="00196BF1">
        <w:rPr>
          <w:rStyle w:val="StyleUnderline"/>
          <w:highlight w:val="cyan"/>
        </w:rPr>
        <w:t>innovation does not happen</w:t>
      </w:r>
      <w:r w:rsidRPr="00196BF1">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196BF1">
        <w:rPr>
          <w:rStyle w:val="StyleUnderline"/>
          <w:highlight w:val="cyan"/>
        </w:rPr>
        <w:t>orphan</w:t>
      </w:r>
      <w:r w:rsidRPr="001D6010">
        <w:rPr>
          <w:rStyle w:val="StyleUnderline"/>
        </w:rPr>
        <w:t xml:space="preserve"> diseases” because their </w:t>
      </w:r>
      <w:r w:rsidRPr="00196BF1">
        <w:rPr>
          <w:rStyle w:val="StyleUnderline"/>
          <w:highlight w:val="cyan"/>
        </w:rPr>
        <w:t>occurrence in</w:t>
      </w:r>
      <w:r w:rsidRPr="00FC5B11">
        <w:rPr>
          <w:rStyle w:val="StyleUnderline"/>
        </w:rPr>
        <w:t xml:space="preserve"> </w:t>
      </w:r>
      <w:r w:rsidRPr="001D6010">
        <w:rPr>
          <w:rStyle w:val="StyleUnderline"/>
        </w:rPr>
        <w:t xml:space="preserve">a </w:t>
      </w:r>
      <w:r w:rsidRPr="00196BF1">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196BF1">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196BF1">
        <w:rPr>
          <w:rStyle w:val="StyleUnderline"/>
          <w:highlight w:val="cyan"/>
        </w:rPr>
        <w:t xml:space="preserve">difficult to justify </w:t>
      </w:r>
      <w:r w:rsidRPr="00FC5B11">
        <w:rPr>
          <w:rStyle w:val="StyleUnderline"/>
        </w:rPr>
        <w:t>the</w:t>
      </w:r>
      <w:r w:rsidRPr="00FC5B11">
        <w:rPr>
          <w:sz w:val="16"/>
        </w:rPr>
        <w:t xml:space="preserve"> </w:t>
      </w:r>
      <w:r w:rsidRPr="00196BF1">
        <w:rPr>
          <w:rStyle w:val="StyleUnderline"/>
          <w:highlight w:val="cyan"/>
        </w:rPr>
        <w:t>development risk and investment to</w:t>
      </w:r>
      <w:r w:rsidRPr="00FC5B11">
        <w:rPr>
          <w:rStyle w:val="StyleUnderline"/>
        </w:rPr>
        <w:t xml:space="preserve"> develop new </w:t>
      </w:r>
      <w:r w:rsidRPr="00196BF1">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68F11A57" w14:textId="77777777" w:rsidR="009626B9" w:rsidRDefault="009626B9" w:rsidP="009626B9">
      <w:pPr>
        <w:pStyle w:val="Heading4"/>
      </w:pPr>
      <w:r>
        <w:t>Rare diseases disproportionately affect people of color</w:t>
      </w:r>
    </w:p>
    <w:p w14:paraId="048C772B" w14:textId="77777777" w:rsidR="009626B9" w:rsidRPr="00EA1BDE" w:rsidRDefault="009626B9" w:rsidP="009626B9">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2" w:history="1">
        <w:r w:rsidRPr="00EA1BDE">
          <w:rPr>
            <w:rStyle w:val="Hyperlink"/>
          </w:rPr>
          <w:t>https://3hqwxl1mqiah5r73r2q7zll1-wpengine.netdna-ssl.com/wp-content/uploads/2021/03/RDDC_Path_Forward_Final.pdf</w:t>
        </w:r>
      </w:hyperlink>
      <w:r w:rsidRPr="00EA1BDE">
        <w:t>)//sid</w:t>
      </w:r>
    </w:p>
    <w:p w14:paraId="1BC44DE4" w14:textId="77777777" w:rsidR="009626B9" w:rsidRPr="0034186C" w:rsidRDefault="009626B9" w:rsidP="009626B9">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196BF1">
        <w:rPr>
          <w:rStyle w:val="StyleUnderline"/>
          <w:highlight w:val="cyan"/>
        </w:rPr>
        <w:t>Americans of color</w:t>
      </w:r>
      <w:r w:rsidRPr="00196BF1">
        <w:rPr>
          <w:sz w:val="16"/>
          <w:highlight w:val="cyan"/>
        </w:rPr>
        <w:t xml:space="preserve"> </w:t>
      </w:r>
      <w:r w:rsidRPr="00196BF1">
        <w:rPr>
          <w:rStyle w:val="StyleUnderline"/>
          <w:highlight w:val="cyan"/>
        </w:rPr>
        <w:t>continue to be underrepresented</w:t>
      </w:r>
      <w:r w:rsidRPr="00196BF1">
        <w:rPr>
          <w:sz w:val="16"/>
          <w:highlight w:val="cyan"/>
        </w:rPr>
        <w:t xml:space="preserve"> </w:t>
      </w:r>
      <w:r w:rsidRPr="00196BF1">
        <w:rPr>
          <w:rStyle w:val="StyleUnderline"/>
          <w:highlight w:val="cyan"/>
        </w:rPr>
        <w:t>in</w:t>
      </w:r>
      <w:r w:rsidRPr="00196BF1">
        <w:rPr>
          <w:sz w:val="16"/>
          <w:highlight w:val="cyan"/>
        </w:rPr>
        <w:t xml:space="preserve"> </w:t>
      </w:r>
      <w:r w:rsidRPr="0034186C">
        <w:rPr>
          <w:sz w:val="16"/>
        </w:rPr>
        <w:t xml:space="preserve">genome-wide association studies and </w:t>
      </w:r>
      <w:r w:rsidRPr="00196BF1">
        <w:rPr>
          <w:rStyle w:val="StyleUnderline"/>
          <w:highlight w:val="cyan"/>
        </w:rPr>
        <w:t>clinical research</w:t>
      </w:r>
      <w:r w:rsidRPr="00196BF1">
        <w:rPr>
          <w:sz w:val="16"/>
          <w:highlight w:val="cyan"/>
        </w:rPr>
        <w:t xml:space="preserve"> </w:t>
      </w:r>
      <w:r w:rsidRPr="00196BF1">
        <w:rPr>
          <w:rStyle w:val="StyleUnderline"/>
          <w:highlight w:val="cyan"/>
        </w:rPr>
        <w:t>trials</w:t>
      </w:r>
      <w:r w:rsidRPr="0034186C">
        <w:rPr>
          <w:sz w:val="16"/>
        </w:rPr>
        <w:t xml:space="preserve">, </w:t>
      </w:r>
      <w:r w:rsidRPr="00196BF1">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196BF1">
        <w:rPr>
          <w:rStyle w:val="StyleUnderline"/>
          <w:highlight w:val="cyan"/>
        </w:rPr>
        <w:t>rare diseases disproportionately</w:t>
      </w:r>
      <w:r w:rsidRPr="00196BF1">
        <w:rPr>
          <w:sz w:val="16"/>
          <w:highlight w:val="cyan"/>
        </w:rPr>
        <w:t xml:space="preserve"> </w:t>
      </w:r>
      <w:r w:rsidRPr="00196BF1">
        <w:rPr>
          <w:rStyle w:val="StyleUnderline"/>
          <w:highlight w:val="cyan"/>
        </w:rPr>
        <w:t xml:space="preserve">impact people of </w:t>
      </w:r>
      <w:proofErr w:type="gramStart"/>
      <w:r w:rsidRPr="00196BF1">
        <w:rPr>
          <w:rStyle w:val="StyleUnderline"/>
          <w:highlight w:val="cyan"/>
        </w:rPr>
        <w:t>color</w:t>
      </w:r>
      <w:r w:rsidRPr="00196BF1">
        <w:rPr>
          <w:sz w:val="16"/>
          <w:highlight w:val="cyan"/>
        </w:rPr>
        <w:t xml:space="preserve"> </w:t>
      </w:r>
      <w:r w:rsidRPr="0034186C">
        <w:rPr>
          <w:sz w:val="16"/>
        </w:rPr>
        <w:t>.</w:t>
      </w:r>
      <w:proofErr w:type="gramEnd"/>
      <w:r w:rsidRPr="0034186C">
        <w:rPr>
          <w:sz w:val="16"/>
        </w:rPr>
        <w:t xml:space="preserve"> </w:t>
      </w:r>
      <w:r w:rsidRPr="00196BF1">
        <w:rPr>
          <w:rStyle w:val="StyleUnderline"/>
          <w:highlight w:val="cyan"/>
        </w:rPr>
        <w:t>For instance</w:t>
      </w:r>
      <w:r w:rsidRPr="0034186C">
        <w:rPr>
          <w:sz w:val="16"/>
        </w:rPr>
        <w:t xml:space="preserve">, sarcoidosis, </w:t>
      </w:r>
      <w:r w:rsidRPr="00196BF1">
        <w:rPr>
          <w:rStyle w:val="StyleUnderline"/>
          <w:highlight w:val="cyan"/>
        </w:rPr>
        <w:t>sickle cell anemia</w:t>
      </w:r>
      <w:r w:rsidRPr="0034186C">
        <w:rPr>
          <w:sz w:val="16"/>
        </w:rPr>
        <w:t xml:space="preserve">, thalassemia, </w:t>
      </w:r>
      <w:r w:rsidRPr="00196BF1">
        <w:rPr>
          <w:rStyle w:val="StyleUnderline"/>
          <w:highlight w:val="cyan"/>
        </w:rPr>
        <w:t>and</w:t>
      </w:r>
      <w:r w:rsidRPr="00196BF1">
        <w:rPr>
          <w:sz w:val="16"/>
          <w:highlight w:val="cyan"/>
        </w:rPr>
        <w:t xml:space="preserve"> </w:t>
      </w:r>
      <w:r w:rsidRPr="0034186C">
        <w:rPr>
          <w:sz w:val="16"/>
        </w:rPr>
        <w:t xml:space="preserve">some </w:t>
      </w:r>
      <w:r w:rsidRPr="00196BF1">
        <w:rPr>
          <w:rStyle w:val="StyleUnderline"/>
          <w:highlight w:val="cyan"/>
        </w:rPr>
        <w:t>forms of lupus</w:t>
      </w:r>
      <w:r w:rsidRPr="00196BF1">
        <w:rPr>
          <w:sz w:val="16"/>
          <w:highlight w:val="cyan"/>
        </w:rPr>
        <w:t xml:space="preserve"> </w:t>
      </w:r>
      <w:r w:rsidRPr="0034186C">
        <w:rPr>
          <w:sz w:val="16"/>
        </w:rPr>
        <w:t xml:space="preserve">are known to </w:t>
      </w:r>
      <w:r w:rsidRPr="00196BF1">
        <w:rPr>
          <w:rStyle w:val="StyleUnderline"/>
          <w:highlight w:val="cyan"/>
        </w:rPr>
        <w:t>affect minority populations at higher rates</w:t>
      </w:r>
      <w:r w:rsidRPr="00196BF1">
        <w:rPr>
          <w:sz w:val="16"/>
          <w:highlight w:val="cyan"/>
        </w:rPr>
        <w:t xml:space="preserve"> </w:t>
      </w:r>
      <w:r w:rsidRPr="00196BF1">
        <w:rPr>
          <w:rStyle w:val="StyleUnderline"/>
          <w:highlight w:val="cyan"/>
        </w:rPr>
        <w:t>than the general</w:t>
      </w:r>
      <w:r w:rsidRPr="00196BF1">
        <w:rPr>
          <w:sz w:val="16"/>
          <w:highlight w:val="cyan"/>
        </w:rPr>
        <w:t xml:space="preserve"> </w:t>
      </w:r>
      <w:r w:rsidRPr="00196BF1">
        <w:rPr>
          <w:rStyle w:val="StyleUnderline"/>
          <w:highlight w:val="cyan"/>
        </w:rPr>
        <w:t>population</w:t>
      </w:r>
      <w:r w:rsidRPr="00196BF1">
        <w:rPr>
          <w:sz w:val="16"/>
          <w:highlight w:val="cyan"/>
        </w:rPr>
        <w:t xml:space="preserve"> </w:t>
      </w:r>
      <w:r w:rsidRPr="0034186C">
        <w:rPr>
          <w:sz w:val="16"/>
        </w:rPr>
        <w:t xml:space="preserve">.22 And implicit bias particularly harms people of color with rare diseases .23 </w:t>
      </w:r>
    </w:p>
    <w:p w14:paraId="4B9489BF" w14:textId="77777777" w:rsidR="009626B9" w:rsidRDefault="009626B9" w:rsidP="009626B9">
      <w:pPr>
        <w:pStyle w:val="Heading4"/>
      </w:pPr>
      <w:r>
        <w:t xml:space="preserve">Pharma innovation in Neglected Diseases results in </w:t>
      </w:r>
      <w:r>
        <w:rPr>
          <w:u w:val="single"/>
        </w:rPr>
        <w:t>global linkages</w:t>
      </w:r>
      <w:r>
        <w:t xml:space="preserve"> that revitalizes </w:t>
      </w:r>
      <w:r>
        <w:rPr>
          <w:u w:val="single"/>
        </w:rPr>
        <w:t>global health diplomacy</w:t>
      </w:r>
      <w:r>
        <w:t>.</w:t>
      </w:r>
    </w:p>
    <w:p w14:paraId="1C7544D2" w14:textId="77777777" w:rsidR="009626B9" w:rsidRPr="00CB1B2A" w:rsidRDefault="009626B9" w:rsidP="009626B9">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9DDFD5C" w14:textId="344DA0CB" w:rsidR="009626B9" w:rsidRDefault="009626B9" w:rsidP="009626B9">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6BF1">
        <w:rPr>
          <w:rStyle w:val="Emphasis"/>
          <w:highlight w:val="cyan"/>
        </w:rPr>
        <w:t>r</w:t>
      </w:r>
      <w:r w:rsidRPr="00CB1B2A">
        <w:rPr>
          <w:rStyle w:val="Emphasis"/>
        </w:rPr>
        <w:t xml:space="preserve">esearch </w:t>
      </w:r>
      <w:r w:rsidRPr="00196BF1">
        <w:rPr>
          <w:rStyle w:val="Emphasis"/>
          <w:highlight w:val="cyan"/>
        </w:rPr>
        <w:t>and d</w:t>
      </w:r>
      <w:r w:rsidRPr="00CB1B2A">
        <w:rPr>
          <w:rStyle w:val="Emphasis"/>
        </w:rPr>
        <w:t>evelopment agenda</w:t>
      </w:r>
      <w:r w:rsidRPr="00CB1B2A">
        <w:rPr>
          <w:sz w:val="16"/>
        </w:rPr>
        <w:t xml:space="preserve"> </w:t>
      </w:r>
      <w:r w:rsidRPr="00196BF1">
        <w:rPr>
          <w:rStyle w:val="StyleUnderline"/>
          <w:highlight w:val="cyan"/>
        </w:rPr>
        <w:t>for</w:t>
      </w:r>
      <w:r w:rsidRPr="00CB1B2A">
        <w:rPr>
          <w:sz w:val="16"/>
        </w:rPr>
        <w:t xml:space="preserve"> the </w:t>
      </w:r>
      <w:r w:rsidRPr="00196BF1">
        <w:rPr>
          <w:rStyle w:val="StyleUnderline"/>
          <w:highlight w:val="cyan"/>
        </w:rPr>
        <w:t>NTDs in the U</w:t>
      </w:r>
      <w:r w:rsidRPr="00CB1B2A">
        <w:rPr>
          <w:rStyle w:val="StyleUnderline"/>
        </w:rPr>
        <w:t xml:space="preserve">nited </w:t>
      </w:r>
      <w:r w:rsidRPr="00196BF1">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6BF1">
        <w:rPr>
          <w:rStyle w:val="StyleUnderline"/>
          <w:highlight w:val="cyan"/>
        </w:rPr>
        <w:t xml:space="preserve">need </w:t>
      </w:r>
      <w:r w:rsidRPr="00196BF1">
        <w:rPr>
          <w:rStyle w:val="Emphasis"/>
          <w:highlight w:val="cyan"/>
        </w:rPr>
        <w:t>new</w:t>
      </w:r>
      <w:r w:rsidRPr="00CB1B2A">
        <w:rPr>
          <w:rStyle w:val="Emphasis"/>
        </w:rPr>
        <w:t xml:space="preserve"> and improved </w:t>
      </w:r>
      <w:r w:rsidRPr="00196BF1">
        <w:rPr>
          <w:rStyle w:val="Emphasis"/>
          <w:highlight w:val="cyan"/>
        </w:rPr>
        <w:t>treatments and vaccines</w:t>
      </w:r>
      <w:r w:rsidRPr="00CB1B2A">
        <w:rPr>
          <w:sz w:val="16"/>
        </w:rPr>
        <w:t xml:space="preserve">. </w:t>
      </w:r>
      <w:r w:rsidRPr="00CB1B2A">
        <w:rPr>
          <w:rStyle w:val="StyleUnderline"/>
        </w:rPr>
        <w:t xml:space="preserve">Because the </w:t>
      </w:r>
      <w:r w:rsidRPr="00196BF1">
        <w:rPr>
          <w:rStyle w:val="StyleUnderline"/>
          <w:highlight w:val="cyan"/>
        </w:rPr>
        <w:t>NTDs</w:t>
      </w:r>
      <w:r w:rsidRPr="00CB1B2A">
        <w:rPr>
          <w:rStyle w:val="StyleUnderline"/>
        </w:rPr>
        <w:t xml:space="preserve"> are poverty-related diseases, they often </w:t>
      </w:r>
      <w:r w:rsidRPr="00196BF1">
        <w:rPr>
          <w:rStyle w:val="Emphasis"/>
          <w:highlight w:val="cyan"/>
        </w:rPr>
        <w:t>fly below the radar</w:t>
      </w:r>
      <w:r w:rsidRPr="00CB1B2A">
        <w:rPr>
          <w:rStyle w:val="StyleUnderline"/>
        </w:rPr>
        <w:t xml:space="preserve"> screen </w:t>
      </w:r>
      <w:r w:rsidRPr="00196BF1">
        <w:rPr>
          <w:rStyle w:val="StyleUnderline"/>
          <w:highlight w:val="cyan"/>
        </w:rPr>
        <w:t>of</w:t>
      </w:r>
      <w:r w:rsidRPr="00CB1B2A">
        <w:rPr>
          <w:rStyle w:val="StyleUnderline"/>
        </w:rPr>
        <w:t xml:space="preserve"> the major </w:t>
      </w:r>
      <w:r w:rsidRPr="00196BF1">
        <w:rPr>
          <w:rStyle w:val="StyleUnderline"/>
          <w:highlight w:val="cyan"/>
        </w:rPr>
        <w:t>pharma</w:t>
      </w:r>
      <w:r w:rsidRPr="00CB1B2A">
        <w:rPr>
          <w:rStyle w:val="StyleUnderline"/>
        </w:rPr>
        <w:t xml:space="preserve">ceutical </w:t>
      </w:r>
      <w:r w:rsidRPr="00196BF1">
        <w:rPr>
          <w:rStyle w:val="StyleUnderline"/>
          <w:highlight w:val="cyan"/>
        </w:rPr>
        <w:t xml:space="preserve">companies and are </w:t>
      </w:r>
      <w:r w:rsidRPr="00196BF1">
        <w:rPr>
          <w:rStyle w:val="Emphasis"/>
          <w:highlight w:val="cyan"/>
        </w:rPr>
        <w:t>not prioritized</w:t>
      </w:r>
      <w:r w:rsidRPr="00196BF1">
        <w:rPr>
          <w:sz w:val="16"/>
          <w:highlight w:val="cyan"/>
        </w:rPr>
        <w:t xml:space="preserve">. </w:t>
      </w:r>
      <w:r w:rsidRPr="00196BF1">
        <w:rPr>
          <w:rStyle w:val="StyleUnderline"/>
          <w:highlight w:val="cyan"/>
        </w:rPr>
        <w:t>Thus,</w:t>
      </w:r>
      <w:r w:rsidRPr="00CB1B2A">
        <w:rPr>
          <w:rStyle w:val="StyleUnderline"/>
        </w:rPr>
        <w:t xml:space="preserve"> the </w:t>
      </w:r>
      <w:r w:rsidRPr="00196BF1">
        <w:rPr>
          <w:rStyle w:val="StyleUnderline"/>
          <w:highlight w:val="cyan"/>
        </w:rPr>
        <w:t>drugs</w:t>
      </w:r>
      <w:r w:rsidRPr="00CB1B2A">
        <w:rPr>
          <w:rStyle w:val="StyleUnderline"/>
        </w:rPr>
        <w:t xml:space="preserve"> used to treat these illnesses </w:t>
      </w:r>
      <w:r w:rsidRPr="00196BF1">
        <w:rPr>
          <w:rStyle w:val="StyleUnderline"/>
          <w:highlight w:val="cyan"/>
        </w:rPr>
        <w:t xml:space="preserve">are </w:t>
      </w:r>
      <w:r w:rsidRPr="00196BF1">
        <w:rPr>
          <w:rStyle w:val="Emphasis"/>
          <w:highlight w:val="cyan"/>
        </w:rPr>
        <w:t>not</w:t>
      </w:r>
      <w:r w:rsidRPr="00CB1B2A">
        <w:rPr>
          <w:rStyle w:val="Emphasis"/>
        </w:rPr>
        <w:t xml:space="preserve"> widely </w:t>
      </w:r>
      <w:r w:rsidRPr="00196BF1">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6BF1">
        <w:rPr>
          <w:rStyle w:val="StyleUnderline"/>
          <w:highlight w:val="cyan"/>
        </w:rPr>
        <w:t xml:space="preserve">the </w:t>
      </w:r>
      <w:proofErr w:type="spellStart"/>
      <w:r w:rsidRPr="00196BF1">
        <w:rPr>
          <w:rStyle w:val="StyleUnderline"/>
          <w:highlight w:val="cyan"/>
        </w:rPr>
        <w:t>worlds</w:t>
      </w:r>
      <w:proofErr w:type="spellEnd"/>
      <w:r w:rsidRPr="00196BF1">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6BF1">
        <w:rPr>
          <w:rStyle w:val="StyleUnderline"/>
          <w:highlight w:val="cyan"/>
        </w:rPr>
        <w:t>need</w:t>
      </w:r>
      <w:r w:rsidRPr="00CB1B2A">
        <w:rPr>
          <w:rStyle w:val="StyleUnderline"/>
        </w:rPr>
        <w:t xml:space="preserve"> increasingly </w:t>
      </w:r>
      <w:r w:rsidRPr="00196BF1">
        <w:rPr>
          <w:rStyle w:val="StyleUnderline"/>
          <w:highlight w:val="cyan"/>
        </w:rPr>
        <w:t>to recognize the</w:t>
      </w:r>
      <w:r w:rsidRPr="00CB1B2A">
        <w:rPr>
          <w:rStyle w:val="StyleUnderline"/>
        </w:rPr>
        <w:t xml:space="preserve"> hidden </w:t>
      </w:r>
      <w:r w:rsidRPr="00196BF1">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196BF1">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6BF1">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6BF1">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6BF1">
        <w:rPr>
          <w:rStyle w:val="Emphasis"/>
          <w:highlight w:val="cyan"/>
        </w:rPr>
        <w:t>toward</w:t>
      </w:r>
      <w:r w:rsidRPr="00CB1B2A">
        <w:rPr>
          <w:rStyle w:val="Emphasis"/>
        </w:rPr>
        <w:t xml:space="preserve"> </w:t>
      </w:r>
      <w:r w:rsidRPr="00196BF1">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6BF1">
        <w:rPr>
          <w:rStyle w:val="StyleUnderline"/>
          <w:highlight w:val="cyan"/>
        </w:rPr>
        <w:t xml:space="preserve">could result in </w:t>
      </w:r>
      <w:r w:rsidRPr="00196BF1">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6BF1">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6BF1">
        <w:rPr>
          <w:rStyle w:val="Emphasis"/>
          <w:highlight w:val="cyan"/>
        </w:rPr>
        <w:t>the US government</w:t>
      </w:r>
      <w:r w:rsidRPr="00CB1B2A">
        <w:rPr>
          <w:sz w:val="16"/>
        </w:rPr>
        <w:t xml:space="preserve"> </w:t>
      </w:r>
      <w:r w:rsidRPr="00CB1B2A">
        <w:rPr>
          <w:rStyle w:val="StyleUnderline"/>
        </w:rPr>
        <w:t xml:space="preserve">conducted </w:t>
      </w:r>
      <w:r w:rsidRPr="00196BF1">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6BF1">
        <w:rPr>
          <w:rStyle w:val="StyleUnderline"/>
          <w:highlight w:val="cyan"/>
        </w:rPr>
        <w:t>can</w:t>
      </w:r>
      <w:r w:rsidRPr="00CB1B2A">
        <w:rPr>
          <w:sz w:val="16"/>
        </w:rPr>
        <w:t xml:space="preserve"> be as much as 24% in low- and middle-income countries; (2) implementation of a “grand convergence” in global health through </w:t>
      </w:r>
      <w:r w:rsidRPr="00196BF1">
        <w:rPr>
          <w:rStyle w:val="Emphasis"/>
          <w:highlight w:val="cyan"/>
        </w:rPr>
        <w:t>scale-up</w:t>
      </w:r>
      <w:r w:rsidRPr="00CB1B2A">
        <w:rPr>
          <w:rStyle w:val="Emphasis"/>
        </w:rPr>
        <w:t xml:space="preserve"> of </w:t>
      </w:r>
      <w:r w:rsidRPr="00196BF1">
        <w:rPr>
          <w:rStyle w:val="Emphasis"/>
          <w:highlight w:val="cyan"/>
        </w:rPr>
        <w:t>health tech</w:t>
      </w:r>
      <w:r w:rsidRPr="00CB1B2A">
        <w:rPr>
          <w:rStyle w:val="Emphasis"/>
        </w:rPr>
        <w:t>nologies</w:t>
      </w:r>
      <w:r w:rsidRPr="00CB1B2A">
        <w:rPr>
          <w:sz w:val="16"/>
        </w:rPr>
        <w:t xml:space="preserve"> </w:t>
      </w:r>
      <w:r w:rsidRPr="00196BF1">
        <w:rPr>
          <w:rStyle w:val="StyleUnderline"/>
          <w:highlight w:val="cyan"/>
        </w:rPr>
        <w:t xml:space="preserve">and </w:t>
      </w:r>
      <w:r w:rsidRPr="00196BF1">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6BF1">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196BF1">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196BF1">
        <w:rPr>
          <w:rStyle w:val="StyleUnderline"/>
          <w:highlight w:val="cyan"/>
        </w:rPr>
        <w:t>codevelopment</w:t>
      </w:r>
      <w:proofErr w:type="spellEnd"/>
      <w:r w:rsidRPr="00CB1B2A">
        <w:rPr>
          <w:sz w:val="16"/>
        </w:rPr>
        <w:t xml:space="preserve"> of lifesaving vaccines </w:t>
      </w:r>
      <w:r w:rsidRPr="00196BF1">
        <w:rPr>
          <w:rStyle w:val="StyleUnderline"/>
          <w:highlight w:val="cyan"/>
        </w:rPr>
        <w:t>between scientists</w:t>
      </w:r>
      <w:r w:rsidRPr="00CB1B2A">
        <w:rPr>
          <w:sz w:val="16"/>
        </w:rPr>
        <w:t xml:space="preserve"> of different nations, but particularly </w:t>
      </w:r>
      <w:r w:rsidRPr="00196BF1">
        <w:rPr>
          <w:rStyle w:val="StyleUnderline"/>
          <w:highlight w:val="cyan"/>
        </w:rPr>
        <w:t>from nations with</w:t>
      </w:r>
      <w:r w:rsidRPr="00CB1B2A">
        <w:rPr>
          <w:rStyle w:val="StyleUnderline"/>
        </w:rPr>
        <w:t xml:space="preserve"> </w:t>
      </w:r>
      <w:r w:rsidRPr="00CB1B2A">
        <w:rPr>
          <w:rStyle w:val="Emphasis"/>
        </w:rPr>
        <w:t xml:space="preserve">strained or evenly </w:t>
      </w:r>
      <w:r w:rsidRPr="00196BF1">
        <w:rPr>
          <w:rStyle w:val="Emphasis"/>
          <w:highlight w:val="cyan"/>
        </w:rPr>
        <w:t>openly contentious</w:t>
      </w:r>
      <w:r w:rsidRPr="00CB1B2A">
        <w:rPr>
          <w:rStyle w:val="Emphasis"/>
        </w:rPr>
        <w:t xml:space="preserve"> international </w:t>
      </w:r>
      <w:r w:rsidRPr="00196BF1">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6BF1">
        <w:rPr>
          <w:rStyle w:val="StyleUnderline"/>
          <w:highlight w:val="cyan"/>
        </w:rPr>
        <w:t>create</w:t>
      </w:r>
      <w:r w:rsidRPr="00196BF1">
        <w:rPr>
          <w:sz w:val="16"/>
          <w:highlight w:val="cyan"/>
        </w:rPr>
        <w:t xml:space="preserve"> </w:t>
      </w:r>
      <w:r w:rsidRPr="00196BF1">
        <w:rPr>
          <w:rStyle w:val="Emphasis"/>
          <w:highlight w:val="cyan"/>
        </w:rPr>
        <w:t>new NTD tech</w:t>
      </w:r>
      <w:r w:rsidRPr="00CB1B2A">
        <w:rPr>
          <w:rStyle w:val="Emphasis"/>
        </w:rPr>
        <w:t>nologies</w:t>
      </w:r>
      <w:r w:rsidRPr="00CB1B2A">
        <w:rPr>
          <w:sz w:val="16"/>
        </w:rPr>
        <w:t xml:space="preserve"> </w:t>
      </w:r>
      <w:r w:rsidRPr="00196BF1">
        <w:rPr>
          <w:rStyle w:val="StyleUnderline"/>
          <w:highlight w:val="cyan"/>
        </w:rPr>
        <w:t>for</w:t>
      </w:r>
      <w:r w:rsidRPr="00CB1B2A">
        <w:rPr>
          <w:sz w:val="16"/>
        </w:rPr>
        <w:t xml:space="preserve"> some of </w:t>
      </w:r>
      <w:r w:rsidRPr="00196BF1">
        <w:rPr>
          <w:rStyle w:val="StyleUnderline"/>
          <w:highlight w:val="cyan"/>
        </w:rPr>
        <w:t>the</w:t>
      </w:r>
      <w:r w:rsidRPr="00196BF1">
        <w:rPr>
          <w:sz w:val="16"/>
          <w:highlight w:val="cyan"/>
        </w:rPr>
        <w:t xml:space="preserve"> </w:t>
      </w:r>
      <w:r w:rsidRPr="00196BF1">
        <w:rPr>
          <w:rStyle w:val="Emphasis"/>
          <w:highlight w:val="cyan"/>
        </w:rPr>
        <w:t>worst-off</w:t>
      </w:r>
      <w:r w:rsidRPr="00CB1B2A">
        <w:rPr>
          <w:rStyle w:val="Emphasis"/>
        </w:rPr>
        <w:t xml:space="preserve"> </w:t>
      </w:r>
      <w:r w:rsidRPr="00CB1B2A">
        <w:rPr>
          <w:sz w:val="16"/>
        </w:rPr>
        <w:t xml:space="preserve">Muslim-majority </w:t>
      </w:r>
      <w:r w:rsidRPr="00196BF1">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12259F66" w14:textId="77777777" w:rsidR="009626B9" w:rsidRDefault="009626B9" w:rsidP="009626B9">
      <w:pPr>
        <w:pStyle w:val="Heading4"/>
      </w:pPr>
      <w:r>
        <w:t xml:space="preserve">Public Health Diplomacy solves </w:t>
      </w:r>
      <w:r>
        <w:rPr>
          <w:u w:val="single"/>
        </w:rPr>
        <w:t>Existential Threats</w:t>
      </w:r>
      <w:r>
        <w:t>.</w:t>
      </w:r>
    </w:p>
    <w:p w14:paraId="4860D51C" w14:textId="77777777" w:rsidR="009626B9" w:rsidRPr="004578B0" w:rsidRDefault="009626B9" w:rsidP="009626B9">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45DC70D5" w14:textId="77777777" w:rsidR="009626B9" w:rsidRPr="00110F56" w:rsidRDefault="009626B9" w:rsidP="009626B9">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6BF1">
        <w:rPr>
          <w:b/>
          <w:sz w:val="26"/>
          <w:highlight w:val="cyan"/>
          <w:u w:val="single"/>
        </w:rPr>
        <w:t>Health</w:t>
      </w:r>
      <w:r w:rsidRPr="004578B0">
        <w:rPr>
          <w:sz w:val="16"/>
        </w:rPr>
        <w:t xml:space="preserve"> security </w:t>
      </w:r>
      <w:r w:rsidRPr="00196BF1">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6BF1">
        <w:rPr>
          <w:b/>
          <w:sz w:val="26"/>
          <w:highlight w:val="cyan"/>
          <w:u w:val="single"/>
        </w:rPr>
        <w:t>Medicine</w:t>
      </w:r>
      <w:r w:rsidRPr="004578B0">
        <w:rPr>
          <w:u w:val="single"/>
        </w:rPr>
        <w:t xml:space="preserve"> is one of the earliest and greatest human achievements because it is a </w:t>
      </w:r>
      <w:r w:rsidRPr="00196BF1">
        <w:rPr>
          <w:b/>
          <w:sz w:val="26"/>
          <w:highlight w:val="cyan"/>
          <w:u w:val="single"/>
        </w:rPr>
        <w:t>co-operative enterprise</w:t>
      </w:r>
      <w:r w:rsidRPr="004578B0">
        <w:rPr>
          <w:u w:val="single"/>
        </w:rPr>
        <w:t xml:space="preserve"> involving highly skilled individuals; </w:t>
      </w:r>
      <w:r w:rsidRPr="00196BF1">
        <w:rPr>
          <w:highlight w:val="cyan"/>
          <w:u w:val="single"/>
        </w:rPr>
        <w:t>and</w:t>
      </w:r>
      <w:r w:rsidRPr="004578B0">
        <w:rPr>
          <w:u w:val="single"/>
        </w:rPr>
        <w:t xml:space="preserve"> it is </w:t>
      </w:r>
      <w:r w:rsidRPr="00196BF1">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196BF1">
        <w:rPr>
          <w:b/>
          <w:sz w:val="26"/>
          <w:highlight w:val="cyan"/>
          <w:u w:val="single"/>
          <w:bdr w:val="single" w:sz="12" w:space="0" w:color="auto"/>
        </w:rPr>
        <w:t>civilisation</w:t>
      </w:r>
      <w:proofErr w:type="spellEnd"/>
      <w:r w:rsidRPr="00196BF1">
        <w:rPr>
          <w:b/>
          <w:sz w:val="26"/>
          <w:highlight w:val="cya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196BF1">
        <w:rPr>
          <w:b/>
          <w:sz w:val="26"/>
          <w:highlight w:val="cyan"/>
          <w:u w:val="single"/>
        </w:rPr>
        <w:t>health security</w:t>
      </w:r>
      <w:r w:rsidRPr="004578B0">
        <w:rPr>
          <w:sz w:val="16"/>
        </w:rPr>
        <w:t xml:space="preserve">, a recent Lancet editorial stated, that “is now the </w:t>
      </w:r>
      <w:r w:rsidRPr="00196BF1">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196BF1">
        <w:rPr>
          <w:b/>
          <w:sz w:val="26"/>
          <w:highlight w:val="cyan"/>
          <w:u w:val="single"/>
        </w:rPr>
        <w:t>disease</w:t>
      </w:r>
      <w:r w:rsidRPr="004578B0">
        <w:rPr>
          <w:u w:val="single"/>
        </w:rPr>
        <w:t xml:space="preserve">, of which Zika is the most recent, the slow but steady cumulative acts of nature associated with </w:t>
      </w:r>
      <w:r w:rsidRPr="00196BF1">
        <w:rPr>
          <w:b/>
          <w:sz w:val="26"/>
          <w:highlight w:val="cyan"/>
          <w:u w:val="single"/>
        </w:rPr>
        <w:t>climate change</w:t>
      </w:r>
      <w:r w:rsidRPr="004578B0">
        <w:rPr>
          <w:u w:val="single"/>
        </w:rPr>
        <w:t xml:space="preserve">, high-risk </w:t>
      </w:r>
      <w:r w:rsidRPr="00196BF1">
        <w:rPr>
          <w:b/>
          <w:sz w:val="26"/>
          <w:highlight w:val="cyan"/>
          <w:u w:val="single"/>
        </w:rPr>
        <w:t>forced migration</w:t>
      </w:r>
      <w:r w:rsidRPr="004578B0">
        <w:rPr>
          <w:u w:val="single"/>
        </w:rPr>
        <w:t xml:space="preserve"> caused by desperation and war, the creeping reality of </w:t>
      </w:r>
      <w:r w:rsidRPr="00196BF1">
        <w:rPr>
          <w:b/>
          <w:sz w:val="26"/>
          <w:highlight w:val="cyan"/>
          <w:u w:val="single"/>
        </w:rPr>
        <w:t>biochemical terror and</w:t>
      </w:r>
      <w:r w:rsidRPr="004578B0">
        <w:rPr>
          <w:u w:val="single"/>
        </w:rPr>
        <w:t xml:space="preserve"> the threat of </w:t>
      </w:r>
      <w:r w:rsidRPr="00196BF1">
        <w:rPr>
          <w:b/>
          <w:sz w:val="26"/>
          <w:highlight w:val="cyan"/>
          <w:u w:val="single"/>
        </w:rPr>
        <w:t>nuclear war, propel human survival</w:t>
      </w:r>
      <w:r w:rsidRPr="004578B0">
        <w:rPr>
          <w:u w:val="single"/>
        </w:rPr>
        <w:t xml:space="preserve"> and well-being </w:t>
      </w:r>
      <w:r w:rsidRPr="00196BF1">
        <w:rPr>
          <w:b/>
          <w:sz w:val="26"/>
          <w:highlight w:val="cyan"/>
          <w:u w:val="single"/>
        </w:rPr>
        <w:t>to the frontline</w:t>
      </w:r>
      <w:r w:rsidRPr="004578B0">
        <w:rPr>
          <w:sz w:val="16"/>
        </w:rPr>
        <w:t xml:space="preserve"> of what today must be everybody’s concern. The field of </w:t>
      </w:r>
      <w:r w:rsidRPr="00196BF1">
        <w:rPr>
          <w:b/>
          <w:sz w:val="26"/>
          <w:highlight w:val="cyan"/>
          <w:u w:val="single"/>
        </w:rPr>
        <w:t>health diplomacy provides</w:t>
      </w:r>
      <w:r w:rsidRPr="004578B0">
        <w:rPr>
          <w:sz w:val="16"/>
        </w:rPr>
        <w:t xml:space="preserve"> an </w:t>
      </w:r>
      <w:r w:rsidRPr="00196BF1">
        <w:rPr>
          <w:b/>
          <w:sz w:val="26"/>
          <w:highlight w:val="cyan"/>
          <w:u w:val="single"/>
        </w:rPr>
        <w:t>unprecedented opportunity to build</w:t>
      </w:r>
      <w:r w:rsidRPr="004578B0">
        <w:rPr>
          <w:sz w:val="16"/>
        </w:rPr>
        <w:t xml:space="preserve"> human </w:t>
      </w:r>
      <w:r w:rsidRPr="00196BF1">
        <w:rPr>
          <w:b/>
          <w:sz w:val="26"/>
          <w:highlight w:val="cya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196BF1">
        <w:rPr>
          <w:b/>
          <w:sz w:val="26"/>
          <w:highlight w:val="cyan"/>
          <w:u w:val="single"/>
        </w:rPr>
        <w:t>cuts through</w:t>
      </w:r>
      <w:r w:rsidRPr="004578B0">
        <w:rPr>
          <w:u w:val="single"/>
        </w:rPr>
        <w:t xml:space="preserve"> inherited </w:t>
      </w:r>
      <w:r w:rsidRPr="00196BF1">
        <w:rPr>
          <w:b/>
          <w:sz w:val="26"/>
          <w:highlight w:val="cyan"/>
          <w:u w:val="single"/>
        </w:rPr>
        <w:t>antagonisms</w:t>
      </w:r>
      <w:r w:rsidRPr="00196BF1">
        <w:rPr>
          <w:highlight w:val="cyan"/>
          <w:u w:val="single"/>
        </w:rPr>
        <w:t xml:space="preserve">. </w:t>
      </w:r>
      <w:r w:rsidRPr="004578B0">
        <w:rPr>
          <w:u w:val="single"/>
        </w:rPr>
        <w:t xml:space="preserve">Governments that offer </w:t>
      </w:r>
      <w:r w:rsidRPr="00196BF1">
        <w:rPr>
          <w:b/>
          <w:sz w:val="26"/>
          <w:highlight w:val="cyan"/>
          <w:u w:val="single"/>
        </w:rPr>
        <w:t>health improvements</w:t>
      </w:r>
      <w:r w:rsidRPr="004578B0">
        <w:rPr>
          <w:u w:val="single"/>
        </w:rPr>
        <w:t xml:space="preserve"> as part of aid to nations with whom they wish to </w:t>
      </w:r>
      <w:r w:rsidRPr="00196BF1">
        <w:rPr>
          <w:b/>
          <w:sz w:val="26"/>
          <w:highlight w:val="cyan"/>
          <w:u w:val="single"/>
        </w:rPr>
        <w:t>develop</w:t>
      </w:r>
      <w:r w:rsidRPr="004578B0">
        <w:rPr>
          <w:u w:val="single"/>
        </w:rPr>
        <w:t xml:space="preserve"> stronger </w:t>
      </w:r>
      <w:r w:rsidRPr="00196BF1">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0E918504" w14:textId="78559C21" w:rsidR="009626B9" w:rsidRDefault="00D007EC" w:rsidP="009626B9">
      <w:pPr>
        <w:pStyle w:val="Heading4"/>
      </w:pPr>
      <w:r>
        <w:t>Only health cooperation solves diseases – specifically key to protect developing nations</w:t>
      </w:r>
    </w:p>
    <w:p w14:paraId="7FA8A904" w14:textId="77777777" w:rsidR="009626B9" w:rsidRDefault="009626B9" w:rsidP="009626B9">
      <w:r>
        <w:rPr>
          <w:rStyle w:val="Style13ptBold"/>
        </w:rPr>
        <w:t>Long 11</w:t>
      </w:r>
      <w:r>
        <w:t xml:space="preserve"> (William J., </w:t>
      </w:r>
      <w:proofErr w:type="gramStart"/>
      <w:r>
        <w:t>professor</w:t>
      </w:r>
      <w:proofErr w:type="gramEnd"/>
      <w:r>
        <w:t xml:space="preserve"> and chair at the Sam Nunn School of International Affairs at the Georgia Institute of Technology. He is the author of three books and numerous articles on conflict resolution, international cooperation, and trade and technology transfer policy and Jennings Randolph fellow at the U.S. Institute of Peace in 2009-10, “Pandemics and Peace: Cooperation in Zones of Conflict”, USIP Press Books) JA</w:t>
      </w:r>
    </w:p>
    <w:p w14:paraId="0468F1FF" w14:textId="3AD9C465" w:rsidR="009626B9" w:rsidRDefault="009626B9" w:rsidP="009626B9">
      <w:pPr>
        <w:rPr>
          <w:sz w:val="16"/>
        </w:rPr>
      </w:pPr>
      <w:r w:rsidRPr="00D007EC">
        <w:rPr>
          <w:rStyle w:val="Emphasis"/>
        </w:rPr>
        <w:t>The spread of</w:t>
      </w:r>
      <w:r w:rsidRPr="00D007EC">
        <w:rPr>
          <w:sz w:val="16"/>
        </w:rPr>
        <w:t xml:space="preserve"> avian influenza and other </w:t>
      </w:r>
      <w:r w:rsidRPr="00D007EC">
        <w:rPr>
          <w:rStyle w:val="Emphasis"/>
        </w:rPr>
        <w:t>naturally occurring</w:t>
      </w:r>
      <w:r w:rsidRPr="00D007EC">
        <w:rPr>
          <w:sz w:val="16"/>
        </w:rPr>
        <w:t xml:space="preserve"> or man-made </w:t>
      </w:r>
      <w:r w:rsidRPr="00D007EC">
        <w:rPr>
          <w:rStyle w:val="Emphasis"/>
        </w:rPr>
        <w:t>biological threats presents a grave</w:t>
      </w:r>
      <w:r w:rsidRPr="00D007EC">
        <w:rPr>
          <w:sz w:val="16"/>
        </w:rPr>
        <w:t xml:space="preserve"> security and </w:t>
      </w:r>
      <w:r w:rsidRPr="00D007EC">
        <w:rPr>
          <w:rStyle w:val="StyleUnderline"/>
        </w:rPr>
        <w:t xml:space="preserve">humanitarian </w:t>
      </w:r>
      <w:r w:rsidRPr="00D007EC">
        <w:rPr>
          <w:rStyle w:val="Emphasis"/>
        </w:rPr>
        <w:t>threat</w:t>
      </w:r>
      <w:r w:rsidRPr="00D007EC">
        <w:rPr>
          <w:sz w:val="16"/>
        </w:rPr>
        <w:t xml:space="preserve"> region-ally and globally." </w:t>
      </w:r>
      <w:r w:rsidRPr="00D007EC">
        <w:rPr>
          <w:rStyle w:val="Emphasis"/>
        </w:rPr>
        <w:t xml:space="preserve">Dramatic increases in the worldwide movement of people, animals, and goods; growing population density; and uneven public health systems worldwide are the driving forces behind heightened vulnerability to the spread of </w:t>
      </w:r>
      <w:r w:rsidRPr="00D007EC">
        <w:t>both old and new</w:t>
      </w:r>
      <w:r w:rsidRPr="00D007EC">
        <w:rPr>
          <w:rStyle w:val="Emphasis"/>
        </w:rPr>
        <w:t xml:space="preserve"> infectious diseases.</w:t>
      </w:r>
      <w:r w:rsidRPr="00D007EC">
        <w:rPr>
          <w:sz w:val="16"/>
        </w:rPr>
        <w:t>"</w:t>
      </w:r>
      <w:r w:rsidRPr="0058356A">
        <w:rPr>
          <w:sz w:val="16"/>
        </w:rPr>
        <w:t xml:space="preserve"> Since the global spread of the human immunodeficiency virus (HIV) began in the early 1980s, twenty-nine new bacteria or viruses have been identified, many of which are capable of global reach." Commenting on this trend in 2007, the United Nations' World Health Organization warned, "</w:t>
      </w:r>
      <w:r w:rsidRPr="0058356A">
        <w:rPr>
          <w:rStyle w:val="StyleUnderline"/>
        </w:rPr>
        <w:t xml:space="preserve">Since the 1970s, </w:t>
      </w:r>
      <w:r w:rsidRPr="00196BF1">
        <w:rPr>
          <w:rStyle w:val="StyleUnderline"/>
          <w:highlight w:val="cyan"/>
        </w:rPr>
        <w:t xml:space="preserve">newly emerging diseases </w:t>
      </w:r>
      <w:r w:rsidRPr="00D007EC">
        <w:rPr>
          <w:rStyle w:val="StyleUnderline"/>
        </w:rPr>
        <w:t xml:space="preserve">have been </w:t>
      </w:r>
      <w:r w:rsidRPr="00196BF1">
        <w:rPr>
          <w:rStyle w:val="StyleUnderline"/>
          <w:highlight w:val="cyan"/>
        </w:rPr>
        <w:t>identified</w:t>
      </w:r>
      <w:r w:rsidRPr="00D007EC">
        <w:rPr>
          <w:rStyle w:val="StyleUnderline"/>
        </w:rPr>
        <w:t xml:space="preserve"> at the </w:t>
      </w:r>
      <w:r w:rsidRPr="00196BF1">
        <w:rPr>
          <w:rStyle w:val="StyleUnderline"/>
          <w:highlight w:val="cyan"/>
        </w:rPr>
        <w:t>unprecedented rate</w:t>
      </w:r>
      <w:r w:rsidRPr="0058356A">
        <w:rPr>
          <w:rStyle w:val="StyleUnderline"/>
        </w:rPr>
        <w:t xml:space="preserve"> of one or more per </w:t>
      </w:r>
      <w:proofErr w:type="gramStart"/>
      <w:r w:rsidRPr="0058356A">
        <w:rPr>
          <w:rStyle w:val="StyleUnderline"/>
        </w:rPr>
        <w:t>year</w:t>
      </w:r>
      <w:r w:rsidRPr="0058356A">
        <w:rPr>
          <w:sz w:val="16"/>
        </w:rPr>
        <w:t>. ..</w:t>
      </w:r>
      <w:proofErr w:type="gramEnd"/>
      <w:r w:rsidRPr="0058356A">
        <w:rPr>
          <w:sz w:val="16"/>
        </w:rPr>
        <w:t xml:space="preserve"> . </w:t>
      </w:r>
      <w:r w:rsidRPr="0058356A">
        <w:rPr>
          <w:rStyle w:val="StyleUnderline"/>
        </w:rPr>
        <w:t>It would be extremely naive</w:t>
      </w:r>
      <w:r w:rsidRPr="0058356A">
        <w:rPr>
          <w:rStyle w:val="Emphasis"/>
        </w:rPr>
        <w:t xml:space="preserve"> </w:t>
      </w:r>
      <w:r w:rsidRPr="0058356A">
        <w:t>and complacent</w:t>
      </w:r>
      <w:r w:rsidRPr="0058356A">
        <w:rPr>
          <w:rStyle w:val="Emphasis"/>
        </w:rPr>
        <w:t xml:space="preserve"> </w:t>
      </w:r>
      <w:r w:rsidRPr="0058356A">
        <w:rPr>
          <w:rStyle w:val="StyleUnderline"/>
        </w:rPr>
        <w:t>to assume that there will not be another disease like AIDS, another Ebola, or another SARS</w:t>
      </w:r>
      <w:r w:rsidRPr="0058356A">
        <w:t>, sooner or later.""</w:t>
      </w:r>
      <w:r w:rsidRPr="0058356A">
        <w:rPr>
          <w:sz w:val="16"/>
        </w:rPr>
        <w:t xml:space="preserve"> Senior World Health officials have noted that </w:t>
      </w:r>
      <w:r w:rsidRPr="0058356A">
        <w:rPr>
          <w:rStyle w:val="StyleUnderline"/>
        </w:rPr>
        <w:t>In-adequate</w:t>
      </w:r>
      <w:r w:rsidRPr="0058356A">
        <w:rPr>
          <w:rStyle w:val="Emphasis"/>
        </w:rPr>
        <w:t xml:space="preserve"> </w:t>
      </w:r>
      <w:r w:rsidRPr="0058356A">
        <w:t>surveillance and</w:t>
      </w:r>
      <w:r w:rsidRPr="0058356A">
        <w:rPr>
          <w:rStyle w:val="Emphasis"/>
        </w:rPr>
        <w:t xml:space="preserve"> </w:t>
      </w:r>
      <w:r w:rsidRPr="0058356A">
        <w:rPr>
          <w:rStyle w:val="StyleUnderline"/>
        </w:rPr>
        <w:t xml:space="preserve">response capacity </w:t>
      </w:r>
      <w:r w:rsidRPr="0058356A">
        <w:t xml:space="preserve">in a single country </w:t>
      </w:r>
      <w:r w:rsidRPr="0058356A">
        <w:rPr>
          <w:rStyle w:val="StyleUnderline"/>
        </w:rPr>
        <w:t>can endanger national populations and public health security of the entire world</w:t>
      </w:r>
      <w:r w:rsidRPr="0058356A">
        <w:rPr>
          <w:sz w:val="16"/>
        </w:rPr>
        <w:t xml:space="preserve">."" With more than a million travelers flying across national boundaries </w:t>
      </w:r>
      <w:proofErr w:type="spellStart"/>
      <w:r w:rsidRPr="0058356A">
        <w:rPr>
          <w:sz w:val="16"/>
        </w:rPr>
        <w:t>ev-ery</w:t>
      </w:r>
      <w:proofErr w:type="spellEnd"/>
      <w:r w:rsidRPr="0058356A">
        <w:rPr>
          <w:sz w:val="16"/>
        </w:rPr>
        <w:t xml:space="preserve"> day, it is not an exaggeration to say that </w:t>
      </w:r>
      <w:r w:rsidRPr="00D007EC">
        <w:rPr>
          <w:rStyle w:val="StyleUnderline"/>
        </w:rPr>
        <w:t xml:space="preserve">a </w:t>
      </w:r>
      <w:r w:rsidRPr="00196BF1">
        <w:rPr>
          <w:rStyle w:val="StyleUnderline"/>
          <w:highlight w:val="cyan"/>
        </w:rPr>
        <w:t xml:space="preserve">health problem in </w:t>
      </w:r>
      <w:r w:rsidRPr="00D007EC">
        <w:rPr>
          <w:rStyle w:val="StyleUnderline"/>
        </w:rPr>
        <w:t xml:space="preserve">any </w:t>
      </w:r>
      <w:r w:rsidRPr="00196BF1">
        <w:rPr>
          <w:rStyle w:val="StyleUnderline"/>
          <w:highlight w:val="cyan"/>
        </w:rPr>
        <w:t>part of the world can rapidly become</w:t>
      </w:r>
      <w:r w:rsidRPr="0058356A">
        <w:rPr>
          <w:rStyle w:val="StyleUnderline"/>
        </w:rPr>
        <w:t xml:space="preserve"> </w:t>
      </w:r>
      <w:r w:rsidRPr="00196BF1">
        <w:rPr>
          <w:rStyle w:val="StyleUnderline"/>
          <w:highlight w:val="cyan"/>
        </w:rPr>
        <w:t>a health threat to many</w:t>
      </w:r>
      <w:r w:rsidRPr="0058356A">
        <w:rPr>
          <w:sz w:val="16"/>
        </w:rPr>
        <w:t xml:space="preserve"> or 21122—v/hat one author calls the microbial unification of the world." </w:t>
      </w:r>
      <w:r w:rsidRPr="0058356A">
        <w:rPr>
          <w:rStyle w:val="StyleUnderline"/>
        </w:rPr>
        <w:t>The outbreak of severe acute respiratory syndrome (SARS) in 2002 and 2003 demonstrated how a previously unknown but lethal virus could spread by modern air trans-port, traveling from Hong Kong to Toronto in fifteen hours and eventually reaching twenty-seven countries?</w:t>
      </w:r>
      <w:r w:rsidRPr="0058356A">
        <w:rPr>
          <w:sz w:val="16"/>
        </w:rPr>
        <w:t xml:space="preserve"> </w:t>
      </w:r>
      <w:r w:rsidRPr="00D007EC">
        <w:rPr>
          <w:rStyle w:val="StyleUnderline"/>
        </w:rPr>
        <w:t>The</w:t>
      </w:r>
      <w:r w:rsidRPr="0058356A">
        <w:rPr>
          <w:rStyle w:val="StyleUnderline"/>
        </w:rPr>
        <w:t xml:space="preserve"> increased </w:t>
      </w:r>
      <w:r w:rsidRPr="00196BF1">
        <w:rPr>
          <w:rStyle w:val="StyleUnderline"/>
          <w:highlight w:val="cyan"/>
        </w:rPr>
        <w:t>speed of transmission</w:t>
      </w:r>
      <w:r w:rsidRPr="0058356A">
        <w:rPr>
          <w:rStyle w:val="StyleUnderline"/>
        </w:rPr>
        <w:t xml:space="preserve"> also </w:t>
      </w:r>
      <w:r w:rsidRPr="00196BF1">
        <w:rPr>
          <w:rStyle w:val="StyleUnderline"/>
          <w:highlight w:val="cyan"/>
        </w:rPr>
        <w:t>means</w:t>
      </w:r>
      <w:r w:rsidRPr="0058356A">
        <w:rPr>
          <w:rStyle w:val="StyleUnderline"/>
        </w:rPr>
        <w:t xml:space="preserve"> that </w:t>
      </w:r>
      <w:r w:rsidRPr="00196BF1">
        <w:rPr>
          <w:rStyle w:val="StyleUnderline"/>
          <w:highlight w:val="cyan"/>
        </w:rPr>
        <w:t>contagion is</w:t>
      </w:r>
      <w:r w:rsidRPr="00D007EC">
        <w:rPr>
          <w:rStyle w:val="StyleUnderline"/>
        </w:rPr>
        <w:t xml:space="preserve"> likely to be </w:t>
      </w:r>
      <w:r w:rsidRPr="00196BF1">
        <w:rPr>
          <w:rStyle w:val="StyleUnderline"/>
          <w:highlight w:val="cyan"/>
        </w:rPr>
        <w:t>well established before governments</w:t>
      </w:r>
      <w:r w:rsidRPr="0058356A">
        <w:rPr>
          <w:rStyle w:val="StyleUnderline"/>
        </w:rPr>
        <w:t xml:space="preserve"> and international organizations </w:t>
      </w:r>
      <w:r w:rsidRPr="00196BF1">
        <w:rPr>
          <w:rStyle w:val="StyleUnderline"/>
          <w:highlight w:val="cyan"/>
        </w:rPr>
        <w:t>are</w:t>
      </w:r>
      <w:r w:rsidRPr="0058356A">
        <w:rPr>
          <w:rStyle w:val="StyleUnderline"/>
        </w:rPr>
        <w:t xml:space="preserve"> </w:t>
      </w:r>
      <w:r w:rsidRPr="00196BF1">
        <w:rPr>
          <w:rStyle w:val="StyleUnderline"/>
          <w:highlight w:val="cyan"/>
        </w:rPr>
        <w:t>aware</w:t>
      </w:r>
      <w:r w:rsidRPr="0058356A">
        <w:rPr>
          <w:rStyle w:val="StyleUnderline"/>
        </w:rPr>
        <w:t xml:space="preserve"> of the </w:t>
      </w:r>
      <w:r w:rsidRPr="0058356A">
        <w:t>presence of the</w:t>
      </w:r>
      <w:r w:rsidRPr="0058356A">
        <w:rPr>
          <w:rStyle w:val="StyleUnderline"/>
        </w:rPr>
        <w:t xml:space="preserve"> </w:t>
      </w:r>
      <w:proofErr w:type="gramStart"/>
      <w:r w:rsidRPr="0058356A">
        <w:rPr>
          <w:rStyle w:val="StyleUnderline"/>
        </w:rPr>
        <w:t>disease</w:t>
      </w:r>
      <w:r w:rsidRPr="0058356A">
        <w:rPr>
          <w:sz w:val="16"/>
        </w:rPr>
        <w:t>.°</w:t>
      </w:r>
      <w:proofErr w:type="gramEnd"/>
      <w:r w:rsidRPr="0058356A">
        <w:rPr>
          <w:sz w:val="16"/>
        </w:rPr>
        <w:t xml:space="preserve"> SARS, in turn, focused attention on the ability of public health systems worldwide to cope with an anticipated pandemic associated with the next major antigenic shift in the influenza A virus. Although the influenza A virus mutates regularly (antigenic drift), every decade or so the virus undergoes a major change, or shift, for which most people have little or no protection.  </w:t>
      </w:r>
      <w:r w:rsidRPr="0058356A">
        <w:rPr>
          <w:rStyle w:val="StyleUnderline"/>
        </w:rPr>
        <w:t xml:space="preserve">The threat is magnified today by the ability of such diseases to spread worldwide very rapidly.2 For example, since emerging in 1997, </w:t>
      </w:r>
      <w:r w:rsidRPr="00D007EC">
        <w:rPr>
          <w:rStyle w:val="Emphasis"/>
          <w:b w:val="0"/>
          <w:bCs/>
        </w:rPr>
        <w:t>avian influenza</w:t>
      </w:r>
      <w:r w:rsidRPr="00D007EC">
        <w:rPr>
          <w:rStyle w:val="StyleUnderline"/>
        </w:rPr>
        <w:t>—which to date has infected more than 400 people and killed more than 200—</w:t>
      </w:r>
      <w:r w:rsidRPr="00D007EC">
        <w:rPr>
          <w:rStyle w:val="Emphasis"/>
          <w:b w:val="0"/>
          <w:bCs/>
        </w:rPr>
        <w:t>could create</w:t>
      </w:r>
      <w:r w:rsidRPr="00D007EC">
        <w:rPr>
          <w:rStyle w:val="StyleUnderline"/>
        </w:rPr>
        <w:t>, if</w:t>
      </w:r>
      <w:r w:rsidRPr="0058356A">
        <w:rPr>
          <w:rStyle w:val="StyleUnderline"/>
        </w:rPr>
        <w:t xml:space="preserve"> it becomes capable of human-to-human transmission as a new </w:t>
      </w:r>
      <w:proofErr w:type="spellStart"/>
      <w:r w:rsidRPr="0058356A">
        <w:rPr>
          <w:rStyle w:val="StyleUnderline"/>
        </w:rPr>
        <w:t>influ-enza</w:t>
      </w:r>
      <w:proofErr w:type="spellEnd"/>
      <w:r w:rsidRPr="0058356A">
        <w:rPr>
          <w:rStyle w:val="StyleUnderline"/>
        </w:rPr>
        <w:t xml:space="preserve"> A virus, </w:t>
      </w:r>
      <w:r w:rsidRPr="00196BF1">
        <w:rPr>
          <w:rStyle w:val="Emphasis"/>
          <w:highlight w:val="cyan"/>
        </w:rPr>
        <w:t>a global pandemic of unprecedented lethality</w:t>
      </w:r>
      <w:r w:rsidRPr="0058356A">
        <w:rPr>
          <w:rStyle w:val="Emphasis"/>
        </w:rPr>
        <w:t xml:space="preserve">. </w:t>
      </w:r>
      <w:r w:rsidRPr="00D007EC">
        <w:rPr>
          <w:sz w:val="16"/>
          <w:szCs w:val="16"/>
        </w:rPr>
        <w:t xml:space="preserve">Avian influenza could, if it becomes capable of human-to-human transmission as SARS did in 2002, </w:t>
      </w:r>
      <w:r w:rsidRPr="00D007EC">
        <w:rPr>
          <w:rStyle w:val="Emphasis"/>
          <w:sz w:val="16"/>
          <w:szCs w:val="16"/>
        </w:rPr>
        <w:t>kill</w:t>
      </w:r>
      <w:r w:rsidRPr="00D007EC">
        <w:rPr>
          <w:sz w:val="16"/>
          <w:szCs w:val="16"/>
        </w:rPr>
        <w:t xml:space="preserve"> somewhere between 200,000 to 16 million Americans</w:t>
      </w:r>
      <w:r w:rsidRPr="0058356A">
        <w:rPr>
          <w:sz w:val="16"/>
        </w:rPr>
        <w:t xml:space="preserve">. </w:t>
      </w:r>
      <w:r w:rsidRPr="00196BF1">
        <w:rPr>
          <w:rStyle w:val="Emphasis"/>
          <w:highlight w:val="cyan"/>
        </w:rPr>
        <w:t xml:space="preserve">Countries with less robust public health systems </w:t>
      </w:r>
      <w:r w:rsidRPr="00D007EC">
        <w:rPr>
          <w:rStyle w:val="Emphasis"/>
        </w:rPr>
        <w:t xml:space="preserve">would </w:t>
      </w:r>
      <w:r w:rsidRPr="00196BF1">
        <w:rPr>
          <w:rStyle w:val="Emphasis"/>
          <w:highlight w:val="cyan"/>
        </w:rPr>
        <w:t xml:space="preserve">lose </w:t>
      </w:r>
      <w:r w:rsidRPr="00D007EC">
        <w:rPr>
          <w:rStyle w:val="Emphasis"/>
        </w:rPr>
        <w:t xml:space="preserve">an even </w:t>
      </w:r>
      <w:r w:rsidRPr="00196BF1">
        <w:rPr>
          <w:rStyle w:val="Emphasis"/>
          <w:highlight w:val="cyan"/>
        </w:rPr>
        <w:t xml:space="preserve">larger percentage of their population to </w:t>
      </w:r>
      <w:r w:rsidRPr="00D007EC">
        <w:rPr>
          <w:rStyle w:val="Emphasis"/>
        </w:rPr>
        <w:t xml:space="preserve">such a </w:t>
      </w:r>
      <w:r w:rsidRPr="00196BF1">
        <w:rPr>
          <w:rStyle w:val="Emphasis"/>
          <w:highlight w:val="cyan"/>
        </w:rPr>
        <w:t>disease</w:t>
      </w:r>
      <w:r w:rsidRPr="00196BF1">
        <w:rPr>
          <w:sz w:val="16"/>
          <w:highlight w:val="cyan"/>
        </w:rPr>
        <w:t>.</w:t>
      </w:r>
      <w:r w:rsidRPr="0058356A">
        <w:rPr>
          <w:sz w:val="16"/>
        </w:rPr>
        <w:t xml:space="preserve"> The relatively benign H1N1, or swine flu, outbreak provides a harbinger of this future danger. </w:t>
      </w:r>
      <w:r w:rsidRPr="0058356A">
        <w:rPr>
          <w:rStyle w:val="StyleUnderline"/>
        </w:rPr>
        <w:t xml:space="preserve">Global economic and political stability could fall victim to a pandemic </w:t>
      </w:r>
      <w:r w:rsidRPr="0058356A">
        <w:t>too.</w:t>
      </w:r>
      <w:r w:rsidRPr="0058356A">
        <w:rPr>
          <w:rStyle w:val="Emphasis"/>
        </w:rPr>
        <w:t xml:space="preserve">  </w:t>
      </w:r>
      <w:r w:rsidRPr="0058356A">
        <w:rPr>
          <w:sz w:val="16"/>
        </w:rPr>
        <w:t xml:space="preserve">Today, nations must provide for their citizens' health and well-being and protect them from disease. Health provision has become a primary public good and part of the social contract between a people and its government? Accelerating transnational flows, especially pathogens, can stress and could overwhelm a state's capacity to meet this essential function. </w:t>
      </w:r>
      <w:r w:rsidRPr="00196BF1">
        <w:rPr>
          <w:rStyle w:val="StyleUnderline"/>
          <w:highlight w:val="cyan"/>
        </w:rPr>
        <w:t xml:space="preserve">Weak states </w:t>
      </w:r>
      <w:r w:rsidRPr="00DC2A50">
        <w:rPr>
          <w:rStyle w:val="StyleUnderline"/>
        </w:rPr>
        <w:t xml:space="preserve">could </w:t>
      </w:r>
      <w:r w:rsidRPr="00196BF1">
        <w:rPr>
          <w:rStyle w:val="StyleUnderline"/>
          <w:highlight w:val="cyan"/>
        </w:rPr>
        <w:t>fail economically</w:t>
      </w:r>
      <w:r w:rsidRPr="0058356A">
        <w:rPr>
          <w:rStyle w:val="StyleUnderline"/>
        </w:rPr>
        <w:t xml:space="preserve"> or politically, thereby </w:t>
      </w:r>
      <w:r w:rsidRPr="00196BF1">
        <w:rPr>
          <w:rStyle w:val="StyleUnderline"/>
          <w:highlight w:val="cyan"/>
        </w:rPr>
        <w:t>creating</w:t>
      </w:r>
      <w:r w:rsidRPr="0058356A">
        <w:rPr>
          <w:rStyle w:val="StyleUnderline"/>
        </w:rPr>
        <w:t xml:space="preserve"> regional </w:t>
      </w:r>
      <w:r w:rsidRPr="00196BF1">
        <w:rPr>
          <w:rStyle w:val="StyleUnderline"/>
          <w:highlight w:val="cyan"/>
        </w:rPr>
        <w:t xml:space="preserve">instability </w:t>
      </w:r>
      <w:r w:rsidRPr="00DC2A50">
        <w:rPr>
          <w:rStyle w:val="StyleUnderline"/>
        </w:rPr>
        <w:t xml:space="preserve">and </w:t>
      </w:r>
      <w:r w:rsidRPr="00196BF1">
        <w:rPr>
          <w:rStyle w:val="StyleUnderline"/>
          <w:highlight w:val="cyan"/>
        </w:rPr>
        <w:t>a</w:t>
      </w:r>
      <w:r w:rsidRPr="0058356A">
        <w:rPr>
          <w:rStyle w:val="StyleUnderline"/>
        </w:rPr>
        <w:t xml:space="preserve"> </w:t>
      </w:r>
      <w:r w:rsidRPr="00196BF1">
        <w:rPr>
          <w:rStyle w:val="StyleUnderline"/>
          <w:highlight w:val="cyan"/>
        </w:rPr>
        <w:t>breeding ground for terrorism or human rights violations</w:t>
      </w:r>
      <w:r w:rsidRPr="0058356A">
        <w:rPr>
          <w:rStyle w:val="StyleUnderline"/>
        </w:rPr>
        <w:t>. Statistical studies reveal that declining public health substantially increases the probability of state failure</w:t>
      </w:r>
      <w:r w:rsidRPr="0058356A">
        <w:t xml:space="preserve">," </w:t>
      </w:r>
      <w:r w:rsidRPr="0058356A">
        <w:rPr>
          <w:rStyle w:val="StyleUnderline"/>
        </w:rPr>
        <w:t>and historical examples of the correlation between disease outbreak and political instability and violence extend from the fall of ancient Athens to recent violence in Zimbabwe.</w:t>
      </w:r>
      <w:r w:rsidRPr="0058356A">
        <w:rPr>
          <w:sz w:val="16"/>
        </w:rPr>
        <w:t xml:space="preserve"> Even in the strongest states, leaders must be prepared, in an integrated way, to respond to the full spectrum of biological threats that could impede essential social functions such as food supply, transportation, education, and workforce operation and result in huge economic costs." </w:t>
      </w:r>
      <w:r w:rsidRPr="0058356A">
        <w:rPr>
          <w:rStyle w:val="StyleUnderline"/>
        </w:rPr>
        <w:t>Reducing the danger of influenza or other infectious diseases requires a focus on preparedness and monitoring.</w:t>
      </w:r>
      <w:r w:rsidRPr="0058356A">
        <w:rPr>
          <w:sz w:val="16"/>
        </w:rPr>
        <w:t xml:space="preserve"> Rapidly identifying the problem, sharing information, and coordinating response are each critical to limit-</w:t>
      </w:r>
      <w:proofErr w:type="spellStart"/>
      <w:r w:rsidRPr="0058356A">
        <w:rPr>
          <w:sz w:val="16"/>
        </w:rPr>
        <w:t>ing</w:t>
      </w:r>
      <w:proofErr w:type="spellEnd"/>
      <w:r w:rsidRPr="0058356A">
        <w:rPr>
          <w:sz w:val="16"/>
        </w:rPr>
        <w:t xml:space="preserve"> the perils of pathogenic threats. </w:t>
      </w:r>
      <w:r w:rsidRPr="0058356A">
        <w:t>Although the peril is great, so too is the promise of building</w:t>
      </w:r>
      <w:r w:rsidRPr="0058356A">
        <w:rPr>
          <w:rStyle w:val="StyleUnderline"/>
        </w:rPr>
        <w:t xml:space="preserve"> </w:t>
      </w:r>
      <w:r w:rsidRPr="00196BF1">
        <w:rPr>
          <w:rStyle w:val="Emphasis"/>
          <w:highlight w:val="cyan"/>
        </w:rPr>
        <w:t>cooperation</w:t>
      </w:r>
      <w:r w:rsidRPr="0058356A">
        <w:rPr>
          <w:sz w:val="16"/>
        </w:rPr>
        <w:t xml:space="preserve"> through regional disease surveillance, detection, and response. Here is the positive potential of globalization: </w:t>
      </w:r>
      <w:r w:rsidRPr="0058356A">
        <w:t>it</w:t>
      </w:r>
      <w:r w:rsidRPr="0058356A">
        <w:rPr>
          <w:rStyle w:val="StyleUnderline"/>
        </w:rPr>
        <w:t xml:space="preserve"> </w:t>
      </w:r>
      <w:r w:rsidRPr="00196BF1">
        <w:rPr>
          <w:rStyle w:val="Emphasis"/>
          <w:highlight w:val="cyan"/>
        </w:rPr>
        <w:t>can</w:t>
      </w:r>
      <w:r w:rsidRPr="0058356A">
        <w:rPr>
          <w:rStyle w:val="Emphasis"/>
        </w:rPr>
        <w:t xml:space="preserve"> </w:t>
      </w:r>
      <w:r w:rsidRPr="00196BF1">
        <w:rPr>
          <w:rStyle w:val="Emphasis"/>
          <w:highlight w:val="cyan"/>
        </w:rPr>
        <w:t>facilitate the rapid response to health challenges</w:t>
      </w:r>
      <w:r w:rsidRPr="0058356A">
        <w:rPr>
          <w:rStyle w:val="StyleUnderline"/>
        </w:rPr>
        <w:t xml:space="preserve"> by quickly mobilizing health professionals, medicines, and supplies, and by deploying information technology for disease surveillance and sharing best health practices across nations." </w:t>
      </w:r>
      <w:r w:rsidRPr="0058356A">
        <w:rPr>
          <w:rStyle w:val="Emphasis"/>
        </w:rPr>
        <w:t xml:space="preserve">These </w:t>
      </w:r>
      <w:r w:rsidRPr="00196BF1">
        <w:rPr>
          <w:rStyle w:val="Emphasis"/>
          <w:highlight w:val="cyan"/>
        </w:rPr>
        <w:t>exchanges</w:t>
      </w:r>
      <w:r w:rsidRPr="0058356A">
        <w:rPr>
          <w:rStyle w:val="Emphasis"/>
        </w:rPr>
        <w:t xml:space="preserve">, </w:t>
      </w:r>
      <w:r w:rsidRPr="00196BF1">
        <w:rPr>
          <w:rStyle w:val="Emphasis"/>
          <w:highlight w:val="cyan"/>
        </w:rPr>
        <w:t>between</w:t>
      </w:r>
      <w:r w:rsidRPr="0058356A">
        <w:rPr>
          <w:rStyle w:val="Emphasis"/>
        </w:rPr>
        <w:t xml:space="preserve"> </w:t>
      </w:r>
      <w:r w:rsidRPr="0058356A">
        <w:t>neighboring</w:t>
      </w:r>
      <w:r w:rsidRPr="0058356A">
        <w:rPr>
          <w:rStyle w:val="Emphasis"/>
        </w:rPr>
        <w:t xml:space="preserve"> </w:t>
      </w:r>
      <w:r w:rsidRPr="00196BF1">
        <w:rPr>
          <w:rStyle w:val="Emphasis"/>
          <w:highlight w:val="cyan"/>
        </w:rPr>
        <w:t>states</w:t>
      </w:r>
      <w:r w:rsidRPr="0058356A">
        <w:rPr>
          <w:rStyle w:val="Emphasis"/>
        </w:rPr>
        <w:t xml:space="preserve"> </w:t>
      </w:r>
      <w:r w:rsidRPr="0058356A">
        <w:t xml:space="preserve">and even between traditional </w:t>
      </w:r>
      <w:proofErr w:type="spellStart"/>
      <w:r w:rsidRPr="0058356A">
        <w:t>adver-saries</w:t>
      </w:r>
      <w:proofErr w:type="spellEnd"/>
      <w:r w:rsidRPr="0058356A">
        <w:t>,</w:t>
      </w:r>
      <w:r w:rsidRPr="0058356A">
        <w:rPr>
          <w:rStyle w:val="Emphasis"/>
        </w:rPr>
        <w:t xml:space="preserve"> </w:t>
      </w:r>
      <w:r w:rsidRPr="00196BF1">
        <w:rPr>
          <w:rStyle w:val="Emphasis"/>
          <w:highlight w:val="cyan"/>
        </w:rPr>
        <w:t>could contribute to reducing disparities in health and help improve regional relations</w:t>
      </w:r>
      <w:r w:rsidRPr="0058356A">
        <w:rPr>
          <w:rStyle w:val="Emphasis"/>
        </w:rPr>
        <w:t>.</w:t>
      </w:r>
      <w:r w:rsidRPr="0058356A">
        <w:rPr>
          <w:sz w:val="16"/>
        </w:rPr>
        <w:t xml:space="preserve"> Armed with a theoretical understanding of the basis for such cooperation, the regional and international practitioner and policy com-munities can respond more effectively to this critical transnational security and humanitarian concern."</w:t>
      </w:r>
    </w:p>
    <w:p w14:paraId="53E3D1BF" w14:textId="77777777" w:rsidR="0013200E" w:rsidRPr="00D34ADF" w:rsidRDefault="0013200E" w:rsidP="0013200E">
      <w:pPr>
        <w:pStyle w:val="Heading4"/>
        <w:rPr>
          <w:rFonts w:cs="Calibri"/>
        </w:rPr>
      </w:pPr>
      <w:r w:rsidRPr="00D34ADF">
        <w:rPr>
          <w:rFonts w:cs="Calibri"/>
          <w:u w:val="single"/>
        </w:rPr>
        <w:t>Extinction</w:t>
      </w:r>
      <w:r w:rsidRPr="00D34ADF">
        <w:rPr>
          <w:rFonts w:cs="Calibri"/>
        </w:rPr>
        <w:t xml:space="preserve"> – defense is wrong </w:t>
      </w:r>
    </w:p>
    <w:p w14:paraId="65F27D00" w14:textId="77777777" w:rsidR="0013200E" w:rsidRPr="00D34ADF" w:rsidRDefault="0013200E" w:rsidP="0013200E">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22B2696E" w14:textId="77777777" w:rsidR="0013200E" w:rsidRPr="00D34ADF" w:rsidRDefault="0013200E" w:rsidP="0013200E">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smallpox killed perhaps 10 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3183612D" w14:textId="77777777" w:rsidR="0013200E" w:rsidRPr="00D34ADF" w:rsidRDefault="0013200E" w:rsidP="0013200E">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1833C860" w14:textId="77777777" w:rsidR="0013200E" w:rsidRPr="00D34ADF" w:rsidRDefault="0013200E" w:rsidP="0013200E">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4F503A92" w14:textId="70B2A441" w:rsidR="0013200E" w:rsidRPr="0013200E" w:rsidRDefault="0013200E" w:rsidP="009626B9">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211E5494" w14:textId="6F1B3D52" w:rsidR="009626B9" w:rsidRDefault="00D007EC" w:rsidP="00D007EC">
      <w:pPr>
        <w:pStyle w:val="Heading3"/>
      </w:pPr>
      <w:r>
        <w:t>1NC – OFF</w:t>
      </w:r>
    </w:p>
    <w:p w14:paraId="026BB309" w14:textId="716984CA" w:rsidR="00196BF1" w:rsidRPr="00FB5463" w:rsidRDefault="00196BF1" w:rsidP="00196BF1">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w:t>
      </w:r>
      <w:r>
        <w:t>–</w:t>
      </w:r>
      <w:r>
        <w:t xml:space="preserve"> the mere threat is sufficient is enough to kill investment.</w:t>
      </w:r>
    </w:p>
    <w:p w14:paraId="78C00CB3" w14:textId="77777777" w:rsidR="00196BF1" w:rsidRPr="00FB5463" w:rsidRDefault="00196BF1" w:rsidP="00196BF1">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AB42437" w14:textId="0DAA99EE" w:rsidR="00196BF1" w:rsidRDefault="00196BF1" w:rsidP="00196BF1">
      <w:pPr>
        <w:rPr>
          <w:sz w:val="16"/>
        </w:rPr>
      </w:pPr>
      <w:r w:rsidRPr="00FB5463">
        <w:rPr>
          <w:sz w:val="16"/>
        </w:rPr>
        <w:t xml:space="preserve">The </w:t>
      </w:r>
      <w:r w:rsidRPr="00196BF1">
        <w:rPr>
          <w:rStyle w:val="StyleUnderline"/>
          <w:highlight w:val="cyan"/>
        </w:rPr>
        <w:t>biotech</w:t>
      </w:r>
      <w:r w:rsidRPr="00196BF1">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196BF1">
        <w:rPr>
          <w:rStyle w:val="StyleUnderline"/>
          <w:highlight w:val="cyan"/>
        </w:rPr>
        <w:t>advances</w:t>
      </w:r>
      <w:r w:rsidRPr="00196BF1">
        <w:rPr>
          <w:b/>
          <w:bCs/>
          <w:sz w:val="16"/>
          <w:highlight w:val="cyan"/>
        </w:rPr>
        <w:t xml:space="preserve"> </w:t>
      </w:r>
      <w:r w:rsidRPr="00483C44">
        <w:rPr>
          <w:rStyle w:val="StyleUnderline"/>
        </w:rPr>
        <w:t xml:space="preserve">towards </w:t>
      </w:r>
      <w:r w:rsidRPr="00196BF1">
        <w:rPr>
          <w:rStyle w:val="StyleUnderline"/>
          <w:highlight w:val="cyan"/>
        </w:rPr>
        <w:t xml:space="preserve">climate </w:t>
      </w:r>
      <w:r w:rsidRPr="00483C44">
        <w:rPr>
          <w:rStyle w:val="StyleUnderline"/>
        </w:rPr>
        <w:t xml:space="preserve">change </w:t>
      </w:r>
      <w:r w:rsidRPr="00196BF1">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196BF1">
        <w:rPr>
          <w:rStyle w:val="StyleUnderline"/>
          <w:highlight w:val="cyan"/>
        </w:rPr>
        <w:t xml:space="preserve">If </w:t>
      </w:r>
      <w:r w:rsidRPr="00483C44">
        <w:rPr>
          <w:rStyle w:val="StyleUnderline"/>
        </w:rPr>
        <w:t xml:space="preserve">an IP </w:t>
      </w:r>
      <w:r w:rsidRPr="00196BF1">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196BF1">
        <w:rPr>
          <w:rStyle w:val="StyleUnderline"/>
          <w:highlight w:val="cyan"/>
        </w:rPr>
        <w:t>necessary</w:t>
      </w:r>
      <w:r w:rsidRPr="00196BF1">
        <w:rPr>
          <w:sz w:val="16"/>
          <w:highlight w:val="cyan"/>
        </w:rPr>
        <w:t xml:space="preserve"> </w:t>
      </w:r>
      <w:r w:rsidRPr="00196BF1">
        <w:rPr>
          <w:rStyle w:val="StyleUnderline"/>
          <w:highlight w:val="cyan"/>
        </w:rPr>
        <w:t>to solve</w:t>
      </w:r>
      <w:r w:rsidRPr="00483C44">
        <w:rPr>
          <w:sz w:val="16"/>
        </w:rPr>
        <w:t xml:space="preserve"> the </w:t>
      </w:r>
      <w:r w:rsidRPr="00196BF1">
        <w:rPr>
          <w:rStyle w:val="StyleUnderline"/>
          <w:highlight w:val="cyan"/>
        </w:rPr>
        <w:t>COVID</w:t>
      </w:r>
      <w:r w:rsidRPr="00FB5463">
        <w:rPr>
          <w:sz w:val="16"/>
        </w:rPr>
        <w:t xml:space="preserve">-19 global health crisis (and of course </w:t>
      </w:r>
      <w:hyperlink r:id="rId23"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196BF1">
        <w:rPr>
          <w:rStyle w:val="StyleUnderline"/>
          <w:highlight w:val="cyan"/>
        </w:rPr>
        <w:t>Administration</w:t>
      </w:r>
      <w:r w:rsidRPr="00483C44">
        <w:rPr>
          <w:rStyle w:val="StyleUnderline"/>
        </w:rPr>
        <w:t xml:space="preserve"> </w:t>
      </w:r>
      <w:r w:rsidRPr="00196BF1">
        <w:rPr>
          <w:rStyle w:val="StyleUnderline"/>
          <w:highlight w:val="cyan"/>
        </w:rPr>
        <w:t>will</w:t>
      </w:r>
      <w:r w:rsidRPr="00196BF1">
        <w:rPr>
          <w:sz w:val="16"/>
          <w:highlight w:val="cyan"/>
        </w:rPr>
        <w:t xml:space="preserve"> </w:t>
      </w:r>
      <w:r w:rsidRPr="00FB5463">
        <w:rPr>
          <w:sz w:val="16"/>
        </w:rPr>
        <w:t xml:space="preserve">not </w:t>
      </w:r>
      <w:r w:rsidRPr="00196BF1">
        <w:rPr>
          <w:rStyle w:val="StyleUnderline"/>
          <w:highlight w:val="cyan"/>
        </w:rPr>
        <w:t>apply</w:t>
      </w:r>
      <w:r w:rsidRPr="00196BF1">
        <w:rPr>
          <w:sz w:val="16"/>
          <w:highlight w:val="cyan"/>
        </w:rPr>
        <w:t xml:space="preserve"> </w:t>
      </w:r>
      <w:r w:rsidRPr="00FB5463">
        <w:rPr>
          <w:sz w:val="16"/>
        </w:rPr>
        <w:t xml:space="preserve">the </w:t>
      </w:r>
      <w:r w:rsidRPr="00196BF1">
        <w:rPr>
          <w:rStyle w:val="StyleUnderline"/>
          <w:highlight w:val="cyan"/>
        </w:rPr>
        <w:t>same logic to</w:t>
      </w:r>
      <w:r w:rsidRPr="00196BF1">
        <w:rPr>
          <w:sz w:val="16"/>
          <w:highlight w:val="cyan"/>
        </w:rPr>
        <w:t xml:space="preserve"> </w:t>
      </w:r>
      <w:r w:rsidRPr="00FB5463">
        <w:rPr>
          <w:sz w:val="16"/>
        </w:rPr>
        <w:t xml:space="preserve">the </w:t>
      </w:r>
      <w:r w:rsidRPr="00196BF1">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196BF1">
        <w:rPr>
          <w:rStyle w:val="StyleUnderline"/>
          <w:highlight w:val="cyan"/>
        </w:rPr>
        <w:t>context</w:t>
      </w:r>
      <w:r w:rsidRPr="00196BF1">
        <w:rPr>
          <w:sz w:val="16"/>
          <w:highlight w:val="cyan"/>
        </w:rPr>
        <w:t xml:space="preserve"> </w:t>
      </w:r>
      <w:r w:rsidRPr="00196BF1">
        <w:rPr>
          <w:rStyle w:val="StyleUnderline"/>
          <w:highlight w:val="cyan"/>
        </w:rPr>
        <w:t>of</w:t>
      </w:r>
      <w:r w:rsidRPr="00196BF1">
        <w:rPr>
          <w:sz w:val="16"/>
          <w:highlight w:val="cyan"/>
        </w:rPr>
        <w:t xml:space="preserve"> </w:t>
      </w:r>
      <w:r w:rsidRPr="00196BF1">
        <w:rPr>
          <w:rStyle w:val="StyleUnderline"/>
          <w:highlight w:val="cyan"/>
        </w:rPr>
        <w:t>climate change</w:t>
      </w:r>
      <w:r w:rsidRPr="00FB5463">
        <w:rPr>
          <w:sz w:val="16"/>
        </w:rPr>
        <w:t xml:space="preserve">, the idea would be that </w:t>
      </w:r>
      <w:r w:rsidRPr="00196BF1">
        <w:rPr>
          <w:rStyle w:val="StyleUnderline"/>
          <w:highlight w:val="cyan"/>
        </w:rPr>
        <w:t>companies</w:t>
      </w:r>
      <w:r w:rsidRPr="00196BF1">
        <w:rPr>
          <w:sz w:val="16"/>
          <w:highlight w:val="cyan"/>
        </w:rPr>
        <w:t xml:space="preserve"> </w:t>
      </w:r>
      <w:r w:rsidRPr="00483C44">
        <w:rPr>
          <w:rStyle w:val="StyleUnderline"/>
        </w:rPr>
        <w:t xml:space="preserve">who </w:t>
      </w:r>
      <w:r w:rsidRPr="00196BF1">
        <w:rPr>
          <w:rStyle w:val="StyleUnderline"/>
          <w:highlight w:val="cyan"/>
        </w:rPr>
        <w:t>develop</w:t>
      </w:r>
      <w:r w:rsidRPr="00196BF1">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196BF1">
        <w:rPr>
          <w:rStyle w:val="StyleUnderline"/>
          <w:highlight w:val="cyan"/>
        </w:rPr>
        <w:t>technologies</w:t>
      </w:r>
      <w:r w:rsidRPr="00483C44">
        <w:rPr>
          <w:rStyle w:val="StyleUnderline"/>
        </w:rPr>
        <w:t xml:space="preserve"> and sustainable biomass</w:t>
      </w:r>
      <w:r w:rsidRPr="00601C82">
        <w:rPr>
          <w:b/>
          <w:bCs/>
          <w:sz w:val="16"/>
        </w:rPr>
        <w:t xml:space="preserve">, </w:t>
      </w:r>
      <w:r w:rsidRPr="00196BF1">
        <w:rPr>
          <w:rStyle w:val="StyleUnderline"/>
          <w:highlight w:val="cyan"/>
        </w:rPr>
        <w:t xml:space="preserve">reducing </w:t>
      </w:r>
      <w:r w:rsidRPr="00483C44">
        <w:rPr>
          <w:rStyle w:val="StyleUnderline"/>
        </w:rPr>
        <w:t xml:space="preserve">greenhouse </w:t>
      </w:r>
      <w:r w:rsidRPr="00196BF1">
        <w:rPr>
          <w:rStyle w:val="StyleUnderline"/>
          <w:highlight w:val="cyan"/>
        </w:rPr>
        <w:t>gases</w:t>
      </w:r>
      <w:r w:rsidRPr="00196BF1">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196BF1">
        <w:rPr>
          <w:rStyle w:val="StyleUnderline"/>
          <w:highlight w:val="cyan"/>
        </w:rPr>
        <w:t>capturing</w:t>
      </w:r>
      <w:r w:rsidRPr="00196BF1">
        <w:rPr>
          <w:sz w:val="16"/>
          <w:highlight w:val="cyan"/>
        </w:rPr>
        <w:t xml:space="preserve"> </w:t>
      </w:r>
      <w:r w:rsidRPr="00FB5463">
        <w:rPr>
          <w:sz w:val="16"/>
        </w:rPr>
        <w:t xml:space="preserve">and sequestering </w:t>
      </w:r>
      <w:r w:rsidRPr="00196BF1">
        <w:rPr>
          <w:rStyle w:val="StyleUnderline"/>
          <w:highlight w:val="cyan"/>
        </w:rPr>
        <w:t>carbon</w:t>
      </w:r>
      <w:r w:rsidRPr="00196BF1">
        <w:rPr>
          <w:sz w:val="16"/>
          <w:highlight w:val="cyan"/>
        </w:rPr>
        <w:t xml:space="preserve"> </w:t>
      </w:r>
      <w:r w:rsidRPr="00FB5463">
        <w:rPr>
          <w:sz w:val="16"/>
        </w:rPr>
        <w:t xml:space="preserve">in soil and products, and more, </w:t>
      </w:r>
      <w:r w:rsidRPr="00483C44">
        <w:rPr>
          <w:rStyle w:val="StyleUnderline"/>
        </w:rPr>
        <w:t xml:space="preserve">would be </w:t>
      </w:r>
      <w:r w:rsidRPr="00196BF1">
        <w:rPr>
          <w:rStyle w:val="StyleUnderline"/>
          <w:highlight w:val="cyan"/>
        </w:rPr>
        <w:t xml:space="preserve">required to turn over </w:t>
      </w:r>
      <w:r w:rsidRPr="00483C44">
        <w:rPr>
          <w:rStyle w:val="StyleUnderline"/>
        </w:rPr>
        <w:t xml:space="preserve">their </w:t>
      </w:r>
      <w:r w:rsidRPr="00196BF1">
        <w:rPr>
          <w:rStyle w:val="StyleUnderline"/>
          <w:highlight w:val="cyan"/>
        </w:rPr>
        <w:t>proprietary</w:t>
      </w:r>
      <w:r w:rsidRPr="00196BF1">
        <w:rPr>
          <w:b/>
          <w:bCs/>
          <w:sz w:val="16"/>
          <w:highlight w:val="cyan"/>
        </w:rPr>
        <w:t xml:space="preserve"> </w:t>
      </w:r>
      <w:r w:rsidRPr="00196BF1">
        <w:rPr>
          <w:rStyle w:val="StyleUnderline"/>
          <w:highlight w:val="cyan"/>
        </w:rPr>
        <w:t>know-how</w:t>
      </w:r>
      <w:r w:rsidRPr="00196BF1">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196BF1">
        <w:rPr>
          <w:rStyle w:val="StyleUnderline"/>
          <w:highlight w:val="cyan"/>
        </w:rPr>
        <w:t>suggestion alone</w:t>
      </w:r>
      <w:r w:rsidRPr="00483C44">
        <w:rPr>
          <w:rStyle w:val="StyleUnderline"/>
        </w:rPr>
        <w:t xml:space="preserve"> could be </w:t>
      </w:r>
      <w:r w:rsidRPr="00196BF1">
        <w:rPr>
          <w:rStyle w:val="StyleUnderline"/>
          <w:highlight w:val="cyan"/>
        </w:rPr>
        <w:t>devastating</w:t>
      </w:r>
      <w:r w:rsidRPr="00483C44">
        <w:rPr>
          <w:rStyle w:val="StyleUnderline"/>
        </w:rPr>
        <w:t xml:space="preserve"> to voluntary international</w:t>
      </w:r>
      <w:r w:rsidRPr="00483C44">
        <w:rPr>
          <w:b/>
          <w:bCs/>
          <w:sz w:val="16"/>
        </w:rPr>
        <w:t xml:space="preserve"> </w:t>
      </w:r>
      <w:r w:rsidRPr="00196BF1">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5"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196BF1">
        <w:rPr>
          <w:rStyle w:val="StyleUnderline"/>
          <w:highlight w:val="cyan"/>
        </w:rPr>
        <w:t>investors</w:t>
      </w:r>
      <w:r w:rsidRPr="00483C44">
        <w:rPr>
          <w:rStyle w:val="StyleUnderline"/>
        </w:rPr>
        <w:t xml:space="preserve"> </w:t>
      </w:r>
      <w:r w:rsidRPr="00196BF1">
        <w:rPr>
          <w:rStyle w:val="StyleUnderline"/>
          <w:highlight w:val="cyan"/>
        </w:rPr>
        <w:t>cannot be confident</w:t>
      </w:r>
      <w:r w:rsidRPr="00483C44">
        <w:rPr>
          <w:rStyle w:val="StyleUnderline"/>
        </w:rPr>
        <w:t xml:space="preserve"> that </w:t>
      </w:r>
      <w:r w:rsidRPr="00196BF1">
        <w:rPr>
          <w:rStyle w:val="StyleUnderline"/>
          <w:highlight w:val="cyan"/>
        </w:rPr>
        <w:t>IP</w:t>
      </w:r>
      <w:r w:rsidRPr="00483C44">
        <w:rPr>
          <w:rStyle w:val="StyleUnderline"/>
        </w:rPr>
        <w:t xml:space="preserve"> will be </w:t>
      </w:r>
      <w:r w:rsidRPr="00196BF1">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196BF1">
        <w:rPr>
          <w:rStyle w:val="StyleUnderline"/>
          <w:highlight w:val="cyan"/>
        </w:rPr>
        <w:t>unlikely they will</w:t>
      </w:r>
      <w:r w:rsidRPr="00483C44">
        <w:rPr>
          <w:sz w:val="16"/>
        </w:rPr>
        <w:t xml:space="preserve"> continue to </w:t>
      </w:r>
      <w:r w:rsidRPr="00196BF1">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1D8EBF0" w14:textId="77777777" w:rsidR="00196BF1" w:rsidRDefault="00196BF1" w:rsidP="00196BF1">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79DFFC66" w14:textId="77777777" w:rsidR="00196BF1" w:rsidRPr="00AD3E38" w:rsidRDefault="00196BF1" w:rsidP="00196BF1">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64E0097D" w14:textId="370585B5" w:rsidR="00196BF1" w:rsidRDefault="00196BF1" w:rsidP="00196BF1">
      <w:pPr>
        <w:rPr>
          <w:sz w:val="16"/>
        </w:rPr>
      </w:pPr>
      <w:r w:rsidRPr="00196BF1">
        <w:rPr>
          <w:b/>
          <w:sz w:val="26"/>
          <w:highlight w:val="cyan"/>
          <w:u w:val="single"/>
        </w:rPr>
        <w:t>Climate change</w:t>
      </w:r>
      <w:r w:rsidRPr="00196BF1">
        <w:rPr>
          <w:b/>
          <w:sz w:val="26"/>
          <w:u w:val="single"/>
        </w:rPr>
        <w:t xml:space="preserve"> is</w:t>
      </w:r>
      <w:r w:rsidRPr="00196BF1">
        <w:rPr>
          <w:sz w:val="16"/>
        </w:rPr>
        <w:t xml:space="preserve"> the </w:t>
      </w:r>
      <w:r w:rsidRPr="00196BF1">
        <w:rPr>
          <w:b/>
          <w:sz w:val="26"/>
          <w:u w:val="single"/>
        </w:rPr>
        <w:t>most pressing</w:t>
      </w:r>
      <w:r w:rsidRPr="00196BF1">
        <w:rPr>
          <w:sz w:val="16"/>
        </w:rPr>
        <w:t xml:space="preserve"> global </w:t>
      </w:r>
      <w:r w:rsidRPr="00196BF1">
        <w:rPr>
          <w:b/>
          <w:sz w:val="26"/>
          <w:u w:val="single"/>
        </w:rPr>
        <w:t>challenge</w:t>
      </w:r>
      <w:r w:rsidRPr="00196BF1">
        <w:rPr>
          <w:sz w:val="16"/>
        </w:rPr>
        <w:t xml:space="preserve"> and with</w:t>
      </w:r>
      <w:r w:rsidRPr="00AD3E38">
        <w:rPr>
          <w:sz w:val="16"/>
        </w:rPr>
        <w:t xml:space="preserve"> the international commitment to reduce greenhouse gas emissions under the Paris Agreement,1 </w:t>
      </w:r>
      <w:r w:rsidRPr="00AD3E38">
        <w:rPr>
          <w:u w:val="single"/>
        </w:rPr>
        <w:t xml:space="preserve">there </w:t>
      </w:r>
      <w:r w:rsidRPr="00196BF1">
        <w:rPr>
          <w:b/>
          <w:sz w:val="26"/>
          <w:highlight w:val="cyan"/>
          <w:u w:val="single"/>
          <w:bdr w:val="single" w:sz="12" w:space="0" w:color="auto"/>
        </w:rPr>
        <w:t>needs</w:t>
      </w:r>
      <w:r w:rsidRPr="00196BF1">
        <w:rPr>
          <w:b/>
          <w:sz w:val="26"/>
          <w:u w:val="single"/>
          <w:bdr w:val="single" w:sz="12" w:space="0" w:color="auto"/>
        </w:rPr>
        <w:t xml:space="preserve"> to be a </w:t>
      </w:r>
      <w:r w:rsidRPr="00196BF1">
        <w:rPr>
          <w:b/>
          <w:sz w:val="26"/>
          <w:highlight w:val="cyan"/>
          <w:u w:val="single"/>
          <w:bdr w:val="single" w:sz="12" w:space="0" w:color="auto"/>
        </w:rPr>
        <w:t>global</w:t>
      </w:r>
      <w:r w:rsidRPr="00196BF1">
        <w:rPr>
          <w:b/>
          <w:sz w:val="26"/>
          <w:u w:val="single"/>
          <w:bdr w:val="single" w:sz="12" w:space="0" w:color="auto"/>
        </w:rPr>
        <w:t xml:space="preserve"> energy </w:t>
      </w:r>
      <w:r w:rsidRPr="00196BF1">
        <w:rPr>
          <w:b/>
          <w:sz w:val="26"/>
          <w:highlight w:val="cyan"/>
          <w:u w:val="single"/>
          <w:bdr w:val="single" w:sz="12" w:space="0" w:color="auto"/>
        </w:rPr>
        <w:t>revolution</w:t>
      </w:r>
      <w:r w:rsidRPr="00196BF1">
        <w:rPr>
          <w:u w:val="single"/>
        </w:rPr>
        <w:t xml:space="preserve"> </w:t>
      </w:r>
      <w:r w:rsidRPr="00AD3E38">
        <w:rPr>
          <w:u w:val="single"/>
        </w:rPr>
        <w:t xml:space="preserve">and transition.2 </w:t>
      </w:r>
      <w:r w:rsidRPr="00AD3E38">
        <w:rPr>
          <w:sz w:val="16"/>
        </w:rPr>
        <w:t xml:space="preserve">This is </w:t>
      </w:r>
      <w:r w:rsidRPr="00196BF1">
        <w:rPr>
          <w:sz w:val="16"/>
        </w:rPr>
        <w:t xml:space="preserve">where </w:t>
      </w:r>
      <w:r w:rsidRPr="00196BF1">
        <w:rPr>
          <w:b/>
          <w:sz w:val="26"/>
          <w:highlight w:val="cyan"/>
          <w:u w:val="single"/>
        </w:rPr>
        <w:t>innovative technology</w:t>
      </w:r>
      <w:r w:rsidRPr="00196BF1">
        <w:rPr>
          <w:b/>
          <w:sz w:val="26"/>
          <w:u w:val="single"/>
        </w:rPr>
        <w:t xml:space="preserve"> can </w:t>
      </w:r>
      <w:r w:rsidRPr="00196BF1">
        <w:rPr>
          <w:b/>
          <w:sz w:val="26"/>
          <w:highlight w:val="cyan"/>
          <w:u w:val="single"/>
        </w:rPr>
        <w:t>help</w:t>
      </w:r>
      <w:r w:rsidRPr="00196BF1">
        <w:rPr>
          <w:b/>
          <w:sz w:val="26"/>
          <w:u w:val="single"/>
        </w:rPr>
        <w:t xml:space="preserve"> </w:t>
      </w:r>
      <w:r w:rsidRPr="00196BF1">
        <w:rPr>
          <w:u w:val="single"/>
        </w:rPr>
        <w:t>meet</w:t>
      </w:r>
      <w:r w:rsidRPr="00AD3E38">
        <w:rPr>
          <w:u w:val="single"/>
        </w:rPr>
        <w:t xml:space="preserve">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196BF1">
        <w:rPr>
          <w:b/>
          <w:sz w:val="26"/>
          <w:highlight w:val="cyan"/>
          <w:u w:val="single"/>
        </w:rPr>
        <w:t>Patents</w:t>
      </w:r>
      <w:r w:rsidRPr="00196BF1">
        <w:rPr>
          <w:highlight w:val="cyan"/>
          <w:u w:val="single"/>
        </w:rPr>
        <w:t xml:space="preserve"> </w:t>
      </w:r>
      <w:r w:rsidRPr="00AD3E38">
        <w:rPr>
          <w:u w:val="single"/>
        </w:rPr>
        <w:t xml:space="preserve">have </w:t>
      </w:r>
      <w:r w:rsidRPr="00196BF1">
        <w:rPr>
          <w:b/>
          <w:sz w:val="26"/>
          <w:highlight w:val="cyan"/>
          <w:u w:val="single"/>
        </w:rPr>
        <w:t>facilitated</w:t>
      </w:r>
      <w:r w:rsidRPr="00196BF1">
        <w:rPr>
          <w:highlight w:val="cyan"/>
          <w:u w:val="single"/>
        </w:rPr>
        <w:t xml:space="preserve"> </w:t>
      </w:r>
      <w:r w:rsidRPr="00AD3E38">
        <w:rPr>
          <w:u w:val="single"/>
        </w:rPr>
        <w:t xml:space="preserve">the </w:t>
      </w:r>
      <w:r w:rsidRPr="00196BF1">
        <w:rPr>
          <w:b/>
          <w:sz w:val="26"/>
          <w:highlight w:val="cyan"/>
          <w:u w:val="single"/>
        </w:rPr>
        <w:t xml:space="preserve">development of </w:t>
      </w:r>
      <w:r w:rsidRPr="00196BF1">
        <w:rPr>
          <w:b/>
          <w:sz w:val="26"/>
          <w:u w:val="single"/>
        </w:rPr>
        <w:t xml:space="preserve">such </w:t>
      </w:r>
      <w:r w:rsidRPr="00196BF1">
        <w:rPr>
          <w:b/>
          <w:sz w:val="26"/>
          <w:highlight w:val="cyan"/>
          <w:u w:val="single"/>
        </w:rPr>
        <w:t>innovative technologies</w:t>
      </w:r>
      <w:r w:rsidRPr="00196BF1">
        <w:rPr>
          <w:highlight w:val="cyan"/>
          <w:u w:val="single"/>
        </w:rPr>
        <w:t xml:space="preserve"> </w:t>
      </w:r>
      <w:r w:rsidRPr="00AD3E38">
        <w:rPr>
          <w:u w:val="single"/>
        </w:rPr>
        <w:t xml:space="preserve">thus far </w:t>
      </w:r>
      <w:r w:rsidRPr="00196BF1">
        <w:rPr>
          <w:b/>
          <w:sz w:val="26"/>
          <w:highlight w:val="cyan"/>
          <w:u w:val="single"/>
        </w:rPr>
        <w:t>and</w:t>
      </w:r>
      <w:r w:rsidRPr="00196BF1">
        <w:rPr>
          <w:highlight w:val="cyan"/>
          <w:u w:val="single"/>
        </w:rPr>
        <w:t xml:space="preserve"> </w:t>
      </w:r>
      <w:r w:rsidRPr="00AD3E38">
        <w:rPr>
          <w:u w:val="single"/>
        </w:rPr>
        <w:t xml:space="preserve">will </w:t>
      </w:r>
      <w:r w:rsidRPr="00196BF1">
        <w:rPr>
          <w:b/>
          <w:sz w:val="26"/>
          <w:highlight w:val="cyan"/>
          <w:u w:val="single"/>
          <w:bdr w:val="single" w:sz="12" w:space="0" w:color="auto"/>
        </w:rPr>
        <w:t xml:space="preserve">continue to be the catalyst for </w:t>
      </w:r>
      <w:r w:rsidRPr="00196BF1">
        <w:rPr>
          <w:b/>
          <w:sz w:val="26"/>
          <w:u w:val="single"/>
          <w:bdr w:val="single" w:sz="12" w:space="0" w:color="auto"/>
        </w:rPr>
        <w:t xml:space="preserve">this </w:t>
      </w:r>
      <w:r w:rsidRPr="00196BF1">
        <w:rPr>
          <w:b/>
          <w:sz w:val="26"/>
          <w:highlight w:val="cyan"/>
          <w:u w:val="single"/>
          <w:bdr w:val="single" w:sz="12" w:space="0" w:color="auto"/>
        </w:rPr>
        <w:t>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196BF1">
        <w:rPr>
          <w:b/>
          <w:sz w:val="26"/>
          <w:highlight w:val="cyan"/>
          <w:u w:val="single"/>
        </w:rPr>
        <w:t>strong IPRs</w:t>
      </w:r>
      <w:r w:rsidRPr="00196BF1">
        <w:rPr>
          <w:highlight w:val="cyan"/>
          <w:u w:val="single"/>
        </w:rPr>
        <w:t xml:space="preserve"> </w:t>
      </w:r>
      <w:r w:rsidRPr="00AD3E38">
        <w:rPr>
          <w:u w:val="single"/>
        </w:rPr>
        <w:t xml:space="preserve">system </w:t>
      </w:r>
      <w:r w:rsidRPr="00196BF1">
        <w:rPr>
          <w:b/>
          <w:sz w:val="26"/>
          <w:highlight w:val="cyan"/>
          <w:u w:val="single"/>
        </w:rPr>
        <w:t>influences</w:t>
      </w:r>
      <w:r w:rsidRPr="00196BF1">
        <w:rPr>
          <w:highlight w:val="cyan"/>
          <w:u w:val="single"/>
        </w:rPr>
        <w:t xml:space="preserve"> </w:t>
      </w:r>
      <w:r w:rsidRPr="00AD3E38">
        <w:rPr>
          <w:u w:val="single"/>
        </w:rPr>
        <w:t xml:space="preserve">both the </w:t>
      </w:r>
      <w:r w:rsidRPr="00196BF1">
        <w:rPr>
          <w:b/>
          <w:sz w:val="26"/>
          <w:highlight w:val="cyan"/>
          <w:u w:val="single"/>
        </w:rPr>
        <w:t>development and diffusion of technology</w:t>
      </w:r>
      <w:r w:rsidRPr="00AD3E38">
        <w:rPr>
          <w:u w:val="single"/>
        </w:rPr>
        <w:t xml:space="preserve">. Alternatively, </w:t>
      </w:r>
      <w:r w:rsidRPr="00196BF1">
        <w:rPr>
          <w:b/>
          <w:sz w:val="26"/>
          <w:highlight w:val="cyan"/>
          <w:u w:val="single"/>
        </w:rPr>
        <w:t>weak IPRs</w:t>
      </w:r>
      <w:r w:rsidRPr="00196BF1">
        <w:rPr>
          <w:highlight w:val="cyan"/>
          <w:u w:val="single"/>
        </w:rPr>
        <w:t xml:space="preserve"> </w:t>
      </w:r>
      <w:r w:rsidRPr="00AD3E38">
        <w:rPr>
          <w:u w:val="single"/>
        </w:rPr>
        <w:t xml:space="preserve">protection has been shown to </w:t>
      </w:r>
      <w:r w:rsidRPr="00196BF1">
        <w:rPr>
          <w:b/>
          <w:sz w:val="26"/>
          <w:highlight w:val="cyan"/>
          <w:u w:val="single"/>
        </w:rPr>
        <w:t>reduce</w:t>
      </w:r>
      <w:r w:rsidRPr="00196BF1">
        <w:rPr>
          <w:highlight w:val="cyan"/>
          <w:u w:val="single"/>
        </w:rPr>
        <w:t xml:space="preserve"> </w:t>
      </w:r>
      <w:r w:rsidRPr="00196BF1">
        <w:rPr>
          <w:b/>
          <w:sz w:val="26"/>
          <w:highlight w:val="cyan"/>
          <w:u w:val="single"/>
        </w:rPr>
        <w:t>innovation</w:t>
      </w:r>
      <w:r w:rsidRPr="00AD3E38">
        <w:rPr>
          <w:u w:val="single"/>
        </w:rPr>
        <w:t xml:space="preserve">, </w:t>
      </w:r>
      <w:r w:rsidRPr="00196BF1">
        <w:rPr>
          <w:b/>
          <w:sz w:val="26"/>
          <w:highlight w:val="cyan"/>
          <w:u w:val="single"/>
        </w:rPr>
        <w:t>reduce investment</w:t>
      </w:r>
      <w:r w:rsidRPr="00196BF1">
        <w:rPr>
          <w:highlight w:val="cya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196BF1">
        <w:rPr>
          <w:b/>
          <w:sz w:val="26"/>
          <w:highlight w:val="cya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196BF1">
        <w:rPr>
          <w:b/>
          <w:sz w:val="26"/>
          <w:highlight w:val="cyan"/>
          <w:u w:val="single"/>
        </w:rPr>
        <w:t>investing in solar energy</w:t>
      </w:r>
      <w:r w:rsidRPr="00196BF1">
        <w:rPr>
          <w:highlight w:val="cyan"/>
          <w:u w:val="single"/>
        </w:rPr>
        <w:t xml:space="preserve"> </w:t>
      </w:r>
      <w:r w:rsidRPr="00196BF1">
        <w:rPr>
          <w:b/>
          <w:sz w:val="26"/>
          <w:highlight w:val="cyan"/>
          <w:u w:val="single"/>
        </w:rPr>
        <w:t>technology</w:t>
      </w:r>
      <w:r w:rsidRPr="00196BF1">
        <w:rPr>
          <w:highlight w:val="cyan"/>
          <w:u w:val="single"/>
        </w:rPr>
        <w:t xml:space="preserve"> </w:t>
      </w:r>
      <w:r w:rsidRPr="00AD3E38">
        <w:rPr>
          <w:u w:val="single"/>
        </w:rPr>
        <w:t xml:space="preserve">and has filed numerous patents in this area and the underlying technologies.28 The successful flow of investment in this sector can only </w:t>
      </w:r>
      <w:r w:rsidRPr="00196BF1">
        <w:rPr>
          <w:b/>
          <w:sz w:val="26"/>
          <w:highlight w:val="cyan"/>
          <w:u w:val="single"/>
        </w:rPr>
        <w:t>occur in</w:t>
      </w:r>
      <w:r w:rsidRPr="00196BF1">
        <w:rPr>
          <w:highlight w:val="cyan"/>
          <w:u w:val="single"/>
        </w:rPr>
        <w:t xml:space="preserve"> </w:t>
      </w:r>
      <w:r w:rsidRPr="00AD3E38">
        <w:rPr>
          <w:u w:val="single"/>
        </w:rPr>
        <w:t xml:space="preserve">the </w:t>
      </w:r>
      <w:r w:rsidRPr="00196BF1">
        <w:rPr>
          <w:b/>
          <w:sz w:val="26"/>
          <w:highlight w:val="cyan"/>
          <w:u w:val="single"/>
        </w:rPr>
        <w:t>presence of a strong IPRs system</w:t>
      </w:r>
      <w:r w:rsidRPr="00196BF1">
        <w:rPr>
          <w:highlight w:val="cyan"/>
          <w:u w:val="single"/>
        </w:rPr>
        <w:t xml:space="preserve"> </w:t>
      </w:r>
      <w:r w:rsidRPr="00AD3E38">
        <w:rPr>
          <w:u w:val="single"/>
        </w:rPr>
        <w:t>and protection</w:t>
      </w:r>
      <w:r w:rsidRPr="00AD3E38">
        <w:rPr>
          <w:sz w:val="16"/>
        </w:rPr>
        <w:t xml:space="preserve">. Government policies and initiatives to improve the </w:t>
      </w:r>
      <w:r w:rsidRPr="00196BF1">
        <w:rPr>
          <w:b/>
          <w:sz w:val="26"/>
          <w:highlight w:val="cyan"/>
          <w:u w:val="single"/>
        </w:rPr>
        <w:t>patent system</w:t>
      </w:r>
      <w:r w:rsidRPr="00196BF1">
        <w:rPr>
          <w:sz w:val="16"/>
          <w:highlight w:val="cya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196BF1">
        <w:rPr>
          <w:b/>
          <w:sz w:val="26"/>
          <w:highlight w:val="cyan"/>
          <w:u w:val="single"/>
        </w:rPr>
        <w:t>effect on RETs</w:t>
      </w:r>
      <w:r w:rsidRPr="00196BF1">
        <w:rPr>
          <w:highlight w:val="cyan"/>
          <w:u w:val="single"/>
        </w:rPr>
        <w:t xml:space="preserve"> </w:t>
      </w:r>
      <w:r w:rsidRPr="00AD3E38">
        <w:rPr>
          <w:u w:val="single"/>
        </w:rPr>
        <w:t xml:space="preserve">through policies was </w:t>
      </w:r>
      <w:r w:rsidRPr="00196BF1">
        <w:rPr>
          <w:b/>
          <w:sz w:val="26"/>
          <w:highlight w:val="cyan"/>
          <w:u w:val="single"/>
        </w:rPr>
        <w:t>shown in</w:t>
      </w:r>
      <w:r w:rsidRPr="00196BF1">
        <w:rPr>
          <w:highlight w:val="cyan"/>
          <w:u w:val="single"/>
        </w:rPr>
        <w:t xml:space="preserve"> </w:t>
      </w:r>
      <w:r w:rsidRPr="00AD3E38">
        <w:rPr>
          <w:u w:val="single"/>
        </w:rPr>
        <w:t>the United States with the ‘</w:t>
      </w:r>
      <w:r w:rsidRPr="00196BF1">
        <w:rPr>
          <w:b/>
          <w:sz w:val="26"/>
          <w:highlight w:val="cya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BDE4631" w14:textId="77777777" w:rsidR="00196BF1" w:rsidRPr="008C74CB" w:rsidRDefault="00196BF1" w:rsidP="00196BF1">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4937BB83" w14:textId="77777777" w:rsidR="00196BF1" w:rsidRPr="008C74CB" w:rsidRDefault="00196BF1" w:rsidP="00196BF1">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7" w:history="1">
        <w:r w:rsidRPr="008C74CB">
          <w:rPr>
            <w:color w:val="000000" w:themeColor="text1"/>
          </w:rPr>
          <w:t>https://www.livescience.com/65633-climate-change-dooms-humans-by-2050.html</w:t>
        </w:r>
      </w:hyperlink>
      <w:r w:rsidRPr="008C74CB">
        <w:rPr>
          <w:color w:val="000000" w:themeColor="text1"/>
        </w:rPr>
        <w:t xml:space="preserve"> Justin</w:t>
      </w:r>
    </w:p>
    <w:p w14:paraId="7A217836" w14:textId="78181B3C" w:rsidR="00196BF1" w:rsidRDefault="00196BF1" w:rsidP="00196BF1">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196BF1">
        <w:rPr>
          <w:color w:val="000000" w:themeColor="text1"/>
          <w:highlight w:val="cyan"/>
          <w:u w:val="single"/>
        </w:rPr>
        <w:t>models</w:t>
      </w:r>
      <w:r w:rsidRPr="0041591F">
        <w:rPr>
          <w:color w:val="000000" w:themeColor="text1"/>
          <w:sz w:val="12"/>
          <w:szCs w:val="12"/>
        </w:rPr>
        <w:t xml:space="preserve"> — like the one that the </w:t>
      </w:r>
      <w:hyperlink r:id="rId2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196BF1">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196BF1">
        <w:rPr>
          <w:b/>
          <w:bCs/>
          <w:color w:val="000000" w:themeColor="text1"/>
          <w:highlight w:val="cyan"/>
          <w:u w:val="single"/>
        </w:rPr>
        <w:t xml:space="preserve">interlinked </w:t>
      </w:r>
      <w:r w:rsidRPr="008C74CB">
        <w:rPr>
          <w:b/>
          <w:bCs/>
          <w:color w:val="000000" w:themeColor="text1"/>
          <w:u w:val="single"/>
        </w:rPr>
        <w:t xml:space="preserve">geological </w:t>
      </w:r>
      <w:r w:rsidRPr="00196BF1">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196BF1">
        <w:rPr>
          <w:color w:val="000000" w:themeColor="text1"/>
          <w:highlight w:val="cyan"/>
          <w:u w:val="single"/>
        </w:rPr>
        <w:t>governments</w:t>
      </w:r>
      <w:r w:rsidRPr="008C74CB">
        <w:rPr>
          <w:color w:val="000000" w:themeColor="text1"/>
          <w:u w:val="single"/>
        </w:rPr>
        <w:t xml:space="preserve"> "politely </w:t>
      </w:r>
      <w:r w:rsidRPr="00196BF1">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196BF1">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196BF1">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196BF1">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196BF1">
        <w:rPr>
          <w:color w:val="000000" w:themeColor="text1"/>
          <w:highlight w:val="cyan"/>
          <w:u w:val="single"/>
        </w:rPr>
        <w:t>Thirty-five percent of</w:t>
      </w:r>
      <w:r w:rsidRPr="008C74CB">
        <w:rPr>
          <w:color w:val="000000" w:themeColor="text1"/>
          <w:u w:val="single"/>
        </w:rPr>
        <w:t xml:space="preserve"> the global </w:t>
      </w:r>
      <w:r w:rsidRPr="00196BF1">
        <w:rPr>
          <w:color w:val="000000" w:themeColor="text1"/>
          <w:highlight w:val="cyan"/>
          <w:u w:val="single"/>
        </w:rPr>
        <w:t>land</w:t>
      </w:r>
      <w:r w:rsidRPr="008C74CB">
        <w:rPr>
          <w:color w:val="000000" w:themeColor="text1"/>
          <w:u w:val="single"/>
        </w:rPr>
        <w:t xml:space="preserve"> area, </w:t>
      </w:r>
      <w:r w:rsidRPr="00196BF1">
        <w:rPr>
          <w:color w:val="000000" w:themeColor="text1"/>
          <w:highlight w:val="cyan"/>
          <w:u w:val="single"/>
        </w:rPr>
        <w:t xml:space="preserve">and </w:t>
      </w:r>
      <w:r w:rsidRPr="00196BF1">
        <w:rPr>
          <w:b/>
          <w:bCs/>
          <w:color w:val="000000" w:themeColor="text1"/>
          <w:highlight w:val="cyan"/>
          <w:u w:val="single"/>
        </w:rPr>
        <w:t xml:space="preserve">55 percent of </w:t>
      </w:r>
      <w:r w:rsidRPr="008C74CB">
        <w:rPr>
          <w:b/>
          <w:bCs/>
          <w:color w:val="000000" w:themeColor="text1"/>
          <w:u w:val="single"/>
        </w:rPr>
        <w:t xml:space="preserve">the global </w:t>
      </w:r>
      <w:r w:rsidRPr="00196BF1">
        <w:rPr>
          <w:b/>
          <w:bCs/>
          <w:color w:val="000000" w:themeColor="text1"/>
          <w:highlight w:val="cyan"/>
          <w:u w:val="single"/>
        </w:rPr>
        <w:t>population</w:t>
      </w:r>
      <w:r w:rsidRPr="008C74CB">
        <w:rPr>
          <w:b/>
          <w:bCs/>
          <w:color w:val="000000" w:themeColor="text1"/>
          <w:u w:val="single"/>
        </w:rPr>
        <w:t xml:space="preserve">, are </w:t>
      </w:r>
      <w:r w:rsidRPr="00196BF1">
        <w:rPr>
          <w:b/>
          <w:bCs/>
          <w:color w:val="000000" w:themeColor="text1"/>
          <w:highlight w:val="cyan"/>
          <w:u w:val="single"/>
        </w:rPr>
        <w:t>subject to</w:t>
      </w:r>
      <w:r w:rsidRPr="008C74CB">
        <w:rPr>
          <w:b/>
          <w:bCs/>
          <w:color w:val="000000" w:themeColor="text1"/>
          <w:u w:val="single"/>
        </w:rPr>
        <w:t xml:space="preserve"> more than 20 days a year of </w:t>
      </w:r>
      <w:hyperlink r:id="rId30" w:history="1">
        <w:r w:rsidRPr="00196BF1">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196BF1">
        <w:rPr>
          <w:color w:val="000000" w:themeColor="text1"/>
          <w:highlight w:val="cyan"/>
          <w:u w:val="single"/>
        </w:rPr>
        <w:t>droughts, floods and wildfires</w:t>
      </w:r>
      <w:r w:rsidRPr="008C74CB">
        <w:rPr>
          <w:color w:val="000000" w:themeColor="text1"/>
          <w:u w:val="single"/>
        </w:rPr>
        <w:t xml:space="preserve"> regularly </w:t>
      </w:r>
      <w:r w:rsidRPr="00196BF1">
        <w:rPr>
          <w:color w:val="000000" w:themeColor="text1"/>
          <w:highlight w:val="cyan"/>
          <w:u w:val="single"/>
        </w:rPr>
        <w:t>ravage the land</w:t>
      </w:r>
      <w:r w:rsidRPr="008C74CB">
        <w:rPr>
          <w:color w:val="000000" w:themeColor="text1"/>
          <w:u w:val="single"/>
        </w:rPr>
        <w:t xml:space="preserve">. Nearly </w:t>
      </w:r>
      <w:r w:rsidRPr="00196BF1">
        <w:rPr>
          <w:b/>
          <w:bCs/>
          <w:color w:val="000000" w:themeColor="text1"/>
          <w:highlight w:val="cyan"/>
          <w:u w:val="single"/>
        </w:rPr>
        <w:t xml:space="preserve">one-third </w:t>
      </w:r>
      <w:r w:rsidRPr="008C74CB">
        <w:rPr>
          <w:b/>
          <w:bCs/>
          <w:color w:val="000000" w:themeColor="text1"/>
          <w:u w:val="single"/>
        </w:rPr>
        <w:t xml:space="preserve">of the world's land surface </w:t>
      </w:r>
      <w:r w:rsidRPr="00196BF1">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196BF1">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196BF1">
        <w:rPr>
          <w:color w:val="000000" w:themeColor="text1"/>
          <w:highlight w:val="cyan"/>
          <w:u w:val="single"/>
        </w:rPr>
        <w:t>destroying</w:t>
      </w:r>
      <w:r w:rsidRPr="008C74CB">
        <w:rPr>
          <w:color w:val="000000" w:themeColor="text1"/>
          <w:u w:val="single"/>
        </w:rPr>
        <w:t xml:space="preserve"> the region's </w:t>
      </w:r>
      <w:proofErr w:type="gramStart"/>
      <w:r w:rsidRPr="00196BF1">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196BF1">
        <w:rPr>
          <w:color w:val="000000" w:themeColor="text1"/>
          <w:highlight w:val="cyan"/>
          <w:u w:val="single"/>
        </w:rPr>
        <w:t>turning</w:t>
      </w:r>
      <w:r w:rsidRPr="008C74CB">
        <w:rPr>
          <w:color w:val="000000" w:themeColor="text1"/>
          <w:u w:val="single"/>
        </w:rPr>
        <w:t xml:space="preserve"> more than </w:t>
      </w:r>
      <w:r w:rsidRPr="00196BF1">
        <w:rPr>
          <w:color w:val="000000" w:themeColor="text1"/>
          <w:highlight w:val="cyan"/>
          <w:u w:val="single"/>
        </w:rPr>
        <w:t>1 bil</w:t>
      </w:r>
      <w:r w:rsidRPr="008C74CB">
        <w:rPr>
          <w:color w:val="000000" w:themeColor="text1"/>
          <w:u w:val="single"/>
        </w:rPr>
        <w:t xml:space="preserve">lion people </w:t>
      </w:r>
      <w:r w:rsidRPr="00196BF1">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1" w:history="1">
        <w:r w:rsidRPr="00196BF1">
          <w:rPr>
            <w:rStyle w:val="Hyperlink"/>
            <w:color w:val="000000" w:themeColor="text1"/>
            <w:highlight w:val="cyan"/>
            <w:u w:val="single"/>
          </w:rPr>
          <w:t>shrinking coastlines</w:t>
        </w:r>
      </w:hyperlink>
      <w:r w:rsidRPr="00196BF1">
        <w:rPr>
          <w:color w:val="000000" w:themeColor="text1"/>
          <w:highlight w:val="cyan"/>
          <w:u w:val="single"/>
        </w:rPr>
        <w:t xml:space="preserve"> and</w:t>
      </w:r>
      <w:r w:rsidRPr="008C74CB">
        <w:rPr>
          <w:color w:val="000000" w:themeColor="text1"/>
          <w:u w:val="single"/>
        </w:rPr>
        <w:t xml:space="preserve"> severe </w:t>
      </w:r>
      <w:r w:rsidRPr="00196BF1">
        <w:rPr>
          <w:color w:val="000000" w:themeColor="text1"/>
          <w:highlight w:val="cyan"/>
          <w:u w:val="single"/>
        </w:rPr>
        <w:t>drops in food and water</w:t>
      </w:r>
      <w:r w:rsidRPr="008C74CB">
        <w:rPr>
          <w:color w:val="000000" w:themeColor="text1"/>
          <w:u w:val="single"/>
        </w:rPr>
        <w:t xml:space="preserve"> availability — begin to </w:t>
      </w:r>
      <w:r w:rsidRPr="00196BF1">
        <w:rPr>
          <w:b/>
          <w:bCs/>
          <w:color w:val="000000" w:themeColor="text1"/>
          <w:highlight w:val="cyan"/>
          <w:u w:val="single"/>
        </w:rPr>
        <w:t>stress</w:t>
      </w:r>
      <w:r w:rsidRPr="008C74CB">
        <w:rPr>
          <w:b/>
          <w:bCs/>
          <w:color w:val="000000" w:themeColor="text1"/>
          <w:u w:val="single"/>
        </w:rPr>
        <w:t xml:space="preserve"> the fabric of the world's largest </w:t>
      </w:r>
      <w:r w:rsidRPr="00196BF1">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196BF1">
        <w:rPr>
          <w:b/>
          <w:bCs/>
          <w:color w:val="000000" w:themeColor="text1"/>
          <w:highlight w:val="cyan"/>
          <w:u w:val="single"/>
        </w:rPr>
        <w:t>nuclear war</w:t>
      </w:r>
      <w:r w:rsidRPr="008C74CB">
        <w:rPr>
          <w:b/>
          <w:bCs/>
          <w:color w:val="000000" w:themeColor="text1"/>
          <w:u w:val="single"/>
        </w:rPr>
        <w:t xml:space="preserve">, are </w:t>
      </w:r>
      <w:r w:rsidRPr="00196BF1">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196BF1">
        <w:rPr>
          <w:color w:val="000000" w:themeColor="text1"/>
          <w:highlight w:val="cyan"/>
          <w:u w:val="single"/>
        </w:rPr>
        <w:t>end of</w:t>
      </w:r>
      <w:r w:rsidRPr="008C74CB">
        <w:rPr>
          <w:color w:val="000000" w:themeColor="text1"/>
          <w:u w:val="single"/>
        </w:rPr>
        <w:t xml:space="preserve"> human global </w:t>
      </w:r>
      <w:r w:rsidRPr="00196BF1">
        <w:rPr>
          <w:color w:val="000000" w:themeColor="text1"/>
          <w:highlight w:val="cyan"/>
          <w:u w:val="single"/>
        </w:rPr>
        <w:t>civilization</w:t>
      </w:r>
      <w:r w:rsidRPr="008C74CB">
        <w:rPr>
          <w:color w:val="000000" w:themeColor="text1"/>
          <w:u w:val="single"/>
        </w:rPr>
        <w:t xml:space="preserve"> as we know it."</w:t>
      </w:r>
    </w:p>
    <w:p w14:paraId="4FD9D5B1" w14:textId="44952905" w:rsidR="00196BF1" w:rsidRDefault="00196BF1" w:rsidP="00196BF1">
      <w:pPr>
        <w:pStyle w:val="Heading3"/>
      </w:pPr>
      <w:r>
        <w:t>1NC – OFF</w:t>
      </w:r>
    </w:p>
    <w:p w14:paraId="24D8C3A7" w14:textId="795F6CE8" w:rsidR="00196BF1" w:rsidRDefault="00C52880" w:rsidP="00196BF1">
      <w:pPr>
        <w:pStyle w:val="Heading4"/>
      </w:pPr>
      <w:r>
        <w:t xml:space="preserve">Counterplan </w:t>
      </w:r>
      <w:r w:rsidR="00196BF1">
        <w:t xml:space="preserve">Text – the United States ought to </w:t>
      </w:r>
    </w:p>
    <w:p w14:paraId="2AD6B4A9" w14:textId="77777777" w:rsidR="00196BF1" w:rsidRDefault="00196BF1" w:rsidP="00196BF1">
      <w:pPr>
        <w:pStyle w:val="Heading4"/>
        <w:numPr>
          <w:ilvl w:val="0"/>
          <w:numId w:val="11"/>
        </w:numPr>
        <w:tabs>
          <w:tab w:val="num" w:pos="360"/>
        </w:tabs>
        <w:ind w:left="0" w:firstLine="0"/>
      </w:pPr>
      <w:r>
        <w:t>anonymously invest $25 billion into 25 production lines dedicated solely to COVID-19 vaccines to boost global vaccine production managed by the Biomedical Advanced Research and Development Authority.</w:t>
      </w:r>
    </w:p>
    <w:p w14:paraId="09DD8CD1" w14:textId="77777777" w:rsidR="00196BF1" w:rsidRDefault="00196BF1" w:rsidP="00196BF1">
      <w:pPr>
        <w:pStyle w:val="Heading4"/>
        <w:numPr>
          <w:ilvl w:val="0"/>
          <w:numId w:val="11"/>
        </w:numPr>
        <w:tabs>
          <w:tab w:val="num" w:pos="360"/>
        </w:tabs>
        <w:ind w:left="0" w:firstLine="0"/>
      </w:pPr>
      <w:r>
        <w:t>anonymously pre-order and distribute 8 billion doses of COVID vaccines using an equitable distribution framework prioritizing developing countries in the Global South.</w:t>
      </w:r>
    </w:p>
    <w:p w14:paraId="136FE41A" w14:textId="77777777" w:rsidR="00196BF1" w:rsidRDefault="00196BF1" w:rsidP="00196BF1">
      <w:pPr>
        <w:pStyle w:val="Heading4"/>
      </w:pPr>
      <w:r>
        <w:t xml:space="preserve">The CP solves the </w:t>
      </w:r>
      <w:r>
        <w:rPr>
          <w:u w:val="single"/>
        </w:rPr>
        <w:t>entirety</w:t>
      </w:r>
      <w:r>
        <w:t xml:space="preserve"> of the case and does it </w:t>
      </w:r>
      <w:r>
        <w:rPr>
          <w:u w:val="single"/>
        </w:rPr>
        <w:t>faster</w:t>
      </w:r>
      <w:r>
        <w:t>.</w:t>
      </w:r>
    </w:p>
    <w:p w14:paraId="468E796F" w14:textId="77777777" w:rsidR="00196BF1" w:rsidRPr="00306061" w:rsidRDefault="00196BF1" w:rsidP="00196BF1">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32"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750ECB5A" w14:textId="7061F929" w:rsidR="00196BF1" w:rsidRPr="00196BF1" w:rsidRDefault="00196BF1" w:rsidP="00196BF1">
      <w:pPr>
        <w:rPr>
          <w:sz w:val="16"/>
        </w:rPr>
      </w:pPr>
      <w:r w:rsidRPr="00B11D80">
        <w:rPr>
          <w:sz w:val="16"/>
        </w:rPr>
        <w:t xml:space="preserve">Despite wealthy countries </w:t>
      </w:r>
      <w:r w:rsidRPr="00B11D80">
        <w:rPr>
          <w:u w:val="single"/>
        </w:rPr>
        <w:t xml:space="preserve">such as the U.S. ramping up </w:t>
      </w:r>
      <w:r w:rsidRPr="00196BF1">
        <w:rPr>
          <w:u w:val="single"/>
        </w:rPr>
        <w:t xml:space="preserve">COVID-19 vaccination efforts, </w:t>
      </w:r>
      <w:r w:rsidRPr="00196BF1">
        <w:rPr>
          <w:b/>
          <w:sz w:val="26"/>
          <w:u w:val="single"/>
        </w:rPr>
        <w:t>it</w:t>
      </w:r>
      <w:r w:rsidRPr="00196BF1">
        <w:rPr>
          <w:u w:val="single"/>
        </w:rPr>
        <w:t xml:space="preserve"> still </w:t>
      </w:r>
      <w:r w:rsidRPr="00196BF1">
        <w:rPr>
          <w:b/>
          <w:sz w:val="26"/>
          <w:u w:val="single"/>
        </w:rPr>
        <w:t>may</w:t>
      </w:r>
      <w:r w:rsidRPr="00196BF1">
        <w:rPr>
          <w:u w:val="single"/>
        </w:rPr>
        <w:t xml:space="preserve"> </w:t>
      </w:r>
      <w:r w:rsidRPr="00196BF1">
        <w:rPr>
          <w:b/>
          <w:sz w:val="26"/>
          <w:u w:val="single"/>
        </w:rPr>
        <w:t>take years to vaccinate the world</w:t>
      </w:r>
      <w:r w:rsidRPr="00196BF1">
        <w:rPr>
          <w:u w:val="single"/>
        </w:rPr>
        <w:t>, especially po</w:t>
      </w:r>
      <w:r w:rsidRPr="00B11D80">
        <w:rPr>
          <w:u w:val="single"/>
        </w:rPr>
        <w:t xml:space="preserve">orer countries, and the economic and humanitarian impacts could be devastating. But </w:t>
      </w:r>
      <w:r w:rsidRPr="00196BF1">
        <w:rPr>
          <w:b/>
          <w:sz w:val="26"/>
          <w:u w:val="single"/>
        </w:rPr>
        <w:t xml:space="preserve">an </w:t>
      </w:r>
      <w:r w:rsidRPr="00196BF1">
        <w:rPr>
          <w:b/>
          <w:sz w:val="26"/>
          <w:highlight w:val="cyan"/>
          <w:u w:val="single"/>
        </w:rPr>
        <w:t>injection</w:t>
      </w:r>
      <w:r w:rsidRPr="00196BF1">
        <w:rPr>
          <w:b/>
          <w:sz w:val="26"/>
          <w:u w:val="single"/>
        </w:rPr>
        <w:t xml:space="preserve"> </w:t>
      </w:r>
      <w:r w:rsidRPr="00196BF1">
        <w:rPr>
          <w:b/>
          <w:sz w:val="26"/>
          <w:highlight w:val="cyan"/>
          <w:u w:val="single"/>
        </w:rPr>
        <w:t>of</w:t>
      </w:r>
      <w:r w:rsidRPr="00196BF1">
        <w:rPr>
          <w:u w:val="single"/>
        </w:rPr>
        <w:t xml:space="preserve"> </w:t>
      </w:r>
      <w:r w:rsidRPr="00196BF1">
        <w:rPr>
          <w:b/>
          <w:sz w:val="26"/>
          <w:u w:val="single"/>
        </w:rPr>
        <w:t xml:space="preserve">just </w:t>
      </w:r>
      <w:r w:rsidRPr="00196BF1">
        <w:rPr>
          <w:b/>
          <w:sz w:val="26"/>
          <w:highlight w:val="cyan"/>
          <w:u w:val="single"/>
        </w:rPr>
        <w:t>$25 billion</w:t>
      </w:r>
      <w:r w:rsidRPr="00196BF1">
        <w:rPr>
          <w:highlight w:val="cyan"/>
          <w:u w:val="single"/>
        </w:rPr>
        <w:t xml:space="preserve"> </w:t>
      </w:r>
      <w:r w:rsidRPr="00196BF1">
        <w:rPr>
          <w:b/>
          <w:sz w:val="26"/>
          <w:highlight w:val="cyan"/>
          <w:u w:val="single"/>
        </w:rPr>
        <w:t>into global vaccine production efforts by the U.S.</w:t>
      </w:r>
      <w:r w:rsidRPr="00196BF1">
        <w:rPr>
          <w:highlight w:val="cyan"/>
          <w:u w:val="single"/>
        </w:rPr>
        <w:t xml:space="preserve"> </w:t>
      </w:r>
      <w:r w:rsidRPr="00B11D80">
        <w:rPr>
          <w:u w:val="single"/>
        </w:rPr>
        <w:t xml:space="preserve">government </w:t>
      </w:r>
      <w:r w:rsidRPr="00196BF1">
        <w:rPr>
          <w:b/>
          <w:sz w:val="26"/>
          <w:u w:val="single"/>
          <w:bdr w:val="single" w:sz="4" w:space="0" w:color="auto"/>
        </w:rPr>
        <w:t xml:space="preserve">could </w:t>
      </w:r>
      <w:r w:rsidRPr="00196BF1">
        <w:rPr>
          <w:b/>
          <w:sz w:val="26"/>
          <w:highlight w:val="cyan"/>
          <w:u w:val="single"/>
          <w:bdr w:val="single" w:sz="4" w:space="0" w:color="auto"/>
        </w:rPr>
        <w:t>save millions of lives</w:t>
      </w:r>
      <w:r w:rsidRPr="00196BF1">
        <w:rPr>
          <w:highlight w:val="cya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196BF1">
        <w:rPr>
          <w:b/>
          <w:bCs/>
          <w:sz w:val="26"/>
          <w:u w:val="single"/>
        </w:rPr>
        <w:t xml:space="preserve">would </w:t>
      </w:r>
      <w:r w:rsidRPr="00196BF1">
        <w:rPr>
          <w:b/>
          <w:bCs/>
          <w:sz w:val="26"/>
          <w:highlight w:val="cyan"/>
          <w:u w:val="single"/>
        </w:rPr>
        <w:t>produce enough vaccine</w:t>
      </w:r>
      <w:r w:rsidRPr="00196BF1">
        <w:rPr>
          <w:b/>
          <w:bCs/>
          <w:highlight w:val="cyan"/>
          <w:u w:val="single"/>
        </w:rPr>
        <w:t xml:space="preserve"> </w:t>
      </w:r>
      <w:r w:rsidRPr="00196BF1">
        <w:rPr>
          <w:b/>
          <w:bCs/>
          <w:sz w:val="26"/>
          <w:highlight w:val="cyan"/>
          <w:u w:val="single"/>
        </w:rPr>
        <w:t>for developing countries</w:t>
      </w:r>
      <w:r w:rsidRPr="00B11D80">
        <w:rPr>
          <w:b/>
          <w:bCs/>
          <w:u w:val="single"/>
        </w:rPr>
        <w:t xml:space="preserve">, potentially </w:t>
      </w:r>
      <w:r w:rsidRPr="00196BF1">
        <w:rPr>
          <w:b/>
          <w:bCs/>
          <w:sz w:val="26"/>
          <w:highlight w:val="cyan"/>
          <w:u w:val="single"/>
        </w:rPr>
        <w:t>shaving years from the global pandemic</w:t>
      </w:r>
      <w:r w:rsidRPr="00B11D80">
        <w:rPr>
          <w:sz w:val="16"/>
        </w:rPr>
        <w:t xml:space="preserve">. </w:t>
      </w:r>
      <w:r w:rsidRPr="00B11D80">
        <w:rPr>
          <w:u w:val="single"/>
        </w:rPr>
        <w:t xml:space="preserve">Public Citizen estimates that </w:t>
      </w:r>
      <w:r w:rsidRPr="00196BF1">
        <w:rPr>
          <w:b/>
          <w:sz w:val="26"/>
          <w:highlight w:val="cyan"/>
          <w:u w:val="single"/>
        </w:rPr>
        <w:t>8 billion doses of</w:t>
      </w:r>
      <w:r w:rsidRPr="00196BF1">
        <w:rPr>
          <w:highlight w:val="cyan"/>
          <w:u w:val="single"/>
        </w:rPr>
        <w:t xml:space="preserve"> </w:t>
      </w:r>
      <w:r w:rsidRPr="00B11D80">
        <w:rPr>
          <w:u w:val="single"/>
        </w:rPr>
        <w:t>National Institutes of Health-</w:t>
      </w:r>
      <w:r w:rsidRPr="00196BF1">
        <w:rPr>
          <w:b/>
          <w:sz w:val="26"/>
          <w:highlight w:val="cyan"/>
          <w:u w:val="single"/>
        </w:rPr>
        <w:t xml:space="preserve">Moderna </w:t>
      </w:r>
      <w:r w:rsidRPr="00196BF1">
        <w:rPr>
          <w:b/>
          <w:sz w:val="26"/>
          <w:u w:val="single"/>
        </w:rPr>
        <w:t>MRNA</w:t>
      </w:r>
      <w:r w:rsidRPr="00B11D80">
        <w:rPr>
          <w:u w:val="single"/>
        </w:rPr>
        <w:t xml:space="preserve">, +1.98% vaccine can </w:t>
      </w:r>
      <w:r w:rsidRPr="00196BF1">
        <w:rPr>
          <w:u w:val="single"/>
        </w:rPr>
        <w:t xml:space="preserve">be </w:t>
      </w:r>
      <w:r w:rsidRPr="00196BF1">
        <w:rPr>
          <w:b/>
          <w:sz w:val="26"/>
          <w:u w:val="single"/>
        </w:rPr>
        <w:t>produced</w:t>
      </w:r>
      <w:r w:rsidRPr="00196BF1">
        <w:rPr>
          <w:u w:val="single"/>
        </w:rPr>
        <w:t xml:space="preserve"> </w:t>
      </w:r>
      <w:r w:rsidRPr="00196BF1">
        <w:rPr>
          <w:b/>
          <w:sz w:val="26"/>
          <w:u w:val="single"/>
        </w:rPr>
        <w:t>for</w:t>
      </w:r>
      <w:r w:rsidRPr="00196BF1">
        <w:rPr>
          <w:u w:val="single"/>
        </w:rPr>
        <w:t xml:space="preserve"> just over </w:t>
      </w:r>
      <w:r w:rsidRPr="00196BF1">
        <w:rPr>
          <w:b/>
          <w:sz w:val="26"/>
          <w:u w:val="single"/>
        </w:rPr>
        <w:t>$3 per dose</w:t>
      </w:r>
      <w:r w:rsidRPr="00196BF1">
        <w:rPr>
          <w:u w:val="single"/>
        </w:rPr>
        <w:t xml:space="preserve">. To bolster production and supply the necessary 8 billion doses, it would take </w:t>
      </w:r>
      <w:r w:rsidRPr="00196BF1">
        <w:rPr>
          <w:b/>
          <w:sz w:val="26"/>
          <w:highlight w:val="cyan"/>
          <w:u w:val="single"/>
        </w:rPr>
        <w:t>$1.9</w:t>
      </w:r>
      <w:r w:rsidRPr="00196BF1">
        <w:rPr>
          <w:b/>
          <w:sz w:val="26"/>
          <w:u w:val="single"/>
        </w:rPr>
        <w:t xml:space="preserve"> </w:t>
      </w:r>
      <w:r w:rsidRPr="00196BF1">
        <w:rPr>
          <w:b/>
          <w:sz w:val="26"/>
          <w:highlight w:val="cyan"/>
          <w:u w:val="single"/>
        </w:rPr>
        <w:t>billion</w:t>
      </w:r>
      <w:r w:rsidRPr="00196BF1">
        <w:rPr>
          <w:b/>
          <w:sz w:val="26"/>
          <w:u w:val="single"/>
        </w:rPr>
        <w:t xml:space="preserve"> to </w:t>
      </w:r>
      <w:r w:rsidRPr="00196BF1">
        <w:rPr>
          <w:b/>
          <w:sz w:val="26"/>
          <w:highlight w:val="cyan"/>
          <w:u w:val="single"/>
        </w:rPr>
        <w:t>fund</w:t>
      </w:r>
      <w:r w:rsidRPr="00196BF1">
        <w:rPr>
          <w:u w:val="single"/>
        </w:rPr>
        <w:t xml:space="preserve"> the necessary </w:t>
      </w:r>
      <w:r w:rsidRPr="00196BF1">
        <w:rPr>
          <w:b/>
          <w:sz w:val="26"/>
          <w:u w:val="single"/>
        </w:rPr>
        <w:t xml:space="preserve">25 </w:t>
      </w:r>
      <w:r w:rsidRPr="00196BF1">
        <w:rPr>
          <w:b/>
          <w:sz w:val="26"/>
          <w:highlight w:val="cyan"/>
          <w:u w:val="single"/>
        </w:rPr>
        <w:t>production</w:t>
      </w:r>
      <w:r w:rsidRPr="00196BF1">
        <w:rPr>
          <w:b/>
          <w:sz w:val="26"/>
          <w:u w:val="single"/>
        </w:rPr>
        <w:t xml:space="preserve"> </w:t>
      </w:r>
      <w:r w:rsidRPr="00196BF1">
        <w:rPr>
          <w:b/>
          <w:sz w:val="26"/>
          <w:highlight w:val="cyan"/>
          <w:u w:val="single"/>
        </w:rPr>
        <w:t>lines</w:t>
      </w:r>
      <w:r w:rsidRPr="00196BF1">
        <w:rPr>
          <w:u w:val="single"/>
        </w:rPr>
        <w:t xml:space="preserve">. Another </w:t>
      </w:r>
      <w:r w:rsidRPr="00196BF1">
        <w:rPr>
          <w:b/>
          <w:sz w:val="26"/>
          <w:highlight w:val="cyan"/>
          <w:u w:val="single"/>
        </w:rPr>
        <w:t xml:space="preserve">$19 </w:t>
      </w:r>
      <w:r w:rsidRPr="00196BF1">
        <w:rPr>
          <w:b/>
          <w:sz w:val="26"/>
          <w:u w:val="single"/>
        </w:rPr>
        <w:t>billion</w:t>
      </w:r>
      <w:r w:rsidRPr="00196BF1">
        <w:rPr>
          <w:u w:val="single"/>
        </w:rPr>
        <w:t xml:space="preserve"> would pay </w:t>
      </w:r>
      <w:r w:rsidRPr="00196BF1">
        <w:rPr>
          <w:b/>
          <w:sz w:val="26"/>
          <w:highlight w:val="cyan"/>
          <w:u w:val="single"/>
        </w:rPr>
        <w:t>for</w:t>
      </w:r>
      <w:r w:rsidRPr="00196BF1">
        <w:rPr>
          <w:b/>
          <w:sz w:val="26"/>
          <w:u w:val="single"/>
        </w:rPr>
        <w:t xml:space="preserve"> materials and </w:t>
      </w:r>
      <w:r w:rsidRPr="00196BF1">
        <w:rPr>
          <w:b/>
          <w:sz w:val="26"/>
          <w:highlight w:val="cyan"/>
          <w:u w:val="single"/>
        </w:rPr>
        <w:t>labor</w:t>
      </w:r>
      <w:r w:rsidRPr="00196BF1">
        <w:rPr>
          <w:u w:val="single"/>
        </w:rPr>
        <w:t xml:space="preserve">, and </w:t>
      </w:r>
      <w:r w:rsidRPr="00196BF1">
        <w:rPr>
          <w:b/>
          <w:sz w:val="26"/>
          <w:u w:val="single"/>
        </w:rPr>
        <w:t>$3 billion</w:t>
      </w:r>
      <w:r w:rsidRPr="00196BF1">
        <w:rPr>
          <w:u w:val="single"/>
        </w:rPr>
        <w:t xml:space="preserve"> would </w:t>
      </w:r>
      <w:r w:rsidRPr="00196BF1">
        <w:rPr>
          <w:b/>
          <w:sz w:val="26"/>
          <w:u w:val="single"/>
        </w:rPr>
        <w:t>compensate</w:t>
      </w:r>
      <w:r w:rsidRPr="00196BF1">
        <w:rPr>
          <w:u w:val="single"/>
        </w:rPr>
        <w:t xml:space="preserve"> </w:t>
      </w:r>
      <w:r w:rsidRPr="00196BF1">
        <w:rPr>
          <w:b/>
          <w:sz w:val="26"/>
          <w:u w:val="single"/>
        </w:rPr>
        <w:t>Moderna</w:t>
      </w:r>
      <w:r w:rsidRPr="00196BF1">
        <w:rPr>
          <w:u w:val="single"/>
        </w:rPr>
        <w:t xml:space="preserve"> </w:t>
      </w:r>
      <w:r w:rsidRPr="00196BF1">
        <w:rPr>
          <w:b/>
          <w:sz w:val="26"/>
          <w:u w:val="single"/>
          <w:bdr w:val="single" w:sz="4" w:space="0" w:color="auto"/>
        </w:rPr>
        <w:t>for making technology available to manufacturers</w:t>
      </w:r>
      <w:r w:rsidRPr="00196BF1">
        <w:rPr>
          <w:u w:val="single"/>
        </w:rPr>
        <w:t xml:space="preserve"> in other</w:t>
      </w:r>
      <w:r w:rsidRPr="00B11D80">
        <w:rPr>
          <w:u w:val="single"/>
        </w:rPr>
        <w:t xml:space="preserve"> countries</w:t>
      </w:r>
      <w:r w:rsidRPr="00B11D80">
        <w:rPr>
          <w:sz w:val="16"/>
        </w:rPr>
        <w:t xml:space="preserve">. An additional </w:t>
      </w:r>
      <w:r w:rsidRPr="00B11D80">
        <w:rPr>
          <w:u w:val="single"/>
        </w:rPr>
        <w:t xml:space="preserve">$500 million would cover costs to staff and run </w:t>
      </w:r>
      <w:r w:rsidRPr="00196BF1">
        <w:rPr>
          <w:b/>
          <w:bCs/>
          <w:sz w:val="26"/>
          <w:u w:val="single"/>
        </w:rPr>
        <w:t xml:space="preserve">a </w:t>
      </w:r>
      <w:r w:rsidRPr="00196BF1">
        <w:rPr>
          <w:b/>
          <w:bCs/>
          <w:sz w:val="26"/>
          <w:highlight w:val="cyan"/>
          <w:u w:val="single"/>
        </w:rPr>
        <w:t>rapid-response</w:t>
      </w:r>
      <w:r w:rsidRPr="00196BF1">
        <w:rPr>
          <w:b/>
          <w:bCs/>
          <w:highlight w:val="cyan"/>
          <w:u w:val="single"/>
        </w:rPr>
        <w:t xml:space="preserve"> </w:t>
      </w:r>
      <w:r w:rsidRPr="00196BF1">
        <w:rPr>
          <w:b/>
          <w:bCs/>
          <w:sz w:val="26"/>
          <w:u w:val="single"/>
        </w:rPr>
        <w:t xml:space="preserve">federal </w:t>
      </w:r>
      <w:r w:rsidRPr="00196BF1">
        <w:rPr>
          <w:b/>
          <w:bCs/>
          <w:sz w:val="26"/>
          <w:highlight w:val="cyan"/>
          <w:u w:val="single"/>
        </w:rPr>
        <w:t>program</w:t>
      </w:r>
      <w:r w:rsidRPr="00196BF1">
        <w:rPr>
          <w:b/>
          <w:bCs/>
          <w:highlight w:val="cyan"/>
          <w:u w:val="single"/>
        </w:rPr>
        <w:t xml:space="preserve"> </w:t>
      </w:r>
      <w:r w:rsidRPr="00B11D80">
        <w:rPr>
          <w:b/>
          <w:bCs/>
          <w:u w:val="single"/>
        </w:rPr>
        <w:t xml:space="preserve">that </w:t>
      </w:r>
      <w:r w:rsidRPr="00196BF1">
        <w:rPr>
          <w:b/>
          <w:bCs/>
          <w:sz w:val="26"/>
          <w:highlight w:val="cyan"/>
          <w:u w:val="single"/>
        </w:rPr>
        <w:t xml:space="preserve">provides technical assistance </w:t>
      </w:r>
      <w:r w:rsidRPr="00196BF1">
        <w:rPr>
          <w:b/>
          <w:bCs/>
          <w:sz w:val="26"/>
          <w:u w:val="single"/>
        </w:rPr>
        <w:t xml:space="preserve">and </w:t>
      </w:r>
      <w:r w:rsidRPr="00196BF1">
        <w:rPr>
          <w:b/>
          <w:bCs/>
          <w:sz w:val="26"/>
          <w:highlight w:val="cyan"/>
          <w:u w:val="single"/>
        </w:rPr>
        <w:t>facilitates technology transfer</w:t>
      </w:r>
      <w:r w:rsidRPr="00196BF1">
        <w:rPr>
          <w:b/>
          <w:bCs/>
          <w:highlight w:val="cya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196BF1">
        <w:rPr>
          <w:b/>
          <w:sz w:val="26"/>
          <w:highlight w:val="cyan"/>
          <w:u w:val="single"/>
        </w:rPr>
        <w:t>designate</w:t>
      </w:r>
      <w:r w:rsidRPr="00196BF1">
        <w:rPr>
          <w:highlight w:val="cyan"/>
          <w:u w:val="single"/>
        </w:rPr>
        <w:t xml:space="preserve"> </w:t>
      </w:r>
      <w:r w:rsidRPr="00B11D80">
        <w:rPr>
          <w:u w:val="single"/>
        </w:rPr>
        <w:t>the government’s Biomedical Advanced Research and Development Authority (</w:t>
      </w:r>
      <w:r w:rsidRPr="00196BF1">
        <w:rPr>
          <w:b/>
          <w:sz w:val="26"/>
          <w:highlight w:val="cyan"/>
          <w:u w:val="single"/>
        </w:rPr>
        <w:t>BARDA</w:t>
      </w:r>
      <w:r w:rsidRPr="00B11D80">
        <w:rPr>
          <w:u w:val="single"/>
        </w:rPr>
        <w:t xml:space="preserve">) </w:t>
      </w:r>
      <w:r w:rsidRPr="00196BF1">
        <w:rPr>
          <w:b/>
          <w:sz w:val="26"/>
          <w:highlight w:val="cyan"/>
          <w:u w:val="single"/>
        </w:rPr>
        <w:t>to lead</w:t>
      </w:r>
      <w:r w:rsidRPr="00196BF1">
        <w:rPr>
          <w:highlight w:val="cyan"/>
          <w:u w:val="single"/>
        </w:rPr>
        <w:t xml:space="preserve"> </w:t>
      </w:r>
      <w:r w:rsidRPr="00B11D80">
        <w:rPr>
          <w:u w:val="single"/>
        </w:rPr>
        <w:t xml:space="preserve">the world-wide </w:t>
      </w:r>
      <w:r w:rsidRPr="00196BF1">
        <w:rPr>
          <w:b/>
          <w:sz w:val="26"/>
          <w:highlight w:val="cyan"/>
          <w:u w:val="single"/>
        </w:rPr>
        <w:t>vaccine manufacturing effort</w:t>
      </w:r>
      <w:r w:rsidRPr="00B11D80">
        <w:rPr>
          <w:u w:val="single"/>
        </w:rPr>
        <w:t xml:space="preserve">. BARDA has the </w:t>
      </w:r>
      <w:r w:rsidRPr="00196BF1">
        <w:rPr>
          <w:b/>
          <w:sz w:val="26"/>
          <w:highlight w:val="cyan"/>
          <w:u w:val="single"/>
        </w:rPr>
        <w:t>necessary experience to coordinate</w:t>
      </w:r>
      <w:r w:rsidRPr="00196BF1">
        <w:rPr>
          <w:highlight w:val="cyan"/>
          <w:u w:val="single"/>
        </w:rPr>
        <w:t xml:space="preserve"> </w:t>
      </w:r>
      <w:r w:rsidRPr="00196BF1">
        <w:rPr>
          <w:b/>
          <w:sz w:val="26"/>
          <w:highlight w:val="cyan"/>
          <w:u w:val="single"/>
        </w:rPr>
        <w:t>an initiative of this scale</w:t>
      </w:r>
      <w:r w:rsidRPr="00196BF1">
        <w:rPr>
          <w:highlight w:val="cya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32825F55" w14:textId="61384DA3" w:rsidR="009626B9" w:rsidRDefault="009626B9" w:rsidP="009626B9">
      <w:pPr>
        <w:pStyle w:val="Heading2"/>
      </w:pPr>
      <w:r>
        <w:t>Case</w:t>
      </w:r>
    </w:p>
    <w:p w14:paraId="48073F28" w14:textId="154CFAD4" w:rsidR="009626B9" w:rsidRDefault="009626B9" w:rsidP="009626B9">
      <w:pPr>
        <w:pStyle w:val="Heading3"/>
      </w:pPr>
      <w:r>
        <w:t>1NC – AT: Framing</w:t>
      </w:r>
    </w:p>
    <w:p w14:paraId="1D36DA6C" w14:textId="77777777" w:rsidR="00D007EC" w:rsidRPr="00EB519E" w:rsidRDefault="00D007EC" w:rsidP="00D007EC">
      <w:pPr>
        <w:pStyle w:val="Heading4"/>
        <w:rPr>
          <w:bCs/>
        </w:rPr>
      </w:pPr>
      <w:r w:rsidRPr="00EB519E">
        <w:rPr>
          <w:bCs/>
        </w:rPr>
        <w:t xml:space="preserve">Reducing existential risks is the top priority in any coherent moral theory </w:t>
      </w:r>
    </w:p>
    <w:p w14:paraId="5C662FAF" w14:textId="77777777" w:rsidR="00D007EC" w:rsidRDefault="00D007EC" w:rsidP="00D007EC">
      <w:pPr>
        <w:rPr>
          <w:b/>
          <w:bCs/>
          <w:sz w:val="26"/>
        </w:rPr>
      </w:pPr>
      <w:r>
        <w:rPr>
          <w:rStyle w:val="Style13ptBold"/>
        </w:rPr>
        <w:t xml:space="preserve">Plummer 15 </w:t>
      </w:r>
      <w:r>
        <w:t>(Theron, Philosophy @St. Andrews http://blog.practicalethics.ox.ac.uk/2015/05/moral-agreement-on-saving-the-world/)</w:t>
      </w:r>
    </w:p>
    <w:p w14:paraId="57402D3B" w14:textId="77777777" w:rsidR="00D007EC" w:rsidRDefault="00D007EC" w:rsidP="00D007EC">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196BF1">
        <w:rPr>
          <w:rStyle w:val="Emphasis"/>
          <w:highlight w:val="cyan"/>
        </w:rPr>
        <w:t>whatever</w:t>
      </w:r>
      <w:r>
        <w:rPr>
          <w:sz w:val="16"/>
        </w:rPr>
        <w:t xml:space="preserve"> general </w:t>
      </w:r>
      <w:r w:rsidRPr="00196BF1">
        <w:rPr>
          <w:rStyle w:val="Emphasis"/>
          <w:highlight w:val="cyan"/>
        </w:rPr>
        <w:t>moral view</w:t>
      </w:r>
      <w:r>
        <w:rPr>
          <w:rStyle w:val="Emphasis"/>
        </w:rPr>
        <w:t xml:space="preserve"> we adopt</w:t>
      </w:r>
      <w:r>
        <w:rPr>
          <w:sz w:val="16"/>
        </w:rPr>
        <w:t xml:space="preserve">: that </w:t>
      </w:r>
      <w:r w:rsidRPr="00196BF1">
        <w:rPr>
          <w:rStyle w:val="StyleUnderline"/>
          <w:highlight w:val="cyan"/>
        </w:rPr>
        <w:t>it is</w:t>
      </w:r>
      <w:r>
        <w:rPr>
          <w:sz w:val="16"/>
        </w:rPr>
        <w:t xml:space="preserve"> very </w:t>
      </w:r>
      <w:r w:rsidRPr="00196BF1">
        <w:rPr>
          <w:rStyle w:val="StyleUnderline"/>
          <w:highlight w:val="cyan"/>
        </w:rPr>
        <w:t>important to reduce</w:t>
      </w:r>
      <w:r w:rsidRPr="00196BF1">
        <w:rPr>
          <w:sz w:val="16"/>
          <w:highlight w:val="cyan"/>
        </w:rPr>
        <w:t xml:space="preserve"> </w:t>
      </w:r>
      <w:r w:rsidRPr="00196BF1">
        <w:rPr>
          <w:rStyle w:val="StyleUnderline"/>
          <w:highlight w:val="cyan"/>
        </w:rPr>
        <w:t>the risk that</w:t>
      </w:r>
      <w:r>
        <w:rPr>
          <w:sz w:val="16"/>
        </w:rPr>
        <w:t xml:space="preserve"> all intelligent </w:t>
      </w:r>
      <w:r w:rsidRPr="00196BF1">
        <w:rPr>
          <w:rStyle w:val="StyleUnderline"/>
          <w:highlight w:val="cyan"/>
        </w:rPr>
        <w:t>beings</w:t>
      </w:r>
      <w:r>
        <w:rPr>
          <w:sz w:val="16"/>
        </w:rPr>
        <w:t xml:space="preserve"> on this planet </w:t>
      </w:r>
      <w:r w:rsidRPr="00196BF1">
        <w:rPr>
          <w:rStyle w:val="StyleUnderline"/>
          <w:highlight w:val="cyan"/>
        </w:rPr>
        <w:t>are eliminated by</w:t>
      </w:r>
      <w:r>
        <w:rPr>
          <w:sz w:val="16"/>
        </w:rPr>
        <w:t xml:space="preserve"> an enormous </w:t>
      </w:r>
      <w:r w:rsidRPr="00196BF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196BF1">
        <w:rPr>
          <w:rStyle w:val="StyleUnderline"/>
          <w:highlight w:val="cyan"/>
        </w:rPr>
        <w:t>we</w:t>
      </w:r>
      <w:r>
        <w:rPr>
          <w:rStyle w:val="StyleUnderline"/>
        </w:rPr>
        <w:t xml:space="preserve"> </w:t>
      </w:r>
      <w:r w:rsidRPr="00196BF1">
        <w:rPr>
          <w:rStyle w:val="StyleUnderline"/>
          <w:highlight w:val="cyan"/>
        </w:rPr>
        <w:t xml:space="preserve">should try </w:t>
      </w:r>
      <w:r w:rsidRPr="00196BF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196BF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196BF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196BF1">
        <w:rPr>
          <w:rStyle w:val="Emphasis"/>
          <w:highlight w:val="cyan"/>
        </w:rPr>
        <w:t>All ethical doctrines</w:t>
      </w:r>
      <w:r>
        <w:rPr>
          <w:rStyle w:val="Emphasis"/>
        </w:rPr>
        <w:t xml:space="preserve"> worth our attention </w:t>
      </w:r>
      <w:r w:rsidRPr="00196BF1">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196BF1">
        <w:rPr>
          <w:rStyle w:val="Emphasis"/>
          <w:highlight w:val="cyan"/>
        </w:rPr>
        <w:t>Minimally plausible versions of deontology and virtue ethics must be concerned in part with promoting the good, from an impartial point of view</w:t>
      </w:r>
      <w:r w:rsidRPr="00196BF1">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196BF1">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196BF1">
        <w:rPr>
          <w:rStyle w:val="Emphasis"/>
          <w:highlight w:val="cyan"/>
        </w:rPr>
        <w:t xml:space="preserve">We should also </w:t>
      </w:r>
      <w:proofErr w:type="gramStart"/>
      <w:r w:rsidRPr="00196BF1">
        <w:rPr>
          <w:rStyle w:val="Emphasis"/>
          <w:highlight w:val="cyan"/>
        </w:rPr>
        <w:t>take into account</w:t>
      </w:r>
      <w:proofErr w:type="gramEnd"/>
      <w:r>
        <w:rPr>
          <w:rStyle w:val="Emphasis"/>
        </w:rPr>
        <w:t xml:space="preserve"> moral </w:t>
      </w:r>
      <w:r w:rsidRPr="00196BF1">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196BF1">
        <w:rPr>
          <w:rStyle w:val="Emphasis"/>
          <w:highlight w:val="cyan"/>
        </w:rPr>
        <w:t>reducing existential risk is the most important thing in the world</w:t>
      </w:r>
      <w:r w:rsidRPr="00196BF1">
        <w:rPr>
          <w:sz w:val="16"/>
          <w:highlight w:val="cyan"/>
        </w:rPr>
        <w:t xml:space="preserve">. </w:t>
      </w:r>
      <w:r>
        <w:rPr>
          <w:sz w:val="16"/>
        </w:rPr>
        <w:t xml:space="preserve">Again, this is largely </w:t>
      </w:r>
      <w:r>
        <w:rPr>
          <w:rStyle w:val="StyleUnderline"/>
        </w:rPr>
        <w:t xml:space="preserve">for the reason that </w:t>
      </w:r>
      <w:r w:rsidRPr="00196BF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894DFD0" w14:textId="77777777" w:rsidR="00D007EC" w:rsidRPr="009560D0" w:rsidRDefault="00D007EC" w:rsidP="00D007EC">
      <w:pPr>
        <w:pStyle w:val="Heading4"/>
      </w:pPr>
      <w:r w:rsidRPr="009560D0">
        <w:t>Weigh magnitude times probability</w:t>
      </w:r>
      <w:r>
        <w:t>---</w:t>
      </w:r>
      <w:r w:rsidRPr="009560D0">
        <w:t>“</w:t>
      </w:r>
      <w:r>
        <w:t>p</w:t>
      </w:r>
      <w:r w:rsidRPr="009560D0">
        <w:t>robability first” framing is rooted in psychological biases and leads to mass death</w:t>
      </w:r>
    </w:p>
    <w:p w14:paraId="025B25C7" w14:textId="77777777" w:rsidR="00D007EC" w:rsidRPr="00005E38" w:rsidRDefault="00D007EC" w:rsidP="00D007EC">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DC4F677" w14:textId="77777777" w:rsidR="00D007EC" w:rsidRPr="006B7C5E" w:rsidRDefault="00D007EC" w:rsidP="00D007EC">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196BF1">
        <w:rPr>
          <w:rStyle w:val="StyleUnderline"/>
          <w:highlight w:val="cyan"/>
        </w:rPr>
        <w:t>social sciences are</w:t>
      </w:r>
      <w:r w:rsidRPr="00005E38">
        <w:rPr>
          <w:rStyle w:val="StyleUnderline"/>
        </w:rPr>
        <w:t xml:space="preserve"> </w:t>
      </w:r>
      <w:r w:rsidRPr="00005E38">
        <w:rPr>
          <w:sz w:val="12"/>
        </w:rPr>
        <w:t xml:space="preserve">generally </w:t>
      </w:r>
      <w:r w:rsidRPr="00196BF1">
        <w:rPr>
          <w:rStyle w:val="Emphasis"/>
          <w:highlight w:val="cyan"/>
        </w:rPr>
        <w:t>biased</w:t>
      </w:r>
      <w:r w:rsidRPr="00196BF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196BF1">
        <w:rPr>
          <w:rStyle w:val="StyleUnderline"/>
          <w:highlight w:val="cyan"/>
        </w:rPr>
        <w:t xml:space="preserve">probabilistic thinking </w:t>
      </w:r>
      <w:r w:rsidRPr="00196BF1">
        <w:rPr>
          <w:rStyle w:val="Emphasis"/>
          <w:highlight w:val="cyan"/>
        </w:rPr>
        <w:t>has its own biases</w:t>
      </w:r>
      <w:r w:rsidRPr="00196BF1">
        <w:rPr>
          <w:rStyle w:val="StyleUnderline"/>
          <w:highlight w:val="cyan"/>
        </w:rPr>
        <w:t>, which</w:t>
      </w:r>
      <w:r w:rsidRPr="00005E38">
        <w:rPr>
          <w:rStyle w:val="StyleUnderline"/>
        </w:rPr>
        <w:t>, if unacknowledged and uncorrected</w:t>
      </w:r>
      <w:r w:rsidRPr="00005E38">
        <w:rPr>
          <w:sz w:val="12"/>
        </w:rPr>
        <w:t xml:space="preserve"> for, </w:t>
      </w:r>
      <w:r w:rsidRPr="00196BF1">
        <w:rPr>
          <w:rStyle w:val="Emphasis"/>
          <w:highlight w:val="cyan"/>
        </w:rPr>
        <w:t>lead to</w:t>
      </w:r>
      <w:r w:rsidRPr="00005E38">
        <w:rPr>
          <w:rStyle w:val="Emphasis"/>
        </w:rPr>
        <w:t xml:space="preserve"> a </w:t>
      </w:r>
      <w:r w:rsidRPr="00196BF1">
        <w:rPr>
          <w:rStyle w:val="Emphasis"/>
          <w:highlight w:val="cyan"/>
        </w:rPr>
        <w:t>conceptual neglect</w:t>
      </w:r>
      <w:r w:rsidRPr="00196BF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196BF1">
        <w:rPr>
          <w:rStyle w:val="Emphasis"/>
          <w:highlight w:val="cyan"/>
        </w:rPr>
        <w:t>conceptual blinders</w:t>
      </w:r>
      <w:r w:rsidRPr="00196BF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196BF1">
        <w:rPr>
          <w:rStyle w:val="Emphasis"/>
          <w:highlight w:val="cyan"/>
        </w:rPr>
        <w:t>we will</w:t>
      </w:r>
      <w:r w:rsidRPr="004E4018">
        <w:rPr>
          <w:rStyle w:val="Emphasis"/>
        </w:rPr>
        <w:t xml:space="preserve"> continue to </w:t>
      </w:r>
      <w:r w:rsidRPr="00196BF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196BF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196BF1">
        <w:rPr>
          <w:rStyle w:val="StyleUnderline"/>
          <w:highlight w:val="cyan"/>
        </w:rPr>
        <w:t xml:space="preserve">is </w:t>
      </w:r>
      <w:r w:rsidRPr="00196BF1">
        <w:rPr>
          <w:rStyle w:val="Emphasis"/>
          <w:highlight w:val="cyan"/>
        </w:rPr>
        <w:t>incomplete</w:t>
      </w:r>
      <w:r w:rsidRPr="00005E38">
        <w:rPr>
          <w:sz w:val="12"/>
        </w:rPr>
        <w:t xml:space="preserve"> when it comes to extreme events, </w:t>
      </w:r>
      <w:r w:rsidRPr="00196BF1">
        <w:rPr>
          <w:rStyle w:val="StyleUnderline"/>
          <w:highlight w:val="cyan"/>
        </w:rPr>
        <w:t>especially when</w:t>
      </w:r>
      <w:r w:rsidRPr="00005E38">
        <w:rPr>
          <w:rStyle w:val="StyleUnderline"/>
        </w:rPr>
        <w:t xml:space="preserve"> it is </w:t>
      </w:r>
      <w:r w:rsidRPr="00196BF1">
        <w:rPr>
          <w:rStyle w:val="StyleUnderline"/>
          <w:highlight w:val="cyan"/>
        </w:rPr>
        <w:t xml:space="preserve">used </w:t>
      </w:r>
      <w:r w:rsidRPr="00005E38">
        <w:rPr>
          <w:rStyle w:val="StyleUnderline"/>
        </w:rPr>
        <w:t xml:space="preserve">as a base whence </w:t>
      </w:r>
      <w:r w:rsidRPr="00196BF1">
        <w:rPr>
          <w:rStyle w:val="StyleUnderline"/>
          <w:highlight w:val="cyan"/>
        </w:rPr>
        <w:t>to</w:t>
      </w:r>
      <w:r w:rsidRPr="00005E38">
        <w:rPr>
          <w:rStyle w:val="StyleUnderline"/>
        </w:rPr>
        <w:t xml:space="preserve"> </w:t>
      </w:r>
      <w:r w:rsidRPr="00196BF1">
        <w:rPr>
          <w:rStyle w:val="StyleUnderline"/>
          <w:highlight w:val="cyan"/>
        </w:rPr>
        <w:t>make</w:t>
      </w:r>
      <w:r w:rsidRPr="00005E38">
        <w:rPr>
          <w:rStyle w:val="StyleUnderline"/>
        </w:rPr>
        <w:t xml:space="preserve"> normative </w:t>
      </w:r>
      <w:r w:rsidRPr="00196BF1">
        <w:rPr>
          <w:rStyle w:val="StyleUnderline"/>
          <w:highlight w:val="cyan"/>
        </w:rPr>
        <w:t>judgments about what</w:t>
      </w:r>
      <w:r w:rsidRPr="00005E38">
        <w:rPr>
          <w:sz w:val="12"/>
        </w:rPr>
        <w:t xml:space="preserve"> people, organizations, and </w:t>
      </w:r>
      <w:r w:rsidRPr="00196BF1">
        <w:rPr>
          <w:rStyle w:val="StyleUnderline"/>
          <w:highlight w:val="cyan"/>
        </w:rPr>
        <w:t>governments should</w:t>
      </w:r>
      <w:r w:rsidRPr="00005E38">
        <w:rPr>
          <w:rStyle w:val="StyleUnderline"/>
        </w:rPr>
        <w:t xml:space="preserve"> </w:t>
      </w:r>
      <w:r w:rsidRPr="00005E38">
        <w:rPr>
          <w:sz w:val="12"/>
        </w:rPr>
        <w:t xml:space="preserve">and should not </w:t>
      </w:r>
      <w:r w:rsidRPr="00196BF1">
        <w:rPr>
          <w:rStyle w:val="StyleUnderline"/>
          <w:highlight w:val="cyan"/>
        </w:rPr>
        <w:t>do</w:t>
      </w:r>
      <w:r w:rsidRPr="00005E38">
        <w:rPr>
          <w:sz w:val="12"/>
        </w:rPr>
        <w:t xml:space="preserve">. </w:t>
      </w:r>
      <w:r w:rsidRPr="00196BF1">
        <w:rPr>
          <w:rStyle w:val="Emphasis"/>
          <w:highlight w:val="cyan"/>
        </w:rPr>
        <w:t xml:space="preserve">As a complement to probabilistic </w:t>
      </w:r>
      <w:proofErr w:type="gramStart"/>
      <w:r w:rsidRPr="00196BF1">
        <w:rPr>
          <w:rStyle w:val="Emphasis"/>
          <w:highlight w:val="cyan"/>
        </w:rPr>
        <w:t>thinking</w:t>
      </w:r>
      <w:proofErr w:type="gramEnd"/>
      <w:r w:rsidRPr="00196BF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196BF1">
        <w:rPr>
          <w:rStyle w:val="StyleUnderline"/>
          <w:highlight w:val="cyan"/>
        </w:rPr>
        <w:t>with discipline</w:t>
      </w:r>
      <w:r w:rsidRPr="00005E38">
        <w:rPr>
          <w:rStyle w:val="StyleUnderline"/>
        </w:rPr>
        <w:t xml:space="preserve">, </w:t>
      </w:r>
      <w:r w:rsidRPr="00196BF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196BF1">
        <w:rPr>
          <w:rStyle w:val="StyleUnderline"/>
          <w:highlight w:val="cyan"/>
        </w:rPr>
        <w:t xml:space="preserve">we </w:t>
      </w:r>
      <w:r w:rsidRPr="00196BF1">
        <w:rPr>
          <w:rStyle w:val="Emphasis"/>
          <w:highlight w:val="cyan"/>
        </w:rPr>
        <w:t>can be smarter</w:t>
      </w:r>
      <w:r w:rsidRPr="00196BF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1DAAB68A" w14:textId="35C06D33" w:rsidR="000942E6" w:rsidRDefault="000942E6" w:rsidP="000942E6">
      <w:pPr>
        <w:pStyle w:val="Heading4"/>
      </w:pPr>
      <w:r>
        <w:t xml:space="preserve">AT Tejeda – A] Your ballot can’t change subjectivities – people have been reading SV for years and nothing has happened B] Begs the question of another framework warrant – if we win util is better then your ballot should approve it </w:t>
      </w:r>
      <w:r w:rsidR="002214B7">
        <w:t>– you have 0 warrant for why your focus on oppression is key</w:t>
      </w:r>
    </w:p>
    <w:p w14:paraId="5ABF063D" w14:textId="58DE9C33" w:rsidR="000942E6" w:rsidRDefault="000942E6" w:rsidP="000942E6">
      <w:pPr>
        <w:pStyle w:val="Heading4"/>
      </w:pPr>
      <w:r>
        <w:t xml:space="preserve">AT Wazner A] </w:t>
      </w:r>
      <w:r w:rsidR="00DC2A50">
        <w:t>Requires winning a tradeoff between their framing and ours solving ongoing/racially discriminatory harms which is false---war makes all their harms worse OR we solve all the racism offense</w:t>
      </w:r>
      <w:r w:rsidR="00DC2A50">
        <w:t xml:space="preserve"> B] They equally link – how do you determine whose oppression matters more – ignoring certain oppression is inevitable</w:t>
      </w:r>
    </w:p>
    <w:p w14:paraId="06C05098" w14:textId="77777777" w:rsidR="000942E6" w:rsidRPr="00D007EC" w:rsidRDefault="000942E6" w:rsidP="00D007EC"/>
    <w:p w14:paraId="31F8DE8E" w14:textId="4907619C" w:rsidR="009626B9" w:rsidRDefault="009626B9" w:rsidP="009626B9">
      <w:pPr>
        <w:pStyle w:val="Heading3"/>
      </w:pPr>
      <w:r>
        <w:t>1NC – AT: Advantage</w:t>
      </w:r>
    </w:p>
    <w:p w14:paraId="35FE9767" w14:textId="5A997A39" w:rsidR="00E85230" w:rsidRDefault="00E85230" w:rsidP="009626B9">
      <w:pPr>
        <w:pStyle w:val="Heading4"/>
      </w:pPr>
      <w:r>
        <w:t>0 explanation for how people get access to trade secrets</w:t>
      </w:r>
    </w:p>
    <w:p w14:paraId="01B7DDF9" w14:textId="54D622B7" w:rsidR="009626B9" w:rsidRDefault="009626B9" w:rsidP="009626B9">
      <w:pPr>
        <w:pStyle w:val="Heading4"/>
      </w:pPr>
      <w:r>
        <w:t xml:space="preserve">Top-Level: </w:t>
      </w:r>
    </w:p>
    <w:p w14:paraId="05CB37F5" w14:textId="77777777" w:rsidR="009626B9" w:rsidRDefault="009626B9" w:rsidP="009626B9">
      <w:pPr>
        <w:pStyle w:val="Heading4"/>
      </w:pPr>
      <w:r>
        <w:t>1</w:t>
      </w:r>
      <w:r w:rsidRPr="008B3F26">
        <w:t>] IP</w:t>
      </w:r>
      <w:r w:rsidRPr="00750DA2">
        <w:t xml:space="preserve"> Waivers aren’t enough – alt causes to vaccine production outweigh</w:t>
      </w:r>
    </w:p>
    <w:p w14:paraId="602E62B5" w14:textId="77777777" w:rsidR="009626B9" w:rsidRPr="00750DA2" w:rsidRDefault="009626B9" w:rsidP="009626B9">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33" w:history="1">
        <w:r w:rsidRPr="00750DA2">
          <w:rPr>
            <w:rStyle w:val="Hyperlink"/>
          </w:rPr>
          <w:t>https://www.piie.com/blogs/realtime-economic-issues-watch/waiving-patent-and-intellectual-property-protections-not</w:t>
        </w:r>
      </w:hyperlink>
      <w:r>
        <w:t>]</w:t>
      </w:r>
      <w:r w:rsidRPr="00750DA2">
        <w:t xml:space="preserve"> Adam</w:t>
      </w:r>
    </w:p>
    <w:p w14:paraId="6E8DAD22" w14:textId="77777777" w:rsidR="009626B9" w:rsidRPr="00412D6B" w:rsidRDefault="009626B9" w:rsidP="009626B9">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4C37D7C7" w14:textId="77777777" w:rsidR="009626B9" w:rsidRPr="00412D6B" w:rsidRDefault="009626B9" w:rsidP="009626B9">
      <w:r w:rsidRPr="00412D6B">
        <w:t xml:space="preserve">Since August 2003, the </w:t>
      </w:r>
      <w:r w:rsidRPr="00196BF1">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196BF1">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196BF1">
        <w:rPr>
          <w:rStyle w:val="StyleUnderline"/>
          <w:highlight w:val="cyan"/>
        </w:rPr>
        <w:t>14 months</w:t>
      </w:r>
      <w:r w:rsidRPr="00412D6B">
        <w:rPr>
          <w:rStyle w:val="StyleUnderline"/>
        </w:rPr>
        <w:t>, and it was not until January 2017</w:t>
      </w:r>
      <w:r w:rsidRPr="00412D6B">
        <w:t xml:space="preserve"> that two-thirds of WTO members had</w:t>
      </w:r>
      <w:hyperlink r:id="rId34" w:tgtFrame="_blank" w:history="1">
        <w:r w:rsidRPr="00412D6B">
          <w:rPr>
            <w:rStyle w:val="Hyperlink"/>
          </w:rPr>
          <w:t> ratified</w:t>
        </w:r>
      </w:hyperlink>
      <w:r w:rsidRPr="00412D6B">
        <w:t> it as a formal amendment to the TRIPS agreement.</w:t>
      </w:r>
    </w:p>
    <w:p w14:paraId="155DD2D3" w14:textId="77777777" w:rsidR="009626B9" w:rsidRPr="00412D6B" w:rsidRDefault="009626B9" w:rsidP="009626B9">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35"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196BF1">
        <w:rPr>
          <w:rStyle w:val="StyleUnderline"/>
          <w:highlight w:val="cyan"/>
        </w:rPr>
        <w:t>need</w:t>
      </w:r>
      <w:r w:rsidRPr="00412D6B">
        <w:rPr>
          <w:rStyle w:val="StyleUnderline"/>
        </w:rPr>
        <w:t xml:space="preserve"> for WTO </w:t>
      </w:r>
      <w:r w:rsidRPr="00196BF1">
        <w:rPr>
          <w:rStyle w:val="StyleUnderline"/>
          <w:highlight w:val="cyan"/>
        </w:rPr>
        <w:t>members</w:t>
      </w:r>
      <w:r w:rsidRPr="00412D6B">
        <w:t xml:space="preserve"> </w:t>
      </w:r>
      <w:r w:rsidRPr="00412D6B">
        <w:rPr>
          <w:rStyle w:val="StyleUnderline"/>
        </w:rPr>
        <w:t xml:space="preserve">to </w:t>
      </w:r>
      <w:r w:rsidRPr="00196BF1">
        <w:rPr>
          <w:rStyle w:val="StyleUnderline"/>
          <w:highlight w:val="cyan"/>
        </w:rPr>
        <w:t>revise</w:t>
      </w:r>
      <w:r w:rsidRPr="00412D6B">
        <w:rPr>
          <w:rStyle w:val="StyleUnderline"/>
        </w:rPr>
        <w:t xml:space="preserve"> their </w:t>
      </w:r>
      <w:r w:rsidRPr="00196BF1">
        <w:rPr>
          <w:rStyle w:val="StyleUnderline"/>
          <w:highlight w:val="cyan"/>
        </w:rPr>
        <w:t>domestic</w:t>
      </w:r>
      <w:r w:rsidRPr="00412D6B">
        <w:rPr>
          <w:rStyle w:val="StyleUnderline"/>
        </w:rPr>
        <w:t xml:space="preserve"> legal </w:t>
      </w:r>
      <w:r w:rsidRPr="00196BF1">
        <w:rPr>
          <w:rStyle w:val="StyleUnderline"/>
          <w:highlight w:val="cyan"/>
        </w:rPr>
        <w:t>frameworks to</w:t>
      </w:r>
      <w:r w:rsidRPr="00750DA2">
        <w:rPr>
          <w:rStyle w:val="StyleUnderline"/>
        </w:rPr>
        <w:t xml:space="preserve"> </w:t>
      </w:r>
      <w:r w:rsidRPr="00196BF1">
        <w:rPr>
          <w:rStyle w:val="StyleUnderline"/>
          <w:highlight w:val="cyan"/>
        </w:rPr>
        <w:t>accommodate</w:t>
      </w:r>
      <w:r w:rsidRPr="00412D6B">
        <w:rPr>
          <w:rStyle w:val="StyleUnderline"/>
        </w:rPr>
        <w:t xml:space="preserve"> patent </w:t>
      </w:r>
      <w:r w:rsidRPr="00196BF1">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36" w:tgtFrame="_blank" w:history="1">
        <w:r w:rsidRPr="00412D6B">
          <w:rPr>
            <w:rStyle w:val="Hyperlink"/>
          </w:rPr>
          <w:t>deadline</w:t>
        </w:r>
      </w:hyperlink>
      <w:r w:rsidRPr="00412D6B">
        <w:t> for completion—but like past initial deadlines in this space, this one could well prove overoptimistic.</w:t>
      </w:r>
    </w:p>
    <w:p w14:paraId="4B6DA0D9" w14:textId="77777777" w:rsidR="009626B9" w:rsidRPr="00412D6B" w:rsidRDefault="009626B9" w:rsidP="009626B9">
      <w:r w:rsidRPr="00412D6B">
        <w:t xml:space="preserve">The second, and arguably more intractable, challenge is </w:t>
      </w:r>
      <w:r w:rsidRPr="00196BF1">
        <w:rPr>
          <w:rStyle w:val="StyleUnderline"/>
          <w:highlight w:val="cyan"/>
        </w:rPr>
        <w:t>technical</w:t>
      </w:r>
      <w:r w:rsidRPr="00412D6B">
        <w:t xml:space="preserve">: </w:t>
      </w:r>
      <w:r w:rsidRPr="00412D6B">
        <w:rPr>
          <w:rStyle w:val="StyleUnderline"/>
        </w:rPr>
        <w:t xml:space="preserve">Even if they overcome IP </w:t>
      </w:r>
      <w:r w:rsidRPr="00196BF1">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196BF1">
        <w:rPr>
          <w:rStyle w:val="StyleUnderline"/>
          <w:highlight w:val="cyan"/>
        </w:rPr>
        <w:t>lack</w:t>
      </w:r>
      <w:r w:rsidRPr="00412D6B">
        <w:t xml:space="preserve"> the </w:t>
      </w:r>
      <w:r w:rsidRPr="00196BF1">
        <w:rPr>
          <w:rStyle w:val="StyleUnderline"/>
          <w:highlight w:val="cyan"/>
        </w:rPr>
        <w:t>know-how</w:t>
      </w:r>
      <w:r w:rsidRPr="00412D6B">
        <w:rPr>
          <w:rStyle w:val="StyleUnderline"/>
        </w:rPr>
        <w:t xml:space="preserve">, </w:t>
      </w:r>
      <w:r w:rsidRPr="00196BF1">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37" w:tgtFrame="_blank" w:history="1">
        <w:r w:rsidRPr="00412D6B">
          <w:rPr>
            <w:rStyle w:val="Hyperlink"/>
          </w:rPr>
          <w:t>broader effort.</w:t>
        </w:r>
      </w:hyperlink>
    </w:p>
    <w:p w14:paraId="47C08783" w14:textId="77777777" w:rsidR="009626B9" w:rsidRPr="008B3F26" w:rsidRDefault="009626B9" w:rsidP="009626B9">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196BF1">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196BF1">
        <w:rPr>
          <w:rStyle w:val="StyleUnderline"/>
          <w:highlight w:val="cyan"/>
        </w:rPr>
        <w:t>product</w:t>
      </w:r>
      <w:r w:rsidRPr="00412D6B">
        <w:rPr>
          <w:rStyle w:val="StyleUnderline"/>
        </w:rPr>
        <w:t xml:space="preserve"> </w:t>
      </w:r>
      <w:r w:rsidRPr="00196BF1">
        <w:rPr>
          <w:rStyle w:val="StyleUnderline"/>
          <w:highlight w:val="cyan"/>
        </w:rPr>
        <w:t>requires</w:t>
      </w:r>
      <w:r w:rsidRPr="00412D6B">
        <w:rPr>
          <w:rStyle w:val="StyleUnderline"/>
        </w:rPr>
        <w:t xml:space="preserve"> an </w:t>
      </w:r>
      <w:r w:rsidRPr="00196BF1">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196BF1">
        <w:rPr>
          <w:rStyle w:val="StyleUnderline"/>
          <w:highlight w:val="cyan"/>
        </w:rPr>
        <w:t>trade secrets</w:t>
      </w:r>
      <w:r w:rsidRPr="00412D6B">
        <w:rPr>
          <w:rStyle w:val="StyleUnderline"/>
        </w:rPr>
        <w:t xml:space="preserve"> rather than patentable innovations</w:t>
      </w:r>
      <w:r w:rsidRPr="00412D6B">
        <w:t xml:space="preserve">. Thus, </w:t>
      </w:r>
      <w:r w:rsidRPr="00196BF1">
        <w:rPr>
          <w:rStyle w:val="StyleUnderline"/>
          <w:highlight w:val="cyan"/>
        </w:rPr>
        <w:t>Moderna</w:t>
      </w:r>
      <w:r w:rsidRPr="00412D6B">
        <w:rPr>
          <w:rStyle w:val="StyleUnderline"/>
        </w:rPr>
        <w:t> </w:t>
      </w:r>
      <w:hyperlink r:id="rId38" w:tgtFrame="_blank" w:history="1">
        <w:r w:rsidRPr="00412D6B">
          <w:rPr>
            <w:rStyle w:val="StyleUnderline"/>
          </w:rPr>
          <w:t>announced</w:t>
        </w:r>
      </w:hyperlink>
      <w:r w:rsidRPr="00412D6B">
        <w:rPr>
          <w:rStyle w:val="StyleUnderline"/>
        </w:rPr>
        <w:t xml:space="preserve"> in October 2020 that it would </w:t>
      </w:r>
      <w:r w:rsidRPr="00196BF1">
        <w:rPr>
          <w:rStyle w:val="StyleUnderline"/>
          <w:highlight w:val="cyan"/>
        </w:rPr>
        <w:t>not enforce</w:t>
      </w:r>
      <w:r w:rsidRPr="00412D6B">
        <w:rPr>
          <w:rStyle w:val="StyleUnderline"/>
        </w:rPr>
        <w:t xml:space="preserve"> its COVID-19-related </w:t>
      </w:r>
      <w:r w:rsidRPr="00196BF1">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196BF1">
        <w:rPr>
          <w:rStyle w:val="StyleUnderline"/>
          <w:highlight w:val="cyan"/>
        </w:rPr>
        <w:t>Without</w:t>
      </w:r>
      <w:r w:rsidRPr="00412D6B">
        <w:rPr>
          <w:rStyle w:val="StyleUnderline"/>
        </w:rPr>
        <w:t xml:space="preserve"> precisely </w:t>
      </w:r>
      <w:r w:rsidRPr="00196BF1">
        <w:rPr>
          <w:rStyle w:val="StyleUnderline"/>
          <w:highlight w:val="cyan"/>
        </w:rPr>
        <w:t>replicating all steps</w:t>
      </w:r>
      <w:r w:rsidRPr="00412D6B">
        <w:rPr>
          <w:rStyle w:val="StyleUnderline"/>
        </w:rPr>
        <w:t xml:space="preserve"> of Moderna's production process, including the many </w:t>
      </w:r>
      <w:r w:rsidRPr="00196BF1">
        <w:rPr>
          <w:rStyle w:val="StyleUnderline"/>
          <w:highlight w:val="cyan"/>
        </w:rPr>
        <w:t>quality controls</w:t>
      </w:r>
      <w:r w:rsidRPr="00412D6B">
        <w:t xml:space="preserve">, </w:t>
      </w:r>
      <w:r w:rsidRPr="008B3F26">
        <w:t xml:space="preserve">a </w:t>
      </w:r>
      <w:r w:rsidRPr="00196BF1">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196BF1">
        <w:rPr>
          <w:rStyle w:val="StyleUnderline"/>
          <w:highlight w:val="cyan"/>
        </w:rPr>
        <w:t xml:space="preserve">require extensive </w:t>
      </w:r>
      <w:r w:rsidRPr="008B3F26">
        <w:rPr>
          <w:rStyle w:val="StyleUnderline"/>
        </w:rPr>
        <w:t xml:space="preserve">clinical </w:t>
      </w:r>
      <w:r w:rsidRPr="00196BF1">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196BF1">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196BF1">
        <w:rPr>
          <w:rStyle w:val="StyleUnderline"/>
          <w:highlight w:val="cyan"/>
        </w:rPr>
        <w:t>prompt</w:t>
      </w:r>
      <w:r w:rsidRPr="008B3F26">
        <w:rPr>
          <w:rStyle w:val="StyleUnderline"/>
        </w:rPr>
        <w:t xml:space="preserve"> widespread </w:t>
      </w:r>
      <w:r w:rsidRPr="00196BF1">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401B8EE5" w14:textId="77777777" w:rsidR="009626B9" w:rsidRPr="008B3F26" w:rsidRDefault="009626B9" w:rsidP="009626B9">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196BF1">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196BF1">
        <w:rPr>
          <w:rStyle w:val="StyleUnderline"/>
          <w:highlight w:val="cyan"/>
        </w:rPr>
        <w:t>require</w:t>
      </w:r>
      <w:r w:rsidRPr="008B3F26">
        <w:rPr>
          <w:rStyle w:val="StyleUnderline"/>
        </w:rPr>
        <w:t xml:space="preserve"> </w:t>
      </w:r>
      <w:r w:rsidRPr="00196BF1">
        <w:rPr>
          <w:rStyle w:val="StyleUnderline"/>
          <w:highlight w:val="cyan"/>
        </w:rPr>
        <w:t>considerable</w:t>
      </w:r>
      <w:r w:rsidRPr="008B3F26">
        <w:rPr>
          <w:rStyle w:val="StyleUnderline"/>
        </w:rPr>
        <w:t xml:space="preserve"> technical </w:t>
      </w:r>
      <w:r w:rsidRPr="00196BF1">
        <w:rPr>
          <w:rStyle w:val="StyleUnderline"/>
          <w:highlight w:val="cyan"/>
        </w:rPr>
        <w:t>knowledge</w:t>
      </w:r>
      <w:r w:rsidRPr="008B3F26">
        <w:rPr>
          <w:rStyle w:val="StyleUnderline"/>
        </w:rPr>
        <w:t xml:space="preserve"> and </w:t>
      </w:r>
      <w:hyperlink r:id="rId39" w:tgtFrame="_blank" w:history="1">
        <w:r w:rsidRPr="008B3F26">
          <w:rPr>
            <w:rStyle w:val="StyleUnderline"/>
          </w:rPr>
          <w:t>sophisticated techniques</w:t>
        </w:r>
      </w:hyperlink>
      <w:r w:rsidRPr="008B3F26">
        <w:t> to generate a version of the viral spike protein that elicits a strong immune response.</w:t>
      </w:r>
      <w:bookmarkStart w:id="0"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0"/>
      <w:r w:rsidRPr="008B3F26">
        <w:t xml:space="preserve"> Therefore, from a biological standpoint, </w:t>
      </w:r>
      <w:r w:rsidRPr="008B3F26">
        <w:rPr>
          <w:rStyle w:val="StyleUnderline"/>
        </w:rPr>
        <w:t xml:space="preserve">patent and </w:t>
      </w:r>
      <w:r w:rsidRPr="00196BF1">
        <w:rPr>
          <w:rStyle w:val="StyleUnderline"/>
          <w:highlight w:val="cyan"/>
        </w:rPr>
        <w:t>IP</w:t>
      </w:r>
      <w:r w:rsidRPr="008B3F26">
        <w:rPr>
          <w:rStyle w:val="StyleUnderline"/>
        </w:rPr>
        <w:t xml:space="preserve"> waivers alone </w:t>
      </w:r>
      <w:r w:rsidRPr="00196BF1">
        <w:rPr>
          <w:rStyle w:val="StyleUnderline"/>
          <w:highlight w:val="cyan"/>
        </w:rPr>
        <w:t>cannot</w:t>
      </w:r>
      <w:r w:rsidRPr="008B3F26">
        <w:rPr>
          <w:rStyle w:val="StyleUnderline"/>
        </w:rPr>
        <w:t xml:space="preserve"> </w:t>
      </w:r>
      <w:r w:rsidRPr="00196BF1">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7C45CD04" w14:textId="77777777" w:rsidR="009626B9" w:rsidRPr="008B3F26" w:rsidRDefault="009626B9" w:rsidP="009626B9">
      <w:r w:rsidRPr="008B3F26">
        <w:t xml:space="preserve">A final challenge is that </w:t>
      </w:r>
      <w:r w:rsidRPr="008B3F26">
        <w:rPr>
          <w:rStyle w:val="StyleUnderline"/>
        </w:rPr>
        <w:t xml:space="preserve">vaccine </w:t>
      </w:r>
      <w:r w:rsidRPr="00196BF1">
        <w:rPr>
          <w:rStyle w:val="StyleUnderline"/>
          <w:highlight w:val="cyan"/>
        </w:rPr>
        <w:t>supply</w:t>
      </w:r>
      <w:r w:rsidRPr="008B3F26">
        <w:rPr>
          <w:rStyle w:val="StyleUnderline"/>
        </w:rPr>
        <w:t xml:space="preserve"> </w:t>
      </w:r>
      <w:r w:rsidRPr="00196BF1">
        <w:rPr>
          <w:rStyle w:val="StyleUnderline"/>
          <w:highlight w:val="cyan"/>
        </w:rPr>
        <w:t>chains</w:t>
      </w:r>
      <w:r w:rsidRPr="008B3F26">
        <w:rPr>
          <w:rStyle w:val="StyleUnderline"/>
        </w:rPr>
        <w:t xml:space="preserve"> are </w:t>
      </w:r>
      <w:r w:rsidRPr="00196BF1">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196BF1">
        <w:rPr>
          <w:rStyle w:val="StyleUnderline"/>
          <w:highlight w:val="cyan"/>
        </w:rPr>
        <w:t>export restrictions</w:t>
      </w:r>
      <w:r w:rsidRPr="008B3F26">
        <w:rPr>
          <w:rStyle w:val="StyleUnderline"/>
        </w:rPr>
        <w:t xml:space="preserve"> that these </w:t>
      </w:r>
      <w:r w:rsidRPr="00196BF1">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196BF1">
        <w:rPr>
          <w:rStyle w:val="StyleUnderline"/>
          <w:highlight w:val="cyan"/>
        </w:rPr>
        <w:t>have</w:t>
      </w:r>
      <w:r w:rsidRPr="008B3F26">
        <w:t xml:space="preserve"> </w:t>
      </w:r>
      <w:r w:rsidRPr="00196BF1">
        <w:rPr>
          <w:rStyle w:val="StyleUnderline"/>
          <w:highlight w:val="cyan"/>
        </w:rPr>
        <w:t>imposed</w:t>
      </w:r>
      <w:r w:rsidRPr="008B3F26">
        <w:rPr>
          <w:rStyle w:val="StyleUnderline"/>
        </w:rPr>
        <w:t>—throughout the pandemic</w:t>
      </w:r>
      <w:r w:rsidRPr="008B3F26">
        <w:t xml:space="preserve">. </w:t>
      </w:r>
      <w:r w:rsidRPr="00196BF1">
        <w:rPr>
          <w:rStyle w:val="StyleUnderline"/>
          <w:highlight w:val="cyan"/>
        </w:rPr>
        <w:t xml:space="preserve">Nor can </w:t>
      </w:r>
      <w:r w:rsidRPr="008B3F26">
        <w:rPr>
          <w:rStyle w:val="StyleUnderline"/>
        </w:rPr>
        <w:t xml:space="preserve">poor </w:t>
      </w:r>
      <w:r w:rsidRPr="00196BF1">
        <w:rPr>
          <w:rStyle w:val="StyleUnderline"/>
          <w:highlight w:val="cyan"/>
        </w:rPr>
        <w:t>countries</w:t>
      </w:r>
      <w:r w:rsidRPr="008B3F26">
        <w:rPr>
          <w:rStyle w:val="StyleUnderline"/>
        </w:rPr>
        <w:t xml:space="preserve"> with production waivers easily </w:t>
      </w:r>
      <w:r w:rsidRPr="00196BF1">
        <w:rPr>
          <w:rStyle w:val="StyleUnderline"/>
          <w:highlight w:val="cyan"/>
        </w:rPr>
        <w:t>integrate into</w:t>
      </w:r>
      <w:r w:rsidRPr="008B3F26">
        <w:rPr>
          <w:rStyle w:val="StyleUnderline"/>
        </w:rPr>
        <w:t xml:space="preserve"> global </w:t>
      </w:r>
      <w:r w:rsidRPr="00196BF1">
        <w:rPr>
          <w:rStyle w:val="StyleUnderline"/>
          <w:highlight w:val="cyan"/>
        </w:rPr>
        <w:t>supply</w:t>
      </w:r>
      <w:r w:rsidRPr="008B3F26">
        <w:rPr>
          <w:rStyle w:val="StyleUnderline"/>
        </w:rPr>
        <w:t xml:space="preserve"> </w:t>
      </w:r>
      <w:r w:rsidRPr="00196BF1">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1CD70CE3" w14:textId="77777777" w:rsidR="009626B9" w:rsidRPr="008B3F26" w:rsidRDefault="009626B9" w:rsidP="009626B9"/>
    <w:p w14:paraId="011632D1" w14:textId="77777777" w:rsidR="009626B9" w:rsidRDefault="009626B9" w:rsidP="009626B9">
      <w:pPr>
        <w:rPr>
          <w:u w:val="single"/>
        </w:rPr>
      </w:pPr>
    </w:p>
    <w:p w14:paraId="4BA820F1" w14:textId="77777777" w:rsidR="009626B9" w:rsidRDefault="009626B9" w:rsidP="009626B9">
      <w:pPr>
        <w:pStyle w:val="Heading4"/>
      </w:pPr>
      <w:r>
        <w:t xml:space="preserve">2] </w:t>
      </w:r>
      <w:r w:rsidRPr="006C2B22">
        <w:rPr>
          <w:u w:val="single"/>
        </w:rPr>
        <w:t>Hurts Innovation</w:t>
      </w:r>
      <w:r>
        <w:t xml:space="preserve"> </w:t>
      </w:r>
    </w:p>
    <w:p w14:paraId="0C048D0E" w14:textId="77777777" w:rsidR="009626B9" w:rsidRPr="001247B6" w:rsidRDefault="009626B9" w:rsidP="009626B9">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25A40650" w14:textId="77777777" w:rsidR="009626B9" w:rsidRDefault="009626B9" w:rsidP="009626B9">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196BF1">
        <w:rPr>
          <w:highlight w:val="cyan"/>
          <w:u w:val="single"/>
        </w:rPr>
        <w:t>IP</w:t>
      </w:r>
      <w:r w:rsidRPr="00DD7490">
        <w:rPr>
          <w:u w:val="single"/>
        </w:rPr>
        <w:t xml:space="preserve"> is not a barrier to vaccine access. It already </w:t>
      </w:r>
      <w:r w:rsidRPr="00196BF1">
        <w:rPr>
          <w:highlight w:val="cyan"/>
          <w:u w:val="single"/>
        </w:rPr>
        <w:t>enabled</w:t>
      </w:r>
      <w:r w:rsidRPr="00DD7490">
        <w:rPr>
          <w:u w:val="single"/>
        </w:rPr>
        <w:t xml:space="preserve"> the </w:t>
      </w:r>
      <w:r w:rsidRPr="00196BF1">
        <w:rPr>
          <w:highlight w:val="cyan"/>
          <w:u w:val="single"/>
        </w:rPr>
        <w:t>creation of three vaccines, in record-breaking time</w:t>
      </w:r>
      <w:r w:rsidRPr="00DD7490">
        <w:rPr>
          <w:u w:val="single"/>
        </w:rPr>
        <w:t xml:space="preserve">, that have received FDA authorization. </w:t>
      </w:r>
      <w:r w:rsidRPr="00196BF1">
        <w:rPr>
          <w:highlight w:val="cyan"/>
          <w:u w:val="single"/>
        </w:rPr>
        <w:t>IP</w:t>
      </w:r>
      <w:r w:rsidRPr="00DD7490">
        <w:rPr>
          <w:u w:val="single"/>
        </w:rPr>
        <w:t xml:space="preserve"> is also safely </w:t>
      </w:r>
      <w:r w:rsidRPr="00196BF1">
        <w:rPr>
          <w:highlight w:val="cyan"/>
          <w:u w:val="single"/>
        </w:rPr>
        <w:t>facilitating</w:t>
      </w:r>
      <w:r w:rsidRPr="00DD7490">
        <w:rPr>
          <w:u w:val="single"/>
        </w:rPr>
        <w:t xml:space="preserve"> international partnerships (275+ to date) to </w:t>
      </w:r>
      <w:r w:rsidRPr="00196BF1">
        <w:rPr>
          <w:highlight w:val="cyan"/>
          <w:u w:val="single"/>
        </w:rPr>
        <w:t>share technology</w:t>
      </w:r>
      <w:r w:rsidRPr="00DD7490">
        <w:rPr>
          <w:u w:val="single"/>
        </w:rPr>
        <w:t xml:space="preserve"> and information more easily with trusted partners </w:t>
      </w:r>
      <w:r w:rsidRPr="00196BF1">
        <w:rPr>
          <w:highlight w:val="cyan"/>
          <w:u w:val="single"/>
        </w:rPr>
        <w:t>across borders</w:t>
      </w:r>
      <w:r w:rsidRPr="00DD7490">
        <w:rPr>
          <w:u w:val="single"/>
        </w:rPr>
        <w:t xml:space="preserve">. An </w:t>
      </w:r>
      <w:r w:rsidRPr="00196BF1">
        <w:rPr>
          <w:highlight w:val="cyan"/>
          <w:u w:val="single"/>
        </w:rPr>
        <w:t>IP</w:t>
      </w:r>
      <w:r w:rsidRPr="00DD7490">
        <w:rPr>
          <w:u w:val="single"/>
        </w:rPr>
        <w:t xml:space="preserve"> </w:t>
      </w:r>
      <w:r w:rsidRPr="00196BF1">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196BF1">
        <w:rPr>
          <w:highlight w:val="cyan"/>
          <w:u w:val="single"/>
        </w:rPr>
        <w:t>Allow</w:t>
      </w:r>
      <w:r w:rsidRPr="00DD7490">
        <w:rPr>
          <w:u w:val="single"/>
        </w:rPr>
        <w:t xml:space="preserve">ing </w:t>
      </w:r>
      <w:r w:rsidRPr="00196BF1">
        <w:rPr>
          <w:highlight w:val="cyan"/>
          <w:u w:val="single"/>
        </w:rPr>
        <w:t>other countries to take</w:t>
      </w:r>
      <w:r w:rsidRPr="00DD7490">
        <w:rPr>
          <w:u w:val="single"/>
        </w:rPr>
        <w:t xml:space="preserve"> and commercialize American-made technologies conflicts with President Biden’s goal to build up </w:t>
      </w:r>
      <w:r w:rsidRPr="00196BF1">
        <w:rPr>
          <w:highlight w:val="cyan"/>
          <w:u w:val="single"/>
        </w:rPr>
        <w:t>American infrastructure</w:t>
      </w:r>
      <w:r w:rsidRPr="00DD7490">
        <w:rPr>
          <w:u w:val="single"/>
        </w:rPr>
        <w:t xml:space="preserve"> and create manufacturing jobs. In </w:t>
      </w:r>
      <w:r w:rsidRPr="001247B6">
        <w:rPr>
          <w:u w:val="single"/>
        </w:rPr>
        <w:t xml:space="preserve">the </w:t>
      </w:r>
      <w:r w:rsidRPr="00196BF1">
        <w:rPr>
          <w:highlight w:val="cyan"/>
          <w:u w:val="single"/>
        </w:rPr>
        <w:t>U.S.</w:t>
      </w:r>
      <w:r w:rsidRPr="00DD7490">
        <w:rPr>
          <w:u w:val="single"/>
        </w:rPr>
        <w:t xml:space="preserve"> alone, </w:t>
      </w:r>
      <w:r w:rsidRPr="00196BF1">
        <w:rPr>
          <w:highlight w:val="cyan"/>
          <w:u w:val="single"/>
        </w:rPr>
        <w:t>biopharmaceutical</w:t>
      </w:r>
      <w:r w:rsidRPr="00DD7490">
        <w:rPr>
          <w:u w:val="single"/>
        </w:rPr>
        <w:t xml:space="preserve"> companies </w:t>
      </w:r>
      <w:r w:rsidRPr="00196BF1">
        <w:rPr>
          <w:highlight w:val="cyan"/>
          <w:u w:val="single"/>
        </w:rPr>
        <w:t>support</w:t>
      </w:r>
      <w:r w:rsidRPr="00DD7490">
        <w:rPr>
          <w:u w:val="single"/>
        </w:rPr>
        <w:t xml:space="preserve"> 4 million jobs across all 50 states, with many more across </w:t>
      </w:r>
      <w:r w:rsidRPr="00196BF1">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196BF1">
        <w:rPr>
          <w:highlight w:val="cyan"/>
          <w:u w:val="single"/>
        </w:rPr>
        <w:t>should not be forfeiting IP to countries</w:t>
      </w:r>
      <w:r w:rsidRPr="00DD7490">
        <w:rPr>
          <w:u w:val="single"/>
        </w:rPr>
        <w:t xml:space="preserve"> </w:t>
      </w:r>
      <w:r w:rsidRPr="00196BF1">
        <w:rPr>
          <w:highlight w:val="cyan"/>
          <w:u w:val="single"/>
        </w:rPr>
        <w:t>looking to undermine America’</w:t>
      </w:r>
      <w:r w:rsidRPr="00DD7490">
        <w:rPr>
          <w:u w:val="single"/>
        </w:rPr>
        <w:t xml:space="preserve">s global leadership in </w:t>
      </w:r>
      <w:r w:rsidRPr="00196BF1">
        <w:rPr>
          <w:highlight w:val="cyan"/>
          <w:u w:val="single"/>
        </w:rPr>
        <w:t>biomedical</w:t>
      </w:r>
      <w:r w:rsidRPr="00DD7490">
        <w:rPr>
          <w:u w:val="single"/>
        </w:rPr>
        <w:t xml:space="preserve"> technology and </w:t>
      </w:r>
      <w:r w:rsidRPr="00196BF1">
        <w:rPr>
          <w:highlight w:val="cyan"/>
          <w:u w:val="single"/>
        </w:rPr>
        <w:t>innovation</w:t>
      </w:r>
      <w:r w:rsidRPr="001247B6">
        <w:rPr>
          <w:sz w:val="16"/>
        </w:rPr>
        <w:t xml:space="preserve">. </w:t>
      </w:r>
      <w:r w:rsidRPr="00196BF1">
        <w:rPr>
          <w:highlight w:val="cyan"/>
          <w:u w:val="single"/>
        </w:rPr>
        <w:t>IP</w:t>
      </w:r>
      <w:r w:rsidRPr="00DD7490">
        <w:rPr>
          <w:u w:val="single"/>
        </w:rPr>
        <w:t xml:space="preserve"> </w:t>
      </w:r>
      <w:r w:rsidRPr="00196BF1">
        <w:rPr>
          <w:highlight w:val="cyan"/>
          <w:u w:val="single"/>
        </w:rPr>
        <w:t>protections enabled decades of R&amp;D by biopharmaceutical</w:t>
      </w:r>
      <w:r w:rsidRPr="00DD7490">
        <w:rPr>
          <w:u w:val="single"/>
        </w:rPr>
        <w:t xml:space="preserve"> research </w:t>
      </w:r>
      <w:r w:rsidRPr="00196BF1">
        <w:rPr>
          <w:highlight w:val="cyan"/>
          <w:u w:val="single"/>
        </w:rPr>
        <w:t>companies</w:t>
      </w:r>
      <w:r w:rsidRPr="00DD7490">
        <w:rPr>
          <w:u w:val="single"/>
        </w:rPr>
        <w:t xml:space="preserve">, </w:t>
      </w:r>
      <w:r w:rsidRPr="00196BF1">
        <w:rPr>
          <w:highlight w:val="cyan"/>
          <w:u w:val="single"/>
        </w:rPr>
        <w:t>allowing them</w:t>
      </w:r>
      <w:r w:rsidRPr="00DD7490">
        <w:rPr>
          <w:u w:val="single"/>
        </w:rPr>
        <w:t xml:space="preserve"> </w:t>
      </w:r>
      <w:r w:rsidRPr="00196BF1">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196BF1">
        <w:rPr>
          <w:highlight w:val="cyan"/>
          <w:u w:val="single"/>
        </w:rPr>
        <w:t>collaboration</w:t>
      </w:r>
      <w:r w:rsidRPr="001247B6">
        <w:rPr>
          <w:u w:val="single"/>
        </w:rPr>
        <w:t xml:space="preserve"> that’s </w:t>
      </w:r>
      <w:r w:rsidRPr="00196BF1">
        <w:rPr>
          <w:highlight w:val="cyan"/>
          <w:u w:val="single"/>
        </w:rPr>
        <w:t>happened in</w:t>
      </w:r>
      <w:r w:rsidRPr="001247B6">
        <w:rPr>
          <w:u w:val="single"/>
        </w:rPr>
        <w:t xml:space="preserve"> the midst of this </w:t>
      </w:r>
      <w:r w:rsidRPr="00196BF1">
        <w:rPr>
          <w:highlight w:val="cyan"/>
          <w:u w:val="single"/>
        </w:rPr>
        <w:t>pandemic</w:t>
      </w:r>
      <w:r w:rsidRPr="001247B6">
        <w:rPr>
          <w:u w:val="single"/>
        </w:rPr>
        <w:t xml:space="preserve"> I think </w:t>
      </w:r>
      <w:r w:rsidRPr="00196BF1">
        <w:rPr>
          <w:highlight w:val="cyan"/>
          <w:u w:val="single"/>
        </w:rPr>
        <w:t>points to</w:t>
      </w:r>
      <w:r w:rsidRPr="001247B6">
        <w:rPr>
          <w:u w:val="single"/>
        </w:rPr>
        <w:t xml:space="preserve"> the ways in which </w:t>
      </w:r>
      <w:r w:rsidRPr="00196BF1">
        <w:rPr>
          <w:highlight w:val="cyan"/>
          <w:u w:val="single"/>
        </w:rPr>
        <w:t>IP has</w:t>
      </w:r>
      <w:r w:rsidRPr="001247B6">
        <w:rPr>
          <w:u w:val="single"/>
        </w:rPr>
        <w:t xml:space="preserve"> actually not </w:t>
      </w:r>
      <w:r w:rsidRPr="00196BF1">
        <w:rPr>
          <w:highlight w:val="cyan"/>
          <w:u w:val="single"/>
        </w:rPr>
        <w:t>been</w:t>
      </w:r>
      <w:r w:rsidRPr="001247B6">
        <w:rPr>
          <w:u w:val="single"/>
        </w:rPr>
        <w:t xml:space="preserve"> a barrier, but a </w:t>
      </w:r>
      <w:r w:rsidRPr="00196BF1">
        <w:rPr>
          <w:highlight w:val="cyan"/>
          <w:u w:val="single"/>
        </w:rPr>
        <w:t>facilitator of</w:t>
      </w:r>
      <w:r w:rsidRPr="001247B6">
        <w:rPr>
          <w:u w:val="single"/>
        </w:rPr>
        <w:t xml:space="preserve"> critical, cutting-edge </w:t>
      </w:r>
      <w:r w:rsidRPr="00196BF1">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2092F5B1" w14:textId="77777777" w:rsidR="009626B9" w:rsidRDefault="009626B9" w:rsidP="009626B9">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40E85DD8" w14:textId="77777777" w:rsidR="009626B9" w:rsidRDefault="009626B9" w:rsidP="009626B9">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40"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2D64F971" w14:textId="77777777" w:rsidR="009626B9" w:rsidRDefault="009626B9" w:rsidP="009626B9">
      <w:pPr>
        <w:rPr>
          <w:sz w:val="16"/>
          <w:szCs w:val="24"/>
        </w:rPr>
      </w:pPr>
      <w:r w:rsidRPr="00196BF1">
        <w:rPr>
          <w:b/>
          <w:szCs w:val="24"/>
          <w:highlight w:val="cyan"/>
          <w:u w:val="single"/>
        </w:rPr>
        <w:t>Results</w:t>
      </w:r>
      <w:r w:rsidRPr="00196BF1">
        <w:rPr>
          <w:sz w:val="16"/>
          <w:szCs w:val="24"/>
          <w:highlight w:val="cyan"/>
        </w:rPr>
        <w:t xml:space="preserve"> </w:t>
      </w:r>
      <w:r w:rsidRPr="001D2A7B">
        <w:rPr>
          <w:sz w:val="16"/>
          <w:szCs w:val="24"/>
        </w:rPr>
        <w:t xml:space="preserve">from a trio of studies, published in the CDC’s weekly report, </w:t>
      </w:r>
      <w:r w:rsidRPr="00196BF1">
        <w:rPr>
          <w:b/>
          <w:sz w:val="26"/>
          <w:szCs w:val="24"/>
          <w:highlight w:val="cyan"/>
          <w:u w:val="single"/>
        </w:rPr>
        <w:t>motivated</w:t>
      </w:r>
      <w:r w:rsidRPr="00196BF1">
        <w:rPr>
          <w:sz w:val="16"/>
          <w:szCs w:val="24"/>
          <w:highlight w:val="cyan"/>
        </w:rPr>
        <w:t xml:space="preserve"> </w:t>
      </w:r>
      <w:r w:rsidRPr="001D2A7B">
        <w:rPr>
          <w:sz w:val="16"/>
          <w:szCs w:val="24"/>
        </w:rPr>
        <w:t xml:space="preserve">the </w:t>
      </w:r>
      <w:r w:rsidRPr="00196BF1">
        <w:rPr>
          <w:b/>
          <w:sz w:val="26"/>
          <w:szCs w:val="24"/>
          <w:highlight w:val="cyan"/>
          <w:u w:val="single"/>
        </w:rPr>
        <w:t>Biden</w:t>
      </w:r>
      <w:r w:rsidRPr="00196BF1">
        <w:rPr>
          <w:sz w:val="16"/>
          <w:szCs w:val="24"/>
          <w:highlight w:val="cyan"/>
        </w:rPr>
        <w:t xml:space="preserve"> </w:t>
      </w:r>
      <w:r w:rsidRPr="001D2A7B">
        <w:rPr>
          <w:sz w:val="16"/>
          <w:szCs w:val="24"/>
        </w:rPr>
        <w:t xml:space="preserve">administration </w:t>
      </w:r>
      <w:r w:rsidRPr="00196BF1">
        <w:rPr>
          <w:b/>
          <w:sz w:val="26"/>
          <w:szCs w:val="24"/>
          <w:highlight w:val="cyan"/>
          <w:u w:val="single"/>
        </w:rPr>
        <w:t>to</w:t>
      </w:r>
      <w:r w:rsidRPr="00196BF1">
        <w:rPr>
          <w:sz w:val="16"/>
          <w:szCs w:val="24"/>
          <w:highlight w:val="cyan"/>
        </w:rPr>
        <w:t xml:space="preserve"> </w:t>
      </w:r>
      <w:r w:rsidRPr="00196BF1">
        <w:rPr>
          <w:b/>
          <w:szCs w:val="24"/>
          <w:highlight w:val="cyan"/>
          <w:u w:val="single"/>
        </w:rPr>
        <w:t>consider</w:t>
      </w:r>
      <w:r w:rsidRPr="00196BF1">
        <w:rPr>
          <w:sz w:val="16"/>
          <w:szCs w:val="24"/>
          <w:highlight w:val="cyan"/>
        </w:rPr>
        <w:t xml:space="preserve"> </w:t>
      </w:r>
      <w:r w:rsidRPr="00196BF1">
        <w:rPr>
          <w:b/>
          <w:szCs w:val="24"/>
          <w:highlight w:val="cyan"/>
          <w:u w:val="single"/>
        </w:rPr>
        <w:t>booster shots</w:t>
      </w:r>
      <w:r w:rsidRPr="001D2A7B">
        <w:rPr>
          <w:sz w:val="16"/>
          <w:szCs w:val="24"/>
        </w:rPr>
        <w:t xml:space="preserve">. </w:t>
      </w:r>
      <w:r w:rsidRPr="00196BF1">
        <w:rPr>
          <w:b/>
          <w:szCs w:val="24"/>
          <w:highlight w:val="cyan"/>
          <w:u w:val="single"/>
        </w:rPr>
        <w:t>Three studies published</w:t>
      </w:r>
      <w:r w:rsidRPr="00196BF1">
        <w:rPr>
          <w:szCs w:val="24"/>
          <w:highlight w:val="cyan"/>
          <w:u w:val="single"/>
        </w:rPr>
        <w:t xml:space="preserve"> </w:t>
      </w:r>
      <w:r w:rsidRPr="001D2A7B">
        <w:rPr>
          <w:szCs w:val="24"/>
          <w:u w:val="single"/>
        </w:rPr>
        <w:t xml:space="preserve">Wednesday by the Centers for Disease Control and Prevention </w:t>
      </w:r>
      <w:r w:rsidRPr="00196BF1">
        <w:rPr>
          <w:b/>
          <w:szCs w:val="24"/>
          <w:highlight w:val="cyan"/>
          <w:u w:val="single"/>
        </w:rPr>
        <w:t>show</w:t>
      </w:r>
      <w:r w:rsidRPr="00196BF1">
        <w:rPr>
          <w:szCs w:val="24"/>
          <w:highlight w:val="cyan"/>
          <w:u w:val="single"/>
        </w:rPr>
        <w:t xml:space="preserve"> </w:t>
      </w:r>
      <w:r w:rsidRPr="001D2A7B">
        <w:rPr>
          <w:szCs w:val="24"/>
          <w:u w:val="single"/>
        </w:rPr>
        <w:t xml:space="preserve">that </w:t>
      </w:r>
      <w:r w:rsidRPr="00196BF1">
        <w:rPr>
          <w:b/>
          <w:szCs w:val="24"/>
          <w:highlight w:val="cyan"/>
          <w:u w:val="single"/>
        </w:rPr>
        <w:t>protection against the</w:t>
      </w:r>
      <w:r w:rsidRPr="00196BF1">
        <w:rPr>
          <w:szCs w:val="24"/>
          <w:highlight w:val="cyan"/>
          <w:u w:val="single"/>
        </w:rPr>
        <w:t xml:space="preserve"> </w:t>
      </w:r>
      <w:r w:rsidRPr="00196BF1">
        <w:rPr>
          <w:b/>
          <w:szCs w:val="24"/>
          <w:highlight w:val="cyan"/>
          <w:u w:val="single"/>
        </w:rPr>
        <w:t>coronavirus from vaccines</w:t>
      </w:r>
      <w:r w:rsidRPr="00196BF1">
        <w:rPr>
          <w:szCs w:val="24"/>
          <w:highlight w:val="cyan"/>
          <w:u w:val="single"/>
        </w:rPr>
        <w:t xml:space="preserve"> </w:t>
      </w:r>
      <w:r w:rsidRPr="00196BF1">
        <w:rPr>
          <w:b/>
          <w:szCs w:val="24"/>
          <w:highlight w:val="cyan"/>
          <w:u w:val="single"/>
        </w:rPr>
        <w:t>declined</w:t>
      </w:r>
      <w:r w:rsidRPr="00196BF1">
        <w:rPr>
          <w:szCs w:val="24"/>
          <w:highlight w:val="cyan"/>
          <w:u w:val="single"/>
        </w:rPr>
        <w:t xml:space="preserve"> </w:t>
      </w:r>
      <w:r w:rsidRPr="001D2A7B">
        <w:rPr>
          <w:szCs w:val="24"/>
          <w:u w:val="single"/>
        </w:rPr>
        <w:t xml:space="preserve">in the midsummer months </w:t>
      </w:r>
      <w:r w:rsidRPr="00196BF1">
        <w:rPr>
          <w:b/>
          <w:szCs w:val="24"/>
          <w:highlight w:val="cyan"/>
          <w:u w:val="single"/>
        </w:rPr>
        <w:t>when</w:t>
      </w:r>
      <w:r w:rsidRPr="00196BF1">
        <w:rPr>
          <w:szCs w:val="24"/>
          <w:highlight w:val="cyan"/>
          <w:u w:val="single"/>
        </w:rPr>
        <w:t xml:space="preserve"> </w:t>
      </w:r>
      <w:r w:rsidRPr="001D2A7B">
        <w:rPr>
          <w:szCs w:val="24"/>
          <w:u w:val="single"/>
        </w:rPr>
        <w:t xml:space="preserve">the more contagious </w:t>
      </w:r>
      <w:r w:rsidRPr="00196BF1">
        <w:rPr>
          <w:b/>
          <w:szCs w:val="24"/>
          <w:highlight w:val="cyan"/>
          <w:u w:val="single"/>
        </w:rPr>
        <w:t>delta variant rose</w:t>
      </w:r>
      <w:r w:rsidRPr="00196BF1">
        <w:rPr>
          <w:szCs w:val="24"/>
          <w:highlight w:val="cya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196BF1">
        <w:rPr>
          <w:b/>
          <w:szCs w:val="24"/>
          <w:highlight w:val="cyan"/>
          <w:u w:val="single"/>
        </w:rPr>
        <w:t>reinforce</w:t>
      </w:r>
      <w:r w:rsidRPr="00196BF1">
        <w:rPr>
          <w:szCs w:val="24"/>
          <w:highlight w:val="cyan"/>
          <w:u w:val="single"/>
        </w:rPr>
        <w:t xml:space="preserve"> </w:t>
      </w:r>
      <w:r w:rsidRPr="001D2A7B">
        <w:rPr>
          <w:szCs w:val="24"/>
          <w:u w:val="single"/>
        </w:rPr>
        <w:t xml:space="preserve">the </w:t>
      </w:r>
      <w:r w:rsidRPr="00196BF1">
        <w:rPr>
          <w:b/>
          <w:szCs w:val="24"/>
          <w:highlight w:val="cyan"/>
          <w:u w:val="single"/>
        </w:rPr>
        <w:t>idea</w:t>
      </w:r>
      <w:r w:rsidRPr="00196BF1">
        <w:rPr>
          <w:szCs w:val="24"/>
          <w:highlight w:val="cyan"/>
          <w:u w:val="single"/>
        </w:rPr>
        <w:t xml:space="preserve"> </w:t>
      </w:r>
      <w:r w:rsidRPr="001D2A7B">
        <w:rPr>
          <w:szCs w:val="24"/>
          <w:u w:val="single"/>
        </w:rPr>
        <w:t xml:space="preserve">that </w:t>
      </w:r>
      <w:r w:rsidRPr="00196BF1">
        <w:rPr>
          <w:b/>
          <w:szCs w:val="24"/>
          <w:highlight w:val="cyan"/>
          <w:u w:val="single"/>
        </w:rPr>
        <w:t>vaccines</w:t>
      </w:r>
      <w:r w:rsidRPr="00196BF1">
        <w:rPr>
          <w:szCs w:val="24"/>
          <w:highlight w:val="cyan"/>
          <w:u w:val="single"/>
        </w:rPr>
        <w:t xml:space="preserve"> </w:t>
      </w:r>
      <w:r w:rsidRPr="00196BF1">
        <w:rPr>
          <w:b/>
          <w:szCs w:val="24"/>
          <w:highlight w:val="cya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196BF1">
        <w:rPr>
          <w:b/>
          <w:szCs w:val="24"/>
          <w:highlight w:val="cyan"/>
          <w:u w:val="single"/>
        </w:rPr>
        <w:t>a study in Israel</w:t>
      </w:r>
      <w:r w:rsidRPr="001D2A7B">
        <w:rPr>
          <w:sz w:val="16"/>
          <w:szCs w:val="24"/>
        </w:rPr>
        <w:t xml:space="preserve">, </w:t>
      </w:r>
      <w:r w:rsidRPr="00196BF1">
        <w:rPr>
          <w:b/>
          <w:szCs w:val="24"/>
          <w:highlight w:val="cyan"/>
          <w:u w:val="single"/>
        </w:rPr>
        <w:t>found</w:t>
      </w:r>
      <w:r w:rsidRPr="00196BF1">
        <w:rPr>
          <w:sz w:val="16"/>
          <w:szCs w:val="24"/>
          <w:highlight w:val="cyan"/>
        </w:rPr>
        <w:t xml:space="preserve"> </w:t>
      </w:r>
      <w:r w:rsidRPr="00196BF1">
        <w:rPr>
          <w:b/>
          <w:szCs w:val="24"/>
          <w:highlight w:val="cya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196BF1">
        <w:rPr>
          <w:b/>
          <w:szCs w:val="24"/>
          <w:highlight w:val="cyan"/>
          <w:u w:val="single"/>
        </w:rPr>
        <w:t>found</w:t>
      </w:r>
      <w:r w:rsidRPr="00196BF1">
        <w:rPr>
          <w:szCs w:val="24"/>
          <w:highlight w:val="cyan"/>
          <w:u w:val="single"/>
        </w:rPr>
        <w:t xml:space="preserve"> </w:t>
      </w:r>
      <w:r w:rsidRPr="001D2A7B">
        <w:rPr>
          <w:szCs w:val="24"/>
          <w:u w:val="single"/>
        </w:rPr>
        <w:t xml:space="preserve">a </w:t>
      </w:r>
      <w:r w:rsidRPr="00196BF1">
        <w:rPr>
          <w:b/>
          <w:szCs w:val="24"/>
          <w:highlight w:val="cyan"/>
          <w:u w:val="single"/>
        </w:rPr>
        <w:t>drop in</w:t>
      </w:r>
      <w:r w:rsidRPr="00196BF1">
        <w:rPr>
          <w:szCs w:val="24"/>
          <w:highlight w:val="cyan"/>
          <w:u w:val="single"/>
        </w:rPr>
        <w:t xml:space="preserve"> </w:t>
      </w:r>
      <w:r w:rsidRPr="001D2A7B">
        <w:rPr>
          <w:szCs w:val="24"/>
          <w:u w:val="single"/>
        </w:rPr>
        <w:t xml:space="preserve">the </w:t>
      </w:r>
      <w:r w:rsidRPr="00196BF1">
        <w:rPr>
          <w:b/>
          <w:szCs w:val="24"/>
          <w:highlight w:val="cyan"/>
          <w:u w:val="single"/>
        </w:rPr>
        <w:t>Pfizer</w:t>
      </w:r>
      <w:r w:rsidRPr="001D2A7B">
        <w:rPr>
          <w:szCs w:val="24"/>
          <w:u w:val="single"/>
        </w:rPr>
        <w:t xml:space="preserve">-BioNTech </w:t>
      </w:r>
      <w:r w:rsidRPr="00196BF1">
        <w:rPr>
          <w:b/>
          <w:szCs w:val="24"/>
          <w:highlight w:val="cyan"/>
          <w:u w:val="single"/>
        </w:rPr>
        <w:t>vaccine’s</w:t>
      </w:r>
      <w:r w:rsidRPr="00196BF1">
        <w:rPr>
          <w:szCs w:val="24"/>
          <w:highlight w:val="cyan"/>
          <w:u w:val="single"/>
        </w:rPr>
        <w:t xml:space="preserve"> </w:t>
      </w:r>
      <w:r w:rsidRPr="00196BF1">
        <w:rPr>
          <w:b/>
          <w:szCs w:val="24"/>
          <w:highlight w:val="cyan"/>
          <w:u w:val="single"/>
        </w:rPr>
        <w:t>effectiveness</w:t>
      </w:r>
      <w:r w:rsidRPr="00196BF1">
        <w:rPr>
          <w:szCs w:val="24"/>
          <w:highlight w:val="cyan"/>
          <w:u w:val="single"/>
        </w:rPr>
        <w:t xml:space="preserve"> </w:t>
      </w:r>
      <w:r w:rsidRPr="00196BF1">
        <w:rPr>
          <w:b/>
          <w:szCs w:val="24"/>
          <w:highlight w:val="cyan"/>
          <w:u w:val="single"/>
        </w:rPr>
        <w:t xml:space="preserve">against delta infections </w:t>
      </w:r>
      <w:r w:rsidRPr="00196BF1">
        <w:rPr>
          <w:b/>
          <w:szCs w:val="24"/>
          <w:highlight w:val="cya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15C232F4" w14:textId="77777777" w:rsidR="009626B9" w:rsidRDefault="009626B9" w:rsidP="009626B9">
      <w:pPr>
        <w:pStyle w:val="Heading4"/>
      </w:pPr>
      <w:r>
        <w:t xml:space="preserve">3] </w:t>
      </w:r>
      <w:r>
        <w:rPr>
          <w:u w:val="single"/>
        </w:rPr>
        <w:t>Skill Disparities and Trade Secrets</w:t>
      </w:r>
      <w:r>
        <w:t xml:space="preserve"> outweigh – Moderna proves </w:t>
      </w:r>
      <w:r>
        <w:rPr>
          <w:u w:val="single"/>
        </w:rPr>
        <w:t>IP</w:t>
      </w:r>
      <w:r>
        <w:t xml:space="preserve"> isn’t the root cause.</w:t>
      </w:r>
    </w:p>
    <w:p w14:paraId="56297861" w14:textId="77777777" w:rsidR="009626B9" w:rsidRPr="00DD7490" w:rsidRDefault="009626B9" w:rsidP="009626B9">
      <w:r w:rsidRPr="00EF3181">
        <w:rPr>
          <w:rStyle w:val="Style13ptBold"/>
        </w:rPr>
        <w:t>Silverman 3-15</w:t>
      </w:r>
      <w:r>
        <w:t xml:space="preserve"> </w:t>
      </w:r>
      <w:r w:rsidRPr="00EF3181">
        <w:t>Rachel Silverman 3-15-2021 "Waiving vaccine patents won’t help inoculate poorer nations"</w:t>
      </w:r>
      <w:r>
        <w:t xml:space="preserve"> </w:t>
      </w:r>
      <w:hyperlink r:id="rId41"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0FFC14DB" w14:textId="77777777" w:rsidR="009626B9" w:rsidRPr="00815608" w:rsidRDefault="009626B9" w:rsidP="009626B9">
      <w:pPr>
        <w:rPr>
          <w:sz w:val="16"/>
        </w:rPr>
      </w:pPr>
      <w:r w:rsidRPr="001C28B0">
        <w:rPr>
          <w:sz w:val="16"/>
        </w:rPr>
        <w:t>Reality is more complicated, however</w:t>
      </w:r>
      <w:r w:rsidRPr="001C28B0">
        <w:rPr>
          <w:u w:val="single"/>
        </w:rPr>
        <w:t xml:space="preserve">. Because of the </w:t>
      </w:r>
      <w:r w:rsidRPr="00196BF1">
        <w:rPr>
          <w:highlight w:val="cyan"/>
          <w:u w:val="single"/>
        </w:rPr>
        <w:t>technical complexity</w:t>
      </w:r>
      <w:r w:rsidRPr="001C28B0">
        <w:rPr>
          <w:u w:val="single"/>
        </w:rPr>
        <w:t xml:space="preserve"> of </w:t>
      </w:r>
      <w:r w:rsidRPr="001D2A7B">
        <w:rPr>
          <w:u w:val="single"/>
        </w:rPr>
        <w:t xml:space="preserve">manufacturing coronavirus vaccines, </w:t>
      </w:r>
      <w:r w:rsidRPr="00196BF1">
        <w:rPr>
          <w:highlight w:val="cyan"/>
          <w:u w:val="single"/>
        </w:rPr>
        <w:t>waiving i</w:t>
      </w:r>
      <w:r w:rsidRPr="001C28B0">
        <w:rPr>
          <w:u w:val="single"/>
        </w:rPr>
        <w:t>ntellectual-</w:t>
      </w:r>
      <w:r w:rsidRPr="00196BF1">
        <w:rPr>
          <w:highlight w:val="cyan"/>
          <w:u w:val="single"/>
        </w:rPr>
        <w:t>p</w:t>
      </w:r>
      <w:r w:rsidRPr="001C28B0">
        <w:rPr>
          <w:u w:val="single"/>
        </w:rPr>
        <w:t xml:space="preserve">roperty rights, by itself, </w:t>
      </w:r>
      <w:r w:rsidRPr="00196BF1">
        <w:rPr>
          <w:highlight w:val="cyan"/>
          <w:u w:val="single"/>
        </w:rPr>
        <w:t>would have</w:t>
      </w:r>
      <w:r w:rsidRPr="001C28B0">
        <w:rPr>
          <w:u w:val="single"/>
        </w:rPr>
        <w:t xml:space="preserve"> </w:t>
      </w:r>
      <w:r w:rsidRPr="00196BF1">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196BF1">
        <w:rPr>
          <w:highlight w:val="cyan"/>
          <w:u w:val="single"/>
        </w:rPr>
        <w:t>Moderna vaccine illustrates</w:t>
      </w:r>
      <w:r w:rsidRPr="001C28B0">
        <w:rPr>
          <w:u w:val="single"/>
        </w:rPr>
        <w:t xml:space="preserve"> the </w:t>
      </w:r>
      <w:r w:rsidRPr="00196BF1">
        <w:rPr>
          <w:highlight w:val="cyan"/>
          <w:u w:val="single"/>
        </w:rPr>
        <w:t>limits of</w:t>
      </w:r>
      <w:r w:rsidRPr="001C28B0">
        <w:rPr>
          <w:u w:val="single"/>
        </w:rPr>
        <w:t xml:space="preserve"> freeing up </w:t>
      </w:r>
      <w:r w:rsidRPr="00196BF1">
        <w:rPr>
          <w:highlight w:val="cyan"/>
          <w:u w:val="single"/>
        </w:rPr>
        <w:t>i</w:t>
      </w:r>
      <w:r w:rsidRPr="001C28B0">
        <w:rPr>
          <w:u w:val="single"/>
        </w:rPr>
        <w:t xml:space="preserve">ntellectual </w:t>
      </w:r>
      <w:r w:rsidRPr="00196BF1">
        <w:rPr>
          <w:highlight w:val="cyan"/>
          <w:u w:val="single"/>
        </w:rPr>
        <w:t>p</w:t>
      </w:r>
      <w:r w:rsidRPr="001C28B0">
        <w:rPr>
          <w:u w:val="single"/>
        </w:rPr>
        <w:t xml:space="preserve">roperty. Moderna </w:t>
      </w:r>
      <w:r w:rsidRPr="00196BF1">
        <w:rPr>
          <w:highlight w:val="cyan"/>
          <w:u w:val="single"/>
        </w:rPr>
        <w:t>announced</w:t>
      </w:r>
      <w:r w:rsidRPr="001C28B0">
        <w:rPr>
          <w:u w:val="single"/>
        </w:rPr>
        <w:t xml:space="preserve"> in October that it </w:t>
      </w:r>
      <w:r w:rsidRPr="00196BF1">
        <w:rPr>
          <w:highlight w:val="cyan"/>
          <w:u w:val="single"/>
        </w:rPr>
        <w:t xml:space="preserve">would </w:t>
      </w:r>
      <w:r w:rsidRPr="00196BF1">
        <w:rPr>
          <w:b/>
          <w:bCs/>
          <w:highlight w:val="cyan"/>
          <w:u w:val="single"/>
        </w:rPr>
        <w:t>not enforce IP</w:t>
      </w:r>
      <w:r w:rsidRPr="001D2A7B">
        <w:rPr>
          <w:b/>
          <w:bCs/>
          <w:u w:val="single"/>
        </w:rPr>
        <w:t xml:space="preserve"> rights</w:t>
      </w:r>
      <w:r w:rsidRPr="001C28B0">
        <w:rPr>
          <w:u w:val="single"/>
        </w:rPr>
        <w:t xml:space="preserve"> </w:t>
      </w:r>
      <w:r w:rsidRPr="00196BF1">
        <w:rPr>
          <w:highlight w:val="cyan"/>
          <w:u w:val="single"/>
        </w:rPr>
        <w:t>on its coronavirus vaccine</w:t>
      </w:r>
      <w:r w:rsidRPr="001C28B0">
        <w:rPr>
          <w:u w:val="single"/>
        </w:rPr>
        <w:t xml:space="preserve"> — and </w:t>
      </w:r>
      <w:r w:rsidRPr="00196BF1">
        <w:rPr>
          <w:highlight w:val="cyan"/>
          <w:u w:val="single"/>
        </w:rPr>
        <w:t>yet</w:t>
      </w:r>
      <w:r w:rsidRPr="001C28B0">
        <w:rPr>
          <w:u w:val="single"/>
        </w:rPr>
        <w:t xml:space="preserve"> it has </w:t>
      </w:r>
      <w:r w:rsidRPr="00196BF1">
        <w:rPr>
          <w:b/>
          <w:bCs/>
          <w:highlight w:val="cyan"/>
          <w:u w:val="single"/>
        </w:rPr>
        <w:t>taken no steps to share info</w:t>
      </w:r>
      <w:r w:rsidRPr="001D2A7B">
        <w:rPr>
          <w:b/>
          <w:bCs/>
          <w:u w:val="single"/>
        </w:rPr>
        <w:t>rmation</w:t>
      </w:r>
      <w:r w:rsidRPr="001C28B0">
        <w:rPr>
          <w:u w:val="single"/>
        </w:rPr>
        <w:t xml:space="preserve"> </w:t>
      </w:r>
      <w:r w:rsidRPr="00196BF1">
        <w:rPr>
          <w:highlight w:val="cyan"/>
          <w:u w:val="single"/>
        </w:rPr>
        <w:t>about</w:t>
      </w:r>
      <w:r w:rsidRPr="001C28B0">
        <w:rPr>
          <w:u w:val="single"/>
        </w:rPr>
        <w:t xml:space="preserve"> the </w:t>
      </w:r>
      <w:r w:rsidRPr="00196BF1">
        <w:rPr>
          <w:highlight w:val="cyan"/>
          <w:u w:val="single"/>
        </w:rPr>
        <w:t>vaccine’s design or manufacture, citing commercial interests in the underlying technology.</w:t>
      </w:r>
      <w:r w:rsidRPr="001C28B0">
        <w:rPr>
          <w:u w:val="single"/>
        </w:rPr>
        <w:t xml:space="preserve"> Five months later, </w:t>
      </w:r>
      <w:r w:rsidRPr="00196BF1">
        <w:rPr>
          <w:highlight w:val="cyan"/>
          <w:u w:val="single"/>
        </w:rPr>
        <w:t>production</w:t>
      </w:r>
      <w:r w:rsidRPr="001C28B0">
        <w:rPr>
          <w:u w:val="single"/>
        </w:rPr>
        <w:t xml:space="preserve"> of the Moderna vaccine </w:t>
      </w:r>
      <w:r w:rsidRPr="00196BF1">
        <w:rPr>
          <w:highlight w:val="cyan"/>
          <w:u w:val="single"/>
        </w:rPr>
        <w:t>remains entirely under</w:t>
      </w:r>
      <w:r w:rsidRPr="001C28B0">
        <w:rPr>
          <w:u w:val="single"/>
        </w:rPr>
        <w:t xml:space="preserve"> the </w:t>
      </w:r>
      <w:r w:rsidRPr="00196BF1">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54B8D373" w14:textId="77777777" w:rsidR="009626B9" w:rsidRPr="00770016" w:rsidRDefault="009626B9" w:rsidP="009626B9">
      <w:pPr>
        <w:pStyle w:val="Heading4"/>
        <w:rPr>
          <w:rFonts w:cs="Calibri"/>
        </w:rPr>
      </w:pPr>
      <w:r>
        <w:t>4</w:t>
      </w:r>
      <w:r w:rsidRPr="00F51971">
        <w:t xml:space="preserve">] </w:t>
      </w: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5194BDF7" w14:textId="77777777" w:rsidR="009626B9" w:rsidRPr="00770016" w:rsidRDefault="009626B9" w:rsidP="009626B9">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42"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524888BE" w14:textId="77777777" w:rsidR="009626B9" w:rsidRPr="00770016" w:rsidRDefault="009626B9" w:rsidP="009626B9">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196BF1">
        <w:rPr>
          <w:b/>
          <w:sz w:val="26"/>
          <w:highlight w:val="cyan"/>
          <w:u w:val="single"/>
        </w:rPr>
        <w:t>outrage</w:t>
      </w:r>
      <w:r w:rsidRPr="00196BF1">
        <w:rPr>
          <w:highlight w:val="cyan"/>
          <w:u w:val="single"/>
        </w:rPr>
        <w:t xml:space="preserve"> </w:t>
      </w:r>
      <w:r w:rsidRPr="00196BF1">
        <w:rPr>
          <w:b/>
          <w:sz w:val="26"/>
          <w:highlight w:val="cyan"/>
          <w:u w:val="single"/>
        </w:rPr>
        <w:t>over</w:t>
      </w:r>
      <w:r w:rsidRPr="00196BF1">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196BF1">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196BF1">
        <w:rPr>
          <w:b/>
          <w:sz w:val="26"/>
          <w:highlight w:val="cyan"/>
          <w:u w:val="single"/>
          <w:bdr w:val="single" w:sz="4" w:space="0" w:color="auto"/>
        </w:rPr>
        <w:t>change</w:t>
      </w:r>
      <w:r w:rsidRPr="00770016">
        <w:rPr>
          <w:b/>
          <w:sz w:val="26"/>
          <w:u w:val="single"/>
          <w:bdr w:val="single" w:sz="4" w:space="0" w:color="auto"/>
        </w:rPr>
        <w:t xml:space="preserve"> the </w:t>
      </w:r>
      <w:r w:rsidRPr="00196BF1">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196BF1">
        <w:rPr>
          <w:b/>
          <w:sz w:val="26"/>
          <w:highlight w:val="cyan"/>
          <w:u w:val="single"/>
        </w:rPr>
        <w:t>Pharma</w:t>
      </w:r>
      <w:r w:rsidRPr="00770016">
        <w:rPr>
          <w:b/>
          <w:sz w:val="26"/>
          <w:u w:val="single"/>
        </w:rPr>
        <w:t xml:space="preserve"> will </w:t>
      </w:r>
      <w:r w:rsidRPr="00196BF1">
        <w:rPr>
          <w:b/>
          <w:sz w:val="26"/>
          <w:highlight w:val="cyan"/>
          <w:u w:val="single"/>
          <w:bdr w:val="single" w:sz="4" w:space="0" w:color="auto"/>
        </w:rPr>
        <w:t>fight to</w:t>
      </w:r>
      <w:r w:rsidRPr="00770016">
        <w:rPr>
          <w:b/>
          <w:sz w:val="26"/>
          <w:u w:val="single"/>
          <w:bdr w:val="single" w:sz="4" w:space="0" w:color="auto"/>
        </w:rPr>
        <w:t xml:space="preserve"> the </w:t>
      </w:r>
      <w:r w:rsidRPr="00196BF1">
        <w:rPr>
          <w:b/>
          <w:sz w:val="26"/>
          <w:highlight w:val="cyan"/>
          <w:u w:val="single"/>
          <w:bdr w:val="single" w:sz="4" w:space="0" w:color="auto"/>
        </w:rPr>
        <w:t>death</w:t>
      </w:r>
      <w:r w:rsidRPr="00770016">
        <w:rPr>
          <w:b/>
          <w:sz w:val="26"/>
          <w:u w:val="single"/>
          <w:bdr w:val="single" w:sz="4" w:space="0" w:color="auto"/>
        </w:rPr>
        <w:t xml:space="preserve"> to </w:t>
      </w:r>
      <w:r w:rsidRPr="00196BF1">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196BF1">
        <w:rPr>
          <w:b/>
          <w:sz w:val="26"/>
          <w:highlight w:val="cyan"/>
          <w:u w:val="single"/>
        </w:rPr>
        <w:t>spent</w:t>
      </w:r>
      <w:r w:rsidRPr="00770016">
        <w:rPr>
          <w:u w:val="single"/>
        </w:rPr>
        <w:t xml:space="preserve"> about $</w:t>
      </w:r>
      <w:r w:rsidRPr="00196BF1">
        <w:rPr>
          <w:b/>
          <w:sz w:val="26"/>
          <w:highlight w:val="cyan"/>
          <w:u w:val="single"/>
        </w:rPr>
        <w:t xml:space="preserve">233 million </w:t>
      </w:r>
      <w:r w:rsidRPr="00770016">
        <w:rPr>
          <w:b/>
          <w:sz w:val="26"/>
          <w:u w:val="single"/>
        </w:rPr>
        <w:t xml:space="preserve">per </w:t>
      </w:r>
      <w:r w:rsidRPr="00196BF1">
        <w:rPr>
          <w:b/>
          <w:sz w:val="26"/>
          <w:highlight w:val="cyan"/>
          <w:u w:val="single"/>
        </w:rPr>
        <w:t>year</w:t>
      </w:r>
      <w:r w:rsidRPr="00770016">
        <w:rPr>
          <w:b/>
          <w:sz w:val="26"/>
          <w:u w:val="single"/>
        </w:rPr>
        <w:t xml:space="preserve"> on </w:t>
      </w:r>
      <w:r w:rsidRPr="00196BF1">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196BF1">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196BF1">
        <w:rPr>
          <w:b/>
          <w:sz w:val="26"/>
          <w:highlight w:val="cyan"/>
          <w:u w:val="single"/>
        </w:rPr>
        <w:t>prosecute</w:t>
      </w:r>
      <w:r w:rsidRPr="00770016">
        <w:rPr>
          <w:sz w:val="16"/>
        </w:rPr>
        <w:t xml:space="preserve"> them: “</w:t>
      </w:r>
      <w:r w:rsidRPr="00196BF1">
        <w:rPr>
          <w:b/>
          <w:sz w:val="26"/>
          <w:highlight w:val="cyan"/>
          <w:u w:val="single"/>
        </w:rPr>
        <w:t>product-hopping</w:t>
      </w:r>
      <w:r w:rsidRPr="00770016">
        <w:rPr>
          <w:sz w:val="16"/>
        </w:rPr>
        <w:t>,” when drugmakers withdraw older versions of their drugs from the market to push patients toward newer, more expensive ones, and “</w:t>
      </w:r>
      <w:r w:rsidRPr="00196BF1">
        <w:rPr>
          <w:b/>
          <w:sz w:val="26"/>
          <w:highlight w:val="cyan"/>
          <w:u w:val="single"/>
        </w:rPr>
        <w:t>patent-</w:t>
      </w:r>
      <w:proofErr w:type="spellStart"/>
      <w:r w:rsidRPr="00196BF1">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196BF1">
        <w:rPr>
          <w:b/>
          <w:sz w:val="26"/>
          <w:highlight w:val="cyan"/>
          <w:u w:val="single"/>
        </w:rPr>
        <w:t xml:space="preserve">pharmaceutical </w:t>
      </w:r>
      <w:r w:rsidRPr="00770016">
        <w:rPr>
          <w:b/>
          <w:sz w:val="26"/>
          <w:u w:val="single"/>
        </w:rPr>
        <w:t xml:space="preserve">industry lobbied tooth and nail </w:t>
      </w:r>
      <w:r w:rsidRPr="00196BF1">
        <w:rPr>
          <w:b/>
          <w:sz w:val="26"/>
          <w:highlight w:val="cyan"/>
          <w:u w:val="single"/>
        </w:rPr>
        <w:t>against</w:t>
      </w:r>
      <w:r w:rsidRPr="00770016">
        <w:rPr>
          <w:b/>
          <w:sz w:val="26"/>
          <w:u w:val="single"/>
        </w:rPr>
        <w:t xml:space="preserve"> it</w:t>
      </w:r>
      <w:r w:rsidRPr="00770016">
        <w:rPr>
          <w:u w:val="single"/>
        </w:rPr>
        <w:t xml:space="preserve">,” she said. “And </w:t>
      </w:r>
      <w:r w:rsidRPr="00196BF1">
        <w:rPr>
          <w:b/>
          <w:sz w:val="26"/>
          <w:highlight w:val="cyan"/>
          <w:u w:val="single"/>
        </w:rPr>
        <w:t xml:space="preserve">when the bill </w:t>
      </w:r>
      <w:r w:rsidRPr="00770016">
        <w:rPr>
          <w:b/>
          <w:sz w:val="26"/>
          <w:u w:val="single"/>
        </w:rPr>
        <w:t xml:space="preserve">finally </w:t>
      </w:r>
      <w:r w:rsidRPr="00196BF1">
        <w:rPr>
          <w:b/>
          <w:sz w:val="26"/>
          <w:highlight w:val="cyan"/>
          <w:u w:val="single"/>
        </w:rPr>
        <w:t>came</w:t>
      </w:r>
      <w:r w:rsidRPr="00196BF1">
        <w:rPr>
          <w:highlight w:val="cyan"/>
          <w:u w:val="single"/>
        </w:rPr>
        <w:t xml:space="preserve"> </w:t>
      </w:r>
      <w:r w:rsidRPr="00770016">
        <w:rPr>
          <w:u w:val="single"/>
        </w:rPr>
        <w:t xml:space="preserve">out of committee, the strongest provisions — the </w:t>
      </w:r>
      <w:r w:rsidRPr="00196BF1">
        <w:rPr>
          <w:b/>
          <w:sz w:val="26"/>
          <w:highlight w:val="cyan"/>
          <w:u w:val="single"/>
          <w:bdr w:val="single" w:sz="4" w:space="0" w:color="auto"/>
        </w:rPr>
        <w:t>patent-</w:t>
      </w:r>
      <w:proofErr w:type="spellStart"/>
      <w:r w:rsidRPr="00196BF1">
        <w:rPr>
          <w:b/>
          <w:sz w:val="26"/>
          <w:highlight w:val="cyan"/>
          <w:u w:val="single"/>
          <w:bdr w:val="single" w:sz="4" w:space="0" w:color="auto"/>
        </w:rPr>
        <w:t>thicketing</w:t>
      </w:r>
      <w:proofErr w:type="spellEnd"/>
      <w:r w:rsidRPr="00196BF1">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196BF1">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43B2BCF6" w14:textId="77777777" w:rsidR="009626B9" w:rsidRPr="00770016" w:rsidRDefault="009626B9" w:rsidP="009626B9">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aff solves, but they </w:t>
      </w:r>
      <w:r w:rsidRPr="00770016">
        <w:rPr>
          <w:rFonts w:cs="Calibri"/>
          <w:u w:val="single"/>
        </w:rPr>
        <w:t>decrease available vaccines</w:t>
      </w:r>
      <w:r w:rsidRPr="00770016">
        <w:rPr>
          <w:rFonts w:cs="Calibri"/>
        </w:rPr>
        <w:t>.</w:t>
      </w:r>
    </w:p>
    <w:p w14:paraId="3B07FE56" w14:textId="77777777" w:rsidR="009626B9" w:rsidRPr="00770016" w:rsidRDefault="009626B9" w:rsidP="009626B9">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43" w:history="1">
        <w:r w:rsidRPr="00770016">
          <w:rPr>
            <w:rStyle w:val="Hyperlink"/>
          </w:rPr>
          <w:t>https://foreignpolicy.com/2021/05/07/stopping-drug-patents-pandemics-coronavirus-hiv-aids/</w:t>
        </w:r>
      </w:hyperlink>
      <w:r w:rsidRPr="00770016">
        <w:t>] Justin</w:t>
      </w:r>
    </w:p>
    <w:p w14:paraId="3CB50255" w14:textId="77777777" w:rsidR="009626B9" w:rsidRPr="00770016" w:rsidRDefault="009626B9" w:rsidP="009626B9">
      <w:pPr>
        <w:rPr>
          <w:rStyle w:val="Emphasis"/>
        </w:rPr>
      </w:pPr>
      <w:r w:rsidRPr="00770016">
        <w:rPr>
          <w:sz w:val="16"/>
        </w:rPr>
        <w:t xml:space="preserve">The </w:t>
      </w:r>
      <w:r w:rsidRPr="00196BF1">
        <w:rPr>
          <w:highlight w:val="cyan"/>
          <w:u w:val="single"/>
        </w:rPr>
        <w:t>vaccines aren’t easy</w:t>
      </w:r>
      <w:r w:rsidRPr="00770016">
        <w:rPr>
          <w:u w:val="single"/>
        </w:rPr>
        <w:t xml:space="preserve"> to make. </w:t>
      </w:r>
      <w:r w:rsidRPr="00770016">
        <w:rPr>
          <w:rStyle w:val="Emphasis"/>
        </w:rPr>
        <w:t xml:space="preserve">Manufacturing </w:t>
      </w:r>
      <w:r w:rsidRPr="00196BF1">
        <w:rPr>
          <w:rStyle w:val="Emphasis"/>
          <w:highlight w:val="cyan"/>
        </w:rPr>
        <w:t>errors</w:t>
      </w:r>
      <w:r w:rsidRPr="00770016">
        <w:rPr>
          <w:rStyle w:val="Emphasis"/>
        </w:rPr>
        <w:t xml:space="preserve"> in a Maryland Emergent BioSolutions factory </w:t>
      </w:r>
      <w:r w:rsidRPr="00196BF1">
        <w:rPr>
          <w:rStyle w:val="Emphasis"/>
          <w:highlight w:val="cyan"/>
        </w:rPr>
        <w:t>caused</w:t>
      </w:r>
      <w:r w:rsidRPr="00770016">
        <w:rPr>
          <w:rStyle w:val="Emphasis"/>
        </w:rPr>
        <w:t xml:space="preserve"> an </w:t>
      </w:r>
      <w:r w:rsidRPr="00196BF1">
        <w:rPr>
          <w:rStyle w:val="Emphasis"/>
          <w:highlight w:val="cyan"/>
        </w:rPr>
        <w:t>86 percent plummet in</w:t>
      </w:r>
      <w:r w:rsidRPr="00770016">
        <w:rPr>
          <w:rStyle w:val="Emphasis"/>
        </w:rPr>
        <w:t xml:space="preserve"> Johnson &amp; Johnson vaccine </w:t>
      </w:r>
      <w:r w:rsidRPr="00196BF1">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07274F99" w14:textId="77777777" w:rsidR="009626B9" w:rsidRPr="00770016" w:rsidRDefault="009626B9" w:rsidP="009626B9">
      <w:pPr>
        <w:rPr>
          <w:sz w:val="16"/>
        </w:rPr>
      </w:pPr>
      <w:r w:rsidRPr="00770016">
        <w:rPr>
          <w:u w:val="single"/>
        </w:rPr>
        <w:t xml:space="preserve">The </w:t>
      </w:r>
      <w:r w:rsidRPr="00196BF1">
        <w:rPr>
          <w:highlight w:val="cyan"/>
          <w:u w:val="single"/>
        </w:rPr>
        <w:t>world is in</w:t>
      </w:r>
      <w:r w:rsidRPr="00770016">
        <w:rPr>
          <w:u w:val="single"/>
        </w:rPr>
        <w:t xml:space="preserve"> the </w:t>
      </w:r>
      <w:r w:rsidRPr="00196BF1">
        <w:rPr>
          <w:highlight w:val="cyan"/>
          <w:u w:val="single"/>
        </w:rPr>
        <w:t>grips</w:t>
      </w:r>
      <w:r w:rsidRPr="00770016">
        <w:rPr>
          <w:u w:val="single"/>
        </w:rPr>
        <w:t xml:space="preserve"> now </w:t>
      </w:r>
      <w:r w:rsidRPr="00196BF1">
        <w:rPr>
          <w:highlight w:val="cyan"/>
          <w:u w:val="single"/>
        </w:rPr>
        <w:t xml:space="preserve">of </w:t>
      </w:r>
      <w:r w:rsidRPr="00196BF1">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196BF1">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196BF1">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196BF1">
        <w:rPr>
          <w:rStyle w:val="Emphasis"/>
          <w:highlight w:val="cyan"/>
        </w:rPr>
        <w:t>protective gear</w:t>
      </w:r>
      <w:r w:rsidRPr="00770016">
        <w:rPr>
          <w:rStyle w:val="Emphasis"/>
        </w:rPr>
        <w:t xml:space="preserve"> and </w:t>
      </w:r>
      <w:r w:rsidRPr="00196BF1">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196BF1">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196BF1">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196BF1">
        <w:rPr>
          <w:highlight w:val="cyan"/>
          <w:u w:val="single"/>
        </w:rPr>
        <w:t>liposomes</w:t>
      </w:r>
      <w:r w:rsidRPr="00770016">
        <w:rPr>
          <w:u w:val="single"/>
        </w:rPr>
        <w:t>, that house the mRNA molecules and carry them safely into the bloodstream</w:t>
      </w:r>
      <w:r w:rsidRPr="00770016">
        <w:rPr>
          <w:sz w:val="16"/>
        </w:rPr>
        <w:t xml:space="preserve">. Even the </w:t>
      </w:r>
      <w:r w:rsidRPr="00196BF1">
        <w:rPr>
          <w:highlight w:val="cyan"/>
          <w:u w:val="single"/>
        </w:rPr>
        <w:t>nucleic acids</w:t>
      </w:r>
      <w:r w:rsidRPr="00770016">
        <w:rPr>
          <w:u w:val="single"/>
        </w:rPr>
        <w:t xml:space="preserve"> used to construct mRNA and a long list of </w:t>
      </w:r>
      <w:r w:rsidRPr="00196BF1">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196BF1">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0A255676" w14:textId="77777777" w:rsidR="009626B9" w:rsidRPr="00E50DF6" w:rsidRDefault="009626B9" w:rsidP="009626B9">
      <w:pPr>
        <w:rPr>
          <w:b/>
          <w:iCs/>
          <w:u w:val="single"/>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7BB4E827" w14:textId="77777777" w:rsidR="00196BF1" w:rsidRPr="00E83D00" w:rsidRDefault="00196BF1" w:rsidP="00196BF1">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663B119B" w14:textId="77777777" w:rsidR="00196BF1" w:rsidRPr="004D59AE" w:rsidRDefault="00196BF1" w:rsidP="00196BF1">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44" w:history="1">
        <w:r w:rsidRPr="004020F0">
          <w:rPr>
            <w:rStyle w:val="Hyperlink"/>
          </w:rPr>
          <w:t>https://archive.is/etPtf</w:t>
        </w:r>
      </w:hyperlink>
      <w:r>
        <w:t xml:space="preserve"> (</w:t>
      </w:r>
      <w:r w:rsidRPr="004D59AE">
        <w:t>Senior Writer at Fortune Magazine</w:t>
      </w:r>
      <w:r>
        <w:t>; Covers mostly European Business Affairs)//Elmer</w:t>
      </w:r>
    </w:p>
    <w:p w14:paraId="031F67D1" w14:textId="77777777" w:rsidR="00196BF1" w:rsidRDefault="00196BF1" w:rsidP="00196BF1">
      <w:pPr>
        <w:rPr>
          <w:sz w:val="14"/>
        </w:rPr>
      </w:pPr>
      <w:r w:rsidRPr="00E70065">
        <w:rPr>
          <w:highlight w:val="green"/>
          <w:u w:val="single"/>
        </w:rPr>
        <w:t>The W</w:t>
      </w:r>
      <w:r w:rsidRPr="00245527">
        <w:rPr>
          <w:u w:val="single"/>
        </w:rPr>
        <w:t xml:space="preserve">orld </w:t>
      </w:r>
      <w:r w:rsidRPr="00E70065">
        <w:rPr>
          <w:highlight w:val="green"/>
          <w:u w:val="single"/>
        </w:rPr>
        <w:t>T</w:t>
      </w:r>
      <w:r w:rsidRPr="00245527">
        <w:rPr>
          <w:u w:val="single"/>
        </w:rPr>
        <w:t xml:space="preserve">rade </w:t>
      </w:r>
      <w:r w:rsidRPr="00E70065">
        <w:rPr>
          <w:highlight w:val="green"/>
          <w:u w:val="single"/>
        </w:rPr>
        <w:t>O</w:t>
      </w:r>
      <w:r w:rsidRPr="00245527">
        <w:rPr>
          <w:u w:val="single"/>
        </w:rPr>
        <w:t xml:space="preserve">rganization </w:t>
      </w:r>
      <w:r w:rsidRPr="00E70065">
        <w:rPr>
          <w:b/>
          <w:bCs/>
          <w:highlight w:val="green"/>
          <w:u w:val="single"/>
          <w:bdr w:val="single" w:sz="4" w:space="0" w:color="auto"/>
        </w:rPr>
        <w:t>knows all about crises</w:t>
      </w:r>
      <w:r w:rsidRPr="00245527">
        <w:rPr>
          <w:u w:val="single"/>
        </w:rPr>
        <w:t xml:space="preserve">. Former U.S. President Donald </w:t>
      </w:r>
      <w:r w:rsidRPr="00E70065">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E70065">
        <w:rPr>
          <w:highlight w:val="green"/>
          <w:u w:val="single"/>
        </w:rPr>
        <w:t xml:space="preserve">widespread dissatisfaction over </w:t>
      </w:r>
      <w:r w:rsidRPr="00245527">
        <w:rPr>
          <w:u w:val="single"/>
        </w:rPr>
        <w:t xml:space="preserve">the </w:t>
      </w:r>
      <w:r w:rsidRPr="00E70065">
        <w:rPr>
          <w:highlight w:val="green"/>
          <w:u w:val="single"/>
        </w:rPr>
        <w:t xml:space="preserve">fairness of </w:t>
      </w:r>
      <w:r w:rsidRPr="00245527">
        <w:rPr>
          <w:u w:val="single"/>
        </w:rPr>
        <w:t xml:space="preserve">the global trade </w:t>
      </w:r>
      <w:r w:rsidRPr="00E70065">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E70065">
        <w:rPr>
          <w:highlight w:val="green"/>
          <w:u w:val="single"/>
        </w:rPr>
        <w:t xml:space="preserve">one crisis </w:t>
      </w:r>
      <w:r w:rsidRPr="00245527">
        <w:rPr>
          <w:u w:val="single"/>
        </w:rPr>
        <w:t xml:space="preserve">is </w:t>
      </w:r>
      <w:r w:rsidRPr="00E70065">
        <w:rPr>
          <w:b/>
          <w:bCs/>
          <w:highlight w:val="green"/>
          <w:u w:val="single"/>
          <w:bdr w:val="single" w:sz="4" w:space="0" w:color="auto"/>
        </w:rPr>
        <w:t>more pressing than the others</w:t>
      </w:r>
      <w:r w:rsidRPr="00245527">
        <w:rPr>
          <w:u w:val="single"/>
        </w:rPr>
        <w:t xml:space="preserve">: the </w:t>
      </w:r>
      <w:r w:rsidRPr="00E70065">
        <w:rPr>
          <w:highlight w:val="green"/>
          <w:u w:val="single"/>
        </w:rPr>
        <w:t>battle over COVID</w:t>
      </w:r>
      <w:r w:rsidRPr="00245527">
        <w:rPr>
          <w:u w:val="single"/>
        </w:rPr>
        <w:t xml:space="preserve">-19 vaccines, and whether the protection of their </w:t>
      </w:r>
      <w:r w:rsidRPr="00E70065">
        <w:rPr>
          <w:highlight w:val="green"/>
          <w:u w:val="single"/>
        </w:rPr>
        <w:t xml:space="preserve">patents </w:t>
      </w:r>
      <w:r w:rsidRPr="00245527">
        <w:rPr>
          <w:u w:val="single"/>
        </w:rPr>
        <w:t xml:space="preserve">and other intellectual property </w:t>
      </w:r>
      <w:r w:rsidRPr="00E70065">
        <w:rPr>
          <w:highlight w:val="green"/>
          <w:u w:val="single"/>
        </w:rPr>
        <w:t xml:space="preserve">should be </w:t>
      </w:r>
      <w:r w:rsidRPr="00245527">
        <w:rPr>
          <w:u w:val="single"/>
        </w:rPr>
        <w:t xml:space="preserve">temporarily </w:t>
      </w:r>
      <w:r w:rsidRPr="00E70065">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E70065">
        <w:rPr>
          <w:b/>
          <w:bCs/>
          <w:highlight w:val="green"/>
          <w:u w:val="single"/>
          <w:bdr w:val="single" w:sz="4" w:space="0" w:color="auto"/>
        </w:rPr>
        <w:t>the WTO's future rests on what happens next</w:t>
      </w:r>
      <w:r w:rsidRPr="00245527">
        <w:rPr>
          <w:u w:val="single"/>
        </w:rPr>
        <w:t xml:space="preserve">. "The </w:t>
      </w:r>
      <w:r w:rsidRPr="00E70065">
        <w:rPr>
          <w:highlight w:val="green"/>
          <w:u w:val="single"/>
        </w:rPr>
        <w:t xml:space="preserve">credibility </w:t>
      </w:r>
      <w:r w:rsidRPr="00245527">
        <w:rPr>
          <w:u w:val="single"/>
        </w:rPr>
        <w:t xml:space="preserve">of the WTO will </w:t>
      </w:r>
      <w:r w:rsidRPr="00E70065">
        <w:rPr>
          <w:highlight w:val="green"/>
          <w:u w:val="single"/>
        </w:rPr>
        <w:t xml:space="preserve">depend on </w:t>
      </w:r>
      <w:r w:rsidRPr="00245527">
        <w:rPr>
          <w:u w:val="single"/>
        </w:rPr>
        <w:t xml:space="preserve">its </w:t>
      </w:r>
      <w:r w:rsidRPr="00E70065">
        <w:rPr>
          <w:b/>
          <w:bCs/>
          <w:highlight w:val="green"/>
          <w:u w:val="single"/>
        </w:rPr>
        <w:t xml:space="preserve">ability to find a meaningful outcome </w:t>
      </w:r>
      <w:r w:rsidRPr="00245527">
        <w:rPr>
          <w:u w:val="single"/>
        </w:rPr>
        <w:t xml:space="preserve">on this issue </w:t>
      </w:r>
      <w:r w:rsidRPr="00E70065">
        <w:rPr>
          <w:highlight w:val="green"/>
          <w:u w:val="single"/>
        </w:rPr>
        <w:t xml:space="preserve">that </w:t>
      </w:r>
      <w:r w:rsidRPr="00245527">
        <w:rPr>
          <w:u w:val="single"/>
        </w:rPr>
        <w:t xml:space="preserve">truly </w:t>
      </w:r>
      <w:r w:rsidRPr="00E70065">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E70065">
        <w:rPr>
          <w:highlight w:val="green"/>
          <w:u w:val="single"/>
        </w:rPr>
        <w:t xml:space="preserve">Consensus is </w:t>
      </w:r>
      <w:r w:rsidRPr="00E83D00">
        <w:rPr>
          <w:u w:val="single"/>
        </w:rPr>
        <w:t xml:space="preserve">the </w:t>
      </w:r>
      <w:r w:rsidRPr="00E70065">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E70065">
        <w:rPr>
          <w:highlight w:val="green"/>
          <w:u w:val="single"/>
        </w:rPr>
        <w:t xml:space="preserve">result </w:t>
      </w:r>
      <w:r w:rsidRPr="00E70065">
        <w:rPr>
          <w:b/>
          <w:bCs/>
          <w:highlight w:val="green"/>
          <w:u w:val="single"/>
          <w:bdr w:val="single" w:sz="4" w:space="0" w:color="auto"/>
        </w:rPr>
        <w:t>will be on the WTO as a whole</w:t>
      </w:r>
      <w:r w:rsidRPr="00E83D00">
        <w:rPr>
          <w:u w:val="single"/>
        </w:rPr>
        <w:t>, say waiver advocates. "</w:t>
      </w:r>
      <w:r w:rsidRPr="00E70065">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E70065">
        <w:rPr>
          <w:highlight w:val="green"/>
          <w:u w:val="single"/>
        </w:rPr>
        <w:t xml:space="preserve">the WTO functionally </w:t>
      </w:r>
      <w:r w:rsidRPr="00E70065">
        <w:rPr>
          <w:b/>
          <w:bCs/>
          <w:highlight w:val="green"/>
          <w:u w:val="single"/>
        </w:rPr>
        <w:t>becomes an obstacle</w:t>
      </w:r>
      <w:r w:rsidRPr="00E70065">
        <w:rPr>
          <w:highlight w:val="green"/>
          <w:u w:val="single"/>
        </w:rPr>
        <w:t xml:space="preserve"> </w:t>
      </w:r>
      <w:r w:rsidRPr="00E83D00">
        <w:rPr>
          <w:u w:val="single"/>
        </w:rPr>
        <w:t xml:space="preserve">as in contrast to part of the solution, I think </w:t>
      </w:r>
      <w:r w:rsidRPr="00E70065">
        <w:rPr>
          <w:b/>
          <w:bCs/>
          <w:highlight w:val="green"/>
          <w:u w:val="single"/>
          <w:bdr w:val="single" w:sz="4" w:space="0" w:color="auto"/>
        </w:rPr>
        <w:t>it could be the final nail in the coffin</w:t>
      </w:r>
      <w:r w:rsidRPr="00E83D00">
        <w:rPr>
          <w:u w:val="single"/>
        </w:rPr>
        <w:t xml:space="preserve">" </w:t>
      </w:r>
      <w:r w:rsidRPr="00E70065">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66DE5DBE" w14:textId="77777777" w:rsidR="00196BF1" w:rsidRPr="003F12A4" w:rsidRDefault="00196BF1" w:rsidP="00196BF1">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3B3880F4" w14:textId="77777777" w:rsidR="009626B9" w:rsidRPr="009626B9" w:rsidRDefault="009626B9" w:rsidP="009626B9"/>
    <w:sectPr w:rsidR="009626B9" w:rsidRPr="00962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9626B9"/>
    <w:rsid w:val="000139A3"/>
    <w:rsid w:val="0002181F"/>
    <w:rsid w:val="000942E6"/>
    <w:rsid w:val="000D3E8E"/>
    <w:rsid w:val="00100833"/>
    <w:rsid w:val="00104529"/>
    <w:rsid w:val="00105942"/>
    <w:rsid w:val="00107396"/>
    <w:rsid w:val="0013200E"/>
    <w:rsid w:val="00144A4C"/>
    <w:rsid w:val="00176AB0"/>
    <w:rsid w:val="00177B7D"/>
    <w:rsid w:val="0018322D"/>
    <w:rsid w:val="00196BF1"/>
    <w:rsid w:val="001B5776"/>
    <w:rsid w:val="001E527A"/>
    <w:rsid w:val="001F78CE"/>
    <w:rsid w:val="002214B7"/>
    <w:rsid w:val="00251FC7"/>
    <w:rsid w:val="0026048F"/>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4F4A88"/>
    <w:rsid w:val="005221CC"/>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26B9"/>
    <w:rsid w:val="0097032B"/>
    <w:rsid w:val="009D2EAD"/>
    <w:rsid w:val="009D54B2"/>
    <w:rsid w:val="009E1922"/>
    <w:rsid w:val="009E6DAB"/>
    <w:rsid w:val="009F7ED2"/>
    <w:rsid w:val="00A93661"/>
    <w:rsid w:val="00A9457D"/>
    <w:rsid w:val="00A95652"/>
    <w:rsid w:val="00AC0AB8"/>
    <w:rsid w:val="00B33C6D"/>
    <w:rsid w:val="00B4508F"/>
    <w:rsid w:val="00B55AD5"/>
    <w:rsid w:val="00B8057C"/>
    <w:rsid w:val="00BD6238"/>
    <w:rsid w:val="00BF593B"/>
    <w:rsid w:val="00BF773A"/>
    <w:rsid w:val="00BF7E81"/>
    <w:rsid w:val="00C13773"/>
    <w:rsid w:val="00C17CC8"/>
    <w:rsid w:val="00C52880"/>
    <w:rsid w:val="00C83417"/>
    <w:rsid w:val="00C9604F"/>
    <w:rsid w:val="00CA19AA"/>
    <w:rsid w:val="00CC5298"/>
    <w:rsid w:val="00CD0BA9"/>
    <w:rsid w:val="00CD736E"/>
    <w:rsid w:val="00CD798D"/>
    <w:rsid w:val="00CE161E"/>
    <w:rsid w:val="00CF59A8"/>
    <w:rsid w:val="00D007EC"/>
    <w:rsid w:val="00D01570"/>
    <w:rsid w:val="00D325A9"/>
    <w:rsid w:val="00D36A8A"/>
    <w:rsid w:val="00D61409"/>
    <w:rsid w:val="00D6691E"/>
    <w:rsid w:val="00D71170"/>
    <w:rsid w:val="00DA1C92"/>
    <w:rsid w:val="00DA25D4"/>
    <w:rsid w:val="00DA6538"/>
    <w:rsid w:val="00DC2A50"/>
    <w:rsid w:val="00E15E75"/>
    <w:rsid w:val="00E242E3"/>
    <w:rsid w:val="00E5262C"/>
    <w:rsid w:val="00E8523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F5387"/>
  <w15:chartTrackingRefBased/>
  <w15:docId w15:val="{627A97FD-0FC1-4D86-BAC3-CDE8A26D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26B9"/>
    <w:rPr>
      <w:rFonts w:ascii="Calibri" w:hAnsi="Calibri" w:cs="Calibri"/>
      <w:sz w:val="24"/>
    </w:rPr>
  </w:style>
  <w:style w:type="paragraph" w:styleId="Heading1">
    <w:name w:val="heading 1"/>
    <w:aliases w:val="Pocket"/>
    <w:basedOn w:val="Normal"/>
    <w:next w:val="Normal"/>
    <w:link w:val="Heading1Char"/>
    <w:qFormat/>
    <w:rsid w:val="009626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26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26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9626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26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6B9"/>
  </w:style>
  <w:style w:type="character" w:customStyle="1" w:styleId="Heading1Char">
    <w:name w:val="Heading 1 Char"/>
    <w:aliases w:val="Pocket Char"/>
    <w:basedOn w:val="DefaultParagraphFont"/>
    <w:link w:val="Heading1"/>
    <w:rsid w:val="009626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26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26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9626B9"/>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9626B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26B9"/>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8"/>
    <w:basedOn w:val="DefaultParagraphFont"/>
    <w:uiPriority w:val="6"/>
    <w:qFormat/>
    <w:rsid w:val="009626B9"/>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g7 Char,Small Text Char"/>
    <w:basedOn w:val="DefaultParagraphFont"/>
    <w:link w:val="NoSpacing"/>
    <w:uiPriority w:val="99"/>
    <w:unhideWhenUsed/>
    <w:rsid w:val="009626B9"/>
    <w:rPr>
      <w:color w:val="auto"/>
      <w:u w:val="none"/>
    </w:rPr>
  </w:style>
  <w:style w:type="character" w:styleId="FollowedHyperlink">
    <w:name w:val="FollowedHyperlink"/>
    <w:basedOn w:val="DefaultParagraphFont"/>
    <w:uiPriority w:val="99"/>
    <w:semiHidden/>
    <w:unhideWhenUsed/>
    <w:rsid w:val="009626B9"/>
    <w:rPr>
      <w:color w:val="auto"/>
      <w:u w:val="none"/>
    </w:rPr>
  </w:style>
  <w:style w:type="paragraph" w:styleId="ListParagraph">
    <w:name w:val="List Paragraph"/>
    <w:basedOn w:val="Normal"/>
    <w:uiPriority w:val="34"/>
    <w:qFormat/>
    <w:rsid w:val="009626B9"/>
    <w:pPr>
      <w:ind w:left="720"/>
      <w:contextualSpacing/>
    </w:pPr>
  </w:style>
  <w:style w:type="paragraph" w:customStyle="1" w:styleId="Emphasize">
    <w:name w:val="Emphasize"/>
    <w:basedOn w:val="Normal"/>
    <w:link w:val="Emphasis"/>
    <w:uiPriority w:val="7"/>
    <w:qFormat/>
    <w:rsid w:val="009626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No Spacing6,No Spacing7,No Spacing8,Note Level 2,Small Text,Note Level 21,No Spacing11211,card,No Spacing31,No Spacing3"/>
    <w:basedOn w:val="Heading1"/>
    <w:link w:val="Hyperlink"/>
    <w:autoRedefine/>
    <w:uiPriority w:val="99"/>
    <w:qFormat/>
    <w:rsid w:val="009626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626B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uiPriority w:val="7"/>
    <w:qFormat/>
    <w:rsid w:val="009626B9"/>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 w:type="paragraph" w:customStyle="1" w:styleId="Analytic">
    <w:name w:val="Analytic"/>
    <w:basedOn w:val="Heading4"/>
    <w:link w:val="AnalyticChar"/>
    <w:autoRedefine/>
    <w:uiPriority w:val="4"/>
    <w:qFormat/>
    <w:rsid w:val="00D007EC"/>
    <w:rPr>
      <w:color w:val="C00000"/>
    </w:rPr>
  </w:style>
  <w:style w:type="character" w:customStyle="1" w:styleId="AnalyticChar">
    <w:name w:val="Analytic Char"/>
    <w:basedOn w:val="DefaultParagraphFont"/>
    <w:link w:val="Analytic"/>
    <w:uiPriority w:val="4"/>
    <w:rsid w:val="00D007EC"/>
    <w:rPr>
      <w:rFonts w:ascii="Calibri" w:eastAsiaTheme="majorEastAsia" w:hAnsi="Calibri" w:cstheme="majorBidi"/>
      <w:b/>
      <w:iCs/>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4ipcouncil.com/application/files/4516/0399/1622/Intellectual_Property_and_Renewable_Energy.pdf" TargetMode="External"/><Relationship Id="rId39" Type="http://schemas.openxmlformats.org/officeDocument/2006/relationships/hyperlink" Target="https://www.nytimes.com/interactive/2021/health/pfizer-coronavirus-vaccine.html"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ip-watch.org/2017/01/23/official-trips-health-amendment-effect-first-ever-wto-agreement/" TargetMode="External"/><Relationship Id="rId42" Type="http://schemas.openxmlformats.org/officeDocument/2006/relationships/hyperlink" Target="https://khn.org/news/senators-who-led-pharma-friendly-patent-reform-also-prime-targets-for-pharma-cash/" TargetMode="Externa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9"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karger.com/Article/Fulltext/509272" TargetMode="External"/><Relationship Id="rId24" Type="http://schemas.openxmlformats.org/officeDocument/2006/relationships/hyperlink" Target="https://www.ipwatchdog.com/2021/05/05/tai-says-united-states-will-back-india-southafrica-proposal-waive-ip-rights-trips/id=133224/" TargetMode="External"/><Relationship Id="rId32" Type="http://schemas.openxmlformats.org/officeDocument/2006/relationships/hyperlink" Target="https://www.marketwatch.com/story/for-just-25-billion-the-u-s-could-jump-start-a-project-to-quickly-vaccinate-the-entire-world-against-covid-11614898552" TargetMode="External"/><Relationship Id="rId37" Type="http://schemas.openxmlformats.org/officeDocument/2006/relationships/hyperlink" Target="https://www.ncbi.nlm.nih.gov/pmc/articles/PMC6291766/" TargetMode="External"/><Relationship Id="rId40" Type="http://schemas.openxmlformats.org/officeDocument/2006/relationships/hyperlink" Target="https://archive.is/pvuz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ipwatchdog.com/2021/04/19/waiving-ip-rights-during-times-of-covid-a-false-good-idea/id=132399/" TargetMode="External"/><Relationship Id="rId28" Type="http://schemas.openxmlformats.org/officeDocument/2006/relationships/hyperlink" Target="https://www.ipcc.ch/sr15/" TargetMode="External"/><Relationship Id="rId36" Type="http://schemas.openxmlformats.org/officeDocument/2006/relationships/hyperlink" Target="https://www.washingtonpost.com/us-policy/2021/05/06/biden-patent-waiver-developing-world-long-road/"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livescience.com/51990-sea-level-rise-unknowns.html" TargetMode="External"/><Relationship Id="rId44" Type="http://schemas.openxmlformats.org/officeDocument/2006/relationships/hyperlink" Target="https://archive.is/etPtf" TargetMode="External"/><Relationship Id="rId4" Type="http://schemas.openxmlformats.org/officeDocument/2006/relationships/settings" Target="settings.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3hqwxl1mqiah5r73r2q7zll1-wpengine.netdna-ssl.com/wp-content/uploads/2021/03/RDDC_Path_Forward_Final.pdf" TargetMode="External"/><Relationship Id="rId27" Type="http://schemas.openxmlformats.org/officeDocument/2006/relationships/hyperlink" Target="https://www.livescience.com/65633-climate-change-dooms-humans-by-2050.html" TargetMode="External"/><Relationship Id="rId30" Type="http://schemas.openxmlformats.org/officeDocument/2006/relationships/hyperlink" Target="https://www.livescience.com/55129-how-heat-waves-kill-so-quickly.html" TargetMode="External"/><Relationship Id="rId35" Type="http://schemas.openxmlformats.org/officeDocument/2006/relationships/hyperlink" Target="https://www.asil.org/insights/volume/11/issue/28/canadian-made-drugs-rwanda-first-application-wto-waiver-patents-and" TargetMode="External"/><Relationship Id="rId43" Type="http://schemas.openxmlformats.org/officeDocument/2006/relationships/hyperlink" Target="https://foreignpolicy.com/2021/05/07/stopping-drug-patents-pandemics-coronavirus-hiv-aids/" TargetMode="External"/><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bio.org/sites/default/files/2021-04/Climate%20Report_FINAL.pdf" TargetMode="External"/><Relationship Id="rId33" Type="http://schemas.openxmlformats.org/officeDocument/2006/relationships/hyperlink" Target="https://www.piie.com/blogs/realtime-economic-issues-watch/waiving-patent-and-intellectual-property-protections-not" TargetMode="External"/><Relationship Id="rId38" Type="http://schemas.openxmlformats.org/officeDocument/2006/relationships/hyperlink" Target="https://investors.modernatx.com/news-releases/news-release-details/statement-moderna-intellectual-property-matters-during-covid-19" TargetMode="External"/><Relationship Id="rId46" Type="http://schemas.openxmlformats.org/officeDocument/2006/relationships/theme" Target="theme/theme1.xml"/><Relationship Id="rId20" Type="http://schemas.openxmlformats.org/officeDocument/2006/relationships/hyperlink" Target="https://www.karger.com/Article/Fulltext/509272" TargetMode="External"/><Relationship Id="rId41" Type="http://schemas.openxmlformats.org/officeDocument/2006/relationships/hyperlink" Target="https://www.washingtonpost.com/outlook/2021/03/15/vaccine-coronavirus-patents-waive-global-equ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26490</Words>
  <Characters>150997</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11</cp:revision>
  <dcterms:created xsi:type="dcterms:W3CDTF">2021-10-16T18:05:00Z</dcterms:created>
  <dcterms:modified xsi:type="dcterms:W3CDTF">2021-10-16T20:22:00Z</dcterms:modified>
</cp:coreProperties>
</file>