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EBABE" w14:textId="12267C01" w:rsidR="00A95652" w:rsidRDefault="0076289D" w:rsidP="0076289D">
      <w:pPr>
        <w:pStyle w:val="Heading2"/>
      </w:pPr>
      <w:r>
        <w:t>1NC</w:t>
      </w:r>
    </w:p>
    <w:p w14:paraId="38804817" w14:textId="06F8F05B" w:rsidR="0076289D" w:rsidRDefault="0076289D" w:rsidP="0076289D">
      <w:pPr>
        <w:pStyle w:val="Heading3"/>
      </w:pPr>
      <w:r>
        <w:t>1NC---OFF</w:t>
      </w:r>
    </w:p>
    <w:p w14:paraId="0490B8C8" w14:textId="77777777" w:rsidR="00B42E43" w:rsidRDefault="00B42E43" w:rsidP="00B42E43">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3F0D8063" w14:textId="77777777" w:rsidR="00B42E43" w:rsidRPr="00DB1E97" w:rsidRDefault="00B42E43" w:rsidP="00B42E43">
      <w:pPr>
        <w:pStyle w:val="Heading4"/>
      </w:pPr>
      <w:r w:rsidRPr="00DB1E97">
        <w:t>That solves the aff – it addresses shared anxieties while building political consensus</w:t>
      </w:r>
    </w:p>
    <w:p w14:paraId="0403247E" w14:textId="5CE9AA84" w:rsidR="00B42E43" w:rsidRDefault="00B42E43" w:rsidP="00B42E43">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079BB70A" w14:textId="77777777" w:rsidR="00B42E43" w:rsidRPr="00F3084D" w:rsidRDefault="00B42E43" w:rsidP="00B42E43">
      <w:pPr>
        <w:rPr>
          <w:rStyle w:val="StyleUnderline"/>
        </w:rPr>
      </w:pPr>
      <w:r w:rsidRPr="00F3084D">
        <w:rPr>
          <w:rStyle w:val="StyleUnderline"/>
        </w:rPr>
        <w:t>A Constitutional Convention</w:t>
      </w:r>
    </w:p>
    <w:p w14:paraId="7BC9B61F" w14:textId="77777777" w:rsidR="00B42E43" w:rsidRPr="004F27E3" w:rsidRDefault="00B42E43" w:rsidP="00B42E43">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045CCC03" w14:textId="77777777" w:rsidR="00B42E43" w:rsidRPr="004F27E3" w:rsidRDefault="00B42E43" w:rsidP="00B42E43">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770B2F3B" w14:textId="77777777" w:rsidR="00B42E43" w:rsidRPr="004F27E3" w:rsidRDefault="00B42E43" w:rsidP="00B42E43">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031FE7B8" w14:textId="77777777" w:rsidR="00B42E43" w:rsidRDefault="00B42E43" w:rsidP="00B42E43">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7A0925ED" w14:textId="77777777" w:rsidR="00B42E43" w:rsidRPr="004D3406" w:rsidRDefault="00B42E43" w:rsidP="00B42E43">
      <w:pPr>
        <w:rPr>
          <w:sz w:val="16"/>
          <w:szCs w:val="16"/>
        </w:rPr>
      </w:pPr>
      <w:r w:rsidRPr="004D3406">
        <w:rPr>
          <w:sz w:val="16"/>
          <w:szCs w:val="16"/>
        </w:rPr>
        <w:t>Selective Mirroring</w:t>
      </w:r>
    </w:p>
    <w:p w14:paraId="4C00FC1F" w14:textId="77777777" w:rsidR="00B42E43" w:rsidRPr="00A07B72" w:rsidRDefault="00B42E43" w:rsidP="00B42E43">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5CD507F4" w14:textId="77777777" w:rsidR="00B42E43" w:rsidRPr="004D3406" w:rsidRDefault="00B42E43" w:rsidP="00B42E43">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739EFB8C" w14:textId="77777777" w:rsidR="00B42E43" w:rsidRPr="006012A9" w:rsidRDefault="00B42E43" w:rsidP="00B42E43">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352516E2" w14:textId="77777777" w:rsidR="00B42E43" w:rsidRDefault="00B42E43" w:rsidP="00B42E43">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6AEB9AAA" w14:textId="77777777" w:rsidR="00B42E43" w:rsidRPr="00F3084D" w:rsidRDefault="00B42E43" w:rsidP="00B42E43">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6B995F4B" w14:textId="77777777" w:rsidR="00B42E43" w:rsidRPr="00F3084D" w:rsidRDefault="00B42E43" w:rsidP="00B42E43">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75E9C40B" w14:textId="77777777" w:rsidR="00B42E43" w:rsidRDefault="00B42E43" w:rsidP="00B42E43">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2412C752" w14:textId="77777777" w:rsidR="00B42E43" w:rsidRPr="0038527D" w:rsidRDefault="00B42E43" w:rsidP="00B42E43">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r w:rsidRPr="0038527D">
        <w:rPr>
          <w:rStyle w:val="Emphasis"/>
        </w:rPr>
        <w:t>limits</w:t>
      </w:r>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7F7548DC" w14:textId="77777777" w:rsidR="00B42E43" w:rsidRPr="0038527D" w:rsidRDefault="00B42E43" w:rsidP="00B42E43">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51792957" w14:textId="77777777" w:rsidR="00B42E43" w:rsidRPr="0038527D" w:rsidRDefault="00B42E43" w:rsidP="00B42E43">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3033CD8A" w14:textId="77777777" w:rsidR="00B42E43" w:rsidRPr="0038527D" w:rsidRDefault="00B42E43" w:rsidP="00B42E43">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4E61064B" w14:textId="77777777" w:rsidR="00B42E43" w:rsidRPr="0038527D" w:rsidRDefault="00B42E43" w:rsidP="00B42E43">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7B3B38F2" w14:textId="77777777" w:rsidR="00B42E43" w:rsidRPr="00BB50DC" w:rsidRDefault="00B42E43" w:rsidP="00B42E43">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2A04839E" w14:textId="77777777" w:rsidR="00B42E43" w:rsidRPr="007E6AA4" w:rsidRDefault="00B42E43" w:rsidP="00B42E43">
      <w:pPr>
        <w:rPr>
          <w:sz w:val="16"/>
          <w:szCs w:val="16"/>
        </w:rPr>
      </w:pPr>
      <w:r w:rsidRPr="007E6AA4">
        <w:rPr>
          <w:sz w:val="16"/>
          <w:szCs w:val="16"/>
        </w:rPr>
        <w:t>Aims</w:t>
      </w:r>
    </w:p>
    <w:p w14:paraId="0A3A06DD" w14:textId="77777777" w:rsidR="00B42E43" w:rsidRPr="003E78F8" w:rsidRDefault="00B42E43" w:rsidP="00B42E43">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6F26042E" w14:textId="77777777" w:rsidR="00B42E43" w:rsidRPr="00C646FD" w:rsidRDefault="00B42E43" w:rsidP="00B42E43">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207B45E2" w14:textId="77777777" w:rsidR="00B42E43" w:rsidRPr="003E78F8" w:rsidRDefault="00B42E43" w:rsidP="00B42E43">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3434BB9B" w14:textId="77777777" w:rsidR="00B42E43" w:rsidRDefault="00B42E43" w:rsidP="00B42E43">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916199">
        <w:rPr>
          <w:rStyle w:val="StyleUnderline"/>
          <w:highlight w:val="cyan"/>
        </w:rPr>
        <w:t>and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660DEE3E" w14:textId="77777777" w:rsidR="00B42E43" w:rsidRDefault="00B42E43" w:rsidP="00B42E43">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3F799E8F" w14:textId="77777777" w:rsidR="00B42E43" w:rsidRPr="00BA2DCC" w:rsidRDefault="00B42E43" w:rsidP="00B42E43">
      <w:r>
        <w:rPr>
          <w:rStyle w:val="Style13ptBold"/>
        </w:rPr>
        <w:t>Beckstead</w:t>
      </w:r>
      <w:r w:rsidRPr="00702E8D">
        <w:rPr>
          <w:rStyle w:val="Style13ptBold"/>
          <w:b w:val="0"/>
          <w:sz w:val="22"/>
        </w:rPr>
        <w:t xml:space="preserve"> et al. </w:t>
      </w:r>
      <w:r w:rsidRPr="00702E8D">
        <w:rPr>
          <w:rStyle w:val="Style13ptBold"/>
        </w:rPr>
        <w:t>14</w:t>
      </w:r>
      <w:r>
        <w:t xml:space="preserve"> [</w:t>
      </w:r>
      <w:r w:rsidRPr="00702E8D">
        <w:t>Nick Beckstead</w:t>
      </w:r>
      <w:r>
        <w:t xml:space="preserve">, </w:t>
      </w:r>
      <w:r w:rsidRPr="00702E8D">
        <w:t>Nick Bostrom, Niel Bowerman, Owen Cotton-Barratt</w:t>
      </w:r>
      <w:r>
        <w:t>,</w:t>
      </w:r>
      <w:r w:rsidRPr="00702E8D">
        <w:t xml:space="preserve"> William MacAskill, Seán Ó hÉigeartaigh,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Uehiro Centre for Practical Ethics, University of Oxford, </w:t>
      </w:r>
      <w:r w:rsidRPr="00702E8D">
        <w:t>*****</w:t>
      </w:r>
      <w:r>
        <w:t xml:space="preserve">* Cambridge Centre for the Study of Existential Risk; Future of Humanity Institute, University of Oxford, </w:t>
      </w:r>
      <w:r w:rsidRPr="00702E8D">
        <w:t>******</w:t>
      </w:r>
      <w:r>
        <w:t>* Programme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The Global Priorities Project, The Future of Humanity Institute, The Oxford Martin Programme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37C4AC37" w14:textId="77777777" w:rsidR="00B42E43" w:rsidRPr="006012A9" w:rsidRDefault="00B42E43" w:rsidP="00B42E43">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0F0F92C6" w14:textId="77777777" w:rsidR="00B42E43" w:rsidRPr="00F10096" w:rsidRDefault="00B42E43" w:rsidP="00B42E43">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637E72C5" w14:textId="77777777" w:rsidR="00B42E43" w:rsidRPr="00DA49BC" w:rsidRDefault="00B42E43" w:rsidP="00B42E43">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0505DC4B" w14:textId="77777777" w:rsidR="00B42E43" w:rsidRDefault="00B42E43" w:rsidP="00B42E43">
      <w:pPr>
        <w:pStyle w:val="Heading4"/>
      </w:pPr>
      <w:r>
        <w:t>Maintaining sustainable use of outer space is key to future generations</w:t>
      </w:r>
    </w:p>
    <w:p w14:paraId="4CE0CBDD" w14:textId="77777777" w:rsidR="00B42E43" w:rsidRPr="00E20CB7" w:rsidRDefault="00B42E43" w:rsidP="00B42E43">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6" w:history="1">
        <w:r w:rsidRPr="00D76829">
          <w:rPr>
            <w:rStyle w:val="Hyperlink"/>
          </w:rPr>
          <w:t>https://www.scirp.org/journal/paperinformation.aspx?paperid=85201</w:t>
        </w:r>
      </w:hyperlink>
      <w:r>
        <w:t xml:space="preserve"> accessed 12/12/21] Adam</w:t>
      </w:r>
    </w:p>
    <w:p w14:paraId="66F9B3FA" w14:textId="77777777" w:rsidR="00B42E43" w:rsidRPr="00CF435E" w:rsidRDefault="00B42E43" w:rsidP="00B42E43">
      <w:pPr>
        <w:rPr>
          <w:rStyle w:val="StyleUnderline"/>
        </w:rPr>
      </w:pPr>
      <w:r w:rsidRPr="00CF435E">
        <w:t xml:space="preserve">4.2. </w:t>
      </w:r>
      <w:r w:rsidRPr="00983F8B">
        <w:rPr>
          <w:rStyle w:val="StyleUnderline"/>
        </w:rPr>
        <w:t>Ensure the Rights of Future Generations in Outer Space</w:t>
      </w:r>
    </w:p>
    <w:p w14:paraId="172977B4" w14:textId="2559D965" w:rsidR="00FB0298" w:rsidRDefault="00B42E43" w:rsidP="00FB0298">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7"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8"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9"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0" w:anchor="ref34" w:tgtFrame="_self" w:history="1">
        <w:r w:rsidRPr="00983F8B">
          <w:rPr>
            <w:rStyle w:val="StyleUnderline"/>
          </w:rPr>
          <w:t>(Noichim,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1" w:anchor="ref9" w:tgtFrame="_self" w:history="1">
        <w:r w:rsidRPr="00CF435E">
          <w:rPr>
            <w:rStyle w:val="Hyperlink"/>
          </w:rPr>
          <w:t>(Fountain, 2002) </w:t>
        </w:r>
      </w:hyperlink>
      <w:r w:rsidRPr="00CF435E">
        <w:t>.</w:t>
      </w:r>
    </w:p>
    <w:p w14:paraId="74C03D6F" w14:textId="6B868361" w:rsidR="004D574C" w:rsidRDefault="004D574C" w:rsidP="004D574C">
      <w:pPr>
        <w:pStyle w:val="Heading4"/>
      </w:pPr>
      <w:r>
        <w:t xml:space="preserve">Normal Means </w:t>
      </w:r>
      <w:r>
        <w:t>is through the OST</w:t>
      </w:r>
    </w:p>
    <w:p w14:paraId="0E01CC6E" w14:textId="77777777" w:rsidR="004D574C" w:rsidRPr="001279EC" w:rsidRDefault="004D574C" w:rsidP="004D574C">
      <w:r w:rsidRPr="00436DE9">
        <w:rPr>
          <w:rStyle w:val="Style13ptBold"/>
        </w:rPr>
        <w:t>Vedda 18</w:t>
      </w:r>
      <w:r>
        <w:t xml:space="preserve"> Jim Vedda May 2018 </w:t>
      </w:r>
      <w:hyperlink r:id="rId12"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02F5B9C8" w14:textId="5088DB6E" w:rsidR="007F3416" w:rsidRPr="004D574C" w:rsidRDefault="004D574C" w:rsidP="00FB0298">
      <w:pPr>
        <w:rPr>
          <w:sz w:val="16"/>
        </w:rPr>
      </w:pPr>
      <w:r w:rsidRPr="00436DE9">
        <w:rPr>
          <w:rStyle w:val="StyleUnderline"/>
        </w:rPr>
        <w:t xml:space="preserve">Treaty Amendment. </w:t>
      </w:r>
      <w:r w:rsidRPr="001804FB">
        <w:rPr>
          <w:rStyle w:val="Emphasis"/>
          <w:highlight w:val="green"/>
        </w:rPr>
        <w:t>If decisionmakers conclude</w:t>
      </w:r>
      <w:r w:rsidRPr="00436DE9">
        <w:rPr>
          <w:rStyle w:val="StyleUnderline"/>
        </w:rPr>
        <w:t xml:space="preserve"> that </w:t>
      </w:r>
      <w:r w:rsidRPr="001804FB">
        <w:rPr>
          <w:rStyle w:val="Emphasis"/>
          <w:highlight w:val="green"/>
        </w:rPr>
        <w:t>the</w:t>
      </w:r>
      <w:r w:rsidRPr="00436DE9">
        <w:rPr>
          <w:rStyle w:val="StyleUnderline"/>
        </w:rPr>
        <w:t xml:space="preserve"> </w:t>
      </w:r>
      <w:r w:rsidRPr="001804FB">
        <w:rPr>
          <w:rStyle w:val="Emphasis"/>
          <w:highlight w:val="green"/>
        </w:rPr>
        <w:t>O</w:t>
      </w:r>
      <w:r w:rsidRPr="00436DE9">
        <w:rPr>
          <w:rStyle w:val="StyleUnderline"/>
        </w:rPr>
        <w:t xml:space="preserve">uter </w:t>
      </w:r>
      <w:r w:rsidRPr="001804FB">
        <w:rPr>
          <w:rStyle w:val="Emphasis"/>
          <w:highlight w:val="green"/>
        </w:rPr>
        <w:t>S</w:t>
      </w:r>
      <w:r w:rsidRPr="00436DE9">
        <w:rPr>
          <w:rStyle w:val="StyleUnderline"/>
        </w:rPr>
        <w:t xml:space="preserve">pace </w:t>
      </w:r>
      <w:r w:rsidRPr="001804FB">
        <w:rPr>
          <w:rStyle w:val="Emphasis"/>
          <w:highlight w:val="green"/>
        </w:rPr>
        <w:t>T</w:t>
      </w:r>
      <w:r w:rsidRPr="00436DE9">
        <w:rPr>
          <w:rStyle w:val="StyleUnderline"/>
        </w:rPr>
        <w:t xml:space="preserve">reaty isn’t broken but </w:t>
      </w:r>
      <w:r w:rsidRPr="001804FB">
        <w:rPr>
          <w:rStyle w:val="Emphasis"/>
          <w:highlight w:val="green"/>
        </w:rPr>
        <w:t>is just showing its age</w:t>
      </w:r>
      <w:r w:rsidRPr="00436DE9">
        <w:rPr>
          <w:rStyle w:val="StyleUnderline"/>
        </w:rPr>
        <w:t xml:space="preserve">, </w:t>
      </w:r>
      <w:r w:rsidRPr="001804FB">
        <w:rPr>
          <w:rStyle w:val="Emphasis"/>
          <w:highlight w:val="green"/>
        </w:rPr>
        <w:t>targeted changes are an obvious solution</w:t>
      </w:r>
      <w:r w:rsidRPr="00436DE9">
        <w:rPr>
          <w:rStyle w:val="StyleUnderline"/>
        </w:rPr>
        <w:t xml:space="preserve">—especially </w:t>
      </w:r>
      <w:r w:rsidRPr="001804FB">
        <w:rPr>
          <w:rStyle w:val="Emphasis"/>
          <w:highlight w:val="green"/>
        </w:rPr>
        <w:t>in</w:t>
      </w:r>
      <w:r w:rsidRPr="00436DE9">
        <w:rPr>
          <w:rStyle w:val="StyleUnderline"/>
        </w:rPr>
        <w:t xml:space="preserve"> the areas of </w:t>
      </w:r>
      <w:r w:rsidRPr="001804FB">
        <w:rPr>
          <w:rStyle w:val="Emphasis"/>
          <w:highlight w:val="green"/>
          <w:bdr w:val="single" w:sz="18" w:space="0" w:color="auto"/>
        </w:rPr>
        <w:t>orbital debris, space salvage, and resource rights</w:t>
      </w:r>
      <w:r w:rsidRPr="00436DE9">
        <w:rPr>
          <w:rStyle w:val="StyleUnderline"/>
        </w:rPr>
        <w:t xml:space="preserve">, as noted earlier; however, </w:t>
      </w:r>
      <w:r w:rsidRPr="001804FB">
        <w:rPr>
          <w:rStyle w:val="Emphasis"/>
          <w:highlight w:val="green"/>
        </w:rPr>
        <w:t>the process of reaching consensus</w:t>
      </w:r>
      <w:r w:rsidRPr="00436DE9">
        <w:rPr>
          <w:rStyle w:val="StyleUnderline"/>
        </w:rPr>
        <w:t xml:space="preserve"> </w:t>
      </w:r>
      <w:r w:rsidRPr="001804FB">
        <w:rPr>
          <w:rStyle w:val="Emphasis"/>
          <w:highlight w:val="green"/>
        </w:rPr>
        <w:t>on changes</w:t>
      </w:r>
      <w:r w:rsidRPr="00436DE9">
        <w:rPr>
          <w:rStyle w:val="StyleUnderline"/>
        </w:rPr>
        <w:t xml:space="preserve"> </w:t>
      </w:r>
      <w:r w:rsidRPr="001804FB">
        <w:rPr>
          <w:rStyle w:val="Emphasis"/>
          <w:highlight w:val="green"/>
          <w:bdr w:val="single" w:sz="18" w:space="0" w:color="auto"/>
        </w:rPr>
        <w:t>would entail years of diplomatic effort</w:t>
      </w:r>
      <w:r w:rsidRPr="00436DE9">
        <w:rPr>
          <w:rStyle w:val="StyleUnderline"/>
        </w:rPr>
        <w:t>, with no guarantee that the end result would be better than (or as good as) what exists today</w:t>
      </w:r>
      <w:r w:rsidRPr="00EF01CF">
        <w:rPr>
          <w:sz w:val="16"/>
        </w:rPr>
        <w:t xml:space="preserve">. </w:t>
      </w:r>
      <w:r w:rsidRPr="00436DE9">
        <w:rPr>
          <w:rStyle w:val="StyleUnderline"/>
        </w:rPr>
        <w:t xml:space="preserve">The </w:t>
      </w:r>
      <w:r w:rsidRPr="001804FB">
        <w:rPr>
          <w:rStyle w:val="Emphasis"/>
          <w:highlight w:val="green"/>
        </w:rPr>
        <w:t>amendment process may not remain limited to</w:t>
      </w:r>
      <w:r w:rsidRPr="00436DE9">
        <w:rPr>
          <w:rStyle w:val="StyleUnderline"/>
        </w:rPr>
        <w:t xml:space="preserve"> the </w:t>
      </w:r>
      <w:r w:rsidRPr="001804FB">
        <w:rPr>
          <w:rStyle w:val="Emphasis"/>
          <w:highlight w:val="green"/>
        </w:rPr>
        <w:t>one</w:t>
      </w:r>
      <w:r w:rsidRPr="00436DE9">
        <w:rPr>
          <w:rStyle w:val="StyleUnderline"/>
        </w:rPr>
        <w:t xml:space="preserve"> or two </w:t>
      </w:r>
      <w:r w:rsidRPr="001804FB">
        <w:rPr>
          <w:rStyle w:val="Emphasis"/>
          <w:highlight w:val="green"/>
        </w:rPr>
        <w:t>issues</w:t>
      </w:r>
      <w:r w:rsidRPr="00436DE9">
        <w:rPr>
          <w:rStyle w:val="StyleUnderline"/>
        </w:rPr>
        <w:t xml:space="preserve"> </w:t>
      </w:r>
      <w:r w:rsidRPr="001804FB">
        <w:rPr>
          <w:rStyle w:val="Emphasis"/>
          <w:highlight w:val="green"/>
          <w:bdr w:val="single" w:sz="18" w:space="0" w:color="auto"/>
        </w:rPr>
        <w:t>that prompted it</w:t>
      </w:r>
      <w:r w:rsidRPr="00436DE9">
        <w:rPr>
          <w:rStyle w:val="StyleUnderline"/>
        </w:rPr>
        <w:t xml:space="preserve">. The U.N. Committee on the Peaceful Uses of Outer Space has </w:t>
      </w:r>
      <w:r w:rsidRPr="001804FB">
        <w:rPr>
          <w:rStyle w:val="Emphasis"/>
          <w:highlight w:val="green"/>
        </w:rPr>
        <w:t>84 member countries</w:t>
      </w:r>
      <w:r w:rsidRPr="00436DE9">
        <w:rPr>
          <w:rStyle w:val="StyleUnderline"/>
        </w:rPr>
        <w:t xml:space="preserve">,11 any of which </w:t>
      </w:r>
      <w:r w:rsidRPr="0070501B">
        <w:rPr>
          <w:rStyle w:val="Emphasis"/>
          <w:highlight w:val="green"/>
        </w:rPr>
        <w:t>could bring up its own amendments</w:t>
      </w:r>
      <w:r w:rsidRPr="00436DE9">
        <w:rPr>
          <w:rStyle w:val="StyleUnderline"/>
        </w:rPr>
        <w:t>, which could be objectionable to the major stakeholders.</w:t>
      </w:r>
      <w:r w:rsidRPr="00EF01CF">
        <w:rPr>
          <w:sz w:val="16"/>
        </w:rPr>
        <w:t xml:space="preserve"> </w:t>
      </w:r>
      <w:r w:rsidRPr="0070501B">
        <w:rPr>
          <w:rStyle w:val="Emphasis"/>
          <w:highlight w:val="green"/>
        </w:rPr>
        <w:t>Several coun</w:t>
      </w:r>
      <w:r w:rsidRPr="00436DE9">
        <w:rPr>
          <w:rStyle w:val="StyleUnderline"/>
        </w:rPr>
        <w:t xml:space="preserve">tries, including China and Russia, have </w:t>
      </w:r>
      <w:r w:rsidRPr="0070501B">
        <w:rPr>
          <w:rStyle w:val="Emphasis"/>
          <w:highlight w:val="green"/>
        </w:rPr>
        <w:t>proposed</w:t>
      </w:r>
      <w:r w:rsidRPr="00436DE9">
        <w:rPr>
          <w:rStyle w:val="StyleUnderline"/>
        </w:rPr>
        <w:t xml:space="preserve"> treaty </w:t>
      </w:r>
      <w:r w:rsidRPr="0070501B">
        <w:rPr>
          <w:rStyle w:val="Emphasis"/>
          <w:highlight w:val="green"/>
        </w:rPr>
        <w:t>language that would ban all weapons in space</w:t>
      </w:r>
      <w:r w:rsidRPr="00436DE9">
        <w:rPr>
          <w:rStyle w:val="StyleUnderline"/>
        </w:rPr>
        <w:t xml:space="preserve">,12 a position </w:t>
      </w:r>
      <w:r w:rsidRPr="0070501B">
        <w:rPr>
          <w:rStyle w:val="Emphasis"/>
          <w:highlight w:val="green"/>
        </w:rPr>
        <w:t>opposed by the U</w:t>
      </w:r>
      <w:r w:rsidRPr="00436DE9">
        <w:rPr>
          <w:rStyle w:val="StyleUnderline"/>
        </w:rPr>
        <w:t xml:space="preserve">nited </w:t>
      </w:r>
      <w:r w:rsidRPr="0070501B">
        <w:rPr>
          <w:rStyle w:val="Emphasis"/>
          <w:highlight w:val="green"/>
        </w:rPr>
        <w:t>S</w:t>
      </w:r>
      <w:r w:rsidRPr="00436DE9">
        <w:rPr>
          <w:rStyle w:val="StyleUnderline"/>
        </w:rPr>
        <w:t xml:space="preserve">tates. There is a strong possibility that </w:t>
      </w:r>
      <w:r w:rsidRPr="0070501B">
        <w:rPr>
          <w:rStyle w:val="Emphasis"/>
          <w:highlight w:val="green"/>
        </w:rPr>
        <w:t>similar language would be submitted</w:t>
      </w:r>
      <w:r w:rsidRPr="00436DE9">
        <w:rPr>
          <w:rStyle w:val="StyleUnderline"/>
        </w:rPr>
        <w:t xml:space="preserve"> as an amendment </w:t>
      </w:r>
      <w:r w:rsidRPr="0070501B">
        <w:rPr>
          <w:rStyle w:val="Emphasis"/>
          <w:highlight w:val="green"/>
          <w:bdr w:val="single" w:sz="18" w:space="0" w:color="auto"/>
        </w:rPr>
        <w:t>if the treaty were to be opened for revision</w:t>
      </w:r>
      <w:r w:rsidRPr="00436DE9">
        <w:rPr>
          <w:rStyle w:val="StyleUnderline"/>
        </w:rPr>
        <w:t xml:space="preserve">. This could </w:t>
      </w:r>
      <w:r w:rsidRPr="0070501B">
        <w:rPr>
          <w:rStyle w:val="Emphasis"/>
          <w:highlight w:val="green"/>
        </w:rPr>
        <w:t>bog dow</w:t>
      </w:r>
      <w:r w:rsidRPr="00436DE9">
        <w:rPr>
          <w:rStyle w:val="StyleUnderline"/>
        </w:rPr>
        <w:t xml:space="preserve">n the </w:t>
      </w:r>
      <w:r w:rsidRPr="0070501B">
        <w:rPr>
          <w:rStyle w:val="Emphasis"/>
          <w:highlight w:val="green"/>
        </w:rPr>
        <w:t>process</w:t>
      </w:r>
      <w:r w:rsidRPr="00436DE9">
        <w:rPr>
          <w:rStyle w:val="StyleUnderline"/>
        </w:rPr>
        <w:t xml:space="preserve"> </w:t>
      </w:r>
      <w:r w:rsidRPr="0070501B">
        <w:rPr>
          <w:rStyle w:val="Emphasis"/>
          <w:highlight w:val="green"/>
        </w:rPr>
        <w:t>and derail prospects for achievement</w:t>
      </w:r>
      <w:r w:rsidRPr="00436DE9">
        <w:rPr>
          <w:rStyle w:val="StyleUnderline"/>
        </w:rPr>
        <w:t xml:space="preserve"> </w:t>
      </w:r>
      <w:r w:rsidRPr="0070501B">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4E0E3994" w14:textId="77777777" w:rsidR="00FB0298" w:rsidRDefault="00FB0298" w:rsidP="00FB0298">
      <w:pPr>
        <w:pStyle w:val="Heading3"/>
      </w:pPr>
      <w:r>
        <w:t>1NC---OFF</w:t>
      </w:r>
    </w:p>
    <w:p w14:paraId="12C3CC58" w14:textId="77777777" w:rsidR="00FB0298" w:rsidRDefault="00FB0298" w:rsidP="00FB0298">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7C82FCD2" w14:textId="77777777" w:rsidR="00FB0298" w:rsidRDefault="00FB0298" w:rsidP="00FB0298">
      <w:bookmarkStart w:id="1"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1"/>
    <w:p w14:paraId="4829EE9D" w14:textId="77777777" w:rsidR="00FB0298" w:rsidRPr="008A4586" w:rsidRDefault="00FB0298" w:rsidP="00FB0298">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0BB3CD49" w14:textId="77777777" w:rsidR="00FB0298" w:rsidRPr="008A4586" w:rsidRDefault="00FB0298" w:rsidP="00FB0298">
      <w:pPr>
        <w:pStyle w:val="Heading4"/>
      </w:pPr>
      <w:r>
        <w:t xml:space="preserve">Hegemony solves </w:t>
      </w:r>
      <w:r>
        <w:rPr>
          <w:u w:val="single"/>
        </w:rPr>
        <w:t>Extinction</w:t>
      </w:r>
      <w:r>
        <w:t>.</w:t>
      </w:r>
    </w:p>
    <w:p w14:paraId="0BD7319B" w14:textId="77777777" w:rsidR="00FB0298" w:rsidRPr="005761B6" w:rsidRDefault="00FB0298" w:rsidP="00FB0298">
      <w:r w:rsidRPr="005761B6">
        <w:rPr>
          <w:rStyle w:val="Style13ptBold"/>
        </w:rPr>
        <w:t>Ikenberry 20</w:t>
      </w:r>
      <w:r>
        <w:t xml:space="preserve"> John Ikenberry 6-9-2020 “The Next Liberal Order: The Age of Contagion Demands More Internationalism, Not Less” </w:t>
      </w:r>
      <w:hyperlink r:id="rId13"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Hee University, in South Korea)//Elmer  </w:t>
      </w:r>
    </w:p>
    <w:p w14:paraId="5996B0BE" w14:textId="77777777" w:rsidR="00FB0298" w:rsidRDefault="00FB0298" w:rsidP="00FB0298">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domi-nate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05075406" w14:textId="77777777" w:rsidR="00FB0298" w:rsidRDefault="00FB0298" w:rsidP="00FB0298">
      <w:pPr>
        <w:pStyle w:val="Heading4"/>
      </w:pPr>
      <w:r>
        <w:t>Specifically, solves Nuclear War – shift causes Transition Wars.</w:t>
      </w:r>
    </w:p>
    <w:p w14:paraId="052F2C58" w14:textId="77777777" w:rsidR="00FB0298" w:rsidRPr="0027722A" w:rsidRDefault="00FB0298" w:rsidP="00FB0298">
      <w:r w:rsidRPr="0027722A">
        <w:rPr>
          <w:rStyle w:val="Style13ptBold"/>
        </w:rPr>
        <w:t>Khalizad 16</w:t>
      </w:r>
      <w:r>
        <w:t xml:space="preserve"> Zalmay Khalizad 3-23-2016 “4 Lessons about America's Role in the World” http://nationalinterest.org/feature/4-lessons-about-americas-role-the-world-15574?page=show (former U.S. ambassador to the United Nations, counselor at the CSIS)//Elmer</w:t>
      </w:r>
    </w:p>
    <w:p w14:paraId="7DC4EE5A" w14:textId="77777777" w:rsidR="00FB0298" w:rsidRPr="00FB0298" w:rsidRDefault="00FB0298" w:rsidP="00FB0298">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
          <w:bCs/>
          <w:highlight w:val="green"/>
        </w:rPr>
        <w:t>world wars</w:t>
      </w:r>
      <w:r w:rsidRPr="0027722A">
        <w:rPr>
          <w:rStyle w:val="StyleUnderline"/>
          <w:b/>
          <w:bCs/>
        </w:rPr>
        <w:t xml:space="preserve"> and </w:t>
      </w:r>
      <w:r w:rsidRPr="004274D0">
        <w:rPr>
          <w:rStyle w:val="StyleUnderline"/>
          <w:b/>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capabilities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China, Russia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Europe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087D5A54" w14:textId="064F8E1C" w:rsidR="00B42E43" w:rsidRDefault="00B42E43" w:rsidP="00B42E43">
      <w:pPr>
        <w:pStyle w:val="Heading3"/>
      </w:pPr>
      <w:r>
        <w:t>1NC---OFF</w:t>
      </w:r>
    </w:p>
    <w:p w14:paraId="1285BEDC" w14:textId="77777777" w:rsidR="00B42E43" w:rsidRDefault="00B42E43" w:rsidP="00B42E43">
      <w:pPr>
        <w:pStyle w:val="Heading4"/>
      </w:pPr>
      <w:r>
        <w:t xml:space="preserve">Text – Private Appropriation of Outer Space except for Space Elevators is Unjust. </w:t>
      </w:r>
    </w:p>
    <w:p w14:paraId="2FF7B6A5" w14:textId="77777777" w:rsidR="00B42E43" w:rsidRDefault="00B42E43" w:rsidP="00B42E43">
      <w:pPr>
        <w:pStyle w:val="Heading4"/>
      </w:pPr>
      <w:r>
        <w:t xml:space="preserve">Space Elevators constitute Appropriation – they impede orbits. </w:t>
      </w:r>
    </w:p>
    <w:p w14:paraId="4D269EAC" w14:textId="77777777" w:rsidR="00B42E43" w:rsidRPr="005F1160" w:rsidRDefault="00B42E43" w:rsidP="00B42E43">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14" w:history="1">
        <w:r w:rsidRPr="00473E10">
          <w:rPr>
            <w:rStyle w:val="Hyperlink"/>
          </w:rPr>
          <w:t>https://www.spacelegalissues.com/space-law-legal-aspects-of-the-space-elevator-transportation-system/</w:t>
        </w:r>
      </w:hyperlink>
      <w:r>
        <w:t xml:space="preserve"> //Elmer </w:t>
      </w:r>
    </w:p>
    <w:p w14:paraId="5DA2184E" w14:textId="77777777" w:rsidR="00B42E43" w:rsidRPr="00C71C98" w:rsidRDefault="00B42E43" w:rsidP="00B42E43">
      <w:pPr>
        <w:rPr>
          <w:sz w:val="16"/>
        </w:rPr>
      </w:pPr>
      <w:r w:rsidRPr="00C71C98">
        <w:rPr>
          <w:u w:val="single"/>
        </w:rPr>
        <w:t xml:space="preserve">An Earth-based </w:t>
      </w:r>
      <w:r w:rsidRPr="00C71C98">
        <w:rPr>
          <w:rStyle w:val="Emphasis"/>
          <w:highlight w:val="green"/>
        </w:rPr>
        <w:t>space elevator would consist of</w:t>
      </w:r>
      <w:r w:rsidRPr="00C71C98">
        <w:rPr>
          <w:highlight w:val="green"/>
          <w:u w:val="single"/>
        </w:rPr>
        <w:t xml:space="preserve"> </w:t>
      </w:r>
      <w:r w:rsidRPr="00C71C98">
        <w:rPr>
          <w:u w:val="single"/>
        </w:rPr>
        <w:t xml:space="preserve">a </w:t>
      </w:r>
      <w:r w:rsidRPr="00C71C98">
        <w:rPr>
          <w:rStyle w:val="Emphasis"/>
          <w:highlight w:val="green"/>
        </w:rPr>
        <w:t>cable</w:t>
      </w:r>
      <w:r w:rsidRPr="00C71C98">
        <w:rPr>
          <w:highlight w:val="green"/>
          <w:u w:val="single"/>
        </w:rPr>
        <w:t xml:space="preserve"> </w:t>
      </w:r>
      <w:r w:rsidRPr="00C71C98">
        <w:rPr>
          <w:u w:val="single"/>
        </w:rPr>
        <w:t xml:space="preserve">with one end </w:t>
      </w:r>
      <w:r w:rsidRPr="00C71C98">
        <w:rPr>
          <w:rStyle w:val="Emphasis"/>
          <w:highlight w:val="green"/>
        </w:rPr>
        <w:t>attached</w:t>
      </w:r>
      <w:r w:rsidRPr="00C71C98">
        <w:rPr>
          <w:highlight w:val="green"/>
          <w:u w:val="single"/>
        </w:rPr>
        <w:t xml:space="preserve"> </w:t>
      </w:r>
      <w:r w:rsidRPr="00C71C98">
        <w:rPr>
          <w:rStyle w:val="Emphasis"/>
          <w:highlight w:val="green"/>
        </w:rPr>
        <w:t>to</w:t>
      </w:r>
      <w:r w:rsidRPr="00C71C98">
        <w:rPr>
          <w:highlight w:val="green"/>
          <w:u w:val="single"/>
        </w:rPr>
        <w:t xml:space="preserve"> </w:t>
      </w:r>
      <w:r w:rsidRPr="00C71C98">
        <w:rPr>
          <w:u w:val="single"/>
        </w:rPr>
        <w:t xml:space="preserve">the surface near the equator and the other end in </w:t>
      </w:r>
      <w:r w:rsidRPr="00C71C98">
        <w:rPr>
          <w:rStyle w:val="Emphasis"/>
          <w:highlight w:val="green"/>
        </w:rPr>
        <w:t>space</w:t>
      </w:r>
      <w:r w:rsidRPr="00C71C98">
        <w:rPr>
          <w:highlight w:val="green"/>
          <w:u w:val="single"/>
        </w:rPr>
        <w:t xml:space="preserve"> </w:t>
      </w:r>
      <w:r w:rsidRPr="00C71C98">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C71C98">
        <w:rPr>
          <w:rStyle w:val="Emphasis"/>
          <w:highlight w:val="green"/>
        </w:rPr>
        <w:t>1967 Treaty’s</w:t>
      </w:r>
      <w:r w:rsidRPr="00C71C98">
        <w:rPr>
          <w:highlight w:val="green"/>
          <w:u w:val="single"/>
        </w:rPr>
        <w:t xml:space="preserve"> </w:t>
      </w:r>
      <w:r w:rsidRPr="00C71C98">
        <w:rPr>
          <w:u w:val="single"/>
        </w:rPr>
        <w:t xml:space="preserve">regime and </w:t>
      </w:r>
      <w:r w:rsidRPr="00C71C98">
        <w:rPr>
          <w:rStyle w:val="Emphasis"/>
          <w:highlight w:val="green"/>
        </w:rPr>
        <w:t>customary law</w:t>
      </w:r>
      <w:r w:rsidRPr="00C71C98">
        <w:rPr>
          <w:highlight w:val="green"/>
          <w:u w:val="single"/>
        </w:rPr>
        <w:t xml:space="preserve"> </w:t>
      </w:r>
      <w:r w:rsidRPr="00C71C98">
        <w:rPr>
          <w:rStyle w:val="Emphasis"/>
          <w:highlight w:val="green"/>
        </w:rPr>
        <w:t>enshrine</w:t>
      </w:r>
      <w:r w:rsidRPr="00C71C98">
        <w:rPr>
          <w:highlight w:val="green"/>
          <w:u w:val="single"/>
        </w:rPr>
        <w:t xml:space="preserve"> </w:t>
      </w:r>
      <w:r w:rsidRPr="00C71C98">
        <w:rPr>
          <w:u w:val="single"/>
        </w:rPr>
        <w:t xml:space="preserve">the </w:t>
      </w:r>
      <w:r w:rsidRPr="00C71C98">
        <w:rPr>
          <w:rStyle w:val="Emphasis"/>
          <w:highlight w:val="green"/>
        </w:rPr>
        <w:t xml:space="preserve">principle of </w:t>
      </w:r>
      <w:r w:rsidRPr="00C71C98">
        <w:rPr>
          <w:rStyle w:val="Emphasis"/>
          <w:highlight w:val="green"/>
          <w:bdr w:val="single" w:sz="18" w:space="0" w:color="auto"/>
        </w:rPr>
        <w:t>non-appropriation</w:t>
      </w:r>
      <w:r w:rsidRPr="00C71C98">
        <w:rPr>
          <w:highlight w:val="green"/>
          <w:u w:val="single"/>
          <w:bdr w:val="single" w:sz="18" w:space="0" w:color="auto"/>
        </w:rPr>
        <w:t xml:space="preserve"> </w:t>
      </w:r>
      <w:r w:rsidRPr="00C71C98">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C71C98">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C71C98">
        <w:rPr>
          <w:rStyle w:val="StyleUnderline"/>
          <w:highlight w:val="green"/>
        </w:rPr>
        <w:t>would result in the cable being held up</w:t>
      </w:r>
      <w:r w:rsidRPr="00C71C98">
        <w:rPr>
          <w:rStyle w:val="StyleUnderline"/>
        </w:rPr>
        <w:t xml:space="preserve">, under tension, </w:t>
      </w:r>
      <w:r w:rsidRPr="00C71C98">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2E8B50CA" w14:textId="77777777" w:rsidR="00B42E43" w:rsidRDefault="00B42E43" w:rsidP="00B42E43">
      <w:pPr>
        <w:pStyle w:val="Heading4"/>
      </w:pPr>
      <w:r>
        <w:t xml:space="preserve">Private Companies are pursuing Space Elevators. </w:t>
      </w:r>
    </w:p>
    <w:p w14:paraId="31A710CD" w14:textId="77777777" w:rsidR="00B42E43" w:rsidRPr="005F1160" w:rsidRDefault="00B42E43" w:rsidP="00B42E43">
      <w:r w:rsidRPr="005F1160">
        <w:rPr>
          <w:rStyle w:val="Style13ptBold"/>
        </w:rPr>
        <w:t>Alfano 15</w:t>
      </w:r>
      <w:r>
        <w:t xml:space="preserve"> Andrea Alfano 8-18-2015 “</w:t>
      </w:r>
      <w:r w:rsidRPr="005F1160">
        <w:t xml:space="preserve">All Of </w:t>
      </w:r>
      <w:r w:rsidRPr="00C71C98">
        <w:rPr>
          <w:rStyle w:val="Emphasis"/>
          <w:highlight w:val="green"/>
          <w:bdr w:val="single" w:sz="18" w:space="0" w:color="auto"/>
        </w:rPr>
        <w:t>These Companies Are Working On A Space Elevator</w:t>
      </w:r>
      <w:r>
        <w:t xml:space="preserve">” </w:t>
      </w:r>
      <w:hyperlink r:id="rId15" w:history="1">
        <w:r w:rsidRPr="00473E10">
          <w:rPr>
            <w:rStyle w:val="Hyperlink"/>
          </w:rPr>
          <w:t>https://www.techtimes.com/articles/77612/20150818/companies-working-space-elevator.htm</w:t>
        </w:r>
      </w:hyperlink>
      <w:r>
        <w:t xml:space="preserve"> (Writer at the Tech Times)//Elmer </w:t>
      </w:r>
    </w:p>
    <w:p w14:paraId="713C63E2" w14:textId="77777777" w:rsidR="00B42E43" w:rsidRPr="00C71C98" w:rsidRDefault="00B42E43" w:rsidP="00B42E43">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C71C98">
        <w:rPr>
          <w:rStyle w:val="Emphasis"/>
          <w:highlight w:val="green"/>
        </w:rPr>
        <w:t>private space company Thoth</w:t>
      </w:r>
      <w:r w:rsidRPr="00C71C98">
        <w:rPr>
          <w:rStyle w:val="StyleUnderline"/>
          <w:highlight w:val="green"/>
        </w:rPr>
        <w:t xml:space="preserve"> </w:t>
      </w:r>
      <w:r w:rsidRPr="00C71C98">
        <w:rPr>
          <w:rStyle w:val="StyleUnderline"/>
        </w:rPr>
        <w:t xml:space="preserve">Technology that was recently </w:t>
      </w:r>
      <w:r w:rsidRPr="00C71C98">
        <w:rPr>
          <w:rStyle w:val="Emphasis"/>
          <w:highlight w:val="green"/>
        </w:rPr>
        <w:t>awarded</w:t>
      </w:r>
      <w:r w:rsidRPr="00C71C98">
        <w:rPr>
          <w:rStyle w:val="StyleUnderline"/>
          <w:highlight w:val="green"/>
        </w:rPr>
        <w:t xml:space="preserve"> </w:t>
      </w:r>
      <w:r w:rsidRPr="00C71C98">
        <w:rPr>
          <w:rStyle w:val="StyleUnderline"/>
        </w:rPr>
        <w:t xml:space="preserve">a </w:t>
      </w:r>
      <w:r w:rsidRPr="00C71C98">
        <w:rPr>
          <w:rStyle w:val="Emphasis"/>
          <w:highlight w:val="green"/>
        </w:rPr>
        <w:t>patent for</w:t>
      </w:r>
      <w:r w:rsidRPr="00C71C98">
        <w:rPr>
          <w:rStyle w:val="StyleUnderline"/>
          <w:highlight w:val="green"/>
        </w:rPr>
        <w:t xml:space="preserve"> </w:t>
      </w:r>
      <w:r w:rsidRPr="00C71C98">
        <w:rPr>
          <w:rStyle w:val="StyleUnderline"/>
        </w:rPr>
        <w:t xml:space="preserve">its </w:t>
      </w:r>
      <w:r w:rsidRPr="00C71C98">
        <w:rPr>
          <w:rStyle w:val="Emphasis"/>
          <w:highlight w:val="green"/>
        </w:rPr>
        <w:t>space elevator</w:t>
      </w:r>
      <w:r w:rsidRPr="00C71C98">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C71C98">
        <w:rPr>
          <w:rStyle w:val="Emphasis"/>
          <w:highlight w:val="green"/>
        </w:rPr>
        <w:t>LiftPort Group,</w:t>
      </w:r>
      <w:r w:rsidRPr="00C71C98">
        <w:rPr>
          <w:rStyle w:val="StyleUnderline"/>
          <w:highlight w:val="green"/>
        </w:rPr>
        <w:t xml:space="preserve"> </w:t>
      </w:r>
      <w:r w:rsidRPr="00C71C98">
        <w:rPr>
          <w:rStyle w:val="StyleUnderline"/>
        </w:rPr>
        <w:t xml:space="preserve">founded by space entrepreneur Michael Laine in 2003. Its </w:t>
      </w:r>
      <w:r w:rsidRPr="00C71C98">
        <w:rPr>
          <w:rStyle w:val="Emphasis"/>
          <w:highlight w:val="green"/>
        </w:rPr>
        <w:t>plan for a space elevator</w:t>
      </w:r>
      <w:r w:rsidRPr="00C71C98">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C71C98">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C71C98">
        <w:rPr>
          <w:rStyle w:val="Emphasis"/>
          <w:highlight w:val="green"/>
        </w:rPr>
        <w:t>third</w:t>
      </w:r>
      <w:r w:rsidRPr="00C71C98">
        <w:rPr>
          <w:rStyle w:val="StyleUnderline"/>
          <w:highlight w:val="green"/>
        </w:rPr>
        <w:t xml:space="preserve"> </w:t>
      </w:r>
      <w:r w:rsidRPr="00C71C98">
        <w:rPr>
          <w:rStyle w:val="StyleUnderline"/>
        </w:rPr>
        <w:t xml:space="preserve">major </w:t>
      </w:r>
      <w:r w:rsidRPr="00C71C98">
        <w:rPr>
          <w:rStyle w:val="Emphasis"/>
          <w:highlight w:val="green"/>
        </w:rPr>
        <w:t>company</w:t>
      </w:r>
      <w:r w:rsidRPr="00C71C98">
        <w:rPr>
          <w:rStyle w:val="StyleUnderline"/>
          <w:highlight w:val="green"/>
        </w:rPr>
        <w:t xml:space="preserve"> </w:t>
      </w:r>
      <w:r w:rsidRPr="00C71C98">
        <w:rPr>
          <w:rStyle w:val="StyleUnderline"/>
        </w:rPr>
        <w:t xml:space="preserve">based in Japan called </w:t>
      </w:r>
      <w:r w:rsidRPr="00C71C98">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C71C98">
        <w:rPr>
          <w:rStyle w:val="Emphasis"/>
          <w:highlight w:val="green"/>
        </w:rPr>
        <w:t>elevator</w:t>
      </w:r>
      <w:r w:rsidRPr="00C71C98">
        <w:rPr>
          <w:rStyle w:val="StyleUnderline"/>
        </w:rPr>
        <w:t xml:space="preserve">. But its Earth elevator would consist of a cable </w:t>
      </w:r>
      <w:r w:rsidRPr="00C71C98">
        <w:rPr>
          <w:rStyle w:val="Emphasis"/>
          <w:highlight w:val="green"/>
        </w:rPr>
        <w:t xml:space="preserve">tethered to </w:t>
      </w:r>
      <w:r w:rsidRPr="00C71C98">
        <w:rPr>
          <w:rStyle w:val="StyleUnderline"/>
        </w:rPr>
        <w:t xml:space="preserve">the blue planet, a robotic cargo-carrier, a </w:t>
      </w:r>
      <w:r w:rsidRPr="00C71C98">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34D0C605" w14:textId="77777777" w:rsidR="00B42E43" w:rsidRDefault="00B42E43" w:rsidP="00B42E43">
      <w:pPr>
        <w:pStyle w:val="Heading4"/>
      </w:pPr>
      <w:r>
        <w:t xml:space="preserve">Yes Space Elevators – NASA confirms. </w:t>
      </w:r>
    </w:p>
    <w:p w14:paraId="48497D77" w14:textId="77777777" w:rsidR="00B42E43" w:rsidRPr="00E70330" w:rsidRDefault="00B42E43" w:rsidP="00B42E43">
      <w:r w:rsidRPr="00E70330">
        <w:rPr>
          <w:rStyle w:val="Style13ptBold"/>
        </w:rPr>
        <w:t>Snowden 18</w:t>
      </w:r>
      <w:r>
        <w:t xml:space="preserve"> </w:t>
      </w:r>
      <w:r w:rsidRPr="00E70330">
        <w:t>Scott Snowden 10-2-2018 "A colossal elevator to space could be going up sooner than you ever imagined"</w:t>
      </w:r>
      <w:r>
        <w:t xml:space="preserve"> </w:t>
      </w:r>
      <w:hyperlink r:id="rId16"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465F1B4B" w14:textId="77777777" w:rsidR="00B42E43" w:rsidRPr="0041063E" w:rsidRDefault="00B42E43" w:rsidP="00B42E43">
      <w:pPr>
        <w:rPr>
          <w:sz w:val="16"/>
        </w:rPr>
      </w:pPr>
      <w:r w:rsidRPr="0041063E">
        <w:rPr>
          <w:sz w:val="16"/>
        </w:rPr>
        <w:t>For more than half a century, rockets have been the only way to go to space</w:t>
      </w:r>
      <w:r w:rsidRPr="00C71C98">
        <w:rPr>
          <w:rStyle w:val="StyleUnderline"/>
        </w:rPr>
        <w:t xml:space="preserve">. But </w:t>
      </w:r>
      <w:r w:rsidRPr="0041063E">
        <w:rPr>
          <w:rStyle w:val="Emphasis"/>
          <w:highlight w:val="green"/>
        </w:rPr>
        <w:t>in the not-too-distant future, we may have</w:t>
      </w:r>
      <w:r w:rsidRPr="0041063E">
        <w:rPr>
          <w:rStyle w:val="StyleUnderline"/>
          <w:highlight w:val="green"/>
        </w:rPr>
        <w:t xml:space="preserve"> </w:t>
      </w:r>
      <w:r w:rsidRPr="00C71C98">
        <w:rPr>
          <w:rStyle w:val="StyleUnderline"/>
        </w:rPr>
        <w:t xml:space="preserve">another option for sending up people and payloads: </w:t>
      </w:r>
      <w:r w:rsidRPr="0041063E">
        <w:rPr>
          <w:rStyle w:val="Emphasis"/>
          <w:highlight w:val="green"/>
        </w:rPr>
        <w:t xml:space="preserve">a colossal elevator extending from Earth’s surface up to </w:t>
      </w:r>
      <w:r w:rsidRPr="00C71C98">
        <w:rPr>
          <w:rStyle w:val="StyleUnderline"/>
        </w:rPr>
        <w:t xml:space="preserve">an altitude of </w:t>
      </w:r>
      <w:r w:rsidRPr="0041063E">
        <w:rPr>
          <w:rStyle w:val="Emphasis"/>
          <w:highlight w:val="green"/>
        </w:rPr>
        <w:t>22,000 miles</w:t>
      </w:r>
      <w:r w:rsidRPr="00C71C98">
        <w:rPr>
          <w:rStyle w:val="StyleUnderline"/>
        </w:rPr>
        <w:t xml:space="preserve">, where geosynchronous satellites orbit. </w:t>
      </w:r>
      <w:r w:rsidRPr="0041063E">
        <w:rPr>
          <w:rStyle w:val="Emphasis"/>
          <w:highlight w:val="green"/>
        </w:rPr>
        <w:t>NASA says</w:t>
      </w:r>
      <w:r w:rsidRPr="0041063E">
        <w:rPr>
          <w:rStyle w:val="StyleUnderline"/>
          <w:highlight w:val="green"/>
        </w:rPr>
        <w:t xml:space="preserve"> </w:t>
      </w:r>
      <w:r w:rsidRPr="00C71C98">
        <w:rPr>
          <w:rStyle w:val="StyleUnderline"/>
        </w:rPr>
        <w:t xml:space="preserve">the basic </w:t>
      </w:r>
      <w:r w:rsidRPr="0041063E">
        <w:rPr>
          <w:rStyle w:val="Emphasis"/>
          <w:highlight w:val="green"/>
          <w:bdr w:val="single" w:sz="18" w:space="0" w:color="auto"/>
        </w:rPr>
        <w:t>concept of a space elevator is sound</w:t>
      </w:r>
      <w:r w:rsidRPr="00C71C98">
        <w:rPr>
          <w:rStyle w:val="StyleUnderline"/>
        </w:rPr>
        <w:t xml:space="preserve">, and </w:t>
      </w:r>
      <w:r w:rsidRPr="0041063E">
        <w:rPr>
          <w:rStyle w:val="Emphasis"/>
          <w:highlight w:val="green"/>
        </w:rPr>
        <w:t>researchers</w:t>
      </w:r>
      <w:r w:rsidRPr="0041063E">
        <w:rPr>
          <w:rStyle w:val="StyleUnderline"/>
          <w:highlight w:val="green"/>
        </w:rPr>
        <w:t xml:space="preserve"> </w:t>
      </w:r>
      <w:r w:rsidRPr="00C71C98">
        <w:rPr>
          <w:rStyle w:val="StyleUnderline"/>
        </w:rPr>
        <w:t xml:space="preserve">around the world are </w:t>
      </w:r>
      <w:r w:rsidRPr="0041063E">
        <w:rPr>
          <w:rStyle w:val="Emphasis"/>
          <w:highlight w:val="green"/>
        </w:rPr>
        <w:t>optimistic</w:t>
      </w:r>
      <w:r w:rsidRPr="0041063E">
        <w:rPr>
          <w:rStyle w:val="StyleUnderline"/>
          <w:highlight w:val="green"/>
        </w:rPr>
        <w:t xml:space="preserve"> </w:t>
      </w:r>
      <w:r w:rsidRPr="00C71C98">
        <w:rPr>
          <w:rStyle w:val="StyleUnderline"/>
        </w:rPr>
        <w:t xml:space="preserve">that </w:t>
      </w:r>
      <w:r w:rsidRPr="0041063E">
        <w:rPr>
          <w:rStyle w:val="Emphasis"/>
          <w:highlight w:val="green"/>
        </w:rPr>
        <w:t>one can be built</w:t>
      </w:r>
      <w:r w:rsidRPr="0041063E">
        <w:rPr>
          <w:sz w:val="16"/>
        </w:rPr>
        <w:t xml:space="preserve">. </w:t>
      </w:r>
      <w:r w:rsidRPr="00C71C98">
        <w:rPr>
          <w:rStyle w:val="StyleUnderline"/>
        </w:rPr>
        <w:t xml:space="preserve">The </w:t>
      </w:r>
      <w:r w:rsidRPr="0041063E">
        <w:rPr>
          <w:rStyle w:val="Emphasis"/>
          <w:highlight w:val="green"/>
        </w:rPr>
        <w:t>Obayashi Corp</w:t>
      </w:r>
      <w:r w:rsidRPr="00C71C98">
        <w:rPr>
          <w:rStyle w:val="StyleUnderline"/>
        </w:rPr>
        <w:t xml:space="preserve">., a global construction firm based in Tokyo, has said it </w:t>
      </w:r>
      <w:r w:rsidRPr="0041063E">
        <w:rPr>
          <w:rStyle w:val="Emphasis"/>
          <w:highlight w:val="green"/>
        </w:rPr>
        <w:t>will build one by 2050</w:t>
      </w:r>
      <w:r w:rsidRPr="00C71C98">
        <w:rPr>
          <w:rStyle w:val="StyleUnderline"/>
        </w:rPr>
        <w:t xml:space="preserve">, and </w:t>
      </w:r>
      <w:r w:rsidRPr="0041063E">
        <w:rPr>
          <w:rStyle w:val="Emphasis"/>
          <w:highlight w:val="green"/>
        </w:rPr>
        <w:t>China</w:t>
      </w:r>
      <w:r w:rsidRPr="0041063E">
        <w:rPr>
          <w:rStyle w:val="StyleUnderline"/>
          <w:highlight w:val="green"/>
        </w:rPr>
        <w:t xml:space="preserve"> </w:t>
      </w:r>
      <w:r w:rsidRPr="0041063E">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49A6D6A6" w14:textId="77777777" w:rsidR="00B42E43" w:rsidRDefault="00B42E43" w:rsidP="00B42E43">
      <w:pPr>
        <w:pStyle w:val="Heading4"/>
      </w:pPr>
      <w:r>
        <w:t xml:space="preserve">Space Elevators would solve </w:t>
      </w:r>
      <w:r>
        <w:rPr>
          <w:u w:val="single"/>
        </w:rPr>
        <w:t>every Environmental problem</w:t>
      </w:r>
      <w:r>
        <w:t xml:space="preserve"> – key to re-balance Earth’s ecosystem. </w:t>
      </w:r>
    </w:p>
    <w:p w14:paraId="2085864F" w14:textId="77777777" w:rsidR="00B42E43" w:rsidRPr="00E70330" w:rsidRDefault="00B42E43" w:rsidP="00B42E43">
      <w:r w:rsidRPr="00E70330">
        <w:rPr>
          <w:rStyle w:val="Style13ptBold"/>
        </w:rPr>
        <w:t>Hendrix 19</w:t>
      </w:r>
      <w:r>
        <w:t xml:space="preserve"> </w:t>
      </w:r>
      <w:r w:rsidRPr="00E70330">
        <w:t>Glen Hendrix 5-13-2019 "The Environmental Advantages of a Space Elevator</w:t>
      </w:r>
      <w:r>
        <w:t xml:space="preserve">” </w:t>
      </w:r>
      <w:hyperlink r:id="rId17" w:history="1">
        <w:r w:rsidRPr="00473E10">
          <w:rPr>
            <w:rStyle w:val="Hyperlink"/>
          </w:rPr>
          <w:t>https://medium.com/predict/the-environmental-advantages-of-a-space-elevator-91a355e3d68c</w:t>
        </w:r>
      </w:hyperlink>
      <w:r>
        <w:t xml:space="preserve"> (Environment and Tech Writer at Medium)//Elmer </w:t>
      </w:r>
    </w:p>
    <w:p w14:paraId="3D7E3CAC" w14:textId="77777777" w:rsidR="00B42E43" w:rsidRPr="00AD52BC" w:rsidRDefault="00B42E43" w:rsidP="00B42E43">
      <w:pPr>
        <w:rPr>
          <w:sz w:val="16"/>
        </w:rPr>
      </w:pPr>
      <w:r w:rsidRPr="0041063E">
        <w:rPr>
          <w:rStyle w:val="Emphasis"/>
          <w:highlight w:val="green"/>
        </w:rPr>
        <w:t>Climate change is</w:t>
      </w:r>
      <w:r w:rsidRPr="0041063E">
        <w:rPr>
          <w:rStyle w:val="StyleUnderline"/>
          <w:highlight w:val="green"/>
        </w:rPr>
        <w:t xml:space="preserve"> </w:t>
      </w:r>
      <w:r w:rsidRPr="0041063E">
        <w:rPr>
          <w:rStyle w:val="StyleUnderline"/>
        </w:rPr>
        <w:t xml:space="preserve">big. It’s </w:t>
      </w:r>
      <w:r w:rsidRPr="0041063E">
        <w:rPr>
          <w:rStyle w:val="Emphasis"/>
          <w:highlight w:val="green"/>
        </w:rPr>
        <w:t>bad</w:t>
      </w:r>
      <w:r w:rsidRPr="0041063E">
        <w:rPr>
          <w:rStyle w:val="StyleUnderline"/>
        </w:rPr>
        <w:t xml:space="preserve">. Don’t let anyone tell you otherwise. It’s going to be a </w:t>
      </w:r>
      <w:r w:rsidRPr="0041063E">
        <w:rPr>
          <w:rStyle w:val="Emphasis"/>
          <w:highlight w:val="green"/>
        </w:rPr>
        <w:t>rough</w:t>
      </w:r>
      <w:r w:rsidRPr="0041063E">
        <w:rPr>
          <w:rStyle w:val="StyleUnderline"/>
          <w:highlight w:val="green"/>
        </w:rPr>
        <w:t xml:space="preserve"> </w:t>
      </w:r>
      <w:r w:rsidRPr="0041063E">
        <w:rPr>
          <w:rStyle w:val="StyleUnderline"/>
        </w:rPr>
        <w:t xml:space="preserve">few hundred, maybe </w:t>
      </w:r>
      <w:r w:rsidRPr="0041063E">
        <w:rPr>
          <w:rStyle w:val="Emphasis"/>
          <w:highlight w:val="green"/>
        </w:rPr>
        <w:t>few thousand</w:t>
      </w:r>
      <w:r w:rsidRPr="0041063E">
        <w:rPr>
          <w:rStyle w:val="StyleUnderline"/>
        </w:rPr>
        <w:t xml:space="preserve">, </w:t>
      </w:r>
      <w:r w:rsidRPr="0041063E">
        <w:rPr>
          <w:rStyle w:val="Emphasis"/>
          <w:highlight w:val="green"/>
        </w:rPr>
        <w:t>years for humanity</w:t>
      </w:r>
      <w:r w:rsidRPr="00AD52BC">
        <w:rPr>
          <w:sz w:val="16"/>
        </w:rPr>
        <w:t xml:space="preserve">. The short term view is not encouraging. </w:t>
      </w:r>
      <w:r w:rsidRPr="0041063E">
        <w:rPr>
          <w:rStyle w:val="StyleUnderline"/>
        </w:rPr>
        <w:t>The fossil fuel energy companies are going to fight tooth and claw to keep selling combustibles. The long term view is more optimistic. As the adverse affects of climate change begin to multiply and intensify, naysayers will be silenced, and social pressure will mandate change. Will it be enough soon enough?</w:t>
      </w:r>
      <w:r w:rsidRPr="00AD52BC">
        <w:rPr>
          <w:sz w:val="16"/>
        </w:rPr>
        <w:t xml:space="preserve"> Hard to say. </w:t>
      </w:r>
      <w:r w:rsidRPr="0041063E">
        <w:rPr>
          <w:rStyle w:val="StyleUnderline"/>
        </w:rPr>
        <w:t xml:space="preserve">If mankind ever gets this CO2 problem under control, we will be looking at different ways to do business that protects the Earth in a more proactive manner, keeping the environment as ideal for life, all life, as possible. </w:t>
      </w:r>
      <w:r w:rsidRPr="0041063E">
        <w:rPr>
          <w:rStyle w:val="Emphasis"/>
          <w:highlight w:val="green"/>
        </w:rPr>
        <w:t>A space elevator may be the key technology for mankind to</w:t>
      </w:r>
      <w:r w:rsidRPr="0041063E">
        <w:rPr>
          <w:rStyle w:val="StyleUnderline"/>
          <w:highlight w:val="green"/>
        </w:rPr>
        <w:t xml:space="preserve"> </w:t>
      </w:r>
      <w:r w:rsidRPr="0041063E">
        <w:rPr>
          <w:rStyle w:val="StyleUnderline"/>
        </w:rPr>
        <w:t xml:space="preserve">have it’s cake and eat it, too while </w:t>
      </w:r>
      <w:r w:rsidRPr="0041063E">
        <w:rPr>
          <w:rStyle w:val="Emphasis"/>
          <w:highlight w:val="green"/>
          <w:bdr w:val="single" w:sz="18" w:space="0" w:color="auto"/>
        </w:rPr>
        <w:t>the Earth’s climate rebalances</w:t>
      </w:r>
      <w:r w:rsidRPr="0041063E">
        <w:rPr>
          <w:rStyle w:val="StyleUnderline"/>
        </w:rPr>
        <w:t>.</w:t>
      </w:r>
      <w:r w:rsidRPr="00AD52BC">
        <w:rPr>
          <w:sz w:val="16"/>
        </w:rPr>
        <w:t xml:space="preserve"> </w:t>
      </w:r>
      <w:r w:rsidRPr="0041063E">
        <w:rPr>
          <w:rStyle w:val="Emphasis"/>
          <w:highlight w:val="green"/>
        </w:rPr>
        <w:t>With a space elevator</w:t>
      </w:r>
      <w:r w:rsidRPr="0041063E">
        <w:rPr>
          <w:rStyle w:val="StyleUnderline"/>
        </w:rPr>
        <w:t xml:space="preserve">, </w:t>
      </w:r>
      <w:r w:rsidRPr="0041063E">
        <w:rPr>
          <w:rStyle w:val="Emphasis"/>
          <w:highlight w:val="green"/>
        </w:rPr>
        <w:t>all the nasty industrial processes that require</w:t>
      </w:r>
      <w:r w:rsidRPr="0041063E">
        <w:rPr>
          <w:rStyle w:val="StyleUnderline"/>
          <w:highlight w:val="green"/>
        </w:rPr>
        <w:t xml:space="preserve"> </w:t>
      </w:r>
      <w:r w:rsidRPr="0041063E">
        <w:rPr>
          <w:rStyle w:val="StyleUnderline"/>
        </w:rPr>
        <w:t xml:space="preserve">a lot of </w:t>
      </w:r>
      <w:r w:rsidRPr="0041063E">
        <w:rPr>
          <w:rStyle w:val="Emphasis"/>
          <w:highlight w:val="green"/>
        </w:rPr>
        <w:t>energy and</w:t>
      </w:r>
      <w:r w:rsidRPr="0041063E">
        <w:rPr>
          <w:rStyle w:val="StyleUnderline"/>
          <w:highlight w:val="green"/>
        </w:rPr>
        <w:t xml:space="preserve"> </w:t>
      </w:r>
      <w:r w:rsidRPr="0041063E">
        <w:rPr>
          <w:rStyle w:val="StyleUnderline"/>
        </w:rPr>
        <w:t xml:space="preserve">cause a lot of </w:t>
      </w:r>
      <w:r w:rsidRPr="0041063E">
        <w:rPr>
          <w:rStyle w:val="Emphasis"/>
          <w:highlight w:val="green"/>
        </w:rPr>
        <w:t>pollution</w:t>
      </w:r>
      <w:r w:rsidRPr="0041063E">
        <w:rPr>
          <w:rStyle w:val="StyleUnderline"/>
          <w:highlight w:val="green"/>
        </w:rPr>
        <w:t xml:space="preserve"> </w:t>
      </w:r>
      <w:r w:rsidRPr="0041063E">
        <w:rPr>
          <w:rStyle w:val="Emphasis"/>
          <w:highlight w:val="green"/>
          <w:bdr w:val="single" w:sz="18" w:space="0" w:color="auto"/>
        </w:rPr>
        <w:t>could take place in orbit</w:t>
      </w:r>
      <w:r w:rsidRPr="0041063E">
        <w:rPr>
          <w:rStyle w:val="StyleUnderline"/>
          <w:highlight w:val="green"/>
        </w:rPr>
        <w:t xml:space="preserve"> </w:t>
      </w:r>
      <w:r w:rsidRPr="0041063E">
        <w:rPr>
          <w:rStyle w:val="StyleUnderline"/>
        </w:rPr>
        <w:t xml:space="preserve">around the Earth. </w:t>
      </w:r>
      <w:r w:rsidRPr="0041063E">
        <w:rPr>
          <w:rStyle w:val="Emphasis"/>
          <w:highlight w:val="green"/>
        </w:rPr>
        <w:t>The end products</w:t>
      </w:r>
      <w:r w:rsidRPr="0041063E">
        <w:rPr>
          <w:rStyle w:val="StyleUnderline"/>
          <w:highlight w:val="green"/>
        </w:rPr>
        <w:t xml:space="preserve"> </w:t>
      </w:r>
      <w:r w:rsidRPr="0041063E">
        <w:rPr>
          <w:rStyle w:val="StyleUnderline"/>
        </w:rPr>
        <w:t xml:space="preserve">of those orbital industries </w:t>
      </w:r>
      <w:r w:rsidRPr="0041063E">
        <w:rPr>
          <w:rStyle w:val="Emphasis"/>
          <w:highlight w:val="green"/>
        </w:rPr>
        <w:t>could</w:t>
      </w:r>
      <w:r w:rsidRPr="0041063E">
        <w:rPr>
          <w:rStyle w:val="StyleUnderline"/>
          <w:highlight w:val="green"/>
        </w:rPr>
        <w:t xml:space="preserve"> </w:t>
      </w:r>
      <w:r w:rsidRPr="0041063E">
        <w:rPr>
          <w:rStyle w:val="StyleUnderline"/>
        </w:rPr>
        <w:t xml:space="preserve">then </w:t>
      </w:r>
      <w:r w:rsidRPr="0041063E">
        <w:rPr>
          <w:rStyle w:val="Emphasis"/>
          <w:highlight w:val="green"/>
        </w:rPr>
        <w:t>be more easily</w:t>
      </w:r>
      <w:r w:rsidRPr="0041063E">
        <w:rPr>
          <w:rStyle w:val="StyleUnderline"/>
          <w:highlight w:val="green"/>
        </w:rPr>
        <w:t xml:space="preserve"> </w:t>
      </w:r>
      <w:r w:rsidRPr="0041063E">
        <w:rPr>
          <w:rStyle w:val="StyleUnderline"/>
        </w:rPr>
        <w:t xml:space="preserve">and cheaply </w:t>
      </w:r>
      <w:r w:rsidRPr="0041063E">
        <w:rPr>
          <w:rStyle w:val="Emphasis"/>
          <w:highlight w:val="green"/>
        </w:rPr>
        <w:t>transported</w:t>
      </w:r>
      <w:r w:rsidRPr="0041063E">
        <w:rPr>
          <w:rStyle w:val="StyleUnderline"/>
          <w:highlight w:val="green"/>
        </w:rPr>
        <w:t xml:space="preserve"> </w:t>
      </w:r>
      <w:r w:rsidRPr="0041063E">
        <w:rPr>
          <w:rStyle w:val="Emphasis"/>
          <w:highlight w:val="green"/>
        </w:rPr>
        <w:t>to Earth</w:t>
      </w:r>
      <w:r w:rsidRPr="0041063E">
        <w:rPr>
          <w:rStyle w:val="StyleUnderline"/>
        </w:rPr>
        <w:t xml:space="preserve"> via the space elevator.</w:t>
      </w:r>
      <w:r w:rsidRPr="00AD52BC">
        <w:rPr>
          <w:sz w:val="16"/>
        </w:rPr>
        <w:t xml:space="preserve"> </w:t>
      </w:r>
      <w:r w:rsidRPr="0041063E">
        <w:rPr>
          <w:rStyle w:val="StyleUnderline"/>
        </w:rPr>
        <w:t xml:space="preserve">A space elevator could also </w:t>
      </w:r>
      <w:r w:rsidRPr="0041063E">
        <w:rPr>
          <w:rStyle w:val="Emphasis"/>
          <w:highlight w:val="green"/>
        </w:rPr>
        <w:t>preserve planetary resources</w:t>
      </w:r>
      <w:r w:rsidRPr="00AD52BC">
        <w:rPr>
          <w:sz w:val="16"/>
        </w:rPr>
        <w:t xml:space="preserve">. The </w:t>
      </w:r>
      <w:r w:rsidRPr="0041063E">
        <w:rPr>
          <w:rStyle w:val="Emphasis"/>
          <w:highlight w:val="green"/>
        </w:rPr>
        <w:t>materials needed</w:t>
      </w:r>
      <w:r w:rsidRPr="0041063E">
        <w:rPr>
          <w:rStyle w:val="StyleUnderline"/>
          <w:highlight w:val="green"/>
        </w:rPr>
        <w:t xml:space="preserve"> </w:t>
      </w:r>
      <w:r w:rsidRPr="0041063E">
        <w:rPr>
          <w:rStyle w:val="StyleUnderline"/>
        </w:rPr>
        <w:t xml:space="preserve">for these myriad industrial processes may </w:t>
      </w:r>
      <w:r w:rsidRPr="0041063E">
        <w:rPr>
          <w:rStyle w:val="Emphasis"/>
          <w:highlight w:val="green"/>
        </w:rPr>
        <w:t>not</w:t>
      </w:r>
      <w:r w:rsidRPr="0041063E">
        <w:rPr>
          <w:rStyle w:val="StyleUnderline"/>
          <w:highlight w:val="green"/>
        </w:rPr>
        <w:t xml:space="preserve"> </w:t>
      </w:r>
      <w:r w:rsidRPr="0041063E">
        <w:rPr>
          <w:rStyle w:val="Emphasis"/>
          <w:highlight w:val="green"/>
        </w:rPr>
        <w:t>even</w:t>
      </w:r>
      <w:r w:rsidRPr="0041063E">
        <w:rPr>
          <w:rStyle w:val="StyleUnderline"/>
          <w:highlight w:val="green"/>
        </w:rPr>
        <w:t xml:space="preserve"> </w:t>
      </w:r>
      <w:r w:rsidRPr="0041063E">
        <w:rPr>
          <w:rStyle w:val="StyleUnderline"/>
        </w:rPr>
        <w:t xml:space="preserve">need to come </w:t>
      </w:r>
      <w:r w:rsidRPr="0041063E">
        <w:rPr>
          <w:rStyle w:val="Emphasis"/>
          <w:highlight w:val="green"/>
        </w:rPr>
        <w:t>from</w:t>
      </w:r>
      <w:r w:rsidRPr="0041063E">
        <w:rPr>
          <w:rStyle w:val="StyleUnderline"/>
          <w:highlight w:val="green"/>
        </w:rPr>
        <w:t xml:space="preserve"> </w:t>
      </w:r>
      <w:r w:rsidRPr="0041063E">
        <w:rPr>
          <w:rStyle w:val="StyleUnderline"/>
        </w:rPr>
        <w:t xml:space="preserve">the surface of </w:t>
      </w:r>
      <w:r w:rsidRPr="0041063E">
        <w:rPr>
          <w:rStyle w:val="Emphasis"/>
          <w:highlight w:val="green"/>
        </w:rPr>
        <w:t>the planet</w:t>
      </w:r>
      <w:r w:rsidRPr="0041063E">
        <w:rPr>
          <w:rStyle w:val="StyleUnderline"/>
        </w:rPr>
        <w:t xml:space="preserve">. Most can be found in the asteroids or on the Moon. Need </w:t>
      </w:r>
      <w:r w:rsidRPr="0041063E">
        <w:rPr>
          <w:rStyle w:val="Emphasis"/>
          <w:highlight w:val="green"/>
        </w:rPr>
        <w:t>fuel</w:t>
      </w:r>
      <w:r w:rsidRPr="0041063E">
        <w:rPr>
          <w:rStyle w:val="StyleUnderline"/>
        </w:rPr>
        <w:t>? Load up an orbital tanker from a methane lake on Titan, one of the moons of Jupiter</w:t>
      </w:r>
      <w:r w:rsidRPr="00AD52BC">
        <w:rPr>
          <w:sz w:val="16"/>
        </w:rPr>
        <w:t xml:space="preserve">. </w:t>
      </w:r>
      <w:r w:rsidRPr="0041063E">
        <w:rPr>
          <w:rStyle w:val="StyleUnderline"/>
        </w:rPr>
        <w:t xml:space="preserve">Need </w:t>
      </w:r>
      <w:r w:rsidRPr="0041063E">
        <w:rPr>
          <w:rStyle w:val="Emphasis"/>
          <w:highlight w:val="green"/>
        </w:rPr>
        <w:t>water</w:t>
      </w:r>
      <w:r w:rsidRPr="0041063E">
        <w:rPr>
          <w:rStyle w:val="StyleUnderline"/>
        </w:rPr>
        <w:t xml:space="preserve">. Find an asteroid made of water and mine it. It is estimated half the water in the oceans came from a bombardment of water-bearing asteroids. Need </w:t>
      </w:r>
      <w:r w:rsidRPr="0041063E">
        <w:rPr>
          <w:rStyle w:val="Emphasis"/>
          <w:highlight w:val="green"/>
        </w:rPr>
        <w:t>metal</w:t>
      </w:r>
      <w:r w:rsidRPr="0041063E">
        <w:rPr>
          <w:rStyle w:val="StyleUnderline"/>
        </w:rPr>
        <w:t xml:space="preserve">? Nickel-iron asteroids are plentiful. Need </w:t>
      </w:r>
      <w:r w:rsidRPr="0041063E">
        <w:rPr>
          <w:rStyle w:val="Emphasis"/>
          <w:highlight w:val="green"/>
        </w:rPr>
        <w:t>energy</w:t>
      </w:r>
      <w:r w:rsidRPr="0041063E">
        <w:rPr>
          <w:rStyle w:val="StyleUnderline"/>
        </w:rPr>
        <w:t>? Build focusing mirrors for heat and solar panels for electricity. How does a space elevator work?</w:t>
      </w:r>
      <w:r w:rsidRPr="00AD52BC">
        <w:rPr>
          <w:sz w:val="16"/>
        </w:rPr>
        <w:t xml:space="preserve"> Take a piece of string with a weight on one end. Pick the string up by the weightless end and spin around until the weight is straight out from your body. A ladybug makes an amazing landing on the string and starts walking out the string to the counterweight. You are the Earth, the string is the elevator cable or tether, the weight is the counterweight, and the ladybug is the car that goes up and down the cable. It’s not a perfect analogy, but it gives a good idea of what and where the major parts are. The counterweight would be about 60,000 to 90,000 miles up from the Earth’s surface. The center of mass of the whole thing should be at geosynchronous orbit, about 22,000 miles up. Now quit spinning and sit down because you’re gonna be </w:t>
      </w:r>
      <w:r w:rsidRPr="0041063E">
        <w:rPr>
          <w:rStyle w:val="StyleUnderline"/>
        </w:rPr>
        <w:t>dizzy. Currently, carbon nanotubes are in the running to be the material that can withstand the tremendous stresses of this application. Someone just has to figure out how to make a 60,000 mile long ribbon of the stuff with no imperfections</w:t>
      </w:r>
      <w:r w:rsidRPr="00AD52BC">
        <w:rPr>
          <w:sz w:val="16"/>
        </w:rPr>
        <w:t xml:space="preserve">. Meteoroids and space debris are a major problem. Protective measures must be implemented. A major clean-up of our space debris may be in order before we invest in such a mega-project as the space elevator. </w:t>
      </w:r>
      <w:r w:rsidRPr="0041063E">
        <w:rPr>
          <w:rStyle w:val="Emphasis"/>
          <w:highlight w:val="green"/>
        </w:rPr>
        <w:t>With the polluting industries moved to orbit</w:t>
      </w:r>
      <w:r w:rsidRPr="0041063E">
        <w:rPr>
          <w:rStyle w:val="StyleUnderline"/>
        </w:rPr>
        <w:t xml:space="preserve">, imagine </w:t>
      </w:r>
      <w:r w:rsidRPr="0041063E">
        <w:rPr>
          <w:rStyle w:val="Emphasis"/>
          <w:highlight w:val="green"/>
          <w:bdr w:val="single" w:sz="18" w:space="0" w:color="auto"/>
        </w:rPr>
        <w:t>the Earth as a giant natural park.</w:t>
      </w:r>
      <w:r w:rsidRPr="0041063E">
        <w:rPr>
          <w:rStyle w:val="StyleUnderline"/>
          <w:highlight w:val="green"/>
        </w:rPr>
        <w:t xml:space="preserve"> </w:t>
      </w:r>
      <w:r w:rsidRPr="0041063E">
        <w:rPr>
          <w:rStyle w:val="StyleUnderline"/>
        </w:rPr>
        <w:t xml:space="preserve">Yes, </w:t>
      </w:r>
      <w:r w:rsidRPr="0041063E">
        <w:rPr>
          <w:rStyle w:val="Emphasis"/>
          <w:highlight w:val="green"/>
        </w:rPr>
        <w:t>we’ll live here</w:t>
      </w:r>
      <w:r w:rsidRPr="0041063E">
        <w:rPr>
          <w:rStyle w:val="StyleUnderline"/>
        </w:rPr>
        <w:t xml:space="preserve">, </w:t>
      </w:r>
      <w:r w:rsidRPr="0041063E">
        <w:rPr>
          <w:rStyle w:val="Emphasis"/>
          <w:highlight w:val="green"/>
        </w:rPr>
        <w:t>but not as obtrusively</w:t>
      </w:r>
      <w:r w:rsidRPr="0041063E">
        <w:rPr>
          <w:rStyle w:val="StyleUnderline"/>
          <w:highlight w:val="green"/>
        </w:rPr>
        <w:t xml:space="preserve"> </w:t>
      </w:r>
      <w:r w:rsidRPr="0041063E">
        <w:rPr>
          <w:rStyle w:val="StyleUnderline"/>
        </w:rPr>
        <w:t>as before. One counterintuitive idea would be a further consolidation of humanity into supercities. Megal</w:t>
      </w:r>
      <w:r w:rsidRPr="00AD52BC">
        <w:rPr>
          <w:sz w:val="16"/>
        </w:rPr>
        <w:t xml:space="preserve">ithic structures would house humanity. Supercities could eliminate untold millions of miles of transportation because everything and everyone is so much closer. Walking would be the preferred mode of transportation along with personal electric scooters and elevators. </w:t>
      </w:r>
      <w:r w:rsidRPr="00AD52BC">
        <w:rPr>
          <w:rStyle w:val="Emphasis"/>
          <w:highlight w:val="green"/>
        </w:rPr>
        <w:t>It would free up</w:t>
      </w:r>
      <w:r w:rsidRPr="00AD52BC">
        <w:rPr>
          <w:sz w:val="16"/>
          <w:highlight w:val="green"/>
        </w:rPr>
        <w:t xml:space="preserve"> </w:t>
      </w:r>
      <w:r w:rsidRPr="00AD52BC">
        <w:rPr>
          <w:sz w:val="16"/>
        </w:rPr>
        <w:t xml:space="preserve">a lot of </w:t>
      </w:r>
      <w:r w:rsidRPr="00AD52BC">
        <w:rPr>
          <w:rStyle w:val="Emphasis"/>
          <w:highlight w:val="green"/>
        </w:rPr>
        <w:t>land for planting trees</w:t>
      </w:r>
      <w:r w:rsidRPr="00AD52BC">
        <w:rPr>
          <w:sz w:val="16"/>
          <w:highlight w:val="green"/>
        </w:rPr>
        <w:t xml:space="preserve"> </w:t>
      </w:r>
      <w:r w:rsidRPr="00AD52BC">
        <w:rPr>
          <w:sz w:val="16"/>
        </w:rPr>
        <w:t xml:space="preserve">and other plants </w:t>
      </w:r>
      <w:r w:rsidRPr="00AD52BC">
        <w:rPr>
          <w:rStyle w:val="Emphasis"/>
          <w:highlight w:val="green"/>
        </w:rPr>
        <w:t>to sequester CO2</w:t>
      </w:r>
      <w:r w:rsidRPr="00AD52BC">
        <w:rPr>
          <w:sz w:val="16"/>
        </w:rPr>
        <w:t xml:space="preserve">. </w:t>
      </w:r>
      <w:r w:rsidRPr="00AD52BC">
        <w:rPr>
          <w:rStyle w:val="Emphasis"/>
          <w:highlight w:val="green"/>
        </w:rPr>
        <w:t>Meat would be</w:t>
      </w:r>
      <w:r w:rsidRPr="00AD52BC">
        <w:rPr>
          <w:sz w:val="16"/>
          <w:highlight w:val="green"/>
        </w:rPr>
        <w:t xml:space="preserve"> </w:t>
      </w:r>
      <w:r w:rsidRPr="00AD52BC">
        <w:rPr>
          <w:rStyle w:val="Emphasis"/>
          <w:highlight w:val="green"/>
        </w:rPr>
        <w:t>grown</w:t>
      </w:r>
      <w:r w:rsidRPr="00AD52BC">
        <w:rPr>
          <w:sz w:val="16"/>
        </w:rPr>
        <w:t xml:space="preserve"> or fabricated </w:t>
      </w:r>
      <w:r w:rsidRPr="00AD52BC">
        <w:rPr>
          <w:rStyle w:val="Emphasis"/>
          <w:highlight w:val="green"/>
        </w:rPr>
        <w:t>in a lab.</w:t>
      </w:r>
      <w:r w:rsidRPr="00AD52BC">
        <w:rPr>
          <w:sz w:val="16"/>
          <w:highlight w:val="green"/>
        </w:rPr>
        <w:t xml:space="preserve"> </w:t>
      </w:r>
      <w:r w:rsidRPr="00AD52BC">
        <w:rPr>
          <w:sz w:val="16"/>
        </w:rPr>
        <w:t>Multistory greenhouses would grow our vegetables and grains. Supercities would be connected by high speed underground subways like Hyperloop. Other means of transportation will be electric drones and hybrid airships that can flip between heavier and lighter-than-air modes of flight. I know what you’re thinking. This is all such pie-in-the-sky fantasy stuff with no connection to reality. Fifty years ago, so was AI, GPS, autonomous vehicles, internet, and personal computers. The future looks bright. If we can just get there. Let us hope our immediate future holds in store political allies to humanity and the planet instead of what we have now.</w:t>
      </w:r>
    </w:p>
    <w:p w14:paraId="2D160B5B" w14:textId="77777777" w:rsidR="00B42E43" w:rsidRDefault="00B42E43" w:rsidP="00B42E43">
      <w:pPr>
        <w:pStyle w:val="Heading3"/>
      </w:pPr>
      <w:r>
        <w:t>1NC---OFF</w:t>
      </w:r>
    </w:p>
    <w:p w14:paraId="7B8AEA2D" w14:textId="77777777" w:rsidR="007F3416" w:rsidRDefault="007F3416" w:rsidP="007F3416">
      <w:pPr>
        <w:pStyle w:val="Heading4"/>
      </w:pPr>
      <w:r>
        <w:t xml:space="preserve">Counterplan text: The Committee on the Peaceful use of Outer Space ought to establish an application system for property rights on celestial bodies. Applications and approval of property rights should be granted upon the condition of </w:t>
      </w:r>
    </w:p>
    <w:p w14:paraId="1B46AFEB" w14:textId="77777777" w:rsidR="007F3416" w:rsidRDefault="007F3416" w:rsidP="007F3416">
      <w:pPr>
        <w:pStyle w:val="Heading4"/>
        <w:numPr>
          <w:ilvl w:val="0"/>
          <w:numId w:val="12"/>
        </w:numPr>
        <w:tabs>
          <w:tab w:val="num" w:pos="360"/>
        </w:tabs>
        <w:ind w:left="0" w:firstLine="0"/>
      </w:pPr>
      <w:r>
        <w:t xml:space="preserve">open disclosure of data gathered in the exploration of a celestial body </w:t>
      </w:r>
    </w:p>
    <w:p w14:paraId="01D78FAF" w14:textId="77777777" w:rsidR="007F3416" w:rsidRDefault="007F3416" w:rsidP="007F3416">
      <w:pPr>
        <w:pStyle w:val="Heading4"/>
        <w:numPr>
          <w:ilvl w:val="0"/>
          <w:numId w:val="12"/>
        </w:numPr>
        <w:tabs>
          <w:tab w:val="num" w:pos="360"/>
        </w:tabs>
        <w:ind w:left="0" w:firstLine="0"/>
      </w:pPr>
      <w:r>
        <w:t>Applications must be publicly announced</w:t>
      </w:r>
    </w:p>
    <w:p w14:paraId="45AFE0B9" w14:textId="77777777" w:rsidR="007F3416" w:rsidRDefault="007F3416" w:rsidP="007F3416">
      <w:pPr>
        <w:pStyle w:val="Heading4"/>
        <w:numPr>
          <w:ilvl w:val="0"/>
          <w:numId w:val="12"/>
        </w:numPr>
        <w:tabs>
          <w:tab w:val="num" w:pos="360"/>
        </w:tabs>
        <w:ind w:left="0" w:firstLine="0"/>
      </w:pPr>
      <w:r>
        <w:t>Property Rights will be made tradeable between private entities</w:t>
      </w:r>
    </w:p>
    <w:p w14:paraId="074D033D" w14:textId="77777777" w:rsidR="007F3416" w:rsidRDefault="007F3416" w:rsidP="007F3416">
      <w:pPr>
        <w:pStyle w:val="Heading4"/>
        <w:numPr>
          <w:ilvl w:val="0"/>
          <w:numId w:val="12"/>
        </w:numPr>
        <w:tabs>
          <w:tab w:val="num" w:pos="360"/>
        </w:tabs>
        <w:ind w:left="0" w:firstLine="0"/>
      </w:pPr>
      <w:r>
        <w:t>Property Rights will be set to expire on the conclusion of a successful extraction mission</w:t>
      </w:r>
    </w:p>
    <w:p w14:paraId="3081E01A" w14:textId="77777777" w:rsidR="007F3416" w:rsidRDefault="007F3416" w:rsidP="007F3416">
      <w:pPr>
        <w:pStyle w:val="Heading4"/>
        <w:numPr>
          <w:ilvl w:val="0"/>
          <w:numId w:val="12"/>
        </w:numPr>
        <w:tabs>
          <w:tab w:val="num" w:pos="360"/>
        </w:tabs>
        <w:ind w:left="0" w:firstLine="0"/>
      </w:pPr>
      <w:r>
        <w:t>Private Entities will only be allowed one property right grant per celestial body and cannot have more than one grant at a time</w:t>
      </w:r>
    </w:p>
    <w:p w14:paraId="017F0DFB" w14:textId="77777777" w:rsidR="007F3416" w:rsidRDefault="007F3416" w:rsidP="007F3416">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02480312" w14:textId="77777777" w:rsidR="007F3416" w:rsidRPr="00873810" w:rsidRDefault="007F3416" w:rsidP="007F3416">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8" w:history="1">
        <w:r w:rsidRPr="006723E0">
          <w:rPr>
            <w:rStyle w:val="Hyperlink"/>
          </w:rPr>
          <w:t>https://www.sciencedirect.com/science/article/pii/S0265964621000515 accessed 12/12/21</w:t>
        </w:r>
      </w:hyperlink>
      <w:r>
        <w:t>] Adam</w:t>
      </w:r>
    </w:p>
    <w:p w14:paraId="1FAA7573" w14:textId="77777777" w:rsidR="007F3416" w:rsidRPr="00826990" w:rsidRDefault="007F3416" w:rsidP="007F3416">
      <w:r w:rsidRPr="00826990">
        <w:t>4. The data-centred approach to space mining regulation</w:t>
      </w:r>
    </w:p>
    <w:p w14:paraId="69688CAF" w14:textId="77777777" w:rsidR="007F3416" w:rsidRPr="00826990" w:rsidRDefault="007F3416" w:rsidP="007F3416">
      <w:r w:rsidRPr="00826990">
        <w:t>4.1. Core description of the regulatory regime and mining rights acquisition process</w:t>
      </w:r>
    </w:p>
    <w:p w14:paraId="6AEA0733" w14:textId="77777777" w:rsidR="007F3416" w:rsidRPr="00B60AC4" w:rsidRDefault="007F3416" w:rsidP="007F3416">
      <w:pPr>
        <w:rPr>
          <w:rStyle w:val="StyleUnderline"/>
        </w:rPr>
      </w:pPr>
      <w:r w:rsidRPr="00826990">
        <w:t xml:space="preserve">The </w:t>
      </w:r>
      <w:r w:rsidRPr="00403103">
        <w:rPr>
          <w:rStyle w:val="StyleUnderline"/>
          <w:highlight w:val="green"/>
        </w:rPr>
        <w:t>data</w:t>
      </w:r>
      <w:r w:rsidRPr="00B60AC4">
        <w:rPr>
          <w:rStyle w:val="StyleUnderline"/>
        </w:rPr>
        <w:t xml:space="preserve"> gathered </w:t>
      </w:r>
      <w:r w:rsidRPr="00403103">
        <w:rPr>
          <w:rStyle w:val="StyleUnderline"/>
          <w:highlight w:val="green"/>
        </w:rPr>
        <w:t>in</w:t>
      </w:r>
      <w:r w:rsidRPr="00B60AC4">
        <w:rPr>
          <w:rStyle w:val="StyleUnderline"/>
        </w:rPr>
        <w:t xml:space="preserve"> the exploration of a </w:t>
      </w:r>
      <w:hyperlink r:id="rId19" w:tooltip="Learn more about celestial body from ScienceDirect's AI-generated Topic Pages" w:history="1">
        <w:r w:rsidRPr="00403103">
          <w:rPr>
            <w:rStyle w:val="StyleUnderline"/>
            <w:highlight w:val="gree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403103">
        <w:rPr>
          <w:rStyle w:val="StyleUnderline"/>
          <w:highlight w:val="green"/>
        </w:rPr>
        <w:t>value</w:t>
      </w:r>
      <w:r w:rsidRPr="00B60AC4">
        <w:rPr>
          <w:rStyle w:val="StyleUnderline"/>
        </w:rPr>
        <w:t xml:space="preserve"> </w:t>
      </w:r>
      <w:r w:rsidRPr="00403103">
        <w:rPr>
          <w:rStyle w:val="StyleUnderline"/>
          <w:highlight w:val="green"/>
        </w:rPr>
        <w:t>for</w:t>
      </w:r>
      <w:r w:rsidRPr="00B60AC4">
        <w:rPr>
          <w:rStyle w:val="StyleUnderline"/>
        </w:rPr>
        <w:t xml:space="preserve"> humanity and </w:t>
      </w:r>
      <w:r w:rsidRPr="00403103">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2F232E28" w14:textId="77777777" w:rsidR="007F3416" w:rsidRPr="00601FE1" w:rsidRDefault="007F3416" w:rsidP="007F3416">
      <w:pPr>
        <w:rPr>
          <w:rStyle w:val="StyleUnderline"/>
        </w:rPr>
      </w:pPr>
      <w:r w:rsidRPr="00601FE1">
        <w:rPr>
          <w:rStyle w:val="StyleUnderline"/>
        </w:rPr>
        <w:t>Without preconditions, no entity has a right to mine the resources of a celestial body.</w:t>
      </w:r>
    </w:p>
    <w:p w14:paraId="73AE8D78" w14:textId="77777777" w:rsidR="007F3416" w:rsidRPr="00601FE1" w:rsidRDefault="007F3416" w:rsidP="007F3416">
      <w:pPr>
        <w:rPr>
          <w:rStyle w:val="StyleUnderline"/>
        </w:rPr>
      </w:pPr>
      <w:r w:rsidRPr="00601FE1">
        <w:rPr>
          <w:rStyle w:val="StyleUnderline"/>
        </w:rPr>
        <w:t xml:space="preserve">An </w:t>
      </w:r>
      <w:r w:rsidRPr="00403103">
        <w:rPr>
          <w:rStyle w:val="StyleUnderline"/>
          <w:highlight w:val="green"/>
        </w:rPr>
        <w:t xml:space="preserve">international </w:t>
      </w:r>
      <w:r w:rsidRPr="00B60AC4">
        <w:rPr>
          <w:rStyle w:val="StyleUnderline"/>
        </w:rPr>
        <w:t xml:space="preserve">regulatory </w:t>
      </w:r>
      <w:r w:rsidRPr="00403103">
        <w:rPr>
          <w:rStyle w:val="StyleUnderline"/>
          <w:highlight w:val="green"/>
        </w:rPr>
        <w:t>body</w:t>
      </w:r>
      <w:r w:rsidRPr="00601FE1">
        <w:rPr>
          <w:rStyle w:val="StyleUnderline"/>
        </w:rPr>
        <w:t xml:space="preserve"> </w:t>
      </w:r>
      <w:r w:rsidRPr="00403103">
        <w:rPr>
          <w:rStyle w:val="StyleUnderline"/>
          <w:highlight w:val="green"/>
        </w:rPr>
        <w:t>administers</w:t>
      </w:r>
      <w:r w:rsidRPr="00601FE1">
        <w:rPr>
          <w:rStyle w:val="StyleUnderline"/>
        </w:rPr>
        <w:t xml:space="preserve"> the </w:t>
      </w:r>
      <w:r w:rsidRPr="00B60AC4">
        <w:rPr>
          <w:rStyle w:val="StyleUnderline"/>
        </w:rPr>
        <w:t xml:space="preserve">existing </w:t>
      </w:r>
      <w:r w:rsidRPr="00403103">
        <w:rPr>
          <w:rStyle w:val="StyleUnderline"/>
          <w:highlight w:val="green"/>
        </w:rPr>
        <w:t>rights of companies</w:t>
      </w:r>
      <w:r w:rsidRPr="00601FE1">
        <w:rPr>
          <w:rStyle w:val="StyleUnderline"/>
        </w:rPr>
        <w:t xml:space="preserve"> </w:t>
      </w:r>
      <w:r w:rsidRPr="00403103">
        <w:rPr>
          <w:rStyle w:val="StyleUnderline"/>
          <w:highlight w:val="green"/>
        </w:rPr>
        <w:t>for</w:t>
      </w:r>
      <w:r w:rsidRPr="00601FE1">
        <w:rPr>
          <w:rStyle w:val="StyleUnderline"/>
        </w:rPr>
        <w:t xml:space="preserve"> </w:t>
      </w:r>
      <w:r w:rsidRPr="00403103">
        <w:rPr>
          <w:rStyle w:val="StyleUnderline"/>
          <w:highlight w:val="green"/>
        </w:rPr>
        <w:t>mining</w:t>
      </w:r>
      <w:r w:rsidRPr="00601FE1">
        <w:rPr>
          <w:rStyle w:val="StyleUnderline"/>
        </w:rPr>
        <w:t xml:space="preserve"> a specific celestial body.</w:t>
      </w:r>
    </w:p>
    <w:p w14:paraId="0A7625BD" w14:textId="77777777" w:rsidR="007F3416" w:rsidRPr="00601FE1" w:rsidRDefault="007F3416" w:rsidP="007F3416">
      <w:pPr>
        <w:rPr>
          <w:rStyle w:val="StyleUnderline"/>
        </w:rPr>
      </w:pPr>
      <w:r w:rsidRPr="00601FE1">
        <w:rPr>
          <w:rStyle w:val="StyleUnderline"/>
        </w:rPr>
        <w:t xml:space="preserve">Mining </w:t>
      </w:r>
      <w:r w:rsidRPr="00403103">
        <w:rPr>
          <w:rStyle w:val="StyleUnderline"/>
          <w:highlight w:val="green"/>
        </w:rPr>
        <w:t>rights</w:t>
      </w:r>
      <w:r w:rsidRPr="00601FE1">
        <w:rPr>
          <w:rStyle w:val="StyleUnderline"/>
        </w:rPr>
        <w:t xml:space="preserve"> to such bodies can be </w:t>
      </w:r>
      <w:r w:rsidRPr="00403103">
        <w:rPr>
          <w:rStyle w:val="StyleUnderline"/>
          <w:highlight w:val="green"/>
        </w:rPr>
        <w:t>applied</w:t>
      </w:r>
      <w:r w:rsidRPr="00601FE1">
        <w:rPr>
          <w:rStyle w:val="StyleUnderline"/>
        </w:rPr>
        <w:t xml:space="preserve"> for from this international regulatory body, with </w:t>
      </w:r>
      <w:r w:rsidRPr="00403103">
        <w:rPr>
          <w:rStyle w:val="StyleUnderline"/>
          <w:highlight w:val="green"/>
        </w:rPr>
        <w:t>applications</w:t>
      </w:r>
      <w:r w:rsidRPr="00601FE1">
        <w:rPr>
          <w:rStyle w:val="StyleUnderline"/>
        </w:rPr>
        <w:t xml:space="preserve"> made </w:t>
      </w:r>
      <w:r w:rsidRPr="00403103">
        <w:rPr>
          <w:rStyle w:val="StyleUnderline"/>
          <w:highlight w:val="green"/>
        </w:rPr>
        <w:t>public</w:t>
      </w:r>
      <w:r w:rsidRPr="00601FE1">
        <w:rPr>
          <w:rStyle w:val="StyleUnderline"/>
        </w:rPr>
        <w:t xml:space="preserve">. The application </w:t>
      </w:r>
      <w:r w:rsidRPr="00403103">
        <w:rPr>
          <w:rStyle w:val="StyleUnderline"/>
          <w:highlight w:val="green"/>
        </w:rPr>
        <w:t>expires</w:t>
      </w:r>
      <w:r w:rsidRPr="00601FE1">
        <w:rPr>
          <w:rStyle w:val="StyleUnderline"/>
        </w:rPr>
        <w:t xml:space="preserve"> </w:t>
      </w:r>
      <w:r w:rsidRPr="00403103">
        <w:rPr>
          <w:rStyle w:val="StyleUnderline"/>
          <w:highlight w:val="green"/>
        </w:rPr>
        <w:t>after</w:t>
      </w:r>
      <w:r w:rsidRPr="00601FE1">
        <w:rPr>
          <w:rStyle w:val="StyleUnderline"/>
        </w:rPr>
        <w:t xml:space="preserve"> a </w:t>
      </w:r>
      <w:r w:rsidRPr="00403103">
        <w:rPr>
          <w:rStyle w:val="StyleUnderline"/>
          <w:highlight w:val="green"/>
        </w:rPr>
        <w:t>pre-set period</w:t>
      </w:r>
      <w:r w:rsidRPr="00601FE1">
        <w:rPr>
          <w:rStyle w:val="StyleUnderline"/>
        </w:rPr>
        <w:t>.</w:t>
      </w:r>
    </w:p>
    <w:p w14:paraId="719281EC" w14:textId="77777777" w:rsidR="007F3416" w:rsidRPr="00601FE1" w:rsidRDefault="007F3416" w:rsidP="007F3416">
      <w:pPr>
        <w:rPr>
          <w:rStyle w:val="StyleUnderline"/>
        </w:rPr>
      </w:pPr>
      <w:r w:rsidRPr="00601FE1">
        <w:rPr>
          <w:rStyle w:val="StyleUnderline"/>
        </w:rPr>
        <w:t xml:space="preserve">Mining rights are </w:t>
      </w:r>
      <w:r w:rsidRPr="00403103">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403103">
        <w:rPr>
          <w:rStyle w:val="StyleUnderline"/>
          <w:highlight w:val="green"/>
        </w:rPr>
        <w:t>disclosure of</w:t>
      </w:r>
      <w:r w:rsidRPr="00601FE1">
        <w:rPr>
          <w:rStyle w:val="StyleUnderline"/>
        </w:rPr>
        <w:t xml:space="preserve"> </w:t>
      </w:r>
      <w:r w:rsidRPr="00403103">
        <w:rPr>
          <w:rStyle w:val="StyleUnderline"/>
          <w:highlight w:val="green"/>
        </w:rPr>
        <w:t>exploration</w:t>
      </w:r>
      <w:r w:rsidRPr="00601FE1">
        <w:rPr>
          <w:rStyle w:val="StyleUnderline"/>
        </w:rPr>
        <w:t xml:space="preserve"> </w:t>
      </w:r>
      <w:r w:rsidRPr="00403103">
        <w:rPr>
          <w:rStyle w:val="StyleUnderline"/>
          <w:highlight w:val="green"/>
        </w:rPr>
        <w:t>data</w:t>
      </w:r>
      <w:r w:rsidRPr="00601FE1">
        <w:rPr>
          <w:rStyle w:val="StyleUnderline"/>
        </w:rPr>
        <w:t xml:space="preserve"> on the celestial body within the pre-set period, proposedly </w:t>
      </w:r>
      <w:r w:rsidRPr="00403103">
        <w:rPr>
          <w:rStyle w:val="StyleUnderline"/>
          <w:highlight w:val="green"/>
        </w:rPr>
        <w:t>gathered in situ</w:t>
      </w:r>
      <w:r w:rsidRPr="00601FE1">
        <w:rPr>
          <w:rStyle w:val="StyleUnderline"/>
        </w:rPr>
        <w:t>, characterising this body and its resources in a pre-defined manner.</w:t>
      </w:r>
    </w:p>
    <w:p w14:paraId="1C8F38C4" w14:textId="77777777" w:rsidR="007F3416" w:rsidRPr="00601FE1" w:rsidRDefault="007F3416" w:rsidP="007F3416">
      <w:pPr>
        <w:rPr>
          <w:rStyle w:val="StyleUnderline"/>
        </w:rPr>
      </w:pPr>
      <w:r w:rsidRPr="00601FE1">
        <w:rPr>
          <w:rStyle w:val="StyleUnderline"/>
        </w:rPr>
        <w:t xml:space="preserve">The explorer's mining right to the resources of the celestial body is </w:t>
      </w:r>
      <w:r w:rsidRPr="00403103">
        <w:rPr>
          <w:rStyle w:val="StyleUnderline"/>
          <w:highlight w:val="green"/>
        </w:rPr>
        <w:t>published</w:t>
      </w:r>
      <w:r w:rsidRPr="00601FE1">
        <w:rPr>
          <w:rStyle w:val="StyleUnderline"/>
        </w:rPr>
        <w:t xml:space="preserve"> by the regulatory body </w:t>
      </w:r>
      <w:r w:rsidRPr="00403103">
        <w:rPr>
          <w:rStyle w:val="StyleUnderline"/>
          <w:highlight w:val="green"/>
        </w:rPr>
        <w:t xml:space="preserve">in </w:t>
      </w:r>
      <w:r w:rsidRPr="00622FF9">
        <w:rPr>
          <w:rStyle w:val="StyleUnderline"/>
        </w:rPr>
        <w:t>a </w:t>
      </w:r>
      <w:r w:rsidRPr="00403103">
        <w:rPr>
          <w:rStyle w:val="StyleUnderline"/>
          <w:highlight w:val="green"/>
        </w:rPr>
        <w:t>mining rights grant</w:t>
      </w:r>
      <w:r w:rsidRPr="00601FE1">
        <w:rPr>
          <w:rStyle w:val="StyleUnderline"/>
        </w:rPr>
        <w:t>.</w:t>
      </w:r>
    </w:p>
    <w:p w14:paraId="3D817EC3" w14:textId="77777777" w:rsidR="007F3416" w:rsidRPr="00601FE1" w:rsidRDefault="007F3416" w:rsidP="007F3416">
      <w:pPr>
        <w:rPr>
          <w:rStyle w:val="StyleUnderline"/>
        </w:rPr>
      </w:pPr>
      <w:r w:rsidRPr="00601FE1">
        <w:rPr>
          <w:rStyle w:val="StyleUnderline"/>
        </w:rPr>
        <w:t xml:space="preserve">The </w:t>
      </w:r>
      <w:r w:rsidRPr="00403103">
        <w:rPr>
          <w:rStyle w:val="StyleUnderline"/>
          <w:highlight w:val="green"/>
        </w:rPr>
        <w:t xml:space="preserve">data </w:t>
      </w:r>
      <w:r w:rsidRPr="00EE14D9">
        <w:rPr>
          <w:rStyle w:val="StyleUnderline"/>
        </w:rPr>
        <w:t>concerning</w:t>
      </w:r>
      <w:r w:rsidRPr="00601FE1">
        <w:rPr>
          <w:rStyle w:val="StyleUnderline"/>
        </w:rPr>
        <w:t xml:space="preserve"> the celestial body are </w:t>
      </w:r>
      <w:r w:rsidRPr="00403103">
        <w:rPr>
          <w:rStyle w:val="StyleUnderline"/>
          <w:highlight w:val="green"/>
        </w:rPr>
        <w:t>made public</w:t>
      </w:r>
      <w:r w:rsidRPr="00601FE1">
        <w:rPr>
          <w:rStyle w:val="StyleUnderline"/>
        </w:rPr>
        <w:t xml:space="preserve"> as </w:t>
      </w:r>
      <w:r w:rsidRPr="00403103">
        <w:rPr>
          <w:rStyle w:val="StyleUnderline"/>
          <w:highlight w:val="green"/>
        </w:rPr>
        <w:t xml:space="preserve">part of </w:t>
      </w:r>
      <w:r w:rsidRPr="00B60AC4">
        <w:rPr>
          <w:rStyle w:val="StyleUnderline"/>
        </w:rPr>
        <w:t xml:space="preserve">the </w:t>
      </w:r>
      <w:r w:rsidRPr="00403103">
        <w:rPr>
          <w:rStyle w:val="StyleUnderline"/>
          <w:highlight w:val="green"/>
        </w:rPr>
        <w:t>rights grant</w:t>
      </w:r>
      <w:r w:rsidRPr="00601FE1">
        <w:rPr>
          <w:rStyle w:val="StyleUnderline"/>
        </w:rPr>
        <w:t xml:space="preserve"> </w:t>
      </w:r>
      <w:r w:rsidRPr="00403103">
        <w:rPr>
          <w:rStyle w:val="StyleUnderline"/>
          <w:highlight w:val="green"/>
        </w:rPr>
        <w:t>within</w:t>
      </w:r>
      <w:r w:rsidRPr="00601FE1">
        <w:rPr>
          <w:rStyle w:val="StyleUnderline"/>
        </w:rPr>
        <w:t xml:space="preserve"> </w:t>
      </w:r>
      <w:r w:rsidRPr="00B60AC4">
        <w:rPr>
          <w:rStyle w:val="StyleUnderline"/>
        </w:rPr>
        <w:t>the</w:t>
      </w:r>
      <w:r w:rsidRPr="00601FE1">
        <w:rPr>
          <w:rStyle w:val="StyleUnderline"/>
        </w:rPr>
        <w:t xml:space="preserve"> </w:t>
      </w:r>
      <w:r w:rsidRPr="00403103">
        <w:rPr>
          <w:rStyle w:val="StyleUnderline"/>
          <w:highlight w:val="green"/>
        </w:rPr>
        <w:t xml:space="preserve">domain of </w:t>
      </w:r>
      <w:r w:rsidRPr="00B60AC4">
        <w:rPr>
          <w:rStyle w:val="StyleUnderline"/>
        </w:rPr>
        <w:t xml:space="preserve">all </w:t>
      </w:r>
      <w:r w:rsidRPr="00403103">
        <w:rPr>
          <w:rStyle w:val="StyleUnderline"/>
          <w:highlight w:val="green"/>
        </w:rPr>
        <w:t xml:space="preserve">participating members </w:t>
      </w:r>
      <w:r w:rsidRPr="00B60AC4">
        <w:rPr>
          <w:rStyle w:val="StyleUnderline"/>
        </w:rPr>
        <w:t>of the regulatory regime.</w:t>
      </w:r>
    </w:p>
    <w:p w14:paraId="2BE8C43A" w14:textId="77777777" w:rsidR="007F3416" w:rsidRPr="00601FE1" w:rsidRDefault="007F3416" w:rsidP="007F3416">
      <w:pPr>
        <w:rPr>
          <w:rStyle w:val="StyleUnderline"/>
        </w:rPr>
      </w:pPr>
      <w:r w:rsidRPr="00601FE1">
        <w:rPr>
          <w:rStyle w:val="StyleUnderline"/>
        </w:rPr>
        <w:t xml:space="preserve">The </w:t>
      </w:r>
      <w:r w:rsidRPr="00403103">
        <w:rPr>
          <w:rStyle w:val="StyleUnderline"/>
          <w:highlight w:val="green"/>
        </w:rPr>
        <w:t>exclusive mining rights to</w:t>
      </w:r>
      <w:r w:rsidRPr="00EE14D9">
        <w:rPr>
          <w:rStyle w:val="StyleUnderline"/>
        </w:rPr>
        <w:t xml:space="preserve"> any </w:t>
      </w:r>
      <w:r w:rsidRPr="00403103">
        <w:rPr>
          <w:rStyle w:val="StyleUnderline"/>
          <w:highlight w:val="green"/>
        </w:rPr>
        <w:t>specific body</w:t>
      </w:r>
      <w:r w:rsidRPr="00EE14D9">
        <w:rPr>
          <w:rStyle w:val="StyleUnderline"/>
        </w:rPr>
        <w:t xml:space="preserve"> are</w:t>
      </w:r>
      <w:r w:rsidRPr="00601FE1">
        <w:rPr>
          <w:rStyle w:val="StyleUnderline"/>
        </w:rPr>
        <w:t xml:space="preserve"> </w:t>
      </w:r>
      <w:r w:rsidRPr="00403103">
        <w:rPr>
          <w:rStyle w:val="StyleUnderline"/>
          <w:highlight w:val="green"/>
        </w:rPr>
        <w:t>tradeable</w:t>
      </w:r>
      <w:r w:rsidRPr="00601FE1">
        <w:rPr>
          <w:rStyle w:val="StyleUnderline"/>
        </w:rPr>
        <w:t>.</w:t>
      </w:r>
    </w:p>
    <w:p w14:paraId="1BBCA031" w14:textId="77777777" w:rsidR="007F3416" w:rsidRPr="00601FE1" w:rsidRDefault="007F3416" w:rsidP="007F3416">
      <w:pPr>
        <w:rPr>
          <w:rStyle w:val="StyleUnderline"/>
        </w:rPr>
      </w:pPr>
      <w:r w:rsidRPr="00601FE1">
        <w:rPr>
          <w:rStyle w:val="StyleUnderline"/>
        </w:rPr>
        <w:t>The scope of the regulatory body with respect to the granting of mining rights is not revenue-oriented.</w:t>
      </w:r>
    </w:p>
    <w:p w14:paraId="2E5A3757" w14:textId="77777777" w:rsidR="007F3416" w:rsidRPr="00EE14D9" w:rsidRDefault="007F3416" w:rsidP="007F3416">
      <w:pPr>
        <w:rPr>
          <w:rStyle w:val="StyleUnderline"/>
        </w:rPr>
      </w:pPr>
      <w:r w:rsidRPr="00826990">
        <w:t xml:space="preserve">The </w:t>
      </w:r>
      <w:r w:rsidRPr="00403103">
        <w:rPr>
          <w:rStyle w:val="StyleUnderline"/>
          <w:highlight w:val="green"/>
        </w:rPr>
        <w:t>international</w:t>
      </w:r>
      <w:r w:rsidRPr="00EE14D9">
        <w:rPr>
          <w:rStyle w:val="StyleUnderline"/>
        </w:rPr>
        <w:t xml:space="preserve"> regulatory </w:t>
      </w:r>
      <w:r w:rsidRPr="00403103">
        <w:rPr>
          <w:rStyle w:val="StyleUnderline"/>
          <w:highlight w:val="green"/>
        </w:rPr>
        <w:t>body</w:t>
      </w:r>
      <w:r w:rsidRPr="00EE14D9">
        <w:rPr>
          <w:rStyle w:val="StyleUnderline"/>
        </w:rPr>
        <w:t xml:space="preserve"> would thus </w:t>
      </w:r>
      <w:r w:rsidRPr="00403103">
        <w:rPr>
          <w:rStyle w:val="StyleUnderline"/>
          <w:highlight w:val="green"/>
        </w:rPr>
        <w:t>act</w:t>
      </w:r>
      <w:r w:rsidRPr="00EE14D9">
        <w:rPr>
          <w:rStyle w:val="StyleUnderline"/>
        </w:rPr>
        <w:t xml:space="preserve"> </w:t>
      </w:r>
      <w:r w:rsidRPr="00403103">
        <w:rPr>
          <w:rStyle w:val="StyleUnderline"/>
          <w:highlight w:val="green"/>
        </w:rPr>
        <w:t>as</w:t>
      </w:r>
      <w:r w:rsidRPr="00EE14D9">
        <w:rPr>
          <w:rStyle w:val="StyleUnderline"/>
        </w:rPr>
        <w:t xml:space="preserve"> a curator of </w:t>
      </w:r>
      <w:r w:rsidRPr="00403103">
        <w:rPr>
          <w:rStyle w:val="StyleUnderline"/>
          <w:highlight w:val="green"/>
        </w:rPr>
        <w:t>a rights register</w:t>
      </w:r>
      <w:r w:rsidRPr="00EE14D9">
        <w:rPr>
          <w:rStyle w:val="StyleUnderline"/>
        </w:rPr>
        <w:t xml:space="preserve"> and an attached database of exploration data</w:t>
      </w:r>
      <w:r w:rsidRPr="00826990">
        <w:t xml:space="preserve">. The concept is superficially </w:t>
      </w:r>
      <w:r w:rsidRPr="00403103">
        <w:rPr>
          <w:rStyle w:val="StyleUnderline"/>
          <w:highlight w:val="green"/>
        </w:rPr>
        <w:t>comparable to</w:t>
      </w:r>
      <w:r w:rsidRPr="00974309">
        <w:rPr>
          <w:rStyle w:val="StyleUnderline"/>
        </w:rPr>
        <w:t xml:space="preserve"> </w:t>
      </w:r>
      <w:r w:rsidRPr="00403103">
        <w:rPr>
          <w:rStyle w:val="StyleUnderline"/>
          <w:highlight w:val="gree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20"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609DFA4" w14:textId="77777777" w:rsidR="007F3416" w:rsidRPr="00826990" w:rsidRDefault="007F3416" w:rsidP="007F3416">
      <w:r w:rsidRPr="00826990">
        <w:t>4.2. Discussion and means of implementation</w:t>
      </w:r>
    </w:p>
    <w:p w14:paraId="53D58B04" w14:textId="77777777" w:rsidR="007F3416" w:rsidRPr="00115A20" w:rsidRDefault="007F3416" w:rsidP="007F3416">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4242FCA2" w14:textId="77777777" w:rsidR="007F3416" w:rsidRPr="00873810" w:rsidRDefault="007F3416" w:rsidP="007F3416">
      <w:pPr>
        <w:rPr>
          <w:u w:val="single"/>
        </w:rPr>
      </w:pPr>
      <w:r w:rsidRPr="00826990">
        <w:t xml:space="preserve">The </w:t>
      </w:r>
      <w:r w:rsidRPr="00235D1B">
        <w:rPr>
          <w:rStyle w:val="StyleUnderline"/>
        </w:rPr>
        <w:t xml:space="preserve">use of </w:t>
      </w:r>
      <w:r w:rsidRPr="00403103">
        <w:rPr>
          <w:rStyle w:val="StyleUnderline"/>
          <w:highlight w:val="gree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403103">
        <w:rPr>
          <w:rStyle w:val="StyleUnderline"/>
          <w:highlight w:val="green"/>
        </w:rPr>
        <w:t>boost</w:t>
      </w:r>
      <w:r w:rsidRPr="00235D1B">
        <w:rPr>
          <w:rStyle w:val="StyleUnderline"/>
        </w:rPr>
        <w:t xml:space="preserve"> in </w:t>
      </w:r>
      <w:r w:rsidRPr="00403103">
        <w:rPr>
          <w:rStyle w:val="StyleUnderline"/>
          <w:highlight w:val="green"/>
        </w:rPr>
        <w:t>research</w:t>
      </w:r>
      <w:r w:rsidRPr="00235D1B">
        <w:rPr>
          <w:rStyle w:val="StyleUnderline"/>
        </w:rPr>
        <w:t xml:space="preserve"> </w:t>
      </w:r>
      <w:r w:rsidRPr="00403103">
        <w:rPr>
          <w:rStyle w:val="StyleUnderline"/>
          <w:highlight w:val="green"/>
        </w:rPr>
        <w:t>on</w:t>
      </w:r>
      <w:r w:rsidRPr="00235D1B">
        <w:rPr>
          <w:rStyle w:val="StyleUnderline"/>
        </w:rPr>
        <w:t xml:space="preserve"> small </w:t>
      </w:r>
      <w:r w:rsidRPr="00403103">
        <w:rPr>
          <w:rStyle w:val="StyleUnderline"/>
          <w:highlight w:val="green"/>
        </w:rPr>
        <w:t>celestial bodies</w:t>
      </w:r>
      <w:r w:rsidRPr="00235D1B">
        <w:rPr>
          <w:rStyle w:val="StyleUnderline"/>
        </w:rPr>
        <w:t xml:space="preserve"> at a speed </w:t>
      </w:r>
      <w:r w:rsidRPr="00403103">
        <w:rPr>
          <w:rStyle w:val="StyleUnderline"/>
          <w:highlight w:val="green"/>
        </w:rPr>
        <w:t>unmatchable by pure government/</w:t>
      </w:r>
      <w:r w:rsidRPr="00235D1B">
        <w:rPr>
          <w:rStyle w:val="StyleUnderline"/>
        </w:rPr>
        <w:t xml:space="preserve">agency funded science </w:t>
      </w:r>
      <w:r w:rsidRPr="00403103">
        <w:rPr>
          <w:rStyle w:val="StyleUnderline"/>
          <w:highlight w:val="green"/>
        </w:rPr>
        <w:t>probes</w:t>
      </w:r>
      <w:r w:rsidRPr="00826990">
        <w:t xml:space="preserve">. This usefulness to the scientific community could </w:t>
      </w:r>
      <w:r w:rsidRPr="00403103">
        <w:rPr>
          <w:rStyle w:val="StyleUnderline"/>
          <w:highlight w:val="green"/>
        </w:rPr>
        <w:t>lead to</w:t>
      </w:r>
      <w:r w:rsidRPr="00235D1B">
        <w:rPr>
          <w:rStyle w:val="StyleUnderline"/>
        </w:rPr>
        <w:t xml:space="preserve"> sustained </w:t>
      </w:r>
      <w:r w:rsidRPr="00403103">
        <w:rPr>
          <w:rStyle w:val="StyleUnderline"/>
          <w:highlight w:val="green"/>
        </w:rPr>
        <w:t>partnerships</w:t>
      </w:r>
      <w:r w:rsidRPr="00235D1B">
        <w:rPr>
          <w:rStyle w:val="StyleUnderline"/>
        </w:rPr>
        <w:t xml:space="preserve"> between prospecting companies and scientific institutions and could even </w:t>
      </w:r>
      <w:r w:rsidRPr="00403103">
        <w:rPr>
          <w:rStyle w:val="StyleUnderline"/>
          <w:highlight w:val="green"/>
        </w:rPr>
        <w:t>provide</w:t>
      </w:r>
      <w:r w:rsidRPr="00235D1B">
        <w:rPr>
          <w:rStyle w:val="StyleUnderline"/>
        </w:rPr>
        <w:t xml:space="preserve"> a source of </w:t>
      </w:r>
      <w:r w:rsidRPr="00403103">
        <w:rPr>
          <w:rStyle w:val="StyleUnderline"/>
          <w:highlight w:val="green"/>
        </w:rPr>
        <w:t>funding</w:t>
      </w:r>
      <w:r w:rsidRPr="00235D1B">
        <w:rPr>
          <w:rStyle w:val="StyleUnderline"/>
        </w:rPr>
        <w:t xml:space="preserve"> for the companies through </w:t>
      </w:r>
      <w:r w:rsidRPr="00403103">
        <w:rPr>
          <w:rStyle w:val="StyleUnderline"/>
          <w:highlight w:val="green"/>
        </w:rPr>
        <w:t>R&amp;D grants</w:t>
      </w:r>
      <w:r w:rsidRPr="00235D1B">
        <w:rPr>
          <w:rStyle w:val="StyleUnderline"/>
        </w:rPr>
        <w:t xml:space="preserve"> and </w:t>
      </w:r>
      <w:r w:rsidRPr="00403103">
        <w:rPr>
          <w:rStyle w:val="StyleUnderline"/>
          <w:highlight w:val="gree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403103">
        <w:rPr>
          <w:rStyle w:val="StyleUnderline"/>
          <w:highlight w:val="green"/>
        </w:rPr>
        <w:t>exploration from a tailored mission</w:t>
      </w:r>
      <w:r w:rsidRPr="00235D1B">
        <w:rPr>
          <w:rStyle w:val="StyleUnderline"/>
        </w:rPr>
        <w:t xml:space="preserve"> profile with a purpose-built spacecraft </w:t>
      </w:r>
      <w:r w:rsidRPr="00403103">
        <w:rPr>
          <w:rStyle w:val="StyleUnderline"/>
          <w:highlight w:val="green"/>
        </w:rPr>
        <w:t>to</w:t>
      </w:r>
      <w:r w:rsidRPr="00235D1B">
        <w:rPr>
          <w:rStyle w:val="StyleUnderline"/>
        </w:rPr>
        <w:t xml:space="preserve"> a </w:t>
      </w:r>
      <w:r w:rsidRPr="00403103">
        <w:rPr>
          <w:rStyle w:val="StyleUnderline"/>
          <w:highlight w:val="green"/>
        </w:rPr>
        <w:t>standard task</w:t>
      </w:r>
      <w:r w:rsidRPr="00235D1B">
        <w:rPr>
          <w:rStyle w:val="StyleUnderline"/>
        </w:rPr>
        <w:t xml:space="preserve"> in space flight would also </w:t>
      </w:r>
      <w:r w:rsidRPr="00403103">
        <w:rPr>
          <w:rStyle w:val="StyleUnderline"/>
          <w:highlight w:val="green"/>
        </w:rPr>
        <w:t xml:space="preserve">lead to </w:t>
      </w:r>
      <w:r w:rsidRPr="00235D1B">
        <w:rPr>
          <w:rStyle w:val="StyleUnderline"/>
        </w:rPr>
        <w:t xml:space="preserve">a </w:t>
      </w:r>
      <w:r w:rsidRPr="00403103">
        <w:rPr>
          <w:rStyle w:val="StyleUnderline"/>
          <w:highlight w:val="green"/>
        </w:rPr>
        <w:t>cost</w:t>
      </w:r>
      <w:r w:rsidRPr="00235D1B">
        <w:rPr>
          <w:rStyle w:val="StyleUnderline"/>
        </w:rPr>
        <w:t xml:space="preserve"> </w:t>
      </w:r>
      <w:r w:rsidRPr="00403103">
        <w:rPr>
          <w:rStyle w:val="StyleUnderline"/>
          <w:highlight w:val="green"/>
        </w:rPr>
        <w:t>reduction</w:t>
      </w:r>
      <w:r w:rsidRPr="00235D1B">
        <w:rPr>
          <w:rStyle w:val="StyleUnderline"/>
        </w:rPr>
        <w:t xml:space="preserve"> of the respective exploration spacecraft through </w:t>
      </w:r>
      <w:hyperlink r:id="rId21"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2"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2"/>
      <w:r w:rsidRPr="00826990">
        <w:t>] and Crawford [</w:t>
      </w:r>
      <w:bookmarkStart w:id="3"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3"/>
      <w:r w:rsidRPr="00826990">
        <w:t>] imagined as possible effects of a space economy. Thus, there is an immediate return for society from the exploitation rights grant. It also reconciles the adverse interests of space development and </w:t>
      </w:r>
      <w:hyperlink r:id="rId22" w:tooltip="Learn more about space science from ScienceDirect's AI-generated Topic Pages" w:history="1">
        <w:r w:rsidRPr="00826990">
          <w:rPr>
            <w:rStyle w:val="Hyperlink"/>
          </w:rPr>
          <w:t>space science</w:t>
        </w:r>
      </w:hyperlink>
      <w:r w:rsidRPr="00826990">
        <w:t> as laid out by Schwartz [</w:t>
      </w:r>
      <w:bookmarkStart w:id="4"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4"/>
      <w:r w:rsidRPr="00826990">
        <w:t xml:space="preserve">]. </w:t>
      </w:r>
      <w:r w:rsidRPr="00235D1B">
        <w:rPr>
          <w:rStyle w:val="StyleUnderline"/>
        </w:rPr>
        <w:t xml:space="preserve">It </w:t>
      </w:r>
      <w:r w:rsidRPr="00403103">
        <w:rPr>
          <w:rStyle w:val="StyleUnderline"/>
          <w:highlight w:val="green"/>
        </w:rPr>
        <w:t>ensures</w:t>
      </w:r>
      <w:r w:rsidRPr="00235D1B">
        <w:rPr>
          <w:rStyle w:val="StyleUnderline"/>
        </w:rPr>
        <w:t xml:space="preserve"> that, by exploitation, </w:t>
      </w:r>
      <w:r w:rsidRPr="00403103">
        <w:rPr>
          <w:rStyle w:val="StyleUnderline"/>
          <w:highlight w:val="green"/>
        </w:rPr>
        <w:t>information</w:t>
      </w:r>
      <w:r w:rsidRPr="00235D1B">
        <w:rPr>
          <w:rStyle w:val="StyleUnderline"/>
        </w:rPr>
        <w:t xml:space="preserve"> contained in celestial bodies is </w:t>
      </w:r>
      <w:r w:rsidRPr="00403103">
        <w:rPr>
          <w:rStyle w:val="StyleUnderline"/>
          <w:highlight w:val="green"/>
        </w:rPr>
        <w:t>not lost for future generations.</w:t>
      </w:r>
      <w:r w:rsidRPr="00826990">
        <w:t xml:space="preserve">The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403103">
        <w:rPr>
          <w:rStyle w:val="StyleUnderline"/>
          <w:highlight w:val="green"/>
        </w:rPr>
        <w:t>prospecting</w:t>
      </w:r>
      <w:r w:rsidRPr="00B60AC4">
        <w:rPr>
          <w:rStyle w:val="StyleUnderline"/>
        </w:rPr>
        <w:t xml:space="preserve"> could </w:t>
      </w:r>
      <w:r w:rsidRPr="00403103">
        <w:rPr>
          <w:rStyle w:val="StyleUnderline"/>
          <w:highlight w:val="green"/>
        </w:rPr>
        <w:t>take place</w:t>
      </w:r>
      <w:r w:rsidRPr="00B60AC4">
        <w:rPr>
          <w:rStyle w:val="StyleUnderline"/>
        </w:rPr>
        <w:t xml:space="preserve"> </w:t>
      </w:r>
      <w:r w:rsidRPr="00403103">
        <w:rPr>
          <w:rStyle w:val="StyleUnderline"/>
          <w:highlight w:val="green"/>
        </w:rPr>
        <w:t>without</w:t>
      </w:r>
      <w:r w:rsidRPr="00B60AC4">
        <w:rPr>
          <w:rStyle w:val="StyleUnderline"/>
        </w:rPr>
        <w:t xml:space="preserve"> an </w:t>
      </w:r>
      <w:r w:rsidRPr="00403103">
        <w:rPr>
          <w:rStyle w:val="StyleUnderline"/>
          <w:highlight w:val="gree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1EE2A713" w14:textId="78303DAB" w:rsidR="007F3416" w:rsidRDefault="007F3416" w:rsidP="007F3416">
      <w:pPr>
        <w:rPr>
          <w:rStyle w:val="StyleUnderline"/>
        </w:rPr>
      </w:pPr>
      <w:r w:rsidRPr="00826990">
        <w:t xml:space="preserve">The </w:t>
      </w:r>
      <w:r w:rsidRPr="00403103">
        <w:rPr>
          <w:rStyle w:val="StyleUnderline"/>
          <w:highlight w:val="green"/>
        </w:rPr>
        <w:t>transparency</w:t>
      </w:r>
      <w:r w:rsidRPr="00B60AC4">
        <w:rPr>
          <w:rStyle w:val="StyleUnderline"/>
        </w:rPr>
        <w:t xml:space="preserve"> </w:t>
      </w:r>
      <w:r w:rsidRPr="00403103">
        <w:rPr>
          <w:rStyle w:val="StyleUnderline"/>
          <w:highlight w:val="green"/>
        </w:rPr>
        <w:t>of</w:t>
      </w:r>
      <w:r w:rsidRPr="00B60AC4">
        <w:rPr>
          <w:rStyle w:val="StyleUnderline"/>
        </w:rPr>
        <w:t xml:space="preserve"> where exploration </w:t>
      </w:r>
      <w:r w:rsidRPr="00403103">
        <w:rPr>
          <w:rStyle w:val="StyleUnderline"/>
          <w:highlight w:val="gree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403103">
        <w:rPr>
          <w:rStyle w:val="StyleUnderline"/>
          <w:highlight w:val="green"/>
        </w:rPr>
        <w:t>benefits</w:t>
      </w:r>
      <w:r w:rsidRPr="00B60AC4">
        <w:rPr>
          <w:rStyle w:val="StyleUnderline"/>
        </w:rPr>
        <w:t xml:space="preserve"> for the </w:t>
      </w:r>
      <w:r w:rsidRPr="00403103">
        <w:rPr>
          <w:rStyle w:val="StyleUnderline"/>
          <w:highlight w:val="green"/>
        </w:rPr>
        <w:t>sustainable</w:t>
      </w:r>
      <w:r w:rsidRPr="00B60AC4">
        <w:rPr>
          <w:rStyle w:val="StyleUnderline"/>
        </w:rPr>
        <w:t xml:space="preserve"> use of space</w:t>
      </w:r>
      <w:r w:rsidRPr="00826990">
        <w:t xml:space="preserve">, </w:t>
      </w:r>
      <w:r w:rsidRPr="00403103">
        <w:rPr>
          <w:rStyle w:val="StyleUnderline"/>
          <w:highlight w:val="green"/>
        </w:rPr>
        <w:t xml:space="preserve">trust building </w:t>
      </w:r>
      <w:r w:rsidRPr="00B60AC4">
        <w:rPr>
          <w:rStyle w:val="StyleUnderline"/>
        </w:rPr>
        <w:t xml:space="preserve">and </w:t>
      </w:r>
      <w:r w:rsidRPr="00403103">
        <w:rPr>
          <w:rStyle w:val="StyleUnderline"/>
          <w:highlight w:val="gree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403103">
        <w:rPr>
          <w:rStyle w:val="StyleUnderline"/>
          <w:highlight w:val="green"/>
        </w:rPr>
        <w:t>collisions</w:t>
      </w:r>
      <w:r w:rsidRPr="00B60AC4">
        <w:rPr>
          <w:rStyle w:val="StyleUnderline"/>
        </w:rPr>
        <w:t xml:space="preserve"> of competitors </w:t>
      </w:r>
      <w:r w:rsidRPr="00403103">
        <w:rPr>
          <w:rStyle w:val="StyleUnderline"/>
          <w:highlight w:val="green"/>
        </w:rPr>
        <w:t>in deep space</w:t>
      </w:r>
      <w:r w:rsidRPr="00B60AC4">
        <w:rPr>
          <w:rStyle w:val="StyleUnderline"/>
        </w:rPr>
        <w:t xml:space="preserve"> are </w:t>
      </w:r>
      <w:r w:rsidRPr="00403103">
        <w:rPr>
          <w:rStyle w:val="StyleUnderline"/>
          <w:highlight w:val="green"/>
        </w:rPr>
        <w:t>prevented</w:t>
      </w:r>
      <w:r w:rsidRPr="00B60AC4">
        <w:rPr>
          <w:rStyle w:val="StyleUnderline"/>
        </w:rPr>
        <w:t xml:space="preserve"> </w:t>
      </w:r>
      <w:r w:rsidRPr="00403103">
        <w:rPr>
          <w:rStyle w:val="StyleUnderline"/>
          <w:highlight w:val="green"/>
        </w:rPr>
        <w:t>by</w:t>
      </w:r>
      <w:r w:rsidRPr="00B60AC4">
        <w:rPr>
          <w:rStyle w:val="StyleUnderline"/>
        </w:rPr>
        <w:t xml:space="preserve"> the </w:t>
      </w:r>
      <w:r w:rsidRPr="00403103">
        <w:rPr>
          <w:rStyle w:val="StyleUnderline"/>
          <w:highlight w:val="green"/>
        </w:rPr>
        <w:t>reduction of exploration</w:t>
      </w:r>
      <w:r w:rsidRPr="00B60AC4">
        <w:rPr>
          <w:rStyle w:val="StyleUnderline"/>
        </w:rPr>
        <w:t xml:space="preserve"> efforts at the same destination through the </w:t>
      </w:r>
      <w:r w:rsidRPr="00403103">
        <w:rPr>
          <w:rStyle w:val="StyleUnderline"/>
          <w:highlight w:val="green"/>
        </w:rPr>
        <w:t>application</w:t>
      </w:r>
      <w:r w:rsidRPr="00B60AC4">
        <w:rPr>
          <w:rStyle w:val="StyleUnderline"/>
        </w:rPr>
        <w:t xml:space="preserve"> </w:t>
      </w:r>
      <w:r w:rsidRPr="00403103">
        <w:rPr>
          <w:rStyle w:val="StyleUnderline"/>
          <w:highlight w:val="green"/>
        </w:rPr>
        <w:t>for</w:t>
      </w:r>
      <w:r w:rsidRPr="00B60AC4">
        <w:rPr>
          <w:rStyle w:val="StyleUnderline"/>
        </w:rPr>
        <w:t xml:space="preserve"> mining </w:t>
      </w:r>
      <w:r w:rsidRPr="00403103">
        <w:rPr>
          <w:rStyle w:val="StyleUnderline"/>
          <w:highlight w:val="green"/>
        </w:rPr>
        <w:t>rights</w:t>
      </w:r>
      <w:r w:rsidRPr="00B60AC4">
        <w:rPr>
          <w:rStyle w:val="StyleUnderline"/>
        </w:rPr>
        <w:t xml:space="preserve"> by </w:t>
      </w:r>
      <w:r w:rsidRPr="00403103">
        <w:rPr>
          <w:rStyle w:val="StyleUnderline"/>
          <w:highlight w:val="green"/>
        </w:rPr>
        <w:t>one</w:t>
      </w:r>
      <w:r w:rsidRPr="00B60AC4">
        <w:rPr>
          <w:rStyle w:val="StyleUnderline"/>
        </w:rPr>
        <w:t xml:space="preserve"> applicant </w:t>
      </w:r>
      <w:r w:rsidRPr="00403103">
        <w:rPr>
          <w:rStyle w:val="StyleUnderline"/>
          <w:highlight w:val="green"/>
        </w:rPr>
        <w:t>at a time</w:t>
      </w:r>
      <w:r w:rsidRPr="00B60AC4">
        <w:rPr>
          <w:rStyle w:val="StyleUnderline"/>
        </w:rPr>
        <w:t>.</w:t>
      </w:r>
      <w:r w:rsidRPr="00826990">
        <w:t xml:space="preserve"> As pointed out by Newman and Williamson [</w:t>
      </w:r>
      <w:bookmarkStart w:id="5"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5"/>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403103">
        <w:rPr>
          <w:rStyle w:val="StyleUnderline"/>
          <w:highlight w:val="green"/>
        </w:rPr>
        <w:t>preventing</w:t>
      </w:r>
      <w:r w:rsidRPr="00E4117B">
        <w:rPr>
          <w:rStyle w:val="StyleUnderline"/>
        </w:rPr>
        <w:t xml:space="preserve"> the </w:t>
      </w:r>
      <w:r w:rsidRPr="00403103">
        <w:rPr>
          <w:rStyle w:val="StyleUnderline"/>
          <w:highlight w:val="green"/>
        </w:rPr>
        <w:t>collision</w:t>
      </w:r>
      <w:r w:rsidRPr="00E4117B">
        <w:rPr>
          <w:rStyle w:val="StyleUnderline"/>
        </w:rPr>
        <w:t xml:space="preserve"> of two spacecraft, one </w:t>
      </w:r>
      <w:r w:rsidRPr="00403103">
        <w:rPr>
          <w:rStyle w:val="StyleUnderline"/>
          <w:highlight w:val="green"/>
        </w:rPr>
        <w:t>source</w:t>
      </w:r>
      <w:r w:rsidRPr="00E4117B">
        <w:rPr>
          <w:rStyle w:val="StyleUnderline"/>
        </w:rPr>
        <w:t xml:space="preserve"> </w:t>
      </w:r>
      <w:r w:rsidRPr="00403103">
        <w:rPr>
          <w:rStyle w:val="StyleUnderline"/>
          <w:highlight w:val="green"/>
        </w:rPr>
        <w:t>of debris creation</w:t>
      </w:r>
      <w:r w:rsidRPr="00E4117B">
        <w:rPr>
          <w:rStyle w:val="StyleUnderline"/>
        </w:rPr>
        <w:t xml:space="preserve"> can be </w:t>
      </w:r>
      <w:r w:rsidRPr="00403103">
        <w:rPr>
          <w:rStyle w:val="StyleUnderline"/>
          <w:highlight w:val="green"/>
        </w:rPr>
        <w:t>mitigated</w:t>
      </w:r>
      <w:r w:rsidRPr="00E4117B">
        <w:rPr>
          <w:rStyle w:val="StyleUnderline"/>
        </w:rPr>
        <w:t xml:space="preserve"> through this regulation mechanism.</w:t>
      </w:r>
      <w:r w:rsidRPr="00826990">
        <w:t xml:space="preserve"> With respect to Deudney's [</w:t>
      </w:r>
      <w:bookmarkStart w:id="6"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6"/>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7"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7"/>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403103">
        <w:rPr>
          <w:rStyle w:val="StyleUnderline"/>
          <w:highlight w:val="green"/>
        </w:rPr>
        <w:t>continuous</w:t>
      </w:r>
      <w:r w:rsidRPr="00E4117B">
        <w:rPr>
          <w:rStyle w:val="StyleUnderline"/>
        </w:rPr>
        <w:t xml:space="preserve">, (for a mining activity) untypical </w:t>
      </w:r>
      <w:r w:rsidRPr="00403103">
        <w:rPr>
          <w:rStyle w:val="StyleUnderline"/>
          <w:highlight w:val="green"/>
        </w:rPr>
        <w:t>change</w:t>
      </w:r>
      <w:r w:rsidRPr="00E4117B">
        <w:rPr>
          <w:rStyle w:val="StyleUnderline"/>
        </w:rPr>
        <w:t xml:space="preserve"> </w:t>
      </w:r>
      <w:r w:rsidRPr="00403103">
        <w:rPr>
          <w:rStyle w:val="StyleUnderline"/>
          <w:highlight w:val="green"/>
        </w:rPr>
        <w:t>in</w:t>
      </w:r>
      <w:r w:rsidRPr="00E4117B">
        <w:rPr>
          <w:rStyle w:val="StyleUnderline"/>
        </w:rPr>
        <w:t xml:space="preserve"> the </w:t>
      </w:r>
      <w:r w:rsidRPr="00403103">
        <w:rPr>
          <w:rStyle w:val="StyleUnderline"/>
          <w:highlight w:val="green"/>
        </w:rPr>
        <w:t>orbit</w:t>
      </w:r>
      <w:r w:rsidRPr="00E4117B">
        <w:rPr>
          <w:rStyle w:val="StyleUnderline"/>
        </w:rPr>
        <w:t xml:space="preserve"> </w:t>
      </w:r>
      <w:r w:rsidRPr="00403103">
        <w:rPr>
          <w:rStyle w:val="StyleUnderline"/>
          <w:highlight w:val="green"/>
        </w:rPr>
        <w:t>of</w:t>
      </w:r>
      <w:r w:rsidRPr="00E4117B">
        <w:rPr>
          <w:rStyle w:val="StyleUnderline"/>
        </w:rPr>
        <w:t xml:space="preserve"> an </w:t>
      </w:r>
      <w:r w:rsidRPr="00403103">
        <w:rPr>
          <w:rStyle w:val="StyleUnderline"/>
          <w:highlight w:val="green"/>
        </w:rPr>
        <w:t>asteroid</w:t>
      </w:r>
      <w:r w:rsidRPr="00E4117B">
        <w:rPr>
          <w:rStyle w:val="StyleUnderline"/>
        </w:rPr>
        <w:t xml:space="preserve"> would </w:t>
      </w:r>
      <w:r w:rsidRPr="00403103">
        <w:rPr>
          <w:rStyle w:val="StyleUnderline"/>
          <w:highlight w:val="green"/>
        </w:rPr>
        <w:t>make</w:t>
      </w:r>
      <w:r w:rsidRPr="00E4117B">
        <w:rPr>
          <w:rStyle w:val="StyleUnderline"/>
        </w:rPr>
        <w:t xml:space="preserve"> a </w:t>
      </w:r>
      <w:r w:rsidRPr="00403103">
        <w:rPr>
          <w:rStyle w:val="StyleUnderline"/>
          <w:highlight w:val="green"/>
        </w:rPr>
        <w:t>redirect</w:t>
      </w:r>
      <w:r w:rsidRPr="00E4117B">
        <w:rPr>
          <w:rStyle w:val="StyleUnderline"/>
        </w:rPr>
        <w:t xml:space="preserve"> </w:t>
      </w:r>
      <w:r w:rsidRPr="00403103">
        <w:rPr>
          <w:rStyle w:val="StyleUnderline"/>
          <w:highlight w:val="green"/>
        </w:rPr>
        <w:t>attempt</w:t>
      </w:r>
      <w:r w:rsidRPr="00E4117B">
        <w:rPr>
          <w:rStyle w:val="StyleUnderline"/>
        </w:rPr>
        <w:t xml:space="preserve"> </w:t>
      </w:r>
      <w:r w:rsidRPr="00403103">
        <w:rPr>
          <w:rStyle w:val="StyleUnderline"/>
          <w:highlight w:val="green"/>
        </w:rPr>
        <w:t>with</w:t>
      </w:r>
      <w:r w:rsidRPr="00E4117B">
        <w:rPr>
          <w:rStyle w:val="StyleUnderline"/>
        </w:rPr>
        <w:t xml:space="preserve"> </w:t>
      </w:r>
      <w:r w:rsidRPr="00403103">
        <w:rPr>
          <w:rStyle w:val="StyleUnderline"/>
          <w:highlight w:val="green"/>
        </w:rPr>
        <w:t>hostile</w:t>
      </w:r>
      <w:r w:rsidRPr="00E4117B">
        <w:rPr>
          <w:rStyle w:val="StyleUnderline"/>
        </w:rPr>
        <w:t xml:space="preserve"> </w:t>
      </w:r>
      <w:r w:rsidRPr="00403103">
        <w:rPr>
          <w:rStyle w:val="StyleUnderline"/>
          <w:highlight w:val="green"/>
        </w:rPr>
        <w:t>intent</w:t>
      </w:r>
      <w:r w:rsidRPr="00E4117B">
        <w:rPr>
          <w:rStyle w:val="StyleUnderline"/>
        </w:rPr>
        <w:t xml:space="preserve"> easily </w:t>
      </w:r>
      <w:r w:rsidRPr="00403103">
        <w:rPr>
          <w:rStyle w:val="StyleUnderline"/>
          <w:highlight w:val="green"/>
        </w:rPr>
        <w:t>identifiable</w:t>
      </w:r>
      <w:r w:rsidRPr="00E4117B">
        <w:rPr>
          <w:rStyle w:val="StyleUnderline"/>
        </w:rPr>
        <w:t xml:space="preserve">, effectively </w:t>
      </w:r>
      <w:r w:rsidRPr="00403103">
        <w:rPr>
          <w:rStyle w:val="StyleUnderline"/>
          <w:highlight w:val="green"/>
        </w:rPr>
        <w:t>deterring</w:t>
      </w:r>
      <w:r w:rsidRPr="00E4117B">
        <w:rPr>
          <w:rStyle w:val="StyleUnderline"/>
        </w:rPr>
        <w:t xml:space="preserve"> such an activity in the first place by ensuring the identification of the </w:t>
      </w:r>
      <w:r w:rsidRPr="00403103">
        <w:rPr>
          <w:rStyle w:val="StyleUnderline"/>
          <w:highlight w:val="gree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403103">
        <w:rPr>
          <w:rStyle w:val="StyleUnderline"/>
          <w:highlight w:val="green"/>
        </w:rPr>
        <w:t>database</w:t>
      </w:r>
      <w:r w:rsidRPr="00E4117B">
        <w:rPr>
          <w:rStyle w:val="StyleUnderline"/>
        </w:rPr>
        <w:t xml:space="preserve"> would </w:t>
      </w:r>
      <w:r w:rsidRPr="00403103">
        <w:rPr>
          <w:rStyle w:val="StyleUnderline"/>
          <w:highlight w:val="green"/>
        </w:rPr>
        <w:t>provide</w:t>
      </w:r>
      <w:r w:rsidRPr="00E4117B">
        <w:rPr>
          <w:rStyle w:val="StyleUnderline"/>
        </w:rPr>
        <w:t xml:space="preserve"> a </w:t>
      </w:r>
      <w:r w:rsidRPr="00403103">
        <w:rPr>
          <w:rStyle w:val="StyleUnderline"/>
          <w:highlight w:val="green"/>
        </w:rPr>
        <w:t>catalogue</w:t>
      </w:r>
      <w:r w:rsidRPr="00E4117B">
        <w:rPr>
          <w:rStyle w:val="StyleUnderline"/>
        </w:rPr>
        <w:t xml:space="preserve"> </w:t>
      </w:r>
      <w:r w:rsidRPr="00403103">
        <w:rPr>
          <w:rStyle w:val="StyleUnderline"/>
          <w:highlight w:val="green"/>
        </w:rPr>
        <w:t>of</w:t>
      </w:r>
      <w:r w:rsidRPr="00E4117B">
        <w:rPr>
          <w:rStyle w:val="StyleUnderline"/>
        </w:rPr>
        <w:t xml:space="preserve"> </w:t>
      </w:r>
      <w:r w:rsidRPr="00403103">
        <w:rPr>
          <w:rStyle w:val="StyleUnderline"/>
          <w:highlight w:val="green"/>
        </w:rPr>
        <w:t>asteroids</w:t>
      </w:r>
      <w:r w:rsidRPr="00E4117B">
        <w:rPr>
          <w:rStyle w:val="StyleUnderline"/>
        </w:rPr>
        <w:t xml:space="preserve"> with exploration </w:t>
      </w:r>
      <w:r w:rsidRPr="00403103">
        <w:rPr>
          <w:rStyle w:val="StyleUnderline"/>
          <w:highlight w:val="green"/>
        </w:rPr>
        <w:t>and</w:t>
      </w:r>
      <w:r w:rsidRPr="00E4117B">
        <w:rPr>
          <w:rStyle w:val="StyleUnderline"/>
        </w:rPr>
        <w:t xml:space="preserve"> </w:t>
      </w:r>
      <w:r w:rsidRPr="00403103">
        <w:rPr>
          <w:rStyle w:val="StyleUnderline"/>
          <w:highlight w:val="green"/>
        </w:rPr>
        <w:t>mining</w:t>
      </w:r>
      <w:r w:rsidRPr="00E4117B">
        <w:rPr>
          <w:rStyle w:val="StyleUnderline"/>
        </w:rPr>
        <w:t xml:space="preserve"> activities in place that should be </w:t>
      </w:r>
      <w:r w:rsidRPr="00403103">
        <w:rPr>
          <w:rStyle w:val="StyleUnderline"/>
          <w:highlight w:val="green"/>
        </w:rPr>
        <w:t>tracked</w:t>
      </w:r>
      <w:r w:rsidRPr="00E4117B">
        <w:rPr>
          <w:rStyle w:val="StyleUnderline"/>
        </w:rPr>
        <w:t xml:space="preserve"> more </w:t>
      </w:r>
      <w:r w:rsidRPr="00403103">
        <w:rPr>
          <w:rStyle w:val="StyleUnderline"/>
          <w:highlight w:val="gree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403103">
        <w:rPr>
          <w:rStyle w:val="StyleUnderline"/>
          <w:highlight w:val="green"/>
        </w:rPr>
        <w:t>avoid</w:t>
      </w:r>
      <w:r w:rsidRPr="00E4117B">
        <w:rPr>
          <w:rStyle w:val="StyleUnderline"/>
        </w:rPr>
        <w:t xml:space="preserve"> catastrophic </w:t>
      </w:r>
      <w:r w:rsidRPr="00403103">
        <w:rPr>
          <w:rStyle w:val="StyleUnderline"/>
          <w:highlight w:val="green"/>
        </w:rPr>
        <w:t>mishaps</w:t>
      </w:r>
      <w:r w:rsidRPr="00E4117B">
        <w:rPr>
          <w:rStyle w:val="StyleUnderline"/>
        </w:rPr>
        <w:t>, such as the accidental change of a NEO's orbit to intercept Earth by changing its mass through mining.</w:t>
      </w:r>
    </w:p>
    <w:p w14:paraId="7F08811F" w14:textId="77777777" w:rsidR="007F3416" w:rsidRDefault="007F3416" w:rsidP="007F3416">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44E8730" w14:textId="77777777" w:rsidR="007F3416" w:rsidRDefault="007F3416" w:rsidP="007F3416">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53A4F8E7" w14:textId="77777777" w:rsidR="007F3416" w:rsidRDefault="007F3416" w:rsidP="007F3416">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Cs w:val="24"/>
          <w:highlight w:val="green"/>
        </w:rPr>
        <w:t xml:space="preserve">All humanity is at </w:t>
      </w:r>
      <w:r w:rsidRPr="00184EB0">
        <w:rPr>
          <w:rStyle w:val="Emphasis"/>
          <w:szCs w:val="24"/>
        </w:rPr>
        <w:t xml:space="preserve">tremendous </w:t>
      </w:r>
      <w:r w:rsidRPr="00F35472">
        <w:rPr>
          <w:rStyle w:val="Emphasis"/>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AEDA628" w14:textId="77777777" w:rsidR="007F3416" w:rsidRPr="00C435A1" w:rsidRDefault="007F3416" w:rsidP="007F3416">
      <w:pPr>
        <w:pStyle w:val="Heading4"/>
        <w:rPr>
          <w:rFonts w:cs="Arial"/>
        </w:rPr>
      </w:pPr>
      <w:r w:rsidRPr="00C435A1">
        <w:rPr>
          <w:rFonts w:cs="Arial"/>
        </w:rPr>
        <w:t>Resource scarcity coming now and causes extinction—asteroid mining is the only way to solve</w:t>
      </w:r>
    </w:p>
    <w:p w14:paraId="0A0C507C" w14:textId="77777777" w:rsidR="007F3416" w:rsidRPr="00C435A1" w:rsidRDefault="007F3416" w:rsidP="007F3416">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23" w:history="1">
        <w:r w:rsidRPr="00C435A1">
          <w:rPr>
            <w:rStyle w:val="Hyperlink"/>
          </w:rPr>
          <w:t>https://www.linkedin.com/pulse/asteroid-mining-necessary-answer-mineral-scarcity-de-crombrugghe</w:t>
        </w:r>
      </w:hyperlink>
    </w:p>
    <w:p w14:paraId="15785395" w14:textId="77777777" w:rsidR="007F3416" w:rsidRPr="00C435A1" w:rsidRDefault="007F3416" w:rsidP="007F3416">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631BFB81" w14:textId="5A991BFC" w:rsidR="0076289D" w:rsidRDefault="0076289D" w:rsidP="0076289D">
      <w:pPr>
        <w:pStyle w:val="Heading2"/>
      </w:pPr>
      <w:r>
        <w:t>Case</w:t>
      </w:r>
    </w:p>
    <w:p w14:paraId="3ED37F91" w14:textId="3FFA515A" w:rsidR="0076289D" w:rsidRDefault="0076289D" w:rsidP="0076289D">
      <w:pPr>
        <w:pStyle w:val="Heading3"/>
      </w:pPr>
      <w:r>
        <w:t>1NC---Cap</w:t>
      </w:r>
    </w:p>
    <w:p w14:paraId="425CBC35" w14:textId="77777777" w:rsidR="0076289D" w:rsidRPr="00F02C4C" w:rsidRDefault="0076289D" w:rsidP="0076289D">
      <w:pPr>
        <w:pStyle w:val="Heading4"/>
      </w:pPr>
      <w:r w:rsidRPr="00F02C4C">
        <w:t>Cap sustainable---profit motive drives tech innovation, makes resources infinite</w:t>
      </w:r>
      <w:r>
        <w:t>---it’s the only way to solve environmental collapse</w:t>
      </w:r>
    </w:p>
    <w:p w14:paraId="7AAD0914" w14:textId="77777777" w:rsidR="0076289D" w:rsidRDefault="0076289D" w:rsidP="0076289D">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852297">
        <w:rPr>
          <w:i/>
        </w:rPr>
        <w:t>More from Less: The Surprising Story of How We Learned to Prosper Using Fewer Resources—and What Happens Next</w:t>
      </w:r>
      <w:r>
        <w:t>, Chapter 14, pg 278-292, Kindle, dml)</w:t>
      </w:r>
    </w:p>
    <w:p w14:paraId="5B423D93" w14:textId="77777777" w:rsidR="0076289D" w:rsidRDefault="0076289D" w:rsidP="0076289D">
      <w:pPr>
        <w:rPr>
          <w:sz w:val="16"/>
        </w:rPr>
      </w:pPr>
      <w:r w:rsidRPr="00890FBD">
        <w:rPr>
          <w:rStyle w:val="StyleUnderline"/>
          <w:highlight w:val="green"/>
        </w:rPr>
        <w:t>As</w:t>
      </w:r>
      <w:r w:rsidRPr="00E55B21">
        <w:rPr>
          <w:rStyle w:val="StyleUnderline"/>
        </w:rPr>
        <w:t xml:space="preserve"> today’s </w:t>
      </w:r>
      <w:r w:rsidRPr="00890FBD">
        <w:rPr>
          <w:rStyle w:val="StyleUnderline"/>
          <w:highlight w:val="green"/>
        </w:rPr>
        <w:t xml:space="preserve">poor countries </w:t>
      </w:r>
      <w:r w:rsidRPr="00890FBD">
        <w:rPr>
          <w:rStyle w:val="Emphasis"/>
          <w:highlight w:val="green"/>
        </w:rPr>
        <w:t>get richer</w:t>
      </w:r>
      <w:r w:rsidRPr="00E55B21">
        <w:rPr>
          <w:rStyle w:val="StyleUnderline"/>
        </w:rPr>
        <w:t xml:space="preserve">, their </w:t>
      </w:r>
      <w:r w:rsidRPr="00890FBD">
        <w:rPr>
          <w:rStyle w:val="StyleUnderline"/>
          <w:highlight w:val="green"/>
        </w:rPr>
        <w:t>institutions</w:t>
      </w:r>
      <w:r w:rsidRPr="00E55B21">
        <w:rPr>
          <w:rStyle w:val="StyleUnderline"/>
        </w:rPr>
        <w:t xml:space="preserve"> will </w:t>
      </w:r>
      <w:r w:rsidRPr="00890FBD">
        <w:rPr>
          <w:rStyle w:val="Emphasis"/>
          <w:highlight w:val="green"/>
        </w:rPr>
        <w:t>improve</w:t>
      </w:r>
      <w:r w:rsidRPr="00E55B21">
        <w:rPr>
          <w:rStyle w:val="StyleUnderline"/>
        </w:rPr>
        <w:t xml:space="preserve"> and most will eventually go through</w:t>
      </w:r>
      <w:r w:rsidRPr="008F5FDF">
        <w:rPr>
          <w:sz w:val="16"/>
        </w:rPr>
        <w:t xml:space="preserve"> what Ricardo Hausmann calls "</w:t>
      </w:r>
      <w:r w:rsidRPr="00E55B21">
        <w:rPr>
          <w:rStyle w:val="StyleUnderline"/>
        </w:rPr>
        <w:t xml:space="preserve">the </w:t>
      </w:r>
      <w:r w:rsidRPr="006755E0">
        <w:rPr>
          <w:rStyle w:val="Emphasis"/>
        </w:rPr>
        <w:t>capitalist makeover of production</w:t>
      </w:r>
      <w:r w:rsidRPr="008F5FDF">
        <w:rPr>
          <w:sz w:val="16"/>
        </w:rPr>
        <w:t xml:space="preserve">." </w:t>
      </w:r>
      <w:r w:rsidRPr="00E55B21">
        <w:rPr>
          <w:rStyle w:val="StyleUnderline"/>
        </w:rPr>
        <w:t xml:space="preserve">This makeover </w:t>
      </w:r>
      <w:r w:rsidRPr="006755E0">
        <w:rPr>
          <w:rStyle w:val="Emphasis"/>
        </w:rPr>
        <w:t>doesn't enslave people</w:t>
      </w:r>
      <w:r w:rsidRPr="00E55B21">
        <w:rPr>
          <w:rStyle w:val="StyleUnderline"/>
        </w:rPr>
        <w:t xml:space="preserve">, </w:t>
      </w:r>
      <w:r w:rsidRPr="006755E0">
        <w:rPr>
          <w:rStyle w:val="Emphasis"/>
        </w:rPr>
        <w:t>nor</w:t>
      </w:r>
      <w:r w:rsidRPr="00E55B21">
        <w:rPr>
          <w:rStyle w:val="StyleUnderline"/>
        </w:rPr>
        <w:t xml:space="preserve"> does it </w:t>
      </w:r>
      <w:r w:rsidRPr="006755E0">
        <w:rPr>
          <w:rStyle w:val="Emphasis"/>
        </w:rPr>
        <w:t>befoul the earth</w:t>
      </w:r>
      <w:r w:rsidRPr="008F5FDF">
        <w:rPr>
          <w:sz w:val="16"/>
        </w:rPr>
        <w:t>.</w:t>
      </w:r>
      <w:r>
        <w:rPr>
          <w:sz w:val="16"/>
        </w:rPr>
        <w:t xml:space="preserve"> </w:t>
      </w:r>
      <w:r w:rsidRPr="00E55B21">
        <w:rPr>
          <w:rStyle w:val="StyleUnderline"/>
        </w:rPr>
        <w:t xml:space="preserve">As today’s poor get richer, </w:t>
      </w:r>
      <w:r w:rsidRPr="006755E0">
        <w:rPr>
          <w:rStyle w:val="StyleUnderline"/>
        </w:rPr>
        <w:t xml:space="preserve">they'll consume </w:t>
      </w:r>
      <w:r w:rsidRPr="006755E0">
        <w:rPr>
          <w:rStyle w:val="Emphasis"/>
        </w:rPr>
        <w:t>more</w:t>
      </w:r>
      <w:r w:rsidRPr="00E55B21">
        <w:rPr>
          <w:rStyle w:val="StyleUnderline"/>
        </w:rPr>
        <w:t xml:space="preserve">, but they'll also </w:t>
      </w:r>
      <w:r w:rsidRPr="0047601C">
        <w:rPr>
          <w:rStyle w:val="StyleUnderline"/>
        </w:rPr>
        <w:t>consume</w:t>
      </w:r>
      <w:r w:rsidRPr="00E55B21">
        <w:rPr>
          <w:rStyle w:val="StyleUnderline"/>
        </w:rPr>
        <w:t xml:space="preserve"> </w:t>
      </w:r>
      <w:r w:rsidRPr="006755E0">
        <w:rPr>
          <w:rStyle w:val="Emphasis"/>
        </w:rPr>
        <w:t xml:space="preserve">much </w:t>
      </w:r>
      <w:r w:rsidRPr="0047601C">
        <w:rPr>
          <w:rStyle w:val="Emphasis"/>
        </w:rPr>
        <w:t>differently</w:t>
      </w:r>
      <w:r w:rsidRPr="008F5FDF">
        <w:rPr>
          <w:sz w:val="16"/>
        </w:rPr>
        <w:t xml:space="preserve"> from earlier generations. </w:t>
      </w:r>
      <w:r w:rsidRPr="00E55B21">
        <w:rPr>
          <w:rStyle w:val="StyleUnderline"/>
        </w:rPr>
        <w:t xml:space="preserve">They </w:t>
      </w:r>
      <w:r w:rsidRPr="006755E0">
        <w:rPr>
          <w:rStyle w:val="Emphasis"/>
        </w:rPr>
        <w:t>won't read physical newspapers</w:t>
      </w:r>
      <w:r w:rsidRPr="00E55B21">
        <w:rPr>
          <w:rStyle w:val="StyleUnderline"/>
        </w:rPr>
        <w:t xml:space="preserve"> and </w:t>
      </w:r>
      <w:r w:rsidRPr="006755E0">
        <w:rPr>
          <w:rStyle w:val="Emphasis"/>
        </w:rPr>
        <w:t>magazines</w:t>
      </w:r>
      <w:r w:rsidRPr="00E55B21">
        <w:rPr>
          <w:rStyle w:val="StyleUnderline"/>
        </w:rPr>
        <w:t xml:space="preserve">. They'll get a </w:t>
      </w:r>
      <w:r w:rsidRPr="006755E0">
        <w:rPr>
          <w:rStyle w:val="Emphasis"/>
        </w:rPr>
        <w:t>great deal</w:t>
      </w:r>
      <w:r w:rsidRPr="00E55B21">
        <w:rPr>
          <w:rStyle w:val="StyleUnderline"/>
        </w:rPr>
        <w:t xml:space="preserve"> of their power </w:t>
      </w:r>
      <w:r w:rsidRPr="0047601C">
        <w:rPr>
          <w:rStyle w:val="StyleUnderline"/>
        </w:rPr>
        <w:t xml:space="preserve">from </w:t>
      </w:r>
      <w:r w:rsidRPr="0047601C">
        <w:rPr>
          <w:rStyle w:val="Emphasis"/>
        </w:rPr>
        <w:t>renewables</w:t>
      </w:r>
      <w:r w:rsidRPr="0047601C">
        <w:rPr>
          <w:rStyle w:val="StyleUnderline"/>
        </w:rPr>
        <w:t xml:space="preserve"> </w:t>
      </w:r>
      <w:r w:rsidRPr="00585283">
        <w:rPr>
          <w:rStyle w:val="StyleUnderline"/>
        </w:rPr>
        <w:t>and</w:t>
      </w:r>
      <w:r w:rsidRPr="008F5FDF">
        <w:rPr>
          <w:sz w:val="16"/>
        </w:rPr>
        <w:t xml:space="preserve"> (one hopes) </w:t>
      </w:r>
      <w:r w:rsidRPr="006755E0">
        <w:rPr>
          <w:rStyle w:val="Emphasis"/>
        </w:rPr>
        <w:t>nuclear</w:t>
      </w:r>
      <w:r w:rsidRPr="00E55B21">
        <w:rPr>
          <w:rStyle w:val="StyleUnderline"/>
        </w:rPr>
        <w:t xml:space="preserve"> because these energy sources will be the </w:t>
      </w:r>
      <w:r w:rsidRPr="006755E0">
        <w:rPr>
          <w:rStyle w:val="Emphasis"/>
        </w:rPr>
        <w:t>cheapest</w:t>
      </w:r>
      <w:r w:rsidRPr="008F5FDF">
        <w:rPr>
          <w:sz w:val="16"/>
        </w:rPr>
        <w:t xml:space="preserve">. They’ll live in cities, as we saw in chapter 12; in fact, they already are. </w:t>
      </w:r>
      <w:r w:rsidRPr="00E55B21">
        <w:rPr>
          <w:rStyle w:val="StyleUnderline"/>
        </w:rPr>
        <w:t xml:space="preserve">They'll be </w:t>
      </w:r>
      <w:r w:rsidRPr="006755E0">
        <w:rPr>
          <w:rStyle w:val="Emphasis"/>
        </w:rPr>
        <w:t>less likely to own cars</w:t>
      </w:r>
      <w:r w:rsidRPr="008F5FDF">
        <w:rPr>
          <w:sz w:val="16"/>
        </w:rPr>
        <w:t xml:space="preserve"> because a variety of transportation options will be only a few taps away. Most important, </w:t>
      </w:r>
      <w:r w:rsidRPr="00E55B21">
        <w:rPr>
          <w:rStyle w:val="StyleUnderline"/>
        </w:rPr>
        <w:t xml:space="preserve">they'll come up with ideas that </w:t>
      </w:r>
      <w:r w:rsidRPr="006755E0">
        <w:rPr>
          <w:rStyle w:val="Emphasis"/>
        </w:rPr>
        <w:t>keep the growth going</w:t>
      </w:r>
      <w:r w:rsidRPr="00E55B21">
        <w:rPr>
          <w:rStyle w:val="StyleUnderline"/>
        </w:rPr>
        <w:t xml:space="preserve">, and that benefit both </w:t>
      </w:r>
      <w:r w:rsidRPr="006755E0">
        <w:rPr>
          <w:rStyle w:val="Emphasis"/>
        </w:rPr>
        <w:t>humanity</w:t>
      </w:r>
      <w:r w:rsidRPr="00E55B21">
        <w:rPr>
          <w:rStyle w:val="StyleUnderline"/>
        </w:rPr>
        <w:t xml:space="preserve"> and the </w:t>
      </w:r>
      <w:r w:rsidRPr="006755E0">
        <w:rPr>
          <w:rStyle w:val="Emphasis"/>
        </w:rPr>
        <w:t>planet</w:t>
      </w:r>
      <w:r w:rsidRPr="00E55B21">
        <w:rPr>
          <w:rStyle w:val="StyleUnderline"/>
        </w:rPr>
        <w:t xml:space="preserve"> we live on</w:t>
      </w:r>
      <w:r w:rsidRPr="008F5FDF">
        <w:rPr>
          <w:sz w:val="16"/>
        </w:rPr>
        <w:t>.</w:t>
      </w:r>
      <w:r>
        <w:rPr>
          <w:sz w:val="16"/>
        </w:rPr>
        <w:t xml:space="preserve"> </w:t>
      </w:r>
      <w:r w:rsidRPr="008F5FDF">
        <w:rPr>
          <w:sz w:val="16"/>
        </w:rPr>
        <w:t xml:space="preserve">Predicting exactly how technological progress will unfold is much like predicting the weather: feasible in the short term, but impossible over a longer time. </w:t>
      </w:r>
      <w:r w:rsidRPr="00E55B21">
        <w:rPr>
          <w:rStyle w:val="StyleUnderline"/>
        </w:rPr>
        <w:t>Great uncertainty and complexity prevent precise forecasts about</w:t>
      </w:r>
      <w:r w:rsidRPr="008F5FDF">
        <w:rPr>
          <w:sz w:val="16"/>
        </w:rPr>
        <w:t xml:space="preserve">, for example, the </w:t>
      </w:r>
      <w:r w:rsidRPr="006755E0">
        <w:rPr>
          <w:rStyle w:val="Emphasis"/>
        </w:rPr>
        <w:t>computing devices</w:t>
      </w:r>
      <w:r w:rsidRPr="008F5FDF">
        <w:rPr>
          <w:sz w:val="16"/>
        </w:rPr>
        <w:t xml:space="preserve"> we’ll be using thirty years from now </w:t>
      </w:r>
      <w:r w:rsidRPr="00E55B21">
        <w:rPr>
          <w:rStyle w:val="StyleUnderline"/>
        </w:rPr>
        <w:t xml:space="preserve">or the dominant types of </w:t>
      </w:r>
      <w:r w:rsidRPr="00890FBD">
        <w:rPr>
          <w:rStyle w:val="Emphasis"/>
          <w:highlight w:val="green"/>
        </w:rPr>
        <w:t>a</w:t>
      </w:r>
      <w:r w:rsidRPr="008F5FDF">
        <w:rPr>
          <w:sz w:val="16"/>
        </w:rPr>
        <w:t xml:space="preserve">rtificial </w:t>
      </w:r>
      <w:r w:rsidRPr="00890FBD">
        <w:rPr>
          <w:rStyle w:val="Emphasis"/>
          <w:highlight w:val="green"/>
        </w:rPr>
        <w:t>i</w:t>
      </w:r>
      <w:r w:rsidRPr="008F5FDF">
        <w:rPr>
          <w:sz w:val="16"/>
        </w:rPr>
        <w:t>ntelligence in 2050 and beyond.</w:t>
      </w:r>
      <w:r>
        <w:rPr>
          <w:sz w:val="16"/>
        </w:rPr>
        <w:t xml:space="preserve"> </w:t>
      </w:r>
      <w:r w:rsidRPr="00E55B21">
        <w:rPr>
          <w:rStyle w:val="StyleUnderline"/>
        </w:rPr>
        <w:t>But</w:t>
      </w:r>
      <w:r w:rsidRPr="008F5FDF">
        <w:rPr>
          <w:sz w:val="16"/>
        </w:rPr>
        <w:t xml:space="preserve"> even though we can't predict the weather long term, </w:t>
      </w:r>
      <w:r w:rsidRPr="00E55B21">
        <w:rPr>
          <w:rStyle w:val="StyleUnderline"/>
        </w:rPr>
        <w:t xml:space="preserve">we can </w:t>
      </w:r>
      <w:r w:rsidRPr="00890FBD">
        <w:rPr>
          <w:rStyle w:val="Emphasis"/>
          <w:highlight w:val="green"/>
        </w:rPr>
        <w:t>accurately forecast</w:t>
      </w:r>
      <w:r w:rsidRPr="008F5FDF">
        <w:rPr>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890FBD">
        <w:rPr>
          <w:rStyle w:val="StyleUnderline"/>
          <w:highlight w:val="green"/>
        </w:rPr>
        <w:t>the "</w:t>
      </w:r>
      <w:r w:rsidRPr="00890FBD">
        <w:rPr>
          <w:rStyle w:val="Emphasis"/>
          <w:highlight w:val="green"/>
        </w:rPr>
        <w:t>climate</w:t>
      </w:r>
      <w:r w:rsidRPr="00E55B21">
        <w:rPr>
          <w:rStyle w:val="StyleUnderline"/>
        </w:rPr>
        <w:t xml:space="preserve">" of future technological progress by starting from the knowledge that it will be </w:t>
      </w:r>
      <w:r w:rsidRPr="006755E0">
        <w:rPr>
          <w:rStyle w:val="Emphasis"/>
        </w:rPr>
        <w:t>heavily applied</w:t>
      </w:r>
      <w:r w:rsidRPr="00E55B21">
        <w:rPr>
          <w:rStyle w:val="StyleUnderline"/>
        </w:rPr>
        <w:t xml:space="preserve"> in the areas where it can </w:t>
      </w:r>
      <w:r w:rsidRPr="006755E0">
        <w:rPr>
          <w:rStyle w:val="Emphasis"/>
        </w:rPr>
        <w:t>affect capitalism the most</w:t>
      </w:r>
      <w:r w:rsidRPr="00E55B21">
        <w:rPr>
          <w:rStyle w:val="StyleUnderline"/>
        </w:rPr>
        <w:t xml:space="preserve">. As we've seen </w:t>
      </w:r>
      <w:r w:rsidRPr="006755E0">
        <w:rPr>
          <w:rStyle w:val="Emphasis"/>
        </w:rPr>
        <w:t>over</w:t>
      </w:r>
      <w:r w:rsidRPr="00E55B21">
        <w:rPr>
          <w:rStyle w:val="StyleUnderline"/>
        </w:rPr>
        <w:t xml:space="preserve"> and </w:t>
      </w:r>
      <w:r w:rsidRPr="006755E0">
        <w:rPr>
          <w:rStyle w:val="Emphasis"/>
        </w:rPr>
        <w:t>over</w:t>
      </w:r>
      <w:r w:rsidRPr="00E55B21">
        <w:rPr>
          <w:rStyle w:val="StyleUnderline"/>
        </w:rPr>
        <w:t xml:space="preserve">, tech progress supplies opportunities to </w:t>
      </w:r>
      <w:r w:rsidRPr="006755E0">
        <w:rPr>
          <w:rStyle w:val="Emphasis"/>
        </w:rPr>
        <w:t>trim costs</w:t>
      </w:r>
      <w:r w:rsidRPr="00E55B21">
        <w:rPr>
          <w:rStyle w:val="StyleUnderline"/>
        </w:rPr>
        <w:t xml:space="preserve"> (and </w:t>
      </w:r>
      <w:r w:rsidRPr="006755E0">
        <w:rPr>
          <w:rStyle w:val="Emphasis"/>
        </w:rPr>
        <w:t>improve performance</w:t>
      </w:r>
      <w:r w:rsidRPr="00E55B21">
        <w:rPr>
          <w:rStyle w:val="StyleUnderline"/>
        </w:rPr>
        <w:t xml:space="preserve">) via </w:t>
      </w:r>
      <w:r w:rsidRPr="006755E0">
        <w:rPr>
          <w:rStyle w:val="Emphasis"/>
        </w:rPr>
        <w:t>dematerialization</w:t>
      </w:r>
      <w:r w:rsidRPr="00E55B21">
        <w:rPr>
          <w:rStyle w:val="StyleUnderline"/>
        </w:rPr>
        <w:t xml:space="preserve">, and capitalism </w:t>
      </w:r>
      <w:r w:rsidRPr="006755E0">
        <w:rPr>
          <w:rStyle w:val="Emphasis"/>
        </w:rPr>
        <w:t>provides the motive</w:t>
      </w:r>
      <w:r w:rsidRPr="00E55B21">
        <w:rPr>
          <w:rStyle w:val="StyleUnderline"/>
        </w:rPr>
        <w:t xml:space="preserve"> to do so</w:t>
      </w:r>
      <w:r w:rsidRPr="008F5FDF">
        <w:rPr>
          <w:sz w:val="16"/>
        </w:rPr>
        <w:t>.</w:t>
      </w:r>
      <w:r>
        <w:rPr>
          <w:sz w:val="16"/>
        </w:rPr>
        <w:t xml:space="preserve"> </w:t>
      </w:r>
      <w:r w:rsidRPr="008F5FDF">
        <w:rPr>
          <w:sz w:val="16"/>
        </w:rPr>
        <w:t xml:space="preserve">As a result, </w:t>
      </w:r>
      <w:r w:rsidRPr="00E55B21">
        <w:rPr>
          <w:rStyle w:val="StyleUnderline"/>
        </w:rPr>
        <w:t>the Second Enlightenment</w:t>
      </w:r>
      <w:r w:rsidRPr="008F5FDF">
        <w:rPr>
          <w:sz w:val="16"/>
        </w:rPr>
        <w:t xml:space="preserve"> will continue as we move deeper into the twenty-first century. I'm confident that it </w:t>
      </w:r>
      <w:r w:rsidRPr="00E55B21">
        <w:rPr>
          <w:rStyle w:val="StyleUnderline"/>
        </w:rPr>
        <w:t xml:space="preserve">will </w:t>
      </w:r>
      <w:r w:rsidRPr="006755E0">
        <w:rPr>
          <w:rStyle w:val="Emphasis"/>
        </w:rPr>
        <w:t>accelerate</w:t>
      </w:r>
      <w:r w:rsidRPr="00E55B21">
        <w:rPr>
          <w:rStyle w:val="StyleUnderline"/>
        </w:rPr>
        <w:t xml:space="preserve"> as digital technologies </w:t>
      </w:r>
      <w:r w:rsidRPr="006755E0">
        <w:rPr>
          <w:rStyle w:val="Emphasis"/>
        </w:rPr>
        <w:t>continue to improve</w:t>
      </w:r>
      <w:r w:rsidRPr="00E55B21">
        <w:rPr>
          <w:rStyle w:val="StyleUnderline"/>
        </w:rPr>
        <w:t xml:space="preserve"> and </w:t>
      </w:r>
      <w:r w:rsidRPr="006755E0">
        <w:rPr>
          <w:rStyle w:val="Emphasis"/>
        </w:rPr>
        <w:t>multiply</w:t>
      </w:r>
      <w:r w:rsidRPr="00E55B21">
        <w:rPr>
          <w:rStyle w:val="StyleUnderline"/>
        </w:rPr>
        <w:t xml:space="preserve"> and global competition </w:t>
      </w:r>
      <w:r w:rsidRPr="006755E0">
        <w:rPr>
          <w:rStyle w:val="Emphasis"/>
        </w:rPr>
        <w:t>continues to increase</w:t>
      </w:r>
      <w:r w:rsidRPr="008F5FDF">
        <w:rPr>
          <w:sz w:val="16"/>
        </w:rPr>
        <w:t>. We’ll see some of the most striking examples of slim, swap, evaporate, and optimize in exactly the places where the opportunities are biggest. Here are a few broad predictions, spanning humanity's biggest industries.</w:t>
      </w:r>
      <w:r>
        <w:rPr>
          <w:sz w:val="16"/>
        </w:rPr>
        <w:t xml:space="preserve"> </w:t>
      </w:r>
      <w:r w:rsidRPr="008F5FDF">
        <w:rPr>
          <w:sz w:val="16"/>
        </w:rPr>
        <w:t xml:space="preserve">Manufacturing. Complex parts will be made not by the techniques developed during the Industrial Era, but instead by three- dimensional printing. This is already the case for some rocket engines and other extremely expensive items. </w:t>
      </w:r>
      <w:r w:rsidRPr="00E55B21">
        <w:rPr>
          <w:rStyle w:val="StyleUnderline"/>
        </w:rPr>
        <w:t xml:space="preserve">As </w:t>
      </w:r>
      <w:r w:rsidRPr="00890FBD">
        <w:rPr>
          <w:rStyle w:val="Emphasis"/>
          <w:highlight w:val="green"/>
        </w:rPr>
        <w:t>3-D printing</w:t>
      </w:r>
      <w:r w:rsidRPr="006755E0">
        <w:rPr>
          <w:rStyle w:val="Emphasis"/>
        </w:rPr>
        <w:t xml:space="preserve"> improves</w:t>
      </w:r>
      <w:r w:rsidRPr="00E55B21">
        <w:rPr>
          <w:rStyle w:val="StyleUnderline"/>
        </w:rPr>
        <w:t xml:space="preserve"> and </w:t>
      </w:r>
      <w:r w:rsidRPr="006755E0">
        <w:rPr>
          <w:rStyle w:val="Emphasis"/>
        </w:rPr>
        <w:t>becomes cheaper</w:t>
      </w:r>
      <w:r w:rsidRPr="00E55B21">
        <w:rPr>
          <w:rStyle w:val="StyleUnderline"/>
        </w:rPr>
        <w:t>, it will spread to</w:t>
      </w:r>
      <w:r w:rsidRPr="008F5FDF">
        <w:rPr>
          <w:sz w:val="16"/>
        </w:rPr>
        <w:t xml:space="preserve"> automobile engine blocks, manifolds and other complicated arrangements of pipes, airplane struts and wings, and </w:t>
      </w:r>
      <w:r w:rsidRPr="006755E0">
        <w:rPr>
          <w:rStyle w:val="Emphasis"/>
        </w:rPr>
        <w:t>countless other parts</w:t>
      </w:r>
      <w:r w:rsidRPr="00E55B21">
        <w:rPr>
          <w:rStyle w:val="StyleUnderline"/>
        </w:rPr>
        <w:t xml:space="preserve">. Because 3-D printing </w:t>
      </w:r>
      <w:r w:rsidRPr="00890FBD">
        <w:rPr>
          <w:rStyle w:val="StyleUnderline"/>
          <w:highlight w:val="green"/>
        </w:rPr>
        <w:t>generates</w:t>
      </w:r>
      <w:r w:rsidRPr="00E55B21">
        <w:rPr>
          <w:rStyle w:val="StyleUnderline"/>
        </w:rPr>
        <w:t xml:space="preserve"> </w:t>
      </w:r>
      <w:r w:rsidRPr="006755E0">
        <w:rPr>
          <w:rStyle w:val="Emphasis"/>
        </w:rPr>
        <w:t xml:space="preserve">virtually </w:t>
      </w:r>
      <w:r w:rsidRPr="00890FBD">
        <w:rPr>
          <w:rStyle w:val="Emphasis"/>
          <w:highlight w:val="green"/>
        </w:rPr>
        <w:t>no waste</w:t>
      </w:r>
      <w:r w:rsidRPr="00E55B21">
        <w:rPr>
          <w:rStyle w:val="StyleUnderline"/>
        </w:rPr>
        <w:t xml:space="preserve"> and doesn't require </w:t>
      </w:r>
      <w:r w:rsidRPr="006755E0">
        <w:rPr>
          <w:rStyle w:val="Emphasis"/>
        </w:rPr>
        <w:t>massive molds</w:t>
      </w:r>
      <w:r w:rsidRPr="00E55B21">
        <w:rPr>
          <w:rStyle w:val="StyleUnderline"/>
        </w:rPr>
        <w:t xml:space="preserve">, it </w:t>
      </w:r>
      <w:r w:rsidRPr="006755E0">
        <w:rPr>
          <w:rStyle w:val="Emphasis"/>
        </w:rPr>
        <w:t>accelerates dematerialization</w:t>
      </w:r>
      <w:r w:rsidRPr="008F5FDF">
        <w:rPr>
          <w:sz w:val="16"/>
        </w:rPr>
        <w:t>.</w:t>
      </w:r>
      <w:r>
        <w:rPr>
          <w:sz w:val="16"/>
        </w:rPr>
        <w:t xml:space="preserve"> </w:t>
      </w:r>
      <w:r w:rsidRPr="00E55B21">
        <w:rPr>
          <w:rStyle w:val="StyleUnderline"/>
        </w:rPr>
        <w:t xml:space="preserve">We'll also be building things out of </w:t>
      </w:r>
      <w:r w:rsidRPr="006755E0">
        <w:rPr>
          <w:rStyle w:val="Emphasis"/>
        </w:rPr>
        <w:t>very different materials</w:t>
      </w:r>
      <w:r w:rsidRPr="008F5FDF">
        <w:rPr>
          <w:sz w:val="16"/>
        </w:rPr>
        <w:t xml:space="preserve"> from what we're using today. </w:t>
      </w:r>
      <w:r w:rsidRPr="00E55B21">
        <w:rPr>
          <w:rStyle w:val="StyleUnderline"/>
        </w:rPr>
        <w:t xml:space="preserve">We're </w:t>
      </w:r>
      <w:r w:rsidRPr="006755E0">
        <w:rPr>
          <w:rStyle w:val="Emphasis"/>
        </w:rPr>
        <w:t>rapidly improving</w:t>
      </w:r>
      <w:r w:rsidRPr="00E55B21">
        <w:rPr>
          <w:rStyle w:val="StyleUnderline"/>
        </w:rPr>
        <w:t xml:space="preserve"> our ability to use </w:t>
      </w:r>
      <w:r w:rsidRPr="00890FBD">
        <w:rPr>
          <w:rStyle w:val="Emphasis"/>
          <w:highlight w:val="green"/>
        </w:rPr>
        <w:t>machine learning</w:t>
      </w:r>
      <w:r w:rsidRPr="00E55B21">
        <w:rPr>
          <w:rStyle w:val="StyleUnderline"/>
        </w:rPr>
        <w:t xml:space="preserve"> and </w:t>
      </w:r>
      <w:r w:rsidRPr="006755E0">
        <w:rPr>
          <w:rStyle w:val="Emphasis"/>
        </w:rPr>
        <w:t>massive amounts of computing power</w:t>
      </w:r>
      <w:r w:rsidRPr="00E55B21">
        <w:rPr>
          <w:rStyle w:val="StyleUnderline"/>
        </w:rPr>
        <w:t xml:space="preserve"> to screen the huge number of molecules available in the world. Well use this ability to </w:t>
      </w:r>
      <w:r w:rsidRPr="00890FBD">
        <w:rPr>
          <w:rStyle w:val="StyleUnderline"/>
          <w:highlight w:val="green"/>
        </w:rPr>
        <w:t>determine</w:t>
      </w:r>
      <w:r w:rsidRPr="00E55B21">
        <w:rPr>
          <w:rStyle w:val="StyleUnderline"/>
        </w:rPr>
        <w:t xml:space="preserve"> </w:t>
      </w:r>
      <w:r w:rsidRPr="006755E0">
        <w:rPr>
          <w:rStyle w:val="Emphasis"/>
        </w:rPr>
        <w:t xml:space="preserve">which </w:t>
      </w:r>
      <w:r w:rsidRPr="00890FBD">
        <w:rPr>
          <w:rStyle w:val="Emphasis"/>
          <w:highlight w:val="green"/>
        </w:rPr>
        <w:t>substances</w:t>
      </w:r>
      <w:r w:rsidRPr="006755E0">
        <w:rPr>
          <w:rStyle w:val="Emphasis"/>
        </w:rPr>
        <w:t xml:space="preserve"> would be best</w:t>
      </w:r>
      <w:r w:rsidRPr="00E55B21">
        <w:rPr>
          <w:rStyle w:val="StyleUnderline"/>
        </w:rPr>
        <w:t xml:space="preserve"> </w:t>
      </w:r>
      <w:r w:rsidRPr="005F7DFA">
        <w:rPr>
          <w:rStyle w:val="StyleUnderline"/>
        </w:rPr>
        <w:t>for making</w:t>
      </w:r>
      <w:r w:rsidRPr="00E55B21">
        <w:rPr>
          <w:rStyle w:val="StyleUnderline"/>
        </w:rPr>
        <w:t xml:space="preserve"> </w:t>
      </w:r>
      <w:r w:rsidRPr="006755E0">
        <w:rPr>
          <w:rStyle w:val="Emphasis"/>
        </w:rPr>
        <w:t xml:space="preserve">flexible </w:t>
      </w:r>
      <w:r w:rsidRPr="005F7DFA">
        <w:rPr>
          <w:rStyle w:val="Emphasis"/>
        </w:rPr>
        <w:t>solar panels</w:t>
      </w:r>
      <w:r w:rsidRPr="00E55B21">
        <w:rPr>
          <w:rStyle w:val="StyleUnderline"/>
        </w:rPr>
        <w:t xml:space="preserve">, </w:t>
      </w:r>
      <w:r w:rsidRPr="006755E0">
        <w:rPr>
          <w:rStyle w:val="Emphasis"/>
        </w:rPr>
        <w:t xml:space="preserve">more efficient </w:t>
      </w:r>
      <w:r w:rsidRPr="005F7DFA">
        <w:rPr>
          <w:rStyle w:val="Emphasis"/>
        </w:rPr>
        <w:t>batteries</w:t>
      </w:r>
      <w:r w:rsidRPr="005F7DFA">
        <w:rPr>
          <w:rStyle w:val="StyleUnderline"/>
        </w:rPr>
        <w:t>,</w:t>
      </w:r>
      <w:r w:rsidRPr="00E55B21">
        <w:rPr>
          <w:rStyle w:val="StyleUnderline"/>
        </w:rPr>
        <w:t xml:space="preserve"> and </w:t>
      </w:r>
      <w:r w:rsidRPr="006755E0">
        <w:rPr>
          <w:rStyle w:val="Emphasis"/>
        </w:rPr>
        <w:t>other important equipment</w:t>
      </w:r>
      <w:r w:rsidRPr="00E55B21">
        <w:rPr>
          <w:rStyle w:val="StyleUnderline"/>
        </w:rPr>
        <w:t xml:space="preserve">. Our search for the right materials to use has so far been </w:t>
      </w:r>
      <w:r w:rsidRPr="006755E0">
        <w:rPr>
          <w:rStyle w:val="Emphasis"/>
        </w:rPr>
        <w:t>slow</w:t>
      </w:r>
      <w:r w:rsidRPr="00E55B21">
        <w:rPr>
          <w:rStyle w:val="StyleUnderline"/>
        </w:rPr>
        <w:t xml:space="preserve"> and </w:t>
      </w:r>
      <w:r w:rsidRPr="006755E0">
        <w:rPr>
          <w:rStyle w:val="Emphasis"/>
        </w:rPr>
        <w:t>laborious</w:t>
      </w:r>
      <w:r w:rsidRPr="00E55B21">
        <w:rPr>
          <w:rStyle w:val="StyleUnderline"/>
        </w:rPr>
        <w:t xml:space="preserve">. That's </w:t>
      </w:r>
      <w:r w:rsidRPr="006755E0">
        <w:rPr>
          <w:rStyle w:val="Emphasis"/>
        </w:rPr>
        <w:t>about to change</w:t>
      </w:r>
      <w:r w:rsidRPr="008F5FDF">
        <w:rPr>
          <w:sz w:val="16"/>
        </w:rPr>
        <w:t>.</w:t>
      </w:r>
      <w:r>
        <w:rPr>
          <w:sz w:val="16"/>
        </w:rPr>
        <w:t xml:space="preserve"> </w:t>
      </w:r>
      <w:r w:rsidRPr="00E55B21">
        <w:rPr>
          <w:rStyle w:val="StyleUnderline"/>
        </w:rPr>
        <w:t xml:space="preserve">So is our ability to </w:t>
      </w:r>
      <w:r w:rsidRPr="006755E0">
        <w:rPr>
          <w:rStyle w:val="Emphasis"/>
        </w:rPr>
        <w:t>understand nature's proteins</w:t>
      </w:r>
      <w:r w:rsidRPr="00E55B21">
        <w:rPr>
          <w:rStyle w:val="StyleUnderline"/>
        </w:rPr>
        <w:t xml:space="preserve">, and to </w:t>
      </w:r>
      <w:r w:rsidRPr="006755E0">
        <w:rPr>
          <w:rStyle w:val="Emphasis"/>
        </w:rPr>
        <w:t>generate new ones</w:t>
      </w:r>
      <w:r w:rsidRPr="008F5FDF">
        <w:rPr>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6755E0">
        <w:rPr>
          <w:rStyle w:val="Emphasis"/>
        </w:rPr>
        <w:t>digital tools</w:t>
      </w:r>
      <w:r w:rsidRPr="008F5FDF">
        <w:rPr>
          <w:sz w:val="16"/>
        </w:rP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sidRPr="00E55B21">
        <w:rPr>
          <w:rStyle w:val="StyleUnderline"/>
        </w:rPr>
        <w:t>might</w:t>
      </w:r>
      <w:r w:rsidRPr="008F5FDF">
        <w:rPr>
          <w:sz w:val="16"/>
        </w:rPr>
        <w:t xml:space="preserve"> well </w:t>
      </w:r>
      <w:r w:rsidRPr="00E55B21">
        <w:rPr>
          <w:rStyle w:val="StyleUnderline"/>
        </w:rPr>
        <w:t xml:space="preserve">let us make </w:t>
      </w:r>
      <w:r w:rsidRPr="00171198">
        <w:rPr>
          <w:rStyle w:val="Emphasis"/>
          <w:rFonts w:ascii="Tempus Sans ITC" w:hAnsi="Tempus Sans ITC"/>
          <w:color w:val="FF0000"/>
          <w:sz w:val="30"/>
          <w:szCs w:val="30"/>
        </w:rPr>
        <w:t>s</w:t>
      </w:r>
      <w:r w:rsidRPr="00171198">
        <w:rPr>
          <w:rStyle w:val="Emphasis"/>
          <w:rFonts w:ascii="Tempus Sans ITC" w:hAnsi="Tempus Sans ITC"/>
          <w:color w:val="0000FF"/>
          <w:sz w:val="30"/>
          <w:szCs w:val="30"/>
        </w:rPr>
        <w:t>p</w:t>
      </w:r>
      <w:r w:rsidRPr="00171198">
        <w:rPr>
          <w:rStyle w:val="Emphasis"/>
          <w:rFonts w:ascii="Tempus Sans ITC" w:hAnsi="Tempus Sans ITC"/>
          <w:color w:val="FF0000"/>
          <w:sz w:val="30"/>
          <w:szCs w:val="30"/>
        </w:rPr>
        <w:t>i</w:t>
      </w:r>
      <w:r w:rsidRPr="00171198">
        <w:rPr>
          <w:rStyle w:val="Emphasis"/>
          <w:rFonts w:ascii="Tempus Sans ITC" w:hAnsi="Tempus Sans ITC"/>
          <w:color w:val="0000FF"/>
          <w:sz w:val="30"/>
          <w:szCs w:val="30"/>
        </w:rPr>
        <w:t>d</w:t>
      </w:r>
      <w:r w:rsidRPr="00171198">
        <w:rPr>
          <w:rStyle w:val="Emphasis"/>
          <w:rFonts w:ascii="Tempus Sans ITC" w:hAnsi="Tempus Sans ITC"/>
          <w:color w:val="FF0000"/>
          <w:sz w:val="30"/>
          <w:szCs w:val="30"/>
        </w:rPr>
        <w:t>e</w:t>
      </w:r>
      <w:r w:rsidRPr="00171198">
        <w:rPr>
          <w:rStyle w:val="Emphasis"/>
          <w:rFonts w:ascii="Tempus Sans ITC" w:hAnsi="Tempus Sans ITC"/>
          <w:color w:val="0000FF"/>
          <w:sz w:val="30"/>
          <w:szCs w:val="30"/>
        </w:rPr>
        <w:t>r</w:t>
      </w:r>
      <w:r w:rsidRPr="008F5FDF">
        <w:rPr>
          <w:rStyle w:val="Emphasis"/>
          <w:rFonts w:ascii="Tempus Sans ITC" w:hAnsi="Tempus Sans ITC"/>
          <w:sz w:val="30"/>
          <w:szCs w:val="30"/>
        </w:rPr>
        <w:t>-</w:t>
      </w:r>
      <w:r w:rsidRPr="00171198">
        <w:rPr>
          <w:rStyle w:val="Emphasis"/>
          <w:rFonts w:ascii="Tempus Sans ITC" w:hAnsi="Tempus Sans ITC"/>
          <w:color w:val="FF0000"/>
          <w:sz w:val="30"/>
          <w:szCs w:val="30"/>
        </w:rPr>
        <w:t>s</w:t>
      </w:r>
      <w:r w:rsidRPr="00171198">
        <w:rPr>
          <w:rStyle w:val="Emphasis"/>
          <w:rFonts w:ascii="Tempus Sans ITC" w:hAnsi="Tempus Sans ITC"/>
          <w:color w:val="0000FF"/>
          <w:sz w:val="30"/>
          <w:szCs w:val="30"/>
        </w:rPr>
        <w:t>t</w:t>
      </w:r>
      <w:r w:rsidRPr="00171198">
        <w:rPr>
          <w:rStyle w:val="Emphasis"/>
          <w:rFonts w:ascii="Tempus Sans ITC" w:hAnsi="Tempus Sans ITC"/>
          <w:color w:val="FF0000"/>
          <w:sz w:val="30"/>
          <w:szCs w:val="30"/>
        </w:rPr>
        <w:t>r</w:t>
      </w:r>
      <w:r w:rsidRPr="00171198">
        <w:rPr>
          <w:rStyle w:val="Emphasis"/>
          <w:rFonts w:ascii="Tempus Sans ITC" w:hAnsi="Tempus Sans ITC"/>
          <w:color w:val="0000FF"/>
          <w:sz w:val="30"/>
          <w:szCs w:val="30"/>
        </w:rPr>
        <w:t>e</w:t>
      </w:r>
      <w:r w:rsidRPr="00171198">
        <w:rPr>
          <w:rStyle w:val="Emphasis"/>
          <w:rFonts w:ascii="Tempus Sans ITC" w:hAnsi="Tempus Sans ITC"/>
          <w:color w:val="FF0000"/>
          <w:sz w:val="30"/>
          <w:szCs w:val="30"/>
        </w:rPr>
        <w:t>n</w:t>
      </w:r>
      <w:r w:rsidRPr="00171198">
        <w:rPr>
          <w:rStyle w:val="Emphasis"/>
          <w:rFonts w:ascii="Tempus Sans ITC" w:hAnsi="Tempus Sans ITC"/>
          <w:color w:val="0000FF"/>
          <w:sz w:val="30"/>
          <w:szCs w:val="30"/>
        </w:rPr>
        <w:t>g</w:t>
      </w:r>
      <w:r w:rsidRPr="00171198">
        <w:rPr>
          <w:rStyle w:val="Emphasis"/>
          <w:rFonts w:ascii="Tempus Sans ITC" w:hAnsi="Tempus Sans ITC"/>
          <w:color w:val="FF0000"/>
          <w:sz w:val="30"/>
          <w:szCs w:val="30"/>
        </w:rPr>
        <w:t>t</w:t>
      </w:r>
      <w:r w:rsidRPr="00171198">
        <w:rPr>
          <w:rStyle w:val="Emphasis"/>
          <w:rFonts w:ascii="Tempus Sans ITC" w:hAnsi="Tempus Sans ITC"/>
          <w:color w:val="0000FF"/>
          <w:sz w:val="30"/>
          <w:szCs w:val="30"/>
        </w:rPr>
        <w:t>h</w:t>
      </w:r>
      <w:r w:rsidRPr="00E55B21">
        <w:rPr>
          <w:rStyle w:val="StyleUnderline"/>
        </w:rPr>
        <w:t xml:space="preserve"> materials</w:t>
      </w:r>
      <w:r w:rsidRPr="008F5FDF">
        <w:rPr>
          <w:sz w:val="16"/>
        </w:rPr>
        <w:t>.</w:t>
      </w:r>
      <w:r>
        <w:rPr>
          <w:sz w:val="16"/>
        </w:rPr>
        <w:t xml:space="preserve"> </w:t>
      </w:r>
      <w:r w:rsidRPr="008F5FDF">
        <w:rPr>
          <w:sz w:val="16"/>
        </w:rPr>
        <w:t xml:space="preserve">Energy. </w:t>
      </w:r>
      <w:r w:rsidRPr="00E55B21">
        <w:rPr>
          <w:rStyle w:val="StyleUnderline"/>
        </w:rPr>
        <w:t xml:space="preserve">One of humanity's </w:t>
      </w:r>
      <w:r w:rsidRPr="006755E0">
        <w:rPr>
          <w:rStyle w:val="Emphasis"/>
        </w:rPr>
        <w:t>most urgent tasks</w:t>
      </w:r>
      <w:r w:rsidRPr="008F5FDF">
        <w:rPr>
          <w:sz w:val="16"/>
        </w:rPr>
        <w:t xml:space="preserve"> in the twenty-first century </w:t>
      </w:r>
      <w:r w:rsidRPr="00E55B21">
        <w:rPr>
          <w:rStyle w:val="StyleUnderline"/>
        </w:rPr>
        <w:t xml:space="preserve">is </w:t>
      </w:r>
      <w:r w:rsidRPr="00890FBD">
        <w:rPr>
          <w:rStyle w:val="StyleUnderline"/>
          <w:highlight w:val="green"/>
        </w:rPr>
        <w:t xml:space="preserve">to </w:t>
      </w:r>
      <w:r w:rsidRPr="00890FBD">
        <w:rPr>
          <w:rStyle w:val="Emphasis"/>
          <w:highlight w:val="green"/>
        </w:rPr>
        <w:t>reduce</w:t>
      </w:r>
      <w:r w:rsidRPr="006755E0">
        <w:rPr>
          <w:rStyle w:val="Emphasis"/>
        </w:rPr>
        <w:t xml:space="preserve"> greenhouse gas </w:t>
      </w:r>
      <w:r w:rsidRPr="00890FBD">
        <w:rPr>
          <w:rStyle w:val="Emphasis"/>
          <w:highlight w:val="green"/>
        </w:rPr>
        <w:t>emissions</w:t>
      </w:r>
      <w:r w:rsidRPr="00E55B21">
        <w:rPr>
          <w:rStyle w:val="StyleUnderline"/>
        </w:rPr>
        <w:t xml:space="preserve">. Two ways to do this are to become </w:t>
      </w:r>
      <w:r w:rsidRPr="00890FBD">
        <w:rPr>
          <w:rStyle w:val="Emphasis"/>
          <w:highlight w:val="green"/>
        </w:rPr>
        <w:t>more efficient</w:t>
      </w:r>
      <w:r w:rsidRPr="00E55B21">
        <w:rPr>
          <w:rStyle w:val="StyleUnderline"/>
        </w:rPr>
        <w:t xml:space="preserve"> in using </w:t>
      </w:r>
      <w:r w:rsidRPr="00890FBD">
        <w:rPr>
          <w:rStyle w:val="StyleUnderline"/>
          <w:highlight w:val="green"/>
        </w:rPr>
        <w:t>energy and</w:t>
      </w:r>
      <w:r w:rsidRPr="00E55B21">
        <w:rPr>
          <w:rStyle w:val="StyleUnderline"/>
        </w:rPr>
        <w:t xml:space="preserve">, when generating it, to </w:t>
      </w:r>
      <w:r w:rsidRPr="00890FBD">
        <w:rPr>
          <w:rStyle w:val="Emphasis"/>
          <w:highlight w:val="green"/>
        </w:rPr>
        <w:t>shift away</w:t>
      </w:r>
      <w:r w:rsidRPr="00E55B21">
        <w:rPr>
          <w:rStyle w:val="StyleUnderline"/>
        </w:rPr>
        <w:t xml:space="preserve"> from carbon-emitting fossil fuels. </w:t>
      </w:r>
      <w:r w:rsidRPr="00890FBD">
        <w:rPr>
          <w:rStyle w:val="StyleUnderline"/>
          <w:highlight w:val="green"/>
        </w:rPr>
        <w:t>Digital tools</w:t>
      </w:r>
      <w:r w:rsidRPr="00E55B21">
        <w:rPr>
          <w:rStyle w:val="StyleUnderline"/>
        </w:rPr>
        <w:t xml:space="preserve"> will </w:t>
      </w:r>
      <w:r w:rsidRPr="006755E0">
        <w:rPr>
          <w:rStyle w:val="Emphasis"/>
        </w:rPr>
        <w:t>help greatly</w:t>
      </w:r>
      <w:r w:rsidRPr="00E55B21">
        <w:rPr>
          <w:rStyle w:val="StyleUnderline"/>
        </w:rPr>
        <w:t xml:space="preserve"> with both</w:t>
      </w:r>
      <w:r w:rsidRPr="008F5FDF">
        <w:rPr>
          <w:sz w:val="16"/>
        </w:rPr>
        <w:t>.</w:t>
      </w:r>
      <w:r>
        <w:rPr>
          <w:sz w:val="16"/>
        </w:rPr>
        <w:t xml:space="preserve"> </w:t>
      </w:r>
      <w:r w:rsidRPr="006755E0">
        <w:rPr>
          <w:rStyle w:val="Emphasis"/>
        </w:rPr>
        <w:t>Several groups have recently shown</w:t>
      </w:r>
      <w:r w:rsidRPr="00E55B21">
        <w:rPr>
          <w:rStyle w:val="StyleUnderline"/>
        </w:rPr>
        <w:t xml:space="preserve"> that they can combine machine learning and other techniques to </w:t>
      </w:r>
      <w:r w:rsidRPr="00890FBD">
        <w:rPr>
          <w:rStyle w:val="Emphasis"/>
          <w:highlight w:val="green"/>
        </w:rPr>
        <w:t>increase</w:t>
      </w:r>
      <w:r w:rsidRPr="006755E0">
        <w:rPr>
          <w:rStyle w:val="Emphasis"/>
        </w:rPr>
        <w:t xml:space="preserve"> the energy </w:t>
      </w:r>
      <w:r w:rsidRPr="00890FBD">
        <w:rPr>
          <w:rStyle w:val="Emphasis"/>
          <w:highlight w:val="green"/>
        </w:rPr>
        <w:t>efficiency</w:t>
      </w:r>
      <w:r w:rsidRPr="00890FBD">
        <w:rPr>
          <w:rStyle w:val="StyleUnderline"/>
          <w:highlight w:val="green"/>
        </w:rPr>
        <w:t xml:space="preserve"> </w:t>
      </w:r>
      <w:r w:rsidRPr="00065627">
        <w:rPr>
          <w:rStyle w:val="StyleUnderline"/>
        </w:rPr>
        <w:t>of data centers</w:t>
      </w:r>
      <w:r w:rsidRPr="00E55B21">
        <w:rPr>
          <w:rStyle w:val="StyleUnderline"/>
        </w:rPr>
        <w:t xml:space="preserve"> by as much as </w:t>
      </w:r>
      <w:r w:rsidRPr="006755E0">
        <w:rPr>
          <w:rStyle w:val="Emphasis"/>
        </w:rPr>
        <w:t>30 percent</w:t>
      </w:r>
      <w:r w:rsidRPr="008F5FDF">
        <w:rPr>
          <w:sz w:val="16"/>
        </w:rPr>
        <w:t xml:space="preserve">. This large improvement matters for two reasons. First, </w:t>
      </w:r>
      <w:r w:rsidRPr="00E55B21">
        <w:rPr>
          <w:rStyle w:val="StyleUnderline"/>
        </w:rPr>
        <w:t xml:space="preserve">data centers are </w:t>
      </w:r>
      <w:r w:rsidRPr="006755E0">
        <w:rPr>
          <w:rStyle w:val="Emphasis"/>
        </w:rPr>
        <w:t>heavy users</w:t>
      </w:r>
      <w:r w:rsidRPr="00E55B21">
        <w:rPr>
          <w:rStyle w:val="StyleUnderline"/>
        </w:rPr>
        <w:t xml:space="preserve"> of energy</w:t>
      </w:r>
      <w:r w:rsidRPr="008F5FDF">
        <w:rPr>
          <w:sz w:val="16"/>
        </w:rPr>
        <w:t xml:space="preserve">, accounting for about 1 percent of global electricity demand. So efficiencies in these facilities help. Second, and more important, </w:t>
      </w:r>
      <w:r w:rsidRPr="00E55B21">
        <w:rPr>
          <w:rStyle w:val="StyleUnderline"/>
        </w:rPr>
        <w:t xml:space="preserve">these gains </w:t>
      </w:r>
      <w:r w:rsidRPr="000B3B37">
        <w:rPr>
          <w:rStyle w:val="StyleUnderline"/>
        </w:rPr>
        <w:t xml:space="preserve">indicate </w:t>
      </w:r>
      <w:r w:rsidRPr="000B3B37">
        <w:rPr>
          <w:rStyle w:val="Emphasis"/>
        </w:rPr>
        <w:t>how much</w:t>
      </w:r>
      <w:r w:rsidRPr="000B3B37">
        <w:rPr>
          <w:rStyle w:val="StyleUnderline"/>
        </w:rPr>
        <w:t xml:space="preserve"> the energy use of </w:t>
      </w:r>
      <w:r w:rsidRPr="000B3B37">
        <w:rPr>
          <w:rStyle w:val="Emphasis"/>
        </w:rPr>
        <w:t>all our other complicated infrastructures</w:t>
      </w:r>
      <w:r w:rsidRPr="000B3B37">
        <w:rPr>
          <w:rStyle w:val="StyleUnderline"/>
        </w:rPr>
        <w:t xml:space="preserve">— everything from </w:t>
      </w:r>
      <w:r w:rsidRPr="000B3B37">
        <w:rPr>
          <w:rStyle w:val="Emphasis"/>
        </w:rPr>
        <w:t>electricity grids</w:t>
      </w:r>
      <w:r w:rsidRPr="000B3B37">
        <w:rPr>
          <w:rStyle w:val="StyleUnderline"/>
        </w:rPr>
        <w:t xml:space="preserve"> to </w:t>
      </w:r>
      <w:r w:rsidRPr="000B3B37">
        <w:rPr>
          <w:rStyle w:val="Emphasis"/>
        </w:rPr>
        <w:t>chemical plants</w:t>
      </w:r>
      <w:r w:rsidRPr="000B3B37">
        <w:rPr>
          <w:rStyle w:val="StyleUnderline"/>
        </w:rPr>
        <w:t xml:space="preserve"> to </w:t>
      </w:r>
      <w:r w:rsidRPr="000B3B37">
        <w:rPr>
          <w:rStyle w:val="Emphasis"/>
        </w:rPr>
        <w:t>steel mills</w:t>
      </w:r>
      <w:r w:rsidRPr="000B3B37">
        <w:rPr>
          <w:rStyle w:val="StyleUnderline"/>
        </w:rPr>
        <w:t xml:space="preserve">—can be </w:t>
      </w:r>
      <w:r w:rsidRPr="000B3B37">
        <w:rPr>
          <w:rStyle w:val="Emphasis"/>
        </w:rPr>
        <w:t>trimmed</w:t>
      </w:r>
      <w:r w:rsidRPr="000B3B37">
        <w:rPr>
          <w:rStyle w:val="StyleUnderline"/>
        </w:rPr>
        <w:t xml:space="preserve">. All are a </w:t>
      </w:r>
      <w:r w:rsidRPr="000B3B37">
        <w:rPr>
          <w:rStyle w:val="Emphasis"/>
        </w:rPr>
        <w:t>great deal less energy efficient</w:t>
      </w:r>
      <w:r w:rsidRPr="000B3B37">
        <w:rPr>
          <w:rStyle w:val="StyleUnderline"/>
        </w:rPr>
        <w:t xml:space="preserve"> than they could be. We have both </w:t>
      </w:r>
      <w:r w:rsidRPr="000B3B37">
        <w:rPr>
          <w:rStyle w:val="Emphasis"/>
        </w:rPr>
        <w:t>ample opportunity</w:t>
      </w:r>
      <w:r w:rsidRPr="000B3B37">
        <w:rPr>
          <w:rStyle w:val="StyleUnderline"/>
        </w:rPr>
        <w:t xml:space="preserve"> and </w:t>
      </w:r>
      <w:r w:rsidRPr="000B3B37">
        <w:rPr>
          <w:rStyle w:val="Emphasis"/>
        </w:rPr>
        <w:t>ample incentive</w:t>
      </w:r>
      <w:r w:rsidRPr="000B3B37">
        <w:rPr>
          <w:rStyle w:val="StyleUnderline"/>
        </w:rPr>
        <w:t xml:space="preserve"> now to improve them. Both </w:t>
      </w:r>
      <w:r w:rsidRPr="000B3B37">
        <w:rPr>
          <w:rStyle w:val="Emphasis"/>
        </w:rPr>
        <w:t>wind</w:t>
      </w:r>
      <w:r w:rsidRPr="000B3B37">
        <w:rPr>
          <w:rStyle w:val="StyleUnderline"/>
        </w:rPr>
        <w:t xml:space="preserve"> and </w:t>
      </w:r>
      <w:r w:rsidRPr="000B3B37">
        <w:rPr>
          <w:rStyle w:val="Emphasis"/>
        </w:rPr>
        <w:t>solar power</w:t>
      </w:r>
      <w:r w:rsidRPr="000B3B37">
        <w:rPr>
          <w:rStyle w:val="StyleUnderline"/>
        </w:rPr>
        <w:t xml:space="preserve"> are</w:t>
      </w:r>
      <w:r w:rsidRPr="00E55B21">
        <w:rPr>
          <w:rStyle w:val="StyleUnderline"/>
        </w:rPr>
        <w:t xml:space="preserve"> becoming </w:t>
      </w:r>
      <w:r w:rsidRPr="006755E0">
        <w:rPr>
          <w:rStyle w:val="Emphasis"/>
        </w:rPr>
        <w:t>much cheaper</w:t>
      </w:r>
      <w:r w:rsidRPr="008F5FDF">
        <w:rPr>
          <w:sz w:val="16"/>
        </w:rPr>
        <w:t xml:space="preserve">, so much so that </w:t>
      </w:r>
      <w:r w:rsidRPr="00E55B21">
        <w:rPr>
          <w:rStyle w:val="StyleUnderline"/>
        </w:rPr>
        <w:t xml:space="preserve">in </w:t>
      </w:r>
      <w:r w:rsidRPr="006755E0">
        <w:rPr>
          <w:rStyle w:val="Emphasis"/>
        </w:rPr>
        <w:t>many parts of the world</w:t>
      </w:r>
      <w:r w:rsidRPr="00E55B21">
        <w:rPr>
          <w:rStyle w:val="StyleUnderline"/>
        </w:rPr>
        <w:t xml:space="preserve"> they're now the </w:t>
      </w:r>
      <w:r w:rsidRPr="006755E0">
        <w:rPr>
          <w:rStyle w:val="Emphasis"/>
        </w:rPr>
        <w:t>most cost-effective options</w:t>
      </w:r>
      <w:r w:rsidRPr="008F5FDF">
        <w:rPr>
          <w:sz w:val="16"/>
        </w:rPr>
        <w:t xml:space="preserve">, even without government subsidies, for new electrical generators. These energy sources use virtually no resources once they're up and running and generate no greenhouse gases; </w:t>
      </w:r>
      <w:r w:rsidRPr="00E55B21">
        <w:rPr>
          <w:rStyle w:val="StyleUnderline"/>
        </w:rPr>
        <w:t xml:space="preserve">they're among the </w:t>
      </w:r>
      <w:r w:rsidRPr="006755E0">
        <w:rPr>
          <w:rStyle w:val="Emphasis"/>
        </w:rPr>
        <w:t xml:space="preserve">world </w:t>
      </w:r>
      <w:r w:rsidRPr="00890FBD">
        <w:rPr>
          <w:rStyle w:val="Emphasis"/>
          <w:highlight w:val="green"/>
        </w:rPr>
        <w:t>champions</w:t>
      </w:r>
      <w:r w:rsidRPr="00890FBD">
        <w:rPr>
          <w:rStyle w:val="StyleUnderline"/>
          <w:highlight w:val="green"/>
        </w:rPr>
        <w:t xml:space="preserve"> of dematerialization</w:t>
      </w:r>
      <w:r w:rsidRPr="00E55B21">
        <w:rPr>
          <w:rStyle w:val="StyleUnderline"/>
        </w:rPr>
        <w:t>.</w:t>
      </w:r>
      <w:r>
        <w:rPr>
          <w:rStyle w:val="StyleUnderline"/>
        </w:rPr>
        <w:t xml:space="preserve"> </w:t>
      </w:r>
      <w:r w:rsidRPr="00E55B21">
        <w:rPr>
          <w:rStyle w:val="StyleUnderline"/>
        </w:rPr>
        <w:t xml:space="preserve">In the decades to come they might well be </w:t>
      </w:r>
      <w:r w:rsidRPr="00890FBD">
        <w:rPr>
          <w:rStyle w:val="StyleUnderline"/>
          <w:highlight w:val="green"/>
        </w:rPr>
        <w:t xml:space="preserve">joined by </w:t>
      </w:r>
      <w:r w:rsidRPr="00890FBD">
        <w:rPr>
          <w:rStyle w:val="Emphasis"/>
          <w:highlight w:val="green"/>
        </w:rPr>
        <w:t>nuclear fusion</w:t>
      </w:r>
      <w:r w:rsidRPr="008F5FDF">
        <w:rPr>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6755E0">
        <w:rPr>
          <w:rStyle w:val="Emphasis"/>
        </w:rPr>
        <w:t>massive improvements</w:t>
      </w:r>
      <w:r w:rsidRPr="00E55B21">
        <w:rPr>
          <w:rStyle w:val="StyleUnderline"/>
        </w:rPr>
        <w:t xml:space="preserve"> in sensors and computing power are boosting hope that fusion power might truly be </w:t>
      </w:r>
      <w:r w:rsidRPr="006755E0">
        <w:rPr>
          <w:rStyle w:val="Emphasis"/>
        </w:rPr>
        <w:t>only a generation away</w:t>
      </w:r>
      <w:r w:rsidRPr="008F5FDF">
        <w:rPr>
          <w:sz w:val="16"/>
        </w:rPr>
        <w:t>.</w:t>
      </w:r>
      <w:r>
        <w:rPr>
          <w:sz w:val="16"/>
        </w:rPr>
        <w:t xml:space="preserve"> </w:t>
      </w:r>
    </w:p>
    <w:p w14:paraId="17410D3E" w14:textId="77777777" w:rsidR="0076289D" w:rsidRPr="00BC1C70" w:rsidRDefault="0076289D" w:rsidP="0076289D">
      <w:pPr>
        <w:pStyle w:val="Heading4"/>
        <w:rPr>
          <w:rStyle w:val="StyleUnderline"/>
          <w:sz w:val="26"/>
          <w:u w:val="none"/>
        </w:rPr>
      </w:pPr>
      <w:r>
        <w:t>G</w:t>
      </w:r>
      <w:r w:rsidRPr="00C03F2D">
        <w:t xml:space="preserve">rowth is </w:t>
      </w:r>
      <w:r w:rsidRPr="00C03F2D">
        <w:rPr>
          <w:u w:val="single"/>
        </w:rPr>
        <w:t>sustainable</w:t>
      </w:r>
      <w:r w:rsidRPr="00C03F2D">
        <w:t xml:space="preserve">, physical limits </w:t>
      </w:r>
      <w:r w:rsidRPr="00C03F2D">
        <w:rPr>
          <w:u w:val="single"/>
        </w:rPr>
        <w:t>aren’t absolute</w:t>
      </w:r>
      <w:r w:rsidRPr="00C03F2D">
        <w:t xml:space="preserve"> or are </w:t>
      </w:r>
      <w:r w:rsidRPr="00C03F2D">
        <w:rPr>
          <w:u w:val="single"/>
        </w:rPr>
        <w:t>chronically underestimated</w:t>
      </w:r>
      <w:r w:rsidRPr="00C03F2D">
        <w:t xml:space="preserve">, AND resource use is </w:t>
      </w:r>
      <w:r w:rsidRPr="00C03F2D">
        <w:rPr>
          <w:u w:val="single"/>
        </w:rPr>
        <w:t>declining</w:t>
      </w:r>
      <w:r w:rsidRPr="00C03F2D">
        <w:t xml:space="preserve"> now</w:t>
      </w:r>
      <w:r>
        <w:t>.</w:t>
      </w:r>
    </w:p>
    <w:p w14:paraId="35A5B906" w14:textId="77777777" w:rsidR="0076289D" w:rsidRPr="00C03F2D" w:rsidRDefault="0076289D" w:rsidP="0076289D">
      <w:r w:rsidRPr="00C03F2D">
        <w:rPr>
          <w:rStyle w:val="Style13ptBold"/>
        </w:rPr>
        <w:t>Bailey ’18</w:t>
      </w:r>
      <w:r w:rsidRPr="00C03F2D">
        <w:t xml:space="preserve"> [Ronald;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31B7E92E" w14:textId="77777777" w:rsidR="0076289D" w:rsidRPr="0073515B" w:rsidRDefault="0076289D" w:rsidP="0076289D">
      <w:pPr>
        <w:rPr>
          <w:sz w:val="16"/>
        </w:rPr>
      </w:pPr>
      <w:r w:rsidRPr="00C03F2D">
        <w:rPr>
          <w:rStyle w:val="StyleUnderline"/>
        </w:rPr>
        <w:t>Unless</w:t>
      </w:r>
      <w:r w:rsidRPr="00C03F2D">
        <w:rPr>
          <w:sz w:val="16"/>
        </w:rPr>
        <w:t xml:space="preserve"> us folks in </w:t>
      </w:r>
      <w:r w:rsidRPr="00C03F2D">
        <w:rPr>
          <w:rStyle w:val="StyleUnderline"/>
        </w:rPr>
        <w:t>rich countries drastically reduce</w:t>
      </w:r>
      <w:r w:rsidRPr="00C03F2D">
        <w:rPr>
          <w:sz w:val="16"/>
        </w:rPr>
        <w:t xml:space="preserve"> our </w:t>
      </w:r>
      <w:r w:rsidRPr="00C03F2D">
        <w:rPr>
          <w:rStyle w:val="StyleUnderline"/>
        </w:rPr>
        <w:t>material living standards and distribute</w:t>
      </w:r>
      <w:r w:rsidRPr="00C03F2D">
        <w:rPr>
          <w:sz w:val="16"/>
        </w:rPr>
        <w:t xml:space="preserve"> most of what we have </w:t>
      </w:r>
      <w:r w:rsidRPr="00C03F2D">
        <w:rPr>
          <w:rStyle w:val="StyleUnderline"/>
        </w:rPr>
        <w:t>to</w:t>
      </w:r>
      <w:r w:rsidRPr="00C03F2D">
        <w:rPr>
          <w:sz w:val="16"/>
        </w:rPr>
        <w:t xml:space="preserve"> people living in </w:t>
      </w:r>
      <w:r w:rsidRPr="00C03F2D">
        <w:rPr>
          <w:rStyle w:val="StyleUnderline"/>
        </w:rPr>
        <w:t>poor countries, the world will come to an end</w:t>
      </w:r>
      <w:r w:rsidRPr="00C03F2D">
        <w:rPr>
          <w:sz w:val="16"/>
        </w:rPr>
        <w:t xml:space="preserve">. Or at least that's the stark conclusion of a study published earlier this month in the journal Nature Sustainability. </w:t>
      </w:r>
      <w:r w:rsidRPr="00C03F2D">
        <w:rPr>
          <w:rStyle w:val="StyleUnderline"/>
        </w:rPr>
        <w:t>The researchers</w:t>
      </w:r>
      <w:r w:rsidRPr="00C03F2D">
        <w:rPr>
          <w:sz w:val="16"/>
        </w:rPr>
        <w:t xml:space="preserve"> who wrote it, led by the Leeds University ecological economist Dan O'Neill, </w:t>
      </w:r>
      <w:r w:rsidRPr="00C03F2D">
        <w:rPr>
          <w:rStyle w:val="StyleUnderline"/>
        </w:rPr>
        <w:t>think the way to prevent</w:t>
      </w:r>
      <w:r w:rsidRPr="00C03F2D">
        <w:rPr>
          <w:sz w:val="16"/>
        </w:rPr>
        <w:t xml:space="preserve"> the </w:t>
      </w:r>
      <w:r w:rsidRPr="00C03F2D">
        <w:rPr>
          <w:rStyle w:val="StyleUnderline"/>
        </w:rPr>
        <w:t xml:space="preserve">apocalypse is </w:t>
      </w:r>
      <w:r w:rsidRPr="00890FBD">
        <w:rPr>
          <w:rStyle w:val="StyleUnderline"/>
          <w:highlight w:val="green"/>
        </w:rPr>
        <w:t>"degrowth."</w:t>
      </w:r>
      <w:r w:rsidRPr="00C03F2D">
        <w:rPr>
          <w:sz w:val="16"/>
        </w:rPr>
        <w:t xml:space="preserve"> Vice, pestilence, war, and "gigantic inevitable famine" were the planetary boundaries set on human population by the 18th-century economist Robert Thomas Malthus. </w:t>
      </w:r>
      <w:r w:rsidRPr="00C03F2D">
        <w:rPr>
          <w:rStyle w:val="StyleUnderline"/>
        </w:rPr>
        <w:t xml:space="preserve">The new study </w:t>
      </w:r>
      <w:r w:rsidRPr="00890FBD">
        <w:rPr>
          <w:rStyle w:val="StyleUnderline"/>
          <w:highlight w:val="green"/>
        </w:rPr>
        <w:t>gussies up</w:t>
      </w:r>
      <w:r w:rsidRPr="00C03F2D">
        <w:rPr>
          <w:rStyle w:val="StyleUnderline"/>
        </w:rPr>
        <w:t xml:space="preserve"> </w:t>
      </w:r>
      <w:r w:rsidRPr="00C03F2D">
        <w:rPr>
          <w:rStyle w:val="Emphasis"/>
        </w:rPr>
        <w:t xml:space="preserve">old-fashioned </w:t>
      </w:r>
      <w:r w:rsidRPr="00890FBD">
        <w:rPr>
          <w:rStyle w:val="Emphasis"/>
          <w:highlight w:val="green"/>
        </w:rPr>
        <w:t>Malthusianism</w:t>
      </w:r>
      <w:r w:rsidRPr="00C03F2D">
        <w:rPr>
          <w:rStyle w:val="StyleUnderline"/>
        </w:rPr>
        <w:t xml:space="preserve"> by devising </w:t>
      </w:r>
      <w:r w:rsidRPr="00C03F2D">
        <w:rPr>
          <w:sz w:val="16"/>
        </w:rPr>
        <w:t xml:space="preserve">a set of seven </w:t>
      </w:r>
      <w:r w:rsidRPr="00C03F2D">
        <w:rPr>
          <w:rStyle w:val="Emphasis"/>
        </w:rPr>
        <w:t>biophysical indicators</w:t>
      </w:r>
      <w:r w:rsidRPr="00C03F2D">
        <w:rPr>
          <w:rStyle w:val="StyleUnderline"/>
        </w:rPr>
        <w:t xml:space="preserve"> of</w:t>
      </w:r>
      <w:r w:rsidRPr="00C03F2D">
        <w:rPr>
          <w:sz w:val="16"/>
        </w:rPr>
        <w:t xml:space="preserve"> national </w:t>
      </w:r>
      <w:r w:rsidRPr="00C03F2D">
        <w:rPr>
          <w:rStyle w:val="StyleUnderline"/>
        </w:rPr>
        <w:t>environmental pressure</w:t>
      </w:r>
      <w:r w:rsidRPr="00C03F2D">
        <w:rPr>
          <w:sz w:val="16"/>
        </w:rPr>
        <w:t xml:space="preserve">, which they then link to 11 indicators of social outcomes. The aim of the exercise is to concoct a "safe and just space" for humanity. Using data from 2011, the </w:t>
      </w:r>
      <w:r w:rsidRPr="00C03F2D">
        <w:rPr>
          <w:rStyle w:val="StyleUnderline"/>
        </w:rPr>
        <w:t>researchers calculate that</w:t>
      </w:r>
      <w:r w:rsidRPr="00C03F2D">
        <w:rPr>
          <w:sz w:val="16"/>
        </w:rPr>
        <w:t xml:space="preserve"> the </w:t>
      </w:r>
      <w:r w:rsidRPr="00C03F2D">
        <w:rPr>
          <w:rStyle w:val="StyleUnderline"/>
        </w:rPr>
        <w:t xml:space="preserve">annual </w:t>
      </w:r>
      <w:r w:rsidRPr="00C03F2D">
        <w:rPr>
          <w:rStyle w:val="Emphasis"/>
        </w:rPr>
        <w:t>per capita boundaries</w:t>
      </w:r>
      <w:r w:rsidRPr="00C03F2D">
        <w:rPr>
          <w:rStyle w:val="StyleUnderline"/>
        </w:rPr>
        <w:t xml:space="preserve"> for the world's 7 billion</w:t>
      </w:r>
      <w:r w:rsidRPr="00C03F2D">
        <w:rPr>
          <w:sz w:val="16"/>
        </w:rPr>
        <w:t xml:space="preserve"> people </w:t>
      </w:r>
      <w:r w:rsidRPr="00C03F2D">
        <w:rPr>
          <w:rStyle w:val="StyleUnderline"/>
        </w:rPr>
        <w:t>consist of</w:t>
      </w:r>
      <w:r w:rsidRPr="00C03F2D">
        <w:rPr>
          <w:sz w:val="16"/>
        </w:rPr>
        <w:t xml:space="preserve"> the emission of </w:t>
      </w:r>
      <w:r w:rsidRPr="00C03F2D">
        <w:rPr>
          <w:rStyle w:val="StyleUnderline"/>
        </w:rPr>
        <w:t>1.6 tons of carbon dioxide per year</w:t>
      </w:r>
      <w:r w:rsidRPr="00C03F2D">
        <w:rPr>
          <w:sz w:val="16"/>
        </w:rPr>
        <w:t xml:space="preserve"> and the annual </w:t>
      </w:r>
      <w:r w:rsidRPr="00C03F2D">
        <w:rPr>
          <w:rStyle w:val="StyleUnderline"/>
        </w:rPr>
        <w:t>consumption of 0.9 kilograms of phosphorus, 8.9 kilograms of nitrogen, 574 cubic meters of water, 2.6 tons of biomass</w:t>
      </w:r>
      <w:r w:rsidRPr="00C03F2D">
        <w:rPr>
          <w:sz w:val="16"/>
        </w:rPr>
        <w:t xml:space="preserve"> (crops and wood), </w:t>
      </w:r>
      <w:r w:rsidRPr="00C03F2D">
        <w:rPr>
          <w:rStyle w:val="StyleUnderline"/>
        </w:rPr>
        <w:t>plus</w:t>
      </w:r>
      <w:r w:rsidRPr="00C03F2D">
        <w:rPr>
          <w:sz w:val="16"/>
        </w:rPr>
        <w:t xml:space="preserve"> the ecological services of </w:t>
      </w:r>
      <w:r w:rsidRPr="00C03F2D">
        <w:rPr>
          <w:rStyle w:val="StyleUnderline"/>
        </w:rPr>
        <w:t>1.7 hectares of land and 7.2 tons</w:t>
      </w:r>
      <w:r w:rsidRPr="00C03F2D">
        <w:rPr>
          <w:sz w:val="16"/>
        </w:rPr>
        <w:t xml:space="preserve"> of material </w:t>
      </w:r>
      <w:r w:rsidRPr="00C03F2D">
        <w:rPr>
          <w:rStyle w:val="StyleUnderline"/>
        </w:rPr>
        <w:t>per person</w:t>
      </w:r>
      <w:r w:rsidRPr="00C03F2D">
        <w:rPr>
          <w:sz w:val="16"/>
        </w:rPr>
        <w:t xml:space="preserve">. 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C03F2D">
        <w:rPr>
          <w:rStyle w:val="StyleUnderline"/>
        </w:rPr>
        <w:t>how does the U.S. do with regard to</w:t>
      </w:r>
      <w:r w:rsidRPr="00C03F2D">
        <w:rPr>
          <w:sz w:val="16"/>
        </w:rPr>
        <w:t xml:space="preserve"> their </w:t>
      </w:r>
      <w:r w:rsidRPr="00C03F2D">
        <w:rPr>
          <w:rStyle w:val="StyleUnderline"/>
        </w:rPr>
        <w:t>biophysical boundaries and social outcomes</w:t>
      </w:r>
      <w:r w:rsidRPr="00C03F2D">
        <w:rPr>
          <w:sz w:val="16"/>
        </w:rPr>
        <w:t xml:space="preserve"> measures? We </w:t>
      </w:r>
      <w:r w:rsidRPr="00890FBD">
        <w:rPr>
          <w:rStyle w:val="StyleUnderline"/>
          <w:highlight w:val="green"/>
        </w:rPr>
        <w:t xml:space="preserve">Americans </w:t>
      </w:r>
      <w:r w:rsidRPr="00890FBD">
        <w:rPr>
          <w:rStyle w:val="Emphasis"/>
          <w:highlight w:val="green"/>
        </w:rPr>
        <w:t>transgress all</w:t>
      </w:r>
      <w:r w:rsidRPr="00C03F2D">
        <w:rPr>
          <w:rStyle w:val="Emphasis"/>
        </w:rPr>
        <w:t xml:space="preserve"> seven</w:t>
      </w:r>
      <w:r w:rsidRPr="00C03F2D">
        <w:rPr>
          <w:rStyle w:val="StyleUnderline"/>
        </w:rPr>
        <w:t xml:space="preserve"> of the biophysical </w:t>
      </w:r>
      <w:r w:rsidRPr="00890FBD">
        <w:rPr>
          <w:rStyle w:val="StyleUnderline"/>
          <w:highlight w:val="green"/>
        </w:rPr>
        <w:t>boundaries</w:t>
      </w:r>
      <w:r w:rsidRPr="00C03F2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C03F2D">
        <w:rPr>
          <w:rStyle w:val="StyleUnderline"/>
        </w:rPr>
        <w:t>those transgressions</w:t>
      </w:r>
      <w:r w:rsidRPr="00C03F2D">
        <w:rPr>
          <w:sz w:val="16"/>
        </w:rPr>
        <w:t xml:space="preserve"> have </w:t>
      </w:r>
      <w:r w:rsidRPr="00C03F2D">
        <w:rPr>
          <w:rStyle w:val="StyleUnderline"/>
        </w:rPr>
        <w:t>provided a</w:t>
      </w:r>
      <w:r w:rsidRPr="00C03F2D">
        <w:rPr>
          <w:sz w:val="16"/>
        </w:rPr>
        <w:t xml:space="preserve"> pretty </w:t>
      </w:r>
      <w:r w:rsidRPr="00C03F2D">
        <w:rPr>
          <w:rStyle w:val="StyleUnderline"/>
        </w:rPr>
        <w:t>good life</w:t>
      </w:r>
      <w:r w:rsidRPr="00C03F2D">
        <w:rPr>
          <w:sz w:val="16"/>
        </w:rPr>
        <w:t xml:space="preserve"> for Americans. For example, life </w:t>
      </w:r>
      <w:r w:rsidRPr="00C03F2D">
        <w:rPr>
          <w:rStyle w:val="StyleUnderline"/>
        </w:rPr>
        <w:t xml:space="preserve">satisfaction is 7.1; healthy </w:t>
      </w:r>
      <w:r w:rsidRPr="00C03F2D">
        <w:rPr>
          <w:rStyle w:val="Emphasis"/>
        </w:rPr>
        <w:t>life expectancy</w:t>
      </w:r>
      <w:r w:rsidRPr="00C03F2D">
        <w:rPr>
          <w:rStyle w:val="StyleUnderline"/>
        </w:rPr>
        <w:t xml:space="preserve"> is 69.7 years; and </w:t>
      </w:r>
      <w:r w:rsidRPr="00C03F2D">
        <w:rPr>
          <w:rStyle w:val="Emphasis"/>
        </w:rPr>
        <w:t>democratic quality</w:t>
      </w:r>
      <w:r w:rsidRPr="00C03F2D">
        <w:rPr>
          <w:rStyle w:val="StyleUnderline"/>
        </w:rPr>
        <w:t xml:space="preserve"> stands at 0.8 points</w:t>
      </w:r>
      <w:r w:rsidRPr="00C03F2D">
        <w:rPr>
          <w:sz w:val="16"/>
        </w:rPr>
        <w:t xml:space="preserve">. The only two social indicators we just missed on were employment (91 percent) and secondary education (94.7 percent). On the other hand, </w:t>
      </w:r>
      <w:r w:rsidRPr="00C03F2D">
        <w:rPr>
          <w:rStyle w:val="StyleUnderline"/>
        </w:rPr>
        <w:t xml:space="preserve">our hemisphere is home to </w:t>
      </w:r>
      <w:r w:rsidRPr="00890FBD">
        <w:rPr>
          <w:rStyle w:val="StyleUnderline"/>
          <w:highlight w:val="green"/>
        </w:rPr>
        <w:t xml:space="preserve">one </w:t>
      </w:r>
      <w:r w:rsidRPr="00890FBD">
        <w:rPr>
          <w:rStyle w:val="Emphasis"/>
          <w:highlight w:val="green"/>
        </w:rPr>
        <w:t>paragon</w:t>
      </w:r>
      <w:r w:rsidRPr="00C03F2D">
        <w:rPr>
          <w:rStyle w:val="Emphasis"/>
        </w:rPr>
        <w:t xml:space="preserve"> of sustainability</w:t>
      </w:r>
      <w:r w:rsidRPr="00C03F2D">
        <w:rPr>
          <w:rStyle w:val="StyleUnderline"/>
        </w:rPr>
        <w:t>—</w:t>
      </w:r>
      <w:r w:rsidRPr="00890FBD">
        <w:rPr>
          <w:rStyle w:val="StyleUnderline"/>
          <w:highlight w:val="green"/>
        </w:rPr>
        <w:t>Haiti</w:t>
      </w:r>
      <w:r w:rsidRPr="00C03F2D">
        <w:rPr>
          <w:sz w:val="16"/>
        </w:rPr>
        <w:t xml:space="preserve">. Haitians breach none of the researchers' biophysical boundaries. </w:t>
      </w:r>
      <w:r w:rsidRPr="00C03F2D">
        <w:rPr>
          <w:rStyle w:val="StyleUnderline"/>
        </w:rPr>
        <w:t xml:space="preserve">But the Caribbean country </w:t>
      </w:r>
      <w:r w:rsidRPr="00890FBD">
        <w:rPr>
          <w:rStyle w:val="StyleUnderline"/>
          <w:highlight w:val="green"/>
        </w:rPr>
        <w:t xml:space="preserve">performs </w:t>
      </w:r>
      <w:r w:rsidRPr="00890FBD">
        <w:rPr>
          <w:rStyle w:val="Emphasis"/>
          <w:highlight w:val="green"/>
        </w:rPr>
        <w:t>abysmally</w:t>
      </w:r>
      <w:r w:rsidRPr="00890FBD">
        <w:rPr>
          <w:rStyle w:val="StyleUnderline"/>
          <w:highlight w:val="green"/>
        </w:rPr>
        <w:t xml:space="preserve"> on all</w:t>
      </w:r>
      <w:r w:rsidRPr="00C03F2D">
        <w:rPr>
          <w:rStyle w:val="StyleUnderline"/>
        </w:rPr>
        <w:t xml:space="preserve"> 11 social </w:t>
      </w:r>
      <w:r w:rsidRPr="00890FBD">
        <w:rPr>
          <w:rStyle w:val="StyleUnderline"/>
          <w:highlight w:val="green"/>
        </w:rPr>
        <w:t>indicators</w:t>
      </w:r>
      <w:r w:rsidRPr="00C03F2D">
        <w:rPr>
          <w:rStyle w:val="StyleUnderline"/>
        </w:rPr>
        <w:t>. Life satisfaction</w:t>
      </w:r>
      <w:r w:rsidRPr="00C03F2D">
        <w:rPr>
          <w:sz w:val="16"/>
        </w:rPr>
        <w:t xml:space="preserve"> scores </w:t>
      </w:r>
      <w:r w:rsidRPr="00C03F2D">
        <w:rPr>
          <w:rStyle w:val="StyleUnderline"/>
        </w:rPr>
        <w:t>at 4.</w:t>
      </w:r>
      <w:r w:rsidRPr="00C03F2D">
        <w:rPr>
          <w:sz w:val="16"/>
        </w:rPr>
        <w:t xml:space="preserve">8; healthy </w:t>
      </w:r>
      <w:r w:rsidRPr="00C03F2D">
        <w:rPr>
          <w:rStyle w:val="StyleUnderline"/>
        </w:rPr>
        <w:t>life expectancy is 52.3 years</w:t>
      </w:r>
      <w:r w:rsidRPr="00C03F2D">
        <w:rPr>
          <w:sz w:val="16"/>
        </w:rPr>
        <w:t xml:space="preserve">; and Haitians average 2,105 calories per day. The country tallies -0.9 on the democratic quality index. </w:t>
      </w:r>
      <w:r w:rsidRPr="00C03F2D">
        <w:rPr>
          <w:rStyle w:val="StyleUnderline"/>
        </w:rPr>
        <w:t>Haiti's GDP is $719 per capita</w:t>
      </w:r>
      <w:r w:rsidRPr="00C03F2D">
        <w:rPr>
          <w:sz w:val="16"/>
        </w:rPr>
        <w:t xml:space="preserve">. </w:t>
      </w:r>
      <w:r w:rsidRPr="00C03F2D">
        <w:rPr>
          <w:rStyle w:val="StyleUnderline"/>
        </w:rPr>
        <w:t xml:space="preserve">Other near-sustainability champions include </w:t>
      </w:r>
      <w:r w:rsidRPr="00C03F2D">
        <w:rPr>
          <w:rStyle w:val="Emphasis"/>
        </w:rPr>
        <w:t>Malawi</w:t>
      </w:r>
      <w:r w:rsidRPr="00C03F2D">
        <w:rPr>
          <w:rStyle w:val="StyleUnderline"/>
        </w:rPr>
        <w:t xml:space="preserve">, </w:t>
      </w:r>
      <w:r w:rsidRPr="00C03F2D">
        <w:rPr>
          <w:rStyle w:val="Emphasis"/>
        </w:rPr>
        <w:t>Nepal</w:t>
      </w:r>
      <w:r w:rsidRPr="00C03F2D">
        <w:rPr>
          <w:rStyle w:val="StyleUnderline"/>
        </w:rPr>
        <w:t xml:space="preserve">, </w:t>
      </w:r>
      <w:r w:rsidRPr="00C03F2D">
        <w:rPr>
          <w:rStyle w:val="Emphasis"/>
        </w:rPr>
        <w:t>Myanmar</w:t>
      </w:r>
      <w:r w:rsidRPr="00C03F2D">
        <w:rPr>
          <w:rStyle w:val="StyleUnderline"/>
        </w:rPr>
        <w:t xml:space="preserve">, and </w:t>
      </w:r>
      <w:r w:rsidRPr="00C03F2D">
        <w:rPr>
          <w:rStyle w:val="Emphasis"/>
        </w:rPr>
        <w:t>Nicaragua</w:t>
      </w:r>
      <w:r w:rsidRPr="00C03F2D">
        <w:rPr>
          <w:rStyle w:val="StyleUnderline"/>
        </w:rPr>
        <w:t>. All of them score dismally on</w:t>
      </w:r>
      <w:r w:rsidRPr="00C03F2D">
        <w:rPr>
          <w:sz w:val="16"/>
        </w:rPr>
        <w:t xml:space="preserve"> the </w:t>
      </w:r>
      <w:r w:rsidRPr="00C03F2D">
        <w:rPr>
          <w:rStyle w:val="StyleUnderline"/>
        </w:rPr>
        <w:t>social indicators, and</w:t>
      </w:r>
      <w:r w:rsidRPr="00C03F2D">
        <w:rPr>
          <w:sz w:val="16"/>
        </w:rPr>
        <w:t xml:space="preserve"> their </w:t>
      </w:r>
      <w:r w:rsidRPr="00C03F2D">
        <w:rPr>
          <w:rStyle w:val="StyleUnderline"/>
        </w:rPr>
        <w:t>GDPs</w:t>
      </w:r>
      <w:r w:rsidRPr="00C03F2D">
        <w:rPr>
          <w:sz w:val="16"/>
        </w:rPr>
        <w:t xml:space="preserve"> per capita are $322, $799, $1,375, and $2,208, respectively. </w:t>
      </w:r>
      <w:r w:rsidRPr="00C03F2D">
        <w:rPr>
          <w:rStyle w:val="StyleUnderline"/>
        </w:rPr>
        <w:t>The country that</w:t>
      </w:r>
      <w:r w:rsidRPr="00C03F2D">
        <w:rPr>
          <w:sz w:val="16"/>
        </w:rPr>
        <w:t xml:space="preserve"> currently </w:t>
      </w:r>
      <w:r w:rsidRPr="00C03F2D">
        <w:rPr>
          <w:rStyle w:val="StyleUnderline"/>
        </w:rPr>
        <w:t xml:space="preserve">comes </w:t>
      </w:r>
      <w:r w:rsidRPr="00C03F2D">
        <w:rPr>
          <w:rStyle w:val="Emphasis"/>
        </w:rPr>
        <w:t>closest</w:t>
      </w:r>
      <w:r w:rsidRPr="00C03F2D">
        <w:rPr>
          <w:rStyle w:val="StyleUnderline"/>
        </w:rPr>
        <w:t xml:space="preserve"> to</w:t>
      </w:r>
      <w:r w:rsidRPr="00C03F2D">
        <w:rPr>
          <w:sz w:val="16"/>
        </w:rPr>
        <w:t xml:space="preserve"> the </w:t>
      </w:r>
      <w:r w:rsidRPr="00C03F2D">
        <w:rPr>
          <w:rStyle w:val="StyleUnderline"/>
        </w:rPr>
        <w:t>researchers' ideal</w:t>
      </w:r>
      <w:r w:rsidRPr="00C03F2D">
        <w:rPr>
          <w:sz w:val="16"/>
        </w:rPr>
        <w:t xml:space="preserve"> of remaining within its </w:t>
      </w:r>
      <w:r w:rsidRPr="00C03F2D">
        <w:rPr>
          <w:rStyle w:val="StyleUnderline"/>
        </w:rPr>
        <w:t>biophysical boundaries while</w:t>
      </w:r>
      <w:r w:rsidRPr="00C03F2D">
        <w:rPr>
          <w:sz w:val="16"/>
        </w:rPr>
        <w:t xml:space="preserve"> sufficient </w:t>
      </w:r>
      <w:r w:rsidRPr="00C03F2D">
        <w:rPr>
          <w:rStyle w:val="StyleUnderline"/>
        </w:rPr>
        <w:t>social indicators is…</w:t>
      </w:r>
      <w:r w:rsidRPr="00C03F2D">
        <w:rPr>
          <w:rStyle w:val="Emphasis"/>
        </w:rPr>
        <w:t>Vietnam</w:t>
      </w:r>
      <w:r w:rsidRPr="00C03F2D">
        <w:rPr>
          <w:sz w:val="16"/>
        </w:rPr>
        <w:t xml:space="preserve">. For the record, Vietnam's per capita GDP is $2,306. </w:t>
      </w:r>
      <w:r w:rsidRPr="00890FBD">
        <w:rPr>
          <w:rStyle w:val="StyleUnderline"/>
          <w:highlight w:val="green"/>
        </w:rPr>
        <w:t>"Countries with higher</w:t>
      </w:r>
      <w:r w:rsidRPr="00C03F2D">
        <w:rPr>
          <w:rStyle w:val="StyleUnderline"/>
        </w:rPr>
        <w:t xml:space="preserve"> levels of </w:t>
      </w:r>
      <w:r w:rsidRPr="00890FBD">
        <w:rPr>
          <w:rStyle w:val="Emphasis"/>
          <w:highlight w:val="green"/>
        </w:rPr>
        <w:t>life</w:t>
      </w:r>
      <w:r w:rsidRPr="00C03F2D">
        <w:rPr>
          <w:rStyle w:val="Emphasis"/>
        </w:rPr>
        <w:t xml:space="preserve"> satisfaction</w:t>
      </w:r>
      <w:r w:rsidRPr="00C03F2D">
        <w:rPr>
          <w:rStyle w:val="StyleUnderline"/>
        </w:rPr>
        <w:t xml:space="preserve"> and</w:t>
      </w:r>
      <w:r w:rsidRPr="00C03F2D">
        <w:rPr>
          <w:sz w:val="16"/>
        </w:rPr>
        <w:t xml:space="preserve"> healthy life </w:t>
      </w:r>
      <w:r w:rsidRPr="00C03F2D">
        <w:rPr>
          <w:rStyle w:val="Emphasis"/>
        </w:rPr>
        <w:t>expectancy</w:t>
      </w:r>
      <w:r w:rsidRPr="00C03F2D">
        <w:rPr>
          <w:sz w:val="16"/>
        </w:rPr>
        <w:t xml:space="preserve"> also </w:t>
      </w:r>
      <w:r w:rsidRPr="00C03F2D">
        <w:rPr>
          <w:rStyle w:val="StyleUnderline"/>
        </w:rPr>
        <w:t xml:space="preserve">tend to </w:t>
      </w:r>
      <w:r w:rsidRPr="00890FBD">
        <w:rPr>
          <w:rStyle w:val="StyleUnderline"/>
          <w:highlight w:val="green"/>
        </w:rPr>
        <w:t>transgress</w:t>
      </w:r>
      <w:r w:rsidRPr="00C03F2D">
        <w:rPr>
          <w:sz w:val="16"/>
        </w:rPr>
        <w:t xml:space="preserve"> more </w:t>
      </w:r>
      <w:r w:rsidRPr="00C03F2D">
        <w:rPr>
          <w:rStyle w:val="StyleUnderline"/>
        </w:rPr>
        <w:t xml:space="preserve">biophysical </w:t>
      </w:r>
      <w:r w:rsidRPr="00890FBD">
        <w:rPr>
          <w:rStyle w:val="StyleUnderline"/>
          <w:highlight w:val="green"/>
        </w:rPr>
        <w:t>boundaries,"</w:t>
      </w:r>
      <w:r w:rsidRPr="00C03F2D">
        <w:rPr>
          <w:sz w:val="16"/>
        </w:rPr>
        <w:t xml:space="preserve"> the researchers note. </w:t>
      </w:r>
      <w:r w:rsidRPr="00C03F2D">
        <w:rPr>
          <w:rStyle w:val="StyleUnderline"/>
        </w:rPr>
        <w:t>A better way to put this</w:t>
      </w:r>
      <w:r w:rsidRPr="00C03F2D">
        <w:rPr>
          <w:sz w:val="16"/>
        </w:rPr>
        <w:t xml:space="preserve"> relationship </w:t>
      </w:r>
      <w:r w:rsidRPr="00C03F2D">
        <w:rPr>
          <w:rStyle w:val="StyleUnderline"/>
        </w:rPr>
        <w:t>is that</w:t>
      </w:r>
      <w:r w:rsidRPr="00C03F2D">
        <w:rPr>
          <w:sz w:val="16"/>
        </w:rPr>
        <w:t xml:space="preserve"> more </w:t>
      </w:r>
      <w:r w:rsidRPr="00C03F2D">
        <w:rPr>
          <w:rStyle w:val="StyleUnderline"/>
        </w:rPr>
        <w:t xml:space="preserve">wealth and </w:t>
      </w:r>
      <w:r w:rsidRPr="00C03F2D">
        <w:rPr>
          <w:rStyle w:val="Emphasis"/>
        </w:rPr>
        <w:t>technology</w:t>
      </w:r>
      <w:r w:rsidRPr="00C03F2D">
        <w:rPr>
          <w:sz w:val="16"/>
        </w:rPr>
        <w:t xml:space="preserve"> tend to </w:t>
      </w:r>
      <w:r w:rsidRPr="00C03F2D">
        <w:rPr>
          <w:rStyle w:val="StyleUnderline"/>
        </w:rPr>
        <w:t>make people happier, healthier, and freer</w:t>
      </w:r>
      <w:r w:rsidRPr="00C03F2D">
        <w:rPr>
          <w:sz w:val="16"/>
        </w:rPr>
        <w:t xml:space="preserve">. O'Neill and his unhappy team fail drastically to understand how </w:t>
      </w:r>
      <w:r w:rsidRPr="00C03F2D">
        <w:rPr>
          <w:rStyle w:val="StyleUnderline"/>
        </w:rPr>
        <w:t xml:space="preserve">human </w:t>
      </w:r>
      <w:r w:rsidRPr="00890FBD">
        <w:rPr>
          <w:rStyle w:val="Emphasis"/>
          <w:highlight w:val="green"/>
        </w:rPr>
        <w:t>ingenuity</w:t>
      </w:r>
      <w:r w:rsidRPr="00C03F2D">
        <w:rPr>
          <w:rStyle w:val="StyleUnderline"/>
        </w:rPr>
        <w:t xml:space="preserve"> unleashed </w:t>
      </w:r>
      <w:r w:rsidRPr="00890FBD">
        <w:rPr>
          <w:rStyle w:val="StyleUnderline"/>
          <w:highlight w:val="green"/>
        </w:rPr>
        <w:t>in markets is</w:t>
      </w:r>
      <w:r w:rsidRPr="00C03F2D">
        <w:rPr>
          <w:sz w:val="16"/>
        </w:rPr>
        <w:t xml:space="preserve"> already </w:t>
      </w:r>
      <w:r w:rsidRPr="00C03F2D">
        <w:rPr>
          <w:rStyle w:val="StyleUnderline"/>
        </w:rPr>
        <w:t xml:space="preserve">well on the way toward </w:t>
      </w:r>
      <w:r w:rsidRPr="00890FBD">
        <w:rPr>
          <w:rStyle w:val="StyleUnderline"/>
          <w:highlight w:val="green"/>
        </w:rPr>
        <w:t>making</w:t>
      </w:r>
      <w:r w:rsidRPr="00C03F2D">
        <w:rPr>
          <w:sz w:val="16"/>
        </w:rPr>
        <w:t xml:space="preserve"> their </w:t>
      </w:r>
      <w:r w:rsidRPr="00C03F2D">
        <w:rPr>
          <w:rStyle w:val="StyleUnderline"/>
        </w:rPr>
        <w:t xml:space="preserve">supposed planetary </w:t>
      </w:r>
      <w:r w:rsidRPr="00890FBD">
        <w:rPr>
          <w:rStyle w:val="StyleUnderline"/>
          <w:highlight w:val="green"/>
        </w:rPr>
        <w:t xml:space="preserve">boundaries </w:t>
      </w:r>
      <w:r w:rsidRPr="00890FBD">
        <w:rPr>
          <w:rStyle w:val="Emphasis"/>
          <w:highlight w:val="green"/>
        </w:rPr>
        <w:t>irrelevant</w:t>
      </w:r>
      <w:r w:rsidRPr="00C03F2D">
        <w:rPr>
          <w:rStyle w:val="StyleUnderline"/>
        </w:rPr>
        <w:t xml:space="preserve">. Take carbon dioxide </w:t>
      </w:r>
      <w:r w:rsidRPr="00C03F2D">
        <w:rPr>
          <w:rStyle w:val="Emphasis"/>
        </w:rPr>
        <w:t>emissions</w:t>
      </w:r>
      <w:r w:rsidRPr="00C03F2D">
        <w:rPr>
          <w:rStyle w:val="StyleUnderline"/>
        </w:rPr>
        <w:t xml:space="preserve">: Supporters of </w:t>
      </w:r>
      <w:r w:rsidRPr="00C03F2D">
        <w:rPr>
          <w:rStyle w:val="Emphasis"/>
        </w:rPr>
        <w:t xml:space="preserve">renewable </w:t>
      </w:r>
      <w:r w:rsidRPr="00890FBD">
        <w:rPr>
          <w:rStyle w:val="Emphasis"/>
          <w:highlight w:val="green"/>
        </w:rPr>
        <w:t>energy</w:t>
      </w:r>
      <w:r w:rsidRPr="00C03F2D">
        <w:rPr>
          <w:rStyle w:val="StyleUnderline"/>
        </w:rPr>
        <w:t xml:space="preserve"> technologies say</w:t>
      </w:r>
      <w:r w:rsidRPr="00C03F2D">
        <w:rPr>
          <w:sz w:val="16"/>
        </w:rPr>
        <w:t xml:space="preserve"> that their </w:t>
      </w:r>
      <w:r w:rsidRPr="00890FBD">
        <w:rPr>
          <w:rStyle w:val="StyleUnderline"/>
          <w:highlight w:val="green"/>
        </w:rPr>
        <w:t>costs</w:t>
      </w:r>
      <w:r w:rsidRPr="00C03F2D">
        <w:rPr>
          <w:rStyle w:val="StyleUnderline"/>
        </w:rPr>
        <w:t xml:space="preserve"> are already or </w:t>
      </w:r>
      <w:r w:rsidRPr="00890FBD">
        <w:rPr>
          <w:rStyle w:val="StyleUnderline"/>
          <w:highlight w:val="green"/>
        </w:rPr>
        <w:t>will</w:t>
      </w:r>
      <w:r w:rsidRPr="00C03F2D">
        <w:rPr>
          <w:sz w:val="16"/>
        </w:rPr>
        <w:t xml:space="preserve"> soon </w:t>
      </w:r>
      <w:r w:rsidRPr="00890FBD">
        <w:rPr>
          <w:rStyle w:val="StyleUnderline"/>
          <w:highlight w:val="green"/>
        </w:rPr>
        <w:t xml:space="preserve">be </w:t>
      </w:r>
      <w:r w:rsidRPr="00890FBD">
        <w:rPr>
          <w:rStyle w:val="Emphasis"/>
          <w:highlight w:val="green"/>
        </w:rPr>
        <w:t>lower</w:t>
      </w:r>
      <w:r w:rsidRPr="00C03F2D">
        <w:rPr>
          <w:rStyle w:val="Emphasis"/>
        </w:rPr>
        <w:t xml:space="preserve"> than</w:t>
      </w:r>
      <w:r w:rsidRPr="00C03F2D">
        <w:rPr>
          <w:sz w:val="16"/>
        </w:rPr>
        <w:t xml:space="preserve"> those of </w:t>
      </w:r>
      <w:r w:rsidRPr="00C03F2D">
        <w:rPr>
          <w:rStyle w:val="Emphasis"/>
        </w:rPr>
        <w:t>fossil fuels</w:t>
      </w:r>
      <w:r w:rsidRPr="00C03F2D">
        <w:rPr>
          <w:rStyle w:val="StyleUnderline"/>
        </w:rPr>
        <w:t>. Boosters of</w:t>
      </w:r>
      <w:r w:rsidRPr="00C03F2D">
        <w:rPr>
          <w:sz w:val="16"/>
        </w:rPr>
        <w:t xml:space="preserve"> advanced </w:t>
      </w:r>
      <w:r w:rsidRPr="00C03F2D">
        <w:rPr>
          <w:rStyle w:val="StyleUnderline"/>
        </w:rPr>
        <w:t xml:space="preserve">nuclear </w:t>
      </w:r>
      <w:r w:rsidRPr="00890FBD">
        <w:rPr>
          <w:rStyle w:val="StyleUnderline"/>
          <w:highlight w:val="green"/>
        </w:rPr>
        <w:t>reactors</w:t>
      </w:r>
      <w:r w:rsidRPr="00C03F2D">
        <w:rPr>
          <w:sz w:val="16"/>
        </w:rPr>
        <w:t xml:space="preserve"> similarly </w:t>
      </w:r>
      <w:r w:rsidRPr="00C03F2D">
        <w:rPr>
          <w:rStyle w:val="StyleUnderline"/>
        </w:rPr>
        <w:t xml:space="preserve">argue that they can </w:t>
      </w:r>
      <w:r w:rsidRPr="00890FBD">
        <w:rPr>
          <w:rStyle w:val="StyleUnderline"/>
          <w:highlight w:val="green"/>
        </w:rPr>
        <w:t xml:space="preserve">supply </w:t>
      </w:r>
      <w:r w:rsidRPr="00890FBD">
        <w:rPr>
          <w:rStyle w:val="Emphasis"/>
          <w:highlight w:val="green"/>
        </w:rPr>
        <w:t>all</w:t>
      </w:r>
      <w:r w:rsidRPr="00C03F2D">
        <w:rPr>
          <w:rStyle w:val="Emphasis"/>
        </w:rPr>
        <w:t xml:space="preserve"> of the </w:t>
      </w:r>
      <w:r w:rsidRPr="00890FBD">
        <w:rPr>
          <w:rStyle w:val="Emphasis"/>
          <w:highlight w:val="green"/>
        </w:rPr>
        <w:t>carbon-free energy</w:t>
      </w:r>
      <w:r w:rsidRPr="00C03F2D">
        <w:rPr>
          <w:rStyle w:val="StyleUnderline"/>
        </w:rPr>
        <w:t xml:space="preserve"> the world will need</w:t>
      </w:r>
      <w:r w:rsidRPr="00C03F2D">
        <w:rPr>
          <w:sz w:val="16"/>
        </w:rPr>
        <w:t xml:space="preserve">. There's a good chance that fleets of </w:t>
      </w:r>
      <w:r w:rsidRPr="00C03F2D">
        <w:rPr>
          <w:rStyle w:val="StyleUnderline"/>
        </w:rPr>
        <w:t>battery-powered</w:t>
      </w:r>
      <w:r w:rsidRPr="00C03F2D">
        <w:rPr>
          <w:sz w:val="16"/>
        </w:rPr>
        <w:t xml:space="preserve"> self-driving </w:t>
      </w:r>
      <w:r w:rsidRPr="00C03F2D">
        <w:rPr>
          <w:rStyle w:val="StyleUnderline"/>
        </w:rPr>
        <w:t>vehicles</w:t>
      </w:r>
      <w:r w:rsidRPr="00C03F2D">
        <w:rPr>
          <w:sz w:val="16"/>
        </w:rPr>
        <w:t xml:space="preserve"> will largely </w:t>
      </w:r>
      <w:r w:rsidRPr="00C03F2D">
        <w:rPr>
          <w:rStyle w:val="StyleUnderline"/>
        </w:rPr>
        <w:t>replace</w:t>
      </w:r>
      <w:r w:rsidRPr="00C03F2D">
        <w:rPr>
          <w:sz w:val="16"/>
        </w:rPr>
        <w:t xml:space="preserve"> private cars and </w:t>
      </w:r>
      <w:r w:rsidRPr="00C03F2D">
        <w:rPr>
          <w:rStyle w:val="StyleUnderline"/>
        </w:rPr>
        <w:t>mass transit</w:t>
      </w:r>
      <w:r w:rsidRPr="00C03F2D">
        <w:rPr>
          <w:sz w:val="16"/>
        </w:rPr>
        <w:t xml:space="preserve"> later in this century. Are we about to run out of phosphorous to fertilize our crops? </w:t>
      </w:r>
      <w:r w:rsidRPr="00890FBD">
        <w:rPr>
          <w:rStyle w:val="StyleUnderline"/>
          <w:highlight w:val="green"/>
        </w:rPr>
        <w:t xml:space="preserve">Peak phosphorus is </w:t>
      </w:r>
      <w:r w:rsidRPr="00890FBD">
        <w:rPr>
          <w:rStyle w:val="Emphasis"/>
          <w:highlight w:val="green"/>
        </w:rPr>
        <w:t>not at hand</w:t>
      </w:r>
      <w:r w:rsidRPr="00C03F2D">
        <w:rPr>
          <w:sz w:val="16"/>
        </w:rPr>
        <w:t xml:space="preserve">. The U.S. Geological Survey (USGS) reports that </w:t>
      </w:r>
      <w:r w:rsidRPr="00C03F2D">
        <w:rPr>
          <w:rStyle w:val="StyleUnderline"/>
        </w:rPr>
        <w:t xml:space="preserve">at current rates of mining, the world's known </w:t>
      </w:r>
      <w:r w:rsidRPr="00890FBD">
        <w:rPr>
          <w:rStyle w:val="StyleUnderline"/>
          <w:highlight w:val="green"/>
        </w:rPr>
        <w:t>reserves</w:t>
      </w:r>
      <w:r w:rsidRPr="00C03F2D">
        <w:rPr>
          <w:rStyle w:val="StyleUnderline"/>
        </w:rPr>
        <w:t xml:space="preserve"> will </w:t>
      </w:r>
      <w:r w:rsidRPr="00890FBD">
        <w:rPr>
          <w:rStyle w:val="StyleUnderline"/>
          <w:highlight w:val="green"/>
        </w:rPr>
        <w:t xml:space="preserve">last </w:t>
      </w:r>
      <w:r w:rsidRPr="00890FBD">
        <w:rPr>
          <w:rStyle w:val="Emphasis"/>
          <w:highlight w:val="green"/>
        </w:rPr>
        <w:t>266</w:t>
      </w:r>
      <w:r w:rsidRPr="00C03F2D">
        <w:rPr>
          <w:rStyle w:val="Emphasis"/>
        </w:rPr>
        <w:t xml:space="preserve"> years</w:t>
      </w:r>
      <w:r w:rsidRPr="00C03F2D">
        <w:rPr>
          <w:rStyle w:val="StyleUnderline"/>
        </w:rPr>
        <w:t xml:space="preserve">. </w:t>
      </w:r>
      <w:r w:rsidRPr="00890FBD">
        <w:rPr>
          <w:rStyle w:val="StyleUnderline"/>
          <w:highlight w:val="green"/>
        </w:rPr>
        <w:t>The</w:t>
      </w:r>
      <w:r w:rsidRPr="00C03F2D">
        <w:rPr>
          <w:rStyle w:val="StyleUnderline"/>
        </w:rPr>
        <w:t xml:space="preserve"> estimated </w:t>
      </w:r>
      <w:r w:rsidRPr="00890FBD">
        <w:rPr>
          <w:rStyle w:val="Emphasis"/>
          <w:highlight w:val="green"/>
        </w:rPr>
        <w:t>total</w:t>
      </w:r>
      <w:r w:rsidRPr="00C03F2D">
        <w:rPr>
          <w:rStyle w:val="Emphasis"/>
        </w:rPr>
        <w:t xml:space="preserve"> resources</w:t>
      </w:r>
      <w:r w:rsidRPr="00C03F2D">
        <w:rPr>
          <w:rStyle w:val="StyleUnderline"/>
        </w:rPr>
        <w:t xml:space="preserve"> of phosphate rock would last </w:t>
      </w:r>
      <w:r w:rsidRPr="00890FBD">
        <w:rPr>
          <w:rStyle w:val="Emphasis"/>
          <w:highlight w:val="green"/>
        </w:rPr>
        <w:t>over 1,140</w:t>
      </w:r>
      <w:r w:rsidRPr="00C03F2D">
        <w:rPr>
          <w:rStyle w:val="Emphasis"/>
        </w:rPr>
        <w:t xml:space="preserve"> years</w:t>
      </w:r>
      <w:r w:rsidRPr="00C03F2D">
        <w:rPr>
          <w:rStyle w:val="StyleUnderline"/>
        </w:rPr>
        <w:t xml:space="preserve">. </w:t>
      </w:r>
      <w:r w:rsidRPr="00890FBD">
        <w:rPr>
          <w:rStyle w:val="StyleUnderline"/>
          <w:highlight w:val="green"/>
        </w:rPr>
        <w:t>"There are no</w:t>
      </w:r>
      <w:r w:rsidRPr="00C03F2D">
        <w:rPr>
          <w:rStyle w:val="StyleUnderline"/>
        </w:rPr>
        <w:t xml:space="preserve"> </w:t>
      </w:r>
      <w:r w:rsidRPr="00C03F2D">
        <w:rPr>
          <w:rStyle w:val="Emphasis"/>
        </w:rPr>
        <w:t xml:space="preserve">imminent </w:t>
      </w:r>
      <w:r w:rsidRPr="00890FBD">
        <w:rPr>
          <w:rStyle w:val="Emphasis"/>
          <w:highlight w:val="green"/>
        </w:rPr>
        <w:t>shortages</w:t>
      </w:r>
      <w:r w:rsidRPr="00C03F2D">
        <w:rPr>
          <w:rStyle w:val="StyleUnderline"/>
        </w:rPr>
        <w:t xml:space="preserve"> of</w:t>
      </w:r>
      <w:r w:rsidRPr="00C03F2D">
        <w:rPr>
          <w:sz w:val="16"/>
        </w:rPr>
        <w:t xml:space="preserve"> phosphate </w:t>
      </w:r>
      <w:r w:rsidRPr="00C03F2D">
        <w:rPr>
          <w:rStyle w:val="StyleUnderline"/>
        </w:rPr>
        <w:t>rock,"</w:t>
      </w:r>
      <w:r w:rsidRPr="00C03F2D">
        <w:rPr>
          <w:sz w:val="16"/>
        </w:rPr>
        <w:t xml:space="preserve"> notes the USGS. </w:t>
      </w:r>
      <w:r w:rsidRPr="00C03F2D">
        <w:rPr>
          <w:rStyle w:val="StyleUnderline"/>
        </w:rPr>
        <w:t>With respect to</w:t>
      </w:r>
      <w:r w:rsidRPr="00C03F2D">
        <w:rPr>
          <w:sz w:val="16"/>
        </w:rPr>
        <w:t xml:space="preserve"> the </w:t>
      </w:r>
      <w:r w:rsidRPr="00C03F2D">
        <w:rPr>
          <w:rStyle w:val="StyleUnderline"/>
        </w:rPr>
        <w:t>deleterious effects</w:t>
      </w:r>
      <w:r w:rsidRPr="00C03F2D">
        <w:rPr>
          <w:sz w:val="16"/>
        </w:rPr>
        <w:t xml:space="preserve"> that using phosphorus to fertilize crops might have outside of farm fields, </w:t>
      </w:r>
      <w:r w:rsidRPr="00C03F2D">
        <w:rPr>
          <w:rStyle w:val="StyleUnderline"/>
        </w:rPr>
        <w:t>researchers are working</w:t>
      </w:r>
      <w:r w:rsidRPr="00C03F2D">
        <w:rPr>
          <w:sz w:val="16"/>
        </w:rPr>
        <w:t xml:space="preserve"> on ways </w:t>
      </w:r>
      <w:r w:rsidRPr="00C03F2D">
        <w:rPr>
          <w:rStyle w:val="StyleUnderline"/>
        </w:rPr>
        <w:t xml:space="preserve">to </w:t>
      </w:r>
      <w:r w:rsidRPr="00C03F2D">
        <w:rPr>
          <w:rStyle w:val="Emphasis"/>
        </w:rPr>
        <w:t xml:space="preserve">endow </w:t>
      </w:r>
      <w:r w:rsidRPr="00890FBD">
        <w:rPr>
          <w:rStyle w:val="Emphasis"/>
          <w:highlight w:val="green"/>
        </w:rPr>
        <w:t>crops</w:t>
      </w:r>
      <w:r w:rsidRPr="00C03F2D">
        <w:rPr>
          <w:rStyle w:val="StyleUnderline"/>
        </w:rPr>
        <w:t xml:space="preserve"> with traits that enable them to </w:t>
      </w:r>
      <w:r w:rsidRPr="00890FBD">
        <w:rPr>
          <w:rStyle w:val="StyleUnderline"/>
          <w:highlight w:val="green"/>
        </w:rPr>
        <w:t xml:space="preserve">use less while </w:t>
      </w:r>
      <w:r w:rsidRPr="00890FBD">
        <w:rPr>
          <w:rStyle w:val="Emphasis"/>
          <w:highlight w:val="green"/>
        </w:rPr>
        <w:t>maintaining yields</w:t>
      </w:r>
      <w:r w:rsidRPr="00C03F2D">
        <w:rPr>
          <w:sz w:val="16"/>
        </w:rPr>
        <w:t xml:space="preserve">. O'Neill and his colleagues are also concerned that farmers are using too much </w:t>
      </w:r>
      <w:r w:rsidRPr="00C03F2D">
        <w:rPr>
          <w:rStyle w:val="StyleUnderline"/>
        </w:rPr>
        <w:t>nitrogen fertilizer</w:t>
      </w:r>
      <w:r w:rsidRPr="00C03F2D">
        <w:rPr>
          <w:sz w:val="16"/>
        </w:rPr>
        <w:t xml:space="preserve">, which runs off fields into the natural environment and contributes to deoxygenated dead zones in the oceans, among other ill effects. This </w:t>
      </w:r>
      <w:r w:rsidRPr="00C03F2D">
        <w:rPr>
          <w:rStyle w:val="StyleUnderline"/>
        </w:rPr>
        <w:t>is a problem, but</w:t>
      </w:r>
      <w:r w:rsidRPr="00C03F2D">
        <w:rPr>
          <w:sz w:val="16"/>
        </w:rPr>
        <w:t xml:space="preserve"> one that </w:t>
      </w:r>
      <w:r w:rsidRPr="00C03F2D">
        <w:rPr>
          <w:rStyle w:val="StyleUnderline"/>
        </w:rPr>
        <w:t>plant breeders are</w:t>
      </w:r>
      <w:r w:rsidRPr="00C03F2D">
        <w:rPr>
          <w:sz w:val="16"/>
        </w:rPr>
        <w:t xml:space="preserve"> already </w:t>
      </w:r>
      <w:r w:rsidRPr="00C03F2D">
        <w:rPr>
          <w:rStyle w:val="StyleUnderline"/>
        </w:rPr>
        <w:t>working to solve</w:t>
      </w:r>
      <w:r w:rsidRPr="00C03F2D">
        <w:rPr>
          <w:sz w:val="16"/>
        </w:rPr>
        <w:t xml:space="preserve">. For example, </w:t>
      </w:r>
      <w:r w:rsidRPr="00C03F2D">
        <w:rPr>
          <w:rStyle w:val="StyleUnderline"/>
        </w:rPr>
        <w:t>researchers</w:t>
      </w:r>
      <w:r w:rsidRPr="00C03F2D">
        <w:rPr>
          <w:sz w:val="16"/>
        </w:rPr>
        <w:t xml:space="preserve"> at Arcadia Biosciences have </w:t>
      </w:r>
      <w:r w:rsidRPr="00C03F2D">
        <w:rPr>
          <w:rStyle w:val="StyleUnderline"/>
        </w:rPr>
        <w:t xml:space="preserve">used </w:t>
      </w:r>
      <w:r w:rsidRPr="00890FBD">
        <w:rPr>
          <w:rStyle w:val="Emphasis"/>
          <w:highlight w:val="green"/>
        </w:rPr>
        <w:t>biotech</w:t>
      </w:r>
      <w:r w:rsidRPr="00C03F2D">
        <w:rPr>
          <w:rStyle w:val="Emphasis"/>
        </w:rPr>
        <w:t>nology</w:t>
      </w:r>
      <w:r w:rsidRPr="00C03F2D">
        <w:rPr>
          <w:rStyle w:val="StyleUnderline"/>
        </w:rPr>
        <w:t xml:space="preserve"> to </w:t>
      </w:r>
      <w:r w:rsidRPr="00890FBD">
        <w:rPr>
          <w:rStyle w:val="StyleUnderline"/>
          <w:highlight w:val="green"/>
        </w:rPr>
        <w:t>create</w:t>
      </w:r>
      <w:r w:rsidRPr="00C03F2D">
        <w:rPr>
          <w:rStyle w:val="StyleUnderline"/>
        </w:rPr>
        <w:t xml:space="preserve"> nitrogen-</w:t>
      </w:r>
      <w:r w:rsidRPr="00890FBD">
        <w:rPr>
          <w:rStyle w:val="Emphasis"/>
          <w:highlight w:val="green"/>
        </w:rPr>
        <w:t>efficient</w:t>
      </w:r>
      <w:r w:rsidRPr="00C03F2D">
        <w:rPr>
          <w:rStyle w:val="Emphasis"/>
        </w:rPr>
        <w:t xml:space="preserve"> varieties</w:t>
      </w:r>
      <w:r w:rsidRPr="00C03F2D">
        <w:rPr>
          <w:rStyle w:val="StyleUnderline"/>
        </w:rPr>
        <w:t xml:space="preserve"> of </w:t>
      </w:r>
      <w:r w:rsidRPr="00890FBD">
        <w:rPr>
          <w:rStyle w:val="StyleUnderline"/>
          <w:highlight w:val="green"/>
        </w:rPr>
        <w:t>staples</w:t>
      </w:r>
      <w:r w:rsidRPr="00C03F2D">
        <w:rPr>
          <w:rStyle w:val="StyleUnderline"/>
        </w:rPr>
        <w:t xml:space="preserve"> like rice and wheat that enable farmers to increase yields while</w:t>
      </w:r>
      <w:r w:rsidRPr="00C03F2D">
        <w:rPr>
          <w:sz w:val="16"/>
        </w:rPr>
        <w:t xml:space="preserve"> significantly </w:t>
      </w:r>
      <w:r w:rsidRPr="00C03F2D">
        <w:rPr>
          <w:rStyle w:val="StyleUnderline"/>
        </w:rPr>
        <w:t>reducing fertilizer use</w:t>
      </w:r>
      <w:r w:rsidRPr="00C03F2D">
        <w:rPr>
          <w:sz w:val="16"/>
        </w:rPr>
        <w:t xml:space="preserve">. Meanwhile, </w:t>
      </w:r>
      <w:r w:rsidRPr="00C03F2D">
        <w:rPr>
          <w:rStyle w:val="StyleUnderline"/>
        </w:rPr>
        <w:t>other</w:t>
      </w:r>
      <w:r w:rsidRPr="00C03F2D">
        <w:rPr>
          <w:sz w:val="16"/>
        </w:rPr>
        <w:t xml:space="preserve"> researchers are moving on </w:t>
      </w:r>
      <w:r w:rsidRPr="00C03F2D">
        <w:rPr>
          <w:rStyle w:val="StyleUnderline"/>
        </w:rPr>
        <w:t>projects</w:t>
      </w:r>
      <w:r w:rsidRPr="00C03F2D">
        <w:rPr>
          <w:sz w:val="16"/>
        </w:rPr>
        <w:t xml:space="preserve"> to </w:t>
      </w:r>
      <w:r w:rsidRPr="00C03F2D">
        <w:rPr>
          <w:rStyle w:val="StyleUnderline"/>
        </w:rPr>
        <w:t>engineer</w:t>
      </w:r>
      <w:r w:rsidRPr="00C03F2D">
        <w:rPr>
          <w:sz w:val="16"/>
        </w:rPr>
        <w:t xml:space="preserve"> the nitrogen </w:t>
      </w:r>
      <w:r w:rsidRPr="00C03F2D">
        <w:rPr>
          <w:rStyle w:val="StyleUnderline"/>
        </w:rPr>
        <w:t>fixation</w:t>
      </w:r>
      <w:r w:rsidRPr="00C03F2D">
        <w:rPr>
          <w:sz w:val="16"/>
        </w:rPr>
        <w:t xml:space="preserve"> trait from legumes into cereal crops. In other words, </w:t>
      </w:r>
      <w:r w:rsidRPr="00C03F2D">
        <w:rPr>
          <w:rStyle w:val="StyleUnderline"/>
        </w:rPr>
        <w:t xml:space="preserve">the crops would </w:t>
      </w:r>
      <w:r w:rsidRPr="00C03F2D">
        <w:rPr>
          <w:rStyle w:val="Emphasis"/>
        </w:rPr>
        <w:t>make their own fertilizer</w:t>
      </w:r>
      <w:r w:rsidRPr="00C03F2D">
        <w:rPr>
          <w:rStyle w:val="StyleUnderline"/>
        </w:rPr>
        <w:t xml:space="preserve"> from air</w:t>
      </w:r>
      <w:r w:rsidRPr="00C03F2D">
        <w:rPr>
          <w:sz w:val="16"/>
        </w:rPr>
        <w:t xml:space="preserve">. Water? </w:t>
      </w:r>
      <w:r w:rsidRPr="00C03F2D">
        <w:rPr>
          <w:rStyle w:val="StyleUnderline"/>
        </w:rPr>
        <w:t>Most water is devoted to</w:t>
      </w:r>
      <w:r w:rsidRPr="00C03F2D">
        <w:rPr>
          <w:sz w:val="16"/>
        </w:rPr>
        <w:t xml:space="preserve"> the </w:t>
      </w:r>
      <w:r w:rsidRPr="00C03F2D">
        <w:rPr>
          <w:rStyle w:val="StyleUnderline"/>
        </w:rPr>
        <w:t>irrigation</w:t>
      </w:r>
      <w:r w:rsidRPr="00C03F2D">
        <w:rPr>
          <w:sz w:val="16"/>
        </w:rPr>
        <w:t xml:space="preserve"> of crops; </w:t>
      </w:r>
      <w:r w:rsidRPr="00C03F2D">
        <w:rPr>
          <w:rStyle w:val="StyleUnderline"/>
        </w:rPr>
        <w:t xml:space="preserve">the ongoing development of </w:t>
      </w:r>
      <w:r w:rsidRPr="00890FBD">
        <w:rPr>
          <w:rStyle w:val="Emphasis"/>
          <w:highlight w:val="green"/>
        </w:rPr>
        <w:t>drought</w:t>
      </w:r>
      <w:r w:rsidRPr="00C03F2D">
        <w:rPr>
          <w:rStyle w:val="Emphasis"/>
        </w:rPr>
        <w:t>-resistant</w:t>
      </w:r>
      <w:r w:rsidRPr="00C03F2D">
        <w:rPr>
          <w:rStyle w:val="StyleUnderline"/>
        </w:rPr>
        <w:t xml:space="preserve"> </w:t>
      </w:r>
      <w:r w:rsidRPr="00890FBD">
        <w:rPr>
          <w:rStyle w:val="StyleUnderline"/>
          <w:highlight w:val="green"/>
        </w:rPr>
        <w:t xml:space="preserve">and </w:t>
      </w:r>
      <w:r w:rsidRPr="00890FBD">
        <w:rPr>
          <w:rStyle w:val="Emphasis"/>
          <w:highlight w:val="green"/>
        </w:rPr>
        <w:t>saline-tolerant</w:t>
      </w:r>
      <w:r w:rsidRPr="00890FBD">
        <w:rPr>
          <w:rStyle w:val="StyleUnderline"/>
          <w:highlight w:val="green"/>
        </w:rPr>
        <w:t xml:space="preserve"> crops</w:t>
      </w:r>
      <w:r w:rsidRPr="00C03F2D">
        <w:rPr>
          <w:rStyle w:val="StyleUnderline"/>
        </w:rPr>
        <w:t xml:space="preserve"> will help</w:t>
      </w:r>
      <w:r w:rsidRPr="00C03F2D">
        <w:rPr>
          <w:sz w:val="16"/>
        </w:rPr>
        <w:t xml:space="preserve"> with that. Hectares per capita? </w:t>
      </w:r>
      <w:r w:rsidRPr="00890FBD">
        <w:rPr>
          <w:rStyle w:val="StyleUnderline"/>
          <w:highlight w:val="green"/>
        </w:rPr>
        <w:t>Humanity</w:t>
      </w:r>
      <w:r w:rsidRPr="00C03F2D">
        <w:rPr>
          <w:sz w:val="16"/>
        </w:rPr>
        <w:t xml:space="preserve"> has probably </w:t>
      </w:r>
      <w:r w:rsidRPr="00C03F2D">
        <w:rPr>
          <w:rStyle w:val="Emphasis"/>
        </w:rPr>
        <w:t xml:space="preserve">already </w:t>
      </w:r>
      <w:r w:rsidRPr="00890FBD">
        <w:rPr>
          <w:rStyle w:val="Emphasis"/>
          <w:highlight w:val="green"/>
        </w:rPr>
        <w:t>reached</w:t>
      </w:r>
      <w:r w:rsidRPr="00890FBD">
        <w:rPr>
          <w:rStyle w:val="StyleUnderline"/>
          <w:highlight w:val="green"/>
        </w:rPr>
        <w:t xml:space="preserve"> peak farmland, and</w:t>
      </w:r>
      <w:r w:rsidRPr="00C03F2D">
        <w:rPr>
          <w:rStyle w:val="StyleUnderline"/>
        </w:rPr>
        <w:t xml:space="preserve"> nearly </w:t>
      </w:r>
      <w:r w:rsidRPr="00890FBD">
        <w:rPr>
          <w:rStyle w:val="Emphasis"/>
          <w:highlight w:val="green"/>
        </w:rPr>
        <w:t>400 million hectares</w:t>
      </w:r>
      <w:r w:rsidRPr="00890FBD">
        <w:rPr>
          <w:rStyle w:val="StyleUnderline"/>
          <w:highlight w:val="green"/>
        </w:rPr>
        <w:t xml:space="preserve"> will be restored</w:t>
      </w:r>
      <w:r w:rsidRPr="00C03F2D">
        <w:rPr>
          <w:rStyle w:val="StyleUnderline"/>
        </w:rPr>
        <w:t xml:space="preserve"> to nature by 2060—an area almost </w:t>
      </w:r>
      <w:r w:rsidRPr="00C03F2D">
        <w:rPr>
          <w:rStyle w:val="Emphasis"/>
        </w:rPr>
        <w:t>double the size</w:t>
      </w:r>
      <w:r w:rsidRPr="00C03F2D">
        <w:rPr>
          <w:rStyle w:val="StyleUnderline"/>
        </w:rPr>
        <w:t xml:space="preserve"> of the U</w:t>
      </w:r>
      <w:r w:rsidRPr="00C03F2D">
        <w:rPr>
          <w:sz w:val="16"/>
        </w:rPr>
        <w:t xml:space="preserve">nited </w:t>
      </w:r>
      <w:r w:rsidRPr="00C03F2D">
        <w:rPr>
          <w:rStyle w:val="StyleUnderline"/>
        </w:rPr>
        <w:t>S</w:t>
      </w:r>
      <w:r w:rsidRPr="00C03F2D">
        <w:rPr>
          <w:sz w:val="16"/>
        </w:rPr>
        <w:t xml:space="preserve">tates </w:t>
      </w:r>
      <w:r w:rsidRPr="00C03F2D">
        <w:rPr>
          <w:rStyle w:val="StyleUnderline"/>
        </w:rPr>
        <w:t>east of the Mississippi</w:t>
      </w:r>
      <w:r w:rsidRPr="00C03F2D">
        <w:rPr>
          <w:sz w:val="16"/>
        </w:rPr>
        <w:t xml:space="preserve"> River. In fact, it is entirely possible that </w:t>
      </w:r>
      <w:r w:rsidRPr="00C03F2D">
        <w:rPr>
          <w:rStyle w:val="StyleUnderline"/>
        </w:rPr>
        <w:t xml:space="preserve">most animal </w:t>
      </w:r>
      <w:r w:rsidRPr="00890FBD">
        <w:rPr>
          <w:rStyle w:val="StyleUnderline"/>
          <w:highlight w:val="green"/>
        </w:rPr>
        <w:t xml:space="preserve">farming will be </w:t>
      </w:r>
      <w:r w:rsidRPr="00890FBD">
        <w:rPr>
          <w:rStyle w:val="Emphasis"/>
          <w:highlight w:val="green"/>
        </w:rPr>
        <w:t>replaced</w:t>
      </w:r>
      <w:r w:rsidRPr="00890FBD">
        <w:rPr>
          <w:rStyle w:val="StyleUnderline"/>
          <w:highlight w:val="green"/>
        </w:rPr>
        <w:t xml:space="preserve"> by</w:t>
      </w:r>
      <w:r w:rsidRPr="00C03F2D">
        <w:rPr>
          <w:sz w:val="16"/>
        </w:rPr>
        <w:t xml:space="preserve"> resource-sparing </w:t>
      </w:r>
      <w:r w:rsidRPr="00C03F2D">
        <w:rPr>
          <w:rStyle w:val="StyleUnderline"/>
        </w:rPr>
        <w:t>lab-grown steaks</w:t>
      </w:r>
      <w:r w:rsidRPr="00C03F2D">
        <w:rPr>
          <w:sz w:val="16"/>
        </w:rPr>
        <w:t xml:space="preserve">, chops, </w:t>
      </w:r>
      <w:r w:rsidRPr="00C03F2D">
        <w:rPr>
          <w:rStyle w:val="StyleUnderline"/>
        </w:rPr>
        <w:t>and milk.</w:t>
      </w:r>
      <w:r w:rsidRPr="00C03F2D">
        <w:rPr>
          <w:sz w:val="16"/>
        </w:rPr>
        <w:t xml:space="preserve"> Such </w:t>
      </w:r>
      <w:r w:rsidRPr="00890FBD">
        <w:rPr>
          <w:rStyle w:val="StyleUnderline"/>
          <w:highlight w:val="green"/>
        </w:rPr>
        <w:t>developments</w:t>
      </w:r>
      <w:r w:rsidRPr="00C03F2D">
        <w:rPr>
          <w:rStyle w:val="StyleUnderline"/>
        </w:rPr>
        <w:t xml:space="preserve"> in </w:t>
      </w:r>
      <w:r w:rsidRPr="00C03F2D">
        <w:rPr>
          <w:rStyle w:val="Emphasis"/>
        </w:rPr>
        <w:t>food production</w:t>
      </w:r>
      <w:r w:rsidRPr="00C03F2D">
        <w:rPr>
          <w:rStyle w:val="StyleUnderline"/>
        </w:rPr>
        <w:t xml:space="preserve"> undermine</w:t>
      </w:r>
      <w:r w:rsidRPr="00C03F2D">
        <w:rPr>
          <w:sz w:val="16"/>
        </w:rPr>
        <w:t xml:space="preserve"> the researchers' </w:t>
      </w:r>
      <w:r w:rsidRPr="00C03F2D">
        <w:rPr>
          <w:rStyle w:val="StyleUnderline"/>
        </w:rPr>
        <w:t>worries about overconsumption</w:t>
      </w:r>
      <w:r w:rsidRPr="00C03F2D">
        <w:rPr>
          <w:sz w:val="16"/>
        </w:rPr>
        <w:t xml:space="preserve"> of biomass. And </w:t>
      </w:r>
      <w:r w:rsidRPr="00C03F2D">
        <w:rPr>
          <w:rStyle w:val="StyleUnderline"/>
        </w:rPr>
        <w:t xml:space="preserve">humanity's material footprint is likely to </w:t>
      </w:r>
      <w:r w:rsidRPr="00C03F2D">
        <w:rPr>
          <w:rStyle w:val="Emphasis"/>
        </w:rPr>
        <w:t>get smaller</w:t>
      </w:r>
      <w:r w:rsidRPr="00C03F2D">
        <w:rPr>
          <w:sz w:val="16"/>
        </w:rPr>
        <w:t xml:space="preserve"> too </w:t>
      </w:r>
      <w:r w:rsidRPr="00C03F2D">
        <w:rPr>
          <w:rStyle w:val="StyleUnderline"/>
        </w:rPr>
        <w:t>as trends toward</w:t>
      </w:r>
      <w:r w:rsidRPr="00C03F2D">
        <w:rPr>
          <w:sz w:val="16"/>
        </w:rPr>
        <w:t xml:space="preserve"> further </w:t>
      </w:r>
      <w:r w:rsidRPr="00C03F2D">
        <w:rPr>
          <w:rStyle w:val="Emphasis"/>
        </w:rPr>
        <w:t>dematerializatio</w:t>
      </w:r>
      <w:r w:rsidRPr="00C03F2D">
        <w:rPr>
          <w:rStyle w:val="StyleUnderline"/>
        </w:rPr>
        <w:t xml:space="preserve">n take hold. </w:t>
      </w:r>
      <w:r w:rsidRPr="00890FBD">
        <w:rPr>
          <w:rStyle w:val="StyleUnderline"/>
          <w:highlight w:val="green"/>
        </w:rPr>
        <w:t>The price system is a</w:t>
      </w:r>
      <w:r w:rsidRPr="00C03F2D">
        <w:rPr>
          <w:rStyle w:val="StyleUnderline"/>
        </w:rPr>
        <w:t xml:space="preserve"> </w:t>
      </w:r>
      <w:r w:rsidRPr="00C03F2D">
        <w:rPr>
          <w:rStyle w:val="Emphasis"/>
        </w:rPr>
        <w:t xml:space="preserve">superb </w:t>
      </w:r>
      <w:r w:rsidRPr="00890FBD">
        <w:rPr>
          <w:rStyle w:val="Emphasis"/>
          <w:highlight w:val="green"/>
        </w:rPr>
        <w:t>mechanism</w:t>
      </w:r>
      <w:r w:rsidRPr="00890FBD">
        <w:rPr>
          <w:rStyle w:val="StyleUnderline"/>
          <w:highlight w:val="green"/>
        </w:rPr>
        <w:t xml:space="preserve"> for</w:t>
      </w:r>
      <w:r w:rsidRPr="00C03F2D">
        <w:rPr>
          <w:rStyle w:val="StyleUnderline"/>
        </w:rPr>
        <w:t xml:space="preserve"> encouraging </w:t>
      </w:r>
      <w:r w:rsidRPr="00890FBD">
        <w:rPr>
          <w:rStyle w:val="StyleUnderline"/>
          <w:highlight w:val="green"/>
        </w:rPr>
        <w:t>innovators</w:t>
      </w:r>
      <w:r w:rsidRPr="00C03F2D">
        <w:rPr>
          <w:rStyle w:val="StyleUnderline"/>
        </w:rPr>
        <w:t xml:space="preserve"> to</w:t>
      </w:r>
      <w:r w:rsidRPr="00C03F2D">
        <w:rPr>
          <w:sz w:val="16"/>
        </w:rPr>
        <w:t xml:space="preserve"> find ways to </w:t>
      </w:r>
      <w:r w:rsidRPr="00C03F2D">
        <w:rPr>
          <w:rStyle w:val="StyleUnderline"/>
        </w:rPr>
        <w:t>wring</w:t>
      </w:r>
      <w:r w:rsidRPr="00C03F2D">
        <w:rPr>
          <w:sz w:val="16"/>
        </w:rPr>
        <w:t xml:space="preserve"> ever </w:t>
      </w:r>
      <w:r w:rsidRPr="00C03F2D">
        <w:rPr>
          <w:rStyle w:val="StyleUnderline"/>
        </w:rPr>
        <w:t>more value out less</w:t>
      </w:r>
      <w:r w:rsidRPr="00C03F2D">
        <w:rPr>
          <w:sz w:val="16"/>
        </w:rPr>
        <w:t xml:space="preserve"> and less </w:t>
      </w:r>
      <w:r w:rsidRPr="00C03F2D">
        <w:rPr>
          <w:rStyle w:val="StyleUnderline"/>
        </w:rPr>
        <w:t>stuff</w:t>
      </w:r>
      <w:r w:rsidRPr="00C03F2D">
        <w:rPr>
          <w:sz w:val="16"/>
        </w:rPr>
        <w:t xml:space="preserve">. Rockefeller University researcher Jesse Ausubel has shown that this process of </w:t>
      </w:r>
      <w:r w:rsidRPr="00C03F2D">
        <w:rPr>
          <w:rStyle w:val="StyleUnderline"/>
        </w:rPr>
        <w:t>absolute dematerialization has</w:t>
      </w:r>
      <w:r w:rsidRPr="00C03F2D">
        <w:rPr>
          <w:sz w:val="16"/>
        </w:rPr>
        <w:t xml:space="preserve"> already </w:t>
      </w:r>
      <w:r w:rsidRPr="00C03F2D">
        <w:rPr>
          <w:rStyle w:val="StyleUnderline"/>
        </w:rPr>
        <w:t>taken off</w:t>
      </w:r>
      <w:r w:rsidRPr="00C03F2D">
        <w:rPr>
          <w:sz w:val="16"/>
        </w:rPr>
        <w:t xml:space="preserve"> for </w:t>
      </w:r>
      <w:r w:rsidRPr="00C03F2D">
        <w:rPr>
          <w:rStyle w:val="StyleUnderline"/>
        </w:rPr>
        <w:t>many commodities</w:t>
      </w:r>
      <w:r w:rsidRPr="00C03F2D">
        <w:rPr>
          <w:sz w:val="16"/>
        </w:rPr>
        <w:t xml:space="preserve">. After cranking their way through their models of doom, O'Neill and his colleagues lugubriously conclude: </w:t>
      </w:r>
      <w:r w:rsidRPr="00C03F2D">
        <w:rPr>
          <w:rStyle w:val="StyleUnderline"/>
        </w:rPr>
        <w:t>"If all people are to lead</w:t>
      </w:r>
      <w:r w:rsidRPr="00C03F2D">
        <w:rPr>
          <w:sz w:val="16"/>
        </w:rPr>
        <w:t xml:space="preserve"> a good </w:t>
      </w:r>
      <w:r w:rsidRPr="00C03F2D">
        <w:rPr>
          <w:rStyle w:val="StyleUnderline"/>
        </w:rPr>
        <w:t>life within planetary boundaries</w:t>
      </w:r>
      <w:r w:rsidRPr="00C03F2D">
        <w:rPr>
          <w:sz w:val="16"/>
        </w:rPr>
        <w:t xml:space="preserve">, then </w:t>
      </w:r>
      <w:r w:rsidRPr="00C03F2D">
        <w:rPr>
          <w:rStyle w:val="StyleUnderline"/>
        </w:rPr>
        <w:t>the level of resource use associated with</w:t>
      </w:r>
      <w:r w:rsidRPr="00C03F2D">
        <w:rPr>
          <w:sz w:val="16"/>
        </w:rPr>
        <w:t xml:space="preserve"> meeting </w:t>
      </w:r>
      <w:r w:rsidRPr="00C03F2D">
        <w:rPr>
          <w:rStyle w:val="StyleUnderline"/>
        </w:rPr>
        <w:t>basic needs must be</w:t>
      </w:r>
      <w:r w:rsidRPr="00C03F2D">
        <w:rPr>
          <w:sz w:val="16"/>
        </w:rPr>
        <w:t xml:space="preserve"> dramatically </w:t>
      </w:r>
      <w:r w:rsidRPr="00C03F2D">
        <w:rPr>
          <w:rStyle w:val="StyleUnderline"/>
        </w:rPr>
        <w:t>reduced." They are</w:t>
      </w:r>
      <w:r w:rsidRPr="00C03F2D">
        <w:rPr>
          <w:sz w:val="16"/>
        </w:rPr>
        <w:t xml:space="preserve"> right, but they are </w:t>
      </w:r>
      <w:r w:rsidRPr="00C03F2D">
        <w:rPr>
          <w:rStyle w:val="Emphasis"/>
        </w:rPr>
        <w:t>entirely backward</w:t>
      </w:r>
      <w:r w:rsidRPr="00C03F2D">
        <w:rPr>
          <w:rStyle w:val="StyleUnderline"/>
        </w:rPr>
        <w:t xml:space="preserve"> with</w:t>
      </w:r>
      <w:r w:rsidRPr="00C03F2D">
        <w:rPr>
          <w:sz w:val="16"/>
        </w:rPr>
        <w:t xml:space="preserve"> regard to </w:t>
      </w:r>
      <w:r w:rsidRPr="00C03F2D">
        <w:rPr>
          <w:rStyle w:val="StyleUnderline"/>
        </w:rPr>
        <w:t xml:space="preserve">how to achieve those goals. </w:t>
      </w:r>
      <w:r w:rsidRPr="00C03F2D">
        <w:rPr>
          <w:rStyle w:val="Emphasis"/>
        </w:rPr>
        <w:t xml:space="preserve">Economic </w:t>
      </w:r>
      <w:r w:rsidRPr="00890FBD">
        <w:rPr>
          <w:rStyle w:val="Emphasis"/>
          <w:highlight w:val="green"/>
        </w:rPr>
        <w:t>growth</w:t>
      </w:r>
      <w:r w:rsidRPr="00890FBD">
        <w:rPr>
          <w:rStyle w:val="StyleUnderline"/>
          <w:highlight w:val="green"/>
        </w:rPr>
        <w:t xml:space="preserve"> provides</w:t>
      </w:r>
      <w:r w:rsidRPr="00C03F2D">
        <w:rPr>
          <w:sz w:val="16"/>
        </w:rPr>
        <w:t xml:space="preserve"> the wealth and </w:t>
      </w:r>
      <w:r w:rsidRPr="00890FBD">
        <w:rPr>
          <w:rStyle w:val="StyleUnderline"/>
          <w:highlight w:val="green"/>
        </w:rPr>
        <w:t>tech</w:t>
      </w:r>
      <w:r w:rsidRPr="00C03F2D">
        <w:rPr>
          <w:rStyle w:val="StyleUnderline"/>
        </w:rPr>
        <w:t>nologies</w:t>
      </w:r>
      <w:r w:rsidRPr="00C03F2D">
        <w:rPr>
          <w:sz w:val="16"/>
        </w:rPr>
        <w:t xml:space="preserve"> needed </w:t>
      </w:r>
      <w:r w:rsidRPr="00890FBD">
        <w:rPr>
          <w:rStyle w:val="StyleUnderline"/>
          <w:highlight w:val="green"/>
        </w:rPr>
        <w:t>to lift</w:t>
      </w:r>
      <w:r w:rsidRPr="00C03F2D">
        <w:rPr>
          <w:rStyle w:val="StyleUnderline"/>
        </w:rPr>
        <w:t xml:space="preserve"> people </w:t>
      </w:r>
      <w:r w:rsidRPr="00890FBD">
        <w:rPr>
          <w:rStyle w:val="StyleUnderline"/>
          <w:highlight w:val="green"/>
        </w:rPr>
        <w:t xml:space="preserve">from </w:t>
      </w:r>
      <w:r w:rsidRPr="00890FBD">
        <w:rPr>
          <w:rStyle w:val="Emphasis"/>
          <w:highlight w:val="green"/>
        </w:rPr>
        <w:t>poverty</w:t>
      </w:r>
      <w:r w:rsidRPr="00890FBD">
        <w:rPr>
          <w:rStyle w:val="StyleUnderline"/>
          <w:highlight w:val="green"/>
        </w:rPr>
        <w:t xml:space="preserve"> while</w:t>
      </w:r>
      <w:r w:rsidRPr="00C03F2D">
        <w:rPr>
          <w:sz w:val="16"/>
        </w:rPr>
        <w:t xml:space="preserve"> simultaneously </w:t>
      </w:r>
      <w:r w:rsidRPr="00890FBD">
        <w:rPr>
          <w:rStyle w:val="Emphasis"/>
          <w:highlight w:val="green"/>
        </w:rPr>
        <w:t>lightening</w:t>
      </w:r>
      <w:r w:rsidRPr="00C03F2D">
        <w:rPr>
          <w:rStyle w:val="Emphasis"/>
        </w:rPr>
        <w:t xml:space="preserve"> humanity's </w:t>
      </w:r>
      <w:r w:rsidRPr="00890FBD">
        <w:rPr>
          <w:rStyle w:val="Emphasis"/>
          <w:highlight w:val="green"/>
        </w:rPr>
        <w:t>footprint</w:t>
      </w:r>
      <w:r w:rsidRPr="00C03F2D">
        <w:rPr>
          <w:rStyle w:val="StyleUnderline"/>
        </w:rPr>
        <w:t xml:space="preserve"> on the</w:t>
      </w:r>
      <w:r w:rsidRPr="00C03F2D">
        <w:rPr>
          <w:sz w:val="16"/>
        </w:rPr>
        <w:t xml:space="preserve"> natural </w:t>
      </w:r>
      <w:r w:rsidRPr="00C03F2D">
        <w:rPr>
          <w:rStyle w:val="StyleUnderline"/>
        </w:rPr>
        <w:t xml:space="preserve">world. </w:t>
      </w:r>
      <w:r w:rsidRPr="00890FBD">
        <w:rPr>
          <w:rStyle w:val="StyleUnderline"/>
          <w:highlight w:val="green"/>
        </w:rPr>
        <w:t>Rather than degrowth, the planet</w:t>
      </w:r>
      <w:r w:rsidRPr="00C03F2D">
        <w:rPr>
          <w:rStyle w:val="StyleUnderline"/>
        </w:rPr>
        <w:t xml:space="preserve">—and </w:t>
      </w:r>
      <w:r w:rsidRPr="00C03F2D">
        <w:rPr>
          <w:sz w:val="16"/>
        </w:rPr>
        <w:t xml:space="preserve">especially its </w:t>
      </w:r>
      <w:r w:rsidRPr="00C03F2D">
        <w:rPr>
          <w:rStyle w:val="StyleUnderline"/>
        </w:rPr>
        <w:t>poor people—</w:t>
      </w:r>
      <w:r w:rsidRPr="00890FBD">
        <w:rPr>
          <w:rStyle w:val="StyleUnderline"/>
          <w:highlight w:val="green"/>
        </w:rPr>
        <w:t xml:space="preserve">need </w:t>
      </w:r>
      <w:r w:rsidRPr="00890FBD">
        <w:rPr>
          <w:rStyle w:val="Emphasis"/>
          <w:highlight w:val="green"/>
        </w:rPr>
        <w:t>more</w:t>
      </w:r>
      <w:r w:rsidRPr="00C03F2D">
        <w:rPr>
          <w:rStyle w:val="StyleUnderline"/>
        </w:rPr>
        <w:t xml:space="preserve"> and </w:t>
      </w:r>
      <w:r w:rsidRPr="00C03F2D">
        <w:rPr>
          <w:rStyle w:val="Emphasis"/>
        </w:rPr>
        <w:t>faster</w:t>
      </w:r>
      <w:r w:rsidRPr="00C03F2D">
        <w:rPr>
          <w:sz w:val="16"/>
        </w:rPr>
        <w:t xml:space="preserve"> economic </w:t>
      </w:r>
      <w:r w:rsidRPr="00C03F2D">
        <w:rPr>
          <w:rStyle w:val="StyleUnderline"/>
        </w:rPr>
        <w:t>growth</w:t>
      </w:r>
      <w:r w:rsidRPr="00C03F2D">
        <w:rPr>
          <w:sz w:val="16"/>
        </w:rPr>
        <w:t>.</w:t>
      </w:r>
    </w:p>
    <w:p w14:paraId="24E1A4BD" w14:textId="77777777" w:rsidR="0045709E" w:rsidRDefault="0045709E" w:rsidP="0045709E">
      <w:pPr>
        <w:pStyle w:val="Heading4"/>
      </w:pPr>
      <w:r>
        <w:t>Yes Transition Wars and they cause Extinction</w:t>
      </w:r>
    </w:p>
    <w:p w14:paraId="7F79AFF0" w14:textId="77777777" w:rsidR="0045709E" w:rsidRPr="00D22A96" w:rsidRDefault="0045709E" w:rsidP="0045709E">
      <w:r w:rsidRPr="00D22A96">
        <w:rPr>
          <w:rStyle w:val="Style13ptBold"/>
        </w:rPr>
        <w:t>Nyquist 5</w:t>
      </w:r>
      <w:r>
        <w:t xml:space="preserve"> J.R. Nyquist 2-4-2005 “</w:t>
      </w:r>
      <w:r w:rsidRPr="007925D4">
        <w:t>The Political Consequences of a Financial Crash</w:t>
      </w:r>
      <w:r>
        <w:t xml:space="preserve">” </w:t>
      </w:r>
      <w:hyperlink r:id="rId24"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1F9B5391" w14:textId="3C41C79D" w:rsidR="0045709E" w:rsidRPr="0045709E" w:rsidRDefault="0045709E" w:rsidP="0076289D">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9A3DED">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9A3DED">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9A3DED">
        <w:rPr>
          <w:rFonts w:asciiTheme="minorHAnsi" w:hAnsiTheme="minorHAnsi"/>
          <w:highlight w:val="green"/>
          <w:u w:val="single"/>
        </w:rPr>
        <w:t>withdrawal</w:t>
      </w:r>
      <w:r w:rsidRPr="00C35B4D">
        <w:rPr>
          <w:rFonts w:asciiTheme="minorHAnsi" w:hAnsiTheme="minorHAnsi"/>
          <w:u w:val="single"/>
        </w:rPr>
        <w:t xml:space="preserve"> </w:t>
      </w:r>
      <w:r w:rsidRPr="009A3DED">
        <w:rPr>
          <w:rFonts w:asciiTheme="minorHAnsi" w:hAnsiTheme="minorHAnsi"/>
          <w:highlight w:val="green"/>
          <w:u w:val="single"/>
        </w:rPr>
        <w:t>of the</w:t>
      </w:r>
      <w:r w:rsidRPr="00C35B4D">
        <w:rPr>
          <w:rFonts w:asciiTheme="minorHAnsi" w:hAnsiTheme="minorHAnsi"/>
          <w:u w:val="single"/>
        </w:rPr>
        <w:t xml:space="preserve"> </w:t>
      </w:r>
      <w:r w:rsidRPr="009A3DED">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9A3DED">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9A3DED">
        <w:rPr>
          <w:rFonts w:asciiTheme="minorHAnsi" w:hAnsiTheme="minorHAnsi"/>
          <w:highlight w:val="green"/>
          <w:u w:val="single"/>
        </w:rPr>
        <w:t>from the Middle East</w:t>
      </w:r>
      <w:r w:rsidRPr="00C35B4D">
        <w:rPr>
          <w:rFonts w:asciiTheme="minorHAnsi" w:hAnsiTheme="minorHAnsi"/>
          <w:u w:val="single"/>
        </w:rPr>
        <w:t xml:space="preserve">, the </w:t>
      </w:r>
      <w:r w:rsidRPr="009A3DED">
        <w:rPr>
          <w:rFonts w:asciiTheme="minorHAnsi" w:hAnsiTheme="minorHAnsi"/>
          <w:highlight w:val="green"/>
          <w:u w:val="single"/>
        </w:rPr>
        <w:t>Far East and Europe</w:t>
      </w:r>
      <w:r w:rsidRPr="00C35B4D">
        <w:rPr>
          <w:rFonts w:asciiTheme="minorHAnsi" w:hAnsiTheme="minorHAnsi"/>
          <w:u w:val="single"/>
        </w:rPr>
        <w:t xml:space="preserve"> </w:t>
      </w:r>
      <w:r w:rsidRPr="009A3DED">
        <w:rPr>
          <w:rFonts w:asciiTheme="minorHAnsi" w:hAnsiTheme="minorHAnsi"/>
          <w:highlight w:val="green"/>
          <w:u w:val="single"/>
        </w:rPr>
        <w:t>would</w:t>
      </w:r>
      <w:r w:rsidRPr="00C35B4D">
        <w:rPr>
          <w:rFonts w:asciiTheme="minorHAnsi" w:hAnsiTheme="minorHAnsi"/>
          <w:u w:val="single"/>
        </w:rPr>
        <w:t xml:space="preserve"> </w:t>
      </w:r>
      <w:r w:rsidRPr="009A3DED">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9A3DED">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9A3DED">
        <w:rPr>
          <w:rFonts w:asciiTheme="minorHAnsi" w:hAnsiTheme="minorHAnsi"/>
          <w:highlight w:val="green"/>
          <w:u w:val="single"/>
        </w:rPr>
        <w:t>in</w:t>
      </w:r>
      <w:r w:rsidRPr="00C35B4D">
        <w:rPr>
          <w:rFonts w:asciiTheme="minorHAnsi" w:hAnsiTheme="minorHAnsi"/>
          <w:u w:val="single"/>
        </w:rPr>
        <w:t xml:space="preserve"> relative </w:t>
      </w:r>
      <w:r w:rsidRPr="009A3DED">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contract and untold </w:t>
      </w:r>
      <w:r w:rsidRPr="009A3DED">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9A3DED">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9A3DED">
        <w:rPr>
          <w:rFonts w:asciiTheme="minorHAnsi" w:hAnsiTheme="minorHAnsi"/>
          <w:highlight w:val="green"/>
          <w:u w:val="single"/>
        </w:rPr>
        <w:t>would</w:t>
      </w:r>
      <w:r w:rsidRPr="00C35B4D">
        <w:rPr>
          <w:rFonts w:asciiTheme="minorHAnsi" w:hAnsiTheme="minorHAnsi"/>
          <w:u w:val="single"/>
        </w:rPr>
        <w:t xml:space="preserve"> once again </w:t>
      </w:r>
      <w:r w:rsidRPr="009A3DED">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9A3DED">
        <w:rPr>
          <w:rFonts w:asciiTheme="minorHAnsi" w:hAnsiTheme="minorHAnsi"/>
          <w:b/>
          <w:bCs/>
          <w:highlight w:val="green"/>
          <w:u w:val="single"/>
        </w:rPr>
        <w:t>waged</w:t>
      </w:r>
      <w:r w:rsidRPr="00D22A96">
        <w:rPr>
          <w:rFonts w:asciiTheme="minorHAnsi" w:hAnsiTheme="minorHAnsi"/>
          <w:b/>
          <w:bCs/>
          <w:u w:val="single"/>
        </w:rPr>
        <w:t xml:space="preserve"> </w:t>
      </w:r>
      <w:r w:rsidRPr="009A3DED">
        <w:rPr>
          <w:rFonts w:asciiTheme="minorHAnsi" w:hAnsiTheme="minorHAnsi"/>
          <w:b/>
          <w:bCs/>
          <w:highlight w:val="green"/>
          <w:u w:val="single"/>
        </w:rPr>
        <w:t>with</w:t>
      </w:r>
      <w:r w:rsidRPr="00D22A96">
        <w:rPr>
          <w:rFonts w:asciiTheme="minorHAnsi" w:hAnsiTheme="minorHAnsi"/>
          <w:b/>
          <w:bCs/>
          <w:u w:val="single"/>
        </w:rPr>
        <w:t xml:space="preserve"> </w:t>
      </w:r>
      <w:r w:rsidRPr="009A3DED">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9A3DED">
        <w:rPr>
          <w:rFonts w:asciiTheme="minorHAnsi" w:hAnsiTheme="minorHAnsi"/>
          <w:highlight w:val="green"/>
          <w:u w:val="single"/>
        </w:rPr>
        <w:t>justify aggressive wars</w:t>
      </w:r>
      <w:r w:rsidRPr="00C35B4D">
        <w:rPr>
          <w:rFonts w:asciiTheme="minorHAnsi" w:hAnsiTheme="minorHAnsi"/>
          <w:u w:val="single"/>
        </w:rPr>
        <w:t xml:space="preserve">, invasions </w:t>
      </w:r>
      <w:r w:rsidRPr="009A3DED">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41E67B0F" w14:textId="77777777" w:rsidR="00A46017" w:rsidRDefault="00A46017" w:rsidP="00A46017">
      <w:pPr>
        <w:pStyle w:val="Heading3"/>
      </w:pPr>
      <w:r>
        <w:t>1NC---AT: Ozone</w:t>
      </w:r>
    </w:p>
    <w:p w14:paraId="420BBE53" w14:textId="77777777" w:rsidR="00A46017" w:rsidRDefault="00A46017" w:rsidP="00A46017">
      <w:pPr>
        <w:pStyle w:val="Heading4"/>
      </w:pPr>
      <w:r>
        <w:t xml:space="preserve">Ozone Layer is </w:t>
      </w:r>
      <w:r>
        <w:rPr>
          <w:u w:val="single"/>
        </w:rPr>
        <w:t>increasing</w:t>
      </w:r>
      <w:r>
        <w:t xml:space="preserve"> – flips U/Q.</w:t>
      </w:r>
    </w:p>
    <w:p w14:paraId="579141C1" w14:textId="77777777" w:rsidR="00A46017" w:rsidRPr="00C830B9" w:rsidRDefault="00A46017" w:rsidP="00A46017">
      <w:r w:rsidRPr="00C830B9">
        <w:rPr>
          <w:rStyle w:val="Style13ptBold"/>
        </w:rPr>
        <w:t>Horton 21</w:t>
      </w:r>
      <w:r>
        <w:t xml:space="preserve"> </w:t>
      </w:r>
      <w:r w:rsidRPr="00C830B9">
        <w:t>Helena Horton 9-15-2021 "‘Larger than usual’: this year’s ozone layer hole bigger than Antarctica"</w:t>
      </w:r>
      <w:r>
        <w:t xml:space="preserve"> </w:t>
      </w:r>
      <w:hyperlink r:id="rId25" w:history="1">
        <w:r w:rsidRPr="005C484B">
          <w:rPr>
            <w:rStyle w:val="Hyperlink"/>
          </w:rPr>
          <w:t>https://www.theguardian.com/environment/2021/sep/16/larger-than-usual-ozone-layer-hole-bigger-than-antarctica</w:t>
        </w:r>
      </w:hyperlink>
      <w:r>
        <w:t xml:space="preserve"> (Environmental Journalist for the Guardian)//Elmer </w:t>
      </w:r>
    </w:p>
    <w:p w14:paraId="7A946D84" w14:textId="77777777" w:rsidR="00A46017" w:rsidRPr="0077033B" w:rsidRDefault="00A46017" w:rsidP="00A46017">
      <w:pPr>
        <w:rPr>
          <w:sz w:val="16"/>
        </w:rPr>
      </w:pPr>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currently bigger than Antartica</w:t>
      </w:r>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2B3A4A14" w14:textId="77777777" w:rsidR="00A46017" w:rsidRPr="00834DCF" w:rsidRDefault="00A46017" w:rsidP="00A46017">
      <w:pPr>
        <w:pStyle w:val="Heading4"/>
      </w:pPr>
      <w:r>
        <w:t>Two Thumpers to Ozone:</w:t>
      </w:r>
    </w:p>
    <w:p w14:paraId="7638B51B" w14:textId="77777777" w:rsidR="00A46017" w:rsidRPr="00C830B9" w:rsidRDefault="00A46017" w:rsidP="00A46017">
      <w:pPr>
        <w:pStyle w:val="Heading4"/>
      </w:pPr>
      <w:r w:rsidRPr="00C830B9">
        <w:t xml:space="preserve">1] </w:t>
      </w:r>
      <w:r w:rsidRPr="00C830B9">
        <w:rPr>
          <w:u w:val="single"/>
        </w:rPr>
        <w:t>Space Tourism</w:t>
      </w:r>
    </w:p>
    <w:p w14:paraId="7888D6D3" w14:textId="77777777" w:rsidR="00A46017" w:rsidRPr="00C93278" w:rsidRDefault="00A46017" w:rsidP="00A46017">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26"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34A64CF9" w14:textId="77777777" w:rsidR="00A46017" w:rsidRPr="00623EDB" w:rsidRDefault="00A46017" w:rsidP="00A46017">
      <w:pPr>
        <w:rPr>
          <w:sz w:val="16"/>
        </w:rPr>
      </w:pPr>
      <w:r w:rsidRPr="00834DCF">
        <w:rPr>
          <w:sz w:val="16"/>
        </w:rPr>
        <w:t xml:space="preserve">The </w:t>
      </w:r>
      <w:r w:rsidRPr="00834DCF">
        <w:rPr>
          <w:rStyle w:val="Emphasis"/>
        </w:rPr>
        <w:t>commercial race</w:t>
      </w:r>
      <w:r w:rsidRPr="00834DCF">
        <w:rPr>
          <w:sz w:val="16"/>
        </w:rPr>
        <w:t xml:space="preserve"> to get tourists </w:t>
      </w:r>
      <w:r w:rsidRPr="00834DCF">
        <w:rPr>
          <w:rStyle w:val="Emphasis"/>
        </w:rPr>
        <w:t>to space</w:t>
      </w:r>
      <w:r w:rsidRPr="00834DCF">
        <w:rPr>
          <w:sz w:val="16"/>
        </w:rPr>
        <w:t xml:space="preserve"> is </w:t>
      </w:r>
      <w:r w:rsidRPr="00834DCF">
        <w:rPr>
          <w:rStyle w:val="Emphasis"/>
        </w:rPr>
        <w:t>heating up</w:t>
      </w:r>
      <w:r w:rsidRPr="00834DCF">
        <w:rPr>
          <w:rStyle w:val="StyleUnderline"/>
        </w:rPr>
        <w:t xml:space="preserve"> </w:t>
      </w:r>
      <w:r w:rsidRPr="00834DCF">
        <w:rPr>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sz w:val="16"/>
          <w:highlight w:val="green"/>
        </w:rPr>
        <w:t xml:space="preserve"> </w:t>
      </w:r>
      <w:r w:rsidRPr="00834DCF">
        <w:rPr>
          <w:sz w:val="16"/>
        </w:rPr>
        <w:t xml:space="preserve">will propel the Crew Dragon into orbit </w:t>
      </w:r>
      <w:r w:rsidRPr="00970852">
        <w:rPr>
          <w:rStyle w:val="Emphasis"/>
          <w:highlight w:val="green"/>
        </w:rPr>
        <w:t>using</w:t>
      </w:r>
      <w:r w:rsidRPr="00970852">
        <w:rPr>
          <w:sz w:val="16"/>
          <w:highlight w:val="green"/>
        </w:rPr>
        <w:t xml:space="preserve"> </w:t>
      </w:r>
      <w:r w:rsidRPr="00970852">
        <w:rPr>
          <w:rStyle w:val="Emphasis"/>
          <w:highlight w:val="green"/>
        </w:rPr>
        <w:t>liquid kerosene and liquid oxygen</w:t>
      </w:r>
      <w:r w:rsidRPr="00623EDB">
        <w:rPr>
          <w:sz w:val="16"/>
        </w:rPr>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rPr>
          <w:sz w:val="16"/>
        </w:rPr>
        <w:t xml:space="preserve">. </w:t>
      </w:r>
      <w:r w:rsidRPr="00834DCF">
        <w:rPr>
          <w:rStyle w:val="StyleUnderline"/>
        </w:rPr>
        <w:t>In 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rPr>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rPr>
          <w:sz w:val="16"/>
        </w:rPr>
        <w:t>. In order for international regulators to keep up with this nascent industry and control its pollution properly, scientists need a better understanding of the effect these billionaire astronauts will have on our planet’s atmosphere.</w:t>
      </w:r>
    </w:p>
    <w:p w14:paraId="6AE3AAB8" w14:textId="77777777" w:rsidR="00A46017" w:rsidRDefault="00A46017" w:rsidP="00A46017">
      <w:pPr>
        <w:pStyle w:val="Heading4"/>
        <w:rPr>
          <w:u w:val="single"/>
        </w:rPr>
      </w:pPr>
      <w:r>
        <w:t xml:space="preserve">2] </w:t>
      </w:r>
      <w:r w:rsidRPr="00834DCF">
        <w:rPr>
          <w:u w:val="single"/>
        </w:rPr>
        <w:t>Dichloromethane</w:t>
      </w:r>
    </w:p>
    <w:p w14:paraId="3B1952E0" w14:textId="77777777" w:rsidR="00A46017" w:rsidRPr="00834DCF" w:rsidRDefault="00A46017" w:rsidP="00A46017">
      <w:r w:rsidRPr="00834DCF">
        <w:rPr>
          <w:rStyle w:val="Style13ptBold"/>
        </w:rPr>
        <w:t>Perkins 17</w:t>
      </w:r>
      <w:r>
        <w:t xml:space="preserve"> </w:t>
      </w:r>
      <w:r w:rsidRPr="00834DCF">
        <w:t>Sid Perkins 6-27-2017 "New threat to ozone layer found"</w:t>
      </w:r>
      <w:r>
        <w:t xml:space="preserve"> </w:t>
      </w:r>
      <w:hyperlink r:id="rId27"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558D22EE" w14:textId="77777777" w:rsidR="00A46017" w:rsidRPr="0077033B" w:rsidRDefault="00A46017" w:rsidP="00A46017">
      <w:pPr>
        <w:rPr>
          <w:sz w:val="16"/>
        </w:rPr>
      </w:pPr>
      <w:r w:rsidRPr="0077033B">
        <w:rPr>
          <w:sz w:val="16"/>
        </w:rPr>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sz w:val="16"/>
          <w:highlight w:val="green"/>
        </w:rPr>
        <w:t xml:space="preserve"> </w:t>
      </w:r>
      <w:r w:rsidRPr="00970852">
        <w:rPr>
          <w:rStyle w:val="Emphasis"/>
          <w:highlight w:val="green"/>
        </w:rPr>
        <w:t>discovered threat</w:t>
      </w:r>
      <w:r w:rsidRPr="00970852">
        <w:rPr>
          <w:sz w:val="16"/>
          <w:highlight w:val="green"/>
        </w:rPr>
        <w:t xml:space="preserve"> </w:t>
      </w:r>
      <w:r w:rsidRPr="00970852">
        <w:rPr>
          <w:rStyle w:val="Emphasis"/>
          <w:highlight w:val="green"/>
          <w:bdr w:val="single" w:sz="18" w:space="0" w:color="auto"/>
        </w:rPr>
        <w:t>could delay its recovery</w:t>
      </w:r>
      <w:r w:rsidRPr="0077033B">
        <w:rPr>
          <w:sz w:val="16"/>
        </w:rPr>
        <w:t xml:space="preserve">. </w:t>
      </w:r>
      <w:r w:rsidRPr="00970852">
        <w:rPr>
          <w:rStyle w:val="Emphasis"/>
          <w:highlight w:val="green"/>
        </w:rPr>
        <w:t>Industrial emissions of</w:t>
      </w:r>
      <w:r w:rsidRPr="00970852">
        <w:rPr>
          <w:sz w:val="16"/>
          <w:highlight w:val="green"/>
        </w:rPr>
        <w:t xml:space="preserve"> </w:t>
      </w:r>
      <w:r w:rsidRPr="0077033B">
        <w:rPr>
          <w:sz w:val="16"/>
        </w:rPr>
        <w:t xml:space="preserve">a </w:t>
      </w:r>
      <w:r w:rsidRPr="00970852">
        <w:rPr>
          <w:rStyle w:val="Emphasis"/>
          <w:highlight w:val="green"/>
        </w:rPr>
        <w:t>chemical</w:t>
      </w:r>
      <w:r w:rsidRPr="00970852">
        <w:rPr>
          <w:sz w:val="16"/>
          <w:highlight w:val="green"/>
        </w:rPr>
        <w:t xml:space="preserve"> </w:t>
      </w:r>
      <w:r w:rsidRPr="00970852">
        <w:rPr>
          <w:rStyle w:val="Emphasis"/>
          <w:highlight w:val="green"/>
        </w:rPr>
        <w:t>commonly used</w:t>
      </w:r>
      <w:r w:rsidRPr="00970852">
        <w:rPr>
          <w:sz w:val="16"/>
          <w:highlight w:val="green"/>
        </w:rPr>
        <w:t xml:space="preserve"> </w:t>
      </w:r>
      <w:r w:rsidRPr="0077033B">
        <w:rPr>
          <w:sz w:val="16"/>
        </w:rPr>
        <w:t xml:space="preserve">in solvents, paint removers, and the production of pharmaceuticals </w:t>
      </w:r>
      <w:r w:rsidRPr="00970852">
        <w:rPr>
          <w:rStyle w:val="Emphasis"/>
          <w:highlight w:val="green"/>
          <w:bdr w:val="single" w:sz="18" w:space="0" w:color="auto"/>
        </w:rPr>
        <w:t>have doubled</w:t>
      </w:r>
      <w:r w:rsidRPr="00970852">
        <w:rPr>
          <w:sz w:val="16"/>
          <w:highlight w:val="green"/>
        </w:rPr>
        <w:t xml:space="preserve"> </w:t>
      </w:r>
      <w:r w:rsidRPr="0077033B">
        <w:rPr>
          <w:sz w:val="16"/>
        </w:rPr>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(CH2Cl2). Natural sources of this substance are small, says Ryan Hossaini, an atmospheric chemist at Lancaster University in the United Kingdom.</w:t>
      </w:r>
      <w:r w:rsidRPr="0077033B">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Hossaini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Hossaini and his colleagues used computer simulations. In 2016, their analyses suggest, about 3% of the summer ozone loss in the Antarctic could be traced to CH2Cl2. That seems small, but in 2010 the substance was responsible for only 1.5% of the region's summer ozone loss, Hossaini says. </w:t>
      </w:r>
      <w:r w:rsidRPr="00970852">
        <w:rPr>
          <w:rStyle w:val="Emphasis"/>
          <w:highlight w:val="green"/>
        </w:rPr>
        <w:t>If CH2Cl2 emissions continue to rise</w:t>
      </w:r>
      <w:r w:rsidRPr="00970852">
        <w:rPr>
          <w:sz w:val="16"/>
          <w:highlight w:val="green"/>
        </w:rPr>
        <w:t xml:space="preserve"> </w:t>
      </w:r>
      <w:r w:rsidRPr="0077033B">
        <w:rPr>
          <w:sz w:val="16"/>
        </w:rPr>
        <w:t xml:space="preserve">at the rate seen in the last decade, </w:t>
      </w:r>
      <w:r w:rsidRPr="00970852">
        <w:rPr>
          <w:rStyle w:val="Emphasis"/>
          <w:highlight w:val="green"/>
        </w:rPr>
        <w:t>recovery</w:t>
      </w:r>
      <w:r w:rsidRPr="00970852">
        <w:rPr>
          <w:sz w:val="16"/>
          <w:highlight w:val="green"/>
        </w:rPr>
        <w:t xml:space="preserve"> </w:t>
      </w:r>
      <w:r w:rsidRPr="0077033B">
        <w:rPr>
          <w:sz w:val="16"/>
        </w:rPr>
        <w:t xml:space="preserve">of the ozone hole would be </w:t>
      </w:r>
      <w:r w:rsidRPr="00970852">
        <w:rPr>
          <w:rStyle w:val="Emphasis"/>
          <w:highlight w:val="green"/>
          <w:bdr w:val="single" w:sz="18" w:space="0" w:color="auto"/>
        </w:rPr>
        <w:t>delayed about 30 years</w:t>
      </w:r>
      <w:r w:rsidRPr="0077033B">
        <w:rPr>
          <w:sz w:val="16"/>
        </w:rPr>
        <w:t>,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Sinnhuber, an atmospheric 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Hossaini and his team also assessed what would happen to high-altitude ozone if CH2Cl2 emissions rose at 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rPr>
          <w:sz w:val="16"/>
        </w:rPr>
        <w:t>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Hossaini admits, is sadly lacking as of now.</w:t>
      </w:r>
    </w:p>
    <w:p w14:paraId="2281F036" w14:textId="77777777" w:rsidR="00A46017" w:rsidRPr="007D0CE1" w:rsidRDefault="00A46017" w:rsidP="00A46017">
      <w:pPr>
        <w:pStyle w:val="Heading4"/>
      </w:pPr>
      <w:r w:rsidRPr="007D0CE1">
        <w:t xml:space="preserve">No </w:t>
      </w:r>
      <w:r>
        <w:t>Ozone Impact</w:t>
      </w:r>
      <w:r w:rsidRPr="007D0CE1">
        <w:t>.</w:t>
      </w:r>
    </w:p>
    <w:p w14:paraId="6DE902BC" w14:textId="77777777" w:rsidR="00A46017" w:rsidRPr="007D0CE1" w:rsidRDefault="00A46017" w:rsidP="00A46017">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28" w:history="1">
        <w:r w:rsidRPr="007D0CE1">
          <w:rPr>
            <w:rStyle w:val="Hyperlink"/>
          </w:rPr>
          <w:t>http://www.rationaloptimist.com/blog/the-ozone-hole-was-exaggerated-as-a-problem.aspx</w:t>
        </w:r>
      </w:hyperlink>
      <w:r w:rsidRPr="007D0CE1">
        <w:t>) dwc 19</w:t>
      </w:r>
    </w:p>
    <w:p w14:paraId="1F1ACC34" w14:textId="77777777" w:rsidR="00A46017" w:rsidRPr="0076289D" w:rsidRDefault="00A46017" w:rsidP="00A46017">
      <w:pPr>
        <w:rPr>
          <w:sz w:val="16"/>
        </w:rPr>
      </w:pPr>
      <w:r w:rsidRPr="007D0CE1">
        <w:rPr>
          <w:rStyle w:val="StyleUnderline"/>
        </w:rPr>
        <w:t>Serial hyperbole does the environmental movement no favours</w:t>
      </w:r>
      <w:r w:rsidRPr="007D0CE1">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rPr>
          <w:sz w:val="16"/>
        </w:rPr>
        <w:t xml:space="preserve">.  </w:t>
      </w:r>
      <w:r w:rsidRPr="007D0CE1">
        <w:rPr>
          <w:rStyle w:val="StyleUnderline"/>
        </w:rPr>
        <w:t>The New York Times reported “an increase in Twilight Zone-type reports of sheep and rabbits with cataracts” in southern Chile</w:t>
      </w:r>
      <w:r w:rsidRPr="007D0CE1">
        <w:rPr>
          <w:sz w:val="16"/>
        </w:rPr>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rPr>
          <w:sz w:val="16"/>
        </w:rPr>
        <w:t xml:space="preserve">. </w:t>
      </w:r>
      <w:r w:rsidRPr="00970852">
        <w:rPr>
          <w:rStyle w:val="Emphasis"/>
          <w:highlight w:val="green"/>
        </w:rPr>
        <w:t>Melanoma</w:t>
      </w:r>
      <w:r w:rsidRPr="007D0CE1">
        <w:rPr>
          <w:sz w:val="16"/>
        </w:rPr>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rPr>
          <w:sz w:val="16"/>
        </w:rPr>
        <w:t xml:space="preserve">. </w:t>
      </w:r>
    </w:p>
    <w:p w14:paraId="6ACEE425" w14:textId="7B28C65A" w:rsidR="0076289D" w:rsidRPr="0076289D" w:rsidRDefault="0076289D" w:rsidP="0076289D">
      <w:pPr>
        <w:pStyle w:val="Heading3"/>
      </w:pPr>
      <w:r>
        <w:t>1NC---AT: Warming</w:t>
      </w:r>
    </w:p>
    <w:p w14:paraId="30F8CCC9" w14:textId="1529393B" w:rsidR="00A46017" w:rsidRDefault="00A46017" w:rsidP="00A46017">
      <w:pPr>
        <w:pStyle w:val="Heading4"/>
      </w:pPr>
      <w:r>
        <w:t>New tech solves</w:t>
      </w:r>
    </w:p>
    <w:p w14:paraId="53D51B71" w14:textId="77777777" w:rsidR="00A46017" w:rsidRPr="00E169F3" w:rsidRDefault="00A46017" w:rsidP="00A46017">
      <w:r w:rsidRPr="00E51F04">
        <w:rPr>
          <w:rStyle w:val="Style13ptBold"/>
        </w:rPr>
        <w:t>AFP</w:t>
      </w:r>
      <w:r>
        <w:rPr>
          <w:rStyle w:val="Style13ptBold"/>
        </w:rPr>
        <w:t xml:space="preserve"> 13</w:t>
      </w:r>
      <w:r w:rsidRPr="00E51F04">
        <w:t xml:space="preserve"> 5-13-2013 "Space Tourism Won't Hurt Environment: Branson"</w:t>
      </w:r>
      <w:r>
        <w:t xml:space="preserve"> </w:t>
      </w:r>
      <w:hyperlink r:id="rId29" w:history="1">
        <w:r w:rsidRPr="00473E10">
          <w:rPr>
            <w:rStyle w:val="Hyperlink"/>
          </w:rPr>
          <w:t>https://www.industryweek.com/the-economy/environment/article/21960227/space-tourism-wont-hurt-environment-branson</w:t>
        </w:r>
      </w:hyperlink>
      <w:r>
        <w:t xml:space="preserve"> (</w:t>
      </w:r>
      <w:r w:rsidRPr="00E51F04">
        <w:t>Agence France-Presse</w:t>
      </w:r>
      <w:r>
        <w:t xml:space="preserve">)//Elmer </w:t>
      </w:r>
    </w:p>
    <w:p w14:paraId="318AA63D" w14:textId="77777777" w:rsidR="00A46017" w:rsidRPr="0063713E" w:rsidRDefault="00A46017" w:rsidP="00A46017">
      <w:pPr>
        <w:rPr>
          <w:sz w:val="16"/>
        </w:rPr>
      </w:pPr>
      <w:r w:rsidRPr="0063713E">
        <w:rPr>
          <w:sz w:val="16"/>
        </w:rPr>
        <w:t xml:space="preserve">SINGAPORE - British billionaire Richard Branson said Monday that </w:t>
      </w:r>
      <w:r w:rsidRPr="0063713E">
        <w:rPr>
          <w:rStyle w:val="Emphasis"/>
          <w:highlight w:val="green"/>
        </w:rPr>
        <w:t>rocket-powered space tourism</w:t>
      </w:r>
      <w:r w:rsidRPr="0063713E">
        <w:rPr>
          <w:sz w:val="16"/>
          <w:highlight w:val="green"/>
        </w:rPr>
        <w:t xml:space="preserve"> </w:t>
      </w:r>
      <w:r w:rsidRPr="0063713E">
        <w:rPr>
          <w:sz w:val="16"/>
        </w:rPr>
        <w:t xml:space="preserve">flights by his firm Virgin Galactic would </w:t>
      </w:r>
      <w:r w:rsidRPr="0063713E">
        <w:rPr>
          <w:rStyle w:val="Emphasis"/>
          <w:highlight w:val="green"/>
          <w:bdr w:val="single" w:sz="18" w:space="0" w:color="auto"/>
        </w:rPr>
        <w:t>have only a minor impact on climate change</w:t>
      </w:r>
      <w:r w:rsidRPr="0063713E">
        <w:rPr>
          <w:sz w:val="16"/>
        </w:rPr>
        <w:t>. More than 500 people have already reserved seats -- and paid deposits on the $200,000 ticket price -- for a minutes-long suborbital flight on the SpaceShipTwo (SS2) set to begin by the end of this year. "</w:t>
      </w:r>
      <w:r w:rsidRPr="0063713E">
        <w:rPr>
          <w:rStyle w:val="StyleUnderline"/>
        </w:rPr>
        <w:t xml:space="preserve">We have </w:t>
      </w:r>
      <w:r w:rsidRPr="0063713E">
        <w:rPr>
          <w:rStyle w:val="Emphasis"/>
          <w:highlight w:val="green"/>
        </w:rPr>
        <w:t>reduced the (carbon emission) cost</w:t>
      </w:r>
      <w:r w:rsidRPr="0063713E">
        <w:rPr>
          <w:rStyle w:val="StyleUnderline"/>
          <w:highlight w:val="green"/>
        </w:rPr>
        <w:t xml:space="preserve"> </w:t>
      </w:r>
      <w:r w:rsidRPr="0063713E">
        <w:rPr>
          <w:rStyle w:val="StyleUnderline"/>
        </w:rPr>
        <w:t xml:space="preserve">of somebody going into space from something like two weeks of New York's electricity supply... </w:t>
      </w:r>
      <w:r w:rsidRPr="0063713E">
        <w:rPr>
          <w:rStyle w:val="Emphasis"/>
          <w:highlight w:val="green"/>
        </w:rPr>
        <w:t>to less than</w:t>
      </w:r>
      <w:r w:rsidRPr="0063713E">
        <w:rPr>
          <w:rStyle w:val="StyleUnderline"/>
          <w:highlight w:val="green"/>
        </w:rPr>
        <w:t xml:space="preserve"> </w:t>
      </w:r>
      <w:r w:rsidRPr="0063713E">
        <w:rPr>
          <w:rStyle w:val="StyleUnderline"/>
        </w:rPr>
        <w:t xml:space="preserve">the cost of an </w:t>
      </w:r>
      <w:r w:rsidRPr="0063713E">
        <w:rPr>
          <w:rStyle w:val="Emphasis"/>
          <w:highlight w:val="green"/>
        </w:rPr>
        <w:t>economy round-trip from Singapore to London</w:t>
      </w:r>
      <w:r w:rsidRPr="0063713E">
        <w:rPr>
          <w:sz w:val="16"/>
        </w:rPr>
        <w:t>," Branson told reporters in Singapore. See Also: 'Experience of a Lifetime': Billionaire Branson Achieves Space Dream The founder of the diversified Virgin group was in the Southeast Asian city-state to attend a summit organized by the Carbon War Room, an environmental charity organization he founded in 2009. "</w:t>
      </w:r>
      <w:r w:rsidRPr="0063713E">
        <w:rPr>
          <w:rStyle w:val="Emphasis"/>
          <w:highlight w:val="green"/>
        </w:rPr>
        <w:t>New technology</w:t>
      </w:r>
      <w:r w:rsidRPr="0063713E">
        <w:rPr>
          <w:highlight w:val="green"/>
          <w:u w:val="single"/>
        </w:rPr>
        <w:t xml:space="preserve"> </w:t>
      </w:r>
      <w:r w:rsidRPr="0063713E">
        <w:rPr>
          <w:u w:val="single"/>
        </w:rPr>
        <w:t xml:space="preserve">can </w:t>
      </w:r>
      <w:r w:rsidRPr="0063713E">
        <w:rPr>
          <w:rStyle w:val="Emphasis"/>
          <w:highlight w:val="green"/>
        </w:rPr>
        <w:t>dramatically</w:t>
      </w:r>
      <w:r w:rsidRPr="0063713E">
        <w:rPr>
          <w:highlight w:val="green"/>
          <w:u w:val="single"/>
        </w:rPr>
        <w:t xml:space="preserve"> </w:t>
      </w:r>
      <w:r w:rsidRPr="0063713E">
        <w:rPr>
          <w:rStyle w:val="Emphasis"/>
          <w:highlight w:val="green"/>
        </w:rPr>
        <w:t>reduce</w:t>
      </w:r>
      <w:r w:rsidRPr="0063713E">
        <w:rPr>
          <w:highlight w:val="green"/>
          <w:u w:val="single"/>
        </w:rPr>
        <w:t xml:space="preserve"> </w:t>
      </w:r>
      <w:r w:rsidRPr="0063713E">
        <w:rPr>
          <w:u w:val="single"/>
        </w:rPr>
        <w:t xml:space="preserve">the </w:t>
      </w:r>
      <w:r w:rsidRPr="0063713E">
        <w:rPr>
          <w:rStyle w:val="Emphasis"/>
          <w:highlight w:val="green"/>
          <w:bdr w:val="single" w:sz="18" w:space="0" w:color="auto"/>
        </w:rPr>
        <w:t>carbon output</w:t>
      </w:r>
      <w:r w:rsidRPr="0063713E">
        <w:rPr>
          <w:highlight w:val="green"/>
          <w:u w:val="single"/>
        </w:rPr>
        <w:t xml:space="preserve"> </w:t>
      </w:r>
      <w:r w:rsidRPr="0063713E">
        <w:rPr>
          <w:u w:val="single"/>
        </w:rPr>
        <w:t xml:space="preserve">and that is the challenge we have set ourselves," added Branson. The SS2's </w:t>
      </w:r>
      <w:r w:rsidRPr="0063713E">
        <w:rPr>
          <w:rStyle w:val="Emphasis"/>
          <w:highlight w:val="green"/>
        </w:rPr>
        <w:t>lightweight carbon-fiber body will</w:t>
      </w:r>
      <w:r w:rsidRPr="0063713E">
        <w:rPr>
          <w:highlight w:val="green"/>
          <w:u w:val="single"/>
        </w:rPr>
        <w:t xml:space="preserve"> </w:t>
      </w:r>
      <w:r w:rsidRPr="0063713E">
        <w:rPr>
          <w:u w:val="single"/>
        </w:rPr>
        <w:t>also "</w:t>
      </w:r>
      <w:r w:rsidRPr="0063713E">
        <w:rPr>
          <w:rStyle w:val="Emphasis"/>
          <w:highlight w:val="green"/>
        </w:rPr>
        <w:t>reduce</w:t>
      </w:r>
      <w:r w:rsidRPr="0063713E">
        <w:rPr>
          <w:highlight w:val="green"/>
          <w:u w:val="single"/>
        </w:rPr>
        <w:t xml:space="preserve"> </w:t>
      </w:r>
      <w:r w:rsidRPr="0063713E">
        <w:rPr>
          <w:rStyle w:val="Emphasis"/>
          <w:highlight w:val="green"/>
        </w:rPr>
        <w:t>fuel burn</w:t>
      </w:r>
      <w:r w:rsidRPr="0063713E">
        <w:rPr>
          <w:highlight w:val="green"/>
          <w:u w:val="single"/>
        </w:rPr>
        <w:t xml:space="preserve"> </w:t>
      </w:r>
      <w:r w:rsidRPr="0063713E">
        <w:rPr>
          <w:u w:val="single"/>
        </w:rPr>
        <w:t>dramatically," he said. The SS2, with two pilots, is designed to be launched by a transport plane called White KnightTwo and will be guided by a rocket motor before gliding back to Earth.</w:t>
      </w:r>
      <w:r w:rsidRPr="0063713E">
        <w:rPr>
          <w:sz w:val="16"/>
        </w:rPr>
        <w:t xml:space="preserve"> Branson, whose Virgin group includes airlines Virgin Atlantic and Virgin Australia, said the aviation industry could do more to cut its carbon output and shift to cleaner fuels. Rising carbon emissions caused by industry, transport and deforestation have been blamed for global warming. "If you have clean fuels, you got a competitor to the dirty fuels and you could hopefully reduce the cost of the fuel, which means you can reduce the price of the ticket," he said. Branson's Virgin Group and Virgin Green Fund last October announced plans to form a $200 million emerging markets fund with Russia's Rosnano Capital to invest in innovations and green technologies. The Carbon War Room, which he founded with other global entrepreneurs, aims to empower industries to find market-based incentives to reduce carbon emissions.</w:t>
      </w:r>
    </w:p>
    <w:p w14:paraId="2F184EC6" w14:textId="680866BA" w:rsidR="00A46017" w:rsidRDefault="007F3416" w:rsidP="00A46017">
      <w:pPr>
        <w:pStyle w:val="Heading4"/>
      </w:pPr>
      <w:r>
        <w:t>L</w:t>
      </w:r>
      <w:r w:rsidR="00A46017">
        <w:t>aunches are emission free</w:t>
      </w:r>
    </w:p>
    <w:p w14:paraId="5292C8E3" w14:textId="77777777" w:rsidR="00A46017" w:rsidRDefault="00A46017" w:rsidP="00A46017">
      <w:r w:rsidRPr="00E51F04">
        <w:rPr>
          <w:rStyle w:val="Style13ptBold"/>
        </w:rPr>
        <w:t>NSS</w:t>
      </w:r>
      <w:r>
        <w:rPr>
          <w:rStyle w:val="Style13ptBold"/>
        </w:rPr>
        <w:t xml:space="preserve"> 21</w:t>
      </w:r>
      <w:r w:rsidRPr="00E51F04">
        <w:t xml:space="preserve"> 7-23-2021 "Why Space Tourism?"</w:t>
      </w:r>
      <w:r>
        <w:t xml:space="preserve"> </w:t>
      </w:r>
      <w:hyperlink r:id="rId30" w:history="1">
        <w:r w:rsidRPr="00473E10">
          <w:rPr>
            <w:rStyle w:val="Hyperlink"/>
          </w:rPr>
          <w:t>https://space.nss.org/why-space-tourism/</w:t>
        </w:r>
      </w:hyperlink>
      <w:r>
        <w:t xml:space="preserve"> (National Space Society)//Elmer </w:t>
      </w:r>
    </w:p>
    <w:p w14:paraId="6291DFD1" w14:textId="5B0E4F1A" w:rsidR="00A46017" w:rsidRPr="00A46017" w:rsidRDefault="00A46017" w:rsidP="0076289D">
      <w:pPr>
        <w:rPr>
          <w:sz w:val="16"/>
        </w:rPr>
      </w:pPr>
      <w:r w:rsidRPr="0063713E">
        <w:rPr>
          <w:rStyle w:val="Emphasis"/>
          <w:highlight w:val="green"/>
          <w:bdr w:val="single" w:sz="18" w:space="0" w:color="auto"/>
        </w:rPr>
        <w:t>Space Tourism Will Not Be a Pollution Disaster</w:t>
      </w:r>
      <w:r w:rsidRPr="00C94177">
        <w:rPr>
          <w:sz w:val="16"/>
          <w:highlight w:val="green"/>
        </w:rPr>
        <w:t xml:space="preserve"> </w:t>
      </w:r>
      <w:r w:rsidRPr="00C94177">
        <w:rPr>
          <w:sz w:val="16"/>
        </w:rPr>
        <w:t xml:space="preserve">It is possible to accept all the benefits above, and still express concern about the potential that a really successful space tourism industry will pollute the air and contribute to global warming. Fortunately, </w:t>
      </w:r>
      <w:r w:rsidRPr="0063713E">
        <w:rPr>
          <w:rStyle w:val="Emphasis"/>
          <w:highlight w:val="green"/>
        </w:rPr>
        <w:t>Blue Origin’s New Shepard produces</w:t>
      </w:r>
      <w:r w:rsidRPr="00C94177">
        <w:rPr>
          <w:sz w:val="16"/>
          <w:highlight w:val="green"/>
        </w:rPr>
        <w:t xml:space="preserve"> </w:t>
      </w:r>
      <w:r w:rsidRPr="0063713E">
        <w:rPr>
          <w:rStyle w:val="Emphasis"/>
          <w:highlight w:val="green"/>
        </w:rPr>
        <w:t>only water as an exhaust</w:t>
      </w:r>
      <w:r w:rsidRPr="00C94177">
        <w:rPr>
          <w:sz w:val="16"/>
        </w:rPr>
        <w:t xml:space="preserve">, </w:t>
      </w:r>
      <w:r w:rsidRPr="0063713E">
        <w:rPr>
          <w:rStyle w:val="Emphasis"/>
          <w:highlight w:val="green"/>
        </w:rPr>
        <w:t>so</w:t>
      </w:r>
      <w:r w:rsidRPr="00C94177">
        <w:rPr>
          <w:sz w:val="16"/>
          <w:highlight w:val="green"/>
        </w:rPr>
        <w:t xml:space="preserve"> </w:t>
      </w:r>
      <w:r w:rsidRPr="0063713E">
        <w:rPr>
          <w:rStyle w:val="Emphasis"/>
          <w:highlight w:val="green"/>
        </w:rPr>
        <w:t>neither</w:t>
      </w:r>
      <w:r w:rsidRPr="00C94177">
        <w:rPr>
          <w:sz w:val="16"/>
          <w:highlight w:val="green"/>
        </w:rPr>
        <w:t xml:space="preserve"> </w:t>
      </w:r>
      <w:r w:rsidRPr="0063713E">
        <w:rPr>
          <w:rStyle w:val="Emphasis"/>
          <w:highlight w:val="green"/>
        </w:rPr>
        <w:t>is going to be an issue even if there are 1,000s of flights</w:t>
      </w:r>
      <w:r w:rsidRPr="00C94177">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63713E">
        <w:rPr>
          <w:rStyle w:val="Emphasis"/>
          <w:highlight w:val="green"/>
        </w:rPr>
        <w:t>zero carbon/zero pollution</w:t>
      </w:r>
      <w:r w:rsidRPr="0063713E">
        <w:rPr>
          <w:u w:val="single"/>
        </w:rPr>
        <w:t xml:space="preserve">, and (b) over time </w:t>
      </w:r>
      <w:r w:rsidRPr="0063713E">
        <w:rPr>
          <w:rStyle w:val="Emphasis"/>
          <w:highlight w:val="green"/>
        </w:rPr>
        <w:t>space tourism vehicles will grow in capacity</w:t>
      </w:r>
      <w:r w:rsidRPr="0063713E">
        <w:rPr>
          <w:u w:val="single"/>
        </w:rPr>
        <w:t xml:space="preserve">, just like airliners did. The </w:t>
      </w:r>
      <w:r w:rsidRPr="0063713E">
        <w:rPr>
          <w:rStyle w:val="Emphasis"/>
          <w:highlight w:val="green"/>
        </w:rPr>
        <w:t>Virgin Galactic engine</w:t>
      </w:r>
      <w:r w:rsidRPr="0063713E">
        <w:rPr>
          <w:highlight w:val="green"/>
          <w:u w:val="single"/>
        </w:rPr>
        <w:t xml:space="preserve"> </w:t>
      </w:r>
      <w:r w:rsidRPr="0063713E">
        <w:rPr>
          <w:u w:val="single"/>
        </w:rPr>
        <w:t xml:space="preserve">is more problematic, but will most likely be </w:t>
      </w:r>
      <w:r w:rsidRPr="0063713E">
        <w:rPr>
          <w:rStyle w:val="Emphasis"/>
          <w:highlight w:val="green"/>
        </w:rPr>
        <w:t>replaced</w:t>
      </w:r>
      <w:r w:rsidRPr="0063713E">
        <w:rPr>
          <w:highlight w:val="green"/>
          <w:u w:val="single"/>
        </w:rPr>
        <w:t xml:space="preserve"> </w:t>
      </w:r>
      <w:r w:rsidRPr="0063713E">
        <w:rPr>
          <w:rStyle w:val="Emphasis"/>
          <w:highlight w:val="green"/>
        </w:rPr>
        <w:t>by</w:t>
      </w:r>
      <w:r w:rsidRPr="0063713E">
        <w:rPr>
          <w:highlight w:val="green"/>
          <w:u w:val="single"/>
        </w:rPr>
        <w:t xml:space="preserve"> </w:t>
      </w:r>
      <w:r w:rsidRPr="0063713E">
        <w:rPr>
          <w:u w:val="single"/>
        </w:rPr>
        <w:t xml:space="preserve">a </w:t>
      </w:r>
      <w:r w:rsidRPr="0063713E">
        <w:rPr>
          <w:rStyle w:val="Emphasis"/>
          <w:highlight w:val="green"/>
        </w:rPr>
        <w:t>more sustainable engine</w:t>
      </w:r>
      <w:r w:rsidRPr="0063713E">
        <w:rPr>
          <w:highlight w:val="green"/>
          <w:u w:val="single"/>
        </w:rPr>
        <w:t xml:space="preserve"> </w:t>
      </w:r>
      <w:r w:rsidRPr="0063713E">
        <w:rPr>
          <w:u w:val="single"/>
        </w:rPr>
        <w:t xml:space="preserve">before flight volumes become large. Some might be more worried about </w:t>
      </w:r>
      <w:r w:rsidRPr="0063713E">
        <w:rPr>
          <w:rStyle w:val="Emphasis"/>
          <w:highlight w:val="green"/>
        </w:rPr>
        <w:t>SpaceX’s</w:t>
      </w:r>
      <w:r w:rsidRPr="0063713E">
        <w:rPr>
          <w:highlight w:val="green"/>
          <w:u w:val="single"/>
        </w:rPr>
        <w:t xml:space="preserve"> </w:t>
      </w:r>
      <w:r w:rsidRPr="0063713E">
        <w:rPr>
          <w:u w:val="single"/>
        </w:rPr>
        <w:t xml:space="preserve">StarShip/SuperHeavy driving global warming when used for point-to-point travel on the Earth, and for space tourism. Elon Musk has declared his intention to produce the </w:t>
      </w:r>
      <w:r w:rsidRPr="0063713E">
        <w:rPr>
          <w:rStyle w:val="Emphasis"/>
          <w:highlight w:val="green"/>
        </w:rPr>
        <w:t>methane fuel</w:t>
      </w:r>
      <w:r w:rsidRPr="0063713E">
        <w:rPr>
          <w:highlight w:val="green"/>
          <w:u w:val="single"/>
        </w:rPr>
        <w:t xml:space="preserve"> </w:t>
      </w:r>
      <w:r w:rsidRPr="0063713E">
        <w:rPr>
          <w:u w:val="single"/>
        </w:rPr>
        <w:t xml:space="preserve">it uses directly from the atmosphere using solar power, assuring that the </w:t>
      </w:r>
      <w:r w:rsidRPr="0063713E">
        <w:rPr>
          <w:rStyle w:val="Emphasis"/>
          <w:highlight w:val="green"/>
        </w:rPr>
        <w:t xml:space="preserve">fuel cycle </w:t>
      </w:r>
      <w:r w:rsidRPr="0063713E">
        <w:rPr>
          <w:rStyle w:val="Emphasis"/>
          <w:highlight w:val="green"/>
          <w:bdr w:val="single" w:sz="18" w:space="0" w:color="auto"/>
        </w:rPr>
        <w:t>is carbon-neutral</w:t>
      </w:r>
      <w:r w:rsidRPr="00C94177">
        <w:rPr>
          <w:sz w:val="16"/>
        </w:rPr>
        <w:t xml:space="preserve">. In terms of air pollution, </w:t>
      </w:r>
      <w:r w:rsidRPr="00C94177">
        <w:rPr>
          <w:rStyle w:val="Emphasis"/>
          <w:highlight w:val="green"/>
        </w:rPr>
        <w:t>StarShip</w:t>
      </w:r>
      <w:r w:rsidRPr="00C94177">
        <w:rPr>
          <w:sz w:val="16"/>
          <w:highlight w:val="green"/>
        </w:rPr>
        <w:t xml:space="preserve"> </w:t>
      </w:r>
      <w:r w:rsidRPr="00C94177">
        <w:rPr>
          <w:sz w:val="16"/>
        </w:rPr>
        <w:t xml:space="preserve">in a point-to-point mode </w:t>
      </w:r>
      <w:r w:rsidRPr="00C94177">
        <w:rPr>
          <w:rStyle w:val="Emphasis"/>
          <w:highlight w:val="green"/>
        </w:rPr>
        <w:t>will</w:t>
      </w:r>
      <w:r w:rsidRPr="00C94177">
        <w:rPr>
          <w:sz w:val="16"/>
          <w:highlight w:val="green"/>
        </w:rPr>
        <w:t xml:space="preserve"> </w:t>
      </w:r>
      <w:r w:rsidRPr="00C94177">
        <w:rPr>
          <w:sz w:val="16"/>
        </w:rPr>
        <w:t xml:space="preserve">to a large degree </w:t>
      </w:r>
      <w:r w:rsidRPr="00C94177">
        <w:rPr>
          <w:rStyle w:val="Emphasis"/>
          <w:highlight w:val="green"/>
        </w:rPr>
        <w:t>replace</w:t>
      </w:r>
      <w:r w:rsidRPr="00C94177">
        <w:rPr>
          <w:sz w:val="16"/>
          <w:highlight w:val="green"/>
        </w:rPr>
        <w:t xml:space="preserve"> </w:t>
      </w:r>
      <w:r w:rsidRPr="00C94177">
        <w:rPr>
          <w:rStyle w:val="Emphasis"/>
          <w:highlight w:val="green"/>
        </w:rPr>
        <w:t>airplanes</w:t>
      </w:r>
      <w:r w:rsidRPr="00C94177">
        <w:rPr>
          <w:sz w:val="16"/>
          <w:highlight w:val="green"/>
        </w:rPr>
        <w:t xml:space="preserve"> </w:t>
      </w:r>
      <w:r w:rsidRPr="00C94177">
        <w:rPr>
          <w:sz w:val="16"/>
        </w:rPr>
        <w:t xml:space="preserve">currently flying </w:t>
      </w:r>
      <w:r w:rsidRPr="00C94177">
        <w:rPr>
          <w:rStyle w:val="Emphasis"/>
          <w:highlight w:val="green"/>
        </w:rPr>
        <w:t>while using cleaner burning methane,</w:t>
      </w:r>
      <w:r w:rsidRPr="00C94177">
        <w:rPr>
          <w:sz w:val="16"/>
          <w:highlight w:val="green"/>
        </w:rPr>
        <w:t xml:space="preserve"> </w:t>
      </w:r>
      <w:r w:rsidRPr="00C94177">
        <w:rPr>
          <w:sz w:val="16"/>
        </w:rPr>
        <w:t xml:space="preserve">potentially </w:t>
      </w:r>
      <w:r w:rsidRPr="00C94177">
        <w:rPr>
          <w:rStyle w:val="Emphasis"/>
          <w:highlight w:val="green"/>
          <w:bdr w:val="single" w:sz="18" w:space="0" w:color="auto"/>
        </w:rPr>
        <w:t>resulting in less pollution</w:t>
      </w:r>
      <w:r w:rsidRPr="00C94177">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2302EBF8" w14:textId="4B3496F3" w:rsidR="0076289D" w:rsidRDefault="0076289D" w:rsidP="0076289D">
      <w:pPr>
        <w:pStyle w:val="Heading3"/>
      </w:pPr>
      <w:r>
        <w:t>1NC---AT: Diseases</w:t>
      </w:r>
    </w:p>
    <w:p w14:paraId="432F9A53" w14:textId="77777777" w:rsidR="00A46017" w:rsidRDefault="00A46017" w:rsidP="00A46017">
      <w:pPr>
        <w:pStyle w:val="Heading4"/>
      </w:pPr>
      <w:r>
        <w:t>Disease doesn’t cause extinction</w:t>
      </w:r>
    </w:p>
    <w:p w14:paraId="14403ACC" w14:textId="77777777" w:rsidR="00A46017" w:rsidRPr="002A2828" w:rsidRDefault="00A46017" w:rsidP="00A46017">
      <w:r w:rsidRPr="002A2828">
        <w:rPr>
          <w:rStyle w:val="Style13ptBold"/>
        </w:rPr>
        <w:t>Adalja 16</w:t>
      </w:r>
      <w:r w:rsidRPr="002A2828">
        <w:t xml:space="preserve"> [Amesh Adalja is an infectious-disease physician at the University of Pittsburgh. Why Hasn't Disease Wiped out the Human Race? June 17, 2016. https://www.theatlantic.com/health/archive/2016/06/infectious-diseases-extinction/487514/</w:t>
      </w:r>
      <w:r>
        <w:t>]</w:t>
      </w:r>
    </w:p>
    <w:p w14:paraId="7F1C5303" w14:textId="77777777" w:rsidR="00A46017" w:rsidRPr="002A2828" w:rsidRDefault="00A46017" w:rsidP="00A46017">
      <w:pPr>
        <w:rPr>
          <w:sz w:val="16"/>
        </w:rPr>
      </w:pPr>
      <w:r w:rsidRPr="002A2828">
        <w:rPr>
          <w:sz w:val="16"/>
        </w:rPr>
        <w:t xml:space="preserve">But when people ask me if I’m worried about infectious diseases, they’re often not asking about the threat to human lives; they’re asking about the threat to human life. </w:t>
      </w:r>
      <w:r w:rsidRPr="00F532F6">
        <w:rPr>
          <w:highlight w:val="cyan"/>
          <w:u w:val="single"/>
        </w:rPr>
        <w:t>With each outbreak</w:t>
      </w:r>
      <w:r w:rsidRPr="002A2828">
        <w:rPr>
          <w:sz w:val="16"/>
        </w:rPr>
        <w:t xml:space="preserve"> of a headline-grabbing emerging infectious disease </w:t>
      </w:r>
      <w:r w:rsidRPr="00F532F6">
        <w:rPr>
          <w:highlight w:val="cyan"/>
          <w:u w:val="single"/>
        </w:rPr>
        <w:t>comes</w:t>
      </w:r>
      <w:r w:rsidRPr="002A2828">
        <w:rPr>
          <w:sz w:val="16"/>
        </w:rPr>
        <w:t xml:space="preserve"> a </w:t>
      </w:r>
      <w:r w:rsidRPr="00F532F6">
        <w:rPr>
          <w:highlight w:val="cyan"/>
          <w:u w:val="single"/>
        </w:rPr>
        <w:t>fear of</w:t>
      </w:r>
      <w:r w:rsidRPr="00F532F6">
        <w:rPr>
          <w:sz w:val="16"/>
          <w:highlight w:val="cyan"/>
        </w:rPr>
        <w:t xml:space="preserve"> </w:t>
      </w:r>
      <w:r w:rsidRPr="00F532F6">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7CA98F0D" w14:textId="77777777" w:rsidR="00A46017" w:rsidRPr="002A2828" w:rsidRDefault="00A46017" w:rsidP="00A46017">
      <w:pPr>
        <w:rPr>
          <w:sz w:val="16"/>
        </w:rPr>
      </w:pPr>
      <w:r w:rsidRPr="00F532F6">
        <w:rPr>
          <w:highlight w:val="cyan"/>
          <w:u w:val="single"/>
        </w:rPr>
        <w:t xml:space="preserve">I’m </w:t>
      </w:r>
      <w:r w:rsidRPr="00F532F6">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0FE1D465" w14:textId="77777777" w:rsidR="00A46017" w:rsidRPr="002A2828" w:rsidRDefault="00A46017" w:rsidP="00A46017">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59DE51B" w14:textId="77777777" w:rsidR="00A46017" w:rsidRPr="002A2828" w:rsidRDefault="00A46017" w:rsidP="00A46017">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F532F6">
        <w:rPr>
          <w:highlight w:val="cyan"/>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756B2269" w14:textId="77777777" w:rsidR="00A46017" w:rsidRPr="002A2828" w:rsidRDefault="00A46017" w:rsidP="00A46017">
      <w:pPr>
        <w:rPr>
          <w:sz w:val="16"/>
        </w:rPr>
      </w:pPr>
      <w:r w:rsidRPr="002A2828">
        <w:rPr>
          <w:sz w:val="16"/>
        </w:rPr>
        <w:t>So what would it take for a disease to wipe out humanity now?</w:t>
      </w:r>
    </w:p>
    <w:p w14:paraId="2A13FBAD" w14:textId="77777777" w:rsidR="00A46017" w:rsidRPr="002A2828" w:rsidRDefault="00A46017" w:rsidP="00A46017">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5BAAD41E" w14:textId="77777777" w:rsidR="00A46017" w:rsidRPr="002A2828" w:rsidRDefault="00A46017" w:rsidP="00A46017">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32F6">
        <w:rPr>
          <w:rStyle w:val="Emphasis"/>
          <w:highlight w:val="cyan"/>
        </w:rPr>
        <w:t>unfamiliar</w:t>
      </w:r>
      <w:r w:rsidRPr="002A2828">
        <w:rPr>
          <w:sz w:val="16"/>
        </w:rPr>
        <w:t xml:space="preserve"> that no existing therapy or vaccine could be applied to it. Second, it would need to have a high </w:t>
      </w:r>
      <w:r w:rsidRPr="00F532F6">
        <w:rPr>
          <w:highlight w:val="cyan"/>
          <w:u w:val="single"/>
        </w:rPr>
        <w:t>and</w:t>
      </w:r>
      <w:r w:rsidRPr="002A2828">
        <w:rPr>
          <w:u w:val="single"/>
        </w:rPr>
        <w:t xml:space="preserve"> surreptitious </w:t>
      </w:r>
      <w:r w:rsidRPr="00F532F6">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43986C8C" w14:textId="77777777" w:rsidR="00A46017" w:rsidRPr="002A2828" w:rsidRDefault="00A46017" w:rsidP="00A46017">
      <w:pPr>
        <w:rPr>
          <w:sz w:val="16"/>
        </w:rPr>
      </w:pPr>
      <w:r w:rsidRPr="002A2828">
        <w:rPr>
          <w:sz w:val="16"/>
        </w:rPr>
        <w:t xml:space="preserve">The three infectious </w:t>
      </w:r>
      <w:r w:rsidRPr="00F532F6">
        <w:rPr>
          <w:highlight w:val="cyan"/>
          <w:u w:val="single"/>
        </w:rPr>
        <w:t>diseases most likely to be</w:t>
      </w:r>
      <w:r w:rsidRPr="002A2828">
        <w:rPr>
          <w:sz w:val="16"/>
        </w:rPr>
        <w:t xml:space="preserve"> considered </w:t>
      </w:r>
      <w:r w:rsidRPr="00F532F6">
        <w:rPr>
          <w:highlight w:val="cyan"/>
          <w:u w:val="single"/>
        </w:rPr>
        <w:t>extinction-level</w:t>
      </w:r>
      <w:r w:rsidRPr="002A2828">
        <w:rPr>
          <w:sz w:val="16"/>
        </w:rPr>
        <w:t xml:space="preserve"> threats in the world today—influenza, HIV, and Ebola—</w:t>
      </w:r>
      <w:r w:rsidRPr="00F532F6">
        <w:rPr>
          <w:rStyle w:val="Emphasis"/>
          <w:highlight w:val="cyan"/>
        </w:rPr>
        <w:t>don’t meet</w:t>
      </w:r>
      <w:r w:rsidRPr="00F532F6">
        <w:rPr>
          <w:sz w:val="16"/>
          <w:highlight w:val="cyan"/>
        </w:rPr>
        <w:t xml:space="preserve"> </w:t>
      </w:r>
      <w:r w:rsidRPr="00F532F6">
        <w:rPr>
          <w:highlight w:val="cyan"/>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4989150B" w14:textId="77777777" w:rsidR="00A46017" w:rsidRPr="002A2828" w:rsidRDefault="00A46017" w:rsidP="00A46017">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F532F6">
        <w:rPr>
          <w:rStyle w:val="Emphasis"/>
          <w:highlight w:val="cyan"/>
        </w:rPr>
        <w:t>human-to-human</w:t>
      </w:r>
      <w:r w:rsidRPr="00F532F6">
        <w:rPr>
          <w:highlight w:val="cyan"/>
          <w:u w:val="single"/>
        </w:rPr>
        <w:t xml:space="preserve"> contact</w:t>
      </w:r>
      <w:r w:rsidRPr="002A2828">
        <w:rPr>
          <w:sz w:val="16"/>
        </w:rPr>
        <w:t xml:space="preserve">, which </w:t>
      </w:r>
      <w:r w:rsidRPr="00F532F6">
        <w:rPr>
          <w:rStyle w:val="Emphasis"/>
          <w:highlight w:val="cyan"/>
        </w:rPr>
        <w:t>limits contagion</w:t>
      </w:r>
      <w:r w:rsidRPr="002A2828">
        <w:rPr>
          <w:sz w:val="16"/>
        </w:rPr>
        <w:t xml:space="preserve">. Highly potent </w:t>
      </w:r>
      <w:r w:rsidRPr="00F532F6">
        <w:rPr>
          <w:rStyle w:val="Emphasis"/>
          <w:highlight w:val="cyan"/>
        </w:rPr>
        <w:t>antiviral therapy</w:t>
      </w:r>
      <w:r w:rsidRPr="00F532F6">
        <w:rPr>
          <w:sz w:val="16"/>
          <w:highlight w:val="cyan"/>
        </w:rPr>
        <w:t xml:space="preserve"> </w:t>
      </w:r>
      <w:r w:rsidRPr="00F532F6">
        <w:rPr>
          <w:highlight w:val="cyan"/>
          <w:u w:val="single"/>
        </w:rPr>
        <w:t>allows most</w:t>
      </w:r>
      <w:r w:rsidRPr="002A2828">
        <w:rPr>
          <w:u w:val="single"/>
        </w:rPr>
        <w:t xml:space="preserve"> people </w:t>
      </w:r>
      <w:r w:rsidRPr="00F532F6">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F532F6">
        <w:rPr>
          <w:rStyle w:val="Emphasis"/>
          <w:highlight w:val="cyan"/>
        </w:rPr>
        <w:t>simple 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2AF92D33" w14:textId="77777777" w:rsidR="00A46017" w:rsidRPr="002A2828" w:rsidRDefault="00A46017" w:rsidP="00A46017">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F532F6">
        <w:rPr>
          <w:rStyle w:val="Emphasis"/>
          <w:highlight w:val="cyan"/>
        </w:rPr>
        <w:t>easily recognizable symptoms</w:t>
      </w:r>
      <w:r w:rsidRPr="002A2828">
        <w:rPr>
          <w:sz w:val="16"/>
        </w:rPr>
        <w:t>, plus the taming of its once unfathomable 90 percent mortality rate by simple supportive care.</w:t>
      </w:r>
    </w:p>
    <w:p w14:paraId="3447CE14" w14:textId="77777777" w:rsidR="00A46017" w:rsidRDefault="00A46017" w:rsidP="00A46017">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F532F6">
        <w:rPr>
          <w:highlight w:val="cyan"/>
          <w:u w:val="single"/>
        </w:rPr>
        <w:t>our immune system</w:t>
      </w:r>
      <w:r w:rsidRPr="002A2828">
        <w:rPr>
          <w:u w:val="single"/>
        </w:rPr>
        <w:t xml:space="preserve">, </w:t>
      </w:r>
      <w:r w:rsidRPr="00F532F6">
        <w:rPr>
          <w:highlight w:val="cyan"/>
          <w:u w:val="single"/>
        </w:rPr>
        <w:t>one of the most complex</w:t>
      </w:r>
      <w:r w:rsidRPr="002A2828">
        <w:rPr>
          <w:u w:val="single"/>
        </w:rPr>
        <w:t xml:space="preserve"> on the planet, </w:t>
      </w:r>
      <w:r w:rsidRPr="00F532F6">
        <w:rPr>
          <w:highlight w:val="cyan"/>
          <w:u w:val="single"/>
        </w:rPr>
        <w:t>even without</w:t>
      </w:r>
      <w:r w:rsidRPr="002A2828">
        <w:rPr>
          <w:u w:val="single"/>
        </w:rPr>
        <w:t xml:space="preserve"> the benefit of </w:t>
      </w:r>
      <w:r w:rsidRPr="00F532F6">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32F6">
        <w:rPr>
          <w:highlight w:val="cyan"/>
          <w:u w:val="single"/>
        </w:rPr>
        <w:t xml:space="preserve">Coupled to </w:t>
      </w:r>
      <w:r w:rsidRPr="00F532F6">
        <w:rPr>
          <w:rStyle w:val="Emphasis"/>
          <w:highlight w:val="cyan"/>
        </w:rPr>
        <w:t>genetic variations</w:t>
      </w:r>
      <w:r w:rsidRPr="00F532F6">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F532F6">
        <w:rPr>
          <w:highlight w:val="cyan"/>
          <w:u w:val="single"/>
        </w:rPr>
        <w:t>ensures</w:t>
      </w:r>
      <w:r w:rsidRPr="002A2828">
        <w:rPr>
          <w:sz w:val="16"/>
        </w:rPr>
        <w:t xml:space="preserve"> that almost </w:t>
      </w:r>
      <w:r w:rsidRPr="00F532F6">
        <w:rPr>
          <w:rStyle w:val="Emphasis"/>
          <w:highlight w:val="cyan"/>
        </w:rPr>
        <w:t>any</w:t>
      </w:r>
      <w:r w:rsidRPr="002A2828">
        <w:rPr>
          <w:sz w:val="16"/>
        </w:rPr>
        <w:t xml:space="preserve"> infectious </w:t>
      </w:r>
      <w:r w:rsidRPr="00F532F6">
        <w:rPr>
          <w:rStyle w:val="Emphasis"/>
          <w:highlight w:val="cyan"/>
        </w:rPr>
        <w:t>disease</w:t>
      </w:r>
      <w:r w:rsidRPr="002A2828">
        <w:rPr>
          <w:sz w:val="16"/>
        </w:rPr>
        <w:t xml:space="preserve"> onslaught </w:t>
      </w:r>
      <w:r w:rsidRPr="00F532F6">
        <w:rPr>
          <w:highlight w:val="cyan"/>
          <w:u w:val="single"/>
        </w:rPr>
        <w:t>will leave a large 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3B8FC5A3" w14:textId="77777777" w:rsidR="0076289D" w:rsidRPr="0076289D" w:rsidRDefault="0076289D" w:rsidP="0076289D"/>
    <w:sectPr w:rsidR="0076289D" w:rsidRPr="00762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76289D"/>
    <w:rsid w:val="000139A3"/>
    <w:rsid w:val="0002181F"/>
    <w:rsid w:val="00100833"/>
    <w:rsid w:val="00102FCF"/>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5709E"/>
    <w:rsid w:val="004605D6"/>
    <w:rsid w:val="00490FF7"/>
    <w:rsid w:val="004A41B0"/>
    <w:rsid w:val="004C60E8"/>
    <w:rsid w:val="004D574C"/>
    <w:rsid w:val="004E3579"/>
    <w:rsid w:val="004E728B"/>
    <w:rsid w:val="004F39E0"/>
    <w:rsid w:val="00537BD5"/>
    <w:rsid w:val="0055333A"/>
    <w:rsid w:val="0057268A"/>
    <w:rsid w:val="005D2912"/>
    <w:rsid w:val="006065BD"/>
    <w:rsid w:val="00636808"/>
    <w:rsid w:val="00645FA9"/>
    <w:rsid w:val="00647866"/>
    <w:rsid w:val="00665003"/>
    <w:rsid w:val="006815BA"/>
    <w:rsid w:val="006A2AD0"/>
    <w:rsid w:val="006C2375"/>
    <w:rsid w:val="006D4ECC"/>
    <w:rsid w:val="00722258"/>
    <w:rsid w:val="007243E5"/>
    <w:rsid w:val="0076289D"/>
    <w:rsid w:val="00766EA0"/>
    <w:rsid w:val="007A2226"/>
    <w:rsid w:val="007F3416"/>
    <w:rsid w:val="007F5B66"/>
    <w:rsid w:val="00823A1C"/>
    <w:rsid w:val="00845B9D"/>
    <w:rsid w:val="00860984"/>
    <w:rsid w:val="00880BA1"/>
    <w:rsid w:val="008B3ECB"/>
    <w:rsid w:val="008B4E85"/>
    <w:rsid w:val="008C1B2E"/>
    <w:rsid w:val="0091627E"/>
    <w:rsid w:val="0097032B"/>
    <w:rsid w:val="009D2EAD"/>
    <w:rsid w:val="009D54B2"/>
    <w:rsid w:val="009E1922"/>
    <w:rsid w:val="009F7ED2"/>
    <w:rsid w:val="00A05FE7"/>
    <w:rsid w:val="00A46017"/>
    <w:rsid w:val="00A93661"/>
    <w:rsid w:val="00A95652"/>
    <w:rsid w:val="00AC0AB8"/>
    <w:rsid w:val="00B33C6D"/>
    <w:rsid w:val="00B42E43"/>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0298"/>
    <w:rsid w:val="00FE072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2561E"/>
  <w15:chartTrackingRefBased/>
  <w15:docId w15:val="{07556D1F-1D25-4E54-AC15-8223D81DA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289D"/>
    <w:rPr>
      <w:rFonts w:ascii="Calibri" w:hAnsi="Calibri" w:cs="Calibri"/>
      <w:sz w:val="24"/>
    </w:rPr>
  </w:style>
  <w:style w:type="paragraph" w:styleId="Heading1">
    <w:name w:val="heading 1"/>
    <w:aliases w:val="Pocket"/>
    <w:basedOn w:val="Normal"/>
    <w:next w:val="Normal"/>
    <w:link w:val="Heading1Char"/>
    <w:qFormat/>
    <w:rsid w:val="007628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28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28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G,No Spacing1121,CD - Cite,ta,TA,T, Ch,No Spacing111111,Card,Ta"/>
    <w:basedOn w:val="Normal"/>
    <w:next w:val="Normal"/>
    <w:link w:val="Heading4Char"/>
    <w:uiPriority w:val="99"/>
    <w:unhideWhenUsed/>
    <w:qFormat/>
    <w:rsid w:val="007628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28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289D"/>
  </w:style>
  <w:style w:type="character" w:customStyle="1" w:styleId="Heading1Char">
    <w:name w:val="Heading 1 Char"/>
    <w:aliases w:val="Pocket Char"/>
    <w:basedOn w:val="DefaultParagraphFont"/>
    <w:link w:val="Heading1"/>
    <w:rsid w:val="007628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28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289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76289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76289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76289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76289D"/>
    <w:rPr>
      <w:b w:val="0"/>
      <w:sz w:val="24"/>
      <w:u w:val="singl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C"/>
    <w:basedOn w:val="DefaultParagraphFont"/>
    <w:link w:val="NoSpacing"/>
    <w:uiPriority w:val="99"/>
    <w:unhideWhenUsed/>
    <w:rsid w:val="0076289D"/>
    <w:rPr>
      <w:color w:val="auto"/>
      <w:u w:val="none"/>
    </w:rPr>
  </w:style>
  <w:style w:type="character" w:styleId="FollowedHyperlink">
    <w:name w:val="FollowedHyperlink"/>
    <w:basedOn w:val="DefaultParagraphFont"/>
    <w:uiPriority w:val="99"/>
    <w:semiHidden/>
    <w:unhideWhenUsed/>
    <w:rsid w:val="0076289D"/>
    <w:rPr>
      <w:color w:val="auto"/>
      <w:u w:val="none"/>
    </w:rPr>
  </w:style>
  <w:style w:type="paragraph" w:customStyle="1" w:styleId="textbold">
    <w:name w:val="text bold"/>
    <w:basedOn w:val="Normal"/>
    <w:link w:val="Emphasis"/>
    <w:autoRedefine/>
    <w:uiPriority w:val="7"/>
    <w:qFormat/>
    <w:rsid w:val="0076289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unhideWhenUsed/>
    <w:qFormat/>
    <w:rsid w:val="00A46017"/>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FB029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hyperlink" Target="https://www.foreignaffairs.com/articles/united-states/2020-06-09/next-liberal-order" TargetMode="External"/><Relationship Id="rId18" Type="http://schemas.openxmlformats.org/officeDocument/2006/relationships/hyperlink" Target="https://www.sciencedirect.com/science/article/pii/S0265964621000515%20accessed%2012/12/21" TargetMode="External"/><Relationship Id="rId26" Type="http://schemas.openxmlformats.org/officeDocument/2006/relationships/hyperlink" Target="https://theconversation.com/space-tourism-rockets-emit-100-times-more-co-per-passenger-than-flights-imagine-a-whole-industry-164601" TargetMode="External"/><Relationship Id="rId3" Type="http://schemas.openxmlformats.org/officeDocument/2006/relationships/styles" Target="styles.xml"/><Relationship Id="rId21" Type="http://schemas.openxmlformats.org/officeDocument/2006/relationships/hyperlink" Target="https://www.sciencedirect.com/topics/social-sciences/economies-of-scale" TargetMode="External"/><Relationship Id="rId7" Type="http://schemas.openxmlformats.org/officeDocument/2006/relationships/hyperlink" Target="https://www.scirp.org/journal/paperinformation.aspx?paperid=85201" TargetMode="External"/><Relationship Id="rId12" Type="http://schemas.openxmlformats.org/officeDocument/2006/relationships/hyperlink" Target="https://aerospace.org/sites/default/files/2018-05/OuterSpaceTreaty.pdf" TargetMode="External"/><Relationship Id="rId17" Type="http://schemas.openxmlformats.org/officeDocument/2006/relationships/hyperlink" Target="https://medium.com/predict/the-environmental-advantages-of-a-space-elevator-91a355e3d68c" TargetMode="External"/><Relationship Id="rId25" Type="http://schemas.openxmlformats.org/officeDocument/2006/relationships/hyperlink" Target="https://www.theguardian.com/environment/2021/sep/16/larger-than-usual-ozone-layer-hole-bigger-than-antarctica" TargetMode="External"/><Relationship Id="rId2" Type="http://schemas.openxmlformats.org/officeDocument/2006/relationships/numbering" Target="numbering.xml"/><Relationship Id="rId16" Type="http://schemas.openxmlformats.org/officeDocument/2006/relationships/hyperlink" Target="https://www.nbcnews.com/mach/science/colossal-elevator-space-could-be-going-sooner-you-ever-imagined-ncna915421" TargetMode="External"/><Relationship Id="rId20" Type="http://schemas.openxmlformats.org/officeDocument/2006/relationships/hyperlink" Target="https://www.sciencedirect.com/topics/social-sciences/monopolies" TargetMode="External"/><Relationship Id="rId29" Type="http://schemas.openxmlformats.org/officeDocument/2006/relationships/hyperlink" Target="https://www.industryweek.com/the-economy/environment/article/21960227/space-tourism-wont-hurt-environment-branson" TargetMode="External"/><Relationship Id="rId1" Type="http://schemas.openxmlformats.org/officeDocument/2006/relationships/customXml" Target="../customXml/item1.xml"/><Relationship Id="rId6" Type="http://schemas.openxmlformats.org/officeDocument/2006/relationships/hyperlink" Target="https://www.scirp.org/journal/paperinformation.aspx?paperid=85201"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www.financialsense.com/stormw...2005/0204.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echtimes.com/articles/77612/20150818/companies-working-space-elevator.htm" TargetMode="External"/><Relationship Id="rId23" Type="http://schemas.openxmlformats.org/officeDocument/2006/relationships/hyperlink" Target="https://www.linkedin.com/pulse/asteroid-mining-necessary-answer-mineral-scarcity-de-crombrugghe" TargetMode="External"/><Relationship Id="rId28" Type="http://schemas.openxmlformats.org/officeDocument/2006/relationships/hyperlink" Target="http://www.rationaloptimist.com/blog/the-ozone-hole-was-exaggerated-as-a-problem.aspx" TargetMode="External"/><Relationship Id="rId10" Type="http://schemas.openxmlformats.org/officeDocument/2006/relationships/hyperlink" Target="https://www.scirp.org/journal/paperinformation.aspx?paperid=85201" TargetMode="External"/><Relationship Id="rId19" Type="http://schemas.openxmlformats.org/officeDocument/2006/relationships/hyperlink" Target="https://www.sciencedirect.com/topics/social-sciences/astronomical-system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www.spacelegalissues.com/space-law-legal-aspects-of-the-space-elevator-transportation-system/" TargetMode="External"/><Relationship Id="rId22" Type="http://schemas.openxmlformats.org/officeDocument/2006/relationships/hyperlink" Target="https://www.sciencedirect.com/topics/social-sciences/space-sciences" TargetMode="External"/><Relationship Id="rId27" Type="http://schemas.openxmlformats.org/officeDocument/2006/relationships/hyperlink" Target="https://www.science.org/content/article/new-threat-ozone-layer-found" TargetMode="External"/><Relationship Id="rId30" Type="http://schemas.openxmlformats.org/officeDocument/2006/relationships/hyperlink" Target="https://space.nss.org/why-space-to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19276</Words>
  <Characters>109875</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2022-01-15T16:50:00Z</dcterms:created>
  <dcterms:modified xsi:type="dcterms:W3CDTF">2022-01-15T17:52:00Z</dcterms:modified>
</cp:coreProperties>
</file>