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16832" w14:textId="376F6285" w:rsidR="000E218C" w:rsidRDefault="000E218C" w:rsidP="000E218C">
      <w:pPr>
        <w:pStyle w:val="Heading2"/>
      </w:pPr>
      <w:r>
        <w:t>1NC</w:t>
      </w:r>
    </w:p>
    <w:p w14:paraId="24786FCE" w14:textId="3EE96B49" w:rsidR="00A95652" w:rsidRDefault="000E218C" w:rsidP="000E218C">
      <w:pPr>
        <w:pStyle w:val="Heading3"/>
      </w:pPr>
      <w:r>
        <w:t>1NC – OFF</w:t>
      </w:r>
    </w:p>
    <w:p w14:paraId="17DB805E" w14:textId="77777777" w:rsidR="00C87170" w:rsidRDefault="00C87170" w:rsidP="00C87170">
      <w:pPr>
        <w:pStyle w:val="Heading4"/>
      </w:pPr>
      <w:r w:rsidRPr="00BC4B37">
        <w:t xml:space="preserve">Interpretation—the </w:t>
      </w:r>
      <w:proofErr w:type="spellStart"/>
      <w:r w:rsidRPr="00BC4B37">
        <w:t>aff</w:t>
      </w:r>
      <w:proofErr w:type="spellEnd"/>
      <w:r w:rsidRPr="00BC4B37">
        <w:t xml:space="preserve"> may not specify a </w:t>
      </w:r>
      <w:r>
        <w:t>just government</w:t>
      </w:r>
    </w:p>
    <w:p w14:paraId="5AD85A55" w14:textId="77777777" w:rsidR="00C87170" w:rsidRDefault="00C87170" w:rsidP="00C87170"/>
    <w:p w14:paraId="390E53F5" w14:textId="77777777" w:rsidR="00C87170" w:rsidRDefault="00C87170" w:rsidP="00C87170">
      <w:pPr>
        <w:pStyle w:val="Heading4"/>
      </w:pPr>
      <w:r>
        <w:t xml:space="preserve">Indefinite singulars imply a “rules reading” where the sentence expresses a generic normative evaluation, especially true in the context of the resolution which is written normatively. Cohen 01 </w:t>
      </w:r>
    </w:p>
    <w:p w14:paraId="75B7B91D" w14:textId="77777777" w:rsidR="00C87170" w:rsidRDefault="00C87170" w:rsidP="00C87170">
      <w:pPr>
        <w:rPr>
          <w:rStyle w:val="Style13ptBold"/>
        </w:rPr>
      </w:pPr>
      <w:r w:rsidRPr="00271F77">
        <w:rPr>
          <w:rStyle w:val="Style13ptBold"/>
        </w:rPr>
        <w:t xml:space="preserve">Ariel Cohen (Ben-Gurion University of the Negev), “On the Generic Use of Indefinite Singulars,” Journal of Semantics 18:3, 2001 </w:t>
      </w:r>
      <w:hyperlink r:id="rId6" w:history="1">
        <w:r w:rsidRPr="007723F6">
          <w:rPr>
            <w:rStyle w:val="Hyperlink"/>
            <w:sz w:val="16"/>
          </w:rPr>
          <w:t>https://core.ac.uk/download/pdf/188590876.pdf</w:t>
        </w:r>
      </w:hyperlink>
    </w:p>
    <w:p w14:paraId="244588F2" w14:textId="77777777" w:rsidR="00C87170" w:rsidRPr="00271F77" w:rsidRDefault="00C87170" w:rsidP="00C87170">
      <w:pPr>
        <w:rPr>
          <w:rStyle w:val="Style13ptBold"/>
        </w:rPr>
      </w:pPr>
      <w:r>
        <w:rPr>
          <w:rStyle w:val="Style13ptBold"/>
        </w:rPr>
        <w:t xml:space="preserve">*IS generic = </w:t>
      </w:r>
      <w:r w:rsidRPr="00C972AA">
        <w:rPr>
          <w:rStyle w:val="Style13ptBold"/>
        </w:rPr>
        <w:t>Indefinite Singulars</w:t>
      </w:r>
    </w:p>
    <w:p w14:paraId="1AA365B0" w14:textId="77777777" w:rsidR="00C87170" w:rsidRDefault="00C87170" w:rsidP="00C87170">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0980C624" w14:textId="77777777" w:rsidR="00C87170" w:rsidRDefault="00C87170" w:rsidP="00C87170">
      <w:pPr>
        <w:pStyle w:val="Heading4"/>
      </w:pPr>
      <w:r>
        <w:t xml:space="preserve">Rules readings are always generalized – specific instances are not consistent. </w:t>
      </w:r>
      <w:proofErr w:type="spellStart"/>
      <w:r>
        <w:t>lCohen</w:t>
      </w:r>
      <w:proofErr w:type="spellEnd"/>
      <w:r>
        <w:t xml:space="preserve"> 01</w:t>
      </w:r>
    </w:p>
    <w:p w14:paraId="2C3E0535" w14:textId="77777777" w:rsidR="00C87170" w:rsidRPr="00271F77" w:rsidRDefault="00C87170" w:rsidP="00C87170">
      <w:pPr>
        <w:rPr>
          <w:sz w:val="16"/>
        </w:rPr>
      </w:pPr>
      <w:r w:rsidRPr="00271F77">
        <w:rPr>
          <w:rStyle w:val="Style13ptBold"/>
        </w:rPr>
        <w:t>Ariel Cohen (Ben-Gurion University of the Negev), “On the Generic Use of Indefinite Singulars,” Journal of Semantics 18:3, 2001 https://core.ac.uk/download/pdf/188590876.pdf</w:t>
      </w:r>
    </w:p>
    <w:p w14:paraId="625A8995" w14:textId="77777777" w:rsidR="00C87170" w:rsidRPr="004F776C" w:rsidRDefault="00C87170" w:rsidP="00C87170">
      <w:pPr>
        <w:rPr>
          <w:sz w:val="16"/>
          <w:szCs w:val="16"/>
        </w:rPr>
      </w:pPr>
      <w:r w:rsidRPr="005F6850">
        <w:rPr>
          <w:rStyle w:val="StyleUnderline"/>
        </w:rPr>
        <w:t>In general, as, again, already noted by Aristotle</w:t>
      </w:r>
      <w:r w:rsidRPr="00C972AA">
        <w:rPr>
          <w:rStyle w:val="StyleUnderline"/>
          <w:highlight w:val="yellow"/>
        </w:rPr>
        <w:t>, rules and definitions are not</w:t>
      </w:r>
      <w:r>
        <w:rPr>
          <w:rStyle w:val="StyleUnderline"/>
          <w:highlight w:val="yellow"/>
        </w:rPr>
        <w:t xml:space="preserve"> </w:t>
      </w:r>
      <w:r w:rsidRPr="00C972AA">
        <w:rPr>
          <w:rStyle w:val="StyleUnderline"/>
          <w:highlight w:val="yellow"/>
        </w:rPr>
        <w:t>relativized to particular individuals</w:t>
      </w:r>
      <w:r w:rsidRPr="005F6850">
        <w:rPr>
          <w:rStyle w:val="StyleUnderline"/>
        </w:rPr>
        <w:t xml:space="preserve">; </w:t>
      </w:r>
      <w:r w:rsidRPr="00C972AA">
        <w:rPr>
          <w:rStyle w:val="StyleUnderline"/>
          <w:highlight w:val="yellow"/>
        </w:rPr>
        <w:t>it is rarely the case that a specific individual</w:t>
      </w:r>
      <w:r w:rsidRPr="00557D4E">
        <w:rPr>
          <w:rStyle w:val="StyleUnderline"/>
          <w:sz w:val="12"/>
          <w:highlight w:val="yellow"/>
        </w:rPr>
        <w:t>¶</w:t>
      </w:r>
      <w:r w:rsidRPr="00C972AA">
        <w:rPr>
          <w:rStyle w:val="StyleUnderline"/>
          <w:sz w:val="12"/>
          <w:highlight w:val="yellow"/>
        </w:rPr>
        <w:t xml:space="preserve"> </w:t>
      </w:r>
      <w:r w:rsidRPr="00C972AA">
        <w:rPr>
          <w:rStyle w:val="StyleUnderline"/>
          <w:highlight w:val="yellow"/>
        </w:rPr>
        <w:t xml:space="preserve">forms part of the description of a general </w:t>
      </w:r>
      <w:proofErr w:type="gramStart"/>
      <w:r w:rsidRPr="00C972AA">
        <w:rPr>
          <w:rStyle w:val="StyleUnderline"/>
          <w:highlight w:val="yellow"/>
        </w:rPr>
        <w:t>rule</w:t>
      </w:r>
      <w:r w:rsidRPr="00557D4E">
        <w:rPr>
          <w:rStyle w:val="StyleUnderline"/>
          <w:sz w:val="16"/>
          <w:szCs w:val="16"/>
        </w:rPr>
        <w:t>.¶</w:t>
      </w:r>
      <w:proofErr w:type="gramEnd"/>
      <w:r w:rsidRPr="00557D4E">
        <w:rPr>
          <w:rStyle w:val="StyleUnderline"/>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xml:space="preserve">¶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465D1656" w14:textId="77777777" w:rsidR="00C87170" w:rsidRDefault="00C87170" w:rsidP="00C87170">
      <w:pPr>
        <w:rPr>
          <w:sz w:val="16"/>
          <w:szCs w:val="16"/>
        </w:rPr>
      </w:pPr>
    </w:p>
    <w:p w14:paraId="7C2EA8B8" w14:textId="77777777" w:rsidR="00C87170" w:rsidRPr="005F6850" w:rsidRDefault="00C87170" w:rsidP="00C87170">
      <w:pPr>
        <w:pStyle w:val="Heading4"/>
      </w:pPr>
      <w:r>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250BA5FD" w14:textId="761F4CFB" w:rsidR="00C87170" w:rsidRDefault="00C87170" w:rsidP="00C87170">
      <w:pPr>
        <w:pStyle w:val="Heading4"/>
      </w:pPr>
      <w:r w:rsidRPr="00BC4B37">
        <w:t>Violation—</w:t>
      </w:r>
      <w:r>
        <w:t xml:space="preserve">they specified </w:t>
      </w:r>
      <w:r>
        <w:t>Egypt</w:t>
      </w:r>
    </w:p>
    <w:p w14:paraId="4AEB9A39" w14:textId="77777777" w:rsidR="00C87170" w:rsidRDefault="00C87170" w:rsidP="00C87170"/>
    <w:p w14:paraId="4B886934" w14:textId="77777777" w:rsidR="00C87170" w:rsidRPr="00EF3EAD" w:rsidRDefault="00C87170" w:rsidP="00C87170"/>
    <w:p w14:paraId="4B38CA54" w14:textId="77777777" w:rsidR="00C87170" w:rsidRDefault="00C87170" w:rsidP="00C87170">
      <w:pPr>
        <w:pStyle w:val="Heading4"/>
      </w:pPr>
      <w:r>
        <w:t>Vote neg:</w:t>
      </w:r>
    </w:p>
    <w:p w14:paraId="5CB6DB92" w14:textId="77777777" w:rsidR="00C87170" w:rsidRPr="003A22DC" w:rsidRDefault="00C87170" w:rsidP="00C87170">
      <w:pPr>
        <w:pStyle w:val="Heading4"/>
      </w:pPr>
      <w:r>
        <w:t xml:space="preserve">1] Precision – if we win definitions the </w:t>
      </w:r>
      <w:proofErr w:type="spellStart"/>
      <w:r>
        <w:t>aff</w:t>
      </w:r>
      <w:proofErr w:type="spellEnd"/>
      <w:r>
        <w:t xml:space="preserve"> is not topical. The resolution is the only predictable stasis point for dividing ground—any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6E124ED2" w14:textId="77777777" w:rsidR="00C87170" w:rsidRDefault="00C87170" w:rsidP="00C87170">
      <w:pPr>
        <w:pStyle w:val="Heading4"/>
      </w:pPr>
      <w:r>
        <w:t xml:space="preserve">2] </w:t>
      </w:r>
      <w:r w:rsidRPr="00BC4B37">
        <w:t xml:space="preserve">Predictable limits—specifying a </w:t>
      </w:r>
      <w:r>
        <w:t>just government</w:t>
      </w:r>
      <w:r w:rsidRPr="00BC4B37">
        <w:t xml:space="preserve"> offers huge explosion in the topic since they get permutations of hundreds of </w:t>
      </w:r>
      <w:r>
        <w:t>just governments</w:t>
      </w:r>
      <w:r w:rsidRPr="00BC4B37">
        <w:t xml:space="preserve"> in the world depending on their definition of </w:t>
      </w:r>
      <w:r>
        <w:t>just government</w:t>
      </w:r>
      <w:r w:rsidRPr="00BC4B37">
        <w:t xml:space="preserve">. </w:t>
      </w:r>
      <w:r>
        <w:t xml:space="preserve">Neg positions like the Economy DA, Advantage CPs, etc. are jettisoned when the </w:t>
      </w:r>
      <w:proofErr w:type="spellStart"/>
      <w:r>
        <w:t>aff</w:t>
      </w:r>
      <w:proofErr w:type="spellEnd"/>
      <w:r>
        <w:t xml:space="preserve"> specifies a country that we don’t have specific </w:t>
      </w:r>
      <w:proofErr w:type="spellStart"/>
      <w:r>
        <w:t>ev</w:t>
      </w:r>
      <w:proofErr w:type="spellEnd"/>
      <w:r>
        <w:t xml:space="preserve"> to. </w:t>
      </w:r>
      <w:r w:rsidRPr="00BC4B37">
        <w:t xml:space="preserve">Limits explodes neg prep burden and draws un-reciprocal lines of debate, where the </w:t>
      </w:r>
      <w:proofErr w:type="spellStart"/>
      <w:r w:rsidRPr="00BC4B37">
        <w:t>aff</w:t>
      </w:r>
      <w:proofErr w:type="spellEnd"/>
      <w:r w:rsidRPr="00BC4B37">
        <w:t xml:space="preserve"> is always ahead, turns their pragmatics offense</w:t>
      </w:r>
      <w:r>
        <w:t>. PICs are a nonstarter – just read 1AR theory and doesn’t justify preemptive abuse</w:t>
      </w:r>
    </w:p>
    <w:p w14:paraId="4F66C5E0" w14:textId="77777777" w:rsidR="00C87170" w:rsidRPr="003F64ED" w:rsidRDefault="00C87170" w:rsidP="00C87170">
      <w:pPr>
        <w:keepNext/>
        <w:keepLines/>
        <w:spacing w:before="40" w:after="0"/>
        <w:outlineLvl w:val="3"/>
        <w:rPr>
          <w:rFonts w:eastAsia="MS Gothic"/>
          <w:b/>
          <w:iCs/>
          <w:sz w:val="26"/>
        </w:rPr>
      </w:pPr>
      <w:r w:rsidRPr="00EE6D45">
        <w:rPr>
          <w:rFonts w:eastAsia="MS Gothic"/>
          <w:b/>
          <w:iCs/>
          <w:sz w:val="26"/>
        </w:rPr>
        <w:t xml:space="preserve">3] TVA solves – read the </w:t>
      </w:r>
      <w:proofErr w:type="spellStart"/>
      <w:r w:rsidRPr="00EE6D45">
        <w:rPr>
          <w:rFonts w:eastAsia="MS Gothic"/>
          <w:b/>
          <w:iCs/>
          <w:sz w:val="26"/>
        </w:rPr>
        <w:t>aff</w:t>
      </w:r>
      <w:proofErr w:type="spellEnd"/>
      <w:r w:rsidRPr="00EE6D45">
        <w:rPr>
          <w:rFonts w:eastAsia="MS Gothic"/>
          <w:b/>
          <w:iCs/>
          <w:sz w:val="26"/>
        </w:rPr>
        <w:t xml:space="preserve"> as advantage – most authors advocate </w:t>
      </w:r>
      <w:r>
        <w:rPr>
          <w:rFonts w:eastAsia="MS Gothic"/>
          <w:b/>
          <w:iCs/>
          <w:sz w:val="26"/>
        </w:rPr>
        <w:t>for a change in a strike writ large</w:t>
      </w:r>
    </w:p>
    <w:p w14:paraId="34C1F852" w14:textId="77777777" w:rsidR="00C87170" w:rsidRPr="003A22DC" w:rsidRDefault="00C87170" w:rsidP="00C87170">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10602261" w14:textId="77777777" w:rsidR="00C87170" w:rsidRDefault="00C87170" w:rsidP="00C87170">
      <w:pPr>
        <w:pStyle w:val="Heading4"/>
        <w:rPr>
          <w:rFonts w:eastAsia="Times New Roman"/>
        </w:rPr>
      </w:pPr>
      <w:r w:rsidRPr="00BC4B37">
        <w:rPr>
          <w:rFonts w:eastAsia="Times New Roman"/>
        </w:rPr>
        <w:t xml:space="preserve">No RVIs—it’s your burden to be topical. </w:t>
      </w:r>
    </w:p>
    <w:p w14:paraId="34D6D622" w14:textId="59C740C9" w:rsidR="00C87170" w:rsidRDefault="00C87170" w:rsidP="00C87170">
      <w:pPr>
        <w:pStyle w:val="Heading4"/>
      </w:pPr>
      <w:r>
        <w:t xml:space="preserve">T before 1ar theory on </w:t>
      </w:r>
      <w:proofErr w:type="spellStart"/>
      <w:r>
        <w:t>normsetting</w:t>
      </w:r>
      <w:proofErr w:type="spellEnd"/>
      <w:r>
        <w:t xml:space="preserve"> – we only have a couple months to set t restrictions but can discuss condo, pics, etc. anytime.</w:t>
      </w:r>
    </w:p>
    <w:p w14:paraId="7A86B0EB" w14:textId="3DDCD57B" w:rsidR="000E218C" w:rsidRDefault="000E218C" w:rsidP="000E218C">
      <w:pPr>
        <w:pStyle w:val="Heading3"/>
      </w:pPr>
      <w:r>
        <w:t>1NC – OFF</w:t>
      </w:r>
    </w:p>
    <w:p w14:paraId="202B92DB" w14:textId="77777777" w:rsidR="000E218C" w:rsidRDefault="000E218C" w:rsidP="000E218C">
      <w:pPr>
        <w:pStyle w:val="Heading4"/>
      </w:pPr>
      <w:r w:rsidRPr="006109AD">
        <w:t xml:space="preserve">Counterplan text </w:t>
      </w:r>
      <w:r>
        <w:t xml:space="preserve">– The [] ought to </w:t>
      </w:r>
    </w:p>
    <w:p w14:paraId="42AD976D" w14:textId="77777777" w:rsidR="000E218C" w:rsidRDefault="000E218C" w:rsidP="000E218C">
      <w:pPr>
        <w:pStyle w:val="Heading4"/>
      </w:pPr>
      <w:r>
        <w:t>---enter a prior, binding, and genuine consultation with the International Court of Justice to issue a binding ruling to guarantee a worker’s unconditional right to strike against the government.</w:t>
      </w:r>
    </w:p>
    <w:p w14:paraId="18970F76" w14:textId="77777777" w:rsidR="000E218C" w:rsidRDefault="000E218C" w:rsidP="000E218C">
      <w:pPr>
        <w:pStyle w:val="Heading4"/>
      </w:pPr>
      <w:r>
        <w:t>---pass a concurrent resolution that non-compliance with the International Court of Justice’s ruling constitutes an enforceable violation of Charter obligations.</w:t>
      </w:r>
    </w:p>
    <w:p w14:paraId="7638D3B1" w14:textId="77777777" w:rsidR="000E218C" w:rsidRDefault="000E218C" w:rsidP="000E218C">
      <w:pPr>
        <w:pStyle w:val="Heading4"/>
      </w:pPr>
    </w:p>
    <w:p w14:paraId="7D1E257B" w14:textId="77777777" w:rsidR="000E218C" w:rsidRPr="00B002D7" w:rsidRDefault="000E218C" w:rsidP="000E218C"/>
    <w:p w14:paraId="0890ED60" w14:textId="77777777" w:rsidR="000E218C" w:rsidRDefault="000E218C" w:rsidP="000E218C">
      <w:pPr>
        <w:pStyle w:val="Heading4"/>
      </w:pPr>
      <w:r>
        <w:t xml:space="preserve">ICJ says </w:t>
      </w:r>
      <w:r w:rsidRPr="00C855A4">
        <w:rPr>
          <w:u w:val="single"/>
        </w:rPr>
        <w:t>yes</w:t>
      </w:r>
      <w:r>
        <w:t xml:space="preserve"> and creates a culture of </w:t>
      </w:r>
      <w:r w:rsidRPr="00C855A4">
        <w:rPr>
          <w:i/>
          <w:iCs w:val="0"/>
        </w:rPr>
        <w:t>acculturation</w:t>
      </w:r>
      <w:r>
        <w:t xml:space="preserve"> that </w:t>
      </w:r>
      <w:r w:rsidRPr="00C855A4">
        <w:rPr>
          <w:u w:val="single"/>
        </w:rPr>
        <w:t>socializes acceptance of international law</w:t>
      </w:r>
      <w:r>
        <w:t xml:space="preserve"> – the </w:t>
      </w:r>
      <w:proofErr w:type="spellStart"/>
      <w:r>
        <w:t>aff</w:t>
      </w:r>
      <w:proofErr w:type="spellEnd"/>
      <w:r>
        <w:t xml:space="preserve"> </w:t>
      </w:r>
      <w:r w:rsidRPr="00C855A4">
        <w:rPr>
          <w:u w:val="single"/>
        </w:rPr>
        <w:t>shreds that</w:t>
      </w:r>
      <w:r>
        <w:t>.</w:t>
      </w:r>
    </w:p>
    <w:p w14:paraId="3AEF41EF" w14:textId="77777777" w:rsidR="000E218C" w:rsidRPr="00D2046C" w:rsidRDefault="000E218C" w:rsidP="000E218C">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7" w:history="1">
        <w:r w:rsidRPr="00111F4F">
          <w:rPr>
            <w:rStyle w:val="Hyperlink"/>
          </w:rPr>
          <w:t>https://digitalcommons.law.yale.edu/cgi/viewcontent.cgi?article=1710&amp;context=yjil</w:t>
        </w:r>
      </w:hyperlink>
      <w:r>
        <w:t>] Justin ** Brackets in original</w:t>
      </w:r>
    </w:p>
    <w:p w14:paraId="07C1414C" w14:textId="77777777" w:rsidR="000E218C" w:rsidRPr="00C855A4" w:rsidRDefault="000E218C" w:rsidP="000E218C">
      <w:pPr>
        <w:rPr>
          <w:sz w:val="16"/>
        </w:rPr>
      </w:pPr>
      <w:r w:rsidRPr="00C855A4">
        <w:rPr>
          <w:sz w:val="16"/>
        </w:rPr>
        <w:t xml:space="preserve">C. FOA and the Right to Strike as </w:t>
      </w:r>
      <w:proofErr w:type="spellStart"/>
      <w:r w:rsidRPr="00C855A4">
        <w:rPr>
          <w:sz w:val="16"/>
        </w:rPr>
        <w:t>Opinio</w:t>
      </w:r>
      <w:proofErr w:type="spellEnd"/>
      <w:r w:rsidRPr="00C855A4">
        <w:rPr>
          <w:sz w:val="16"/>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C855A4">
        <w:rPr>
          <w:sz w:val="16"/>
        </w:rPr>
        <w:t>opinio</w:t>
      </w:r>
      <w:proofErr w:type="spellEnd"/>
      <w:r w:rsidRPr="00C855A4">
        <w:rPr>
          <w:sz w:val="16"/>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proofErr w:type="spellStart"/>
      <w:r w:rsidRPr="00C855A4">
        <w:rPr>
          <w:rStyle w:val="Emphasis"/>
          <w:highlight w:val="green"/>
        </w:rPr>
        <w:t>opinio</w:t>
      </w:r>
      <w:proofErr w:type="spellEnd"/>
      <w:r w:rsidRPr="00C855A4">
        <w:rPr>
          <w:rStyle w:val="Emphasis"/>
          <w:highlight w:val="green"/>
        </w:rPr>
        <w:t xml:space="preserve">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w:t>
      </w:r>
      <w:proofErr w:type="spellStart"/>
      <w:r w:rsidRPr="00C855A4">
        <w:rPr>
          <w:sz w:val="16"/>
        </w:rPr>
        <w:t>opinio</w:t>
      </w:r>
      <w:proofErr w:type="spellEnd"/>
      <w:r w:rsidRPr="00C855A4">
        <w:rPr>
          <w:sz w:val="16"/>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C855A4">
        <w:rPr>
          <w:sz w:val="16"/>
        </w:rPr>
        <w:t>opinio</w:t>
      </w:r>
      <w:proofErr w:type="spellEnd"/>
      <w:r w:rsidRPr="00C855A4">
        <w:rPr>
          <w:sz w:val="16"/>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C855A4">
        <w:rPr>
          <w:sz w:val="16"/>
        </w:rPr>
        <w:t>opinio</w:t>
      </w:r>
      <w:proofErr w:type="spellEnd"/>
      <w:r w:rsidRPr="00C855A4">
        <w:rPr>
          <w:sz w:val="16"/>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w:t>
      </w:r>
      <w:proofErr w:type="spellStart"/>
      <w:r w:rsidRPr="00C855A4">
        <w:rPr>
          <w:sz w:val="16"/>
        </w:rPr>
        <w:t>opinio</w:t>
      </w:r>
      <w:proofErr w:type="spellEnd"/>
      <w:r w:rsidRPr="00C855A4">
        <w:rPr>
          <w:sz w:val="16"/>
        </w:rPr>
        <w:t xml:space="preserve">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855A4">
        <w:rPr>
          <w:sz w:val="16"/>
        </w:rPr>
        <w:t>opinio</w:t>
      </w:r>
      <w:proofErr w:type="spellEnd"/>
      <w:r w:rsidRPr="00C855A4">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BF2C16D" w14:textId="77777777" w:rsidR="000E218C" w:rsidRDefault="000E218C" w:rsidP="000E218C"/>
    <w:p w14:paraId="4AF32AA5" w14:textId="77777777" w:rsidR="000E218C" w:rsidRDefault="000E218C" w:rsidP="000E218C">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6DB7D0AF" w14:textId="77777777" w:rsidR="000E218C" w:rsidRPr="00B002D7" w:rsidRDefault="000E218C" w:rsidP="000E218C">
      <w:r w:rsidRPr="00B002D7">
        <w:rPr>
          <w:rStyle w:val="Style13ptBold"/>
        </w:rPr>
        <w:t>Hofmann and Schuster 16</w:t>
      </w:r>
      <w:r>
        <w:t xml:space="preserve"> [Claudia and Norbert; February 2016; </w:t>
      </w:r>
      <w:r w:rsidRPr="00B002D7">
        <w:t xml:space="preserve">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w:t>
      </w:r>
      <w:proofErr w:type="spellStart"/>
      <w:r w:rsidRPr="00B002D7">
        <w:t>specialises</w:t>
      </w:r>
      <w:proofErr w:type="spellEnd"/>
      <w:r w:rsidRPr="00B002D7">
        <w:t xml:space="preserve"> in </w:t>
      </w:r>
      <w:proofErr w:type="spellStart"/>
      <w:r w:rsidRPr="00B002D7">
        <w:t>labour</w:t>
      </w:r>
      <w:proofErr w:type="spellEnd"/>
      <w:r w:rsidRPr="00B002D7">
        <w:t xml:space="preserve"> law</w:t>
      </w:r>
      <w:r>
        <w:t>; “</w:t>
      </w:r>
      <w:r w:rsidRPr="00B002D7">
        <w:t xml:space="preserve">It </w:t>
      </w:r>
      <w:proofErr w:type="spellStart"/>
      <w:r w:rsidRPr="00B002D7">
        <w:t>ain’t</w:t>
      </w:r>
      <w:proofErr w:type="spellEnd"/>
      <w:r w:rsidRPr="00B002D7">
        <w:t xml:space="preserve"> over ‘til it’s over: the right to strike and the mandate of the ILO Committee of Experts revisited</w:t>
      </w:r>
      <w:r>
        <w:t xml:space="preserve">,” </w:t>
      </w:r>
      <w:hyperlink r:id="rId8" w:history="1">
        <w:r w:rsidRPr="00270F2A">
          <w:rPr>
            <w:rStyle w:val="Hyperlink"/>
          </w:rPr>
          <w:t>https://global-labour-university.org/fileadmin/GLU_Working_Papers/GLU_WP_No.40.pdf</w:t>
        </w:r>
      </w:hyperlink>
      <w:r>
        <w:t xml:space="preserve">] Justin </w:t>
      </w:r>
    </w:p>
    <w:p w14:paraId="3FCDB41F" w14:textId="77777777" w:rsidR="000E218C" w:rsidRDefault="000E218C" w:rsidP="000E218C">
      <w: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so as to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inasmuch as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w:t>
      </w:r>
      <w:proofErr w:type="gramStart"/>
      <w:r>
        <w:t>i.e.</w:t>
      </w:r>
      <w:proofErr w:type="gramEnd"/>
      <w:r>
        <w:t xml:space="preserv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5183EE7D" w14:textId="77777777" w:rsidR="000E218C" w:rsidRDefault="000E218C" w:rsidP="000E218C"/>
    <w:p w14:paraId="4D611A76" w14:textId="77777777" w:rsidR="000E218C" w:rsidRPr="006109AD" w:rsidRDefault="000E218C" w:rsidP="000E218C">
      <w:pPr>
        <w:pStyle w:val="Heading4"/>
      </w:pPr>
      <w:r w:rsidRPr="006109AD">
        <w:t>ICJ legitimacy is key to global multilateralism and crisis stability – it’s declining now.</w:t>
      </w:r>
    </w:p>
    <w:p w14:paraId="2140EDAC" w14:textId="77777777" w:rsidR="000E218C" w:rsidRPr="006109AD" w:rsidRDefault="000E218C" w:rsidP="000E218C">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9" w:history="1">
        <w:r w:rsidRPr="00270F2A">
          <w:rPr>
            <w:rStyle w:val="Hyperlink"/>
          </w:rPr>
          <w:t>https://www.un.org/pga/73/2018/10/25/report-of-the-international-court-of-justice/</w:t>
        </w:r>
      </w:hyperlink>
      <w:r>
        <w:t>] Recut Justin</w:t>
      </w:r>
    </w:p>
    <w:p w14:paraId="52EA99ED" w14:textId="77777777" w:rsidR="000E218C" w:rsidRDefault="000E218C" w:rsidP="000E218C">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0D200D04" w14:textId="77777777" w:rsidR="000E218C" w:rsidRPr="006109AD" w:rsidRDefault="000E218C" w:rsidP="000E218C"/>
    <w:p w14:paraId="21A005DB" w14:textId="77777777" w:rsidR="000E218C" w:rsidRPr="006109AD" w:rsidRDefault="000E218C" w:rsidP="000E218C">
      <w:pPr>
        <w:pStyle w:val="Heading4"/>
      </w:pPr>
      <w:r w:rsidRPr="006109AD">
        <w:t xml:space="preserve">Multilateralism solves </w:t>
      </w:r>
      <w:r>
        <w:t>a laundry list of impacts – even a tiny net benefit is enough to o/w the AFF</w:t>
      </w:r>
    </w:p>
    <w:p w14:paraId="130D6D44" w14:textId="77777777" w:rsidR="000E218C" w:rsidRPr="006109AD" w:rsidRDefault="000E218C" w:rsidP="000E218C">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0" w:history="1">
        <w:r w:rsidRPr="00270F2A">
          <w:rPr>
            <w:rStyle w:val="Hyperlink"/>
            <w:rFonts w:eastAsia="Calibri"/>
          </w:rPr>
          <w:t>http://transatlantic.sais-jhu.edu/publications/books/Smarter%20Power/Chapter%204%20brimmer.pdf</w:t>
        </w:r>
      </w:hyperlink>
      <w:r>
        <w:rPr>
          <w:rFonts w:eastAsia="Calibri"/>
        </w:rPr>
        <w:t>] Recut Justin</w:t>
      </w:r>
    </w:p>
    <w:p w14:paraId="5BF6A52D" w14:textId="0ACCF90D" w:rsidR="000E218C" w:rsidRPr="000E218C" w:rsidRDefault="000E218C" w:rsidP="000E218C">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30C7893E" w14:textId="233B4242" w:rsidR="000E218C" w:rsidRDefault="000E218C" w:rsidP="000E218C">
      <w:pPr>
        <w:pStyle w:val="Heading2"/>
      </w:pPr>
      <w:r>
        <w:t>Case</w:t>
      </w:r>
    </w:p>
    <w:p w14:paraId="3369A95B" w14:textId="06286F5A" w:rsidR="000E218C" w:rsidRDefault="000E218C" w:rsidP="000E218C">
      <w:pPr>
        <w:pStyle w:val="Heading3"/>
      </w:pPr>
      <w:r>
        <w:t>1NC – AT: Civil War</w:t>
      </w:r>
    </w:p>
    <w:p w14:paraId="55E2123E" w14:textId="77777777" w:rsidR="000E218C" w:rsidRDefault="000E218C" w:rsidP="000E218C">
      <w:pPr>
        <w:pStyle w:val="Heading4"/>
        <w:rPr>
          <w:b w:val="0"/>
          <w:bCs/>
        </w:rPr>
      </w:pPr>
      <w:r>
        <w:t xml:space="preserve">Oil prices are </w:t>
      </w:r>
      <w:r>
        <w:rPr>
          <w:u w:val="single"/>
        </w:rPr>
        <w:t>sliding</w:t>
      </w:r>
      <w:r>
        <w:t xml:space="preserve"> – </w:t>
      </w:r>
      <w:r>
        <w:rPr>
          <w:b w:val="0"/>
        </w:rPr>
        <w:t xml:space="preserve">two days in a row, dollar strength, Ida, increased production, and tapering asset purchases </w:t>
      </w:r>
    </w:p>
    <w:p w14:paraId="5CE2C54A" w14:textId="77777777" w:rsidR="000E218C" w:rsidRPr="00CC51A2" w:rsidRDefault="000E218C" w:rsidP="000E218C">
      <w:proofErr w:type="spellStart"/>
      <w:r w:rsidRPr="00CC51A2">
        <w:rPr>
          <w:rStyle w:val="Style13ptBold"/>
        </w:rPr>
        <w:t>Paraskova</w:t>
      </w:r>
      <w:proofErr w:type="spellEnd"/>
      <w:r w:rsidRPr="00CC51A2">
        <w:rPr>
          <w:rStyle w:val="Style13ptBold"/>
        </w:rPr>
        <w:t xml:space="preserve"> 9/20</w:t>
      </w:r>
      <w:r w:rsidRPr="00CC51A2">
        <w:t>/21 [</w:t>
      </w:r>
      <w:proofErr w:type="spellStart"/>
      <w:r w:rsidRPr="00CC51A2">
        <w:t>Tsvetana</w:t>
      </w:r>
      <w:proofErr w:type="spellEnd"/>
      <w:r w:rsidRPr="00CC51A2">
        <w:t xml:space="preserve"> is a writer for Oilprice.com with over a decade of experience writing for news outlets such as </w:t>
      </w:r>
      <w:proofErr w:type="spellStart"/>
      <w:r w:rsidRPr="00CC51A2">
        <w:t>iNVEZZ</w:t>
      </w:r>
      <w:proofErr w:type="spellEnd"/>
      <w:r w:rsidRPr="00CC51A2">
        <w:t xml:space="preserve"> and </w:t>
      </w:r>
      <w:proofErr w:type="spellStart"/>
      <w:r w:rsidRPr="00CC51A2">
        <w:t>SeeNews</w:t>
      </w:r>
      <w:proofErr w:type="spellEnd"/>
      <w:r w:rsidRPr="00CC51A2">
        <w:t xml:space="preserve">. "Oil Prices Fall </w:t>
      </w:r>
      <w:proofErr w:type="gramStart"/>
      <w:r w:rsidRPr="00CC51A2">
        <w:t>As</w:t>
      </w:r>
      <w:proofErr w:type="gramEnd"/>
      <w:r w:rsidRPr="00CC51A2">
        <w:t xml:space="preserve"> Traders Anxiously Await Fed’s Decision."</w:t>
      </w:r>
      <w:r>
        <w:t xml:space="preserve"> </w:t>
      </w:r>
      <w:r w:rsidRPr="00CC51A2">
        <w:t>https://oilprice.com/Energy/Oil-Prices/Oil-Prices-Fall-As-Traders-Anxiously-Await-Feds-Decision.html</w:t>
      </w:r>
      <w:r>
        <w:t>]</w:t>
      </w:r>
    </w:p>
    <w:p w14:paraId="02B78FE3" w14:textId="77777777" w:rsidR="000E218C" w:rsidRPr="00916723" w:rsidRDefault="000E218C" w:rsidP="000E218C">
      <w:pPr>
        <w:rPr>
          <w:sz w:val="16"/>
        </w:rPr>
      </w:pPr>
      <w:r w:rsidRPr="00916723">
        <w:rPr>
          <w:sz w:val="16"/>
        </w:rPr>
        <w:t xml:space="preserve">Oil </w:t>
      </w:r>
      <w:r w:rsidRPr="00CC51A2">
        <w:rPr>
          <w:rStyle w:val="Emphasis"/>
          <w:highlight w:val="cyan"/>
        </w:rPr>
        <w:t>prices</w:t>
      </w:r>
      <w:r w:rsidRPr="00916723">
        <w:rPr>
          <w:sz w:val="16"/>
          <w:highlight w:val="cyan"/>
        </w:rPr>
        <w:t xml:space="preserve"> </w:t>
      </w:r>
      <w:r w:rsidRPr="00CC51A2">
        <w:rPr>
          <w:rStyle w:val="StyleUnderline"/>
          <w:highlight w:val="cyan"/>
        </w:rPr>
        <w:t>dropped</w:t>
      </w:r>
      <w:r w:rsidRPr="00CC51A2">
        <w:rPr>
          <w:rStyle w:val="StyleUnderline"/>
        </w:rPr>
        <w:t xml:space="preserve"> early on Monday </w:t>
      </w:r>
      <w:r w:rsidRPr="00CC51A2">
        <w:rPr>
          <w:rStyle w:val="StyleUnderline"/>
          <w:highlight w:val="cyan"/>
        </w:rPr>
        <w:t>as the</w:t>
      </w:r>
      <w:r w:rsidRPr="00CC51A2">
        <w:rPr>
          <w:rStyle w:val="StyleUnderline"/>
        </w:rPr>
        <w:t xml:space="preserve"> U.S. </w:t>
      </w:r>
      <w:r w:rsidRPr="00CC51A2">
        <w:rPr>
          <w:rStyle w:val="StyleUnderline"/>
          <w:highlight w:val="cyan"/>
        </w:rPr>
        <w:t xml:space="preserve">dollar continues to </w:t>
      </w:r>
      <w:r w:rsidRPr="00CC51A2">
        <w:rPr>
          <w:rStyle w:val="Emphasis"/>
          <w:highlight w:val="cyan"/>
        </w:rPr>
        <w:t>strengthen</w:t>
      </w:r>
      <w:r w:rsidRPr="00916723">
        <w:rPr>
          <w:sz w:val="16"/>
        </w:rPr>
        <w:t xml:space="preserve"> </w:t>
      </w:r>
      <w:r w:rsidRPr="00CC51A2">
        <w:rPr>
          <w:rStyle w:val="StyleUnderline"/>
        </w:rPr>
        <w:t>ahead of the Fed’s much-anticipated policy meeting this week, which could announce the beginning of stimulus easing</w:t>
      </w:r>
      <w:r w:rsidRPr="00916723">
        <w:rPr>
          <w:sz w:val="16"/>
        </w:rPr>
        <w:t>.</w:t>
      </w:r>
    </w:p>
    <w:p w14:paraId="5717AF6F" w14:textId="77777777" w:rsidR="000E218C" w:rsidRPr="00916723" w:rsidRDefault="000E218C" w:rsidP="000E218C">
      <w:pPr>
        <w:rPr>
          <w:sz w:val="16"/>
        </w:rPr>
      </w:pPr>
      <w:r w:rsidRPr="00916723">
        <w:rPr>
          <w:sz w:val="16"/>
        </w:rPr>
        <w:t>As of 9:05 a.m. EDT, WTI Crude was losing 1.75% at $70.71 and Brent Crude prices were down 1.49% at $74.21.</w:t>
      </w:r>
    </w:p>
    <w:p w14:paraId="42B22977" w14:textId="77777777" w:rsidR="000E218C" w:rsidRPr="00916723" w:rsidRDefault="000E218C" w:rsidP="000E218C">
      <w:pPr>
        <w:rPr>
          <w:sz w:val="16"/>
        </w:rPr>
      </w:pPr>
      <w:r w:rsidRPr="00CC51A2">
        <w:rPr>
          <w:rStyle w:val="StyleUnderline"/>
          <w:highlight w:val="cyan"/>
        </w:rPr>
        <w:t>The</w:t>
      </w:r>
      <w:r w:rsidRPr="00CC51A2">
        <w:rPr>
          <w:rStyle w:val="StyleUnderline"/>
        </w:rPr>
        <w:t xml:space="preserve"> oil </w:t>
      </w:r>
      <w:r w:rsidRPr="00CC51A2">
        <w:rPr>
          <w:rStyle w:val="StyleUnderline"/>
          <w:highlight w:val="cyan"/>
        </w:rPr>
        <w:t>market is down for a second</w:t>
      </w:r>
      <w:r w:rsidRPr="00916723">
        <w:rPr>
          <w:sz w:val="16"/>
        </w:rPr>
        <w:t xml:space="preserve"> </w:t>
      </w:r>
      <w:r w:rsidRPr="00CC51A2">
        <w:rPr>
          <w:rStyle w:val="Emphasis"/>
        </w:rPr>
        <w:t xml:space="preserve">consecutive </w:t>
      </w:r>
      <w:r w:rsidRPr="00CC51A2">
        <w:rPr>
          <w:rStyle w:val="Emphasis"/>
          <w:highlight w:val="cyan"/>
        </w:rPr>
        <w:t>day</w:t>
      </w:r>
      <w:r w:rsidRPr="00916723">
        <w:rPr>
          <w:sz w:val="16"/>
        </w:rPr>
        <w:t xml:space="preserve"> after Friday’s session settled in the red, </w:t>
      </w:r>
      <w:r w:rsidRPr="00CC51A2">
        <w:rPr>
          <w:rStyle w:val="StyleUnderline"/>
          <w:highlight w:val="cyan"/>
        </w:rPr>
        <w:t>as</w:t>
      </w:r>
      <w:r w:rsidRPr="00CC51A2">
        <w:rPr>
          <w:rStyle w:val="StyleUnderline"/>
        </w:rPr>
        <w:t xml:space="preserve"> broader </w:t>
      </w:r>
      <w:r w:rsidRPr="00CC51A2">
        <w:rPr>
          <w:rStyle w:val="StyleUnderline"/>
          <w:highlight w:val="cyan"/>
        </w:rPr>
        <w:t>markets are anxiously watching</w:t>
      </w:r>
      <w:r w:rsidRPr="00CC51A2">
        <w:rPr>
          <w:rStyle w:val="StyleUnderline"/>
        </w:rPr>
        <w:t xml:space="preserve"> </w:t>
      </w:r>
      <w:r w:rsidRPr="00CC51A2">
        <w:rPr>
          <w:rStyle w:val="StyleUnderline"/>
          <w:highlight w:val="cyan"/>
        </w:rPr>
        <w:t>whether the</w:t>
      </w:r>
      <w:r w:rsidRPr="00916723">
        <w:rPr>
          <w:sz w:val="16"/>
        </w:rPr>
        <w:t xml:space="preserve"> Federal </w:t>
      </w:r>
      <w:r w:rsidRPr="00CC51A2">
        <w:rPr>
          <w:rStyle w:val="Emphasis"/>
          <w:highlight w:val="cyan"/>
        </w:rPr>
        <w:t>Reserve</w:t>
      </w:r>
      <w:r w:rsidRPr="00916723">
        <w:rPr>
          <w:sz w:val="16"/>
          <w:highlight w:val="cyan"/>
        </w:rPr>
        <w:t xml:space="preserve"> </w:t>
      </w:r>
      <w:r w:rsidRPr="00CC51A2">
        <w:rPr>
          <w:rStyle w:val="StyleUnderline"/>
          <w:highlight w:val="cyan"/>
        </w:rPr>
        <w:t>will announce</w:t>
      </w:r>
      <w:r w:rsidRPr="00CC51A2">
        <w:rPr>
          <w:rStyle w:val="StyleUnderline"/>
        </w:rPr>
        <w:t xml:space="preserve"> the start of </w:t>
      </w:r>
      <w:r w:rsidRPr="00CC51A2">
        <w:rPr>
          <w:rStyle w:val="Emphasis"/>
          <w:highlight w:val="cyan"/>
        </w:rPr>
        <w:t>asset purchase tapering</w:t>
      </w:r>
      <w:r w:rsidRPr="00916723">
        <w:rPr>
          <w:sz w:val="16"/>
        </w:rPr>
        <w:t xml:space="preserve"> at its meetings on Tuesday and Wednesday. </w:t>
      </w:r>
      <w:r w:rsidRPr="00CC51A2">
        <w:rPr>
          <w:rStyle w:val="StyleUnderline"/>
        </w:rPr>
        <w:t>The</w:t>
      </w:r>
      <w:r w:rsidRPr="00916723">
        <w:rPr>
          <w:sz w:val="16"/>
        </w:rPr>
        <w:t xml:space="preserve"> U.S. </w:t>
      </w:r>
      <w:r w:rsidRPr="00CC51A2">
        <w:rPr>
          <w:rStyle w:val="StyleUnderline"/>
          <w:highlight w:val="cyan"/>
        </w:rPr>
        <w:t xml:space="preserve">dollar gains were </w:t>
      </w:r>
      <w:r w:rsidRPr="00CC51A2">
        <w:rPr>
          <w:rStyle w:val="Emphasis"/>
          <w:highlight w:val="cyan"/>
        </w:rPr>
        <w:t>depressing the oil market</w:t>
      </w:r>
      <w:r w:rsidRPr="00CC51A2">
        <w:rPr>
          <w:rStyle w:val="StyleUnderline"/>
        </w:rPr>
        <w:t xml:space="preserve"> as a stronger </w:t>
      </w:r>
      <w:r w:rsidRPr="00CC51A2">
        <w:rPr>
          <w:rStyle w:val="Emphasis"/>
        </w:rPr>
        <w:t>greenback</w:t>
      </w:r>
      <w:r w:rsidRPr="00916723">
        <w:rPr>
          <w:sz w:val="16"/>
        </w:rPr>
        <w:t xml:space="preserve"> </w:t>
      </w:r>
      <w:r w:rsidRPr="00CC51A2">
        <w:rPr>
          <w:rStyle w:val="StyleUnderline"/>
        </w:rPr>
        <w:t>makes oil buying more expensive</w:t>
      </w:r>
      <w:r w:rsidRPr="00916723">
        <w:rPr>
          <w:sz w:val="16"/>
        </w:rPr>
        <w:t xml:space="preserve"> for holders of other currencies.</w:t>
      </w:r>
    </w:p>
    <w:p w14:paraId="47ED998A" w14:textId="77777777" w:rsidR="000E218C" w:rsidRPr="00916723" w:rsidRDefault="000E218C" w:rsidP="000E218C">
      <w:pPr>
        <w:rPr>
          <w:sz w:val="16"/>
        </w:rPr>
      </w:pPr>
      <w:r w:rsidRPr="00CC51A2">
        <w:rPr>
          <w:rStyle w:val="StyleUnderline"/>
          <w:highlight w:val="cyan"/>
        </w:rPr>
        <w:t xml:space="preserve">The </w:t>
      </w:r>
      <w:r w:rsidRPr="00CC51A2">
        <w:rPr>
          <w:rStyle w:val="StyleUnderline"/>
        </w:rPr>
        <w:t xml:space="preserve">risk to </w:t>
      </w:r>
      <w:r w:rsidRPr="00916723">
        <w:rPr>
          <w:sz w:val="16"/>
        </w:rPr>
        <w:t xml:space="preserve">U.S. oil </w:t>
      </w:r>
      <w:r w:rsidRPr="00CC51A2">
        <w:rPr>
          <w:rStyle w:val="StyleUnderline"/>
        </w:rPr>
        <w:t>production in the Gulf</w:t>
      </w:r>
      <w:r w:rsidRPr="00916723">
        <w:rPr>
          <w:sz w:val="16"/>
        </w:rPr>
        <w:t xml:space="preserve"> of Mexico </w:t>
      </w:r>
      <w:r w:rsidRPr="00CC51A2">
        <w:rPr>
          <w:rStyle w:val="StyleUnderline"/>
          <w:highlight w:val="cyan"/>
        </w:rPr>
        <w:t xml:space="preserve">is now </w:t>
      </w:r>
      <w:r w:rsidRPr="00CC51A2">
        <w:rPr>
          <w:rStyle w:val="Emphasis"/>
          <w:highlight w:val="cyan"/>
        </w:rPr>
        <w:t>diminishing</w:t>
      </w:r>
      <w:r w:rsidRPr="00CC51A2">
        <w:rPr>
          <w:rStyle w:val="StyleUnderline"/>
          <w:highlight w:val="cyan"/>
        </w:rPr>
        <w:t xml:space="preserve"> as </w:t>
      </w:r>
      <w:r w:rsidRPr="00CC51A2">
        <w:rPr>
          <w:rStyle w:val="StyleUnderline"/>
        </w:rPr>
        <w:t xml:space="preserve">more </w:t>
      </w:r>
      <w:r w:rsidRPr="00CC51A2">
        <w:rPr>
          <w:rStyle w:val="StyleUnderline"/>
          <w:highlight w:val="cyan"/>
        </w:rPr>
        <w:t xml:space="preserve">output is being </w:t>
      </w:r>
      <w:r w:rsidRPr="00CC51A2">
        <w:rPr>
          <w:rStyle w:val="Emphasis"/>
          <w:highlight w:val="cyan"/>
        </w:rPr>
        <w:t>restored</w:t>
      </w:r>
      <w:r w:rsidRPr="00916723">
        <w:rPr>
          <w:sz w:val="16"/>
        </w:rPr>
        <w:t xml:space="preserve"> in the wake of Hurricane Ida</w:t>
      </w:r>
      <w:r w:rsidRPr="00916723">
        <w:rPr>
          <w:sz w:val="16"/>
          <w:highlight w:val="cyan"/>
        </w:rPr>
        <w:t xml:space="preserve">. </w:t>
      </w:r>
      <w:r w:rsidRPr="00CC51A2">
        <w:rPr>
          <w:rStyle w:val="StyleUnderline"/>
          <w:highlight w:val="cyan"/>
        </w:rPr>
        <w:t>The return of</w:t>
      </w:r>
      <w:r w:rsidRPr="00CC51A2">
        <w:rPr>
          <w:rStyle w:val="StyleUnderline"/>
        </w:rPr>
        <w:t xml:space="preserve"> more </w:t>
      </w:r>
      <w:r w:rsidRPr="00CC51A2">
        <w:rPr>
          <w:rStyle w:val="StyleUnderline"/>
          <w:highlight w:val="cyan"/>
        </w:rPr>
        <w:t>production from the U.</w:t>
      </w:r>
      <w:r w:rsidRPr="00CC51A2">
        <w:rPr>
          <w:rStyle w:val="StyleUnderline"/>
        </w:rPr>
        <w:t xml:space="preserve">S. offshore also </w:t>
      </w:r>
      <w:r w:rsidRPr="00CC51A2">
        <w:rPr>
          <w:rStyle w:val="Emphasis"/>
          <w:highlight w:val="cyan"/>
        </w:rPr>
        <w:t>weighed on oil</w:t>
      </w:r>
      <w:r w:rsidRPr="00916723">
        <w:rPr>
          <w:sz w:val="16"/>
        </w:rPr>
        <w:t xml:space="preserve"> prices early on Monday.</w:t>
      </w:r>
    </w:p>
    <w:p w14:paraId="01281EC6" w14:textId="77777777" w:rsidR="000E218C" w:rsidRPr="00916723" w:rsidRDefault="000E218C" w:rsidP="000E218C">
      <w:pPr>
        <w:rPr>
          <w:sz w:val="16"/>
        </w:rPr>
      </w:pPr>
      <w:r w:rsidRPr="00916723">
        <w:rPr>
          <w:sz w:val="16"/>
        </w:rPr>
        <w:t xml:space="preserve">“As this week starts, much of the </w:t>
      </w:r>
      <w:proofErr w:type="gramStart"/>
      <w:r w:rsidRPr="00916723">
        <w:rPr>
          <w:sz w:val="16"/>
        </w:rPr>
        <w:t>US</w:t>
      </w:r>
      <w:proofErr w:type="gramEnd"/>
      <w:r w:rsidRPr="00916723">
        <w:rPr>
          <w:sz w:val="16"/>
        </w:rPr>
        <w:t xml:space="preserve"> market tightening on account of </w:t>
      </w:r>
      <w:r w:rsidRPr="00CC51A2">
        <w:rPr>
          <w:rStyle w:val="StyleUnderline"/>
          <w:highlight w:val="cyan"/>
        </w:rPr>
        <w:t>Ida is</w:t>
      </w:r>
      <w:r w:rsidRPr="00CC51A2">
        <w:rPr>
          <w:rStyle w:val="StyleUnderline"/>
        </w:rPr>
        <w:t xml:space="preserve"> already </w:t>
      </w:r>
      <w:r w:rsidRPr="00CC51A2">
        <w:rPr>
          <w:rStyle w:val="Emphasis"/>
          <w:highlight w:val="cyan"/>
        </w:rPr>
        <w:t>baked into prices</w:t>
      </w:r>
      <w:r w:rsidRPr="00916723">
        <w:rPr>
          <w:sz w:val="16"/>
        </w:rPr>
        <w:t xml:space="preserve">, </w:t>
      </w:r>
      <w:r w:rsidRPr="00CC51A2">
        <w:rPr>
          <w:rStyle w:val="StyleUnderline"/>
        </w:rPr>
        <w:t xml:space="preserve">while </w:t>
      </w:r>
      <w:r w:rsidRPr="00CC51A2">
        <w:rPr>
          <w:rStyle w:val="StyleUnderline"/>
          <w:highlight w:val="cyan"/>
        </w:rPr>
        <w:t>outages</w:t>
      </w:r>
      <w:r w:rsidRPr="00CC51A2">
        <w:rPr>
          <w:rStyle w:val="StyleUnderline"/>
        </w:rPr>
        <w:t xml:space="preserve"> in offshore oil production and Louisiana refining capacity </w:t>
      </w:r>
      <w:r w:rsidRPr="00CC51A2">
        <w:rPr>
          <w:rStyle w:val="StyleUnderline"/>
          <w:highlight w:val="cyan"/>
        </w:rPr>
        <w:t xml:space="preserve">are </w:t>
      </w:r>
      <w:r w:rsidRPr="00CC51A2">
        <w:rPr>
          <w:rStyle w:val="Emphasis"/>
          <w:highlight w:val="cyan"/>
        </w:rPr>
        <w:t>continuing to ease</w:t>
      </w:r>
      <w:r w:rsidRPr="00916723">
        <w:rPr>
          <w:sz w:val="16"/>
        </w:rPr>
        <w:t>,” Vanda Insights said in a note early on Monday.</w:t>
      </w:r>
    </w:p>
    <w:p w14:paraId="7B314B06" w14:textId="77777777" w:rsidR="000E218C" w:rsidRPr="00916723" w:rsidRDefault="000E218C" w:rsidP="000E218C">
      <w:pPr>
        <w:rPr>
          <w:sz w:val="16"/>
        </w:rPr>
      </w:pPr>
      <w:r w:rsidRPr="00916723">
        <w:rPr>
          <w:sz w:val="16"/>
        </w:rPr>
        <w:t>The U.S. dollar and the Fed meeting will be the key external factors that will determine oil’s direction this week, apart from the usual U.S. inventory reports by the API and EIA, ING strategists Warren Patterson and Wenyu Yao say.</w:t>
      </w:r>
    </w:p>
    <w:p w14:paraId="2D180EC2" w14:textId="77777777" w:rsidR="000E218C" w:rsidRPr="00EC6811" w:rsidRDefault="000E218C" w:rsidP="000E218C">
      <w:pPr>
        <w:rPr>
          <w:sz w:val="16"/>
        </w:rPr>
      </w:pPr>
      <w:r w:rsidRPr="00916723">
        <w:rPr>
          <w:sz w:val="16"/>
        </w:rPr>
        <w:t xml:space="preserve">“All eyes will be on the FOMC meeting on Wednesday, where some believe we could already see the Fed announce its intentions to start tapering asset purchases, though our US economist is of the view that an announcement is more likely in November. </w:t>
      </w:r>
      <w:r w:rsidRPr="00CC51A2">
        <w:rPr>
          <w:rStyle w:val="StyleUnderline"/>
        </w:rPr>
        <w:t xml:space="preserve">A tapering announcement this week </w:t>
      </w:r>
      <w:r w:rsidRPr="00CC51A2">
        <w:rPr>
          <w:rStyle w:val="StyleUnderline"/>
          <w:highlight w:val="cyan"/>
        </w:rPr>
        <w:t>would</w:t>
      </w:r>
      <w:r w:rsidRPr="00CC51A2">
        <w:rPr>
          <w:rStyle w:val="StyleUnderline"/>
        </w:rPr>
        <w:t xml:space="preserve"> likely </w:t>
      </w:r>
      <w:r w:rsidRPr="00CC51A2">
        <w:rPr>
          <w:rStyle w:val="StyleUnderline"/>
          <w:highlight w:val="cyan"/>
        </w:rPr>
        <w:t>put</w:t>
      </w:r>
      <w:r w:rsidRPr="00CC51A2">
        <w:rPr>
          <w:rStyle w:val="StyleUnderline"/>
        </w:rPr>
        <w:t xml:space="preserve"> some </w:t>
      </w:r>
      <w:r w:rsidRPr="00CC51A2">
        <w:rPr>
          <w:rStyle w:val="Emphasis"/>
          <w:highlight w:val="cyan"/>
        </w:rPr>
        <w:t>downward pressure on oil</w:t>
      </w:r>
      <w:r w:rsidRPr="00916723">
        <w:rPr>
          <w:sz w:val="16"/>
        </w:rPr>
        <w:t xml:space="preserve"> </w:t>
      </w:r>
      <w:r w:rsidRPr="00CC51A2">
        <w:rPr>
          <w:rStyle w:val="StyleUnderline"/>
        </w:rPr>
        <w:t>and the broader commodities complex</w:t>
      </w:r>
      <w:r w:rsidRPr="00916723">
        <w:rPr>
          <w:sz w:val="16"/>
        </w:rPr>
        <w:t>,” they noted.</w:t>
      </w:r>
    </w:p>
    <w:p w14:paraId="0EFAE4F2" w14:textId="77777777" w:rsidR="000E218C" w:rsidRDefault="000E218C" w:rsidP="000E218C">
      <w:pPr>
        <w:pStyle w:val="Heading4"/>
      </w:pPr>
      <w:r>
        <w:t xml:space="preserve">Oil prices will decline – OPEC will increase production – our </w:t>
      </w:r>
      <w:proofErr w:type="spellStart"/>
      <w:r>
        <w:t>ev</w:t>
      </w:r>
      <w:proofErr w:type="spellEnd"/>
      <w:r>
        <w:t xml:space="preserve"> is predictive</w:t>
      </w:r>
    </w:p>
    <w:p w14:paraId="4A2DE1CB" w14:textId="77777777" w:rsidR="000E218C" w:rsidRPr="004939F5" w:rsidRDefault="000E218C" w:rsidP="000E218C">
      <w:r>
        <w:t xml:space="preserve">Julia </w:t>
      </w:r>
      <w:proofErr w:type="spellStart"/>
      <w:r>
        <w:t>Fanzeres</w:t>
      </w:r>
      <w:proofErr w:type="spellEnd"/>
      <w:r>
        <w:t xml:space="preserve"> 9-30-21, "Biden renews OPEC outreach as oil prices climb 10% in September," 9-30-2021 https://www.worldoil.com/news/2021/9/30/biden-renews-opec-outreach-as-oil-prices-climb-10-in-september</w:t>
      </w:r>
    </w:p>
    <w:p w14:paraId="5D3C0654" w14:textId="77777777" w:rsidR="000E218C" w:rsidRPr="004939F5" w:rsidRDefault="000E218C" w:rsidP="000E218C">
      <w:pPr>
        <w:rPr>
          <w:sz w:val="16"/>
        </w:rPr>
      </w:pPr>
      <w:r w:rsidRPr="004939F5">
        <w:rPr>
          <w:sz w:val="16"/>
        </w:rPr>
        <w:t xml:space="preserve">The rising price of oil “is of concern for the U.S.,” said White House press secretary Jennifer Psaki. </w:t>
      </w:r>
      <w:r w:rsidRPr="004939F5">
        <w:rPr>
          <w:rStyle w:val="StyleUnderline"/>
          <w:highlight w:val="yellow"/>
        </w:rPr>
        <w:t>The U.S. has been in touch with OPEC about oil prices</w:t>
      </w:r>
      <w:r w:rsidRPr="004939F5">
        <w:rPr>
          <w:rStyle w:val="StyleUnderline"/>
        </w:rPr>
        <w:t xml:space="preserve">, she said at a press briefing. Heading into next week’s meeting between OPEC and its partners, </w:t>
      </w:r>
      <w:r w:rsidRPr="004939F5">
        <w:rPr>
          <w:rStyle w:val="StyleUnderline"/>
          <w:highlight w:val="yellow"/>
        </w:rPr>
        <w:t xml:space="preserve">there is increased speculation that the organization will consider </w:t>
      </w:r>
      <w:r w:rsidRPr="004939F5">
        <w:rPr>
          <w:rStyle w:val="Emphasis"/>
          <w:highlight w:val="yellow"/>
        </w:rPr>
        <w:t>raising production</w:t>
      </w:r>
      <w:r w:rsidRPr="004939F5">
        <w:rPr>
          <w:rStyle w:val="StyleUnderline"/>
          <w:highlight w:val="yellow"/>
        </w:rPr>
        <w:t xml:space="preserve"> more than the previously announced hike </w:t>
      </w:r>
      <w:r w:rsidRPr="004939F5">
        <w:rPr>
          <w:rStyle w:val="StyleUnderline"/>
        </w:rPr>
        <w:t>of 400,000 barrels a day.</w:t>
      </w:r>
    </w:p>
    <w:p w14:paraId="62CBBFB2" w14:textId="77777777" w:rsidR="000E218C" w:rsidRDefault="000E218C" w:rsidP="000E218C">
      <w:pPr>
        <w:rPr>
          <w:rStyle w:val="StyleUnderline"/>
        </w:rPr>
      </w:pPr>
      <w:r w:rsidRPr="004939F5">
        <w:rPr>
          <w:rStyle w:val="StyleUnderline"/>
        </w:rPr>
        <w:t xml:space="preserve">“With oil prices at multi-year highs, we think that </w:t>
      </w:r>
      <w:r w:rsidRPr="004939F5">
        <w:rPr>
          <w:rStyle w:val="StyleUnderline"/>
          <w:highlight w:val="yellow"/>
        </w:rPr>
        <w:t xml:space="preserve">OPEC will come under increasingly </w:t>
      </w:r>
      <w:r w:rsidRPr="004939F5">
        <w:rPr>
          <w:rStyle w:val="Emphasis"/>
          <w:highlight w:val="yellow"/>
        </w:rPr>
        <w:t xml:space="preserve">intense pressure from Washington </w:t>
      </w:r>
      <w:r w:rsidRPr="004939F5">
        <w:rPr>
          <w:rStyle w:val="Emphasis"/>
        </w:rPr>
        <w:t>to increase production</w:t>
      </w:r>
      <w:r w:rsidRPr="004939F5">
        <w:rPr>
          <w:rStyle w:val="StyleUnderline"/>
        </w:rPr>
        <w:t xml:space="preserve">,” RBC analyst </w:t>
      </w:r>
      <w:proofErr w:type="spellStart"/>
      <w:r w:rsidRPr="004939F5">
        <w:rPr>
          <w:rStyle w:val="StyleUnderline"/>
        </w:rPr>
        <w:t>Helima</w:t>
      </w:r>
      <w:proofErr w:type="spellEnd"/>
      <w:r w:rsidRPr="004939F5">
        <w:rPr>
          <w:rStyle w:val="StyleUnderline"/>
        </w:rPr>
        <w:t xml:space="preserve"> Croft said in report.</w:t>
      </w:r>
    </w:p>
    <w:p w14:paraId="3D86012E" w14:textId="77777777" w:rsidR="000E218C" w:rsidRDefault="000E218C" w:rsidP="000E218C"/>
    <w:p w14:paraId="58E822AB" w14:textId="77777777" w:rsidR="000E218C" w:rsidRPr="00423C8E" w:rsidRDefault="000E218C" w:rsidP="000E218C">
      <w:pPr>
        <w:pStyle w:val="Heading4"/>
        <w:rPr>
          <w:rFonts w:cs="Arial"/>
          <w:u w:val="single"/>
        </w:rPr>
      </w:pPr>
      <w:r w:rsidRPr="00423C8E">
        <w:rPr>
          <w:rFonts w:cs="Arial"/>
        </w:rPr>
        <w:t xml:space="preserve">Middle East war is good—it </w:t>
      </w:r>
      <w:r w:rsidRPr="00423C8E">
        <w:rPr>
          <w:rFonts w:cs="Arial"/>
          <w:u w:val="single"/>
        </w:rPr>
        <w:t>raises oil prices</w:t>
      </w:r>
    </w:p>
    <w:p w14:paraId="5C86D59B" w14:textId="77777777" w:rsidR="000E218C" w:rsidRPr="00423C8E" w:rsidRDefault="000E218C" w:rsidP="000E218C">
      <w:r w:rsidRPr="00423C8E">
        <w:rPr>
          <w:rStyle w:val="Style13ptBold"/>
        </w:rPr>
        <w:t>Lynch 18</w:t>
      </w:r>
      <w:r w:rsidRPr="00423C8E">
        <w:t xml:space="preserve"> [Michael Lynch spent nearly 30 years at MIT as a student and then researcher at the Energy Laboratory and Center for International Studies. He then spent several years at what is now IHS Global Insight and was chief energy economist. Currently, Lynch serves as the president of Strategic Energy and Economic Research, Inc., and lectures MBA students at Vienna University. He’s been president of the US Association for Energy Economics and serves on the editorial boards of three publications. Will Oil Prices Blow Up </w:t>
      </w:r>
      <w:proofErr w:type="gramStart"/>
      <w:r w:rsidRPr="00423C8E">
        <w:t>With</w:t>
      </w:r>
      <w:proofErr w:type="gramEnd"/>
      <w:r w:rsidRPr="00423C8E">
        <w:t xml:space="preserve"> The Middle East? April 12, 2018. https://www.forbes.com/sites/michaellynch/2018/04/12/will-the-oil-price-blow-up-with-the-middle-east/#166754c23d19]</w:t>
      </w:r>
    </w:p>
    <w:p w14:paraId="3BBD9332" w14:textId="77777777" w:rsidR="000E218C" w:rsidRPr="00423C8E" w:rsidRDefault="000E218C" w:rsidP="000E218C">
      <w:r w:rsidRPr="00423C8E">
        <w:t xml:space="preserve">It's said that a woman once approached 19th century German Chancellor Bismarck and asked him to explain the controversy over Schleswig-Holstein, to which Bismarck responded, “Madam, only three people have ever understood Schleswig-Holstein. One is dead, the second has gone mad, and I’m the third and I’ve quite forgot.” This summarizes how I feel about the </w:t>
      </w:r>
      <w:r w:rsidRPr="00423C8E">
        <w:rPr>
          <w:highlight w:val="green"/>
          <w:u w:val="single"/>
        </w:rPr>
        <w:t>current Middle East situation</w:t>
      </w:r>
      <w:r w:rsidRPr="00423C8E">
        <w:t xml:space="preserve">. </w:t>
      </w:r>
      <w:r w:rsidRPr="00423C8E">
        <w:rPr>
          <w:u w:val="single"/>
        </w:rPr>
        <w:t>The</w:t>
      </w:r>
      <w:r w:rsidRPr="00423C8E">
        <w:t xml:space="preserve"> public </w:t>
      </w:r>
      <w:r w:rsidRPr="00423C8E">
        <w:rPr>
          <w:highlight w:val="green"/>
          <w:u w:val="single"/>
        </w:rPr>
        <w:t>rhetoric</w:t>
      </w:r>
      <w:r w:rsidRPr="00423C8E">
        <w:t xml:space="preserve"> (including tweets) </w:t>
      </w:r>
      <w:r w:rsidRPr="00423C8E">
        <w:rPr>
          <w:highlight w:val="green"/>
          <w:u w:val="single"/>
        </w:rPr>
        <w:t>suggests</w:t>
      </w:r>
      <w:r w:rsidRPr="00423C8E">
        <w:t xml:space="preserve"> that </w:t>
      </w:r>
      <w:r w:rsidRPr="00423C8E">
        <w:rPr>
          <w:u w:val="single"/>
        </w:rPr>
        <w:t xml:space="preserve">the </w:t>
      </w:r>
      <w:r w:rsidRPr="00423C8E">
        <w:rPr>
          <w:rStyle w:val="Emphasis"/>
          <w:highlight w:val="green"/>
        </w:rPr>
        <w:t>U.S. and Russia</w:t>
      </w:r>
      <w:r w:rsidRPr="00423C8E">
        <w:rPr>
          <w:highlight w:val="green"/>
          <w:u w:val="single"/>
        </w:rPr>
        <w:t xml:space="preserve"> are</w:t>
      </w:r>
      <w:r w:rsidRPr="00423C8E">
        <w:rPr>
          <w:u w:val="single"/>
        </w:rPr>
        <w:t xml:space="preserve"> both </w:t>
      </w:r>
      <w:r w:rsidRPr="00423C8E">
        <w:rPr>
          <w:rStyle w:val="Emphasis"/>
          <w:highlight w:val="green"/>
        </w:rPr>
        <w:t>willing to attack each other</w:t>
      </w:r>
      <w:r w:rsidRPr="00423C8E">
        <w:rPr>
          <w:u w:val="single"/>
        </w:rPr>
        <w:t>’s forces</w:t>
      </w:r>
      <w:r w:rsidRPr="00423C8E">
        <w:t xml:space="preserve"> -- </w:t>
      </w:r>
      <w:r w:rsidRPr="00423C8E">
        <w:rPr>
          <w:u w:val="single"/>
        </w:rPr>
        <w:t>the U.S. is planning an attack on Syrian forces that might affect Russian personnel</w:t>
      </w:r>
      <w:r w:rsidRPr="00423C8E">
        <w:t xml:space="preserve"> and Russia is apparently threatening to shoot down U.S. planes. This is obviously concerning, and while incidental Russia casualties might not lead to a direct military response, if Russia shot down a U.S. plane (as opposed to an unmanned missile), the U.S. would almost certainly respond. Given that the Russians know this, they are unlikely to take such a step. </w:t>
      </w:r>
      <w:r w:rsidRPr="00423C8E">
        <w:rPr>
          <w:highlight w:val="green"/>
          <w:u w:val="single"/>
        </w:rPr>
        <w:t>An additional factor is the possibility</w:t>
      </w:r>
      <w:r w:rsidRPr="00423C8E">
        <w:rPr>
          <w:u w:val="single"/>
        </w:rPr>
        <w:t xml:space="preserve"> that </w:t>
      </w:r>
      <w:r w:rsidRPr="00423C8E">
        <w:rPr>
          <w:rStyle w:val="Emphasis"/>
          <w:highlight w:val="green"/>
        </w:rPr>
        <w:t>Iranian forces</w:t>
      </w:r>
      <w:r w:rsidRPr="00423C8E">
        <w:rPr>
          <w:highlight w:val="green"/>
          <w:u w:val="single"/>
        </w:rPr>
        <w:t xml:space="preserve"> in </w:t>
      </w:r>
      <w:r w:rsidRPr="00423C8E">
        <w:rPr>
          <w:rStyle w:val="Emphasis"/>
          <w:highlight w:val="green"/>
        </w:rPr>
        <w:t>Syria</w:t>
      </w:r>
      <w:r w:rsidRPr="00423C8E">
        <w:rPr>
          <w:highlight w:val="green"/>
          <w:u w:val="single"/>
        </w:rPr>
        <w:t xml:space="preserve"> would be hit by</w:t>
      </w:r>
      <w:r w:rsidRPr="00423C8E">
        <w:rPr>
          <w:u w:val="single"/>
        </w:rPr>
        <w:t xml:space="preserve"> any </w:t>
      </w:r>
      <w:r w:rsidRPr="00423C8E">
        <w:rPr>
          <w:highlight w:val="green"/>
          <w:u w:val="single"/>
        </w:rPr>
        <w:t>U.S. attack</w:t>
      </w:r>
      <w:r w:rsidRPr="00423C8E">
        <w:t xml:space="preserve">, </w:t>
      </w:r>
      <w:r w:rsidRPr="00423C8E">
        <w:rPr>
          <w:u w:val="single"/>
        </w:rPr>
        <w:t>which might invite retaliation</w:t>
      </w:r>
      <w:r w:rsidRPr="00423C8E">
        <w:t xml:space="preserve">. Iran is unlikely to be able to attack U.S. forces in the Mediterranean directly, but forces in Iraq and Syria might be subject to ‘asymmetrical warfare,’ i.e., small-scale attacks, possibly including suicide bombers. The threat to oil markets come if Iranian actions encourage President Trump to refuse to recertify the Iranian nuclear agreement in mid-May. While many of Iran’s customers in Asia would not be concerned, there might be some drop in sales from companies fearful of U.S. legal action. Sanctions on financial transfers would also deter the more conventional customers, but the Iranians should be able to work around that after a brief pause. Could this also mean an escalation in the conflict between Iran and Saudi Arabia (or more broadly but less accurately, Shia versus Sunni regimes)? Given that the Saudis have been attacking Iranian-supported Houthis in Yemen without direct response by Iran for some time now, any Saudi actions in Syria seem unlikely to be a provocation that would worsen the situation in the Gulf. FDR’s comment that ‘we have nothing to fear but fear itself’ seems appropriate for oil traders. </w:t>
      </w:r>
      <w:r w:rsidRPr="00423C8E">
        <w:rPr>
          <w:rStyle w:val="Emphasis"/>
          <w:highlight w:val="green"/>
        </w:rPr>
        <w:t>Bombs</w:t>
      </w:r>
      <w:r w:rsidRPr="00423C8E">
        <w:rPr>
          <w:highlight w:val="green"/>
          <w:u w:val="single"/>
        </w:rPr>
        <w:t xml:space="preserve"> and </w:t>
      </w:r>
      <w:r w:rsidRPr="00423C8E">
        <w:rPr>
          <w:rStyle w:val="Emphasis"/>
          <w:highlight w:val="green"/>
        </w:rPr>
        <w:t>missiles</w:t>
      </w:r>
      <w:r w:rsidRPr="00423C8E">
        <w:rPr>
          <w:highlight w:val="green"/>
          <w:u w:val="single"/>
        </w:rPr>
        <w:t xml:space="preserve"> flying in the</w:t>
      </w:r>
      <w:r w:rsidRPr="00423C8E">
        <w:rPr>
          <w:u w:val="single"/>
        </w:rPr>
        <w:t xml:space="preserve"> greater </w:t>
      </w:r>
      <w:r w:rsidRPr="00423C8E">
        <w:rPr>
          <w:rStyle w:val="Emphasis"/>
          <w:highlight w:val="green"/>
        </w:rPr>
        <w:t>Middle East</w:t>
      </w:r>
      <w:r w:rsidRPr="00423C8E">
        <w:rPr>
          <w:highlight w:val="green"/>
          <w:u w:val="single"/>
        </w:rPr>
        <w:t xml:space="preserve"> </w:t>
      </w:r>
      <w:r w:rsidRPr="00423C8E">
        <w:rPr>
          <w:rStyle w:val="Emphasis"/>
          <w:highlight w:val="green"/>
        </w:rPr>
        <w:t>always</w:t>
      </w:r>
      <w:r w:rsidRPr="00423C8E">
        <w:rPr>
          <w:highlight w:val="green"/>
          <w:u w:val="single"/>
        </w:rPr>
        <w:t xml:space="preserve"> creates</w:t>
      </w:r>
      <w:r w:rsidRPr="00423C8E">
        <w:rPr>
          <w:u w:val="single"/>
        </w:rPr>
        <w:t xml:space="preserve"> a </w:t>
      </w:r>
      <w:r w:rsidRPr="00423C8E">
        <w:rPr>
          <w:rStyle w:val="Emphasis"/>
          <w:highlight w:val="green"/>
        </w:rPr>
        <w:t>bullish impetus on prices</w:t>
      </w:r>
      <w:r w:rsidRPr="00423C8E">
        <w:rPr>
          <w:highlight w:val="green"/>
        </w:rPr>
        <w:t xml:space="preserve">, </w:t>
      </w:r>
      <w:r w:rsidRPr="00423C8E">
        <w:rPr>
          <w:rStyle w:val="Emphasis"/>
          <w:highlight w:val="green"/>
        </w:rPr>
        <w:t>even if</w:t>
      </w:r>
      <w:r w:rsidRPr="00423C8E">
        <w:rPr>
          <w:u w:val="single"/>
        </w:rPr>
        <w:t xml:space="preserve"> the </w:t>
      </w:r>
      <w:r w:rsidRPr="00423C8E">
        <w:rPr>
          <w:rStyle w:val="Emphasis"/>
          <w:highlight w:val="green"/>
        </w:rPr>
        <w:t>oil fields</w:t>
      </w:r>
      <w:r w:rsidRPr="00423C8E">
        <w:rPr>
          <w:highlight w:val="green"/>
          <w:u w:val="single"/>
        </w:rPr>
        <w:t xml:space="preserve"> remain </w:t>
      </w:r>
      <w:r w:rsidRPr="00423C8E">
        <w:rPr>
          <w:rStyle w:val="Emphasis"/>
          <w:highlight w:val="green"/>
        </w:rPr>
        <w:t>distant</w:t>
      </w:r>
      <w:r w:rsidRPr="00423C8E">
        <w:rPr>
          <w:highlight w:val="green"/>
          <w:u w:val="single"/>
        </w:rPr>
        <w:t xml:space="preserve"> from</w:t>
      </w:r>
      <w:r w:rsidRPr="00423C8E">
        <w:rPr>
          <w:u w:val="single"/>
        </w:rPr>
        <w:t xml:space="preserve"> the </w:t>
      </w:r>
      <w:r w:rsidRPr="00423C8E">
        <w:rPr>
          <w:rStyle w:val="Emphasis"/>
          <w:highlight w:val="green"/>
        </w:rPr>
        <w:t>actual violence</w:t>
      </w:r>
      <w:r w:rsidRPr="00423C8E">
        <w:t xml:space="preserve">. The death of Russian personnel would worsen this, as it implies </w:t>
      </w:r>
      <w:r w:rsidRPr="00423C8E">
        <w:rPr>
          <w:highlight w:val="green"/>
          <w:u w:val="single"/>
        </w:rPr>
        <w:t xml:space="preserve">a </w:t>
      </w:r>
      <w:r w:rsidRPr="00423C8E">
        <w:rPr>
          <w:rStyle w:val="Emphasis"/>
          <w:highlight w:val="green"/>
        </w:rPr>
        <w:t>greater probability</w:t>
      </w:r>
      <w:r w:rsidRPr="00423C8E">
        <w:rPr>
          <w:highlight w:val="green"/>
          <w:u w:val="single"/>
        </w:rPr>
        <w:t xml:space="preserve"> of </w:t>
      </w:r>
      <w:r w:rsidRPr="00423C8E">
        <w:rPr>
          <w:rStyle w:val="Emphasis"/>
          <w:highlight w:val="green"/>
        </w:rPr>
        <w:t>retaliation</w:t>
      </w:r>
      <w:r w:rsidRPr="00423C8E">
        <w:rPr>
          <w:highlight w:val="green"/>
          <w:u w:val="single"/>
        </w:rPr>
        <w:t xml:space="preserve"> and </w:t>
      </w:r>
      <w:r w:rsidRPr="00423C8E">
        <w:rPr>
          <w:rStyle w:val="Emphasis"/>
          <w:highlight w:val="green"/>
        </w:rPr>
        <w:t>continuation of</w:t>
      </w:r>
      <w:r w:rsidRPr="00423C8E">
        <w:rPr>
          <w:u w:val="single"/>
        </w:rPr>
        <w:t xml:space="preserve"> the </w:t>
      </w:r>
      <w:r w:rsidRPr="00423C8E">
        <w:rPr>
          <w:rStyle w:val="Emphasis"/>
          <w:highlight w:val="green"/>
        </w:rPr>
        <w:t>conflict</w:t>
      </w:r>
      <w:r w:rsidRPr="00423C8E">
        <w:rPr>
          <w:u w:val="single"/>
        </w:rPr>
        <w:t xml:space="preserve"> which, again, </w:t>
      </w:r>
      <w:r w:rsidRPr="00423C8E">
        <w:rPr>
          <w:highlight w:val="green"/>
          <w:u w:val="single"/>
        </w:rPr>
        <w:t xml:space="preserve">would </w:t>
      </w:r>
      <w:r w:rsidRPr="00423C8E">
        <w:rPr>
          <w:rStyle w:val="Emphasis"/>
          <w:highlight w:val="green"/>
        </w:rPr>
        <w:t>push up oil prices</w:t>
      </w:r>
      <w:r w:rsidRPr="00423C8E">
        <w:t xml:space="preserve">. And naturally, should Iranian personnel be affected, there would be very rational concerns that they might respond with some sort of attack that could affect Gulf oil trade. The </w:t>
      </w:r>
      <w:proofErr w:type="gramStart"/>
      <w:r w:rsidRPr="00423C8E">
        <w:t>worst case</w:t>
      </w:r>
      <w:proofErr w:type="gramEnd"/>
      <w:r w:rsidRPr="00423C8E">
        <w:t xml:space="preserve"> scenarios -- </w:t>
      </w:r>
      <w:r w:rsidRPr="00423C8E">
        <w:rPr>
          <w:highlight w:val="green"/>
          <w:u w:val="single"/>
        </w:rPr>
        <w:t>ongoing U.S.-Russian combat</w:t>
      </w:r>
      <w:r w:rsidRPr="00423C8E">
        <w:rPr>
          <w:u w:val="single"/>
        </w:rPr>
        <w:t xml:space="preserve"> or direct Saudi-Iranian fighting</w:t>
      </w:r>
      <w:r w:rsidRPr="00423C8E">
        <w:t xml:space="preserve"> -- </w:t>
      </w:r>
      <w:r w:rsidRPr="00423C8E">
        <w:rPr>
          <w:highlight w:val="green"/>
          <w:u w:val="single"/>
        </w:rPr>
        <w:t xml:space="preserve">seem </w:t>
      </w:r>
      <w:r w:rsidRPr="00423C8E">
        <w:rPr>
          <w:rStyle w:val="Emphasis"/>
          <w:highlight w:val="green"/>
        </w:rPr>
        <w:t>very unlikely</w:t>
      </w:r>
      <w:r w:rsidRPr="00423C8E">
        <w:t xml:space="preserve"> to happen. </w:t>
      </w:r>
      <w:r w:rsidRPr="00423C8E">
        <w:rPr>
          <w:rStyle w:val="Emphasis"/>
          <w:highlight w:val="green"/>
        </w:rPr>
        <w:t>But</w:t>
      </w:r>
      <w:r w:rsidRPr="00423C8E">
        <w:rPr>
          <w:highlight w:val="green"/>
        </w:rPr>
        <w:t xml:space="preserve"> </w:t>
      </w:r>
      <w:r w:rsidRPr="00423C8E">
        <w:rPr>
          <w:highlight w:val="green"/>
          <w:u w:val="single"/>
        </w:rPr>
        <w:t xml:space="preserve">as long as the </w:t>
      </w:r>
      <w:r w:rsidRPr="00423C8E">
        <w:rPr>
          <w:rStyle w:val="Emphasis"/>
          <w:highlight w:val="green"/>
        </w:rPr>
        <w:t>possibility exists</w:t>
      </w:r>
      <w:r w:rsidRPr="00423C8E">
        <w:rPr>
          <w:highlight w:val="green"/>
        </w:rPr>
        <w:t xml:space="preserve">, </w:t>
      </w:r>
      <w:r w:rsidRPr="00423C8E">
        <w:rPr>
          <w:rStyle w:val="Emphasis"/>
          <w:highlight w:val="green"/>
        </w:rPr>
        <w:t>oil prices</w:t>
      </w:r>
      <w:r w:rsidRPr="00423C8E">
        <w:rPr>
          <w:highlight w:val="green"/>
          <w:u w:val="single"/>
        </w:rPr>
        <w:t xml:space="preserve"> will </w:t>
      </w:r>
      <w:r w:rsidRPr="00423C8E">
        <w:rPr>
          <w:rStyle w:val="Emphasis"/>
          <w:highlight w:val="green"/>
        </w:rPr>
        <w:t>remain elevated</w:t>
      </w:r>
      <w:r w:rsidRPr="00423C8E">
        <w:t xml:space="preserve">, with WTI perhaps hitting $70 or higher, </w:t>
      </w:r>
      <w:r w:rsidRPr="00423C8E">
        <w:rPr>
          <w:u w:val="single"/>
        </w:rPr>
        <w:t xml:space="preserve">and </w:t>
      </w:r>
      <w:r w:rsidRPr="00423C8E">
        <w:rPr>
          <w:rStyle w:val="Emphasis"/>
        </w:rPr>
        <w:t xml:space="preserve">only </w:t>
      </w:r>
      <w:r w:rsidRPr="00423C8E">
        <w:rPr>
          <w:rStyle w:val="Emphasis"/>
          <w:highlight w:val="green"/>
        </w:rPr>
        <w:t>coming down</w:t>
      </w:r>
      <w:r w:rsidRPr="00423C8E">
        <w:rPr>
          <w:highlight w:val="green"/>
          <w:u w:val="single"/>
        </w:rPr>
        <w:t xml:space="preserve"> when it has become </w:t>
      </w:r>
      <w:r w:rsidRPr="00423C8E">
        <w:rPr>
          <w:rStyle w:val="Emphasis"/>
          <w:highlight w:val="green"/>
        </w:rPr>
        <w:t>clear</w:t>
      </w:r>
      <w:r w:rsidRPr="00423C8E">
        <w:rPr>
          <w:u w:val="single"/>
        </w:rPr>
        <w:t xml:space="preserve"> that the </w:t>
      </w:r>
      <w:r w:rsidRPr="00423C8E">
        <w:rPr>
          <w:rStyle w:val="Emphasis"/>
          <w:highlight w:val="green"/>
        </w:rPr>
        <w:t>violence is diminishing</w:t>
      </w:r>
      <w:r w:rsidRPr="00423C8E">
        <w:rPr>
          <w:highlight w:val="green"/>
          <w:u w:val="single"/>
        </w:rPr>
        <w:t xml:space="preserve"> and </w:t>
      </w:r>
      <w:r w:rsidRPr="00423C8E">
        <w:rPr>
          <w:rStyle w:val="Emphasis"/>
          <w:highlight w:val="green"/>
        </w:rPr>
        <w:t>will not spread</w:t>
      </w:r>
      <w:r w:rsidRPr="00423C8E">
        <w:t>. Until then, expect a bumpy ride.</w:t>
      </w:r>
    </w:p>
    <w:p w14:paraId="72C4B09D" w14:textId="77777777" w:rsidR="000E218C" w:rsidRPr="00423C8E" w:rsidRDefault="000E218C" w:rsidP="000E218C">
      <w:pPr>
        <w:pStyle w:val="Heading4"/>
        <w:rPr>
          <w:rFonts w:cs="Arial"/>
          <w:u w:val="single"/>
        </w:rPr>
      </w:pPr>
      <w:r w:rsidRPr="00423C8E">
        <w:rPr>
          <w:rFonts w:cs="Arial"/>
        </w:rPr>
        <w:t xml:space="preserve">Lower oil revenue encourages Russia to intervene </w:t>
      </w:r>
      <w:r w:rsidRPr="00423C8E">
        <w:rPr>
          <w:rFonts w:cs="Arial"/>
          <w:u w:val="single"/>
        </w:rPr>
        <w:t>militarily</w:t>
      </w:r>
      <w:r w:rsidRPr="00423C8E">
        <w:rPr>
          <w:rFonts w:cs="Arial"/>
        </w:rPr>
        <w:t xml:space="preserve"> which causes </w:t>
      </w:r>
      <w:r w:rsidRPr="00423C8E">
        <w:rPr>
          <w:rFonts w:cs="Arial"/>
          <w:u w:val="single"/>
        </w:rPr>
        <w:t>escalating crisis</w:t>
      </w:r>
    </w:p>
    <w:p w14:paraId="7EB873DD" w14:textId="77777777" w:rsidR="000E218C" w:rsidRPr="00423C8E" w:rsidRDefault="000E218C" w:rsidP="000E218C">
      <w:r w:rsidRPr="00423C8E">
        <w:rPr>
          <w:rStyle w:val="Style13ptBold"/>
        </w:rPr>
        <w:t>Jaffe</w:t>
      </w:r>
      <w:r w:rsidRPr="00423C8E">
        <w:t xml:space="preserve"> and </w:t>
      </w:r>
      <w:proofErr w:type="spellStart"/>
      <w:r w:rsidRPr="00423C8E">
        <w:t>Elass</w:t>
      </w:r>
      <w:proofErr w:type="spellEnd"/>
      <w:r w:rsidRPr="00423C8E">
        <w:t xml:space="preserve"> </w:t>
      </w:r>
      <w:r w:rsidRPr="00423C8E">
        <w:rPr>
          <w:rStyle w:val="Style13ptBold"/>
        </w:rPr>
        <w:t>16</w:t>
      </w:r>
      <w:r w:rsidRPr="00423C8E">
        <w:t xml:space="preserve"> [Amy Myers Jaffe and </w:t>
      </w:r>
      <w:proofErr w:type="spellStart"/>
      <w:r w:rsidRPr="00423C8E">
        <w:t>Jareer</w:t>
      </w:r>
      <w:proofErr w:type="spellEnd"/>
      <w:r w:rsidRPr="00423C8E">
        <w:t xml:space="preserve"> </w:t>
      </w:r>
      <w:proofErr w:type="spellStart"/>
      <w:r w:rsidRPr="00423C8E">
        <w:t>Elass</w:t>
      </w:r>
      <w:proofErr w:type="spellEnd"/>
      <w:r w:rsidRPr="00423C8E">
        <w:t>, Columbia Journal of International Fails. War and the Oil Price Cycle. January 1, 2016. https://jia.sipa.columbia.edu/war-oil-price-cycle]</w:t>
      </w:r>
    </w:p>
    <w:p w14:paraId="0541D6CE" w14:textId="77777777" w:rsidR="000E218C" w:rsidRPr="00423C8E" w:rsidRDefault="000E218C" w:rsidP="000E218C">
      <w:r w:rsidRPr="00423C8E">
        <w:rPr>
          <w:highlight w:val="green"/>
          <w:u w:val="single"/>
        </w:rPr>
        <w:t xml:space="preserve">While </w:t>
      </w:r>
      <w:r w:rsidRPr="00423C8E">
        <w:rPr>
          <w:rStyle w:val="Emphasis"/>
          <w:highlight w:val="green"/>
        </w:rPr>
        <w:t>low oil prices</w:t>
      </w:r>
      <w:r w:rsidRPr="00423C8E">
        <w:rPr>
          <w:u w:val="single"/>
        </w:rPr>
        <w:t xml:space="preserve"> have </w:t>
      </w:r>
      <w:r w:rsidRPr="00423C8E">
        <w:rPr>
          <w:highlight w:val="green"/>
          <w:u w:val="single"/>
        </w:rPr>
        <w:t xml:space="preserve">forced Moscow to take </w:t>
      </w:r>
      <w:r w:rsidRPr="00423C8E">
        <w:rPr>
          <w:rStyle w:val="Emphasis"/>
          <w:highlight w:val="green"/>
        </w:rPr>
        <w:t>draconian economic steps</w:t>
      </w:r>
      <w:r w:rsidRPr="00423C8E">
        <w:t xml:space="preserve">, so far </w:t>
      </w:r>
      <w:r w:rsidRPr="00423C8E">
        <w:rPr>
          <w:highlight w:val="green"/>
          <w:u w:val="single"/>
        </w:rPr>
        <w:t xml:space="preserve">it has </w:t>
      </w:r>
      <w:r w:rsidRPr="00423C8E">
        <w:rPr>
          <w:rStyle w:val="Emphasis"/>
          <w:highlight w:val="green"/>
        </w:rPr>
        <w:t>not</w:t>
      </w:r>
      <w:r w:rsidRPr="00423C8E">
        <w:t xml:space="preserve"> fundamentally </w:t>
      </w:r>
      <w:r w:rsidRPr="00423C8E">
        <w:rPr>
          <w:rStyle w:val="Emphasis"/>
          <w:highlight w:val="green"/>
        </w:rPr>
        <w:t>produced</w:t>
      </w:r>
      <w:r w:rsidRPr="00423C8E">
        <w:rPr>
          <w:u w:val="single"/>
        </w:rPr>
        <w:t xml:space="preserve"> the </w:t>
      </w:r>
      <w:r w:rsidRPr="00423C8E">
        <w:rPr>
          <w:highlight w:val="green"/>
          <w:u w:val="single"/>
        </w:rPr>
        <w:t xml:space="preserve">desired </w:t>
      </w:r>
      <w:r w:rsidRPr="00423C8E">
        <w:rPr>
          <w:rStyle w:val="Emphasis"/>
          <w:highlight w:val="green"/>
        </w:rPr>
        <w:t>diplomatic capitulation</w:t>
      </w:r>
      <w:r w:rsidRPr="00423C8E">
        <w:t xml:space="preserve">. As predicted by Robert </w:t>
      </w:r>
      <w:proofErr w:type="spellStart"/>
      <w:r w:rsidRPr="00423C8E">
        <w:t>Blackwill</w:t>
      </w:r>
      <w:proofErr w:type="spellEnd"/>
      <w:r w:rsidRPr="00423C8E">
        <w:t xml:space="preserve"> and Meghan O’Sullivan, “… </w:t>
      </w:r>
      <w:r w:rsidRPr="00423C8E">
        <w:rPr>
          <w:highlight w:val="green"/>
          <w:u w:val="single"/>
        </w:rPr>
        <w:t xml:space="preserve">a </w:t>
      </w:r>
      <w:r w:rsidRPr="00423C8E">
        <w:rPr>
          <w:rStyle w:val="Emphasis"/>
          <w:highlight w:val="green"/>
        </w:rPr>
        <w:t>weaker Russia</w:t>
      </w:r>
      <w:r w:rsidRPr="00423C8E">
        <w:rPr>
          <w:highlight w:val="green"/>
          <w:u w:val="single"/>
        </w:rPr>
        <w:t xml:space="preserve"> will </w:t>
      </w:r>
      <w:r w:rsidRPr="00423C8E">
        <w:rPr>
          <w:rStyle w:val="Emphasis"/>
          <w:highlight w:val="green"/>
        </w:rPr>
        <w:t>not</w:t>
      </w:r>
      <w:r w:rsidRPr="00423C8E">
        <w:rPr>
          <w:u w:val="single"/>
        </w:rPr>
        <w:t xml:space="preserve"> necessarily </w:t>
      </w:r>
      <w:r w:rsidRPr="00423C8E">
        <w:rPr>
          <w:rStyle w:val="Emphasis"/>
          <w:highlight w:val="green"/>
        </w:rPr>
        <w:t>mean</w:t>
      </w:r>
      <w:r w:rsidRPr="00423C8E">
        <w:rPr>
          <w:highlight w:val="green"/>
          <w:u w:val="single"/>
        </w:rPr>
        <w:t xml:space="preserve"> a </w:t>
      </w:r>
      <w:r w:rsidRPr="00423C8E">
        <w:rPr>
          <w:rStyle w:val="Emphasis"/>
          <w:highlight w:val="green"/>
        </w:rPr>
        <w:t>less challenging Russia</w:t>
      </w:r>
      <w:r w:rsidRPr="00423C8E">
        <w:t>…</w:t>
      </w:r>
      <w:r w:rsidRPr="00423C8E">
        <w:rPr>
          <w:highlight w:val="green"/>
          <w:u w:val="single"/>
        </w:rPr>
        <w:t xml:space="preserve">Russia could seek to </w:t>
      </w:r>
      <w:r w:rsidRPr="00423C8E">
        <w:rPr>
          <w:rStyle w:val="Emphasis"/>
          <w:highlight w:val="green"/>
        </w:rPr>
        <w:t>secure</w:t>
      </w:r>
      <w:r w:rsidRPr="00423C8E">
        <w:rPr>
          <w:u w:val="single"/>
        </w:rPr>
        <w:t xml:space="preserve"> its regional </w:t>
      </w:r>
      <w:r w:rsidRPr="00423C8E">
        <w:rPr>
          <w:rStyle w:val="Emphasis"/>
          <w:highlight w:val="green"/>
        </w:rPr>
        <w:t>influence</w:t>
      </w:r>
      <w:r w:rsidRPr="00423C8E">
        <w:rPr>
          <w:highlight w:val="green"/>
          <w:u w:val="single"/>
        </w:rPr>
        <w:t xml:space="preserve"> in </w:t>
      </w:r>
      <w:r w:rsidRPr="00423C8E">
        <w:rPr>
          <w:rStyle w:val="Emphasis"/>
          <w:highlight w:val="green"/>
        </w:rPr>
        <w:t>more direct ways</w:t>
      </w:r>
      <w:r w:rsidRPr="00423C8E">
        <w:t xml:space="preserve"> –even </w:t>
      </w:r>
      <w:r w:rsidRPr="00423C8E">
        <w:rPr>
          <w:highlight w:val="green"/>
          <w:u w:val="single"/>
        </w:rPr>
        <w:t>through</w:t>
      </w:r>
      <w:r w:rsidRPr="00423C8E">
        <w:rPr>
          <w:u w:val="single"/>
        </w:rPr>
        <w:t xml:space="preserve"> the projection of </w:t>
      </w:r>
      <w:r w:rsidRPr="00423C8E">
        <w:rPr>
          <w:rStyle w:val="Emphasis"/>
          <w:highlight w:val="green"/>
        </w:rPr>
        <w:t>military power</w:t>
      </w:r>
      <w:r w:rsidRPr="00423C8E">
        <w:t xml:space="preserve">.”48 Indeed, </w:t>
      </w:r>
      <w:r w:rsidRPr="00423C8E">
        <w:rPr>
          <w:highlight w:val="green"/>
          <w:u w:val="single"/>
        </w:rPr>
        <w:t>U.S.</w:t>
      </w:r>
      <w:r w:rsidRPr="00423C8E">
        <w:t xml:space="preserve"> summer </w:t>
      </w:r>
      <w:r w:rsidRPr="00423C8E">
        <w:rPr>
          <w:highlight w:val="green"/>
          <w:u w:val="single"/>
        </w:rPr>
        <w:t>diplomatic efforts fizzled</w:t>
      </w:r>
      <w:r w:rsidRPr="00423C8E">
        <w:rPr>
          <w:u w:val="single"/>
        </w:rPr>
        <w:t xml:space="preserve"> quickly</w:t>
      </w:r>
      <w:r w:rsidRPr="00423C8E">
        <w:t xml:space="preserve"> by autumn, </w:t>
      </w:r>
      <w:r w:rsidRPr="00423C8E">
        <w:rPr>
          <w:highlight w:val="green"/>
          <w:u w:val="single"/>
        </w:rPr>
        <w:t>with Russia changing</w:t>
      </w:r>
      <w:r w:rsidRPr="00423C8E">
        <w:rPr>
          <w:u w:val="single"/>
        </w:rPr>
        <w:t xml:space="preserve"> the </w:t>
      </w:r>
      <w:r w:rsidRPr="00423C8E">
        <w:rPr>
          <w:highlight w:val="green"/>
          <w:u w:val="single"/>
        </w:rPr>
        <w:t xml:space="preserve">facts on the ground through </w:t>
      </w:r>
      <w:r w:rsidRPr="00423C8E">
        <w:rPr>
          <w:rStyle w:val="Emphasis"/>
          <w:highlight w:val="green"/>
        </w:rPr>
        <w:t>direct</w:t>
      </w:r>
      <w:r w:rsidRPr="00423C8E">
        <w:rPr>
          <w:rStyle w:val="Emphasis"/>
        </w:rPr>
        <w:t xml:space="preserve"> Russian </w:t>
      </w:r>
      <w:r w:rsidRPr="00423C8E">
        <w:rPr>
          <w:rStyle w:val="Emphasis"/>
          <w:highlight w:val="green"/>
        </w:rPr>
        <w:t>military intervention</w:t>
      </w:r>
      <w:r w:rsidRPr="00423C8E">
        <w:t xml:space="preserve">. Russia’s motivations are multifold and certainly include protecting its substantial interests in Syria including its preferred outcome that maintains Syria as an Iranian bulwark against Sunni jihadists.49 Some analysts are suggesting that Moscow is overly optimistic about defeating Syrian opposition groups. Instead, it is suggested that Russia’s previous difficulties during its invasion of Afghanistan may prove instructive, with all Syrian opposition forces still focusing in earnest on the Assad camp, and saving energies against each other for a later day.50 However, it is still not clear as this article went to press whether Russia intends to satisfy the Saudis by participating in peace negotiations, or whether the Russian engagement on behalf of Assad is meant to hold Iran and Moscow in a position to use Syria to assert themselves against the kingdom and restore oil prices. While the outcome in Syria is uncertain, </w:t>
      </w:r>
      <w:r w:rsidRPr="00423C8E">
        <w:rPr>
          <w:highlight w:val="green"/>
          <w:u w:val="single"/>
        </w:rPr>
        <w:t>the Russian move</w:t>
      </w:r>
      <w:r w:rsidRPr="00423C8E">
        <w:t xml:space="preserve"> clearly complicates the landscape in the </w:t>
      </w:r>
      <w:proofErr w:type="gramStart"/>
      <w:r w:rsidRPr="00423C8E">
        <w:t>region, and</w:t>
      </w:r>
      <w:proofErr w:type="gramEnd"/>
      <w:r w:rsidRPr="00423C8E">
        <w:t xml:space="preserve"> </w:t>
      </w:r>
      <w:r w:rsidRPr="00423C8E">
        <w:rPr>
          <w:rStyle w:val="Emphasis"/>
          <w:highlight w:val="green"/>
        </w:rPr>
        <w:t>leaves open</w:t>
      </w:r>
      <w:r w:rsidRPr="00423C8E">
        <w:rPr>
          <w:u w:val="single"/>
        </w:rPr>
        <w:t xml:space="preserve"> the </w:t>
      </w:r>
      <w:r w:rsidRPr="00423C8E">
        <w:rPr>
          <w:rStyle w:val="Emphasis"/>
          <w:highlight w:val="green"/>
        </w:rPr>
        <w:t>possibility</w:t>
      </w:r>
      <w:r w:rsidRPr="00423C8E">
        <w:rPr>
          <w:highlight w:val="green"/>
          <w:u w:val="single"/>
        </w:rPr>
        <w:t xml:space="preserve"> of </w:t>
      </w:r>
      <w:r w:rsidRPr="00423C8E">
        <w:rPr>
          <w:rStyle w:val="Emphasis"/>
          <w:highlight w:val="green"/>
        </w:rPr>
        <w:t>escalating violence</w:t>
      </w:r>
      <w:r w:rsidRPr="00423C8E">
        <w:t xml:space="preserve">. Pavel </w:t>
      </w:r>
      <w:proofErr w:type="spellStart"/>
      <w:r w:rsidRPr="00423C8E">
        <w:t>Baev</w:t>
      </w:r>
      <w:proofErr w:type="spellEnd"/>
      <w:r w:rsidRPr="00423C8E">
        <w:t xml:space="preserve"> and Jeremy Shapiro of Brookings suggest </w:t>
      </w:r>
      <w:r w:rsidRPr="00423C8E">
        <w:rPr>
          <w:u w:val="single"/>
        </w:rPr>
        <w:t xml:space="preserve">Russia’s </w:t>
      </w:r>
      <w:r w:rsidRPr="00423C8E">
        <w:rPr>
          <w:highlight w:val="green"/>
          <w:u w:val="single"/>
        </w:rPr>
        <w:t>increased intervention may</w:t>
      </w:r>
      <w:r w:rsidRPr="00423C8E">
        <w:rPr>
          <w:u w:val="single"/>
        </w:rPr>
        <w:t xml:space="preserve"> simply </w:t>
      </w:r>
      <w:r w:rsidRPr="00423C8E">
        <w:rPr>
          <w:highlight w:val="green"/>
          <w:u w:val="single"/>
        </w:rPr>
        <w:t>be designed to “</w:t>
      </w:r>
      <w:r w:rsidRPr="00423C8E">
        <w:rPr>
          <w:rStyle w:val="Emphasis"/>
          <w:highlight w:val="green"/>
        </w:rPr>
        <w:t>establish</w:t>
      </w:r>
      <w:r w:rsidRPr="00423C8E">
        <w:rPr>
          <w:highlight w:val="green"/>
          <w:u w:val="single"/>
        </w:rPr>
        <w:t xml:space="preserve"> a </w:t>
      </w:r>
      <w:r w:rsidRPr="00423C8E">
        <w:rPr>
          <w:rStyle w:val="Emphasis"/>
          <w:highlight w:val="green"/>
        </w:rPr>
        <w:t>position of strength</w:t>
      </w:r>
      <w:r w:rsidRPr="00423C8E">
        <w:rPr>
          <w:highlight w:val="green"/>
          <w:u w:val="single"/>
        </w:rPr>
        <w:t xml:space="preserve"> from which to </w:t>
      </w:r>
      <w:r w:rsidRPr="00423C8E">
        <w:rPr>
          <w:rStyle w:val="Emphasis"/>
          <w:highlight w:val="green"/>
        </w:rPr>
        <w:t>bring Moscow back</w:t>
      </w:r>
      <w:r w:rsidRPr="00423C8E">
        <w:rPr>
          <w:highlight w:val="green"/>
          <w:u w:val="single"/>
        </w:rPr>
        <w:t xml:space="preserve"> into the center</w:t>
      </w:r>
      <w:r w:rsidRPr="00423C8E">
        <w:t xml:space="preserve"> of diplomacy over Syria,”51 but they are skeptical that Russia will be able to manage its participation in the conflict to reach a desired goal. Russia may also have broader goals, including intimidating U.S. allies both in the region and in Europe, to influence oil policy over the longer term, as well as to weaken strategic alliances that could be used against Russia, its national </w:t>
      </w:r>
      <w:proofErr w:type="gramStart"/>
      <w:r w:rsidRPr="00423C8E">
        <w:t>interests</w:t>
      </w:r>
      <w:proofErr w:type="gramEnd"/>
      <w:r w:rsidRPr="00423C8E">
        <w:t xml:space="preserve"> or the interests of individuals in the current regime. In recent years, Russia has acted to reassert itself on the world stage both through military means and by tapping energy as a weapon for leverage to enhance its geopolitical status.52</w:t>
      </w:r>
    </w:p>
    <w:p w14:paraId="49DA5781" w14:textId="77777777" w:rsidR="000E218C" w:rsidRPr="00423C8E" w:rsidRDefault="000E218C" w:rsidP="000E218C">
      <w:pPr>
        <w:pStyle w:val="Heading4"/>
        <w:rPr>
          <w:rFonts w:cs="Arial"/>
          <w:u w:val="single"/>
        </w:rPr>
      </w:pPr>
      <w:proofErr w:type="gramStart"/>
      <w:r w:rsidRPr="00423C8E">
        <w:rPr>
          <w:rFonts w:cs="Arial"/>
        </w:rPr>
        <w:t>But,</w:t>
      </w:r>
      <w:proofErr w:type="gramEnd"/>
      <w:r w:rsidRPr="00423C8E">
        <w:rPr>
          <w:rFonts w:cs="Arial"/>
        </w:rPr>
        <w:t xml:space="preserve"> decline causes </w:t>
      </w:r>
      <w:r w:rsidRPr="00423C8E">
        <w:rPr>
          <w:rFonts w:cs="Arial"/>
          <w:u w:val="single"/>
        </w:rPr>
        <w:t>worse aggression</w:t>
      </w:r>
      <w:r w:rsidRPr="00423C8E">
        <w:rPr>
          <w:rFonts w:cs="Arial"/>
        </w:rPr>
        <w:t xml:space="preserve"> – it’s </w:t>
      </w:r>
      <w:proofErr w:type="spellStart"/>
      <w:r w:rsidRPr="00423C8E">
        <w:rPr>
          <w:rFonts w:cs="Arial"/>
          <w:u w:val="single"/>
        </w:rPr>
        <w:t>NoKo</w:t>
      </w:r>
      <w:proofErr w:type="spellEnd"/>
      <w:r w:rsidRPr="00423C8E">
        <w:rPr>
          <w:rFonts w:cs="Arial"/>
          <w:u w:val="single"/>
        </w:rPr>
        <w:t xml:space="preserve"> 2.0</w:t>
      </w:r>
    </w:p>
    <w:p w14:paraId="585BD251" w14:textId="77777777" w:rsidR="000E218C" w:rsidRPr="00423C8E" w:rsidRDefault="000E218C" w:rsidP="000E218C">
      <w:r w:rsidRPr="00423C8E">
        <w:rPr>
          <w:rStyle w:val="Style13ptBold"/>
        </w:rPr>
        <w:t>Fisher 14</w:t>
      </w:r>
      <w:r w:rsidRPr="00423C8E">
        <w:t xml:space="preserve"> [Max Fisher, Vox. The worse Russia's economy gets, the more dangerous Putin becomes. December 17, 2014. https://www.vox.com/2014/12/17/7401681/russia-putin-ruble]</w:t>
      </w:r>
    </w:p>
    <w:p w14:paraId="55A06130" w14:textId="77777777" w:rsidR="000E218C" w:rsidRPr="00423C8E" w:rsidRDefault="000E218C" w:rsidP="000E218C">
      <w:r w:rsidRPr="00423C8E">
        <w:rPr>
          <w:highlight w:val="green"/>
          <w:u w:val="single"/>
        </w:rPr>
        <w:t>You might</w:t>
      </w:r>
      <w:r w:rsidRPr="00423C8E">
        <w:rPr>
          <w:u w:val="single"/>
        </w:rPr>
        <w:t xml:space="preserve"> reasonably </w:t>
      </w:r>
      <w:r w:rsidRPr="00423C8E">
        <w:rPr>
          <w:highlight w:val="green"/>
          <w:u w:val="single"/>
        </w:rPr>
        <w:t>conclude</w:t>
      </w:r>
      <w:r w:rsidRPr="00423C8E">
        <w:rPr>
          <w:u w:val="single"/>
        </w:rPr>
        <w:t xml:space="preserve"> that </w:t>
      </w:r>
      <w:r w:rsidRPr="00423C8E">
        <w:rPr>
          <w:highlight w:val="green"/>
          <w:u w:val="single"/>
        </w:rPr>
        <w:t xml:space="preserve">the </w:t>
      </w:r>
      <w:r w:rsidRPr="00423C8E">
        <w:rPr>
          <w:rStyle w:val="Emphasis"/>
          <w:highlight w:val="green"/>
        </w:rPr>
        <w:t>destruction</w:t>
      </w:r>
      <w:r w:rsidRPr="00423C8E">
        <w:rPr>
          <w:highlight w:val="green"/>
          <w:u w:val="single"/>
        </w:rPr>
        <w:t xml:space="preserve"> of </w:t>
      </w:r>
      <w:r w:rsidRPr="00423C8E">
        <w:rPr>
          <w:rStyle w:val="Emphasis"/>
          <w:highlight w:val="green"/>
        </w:rPr>
        <w:t>Russia's economy</w:t>
      </w:r>
      <w:r w:rsidRPr="00423C8E">
        <w:rPr>
          <w:highlight w:val="green"/>
          <w:u w:val="single"/>
        </w:rPr>
        <w:t xml:space="preserve"> is great</w:t>
      </w:r>
      <w:r w:rsidRPr="00423C8E">
        <w:rPr>
          <w:u w:val="single"/>
        </w:rPr>
        <w:t xml:space="preserve"> news</w:t>
      </w:r>
      <w:r w:rsidRPr="00423C8E">
        <w:t xml:space="preserve"> for the United States of America. After all, </w:t>
      </w:r>
      <w:r w:rsidRPr="00423C8E">
        <w:rPr>
          <w:highlight w:val="green"/>
          <w:u w:val="single"/>
        </w:rPr>
        <w:t>won't it</w:t>
      </w:r>
      <w:r w:rsidRPr="00423C8E">
        <w:t xml:space="preserve"> humble Vladimir Putin, forcing him to finally back out of his disastrous Ukraine invasion, soften his growing hostility toward Europe and the US, and generally </w:t>
      </w:r>
      <w:r w:rsidRPr="00423C8E">
        <w:rPr>
          <w:rStyle w:val="Emphasis"/>
          <w:highlight w:val="green"/>
        </w:rPr>
        <w:t>ratchet down</w:t>
      </w:r>
      <w:r w:rsidRPr="00423C8E">
        <w:rPr>
          <w:u w:val="single"/>
        </w:rPr>
        <w:t xml:space="preserve"> the brinksmanship and </w:t>
      </w:r>
      <w:r w:rsidRPr="00423C8E">
        <w:rPr>
          <w:rStyle w:val="Emphasis"/>
          <w:highlight w:val="green"/>
        </w:rPr>
        <w:t>aggression</w:t>
      </w:r>
      <w:r w:rsidRPr="00423C8E">
        <w:t xml:space="preserve"> that have made him so troublesome?</w:t>
      </w:r>
    </w:p>
    <w:p w14:paraId="04BD60A2" w14:textId="77777777" w:rsidR="000E218C" w:rsidRPr="00423C8E" w:rsidRDefault="000E218C" w:rsidP="000E218C">
      <w:r w:rsidRPr="00423C8E">
        <w:rPr>
          <w:u w:val="single"/>
        </w:rPr>
        <w:t xml:space="preserve">Actually, </w:t>
      </w:r>
      <w:r w:rsidRPr="00423C8E">
        <w:rPr>
          <w:rStyle w:val="Emphasis"/>
          <w:highlight w:val="green"/>
        </w:rPr>
        <w:t>it's the opposite</w:t>
      </w:r>
      <w:r w:rsidRPr="00423C8E">
        <w:t xml:space="preserve">. The odds are that </w:t>
      </w:r>
      <w:r w:rsidRPr="00423C8E">
        <w:rPr>
          <w:u w:val="single"/>
        </w:rPr>
        <w:t xml:space="preserve">Russia's </w:t>
      </w:r>
      <w:r w:rsidRPr="00423C8E">
        <w:rPr>
          <w:rStyle w:val="Emphasis"/>
          <w:highlight w:val="green"/>
        </w:rPr>
        <w:t>freefalling economy</w:t>
      </w:r>
      <w:r w:rsidRPr="00423C8E">
        <w:rPr>
          <w:highlight w:val="green"/>
          <w:u w:val="single"/>
        </w:rPr>
        <w:t xml:space="preserve"> will make Putin</w:t>
      </w:r>
      <w:r w:rsidRPr="00423C8E">
        <w:rPr>
          <w:u w:val="single"/>
        </w:rPr>
        <w:t xml:space="preserve"> even </w:t>
      </w:r>
      <w:r w:rsidRPr="00423C8E">
        <w:rPr>
          <w:rStyle w:val="Emphasis"/>
          <w:highlight w:val="green"/>
        </w:rPr>
        <w:t>more aggressive</w:t>
      </w:r>
      <w:r w:rsidRPr="00423C8E">
        <w:rPr>
          <w:u w:val="single"/>
        </w:rPr>
        <w:t xml:space="preserve">, </w:t>
      </w:r>
      <w:r w:rsidRPr="00423C8E">
        <w:rPr>
          <w:rStyle w:val="Emphasis"/>
        </w:rPr>
        <w:t xml:space="preserve">more </w:t>
      </w:r>
      <w:r w:rsidRPr="00423C8E">
        <w:rPr>
          <w:rStyle w:val="Emphasis"/>
          <w:highlight w:val="green"/>
        </w:rPr>
        <w:t>unpredictable</w:t>
      </w:r>
      <w:r w:rsidRPr="00423C8E">
        <w:rPr>
          <w:highlight w:val="green"/>
          <w:u w:val="single"/>
        </w:rPr>
        <w:t xml:space="preserve">, and </w:t>
      </w:r>
      <w:r w:rsidRPr="00423C8E">
        <w:rPr>
          <w:rStyle w:val="Emphasis"/>
          <w:highlight w:val="green"/>
        </w:rPr>
        <w:t>less willing to compromise</w:t>
      </w:r>
      <w:r w:rsidRPr="00423C8E">
        <w:t xml:space="preserve">. </w:t>
      </w:r>
      <w:r w:rsidRPr="00423C8E">
        <w:rPr>
          <w:highlight w:val="green"/>
          <w:u w:val="single"/>
        </w:rPr>
        <w:t xml:space="preserve">The </w:t>
      </w:r>
      <w:r w:rsidRPr="00423C8E">
        <w:rPr>
          <w:rStyle w:val="Emphasis"/>
          <w:highlight w:val="green"/>
        </w:rPr>
        <w:t>weaker</w:t>
      </w:r>
      <w:r w:rsidRPr="00423C8E">
        <w:t xml:space="preserve"> that </w:t>
      </w:r>
      <w:r w:rsidRPr="00423C8E">
        <w:rPr>
          <w:rStyle w:val="Emphasis"/>
          <w:highlight w:val="green"/>
        </w:rPr>
        <w:t>Russia becomes</w:t>
      </w:r>
      <w:r w:rsidRPr="00423C8E">
        <w:t xml:space="preserve">, </w:t>
      </w:r>
      <w:r w:rsidRPr="00423C8E">
        <w:rPr>
          <w:highlight w:val="green"/>
          <w:u w:val="single"/>
        </w:rPr>
        <w:t xml:space="preserve">the </w:t>
      </w:r>
      <w:r w:rsidRPr="00423C8E">
        <w:rPr>
          <w:rStyle w:val="Emphasis"/>
          <w:highlight w:val="green"/>
        </w:rPr>
        <w:t>more</w:t>
      </w:r>
      <w:r w:rsidRPr="00423C8E">
        <w:rPr>
          <w:rStyle w:val="Emphasis"/>
        </w:rPr>
        <w:t xml:space="preserve"> </w:t>
      </w:r>
      <w:r w:rsidRPr="00423C8E">
        <w:rPr>
          <w:rStyle w:val="Emphasis"/>
          <w:highlight w:val="green"/>
        </w:rPr>
        <w:t>dangerous</w:t>
      </w:r>
      <w:r w:rsidRPr="00423C8E">
        <w:rPr>
          <w:u w:val="single"/>
        </w:rPr>
        <w:t xml:space="preserve"> it will get, and that's terrible news for everyone, including the US</w:t>
      </w:r>
      <w:r w:rsidRPr="00423C8E">
        <w:t>.</w:t>
      </w:r>
    </w:p>
    <w:p w14:paraId="7030D36E" w14:textId="77777777" w:rsidR="000E218C" w:rsidRPr="00423C8E" w:rsidRDefault="000E218C" w:rsidP="000E218C">
      <w:r w:rsidRPr="00423C8E">
        <w:t xml:space="preserve">It is precisely because the cratering economy is weakening Putin that </w:t>
      </w:r>
      <w:r w:rsidRPr="00423C8E">
        <w:rPr>
          <w:highlight w:val="green"/>
          <w:u w:val="single"/>
        </w:rPr>
        <w:t>it will force him to bolster his rule</w:t>
      </w:r>
      <w:r w:rsidRPr="00423C8E">
        <w:t xml:space="preserve">, </w:t>
      </w:r>
      <w:r w:rsidRPr="00423C8E">
        <w:rPr>
          <w:u w:val="single"/>
        </w:rPr>
        <w:t xml:space="preserve">which he will almost certainly do </w:t>
      </w:r>
      <w:r w:rsidRPr="00423C8E">
        <w:rPr>
          <w:highlight w:val="green"/>
          <w:u w:val="single"/>
        </w:rPr>
        <w:t>by drumming up</w:t>
      </w:r>
      <w:r w:rsidRPr="00423C8E">
        <w:rPr>
          <w:u w:val="single"/>
        </w:rPr>
        <w:t xml:space="preserve"> </w:t>
      </w:r>
      <w:r w:rsidRPr="00423C8E">
        <w:rPr>
          <w:rStyle w:val="Emphasis"/>
        </w:rPr>
        <w:t>nationalism</w:t>
      </w:r>
      <w:r w:rsidRPr="00423C8E">
        <w:rPr>
          <w:u w:val="single"/>
        </w:rPr>
        <w:t xml:space="preserve">, </w:t>
      </w:r>
      <w:r w:rsidRPr="00423C8E">
        <w:rPr>
          <w:rStyle w:val="Emphasis"/>
          <w:highlight w:val="green"/>
        </w:rPr>
        <w:t>foreign confrontations</w:t>
      </w:r>
      <w:r w:rsidRPr="00423C8E">
        <w:rPr>
          <w:highlight w:val="green"/>
          <w:u w:val="single"/>
        </w:rPr>
        <w:t>, and</w:t>
      </w:r>
      <w:r w:rsidRPr="00423C8E">
        <w:rPr>
          <w:u w:val="single"/>
        </w:rPr>
        <w:t xml:space="preserve"> state </w:t>
      </w:r>
      <w:r w:rsidRPr="00423C8E">
        <w:rPr>
          <w:rStyle w:val="Emphasis"/>
          <w:highlight w:val="green"/>
        </w:rPr>
        <w:t>propaganda</w:t>
      </w:r>
      <w:r w:rsidRPr="00423C8E">
        <w:t xml:space="preserve">. </w:t>
      </w:r>
      <w:r w:rsidRPr="00423C8E">
        <w:rPr>
          <w:u w:val="single"/>
        </w:rPr>
        <w:t xml:space="preserve">Russia, already hostile and isolated, is likely to become even more so, </w:t>
      </w:r>
      <w:r w:rsidRPr="00423C8E">
        <w:rPr>
          <w:rStyle w:val="Emphasis"/>
        </w:rPr>
        <w:t>worsening</w:t>
      </w:r>
      <w:r w:rsidRPr="00423C8E">
        <w:t xml:space="preserve"> both </w:t>
      </w:r>
      <w:r w:rsidRPr="00423C8E">
        <w:rPr>
          <w:rStyle w:val="Emphasis"/>
        </w:rPr>
        <w:t>its behavior abroad</w:t>
      </w:r>
      <w:r w:rsidRPr="00423C8E">
        <w:t xml:space="preserve"> and the already-significant economic suffering of regular Russians. The country's propaganda bubble will further seal off Russians from the outside world, telling them that Russia's decline is the fault of Western aggression that they must rally against.</w:t>
      </w:r>
    </w:p>
    <w:p w14:paraId="1C2C2617" w14:textId="77777777" w:rsidR="000E218C" w:rsidRDefault="000E218C" w:rsidP="000E218C">
      <w:r w:rsidRPr="00423C8E">
        <w:t xml:space="preserve">In all, </w:t>
      </w:r>
      <w:r w:rsidRPr="00423C8E">
        <w:rPr>
          <w:highlight w:val="green"/>
          <w:u w:val="single"/>
        </w:rPr>
        <w:t>this</w:t>
      </w:r>
      <w:r w:rsidRPr="00423C8E">
        <w:rPr>
          <w:u w:val="single"/>
        </w:rPr>
        <w:t xml:space="preserve"> effect </w:t>
      </w:r>
      <w:r w:rsidRPr="00423C8E">
        <w:rPr>
          <w:highlight w:val="green"/>
          <w:u w:val="single"/>
        </w:rPr>
        <w:t>is starting to look</w:t>
      </w:r>
      <w:r w:rsidRPr="00423C8E">
        <w:rPr>
          <w:u w:val="single"/>
        </w:rPr>
        <w:t xml:space="preserve"> something </w:t>
      </w:r>
      <w:r w:rsidRPr="00423C8E">
        <w:rPr>
          <w:highlight w:val="green"/>
          <w:u w:val="single"/>
        </w:rPr>
        <w:t>like</w:t>
      </w:r>
      <w:r w:rsidRPr="00423C8E">
        <w:rPr>
          <w:u w:val="single"/>
        </w:rPr>
        <w:t xml:space="preserve"> the </w:t>
      </w:r>
      <w:r w:rsidRPr="00423C8E">
        <w:rPr>
          <w:rStyle w:val="Emphasis"/>
          <w:highlight w:val="green"/>
        </w:rPr>
        <w:t xml:space="preserve">North </w:t>
      </w:r>
      <w:proofErr w:type="spellStart"/>
      <w:r w:rsidRPr="00423C8E">
        <w:rPr>
          <w:rStyle w:val="Emphasis"/>
          <w:highlight w:val="green"/>
        </w:rPr>
        <w:t>Koreaification</w:t>
      </w:r>
      <w:proofErr w:type="spellEnd"/>
      <w:r w:rsidRPr="00423C8E">
        <w:rPr>
          <w:rStyle w:val="Emphasis"/>
          <w:highlight w:val="green"/>
        </w:rPr>
        <w:t xml:space="preserve"> of Russia</w:t>
      </w:r>
      <w:r w:rsidRPr="00423C8E">
        <w:t>. That does not mean that Russia is about to become or will ever be as isolated, hostile, or aggressive as North Korea, but it only has to edge a little bit in that direction to bring terrible consequences for the world and for Russians themselves.</w:t>
      </w:r>
    </w:p>
    <w:p w14:paraId="64BDEF09" w14:textId="77777777" w:rsidR="000E218C" w:rsidRPr="00423C8E" w:rsidRDefault="000E218C" w:rsidP="000E218C">
      <w:pPr>
        <w:pStyle w:val="Heading4"/>
        <w:rPr>
          <w:rFonts w:cs="Arial"/>
        </w:rPr>
      </w:pPr>
      <w:r w:rsidRPr="00423C8E">
        <w:rPr>
          <w:rFonts w:cs="Arial"/>
        </w:rPr>
        <w:t>Only instability in the Middle East can prevent Russian economic implosion</w:t>
      </w:r>
    </w:p>
    <w:p w14:paraId="65880C53" w14:textId="77777777" w:rsidR="000E218C" w:rsidRPr="00423C8E" w:rsidRDefault="000E218C" w:rsidP="000E218C">
      <w:proofErr w:type="spellStart"/>
      <w:r w:rsidRPr="00423C8E">
        <w:rPr>
          <w:rStyle w:val="Style13ptBold"/>
        </w:rPr>
        <w:t>Baev</w:t>
      </w:r>
      <w:proofErr w:type="spellEnd"/>
      <w:r w:rsidRPr="00423C8E">
        <w:rPr>
          <w:rStyle w:val="Style13ptBold"/>
        </w:rPr>
        <w:t xml:space="preserve"> 15</w:t>
      </w:r>
      <w:r w:rsidRPr="00423C8E">
        <w:t xml:space="preserve"> (Pavel K. </w:t>
      </w:r>
      <w:proofErr w:type="spellStart"/>
      <w:r w:rsidRPr="00423C8E">
        <w:t>Baev</w:t>
      </w:r>
      <w:proofErr w:type="spellEnd"/>
      <w:r w:rsidRPr="00423C8E">
        <w:t xml:space="preserve"> is a Research Director and Professor at the Peace Research Institute, Oslo (PRIO). He is also a non-resident senior fellow at the Center for the United States and Europe (CUSE) at the Brookings Institutions, Washington DC, and a Senior Associate Fellow at the </w:t>
      </w:r>
      <w:proofErr w:type="spellStart"/>
      <w:r w:rsidRPr="00423C8E">
        <w:t>Institut</w:t>
      </w:r>
      <w:proofErr w:type="spellEnd"/>
      <w:r w:rsidRPr="00423C8E">
        <w:t xml:space="preserve"> </w:t>
      </w:r>
      <w:proofErr w:type="spellStart"/>
      <w:r w:rsidRPr="00423C8E">
        <w:t>Francais</w:t>
      </w:r>
      <w:proofErr w:type="spellEnd"/>
      <w:r w:rsidRPr="00423C8E">
        <w:t xml:space="preserve"> des Relations </w:t>
      </w:r>
      <w:proofErr w:type="spellStart"/>
      <w:r w:rsidRPr="00423C8E">
        <w:t>Internationales</w:t>
      </w:r>
      <w:proofErr w:type="spellEnd"/>
      <w:r w:rsidRPr="00423C8E">
        <w:t xml:space="preserve"> (IFRI), Paris. 24 April 2015. </w:t>
      </w:r>
      <w:hyperlink r:id="rId11" w:tgtFrame="_blank" w:history="1">
        <w:r w:rsidRPr="00423C8E">
          <w:t>https://www.opendemocracy.net/od-russia/pavel-k-baev/russia-is-spoiling-for-fight-in-middle-east</w:t>
        </w:r>
      </w:hyperlink>
      <w:r w:rsidRPr="00423C8E">
        <w:t>)</w:t>
      </w:r>
    </w:p>
    <w:p w14:paraId="2F4DC71C" w14:textId="77777777" w:rsidR="000E218C" w:rsidRPr="00423C8E" w:rsidRDefault="000E218C" w:rsidP="000E218C"/>
    <w:p w14:paraId="55DC59C8" w14:textId="77777777" w:rsidR="000E218C" w:rsidRDefault="000E218C" w:rsidP="000E218C">
      <w:r w:rsidRPr="00423C8E">
        <w:t>The first is </w:t>
      </w:r>
      <w:r w:rsidRPr="00423C8E">
        <w:rPr>
          <w:rStyle w:val="StyleUnderline"/>
        </w:rPr>
        <w:t>the dramatic (and, for Russia, devastating) </w:t>
      </w:r>
      <w:r w:rsidRPr="00423C8E">
        <w:rPr>
          <w:rStyle w:val="StyleUnderline"/>
          <w:highlight w:val="yellow"/>
        </w:rPr>
        <w:t>decline in oil prices</w:t>
      </w:r>
      <w:r w:rsidRPr="00423C8E">
        <w:t xml:space="preserve">, which </w:t>
      </w:r>
      <w:r w:rsidRPr="00423C8E">
        <w:rPr>
          <w:rStyle w:val="StyleUnderline"/>
          <w:highlight w:val="yellow"/>
        </w:rPr>
        <w:t xml:space="preserve">has been caused by profound shifts in </w:t>
      </w:r>
      <w:r w:rsidRPr="00423C8E">
        <w:rPr>
          <w:rStyle w:val="StyleUnderline"/>
        </w:rPr>
        <w:t xml:space="preserve">global </w:t>
      </w:r>
      <w:r w:rsidRPr="00423C8E">
        <w:rPr>
          <w:rStyle w:val="StyleUnderline"/>
          <w:highlight w:val="yellow"/>
        </w:rPr>
        <w:t>energy markets</w:t>
      </w:r>
      <w:r w:rsidRPr="00423C8E">
        <w:rPr>
          <w:rStyle w:val="Emphasis"/>
          <w:highlight w:val="yellow"/>
        </w:rPr>
        <w:t>. This trend might only be reversed</w:t>
      </w:r>
      <w:r w:rsidRPr="00423C8E">
        <w:t xml:space="preserve"> rapidly </w:t>
      </w:r>
      <w:r w:rsidRPr="00423C8E">
        <w:rPr>
          <w:rStyle w:val="Emphasis"/>
          <w:highlight w:val="yellow"/>
        </w:rPr>
        <w:t xml:space="preserve">by a </w:t>
      </w:r>
      <w:r w:rsidRPr="00423C8E">
        <w:rPr>
          <w:rStyle w:val="Emphasis"/>
        </w:rPr>
        <w:t xml:space="preserve">further </w:t>
      </w:r>
      <w:r w:rsidRPr="00423C8E">
        <w:rPr>
          <w:rStyle w:val="Emphasis"/>
          <w:highlight w:val="yellow"/>
        </w:rPr>
        <w:t>spike of instability in the Middle East</w:t>
      </w:r>
      <w:r w:rsidRPr="00423C8E">
        <w:rPr>
          <w:rStyle w:val="StyleUnderline"/>
          <w:highlight w:val="yellow"/>
        </w:rPr>
        <w:t>, which would disrupt supplies</w:t>
      </w:r>
      <w:r w:rsidRPr="00423C8E">
        <w:rPr>
          <w:rStyle w:val="StyleUnderline"/>
        </w:rPr>
        <w:t xml:space="preserve"> coming </w:t>
      </w:r>
      <w:r w:rsidRPr="00423C8E">
        <w:rPr>
          <w:rStyle w:val="StyleUnderline"/>
          <w:highlight w:val="yellow"/>
        </w:rPr>
        <w:t>from the</w:t>
      </w:r>
      <w:r w:rsidRPr="00423C8E">
        <w:rPr>
          <w:rStyle w:val="StyleUnderline"/>
        </w:rPr>
        <w:t xml:space="preserve"> Persian </w:t>
      </w:r>
      <w:r w:rsidRPr="00423C8E">
        <w:rPr>
          <w:rStyle w:val="StyleUnderline"/>
          <w:highlight w:val="yellow"/>
        </w:rPr>
        <w:t>Gulf</w:t>
      </w:r>
      <w:r w:rsidRPr="00423C8E">
        <w:rPr>
          <w:rStyle w:val="StyleUnderline"/>
        </w:rPr>
        <w:t>. </w:t>
      </w:r>
      <w:r w:rsidRPr="00423C8E">
        <w:rPr>
          <w:rStyle w:val="StyleUnderline"/>
          <w:highlight w:val="yellow"/>
        </w:rPr>
        <w:t>The</w:t>
      </w:r>
      <w:r w:rsidRPr="00423C8E">
        <w:rPr>
          <w:rStyle w:val="StyleUnderline"/>
        </w:rPr>
        <w:t xml:space="preserve"> 30-40% </w:t>
      </w:r>
      <w:r w:rsidRPr="00423C8E">
        <w:rPr>
          <w:rStyle w:val="StyleUnderline"/>
          <w:highlight w:val="yellow"/>
        </w:rPr>
        <w:t>price drop that occurred in the second half of 2014 happened while three</w:t>
      </w:r>
      <w:r w:rsidRPr="00423C8E">
        <w:rPr>
          <w:rStyle w:val="StyleUnderline"/>
        </w:rPr>
        <w:t xml:space="preserve"> </w:t>
      </w:r>
      <w:r w:rsidRPr="00423C8E">
        <w:rPr>
          <w:rStyle w:val="StyleUnderline"/>
          <w:highlight w:val="yellow"/>
        </w:rPr>
        <w:t>major suppliers</w:t>
      </w:r>
      <w:r w:rsidRPr="00423C8E">
        <w:rPr>
          <w:rStyle w:val="StyleUnderline"/>
        </w:rPr>
        <w:t>—Iraq, Iran, and Libya—</w:t>
      </w:r>
      <w:r w:rsidRPr="00423C8E">
        <w:rPr>
          <w:rStyle w:val="StyleUnderline"/>
          <w:highlight w:val="yellow"/>
        </w:rPr>
        <w:t>were</w:t>
      </w:r>
      <w:r w:rsidRPr="00423C8E">
        <w:rPr>
          <w:rStyle w:val="StyleUnderline"/>
        </w:rPr>
        <w:t xml:space="preserve"> already </w:t>
      </w:r>
      <w:r w:rsidRPr="00423C8E">
        <w:rPr>
          <w:rStyle w:val="StyleUnderline"/>
          <w:highlight w:val="yellow"/>
        </w:rPr>
        <w:t>performing far below capacity</w:t>
      </w:r>
      <w:r w:rsidRPr="00423C8E">
        <w:rPr>
          <w:rStyle w:val="StyleUnderline"/>
        </w:rPr>
        <w:t>. It is reasonable to assume that </w:t>
      </w:r>
      <w:r w:rsidRPr="00423C8E">
        <w:rPr>
          <w:rStyle w:val="StyleUnderline"/>
          <w:highlight w:val="yellow"/>
        </w:rPr>
        <w:t xml:space="preserve">a </w:t>
      </w:r>
      <w:proofErr w:type="spellStart"/>
      <w:r w:rsidRPr="00423C8E">
        <w:rPr>
          <w:rStyle w:val="StyleUnderline"/>
          <w:highlight w:val="yellow"/>
        </w:rPr>
        <w:t>normalisation</w:t>
      </w:r>
      <w:proofErr w:type="spellEnd"/>
      <w:r w:rsidRPr="00423C8E">
        <w:rPr>
          <w:rStyle w:val="StyleUnderline"/>
          <w:highlight w:val="yellow"/>
        </w:rPr>
        <w:t xml:space="preserve"> of production in any of them would push the benchmark</w:t>
      </w:r>
      <w:r w:rsidRPr="00423C8E">
        <w:rPr>
          <w:rStyle w:val="StyleUnderline"/>
        </w:rPr>
        <w:t xml:space="preserve"> </w:t>
      </w:r>
      <w:r w:rsidRPr="00423C8E">
        <w:rPr>
          <w:rStyle w:val="StyleUnderline"/>
          <w:highlight w:val="yellow"/>
        </w:rPr>
        <w:t>price even lower. Russia may</w:t>
      </w:r>
      <w:r w:rsidRPr="00423C8E">
        <w:rPr>
          <w:rStyle w:val="StyleUnderline"/>
        </w:rPr>
        <w:t xml:space="preserve"> thus </w:t>
      </w:r>
      <w:r w:rsidRPr="00423C8E">
        <w:rPr>
          <w:rStyle w:val="StyleUnderline"/>
          <w:highlight w:val="yellow"/>
        </w:rPr>
        <w:t>find it necessary to prevent</w:t>
      </w:r>
      <w:r w:rsidRPr="00423C8E">
        <w:t xml:space="preserve"> progress in conflict resolution (and, hence, </w:t>
      </w:r>
      <w:proofErr w:type="spellStart"/>
      <w:r w:rsidRPr="00423C8E">
        <w:rPr>
          <w:rStyle w:val="StyleUnderline"/>
          <w:highlight w:val="yellow"/>
        </w:rPr>
        <w:t>stabilisation</w:t>
      </w:r>
      <w:proofErr w:type="spellEnd"/>
      <w:r w:rsidRPr="00423C8E">
        <w:t xml:space="preserve"> in one or more of these three major producers). </w:t>
      </w:r>
      <w:r w:rsidRPr="00423C8E">
        <w:rPr>
          <w:rStyle w:val="Emphasis"/>
          <w:highlight w:val="yellow"/>
        </w:rPr>
        <w:t>It could mean the difference between severe economic crisis and implosion.</w:t>
      </w:r>
    </w:p>
    <w:p w14:paraId="016D3AFB" w14:textId="77777777" w:rsidR="000E218C" w:rsidRPr="00423C8E" w:rsidRDefault="000E218C" w:rsidP="000E218C">
      <w:pPr>
        <w:pStyle w:val="Heading4"/>
        <w:rPr>
          <w:rFonts w:cs="Arial"/>
          <w:u w:val="single"/>
        </w:rPr>
      </w:pPr>
      <w:r w:rsidRPr="00423C8E">
        <w:rPr>
          <w:rFonts w:cs="Arial"/>
        </w:rPr>
        <w:t xml:space="preserve">They’ll use cyberattacks, which cause </w:t>
      </w:r>
      <w:r w:rsidRPr="00423C8E">
        <w:rPr>
          <w:rFonts w:cs="Arial"/>
          <w:u w:val="single"/>
        </w:rPr>
        <w:t>extinction</w:t>
      </w:r>
    </w:p>
    <w:p w14:paraId="567C632F" w14:textId="77777777" w:rsidR="000E218C" w:rsidRPr="00423C8E" w:rsidRDefault="000E218C" w:rsidP="000E218C">
      <w:r w:rsidRPr="00423C8E">
        <w:rPr>
          <w:rStyle w:val="Style13ptBold"/>
        </w:rPr>
        <w:t>Perkovich 18</w:t>
      </w:r>
      <w:r w:rsidRPr="00423C8E">
        <w:t xml:space="preserve"> [George, Olivier and </w:t>
      </w:r>
      <w:proofErr w:type="spellStart"/>
      <w:r w:rsidRPr="00423C8E">
        <w:t>Nomellini</w:t>
      </w:r>
      <w:proofErr w:type="spellEnd"/>
      <w:r w:rsidRPr="00423C8E">
        <w:t xml:space="preserve"> chair and vice president for studies at the Carnegie Endowment for International Peace, “Really? We’re </w:t>
      </w:r>
      <w:proofErr w:type="spellStart"/>
      <w:r w:rsidRPr="00423C8E">
        <w:t>Gonna</w:t>
      </w:r>
      <w:proofErr w:type="spellEnd"/>
      <w:r w:rsidRPr="00423C8E">
        <w:t xml:space="preserve"> Nuke Russia for a Cyberattack?” 1/18, </w:t>
      </w:r>
      <w:hyperlink r:id="rId12" w:history="1">
        <w:r w:rsidRPr="00423C8E">
          <w:rPr>
            <w:rStyle w:val="Hyperlink"/>
          </w:rPr>
          <w:t>https://www.politico.com/magazine/story/2018/01/18/donald-trump-russia-nuclear-cyberattack-216477</w:t>
        </w:r>
      </w:hyperlink>
      <w:r w:rsidRPr="00423C8E">
        <w:t>]</w:t>
      </w:r>
    </w:p>
    <w:p w14:paraId="7CF5DE29" w14:textId="77777777" w:rsidR="000E218C" w:rsidRDefault="000E218C" w:rsidP="000E218C">
      <w:r w:rsidRPr="00423C8E">
        <w:t xml:space="preserve">For three reasons, the Trump administration would be wise to reconsider and more carefully calibrate the circumstances under which it would initiate nuclear war. The first reason has to do with the fact that </w:t>
      </w:r>
      <w:r w:rsidRPr="00423C8E">
        <w:rPr>
          <w:rStyle w:val="StyleUnderline"/>
        </w:rPr>
        <w:t xml:space="preserve">nuclear war would be </w:t>
      </w:r>
      <w:r w:rsidRPr="00423C8E">
        <w:rPr>
          <w:rStyle w:val="Emphasis"/>
        </w:rPr>
        <w:t>much more devastating</w:t>
      </w:r>
      <w:r w:rsidRPr="00423C8E">
        <w:t xml:space="preserve"> to the United States </w:t>
      </w:r>
      <w:r w:rsidRPr="00423C8E">
        <w:rPr>
          <w:rStyle w:val="Emphasis"/>
        </w:rPr>
        <w:t>than</w:t>
      </w:r>
      <w:r w:rsidRPr="00423C8E">
        <w:t xml:space="preserve"> would </w:t>
      </w:r>
      <w:r w:rsidRPr="00423C8E">
        <w:rPr>
          <w:rStyle w:val="Emphasis"/>
        </w:rPr>
        <w:t>any conceivable cyberattack</w:t>
      </w:r>
      <w:r w:rsidRPr="00423C8E">
        <w:t xml:space="preserve">. </w:t>
      </w:r>
      <w:r w:rsidRPr="00423C8E">
        <w:rPr>
          <w:rStyle w:val="StyleUnderline"/>
        </w:rPr>
        <w:t xml:space="preserve">Russia and China appear to be the </w:t>
      </w:r>
      <w:r w:rsidRPr="00423C8E">
        <w:rPr>
          <w:rStyle w:val="Emphasis"/>
        </w:rPr>
        <w:t>most likely adversaries</w:t>
      </w:r>
      <w:r w:rsidRPr="00423C8E">
        <w:rPr>
          <w:rStyle w:val="StyleUnderline"/>
        </w:rPr>
        <w:t xml:space="preserve"> that in the near term might be able to use cyberweapons to disable significant segments of the U.S. electricity system</w:t>
      </w:r>
      <w:r w:rsidRPr="00423C8E">
        <w:t xml:space="preserve">. Indeed, </w:t>
      </w:r>
      <w:r w:rsidRPr="00423C8E">
        <w:rPr>
          <w:rStyle w:val="Emphasis"/>
          <w:highlight w:val="green"/>
        </w:rPr>
        <w:t>Russian attackers</w:t>
      </w:r>
      <w:r w:rsidRPr="00423C8E">
        <w:rPr>
          <w:rStyle w:val="Emphasis"/>
        </w:rPr>
        <w:t xml:space="preserve"> already </w:t>
      </w:r>
      <w:r w:rsidRPr="00423C8E">
        <w:rPr>
          <w:rStyle w:val="Emphasis"/>
          <w:highlight w:val="green"/>
        </w:rPr>
        <w:t>did</w:t>
      </w:r>
      <w:r w:rsidRPr="00423C8E">
        <w:rPr>
          <w:rStyle w:val="Emphasis"/>
        </w:rPr>
        <w:t xml:space="preserve"> so to </w:t>
      </w:r>
      <w:r w:rsidRPr="00423C8E">
        <w:rPr>
          <w:rStyle w:val="Emphasis"/>
          <w:highlight w:val="green"/>
        </w:rPr>
        <w:t>Ukraine</w:t>
      </w:r>
      <w:r w:rsidRPr="00423C8E">
        <w:rPr>
          <w:rStyle w:val="StyleUnderline"/>
        </w:rPr>
        <w:t>, in a December 2015 operation that shut down power for approximately 230,000 Ukrainians</w:t>
      </w:r>
      <w:r w:rsidRPr="00423C8E">
        <w:t xml:space="preserve"> for up to six hours. That attack, Wired magazine reported last June, may have been a dress rehearsal for a future assault on the U.S. power grid. Now </w:t>
      </w:r>
      <w:r w:rsidRPr="00423C8E">
        <w:rPr>
          <w:rStyle w:val="Emphasis"/>
          <w:highlight w:val="green"/>
        </w:rPr>
        <w:t>imagine it was much worse</w:t>
      </w:r>
      <w:r w:rsidRPr="00423C8E">
        <w:t xml:space="preserve">, and all of Ukraine was without electricity for weeks. </w:t>
      </w:r>
      <w:r w:rsidRPr="00423C8E">
        <w:rPr>
          <w:rStyle w:val="StyleUnderline"/>
        </w:rPr>
        <w:t>If Ukraine possessed nuclear weapons, would any sane person in Washington have recommended that Ukrainian leaders retaliate by nuking Russia</w:t>
      </w:r>
      <w:r w:rsidRPr="00423C8E">
        <w:t xml:space="preserve">, and thereby inviting Russian nuclear attacks on Ukraine? The cure would have been much worse than the disease. The same strategic logic applies to the United States. </w:t>
      </w:r>
      <w:r w:rsidRPr="00423C8E">
        <w:rPr>
          <w:rStyle w:val="StyleUnderline"/>
          <w:highlight w:val="green"/>
        </w:rPr>
        <w:t>A cyberattack on</w:t>
      </w:r>
      <w:r w:rsidRPr="00423C8E">
        <w:rPr>
          <w:rStyle w:val="StyleUnderline"/>
        </w:rPr>
        <w:t xml:space="preserve"> U.S. </w:t>
      </w:r>
      <w:r w:rsidRPr="00423C8E">
        <w:rPr>
          <w:rStyle w:val="StyleUnderline"/>
          <w:highlight w:val="green"/>
        </w:rPr>
        <w:t>civilian infrastructure could be</w:t>
      </w:r>
      <w:r w:rsidRPr="00423C8E">
        <w:rPr>
          <w:rStyle w:val="StyleUnderline"/>
        </w:rPr>
        <w:t xml:space="preserve"> </w:t>
      </w:r>
      <w:r w:rsidRPr="00423C8E">
        <w:rPr>
          <w:rStyle w:val="Emphasis"/>
          <w:highlight w:val="green"/>
        </w:rPr>
        <w:t>enormously disruptive</w:t>
      </w:r>
      <w:r w:rsidRPr="00423C8E">
        <w:rPr>
          <w:rStyle w:val="Emphasis"/>
        </w:rPr>
        <w:t xml:space="preserve"> and costly</w:t>
      </w:r>
      <w:r w:rsidRPr="00423C8E">
        <w:t xml:space="preserve">. </w:t>
      </w:r>
      <w:r w:rsidRPr="00423C8E">
        <w:rPr>
          <w:rStyle w:val="StyleUnderline"/>
        </w:rPr>
        <w:t xml:space="preserve">Depending on the scale and durability of outages of electricity, piped water, etc., </w:t>
      </w:r>
      <w:r w:rsidRPr="00423C8E">
        <w:rPr>
          <w:rStyle w:val="Emphasis"/>
          <w:highlight w:val="green"/>
        </w:rPr>
        <w:t>the effect could be like</w:t>
      </w:r>
      <w:r w:rsidRPr="00423C8E">
        <w:rPr>
          <w:rStyle w:val="Emphasis"/>
        </w:rPr>
        <w:t xml:space="preserve"> what </w:t>
      </w:r>
      <w:r w:rsidRPr="00423C8E">
        <w:rPr>
          <w:rStyle w:val="Emphasis"/>
          <w:highlight w:val="green"/>
        </w:rPr>
        <w:t>Puerto Rico</w:t>
      </w:r>
      <w:r w:rsidRPr="00423C8E">
        <w:rPr>
          <w:rStyle w:val="Emphasis"/>
        </w:rPr>
        <w:t xml:space="preserve"> is experiencing</w:t>
      </w:r>
      <w:r w:rsidRPr="00423C8E">
        <w:rPr>
          <w:rStyle w:val="StyleUnderline"/>
        </w:rPr>
        <w:t xml:space="preserve"> due to Hurricane Maria</w:t>
      </w:r>
      <w:r w:rsidRPr="00423C8E">
        <w:t xml:space="preserve"> (though without the collapsed roadways and buildings). But, </w:t>
      </w:r>
      <w:r w:rsidRPr="00423C8E">
        <w:rPr>
          <w:rStyle w:val="StyleUnderline"/>
          <w:highlight w:val="green"/>
        </w:rPr>
        <w:t>if a U.S. president initiated</w:t>
      </w:r>
      <w:r w:rsidRPr="00423C8E">
        <w:rPr>
          <w:rStyle w:val="StyleUnderline"/>
        </w:rPr>
        <w:t xml:space="preserve"> nuclear </w:t>
      </w:r>
      <w:r w:rsidRPr="00423C8E">
        <w:rPr>
          <w:rStyle w:val="StyleUnderline"/>
          <w:highlight w:val="green"/>
        </w:rPr>
        <w:t>war</w:t>
      </w:r>
      <w:r w:rsidRPr="00423C8E">
        <w:rPr>
          <w:rStyle w:val="StyleUnderline"/>
        </w:rPr>
        <w:t xml:space="preserve"> in response to a massive cyberattack</w:t>
      </w:r>
      <w:r w:rsidRPr="00423C8E">
        <w:rPr>
          <w:rStyle w:val="Emphasis"/>
          <w:i/>
          <w:sz w:val="28"/>
          <w:szCs w:val="28"/>
        </w:rPr>
        <w:t xml:space="preserve">, </w:t>
      </w:r>
      <w:r w:rsidRPr="00423C8E">
        <w:rPr>
          <w:rStyle w:val="Emphasis"/>
          <w:i/>
          <w:sz w:val="28"/>
          <w:szCs w:val="28"/>
          <w:highlight w:val="green"/>
        </w:rPr>
        <w:t>Russia and China would be expected to retaliate with nuclear weapons</w:t>
      </w:r>
      <w:r w:rsidRPr="00423C8E">
        <w:rPr>
          <w:i/>
          <w:szCs w:val="28"/>
        </w:rPr>
        <w:t>.</w:t>
      </w:r>
      <w:r w:rsidRPr="00423C8E">
        <w:t xml:space="preserve"> </w:t>
      </w:r>
      <w:r w:rsidRPr="00423C8E">
        <w:rPr>
          <w:rStyle w:val="StyleUnderline"/>
          <w:highlight w:val="green"/>
        </w:rPr>
        <w:t>This could leave the mainland</w:t>
      </w:r>
      <w:r w:rsidRPr="00423C8E">
        <w:rPr>
          <w:rStyle w:val="StyleUnderline"/>
        </w:rPr>
        <w:t xml:space="preserve"> U.S. in </w:t>
      </w:r>
      <w:r w:rsidRPr="00423C8E">
        <w:rPr>
          <w:rStyle w:val="StyleUnderline"/>
          <w:highlight w:val="green"/>
        </w:rPr>
        <w:t xml:space="preserve">the condition of Puerto Rico </w:t>
      </w:r>
      <w:r w:rsidRPr="00423C8E">
        <w:rPr>
          <w:rStyle w:val="Emphasis"/>
          <w:i/>
          <w:sz w:val="28"/>
          <w:szCs w:val="28"/>
          <w:highlight w:val="green"/>
        </w:rPr>
        <w:t>minus all the people</w:t>
      </w:r>
      <w:r w:rsidRPr="00423C8E">
        <w:rPr>
          <w:rStyle w:val="Emphasis"/>
          <w:i/>
          <w:sz w:val="28"/>
          <w:szCs w:val="28"/>
        </w:rPr>
        <w:t xml:space="preserve">, </w:t>
      </w:r>
      <w:proofErr w:type="gramStart"/>
      <w:r w:rsidRPr="00423C8E">
        <w:rPr>
          <w:rStyle w:val="Emphasis"/>
          <w:i/>
          <w:sz w:val="28"/>
          <w:szCs w:val="28"/>
        </w:rPr>
        <w:t>buildings</w:t>
      </w:r>
      <w:proofErr w:type="gramEnd"/>
      <w:r w:rsidRPr="00423C8E">
        <w:rPr>
          <w:rStyle w:val="Emphasis"/>
          <w:i/>
          <w:sz w:val="28"/>
          <w:szCs w:val="28"/>
        </w:rPr>
        <w:t xml:space="preserve"> and wildlife</w:t>
      </w:r>
      <w:r w:rsidRPr="00423C8E">
        <w:t xml:space="preserve">. </w:t>
      </w:r>
      <w:r w:rsidRPr="00423C8E">
        <w:rPr>
          <w:rStyle w:val="StyleUnderline"/>
        </w:rPr>
        <w:t xml:space="preserve">Russia and China would suffer gravely in the process, but the U.S. would lose much more than it would gain by moving from cyberwar to nuclear war. </w:t>
      </w:r>
      <w:r w:rsidRPr="00423C8E">
        <w:t xml:space="preserve">Here’s the second reason it’s crazy to retaliate with nuclear weapons: </w:t>
      </w:r>
      <w:r w:rsidRPr="00423C8E">
        <w:rPr>
          <w:rStyle w:val="StyleUnderline"/>
        </w:rPr>
        <w:t xml:space="preserve">The United States’ </w:t>
      </w:r>
      <w:r w:rsidRPr="00423C8E">
        <w:rPr>
          <w:rStyle w:val="StyleUnderline"/>
          <w:highlight w:val="green"/>
        </w:rPr>
        <w:t>conventional and cyber capabilities</w:t>
      </w:r>
      <w:r w:rsidRPr="00423C8E">
        <w:rPr>
          <w:rStyle w:val="StyleUnderline"/>
        </w:rPr>
        <w:t xml:space="preserve"> combined </w:t>
      </w:r>
      <w:r w:rsidRPr="00423C8E">
        <w:rPr>
          <w:rStyle w:val="StyleUnderline"/>
          <w:highlight w:val="green"/>
        </w:rPr>
        <w:t>are greater</w:t>
      </w:r>
      <w:r w:rsidRPr="00423C8E">
        <w:rPr>
          <w:rStyle w:val="StyleUnderline"/>
        </w:rPr>
        <w:t xml:space="preserve"> than its adversaries’</w:t>
      </w:r>
      <w:r w:rsidRPr="00423C8E">
        <w:t xml:space="preserve">. Thus, the United States for decades has wanted to keep conflicts from going nuclear, where it would be harder if not impossible to “win.” </w:t>
      </w:r>
      <w:r w:rsidRPr="00423C8E">
        <w:rPr>
          <w:rStyle w:val="StyleUnderline"/>
          <w:highlight w:val="green"/>
        </w:rPr>
        <w:t>The U.S. continues to develop</w:t>
      </w:r>
      <w:r w:rsidRPr="00423C8E">
        <w:rPr>
          <w:rStyle w:val="StyleUnderline"/>
        </w:rPr>
        <w:t xml:space="preserve"> and deploy </w:t>
      </w:r>
      <w:r w:rsidRPr="00423C8E">
        <w:rPr>
          <w:rStyle w:val="StyleUnderline"/>
          <w:highlight w:val="green"/>
        </w:rPr>
        <w:t>its own cyber capabilities</w:t>
      </w:r>
      <w:r w:rsidRPr="00423C8E">
        <w:rPr>
          <w:rStyle w:val="StyleUnderline"/>
        </w:rPr>
        <w:t xml:space="preserve"> to disrupt adversaries’ civilian and dual-use infrastructure</w:t>
      </w:r>
      <w:r w:rsidRPr="00423C8E">
        <w:t xml:space="preserve">—energy, water, finance, etc. </w:t>
      </w:r>
      <w:r w:rsidRPr="00423C8E">
        <w:rPr>
          <w:rStyle w:val="StyleUnderline"/>
          <w:highlight w:val="green"/>
        </w:rPr>
        <w:t>This helps</w:t>
      </w:r>
      <w:r w:rsidRPr="00423C8E">
        <w:rPr>
          <w:highlight w:val="green"/>
        </w:rPr>
        <w:t xml:space="preserve"> </w:t>
      </w:r>
      <w:r w:rsidRPr="00423C8E">
        <w:rPr>
          <w:rStyle w:val="StyleUnderline"/>
          <w:highlight w:val="green"/>
        </w:rPr>
        <w:t>deter adversaries</w:t>
      </w:r>
      <w:r w:rsidRPr="00423C8E">
        <w:rPr>
          <w:rStyle w:val="StyleUnderline"/>
        </w:rPr>
        <w:t xml:space="preserve"> from initiating cyberwarfare on a large scale, and, if deterrence fails, to </w:t>
      </w:r>
      <w:r w:rsidRPr="00423C8E">
        <w:rPr>
          <w:rStyle w:val="StyleUnderline"/>
          <w:highlight w:val="green"/>
        </w:rPr>
        <w:t>enable</w:t>
      </w:r>
      <w:r w:rsidRPr="00423C8E">
        <w:rPr>
          <w:highlight w:val="green"/>
        </w:rPr>
        <w:t xml:space="preserve"> </w:t>
      </w:r>
      <w:r w:rsidRPr="00423C8E">
        <w:rPr>
          <w:rStyle w:val="Emphasis"/>
          <w:i/>
          <w:sz w:val="28"/>
          <w:szCs w:val="28"/>
          <w:highlight w:val="green"/>
        </w:rPr>
        <w:t>countervailing cyberattacks and</w:t>
      </w:r>
      <w:r w:rsidRPr="00423C8E">
        <w:rPr>
          <w:rStyle w:val="Emphasis"/>
          <w:i/>
          <w:sz w:val="28"/>
          <w:szCs w:val="28"/>
        </w:rPr>
        <w:t xml:space="preserve"> perhaps </w:t>
      </w:r>
      <w:r w:rsidRPr="00423C8E">
        <w:rPr>
          <w:rStyle w:val="Emphasis"/>
          <w:i/>
          <w:sz w:val="28"/>
          <w:szCs w:val="28"/>
          <w:highlight w:val="green"/>
        </w:rPr>
        <w:t>conventional warfare</w:t>
      </w:r>
      <w:r w:rsidRPr="00423C8E">
        <w:t>.</w:t>
      </w:r>
    </w:p>
    <w:p w14:paraId="7F58B943" w14:textId="77777777" w:rsidR="000E218C" w:rsidRPr="00992060" w:rsidRDefault="000E218C" w:rsidP="000E218C">
      <w:pPr>
        <w:pStyle w:val="Heading4"/>
        <w:rPr>
          <w:rFonts w:asciiTheme="minorHAnsi" w:hAnsiTheme="minorHAnsi" w:cstheme="minorHAnsi"/>
        </w:rPr>
      </w:pPr>
      <w:r w:rsidRPr="00992060">
        <w:rPr>
          <w:rFonts w:asciiTheme="minorHAnsi" w:hAnsiTheme="minorHAnsi" w:cstheme="minorHAnsi"/>
        </w:rPr>
        <w:t>Oil and gas key to Canadian economy – contributes both directly and indirectly to the rest of the economy</w:t>
      </w:r>
    </w:p>
    <w:p w14:paraId="09C82E9D" w14:textId="77777777" w:rsidR="000E218C" w:rsidRPr="00992060" w:rsidRDefault="000E218C" w:rsidP="000E218C">
      <w:pPr>
        <w:pStyle w:val="ListParagraph"/>
        <w:numPr>
          <w:ilvl w:val="0"/>
          <w:numId w:val="16"/>
        </w:numPr>
        <w:rPr>
          <w:rFonts w:asciiTheme="minorHAnsi" w:hAnsiTheme="minorHAnsi" w:cstheme="minorHAnsi"/>
          <w:sz w:val="16"/>
          <w:szCs w:val="16"/>
        </w:rPr>
      </w:pPr>
      <w:r w:rsidRPr="00992060">
        <w:rPr>
          <w:rFonts w:asciiTheme="minorHAnsi" w:hAnsiTheme="minorHAnsi" w:cstheme="minorHAnsi"/>
          <w:sz w:val="16"/>
          <w:szCs w:val="16"/>
        </w:rPr>
        <w:t>8 percent of Canadian GDP &amp; tax revenue</w:t>
      </w:r>
    </w:p>
    <w:p w14:paraId="5FB0E678" w14:textId="77777777" w:rsidR="000E218C" w:rsidRPr="00992060" w:rsidRDefault="000E218C" w:rsidP="000E218C">
      <w:pPr>
        <w:pStyle w:val="ListParagraph"/>
        <w:numPr>
          <w:ilvl w:val="0"/>
          <w:numId w:val="16"/>
        </w:numPr>
        <w:rPr>
          <w:rFonts w:asciiTheme="minorHAnsi" w:hAnsiTheme="minorHAnsi" w:cstheme="minorHAnsi"/>
          <w:sz w:val="16"/>
          <w:szCs w:val="16"/>
        </w:rPr>
      </w:pPr>
      <w:r w:rsidRPr="00992060">
        <w:rPr>
          <w:rFonts w:asciiTheme="minorHAnsi" w:hAnsiTheme="minorHAnsi" w:cstheme="minorHAnsi"/>
          <w:sz w:val="16"/>
          <w:szCs w:val="16"/>
        </w:rPr>
        <w:t>Direct contributor through employment</w:t>
      </w:r>
    </w:p>
    <w:p w14:paraId="20867498" w14:textId="77777777" w:rsidR="000E218C" w:rsidRPr="00992060" w:rsidRDefault="000E218C" w:rsidP="000E218C">
      <w:pPr>
        <w:pStyle w:val="ListParagraph"/>
        <w:numPr>
          <w:ilvl w:val="0"/>
          <w:numId w:val="16"/>
        </w:numPr>
        <w:rPr>
          <w:rFonts w:asciiTheme="minorHAnsi" w:hAnsiTheme="minorHAnsi" w:cstheme="minorHAnsi"/>
          <w:sz w:val="16"/>
          <w:szCs w:val="16"/>
        </w:rPr>
      </w:pPr>
      <w:r w:rsidRPr="00992060">
        <w:rPr>
          <w:rFonts w:asciiTheme="minorHAnsi" w:hAnsiTheme="minorHAnsi" w:cstheme="minorHAnsi"/>
          <w:sz w:val="16"/>
          <w:szCs w:val="16"/>
        </w:rPr>
        <w:t>Indirect contributor through links to other industries</w:t>
      </w:r>
    </w:p>
    <w:p w14:paraId="6133AD61" w14:textId="77777777" w:rsidR="000E218C" w:rsidRPr="00992060" w:rsidRDefault="000E218C" w:rsidP="000E218C">
      <w:pPr>
        <w:rPr>
          <w:rFonts w:asciiTheme="minorHAnsi" w:hAnsiTheme="minorHAnsi" w:cstheme="minorHAnsi"/>
        </w:rPr>
      </w:pPr>
      <w:proofErr w:type="spellStart"/>
      <w:r w:rsidRPr="00992060">
        <w:rPr>
          <w:rStyle w:val="Style13ptBold"/>
          <w:rFonts w:asciiTheme="minorHAnsi" w:hAnsiTheme="minorHAnsi" w:cstheme="minorHAnsi"/>
        </w:rPr>
        <w:t>Globerman</w:t>
      </w:r>
      <w:proofErr w:type="spellEnd"/>
      <w:r w:rsidRPr="00992060">
        <w:rPr>
          <w:rStyle w:val="Style13ptBold"/>
          <w:rFonts w:asciiTheme="minorHAnsi" w:hAnsiTheme="minorHAnsi" w:cstheme="minorHAnsi"/>
        </w:rPr>
        <w:t xml:space="preserve"> and </w:t>
      </w:r>
      <w:proofErr w:type="spellStart"/>
      <w:r w:rsidRPr="00992060">
        <w:rPr>
          <w:rStyle w:val="Style13ptBold"/>
          <w:rFonts w:asciiTheme="minorHAnsi" w:hAnsiTheme="minorHAnsi" w:cstheme="minorHAnsi"/>
        </w:rPr>
        <w:t>Emes</w:t>
      </w:r>
      <w:proofErr w:type="spellEnd"/>
      <w:r w:rsidRPr="00992060">
        <w:rPr>
          <w:rStyle w:val="Style13ptBold"/>
          <w:rFonts w:asciiTheme="minorHAnsi" w:hAnsiTheme="minorHAnsi" w:cstheme="minorHAnsi"/>
        </w:rPr>
        <w:t xml:space="preserve"> 19</w:t>
      </w:r>
      <w:r w:rsidRPr="00992060">
        <w:rPr>
          <w:rFonts w:asciiTheme="minorHAnsi" w:hAnsiTheme="minorHAnsi" w:cstheme="minorHAnsi"/>
        </w:rPr>
        <w:t xml:space="preserve">, Steven </w:t>
      </w:r>
      <w:proofErr w:type="spellStart"/>
      <w:proofErr w:type="gramStart"/>
      <w:r w:rsidRPr="00992060">
        <w:rPr>
          <w:rFonts w:asciiTheme="minorHAnsi" w:hAnsiTheme="minorHAnsi" w:cstheme="minorHAnsi"/>
        </w:rPr>
        <w:t>Globerman</w:t>
      </w:r>
      <w:proofErr w:type="spellEnd"/>
      <w:r w:rsidRPr="00992060">
        <w:rPr>
          <w:rFonts w:asciiTheme="minorHAnsi" w:hAnsiTheme="minorHAnsi" w:cstheme="minorHAnsi"/>
        </w:rPr>
        <w:t xml:space="preserve">  is</w:t>
      </w:r>
      <w:proofErr w:type="gramEnd"/>
      <w:r w:rsidRPr="00992060">
        <w:rPr>
          <w:rFonts w:asciiTheme="minorHAnsi" w:hAnsiTheme="minorHAnsi" w:cstheme="minorHAnsi"/>
        </w:rPr>
        <w:t xml:space="preserve"> a Resident Scholar and Addington Chair in Measurement, Professor Emeritus, Western Washington University and Joel </w:t>
      </w:r>
      <w:proofErr w:type="spellStart"/>
      <w:r w:rsidRPr="00992060">
        <w:rPr>
          <w:rFonts w:asciiTheme="minorHAnsi" w:hAnsiTheme="minorHAnsi" w:cstheme="minorHAnsi"/>
        </w:rPr>
        <w:t>Emes</w:t>
      </w:r>
      <w:proofErr w:type="spellEnd"/>
      <w:r w:rsidRPr="00992060">
        <w:rPr>
          <w:rFonts w:asciiTheme="minorHAnsi" w:hAnsiTheme="minorHAnsi" w:cstheme="minorHAnsi"/>
        </w:rPr>
        <w:t xml:space="preserve"> is a Senior Fellow at Fraser Institute, 5-7-2019, "Investment in the Canadian and U.S. Oil and Gas Sectors: A Tale of Diverging Fortunes," Fraser Institute, https://www.fraserinstitute.org/studies/investment-in-the-canadian-and-us-oil-and-gas-sectors-a-tale-of-diverging-fortunes, HKR-AT </w:t>
      </w:r>
    </w:p>
    <w:p w14:paraId="168F4AFE" w14:textId="77777777" w:rsidR="000E218C" w:rsidRPr="00992060" w:rsidRDefault="000E218C" w:rsidP="000E218C">
      <w:pPr>
        <w:rPr>
          <w:rFonts w:asciiTheme="minorHAnsi" w:eastAsia="Times New Roman" w:hAnsiTheme="minorHAnsi" w:cstheme="minorHAnsi"/>
          <w:sz w:val="16"/>
        </w:rPr>
      </w:pPr>
      <w:r w:rsidRPr="00992060">
        <w:rPr>
          <w:rFonts w:asciiTheme="minorHAnsi" w:eastAsia="Times New Roman" w:hAnsiTheme="minorHAnsi" w:cstheme="minorHAnsi"/>
          <w:u w:val="single"/>
        </w:rPr>
        <w:t xml:space="preserve">The </w:t>
      </w:r>
      <w:r w:rsidRPr="00992060">
        <w:rPr>
          <w:rFonts w:asciiTheme="minorHAnsi" w:eastAsia="Times New Roman" w:hAnsiTheme="minorHAnsi" w:cstheme="minorHAnsi"/>
          <w:b/>
          <w:bCs/>
          <w:highlight w:val="yellow"/>
          <w:u w:val="single"/>
        </w:rPr>
        <w:t xml:space="preserve">oil and gas industry </w:t>
      </w:r>
      <w:proofErr w:type="gramStart"/>
      <w:r w:rsidRPr="00992060">
        <w:rPr>
          <w:rFonts w:asciiTheme="minorHAnsi" w:eastAsia="Times New Roman" w:hAnsiTheme="minorHAnsi" w:cstheme="minorHAnsi"/>
          <w:b/>
          <w:bCs/>
          <w:highlight w:val="yellow"/>
          <w:u w:val="single"/>
        </w:rPr>
        <w:t>is</w:t>
      </w:r>
      <w:proofErr w:type="gramEnd"/>
      <w:r w:rsidRPr="00992060">
        <w:rPr>
          <w:rFonts w:asciiTheme="minorHAnsi" w:eastAsia="Times New Roman" w:hAnsiTheme="minorHAnsi" w:cstheme="minorHAnsi"/>
          <w:b/>
          <w:bCs/>
          <w:highlight w:val="yellow"/>
          <w:u w:val="single"/>
        </w:rPr>
        <w:t xml:space="preserve"> critically important to Canada’s economy</w:t>
      </w:r>
      <w:r w:rsidRPr="00992060">
        <w:rPr>
          <w:rFonts w:asciiTheme="minorHAnsi" w:eastAsia="Times New Roman" w:hAnsiTheme="minorHAnsi" w:cstheme="minorHAnsi"/>
          <w:b/>
          <w:bCs/>
          <w:u w:val="single"/>
        </w:rPr>
        <w:t>.</w:t>
      </w:r>
      <w:r w:rsidRPr="00992060">
        <w:rPr>
          <w:rFonts w:asciiTheme="minorHAnsi" w:eastAsia="Times New Roman" w:hAnsiTheme="minorHAnsi" w:cstheme="minorHAnsi"/>
          <w:u w:val="single"/>
        </w:rPr>
        <w:t xml:space="preserve"> </w:t>
      </w:r>
      <w:r w:rsidRPr="00992060">
        <w:rPr>
          <w:rFonts w:asciiTheme="minorHAnsi" w:eastAsia="Times New Roman" w:hAnsiTheme="minorHAnsi" w:cstheme="minorHAnsi"/>
          <w:b/>
          <w:bCs/>
          <w:u w:val="single"/>
        </w:rPr>
        <w:t xml:space="preserve">It accounts for </w:t>
      </w:r>
      <w:r w:rsidRPr="00992060">
        <w:rPr>
          <w:rFonts w:asciiTheme="minorHAnsi" w:eastAsia="Times New Roman" w:hAnsiTheme="minorHAnsi" w:cstheme="minorHAnsi"/>
          <w:b/>
          <w:bCs/>
          <w:highlight w:val="yellow"/>
          <w:u w:val="single"/>
        </w:rPr>
        <w:t>almost 8 percent of</w:t>
      </w:r>
      <w:r w:rsidRPr="00992060">
        <w:rPr>
          <w:rFonts w:asciiTheme="minorHAnsi" w:eastAsia="Times New Roman" w:hAnsiTheme="minorHAnsi" w:cstheme="minorHAnsi"/>
          <w:b/>
          <w:bCs/>
          <w:u w:val="single"/>
        </w:rPr>
        <w:t xml:space="preserve"> Canada’s </w:t>
      </w:r>
      <w:r w:rsidRPr="00992060">
        <w:rPr>
          <w:rFonts w:asciiTheme="minorHAnsi" w:eastAsia="Times New Roman" w:hAnsiTheme="minorHAnsi" w:cstheme="minorHAnsi"/>
          <w:b/>
          <w:bCs/>
          <w:highlight w:val="yellow"/>
          <w:u w:val="single"/>
        </w:rPr>
        <w:t>GDP,</w:t>
      </w:r>
      <w:r w:rsidRPr="00992060">
        <w:rPr>
          <w:rFonts w:asciiTheme="minorHAnsi" w:eastAsia="Times New Roman" w:hAnsiTheme="minorHAnsi" w:cstheme="minorHAnsi"/>
          <w:highlight w:val="yellow"/>
          <w:u w:val="single"/>
        </w:rPr>
        <w:t xml:space="preserve"> as well as </w:t>
      </w:r>
      <w:r w:rsidRPr="00992060">
        <w:rPr>
          <w:rFonts w:asciiTheme="minorHAnsi" w:eastAsia="Times New Roman" w:hAnsiTheme="minorHAnsi" w:cstheme="minorHAnsi"/>
          <w:u w:val="single"/>
        </w:rPr>
        <w:t>for a</w:t>
      </w:r>
      <w:r w:rsidRPr="00992060">
        <w:rPr>
          <w:rFonts w:asciiTheme="minorHAnsi" w:eastAsia="Times New Roman" w:hAnsiTheme="minorHAnsi" w:cstheme="minorHAnsi"/>
          <w:highlight w:val="yellow"/>
          <w:u w:val="single"/>
        </w:rPr>
        <w:t xml:space="preserve"> significant share of </w:t>
      </w:r>
      <w:r w:rsidRPr="00992060">
        <w:rPr>
          <w:rFonts w:asciiTheme="minorHAnsi" w:eastAsia="Times New Roman" w:hAnsiTheme="minorHAnsi" w:cstheme="minorHAnsi"/>
          <w:u w:val="single"/>
        </w:rPr>
        <w:t xml:space="preserve">the </w:t>
      </w:r>
      <w:r w:rsidRPr="00992060">
        <w:rPr>
          <w:rFonts w:asciiTheme="minorHAnsi" w:eastAsia="Times New Roman" w:hAnsiTheme="minorHAnsi" w:cstheme="minorHAnsi"/>
          <w:highlight w:val="yellow"/>
          <w:u w:val="single"/>
        </w:rPr>
        <w:t xml:space="preserve">tax revenue </w:t>
      </w:r>
      <w:r w:rsidRPr="00992060">
        <w:rPr>
          <w:rFonts w:asciiTheme="minorHAnsi" w:eastAsia="Times New Roman" w:hAnsiTheme="minorHAnsi" w:cstheme="minorHAnsi"/>
          <w:u w:val="single"/>
        </w:rPr>
        <w:t xml:space="preserve">collected by governments. </w:t>
      </w:r>
      <w:r w:rsidRPr="00992060">
        <w:rPr>
          <w:rFonts w:asciiTheme="minorHAnsi" w:eastAsia="Times New Roman" w:hAnsiTheme="minorHAnsi" w:cstheme="minorHAnsi"/>
          <w:sz w:val="16"/>
        </w:rPr>
        <w:t xml:space="preserve">The oil and gas sector </w:t>
      </w:r>
      <w:proofErr w:type="gramStart"/>
      <w:r w:rsidRPr="00992060">
        <w:rPr>
          <w:rFonts w:asciiTheme="minorHAnsi" w:eastAsia="Times New Roman" w:hAnsiTheme="minorHAnsi" w:cstheme="minorHAnsi"/>
          <w:sz w:val="16"/>
        </w:rPr>
        <w:t>is</w:t>
      </w:r>
      <w:proofErr w:type="gramEnd"/>
      <w:r w:rsidRPr="00992060">
        <w:rPr>
          <w:rFonts w:asciiTheme="minorHAnsi" w:eastAsia="Times New Roman" w:hAnsiTheme="minorHAnsi" w:cstheme="minorHAnsi"/>
          <w:sz w:val="16"/>
        </w:rPr>
        <w:t xml:space="preserve"> particularly important to the provincial economies of Alberta and Saskatchewan. It accounts for almost 30 percent of Alberta’s GDP and slightly over 23 percent of Saskatchewan’s GDP. </w:t>
      </w:r>
      <w:r w:rsidRPr="00992060">
        <w:rPr>
          <w:rFonts w:asciiTheme="minorHAnsi" w:eastAsia="Times New Roman" w:hAnsiTheme="minorHAnsi" w:cstheme="minorHAnsi"/>
          <w:u w:val="single"/>
        </w:rPr>
        <w:t xml:space="preserve">As such, the economic health of the </w:t>
      </w:r>
      <w:r w:rsidRPr="00992060">
        <w:rPr>
          <w:rFonts w:asciiTheme="minorHAnsi" w:eastAsia="Times New Roman" w:hAnsiTheme="minorHAnsi" w:cstheme="minorHAnsi"/>
          <w:highlight w:val="yellow"/>
          <w:u w:val="single"/>
        </w:rPr>
        <w:t>oil and gas sector is a direct contributor to employment and economic activity</w:t>
      </w:r>
      <w:r w:rsidRPr="00992060">
        <w:rPr>
          <w:rFonts w:asciiTheme="minorHAnsi" w:eastAsia="Times New Roman" w:hAnsiTheme="minorHAnsi" w:cstheme="minorHAnsi"/>
          <w:u w:val="single"/>
        </w:rPr>
        <w:t xml:space="preserve"> in Western Canada </w:t>
      </w:r>
      <w:r w:rsidRPr="00992060">
        <w:rPr>
          <w:rFonts w:asciiTheme="minorHAnsi" w:eastAsia="Times New Roman" w:hAnsiTheme="minorHAnsi" w:cstheme="minorHAnsi"/>
          <w:highlight w:val="yellow"/>
          <w:u w:val="single"/>
        </w:rPr>
        <w:t>and a</w:t>
      </w:r>
      <w:r w:rsidRPr="00992060">
        <w:rPr>
          <w:rFonts w:asciiTheme="minorHAnsi" w:eastAsia="Times New Roman" w:hAnsiTheme="minorHAnsi" w:cstheme="minorHAnsi"/>
          <w:u w:val="single"/>
        </w:rPr>
        <w:t xml:space="preserve">n indirect </w:t>
      </w:r>
      <w:r w:rsidRPr="00992060">
        <w:rPr>
          <w:rFonts w:asciiTheme="minorHAnsi" w:eastAsia="Times New Roman" w:hAnsiTheme="minorHAnsi" w:cstheme="minorHAnsi"/>
          <w:highlight w:val="yellow"/>
          <w:u w:val="single"/>
        </w:rPr>
        <w:t xml:space="preserve">contributor to the rest of the domestic economy </w:t>
      </w:r>
      <w:r w:rsidRPr="00992060">
        <w:rPr>
          <w:rFonts w:asciiTheme="minorHAnsi" w:eastAsia="Times New Roman" w:hAnsiTheme="minorHAnsi" w:cstheme="minorHAnsi"/>
          <w:u w:val="single"/>
        </w:rPr>
        <w:t>through links to industries that supply inputs to the sector, as well as use the outputs of the sector.</w:t>
      </w:r>
      <w:r w:rsidRPr="00992060">
        <w:rPr>
          <w:rFonts w:asciiTheme="minorHAnsi" w:eastAsia="Times New Roman" w:hAnsiTheme="minorHAnsi" w:cstheme="minorHAnsi"/>
          <w:sz w:val="16"/>
        </w:rPr>
        <w:t xml:space="preserve"> The upstream segment of the oil and gas sector encompasses exploration and production of crude oil and natural gas. It is the single largest segment of the oil and gas sector, which also includes midstream gathering and pipeline facilities and downstream refineries. The oil sands account for almost two-thirds of Canada’s oil production. Since activity in the mid and downstream sectors will ultimately reflect the production of crude oil and natural gas in the upstream sector, the willingness of companies to explore for and produce oil and gas in Western Canada dictates the pace of economic activity throughout the industry’s total supply chain. A sharp drop in the world price of crude oil in 2015 and 2016 hurt the profitability of upstream oil and gas companies in both Canada and the US. However, while </w:t>
      </w:r>
      <w:r w:rsidRPr="00992060">
        <w:rPr>
          <w:rFonts w:asciiTheme="minorHAnsi" w:eastAsia="Times New Roman" w:hAnsiTheme="minorHAnsi" w:cstheme="minorHAnsi"/>
          <w:u w:val="single"/>
        </w:rPr>
        <w:t xml:space="preserve">economic activity in the US upstream segment increased substantially </w:t>
      </w:r>
      <w:r w:rsidRPr="00992060">
        <w:rPr>
          <w:rFonts w:asciiTheme="minorHAnsi" w:eastAsia="Times New Roman" w:hAnsiTheme="minorHAnsi" w:cstheme="minorHAnsi"/>
          <w:sz w:val="16"/>
        </w:rPr>
        <w:t xml:space="preserve">with a modest recovery in crude oil prices in 2017 and 2018, </w:t>
      </w:r>
      <w:r w:rsidRPr="00992060">
        <w:rPr>
          <w:rFonts w:asciiTheme="minorHAnsi" w:eastAsia="Times New Roman" w:hAnsiTheme="minorHAnsi" w:cstheme="minorHAnsi"/>
          <w:u w:val="single"/>
        </w:rPr>
        <w:t>investment in Canada</w:t>
      </w:r>
      <w:r w:rsidRPr="00992060">
        <w:rPr>
          <w:rFonts w:asciiTheme="minorHAnsi" w:eastAsia="Times New Roman" w:hAnsiTheme="minorHAnsi" w:cstheme="minorHAnsi"/>
          <w:sz w:val="16"/>
        </w:rPr>
        <w:t xml:space="preserve">’s upstream segment as a share of total capital expenditures in Canada </w:t>
      </w:r>
      <w:r w:rsidRPr="00992060">
        <w:rPr>
          <w:rFonts w:asciiTheme="minorHAnsi" w:eastAsia="Times New Roman" w:hAnsiTheme="minorHAnsi" w:cstheme="minorHAnsi"/>
          <w:u w:val="single"/>
        </w:rPr>
        <w:t>declined consistently</w:t>
      </w:r>
      <w:r w:rsidRPr="00992060">
        <w:rPr>
          <w:rFonts w:asciiTheme="minorHAnsi" w:eastAsia="Times New Roman" w:hAnsiTheme="minorHAnsi" w:cstheme="minorHAnsi"/>
          <w:sz w:val="16"/>
        </w:rPr>
        <w:t xml:space="preserve"> from 2014 through 2018. While total capital expenditures in Canada declined post-2014, the </w:t>
      </w:r>
      <w:r w:rsidRPr="00992060">
        <w:rPr>
          <w:rFonts w:asciiTheme="minorHAnsi" w:eastAsia="Times New Roman" w:hAnsiTheme="minorHAnsi" w:cstheme="minorHAnsi"/>
          <w:u w:val="single"/>
        </w:rPr>
        <w:t>decline in capital expenditures for oil and gas extraction was even more pronounced</w:t>
      </w:r>
      <w:r w:rsidRPr="00992060">
        <w:rPr>
          <w:rFonts w:asciiTheme="minorHAnsi" w:eastAsia="Times New Roman" w:hAnsiTheme="minorHAnsi" w:cstheme="minorHAnsi"/>
          <w:sz w:val="16"/>
        </w:rPr>
        <w:t xml:space="preserve">. Thus, while capital expenditures for oil and gas extraction accounted for approximately 28 percent of total Canadian industrial capital expenditures in 2014, oil and gas extraction accounted for only 14 percent in 2018. Investment analysts and portfolio managers have recently warned </w:t>
      </w:r>
      <w:r w:rsidRPr="00992060">
        <w:rPr>
          <w:rFonts w:asciiTheme="minorHAnsi" w:eastAsia="Times New Roman" w:hAnsiTheme="minorHAnsi" w:cstheme="minorHAnsi"/>
          <w:u w:val="single"/>
        </w:rPr>
        <w:t>that investment in the oil and gas sector is moving increasingly to the US and away from Canada</w:t>
      </w:r>
      <w:r w:rsidRPr="00992060">
        <w:rPr>
          <w:rFonts w:asciiTheme="minorHAnsi" w:eastAsia="Times New Roman" w:hAnsiTheme="minorHAnsi" w:cstheme="minorHAnsi"/>
          <w:sz w:val="16"/>
        </w:rPr>
        <w:t xml:space="preserve">, and that they are reluctant to invest their clients’ savings in Canadian oil and gas companies. An </w:t>
      </w:r>
      <w:proofErr w:type="spellStart"/>
      <w:r w:rsidRPr="00992060">
        <w:rPr>
          <w:rFonts w:asciiTheme="minorHAnsi" w:eastAsia="Times New Roman" w:hAnsiTheme="minorHAnsi" w:cstheme="minorHAnsi"/>
          <w:sz w:val="16"/>
        </w:rPr>
        <w:t>unfavourable</w:t>
      </w:r>
      <w:proofErr w:type="spellEnd"/>
      <w:r w:rsidRPr="00992060">
        <w:rPr>
          <w:rFonts w:asciiTheme="minorHAnsi" w:eastAsia="Times New Roman" w:hAnsiTheme="minorHAnsi" w:cstheme="minorHAnsi"/>
          <w:sz w:val="16"/>
        </w:rPr>
        <w:t xml:space="preserve"> business environment for oil and gas exploration and production in Canada is cited as the reason, particularly compared to the business environment in the US. </w:t>
      </w:r>
      <w:r w:rsidRPr="00992060">
        <w:rPr>
          <w:rFonts w:asciiTheme="minorHAnsi" w:eastAsia="Times New Roman" w:hAnsiTheme="minorHAnsi" w:cstheme="minorHAnsi"/>
          <w:u w:val="single"/>
        </w:rPr>
        <w:t>A number of Canadian oil and gas companies have also reallocated their exploration budgets away from Western Canada to the more profitable shale oil producing regions of the United States.</w:t>
      </w:r>
      <w:r w:rsidRPr="00992060">
        <w:rPr>
          <w:rFonts w:asciiTheme="minorHAnsi" w:eastAsia="Times New Roman" w:hAnsiTheme="minorHAnsi" w:cstheme="minorHAnsi"/>
          <w:sz w:val="16"/>
        </w:rPr>
        <w:t xml:space="preserve"> In the absence of changes to Canadian government policies affecting the sector, relatively low prices for Western Canada crude oil as well as depressed profitability of Canadian oil and gas companies are likely to continue. As a consequence, the ongoing shift in the location preferences of North American oil and gas companies towards the US might well intensify with drastic consequences for the fiscal health of the Alberta and Saskatchewan governments. While limited pipeline capacity is the major factor depressing the price of Canadian heavy crude oil, more </w:t>
      </w:r>
      <w:proofErr w:type="spellStart"/>
      <w:r w:rsidRPr="00992060">
        <w:rPr>
          <w:rFonts w:asciiTheme="minorHAnsi" w:eastAsia="Times New Roman" w:hAnsiTheme="minorHAnsi" w:cstheme="minorHAnsi"/>
          <w:sz w:val="16"/>
        </w:rPr>
        <w:t>favourable</w:t>
      </w:r>
      <w:proofErr w:type="spellEnd"/>
      <w:r w:rsidRPr="00992060">
        <w:rPr>
          <w:rFonts w:asciiTheme="minorHAnsi" w:eastAsia="Times New Roman" w:hAnsiTheme="minorHAnsi" w:cstheme="minorHAnsi"/>
          <w:sz w:val="16"/>
        </w:rPr>
        <w:t xml:space="preserve"> tax and regulatory environments in the US compared to Canada are also contributing to the diversion of upstream oil and gas investments from Canada to the US. By way of illustration, whereas capital expenditures in the upstream segment were around 41 percent higher for the US when comparing 2018 to 2016, they were only about 15 percent higher in Canada. An investment manager in the United Kingdom recently wrote a letter to Prime Minister Trudeau saying that it was hard for her to watch a vibrant Canadian oil and gas industry being strangled by regulation, carbon taxes, and the inability of producers to get their products to world markets. Recent investment patterns in the North American oil and gas sector support this sentiment. </w:t>
      </w:r>
    </w:p>
    <w:p w14:paraId="123CA334" w14:textId="77777777" w:rsidR="000E218C" w:rsidRPr="00992060" w:rsidRDefault="000E218C" w:rsidP="000E218C">
      <w:pPr>
        <w:rPr>
          <w:rFonts w:asciiTheme="minorHAnsi" w:hAnsiTheme="minorHAnsi" w:cstheme="minorHAnsi"/>
        </w:rPr>
      </w:pPr>
    </w:p>
    <w:p w14:paraId="3B4DCCD2" w14:textId="77777777" w:rsidR="000E218C" w:rsidRPr="00992060" w:rsidRDefault="000E218C" w:rsidP="000E218C">
      <w:pPr>
        <w:pStyle w:val="Heading4"/>
        <w:rPr>
          <w:rFonts w:asciiTheme="minorHAnsi" w:hAnsiTheme="minorHAnsi" w:cstheme="minorHAnsi"/>
        </w:rPr>
      </w:pPr>
      <w:r w:rsidRPr="00992060">
        <w:rPr>
          <w:rFonts w:asciiTheme="minorHAnsi" w:hAnsiTheme="minorHAnsi" w:cstheme="minorHAnsi"/>
        </w:rPr>
        <w:t xml:space="preserve">Strong economy key to Canada’s global influence </w:t>
      </w:r>
    </w:p>
    <w:p w14:paraId="32B76058" w14:textId="77777777" w:rsidR="000E218C" w:rsidRPr="00992060" w:rsidRDefault="000E218C" w:rsidP="000E218C">
      <w:pPr>
        <w:rPr>
          <w:rFonts w:asciiTheme="minorHAnsi" w:hAnsiTheme="minorHAnsi" w:cstheme="minorHAnsi"/>
        </w:rPr>
      </w:pPr>
      <w:r w:rsidRPr="00992060">
        <w:rPr>
          <w:rStyle w:val="Style13ptBold"/>
          <w:rFonts w:asciiTheme="minorHAnsi" w:hAnsiTheme="minorHAnsi" w:cstheme="minorHAnsi"/>
        </w:rPr>
        <w:t xml:space="preserve">Tilson </w:t>
      </w:r>
      <w:proofErr w:type="gramStart"/>
      <w:r w:rsidRPr="00992060">
        <w:rPr>
          <w:rStyle w:val="Style13ptBold"/>
          <w:rFonts w:asciiTheme="minorHAnsi" w:hAnsiTheme="minorHAnsi" w:cstheme="minorHAnsi"/>
        </w:rPr>
        <w:t>14</w:t>
      </w:r>
      <w:r w:rsidRPr="00992060">
        <w:rPr>
          <w:rFonts w:asciiTheme="minorHAnsi" w:hAnsiTheme="minorHAnsi" w:cstheme="minorHAnsi"/>
        </w:rPr>
        <w:t xml:space="preserve"> ,</w:t>
      </w:r>
      <w:proofErr w:type="gramEnd"/>
      <w:r w:rsidRPr="00992060">
        <w:rPr>
          <w:rFonts w:asciiTheme="minorHAnsi" w:hAnsiTheme="minorHAnsi" w:cstheme="minorHAnsi"/>
        </w:rPr>
        <w:t xml:space="preserve"> MP, Ottawa Journal</w:t>
      </w:r>
    </w:p>
    <w:p w14:paraId="3FF7D175" w14:textId="77777777" w:rsidR="000E218C" w:rsidRPr="00992060" w:rsidRDefault="000E218C" w:rsidP="000E218C">
      <w:pPr>
        <w:rPr>
          <w:rFonts w:asciiTheme="minorHAnsi" w:hAnsiTheme="minorHAnsi" w:cstheme="minorHAnsi"/>
        </w:rPr>
      </w:pPr>
      <w:r w:rsidRPr="00992060">
        <w:rPr>
          <w:rFonts w:asciiTheme="minorHAnsi" w:hAnsiTheme="minorHAnsi" w:cstheme="minorHAnsi"/>
        </w:rPr>
        <w:t xml:space="preserve">(David, “Federal government promotes Canada’s global leadership,” 7-9-14, DOA: 12-29-14, </w:t>
      </w:r>
      <w:hyperlink r:id="rId13" w:history="1">
        <w:r w:rsidRPr="00992060">
          <w:rPr>
            <w:rStyle w:val="Hyperlink"/>
            <w:rFonts w:asciiTheme="minorHAnsi" w:hAnsiTheme="minorHAnsi" w:cstheme="minorHAnsi"/>
          </w:rPr>
          <w:t>http://www.newspapers-online.com/caledon/?p=8477</w:t>
        </w:r>
      </w:hyperlink>
      <w:r w:rsidRPr="00992060">
        <w:rPr>
          <w:rFonts w:asciiTheme="minorHAnsi" w:hAnsiTheme="minorHAnsi" w:cstheme="minorHAnsi"/>
        </w:rPr>
        <w:t>, ava)</w:t>
      </w:r>
    </w:p>
    <w:p w14:paraId="212B45E7" w14:textId="77777777" w:rsidR="000E218C" w:rsidRDefault="000E218C" w:rsidP="000E218C">
      <w:pPr>
        <w:rPr>
          <w:rFonts w:asciiTheme="minorHAnsi" w:hAnsiTheme="minorHAnsi" w:cstheme="minorHAnsi"/>
          <w:sz w:val="14"/>
        </w:rPr>
      </w:pPr>
      <w:r w:rsidRPr="00992060">
        <w:rPr>
          <w:rStyle w:val="Emphasis"/>
          <w:rFonts w:asciiTheme="minorHAnsi" w:hAnsiTheme="minorHAnsi" w:cstheme="minorHAnsi"/>
          <w:highlight w:val="yellow"/>
        </w:rPr>
        <w:t>Canada is positioned to be</w:t>
      </w:r>
      <w:r w:rsidRPr="00992060">
        <w:rPr>
          <w:rStyle w:val="Emphasis"/>
          <w:rFonts w:asciiTheme="minorHAnsi" w:hAnsiTheme="minorHAnsi" w:cstheme="minorHAnsi"/>
        </w:rPr>
        <w:t xml:space="preserve"> a </w:t>
      </w:r>
      <w:r w:rsidRPr="00992060">
        <w:rPr>
          <w:rStyle w:val="Emphasis"/>
          <w:rFonts w:asciiTheme="minorHAnsi" w:hAnsiTheme="minorHAnsi" w:cstheme="minorHAnsi"/>
          <w:highlight w:val="yellow"/>
        </w:rPr>
        <w:t xml:space="preserve">strong and credible </w:t>
      </w:r>
      <w:r w:rsidRPr="00992060">
        <w:rPr>
          <w:rStyle w:val="Emphasis"/>
          <w:rFonts w:asciiTheme="minorHAnsi" w:hAnsiTheme="minorHAnsi" w:cstheme="minorHAnsi"/>
        </w:rPr>
        <w:t xml:space="preserve">voice </w:t>
      </w:r>
      <w:r w:rsidRPr="00992060">
        <w:rPr>
          <w:rStyle w:val="Emphasis"/>
          <w:rFonts w:asciiTheme="minorHAnsi" w:hAnsiTheme="minorHAnsi" w:cstheme="minorHAnsi"/>
          <w:highlight w:val="yellow"/>
        </w:rPr>
        <w:t>on key issues</w:t>
      </w:r>
      <w:r w:rsidRPr="00992060">
        <w:rPr>
          <w:rStyle w:val="Emphasis"/>
          <w:rFonts w:asciiTheme="minorHAnsi" w:hAnsiTheme="minorHAnsi" w:cstheme="minorHAnsi"/>
        </w:rPr>
        <w:t xml:space="preserve"> in our global community. </w:t>
      </w:r>
      <w:r w:rsidRPr="00992060">
        <w:rPr>
          <w:rFonts w:asciiTheme="minorHAnsi" w:hAnsiTheme="minorHAnsi" w:cstheme="minorHAnsi"/>
          <w:sz w:val="14"/>
        </w:rPr>
        <w:t xml:space="preserve">Our </w:t>
      </w:r>
      <w:r w:rsidRPr="00992060">
        <w:rPr>
          <w:rStyle w:val="StyleUnderline"/>
          <w:rFonts w:asciiTheme="minorHAnsi" w:hAnsiTheme="minorHAnsi" w:cstheme="minorHAnsi"/>
          <w:highlight w:val="yellow"/>
        </w:rPr>
        <w:t>prominence and global influence</w:t>
      </w:r>
      <w:r w:rsidRPr="00992060">
        <w:rPr>
          <w:rFonts w:asciiTheme="minorHAnsi" w:hAnsiTheme="minorHAnsi" w:cstheme="minorHAnsi"/>
          <w:sz w:val="14"/>
        </w:rPr>
        <w:t xml:space="preserve"> on the world stage </w:t>
      </w:r>
      <w:proofErr w:type="gramStart"/>
      <w:r w:rsidRPr="00992060">
        <w:rPr>
          <w:rStyle w:val="StyleUnderline"/>
          <w:rFonts w:asciiTheme="minorHAnsi" w:hAnsiTheme="minorHAnsi" w:cstheme="minorHAnsi"/>
          <w:highlight w:val="yellow"/>
        </w:rPr>
        <w:t>continues</w:t>
      </w:r>
      <w:proofErr w:type="gramEnd"/>
      <w:r w:rsidRPr="00992060">
        <w:rPr>
          <w:rStyle w:val="StyleUnderline"/>
          <w:rFonts w:asciiTheme="minorHAnsi" w:hAnsiTheme="minorHAnsi" w:cstheme="minorHAnsi"/>
          <w:highlight w:val="yellow"/>
        </w:rPr>
        <w:t xml:space="preserve"> to grow</w:t>
      </w:r>
      <w:r w:rsidRPr="00992060">
        <w:rPr>
          <w:rFonts w:asciiTheme="minorHAnsi" w:hAnsiTheme="minorHAnsi" w:cstheme="minorHAnsi"/>
          <w:sz w:val="14"/>
        </w:rPr>
        <w:t xml:space="preserve"> under the leadership of Prime Minister Stephen Harper. </w:t>
      </w:r>
      <w:r w:rsidRPr="00992060">
        <w:rPr>
          <w:rStyle w:val="StyleUnderline"/>
          <w:rFonts w:asciiTheme="minorHAnsi" w:hAnsiTheme="minorHAnsi" w:cstheme="minorHAnsi"/>
        </w:rPr>
        <w:t>In a time of global economic uncertainty</w:t>
      </w:r>
      <w:r w:rsidRPr="00992060">
        <w:rPr>
          <w:rFonts w:asciiTheme="minorHAnsi" w:hAnsiTheme="minorHAnsi" w:cstheme="minorHAnsi"/>
          <w:sz w:val="14"/>
        </w:rPr>
        <w:t xml:space="preserve">, </w:t>
      </w:r>
      <w:r w:rsidRPr="00992060">
        <w:rPr>
          <w:rStyle w:val="StyleUnderline"/>
          <w:rFonts w:asciiTheme="minorHAnsi" w:hAnsiTheme="minorHAnsi" w:cstheme="minorHAnsi"/>
        </w:rPr>
        <w:t>our government has prioritized</w:t>
      </w:r>
      <w:r w:rsidRPr="00992060">
        <w:rPr>
          <w:rFonts w:asciiTheme="minorHAnsi" w:hAnsiTheme="minorHAnsi" w:cstheme="minorHAnsi"/>
          <w:sz w:val="14"/>
        </w:rPr>
        <w:t xml:space="preserve"> </w:t>
      </w:r>
      <w:r w:rsidRPr="00992060">
        <w:rPr>
          <w:rStyle w:val="StyleUnderline"/>
          <w:rFonts w:asciiTheme="minorHAnsi" w:hAnsiTheme="minorHAnsi" w:cstheme="minorHAnsi"/>
        </w:rPr>
        <w:t>Canada’s</w:t>
      </w:r>
      <w:r w:rsidRPr="00992060">
        <w:rPr>
          <w:rStyle w:val="StyleUnderline"/>
          <w:rFonts w:asciiTheme="minorHAnsi" w:hAnsiTheme="minorHAnsi" w:cstheme="minorHAnsi"/>
          <w:highlight w:val="yellow"/>
        </w:rPr>
        <w:t xml:space="preserve"> economic recovery</w:t>
      </w:r>
      <w:r w:rsidRPr="00992060">
        <w:rPr>
          <w:rFonts w:asciiTheme="minorHAnsi" w:hAnsiTheme="minorHAnsi" w:cstheme="minorHAnsi"/>
          <w:sz w:val="14"/>
        </w:rPr>
        <w:t xml:space="preserve"> </w:t>
      </w:r>
      <w:r w:rsidRPr="00992060">
        <w:rPr>
          <w:rStyle w:val="StyleUnderline"/>
          <w:rFonts w:asciiTheme="minorHAnsi" w:hAnsiTheme="minorHAnsi" w:cstheme="minorHAnsi"/>
        </w:rPr>
        <w:t xml:space="preserve">and </w:t>
      </w:r>
      <w:r w:rsidRPr="00992060">
        <w:rPr>
          <w:rStyle w:val="StyleUnderline"/>
          <w:rFonts w:asciiTheme="minorHAnsi" w:hAnsiTheme="minorHAnsi" w:cstheme="minorHAnsi"/>
          <w:highlight w:val="yellow"/>
        </w:rPr>
        <w:t>result</w:t>
      </w:r>
      <w:r w:rsidRPr="00992060">
        <w:rPr>
          <w:rStyle w:val="StyleUnderline"/>
          <w:rFonts w:asciiTheme="minorHAnsi" w:hAnsiTheme="minorHAnsi" w:cstheme="minorHAnsi"/>
        </w:rPr>
        <w:t>ed</w:t>
      </w:r>
      <w:r w:rsidRPr="00992060">
        <w:rPr>
          <w:rStyle w:val="StyleUnderline"/>
          <w:rFonts w:asciiTheme="minorHAnsi" w:hAnsiTheme="minorHAnsi" w:cstheme="minorHAnsi"/>
          <w:highlight w:val="yellow"/>
        </w:rPr>
        <w:t xml:space="preserve"> in </w:t>
      </w:r>
      <w:r w:rsidRPr="00992060">
        <w:rPr>
          <w:rStyle w:val="Emphasis"/>
          <w:rFonts w:asciiTheme="minorHAnsi" w:hAnsiTheme="minorHAnsi" w:cstheme="minorHAnsi"/>
          <w:highlight w:val="yellow"/>
        </w:rPr>
        <w:t>significant</w:t>
      </w:r>
      <w:r w:rsidRPr="00992060">
        <w:rPr>
          <w:rStyle w:val="StyleUnderline"/>
          <w:rFonts w:asciiTheme="minorHAnsi" w:hAnsiTheme="minorHAnsi" w:cstheme="minorHAnsi"/>
        </w:rPr>
        <w:t xml:space="preserve"> measures</w:t>
      </w:r>
      <w:r w:rsidRPr="00992060">
        <w:rPr>
          <w:rFonts w:asciiTheme="minorHAnsi" w:hAnsiTheme="minorHAnsi" w:cstheme="minorHAnsi"/>
          <w:sz w:val="14"/>
        </w:rPr>
        <w:t xml:space="preserve"> </w:t>
      </w:r>
      <w:r w:rsidRPr="00992060">
        <w:rPr>
          <w:rStyle w:val="StyleUnderline"/>
          <w:rFonts w:asciiTheme="minorHAnsi" w:hAnsiTheme="minorHAnsi" w:cstheme="minorHAnsi"/>
        </w:rPr>
        <w:t>of</w:t>
      </w:r>
      <w:r w:rsidRPr="00992060">
        <w:rPr>
          <w:rFonts w:asciiTheme="minorHAnsi" w:hAnsiTheme="minorHAnsi" w:cstheme="minorHAnsi"/>
          <w:sz w:val="14"/>
        </w:rPr>
        <w:t xml:space="preserve"> </w:t>
      </w:r>
      <w:r w:rsidRPr="00992060">
        <w:rPr>
          <w:rStyle w:val="Emphasis"/>
          <w:rFonts w:asciiTheme="minorHAnsi" w:hAnsiTheme="minorHAnsi" w:cstheme="minorHAnsi"/>
          <w:highlight w:val="yellow"/>
        </w:rPr>
        <w:t>economic success</w:t>
      </w:r>
      <w:r w:rsidRPr="00992060">
        <w:rPr>
          <w:rFonts w:asciiTheme="minorHAnsi" w:hAnsiTheme="minorHAnsi" w:cstheme="minorHAnsi"/>
          <w:sz w:val="14"/>
        </w:rPr>
        <w:t xml:space="preserve">. With the creation of more than one million net new jobs since the depth of the global recession, </w:t>
      </w:r>
      <w:r w:rsidRPr="00992060">
        <w:rPr>
          <w:rStyle w:val="StyleUnderline"/>
          <w:rFonts w:asciiTheme="minorHAnsi" w:hAnsiTheme="minorHAnsi" w:cstheme="minorHAnsi"/>
        </w:rPr>
        <w:t xml:space="preserve">we have the best </w:t>
      </w:r>
      <w:r w:rsidRPr="00992060">
        <w:rPr>
          <w:rStyle w:val="Emphasis"/>
          <w:rFonts w:asciiTheme="minorHAnsi" w:hAnsiTheme="minorHAnsi" w:cstheme="minorHAnsi"/>
        </w:rPr>
        <w:t>job growth</w:t>
      </w:r>
      <w:r w:rsidRPr="00992060">
        <w:rPr>
          <w:rStyle w:val="StyleUnderline"/>
          <w:rFonts w:asciiTheme="minorHAnsi" w:hAnsiTheme="minorHAnsi" w:cstheme="minorHAnsi"/>
        </w:rPr>
        <w:t xml:space="preserve"> record among all G7 members.</w:t>
      </w:r>
      <w:r w:rsidRPr="00992060">
        <w:rPr>
          <w:rFonts w:asciiTheme="minorHAnsi" w:hAnsiTheme="minorHAnsi" w:cstheme="minorHAnsi"/>
          <w:sz w:val="14"/>
        </w:rPr>
        <w:t xml:space="preserve"> Our government’s investment in jobs, growth and long-term prosperity has enhanced the resilience of the Canadian economy, our </w:t>
      </w:r>
      <w:r w:rsidRPr="00992060">
        <w:rPr>
          <w:rStyle w:val="Emphasis"/>
          <w:rFonts w:asciiTheme="minorHAnsi" w:hAnsiTheme="minorHAnsi" w:cstheme="minorHAnsi"/>
          <w:highlight w:val="yellow"/>
        </w:rPr>
        <w:t>economic credibility</w:t>
      </w:r>
      <w:r w:rsidRPr="00992060">
        <w:rPr>
          <w:rFonts w:asciiTheme="minorHAnsi" w:hAnsiTheme="minorHAnsi" w:cstheme="minorHAnsi"/>
          <w:sz w:val="14"/>
        </w:rPr>
        <w:t xml:space="preserve"> and </w:t>
      </w:r>
      <w:r w:rsidRPr="00992060">
        <w:rPr>
          <w:rStyle w:val="StyleUnderline"/>
          <w:rFonts w:asciiTheme="minorHAnsi" w:hAnsiTheme="minorHAnsi" w:cstheme="minorHAnsi"/>
        </w:rPr>
        <w:t>in turn</w:t>
      </w:r>
      <w:r w:rsidRPr="00992060">
        <w:rPr>
          <w:rFonts w:asciiTheme="minorHAnsi" w:hAnsiTheme="minorHAnsi" w:cstheme="minorHAnsi"/>
          <w:sz w:val="14"/>
        </w:rPr>
        <w:t xml:space="preserve"> </w:t>
      </w:r>
      <w:r w:rsidRPr="00992060">
        <w:rPr>
          <w:rStyle w:val="StyleUnderline"/>
          <w:rFonts w:asciiTheme="minorHAnsi" w:hAnsiTheme="minorHAnsi" w:cstheme="minorHAnsi"/>
        </w:rPr>
        <w:t>demonstrated</w:t>
      </w:r>
      <w:r w:rsidRPr="00992060">
        <w:rPr>
          <w:rFonts w:asciiTheme="minorHAnsi" w:hAnsiTheme="minorHAnsi" w:cstheme="minorHAnsi"/>
          <w:sz w:val="14"/>
        </w:rPr>
        <w:t xml:space="preserve"> to the international community </w:t>
      </w:r>
      <w:r w:rsidRPr="00992060">
        <w:rPr>
          <w:rStyle w:val="Emphasis"/>
          <w:rFonts w:asciiTheme="minorHAnsi" w:hAnsiTheme="minorHAnsi" w:cstheme="minorHAnsi"/>
        </w:rPr>
        <w:t>that Canada is a great place to invest.</w:t>
      </w:r>
      <w:r w:rsidRPr="00992060">
        <w:rPr>
          <w:rStyle w:val="StyleUnderline"/>
          <w:rFonts w:asciiTheme="minorHAnsi" w:hAnsiTheme="minorHAnsi" w:cstheme="minorHAnsi"/>
        </w:rPr>
        <w:t xml:space="preserve"> Our government has remained focused on pursuing an ambitious and balanced trade agenda that will </w:t>
      </w:r>
      <w:r w:rsidRPr="00992060">
        <w:rPr>
          <w:rStyle w:val="StyleUnderline"/>
          <w:rFonts w:asciiTheme="minorHAnsi" w:hAnsiTheme="minorHAnsi" w:cstheme="minorHAnsi"/>
          <w:highlight w:val="yellow"/>
        </w:rPr>
        <w:t>help Canada’s</w:t>
      </w:r>
      <w:r w:rsidRPr="00992060">
        <w:rPr>
          <w:rStyle w:val="StyleUnderline"/>
          <w:rFonts w:asciiTheme="minorHAnsi" w:hAnsiTheme="minorHAnsi" w:cstheme="minorHAnsi"/>
        </w:rPr>
        <w:t xml:space="preserve"> economic </w:t>
      </w:r>
      <w:r w:rsidRPr="00992060">
        <w:rPr>
          <w:rStyle w:val="StyleUnderline"/>
          <w:rFonts w:asciiTheme="minorHAnsi" w:hAnsiTheme="minorHAnsi" w:cstheme="minorHAnsi"/>
          <w:highlight w:val="yellow"/>
        </w:rPr>
        <w:t>recovery</w:t>
      </w:r>
      <w:r w:rsidRPr="00992060">
        <w:rPr>
          <w:rStyle w:val="StyleUnderline"/>
          <w:rFonts w:asciiTheme="minorHAnsi" w:hAnsiTheme="minorHAnsi" w:cstheme="minorHAnsi"/>
        </w:rPr>
        <w:t xml:space="preserve"> and ensure long-term prosperity.</w:t>
      </w:r>
      <w:r w:rsidRPr="00992060">
        <w:rPr>
          <w:rFonts w:asciiTheme="minorHAnsi" w:hAnsiTheme="minorHAnsi" w:cstheme="minorHAnsi"/>
          <w:sz w:val="14"/>
        </w:rPr>
        <w:t xml:space="preserve"> In October, </w:t>
      </w:r>
      <w:r w:rsidRPr="00992060">
        <w:rPr>
          <w:rStyle w:val="StyleUnderline"/>
          <w:rFonts w:asciiTheme="minorHAnsi" w:hAnsiTheme="minorHAnsi" w:cstheme="minorHAnsi"/>
        </w:rPr>
        <w:t>our gov</w:t>
      </w:r>
      <w:r w:rsidRPr="00992060">
        <w:rPr>
          <w:rFonts w:asciiTheme="minorHAnsi" w:hAnsiTheme="minorHAnsi" w:cstheme="minorHAnsi"/>
          <w:sz w:val="14"/>
        </w:rPr>
        <w:t xml:space="preserve">ernment </w:t>
      </w:r>
      <w:r w:rsidRPr="00992060">
        <w:rPr>
          <w:rStyle w:val="StyleUnderline"/>
          <w:rFonts w:asciiTheme="minorHAnsi" w:hAnsiTheme="minorHAnsi" w:cstheme="minorHAnsi"/>
        </w:rPr>
        <w:t>reached a f</w:t>
      </w:r>
      <w:r w:rsidRPr="00992060">
        <w:rPr>
          <w:rFonts w:asciiTheme="minorHAnsi" w:hAnsiTheme="minorHAnsi" w:cstheme="minorHAnsi"/>
          <w:sz w:val="14"/>
        </w:rPr>
        <w:t xml:space="preserve">ree </w:t>
      </w:r>
      <w:r w:rsidRPr="00992060">
        <w:rPr>
          <w:rStyle w:val="StyleUnderline"/>
          <w:rFonts w:asciiTheme="minorHAnsi" w:hAnsiTheme="minorHAnsi" w:cstheme="minorHAnsi"/>
        </w:rPr>
        <w:t>t</w:t>
      </w:r>
      <w:r w:rsidRPr="00992060">
        <w:rPr>
          <w:rFonts w:asciiTheme="minorHAnsi" w:hAnsiTheme="minorHAnsi" w:cstheme="minorHAnsi"/>
          <w:sz w:val="14"/>
        </w:rPr>
        <w:t xml:space="preserve">rade </w:t>
      </w:r>
      <w:r w:rsidRPr="00992060">
        <w:rPr>
          <w:rStyle w:val="StyleUnderline"/>
          <w:rFonts w:asciiTheme="minorHAnsi" w:hAnsiTheme="minorHAnsi" w:cstheme="minorHAnsi"/>
        </w:rPr>
        <w:t>a</w:t>
      </w:r>
      <w:r w:rsidRPr="00992060">
        <w:rPr>
          <w:rFonts w:asciiTheme="minorHAnsi" w:hAnsiTheme="minorHAnsi" w:cstheme="minorHAnsi"/>
          <w:sz w:val="14"/>
        </w:rPr>
        <w:t xml:space="preserve">greement </w:t>
      </w:r>
      <w:r w:rsidRPr="00992060">
        <w:rPr>
          <w:rStyle w:val="StyleUnderline"/>
          <w:rFonts w:asciiTheme="minorHAnsi" w:hAnsiTheme="minorHAnsi" w:cstheme="minorHAnsi"/>
        </w:rPr>
        <w:t>with the E</w:t>
      </w:r>
      <w:r w:rsidRPr="00992060">
        <w:rPr>
          <w:rFonts w:asciiTheme="minorHAnsi" w:hAnsiTheme="minorHAnsi" w:cstheme="minorHAnsi"/>
          <w:sz w:val="14"/>
        </w:rPr>
        <w:t xml:space="preserve">uropean </w:t>
      </w:r>
      <w:r w:rsidRPr="00992060">
        <w:rPr>
          <w:rStyle w:val="StyleUnderline"/>
          <w:rFonts w:asciiTheme="minorHAnsi" w:hAnsiTheme="minorHAnsi" w:cstheme="minorHAnsi"/>
        </w:rPr>
        <w:t>U</w:t>
      </w:r>
      <w:r w:rsidRPr="00992060">
        <w:rPr>
          <w:rFonts w:asciiTheme="minorHAnsi" w:hAnsiTheme="minorHAnsi" w:cstheme="minorHAnsi"/>
          <w:sz w:val="14"/>
        </w:rPr>
        <w:t xml:space="preserve">nion, a historic accomplishment for Canada’s trade relations. </w:t>
      </w:r>
      <w:r w:rsidRPr="00992060">
        <w:rPr>
          <w:rStyle w:val="StyleUnderline"/>
          <w:rFonts w:asciiTheme="minorHAnsi" w:hAnsiTheme="minorHAnsi" w:cstheme="minorHAnsi"/>
        </w:rPr>
        <w:t>It will boost Canada’s economy</w:t>
      </w:r>
      <w:r w:rsidRPr="00992060">
        <w:rPr>
          <w:rFonts w:asciiTheme="minorHAnsi" w:hAnsiTheme="minorHAnsi" w:cstheme="minorHAnsi"/>
          <w:sz w:val="14"/>
        </w:rPr>
        <w:t xml:space="preserve"> by $12 billion annually — the equivalent of 80,000 jobs — and Canadian businesses will have preferential market access to the EU’s half a billion consumers. </w:t>
      </w:r>
      <w:r w:rsidRPr="00992060">
        <w:rPr>
          <w:rStyle w:val="StyleUnderline"/>
          <w:rFonts w:asciiTheme="minorHAnsi" w:hAnsiTheme="minorHAnsi" w:cstheme="minorHAnsi"/>
        </w:rPr>
        <w:t>We</w:t>
      </w:r>
      <w:r w:rsidRPr="00992060">
        <w:rPr>
          <w:rFonts w:asciiTheme="minorHAnsi" w:hAnsiTheme="minorHAnsi" w:cstheme="minorHAnsi"/>
          <w:sz w:val="14"/>
        </w:rPr>
        <w:t xml:space="preserve"> also </w:t>
      </w:r>
      <w:r w:rsidRPr="00992060">
        <w:rPr>
          <w:rStyle w:val="StyleUnderline"/>
          <w:rFonts w:asciiTheme="minorHAnsi" w:hAnsiTheme="minorHAnsi" w:cstheme="minorHAnsi"/>
        </w:rPr>
        <w:t>reached an agreement</w:t>
      </w:r>
      <w:r w:rsidRPr="00992060">
        <w:rPr>
          <w:rFonts w:asciiTheme="minorHAnsi" w:hAnsiTheme="minorHAnsi" w:cstheme="minorHAnsi"/>
          <w:sz w:val="14"/>
        </w:rPr>
        <w:t xml:space="preserve"> </w:t>
      </w:r>
      <w:r w:rsidRPr="00992060">
        <w:rPr>
          <w:rStyle w:val="StyleUnderline"/>
          <w:rFonts w:asciiTheme="minorHAnsi" w:hAnsiTheme="minorHAnsi" w:cstheme="minorHAnsi"/>
        </w:rPr>
        <w:t xml:space="preserve">for free trade with South Korea, which is expected to help grow our economy by $1.7 billion per year. </w:t>
      </w:r>
      <w:r w:rsidRPr="00992060">
        <w:rPr>
          <w:rFonts w:asciiTheme="minorHAnsi" w:hAnsiTheme="minorHAnsi" w:cstheme="minorHAnsi"/>
          <w:sz w:val="14"/>
        </w:rPr>
        <w:t xml:space="preserve">In addition to increased jobs and economic activity, expanding Canada’s free trade agreements also provides hard-working families more choice at a lower cost for everyday household goods. We are also working to maintain and build on all of Canada’s bilateral relationships. While in Malaysia, Prime Minister Harper signed a declaration of intent to conclude a new tax agreement between Canada and Malaysia to help promote trade and investment between the two countries. In an increasingly global community with shared concerns, our government is also committed to helping ensure the safety and security of Canadians and our interests abroad. While in Malaysia, Prime Minister Harper renewed our commitment to enhance security cooperation between the two countries for the safety of all our citizens. Prime Minister Harper also announced Canadian support for four projects that will strengthen Malaysia’s ability to counter international crime, human smuggling, and organized crimes. These projects build on what we’ve already done in the global community to help combat money laundering, terrorist financing, corruption, tax evasion and other crimes. </w:t>
      </w:r>
      <w:r w:rsidRPr="00992060">
        <w:rPr>
          <w:rStyle w:val="StyleUnderline"/>
          <w:rFonts w:asciiTheme="minorHAnsi" w:hAnsiTheme="minorHAnsi" w:cstheme="minorHAnsi"/>
        </w:rPr>
        <w:t xml:space="preserve">Canada’s </w:t>
      </w:r>
      <w:r w:rsidRPr="00992060">
        <w:rPr>
          <w:rStyle w:val="StyleUnderline"/>
          <w:rFonts w:asciiTheme="minorHAnsi" w:hAnsiTheme="minorHAnsi" w:cstheme="minorHAnsi"/>
          <w:highlight w:val="yellow"/>
        </w:rPr>
        <w:t>growing prominence</w:t>
      </w:r>
      <w:r w:rsidRPr="00992060">
        <w:rPr>
          <w:rStyle w:val="StyleUnderline"/>
          <w:rFonts w:asciiTheme="minorHAnsi" w:hAnsiTheme="minorHAnsi" w:cstheme="minorHAnsi"/>
        </w:rPr>
        <w:t xml:space="preserve"> on the world stage has also </w:t>
      </w:r>
      <w:r w:rsidRPr="00992060">
        <w:rPr>
          <w:rStyle w:val="StyleUnderline"/>
          <w:rFonts w:asciiTheme="minorHAnsi" w:hAnsiTheme="minorHAnsi" w:cstheme="minorHAnsi"/>
          <w:highlight w:val="yellow"/>
        </w:rPr>
        <w:t>afforded</w:t>
      </w:r>
      <w:r w:rsidRPr="00992060">
        <w:rPr>
          <w:rStyle w:val="StyleUnderline"/>
          <w:rFonts w:asciiTheme="minorHAnsi" w:hAnsiTheme="minorHAnsi" w:cstheme="minorHAnsi"/>
        </w:rPr>
        <w:t xml:space="preserve"> us </w:t>
      </w:r>
      <w:r w:rsidRPr="00992060">
        <w:rPr>
          <w:rStyle w:val="StyleUnderline"/>
          <w:rFonts w:asciiTheme="minorHAnsi" w:hAnsiTheme="minorHAnsi" w:cstheme="minorHAnsi"/>
          <w:highlight w:val="yellow"/>
        </w:rPr>
        <w:t xml:space="preserve">the opportunity to take a </w:t>
      </w:r>
      <w:r w:rsidRPr="00992060">
        <w:rPr>
          <w:rStyle w:val="Emphasis"/>
          <w:rFonts w:asciiTheme="minorHAnsi" w:hAnsiTheme="minorHAnsi" w:cstheme="minorHAnsi"/>
          <w:highlight w:val="yellow"/>
        </w:rPr>
        <w:t>leadership role</w:t>
      </w:r>
      <w:r w:rsidRPr="00992060">
        <w:rPr>
          <w:rStyle w:val="StyleUnderline"/>
          <w:rFonts w:asciiTheme="minorHAnsi" w:hAnsiTheme="minorHAnsi" w:cstheme="minorHAnsi"/>
          <w:highlight w:val="yellow"/>
        </w:rPr>
        <w:t xml:space="preserve"> within the international community to address</w:t>
      </w:r>
      <w:r w:rsidRPr="00992060">
        <w:rPr>
          <w:rFonts w:asciiTheme="minorHAnsi" w:hAnsiTheme="minorHAnsi" w:cstheme="minorHAnsi"/>
          <w:sz w:val="14"/>
        </w:rPr>
        <w:t xml:space="preserve"> issues of </w:t>
      </w:r>
      <w:r w:rsidRPr="00992060">
        <w:rPr>
          <w:rStyle w:val="StyleUnderline"/>
          <w:rFonts w:asciiTheme="minorHAnsi" w:hAnsiTheme="minorHAnsi" w:cstheme="minorHAnsi"/>
          <w:highlight w:val="yellow"/>
        </w:rPr>
        <w:t>human rights</w:t>
      </w:r>
      <w:r w:rsidRPr="00992060">
        <w:rPr>
          <w:rFonts w:asciiTheme="minorHAnsi" w:hAnsiTheme="minorHAnsi" w:cstheme="minorHAnsi"/>
          <w:sz w:val="14"/>
        </w:rPr>
        <w:t xml:space="preserve"> and equality, while promoting Canadian values of freedom, </w:t>
      </w:r>
      <w:r w:rsidRPr="00992060">
        <w:rPr>
          <w:rStyle w:val="StyleUnderline"/>
          <w:rFonts w:asciiTheme="minorHAnsi" w:hAnsiTheme="minorHAnsi" w:cstheme="minorHAnsi"/>
          <w:highlight w:val="yellow"/>
        </w:rPr>
        <w:t>democracy, and rule of law</w:t>
      </w:r>
      <w:r w:rsidRPr="00992060">
        <w:rPr>
          <w:rFonts w:asciiTheme="minorHAnsi" w:hAnsiTheme="minorHAnsi" w:cstheme="minorHAnsi"/>
          <w:sz w:val="14"/>
        </w:rPr>
        <w:t xml:space="preserve">. Our government introduced the Office of Religious Freedom to promote Canadian values of pluralism and tolerance in our global community. The Office is working with like-minded partners to raise awareness and develop policies and programs to protect religious minorities under threat, to oppose religious hatred and to promote tolerance. Prime Minister Harper has also demonstrated real leadership in addressing the health challenges and disadvantages faced by women, infants, and children in the poorest of countries, in launching the Muskoka Initiative on Maternal, Newborn and Child Health with G8 countries in 2010. Thanks to the Muskoka Initiative and subsequent global action, maternal and child mortality rates are declining. However, there is still more work to be done. Canada hosted the Summit on Maternal, Newborn and Child Health. Through this Summit, we are accelerating our health initiatives and continuing to push this issue into the forefront. Indeed, our government announced that Canada will be providing an additional $3.5 billion in funding for various projects to help children and mothers in the developing world. </w:t>
      </w:r>
      <w:r w:rsidRPr="00992060">
        <w:rPr>
          <w:rStyle w:val="StyleUnderline"/>
          <w:rFonts w:asciiTheme="minorHAnsi" w:hAnsiTheme="minorHAnsi" w:cstheme="minorHAnsi"/>
          <w:highlight w:val="yellow"/>
        </w:rPr>
        <w:t>As</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we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strengthen</w:t>
      </w:r>
      <w:r w:rsidRPr="00992060">
        <w:rPr>
          <w:rStyle w:val="StyleUnderline"/>
          <w:rFonts w:asciiTheme="minorHAnsi" w:hAnsiTheme="minorHAnsi" w:cstheme="minorHAnsi"/>
        </w:rPr>
        <w:t xml:space="preserve"> ties and promote </w:t>
      </w:r>
      <w:r w:rsidRPr="00992060">
        <w:rPr>
          <w:rStyle w:val="StyleUnderline"/>
          <w:rFonts w:asciiTheme="minorHAnsi" w:hAnsiTheme="minorHAnsi" w:cstheme="minorHAnsi"/>
          <w:highlight w:val="yellow"/>
        </w:rPr>
        <w:t xml:space="preserve">economic prosperity, </w:t>
      </w:r>
      <w:r w:rsidRPr="00992060">
        <w:rPr>
          <w:rStyle w:val="Emphasis"/>
          <w:rFonts w:asciiTheme="minorHAnsi" w:hAnsiTheme="minorHAnsi" w:cstheme="minorHAnsi"/>
          <w:highlight w:val="yellow"/>
        </w:rPr>
        <w:t>Canada is positioned to lead</w:t>
      </w:r>
      <w:r w:rsidRPr="00992060">
        <w:rPr>
          <w:rStyle w:val="Emphasis"/>
          <w:rFonts w:asciiTheme="minorHAnsi" w:hAnsiTheme="minorHAnsi" w:cstheme="minorHAnsi"/>
        </w:rPr>
        <w:t xml:space="preserve"> on </w:t>
      </w:r>
      <w:r w:rsidRPr="00992060">
        <w:rPr>
          <w:rStyle w:val="Emphasis"/>
          <w:rFonts w:asciiTheme="minorHAnsi" w:hAnsiTheme="minorHAnsi" w:cstheme="minorHAnsi"/>
          <w:highlight w:val="yellow"/>
        </w:rPr>
        <w:t xml:space="preserve">the world </w:t>
      </w:r>
      <w:r w:rsidRPr="00992060">
        <w:rPr>
          <w:rStyle w:val="Emphasis"/>
          <w:rFonts w:asciiTheme="minorHAnsi" w:hAnsiTheme="minorHAnsi" w:cstheme="minorHAnsi"/>
        </w:rPr>
        <w:t>stage</w:t>
      </w:r>
      <w:r w:rsidRPr="00992060">
        <w:rPr>
          <w:rFonts w:asciiTheme="minorHAnsi" w:hAnsiTheme="minorHAnsi" w:cstheme="minorHAnsi"/>
          <w:sz w:val="14"/>
        </w:rPr>
        <w:t xml:space="preserve"> and promote Canadian values. Our government is delivering on the priorities of Canadians. </w:t>
      </w:r>
    </w:p>
    <w:p w14:paraId="142584F0" w14:textId="77777777" w:rsidR="000E218C" w:rsidRPr="00C13D13" w:rsidRDefault="000E218C" w:rsidP="000E218C">
      <w:pPr>
        <w:pStyle w:val="Heading4"/>
      </w:pPr>
      <w:r w:rsidRPr="00C13D13">
        <w:t>On</w:t>
      </w:r>
      <w:r>
        <w:t xml:space="preserve">ly </w:t>
      </w:r>
      <w:r w:rsidRPr="00A53781">
        <w:rPr>
          <w:u w:val="single"/>
        </w:rPr>
        <w:t>Canadian</w:t>
      </w:r>
      <w:r>
        <w:t xml:space="preserve"> soft power can solve </w:t>
      </w:r>
      <w:r w:rsidRPr="00C13D13">
        <w:rPr>
          <w:u w:val="single"/>
        </w:rPr>
        <w:t>international threats</w:t>
      </w:r>
      <w:r>
        <w:t xml:space="preserve"> </w:t>
      </w:r>
    </w:p>
    <w:p w14:paraId="7E69B2BE" w14:textId="77777777" w:rsidR="000E218C" w:rsidRPr="00C567C0" w:rsidRDefault="000E218C" w:rsidP="000E218C">
      <w:r w:rsidRPr="00C13D13">
        <w:rPr>
          <w:rStyle w:val="Style13ptBold"/>
        </w:rPr>
        <w:t>Malik 20</w:t>
      </w:r>
      <w:r w:rsidRPr="00C13D13">
        <w:t xml:space="preserve"> Malik, Sadia Mariam. </w:t>
      </w:r>
      <w:r>
        <w:t>Assistant Professor, Department of Economics, York University, Canada "Canada must use its 'soft power' to champion global human rights." Conversation, 25 Feb. 2020, theconversation.com/canada-</w:t>
      </w:r>
      <w:r w:rsidRPr="00C567C0">
        <w:t>must-use-its-soft-power-to-champion-global-human-rights-132177. [HKR QC]</w:t>
      </w:r>
    </w:p>
    <w:p w14:paraId="37FB0EC5" w14:textId="77777777" w:rsidR="000E218C" w:rsidRPr="00C567C0" w:rsidRDefault="000E218C" w:rsidP="000E218C">
      <w:pPr>
        <w:rPr>
          <w:rStyle w:val="Emphasis"/>
        </w:rPr>
      </w:pPr>
      <w:r w:rsidRPr="00C567C0">
        <w:rPr>
          <w:rStyle w:val="StyleUnderline"/>
        </w:rPr>
        <w:t xml:space="preserve">As </w:t>
      </w:r>
      <w:r w:rsidRPr="00C567C0">
        <w:rPr>
          <w:rStyle w:val="StyleUnderline"/>
          <w:highlight w:val="cyan"/>
        </w:rPr>
        <w:t>the world</w:t>
      </w:r>
      <w:r w:rsidRPr="00C567C0">
        <w:rPr>
          <w:rStyle w:val="StyleUnderline"/>
        </w:rPr>
        <w:t xml:space="preserve"> enters the third decade of the 21st century, it </w:t>
      </w:r>
      <w:r w:rsidRPr="00C567C0">
        <w:rPr>
          <w:rStyle w:val="StyleUnderline"/>
          <w:highlight w:val="cyan"/>
        </w:rPr>
        <w:t>is waking up</w:t>
      </w:r>
      <w:r w:rsidRPr="00C567C0">
        <w:rPr>
          <w:rStyle w:val="StyleUnderline"/>
        </w:rPr>
        <w:t xml:space="preserve"> </w:t>
      </w:r>
      <w:r w:rsidRPr="00C567C0">
        <w:rPr>
          <w:rStyle w:val="StyleUnderline"/>
          <w:highlight w:val="cyan"/>
        </w:rPr>
        <w:t>to</w:t>
      </w:r>
      <w:r w:rsidRPr="00C567C0">
        <w:rPr>
          <w:rStyle w:val="StyleUnderline"/>
        </w:rPr>
        <w:t xml:space="preserve"> </w:t>
      </w:r>
      <w:r w:rsidRPr="00C567C0">
        <w:rPr>
          <w:rStyle w:val="StyleUnderline"/>
          <w:highlight w:val="cyan"/>
        </w:rPr>
        <w:t>a new reality</w:t>
      </w:r>
      <w:r w:rsidRPr="00C567C0">
        <w:rPr>
          <w:sz w:val="16"/>
        </w:rPr>
        <w:t xml:space="preserve">, </w:t>
      </w:r>
      <w:r w:rsidRPr="00C567C0">
        <w:rPr>
          <w:rStyle w:val="StyleUnderline"/>
          <w:highlight w:val="cyan"/>
        </w:rPr>
        <w:t>facing threats to international solidarity</w:t>
      </w:r>
      <w:r w:rsidRPr="00C567C0">
        <w:rPr>
          <w:rStyle w:val="StyleUnderline"/>
        </w:rPr>
        <w:t xml:space="preserve"> and human security that are not necessarily economic in nature. </w:t>
      </w:r>
      <w:r w:rsidRPr="00C567C0">
        <w:rPr>
          <w:rStyle w:val="StyleUnderline"/>
          <w:highlight w:val="cyan"/>
        </w:rPr>
        <w:t>Climate change</w:t>
      </w:r>
      <w:r w:rsidRPr="00C567C0">
        <w:rPr>
          <w:rStyle w:val="StyleUnderline"/>
        </w:rPr>
        <w:t xml:space="preserve">, </w:t>
      </w:r>
      <w:r w:rsidRPr="00C567C0">
        <w:rPr>
          <w:rStyle w:val="StyleUnderline"/>
          <w:highlight w:val="cyan"/>
        </w:rPr>
        <w:t>inequality</w:t>
      </w:r>
      <w:r w:rsidRPr="00C567C0">
        <w:rPr>
          <w:rStyle w:val="StyleUnderline"/>
        </w:rPr>
        <w:t xml:space="preserve">, </w:t>
      </w:r>
      <w:r w:rsidRPr="00C567C0">
        <w:rPr>
          <w:rStyle w:val="StyleUnderline"/>
          <w:highlight w:val="cyan"/>
        </w:rPr>
        <w:t>populist</w:t>
      </w:r>
      <w:r w:rsidRPr="00C567C0">
        <w:rPr>
          <w:rStyle w:val="StyleUnderline"/>
        </w:rPr>
        <w:t xml:space="preserve"> </w:t>
      </w:r>
      <w:r w:rsidRPr="00C567C0">
        <w:rPr>
          <w:rStyle w:val="StyleUnderline"/>
          <w:highlight w:val="cyan"/>
        </w:rPr>
        <w:t>movements</w:t>
      </w:r>
      <w:r w:rsidRPr="00C567C0">
        <w:rPr>
          <w:rStyle w:val="StyleUnderline"/>
        </w:rPr>
        <w:t xml:space="preserve">, ethnic nationalism and </w:t>
      </w:r>
      <w:r w:rsidRPr="00C567C0">
        <w:rPr>
          <w:rStyle w:val="StyleUnderline"/>
          <w:highlight w:val="cyan"/>
        </w:rPr>
        <w:t>global epidemics</w:t>
      </w:r>
      <w:r w:rsidRPr="00C567C0">
        <w:rPr>
          <w:rStyle w:val="StyleUnderline"/>
        </w:rPr>
        <w:t xml:space="preserve"> are posing major challenges to international development and human security</w:t>
      </w:r>
      <w:r w:rsidRPr="00C567C0">
        <w:rPr>
          <w:sz w:val="16"/>
        </w:rPr>
        <w:t xml:space="preserve">. </w:t>
      </w:r>
      <w:r w:rsidRPr="00C567C0">
        <w:rPr>
          <w:rStyle w:val="StyleUnderline"/>
          <w:highlight w:val="cyan"/>
        </w:rPr>
        <w:t>Disenchantment with</w:t>
      </w:r>
      <w:r w:rsidRPr="00C567C0">
        <w:rPr>
          <w:rStyle w:val="StyleUnderline"/>
        </w:rPr>
        <w:t xml:space="preserve"> the neoliberal economic system</w:t>
      </w:r>
      <w:r w:rsidRPr="00C567C0">
        <w:rPr>
          <w:sz w:val="16"/>
        </w:rPr>
        <w:t xml:space="preserve"> </w:t>
      </w:r>
      <w:r w:rsidRPr="00C567C0">
        <w:rPr>
          <w:rStyle w:val="StyleUnderline"/>
        </w:rPr>
        <w:t xml:space="preserve">and unregulated </w:t>
      </w:r>
      <w:r w:rsidRPr="00C567C0">
        <w:rPr>
          <w:rStyle w:val="StyleUnderline"/>
          <w:highlight w:val="cyan"/>
        </w:rPr>
        <w:t>capitalism</w:t>
      </w:r>
      <w:r w:rsidRPr="00C567C0">
        <w:rPr>
          <w:rStyle w:val="StyleUnderline"/>
        </w:rPr>
        <w:t xml:space="preserve"> is growing</w:t>
      </w:r>
      <w:r w:rsidRPr="00C567C0">
        <w:rPr>
          <w:sz w:val="16"/>
        </w:rPr>
        <w:t xml:space="preserve">. And on the political front, the global balance of power is shifting as we move away from a unipolar world, dominated largely by the United States, to a bipolar world where China is emerging as the major counterpart to the U.S. Read more: What exactly is neoliberalism? </w:t>
      </w:r>
      <w:r w:rsidRPr="00C567C0">
        <w:rPr>
          <w:rStyle w:val="StyleUnderline"/>
          <w:highlight w:val="cyan"/>
        </w:rPr>
        <w:t>These</w:t>
      </w:r>
      <w:r w:rsidRPr="00C567C0">
        <w:rPr>
          <w:rStyle w:val="StyleUnderline"/>
        </w:rPr>
        <w:t xml:space="preserve"> turbulent </w:t>
      </w:r>
      <w:r w:rsidRPr="00C567C0">
        <w:rPr>
          <w:rStyle w:val="StyleUnderline"/>
          <w:highlight w:val="cyan"/>
        </w:rPr>
        <w:t>times</w:t>
      </w:r>
      <w:r w:rsidRPr="00C567C0">
        <w:rPr>
          <w:rStyle w:val="StyleUnderline"/>
        </w:rPr>
        <w:t xml:space="preserve"> pose challenges and </w:t>
      </w:r>
      <w:r w:rsidRPr="00C567C0">
        <w:rPr>
          <w:rStyle w:val="StyleUnderline"/>
          <w:highlight w:val="cyan"/>
        </w:rPr>
        <w:t>call for collective action</w:t>
      </w:r>
      <w:r w:rsidRPr="00C567C0">
        <w:rPr>
          <w:rStyle w:val="StyleUnderline"/>
        </w:rPr>
        <w:t xml:space="preserve"> since many threats to human security can no longer be contained within the geographical boundaries of nation states. </w:t>
      </w:r>
      <w:r w:rsidRPr="00C567C0">
        <w:rPr>
          <w:sz w:val="16"/>
        </w:rPr>
        <w:t xml:space="preserve">Although </w:t>
      </w:r>
      <w:r w:rsidRPr="00C567C0">
        <w:rPr>
          <w:rStyle w:val="StyleUnderline"/>
          <w:highlight w:val="cyan"/>
        </w:rPr>
        <w:t>Canada</w:t>
      </w:r>
      <w:r w:rsidRPr="00C567C0">
        <w:rPr>
          <w:sz w:val="16"/>
        </w:rPr>
        <w:t xml:space="preserve"> has reduced its foreign aid commitments recently, it </w:t>
      </w:r>
      <w:r w:rsidRPr="00C567C0">
        <w:rPr>
          <w:rStyle w:val="StyleUnderline"/>
          <w:highlight w:val="cyan"/>
        </w:rPr>
        <w:t>has great potential</w:t>
      </w:r>
      <w:r w:rsidRPr="00C567C0">
        <w:rPr>
          <w:rStyle w:val="StyleUnderline"/>
        </w:rPr>
        <w:t xml:space="preserve"> to make up for </w:t>
      </w:r>
      <w:r w:rsidRPr="00C567C0">
        <w:rPr>
          <w:rStyle w:val="StyleUnderline"/>
          <w:highlight w:val="cyan"/>
        </w:rPr>
        <w:t>it by using its soft power to address</w:t>
      </w:r>
      <w:r w:rsidRPr="00C567C0">
        <w:rPr>
          <w:rStyle w:val="StyleUnderline"/>
        </w:rPr>
        <w:t xml:space="preserve"> issues of </w:t>
      </w:r>
      <w:r w:rsidRPr="00C567C0">
        <w:rPr>
          <w:rStyle w:val="StyleUnderline"/>
          <w:highlight w:val="cyan"/>
        </w:rPr>
        <w:t>international</w:t>
      </w:r>
      <w:r w:rsidRPr="00C567C0">
        <w:rPr>
          <w:rStyle w:val="StyleUnderline"/>
        </w:rPr>
        <w:t xml:space="preserve"> </w:t>
      </w:r>
      <w:r w:rsidRPr="00C567C0">
        <w:rPr>
          <w:rStyle w:val="StyleUnderline"/>
          <w:highlight w:val="cyan"/>
        </w:rPr>
        <w:t>development</w:t>
      </w:r>
      <w:r w:rsidRPr="00C567C0">
        <w:rPr>
          <w:rStyle w:val="StyleUnderline"/>
        </w:rPr>
        <w:t xml:space="preserve"> and security</w:t>
      </w:r>
      <w:r w:rsidRPr="00C567C0">
        <w:rPr>
          <w:sz w:val="16"/>
        </w:rPr>
        <w:t xml:space="preserve">. Soft power is defined as a persuasive approach to international relations and diplomacy that doesn’t involve coercion and trades on a country’s cultural and economic influence. </w:t>
      </w:r>
      <w:r w:rsidRPr="00C567C0">
        <w:rPr>
          <w:rStyle w:val="StyleUnderline"/>
        </w:rPr>
        <w:t>Since the world and the nature of threats to human security and solidarity have changed</w:t>
      </w:r>
      <w:r w:rsidRPr="00C567C0">
        <w:rPr>
          <w:sz w:val="16"/>
        </w:rPr>
        <w:t xml:space="preserve">, our approach to international solidarity and development must also change. In many ways, </w:t>
      </w:r>
      <w:r w:rsidRPr="00C567C0">
        <w:rPr>
          <w:rStyle w:val="Emphasis"/>
          <w:highlight w:val="cyan"/>
        </w:rPr>
        <w:t>Canada is well-prepared to lead that change.</w:t>
      </w:r>
      <w:r w:rsidRPr="00C567C0">
        <w:rPr>
          <w:rStyle w:val="Emphasis"/>
        </w:rPr>
        <w:t xml:space="preserve"> </w:t>
      </w:r>
      <w:r w:rsidRPr="00C567C0">
        <w:rPr>
          <w:sz w:val="16"/>
        </w:rPr>
        <w:t xml:space="preserve">No longer all about income </w:t>
      </w:r>
      <w:proofErr w:type="gramStart"/>
      <w:r w:rsidRPr="00C567C0">
        <w:rPr>
          <w:rStyle w:val="StyleUnderline"/>
        </w:rPr>
        <w:t>The</w:t>
      </w:r>
      <w:proofErr w:type="gramEnd"/>
      <w:r w:rsidRPr="00C567C0">
        <w:rPr>
          <w:rStyle w:val="StyleUnderline"/>
        </w:rPr>
        <w:t xml:space="preserve"> notion of international development</w:t>
      </w:r>
      <w:r w:rsidRPr="00C567C0">
        <w:rPr>
          <w:sz w:val="16"/>
        </w:rPr>
        <w:t>, as historically understood in light of an income-</w:t>
      </w:r>
      <w:proofErr w:type="spellStart"/>
      <w:r w:rsidRPr="00C567C0">
        <w:rPr>
          <w:sz w:val="16"/>
        </w:rPr>
        <w:t>centred</w:t>
      </w:r>
      <w:proofErr w:type="spellEnd"/>
      <w:r w:rsidRPr="00C567C0">
        <w:rPr>
          <w:sz w:val="16"/>
        </w:rPr>
        <w:t xml:space="preserve"> approach, </w:t>
      </w:r>
      <w:r w:rsidRPr="00C567C0">
        <w:rPr>
          <w:rStyle w:val="StyleUnderline"/>
        </w:rPr>
        <w:t xml:space="preserve">is now being increasingly contested. For too long, we have measured progress and well-being in terms of expansion in GDP alone and framed issues of international development predominantly in terms of lack of income. </w:t>
      </w:r>
      <w:r w:rsidRPr="00C567C0">
        <w:rPr>
          <w:sz w:val="16"/>
        </w:rPr>
        <w:t xml:space="preserve">Read more: Why our obsession with GDP ignores harm done to welfare and the world There are growing calls to question this approach. </w:t>
      </w:r>
      <w:r w:rsidRPr="00C567C0">
        <w:rPr>
          <w:rStyle w:val="StyleUnderline"/>
          <w:highlight w:val="cyan"/>
        </w:rPr>
        <w:t>Economic growth is of little use</w:t>
      </w:r>
      <w:r w:rsidRPr="00C567C0">
        <w:rPr>
          <w:rStyle w:val="StyleUnderline"/>
        </w:rPr>
        <w:t xml:space="preserve"> </w:t>
      </w:r>
      <w:r w:rsidRPr="00C567C0">
        <w:rPr>
          <w:rStyle w:val="StyleUnderline"/>
          <w:highlight w:val="cyan"/>
        </w:rPr>
        <w:t>if it doesn’t promote</w:t>
      </w:r>
      <w:r w:rsidRPr="00C567C0">
        <w:rPr>
          <w:rStyle w:val="StyleUnderline"/>
        </w:rPr>
        <w:t xml:space="preserve"> broad-based </w:t>
      </w:r>
      <w:r w:rsidRPr="00C567C0">
        <w:rPr>
          <w:rStyle w:val="StyleUnderline"/>
          <w:highlight w:val="cyan"/>
        </w:rPr>
        <w:t>human well-bein</w:t>
      </w:r>
      <w:r w:rsidRPr="00C567C0">
        <w:rPr>
          <w:rStyle w:val="StyleUnderline"/>
        </w:rPr>
        <w:t xml:space="preserve">g, leads to climate </w:t>
      </w:r>
      <w:proofErr w:type="gramStart"/>
      <w:r w:rsidRPr="00C567C0">
        <w:rPr>
          <w:rStyle w:val="StyleUnderline"/>
        </w:rPr>
        <w:t>change</w:t>
      </w:r>
      <w:proofErr w:type="gramEnd"/>
      <w:r w:rsidRPr="00C567C0">
        <w:rPr>
          <w:rStyle w:val="StyleUnderline"/>
        </w:rPr>
        <w:t xml:space="preserve"> and threatens the very survival of the human race. </w:t>
      </w:r>
      <w:r w:rsidRPr="00C567C0">
        <w:rPr>
          <w:sz w:val="16"/>
        </w:rPr>
        <w:t xml:space="preserve">What </w:t>
      </w:r>
      <w:r w:rsidRPr="00C567C0">
        <w:rPr>
          <w:rStyle w:val="StyleUnderline"/>
        </w:rPr>
        <w:t>the world needs</w:t>
      </w:r>
      <w:r w:rsidRPr="00C567C0">
        <w:rPr>
          <w:sz w:val="16"/>
        </w:rPr>
        <w:t xml:space="preserve"> today, more than ever, is </w:t>
      </w:r>
      <w:r w:rsidRPr="00C567C0">
        <w:rPr>
          <w:rStyle w:val="StyleUnderline"/>
        </w:rPr>
        <w:t xml:space="preserve">a model of international development that is decolonized, humane and </w:t>
      </w:r>
      <w:proofErr w:type="spellStart"/>
      <w:r w:rsidRPr="00C567C0">
        <w:rPr>
          <w:rStyle w:val="StyleUnderline"/>
        </w:rPr>
        <w:t>centred</w:t>
      </w:r>
      <w:proofErr w:type="spellEnd"/>
      <w:r w:rsidRPr="00C567C0">
        <w:rPr>
          <w:rStyle w:val="StyleUnderline"/>
        </w:rPr>
        <w:t xml:space="preserve"> on human rights and freedoms</w:t>
      </w:r>
      <w:r w:rsidRPr="00C567C0">
        <w:rPr>
          <w:sz w:val="16"/>
        </w:rPr>
        <w:t xml:space="preserve">. Nobel laureate Amartya Sen is seen at an event at Harvard University in May 2015. (Gretchen </w:t>
      </w:r>
      <w:proofErr w:type="spellStart"/>
      <w:r w:rsidRPr="00C567C0">
        <w:rPr>
          <w:sz w:val="16"/>
        </w:rPr>
        <w:t>Ertl</w:t>
      </w:r>
      <w:proofErr w:type="spellEnd"/>
      <w:r w:rsidRPr="00C567C0">
        <w:rPr>
          <w:sz w:val="16"/>
        </w:rPr>
        <w:t xml:space="preserve">/AP Images for FXB) The United Nations — under the intellectual guidance of scholars like Amartya Sen and development practitioners like Mahbub ul </w:t>
      </w:r>
      <w:proofErr w:type="spellStart"/>
      <w:r w:rsidRPr="00C567C0">
        <w:rPr>
          <w:sz w:val="16"/>
        </w:rPr>
        <w:t>Haq</w:t>
      </w:r>
      <w:proofErr w:type="spellEnd"/>
      <w:r w:rsidRPr="00C567C0">
        <w:rPr>
          <w:sz w:val="16"/>
        </w:rPr>
        <w:t xml:space="preserve"> — has made significant headway in popularizing a more humane model of international development through the publication of its Annual Human Development Reports and the Human Development Index. It has also influenced global security discourse by popularizing a concept of human security that transcends the traditional focus on territorial security and encompasses health, </w:t>
      </w:r>
      <w:proofErr w:type="gramStart"/>
      <w:r w:rsidRPr="00C567C0">
        <w:rPr>
          <w:sz w:val="16"/>
        </w:rPr>
        <w:t>food</w:t>
      </w:r>
      <w:proofErr w:type="gramEnd"/>
      <w:r w:rsidRPr="00C567C0">
        <w:rPr>
          <w:sz w:val="16"/>
        </w:rPr>
        <w:t xml:space="preserve"> and environmental safety. That concept recognizes the geographic and spatial connectivity of threats. It’s based on the realization that the battle for human survival in the future will be fought not by defending national borders but by understanding the interconnectedness of the fate of human race — and by evoking the compassion that unites us as fellow human beings. The intellectual foundations of the UN’s Sustainable Development Goals (SDGs) also rest on the concept of human security. Canada has been at the forefront of promoting this concept. Through the formation of the Human Security Network with like-minded countries, Canada was successful, to an extent, in influencing global institutions to promote a human security agenda. New threats </w:t>
      </w:r>
      <w:r w:rsidRPr="00C567C0">
        <w:rPr>
          <w:rStyle w:val="StyleUnderline"/>
          <w:highlight w:val="cyan"/>
        </w:rPr>
        <w:t>Canada needs to continue its efforts</w:t>
      </w:r>
      <w:r w:rsidRPr="00C567C0">
        <w:rPr>
          <w:rStyle w:val="StyleUnderline"/>
        </w:rPr>
        <w:t xml:space="preserve"> in this direction, </w:t>
      </w:r>
      <w:r w:rsidRPr="00C567C0">
        <w:rPr>
          <w:rStyle w:val="StyleUnderline"/>
          <w:highlight w:val="cyan"/>
        </w:rPr>
        <w:t>especially in</w:t>
      </w:r>
      <w:r w:rsidRPr="00C567C0">
        <w:rPr>
          <w:rStyle w:val="StyleUnderline"/>
        </w:rPr>
        <w:t xml:space="preserve"> </w:t>
      </w:r>
      <w:r w:rsidRPr="00C567C0">
        <w:rPr>
          <w:rStyle w:val="StyleUnderline"/>
          <w:highlight w:val="cyan"/>
        </w:rPr>
        <w:t>light of new</w:t>
      </w:r>
      <w:r w:rsidRPr="00C567C0">
        <w:rPr>
          <w:rStyle w:val="StyleUnderline"/>
        </w:rPr>
        <w:t xml:space="preserve"> or </w:t>
      </w:r>
      <w:r w:rsidRPr="00C567C0">
        <w:rPr>
          <w:rStyle w:val="Emphasis"/>
          <w:highlight w:val="cyan"/>
        </w:rPr>
        <w:t>heightened threat</w:t>
      </w:r>
      <w:r w:rsidRPr="00C567C0">
        <w:rPr>
          <w:rStyle w:val="StyleUnderline"/>
          <w:highlight w:val="cyan"/>
        </w:rPr>
        <w:t>s</w:t>
      </w:r>
      <w:r w:rsidRPr="00C567C0">
        <w:rPr>
          <w:rStyle w:val="StyleUnderline"/>
        </w:rPr>
        <w:t xml:space="preserve"> to human security that the world faces today </w:t>
      </w:r>
      <w:r w:rsidRPr="00C567C0">
        <w:rPr>
          <w:rStyle w:val="StyleUnderline"/>
          <w:highlight w:val="cyan"/>
        </w:rPr>
        <w:t xml:space="preserve">in the form of </w:t>
      </w:r>
      <w:r w:rsidRPr="00C567C0">
        <w:rPr>
          <w:rStyle w:val="Emphasis"/>
          <w:highlight w:val="cyan"/>
        </w:rPr>
        <w:t>climate change</w:t>
      </w:r>
      <w:r w:rsidRPr="00C567C0">
        <w:rPr>
          <w:rStyle w:val="Emphasis"/>
        </w:rPr>
        <w:t xml:space="preserve">, </w:t>
      </w:r>
      <w:r w:rsidRPr="00C567C0">
        <w:rPr>
          <w:rStyle w:val="Emphasis"/>
          <w:highlight w:val="cyan"/>
        </w:rPr>
        <w:t>polarization</w:t>
      </w:r>
      <w:r w:rsidRPr="00C567C0">
        <w:rPr>
          <w:rStyle w:val="Emphasis"/>
        </w:rPr>
        <w:t xml:space="preserve">, ethnic nationalism, </w:t>
      </w:r>
      <w:proofErr w:type="gramStart"/>
      <w:r w:rsidRPr="00C567C0">
        <w:rPr>
          <w:rStyle w:val="Emphasis"/>
        </w:rPr>
        <w:t>intolerance</w:t>
      </w:r>
      <w:proofErr w:type="gramEnd"/>
      <w:r w:rsidRPr="00C567C0">
        <w:rPr>
          <w:rStyle w:val="Emphasis"/>
        </w:rPr>
        <w:t xml:space="preserve"> </w:t>
      </w:r>
      <w:r w:rsidRPr="00C567C0">
        <w:rPr>
          <w:rStyle w:val="Emphasis"/>
          <w:highlight w:val="cyan"/>
        </w:rPr>
        <w:t>and</w:t>
      </w:r>
      <w:r w:rsidRPr="00C567C0">
        <w:rPr>
          <w:rStyle w:val="Emphasis"/>
        </w:rPr>
        <w:t xml:space="preserve"> the global spread of </w:t>
      </w:r>
      <w:r w:rsidRPr="00C567C0">
        <w:rPr>
          <w:rStyle w:val="Emphasis"/>
          <w:highlight w:val="cyan"/>
        </w:rPr>
        <w:t>disease</w:t>
      </w:r>
      <w:r w:rsidRPr="00C567C0">
        <w:rPr>
          <w:rStyle w:val="StyleUnderline"/>
        </w:rPr>
        <w:t xml:space="preserve">. </w:t>
      </w:r>
      <w:r w:rsidRPr="00C567C0">
        <w:rPr>
          <w:rStyle w:val="StyleUnderline"/>
          <w:highlight w:val="cyan"/>
        </w:rPr>
        <w:t>Canada’s</w:t>
      </w:r>
      <w:r w:rsidRPr="00C567C0">
        <w:rPr>
          <w:rStyle w:val="StyleUnderline"/>
        </w:rPr>
        <w:t xml:space="preserve"> </w:t>
      </w:r>
      <w:r w:rsidRPr="00C567C0">
        <w:rPr>
          <w:rStyle w:val="StyleUnderline"/>
          <w:highlight w:val="cyan"/>
        </w:rPr>
        <w:t>efforts</w:t>
      </w:r>
      <w:r w:rsidRPr="00C567C0">
        <w:rPr>
          <w:rStyle w:val="StyleUnderline"/>
        </w:rPr>
        <w:t xml:space="preserve"> </w:t>
      </w:r>
      <w:r w:rsidRPr="00C567C0">
        <w:rPr>
          <w:rStyle w:val="StyleUnderline"/>
          <w:highlight w:val="cyan"/>
        </w:rPr>
        <w:t>in promoting a human rights-based approach</w:t>
      </w:r>
      <w:r w:rsidRPr="00C567C0">
        <w:rPr>
          <w:rStyle w:val="StyleUnderline"/>
        </w:rPr>
        <w:t xml:space="preserve"> to international solidarity </w:t>
      </w:r>
      <w:r w:rsidRPr="00C567C0">
        <w:rPr>
          <w:rStyle w:val="StyleUnderline"/>
          <w:highlight w:val="cyan"/>
        </w:rPr>
        <w:t>are commendable</w:t>
      </w:r>
      <w:r w:rsidRPr="00C567C0">
        <w:rPr>
          <w:rStyle w:val="StyleUnderline"/>
        </w:rPr>
        <w:t xml:space="preserve">. </w:t>
      </w:r>
      <w:r w:rsidRPr="00C567C0">
        <w:rPr>
          <w:sz w:val="16"/>
        </w:rPr>
        <w:t xml:space="preserve">Whether it’s an issue of freedom of speech violations in repressive regimes or assisting international refugees, Canada has adopted a humane approach and has set high moral standards. Read more: Syrian refugees in Canada: Four years after the welcome </w:t>
      </w:r>
      <w:r w:rsidRPr="00C567C0">
        <w:rPr>
          <w:rStyle w:val="StyleUnderline"/>
          <w:highlight w:val="cyan"/>
        </w:rPr>
        <w:t>Given the current shift in the global balance of power from</w:t>
      </w:r>
      <w:r w:rsidRPr="00C567C0">
        <w:rPr>
          <w:rStyle w:val="StyleUnderline"/>
        </w:rPr>
        <w:t xml:space="preserve"> </w:t>
      </w:r>
      <w:r w:rsidRPr="00C567C0">
        <w:rPr>
          <w:rStyle w:val="StyleUnderline"/>
          <w:highlight w:val="cyan"/>
        </w:rPr>
        <w:t>U.S. dominance to the one that includes China</w:t>
      </w:r>
      <w:r w:rsidRPr="00C567C0">
        <w:rPr>
          <w:rStyle w:val="StyleUnderline"/>
        </w:rPr>
        <w:t xml:space="preserve"> </w:t>
      </w:r>
      <w:r w:rsidRPr="00C567C0">
        <w:rPr>
          <w:rStyle w:val="StyleUnderline"/>
          <w:highlight w:val="cyan"/>
        </w:rPr>
        <w:t>and</w:t>
      </w:r>
      <w:r w:rsidRPr="00C567C0">
        <w:rPr>
          <w:rStyle w:val="StyleUnderline"/>
        </w:rPr>
        <w:t xml:space="preserve"> other emerging economie</w:t>
      </w:r>
      <w:r w:rsidRPr="00C567C0">
        <w:rPr>
          <w:sz w:val="16"/>
        </w:rPr>
        <w:t xml:space="preserve">s, </w:t>
      </w:r>
      <w:r w:rsidRPr="00C567C0">
        <w:rPr>
          <w:rStyle w:val="StyleUnderline"/>
          <w:highlight w:val="cyan"/>
        </w:rPr>
        <w:t>middle-power</w:t>
      </w:r>
      <w:r w:rsidRPr="00C567C0">
        <w:rPr>
          <w:rStyle w:val="StyleUnderline"/>
        </w:rPr>
        <w:t xml:space="preserve"> </w:t>
      </w:r>
      <w:r w:rsidRPr="00C567C0">
        <w:rPr>
          <w:rStyle w:val="StyleUnderline"/>
          <w:highlight w:val="cyan"/>
        </w:rPr>
        <w:t>countries</w:t>
      </w:r>
      <w:r w:rsidRPr="00C567C0">
        <w:rPr>
          <w:rStyle w:val="StyleUnderline"/>
        </w:rPr>
        <w:t xml:space="preserve"> like </w:t>
      </w:r>
      <w:r w:rsidRPr="00C567C0">
        <w:rPr>
          <w:rStyle w:val="StyleUnderline"/>
          <w:highlight w:val="cyan"/>
        </w:rPr>
        <w:t>Canada</w:t>
      </w:r>
      <w:r w:rsidRPr="00C567C0">
        <w:rPr>
          <w:sz w:val="16"/>
        </w:rPr>
        <w:t xml:space="preserve">, France and Germany </w:t>
      </w:r>
      <w:r w:rsidRPr="00C567C0">
        <w:rPr>
          <w:rStyle w:val="StyleUnderline"/>
          <w:highlight w:val="cyan"/>
        </w:rPr>
        <w:t>will be in a better position to use their soft power to influence global institutions</w:t>
      </w:r>
      <w:r w:rsidRPr="00C567C0">
        <w:rPr>
          <w:rStyle w:val="StyleUnderline"/>
        </w:rPr>
        <w:t xml:space="preserve"> on human rights-based development and to promote much-needed human rights around the world. </w:t>
      </w:r>
      <w:r w:rsidRPr="00C567C0">
        <w:rPr>
          <w:sz w:val="16"/>
        </w:rPr>
        <w:t xml:space="preserve">Although Canada’s recent reduction in foreign aid has been harshly criticized, it can be seen in a positive light as it signals a move away from problem-solving approach that is based on short-term humanitarian assistance. </w:t>
      </w:r>
      <w:r w:rsidRPr="00C567C0">
        <w:rPr>
          <w:rStyle w:val="StyleUnderline"/>
        </w:rPr>
        <w:t>What’s really needed for long-term sustainable development is to address the root causes of underdevelopment</w:t>
      </w:r>
      <w:r w:rsidRPr="00C567C0">
        <w:rPr>
          <w:sz w:val="16"/>
        </w:rPr>
        <w:t xml:space="preserve">, which include unaccountable governments, corruption, concentration of political power in the hands of the few without proper checks and balances or rule of law, weak property rights and contract enforcement, and lack of opportunities for the vast majority of citizens. </w:t>
      </w:r>
      <w:r w:rsidRPr="00C567C0">
        <w:rPr>
          <w:rStyle w:val="Emphasis"/>
          <w:highlight w:val="cyan"/>
        </w:rPr>
        <w:t>Genuine</w:t>
      </w:r>
      <w:r w:rsidRPr="00C567C0">
        <w:rPr>
          <w:rStyle w:val="Emphasis"/>
        </w:rPr>
        <w:t xml:space="preserve"> </w:t>
      </w:r>
      <w:r w:rsidRPr="00C567C0">
        <w:rPr>
          <w:rStyle w:val="Emphasis"/>
          <w:highlight w:val="cyan"/>
        </w:rPr>
        <w:t>global leadership needed</w:t>
      </w:r>
      <w:r w:rsidRPr="00C567C0">
        <w:rPr>
          <w:rStyle w:val="Emphasis"/>
        </w:rPr>
        <w:t xml:space="preserve"> </w:t>
      </w:r>
      <w:proofErr w:type="gramStart"/>
      <w:r w:rsidRPr="00C567C0">
        <w:rPr>
          <w:sz w:val="16"/>
        </w:rPr>
        <w:t>But</w:t>
      </w:r>
      <w:proofErr w:type="gramEnd"/>
      <w:r w:rsidRPr="00C567C0">
        <w:rPr>
          <w:sz w:val="16"/>
        </w:rPr>
        <w:t xml:space="preserve"> whether Canada’s decision to reduce foreign aid signals the need to address the root causes of underdevelopment isn’t clear. Too often, the Global North has supported repressive, dictatorial regimes in the Global South to promote its own economic and geopolitical interests. It’s time to realize that sustainable and people-</w:t>
      </w:r>
      <w:proofErr w:type="spellStart"/>
      <w:r w:rsidRPr="00C567C0">
        <w:rPr>
          <w:sz w:val="16"/>
        </w:rPr>
        <w:t>centred</w:t>
      </w:r>
      <w:proofErr w:type="spellEnd"/>
      <w:r w:rsidRPr="00C567C0">
        <w:rPr>
          <w:sz w:val="16"/>
        </w:rPr>
        <w:t xml:space="preserve"> development is not possible as long as unequal structures of power and repressive political regimes remain intact in developing countries. </w:t>
      </w:r>
      <w:r w:rsidRPr="00C567C0">
        <w:rPr>
          <w:rStyle w:val="StyleUnderline"/>
        </w:rPr>
        <w:t xml:space="preserve">The world is ready for a new vision that defines human progress in a profound way and recognizes the interconnectedness of the fate of humanity. But to achieve this, we need a genuine and credible global leadership. </w:t>
      </w:r>
      <w:r w:rsidRPr="00C567C0">
        <w:rPr>
          <w:rStyle w:val="StyleUnderline"/>
          <w:highlight w:val="cyan"/>
        </w:rPr>
        <w:t xml:space="preserve">Given Canada’s </w:t>
      </w:r>
      <w:r w:rsidRPr="00C567C0">
        <w:rPr>
          <w:rStyle w:val="Emphasis"/>
          <w:highlight w:val="cyan"/>
        </w:rPr>
        <w:t>global image</w:t>
      </w:r>
      <w:r w:rsidRPr="00C567C0">
        <w:rPr>
          <w:rStyle w:val="StyleUnderline"/>
        </w:rPr>
        <w:t xml:space="preserve"> </w:t>
      </w:r>
      <w:r w:rsidRPr="00C567C0">
        <w:rPr>
          <w:rStyle w:val="StyleUnderline"/>
          <w:highlight w:val="cyan"/>
        </w:rPr>
        <w:t>and</w:t>
      </w:r>
      <w:r w:rsidRPr="00C567C0">
        <w:rPr>
          <w:rStyle w:val="StyleUnderline"/>
        </w:rPr>
        <w:t xml:space="preserve"> its </w:t>
      </w:r>
      <w:r w:rsidRPr="00C567C0">
        <w:rPr>
          <w:rStyle w:val="StyleUnderline"/>
          <w:highlight w:val="cyan"/>
        </w:rPr>
        <w:t xml:space="preserve">historical record in </w:t>
      </w:r>
      <w:r w:rsidRPr="00C567C0">
        <w:rPr>
          <w:rStyle w:val="Emphasis"/>
          <w:highlight w:val="cyan"/>
        </w:rPr>
        <w:t>promoting ethical norms</w:t>
      </w:r>
      <w:r w:rsidRPr="00C567C0">
        <w:rPr>
          <w:rStyle w:val="Emphasis"/>
        </w:rPr>
        <w:t xml:space="preserve"> and freedoms around the world</w:t>
      </w:r>
      <w:r w:rsidRPr="00C567C0">
        <w:rPr>
          <w:rStyle w:val="StyleUnderline"/>
          <w:highlight w:val="cyan"/>
        </w:rPr>
        <w:t xml:space="preserve">, it </w:t>
      </w:r>
      <w:r w:rsidRPr="00C567C0">
        <w:rPr>
          <w:rStyle w:val="Emphasis"/>
          <w:highlight w:val="cyan"/>
        </w:rPr>
        <w:t>commands greater legitimacy</w:t>
      </w:r>
      <w:r w:rsidRPr="00C567C0">
        <w:rPr>
          <w:rStyle w:val="StyleUnderline"/>
          <w:highlight w:val="cyan"/>
        </w:rPr>
        <w:t>.</w:t>
      </w:r>
      <w:r w:rsidRPr="00C567C0">
        <w:rPr>
          <w:rStyle w:val="StyleUnderline"/>
        </w:rPr>
        <w:t xml:space="preserve"> However, to bring about genuine change, middle-power countries like </w:t>
      </w:r>
      <w:r w:rsidRPr="00C567C0">
        <w:rPr>
          <w:rStyle w:val="StyleUnderline"/>
          <w:highlight w:val="cyan"/>
        </w:rPr>
        <w:t>Canada</w:t>
      </w:r>
      <w:r w:rsidRPr="00C567C0">
        <w:rPr>
          <w:rStyle w:val="StyleUnderline"/>
        </w:rPr>
        <w:t xml:space="preserve"> </w:t>
      </w:r>
      <w:r w:rsidRPr="00C567C0">
        <w:rPr>
          <w:rStyle w:val="StyleUnderline"/>
          <w:highlight w:val="cyan"/>
        </w:rPr>
        <w:t xml:space="preserve">must adopt a </w:t>
      </w:r>
      <w:r w:rsidRPr="00C567C0">
        <w:rPr>
          <w:rStyle w:val="Emphasis"/>
          <w:highlight w:val="cyan"/>
        </w:rPr>
        <w:t>leadership role</w:t>
      </w:r>
      <w:r w:rsidRPr="00C567C0">
        <w:rPr>
          <w:rStyle w:val="Emphasis"/>
        </w:rPr>
        <w:t xml:space="preserve"> in pursuing an ethical agenda </w:t>
      </w:r>
      <w:r w:rsidRPr="00C567C0">
        <w:rPr>
          <w:rStyle w:val="Emphasis"/>
          <w:highlight w:val="cyan"/>
        </w:rPr>
        <w:t>to ensure the</w:t>
      </w:r>
      <w:r w:rsidRPr="00C567C0">
        <w:rPr>
          <w:rStyle w:val="Emphasis"/>
        </w:rPr>
        <w:t xml:space="preserve"> security and </w:t>
      </w:r>
      <w:r w:rsidRPr="00C567C0">
        <w:rPr>
          <w:rStyle w:val="Emphasis"/>
          <w:highlight w:val="cyan"/>
        </w:rPr>
        <w:t>survival of humanity.</w:t>
      </w:r>
      <w:r w:rsidRPr="00C567C0">
        <w:rPr>
          <w:rStyle w:val="Emphasis"/>
        </w:rPr>
        <w:t xml:space="preserve"> </w:t>
      </w:r>
    </w:p>
    <w:p w14:paraId="35727D33" w14:textId="77777777" w:rsidR="000E218C" w:rsidRPr="00423C8E" w:rsidRDefault="000E218C" w:rsidP="000E218C"/>
    <w:p w14:paraId="0DC8F665" w14:textId="768B52BE" w:rsidR="000E218C" w:rsidRDefault="000E218C" w:rsidP="000E218C">
      <w:pPr>
        <w:pStyle w:val="Heading3"/>
      </w:pPr>
      <w:r>
        <w:t>1NC – AT: US Aid</w:t>
      </w:r>
    </w:p>
    <w:p w14:paraId="0F0E622D" w14:textId="77777777" w:rsidR="000E218C" w:rsidRPr="00DE2492" w:rsidRDefault="000E218C" w:rsidP="000E218C">
      <w:pPr>
        <w:pStyle w:val="Heading4"/>
      </w:pPr>
      <w:r w:rsidRPr="00DE2492">
        <w:t xml:space="preserve">Russia </w:t>
      </w:r>
      <w:r w:rsidRPr="00DE2492">
        <w:rPr>
          <w:u w:val="single"/>
        </w:rPr>
        <w:t>isn’t even close</w:t>
      </w:r>
      <w:r w:rsidRPr="00DE2492">
        <w:t xml:space="preserve"> to threating US dominance</w:t>
      </w:r>
    </w:p>
    <w:p w14:paraId="35D91830" w14:textId="77777777" w:rsidR="000E218C" w:rsidRPr="00DE2492" w:rsidRDefault="000E218C" w:rsidP="000E218C">
      <w:r w:rsidRPr="00DE2492">
        <w:t xml:space="preserve">Doug </w:t>
      </w:r>
      <w:r w:rsidRPr="00DE2492">
        <w:rPr>
          <w:rStyle w:val="Style13ptBold"/>
        </w:rPr>
        <w:t>Bandow 17</w:t>
      </w:r>
      <w:r w:rsidRPr="00DE2492">
        <w:t xml:space="preserve">, Senior Fellow at the Cato Institute, former Special Assistant to President Ronald Reagan, a Senior Fellow in International Religious Persecution with the Institute on Religion and Public Policy, "What Russian Threat? Americans Shouldn't Be Running Scared </w:t>
      </w:r>
      <w:proofErr w:type="gramStart"/>
      <w:r w:rsidRPr="00DE2492">
        <w:t>Of</w:t>
      </w:r>
      <w:proofErr w:type="gramEnd"/>
      <w:r w:rsidRPr="00DE2492">
        <w:t xml:space="preserve"> Moscow", Forbes, https://www.forbes.com/sites/dougbandow/2017/03/06/what-russian-threat-americans-shouldnt-be-running-scared-of-moscow/</w:t>
      </w:r>
    </w:p>
    <w:p w14:paraId="6481B9FC" w14:textId="77777777" w:rsidR="000E218C" w:rsidRPr="00DE2492" w:rsidRDefault="000E218C" w:rsidP="000E218C">
      <w:r w:rsidRPr="00DE2492">
        <w:rPr>
          <w:rStyle w:val="StyleUnderline"/>
        </w:rPr>
        <w:t>Listen to folks in Washington talk about the supposed Russian threat</w:t>
      </w:r>
      <w:r w:rsidRPr="00DE2492">
        <w:rPr>
          <w:sz w:val="16"/>
        </w:rPr>
        <w:t xml:space="preserve"> </w:t>
      </w:r>
      <w:r w:rsidRPr="00DE2492">
        <w:rPr>
          <w:rStyle w:val="Emphasis"/>
        </w:rPr>
        <w:t xml:space="preserve">and </w:t>
      </w:r>
      <w:r w:rsidRPr="00DE2492">
        <w:rPr>
          <w:rStyle w:val="Emphasis"/>
          <w:highlight w:val="yellow"/>
        </w:rPr>
        <w:t>you’d think America was a small, third-rate country</w:t>
      </w:r>
      <w:r w:rsidRPr="00DE2492">
        <w:rPr>
          <w:sz w:val="16"/>
        </w:rPr>
        <w:t xml:space="preserve">—friendless, </w:t>
      </w:r>
      <w:r w:rsidRPr="00DE2492">
        <w:rPr>
          <w:rStyle w:val="StyleUnderline"/>
          <w:highlight w:val="yellow"/>
        </w:rPr>
        <w:t>stuck in Moscow’s shadow</w:t>
      </w:r>
      <w:r w:rsidRPr="00DE2492">
        <w:rPr>
          <w:rStyle w:val="StyleUnderline"/>
        </w:rPr>
        <w:t xml:space="preserve">, possessing a </w:t>
      </w:r>
      <w:r w:rsidRPr="00DE2492">
        <w:rPr>
          <w:rStyle w:val="Emphasis"/>
        </w:rPr>
        <w:t>tiny, obsolete military</w:t>
      </w:r>
      <w:r w:rsidRPr="00DE2492">
        <w:rPr>
          <w:rStyle w:val="StyleUnderline"/>
        </w:rPr>
        <w:t>.</w:t>
      </w:r>
      <w:r w:rsidRPr="00DE2492">
        <w:rPr>
          <w:sz w:val="16"/>
        </w:rPr>
        <w:t xml:space="preserve"> The paranoia seems strongest from Neoconservatives who otherwise demand that the U.S. dominate the globe, bombing, invading, and occupying other nations at will. In 2012, Mitt Romney charged Russia with being America’s number one “geopolitical foe,” causing some to later hold him up as a prophet. Earlier this year, Secretary of Defense James Mattis testified before the Senate that Moscow is the “principal threat” to the U.S., which should be “ready to confront Russia.” Yet </w:t>
      </w:r>
      <w:r w:rsidRPr="00DE2492">
        <w:rPr>
          <w:rStyle w:val="StyleUnderline"/>
          <w:highlight w:val="yellow"/>
        </w:rPr>
        <w:t xml:space="preserve">the </w:t>
      </w:r>
      <w:proofErr w:type="gramStart"/>
      <w:r w:rsidRPr="00DE2492">
        <w:rPr>
          <w:rStyle w:val="StyleUnderline"/>
          <w:highlight w:val="yellow"/>
        </w:rPr>
        <w:t>fear-mongering</w:t>
      </w:r>
      <w:proofErr w:type="gramEnd"/>
      <w:r w:rsidRPr="00DE2492">
        <w:rPr>
          <w:rStyle w:val="StyleUnderline"/>
          <w:highlight w:val="yellow"/>
        </w:rPr>
        <w:t xml:space="preserve"> is </w:t>
      </w:r>
      <w:r w:rsidRPr="00DE2492">
        <w:rPr>
          <w:rStyle w:val="Emphasis"/>
          <w:highlight w:val="yellow"/>
        </w:rPr>
        <w:t>nonsense</w:t>
      </w:r>
      <w:r w:rsidRPr="00DE2492">
        <w:rPr>
          <w:sz w:val="16"/>
        </w:rPr>
        <w:t xml:space="preserve">. Russia’s presumed attempt to influence America’s election was more smoke than fire. Moscow is accused of a private hack which released emails detailing the sleaze afflicting one of the presidential candidates. Although illegal like other cyber-attacks, that’s pretty mild, especially compared to Washington’s routine interference in other nations’ political affairs, including their elections. Although American officials proclaim their commitment to democracy, their activities almost always promote parties, leaders, and movements friendly to the U.S. More serious are claims that Moscow poses a security threat. Military capabilities are more than formal military budgets, but </w:t>
      </w:r>
      <w:r w:rsidRPr="00DE2492">
        <w:rPr>
          <w:rStyle w:val="StyleUnderline"/>
          <w:highlight w:val="yellow"/>
        </w:rPr>
        <w:t>the spending disparity</w:t>
      </w:r>
      <w:r w:rsidRPr="00DE2492">
        <w:rPr>
          <w:rStyle w:val="StyleUnderline"/>
        </w:rPr>
        <w:t xml:space="preserve"> between the U.S. and Russia </w:t>
      </w:r>
      <w:r w:rsidRPr="00DE2492">
        <w:rPr>
          <w:rStyle w:val="StyleUnderline"/>
          <w:highlight w:val="yellow"/>
        </w:rPr>
        <w:t xml:space="preserve">is </w:t>
      </w:r>
      <w:r w:rsidRPr="00DE2492">
        <w:rPr>
          <w:rStyle w:val="Emphasis"/>
          <w:highlight w:val="yellow"/>
        </w:rPr>
        <w:t>vast</w:t>
      </w:r>
      <w:r w:rsidRPr="00DE2492">
        <w:rPr>
          <w:sz w:val="16"/>
          <w:highlight w:val="yellow"/>
        </w:rPr>
        <w:t xml:space="preserve">: </w:t>
      </w:r>
      <w:r w:rsidRPr="00DE2492">
        <w:rPr>
          <w:rStyle w:val="StyleUnderline"/>
          <w:highlight w:val="yellow"/>
        </w:rPr>
        <w:t xml:space="preserve">Washington’s outlays are almost </w:t>
      </w:r>
      <w:r w:rsidRPr="00DE2492">
        <w:rPr>
          <w:rStyle w:val="Emphasis"/>
          <w:highlight w:val="yellow"/>
        </w:rPr>
        <w:t>ten times as much as Moscow’s</w:t>
      </w:r>
      <w:r w:rsidRPr="00DE2492">
        <w:rPr>
          <w:sz w:val="16"/>
        </w:rPr>
        <w:t xml:space="preserve">. </w:t>
      </w:r>
      <w:r w:rsidRPr="00DE2492">
        <w:rPr>
          <w:rStyle w:val="StyleUnderline"/>
        </w:rPr>
        <w:t xml:space="preserve">President Donald Trump just proposed an annual jump in outlays, $54 billion, which is </w:t>
      </w:r>
      <w:r w:rsidRPr="00DE2492">
        <w:rPr>
          <w:rStyle w:val="Emphasis"/>
        </w:rPr>
        <w:t xml:space="preserve">nearly as much as Russia will spend all year. </w:t>
      </w:r>
      <w:r w:rsidRPr="00DE2492">
        <w:rPr>
          <w:rStyle w:val="StyleUnderline"/>
          <w:highlight w:val="yellow"/>
        </w:rPr>
        <w:t>Russia</w:t>
      </w:r>
      <w:r w:rsidRPr="00DE2492">
        <w:rPr>
          <w:sz w:val="16"/>
          <w:highlight w:val="yellow"/>
        </w:rPr>
        <w:t xml:space="preserve"> </w:t>
      </w:r>
      <w:r w:rsidRPr="00DE2492">
        <w:rPr>
          <w:rStyle w:val="Emphasis"/>
          <w:highlight w:val="yellow"/>
        </w:rPr>
        <w:t>lacks the global reach to challenge America</w:t>
      </w:r>
      <w:r w:rsidRPr="00DE2492">
        <w:rPr>
          <w:sz w:val="16"/>
        </w:rPr>
        <w:t>. As Putin noted in an interview with an Italian journalist: “</w:t>
      </w:r>
      <w:r w:rsidRPr="00DE2492">
        <w:rPr>
          <w:rStyle w:val="StyleUnderline"/>
          <w:highlight w:val="yellow"/>
        </w:rPr>
        <w:t>Publish a world map</w:t>
      </w:r>
      <w:r w:rsidRPr="00DE2492">
        <w:rPr>
          <w:rStyle w:val="StyleUnderline"/>
        </w:rPr>
        <w:t xml:space="preserve"> </w:t>
      </w:r>
      <w:r w:rsidRPr="00DE2492">
        <w:rPr>
          <w:rStyle w:val="StyleUnderline"/>
          <w:highlight w:val="yellow"/>
        </w:rPr>
        <w:t>and mark all the U.S. military bases</w:t>
      </w:r>
      <w:r w:rsidRPr="00DE2492">
        <w:rPr>
          <w:rStyle w:val="StyleUnderline"/>
        </w:rPr>
        <w:t xml:space="preserve"> on it</w:t>
      </w:r>
      <w:r w:rsidRPr="00DE2492">
        <w:rPr>
          <w:sz w:val="16"/>
        </w:rPr>
        <w:t xml:space="preserve">. </w:t>
      </w:r>
      <w:r w:rsidRPr="00DE2492">
        <w:rPr>
          <w:rStyle w:val="Emphasis"/>
          <w:highlight w:val="yellow"/>
        </w:rPr>
        <w:t>You will see the difference</w:t>
      </w:r>
      <w:r w:rsidRPr="00DE2492">
        <w:rPr>
          <w:rStyle w:val="Emphasis"/>
        </w:rPr>
        <w:t xml:space="preserve"> between Russia and the U.S</w:t>
      </w:r>
      <w:r w:rsidRPr="00DE2492">
        <w:rPr>
          <w:sz w:val="16"/>
        </w:rPr>
        <w:t xml:space="preserve">.” </w:t>
      </w:r>
      <w:r w:rsidRPr="00DE2492">
        <w:rPr>
          <w:rStyle w:val="StyleUnderline"/>
          <w:highlight w:val="yellow"/>
        </w:rPr>
        <w:t xml:space="preserve">Moscow also lacks the </w:t>
      </w:r>
      <w:r w:rsidRPr="00DE2492">
        <w:rPr>
          <w:rStyle w:val="Emphasis"/>
          <w:highlight w:val="yellow"/>
        </w:rPr>
        <w:t>economic foundation</w:t>
      </w:r>
      <w:r w:rsidRPr="00DE2492">
        <w:rPr>
          <w:rStyle w:val="StyleUnderline"/>
        </w:rPr>
        <w:t xml:space="preserve"> to match the U.S.</w:t>
      </w:r>
      <w:r w:rsidRPr="00DE2492">
        <w:rPr>
          <w:sz w:val="16"/>
        </w:rPr>
        <w:t xml:space="preserve"> According to the International Institute for Strategic Studies, “</w:t>
      </w:r>
      <w:r w:rsidRPr="00DE2492">
        <w:rPr>
          <w:rStyle w:val="StyleUnderline"/>
        </w:rPr>
        <w:t xml:space="preserve">One effect of </w:t>
      </w:r>
      <w:r w:rsidRPr="00DE2492">
        <w:rPr>
          <w:rStyle w:val="StyleUnderline"/>
          <w:highlight w:val="yellow"/>
        </w:rPr>
        <w:t>the country’s deteriorating economic situation</w:t>
      </w:r>
      <w:r w:rsidRPr="00DE2492">
        <w:rPr>
          <w:rStyle w:val="StyleUnderline"/>
        </w:rPr>
        <w:t xml:space="preserve"> has been the </w:t>
      </w:r>
      <w:r w:rsidRPr="00DE2492">
        <w:rPr>
          <w:rStyle w:val="Emphasis"/>
        </w:rPr>
        <w:t>delay in concluding the next State Armament Program</w:t>
      </w:r>
      <w:r w:rsidRPr="00DE2492">
        <w:rPr>
          <w:sz w:val="16"/>
        </w:rPr>
        <w:t xml:space="preserve">; originally intended to have been started in 2016, this has now been pushed back to 2018.” </w:t>
      </w:r>
      <w:r w:rsidRPr="00DE2492">
        <w:rPr>
          <w:rStyle w:val="StyleUnderline"/>
        </w:rPr>
        <w:t>Russia possesses the world’s second most powerful nuclear arsenal</w:t>
      </w:r>
      <w:r w:rsidRPr="00DE2492">
        <w:rPr>
          <w:sz w:val="16"/>
        </w:rPr>
        <w:t xml:space="preserve">, capable of destroying America many times over. But </w:t>
      </w:r>
      <w:r w:rsidRPr="00DE2492">
        <w:rPr>
          <w:rStyle w:val="StyleUnderline"/>
        </w:rPr>
        <w:t xml:space="preserve">even Moscow’s sharpest critics don’t believe Vladimir Putin </w:t>
      </w:r>
      <w:r w:rsidRPr="00DE2492">
        <w:rPr>
          <w:rStyle w:val="Emphasis"/>
        </w:rPr>
        <w:t>plans to commit suicide</w:t>
      </w:r>
      <w:r w:rsidRPr="00DE2492">
        <w:rPr>
          <w:sz w:val="16"/>
        </w:rPr>
        <w:t xml:space="preserve">. </w:t>
      </w:r>
      <w:r w:rsidRPr="00DE2492">
        <w:rPr>
          <w:rStyle w:val="StyleUnderline"/>
        </w:rPr>
        <w:t>That nuclear threat acts more as Russia’s guarantee against U.S. coercion</w:t>
      </w:r>
      <w:r w:rsidRPr="00DE2492">
        <w:rPr>
          <w:sz w:val="16"/>
        </w:rPr>
        <w:t xml:space="preserve">. Neither side can allow the stakes of any conflict to race out of control. Beyond inaugurating nuclear Armageddon, </w:t>
      </w:r>
      <w:r w:rsidRPr="00DE2492">
        <w:rPr>
          <w:rStyle w:val="Emphasis"/>
          <w:highlight w:val="yellow"/>
        </w:rPr>
        <w:t>how does Moscow threaten America?</w:t>
      </w:r>
      <w:r w:rsidRPr="00DE2492">
        <w:rPr>
          <w:sz w:val="16"/>
        </w:rPr>
        <w:t xml:space="preserve"> </w:t>
      </w:r>
      <w:r w:rsidRPr="00DE2492">
        <w:rPr>
          <w:rStyle w:val="StyleUnderline"/>
        </w:rPr>
        <w:t xml:space="preserve">An invasion seems </w:t>
      </w:r>
      <w:r w:rsidRPr="00DE2492">
        <w:rPr>
          <w:rStyle w:val="Emphasis"/>
        </w:rPr>
        <w:t>unlikely</w:t>
      </w:r>
      <w:r w:rsidRPr="00DE2492">
        <w:rPr>
          <w:sz w:val="16"/>
        </w:rPr>
        <w:t xml:space="preserve">, since the two countries don’t share a land boundary. </w:t>
      </w:r>
      <w:r w:rsidRPr="00DE2492">
        <w:rPr>
          <w:rStyle w:val="StyleUnderline"/>
        </w:rPr>
        <w:t xml:space="preserve">An attack across the Bering Strait to retake Alaska is </w:t>
      </w:r>
      <w:r w:rsidRPr="00DE2492">
        <w:rPr>
          <w:rStyle w:val="Emphasis"/>
        </w:rPr>
        <w:t>more than a little unlikely</w:t>
      </w:r>
      <w:r w:rsidRPr="00DE2492">
        <w:rPr>
          <w:sz w:val="16"/>
        </w:rPr>
        <w:t xml:space="preserve">. Which means </w:t>
      </w:r>
      <w:r w:rsidRPr="00DE2492">
        <w:rPr>
          <w:rStyle w:val="Emphasis"/>
          <w:highlight w:val="yellow"/>
        </w:rPr>
        <w:t>there is no direct threat to the U.S.</w:t>
      </w:r>
      <w:r w:rsidRPr="00DE2492">
        <w:rPr>
          <w:rStyle w:val="Emphasis"/>
        </w:rPr>
        <w:t xml:space="preserve"> </w:t>
      </w:r>
      <w:r w:rsidRPr="00DE2492">
        <w:rPr>
          <w:rStyle w:val="StyleUnderline"/>
        </w:rPr>
        <w:t>How about isolating America</w:t>
      </w:r>
      <w:r w:rsidRPr="00DE2492">
        <w:rPr>
          <w:sz w:val="16"/>
        </w:rPr>
        <w:t xml:space="preserve"> by controlling sea and air and interdicting commerce? That’s almost as implausible. </w:t>
      </w:r>
      <w:r w:rsidRPr="00DE2492">
        <w:rPr>
          <w:rStyle w:val="StyleUnderline"/>
          <w:highlight w:val="yellow"/>
        </w:rPr>
        <w:t xml:space="preserve">The vaunted Red Navy is </w:t>
      </w:r>
      <w:r w:rsidRPr="00DE2492">
        <w:rPr>
          <w:rStyle w:val="Emphasis"/>
          <w:highlight w:val="yellow"/>
        </w:rPr>
        <w:t>gone</w:t>
      </w:r>
      <w:r w:rsidRPr="00DE2492">
        <w:rPr>
          <w:rStyle w:val="StyleUnderline"/>
        </w:rPr>
        <w:t>.</w:t>
      </w:r>
      <w:r w:rsidRPr="00DE2492">
        <w:rPr>
          <w:sz w:val="16"/>
        </w:rPr>
        <w:t xml:space="preserve"> </w:t>
      </w:r>
      <w:r w:rsidRPr="00DE2492">
        <w:rPr>
          <w:rStyle w:val="StyleUnderline"/>
          <w:highlight w:val="yellow"/>
        </w:rPr>
        <w:t xml:space="preserve">Moscow </w:t>
      </w:r>
      <w:r w:rsidRPr="00DE2492">
        <w:rPr>
          <w:rStyle w:val="Emphasis"/>
          <w:highlight w:val="yellow"/>
        </w:rPr>
        <w:t>deploys one decrepit aircraft</w:t>
      </w:r>
      <w:r w:rsidRPr="00DE2492">
        <w:rPr>
          <w:rStyle w:val="Emphasis"/>
        </w:rPr>
        <w:t xml:space="preserve"> carrier</w:t>
      </w:r>
      <w:r w:rsidRPr="00DE2492">
        <w:rPr>
          <w:sz w:val="16"/>
        </w:rPr>
        <w:t xml:space="preserve">, </w:t>
      </w:r>
      <w:r w:rsidRPr="00DE2492">
        <w:rPr>
          <w:rStyle w:val="StyleUnderline"/>
        </w:rPr>
        <w:t xml:space="preserve">no match for Washington’s </w:t>
      </w:r>
      <w:r w:rsidRPr="00DE2492">
        <w:rPr>
          <w:rStyle w:val="Emphasis"/>
        </w:rPr>
        <w:t>multiple carrier groups</w:t>
      </w:r>
      <w:r w:rsidRPr="00DE2492">
        <w:rPr>
          <w:sz w:val="16"/>
        </w:rPr>
        <w:t xml:space="preserve">. </w:t>
      </w:r>
      <w:r w:rsidRPr="00DE2492">
        <w:rPr>
          <w:rStyle w:val="StyleUnderline"/>
        </w:rPr>
        <w:t xml:space="preserve">And the U.S. is allied with European nations which also possess capable if smaller fleets. Russia is upgrading its forces, but </w:t>
      </w:r>
      <w:r w:rsidRPr="00DE2492">
        <w:rPr>
          <w:rStyle w:val="StyleUnderline"/>
          <w:highlight w:val="yellow"/>
        </w:rPr>
        <w:t xml:space="preserve">it </w:t>
      </w:r>
      <w:r w:rsidRPr="00DE2492">
        <w:rPr>
          <w:rStyle w:val="Emphasis"/>
          <w:highlight w:val="yellow"/>
        </w:rPr>
        <w:t>lacks the resources</w:t>
      </w:r>
      <w:r w:rsidRPr="00DE2492">
        <w:rPr>
          <w:rStyle w:val="StyleUnderline"/>
          <w:highlight w:val="yellow"/>
        </w:rPr>
        <w:t xml:space="preserve"> to equal America</w:t>
      </w:r>
      <w:r w:rsidRPr="00DE2492">
        <w:rPr>
          <w:rStyle w:val="StyleUnderline"/>
        </w:rPr>
        <w:t>. Moscow is no more likely to dominate the air above or around the U.S.</w:t>
      </w:r>
      <w:r w:rsidRPr="00DE2492">
        <w:rPr>
          <w:sz w:val="16"/>
        </w:rPr>
        <w:t xml:space="preserve"> </w:t>
      </w:r>
      <w:r w:rsidRPr="00DE2492">
        <w:rPr>
          <w:rStyle w:val="StyleUnderline"/>
          <w:highlight w:val="yellow"/>
        </w:rPr>
        <w:t>Russia’s air force</w:t>
      </w:r>
      <w:r w:rsidRPr="00DE2492">
        <w:rPr>
          <w:sz w:val="16"/>
        </w:rPr>
        <w:t xml:space="preserve"> is capable and has gained valuable combat experience over </w:t>
      </w:r>
      <w:proofErr w:type="gramStart"/>
      <w:r w:rsidRPr="00DE2492">
        <w:rPr>
          <w:sz w:val="16"/>
        </w:rPr>
        <w:t>Syria, but</w:t>
      </w:r>
      <w:proofErr w:type="gramEnd"/>
      <w:r w:rsidRPr="00DE2492">
        <w:rPr>
          <w:sz w:val="16"/>
        </w:rPr>
        <w:t xml:space="preserve"> </w:t>
      </w:r>
      <w:r w:rsidRPr="00DE2492">
        <w:rPr>
          <w:rStyle w:val="Emphasis"/>
          <w:highlight w:val="yellow"/>
        </w:rPr>
        <w:t>remains no match for America’s globe-spanning force</w:t>
      </w:r>
      <w:r w:rsidRPr="00DE2492">
        <w:rPr>
          <w:sz w:val="16"/>
        </w:rPr>
        <w:t xml:space="preserve">. More dangerous may be Russian air defenses, which would ensure that hostile U.S. air operations were not the cakewalk like in Serbia, Iraq, Afghanistan, and Libya. Nor is there any obvious reason why Moscow would inaugurate war with the U.S. Russia’s critics notwithstanding, the Cold War is over. There is only one aggressive ideological power, and that is America. </w:t>
      </w:r>
      <w:proofErr w:type="spellStart"/>
      <w:r w:rsidRPr="00DE2492">
        <w:rPr>
          <w:sz w:val="16"/>
        </w:rPr>
        <w:t>Putinism</w:t>
      </w:r>
      <w:proofErr w:type="spellEnd"/>
      <w:r w:rsidRPr="00DE2492">
        <w:rPr>
          <w:sz w:val="16"/>
        </w:rPr>
        <w:t xml:space="preserve"> is a simpler, practical authoritarian nationalism. That’s obviously not a congenial home for anyone who believes in America’s classical liberal heritage. The vision of a limited government dedicated to protecting individual rights has few takers in the Russian Federation. The real problem posed by Vladimir Putin is not that he’s an unpleasant thug, but that he seems to represent a substantial number—a strong majority if polls are to be believed—of Russians. Still, Moscow’s policy reflects much more a defensive than aggressive stance. Its role in the world looks a lot like that of pre-1914 imperial Russia. The Putin government wants its interests to be respected and its borders to be secure. It especially doesn’t like seeing its friends, such as Serbia, dismembered without so much as a nod in Moscow’s direction. Russia also opposes a potentially hostile alliance pushing ever eastward, absorbing lands such as Ukraine that once were integral to the Russian Empire as well as the Soviet Union. The U.S. (and Moscow’s neighbors) might wish that Russia would accept America’s not always so benevolent hegemony. However, Boris </w:t>
      </w:r>
      <w:proofErr w:type="spellStart"/>
      <w:r w:rsidRPr="00DE2492">
        <w:rPr>
          <w:sz w:val="16"/>
        </w:rPr>
        <w:t>Yeltsen’s</w:t>
      </w:r>
      <w:proofErr w:type="spellEnd"/>
      <w:r w:rsidRPr="00DE2492">
        <w:rPr>
          <w:sz w:val="16"/>
        </w:rPr>
        <w:t xml:space="preserve"> rule proved to be but a brief interregnum until age-old Russian nationalism reasserted itself. </w:t>
      </w:r>
      <w:r w:rsidRPr="00DE2492">
        <w:rPr>
          <w:rStyle w:val="StyleUnderline"/>
        </w:rPr>
        <w:t xml:space="preserve">That Moscow now stands up for what it considers to be its interests is </w:t>
      </w:r>
      <w:r w:rsidRPr="00DE2492">
        <w:rPr>
          <w:rStyle w:val="Emphasis"/>
        </w:rPr>
        <w:t>no cause for alarm in Washington</w:t>
      </w:r>
      <w:r w:rsidRPr="00DE2492">
        <w:rPr>
          <w:sz w:val="16"/>
        </w:rPr>
        <w:t xml:space="preserve"> unless the latter has aggressive designs on Russia itself. The belief that such a nation and people would voluntarily, even enthusiastically, submit to American “leadership” always was a fantasy. Of course, </w:t>
      </w:r>
      <w:r w:rsidRPr="00DE2492">
        <w:rPr>
          <w:rStyle w:val="StyleUnderline"/>
          <w:highlight w:val="yellow"/>
        </w:rPr>
        <w:t>Moscow’s policies sometimes run contrary</w:t>
      </w:r>
      <w:r w:rsidRPr="00DE2492">
        <w:rPr>
          <w:rStyle w:val="StyleUnderline"/>
        </w:rPr>
        <w:t xml:space="preserve"> to Washington’s desires, </w:t>
      </w:r>
      <w:r w:rsidRPr="00DE2492">
        <w:rPr>
          <w:rStyle w:val="StyleUnderline"/>
          <w:highlight w:val="yellow"/>
        </w:rPr>
        <w:t xml:space="preserve">but that </w:t>
      </w:r>
      <w:r w:rsidRPr="00DE2492">
        <w:rPr>
          <w:rStyle w:val="Emphasis"/>
          <w:highlight w:val="yellow"/>
        </w:rPr>
        <w:t>doesn’t mean Russia poses a threat</w:t>
      </w:r>
      <w:r w:rsidRPr="00DE2492">
        <w:rPr>
          <w:sz w:val="16"/>
        </w:rPr>
        <w:t xml:space="preserve">. </w:t>
      </w:r>
      <w:r w:rsidRPr="00DE2492">
        <w:rPr>
          <w:rStyle w:val="StyleUnderline"/>
          <w:highlight w:val="yellow"/>
        </w:rPr>
        <w:t xml:space="preserve">Moscow generally has been </w:t>
      </w:r>
      <w:r w:rsidRPr="00DE2492">
        <w:rPr>
          <w:rStyle w:val="Emphasis"/>
          <w:highlight w:val="yellow"/>
        </w:rPr>
        <w:t>helpful</w:t>
      </w:r>
      <w:r w:rsidRPr="00DE2492">
        <w:rPr>
          <w:rStyle w:val="StyleUnderline"/>
          <w:highlight w:val="yellow"/>
        </w:rPr>
        <w:t xml:space="preserve"> in Afghanistan, Iran, and North Korea</w:t>
      </w:r>
      <w:r w:rsidRPr="00DE2492">
        <w:rPr>
          <w:rStyle w:val="StyleUnderline"/>
        </w:rPr>
        <w:t>, all significant concerns of the U.S.</w:t>
      </w:r>
      <w:r w:rsidRPr="00DE2492">
        <w:rPr>
          <w:sz w:val="16"/>
        </w:rPr>
        <w:t xml:space="preserve"> Russia has moved closer to China, despite major differences between the two, but largely in response to Washington’s hostile policies toward both great powers. In this way the Obama administration inadvertently reversed Richard Nixon’s geopolitical masterstroke of 45 years ago.</w:t>
      </w:r>
    </w:p>
    <w:p w14:paraId="78B3866E" w14:textId="77777777" w:rsidR="000E218C" w:rsidRDefault="000E218C" w:rsidP="000E218C">
      <w:pPr>
        <w:pStyle w:val="Heading4"/>
      </w:pPr>
      <w:r>
        <w:t>Hegemony incentivizes rapid escalation - competitive decline creates incentives to wait and de-escalate</w:t>
      </w:r>
    </w:p>
    <w:p w14:paraId="1A3934BB" w14:textId="77777777" w:rsidR="000E218C" w:rsidRDefault="000E218C" w:rsidP="000E218C">
      <w:r>
        <w:t xml:space="preserve">Hal </w:t>
      </w:r>
      <w:r w:rsidRPr="00E9471E">
        <w:rPr>
          <w:rStyle w:val="Style13ptBold"/>
        </w:rPr>
        <w:t>Brands 18</w:t>
      </w:r>
      <w:r>
        <w:t xml:space="preserve">, the Henry Kissinger Distinguished Professor at Johns Hopkins-SAIS, senior fellow at the Center for Strategic and Budgetary Assessments, 10/24/18, “Danger: Falling Powers,” </w:t>
      </w:r>
      <w:hyperlink r:id="rId14" w:history="1">
        <w:r w:rsidRPr="00524272">
          <w:rPr>
            <w:rStyle w:val="Hyperlink"/>
          </w:rPr>
          <w:t>https://www.the-american-interest.com/2018/10/24/danger-falling-powers/</w:t>
        </w:r>
      </w:hyperlink>
    </w:p>
    <w:p w14:paraId="1FA8ACB2" w14:textId="77777777" w:rsidR="000E218C" w:rsidRPr="000A0D51" w:rsidRDefault="000E218C" w:rsidP="000E218C">
      <w:pPr>
        <w:rPr>
          <w:sz w:val="16"/>
        </w:rPr>
      </w:pPr>
      <w:r w:rsidRPr="000A0D51">
        <w:rPr>
          <w:sz w:val="16"/>
        </w:rPr>
        <w:t xml:space="preserve">There is, then, no disputing that </w:t>
      </w:r>
      <w:r w:rsidRPr="00595037">
        <w:rPr>
          <w:rStyle w:val="StyleUnderline"/>
          <w:highlight w:val="green"/>
        </w:rPr>
        <w:t xml:space="preserve">rising powers </w:t>
      </w:r>
      <w:r w:rsidRPr="00CC2000">
        <w:rPr>
          <w:rStyle w:val="StyleUnderline"/>
        </w:rPr>
        <w:t xml:space="preserve">can have profoundly disruptive effects. Yet such powers </w:t>
      </w:r>
      <w:r w:rsidRPr="00CC2000">
        <w:rPr>
          <w:rStyle w:val="Emphasis"/>
        </w:rPr>
        <w:t xml:space="preserve">might </w:t>
      </w:r>
      <w:r w:rsidRPr="00595037">
        <w:rPr>
          <w:rStyle w:val="Emphasis"/>
          <w:highlight w:val="green"/>
        </w:rPr>
        <w:t>not</w:t>
      </w:r>
      <w:r w:rsidRPr="000A0D51">
        <w:rPr>
          <w:sz w:val="16"/>
        </w:rPr>
        <w:t xml:space="preserve"> actually </w:t>
      </w:r>
      <w:r w:rsidRPr="00595037">
        <w:rPr>
          <w:rStyle w:val="Emphasis"/>
          <w:highlight w:val="green"/>
        </w:rPr>
        <w:t>be the most aggressive or risk-prone</w:t>
      </w:r>
      <w:r w:rsidRPr="00595037">
        <w:rPr>
          <w:rStyle w:val="StyleUnderline"/>
          <w:highlight w:val="green"/>
        </w:rPr>
        <w:t xml:space="preserve"> type of revisionist state</w:t>
      </w:r>
      <w:r w:rsidRPr="000A0D51">
        <w:rPr>
          <w:sz w:val="16"/>
        </w:rPr>
        <w:t xml:space="preserve">. After all, </w:t>
      </w:r>
      <w:r w:rsidRPr="00595037">
        <w:rPr>
          <w:rStyle w:val="StyleUnderline"/>
          <w:highlight w:val="green"/>
        </w:rPr>
        <w:t>if a country’s position is</w:t>
      </w:r>
      <w:r w:rsidRPr="000A0D51">
        <w:rPr>
          <w:rStyle w:val="StyleUnderline"/>
        </w:rPr>
        <w:t xml:space="preserve"> steadily </w:t>
      </w:r>
      <w:r w:rsidRPr="00595037">
        <w:rPr>
          <w:rStyle w:val="StyleUnderline"/>
          <w:highlight w:val="green"/>
        </w:rPr>
        <w:t>improving</w:t>
      </w:r>
      <w:r w:rsidRPr="000A0D51">
        <w:rPr>
          <w:rStyle w:val="StyleUnderline"/>
        </w:rPr>
        <w:t xml:space="preserve"> over time, </w:t>
      </w:r>
      <w:r w:rsidRPr="00595037">
        <w:rPr>
          <w:rStyle w:val="StyleUnderline"/>
          <w:highlight w:val="green"/>
        </w:rPr>
        <w:t>why risk messing it</w:t>
      </w:r>
      <w:r w:rsidRPr="000A0D51">
        <w:rPr>
          <w:rStyle w:val="StyleUnderline"/>
        </w:rPr>
        <w:t xml:space="preserve"> all </w:t>
      </w:r>
      <w:r w:rsidRPr="00595037">
        <w:rPr>
          <w:rStyle w:val="StyleUnderline"/>
          <w:highlight w:val="green"/>
        </w:rPr>
        <w:t>up through</w:t>
      </w:r>
      <w:r w:rsidRPr="000A0D51">
        <w:rPr>
          <w:rStyle w:val="StyleUnderline"/>
        </w:rPr>
        <w:t xml:space="preserve"> reckless policies that precipitate </w:t>
      </w:r>
      <w:r w:rsidRPr="00595037">
        <w:rPr>
          <w:rStyle w:val="StyleUnderline"/>
          <w:highlight w:val="green"/>
        </w:rPr>
        <w:t>a premature showdown?</w:t>
      </w:r>
      <w:r w:rsidRPr="000A0D51">
        <w:rPr>
          <w:sz w:val="16"/>
        </w:rPr>
        <w:t xml:space="preserve"> Why not lay low until the geopolitical balance has become still more favorable? </w:t>
      </w:r>
      <w:r w:rsidRPr="00595037">
        <w:rPr>
          <w:rStyle w:val="StyleUnderline"/>
          <w:highlight w:val="green"/>
        </w:rPr>
        <w:t>Why not wait until one</w:t>
      </w:r>
      <w:r w:rsidRPr="000A0D51">
        <w:rPr>
          <w:rStyle w:val="StyleUnderline"/>
        </w:rPr>
        <w:t xml:space="preserve"> has </w:t>
      </w:r>
      <w:r w:rsidRPr="00595037">
        <w:rPr>
          <w:rStyle w:val="StyleUnderline"/>
          <w:highlight w:val="green"/>
        </w:rPr>
        <w:t>surpassed the</w:t>
      </w:r>
      <w:r w:rsidRPr="000A0D51">
        <w:rPr>
          <w:rStyle w:val="StyleUnderline"/>
        </w:rPr>
        <w:t xml:space="preserve"> reigning </w:t>
      </w:r>
      <w:r w:rsidRPr="00595037">
        <w:rPr>
          <w:rStyle w:val="StyleUnderline"/>
          <w:highlight w:val="green"/>
        </w:rPr>
        <w:t>hegemon</w:t>
      </w:r>
      <w:r w:rsidRPr="000A0D51">
        <w:rPr>
          <w:rStyle w:val="StyleUnderline"/>
        </w:rPr>
        <w:t xml:space="preserve"> altogether and other countries defer to one’s wishes </w:t>
      </w:r>
      <w:r w:rsidRPr="00595037">
        <w:rPr>
          <w:rStyle w:val="Emphasis"/>
          <w:highlight w:val="green"/>
        </w:rPr>
        <w:t>without a shot being fired?</w:t>
      </w:r>
      <w:r w:rsidRPr="000A0D51">
        <w:rPr>
          <w:sz w:val="16"/>
        </w:rPr>
        <w:t xml:space="preserve"> </w:t>
      </w:r>
      <w:proofErr w:type="gramStart"/>
      <w:r w:rsidRPr="000A0D51">
        <w:rPr>
          <w:sz w:val="16"/>
        </w:rPr>
        <w:t>So</w:t>
      </w:r>
      <w:proofErr w:type="gramEnd"/>
      <w:r w:rsidRPr="000A0D51">
        <w:rPr>
          <w:sz w:val="16"/>
        </w:rPr>
        <w:t xml:space="preserve"> </w:t>
      </w:r>
      <w:r w:rsidRPr="00CC2000">
        <w:rPr>
          <w:rStyle w:val="StyleUnderline"/>
        </w:rPr>
        <w:t>while a rising revisionist power may be tempted to assert itself, it should</w:t>
      </w:r>
      <w:r w:rsidRPr="00CC2000">
        <w:rPr>
          <w:sz w:val="16"/>
        </w:rPr>
        <w:t xml:space="preserve"> also </w:t>
      </w:r>
      <w:r w:rsidRPr="00CC2000">
        <w:rPr>
          <w:rStyle w:val="StyleUnderline"/>
        </w:rPr>
        <w:t>have good reason to avoid going for broke</w:t>
      </w:r>
      <w:r w:rsidRPr="00CC2000">
        <w:rPr>
          <w:sz w:val="16"/>
        </w:rPr>
        <w:t>.</w:t>
      </w:r>
      <w:r w:rsidRPr="000A0D51">
        <w:rPr>
          <w:sz w:val="16"/>
        </w:rPr>
        <w:t xml:space="preserve"> </w:t>
      </w:r>
    </w:p>
    <w:p w14:paraId="24F5FC70" w14:textId="77777777" w:rsidR="000E218C" w:rsidRPr="000A0D51" w:rsidRDefault="000E218C" w:rsidP="000E218C">
      <w:pPr>
        <w:rPr>
          <w:sz w:val="16"/>
        </w:rPr>
      </w:pPr>
      <w:r w:rsidRPr="000A0D51">
        <w:rPr>
          <w:sz w:val="16"/>
        </w:rPr>
        <w:t xml:space="preserve">Now </w:t>
      </w:r>
      <w:r w:rsidRPr="00EC4827">
        <w:rPr>
          <w:rStyle w:val="StyleUnderline"/>
        </w:rPr>
        <w:t>imagine an alternative</w:t>
      </w:r>
      <w:r w:rsidRPr="000A0D51">
        <w:rPr>
          <w:sz w:val="16"/>
        </w:rPr>
        <w:t xml:space="preserve"> scenario. </w:t>
      </w:r>
      <w:r w:rsidRPr="00595037">
        <w:rPr>
          <w:rStyle w:val="StyleUnderline"/>
          <w:highlight w:val="green"/>
        </w:rPr>
        <w:t>A revisionist power</w:t>
      </w:r>
      <w:r w:rsidRPr="000A0D51">
        <w:rPr>
          <w:sz w:val="16"/>
        </w:rPr>
        <w:t>—perhaps an authoritarian pow</w:t>
      </w:r>
      <w:r w:rsidRPr="00EC4827">
        <w:rPr>
          <w:sz w:val="16"/>
        </w:rPr>
        <w:t>er—</w:t>
      </w:r>
      <w:r w:rsidRPr="00EC4827">
        <w:rPr>
          <w:rStyle w:val="StyleUnderline"/>
        </w:rPr>
        <w:t>has been gaining influence and ratcheting its ambitions upward. Its leaders have cultivated intense nationalism</w:t>
      </w:r>
      <w:r w:rsidRPr="00EC4827">
        <w:rPr>
          <w:sz w:val="16"/>
        </w:rPr>
        <w:t xml:space="preserve"> as a pillar of their domestic legitimacy; they have </w:t>
      </w:r>
      <w:r w:rsidRPr="00EC4827">
        <w:rPr>
          <w:rStyle w:val="StyleUnderline"/>
        </w:rPr>
        <w:t>promised the populace</w:t>
      </w:r>
      <w:r w:rsidRPr="00EC4827">
        <w:rPr>
          <w:sz w:val="16"/>
        </w:rPr>
        <w:t xml:space="preserve"> that </w:t>
      </w:r>
      <w:r w:rsidRPr="00EC4827">
        <w:rPr>
          <w:rStyle w:val="StyleUnderline"/>
        </w:rPr>
        <w:t xml:space="preserve">past insults will be </w:t>
      </w:r>
      <w:proofErr w:type="gramStart"/>
      <w:r w:rsidRPr="00EC4827">
        <w:rPr>
          <w:rStyle w:val="StyleUnderline"/>
        </w:rPr>
        <w:t>avenged</w:t>
      </w:r>
      <w:proofErr w:type="gramEnd"/>
      <w:r w:rsidRPr="00EC4827">
        <w:rPr>
          <w:rStyle w:val="StyleUnderline"/>
        </w:rPr>
        <w:t xml:space="preserve"> and sacrifices will be rewarded with</w:t>
      </w:r>
      <w:r w:rsidRPr="00EC4827">
        <w:rPr>
          <w:sz w:val="16"/>
        </w:rPr>
        <w:t xml:space="preserve"> geopolitical greatness and </w:t>
      </w:r>
      <w:r w:rsidRPr="00EC4827">
        <w:rPr>
          <w:rStyle w:val="Emphasis"/>
        </w:rPr>
        <w:t>global prestige</w:t>
      </w:r>
      <w:r w:rsidRPr="00EC4827">
        <w:rPr>
          <w:rStyle w:val="StyleUnderline"/>
        </w:rPr>
        <w:t>. Yet then the country’s pot</w:t>
      </w:r>
      <w:r w:rsidRPr="000A0D51">
        <w:rPr>
          <w:rStyle w:val="StyleUnderline"/>
        </w:rPr>
        <w:t xml:space="preserve">ential </w:t>
      </w:r>
      <w:r w:rsidRPr="00595037">
        <w:rPr>
          <w:rStyle w:val="StyleUnderline"/>
          <w:highlight w:val="green"/>
        </w:rPr>
        <w:t>peaks</w:t>
      </w:r>
      <w:r w:rsidRPr="000A0D51">
        <w:rPr>
          <w:sz w:val="16"/>
        </w:rPr>
        <w:t xml:space="preserve">, either because it has reached its natural limit or because of some unforeseen development, </w:t>
      </w:r>
      <w:r w:rsidRPr="000A0D51">
        <w:rPr>
          <w:rStyle w:val="StyleUnderline"/>
        </w:rPr>
        <w:t xml:space="preserve">and </w:t>
      </w:r>
      <w:r w:rsidRPr="00595037">
        <w:rPr>
          <w:rStyle w:val="StyleUnderline"/>
          <w:highlight w:val="green"/>
        </w:rPr>
        <w:t>the balance</w:t>
      </w:r>
      <w:r w:rsidRPr="000A0D51">
        <w:rPr>
          <w:rStyle w:val="StyleUnderline"/>
        </w:rPr>
        <w:t xml:space="preserve"> of power </w:t>
      </w:r>
      <w:r w:rsidRPr="00595037">
        <w:rPr>
          <w:rStyle w:val="StyleUnderline"/>
          <w:highlight w:val="green"/>
        </w:rPr>
        <w:t>starts to shift in unfavorable ways</w:t>
      </w:r>
      <w:r w:rsidRPr="000A0D51">
        <w:rPr>
          <w:sz w:val="16"/>
        </w:rPr>
        <w:t xml:space="preserve">. It becomes clear to the country’s leadership that it may not be able to accomplish the goals it has set and fulfill the promises it has made, and that the situation will only further worsen with </w:t>
      </w:r>
      <w:r w:rsidRPr="00CC2000">
        <w:rPr>
          <w:sz w:val="16"/>
        </w:rPr>
        <w:t>t</w:t>
      </w:r>
      <w:r w:rsidRPr="000A0D51">
        <w:rPr>
          <w:sz w:val="16"/>
        </w:rPr>
        <w:t xml:space="preserve">ime. </w:t>
      </w:r>
      <w:r w:rsidRPr="00595037">
        <w:rPr>
          <w:rStyle w:val="StyleUnderline"/>
          <w:highlight w:val="green"/>
        </w:rPr>
        <w:t>A</w:t>
      </w:r>
      <w:r w:rsidRPr="00595037">
        <w:rPr>
          <w:rStyle w:val="Emphasis"/>
          <w:highlight w:val="green"/>
        </w:rPr>
        <w:t xml:space="preserve"> </w:t>
      </w:r>
      <w:r w:rsidRPr="00595037">
        <w:rPr>
          <w:rStyle w:val="Emphasis"/>
          <w:sz w:val="32"/>
          <w:highlight w:val="green"/>
        </w:rPr>
        <w:t>roll of the iron dice</w:t>
      </w:r>
      <w:r w:rsidRPr="00595037">
        <w:rPr>
          <w:rStyle w:val="StyleUnderline"/>
          <w:highlight w:val="green"/>
        </w:rPr>
        <w:t xml:space="preserve"> now seems</w:t>
      </w:r>
      <w:r w:rsidRPr="003202A8">
        <w:rPr>
          <w:rStyle w:val="StyleUnderline"/>
        </w:rPr>
        <w:t xml:space="preserve"> more </w:t>
      </w:r>
      <w:r w:rsidRPr="00595037">
        <w:rPr>
          <w:rStyle w:val="StyleUnderline"/>
          <w:highlight w:val="green"/>
        </w:rPr>
        <w:t>attractive</w:t>
      </w:r>
      <w:r w:rsidRPr="003202A8">
        <w:rPr>
          <w:rStyle w:val="StyleUnderline"/>
        </w:rPr>
        <w:t>:</w:t>
      </w:r>
      <w:r w:rsidRPr="000A0D51">
        <w:rPr>
          <w:rStyle w:val="StyleUnderline"/>
        </w:rPr>
        <w:t xml:space="preserve"> It may be </w:t>
      </w:r>
      <w:r w:rsidRPr="00595037">
        <w:rPr>
          <w:rStyle w:val="StyleUnderline"/>
          <w:highlight w:val="green"/>
        </w:rPr>
        <w:t>the only chance</w:t>
      </w:r>
      <w:r w:rsidRPr="000A0D51">
        <w:rPr>
          <w:rStyle w:val="StyleUnderline"/>
        </w:rPr>
        <w:t xml:space="preserve"> the nation has </w:t>
      </w:r>
      <w:r w:rsidRPr="00595037">
        <w:rPr>
          <w:rStyle w:val="StyleUnderline"/>
          <w:highlight w:val="green"/>
        </w:rPr>
        <w:t>to claim</w:t>
      </w:r>
      <w:r w:rsidRPr="000A0D51">
        <w:rPr>
          <w:rStyle w:val="StyleUnderline"/>
        </w:rPr>
        <w:t xml:space="preserve"> geopolitical </w:t>
      </w:r>
      <w:r w:rsidRPr="00595037">
        <w:rPr>
          <w:rStyle w:val="StyleUnderline"/>
          <w:highlight w:val="green"/>
        </w:rPr>
        <w:t>spoils before it is too late</w:t>
      </w:r>
      <w:r w:rsidRPr="000A0D51">
        <w:rPr>
          <w:sz w:val="16"/>
        </w:rPr>
        <w:t xml:space="preserve">. </w:t>
      </w:r>
    </w:p>
    <w:p w14:paraId="0BE20B04" w14:textId="77777777" w:rsidR="000E218C" w:rsidRPr="00595037" w:rsidRDefault="000E218C" w:rsidP="000E218C">
      <w:pPr>
        <w:rPr>
          <w:sz w:val="16"/>
        </w:rPr>
      </w:pPr>
      <w:r w:rsidRPr="000A0D51">
        <w:rPr>
          <w:sz w:val="16"/>
        </w:rPr>
        <w:t xml:space="preserve">In this scenario, </w:t>
      </w:r>
      <w:r w:rsidRPr="00595037">
        <w:rPr>
          <w:rStyle w:val="StyleUnderline"/>
          <w:highlight w:val="green"/>
        </w:rPr>
        <w:t xml:space="preserve">it is </w:t>
      </w:r>
      <w:r w:rsidRPr="00595037">
        <w:rPr>
          <w:rStyle w:val="Emphasis"/>
          <w:highlight w:val="green"/>
        </w:rPr>
        <w:t>not rising power</w:t>
      </w:r>
      <w:r w:rsidRPr="00595037">
        <w:rPr>
          <w:rStyle w:val="StyleUnderline"/>
          <w:highlight w:val="green"/>
        </w:rPr>
        <w:t xml:space="preserve"> that makes the revisionist</w:t>
      </w:r>
      <w:r w:rsidRPr="000A0D51">
        <w:rPr>
          <w:rStyle w:val="StyleUnderline"/>
        </w:rPr>
        <w:t xml:space="preserve"> state so </w:t>
      </w:r>
      <w:r w:rsidRPr="00595037">
        <w:rPr>
          <w:rStyle w:val="StyleUnderline"/>
          <w:highlight w:val="green"/>
        </w:rPr>
        <w:t>dangerous, but</w:t>
      </w:r>
      <w:r w:rsidRPr="000A0D51">
        <w:rPr>
          <w:rStyle w:val="StyleUnderline"/>
        </w:rPr>
        <w:t xml:space="preserve"> the </w:t>
      </w:r>
      <w:r w:rsidRPr="00595037">
        <w:rPr>
          <w:rStyle w:val="Emphasis"/>
          <w:highlight w:val="green"/>
        </w:rPr>
        <w:t>temptation to act before decline sets in</w:t>
      </w:r>
      <w:r w:rsidRPr="000A0D51">
        <w:rPr>
          <w:sz w:val="16"/>
        </w:rPr>
        <w:t xml:space="preserve">. In this sense, the dynamic bears a resemblance to the famous Davies J-Curve theory of revolution, wherein a populace is held to be more inclined to revolt not when it is maximally oppressed but rather when raised expectations are shown to be in vain. </w:t>
      </w:r>
    </w:p>
    <w:p w14:paraId="79CD4003" w14:textId="77777777" w:rsidR="000E218C" w:rsidRDefault="000E218C" w:rsidP="000E218C">
      <w:pPr>
        <w:pStyle w:val="Heading4"/>
      </w:pPr>
      <w:r>
        <w:t xml:space="preserve">It's </w:t>
      </w:r>
      <w:r>
        <w:rPr>
          <w:u w:val="single"/>
        </w:rPr>
        <w:t>more unstable</w:t>
      </w:r>
      <w:r>
        <w:t xml:space="preserve"> – our evidence is </w:t>
      </w:r>
      <w:r>
        <w:rPr>
          <w:u w:val="single"/>
        </w:rPr>
        <w:t>comparative</w:t>
      </w:r>
      <w:r>
        <w:t>.</w:t>
      </w:r>
    </w:p>
    <w:p w14:paraId="521DAFB2" w14:textId="77777777" w:rsidR="000E218C" w:rsidRPr="004B207F" w:rsidRDefault="000E218C" w:rsidP="000E218C">
      <w:r w:rsidRPr="004B207F">
        <w:t xml:space="preserve">Christopher </w:t>
      </w:r>
      <w:r w:rsidRPr="004B207F">
        <w:rPr>
          <w:rStyle w:val="Style13ptBold"/>
        </w:rPr>
        <w:t>Preble 16</w:t>
      </w:r>
      <w:r w:rsidRPr="004B207F">
        <w:t xml:space="preserve">, vice president for defense and foreign policy studies at the Cato Institute. PhD in History from Temple University. With William Ruger. 2016. “The Problem </w:t>
      </w:r>
      <w:proofErr w:type="gramStart"/>
      <w:r w:rsidRPr="004B207F">
        <w:t>With</w:t>
      </w:r>
      <w:proofErr w:type="gramEnd"/>
      <w:r w:rsidRPr="004B207F">
        <w:t xml:space="preserve"> Primacy.” In “Our Foreign Policy Choices, Rethinking America’s Global Role” https://poseidon01.ssrn.com/delivery.php?ID=741072022102024090075118113101083026016056000029024069069123111076082080009064093108016120111006027011049007074022115108007102123042042011081092085100005025006088070001052041101115092080116097001012108114029011071004086091092118120095090091004096029029&amp;EXT=pdf</w:t>
      </w:r>
    </w:p>
    <w:p w14:paraId="57EA1C33" w14:textId="5BB3377B" w:rsidR="000E218C" w:rsidRDefault="000E218C" w:rsidP="000E218C">
      <w:pPr>
        <w:rPr>
          <w:rStyle w:val="TitleChar"/>
        </w:rPr>
      </w:pPr>
      <w:r w:rsidRPr="004B207F">
        <w:rPr>
          <w:sz w:val="16"/>
        </w:rPr>
        <w:t xml:space="preserve">Another key problem is that </w:t>
      </w:r>
      <w:r w:rsidRPr="00595037">
        <w:rPr>
          <w:rStyle w:val="Emphasis"/>
          <w:highlight w:val="green"/>
        </w:rPr>
        <w:t xml:space="preserve">primacy </w:t>
      </w:r>
      <w:r w:rsidRPr="004B207F">
        <w:rPr>
          <w:rStyle w:val="Emphasis"/>
        </w:rPr>
        <w:t xml:space="preserve">inadvertently </w:t>
      </w:r>
      <w:r w:rsidRPr="00595037">
        <w:rPr>
          <w:rStyle w:val="Emphasis"/>
          <w:highlight w:val="green"/>
        </w:rPr>
        <w:t xml:space="preserve">increases </w:t>
      </w:r>
      <w:r w:rsidRPr="00123AFA">
        <w:rPr>
          <w:rStyle w:val="Emphasis"/>
        </w:rPr>
        <w:t xml:space="preserve">the risk of </w:t>
      </w:r>
      <w:r w:rsidRPr="00595037">
        <w:rPr>
          <w:rStyle w:val="Emphasis"/>
          <w:highlight w:val="green"/>
        </w:rPr>
        <w:t>conflict</w:t>
      </w:r>
      <w:r w:rsidRPr="00595037">
        <w:rPr>
          <w:rStyle w:val="TitleChar"/>
          <w:highlight w:val="green"/>
        </w:rPr>
        <w:t>. Allies are</w:t>
      </w:r>
      <w:r w:rsidRPr="004B207F">
        <w:rPr>
          <w:rStyle w:val="TitleChar"/>
        </w:rPr>
        <w:t xml:space="preserve"> more </w:t>
      </w:r>
      <w:r w:rsidRPr="00595037">
        <w:rPr>
          <w:rStyle w:val="TitleChar"/>
          <w:highlight w:val="green"/>
        </w:rPr>
        <w:t xml:space="preserve">willing to confront </w:t>
      </w:r>
      <w:r w:rsidRPr="004B207F">
        <w:rPr>
          <w:rStyle w:val="TitleChar"/>
        </w:rPr>
        <w:t xml:space="preserve">powerful </w:t>
      </w:r>
      <w:r w:rsidRPr="00595037">
        <w:rPr>
          <w:rStyle w:val="TitleChar"/>
          <w:highlight w:val="green"/>
        </w:rPr>
        <w:t xml:space="preserve">rivals, because they are confident that the </w:t>
      </w:r>
      <w:r w:rsidRPr="00595037">
        <w:rPr>
          <w:rStyle w:val="Emphasis"/>
          <w:highlight w:val="green"/>
        </w:rPr>
        <w:t>U</w:t>
      </w:r>
      <w:r w:rsidRPr="004B207F">
        <w:rPr>
          <w:rStyle w:val="TitleChar"/>
        </w:rPr>
        <w:t xml:space="preserve">nited </w:t>
      </w:r>
      <w:r w:rsidRPr="00595037">
        <w:rPr>
          <w:rStyle w:val="Emphasis"/>
          <w:highlight w:val="green"/>
        </w:rPr>
        <w:t>S</w:t>
      </w:r>
      <w:r w:rsidRPr="004B207F">
        <w:rPr>
          <w:rStyle w:val="TitleChar"/>
        </w:rPr>
        <w:t xml:space="preserve">tates </w:t>
      </w:r>
      <w:r w:rsidRPr="00595037">
        <w:rPr>
          <w:rStyle w:val="TitleChar"/>
          <w:highlight w:val="green"/>
        </w:rPr>
        <w:t>will rescue them</w:t>
      </w:r>
      <w:r w:rsidRPr="004B207F">
        <w:rPr>
          <w:sz w:val="16"/>
        </w:rPr>
        <w:t xml:space="preserve"> if the confrontation turns ugly, </w:t>
      </w:r>
      <w:r w:rsidRPr="00595037">
        <w:rPr>
          <w:rStyle w:val="Emphasis"/>
          <w:highlight w:val="green"/>
        </w:rPr>
        <w:t xml:space="preserve">a </w:t>
      </w:r>
      <w:r w:rsidRPr="004B207F">
        <w:rPr>
          <w:rStyle w:val="Emphasis"/>
        </w:rPr>
        <w:t xml:space="preserve">classic case of </w:t>
      </w:r>
      <w:r w:rsidRPr="00595037">
        <w:rPr>
          <w:rStyle w:val="Emphasis"/>
          <w:highlight w:val="green"/>
        </w:rPr>
        <w:t>moral hazard</w:t>
      </w:r>
      <w:r w:rsidRPr="004B207F">
        <w:rPr>
          <w:sz w:val="16"/>
        </w:rPr>
        <w:t>, or what Barry Posen calls "reckless driving."</w:t>
      </w:r>
      <w:r>
        <w:rPr>
          <w:sz w:val="16"/>
        </w:rPr>
        <w:t xml:space="preserve"> </w:t>
      </w:r>
      <w:r w:rsidRPr="00123AFA">
        <w:rPr>
          <w:rStyle w:val="TitleChar"/>
        </w:rPr>
        <w:t xml:space="preserve">Restraining our impulse to intervene militarily or diplomatically when </w:t>
      </w:r>
      <w:proofErr w:type="gramStart"/>
      <w:r w:rsidRPr="00123AFA">
        <w:rPr>
          <w:rStyle w:val="TitleChar"/>
        </w:rPr>
        <w:t>Our</w:t>
      </w:r>
      <w:proofErr w:type="gramEnd"/>
      <w:r w:rsidRPr="00123AFA">
        <w:rPr>
          <w:rStyle w:val="TitleChar"/>
        </w:rPr>
        <w:t xml:space="preserve"> vital national interests are not threatened would reduce the likelihood that Our friends and allies will engage in such </w:t>
      </w:r>
      <w:r w:rsidRPr="00123AFA">
        <w:rPr>
          <w:rStyle w:val="Emphasis"/>
        </w:rPr>
        <w:t>reckless behavior</w:t>
      </w:r>
      <w:r w:rsidRPr="00123AFA">
        <w:rPr>
          <w:sz w:val="16"/>
        </w:rPr>
        <w:t xml:space="preserve"> in the first place. </w:t>
      </w:r>
      <w:r w:rsidRPr="00123AFA">
        <w:rPr>
          <w:rStyle w:val="Emphasis"/>
        </w:rPr>
        <w:t>Libya and Georgia are only two cases of this</w:t>
      </w:r>
      <w:r w:rsidRPr="004B207F">
        <w:rPr>
          <w:rStyle w:val="Emphasis"/>
        </w:rPr>
        <w:t xml:space="preserve"> problem.</w:t>
      </w:r>
      <w:r w:rsidRPr="004B207F">
        <w:rPr>
          <w:sz w:val="16"/>
        </w:rPr>
        <w:t xml:space="preserve"> Plus, </w:t>
      </w:r>
      <w:r w:rsidRPr="00595037">
        <w:rPr>
          <w:rStyle w:val="TitleChar"/>
          <w:highlight w:val="green"/>
        </w:rPr>
        <w:t>a more restrained U.S.</w:t>
      </w:r>
      <w:r w:rsidRPr="004B207F">
        <w:rPr>
          <w:rStyle w:val="TitleChar"/>
        </w:rPr>
        <w:t xml:space="preserve"> foreign policy </w:t>
      </w:r>
      <w:r w:rsidRPr="00595037">
        <w:rPr>
          <w:rStyle w:val="TitleChar"/>
          <w:highlight w:val="green"/>
        </w:rPr>
        <w:t xml:space="preserve">would provide a </w:t>
      </w:r>
      <w:r w:rsidRPr="004B207F">
        <w:rPr>
          <w:rStyle w:val="TitleChar"/>
        </w:rPr>
        <w:t xml:space="preserve">powerful </w:t>
      </w:r>
      <w:r w:rsidRPr="00595037">
        <w:rPr>
          <w:rStyle w:val="TitleChar"/>
          <w:highlight w:val="green"/>
        </w:rPr>
        <w:t>incentive for allies to share the burden of defense.</w:t>
      </w:r>
      <w:r>
        <w:rPr>
          <w:sz w:val="16"/>
        </w:rPr>
        <w:t xml:space="preserve"> </w:t>
      </w:r>
      <w:r w:rsidRPr="004B207F">
        <w:rPr>
          <w:rStyle w:val="TitleChar"/>
        </w:rPr>
        <w:t>Primacy has not stopped rivals from challenging U.S. power</w:t>
      </w:r>
      <w:r w:rsidRPr="004B207F">
        <w:rPr>
          <w:sz w:val="16"/>
        </w:rPr>
        <w:t xml:space="preserve">. </w:t>
      </w:r>
      <w:r w:rsidRPr="004B207F">
        <w:rPr>
          <w:rStyle w:val="TitleChar"/>
        </w:rPr>
        <w:t>Russia and China, for example, have resisted the U.S. government's efforts to expand its influence in Europe and Asia</w:t>
      </w:r>
      <w:r w:rsidRPr="004B207F">
        <w:rPr>
          <w:sz w:val="16"/>
        </w:rPr>
        <w:t xml:space="preserve">. Indeed, </w:t>
      </w:r>
      <w:r w:rsidRPr="00595037">
        <w:rPr>
          <w:rStyle w:val="Emphasis"/>
          <w:highlight w:val="green"/>
        </w:rPr>
        <w:t xml:space="preserve">by provoking security fears, primacy exacerbates the very </w:t>
      </w:r>
      <w:r w:rsidRPr="004B207F">
        <w:rPr>
          <w:rStyle w:val="Emphasis"/>
        </w:rPr>
        <w:t xml:space="preserve">sorts of </w:t>
      </w:r>
      <w:r w:rsidRPr="00595037">
        <w:rPr>
          <w:rStyle w:val="Emphasis"/>
          <w:highlight w:val="green"/>
        </w:rPr>
        <w:t xml:space="preserve">problems </w:t>
      </w:r>
      <w:r w:rsidRPr="004B207F">
        <w:rPr>
          <w:rStyle w:val="Emphasis"/>
        </w:rPr>
        <w:t xml:space="preserve">that </w:t>
      </w:r>
      <w:r w:rsidRPr="00595037">
        <w:rPr>
          <w:rStyle w:val="Emphasis"/>
          <w:highlight w:val="green"/>
        </w:rPr>
        <w:t>it claims to prevent</w:t>
      </w:r>
      <w:r w:rsidRPr="004B207F">
        <w:rPr>
          <w:rStyle w:val="TitleChar"/>
        </w:rPr>
        <w:t>, including nuclear proliferation</w:t>
      </w:r>
      <w:r w:rsidRPr="004B207F">
        <w:rPr>
          <w:sz w:val="16"/>
        </w:rPr>
        <w:t xml:space="preserve">. </w:t>
      </w:r>
      <w:r w:rsidRPr="00595037">
        <w:rPr>
          <w:rStyle w:val="TitleChar"/>
          <w:highlight w:val="green"/>
        </w:rPr>
        <w:t>U.S. efforts at regime change</w:t>
      </w:r>
      <w:r w:rsidRPr="004B207F">
        <w:rPr>
          <w:sz w:val="16"/>
        </w:rPr>
        <w:t xml:space="preserve"> and talk of an "axis of evil" that needed to be eliminated certainly </w:t>
      </w:r>
      <w:r w:rsidRPr="00595037">
        <w:rPr>
          <w:rStyle w:val="TitleChar"/>
          <w:highlight w:val="green"/>
        </w:rPr>
        <w:t>provided</w:t>
      </w:r>
      <w:r w:rsidRPr="004B207F">
        <w:rPr>
          <w:sz w:val="16"/>
        </w:rPr>
        <w:t xml:space="preserve"> additional </w:t>
      </w:r>
      <w:r w:rsidRPr="00595037">
        <w:rPr>
          <w:rStyle w:val="Emphasis"/>
          <w:highlight w:val="green"/>
        </w:rPr>
        <w:t>incentives for States to develop nuclear weapons</w:t>
      </w:r>
      <w:r w:rsidRPr="004B207F">
        <w:rPr>
          <w:sz w:val="16"/>
        </w:rPr>
        <w:t xml:space="preserve"> </w:t>
      </w:r>
      <w:r w:rsidRPr="004B207F">
        <w:rPr>
          <w:rStyle w:val="TitleChar"/>
        </w:rPr>
        <w:t>to deter U.S. actions (</w:t>
      </w:r>
      <w:proofErr w:type="spellStart"/>
      <w:r w:rsidRPr="004B207F">
        <w:rPr>
          <w:rStyle w:val="TitleChar"/>
        </w:rPr>
        <w:t>e.g</w:t>
      </w:r>
      <w:proofErr w:type="spellEnd"/>
      <w:r w:rsidRPr="004B207F">
        <w:rPr>
          <w:rStyle w:val="TitleChar"/>
        </w:rPr>
        <w:t>„ North Korea).</w:t>
      </w:r>
      <w:r>
        <w:rPr>
          <w:rStyle w:val="TitleChar"/>
        </w:rPr>
        <w:t xml:space="preserve"> </w:t>
      </w:r>
      <w:r w:rsidRPr="004B207F">
        <w:rPr>
          <w:sz w:val="16"/>
        </w:rPr>
        <w:t xml:space="preserve">Meanwhile, </w:t>
      </w:r>
      <w:r w:rsidRPr="00595037">
        <w:rPr>
          <w:rStyle w:val="TitleChar"/>
          <w:highlight w:val="green"/>
        </w:rPr>
        <w:t>efforts</w:t>
      </w:r>
      <w:r w:rsidRPr="004B207F">
        <w:rPr>
          <w:sz w:val="16"/>
        </w:rPr>
        <w:t xml:space="preserve"> intended </w:t>
      </w:r>
      <w:r w:rsidRPr="00595037">
        <w:rPr>
          <w:rStyle w:val="TitleChar"/>
          <w:highlight w:val="green"/>
        </w:rPr>
        <w:t xml:space="preserve">to smother </w:t>
      </w:r>
      <w:r w:rsidRPr="004B207F">
        <w:rPr>
          <w:rStyle w:val="TitleChar"/>
        </w:rPr>
        <w:t xml:space="preserve">security </w:t>
      </w:r>
      <w:r w:rsidRPr="00595037">
        <w:rPr>
          <w:rStyle w:val="TitleChar"/>
          <w:highlight w:val="green"/>
        </w:rPr>
        <w:t>competition or hostile ideologies</w:t>
      </w:r>
      <w:r w:rsidRPr="004B207F">
        <w:rPr>
          <w:sz w:val="16"/>
        </w:rPr>
        <w:t xml:space="preserve"> have </w:t>
      </w:r>
      <w:r w:rsidRPr="00595037">
        <w:rPr>
          <w:rStyle w:val="Emphasis"/>
          <w:highlight w:val="green"/>
        </w:rPr>
        <w:t xml:space="preserve">destabilized </w:t>
      </w:r>
      <w:r w:rsidRPr="004B207F">
        <w:rPr>
          <w:rStyle w:val="Emphasis"/>
        </w:rPr>
        <w:t xml:space="preserve">vast </w:t>
      </w:r>
      <w:r w:rsidRPr="00595037">
        <w:rPr>
          <w:rStyle w:val="Emphasis"/>
          <w:highlight w:val="green"/>
        </w:rPr>
        <w:t>regions</w:t>
      </w:r>
      <w:r w:rsidRPr="004B207F">
        <w:rPr>
          <w:sz w:val="16"/>
        </w:rPr>
        <w:t xml:space="preserve">, </w:t>
      </w:r>
      <w:r w:rsidRPr="004B207F">
        <w:rPr>
          <w:rStyle w:val="TitleChar"/>
        </w:rPr>
        <w:t xml:space="preserve">undermined Our counter- terrorism efforts, and even harmed those we were ostensibly trying to help. </w:t>
      </w:r>
      <w:r w:rsidRPr="004B207F">
        <w:rPr>
          <w:sz w:val="16"/>
        </w:rPr>
        <w:t xml:space="preserve">After U S. forces deposed the tyrant Saddam Hussein in 211)3, </w:t>
      </w:r>
      <w:r w:rsidRPr="004B207F">
        <w:rPr>
          <w:rStyle w:val="TitleChar"/>
        </w:rPr>
        <w:t>Iraq descended into chaos and has never recovered. The situation in Libya is not much better</w:t>
      </w:r>
      <w:r w:rsidRPr="004B207F">
        <w:rPr>
          <w:sz w:val="16"/>
        </w:rPr>
        <w:t xml:space="preserve">; the United States helped Overthrow Muammar </w:t>
      </w:r>
      <w:proofErr w:type="spellStart"/>
      <w:r w:rsidRPr="004B207F">
        <w:rPr>
          <w:sz w:val="16"/>
        </w:rPr>
        <w:t>el</w:t>
      </w:r>
      <w:proofErr w:type="spellEnd"/>
      <w:r w:rsidRPr="004B207F">
        <w:rPr>
          <w:sz w:val="16"/>
        </w:rPr>
        <w:t xml:space="preserve">-Qaddafi in 2011, but violence still rages. </w:t>
      </w:r>
      <w:r w:rsidRPr="004B207F">
        <w:rPr>
          <w:rStyle w:val="TitleChar"/>
        </w:rPr>
        <w:t xml:space="preserve">The Islamic State, which Originated in Iraq, has now established a presence in Libya as well. It is clear that those </w:t>
      </w:r>
      <w:r w:rsidRPr="004B207F">
        <w:rPr>
          <w:rStyle w:val="Emphasis"/>
        </w:rPr>
        <w:t>interventions were counterproductive</w:t>
      </w:r>
      <w:r w:rsidRPr="004B207F">
        <w:rPr>
          <w:rStyle w:val="TitleChar"/>
        </w:rPr>
        <w:t xml:space="preserve"> and have failed to make America safer and more secure. </w:t>
      </w:r>
    </w:p>
    <w:p w14:paraId="76EBCA65" w14:textId="77777777" w:rsidR="000E218C" w:rsidRPr="00706F1C" w:rsidRDefault="000E218C" w:rsidP="000E218C">
      <w:pPr>
        <w:pStyle w:val="Heading4"/>
      </w:pPr>
      <w:r w:rsidRPr="00706F1C">
        <w:t xml:space="preserve">Pursuit of hegemony leads to </w:t>
      </w:r>
      <w:r>
        <w:t>Sino-Russia alliance and is unsustainable</w:t>
      </w:r>
      <w:r w:rsidRPr="00706F1C">
        <w:t>.</w:t>
      </w:r>
    </w:p>
    <w:p w14:paraId="4EC07801" w14:textId="77777777" w:rsidR="000E218C" w:rsidRPr="00706F1C" w:rsidRDefault="000E218C" w:rsidP="000E218C">
      <w:pPr>
        <w:rPr>
          <w:rStyle w:val="Style13ptBold"/>
        </w:rPr>
      </w:pPr>
      <w:r w:rsidRPr="00706F1C">
        <w:rPr>
          <w:rStyle w:val="Style13ptBold"/>
        </w:rPr>
        <w:t>Porter, DPhil, 19</w:t>
      </w:r>
    </w:p>
    <w:p w14:paraId="48C8AD2F" w14:textId="77777777" w:rsidR="000E218C" w:rsidRPr="00706F1C" w:rsidRDefault="000E218C" w:rsidP="000E218C">
      <w:pPr>
        <w:rPr>
          <w:sz w:val="16"/>
        </w:rPr>
      </w:pPr>
      <w:r w:rsidRPr="00706F1C">
        <w:rPr>
          <w:sz w:val="16"/>
        </w:rPr>
        <w:t xml:space="preserve">(Patrick, </w:t>
      </w:r>
      <w:proofErr w:type="spellStart"/>
      <w:r w:rsidRPr="00706F1C">
        <w:rPr>
          <w:sz w:val="16"/>
          <w:szCs w:val="16"/>
        </w:rPr>
        <w:t>ModernHistory@Oxford</w:t>
      </w:r>
      <w:proofErr w:type="spellEnd"/>
      <w:r w:rsidRPr="00706F1C">
        <w:rPr>
          <w:sz w:val="16"/>
          <w:szCs w:val="16"/>
        </w:rPr>
        <w:t xml:space="preserve">, </w:t>
      </w:r>
      <w:proofErr w:type="spellStart"/>
      <w:r w:rsidRPr="00706F1C">
        <w:rPr>
          <w:sz w:val="16"/>
          <w:szCs w:val="16"/>
        </w:rPr>
        <w:t>ProfInternationalSecurityAndStrategy@Birmingham</w:t>
      </w:r>
      <w:proofErr w:type="spellEnd"/>
      <w:r w:rsidRPr="00706F1C">
        <w:rPr>
          <w:sz w:val="16"/>
        </w:rPr>
        <w:t>, Advice for a Dark Age: Managing Great Power Competition, The Washington Quarterly, 42:1, 7-25)</w:t>
      </w:r>
    </w:p>
    <w:p w14:paraId="55A8B05A" w14:textId="77777777" w:rsidR="000E218C" w:rsidRPr="00706F1C" w:rsidRDefault="000E218C" w:rsidP="000E218C">
      <w:pPr>
        <w:rPr>
          <w:u w:val="singl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43824316" w14:textId="77777777" w:rsidR="000E218C" w:rsidRDefault="000E218C" w:rsidP="000E218C">
      <w:pPr>
        <w:pStyle w:val="Heading4"/>
      </w:pPr>
      <w:r>
        <w:t xml:space="preserve">B. 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77548D63" w14:textId="77777777" w:rsidR="000E218C" w:rsidRPr="00811267" w:rsidRDefault="000E218C" w:rsidP="000E218C">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01C10C79" w14:textId="77777777" w:rsidR="000E218C" w:rsidRDefault="000E218C" w:rsidP="000E218C">
      <w:pPr>
        <w:rPr>
          <w:rFonts w:cs="Times New Roman"/>
          <w:sz w:val="16"/>
        </w:rPr>
      </w:pPr>
      <w:r w:rsidRPr="00B5134B">
        <w:rPr>
          <w:rFonts w:cs="Times New Roman"/>
          <w:sz w:val="16"/>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at the moment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3F9CB439" w14:textId="3F05AA32" w:rsidR="000E218C" w:rsidRDefault="000E218C" w:rsidP="000E218C">
      <w:pPr>
        <w:pStyle w:val="Heading4"/>
      </w:pPr>
      <w:r>
        <w:t xml:space="preserve">AT Brands and </w:t>
      </w:r>
      <w:proofErr w:type="spellStart"/>
      <w:r>
        <w:t>Edel</w:t>
      </w:r>
      <w:proofErr w:type="spellEnd"/>
      <w:r>
        <w:t xml:space="preserve"> </w:t>
      </w:r>
      <w:r>
        <w:t xml:space="preserve">No </w:t>
      </w:r>
      <w:r>
        <w:rPr>
          <w:u w:val="single"/>
        </w:rPr>
        <w:t>liberal order</w:t>
      </w:r>
      <w:r>
        <w:t xml:space="preserve"> or </w:t>
      </w:r>
      <w:r>
        <w:rPr>
          <w:u w:val="single"/>
        </w:rPr>
        <w:t>SOI</w:t>
      </w:r>
      <w:r>
        <w:t xml:space="preserve"> impact---states </w:t>
      </w:r>
      <w:r>
        <w:rPr>
          <w:u w:val="single"/>
        </w:rPr>
        <w:t>won’t risk</w:t>
      </w:r>
      <w:r>
        <w:t xml:space="preserve"> war, err towards </w:t>
      </w:r>
      <w:r>
        <w:rPr>
          <w:u w:val="single"/>
        </w:rPr>
        <w:t>isolation</w:t>
      </w:r>
      <w:r>
        <w:t xml:space="preserve">, AND </w:t>
      </w:r>
      <w:r>
        <w:rPr>
          <w:u w:val="single"/>
        </w:rPr>
        <w:t>mediate</w:t>
      </w:r>
      <w:r>
        <w:t xml:space="preserve"> ties </w:t>
      </w:r>
      <w:r>
        <w:rPr>
          <w:u w:val="single"/>
        </w:rPr>
        <w:t>economically</w:t>
      </w:r>
      <w:r>
        <w:t xml:space="preserve">. </w:t>
      </w:r>
    </w:p>
    <w:p w14:paraId="79BACA6B" w14:textId="77777777" w:rsidR="000E218C" w:rsidRDefault="000E218C" w:rsidP="000E218C">
      <w:r>
        <w:rPr>
          <w:rStyle w:val="Style13ptBold"/>
        </w:rPr>
        <w:t xml:space="preserve">Mueller ’21 </w:t>
      </w:r>
      <w:r w:rsidRPr="00494D6B">
        <w:t xml:space="preserve">[John; February 17; Adjunct Professor of Political Science and Senior Research Scientist at the Mershon Center for International Security Studies; </w:t>
      </w:r>
      <w:bookmarkStart w:id="0" w:name="_Hlk77458405"/>
      <w:r w:rsidRPr="00494D6B">
        <w:t>The Stupidity of War: American Foreign Policy and the Case for Complacency</w:t>
      </w:r>
      <w:bookmarkEnd w:id="0"/>
      <w:r w:rsidRPr="00494D6B">
        <w:t>, “The Rise of China, the Assertiveness of Russia, and the Antics of Iran,” Ch. 6</w:t>
      </w:r>
      <w:r>
        <w:t>]</w:t>
      </w:r>
    </w:p>
    <w:p w14:paraId="0DF4514D" w14:textId="77777777" w:rsidR="000E218C" w:rsidRPr="004A01E3" w:rsidRDefault="000E218C" w:rsidP="000E218C">
      <w:pPr>
        <w:rPr>
          <w:sz w:val="16"/>
        </w:rPr>
      </w:pPr>
      <w:r w:rsidRPr="00EB2F0D">
        <w:rPr>
          <w:sz w:val="16"/>
        </w:rPr>
        <w:t>Complacency, Appeasement, Self-destruction, and the New Cold War</w:t>
      </w:r>
      <w:r>
        <w:rPr>
          <w:sz w:val="16"/>
        </w:rPr>
        <w:t xml:space="preserve"> </w:t>
      </w:r>
      <w:r w:rsidRPr="00EB2F0D">
        <w:rPr>
          <w:sz w:val="16"/>
        </w:rPr>
        <w:t xml:space="preserve">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595037">
        <w:rPr>
          <w:rStyle w:val="StyleUnderline"/>
          <w:highlight w:val="green"/>
        </w:rPr>
        <w:t>appeasement</w:t>
      </w:r>
      <w:r w:rsidRPr="00EB2F0D">
        <w:rPr>
          <w:rStyle w:val="StyleUnderline"/>
        </w:rPr>
        <w:t xml:space="preserve"> can</w:t>
      </w:r>
      <w:r w:rsidRPr="00EB2F0D">
        <w:rPr>
          <w:sz w:val="16"/>
        </w:rPr>
        <w:t xml:space="preserve"> </w:t>
      </w:r>
      <w:r w:rsidRPr="00EB2F0D">
        <w:rPr>
          <w:rStyle w:val="Emphasis"/>
        </w:rPr>
        <w:t>work</w:t>
      </w:r>
      <w:r w:rsidRPr="00EB2F0D">
        <w:rPr>
          <w:sz w:val="16"/>
        </w:rPr>
        <w:t xml:space="preserve"> </w:t>
      </w:r>
      <w:r w:rsidRPr="00EB2F0D">
        <w:rPr>
          <w:rStyle w:val="StyleUnderline"/>
        </w:rPr>
        <w:t>to</w:t>
      </w:r>
      <w:r w:rsidRPr="00EB2F0D">
        <w:rPr>
          <w:sz w:val="16"/>
        </w:rPr>
        <w:t xml:space="preserve"> </w:t>
      </w:r>
      <w:r w:rsidRPr="00595037">
        <w:rPr>
          <w:rStyle w:val="Emphasis"/>
          <w:highlight w:val="green"/>
        </w:rPr>
        <w:t>avoid military conflict</w:t>
      </w:r>
      <w:r w:rsidRPr="00EB2F0D">
        <w:rPr>
          <w:sz w:val="16"/>
        </w:rPr>
        <w:t xml:space="preserve"> </w:t>
      </w:r>
      <w:r w:rsidRPr="00EB2F0D">
        <w:rPr>
          <w:rStyle w:val="StyleUnderline"/>
        </w:rPr>
        <w:t>as</w:t>
      </w:r>
      <w:r w:rsidRPr="00EB2F0D">
        <w:rPr>
          <w:sz w:val="16"/>
        </w:rPr>
        <w:t xml:space="preserve"> can be </w:t>
      </w:r>
      <w:r w:rsidRPr="00EB2F0D">
        <w:rPr>
          <w:rStyle w:val="StyleUnderline"/>
        </w:rPr>
        <w:t>seen in the case of the</w:t>
      </w:r>
      <w:r w:rsidRPr="00EB2F0D">
        <w:rPr>
          <w:sz w:val="16"/>
        </w:rPr>
        <w:t xml:space="preserve"> </w:t>
      </w:r>
      <w:r w:rsidRPr="00EB2F0D">
        <w:rPr>
          <w:rStyle w:val="Emphasis"/>
        </w:rPr>
        <w:t>Cuban missile crisis</w:t>
      </w:r>
      <w:r w:rsidRPr="00EB2F0D">
        <w:rPr>
          <w:sz w:val="16"/>
        </w:rPr>
        <w:t xml:space="preserve"> of 1962. As also discussed there, </w:t>
      </w:r>
      <w:r w:rsidRPr="00EB2F0D">
        <w:rPr>
          <w:rStyle w:val="StyleUnderline"/>
        </w:rPr>
        <w:t>appeasement has been</w:t>
      </w:r>
      <w:r w:rsidRPr="00EB2F0D">
        <w:rPr>
          <w:sz w:val="16"/>
        </w:rPr>
        <w:t xml:space="preserve"> </w:t>
      </w:r>
      <w:r w:rsidRPr="00EB2F0D">
        <w:rPr>
          <w:rStyle w:val="Emphasis"/>
        </w:rPr>
        <w:t>given a bad name</w:t>
      </w:r>
      <w:r w:rsidRPr="00EB2F0D">
        <w:rPr>
          <w:sz w:val="16"/>
        </w:rPr>
        <w:t xml:space="preserve"> by the experience with Hitler in 1938.</w:t>
      </w:r>
      <w:r>
        <w:rPr>
          <w:sz w:val="16"/>
        </w:rPr>
        <w:t xml:space="preserve"> </w:t>
      </w:r>
      <w:r w:rsidRPr="00EB2F0D">
        <w:rPr>
          <w:sz w:val="16"/>
        </w:rPr>
        <w:t xml:space="preserve">Hitlers are very rare, but </w:t>
      </w:r>
      <w:r w:rsidRPr="00EB2F0D">
        <w:rPr>
          <w:rStyle w:val="StyleUnderline"/>
        </w:rPr>
        <w:t>there are</w:t>
      </w:r>
      <w:r w:rsidRPr="00EB2F0D">
        <w:rPr>
          <w:sz w:val="16"/>
        </w:rPr>
        <w:t xml:space="preserve"> some </w:t>
      </w:r>
      <w:r w:rsidRPr="00EB2F0D">
        <w:rPr>
          <w:rStyle w:val="Emphasis"/>
        </w:rPr>
        <w:t>resonances</w:t>
      </w:r>
      <w:r w:rsidRPr="00EB2F0D">
        <w:rPr>
          <w:sz w:val="16"/>
        </w:rPr>
        <w:t xml:space="preserve"> today </w:t>
      </w:r>
      <w:r w:rsidRPr="00EB2F0D">
        <w:rPr>
          <w:rStyle w:val="StyleUnderline"/>
        </w:rPr>
        <w:t>in</w:t>
      </w:r>
      <w:r w:rsidRPr="00EB2F0D">
        <w:rPr>
          <w:sz w:val="16"/>
        </w:rPr>
        <w:t xml:space="preserve"> </w:t>
      </w:r>
      <w:r w:rsidRPr="00595037">
        <w:rPr>
          <w:rStyle w:val="Emphasis"/>
          <w:highlight w:val="green"/>
        </w:rPr>
        <w:t>Russia</w:t>
      </w:r>
      <w:r w:rsidRPr="00EB2F0D">
        <w:rPr>
          <w:sz w:val="16"/>
        </w:rPr>
        <w:t xml:space="preserve">’s Vladimir Putin </w:t>
      </w:r>
      <w:r w:rsidRPr="00595037">
        <w:rPr>
          <w:rStyle w:val="StyleUnderline"/>
          <w:highlight w:val="green"/>
        </w:rPr>
        <w:t xml:space="preserve">and </w:t>
      </w:r>
      <w:r w:rsidRPr="00595037">
        <w:rPr>
          <w:rStyle w:val="Emphasis"/>
          <w:highlight w:val="green"/>
        </w:rPr>
        <w:t>China</w:t>
      </w:r>
      <w:r w:rsidRPr="00EB2F0D">
        <w:rPr>
          <w:sz w:val="16"/>
        </w:rPr>
        <w:t xml:space="preserve">’s Xi Jinping. </w:t>
      </w:r>
      <w:r w:rsidRPr="00EB2F0D">
        <w:rPr>
          <w:rStyle w:val="StyleUnderline"/>
        </w:rPr>
        <w:t>Both are</w:t>
      </w:r>
      <w:r w:rsidRPr="00EB2F0D">
        <w:rPr>
          <w:sz w:val="16"/>
        </w:rPr>
        <w:t xml:space="preserve"> shrewd, </w:t>
      </w:r>
      <w:r w:rsidRPr="00EB2F0D">
        <w:rPr>
          <w:rStyle w:val="Emphasis"/>
        </w:rPr>
        <w:t>determined</w:t>
      </w:r>
      <w:r w:rsidRPr="00EB2F0D">
        <w:rPr>
          <w:sz w:val="16"/>
        </w:rPr>
        <w:t xml:space="preserve">, </w:t>
      </w:r>
      <w:r w:rsidRPr="00EB2F0D">
        <w:rPr>
          <w:rStyle w:val="Emphasis"/>
        </w:rPr>
        <w:t>authoritarian</w:t>
      </w:r>
      <w:r w:rsidRPr="00EB2F0D">
        <w:rPr>
          <w:rStyle w:val="StyleUnderline"/>
        </w:rPr>
        <w:t>,</w:t>
      </w:r>
      <w:r w:rsidRPr="00EB2F0D">
        <w:rPr>
          <w:sz w:val="16"/>
        </w:rPr>
        <w:t xml:space="preserve"> </w:t>
      </w:r>
      <w:r w:rsidRPr="00EB2F0D">
        <w:rPr>
          <w:rStyle w:val="StyleUnderline"/>
        </w:rPr>
        <w:t>and</w:t>
      </w:r>
      <w:r w:rsidRPr="00EB2F0D">
        <w:rPr>
          <w:sz w:val="16"/>
        </w:rPr>
        <w:t xml:space="preserve"> seem to be quite intelligent, </w:t>
      </w:r>
      <w:r w:rsidRPr="00EB2F0D">
        <w:rPr>
          <w:rStyle w:val="StyleUnderline"/>
        </w:rPr>
        <w:t>and</w:t>
      </w:r>
      <w:r w:rsidRPr="00EB2F0D">
        <w:rPr>
          <w:sz w:val="16"/>
        </w:rPr>
        <w:t xml:space="preserve"> both </w:t>
      </w:r>
      <w:r w:rsidRPr="00EB2F0D">
        <w:rPr>
          <w:rStyle w:val="StyleUnderline"/>
        </w:rPr>
        <w:t>are</w:t>
      </w:r>
      <w:r w:rsidRPr="00EB2F0D">
        <w:rPr>
          <w:sz w:val="16"/>
        </w:rPr>
        <w:t xml:space="preserve"> </w:t>
      </w:r>
      <w:r w:rsidRPr="00EB2F0D">
        <w:rPr>
          <w:rStyle w:val="Emphasis"/>
        </w:rPr>
        <w:t>fully in charge</w:t>
      </w:r>
      <w:r w:rsidRPr="00EB2F0D">
        <w:rPr>
          <w:sz w:val="16"/>
        </w:rPr>
        <w:t xml:space="preserve">, are surrounded by </w:t>
      </w:r>
      <w:proofErr w:type="spellStart"/>
      <w:r w:rsidRPr="00EB2F0D">
        <w:rPr>
          <w:sz w:val="16"/>
        </w:rPr>
        <w:t>sychophants</w:t>
      </w:r>
      <w:proofErr w:type="spellEnd"/>
      <w:r w:rsidRPr="00EB2F0D">
        <w:rPr>
          <w:sz w:val="16"/>
        </w:rPr>
        <w:t xml:space="preserve">, </w:t>
      </w:r>
      <w:r w:rsidRPr="00EB2F0D">
        <w:rPr>
          <w:rStyle w:val="StyleUnderline"/>
        </w:rPr>
        <w:t>and</w:t>
      </w:r>
      <w:r w:rsidRPr="00EB2F0D">
        <w:rPr>
          <w:sz w:val="16"/>
        </w:rPr>
        <w:t xml:space="preserve"> </w:t>
      </w:r>
      <w:r w:rsidRPr="00EB2F0D">
        <w:rPr>
          <w:rStyle w:val="StyleUnderline"/>
        </w:rPr>
        <w:t>appear to have essentially</w:t>
      </w:r>
      <w:r w:rsidRPr="00EB2F0D">
        <w:rPr>
          <w:sz w:val="16"/>
        </w:rPr>
        <w:t xml:space="preserve"> </w:t>
      </w:r>
      <w:r w:rsidRPr="00EB2F0D">
        <w:rPr>
          <w:rStyle w:val="Emphasis"/>
        </w:rPr>
        <w:t>unlimited tenure</w:t>
      </w:r>
      <w:r w:rsidRPr="00EB2F0D">
        <w:rPr>
          <w:sz w:val="16"/>
        </w:rPr>
        <w:t xml:space="preserve"> </w:t>
      </w:r>
      <w:r w:rsidRPr="00EB2F0D">
        <w:rPr>
          <w:rStyle w:val="StyleUnderline"/>
        </w:rPr>
        <w:t>in office</w:t>
      </w:r>
      <w:r w:rsidRPr="00EB2F0D">
        <w:rPr>
          <w:sz w:val="16"/>
        </w:rPr>
        <w:t xml:space="preserve">. Moreover, both, like Hitler in the 1930s, are appreciated domestically for maintaining a stable political and economic environment. However, unlike Hitler, </w:t>
      </w:r>
      <w:r w:rsidRPr="00EB2F0D">
        <w:rPr>
          <w:rStyle w:val="StyleUnderline"/>
        </w:rPr>
        <w:t xml:space="preserve">both </w:t>
      </w:r>
      <w:r w:rsidRPr="00595037">
        <w:rPr>
          <w:rStyle w:val="StyleUnderline"/>
          <w:highlight w:val="green"/>
        </w:rPr>
        <w:t xml:space="preserve">run </w:t>
      </w:r>
      <w:r w:rsidRPr="00595037">
        <w:rPr>
          <w:rStyle w:val="Emphasis"/>
          <w:highlight w:val="green"/>
        </w:rPr>
        <w:t>trading states</w:t>
      </w:r>
      <w:r w:rsidRPr="00595037">
        <w:rPr>
          <w:rStyle w:val="StyleUnderline"/>
          <w:highlight w:val="green"/>
        </w:rPr>
        <w:t xml:space="preserve"> and need a </w:t>
      </w:r>
      <w:r w:rsidRPr="00595037">
        <w:rPr>
          <w:rStyle w:val="Emphasis"/>
          <w:szCs w:val="24"/>
          <w:highlight w:val="green"/>
        </w:rPr>
        <w:t>stable and</w:t>
      </w:r>
      <w:r w:rsidRPr="00EB2F0D">
        <w:rPr>
          <w:sz w:val="16"/>
        </w:rPr>
        <w:t xml:space="preserve"> essentially </w:t>
      </w:r>
      <w:r w:rsidRPr="00595037">
        <w:rPr>
          <w:rStyle w:val="Emphasis"/>
          <w:szCs w:val="24"/>
          <w:highlight w:val="green"/>
        </w:rPr>
        <w:t>congenial international environment</w:t>
      </w:r>
      <w:r w:rsidRPr="00EB2F0D">
        <w:rPr>
          <w:sz w:val="16"/>
        </w:rPr>
        <w:t xml:space="preserve"> </w:t>
      </w:r>
      <w:r w:rsidRPr="00EB2F0D">
        <w:rPr>
          <w:rStyle w:val="StyleUnderline"/>
        </w:rPr>
        <w:t>to flourish</w:t>
      </w:r>
      <w:r w:rsidRPr="00EB2F0D">
        <w:rPr>
          <w:sz w:val="16"/>
        </w:rPr>
        <w:t xml:space="preserve">.128 Most importantly, except for China’s claim to Taiwan, </w:t>
      </w:r>
      <w:r w:rsidRPr="00595037">
        <w:rPr>
          <w:rStyle w:val="StyleUnderline"/>
          <w:highlight w:val="green"/>
        </w:rPr>
        <w:t>neither</w:t>
      </w:r>
      <w:r w:rsidRPr="00EB2F0D">
        <w:rPr>
          <w:rStyle w:val="StyleUnderline"/>
        </w:rPr>
        <w:t xml:space="preserve"> seems to </w:t>
      </w:r>
      <w:r w:rsidRPr="00595037">
        <w:rPr>
          <w:rStyle w:val="StyleUnderline"/>
          <w:highlight w:val="green"/>
        </w:rPr>
        <w:t>harbor</w:t>
      </w:r>
      <w:r w:rsidRPr="00EB2F0D">
        <w:rPr>
          <w:sz w:val="16"/>
        </w:rPr>
        <w:t xml:space="preserve"> Hitler-like </w:t>
      </w:r>
      <w:r w:rsidRPr="00595037">
        <w:rPr>
          <w:rStyle w:val="StyleUnderline"/>
          <w:highlight w:val="green"/>
        </w:rPr>
        <w:t>dreams of</w:t>
      </w:r>
      <w:r w:rsidRPr="002C0D9E">
        <w:rPr>
          <w:rStyle w:val="StyleUnderline"/>
        </w:rPr>
        <w:t xml:space="preserve"> </w:t>
      </w:r>
      <w:r w:rsidRPr="00EB2F0D">
        <w:rPr>
          <w:rStyle w:val="Emphasis"/>
        </w:rPr>
        <w:t>extensive</w:t>
      </w:r>
      <w:r w:rsidRPr="00EB2F0D">
        <w:rPr>
          <w:sz w:val="16"/>
        </w:rPr>
        <w:t xml:space="preserve"> </w:t>
      </w:r>
      <w:r w:rsidRPr="00595037">
        <w:rPr>
          <w:rStyle w:val="StyleUnderline"/>
          <w:highlight w:val="green"/>
        </w:rPr>
        <w:t>expansion by</w:t>
      </w:r>
      <w:r w:rsidRPr="00EB2F0D">
        <w:rPr>
          <w:rStyle w:val="StyleUnderline"/>
        </w:rPr>
        <w:t xml:space="preserve"> </w:t>
      </w:r>
      <w:r w:rsidRPr="00595037">
        <w:rPr>
          <w:rStyle w:val="StyleUnderline"/>
          <w:highlight w:val="green"/>
        </w:rPr>
        <w:t>military</w:t>
      </w:r>
      <w:r w:rsidRPr="00EB2F0D">
        <w:rPr>
          <w:rStyle w:val="StyleUnderline"/>
        </w:rPr>
        <w:t xml:space="preserve"> means</w:t>
      </w:r>
      <w:r w:rsidRPr="00EB2F0D">
        <w:rPr>
          <w:sz w:val="16"/>
        </w:rPr>
        <w:t xml:space="preserve">. Both are </w:t>
      </w:r>
      <w:r w:rsidRPr="00EB2F0D">
        <w:rPr>
          <w:rStyle w:val="StyleUnderline"/>
        </w:rPr>
        <w:t>leading their countries in an</w:t>
      </w:r>
      <w:r w:rsidRPr="00EB2F0D">
        <w:rPr>
          <w:sz w:val="16"/>
        </w:rPr>
        <w:t xml:space="preserve"> </w:t>
      </w:r>
      <w:r w:rsidRPr="00EB2F0D">
        <w:rPr>
          <w:rStyle w:val="Emphasis"/>
        </w:rPr>
        <w:t>illiberal direction</w:t>
      </w:r>
      <w:r w:rsidRPr="00EB2F0D">
        <w:rPr>
          <w:sz w:val="16"/>
        </w:rPr>
        <w:t xml:space="preserve"> which </w:t>
      </w:r>
      <w:r w:rsidRPr="00EB2F0D">
        <w:rPr>
          <w:rStyle w:val="StyleUnderline"/>
        </w:rPr>
        <w:t>will</w:t>
      </w:r>
      <w:r w:rsidRPr="00EB2F0D">
        <w:rPr>
          <w:sz w:val="16"/>
        </w:rPr>
        <w:t xml:space="preserve"> </w:t>
      </w:r>
      <w:r w:rsidRPr="00EB2F0D">
        <w:rPr>
          <w:rStyle w:val="Emphasis"/>
        </w:rPr>
        <w:t>hamper economic growth</w:t>
      </w:r>
      <w:r w:rsidRPr="00EB2F0D">
        <w:rPr>
          <w:sz w:val="16"/>
        </w:rPr>
        <w:t xml:space="preserve"> </w:t>
      </w:r>
      <w:r w:rsidRPr="00EB2F0D">
        <w:rPr>
          <w:rStyle w:val="StyleUnderline"/>
        </w:rPr>
        <w:t>while maintaining a kleptocratic system</w:t>
      </w:r>
      <w:r w:rsidRPr="00EB2F0D">
        <w:rPr>
          <w:sz w:val="16"/>
        </w:rPr>
        <w:t xml:space="preserve">. But this may be acceptable to populations enjoying historically high living standards and fearful of less stable alternatives. </w:t>
      </w:r>
      <w:r w:rsidRPr="00EB2F0D">
        <w:rPr>
          <w:rStyle w:val="StyleUnderline"/>
        </w:rPr>
        <w:t>Both</w:t>
      </w:r>
      <w:r w:rsidRPr="00EB2F0D">
        <w:rPr>
          <w:sz w:val="16"/>
        </w:rPr>
        <w:t xml:space="preserve"> do seem to </w:t>
      </w:r>
      <w:r w:rsidRPr="00EB2F0D">
        <w:rPr>
          <w:rStyle w:val="StyleUnderline"/>
        </w:rPr>
        <w:t>want to</w:t>
      </w:r>
      <w:r w:rsidRPr="00EB2F0D">
        <w:rPr>
          <w:sz w:val="16"/>
        </w:rPr>
        <w:t xml:space="preserve"> </w:t>
      </w:r>
      <w:r w:rsidRPr="00EB2F0D">
        <w:rPr>
          <w:rStyle w:val="Emphasis"/>
        </w:rPr>
        <w:t>overcome</w:t>
      </w:r>
      <w:r w:rsidRPr="00EB2F0D">
        <w:rPr>
          <w:sz w:val="16"/>
        </w:rPr>
        <w:t xml:space="preserve"> what they view as </w:t>
      </w:r>
      <w:r w:rsidRPr="00EB2F0D">
        <w:rPr>
          <w:rStyle w:val="StyleUnderline"/>
        </w:rPr>
        <w:t>past humiliations</w:t>
      </w:r>
      <w:r w:rsidRPr="00EB2F0D">
        <w:rPr>
          <w:sz w:val="16"/>
        </w:rPr>
        <w:t xml:space="preserve"> – </w:t>
      </w:r>
      <w:proofErr w:type="spellStart"/>
      <w:r w:rsidRPr="00EB2F0D">
        <w:rPr>
          <w:sz w:val="16"/>
        </w:rPr>
        <w:t>ones</w:t>
      </w:r>
      <w:proofErr w:type="spellEnd"/>
      <w:r w:rsidRPr="00EB2F0D">
        <w:rPr>
          <w:sz w:val="16"/>
        </w:rPr>
        <w:t xml:space="preserve"> going back to the opium war of 1839 in the case of China and to the collapse of the Soviet empire and then of the Soviet Union in 1989–91 in the case of Russia. Primarily, both seem to want to be treated with respect and deference. Unlike Hitler’s Germany, however, </w:t>
      </w:r>
      <w:r w:rsidRPr="00EB2F0D">
        <w:rPr>
          <w:rStyle w:val="StyleUnderline"/>
        </w:rPr>
        <w:t>both seem to be</w:t>
      </w:r>
      <w:r w:rsidRPr="00EB2F0D">
        <w:rPr>
          <w:sz w:val="16"/>
        </w:rPr>
        <w:t xml:space="preserve"> </w:t>
      </w:r>
      <w:r w:rsidRPr="00EB2F0D">
        <w:rPr>
          <w:rStyle w:val="Emphasis"/>
        </w:rPr>
        <w:t>entirely appeasable</w:t>
      </w:r>
      <w:r w:rsidRPr="00EB2F0D">
        <w:rPr>
          <w:sz w:val="16"/>
        </w:rPr>
        <w:t xml:space="preserve">. </w:t>
      </w:r>
      <w:r w:rsidRPr="00EB2F0D">
        <w:rPr>
          <w:rStyle w:val="StyleUnderline"/>
        </w:rPr>
        <w:t>That</w:t>
      </w:r>
      <w:r w:rsidRPr="00EB2F0D">
        <w:rPr>
          <w:sz w:val="16"/>
        </w:rPr>
        <w:t xml:space="preserve"> </w:t>
      </w:r>
      <w:r w:rsidRPr="00595037">
        <w:rPr>
          <w:rStyle w:val="Emphasis"/>
          <w:highlight w:val="green"/>
        </w:rPr>
        <w:t>scarcely</w:t>
      </w:r>
      <w:r w:rsidRPr="00595037">
        <w:rPr>
          <w:sz w:val="16"/>
          <w:highlight w:val="green"/>
        </w:rPr>
        <w:t xml:space="preserve"> </w:t>
      </w:r>
      <w:r w:rsidRPr="00595037">
        <w:rPr>
          <w:rStyle w:val="StyleUnderline"/>
          <w:highlight w:val="green"/>
        </w:rPr>
        <w:t>seems</w:t>
      </w:r>
      <w:r w:rsidRPr="00EB2F0D">
        <w:rPr>
          <w:rStyle w:val="StyleUnderline"/>
        </w:rPr>
        <w:t xml:space="preserve"> to present or represent </w:t>
      </w:r>
      <w:r w:rsidRPr="00595037">
        <w:rPr>
          <w:rStyle w:val="StyleUnderline"/>
          <w:highlight w:val="green"/>
        </w:rPr>
        <w:t>a threat</w:t>
      </w:r>
      <w:r w:rsidRPr="00EB2F0D">
        <w:rPr>
          <w:sz w:val="16"/>
        </w:rPr>
        <w:t xml:space="preserve">. The </w:t>
      </w:r>
      <w:r w:rsidRPr="00EB2F0D">
        <w:rPr>
          <w:rStyle w:val="StyleUnderline"/>
        </w:rPr>
        <w:t>United States</w:t>
      </w:r>
      <w:r w:rsidRPr="00EB2F0D">
        <w:rPr>
          <w:sz w:val="16"/>
        </w:rPr>
        <w:t xml:space="preserve">, after all, </w:t>
      </w:r>
      <w:r w:rsidRPr="00EB2F0D">
        <w:rPr>
          <w:rStyle w:val="Emphasis"/>
        </w:rPr>
        <w:t>continually</w:t>
      </w:r>
      <w:r w:rsidRPr="00EB2F0D">
        <w:rPr>
          <w:sz w:val="16"/>
        </w:rPr>
        <w:t xml:space="preserve"> </w:t>
      </w:r>
      <w:r w:rsidRPr="00EB2F0D">
        <w:rPr>
          <w:rStyle w:val="StyleUnderline"/>
        </w:rPr>
        <w:t>declares itself</w:t>
      </w:r>
      <w:r w:rsidRPr="00EB2F0D">
        <w:rPr>
          <w:sz w:val="16"/>
        </w:rPr>
        <w:t xml:space="preserve"> </w:t>
      </w:r>
      <w:r w:rsidRPr="00EB2F0D">
        <w:rPr>
          <w:rStyle w:val="StyleUnderline"/>
        </w:rPr>
        <w:t>to be</w:t>
      </w:r>
      <w:r w:rsidRPr="00EB2F0D">
        <w:rPr>
          <w:sz w:val="16"/>
        </w:rPr>
        <w:t xml:space="preserve"> the </w:t>
      </w:r>
      <w:r w:rsidRPr="00EB2F0D">
        <w:rPr>
          <w:rStyle w:val="Emphasis"/>
        </w:rPr>
        <w:t>indispensable</w:t>
      </w:r>
      <w:r w:rsidRPr="00EB2F0D">
        <w:rPr>
          <w:sz w:val="16"/>
        </w:rPr>
        <w:t xml:space="preserve"> nation. </w:t>
      </w:r>
      <w:r w:rsidRPr="00EB2F0D">
        <w:rPr>
          <w:rStyle w:val="StyleUnderline"/>
        </w:rPr>
        <w:t>If the United States is allowed to wallow</w:t>
      </w:r>
      <w:r w:rsidRPr="00EB2F0D">
        <w:rPr>
          <w:sz w:val="16"/>
        </w:rPr>
        <w:t xml:space="preserve"> in such self-important, childish, essentially meaningless, and decidedly fatuous proclamations, </w:t>
      </w:r>
      <w:r w:rsidRPr="00EB2F0D">
        <w:rPr>
          <w:rStyle w:val="StyleUnderline"/>
        </w:rPr>
        <w:t>why</w:t>
      </w:r>
      <w:r w:rsidRPr="00EB2F0D">
        <w:rPr>
          <w:sz w:val="16"/>
        </w:rPr>
        <w:t xml:space="preserve"> </w:t>
      </w:r>
      <w:r w:rsidRPr="00EB2F0D">
        <w:rPr>
          <w:rStyle w:val="StyleUnderline"/>
        </w:rPr>
        <w:t>should</w:t>
      </w:r>
      <w:r w:rsidRPr="00EB2F0D">
        <w:rPr>
          <w:sz w:val="16"/>
        </w:rPr>
        <w:t xml:space="preserve"> </w:t>
      </w:r>
      <w:r w:rsidRPr="00EB2F0D">
        <w:rPr>
          <w:rStyle w:val="Emphasis"/>
        </w:rPr>
        <w:t>other nations</w:t>
      </w:r>
      <w:r w:rsidRPr="00EB2F0D">
        <w:rPr>
          <w:sz w:val="16"/>
        </w:rPr>
        <w:t xml:space="preserve"> </w:t>
      </w:r>
      <w:r w:rsidRPr="00EB2F0D">
        <w:rPr>
          <w:rStyle w:val="StyleUnderline"/>
        </w:rPr>
        <w:t>be denied the opportunity to emit</w:t>
      </w:r>
      <w:r w:rsidRPr="00EB2F0D">
        <w:rPr>
          <w:sz w:val="16"/>
        </w:rPr>
        <w:t xml:space="preserve"> </w:t>
      </w:r>
      <w:r w:rsidRPr="00EB2F0D">
        <w:rPr>
          <w:rStyle w:val="Emphasis"/>
        </w:rPr>
        <w:t xml:space="preserve">similar inconsequential </w:t>
      </w:r>
      <w:proofErr w:type="spellStart"/>
      <w:r w:rsidRPr="00EB2F0D">
        <w:rPr>
          <w:rStyle w:val="Emphasis"/>
        </w:rPr>
        <w:t>rattlings</w:t>
      </w:r>
      <w:proofErr w:type="spellEnd"/>
      <w:r w:rsidRPr="00EB2F0D">
        <w:rPr>
          <w:sz w:val="16"/>
        </w:rPr>
        <w:t xml:space="preserve">? If that constitutes appeasement, so be it. </w:t>
      </w:r>
      <w:r w:rsidRPr="00595037">
        <w:rPr>
          <w:rStyle w:val="StyleUnderline"/>
          <w:highlight w:val="green"/>
        </w:rPr>
        <w:t>If</w:t>
      </w:r>
      <w:r w:rsidRPr="00EB2F0D">
        <w:rPr>
          <w:rStyle w:val="StyleUnderline"/>
        </w:rPr>
        <w:t xml:space="preserve"> the two </w:t>
      </w:r>
      <w:r w:rsidRPr="00595037">
        <w:rPr>
          <w:rStyle w:val="StyleUnderline"/>
          <w:highlight w:val="green"/>
        </w:rPr>
        <w:t>countries want</w:t>
      </w:r>
      <w:r w:rsidRPr="00EB2F0D">
        <w:rPr>
          <w:rStyle w:val="StyleUnderline"/>
        </w:rPr>
        <w:t xml:space="preserve"> to</w:t>
      </w:r>
      <w:r w:rsidRPr="00EB2F0D">
        <w:rPr>
          <w:sz w:val="16"/>
        </w:rPr>
        <w:t xml:space="preserve"> be able to say they now </w:t>
      </w:r>
      <w:r w:rsidRPr="00EB2F0D">
        <w:rPr>
          <w:rStyle w:val="StyleUnderline"/>
        </w:rPr>
        <w:t>preside</w:t>
      </w:r>
      <w:r w:rsidRPr="002C0D9E">
        <w:rPr>
          <w:rStyle w:val="StyleUnderline"/>
        </w:rPr>
        <w:t xml:space="preserve"> over </w:t>
      </w:r>
      <w:r w:rsidRPr="00595037">
        <w:rPr>
          <w:rStyle w:val="StyleUnderline"/>
          <w:highlight w:val="green"/>
        </w:rPr>
        <w:t>a “</w:t>
      </w:r>
      <w:r w:rsidRPr="00595037">
        <w:rPr>
          <w:rStyle w:val="Emphasis"/>
          <w:highlight w:val="green"/>
        </w:rPr>
        <w:t>sphere of influence</w:t>
      </w:r>
      <w:r w:rsidRPr="00595037">
        <w:rPr>
          <w:rStyle w:val="StyleUnderline"/>
          <w:highlight w:val="green"/>
        </w:rPr>
        <w:t>,” it scarcely seems</w:t>
      </w:r>
      <w:r w:rsidRPr="00595037">
        <w:rPr>
          <w:sz w:val="16"/>
          <w:highlight w:val="green"/>
        </w:rPr>
        <w:t xml:space="preserve"> </w:t>
      </w:r>
      <w:r w:rsidRPr="00595037">
        <w:rPr>
          <w:rStyle w:val="Emphasis"/>
          <w:highlight w:val="green"/>
        </w:rPr>
        <w:t>worth risking world war</w:t>
      </w:r>
      <w:r w:rsidRPr="00EB2F0D">
        <w:rPr>
          <w:sz w:val="16"/>
        </w:rPr>
        <w:t xml:space="preserve"> </w:t>
      </w:r>
      <w:r w:rsidRPr="00EB2F0D">
        <w:rPr>
          <w:rStyle w:val="StyleUnderline"/>
        </w:rPr>
        <w:t>to</w:t>
      </w:r>
      <w:r w:rsidRPr="00EB2F0D">
        <w:rPr>
          <w:sz w:val="16"/>
        </w:rPr>
        <w:t xml:space="preserve"> somehow </w:t>
      </w:r>
      <w:r w:rsidRPr="00EB2F0D">
        <w:rPr>
          <w:rStyle w:val="StyleUnderline"/>
        </w:rPr>
        <w:t xml:space="preserve">keep them from doing so – and </w:t>
      </w:r>
      <w:r w:rsidRPr="00595037">
        <w:rPr>
          <w:rStyle w:val="StyleUnderline"/>
          <w:highlight w:val="green"/>
        </w:rPr>
        <w:t>if the U</w:t>
      </w:r>
      <w:r w:rsidRPr="00EB2F0D">
        <w:rPr>
          <w:rStyle w:val="StyleUnderline"/>
        </w:rPr>
        <w:t xml:space="preserve">nited </w:t>
      </w:r>
      <w:r w:rsidRPr="00595037">
        <w:rPr>
          <w:rStyle w:val="StyleUnderline"/>
          <w:highlight w:val="green"/>
        </w:rPr>
        <w:t>S</w:t>
      </w:r>
      <w:r w:rsidRPr="00EB2F0D">
        <w:rPr>
          <w:rStyle w:val="StyleUnderline"/>
        </w:rPr>
        <w:t xml:space="preserve">tates </w:t>
      </w:r>
      <w:r w:rsidRPr="00595037">
        <w:rPr>
          <w:rStyle w:val="StyleUnderline"/>
          <w:highlight w:val="green"/>
        </w:rPr>
        <w:t>were</w:t>
      </w:r>
      <w:r w:rsidRPr="00595037">
        <w:rPr>
          <w:sz w:val="16"/>
          <w:highlight w:val="green"/>
        </w:rPr>
        <w:t xml:space="preserve"> </w:t>
      </w:r>
      <w:r w:rsidRPr="00595037">
        <w:rPr>
          <w:rStyle w:val="Emphasis"/>
          <w:highlight w:val="green"/>
        </w:rPr>
        <w:t>substantially disarmed</w:t>
      </w:r>
      <w:r w:rsidRPr="00EB2F0D">
        <w:rPr>
          <w:sz w:val="16"/>
        </w:rPr>
        <w:t xml:space="preserve">, </w:t>
      </w:r>
      <w:r w:rsidRPr="00EB2F0D">
        <w:rPr>
          <w:rStyle w:val="StyleUnderline"/>
        </w:rPr>
        <w:t>it would not have the</w:t>
      </w:r>
      <w:r w:rsidRPr="00EB2F0D">
        <w:rPr>
          <w:sz w:val="16"/>
        </w:rPr>
        <w:t xml:space="preserve"> </w:t>
      </w:r>
      <w:r w:rsidRPr="00EB2F0D">
        <w:rPr>
          <w:rStyle w:val="Emphasis"/>
        </w:rPr>
        <w:t>capacity</w:t>
      </w:r>
      <w:r w:rsidRPr="00EB2F0D">
        <w:rPr>
          <w:sz w:val="16"/>
        </w:rPr>
        <w:t xml:space="preserve"> </w:t>
      </w:r>
      <w:r w:rsidRPr="00EB2F0D">
        <w:rPr>
          <w:rStyle w:val="StyleUnderline"/>
        </w:rPr>
        <w:t>to even try</w:t>
      </w:r>
      <w:r w:rsidRPr="00EB2F0D">
        <w:rPr>
          <w:sz w:val="16"/>
        </w:rPr>
        <w:t>.</w:t>
      </w:r>
      <w:r>
        <w:rPr>
          <w:sz w:val="16"/>
        </w:rPr>
        <w:t xml:space="preserve"> </w:t>
      </w:r>
      <w:r w:rsidRPr="00EB2F0D">
        <w:rPr>
          <w:sz w:val="16"/>
        </w:rPr>
        <w:t xml:space="preserve">If China and Russia get off on self-absorbed pretensions about being big players, that should be of little concern – and </w:t>
      </w:r>
      <w:r w:rsidRPr="00EB2F0D">
        <w:rPr>
          <w:rStyle w:val="StyleUnderline"/>
        </w:rPr>
        <w:t>their</w:t>
      </w:r>
      <w:r w:rsidRPr="00EB2F0D">
        <w:rPr>
          <w:sz w:val="16"/>
        </w:rPr>
        <w:t xml:space="preserve"> </w:t>
      </w:r>
      <w:r w:rsidRPr="00EB2F0D">
        <w:rPr>
          <w:rStyle w:val="Emphasis"/>
        </w:rPr>
        <w:t>success rate</w:t>
      </w:r>
      <w:r w:rsidRPr="00EB2F0D">
        <w:rPr>
          <w:sz w:val="16"/>
        </w:rPr>
        <w:t xml:space="preserve"> </w:t>
      </w:r>
      <w:r w:rsidRPr="00EB2F0D">
        <w:rPr>
          <w:rStyle w:val="StyleUnderline"/>
        </w:rPr>
        <w:t>is</w:t>
      </w:r>
      <w:r w:rsidRPr="00EB2F0D">
        <w:rPr>
          <w:sz w:val="16"/>
        </w:rPr>
        <w:t xml:space="preserve"> </w:t>
      </w:r>
      <w:r w:rsidRPr="00EB2F0D">
        <w:rPr>
          <w:rStyle w:val="Emphasis"/>
        </w:rPr>
        <w:t>unlikely</w:t>
      </w:r>
      <w:r w:rsidRPr="00EB2F0D">
        <w:rPr>
          <w:sz w:val="16"/>
        </w:rPr>
        <w:t xml:space="preserve"> </w:t>
      </w:r>
      <w:r w:rsidRPr="00EB2F0D">
        <w:rPr>
          <w:rStyle w:val="StyleUnderline"/>
        </w:rPr>
        <w:t>to be any better than that</w:t>
      </w:r>
      <w:r w:rsidRPr="00EB2F0D">
        <w:rPr>
          <w:sz w:val="16"/>
        </w:rPr>
        <w:t xml:space="preserve"> of </w:t>
      </w:r>
      <w:r w:rsidRPr="00EB2F0D">
        <w:rPr>
          <w:rStyle w:val="StyleUnderline"/>
        </w:rPr>
        <w:t>the United States</w:t>
      </w:r>
      <w:r w:rsidRPr="00EB2F0D">
        <w:rPr>
          <w:sz w:val="16"/>
        </w:rPr>
        <w:t xml:space="preserve">. </w:t>
      </w:r>
      <w:proofErr w:type="spellStart"/>
      <w:r w:rsidRPr="00EB2F0D">
        <w:rPr>
          <w:sz w:val="16"/>
        </w:rPr>
        <w:t>Charap</w:t>
      </w:r>
      <w:proofErr w:type="spellEnd"/>
      <w:r w:rsidRPr="00EB2F0D">
        <w:rPr>
          <w:sz w:val="16"/>
        </w:rPr>
        <w:t xml:space="preserve"> and Colton observe that “</w:t>
      </w:r>
      <w:r w:rsidRPr="00EB2F0D">
        <w:rPr>
          <w:sz w:val="16"/>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r>
        <w:rPr>
          <w:sz w:val="16"/>
        </w:rPr>
        <w:t xml:space="preserve"> </w:t>
      </w:r>
      <w:proofErr w:type="gramStart"/>
      <w:r w:rsidRPr="00EB2F0D">
        <w:rPr>
          <w:sz w:val="16"/>
        </w:rPr>
        <w:t>The</w:t>
      </w:r>
      <w:proofErr w:type="gramEnd"/>
      <w:r w:rsidRPr="00EB2F0D">
        <w:rPr>
          <w:sz w:val="16"/>
        </w:rPr>
        <w:t xml:space="preserve"> towel should also be thrown in on the geo-ideational shadow-boxing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neighbors?129</w:t>
      </w:r>
      <w:r>
        <w:rPr>
          <w:sz w:val="16"/>
        </w:rPr>
        <w:t xml:space="preserve"> </w:t>
      </w:r>
      <w:r w:rsidRPr="00EB2F0D">
        <w:rPr>
          <w:sz w:val="16"/>
        </w:rPr>
        <w:t xml:space="preserve">Applying the Gingrich gospel, then, </w:t>
      </w:r>
      <w:r w:rsidRPr="00EB2F0D">
        <w:rPr>
          <w:rStyle w:val="StyleUnderline"/>
        </w:rPr>
        <w:t>it</w:t>
      </w:r>
      <w:r w:rsidRPr="00EB2F0D">
        <w:rPr>
          <w:sz w:val="16"/>
        </w:rPr>
        <w:t xml:space="preserve"> </w:t>
      </w:r>
      <w:r w:rsidRPr="00EB2F0D">
        <w:rPr>
          <w:rStyle w:val="Emphasis"/>
        </w:rPr>
        <w:t>certainly</w:t>
      </w:r>
      <w:r w:rsidRPr="00EB2F0D">
        <w:rPr>
          <w:sz w:val="16"/>
        </w:rPr>
        <w:t xml:space="preserve"> </w:t>
      </w:r>
      <w:r w:rsidRPr="00EB2F0D">
        <w:rPr>
          <w:rStyle w:val="StyleUnderline"/>
        </w:rPr>
        <w:t xml:space="preserve">seems that, </w:t>
      </w:r>
      <w:r w:rsidRPr="00595037">
        <w:rPr>
          <w:rStyle w:val="StyleUnderline"/>
          <w:highlight w:val="green"/>
        </w:rPr>
        <w:t>although</w:t>
      </w:r>
      <w:r w:rsidRPr="00595037">
        <w:rPr>
          <w:sz w:val="16"/>
          <w:highlight w:val="green"/>
        </w:rPr>
        <w:t xml:space="preserve"> </w:t>
      </w:r>
      <w:r w:rsidRPr="00595037">
        <w:rPr>
          <w:rStyle w:val="Emphasis"/>
          <w:highlight w:val="green"/>
        </w:rPr>
        <w:t>China</w:t>
      </w:r>
      <w:r w:rsidRPr="00595037">
        <w:rPr>
          <w:sz w:val="16"/>
          <w:highlight w:val="green"/>
        </w:rPr>
        <w:t xml:space="preserve">, </w:t>
      </w:r>
      <w:r w:rsidRPr="00595037">
        <w:rPr>
          <w:rStyle w:val="Emphasis"/>
          <w:highlight w:val="green"/>
        </w:rPr>
        <w:t>Russia</w:t>
      </w:r>
      <w:r w:rsidRPr="00595037">
        <w:rPr>
          <w:sz w:val="16"/>
          <w:highlight w:val="green"/>
        </w:rPr>
        <w:t xml:space="preserve">, </w:t>
      </w:r>
      <w:r w:rsidRPr="00595037">
        <w:rPr>
          <w:rStyle w:val="StyleUnderline"/>
          <w:highlight w:val="green"/>
        </w:rPr>
        <w:t>and</w:t>
      </w:r>
      <w:r w:rsidRPr="00595037">
        <w:rPr>
          <w:sz w:val="16"/>
          <w:highlight w:val="green"/>
        </w:rPr>
        <w:t xml:space="preserve"> </w:t>
      </w:r>
      <w:r w:rsidRPr="00595037">
        <w:rPr>
          <w:rStyle w:val="Emphasis"/>
          <w:highlight w:val="green"/>
        </w:rPr>
        <w:t>Iran</w:t>
      </w:r>
      <w:r w:rsidRPr="00EB2F0D">
        <w:rPr>
          <w:sz w:val="16"/>
        </w:rPr>
        <w:t xml:space="preserve"> </w:t>
      </w:r>
      <w:r w:rsidRPr="00EB2F0D">
        <w:rPr>
          <w:rStyle w:val="StyleUnderline"/>
        </w:rPr>
        <w:t xml:space="preserve">may </w:t>
      </w:r>
      <w:r w:rsidRPr="00595037">
        <w:rPr>
          <w:rStyle w:val="StyleUnderline"/>
          <w:highlight w:val="green"/>
        </w:rPr>
        <w:t>present</w:t>
      </w:r>
      <w:r w:rsidRPr="00EB2F0D">
        <w:rPr>
          <w:rStyle w:val="StyleUnderline"/>
        </w:rPr>
        <w:t xml:space="preserve"> some “</w:t>
      </w:r>
      <w:r w:rsidRPr="00595037">
        <w:rPr>
          <w:rStyle w:val="StyleUnderline"/>
          <w:highlight w:val="green"/>
        </w:rPr>
        <w:t>challenges</w:t>
      </w:r>
      <w:r w:rsidRPr="00EB2F0D">
        <w:rPr>
          <w:rStyle w:val="StyleUnderline"/>
        </w:rPr>
        <w:t>”</w:t>
      </w:r>
      <w:r w:rsidRPr="00EB2F0D">
        <w:rPr>
          <w:sz w:val="16"/>
        </w:rPr>
        <w:t xml:space="preserve"> to US policy, </w:t>
      </w:r>
      <w:r w:rsidRPr="00EB2F0D">
        <w:rPr>
          <w:rStyle w:val="StyleUnderline"/>
        </w:rPr>
        <w:t>there is</w:t>
      </w:r>
      <w:r w:rsidRPr="00EB2F0D">
        <w:rPr>
          <w:sz w:val="16"/>
        </w:rPr>
        <w:t xml:space="preserve"> </w:t>
      </w:r>
      <w:r w:rsidRPr="00EB2F0D">
        <w:rPr>
          <w:rStyle w:val="Emphasis"/>
        </w:rPr>
        <w:t>little or nothing</w:t>
      </w:r>
      <w:r w:rsidRPr="00EB2F0D">
        <w:rPr>
          <w:sz w:val="16"/>
        </w:rPr>
        <w:t xml:space="preserve"> </w:t>
      </w:r>
      <w:r w:rsidRPr="00EB2F0D">
        <w:rPr>
          <w:rStyle w:val="StyleUnderline"/>
        </w:rPr>
        <w:t>to suggest</w:t>
      </w:r>
      <w:r w:rsidRPr="00EB2F0D">
        <w:rPr>
          <w:sz w:val="16"/>
        </w:rPr>
        <w:t xml:space="preserve"> a need to maintain a </w:t>
      </w:r>
      <w:r w:rsidRPr="00EB2F0D">
        <w:rPr>
          <w:rStyle w:val="StyleUnderline"/>
        </w:rPr>
        <w:t>large US military force</w:t>
      </w:r>
      <w:r w:rsidRPr="00EB2F0D">
        <w:rPr>
          <w:sz w:val="16"/>
        </w:rPr>
        <w:t xml:space="preserve">-in-being </w:t>
      </w:r>
      <w:r w:rsidRPr="00EB2F0D">
        <w:rPr>
          <w:rStyle w:val="StyleUnderline"/>
        </w:rPr>
        <w:t>to keep</w:t>
      </w:r>
      <w:r w:rsidRPr="00EB2F0D">
        <w:rPr>
          <w:sz w:val="16"/>
        </w:rPr>
        <w:t xml:space="preserve"> these </w:t>
      </w:r>
      <w:r w:rsidRPr="00EB2F0D">
        <w:rPr>
          <w:rStyle w:val="StyleUnderline"/>
        </w:rPr>
        <w:t>countries in line</w:t>
      </w:r>
      <w:r w:rsidRPr="00EB2F0D">
        <w:rPr>
          <w:sz w:val="16"/>
        </w:rPr>
        <w:t xml:space="preserve">. Indeed, </w:t>
      </w:r>
      <w:r w:rsidRPr="00595037">
        <w:rPr>
          <w:rStyle w:val="StyleUnderline"/>
          <w:highlight w:val="green"/>
        </w:rPr>
        <w:t>all</w:t>
      </w:r>
      <w:r w:rsidRPr="00EB2F0D">
        <w:rPr>
          <w:rStyle w:val="StyleUnderline"/>
        </w:rPr>
        <w:t xml:space="preserve"> three</w:t>
      </w:r>
      <w:r w:rsidRPr="00EB2F0D">
        <w:rPr>
          <w:sz w:val="16"/>
        </w:rPr>
        <w:t xml:space="preserve"> monsters </w:t>
      </w:r>
      <w:r w:rsidRPr="00595037">
        <w:rPr>
          <w:rStyle w:val="StyleUnderline"/>
          <w:highlight w:val="green"/>
        </w:rPr>
        <w:t>seem</w:t>
      </w:r>
      <w:r w:rsidRPr="00EB2F0D">
        <w:rPr>
          <w:rStyle w:val="StyleUnderline"/>
        </w:rPr>
        <w:t xml:space="preserve"> to be </w:t>
      </w:r>
      <w:r w:rsidRPr="00595037">
        <w:rPr>
          <w:rStyle w:val="StyleUnderline"/>
          <w:highlight w:val="green"/>
        </w:rPr>
        <w:t>in</w:t>
      </w:r>
      <w:r w:rsidRPr="00EB2F0D">
        <w:rPr>
          <w:rStyle w:val="StyleUnderline"/>
        </w:rPr>
        <w:t xml:space="preserve"> some stage of</w:t>
      </w:r>
      <w:r w:rsidRPr="00EB2F0D">
        <w:rPr>
          <w:sz w:val="16"/>
        </w:rPr>
        <w:t xml:space="preserve"> </w:t>
      </w:r>
      <w:r w:rsidRPr="00E7768E">
        <w:rPr>
          <w:rStyle w:val="Emphasis"/>
        </w:rPr>
        <w:t>self-destruction</w:t>
      </w:r>
      <w:r w:rsidRPr="00EB2F0D">
        <w:rPr>
          <w:sz w:val="16"/>
        </w:rPr>
        <w:t xml:space="preserve"> </w:t>
      </w:r>
      <w:r w:rsidRPr="00EB2F0D">
        <w:rPr>
          <w:rStyle w:val="StyleUnderline"/>
        </w:rPr>
        <w:t>or</w:t>
      </w:r>
      <w:r w:rsidRPr="00EB2F0D">
        <w:rPr>
          <w:sz w:val="16"/>
        </w:rPr>
        <w:t xml:space="preserve"> </w:t>
      </w:r>
      <w:r w:rsidRPr="00EB2F0D">
        <w:rPr>
          <w:rStyle w:val="Emphasis"/>
        </w:rPr>
        <w:t xml:space="preserve">descent into </w:t>
      </w:r>
      <w:r w:rsidRPr="00595037">
        <w:rPr>
          <w:rStyle w:val="Emphasis"/>
          <w:highlight w:val="green"/>
        </w:rPr>
        <w:t>stagnation</w:t>
      </w:r>
      <w:r w:rsidRPr="00EB2F0D">
        <w:rPr>
          <w:sz w:val="16"/>
        </w:rPr>
        <w:t xml:space="preserve"> – not, perhaps, unlike the Communist “threat” during the Cold War. Complacency thus seems to be a viable policy.</w:t>
      </w:r>
      <w:r>
        <w:rPr>
          <w:sz w:val="16"/>
        </w:rPr>
        <w:t xml:space="preserve"> </w:t>
      </w:r>
      <w:r w:rsidRPr="00E7768E">
        <w:rPr>
          <w:sz w:val="16"/>
        </w:rPr>
        <w:t xml:space="preserve">However, it may be useful to </w:t>
      </w:r>
      <w:r w:rsidRPr="00E7768E">
        <w:rPr>
          <w:rStyle w:val="StyleUnderline"/>
        </w:rPr>
        <w:t>look</w:t>
      </w:r>
      <w:r w:rsidRPr="00E7768E">
        <w:rPr>
          <w:sz w:val="16"/>
        </w:rPr>
        <w:t xml:space="preserve"> </w:t>
      </w:r>
      <w:r w:rsidRPr="00E7768E">
        <w:rPr>
          <w:rStyle w:val="Emphasis"/>
        </w:rPr>
        <w:t>specifically</w:t>
      </w:r>
      <w:r w:rsidRPr="00E7768E">
        <w:rPr>
          <w:sz w:val="16"/>
        </w:rPr>
        <w:t xml:space="preserve"> </w:t>
      </w:r>
      <w:r w:rsidRPr="00E7768E">
        <w:rPr>
          <w:rStyle w:val="StyleUnderline"/>
        </w:rPr>
        <w:t xml:space="preserve">at a couple of </w:t>
      </w:r>
      <w:r w:rsidRPr="00595037">
        <w:rPr>
          <w:rStyle w:val="StyleUnderline"/>
          <w:highlight w:val="green"/>
        </w:rPr>
        <w:t>worst-case</w:t>
      </w:r>
      <w:r w:rsidRPr="00E7768E">
        <w:rPr>
          <w:rStyle w:val="StyleUnderline"/>
        </w:rPr>
        <w:t xml:space="preserve"> scenarios</w:t>
      </w:r>
      <w:r w:rsidRPr="00E7768E">
        <w:rPr>
          <w:sz w:val="16"/>
        </w:rPr>
        <w:t xml:space="preserve">: an </w:t>
      </w:r>
      <w:r w:rsidRPr="00595037">
        <w:rPr>
          <w:rStyle w:val="Emphasis"/>
          <w:highlight w:val="green"/>
        </w:rPr>
        <w:t>invasion</w:t>
      </w:r>
      <w:r w:rsidRPr="00E7768E">
        <w:rPr>
          <w:rStyle w:val="Emphasis"/>
        </w:rPr>
        <w:t xml:space="preserve"> of Taiwan</w:t>
      </w:r>
      <w:r w:rsidRPr="00E7768E">
        <w:rPr>
          <w:sz w:val="16"/>
        </w:rPr>
        <w:t xml:space="preserve"> </w:t>
      </w:r>
      <w:r w:rsidRPr="00E7768E">
        <w:rPr>
          <w:rStyle w:val="StyleUnderline"/>
        </w:rPr>
        <w:t>by China</w:t>
      </w:r>
      <w:r w:rsidRPr="00E7768E">
        <w:rPr>
          <w:sz w:val="16"/>
        </w:rPr>
        <w:t xml:space="preserve"> (after it builds up its navy more) </w:t>
      </w:r>
      <w:r w:rsidRPr="00E7768E">
        <w:rPr>
          <w:rStyle w:val="StyleUnderline"/>
        </w:rPr>
        <w:t>and an</w:t>
      </w:r>
      <w:r w:rsidRPr="00E7768E">
        <w:rPr>
          <w:sz w:val="16"/>
        </w:rPr>
        <w:t xml:space="preserve"> </w:t>
      </w:r>
      <w:r w:rsidRPr="00E7768E">
        <w:rPr>
          <w:rStyle w:val="Emphasis"/>
        </w:rPr>
        <w:t>invasion of the Baltic states</w:t>
      </w:r>
      <w:r w:rsidRPr="00E7768E">
        <w:rPr>
          <w:sz w:val="16"/>
        </w:rPr>
        <w:t xml:space="preserve"> of Estonia, Lithuania, and Latvia </w:t>
      </w:r>
      <w:r w:rsidRPr="00E7768E">
        <w:rPr>
          <w:rStyle w:val="StyleUnderline"/>
        </w:rPr>
        <w:t>by Russia</w:t>
      </w:r>
      <w:r w:rsidRPr="00E7768E">
        <w:rPr>
          <w:sz w:val="16"/>
        </w:rPr>
        <w:t xml:space="preserve">. </w:t>
      </w:r>
      <w:r w:rsidRPr="00E7768E">
        <w:rPr>
          <w:rStyle w:val="StyleUnderline"/>
        </w:rPr>
        <w:t xml:space="preserve">It </w:t>
      </w:r>
      <w:r w:rsidRPr="00595037">
        <w:rPr>
          <w:rStyle w:val="StyleUnderline"/>
          <w:highlight w:val="green"/>
        </w:rPr>
        <w:t>is</w:t>
      </w:r>
      <w:r w:rsidRPr="00E7768E">
        <w:rPr>
          <w:sz w:val="16"/>
        </w:rPr>
        <w:t xml:space="preserve"> </w:t>
      </w:r>
      <w:r w:rsidRPr="00E7768E">
        <w:rPr>
          <w:rStyle w:val="Emphasis"/>
        </w:rPr>
        <w:t xml:space="preserve">wildly </w:t>
      </w:r>
      <w:r w:rsidRPr="00595037">
        <w:rPr>
          <w:rStyle w:val="Emphasis"/>
          <w:highlight w:val="green"/>
        </w:rPr>
        <w:t>unlikely</w:t>
      </w:r>
      <w:r w:rsidRPr="00E7768E">
        <w:rPr>
          <w:sz w:val="16"/>
        </w:rPr>
        <w:t xml:space="preserve"> that </w:t>
      </w:r>
      <w:r w:rsidRPr="00595037">
        <w:rPr>
          <w:rStyle w:val="StyleUnderline"/>
          <w:highlight w:val="green"/>
        </w:rPr>
        <w:t>China or Russia</w:t>
      </w:r>
      <w:r w:rsidRPr="00E7768E">
        <w:rPr>
          <w:rStyle w:val="StyleUnderline"/>
        </w:rPr>
        <w:t xml:space="preserve"> would </w:t>
      </w:r>
      <w:r w:rsidRPr="00595037">
        <w:rPr>
          <w:rStyle w:val="StyleUnderline"/>
          <w:highlight w:val="green"/>
        </w:rPr>
        <w:t>carry out</w:t>
      </w:r>
      <w:r w:rsidRPr="00E7768E">
        <w:rPr>
          <w:rStyle w:val="StyleUnderline"/>
        </w:rPr>
        <w:t xml:space="preserve"> such</w:t>
      </w:r>
      <w:r w:rsidRPr="00E7768E">
        <w:rPr>
          <w:sz w:val="16"/>
        </w:rPr>
        <w:t xml:space="preserve"> </w:t>
      </w:r>
      <w:r w:rsidRPr="00595037">
        <w:rPr>
          <w:rStyle w:val="Emphasis"/>
          <w:szCs w:val="24"/>
          <w:highlight w:val="green"/>
        </w:rPr>
        <w:t>economically self-destructive acts</w:t>
      </w:r>
      <w:r w:rsidRPr="00E7768E">
        <w:rPr>
          <w:sz w:val="16"/>
        </w:rPr>
        <w:t xml:space="preserve">: the </w:t>
      </w:r>
      <w:r w:rsidRPr="00E7768E">
        <w:rPr>
          <w:rStyle w:val="StyleUnderline"/>
        </w:rPr>
        <w:t>economic</w:t>
      </w:r>
      <w:r w:rsidRPr="00E7768E">
        <w:rPr>
          <w:sz w:val="16"/>
        </w:rPr>
        <w:t xml:space="preserve"> </w:t>
      </w:r>
      <w:r w:rsidRPr="00595037">
        <w:rPr>
          <w:rStyle w:val="StyleUnderline"/>
          <w:highlight w:val="green"/>
        </w:rPr>
        <w:t>lessons</w:t>
      </w:r>
      <w:r w:rsidRPr="00E7768E">
        <w:rPr>
          <w:sz w:val="16"/>
        </w:rPr>
        <w:t xml:space="preserve"> from Putin’s comparatively minor Ukraine gambit </w:t>
      </w:r>
      <w:r w:rsidRPr="00595037">
        <w:rPr>
          <w:rStyle w:val="StyleUnderline"/>
          <w:highlight w:val="green"/>
        </w:rPr>
        <w:t>are</w:t>
      </w:r>
      <w:r w:rsidRPr="00595037">
        <w:rPr>
          <w:sz w:val="16"/>
          <w:highlight w:val="green"/>
        </w:rPr>
        <w:t xml:space="preserve"> </w:t>
      </w:r>
      <w:r w:rsidRPr="00595037">
        <w:rPr>
          <w:rStyle w:val="Emphasis"/>
          <w:highlight w:val="green"/>
        </w:rPr>
        <w:t>clear</w:t>
      </w:r>
      <w:r w:rsidRPr="00E7768E">
        <w:rPr>
          <w:sz w:val="16"/>
        </w:rPr>
        <w:t xml:space="preserve">, </w:t>
      </w:r>
      <w:r w:rsidRPr="00E7768E">
        <w:rPr>
          <w:rStyle w:val="StyleUnderline"/>
        </w:rPr>
        <w:t>and</w:t>
      </w:r>
      <w:r w:rsidRPr="00E7768E">
        <w:rPr>
          <w:sz w:val="16"/>
        </w:rPr>
        <w:t xml:space="preserve"> these are </w:t>
      </w:r>
      <w:r w:rsidRPr="00E7768E">
        <w:rPr>
          <w:rStyle w:val="Emphasis"/>
        </w:rPr>
        <w:t>unlikely</w:t>
      </w:r>
      <w:r w:rsidRPr="00E7768E">
        <w:rPr>
          <w:sz w:val="16"/>
        </w:rPr>
        <w:t xml:space="preserve"> </w:t>
      </w:r>
      <w:r w:rsidRPr="00E7768E">
        <w:rPr>
          <w:rStyle w:val="StyleUnderline"/>
        </w:rPr>
        <w:t>to be lost on the Chinese</w:t>
      </w:r>
      <w:r w:rsidRPr="00E7768E">
        <w:rPr>
          <w:sz w:val="16"/>
        </w:rPr>
        <w:t xml:space="preserve">. Moreover, the analyses of Michael </w:t>
      </w:r>
      <w:r w:rsidRPr="00E7768E">
        <w:rPr>
          <w:rStyle w:val="Emphasis"/>
        </w:rPr>
        <w:t>Beckley</w:t>
      </w:r>
      <w:r w:rsidRPr="00E7768E">
        <w:rPr>
          <w:sz w:val="16"/>
        </w:rPr>
        <w:t xml:space="preserve"> </w:t>
      </w:r>
      <w:r w:rsidRPr="00E7768E">
        <w:rPr>
          <w:rStyle w:val="StyleUnderline"/>
        </w:rPr>
        <w:t>certainly</w:t>
      </w:r>
      <w:r w:rsidRPr="00E7768E">
        <w:rPr>
          <w:sz w:val="16"/>
        </w:rPr>
        <w:t xml:space="preserve"> </w:t>
      </w:r>
      <w:r w:rsidRPr="00E7768E">
        <w:rPr>
          <w:rStyle w:val="StyleUnderline"/>
        </w:rPr>
        <w:t>suggest</w:t>
      </w:r>
      <w:r w:rsidRPr="00E7768E">
        <w:rPr>
          <w:sz w:val="16"/>
        </w:rPr>
        <w:t xml:space="preserve"> that </w:t>
      </w:r>
      <w:r w:rsidRPr="00E7768E">
        <w:rPr>
          <w:rStyle w:val="StyleUnderline"/>
        </w:rPr>
        <w:t>Taiwan has the conventional military</w:t>
      </w:r>
      <w:r w:rsidRPr="00E7768E">
        <w:rPr>
          <w:sz w:val="16"/>
        </w:rPr>
        <w:t xml:space="preserve"> </w:t>
      </w:r>
      <w:r w:rsidRPr="00E7768E">
        <w:rPr>
          <w:rStyle w:val="Emphasis"/>
        </w:rPr>
        <w:t>capacity</w:t>
      </w:r>
      <w:r w:rsidRPr="00E7768E">
        <w:rPr>
          <w:sz w:val="16"/>
        </w:rPr>
        <w:t xml:space="preserve"> </w:t>
      </w:r>
      <w:r w:rsidRPr="00E7768E">
        <w:rPr>
          <w:rStyle w:val="StyleUnderline"/>
        </w:rPr>
        <w:t>to</w:t>
      </w:r>
      <w:r w:rsidRPr="00E7768E">
        <w:rPr>
          <w:sz w:val="16"/>
        </w:rPr>
        <w:t xml:space="preserve"> concentrate the mind of, if not necessarily fully to </w:t>
      </w:r>
      <w:r w:rsidRPr="00E7768E">
        <w:rPr>
          <w:rStyle w:val="Emphasis"/>
        </w:rPr>
        <w:t>deter, any Chinese attackers</w:t>
      </w:r>
      <w:r w:rsidRPr="00E7768E">
        <w:rPr>
          <w:sz w:val="16"/>
        </w:rPr>
        <w:t xml:space="preserve">. </w:t>
      </w:r>
      <w:r w:rsidRPr="00E7768E">
        <w:rPr>
          <w:rStyle w:val="StyleUnderline"/>
        </w:rPr>
        <w:t>It has “spent</w:t>
      </w:r>
      <w:r w:rsidRPr="00E7768E">
        <w:rPr>
          <w:sz w:val="16"/>
        </w:rPr>
        <w:t xml:space="preserve"> </w:t>
      </w:r>
      <w:r w:rsidRPr="00E7768E">
        <w:rPr>
          <w:rStyle w:val="Emphasis"/>
        </w:rPr>
        <w:t>decades</w:t>
      </w:r>
      <w:r w:rsidRPr="00E7768E">
        <w:rPr>
          <w:sz w:val="16"/>
        </w:rPr>
        <w:t xml:space="preserve"> </w:t>
      </w:r>
      <w:r w:rsidRPr="00E7768E">
        <w:rPr>
          <w:rStyle w:val="StyleUnderline"/>
        </w:rPr>
        <w:t>preparing for this exact contingency</w:t>
      </w:r>
      <w:r w:rsidRPr="00E7768E">
        <w:rPr>
          <w:sz w:val="16"/>
        </w:rPr>
        <w:t xml:space="preserve">,” has an advanced early warning system, can call into action massed forces to defend “fortified positions on home soil with precision-guided munitions,” and has supply dumps, booby traps, </w:t>
      </w:r>
      <w:proofErr w:type="gramStart"/>
      <w:r w:rsidRPr="00E7768E">
        <w:rPr>
          <w:sz w:val="16"/>
        </w:rPr>
        <w:t>an</w:t>
      </w:r>
      <w:proofErr w:type="gramEnd"/>
      <w:r w:rsidRPr="00E7768E">
        <w:rPr>
          <w:sz w:val="16"/>
        </w:rPr>
        <w:t xml:space="preserve"> wide array of mobile missile launchers, artillery, and minelayers. In addition, there are </w:t>
      </w:r>
      <w:r w:rsidRPr="00E7768E">
        <w:rPr>
          <w:rStyle w:val="StyleUnderline"/>
        </w:rPr>
        <w:t>only</w:t>
      </w:r>
      <w:r w:rsidRPr="00E7768E">
        <w:rPr>
          <w:sz w:val="16"/>
        </w:rPr>
        <w:t xml:space="preserve"> </w:t>
      </w:r>
      <w:r w:rsidRPr="00E7768E">
        <w:rPr>
          <w:rStyle w:val="Emphasis"/>
        </w:rPr>
        <w:t>14 locations</w:t>
      </w:r>
      <w:r w:rsidRPr="00E7768E">
        <w:rPr>
          <w:sz w:val="16"/>
        </w:rPr>
        <w:t xml:space="preserve"> that </w:t>
      </w:r>
      <w:r w:rsidRPr="00E7768E">
        <w:rPr>
          <w:rStyle w:val="StyleUnderline"/>
        </w:rPr>
        <w:t>can support</w:t>
      </w:r>
      <w:r w:rsidRPr="00E7768E">
        <w:rPr>
          <w:sz w:val="16"/>
        </w:rPr>
        <w:t xml:space="preserve"> amphibious </w:t>
      </w:r>
      <w:r w:rsidRPr="00E7768E">
        <w:rPr>
          <w:rStyle w:val="StyleUnderline"/>
        </w:rPr>
        <w:t>landing and</w:t>
      </w:r>
      <w:r w:rsidRPr="00E7768E">
        <w:rPr>
          <w:sz w:val="16"/>
        </w:rPr>
        <w:t xml:space="preserve"> these </w:t>
      </w:r>
      <w:r w:rsidRPr="00E7768E">
        <w:rPr>
          <w:rStyle w:val="StyleUnderline"/>
        </w:rPr>
        <w:t>are</w:t>
      </w:r>
      <w:r w:rsidRPr="00E7768E">
        <w:rPr>
          <w:sz w:val="16"/>
        </w:rPr>
        <w:t xml:space="preserve">, not surprisingly, </w:t>
      </w:r>
      <w:r w:rsidRPr="00E7768E">
        <w:rPr>
          <w:rStyle w:val="Emphasis"/>
        </w:rPr>
        <w:t>well-fortified by the defenders</w:t>
      </w:r>
      <w:r w:rsidRPr="00E7768E">
        <w:rPr>
          <w:sz w:val="16"/>
        </w:rPr>
        <w:t>.130</w:t>
      </w:r>
      <w:r>
        <w:rPr>
          <w:sz w:val="16"/>
        </w:rPr>
        <w:t xml:space="preserve"> </w:t>
      </w:r>
      <w:r w:rsidRPr="00E7768E">
        <w:rPr>
          <w:sz w:val="16"/>
        </w:rPr>
        <w:t xml:space="preserve">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sidRPr="00E7768E">
        <w:rPr>
          <w:rStyle w:val="StyleUnderline"/>
        </w:rPr>
        <w:t>the</w:t>
      </w:r>
      <w:r w:rsidRPr="00E7768E">
        <w:rPr>
          <w:sz w:val="16"/>
        </w:rPr>
        <w:t xml:space="preserve"> </w:t>
      </w:r>
      <w:r w:rsidRPr="00E7768E">
        <w:rPr>
          <w:rStyle w:val="Emphasis"/>
        </w:rPr>
        <w:t xml:space="preserve">most likely </w:t>
      </w:r>
      <w:r w:rsidRPr="00595037">
        <w:rPr>
          <w:rStyle w:val="Emphasis"/>
          <w:highlight w:val="green"/>
        </w:rPr>
        <w:t>response</w:t>
      </w:r>
      <w:r w:rsidRPr="00E7768E">
        <w:rPr>
          <w:sz w:val="16"/>
        </w:rPr>
        <w:t xml:space="preserve"> in either eventuality </w:t>
      </w:r>
      <w:r w:rsidRPr="00595037">
        <w:rPr>
          <w:rStyle w:val="StyleUnderline"/>
          <w:highlight w:val="green"/>
        </w:rPr>
        <w:t>would be</w:t>
      </w:r>
      <w:r w:rsidRPr="00E7768E">
        <w:rPr>
          <w:sz w:val="16"/>
        </w:rPr>
        <w:t xml:space="preserve"> </w:t>
      </w:r>
      <w:r w:rsidRPr="00E7768E">
        <w:rPr>
          <w:rStyle w:val="StyleUnderline"/>
        </w:rPr>
        <w:t xml:space="preserve">for the United States to wage </w:t>
      </w:r>
      <w:r w:rsidRPr="00595037">
        <w:rPr>
          <w:rStyle w:val="StyleUnderline"/>
          <w:highlight w:val="green"/>
        </w:rPr>
        <w:t>a</w:t>
      </w:r>
      <w:r w:rsidRPr="00E7768E">
        <w:rPr>
          <w:rStyle w:val="StyleUnderline"/>
        </w:rPr>
        <w:t xml:space="preserve"> campaign of</w:t>
      </w:r>
      <w:r w:rsidRPr="00E7768E">
        <w:rPr>
          <w:sz w:val="16"/>
        </w:rPr>
        <w:t xml:space="preserve"> </w:t>
      </w:r>
      <w:r w:rsidRPr="00595037">
        <w:rPr>
          <w:rStyle w:val="Emphasis"/>
          <w:highlight w:val="green"/>
        </w:rPr>
        <w:t>economic and military</w:t>
      </w:r>
      <w:r w:rsidRPr="00E7768E">
        <w:rPr>
          <w:sz w:val="16"/>
        </w:rPr>
        <w:t xml:space="preserve"> (including naval) </w:t>
      </w:r>
      <w:r w:rsidRPr="00595037">
        <w:rPr>
          <w:rStyle w:val="StyleUnderline"/>
          <w:highlight w:val="green"/>
        </w:rPr>
        <w:t>harassment</w:t>
      </w:r>
      <w:r w:rsidRPr="00E7768E">
        <w:rPr>
          <w:sz w:val="16"/>
        </w:rPr>
        <w:t xml:space="preserve"> and to support local – or partisan – resistance as it did in Afghanistan after the Soviet invasion there in 1979. 132 </w:t>
      </w:r>
      <w:r w:rsidRPr="00E7768E">
        <w:rPr>
          <w:rStyle w:val="StyleUnderline"/>
        </w:rPr>
        <w:t>Such a response</w:t>
      </w:r>
      <w:r w:rsidRPr="00E7768E">
        <w:rPr>
          <w:sz w:val="16"/>
        </w:rPr>
        <w:t xml:space="preserve"> </w:t>
      </w:r>
      <w:r w:rsidRPr="00595037">
        <w:rPr>
          <w:rStyle w:val="Emphasis"/>
          <w:highlight w:val="green"/>
        </w:rPr>
        <w:t>does not</w:t>
      </w:r>
      <w:r w:rsidRPr="00595037">
        <w:rPr>
          <w:sz w:val="16"/>
          <w:highlight w:val="green"/>
        </w:rPr>
        <w:t xml:space="preserve"> </w:t>
      </w:r>
      <w:r w:rsidRPr="00595037">
        <w:rPr>
          <w:rStyle w:val="StyleUnderline"/>
          <w:highlight w:val="green"/>
        </w:rPr>
        <w:t>require</w:t>
      </w:r>
      <w:r w:rsidRPr="00E7768E">
        <w:rPr>
          <w:sz w:val="16"/>
        </w:rPr>
        <w:t xml:space="preserve"> the United States to have, and perpetually to maintain, </w:t>
      </w:r>
      <w:r w:rsidRPr="00E7768E">
        <w:rPr>
          <w:rStyle w:val="StyleUnderline"/>
        </w:rPr>
        <w:t xml:space="preserve">huge </w:t>
      </w:r>
      <w:r w:rsidRPr="00595037">
        <w:rPr>
          <w:rStyle w:val="StyleUnderline"/>
          <w:highlight w:val="green"/>
        </w:rPr>
        <w:t>forces</w:t>
      </w:r>
      <w:r w:rsidRPr="00E7768E">
        <w:rPr>
          <w:sz w:val="16"/>
        </w:rPr>
        <w:t xml:space="preserve"> in place and </w:t>
      </w:r>
      <w:r w:rsidRPr="00595037">
        <w:rPr>
          <w:rStyle w:val="StyleUnderline"/>
          <w:highlight w:val="green"/>
        </w:rPr>
        <w:t>at the ready</w:t>
      </w:r>
      <w:r w:rsidRPr="00E7768E">
        <w:rPr>
          <w:sz w:val="16"/>
        </w:rPr>
        <w:t xml:space="preserve"> to deal with such improbable eventualities.</w:t>
      </w:r>
      <w:r>
        <w:rPr>
          <w:sz w:val="16"/>
        </w:rPr>
        <w:t xml:space="preserve"> </w:t>
      </w:r>
      <w:r w:rsidRPr="00E7768E">
        <w:rPr>
          <w:sz w:val="16"/>
        </w:rPr>
        <w:t xml:space="preserve">The </w:t>
      </w:r>
      <w:r w:rsidRPr="00E7768E">
        <w:rPr>
          <w:rStyle w:val="StyleUnderline"/>
        </w:rPr>
        <w:t>current</w:t>
      </w:r>
      <w:r w:rsidRPr="00E7768E">
        <w:rPr>
          <w:sz w:val="16"/>
        </w:rPr>
        <w:t xml:space="preserve"> </w:t>
      </w:r>
      <w:r w:rsidRPr="00E7768E">
        <w:rPr>
          <w:rStyle w:val="Emphasis"/>
        </w:rPr>
        <w:t>wariness</w:t>
      </w:r>
      <w:r w:rsidRPr="00E7768E">
        <w:rPr>
          <w:sz w:val="16"/>
        </w:rPr>
        <w:t xml:space="preserve"> about, </w:t>
      </w:r>
      <w:r w:rsidRPr="00E7768E">
        <w:rPr>
          <w:rStyle w:val="StyleUnderline"/>
        </w:rPr>
        <w:t>and</w:t>
      </w:r>
      <w:r w:rsidRPr="00E7768E">
        <w:rPr>
          <w:sz w:val="16"/>
        </w:rPr>
        <w:t xml:space="preserve"> </w:t>
      </w:r>
      <w:r w:rsidRPr="00E7768E">
        <w:rPr>
          <w:rStyle w:val="Emphasis"/>
        </w:rPr>
        <w:t>hostility</w:t>
      </w:r>
      <w:r w:rsidRPr="00E7768E">
        <w:rPr>
          <w:sz w:val="16"/>
        </w:rPr>
        <w:t xml:space="preserve"> </w:t>
      </w:r>
      <w:r w:rsidRPr="00E7768E">
        <w:rPr>
          <w:rStyle w:val="StyleUnderline"/>
        </w:rPr>
        <w:t xml:space="preserve">toward, Russia and China </w:t>
      </w:r>
      <w:proofErr w:type="gramStart"/>
      <w:r w:rsidRPr="00E7768E">
        <w:rPr>
          <w:rStyle w:val="StyleUnderline"/>
        </w:rPr>
        <w:t>is</w:t>
      </w:r>
      <w:proofErr w:type="gramEnd"/>
      <w:r w:rsidRPr="00E7768E">
        <w:rPr>
          <w:sz w:val="16"/>
        </w:rPr>
        <w:t xml:space="preserve"> sometimes </w:t>
      </w:r>
      <w:r w:rsidRPr="00E7768E">
        <w:rPr>
          <w:rStyle w:val="StyleUnderline"/>
        </w:rPr>
        <w:t>said to constitute “a new Cold War.”</w:t>
      </w:r>
      <w:r w:rsidRPr="00E7768E">
        <w:rPr>
          <w:sz w:val="16"/>
        </w:rPr>
        <w:t xml:space="preserve">133 There are, of course, considerable differences. In particular, during the Cold War, the Soviet Union – indeed the whole international Communist movement – was under the sway of a Marxist theory that explicitly and determinedly advocated the destruction of capitalism and probably of democracy, and by violence to the degree required. </w:t>
      </w:r>
      <w:r w:rsidRPr="00595037">
        <w:rPr>
          <w:rStyle w:val="StyleUnderline"/>
          <w:highlight w:val="green"/>
        </w:rPr>
        <w:t>Neither</w:t>
      </w:r>
      <w:r w:rsidRPr="00595037">
        <w:rPr>
          <w:sz w:val="16"/>
          <w:highlight w:val="green"/>
        </w:rPr>
        <w:t xml:space="preserve"> </w:t>
      </w:r>
      <w:r w:rsidRPr="00595037">
        <w:rPr>
          <w:rStyle w:val="Emphasis"/>
          <w:highlight w:val="green"/>
        </w:rPr>
        <w:t>Russia nor China</w:t>
      </w:r>
      <w:r w:rsidRPr="00E7768E">
        <w:rPr>
          <w:sz w:val="16"/>
        </w:rPr>
        <w:t xml:space="preserve"> today </w:t>
      </w:r>
      <w:r w:rsidRPr="00595037">
        <w:rPr>
          <w:rStyle w:val="StyleUnderline"/>
          <w:highlight w:val="green"/>
        </w:rPr>
        <w:t>sport</w:t>
      </w:r>
      <w:r w:rsidRPr="00E7768E">
        <w:rPr>
          <w:rStyle w:val="StyleUnderline"/>
        </w:rPr>
        <w:t>s such</w:t>
      </w:r>
      <w:r w:rsidRPr="00E7768E">
        <w:rPr>
          <w:sz w:val="16"/>
        </w:rPr>
        <w:t xml:space="preserve"> </w:t>
      </w:r>
      <w:r w:rsidRPr="00595037">
        <w:rPr>
          <w:rStyle w:val="Emphasis"/>
          <w:highlight w:val="green"/>
        </w:rPr>
        <w:t>cosmic goals</w:t>
      </w:r>
      <w:r w:rsidRPr="00E7768E">
        <w:rPr>
          <w:sz w:val="16"/>
        </w:rPr>
        <w:t xml:space="preserve"> </w:t>
      </w:r>
      <w:r w:rsidRPr="00E7768E">
        <w:rPr>
          <w:rStyle w:val="StyleUnderline"/>
        </w:rPr>
        <w:t>or is enamored of</w:t>
      </w:r>
      <w:r w:rsidRPr="00E7768E">
        <w:rPr>
          <w:sz w:val="16"/>
        </w:rPr>
        <w:t xml:space="preserve"> such </w:t>
      </w:r>
      <w:r w:rsidRPr="00E7768E">
        <w:rPr>
          <w:rStyle w:val="Emphasis"/>
        </w:rPr>
        <w:t>destructive</w:t>
      </w:r>
      <w:r w:rsidRPr="00E7768E">
        <w:rPr>
          <w:sz w:val="16"/>
        </w:rPr>
        <w:t xml:space="preserve"> </w:t>
      </w:r>
      <w:r w:rsidRPr="00E7768E">
        <w:rPr>
          <w:rStyle w:val="StyleUnderline"/>
        </w:rPr>
        <w:t>methods</w:t>
      </w:r>
      <w:r w:rsidRPr="00E7768E">
        <w:rPr>
          <w:sz w:val="16"/>
        </w:rPr>
        <w:t xml:space="preserve">. However, as discussed in Chapters 1 and 2, </w:t>
      </w:r>
      <w:r w:rsidRPr="00E7768E">
        <w:rPr>
          <w:rStyle w:val="StyleUnderline"/>
        </w:rPr>
        <w:t xml:space="preserve">the </w:t>
      </w:r>
      <w:r w:rsidRPr="00595037">
        <w:rPr>
          <w:rStyle w:val="StyleUnderline"/>
          <w:highlight w:val="green"/>
        </w:rPr>
        <w:t>U</w:t>
      </w:r>
      <w:r w:rsidRPr="00E7768E">
        <w:rPr>
          <w:rStyle w:val="StyleUnderline"/>
        </w:rPr>
        <w:t xml:space="preserve">nited </w:t>
      </w:r>
      <w:r w:rsidRPr="00595037">
        <w:rPr>
          <w:rStyle w:val="StyleUnderline"/>
          <w:highlight w:val="green"/>
        </w:rPr>
        <w:t>S</w:t>
      </w:r>
      <w:r w:rsidRPr="00E7768E">
        <w:rPr>
          <w:rStyle w:val="StyleUnderline"/>
        </w:rPr>
        <w:t>tates was</w:t>
      </w:r>
      <w:r w:rsidRPr="00E7768E">
        <w:rPr>
          <w:sz w:val="16"/>
        </w:rPr>
        <w:t xml:space="preserve"> </w:t>
      </w:r>
      <w:r w:rsidRPr="00E7768E">
        <w:rPr>
          <w:rStyle w:val="Emphasis"/>
        </w:rPr>
        <w:t>strongly</w:t>
      </w:r>
      <w:r w:rsidRPr="00E7768E">
        <w:rPr>
          <w:sz w:val="16"/>
        </w:rPr>
        <w:t xml:space="preserve"> </w:t>
      </w:r>
      <w:r w:rsidRPr="00E7768E">
        <w:rPr>
          <w:rStyle w:val="StyleUnderline"/>
        </w:rPr>
        <w:t>inclined</w:t>
      </w:r>
      <w:r w:rsidRPr="00E7768E">
        <w:rPr>
          <w:sz w:val="16"/>
        </w:rPr>
        <w:t xml:space="preserve"> during the Cold War massively </w:t>
      </w:r>
      <w:r w:rsidRPr="00E7768E">
        <w:rPr>
          <w:rStyle w:val="StyleUnderline"/>
        </w:rPr>
        <w:t>to</w:t>
      </w:r>
      <w:r w:rsidRPr="00E7768E">
        <w:rPr>
          <w:sz w:val="16"/>
        </w:rPr>
        <w:t xml:space="preserve"> </w:t>
      </w:r>
      <w:r w:rsidRPr="00595037">
        <w:rPr>
          <w:rStyle w:val="Emphasis"/>
          <w:highlight w:val="green"/>
        </w:rPr>
        <w:t>inflate the threat</w:t>
      </w:r>
      <w:r w:rsidRPr="00E7768E">
        <w:rPr>
          <w:sz w:val="16"/>
        </w:rPr>
        <w:t xml:space="preserve"> that </w:t>
      </w:r>
      <w:r w:rsidRPr="00E7768E">
        <w:rPr>
          <w:rStyle w:val="StyleUnderline"/>
        </w:rPr>
        <w:t>it imagined</w:t>
      </w:r>
      <w:r w:rsidRPr="00E7768E">
        <w:rPr>
          <w:sz w:val="16"/>
        </w:rPr>
        <w:t xml:space="preserve"> the Communist adversary to present. The current “new Cold War” is thus in an important respect quite a bit like the old one: </w:t>
      </w:r>
      <w:r w:rsidRPr="00E7768E">
        <w:rPr>
          <w:rStyle w:val="StyleUnderline"/>
        </w:rPr>
        <w:t xml:space="preserve">it is </w:t>
      </w:r>
      <w:r w:rsidRPr="00595037">
        <w:rPr>
          <w:rStyle w:val="StyleUnderline"/>
          <w:highlight w:val="green"/>
        </w:rPr>
        <w:t>an</w:t>
      </w:r>
      <w:r w:rsidRPr="00E7768E">
        <w:rPr>
          <w:sz w:val="16"/>
        </w:rPr>
        <w:t xml:space="preserve"> </w:t>
      </w:r>
      <w:r w:rsidRPr="00595037">
        <w:rPr>
          <w:rStyle w:val="Emphasis"/>
          <w:highlight w:val="green"/>
        </w:rPr>
        <w:t>expensive</w:t>
      </w:r>
      <w:r w:rsidRPr="00E7768E">
        <w:rPr>
          <w:sz w:val="16"/>
        </w:rPr>
        <w:t xml:space="preserve">, substantially </w:t>
      </w:r>
      <w:r w:rsidRPr="00E7768E">
        <w:rPr>
          <w:rStyle w:val="Emphasis"/>
        </w:rPr>
        <w:t>militarized</w:t>
      </w:r>
      <w:r w:rsidRPr="00E7768E">
        <w:rPr>
          <w:sz w:val="16"/>
        </w:rPr>
        <w:t xml:space="preserve">, </w:t>
      </w:r>
      <w:r w:rsidRPr="00595037">
        <w:rPr>
          <w:rStyle w:val="StyleUnderline"/>
          <w:highlight w:val="green"/>
        </w:rPr>
        <w:t>and</w:t>
      </w:r>
      <w:r w:rsidRPr="00E7768E">
        <w:rPr>
          <w:sz w:val="16"/>
        </w:rPr>
        <w:t xml:space="preserve"> often </w:t>
      </w:r>
      <w:r w:rsidRPr="00595037">
        <w:rPr>
          <w:rStyle w:val="Emphasis"/>
          <w:highlight w:val="green"/>
        </w:rPr>
        <w:t>hysterical</w:t>
      </w:r>
      <w:r w:rsidRPr="00595037">
        <w:rPr>
          <w:sz w:val="16"/>
          <w:highlight w:val="green"/>
        </w:rPr>
        <w:t xml:space="preserve"> </w:t>
      </w:r>
      <w:r w:rsidRPr="00595037">
        <w:rPr>
          <w:rStyle w:val="StyleUnderline"/>
          <w:highlight w:val="green"/>
        </w:rPr>
        <w:t>campaign</w:t>
      </w:r>
      <w:r w:rsidRPr="00E7768E">
        <w:rPr>
          <w:rStyle w:val="StyleUnderline"/>
        </w:rPr>
        <w:t xml:space="preserve"> to deal with threats that do not exist</w:t>
      </w:r>
      <w:r w:rsidRPr="00E7768E">
        <w:rPr>
          <w:sz w:val="16"/>
        </w:rPr>
        <w:t xml:space="preserve"> or are likely to selfdestruct.134</w:t>
      </w:r>
      <w:r>
        <w:rPr>
          <w:sz w:val="16"/>
        </w:rPr>
        <w:t xml:space="preserve"> </w:t>
      </w:r>
      <w:r w:rsidRPr="00E7768E">
        <w:rPr>
          <w:sz w:val="16"/>
          <w:szCs w:val="16"/>
        </w:rPr>
        <w:t xml:space="preserve">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w:t>
      </w:r>
      <w:proofErr w:type="spellStart"/>
      <w:r w:rsidRPr="00E7768E">
        <w:rPr>
          <w:sz w:val="16"/>
          <w:szCs w:val="16"/>
        </w:rPr>
        <w:t>Ikenberry</w:t>
      </w:r>
      <w:proofErr w:type="spellEnd"/>
      <w:r w:rsidRPr="00E7768E">
        <w:rPr>
          <w:sz w:val="16"/>
          <w:szCs w:val="16"/>
        </w:rPr>
        <w:t xml:space="preserve"> and Charles </w:t>
      </w:r>
      <w:proofErr w:type="spellStart"/>
      <w:r w:rsidRPr="00E7768E">
        <w:rPr>
          <w:sz w:val="16"/>
          <w:szCs w:val="16"/>
        </w:rPr>
        <w:t>Kupchan</w:t>
      </w:r>
      <w:proofErr w:type="spellEnd"/>
      <w:r w:rsidRPr="00E7768E">
        <w:rPr>
          <w:sz w:val="16"/>
          <w:szCs w:val="16"/>
        </w:rPr>
        <w:t xml:space="preserve"> in which a hegemon is defined as an entity that has the ability to establish a set of norms that others willingly embrace.135 But this really seems to constitute an extreme watering-down of the word and suggests opinion leadership or entrepreneurship and success at persuasion, not hegemony.</w:t>
      </w:r>
      <w:r>
        <w:rPr>
          <w:sz w:val="16"/>
          <w:szCs w:val="16"/>
        </w:rPr>
        <w:t xml:space="preserve"> </w:t>
      </w:r>
      <w:r w:rsidRPr="00E7768E">
        <w:rPr>
          <w:sz w:val="16"/>
          <w:szCs w:val="16"/>
        </w:rPr>
        <w:t>Moreover, insofar as they carry meaning, the militarized application of American primacy and hegemony to order the world has often been a fiasco.136 Indeed, it is impressive that the hegemon, endowed by definition by what Reich and Lebow aptly call a grossly disproportionate military capacity, has had such a miserable record of military achievement since 1945 – an issue discussed frequently in this book.137 Reich and Lebow argue that it is incumbent on IR scholars to cut themselves loose from the concept of hegemony.138 It seems even more important for the foreign policy establishment to do so.</w:t>
      </w:r>
      <w:r>
        <w:rPr>
          <w:sz w:val="16"/>
          <w:szCs w:val="16"/>
        </w:rPr>
        <w:t xml:space="preserve"> </w:t>
      </w:r>
      <w:r w:rsidRPr="00E7768E">
        <w:rPr>
          <w:rStyle w:val="StyleUnderline"/>
        </w:rPr>
        <w:t>There is</w:t>
      </w:r>
      <w:r w:rsidRPr="00E7768E">
        <w:rPr>
          <w:sz w:val="16"/>
        </w:rPr>
        <w:t xml:space="preserve"> also </w:t>
      </w:r>
      <w:r w:rsidRPr="00595037">
        <w:rPr>
          <w:rStyle w:val="Emphasis"/>
          <w:highlight w:val="green"/>
        </w:rPr>
        <w:t>absurdity</w:t>
      </w:r>
      <w:r w:rsidRPr="00E7768E">
        <w:rPr>
          <w:sz w:val="16"/>
        </w:rPr>
        <w:t xml:space="preserve"> </w:t>
      </w:r>
      <w:r w:rsidRPr="00E7768E">
        <w:rPr>
          <w:rStyle w:val="StyleUnderline"/>
        </w:rPr>
        <w:t xml:space="preserve">in getting up tight </w:t>
      </w:r>
      <w:r w:rsidRPr="00595037">
        <w:rPr>
          <w:rStyle w:val="StyleUnderline"/>
          <w:highlight w:val="green"/>
        </w:rPr>
        <w:t>over something as</w:t>
      </w:r>
      <w:r w:rsidRPr="00595037">
        <w:rPr>
          <w:sz w:val="16"/>
          <w:highlight w:val="green"/>
        </w:rPr>
        <w:t xml:space="preserve"> </w:t>
      </w:r>
      <w:r w:rsidRPr="00595037">
        <w:rPr>
          <w:rStyle w:val="Emphasis"/>
          <w:szCs w:val="24"/>
          <w:highlight w:val="green"/>
        </w:rPr>
        <w:t>vacuous as</w:t>
      </w:r>
      <w:r w:rsidRPr="00E7768E">
        <w:rPr>
          <w:rStyle w:val="Emphasis"/>
          <w:szCs w:val="24"/>
        </w:rPr>
        <w:t xml:space="preserve"> the venerable “</w:t>
      </w:r>
      <w:r w:rsidRPr="00595037">
        <w:rPr>
          <w:rStyle w:val="Emphasis"/>
          <w:szCs w:val="24"/>
          <w:highlight w:val="green"/>
        </w:rPr>
        <w:t>s</w:t>
      </w:r>
      <w:r w:rsidRPr="00E7768E">
        <w:rPr>
          <w:rStyle w:val="Emphasis"/>
          <w:szCs w:val="24"/>
        </w:rPr>
        <w:t xml:space="preserve">phere </w:t>
      </w:r>
      <w:r w:rsidRPr="00595037">
        <w:rPr>
          <w:rStyle w:val="Emphasis"/>
          <w:szCs w:val="24"/>
          <w:highlight w:val="green"/>
        </w:rPr>
        <w:t>o</w:t>
      </w:r>
      <w:r w:rsidRPr="00E7768E">
        <w:rPr>
          <w:rStyle w:val="Emphasis"/>
          <w:szCs w:val="24"/>
        </w:rPr>
        <w:t xml:space="preserve">f </w:t>
      </w:r>
      <w:r w:rsidRPr="00595037">
        <w:rPr>
          <w:rStyle w:val="Emphasis"/>
          <w:szCs w:val="24"/>
          <w:highlight w:val="green"/>
        </w:rPr>
        <w:t>i</w:t>
      </w:r>
      <w:r w:rsidRPr="00E7768E">
        <w:rPr>
          <w:rStyle w:val="Emphasis"/>
          <w:szCs w:val="24"/>
        </w:rPr>
        <w:t>nfluence” concept</w:t>
      </w:r>
      <w:r w:rsidRPr="00E7768E">
        <w:rPr>
          <w:sz w:val="16"/>
        </w:rPr>
        <w:t xml:space="preserve"> (or conceit). The </w:t>
      </w:r>
      <w:r w:rsidRPr="00E7768E">
        <w:rPr>
          <w:rStyle w:val="StyleUnderline"/>
        </w:rPr>
        <w:t>notion that world affairs</w:t>
      </w:r>
      <w:r w:rsidRPr="00E7768E">
        <w:rPr>
          <w:sz w:val="16"/>
        </w:rPr>
        <w:t xml:space="preserve"> </w:t>
      </w:r>
      <w:r w:rsidRPr="00E7768E">
        <w:rPr>
          <w:rStyle w:val="StyleUnderline"/>
        </w:rPr>
        <w:t>are a process in which countries</w:t>
      </w:r>
      <w:r w:rsidRPr="00E7768E">
        <w:rPr>
          <w:sz w:val="16"/>
        </w:rPr>
        <w:t xml:space="preserve"> </w:t>
      </w:r>
      <w:r w:rsidRPr="00E7768E">
        <w:rPr>
          <w:rStyle w:val="Emphasis"/>
        </w:rPr>
        <w:t>scamper</w:t>
      </w:r>
      <w:r w:rsidRPr="00E7768E">
        <w:rPr>
          <w:sz w:val="16"/>
        </w:rPr>
        <w:t xml:space="preserve"> around the world </w:t>
      </w:r>
      <w:r w:rsidRPr="00E7768E">
        <w:rPr>
          <w:rStyle w:val="StyleUnderline"/>
        </w:rPr>
        <w:t>seeking to establish spheres</w:t>
      </w:r>
      <w:r w:rsidRPr="00E7768E">
        <w:rPr>
          <w:sz w:val="16"/>
        </w:rPr>
        <w:t xml:space="preserve"> </w:t>
      </w:r>
      <w:r w:rsidRPr="00E7768E">
        <w:rPr>
          <w:rStyle w:val="StyleUnderline"/>
        </w:rPr>
        <w:t>of influence is</w:t>
      </w:r>
      <w:r w:rsidRPr="00E7768E">
        <w:rPr>
          <w:sz w:val="16"/>
        </w:rPr>
        <w:t xml:space="preserve"> </w:t>
      </w:r>
      <w:r w:rsidRPr="00595037">
        <w:rPr>
          <w:sz w:val="16"/>
          <w:highlight w:val="green"/>
        </w:rPr>
        <w:t>at</w:t>
      </w:r>
      <w:r w:rsidRPr="00E7768E">
        <w:rPr>
          <w:sz w:val="16"/>
        </w:rPr>
        <w:t xml:space="preserve"> best decidedly unhelpful and at worst </w:t>
      </w:r>
      <w:r w:rsidRPr="00E7768E">
        <w:rPr>
          <w:rStyle w:val="Emphasis"/>
        </w:rPr>
        <w:t xml:space="preserve">utterly </w:t>
      </w:r>
      <w:r w:rsidRPr="00595037">
        <w:rPr>
          <w:rStyle w:val="Emphasis"/>
          <w:highlight w:val="green"/>
        </w:rPr>
        <w:t>misguided</w:t>
      </w:r>
      <w:r w:rsidRPr="00E7768E">
        <w:rPr>
          <w:sz w:val="16"/>
        </w:rPr>
        <w:t xml:space="preserve">. But the concept continues to be embraced in some quarters as if it had some palpable meaning. For example, in early 2017, the august National Intelligence Council opined that “Geopolitical competition is on the rise as China and Russia seek to exert more sway over their neighboring regions and promote an order in which US influence does not dominate.”139 </w:t>
      </w:r>
      <w:r w:rsidRPr="00E7768E">
        <w:rPr>
          <w:rStyle w:val="StyleUnderline"/>
        </w:rPr>
        <w:t xml:space="preserve">Setting aside </w:t>
      </w:r>
      <w:r w:rsidRPr="00595037">
        <w:rPr>
          <w:rStyle w:val="StyleUnderline"/>
          <w:highlight w:val="green"/>
        </w:rPr>
        <w:t>the</w:t>
      </w:r>
      <w:r w:rsidRPr="00595037">
        <w:rPr>
          <w:sz w:val="16"/>
          <w:highlight w:val="green"/>
        </w:rPr>
        <w:t xml:space="preserve"> </w:t>
      </w:r>
      <w:r w:rsidRPr="00595037">
        <w:rPr>
          <w:rStyle w:val="Emphasis"/>
          <w:highlight w:val="green"/>
        </w:rPr>
        <w:t>issue of</w:t>
      </w:r>
      <w:r w:rsidRPr="00E7768E">
        <w:rPr>
          <w:rStyle w:val="Emphasis"/>
        </w:rPr>
        <w:t xml:space="preserve"> the </w:t>
      </w:r>
      <w:r w:rsidRPr="00595037">
        <w:rPr>
          <w:rStyle w:val="Emphasis"/>
          <w:highlight w:val="green"/>
        </w:rPr>
        <w:t>degree</w:t>
      </w:r>
      <w:r w:rsidRPr="00E7768E">
        <w:rPr>
          <w:sz w:val="16"/>
        </w:rPr>
        <w:t xml:space="preserve"> </w:t>
      </w:r>
      <w:r w:rsidRPr="00E7768E">
        <w:rPr>
          <w:rStyle w:val="StyleUnderline"/>
        </w:rPr>
        <w:t xml:space="preserve">to which American “influence” </w:t>
      </w:r>
      <w:r w:rsidRPr="00595037">
        <w:rPr>
          <w:rStyle w:val="StyleUnderline"/>
          <w:highlight w:val="green"/>
        </w:rPr>
        <w:t>could</w:t>
      </w:r>
      <w:r w:rsidRPr="00E7768E">
        <w:rPr>
          <w:rStyle w:val="StyleUnderline"/>
        </w:rPr>
        <w:t xml:space="preserve"> be said to</w:t>
      </w:r>
      <w:r w:rsidRPr="002C0D9E">
        <w:rPr>
          <w:rStyle w:val="StyleUnderline"/>
        </w:rPr>
        <w:t xml:space="preserve"> “</w:t>
      </w:r>
      <w:r w:rsidRPr="00595037">
        <w:rPr>
          <w:rStyle w:val="Emphasis"/>
          <w:highlight w:val="green"/>
        </w:rPr>
        <w:t>dominate</w:t>
      </w:r>
      <w:r w:rsidRPr="002C0D9E">
        <w:rPr>
          <w:rStyle w:val="StyleUnderline"/>
        </w:rPr>
        <w:t>”</w:t>
      </w:r>
      <w:r w:rsidRPr="00E7768E">
        <w:rPr>
          <w:sz w:val="16"/>
        </w:rPr>
        <w:t xml:space="preserve"> anywhere (</w:t>
      </w:r>
      <w:r w:rsidRPr="00E7768E">
        <w:rPr>
          <w:rStyle w:val="StyleUnderline"/>
        </w:rPr>
        <w:t>we still wait</w:t>
      </w:r>
      <w:r w:rsidRPr="00E7768E">
        <w:rPr>
          <w:sz w:val="16"/>
        </w:rPr>
        <w:t xml:space="preserve">, for example, </w:t>
      </w:r>
      <w:r w:rsidRPr="00E7768E">
        <w:rPr>
          <w:rStyle w:val="StyleUnderline"/>
        </w:rPr>
        <w:t>for</w:t>
      </w:r>
      <w:r w:rsidRPr="00E7768E">
        <w:rPr>
          <w:sz w:val="16"/>
        </w:rPr>
        <w:t xml:space="preserve"> </w:t>
      </w:r>
      <w:r w:rsidRPr="00E7768E">
        <w:rPr>
          <w:rStyle w:val="Emphasis"/>
        </w:rPr>
        <w:t>dominated Mexico</w:t>
      </w:r>
      <w:r w:rsidRPr="00E7768E">
        <w:rPr>
          <w:sz w:val="16"/>
        </w:rPr>
        <w:t xml:space="preserve"> supinely </w:t>
      </w:r>
      <w:r w:rsidRPr="00E7768E">
        <w:rPr>
          <w:rStyle w:val="StyleUnderline"/>
        </w:rPr>
        <w:t>to pay for a wall</w:t>
      </w:r>
      <w:r w:rsidRPr="00E7768E">
        <w:rPr>
          <w:sz w:val="16"/>
        </w:rPr>
        <w:t xml:space="preserve"> to seal off its self-infatuated neighbor’s southern border), </w:t>
      </w:r>
      <w:r w:rsidRPr="00595037">
        <w:rPr>
          <w:rStyle w:val="StyleUnderline"/>
          <w:highlight w:val="green"/>
        </w:rPr>
        <w:t>it</w:t>
      </w:r>
      <w:r w:rsidRPr="00595037">
        <w:rPr>
          <w:sz w:val="16"/>
          <w:highlight w:val="green"/>
        </w:rPr>
        <w:t xml:space="preserve"> </w:t>
      </w:r>
      <w:r w:rsidRPr="00595037">
        <w:rPr>
          <w:rStyle w:val="Emphasis"/>
          <w:szCs w:val="24"/>
          <w:highlight w:val="green"/>
        </w:rPr>
        <w:t>doesn’t</w:t>
      </w:r>
      <w:r w:rsidRPr="00E7768E">
        <w:rPr>
          <w:rStyle w:val="Emphasis"/>
          <w:szCs w:val="24"/>
        </w:rPr>
        <w:t xml:space="preserve"> bloody well </w:t>
      </w:r>
      <w:r w:rsidRPr="00595037">
        <w:rPr>
          <w:rStyle w:val="Emphasis"/>
          <w:szCs w:val="24"/>
          <w:highlight w:val="green"/>
        </w:rPr>
        <w:t>matter</w:t>
      </w:r>
      <w:r w:rsidRPr="00E7768E">
        <w:rPr>
          <w:sz w:val="16"/>
        </w:rPr>
        <w:t xml:space="preserve"> whether China or Russia has, or seems to have, a “sphere of influence” someplace or other.</w:t>
      </w:r>
      <w:r>
        <w:rPr>
          <w:sz w:val="16"/>
        </w:rPr>
        <w:t xml:space="preserve"> </w:t>
      </w:r>
      <w:r w:rsidRPr="00E7768E">
        <w:rPr>
          <w:sz w:val="16"/>
        </w:rPr>
        <w:t xml:space="preserve">More importantly, the whole notion is vapid and essentially meaningless. Except perhaps in Gilbert and Sullivan’s Iolanthe. When members of the House of Lords fail to pay sufficient respect to a group of </w:t>
      </w:r>
      <w:proofErr w:type="gramStart"/>
      <w:r w:rsidRPr="00E7768E">
        <w:rPr>
          <w:sz w:val="16"/>
        </w:rPr>
        <w:t>women</w:t>
      </w:r>
      <w:proofErr w:type="gramEnd"/>
      <w:r w:rsidRPr="00E7768E">
        <w:rPr>
          <w:sz w:val="16"/>
        </w:rPr>
        <w:t xml:space="preserve"> they take to be members of a ladies’ seminary who are actually fairies, their queen, outraged at the Lords’ collected effrontery, steps forward, proclaims that she happens to be an “influential fairy,” and then, with a few passes of her wand, brushes past the Lords’ pleas (“no!” “</w:t>
      </w:r>
      <w:proofErr w:type="gramStart"/>
      <w:r w:rsidRPr="00E7768E">
        <w:rPr>
          <w:sz w:val="16"/>
        </w:rPr>
        <w:t>mercy</w:t>
      </w:r>
      <w:proofErr w:type="gramEnd"/>
      <w:r w:rsidRPr="00E7768E">
        <w:rPr>
          <w:sz w:val="16"/>
        </w:rPr>
        <w:t>!” “</w:t>
      </w:r>
      <w:proofErr w:type="gramStart"/>
      <w:r w:rsidRPr="00E7768E">
        <w:rPr>
          <w:sz w:val="16"/>
        </w:rPr>
        <w:t>spare</w:t>
      </w:r>
      <w:proofErr w:type="gramEnd"/>
      <w:r w:rsidRPr="00E7768E">
        <w:rPr>
          <w:sz w:val="16"/>
        </w:rPr>
        <w:t xml:space="preserve"> us!” and “horror!”), and summarily issues several edicts: a young man of her acquaintance shall be inducted into their House, every bill that gratifies his pleasure shall be passed, members shall be required to sit through the grouse and salmon season, and high office shall be obtainable by competitive examination. Now, that’s influence. In contrast, on December 21, 2017, when the United States sought to alter the status of Jerusalem, the United Nations General Assembly voted to repudiate the US stand in a nearly unanimous vote that included many US allies. Now, that’s not influence.</w:t>
      </w:r>
      <w:r>
        <w:rPr>
          <w:sz w:val="16"/>
        </w:rPr>
        <w:t xml:space="preserve"> </w:t>
      </w:r>
      <w:r w:rsidRPr="00E7768E">
        <w:rPr>
          <w:sz w:val="16"/>
        </w:rPr>
        <w:t xml:space="preserve">In fact, </w:t>
      </w:r>
      <w:r w:rsidRPr="00E7768E">
        <w:rPr>
          <w:rStyle w:val="StyleUnderline"/>
        </w:rPr>
        <w:t>to push this point</w:t>
      </w:r>
      <w:r w:rsidRPr="00E7768E">
        <w:rPr>
          <w:sz w:val="16"/>
        </w:rPr>
        <w:t xml:space="preserve"> perhaps </w:t>
      </w:r>
      <w:r w:rsidRPr="00E7768E">
        <w:rPr>
          <w:rStyle w:val="Emphasis"/>
        </w:rPr>
        <w:t>to an extreme</w:t>
      </w:r>
      <w:r w:rsidRPr="00E7768E">
        <w:rPr>
          <w:sz w:val="16"/>
        </w:rPr>
        <w:t xml:space="preserve">, </w:t>
      </w:r>
      <w:r w:rsidRPr="00595037">
        <w:rPr>
          <w:rStyle w:val="StyleUnderline"/>
          <w:highlight w:val="green"/>
        </w:rPr>
        <w:t>if</w:t>
      </w:r>
      <w:r w:rsidRPr="00E7768E">
        <w:rPr>
          <w:rStyle w:val="StyleUnderline"/>
        </w:rPr>
        <w:t xml:space="preserve"> we are entering an era in which</w:t>
      </w:r>
      <w:r w:rsidRPr="00E7768E">
        <w:rPr>
          <w:sz w:val="16"/>
        </w:rPr>
        <w:t xml:space="preserve"> </w:t>
      </w:r>
      <w:r w:rsidRPr="00595037">
        <w:rPr>
          <w:rStyle w:val="Emphasis"/>
          <w:highlight w:val="green"/>
        </w:rPr>
        <w:t>economic</w:t>
      </w:r>
      <w:r w:rsidRPr="002C0D9E">
        <w:rPr>
          <w:rStyle w:val="Emphasis"/>
        </w:rPr>
        <w:t xml:space="preserve"> </w:t>
      </w:r>
      <w:r w:rsidRPr="00E7768E">
        <w:rPr>
          <w:rStyle w:val="Emphasis"/>
        </w:rPr>
        <w:t>motivation</w:t>
      </w:r>
      <w:r w:rsidRPr="00595037">
        <w:rPr>
          <w:rStyle w:val="Emphasis"/>
          <w:highlight w:val="green"/>
        </w:rPr>
        <w:t>s</w:t>
      </w:r>
      <w:r w:rsidRPr="00E7768E">
        <w:rPr>
          <w:sz w:val="16"/>
        </w:rPr>
        <w:t xml:space="preserve"> </w:t>
      </w:r>
      <w:r w:rsidRPr="00595037">
        <w:rPr>
          <w:rStyle w:val="StyleUnderline"/>
          <w:highlight w:val="green"/>
        </w:rPr>
        <w:t>became</w:t>
      </w:r>
      <w:r w:rsidRPr="00595037">
        <w:rPr>
          <w:sz w:val="16"/>
          <w:highlight w:val="green"/>
        </w:rPr>
        <w:t xml:space="preserve"> </w:t>
      </w:r>
      <w:r w:rsidRPr="00595037">
        <w:rPr>
          <w:rStyle w:val="Emphasis"/>
          <w:highlight w:val="green"/>
        </w:rPr>
        <w:t>paramount</w:t>
      </w:r>
      <w:r w:rsidRPr="00E7768E">
        <w:rPr>
          <w:sz w:val="16"/>
        </w:rPr>
        <w:t xml:space="preserve"> </w:t>
      </w:r>
      <w:r w:rsidRPr="00E7768E">
        <w:rPr>
          <w:rStyle w:val="StyleUnderline"/>
        </w:rPr>
        <w:t>and</w:t>
      </w:r>
      <w:r w:rsidRPr="00E7768E">
        <w:rPr>
          <w:sz w:val="16"/>
        </w:rPr>
        <w:t xml:space="preserve"> in which </w:t>
      </w:r>
      <w:r w:rsidRPr="00E7768E">
        <w:rPr>
          <w:rStyle w:val="StyleUnderline"/>
        </w:rPr>
        <w:t>military force is</w:t>
      </w:r>
      <w:r w:rsidRPr="00E7768E">
        <w:rPr>
          <w:sz w:val="16"/>
        </w:rPr>
        <w:t xml:space="preserve"> </w:t>
      </w:r>
      <w:r w:rsidRPr="00E7768E">
        <w:rPr>
          <w:rStyle w:val="Emphasis"/>
        </w:rPr>
        <w:t>not deemed a sensible method</w:t>
      </w:r>
      <w:r w:rsidRPr="00E7768E">
        <w:rPr>
          <w:sz w:val="16"/>
        </w:rPr>
        <w:t xml:space="preserve"> for pursuing wealth, </w:t>
      </w:r>
      <w:r w:rsidRPr="00E7768E">
        <w:rPr>
          <w:rStyle w:val="StyleUnderline"/>
        </w:rPr>
        <w:t>the</w:t>
      </w:r>
      <w:r w:rsidRPr="00E7768E">
        <w:rPr>
          <w:sz w:val="16"/>
        </w:rPr>
        <w:t xml:space="preserve"> </w:t>
      </w:r>
      <w:r w:rsidRPr="00E7768E">
        <w:rPr>
          <w:rStyle w:val="Emphasis"/>
        </w:rPr>
        <w:t>idea of “</w:t>
      </w:r>
      <w:r w:rsidRPr="00595037">
        <w:rPr>
          <w:rStyle w:val="Emphasis"/>
          <w:highlight w:val="green"/>
        </w:rPr>
        <w:t>influence”</w:t>
      </w:r>
      <w:r w:rsidRPr="00595037">
        <w:rPr>
          <w:sz w:val="16"/>
          <w:highlight w:val="green"/>
        </w:rPr>
        <w:t xml:space="preserve"> </w:t>
      </w:r>
      <w:r w:rsidRPr="00595037">
        <w:rPr>
          <w:rStyle w:val="StyleUnderline"/>
          <w:highlight w:val="green"/>
        </w:rPr>
        <w:t>would be</w:t>
      </w:r>
      <w:r w:rsidRPr="00E7768E">
        <w:rPr>
          <w:rStyle w:val="StyleUnderline"/>
        </w:rPr>
        <w:t xml:space="preserve">come </w:t>
      </w:r>
      <w:r w:rsidRPr="00595037">
        <w:rPr>
          <w:rStyle w:val="StyleUnderline"/>
          <w:highlight w:val="green"/>
        </w:rPr>
        <w:t>obsolete</w:t>
      </w:r>
      <w:r w:rsidRPr="00E7768E">
        <w:rPr>
          <w:sz w:val="16"/>
        </w:rPr>
        <w:t xml:space="preserve"> </w:t>
      </w:r>
      <w:r w:rsidRPr="00E7768E">
        <w:rPr>
          <w:rStyle w:val="StyleUnderline"/>
        </w:rPr>
        <w:t>because</w:t>
      </w:r>
      <w:r w:rsidRPr="00E7768E">
        <w:rPr>
          <w:sz w:val="16"/>
        </w:rPr>
        <w:t xml:space="preserve">, in principle, </w:t>
      </w:r>
      <w:r w:rsidRPr="00E7768E">
        <w:rPr>
          <w:rStyle w:val="StyleUnderline"/>
        </w:rPr>
        <w:t>pure economic actors do not care</w:t>
      </w:r>
      <w:r w:rsidRPr="00E7768E">
        <w:rPr>
          <w:sz w:val="16"/>
        </w:rPr>
        <w:t xml:space="preserve"> much about influence. They care about getting rich. (As Japan and Germany have found, however, influence, status, and prestige tend to accompany the accumulation of wealth, but this is just an ancillary effect.) Suppose the president of a company could choose between two stories to tell the stockholders. One message would be, “We enjoy great influence in the industry. When we talk everybody listens. Our profits are nil.” The other would be, “No one in the industry pays the slightest attention to us or ever asks our advice. We are, in fact, the butt of jokes in the trade. We are making money hand over fist.” There is no doubt about which story would most thoroughly warm the stockholders’ hearts.</w:t>
      </w:r>
    </w:p>
    <w:p w14:paraId="70DFB622" w14:textId="77777777" w:rsidR="000E218C" w:rsidRDefault="000E218C" w:rsidP="000E218C">
      <w:pPr>
        <w:pStyle w:val="Heading4"/>
      </w:pPr>
      <w:r>
        <w:t xml:space="preserve">Russia and China Expansion is </w:t>
      </w:r>
      <w:r>
        <w:rPr>
          <w:u w:val="single"/>
        </w:rPr>
        <w:t>regional</w:t>
      </w:r>
      <w:r>
        <w:t xml:space="preserve"> and </w:t>
      </w:r>
      <w:r>
        <w:rPr>
          <w:u w:val="single"/>
        </w:rPr>
        <w:t>economic</w:t>
      </w:r>
      <w:r>
        <w:t xml:space="preserve"> not aggressive for hegemonic power – your quote about Xi is from 2017 and has </w:t>
      </w:r>
      <w:r>
        <w:rPr>
          <w:u w:val="single"/>
        </w:rPr>
        <w:t>heavy</w:t>
      </w:r>
      <w:r>
        <w:t xml:space="preserve"> translation issues since it’s to the CCP – prefer our evidence form the Chinese Ambassador</w:t>
      </w:r>
    </w:p>
    <w:p w14:paraId="59F24386" w14:textId="77777777" w:rsidR="000E218C" w:rsidRPr="000E218C" w:rsidRDefault="000E218C" w:rsidP="000E218C"/>
    <w:sectPr w:rsidR="000E218C" w:rsidRPr="000E21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6D0570"/>
    <w:multiLevelType w:val="hybridMultilevel"/>
    <w:tmpl w:val="D4AC8894"/>
    <w:lvl w:ilvl="0" w:tplc="CBA619EC">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44A5301"/>
    <w:multiLevelType w:val="hybridMultilevel"/>
    <w:tmpl w:val="95B24F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095A64"/>
    <w:multiLevelType w:val="hybridMultilevel"/>
    <w:tmpl w:val="C4B03E46"/>
    <w:lvl w:ilvl="0" w:tplc="C2A6F14E">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7"/>
  </w:num>
  <w:num w:numId="15">
    <w:abstractNumId w:val="14"/>
  </w:num>
  <w:num w:numId="16">
    <w:abstractNumId w:val="15"/>
  </w:num>
  <w:num w:numId="17">
    <w:abstractNumId w:val="11"/>
  </w:num>
  <w:num w:numId="18">
    <w:abstractNumId w:val="1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0E218C"/>
    <w:rsid w:val="000139A3"/>
    <w:rsid w:val="0002181F"/>
    <w:rsid w:val="000E218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1E3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7170"/>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6B0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EED2B"/>
  <w15:chartTrackingRefBased/>
  <w15:docId w15:val="{CE45EE04-203B-4478-B423-9D2811380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218C"/>
    <w:rPr>
      <w:rFonts w:ascii="Calibri" w:hAnsi="Calibri" w:cs="Calibri"/>
      <w:sz w:val="24"/>
    </w:rPr>
  </w:style>
  <w:style w:type="paragraph" w:styleId="Heading1">
    <w:name w:val="heading 1"/>
    <w:aliases w:val="Pocket"/>
    <w:basedOn w:val="Normal"/>
    <w:next w:val="Normal"/>
    <w:link w:val="Heading1Char"/>
    <w:qFormat/>
    <w:rsid w:val="000E21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21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0E21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0E21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21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218C"/>
  </w:style>
  <w:style w:type="character" w:customStyle="1" w:styleId="Heading1Char">
    <w:name w:val="Heading 1 Char"/>
    <w:aliases w:val="Pocket Char"/>
    <w:basedOn w:val="DefaultParagraphFont"/>
    <w:link w:val="Heading1"/>
    <w:rsid w:val="000E21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218C"/>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0E218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E218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s"/>
    <w:basedOn w:val="DefaultParagraphFont"/>
    <w:link w:val="textbold"/>
    <w:uiPriority w:val="7"/>
    <w:qFormat/>
    <w:rsid w:val="000E218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0E218C"/>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S"/>
    <w:basedOn w:val="DefaultParagraphFont"/>
    <w:uiPriority w:val="6"/>
    <w:qFormat/>
    <w:rsid w:val="000E218C"/>
    <w:rPr>
      <w:b w:val="0"/>
      <w:sz w:val="24"/>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Card"/>
    <w:uiPriority w:val="99"/>
    <w:unhideWhenUsed/>
    <w:rsid w:val="000E218C"/>
    <w:rPr>
      <w:color w:val="auto"/>
      <w:u w:val="none"/>
    </w:rPr>
  </w:style>
  <w:style w:type="character" w:styleId="FollowedHyperlink">
    <w:name w:val="FollowedHyperlink"/>
    <w:basedOn w:val="DefaultParagraphFont"/>
    <w:uiPriority w:val="99"/>
    <w:semiHidden/>
    <w:unhideWhenUsed/>
    <w:rsid w:val="000E218C"/>
    <w:rPr>
      <w:color w:val="auto"/>
      <w:u w:val="non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0E21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E218C"/>
    <w:pPr>
      <w:ind w:left="720"/>
      <w:jc w:val="both"/>
    </w:pPr>
    <w:rPr>
      <w:b/>
      <w:iCs/>
      <w:u w:val="single"/>
    </w:rPr>
  </w:style>
  <w:style w:type="paragraph" w:styleId="DocumentMap">
    <w:name w:val="Document Map"/>
    <w:basedOn w:val="Normal"/>
    <w:link w:val="DocumentMapChar"/>
    <w:uiPriority w:val="99"/>
    <w:semiHidden/>
    <w:unhideWhenUsed/>
    <w:rsid w:val="000E218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E218C"/>
    <w:rPr>
      <w:rFonts w:ascii="Lucida Grande" w:hAnsi="Lucida Grande" w:cs="Lucida Grande"/>
      <w:sz w:val="24"/>
    </w:rPr>
  </w:style>
  <w:style w:type="paragraph" w:styleId="ListParagraph">
    <w:name w:val="List Paragraph"/>
    <w:aliases w:val="6 font"/>
    <w:basedOn w:val="Normal"/>
    <w:uiPriority w:val="99"/>
    <w:unhideWhenUsed/>
    <w:qFormat/>
    <w:rsid w:val="000E218C"/>
    <w:pPr>
      <w:ind w:left="720"/>
      <w:contextualSpacing/>
    </w:pPr>
  </w:style>
  <w:style w:type="character" w:styleId="UnresolvedMention">
    <w:name w:val="Unresolved Mention"/>
    <w:basedOn w:val="DefaultParagraphFont"/>
    <w:uiPriority w:val="99"/>
    <w:semiHidden/>
    <w:unhideWhenUsed/>
    <w:rsid w:val="000E218C"/>
    <w:rPr>
      <w:color w:val="605E5C"/>
      <w:shd w:val="clear" w:color="auto" w:fill="E1DFDD"/>
    </w:rPr>
  </w:style>
  <w:style w:type="paragraph" w:customStyle="1" w:styleId="Emphasis1">
    <w:name w:val="Emphasis1"/>
    <w:basedOn w:val="Normal"/>
    <w:autoRedefine/>
    <w:uiPriority w:val="7"/>
    <w:qFormat/>
    <w:rsid w:val="000E218C"/>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 w:type="paragraph" w:styleId="Title">
    <w:name w:val="Title"/>
    <w:aliases w:val="UNDERLINE,Bold Underlined,Cites and Cards,title,Block Heading,Read This"/>
    <w:basedOn w:val="Normal"/>
    <w:next w:val="Normal"/>
    <w:link w:val="TitleChar"/>
    <w:qFormat/>
    <w:rsid w:val="000E218C"/>
    <w:pPr>
      <w:ind w:left="720"/>
      <w:outlineLvl w:val="0"/>
    </w:pPr>
    <w:rPr>
      <w:rFonts w:eastAsia="Calibri"/>
      <w:bCs/>
      <w:u w:val="single"/>
    </w:rPr>
  </w:style>
  <w:style w:type="character" w:customStyle="1" w:styleId="TitleChar">
    <w:name w:val="Title Char"/>
    <w:aliases w:val="UNDERLINE Char,Bold Underlined Char,Cites and Cards Char,title Char,Block Heading Char,Read This Char"/>
    <w:basedOn w:val="DefaultParagraphFont"/>
    <w:link w:val="Title"/>
    <w:qFormat/>
    <w:rsid w:val="000E218C"/>
    <w:rPr>
      <w:rFonts w:ascii="Calibri" w:eastAsia="Calibri" w:hAnsi="Calibri" w:cs="Calibri"/>
      <w:bCs/>
      <w:sz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0E218C"/>
    <w:pPr>
      <w:pBdr>
        <w:top w:val="single" w:sz="12" w:space="1" w:color="auto"/>
        <w:left w:val="single" w:sz="12" w:space="4" w:color="auto"/>
        <w:bottom w:val="single" w:sz="12" w:space="1" w:color="auto"/>
        <w:right w:val="single" w:sz="12" w:space="4" w:color="auto"/>
      </w:pBdr>
      <w:spacing w:after="0" w:line="240" w:lineRule="auto"/>
    </w:pPr>
    <w:rPr>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labour-university.org/fileadmin/GLU_Working_Papers/GLU_WP_No.40.pdf" TargetMode="External"/><Relationship Id="rId13" Type="http://schemas.openxmlformats.org/officeDocument/2006/relationships/hyperlink" Target="http://www.newspapers-online.com/caledon/?p=8477" TargetMode="External"/><Relationship Id="rId3" Type="http://schemas.openxmlformats.org/officeDocument/2006/relationships/styles" Target="styles.xml"/><Relationship Id="rId7" Type="http://schemas.openxmlformats.org/officeDocument/2006/relationships/hyperlink" Target="https://digitalcommons.law.yale.edu/cgi/viewcontent.cgi?article=1710&amp;context=yjil" TargetMode="External"/><Relationship Id="rId12" Type="http://schemas.openxmlformats.org/officeDocument/2006/relationships/hyperlink" Target="https://www.politico.com/magazine/story/2018/01/18/donald-trump-russia-nuclear-cyberattack-21647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re.ac.uk/download/pdf/188590876.pdf" TargetMode="External"/><Relationship Id="rId11" Type="http://schemas.openxmlformats.org/officeDocument/2006/relationships/hyperlink" Target="https://www.opendemocracy.net/od-russia/pavel-k-baev/russia-is-spoiling-for-fight-in-middle-eas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transatlantic.sais-jhu.edu/publications/books/Smarter%20Power/Chapter%204%20brimmer.pdf" TargetMode="External"/><Relationship Id="rId4" Type="http://schemas.openxmlformats.org/officeDocument/2006/relationships/settings" Target="settings.xml"/><Relationship Id="rId9" Type="http://schemas.openxmlformats.org/officeDocument/2006/relationships/hyperlink" Target="https://www.un.org/pga/73/2018/10/25/report-of-the-international-court-of-justice/" TargetMode="External"/><Relationship Id="rId14" Type="http://schemas.openxmlformats.org/officeDocument/2006/relationships/hyperlink" Target="https://www.the-american-interest.com/2018/10/24/danger-falling-pow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13612</Words>
  <Characters>77592</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2021-11-20T18:30:00Z</dcterms:created>
  <dcterms:modified xsi:type="dcterms:W3CDTF">2021-11-20T18:50:00Z</dcterms:modified>
</cp:coreProperties>
</file>