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03EB3" w14:textId="685B42E0" w:rsidR="00A95652" w:rsidRDefault="00EE529D" w:rsidP="00EE529D">
      <w:pPr>
        <w:pStyle w:val="Heading2"/>
      </w:pPr>
      <w:r>
        <w:t>1NC</w:t>
      </w:r>
    </w:p>
    <w:p w14:paraId="664FC901" w14:textId="77777777" w:rsidR="00EE529D" w:rsidRDefault="00EE529D" w:rsidP="00EE529D">
      <w:pPr>
        <w:pStyle w:val="Heading3"/>
      </w:pPr>
      <w:r>
        <w:t>1NC – OFF</w:t>
      </w:r>
    </w:p>
    <w:p w14:paraId="1DDF2726" w14:textId="77777777" w:rsidR="00EE529D" w:rsidRDefault="00EE529D" w:rsidP="00EE529D">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4ED92FB" w14:textId="77777777" w:rsidR="00EE529D" w:rsidRPr="00D92843" w:rsidRDefault="00EE529D" w:rsidP="00EE529D">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792C672B" w14:textId="2AE229EA" w:rsidR="00EE529D" w:rsidRDefault="00EE529D" w:rsidP="00EE529D">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062D8093" w14:textId="5BC8354A" w:rsidR="005131C0" w:rsidRPr="00DE1E98" w:rsidRDefault="005131C0" w:rsidP="00DE1E98">
      <w:pPr>
        <w:pStyle w:val="Heading4"/>
      </w:pPr>
      <w:r w:rsidRPr="00DE1E98">
        <w:t xml:space="preserve">The Last line of 1AC Babcock definitively proves the violation – the </w:t>
      </w:r>
      <w:proofErr w:type="spellStart"/>
      <w:r w:rsidRPr="00DE1E98">
        <w:t>aff</w:t>
      </w:r>
      <w:proofErr w:type="spellEnd"/>
      <w:r w:rsidRPr="00DE1E98">
        <w:t xml:space="preserve"> creates things external to the resolution like limited use of private property, </w:t>
      </w:r>
      <w:r w:rsidR="00DE1E98" w:rsidRPr="00DE1E98">
        <w:t xml:space="preserve">tradable property rights, and the creation of a management regime in outer space </w:t>
      </w:r>
    </w:p>
    <w:p w14:paraId="7F1AF2E3" w14:textId="629EEE6C" w:rsidR="005131C0" w:rsidRDefault="005131C0" w:rsidP="005131C0">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416EB1CD" w14:textId="40F39E18" w:rsidR="005131C0" w:rsidRDefault="005131C0" w:rsidP="005131C0">
      <w:pPr>
        <w:rPr>
          <w:rStyle w:val="StyleUnderline"/>
        </w:rPr>
      </w:pPr>
      <w:r w:rsidRPr="005131C0">
        <w:t xml:space="preserve">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PTD, therefore, protects the “people’s common heritage,”518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5131C0">
        <w:rPr>
          <w:rStyle w:val="StyleUnderline"/>
          <w:highlight w:val="green"/>
        </w:rPr>
        <w:t>Modifying</w:t>
      </w:r>
      <w:r w:rsidRPr="005131C0">
        <w:rPr>
          <w:rStyle w:val="StyleUnderline"/>
        </w:rPr>
        <w:t xml:space="preserve"> the </w:t>
      </w:r>
      <w:r w:rsidRPr="005131C0">
        <w:rPr>
          <w:rStyle w:val="StyleUnderline"/>
          <w:highlight w:val="green"/>
        </w:rPr>
        <w:t>doctrine to allow limited use of private property management approaches</w:t>
      </w:r>
      <w:r w:rsidRPr="005131C0">
        <w:rPr>
          <w:rStyle w:val="StyleUnderline"/>
        </w:rPr>
        <w:t xml:space="preserve">, like </w:t>
      </w:r>
      <w:r w:rsidRPr="005131C0">
        <w:rPr>
          <w:rStyle w:val="StyleUnderline"/>
          <w:highlight w:val="green"/>
        </w:rPr>
        <w:t>tradable development claims</w:t>
      </w:r>
      <w:r w:rsidRPr="005131C0">
        <w:rPr>
          <w:rStyle w:val="StyleUnderline"/>
        </w:rPr>
        <w:t xml:space="preserve">, might buffer that effect—a form of </w:t>
      </w:r>
      <w:r w:rsidRPr="005131C0">
        <w:rPr>
          <w:rStyle w:val="StyleUnderline"/>
          <w:highlight w:val="green"/>
        </w:rPr>
        <w:t>overlapping hybridity between one type of property, a commons, and a management regime from another, private property, enabled by application of the PTD.</w:t>
      </w:r>
    </w:p>
    <w:p w14:paraId="36F339AC" w14:textId="0810E7FD" w:rsidR="00DE1E98" w:rsidRPr="00DE1E98" w:rsidRDefault="00DE1E98" w:rsidP="00DE1E98">
      <w:pPr>
        <w:pStyle w:val="Heading4"/>
      </w:pPr>
      <w:r w:rsidRPr="00DE1E98">
        <w:t xml:space="preserve">Here's another recutting of </w:t>
      </w:r>
      <w:proofErr w:type="spellStart"/>
      <w:r w:rsidRPr="00DE1E98">
        <w:t>babcock</w:t>
      </w:r>
      <w:proofErr w:type="spellEnd"/>
      <w:r w:rsidRPr="00DE1E98">
        <w:t xml:space="preserve"> that proves they require a ton of steps external to the plan</w:t>
      </w:r>
    </w:p>
    <w:p w14:paraId="1B00B9A3" w14:textId="065CF36C" w:rsidR="00DE1E98" w:rsidRPr="00D20A4B" w:rsidRDefault="00DE1E98" w:rsidP="00DE1E98">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5D04C4DA" w14:textId="3EEBC911" w:rsidR="00DE1E98" w:rsidRPr="00DE1E98" w:rsidRDefault="00DE1E98" w:rsidP="005131C0">
      <w:pPr>
        <w:rPr>
          <w:szCs w:val="24"/>
        </w:rPr>
      </w:pPr>
      <w:r w:rsidRPr="004A6BF4">
        <w:rPr>
          <w:szCs w:val="24"/>
        </w:rPr>
        <w:t xml:space="preserve">Definitions of space </w:t>
      </w:r>
      <w:r w:rsidRPr="00DE1E98">
        <w:rPr>
          <w:szCs w:val="24"/>
        </w:rPr>
        <w:t xml:space="preserve">sustainability </w:t>
      </w:r>
      <w:r w:rsidRPr="00DE1E98">
        <w:rPr>
          <w:rStyle w:val="StyleUnderline"/>
          <w:szCs w:val="24"/>
          <w:u w:val="none"/>
        </w:rPr>
        <w:t xml:space="preserve">The Secure World Foundation defines </w:t>
      </w:r>
      <w:r w:rsidRPr="00DE1E98">
        <w:rPr>
          <w:rStyle w:val="StyleUnderline"/>
          <w:b/>
          <w:bCs/>
          <w:szCs w:val="24"/>
        </w:rPr>
        <w:t>space</w:t>
      </w:r>
      <w:r w:rsidRPr="00DE1E98">
        <w:rPr>
          <w:rStyle w:val="StyleUnderline"/>
          <w:szCs w:val="24"/>
        </w:rPr>
        <w:t xml:space="preserve"> </w:t>
      </w:r>
      <w:r w:rsidRPr="00DE1E98">
        <w:rPr>
          <w:rStyle w:val="StyleUnderline"/>
          <w:b/>
          <w:bCs/>
          <w:szCs w:val="24"/>
        </w:rPr>
        <w:t>sustainability</w:t>
      </w:r>
      <w:r w:rsidRPr="00DE1E98">
        <w:rPr>
          <w:rStyle w:val="StyleUnderline"/>
          <w:szCs w:val="24"/>
        </w:rPr>
        <w:t xml:space="preserve"> </w:t>
      </w:r>
      <w:r w:rsidRPr="00DE1E98">
        <w:rPr>
          <w:rStyle w:val="StyleUnderline"/>
          <w:szCs w:val="24"/>
          <w:u w:val="none"/>
        </w:rPr>
        <w:t>as</w:t>
      </w:r>
      <w:r w:rsidRPr="00DE1E98">
        <w:rPr>
          <w:rStyle w:val="StyleUnderline"/>
          <w:szCs w:val="24"/>
        </w:rPr>
        <w:t xml:space="preserve"> “ensuring that all humanity can continue to use outer space for peaceful purposes and </w:t>
      </w:r>
      <w:r w:rsidRPr="00DE1E98">
        <w:rPr>
          <w:rStyle w:val="StyleUnderline"/>
          <w:szCs w:val="24"/>
          <w:u w:val="none"/>
        </w:rPr>
        <w:t>socioeconomic</w:t>
      </w:r>
      <w:r w:rsidRPr="00DE1E98">
        <w:rPr>
          <w:rStyle w:val="StyleUnderline"/>
          <w:szCs w:val="24"/>
        </w:rPr>
        <w:t xml:space="preserve"> benefit</w:t>
      </w:r>
      <w:r w:rsidRPr="00DE1E98">
        <w:rPr>
          <w:szCs w:val="24"/>
        </w:rPr>
        <w:t xml:space="preserve">.”39 </w:t>
      </w:r>
      <w:r w:rsidRPr="00DE1E98">
        <w:rPr>
          <w:rStyle w:val="StyleUnderline"/>
          <w:szCs w:val="24"/>
          <w:u w:val="none"/>
        </w:rPr>
        <w:t>It is also described as “the ability of all humanity to</w:t>
      </w:r>
      <w:r w:rsidRPr="00DE1E98">
        <w:rPr>
          <w:szCs w:val="24"/>
        </w:rPr>
        <w:t xml:space="preserve"> </w:t>
      </w:r>
      <w:r w:rsidRPr="00DE1E98">
        <w:rPr>
          <w:rStyle w:val="Emphasis"/>
          <w:b w:val="0"/>
          <w:bCs/>
          <w:szCs w:val="24"/>
          <w:u w:val="none"/>
        </w:rPr>
        <w:t>continue to use outer space for peaceful purposes</w:t>
      </w:r>
      <w:r w:rsidRPr="00DE1E98">
        <w:rPr>
          <w:szCs w:val="24"/>
        </w:rPr>
        <w:t xml:space="preserve"> </w:t>
      </w:r>
      <w:r w:rsidRPr="00DE1E98">
        <w:rPr>
          <w:rStyle w:val="StyleUnderline"/>
          <w:szCs w:val="24"/>
          <w:u w:val="none"/>
        </w:rPr>
        <w:t>and socioeconomic benefit</w:t>
      </w:r>
      <w:r w:rsidRPr="00DE1E98">
        <w:rPr>
          <w:rStyle w:val="StyleUnderline"/>
          <w:szCs w:val="24"/>
        </w:rPr>
        <w:t xml:space="preserve"> over the </w:t>
      </w:r>
      <w:r w:rsidRPr="00DE1E98">
        <w:rPr>
          <w:rStyle w:val="StyleUnderline"/>
          <w:b/>
          <w:bCs/>
          <w:szCs w:val="24"/>
        </w:rPr>
        <w:t>long</w:t>
      </w:r>
      <w:r w:rsidRPr="00DE1E98">
        <w:rPr>
          <w:rStyle w:val="StyleUnderline"/>
          <w:szCs w:val="24"/>
        </w:rPr>
        <w:t xml:space="preserve"> </w:t>
      </w:r>
      <w:r w:rsidRPr="00DE1E98">
        <w:rPr>
          <w:rStyle w:val="StyleUnderline"/>
          <w:b/>
          <w:bCs/>
          <w:szCs w:val="24"/>
        </w:rPr>
        <w:t>term</w:t>
      </w:r>
      <w:r w:rsidRPr="00DE1E98">
        <w:rPr>
          <w:szCs w:val="24"/>
        </w:rPr>
        <w:t xml:space="preserve">.” It is proposed that, </w:t>
      </w:r>
      <w:r w:rsidRPr="00DE1E98">
        <w:rPr>
          <w:rStyle w:val="StyleUnderline"/>
          <w:szCs w:val="24"/>
          <w:u w:val="none"/>
        </w:rPr>
        <w:t xml:space="preserve">read together, these broad definitions take as their premise that: </w:t>
      </w:r>
      <w:r w:rsidRPr="00DE1E98">
        <w:rPr>
          <w:rStyle w:val="StyleUnderline"/>
          <w:szCs w:val="24"/>
        </w:rPr>
        <w:t xml:space="preserve">(1) all </w:t>
      </w:r>
      <w:r w:rsidRPr="00DE1E98">
        <w:rPr>
          <w:rStyle w:val="Emphasis"/>
          <w:szCs w:val="24"/>
        </w:rPr>
        <w:t xml:space="preserve">humanity </w:t>
      </w:r>
      <w:r w:rsidRPr="00DE1E98">
        <w:rPr>
          <w:rStyle w:val="Emphasis"/>
          <w:b w:val="0"/>
          <w:bCs/>
          <w:szCs w:val="24"/>
        </w:rPr>
        <w:t xml:space="preserve">thus far is </w:t>
      </w:r>
      <w:r w:rsidRPr="00DE1E98">
        <w:rPr>
          <w:rStyle w:val="Emphasis"/>
          <w:szCs w:val="24"/>
        </w:rPr>
        <w:t>using space for peaceful purposes</w:t>
      </w:r>
      <w:r w:rsidRPr="00DE1E98">
        <w:rPr>
          <w:rStyle w:val="StyleUnderline"/>
          <w:szCs w:val="24"/>
        </w:rPr>
        <w:t xml:space="preserve"> </w:t>
      </w:r>
      <w:r w:rsidRPr="00DE1E98">
        <w:rPr>
          <w:rStyle w:val="StyleUnderline"/>
          <w:szCs w:val="24"/>
          <w:u w:val="none"/>
        </w:rPr>
        <w:t xml:space="preserve">and for socioeconomic benefit; </w:t>
      </w:r>
      <w:r w:rsidRPr="00DE1E98">
        <w:rPr>
          <w:rStyle w:val="StyleUnderline"/>
          <w:szCs w:val="24"/>
        </w:rPr>
        <w:t>(2) this use is</w:t>
      </w:r>
      <w:r w:rsidRPr="00DE1E98">
        <w:rPr>
          <w:szCs w:val="24"/>
        </w:rPr>
        <w:t xml:space="preserve"> </w:t>
      </w:r>
      <w:r w:rsidRPr="00DE1E98">
        <w:rPr>
          <w:rStyle w:val="Emphasis"/>
          <w:szCs w:val="24"/>
        </w:rPr>
        <w:t>threatened</w:t>
      </w:r>
      <w:r w:rsidRPr="00DE1E98">
        <w:rPr>
          <w:rStyle w:val="StyleUnderline"/>
          <w:szCs w:val="24"/>
          <w:u w:val="none"/>
        </w:rPr>
        <w:t xml:space="preserve">; </w:t>
      </w:r>
      <w:r w:rsidRPr="00DE1E98">
        <w:rPr>
          <w:rStyle w:val="StyleUnderline"/>
          <w:szCs w:val="24"/>
        </w:rPr>
        <w:t>(3) measures must be taken to</w:t>
      </w:r>
      <w:r w:rsidRPr="00DE1E98">
        <w:rPr>
          <w:szCs w:val="24"/>
        </w:rPr>
        <w:t xml:space="preserve"> </w:t>
      </w:r>
      <w:r w:rsidRPr="00DE1E98">
        <w:rPr>
          <w:rStyle w:val="Emphasis"/>
          <w:szCs w:val="24"/>
        </w:rPr>
        <w:t>protect it</w:t>
      </w:r>
      <w:r w:rsidRPr="00DE1E98">
        <w:rPr>
          <w:rStyle w:val="StyleUnderline"/>
          <w:szCs w:val="24"/>
          <w:u w:val="none"/>
        </w:rPr>
        <w:t xml:space="preserve">; and </w:t>
      </w:r>
      <w:r w:rsidRPr="00DE1E98">
        <w:rPr>
          <w:rStyle w:val="StyleUnderline"/>
          <w:szCs w:val="24"/>
        </w:rPr>
        <w:t>(4) all humanity currently possesses the ability</w:t>
      </w:r>
      <w:r w:rsidRPr="00DE1E98">
        <w:rPr>
          <w:rStyle w:val="StyleUnderline"/>
          <w:szCs w:val="24"/>
          <w:u w:val="none"/>
        </w:rPr>
        <w:t>, in the sense of having a skill or the</w:t>
      </w:r>
      <w:r w:rsidRPr="00DE1E98">
        <w:rPr>
          <w:rStyle w:val="StyleUnderline"/>
          <w:szCs w:val="24"/>
        </w:rPr>
        <w:t xml:space="preserve"> capacity</w:t>
      </w:r>
      <w:r w:rsidRPr="00DE1E98">
        <w:rPr>
          <w:rStyle w:val="StyleUnderline"/>
          <w:szCs w:val="24"/>
          <w:u w:val="none"/>
        </w:rPr>
        <w:t>,</w:t>
      </w:r>
      <w:r w:rsidRPr="00DE1E98">
        <w:rPr>
          <w:rStyle w:val="StyleUnderline"/>
          <w:szCs w:val="24"/>
        </w:rPr>
        <w:t xml:space="preserve"> to ensure space sustainability for peaceful purposes. </w:t>
      </w:r>
      <w:r w:rsidRPr="00DE1E98">
        <w:rPr>
          <w:rStyle w:val="StyleUnderline"/>
          <w:szCs w:val="24"/>
          <w:u w:val="none"/>
        </w:rPr>
        <w:t xml:space="preserve">Under this conceptualization, the </w:t>
      </w:r>
      <w:r w:rsidRPr="00DE1E98">
        <w:rPr>
          <w:rStyle w:val="Emphasis"/>
          <w:b w:val="0"/>
          <w:bCs/>
          <w:szCs w:val="24"/>
          <w:u w:val="none"/>
        </w:rPr>
        <w:t>negative effect</w:t>
      </w:r>
      <w:r w:rsidRPr="00DE1E98">
        <w:rPr>
          <w:szCs w:val="24"/>
        </w:rPr>
        <w:t xml:space="preserve"> </w:t>
      </w:r>
      <w:r w:rsidRPr="00DE1E98">
        <w:rPr>
          <w:rStyle w:val="StyleUnderline"/>
          <w:szCs w:val="24"/>
          <w:u w:val="none"/>
        </w:rPr>
        <w:t xml:space="preserve">of not using space sustainably is primarily </w:t>
      </w:r>
      <w:r w:rsidRPr="00DE1E98">
        <w:rPr>
          <w:rStyle w:val="Emphasis"/>
          <w:b w:val="0"/>
          <w:bCs/>
          <w:szCs w:val="24"/>
          <w:u w:val="none"/>
        </w:rPr>
        <w:t>economic</w:t>
      </w:r>
      <w:r w:rsidRPr="00DE1E98">
        <w:rPr>
          <w:szCs w:val="24"/>
        </w:rPr>
        <w:t xml:space="preserve">.40 </w:t>
      </w:r>
      <w:r w:rsidRPr="00DE1E98">
        <w:rPr>
          <w:rStyle w:val="StyleUnderline"/>
          <w:szCs w:val="24"/>
          <w:u w:val="none"/>
        </w:rPr>
        <w:t>Bearing in mind the</w:t>
      </w:r>
      <w:r w:rsidRPr="00DE1E98">
        <w:rPr>
          <w:rStyle w:val="StyleUnderline"/>
          <w:szCs w:val="24"/>
        </w:rPr>
        <w:t xml:space="preserve"> governmental origins</w:t>
      </w:r>
      <w:r w:rsidRPr="004A6BF4">
        <w:rPr>
          <w:rStyle w:val="StyleUnderline"/>
          <w:szCs w:val="24"/>
        </w:rPr>
        <w:t xml:space="preserve"> of </w:t>
      </w:r>
      <w:r w:rsidRPr="004A6BF4">
        <w:rPr>
          <w:rStyle w:val="Emphasis"/>
          <w:szCs w:val="24"/>
        </w:rPr>
        <w:t>space exploitation</w:t>
      </w:r>
      <w:r w:rsidRPr="004A6BF4">
        <w:rPr>
          <w:rStyle w:val="StyleUnderline"/>
          <w:szCs w:val="24"/>
          <w:u w:val="none"/>
        </w:rPr>
        <w:t>,</w:t>
      </w:r>
      <w:r w:rsidRPr="004A6BF4">
        <w:rPr>
          <w:szCs w:val="24"/>
        </w:rPr>
        <w:t xml:space="preserve"> where market economics did not play a primary role in decision making, the growing focus on the economic perspective in space affairs acknowledges Carolyn Deere’s opinion that </w:t>
      </w:r>
      <w:r w:rsidRPr="004A6BF4">
        <w:rPr>
          <w:rStyle w:val="StyleUnderline"/>
          <w:szCs w:val="24"/>
          <w:u w:val="none"/>
        </w:rPr>
        <w:t>problems emerge in the international domain from an absence of powerful economic interests</w:t>
      </w:r>
      <w:r w:rsidRPr="004A6BF4">
        <w:rPr>
          <w:szCs w:val="24"/>
        </w:rPr>
        <w:t xml:space="preserve">.41 Of course, </w:t>
      </w:r>
      <w:r w:rsidRPr="004A6BF4">
        <w:rPr>
          <w:rStyle w:val="StyleUnderline"/>
          <w:szCs w:val="24"/>
        </w:rPr>
        <w:t>as more space applications are developed</w:t>
      </w:r>
      <w:r w:rsidRPr="004A6BF4">
        <w:rPr>
          <w:rStyle w:val="StyleUnderline"/>
          <w:szCs w:val="24"/>
          <w:u w:val="none"/>
        </w:rPr>
        <w:t xml:space="preserve">, </w:t>
      </w:r>
      <w:r w:rsidRPr="004A6BF4">
        <w:rPr>
          <w:rStyle w:val="StyleUnderline"/>
          <w:szCs w:val="24"/>
        </w:rPr>
        <w:t xml:space="preserve">economic interests </w:t>
      </w:r>
      <w:r w:rsidRPr="00DE1E98">
        <w:rPr>
          <w:rStyle w:val="StyleUnderline"/>
          <w:szCs w:val="24"/>
        </w:rPr>
        <w:t xml:space="preserve">become more prevalent in that market protectionism then underlies the rationales for many positions taken. Space sustainability is also conceptualized as </w:t>
      </w:r>
      <w:r w:rsidRPr="00DE1E98">
        <w:rPr>
          <w:rStyle w:val="Emphasis"/>
          <w:szCs w:val="24"/>
        </w:rPr>
        <w:t>defining good behavior</w:t>
      </w:r>
      <w:r w:rsidRPr="00DE1E98">
        <w:rPr>
          <w:szCs w:val="24"/>
        </w:rPr>
        <w:t xml:space="preserve">, </w:t>
      </w:r>
      <w:r w:rsidRPr="00DE1E98">
        <w:rPr>
          <w:rStyle w:val="StyleUnderline"/>
          <w:szCs w:val="24"/>
          <w:u w:val="none"/>
        </w:rPr>
        <w:t xml:space="preserve">its </w:t>
      </w:r>
      <w:r w:rsidRPr="00DE1E98">
        <w:rPr>
          <w:rStyle w:val="Emphasis"/>
          <w:b w:val="0"/>
          <w:bCs/>
          <w:szCs w:val="24"/>
          <w:u w:val="none"/>
        </w:rPr>
        <w:t>boundaries</w:t>
      </w:r>
      <w:r w:rsidRPr="00DE1E98">
        <w:rPr>
          <w:rStyle w:val="StyleUnderline"/>
          <w:szCs w:val="24"/>
          <w:u w:val="none"/>
        </w:rPr>
        <w:t xml:space="preserve">, </w:t>
      </w:r>
      <w:r w:rsidRPr="00DE1E98">
        <w:rPr>
          <w:rStyle w:val="StyleUnderline"/>
          <w:szCs w:val="24"/>
        </w:rPr>
        <w:t xml:space="preserve">and </w:t>
      </w:r>
      <w:r w:rsidRPr="00DE1E98">
        <w:rPr>
          <w:rStyle w:val="Emphasis"/>
          <w:szCs w:val="24"/>
        </w:rPr>
        <w:t>disincentives for negative behavior</w:t>
      </w:r>
      <w:r w:rsidRPr="00DE1E98">
        <w:rPr>
          <w:szCs w:val="24"/>
        </w:rPr>
        <w:t xml:space="preserve"> </w:t>
      </w:r>
      <w:r w:rsidRPr="00DE1E98">
        <w:rPr>
          <w:rStyle w:val="StyleUnderline"/>
          <w:szCs w:val="24"/>
        </w:rPr>
        <w:t>in space</w:t>
      </w:r>
      <w:r w:rsidRPr="004A6BF4">
        <w:rPr>
          <w:szCs w:val="24"/>
        </w:rPr>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rPr>
          <w:szCs w:val="24"/>
        </w:rPr>
        <w:t xml:space="preserve">.43 Some notable examples follow: </w:t>
      </w:r>
      <w:r w:rsidRPr="009D1A85">
        <w:rPr>
          <w:rStyle w:val="StyleUnderline"/>
        </w:rPr>
        <w:t xml:space="preserve">An </w:t>
      </w:r>
      <w:r w:rsidRPr="009D1A85">
        <w:rPr>
          <w:rStyle w:val="StyleUnderline"/>
          <w:highlight w:val="cyan"/>
        </w:rPr>
        <w:t>International Code of Conduct</w:t>
      </w:r>
      <w:r w:rsidRPr="004A6BF4">
        <w:rPr>
          <w:szCs w:val="24"/>
        </w:rPr>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Depending on the forum for </w:t>
      </w:r>
      <w:r w:rsidRPr="00DE1E98">
        <w:rPr>
          <w:rStyle w:val="StyleUnderline"/>
        </w:rPr>
        <w:t>discussion and in line with the previously mentioned initiatives, the</w:t>
      </w:r>
      <w:r w:rsidRPr="00DE1E98">
        <w:rPr>
          <w:rStyle w:val="StyleUnderline"/>
          <w:szCs w:val="24"/>
        </w:rPr>
        <w:t xml:space="preserve"> concept of space sustainability is also used </w:t>
      </w:r>
      <w:r w:rsidRPr="00DE1E98">
        <w:rPr>
          <w:rStyle w:val="Emphasis"/>
          <w:szCs w:val="24"/>
        </w:rPr>
        <w:t>interchangeab</w:t>
      </w:r>
      <w:r w:rsidRPr="00DE1E98">
        <w:rPr>
          <w:rStyle w:val="Emphasis"/>
          <w:b w:val="0"/>
          <w:bCs/>
          <w:szCs w:val="24"/>
        </w:rPr>
        <w:t>ly</w:t>
      </w:r>
      <w:r w:rsidRPr="00DE1E98">
        <w:rPr>
          <w:szCs w:val="24"/>
        </w:rPr>
        <w:t xml:space="preserve"> </w:t>
      </w:r>
      <w:r w:rsidRPr="00DE1E98">
        <w:rPr>
          <w:rStyle w:val="StyleUnderline"/>
          <w:szCs w:val="24"/>
        </w:rPr>
        <w:t xml:space="preserve">with </w:t>
      </w:r>
      <w:r w:rsidRPr="00DE1E98">
        <w:rPr>
          <w:rStyle w:val="StyleUnderline"/>
          <w:szCs w:val="24"/>
          <w:u w:val="none"/>
        </w:rPr>
        <w:t>the following:</w:t>
      </w:r>
      <w:r w:rsidRPr="00DE1E98">
        <w:rPr>
          <w:rStyle w:val="StyleUnderline"/>
          <w:szCs w:val="24"/>
        </w:rPr>
        <w:t xml:space="preserve"> (1) </w:t>
      </w:r>
      <w:r w:rsidRPr="00DE1E98">
        <w:rPr>
          <w:rStyle w:val="Emphasis"/>
          <w:szCs w:val="24"/>
        </w:rPr>
        <w:t>space security</w:t>
      </w:r>
      <w:r w:rsidRPr="00DE1E98">
        <w:rPr>
          <w:rStyle w:val="StyleUnderline"/>
          <w:szCs w:val="24"/>
          <w:u w:val="none"/>
        </w:rPr>
        <w:t>, which entails</w:t>
      </w:r>
      <w:r w:rsidRPr="00DE1E98">
        <w:rPr>
          <w:rStyle w:val="StyleUnderline"/>
          <w:szCs w:val="24"/>
        </w:rPr>
        <w:t xml:space="preserve"> </w:t>
      </w:r>
      <w:r w:rsidRPr="00DE1E98">
        <w:rPr>
          <w:rStyle w:val="Emphasis"/>
          <w:szCs w:val="24"/>
        </w:rPr>
        <w:t>access to space</w:t>
      </w:r>
      <w:r w:rsidRPr="00DE1E98">
        <w:rPr>
          <w:szCs w:val="24"/>
        </w:rPr>
        <w:t xml:space="preserve"> </w:t>
      </w:r>
      <w:r w:rsidRPr="00DE1E98">
        <w:rPr>
          <w:rStyle w:val="StyleUnderline"/>
          <w:szCs w:val="24"/>
        </w:rPr>
        <w:t xml:space="preserve">and </w:t>
      </w:r>
      <w:r w:rsidRPr="00DE1E98">
        <w:rPr>
          <w:rStyle w:val="Emphasis"/>
          <w:szCs w:val="24"/>
        </w:rPr>
        <w:t xml:space="preserve">freedom </w:t>
      </w:r>
      <w:r w:rsidRPr="00DE1E98">
        <w:rPr>
          <w:rStyle w:val="Emphasis"/>
          <w:b w:val="0"/>
          <w:bCs/>
          <w:szCs w:val="24"/>
        </w:rPr>
        <w:t>from threats</w:t>
      </w:r>
      <w:r w:rsidRPr="00DE1E98">
        <w:rPr>
          <w:szCs w:val="24"/>
        </w:rPr>
        <w:t xml:space="preserve">;46 </w:t>
      </w:r>
      <w:r w:rsidRPr="00DE1E98">
        <w:rPr>
          <w:rStyle w:val="StyleUnderline"/>
          <w:szCs w:val="24"/>
        </w:rPr>
        <w:t xml:space="preserve">(2) space stability addressing </w:t>
      </w:r>
      <w:r w:rsidRPr="00DE1E98">
        <w:rPr>
          <w:rStyle w:val="Emphasis"/>
          <w:szCs w:val="24"/>
        </w:rPr>
        <w:t>s</w:t>
      </w:r>
      <w:r w:rsidRPr="00DE1E98">
        <w:rPr>
          <w:rStyle w:val="StyleUnderline"/>
          <w:szCs w:val="24"/>
        </w:rPr>
        <w:t xml:space="preserve">pace </w:t>
      </w:r>
      <w:r w:rsidRPr="00DE1E98">
        <w:rPr>
          <w:rStyle w:val="Emphasis"/>
          <w:szCs w:val="24"/>
        </w:rPr>
        <w:t>s</w:t>
      </w:r>
      <w:r w:rsidRPr="00DE1E98">
        <w:rPr>
          <w:rStyle w:val="StyleUnderline"/>
          <w:szCs w:val="24"/>
        </w:rPr>
        <w:t xml:space="preserve">ituational </w:t>
      </w:r>
      <w:r w:rsidRPr="00DE1E98">
        <w:rPr>
          <w:rStyle w:val="Emphasis"/>
          <w:szCs w:val="24"/>
        </w:rPr>
        <w:t>a</w:t>
      </w:r>
      <w:r w:rsidRPr="00DE1E98">
        <w:rPr>
          <w:rStyle w:val="StyleUnderline"/>
          <w:szCs w:val="24"/>
        </w:rPr>
        <w:t>wareness</w:t>
      </w:r>
      <w:r w:rsidRPr="00DE1E98">
        <w:rPr>
          <w:szCs w:val="24"/>
        </w:rPr>
        <w:t xml:space="preserve">;47 </w:t>
      </w:r>
      <w:r w:rsidRPr="00DE1E98">
        <w:rPr>
          <w:rStyle w:val="StyleUnderline"/>
          <w:szCs w:val="24"/>
        </w:rPr>
        <w:t xml:space="preserve">(3) space </w:t>
      </w:r>
      <w:r w:rsidRPr="00DE1E98">
        <w:rPr>
          <w:rStyle w:val="StyleUnderline"/>
          <w:b/>
          <w:bCs/>
          <w:szCs w:val="24"/>
        </w:rPr>
        <w:t>safety</w:t>
      </w:r>
      <w:r w:rsidRPr="00DE1E98">
        <w:rPr>
          <w:rStyle w:val="StyleUnderline"/>
          <w:szCs w:val="24"/>
        </w:rPr>
        <w:t xml:space="preserve">, which is </w:t>
      </w:r>
      <w:r w:rsidRPr="00DE1E98">
        <w:rPr>
          <w:rStyle w:val="StyleUnderline"/>
          <w:b/>
          <w:bCs/>
          <w:szCs w:val="24"/>
        </w:rPr>
        <w:t>protection</w:t>
      </w:r>
      <w:r w:rsidRPr="00DE1E98">
        <w:rPr>
          <w:rStyle w:val="StyleUnderline"/>
          <w:szCs w:val="24"/>
        </w:rPr>
        <w:t xml:space="preserve"> </w:t>
      </w:r>
      <w:r w:rsidRPr="00DE1E98">
        <w:rPr>
          <w:rStyle w:val="StyleUnderline"/>
          <w:b/>
          <w:bCs/>
          <w:szCs w:val="24"/>
        </w:rPr>
        <w:t>from</w:t>
      </w:r>
      <w:r w:rsidRPr="00DE1E98">
        <w:rPr>
          <w:rStyle w:val="StyleUnderline"/>
          <w:szCs w:val="24"/>
        </w:rPr>
        <w:t xml:space="preserve"> all unreasonable levels of </w:t>
      </w:r>
      <w:r w:rsidRPr="00DE1E98">
        <w:rPr>
          <w:rStyle w:val="StyleUnderline"/>
          <w:b/>
          <w:bCs/>
          <w:szCs w:val="24"/>
        </w:rPr>
        <w:t>risk</w:t>
      </w:r>
      <w:r w:rsidRPr="00DE1E98">
        <w:rPr>
          <w:szCs w:val="24"/>
        </w:rPr>
        <w:t xml:space="preserve"> (primarily protection of humans or human activities);48 </w:t>
      </w:r>
      <w:r w:rsidRPr="00DE1E98">
        <w:rPr>
          <w:rStyle w:val="StyleUnderline"/>
          <w:szCs w:val="24"/>
          <w:u w:val="none"/>
        </w:rPr>
        <w:t>and</w:t>
      </w:r>
      <w:r w:rsidRPr="00DE1E98">
        <w:rPr>
          <w:rStyle w:val="StyleUnderline"/>
          <w:szCs w:val="24"/>
        </w:rPr>
        <w:t xml:space="preserve"> (4) </w:t>
      </w:r>
      <w:r w:rsidRPr="00DE1E98">
        <w:rPr>
          <w:rStyle w:val="Emphasis"/>
          <w:szCs w:val="24"/>
        </w:rPr>
        <w:t>responsible uses</w:t>
      </w:r>
      <w:r w:rsidRPr="00DE1E98">
        <w:rPr>
          <w:rStyle w:val="StyleUnderline"/>
          <w:szCs w:val="24"/>
        </w:rPr>
        <w:t xml:space="preserve"> of space.</w:t>
      </w:r>
      <w:r w:rsidRPr="00DE1E98">
        <w:rPr>
          <w:szCs w:val="24"/>
        </w:rPr>
        <w:t xml:space="preserve">49 </w:t>
      </w:r>
      <w:r w:rsidRPr="00DE1E98">
        <w:rPr>
          <w:rStyle w:val="StyleUnderline"/>
        </w:rPr>
        <w:t>These all reflect the two components of space sustainability as described by the</w:t>
      </w:r>
      <w:r w:rsidRPr="009D1A85">
        <w:rPr>
          <w:rStyle w:val="StyleUnderline"/>
        </w:rPr>
        <w:t xml:space="preserv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w:t>
      </w:r>
      <w:r w:rsidRPr="004A6BF4">
        <w:rPr>
          <w:szCs w:val="24"/>
        </w:rPr>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rPr>
          <w:szCs w:val="24"/>
        </w:rPr>
        <w:t xml:space="preserve">. It must be acknowledged that </w:t>
      </w:r>
      <w:r w:rsidRPr="009D1A85">
        <w:rPr>
          <w:rStyle w:val="StyleUnderline"/>
        </w:rPr>
        <w:t>space sustainability, in this context, is severed from the ecological roots of sustainable development</w:t>
      </w:r>
      <w:r w:rsidRPr="004A6BF4">
        <w:rPr>
          <w:szCs w:val="24"/>
        </w:rPr>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rPr>
          <w:szCs w:val="24"/>
        </w:rPr>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rPr>
          <w:szCs w:val="24"/>
        </w:rPr>
        <w:t xml:space="preserve">”51 Based on this understanding, </w:t>
      </w:r>
      <w:r w:rsidRPr="004A6BF4">
        <w:rPr>
          <w:rStyle w:val="StyleUnderline"/>
          <w:szCs w:val="24"/>
          <w:u w:val="none"/>
        </w:rPr>
        <w:t>the current conception of and rationale for space sustainability ties more clearly to</w:t>
      </w:r>
      <w:r w:rsidRPr="004A6BF4">
        <w:rPr>
          <w:szCs w:val="24"/>
        </w:rPr>
        <w:t xml:space="preserve"> </w:t>
      </w:r>
      <w:r w:rsidRPr="004A6BF4">
        <w:rPr>
          <w:rStyle w:val="Emphasis"/>
          <w:b w:val="0"/>
          <w:bCs/>
          <w:szCs w:val="24"/>
          <w:u w:val="none"/>
        </w:rPr>
        <w:t>global security</w:t>
      </w:r>
      <w:r w:rsidRPr="004A6BF4">
        <w:rPr>
          <w:szCs w:val="24"/>
        </w:rPr>
        <w:t xml:space="preserve"> </w:t>
      </w:r>
      <w:r w:rsidRPr="004A6BF4">
        <w:rPr>
          <w:rStyle w:val="StyleUnderline"/>
          <w:szCs w:val="24"/>
          <w:u w:val="none"/>
        </w:rPr>
        <w:t xml:space="preserve">than to </w:t>
      </w:r>
      <w:r w:rsidRPr="004A6BF4">
        <w:rPr>
          <w:rStyle w:val="Emphasis"/>
          <w:b w:val="0"/>
          <w:bCs/>
          <w:szCs w:val="24"/>
          <w:u w:val="none"/>
        </w:rPr>
        <w:t>sustainable development</w:t>
      </w:r>
      <w:r w:rsidRPr="004A6BF4">
        <w:rPr>
          <w:rStyle w:val="StyleUnderline"/>
          <w:szCs w:val="24"/>
          <w:u w:val="none"/>
        </w:rPr>
        <w:t>. This logic emphasizes that “</w:t>
      </w:r>
      <w:r w:rsidRPr="00DE1E98">
        <w:rPr>
          <w:rStyle w:val="StyleUnderline"/>
          <w:szCs w:val="24"/>
          <w:highlight w:val="cyan"/>
        </w:rPr>
        <w:t>the more</w:t>
      </w:r>
      <w:r w:rsidRPr="004A6BF4">
        <w:rPr>
          <w:rStyle w:val="StyleUnderline"/>
          <w:szCs w:val="24"/>
        </w:rPr>
        <w:t xml:space="preserve"> different countries, </w:t>
      </w:r>
      <w:r w:rsidRPr="009D1A85">
        <w:rPr>
          <w:rStyle w:val="StyleUnderline"/>
          <w:szCs w:val="24"/>
          <w:highlight w:val="cyan"/>
        </w:rPr>
        <w:t>companies</w:t>
      </w:r>
      <w:r w:rsidRPr="004A6BF4">
        <w:rPr>
          <w:rStyle w:val="StyleUnderline"/>
          <w:szCs w:val="24"/>
        </w:rPr>
        <w:t xml:space="preserve">, and individuals </w:t>
      </w:r>
      <w:r w:rsidRPr="00DE1E98">
        <w:rPr>
          <w:rStyle w:val="StyleUnderline"/>
          <w:szCs w:val="24"/>
          <w:highlight w:val="cyan"/>
        </w:rPr>
        <w:t>depend on space</w:t>
      </w:r>
      <w:r w:rsidRPr="004A6BF4">
        <w:rPr>
          <w:rStyle w:val="StyleUnderline"/>
          <w:szCs w:val="24"/>
        </w:rPr>
        <w:t xml:space="preserve"> for a growing array of purposes</w:t>
      </w:r>
      <w:r w:rsidRPr="004A6BF4">
        <w:rPr>
          <w:rStyle w:val="StyleUnderline"/>
          <w:szCs w:val="24"/>
          <w:u w:val="none"/>
        </w:rPr>
        <w:t>, the</w:t>
      </w:r>
      <w:r w:rsidRPr="004A6BF4">
        <w:rPr>
          <w:rStyle w:val="StyleUnderline"/>
          <w:szCs w:val="24"/>
        </w:rPr>
        <w:t xml:space="preserve"> </w:t>
      </w:r>
      <w:r w:rsidRPr="00DE1E98">
        <w:rPr>
          <w:rStyle w:val="StyleUnderline"/>
          <w:szCs w:val="24"/>
          <w:highlight w:val="cyan"/>
        </w:rPr>
        <w:t>more they</w:t>
      </w:r>
      <w:r w:rsidRPr="004A6BF4">
        <w:rPr>
          <w:rStyle w:val="StyleUnderline"/>
          <w:szCs w:val="24"/>
        </w:rPr>
        <w:t xml:space="preserve"> </w:t>
      </w:r>
      <w:r w:rsidRPr="009D1A85">
        <w:rPr>
          <w:rStyle w:val="StyleUnderline"/>
          <w:szCs w:val="24"/>
          <w:highlight w:val="cyan"/>
        </w:rPr>
        <w:t>need</w:t>
      </w:r>
      <w:r w:rsidRPr="004A6BF4">
        <w:rPr>
          <w:szCs w:val="24"/>
        </w:rPr>
        <w:t xml:space="preserve"> </w:t>
      </w:r>
      <w:r w:rsidRPr="009D1A85">
        <w:rPr>
          <w:rStyle w:val="Emphasis"/>
          <w:b w:val="0"/>
          <w:bCs/>
          <w:szCs w:val="24"/>
          <w:highlight w:val="cyan"/>
        </w:rPr>
        <w:t>equitable</w:t>
      </w:r>
      <w:r w:rsidRPr="004A6BF4">
        <w:rPr>
          <w:rStyle w:val="Emphasis"/>
          <w:szCs w:val="24"/>
        </w:rPr>
        <w:t xml:space="preserve"> </w:t>
      </w:r>
      <w:r w:rsidRPr="009D1A85">
        <w:rPr>
          <w:rStyle w:val="Emphasis"/>
          <w:szCs w:val="24"/>
          <w:highlight w:val="cyan"/>
        </w:rPr>
        <w:t>rules</w:t>
      </w:r>
      <w:r w:rsidRPr="004A6BF4">
        <w:rPr>
          <w:rStyle w:val="StyleUnderline"/>
          <w:szCs w:val="24"/>
        </w:rPr>
        <w:t xml:space="preserve">, </w:t>
      </w:r>
      <w:r w:rsidRPr="004A6BF4">
        <w:rPr>
          <w:rStyle w:val="Emphasis"/>
          <w:b w:val="0"/>
          <w:bCs/>
          <w:szCs w:val="24"/>
        </w:rPr>
        <w:t>shared decision-making</w:t>
      </w:r>
      <w:r w:rsidRPr="004A6BF4">
        <w:rPr>
          <w:rStyle w:val="Emphasis"/>
          <w:szCs w:val="24"/>
        </w:rPr>
        <w:t xml:space="preserve"> </w:t>
      </w:r>
      <w:r w:rsidRPr="009D1A85">
        <w:rPr>
          <w:rStyle w:val="Emphasis"/>
          <w:szCs w:val="24"/>
          <w:highlight w:val="cyan"/>
        </w:rPr>
        <w:t>procedures</w:t>
      </w:r>
      <w:r w:rsidRPr="004A6BF4">
        <w:rPr>
          <w:szCs w:val="24"/>
        </w:rPr>
        <w:t xml:space="preserve">, </w:t>
      </w:r>
      <w:r w:rsidRPr="009D1A85">
        <w:rPr>
          <w:rStyle w:val="StyleUnderline"/>
          <w:szCs w:val="24"/>
          <w:highlight w:val="cyan"/>
        </w:rPr>
        <w:t>and</w:t>
      </w:r>
      <w:r w:rsidRPr="004A6BF4">
        <w:rPr>
          <w:rStyle w:val="StyleUnderline"/>
          <w:szCs w:val="24"/>
        </w:rPr>
        <w:t xml:space="preserve"> </w:t>
      </w:r>
      <w:r w:rsidRPr="004A6BF4">
        <w:rPr>
          <w:rStyle w:val="Emphasis"/>
          <w:b w:val="0"/>
          <w:bCs/>
          <w:szCs w:val="24"/>
        </w:rPr>
        <w:t>effective</w:t>
      </w:r>
      <w:r w:rsidRPr="004A6BF4">
        <w:rPr>
          <w:rStyle w:val="Emphasis"/>
          <w:szCs w:val="24"/>
        </w:rPr>
        <w:t xml:space="preserve"> </w:t>
      </w:r>
      <w:r w:rsidRPr="009D1A85">
        <w:rPr>
          <w:rStyle w:val="Emphasis"/>
          <w:szCs w:val="24"/>
          <w:highlight w:val="cyan"/>
        </w:rPr>
        <w:t>compliance mechanisms</w:t>
      </w:r>
      <w:r w:rsidRPr="004A6BF4">
        <w:rPr>
          <w:szCs w:val="24"/>
        </w:rPr>
        <w:t xml:space="preserve"> </w:t>
      </w:r>
      <w:r w:rsidRPr="00DE1E98">
        <w:rPr>
          <w:rStyle w:val="StyleUnderline"/>
          <w:szCs w:val="24"/>
          <w:highlight w:val="cyan"/>
        </w:rPr>
        <w:t>to</w:t>
      </w:r>
      <w:r w:rsidRPr="004A6BF4">
        <w:rPr>
          <w:rStyle w:val="StyleUnderline"/>
          <w:szCs w:val="24"/>
        </w:rPr>
        <w:t xml:space="preserve"> </w:t>
      </w:r>
      <w:r w:rsidRPr="004A6BF4">
        <w:rPr>
          <w:rStyle w:val="StyleUnderline"/>
          <w:b/>
          <w:bCs/>
          <w:szCs w:val="24"/>
        </w:rPr>
        <w:t>maximize</w:t>
      </w:r>
      <w:r w:rsidRPr="004A6BF4">
        <w:rPr>
          <w:rStyle w:val="StyleUnderline"/>
          <w:szCs w:val="24"/>
        </w:rPr>
        <w:t xml:space="preserve"> the </w:t>
      </w:r>
      <w:r w:rsidRPr="004A6BF4">
        <w:rPr>
          <w:rStyle w:val="StyleUnderline"/>
          <w:b/>
          <w:bCs/>
          <w:szCs w:val="24"/>
        </w:rPr>
        <w:t>benefits</w:t>
      </w:r>
      <w:r w:rsidRPr="004A6BF4">
        <w:rPr>
          <w:rStyle w:val="StyleUnderline"/>
          <w:szCs w:val="24"/>
        </w:rPr>
        <w:t xml:space="preserve"> that they all can gain from space, while </w:t>
      </w:r>
      <w:r w:rsidRPr="00DE1E98">
        <w:rPr>
          <w:rStyle w:val="StyleUnderline"/>
          <w:highlight w:val="cyan"/>
        </w:rPr>
        <w:t>minimizing risks from irresponsible space behaviors or deliberate interference</w:t>
      </w:r>
      <w:r w:rsidRPr="004A6BF4">
        <w:rPr>
          <w:szCs w:val="24"/>
        </w:rPr>
        <w:t xml:space="preserve"> with legitimate space activities.”52 While it is acknowledged that such a need exists, </w:t>
      </w:r>
      <w:r w:rsidRPr="004A6BF4">
        <w:rPr>
          <w:rStyle w:val="StyleUnderline"/>
          <w:szCs w:val="24"/>
          <w:u w:val="none"/>
        </w:rPr>
        <w:t>the difficulty in reaching agreement on how to bring it about is one reason why some states are more focused on producing a dialogue on long-term sustainability</w:t>
      </w:r>
      <w:r w:rsidRPr="004A6BF4">
        <w:rPr>
          <w:szCs w:val="24"/>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szCs w:val="24"/>
        </w:rPr>
        <w:t xml:space="preserve">To minimize </w:t>
      </w:r>
      <w:r w:rsidRPr="004A6BF4">
        <w:rPr>
          <w:rStyle w:val="StyleUnderline"/>
          <w:szCs w:val="24"/>
          <w:u w:val="none"/>
        </w:rPr>
        <w:t>some of the</w:t>
      </w:r>
      <w:r w:rsidRPr="004A6BF4">
        <w:rPr>
          <w:rStyle w:val="StyleUnderline"/>
          <w:szCs w:val="24"/>
        </w:rPr>
        <w:t xml:space="preserve"> risks of non-sustainable space use</w:t>
      </w:r>
      <w:r w:rsidRPr="004A6BF4">
        <w:rPr>
          <w:rStyle w:val="StyleUnderline"/>
          <w:szCs w:val="24"/>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includes enabling research into potential solutions to the problem of space </w:t>
      </w:r>
      <w:proofErr w:type="gramStart"/>
      <w:r w:rsidRPr="008334BA">
        <w:rPr>
          <w:rStyle w:val="StyleUnderline"/>
          <w:highlight w:val="cyan"/>
        </w:rPr>
        <w:t>debris, and</w:t>
      </w:r>
      <w:proofErr w:type="gramEnd"/>
      <w:r w:rsidRPr="008334BA">
        <w:rPr>
          <w:rStyle w:val="StyleUnderline"/>
          <w:highlight w:val="cyan"/>
        </w:rPr>
        <w:t xml:space="preserve"> enhancing transparency and cooperation among states</w:t>
      </w:r>
      <w:r w:rsidRPr="004A6BF4">
        <w:rPr>
          <w:rStyle w:val="StyleUnderline"/>
          <w:szCs w:val="24"/>
        </w:rPr>
        <w:t>.</w:t>
      </w:r>
      <w:r w:rsidRPr="004A6BF4">
        <w:rPr>
          <w:szCs w:val="24"/>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w:t>
      </w:r>
      <w:r w:rsidRPr="00DE1E98">
        <w:rPr>
          <w:szCs w:val="24"/>
        </w:rPr>
        <w:t xml:space="preserve">code of conduct in space, setting the stage for future space governance models. </w:t>
      </w:r>
      <w:r w:rsidRPr="00DE1E98">
        <w:rPr>
          <w:rStyle w:val="Emphasis"/>
          <w:b w:val="0"/>
          <w:bCs/>
          <w:szCs w:val="24"/>
        </w:rPr>
        <w:t>These proposals follow the logic of sustainability for global security</w:t>
      </w:r>
      <w:r w:rsidRPr="00DE1E98">
        <w:rPr>
          <w:rStyle w:val="StyleUnderline"/>
          <w:b/>
          <w:bCs/>
          <w:szCs w:val="24"/>
        </w:rPr>
        <w:t xml:space="preserve">. </w:t>
      </w:r>
      <w:r w:rsidRPr="00DE1E98">
        <w:rPr>
          <w:rStyle w:val="StyleUnderline"/>
          <w:szCs w:val="24"/>
          <w:u w:val="none"/>
        </w:rPr>
        <w:t>While this logic is in line with the dominant conceptualization of benefit sharing and freedom of outer space,</w:t>
      </w:r>
      <w:r w:rsidRPr="00DE1E98">
        <w:rPr>
          <w:szCs w:val="24"/>
        </w:rPr>
        <w:t xml:space="preserve"> the position taken in this article is that </w:t>
      </w:r>
      <w:r w:rsidRPr="00DE1E98">
        <w:rPr>
          <w:rStyle w:val="Emphasis"/>
          <w:b w:val="0"/>
          <w:bCs/>
          <w:szCs w:val="24"/>
        </w:rPr>
        <w:t>it</w:t>
      </w:r>
      <w:r w:rsidRPr="00DE1E98">
        <w:rPr>
          <w:rStyle w:val="Emphasis"/>
          <w:szCs w:val="24"/>
        </w:rPr>
        <w:t xml:space="preserve"> does not </w:t>
      </w:r>
      <w:r w:rsidRPr="00DE1E98">
        <w:rPr>
          <w:rStyle w:val="Emphasis"/>
          <w:b w:val="0"/>
          <w:bCs/>
          <w:szCs w:val="24"/>
        </w:rPr>
        <w:t>adequately</w:t>
      </w:r>
      <w:r w:rsidRPr="00DE1E98">
        <w:rPr>
          <w:rStyle w:val="Emphasis"/>
          <w:szCs w:val="24"/>
        </w:rPr>
        <w:t xml:space="preserve"> speak to sustainability</w:t>
      </w:r>
      <w:r w:rsidRPr="00DE1E98">
        <w:rPr>
          <w:szCs w:val="24"/>
        </w:rPr>
        <w:t xml:space="preserve"> </w:t>
      </w:r>
      <w:r w:rsidRPr="00DE1E98">
        <w:rPr>
          <w:rStyle w:val="StyleUnderline"/>
          <w:szCs w:val="24"/>
          <w:u w:val="none"/>
        </w:rPr>
        <w:t>from the perspective of</w:t>
      </w:r>
      <w:r w:rsidRPr="00DE1E98">
        <w:rPr>
          <w:rStyle w:val="StyleUnderline"/>
          <w:b/>
          <w:bCs/>
          <w:szCs w:val="24"/>
          <w:u w:val="none"/>
        </w:rPr>
        <w:t xml:space="preserve"> </w:t>
      </w:r>
      <w:r w:rsidRPr="00DE1E98">
        <w:rPr>
          <w:rStyle w:val="Emphasis"/>
          <w:b w:val="0"/>
          <w:bCs/>
          <w:szCs w:val="24"/>
          <w:u w:val="none"/>
        </w:rPr>
        <w:t>aspirant space states</w:t>
      </w:r>
      <w:r w:rsidRPr="00DE1E98">
        <w:rPr>
          <w:rStyle w:val="StyleUnderline"/>
          <w:szCs w:val="24"/>
          <w:u w:val="none"/>
        </w:rPr>
        <w:t xml:space="preserve">. </w:t>
      </w:r>
      <w:r w:rsidRPr="00DE1E98">
        <w:rPr>
          <w:rStyle w:val="StyleUnderline"/>
          <w:szCs w:val="24"/>
        </w:rPr>
        <w:t>To do so requires a</w:t>
      </w:r>
      <w:r w:rsidRPr="00DE1E98">
        <w:rPr>
          <w:szCs w:val="24"/>
        </w:rPr>
        <w:t xml:space="preserve"> </w:t>
      </w:r>
      <w:r w:rsidRPr="00DE1E98">
        <w:rPr>
          <w:rStyle w:val="Emphasis"/>
          <w:b w:val="0"/>
          <w:bCs/>
          <w:szCs w:val="24"/>
        </w:rPr>
        <w:t>significantly broader discussion</w:t>
      </w:r>
      <w:r w:rsidRPr="00DE1E98">
        <w:rPr>
          <w:szCs w:val="24"/>
        </w:rPr>
        <w:t xml:space="preserve"> </w:t>
      </w:r>
      <w:r w:rsidRPr="00DE1E98">
        <w:rPr>
          <w:rStyle w:val="StyleUnderline"/>
          <w:szCs w:val="24"/>
          <w:u w:val="none"/>
        </w:rPr>
        <w:t>and</w:t>
      </w:r>
      <w:r w:rsidRPr="00DE1E98">
        <w:rPr>
          <w:rStyle w:val="StyleUnderline"/>
          <w:szCs w:val="24"/>
        </w:rPr>
        <w:t xml:space="preserve"> solutions aimed towards </w:t>
      </w:r>
      <w:r w:rsidRPr="00DE1E98">
        <w:rPr>
          <w:rStyle w:val="Emphasis"/>
          <w:szCs w:val="24"/>
        </w:rPr>
        <w:t xml:space="preserve">aligning space law </w:t>
      </w:r>
      <w:r w:rsidRPr="00DE1E98">
        <w:rPr>
          <w:rStyle w:val="Emphasis"/>
          <w:b w:val="0"/>
          <w:bCs/>
          <w:szCs w:val="24"/>
          <w:u w:val="none"/>
        </w:rPr>
        <w:t>and policy</w:t>
      </w:r>
      <w:r w:rsidRPr="00DE1E98">
        <w:rPr>
          <w:rStyle w:val="Emphasis"/>
          <w:szCs w:val="24"/>
        </w:rPr>
        <w:t xml:space="preserve"> with </w:t>
      </w:r>
      <w:r w:rsidRPr="00DE1E98">
        <w:rPr>
          <w:rStyle w:val="Emphasis"/>
          <w:b w:val="0"/>
          <w:bCs/>
          <w:szCs w:val="24"/>
          <w:u w:val="none"/>
        </w:rPr>
        <w:t>the</w:t>
      </w:r>
      <w:r w:rsidRPr="00DE1E98">
        <w:rPr>
          <w:rStyle w:val="Emphasis"/>
          <w:szCs w:val="24"/>
        </w:rPr>
        <w:t xml:space="preserve"> sustainable development paradigm</w:t>
      </w:r>
      <w:r w:rsidRPr="00DE1E98">
        <w:rPr>
          <w:rStyle w:val="StyleUnderline"/>
          <w:szCs w:val="24"/>
          <w:u w:val="none"/>
        </w:rPr>
        <w:t>, if understood as being an</w:t>
      </w:r>
      <w:r w:rsidRPr="00DE1E98">
        <w:rPr>
          <w:rStyle w:val="StyleUnderline"/>
          <w:szCs w:val="24"/>
        </w:rPr>
        <w:t xml:space="preserve"> </w:t>
      </w:r>
      <w:r w:rsidRPr="00DE1E98">
        <w:rPr>
          <w:rStyle w:val="Emphasis"/>
          <w:b w:val="0"/>
          <w:bCs/>
          <w:szCs w:val="24"/>
        </w:rPr>
        <w:t>inclusive paradigm</w:t>
      </w:r>
      <w:r w:rsidRPr="00DE1E98">
        <w:rPr>
          <w:szCs w:val="24"/>
        </w:rPr>
        <w:t xml:space="preserve"> </w:t>
      </w:r>
      <w:r w:rsidRPr="00DE1E98">
        <w:rPr>
          <w:rStyle w:val="StyleUnderline"/>
          <w:szCs w:val="24"/>
          <w:u w:val="none"/>
        </w:rPr>
        <w:t>and</w:t>
      </w:r>
      <w:r w:rsidRPr="00DE1E98">
        <w:rPr>
          <w:rStyle w:val="StyleUnderline"/>
          <w:szCs w:val="24"/>
        </w:rPr>
        <w:t xml:space="preserve"> not focused on the </w:t>
      </w:r>
      <w:r w:rsidRPr="00DE1E98">
        <w:rPr>
          <w:rStyle w:val="Emphasis"/>
          <w:szCs w:val="24"/>
        </w:rPr>
        <w:t>individualistic</w:t>
      </w:r>
      <w:r w:rsidRPr="00DE1E98">
        <w:rPr>
          <w:rStyle w:val="Emphasis"/>
          <w:b w:val="0"/>
          <w:bCs/>
          <w:szCs w:val="24"/>
        </w:rPr>
        <w:t>/self-interested</w:t>
      </w:r>
      <w:r w:rsidRPr="00DE1E98">
        <w:rPr>
          <w:rStyle w:val="StyleUnderline"/>
          <w:szCs w:val="24"/>
        </w:rPr>
        <w:t xml:space="preserve"> nature of the </w:t>
      </w:r>
      <w:r w:rsidRPr="00DE1E98">
        <w:rPr>
          <w:rStyle w:val="Emphasis"/>
          <w:szCs w:val="24"/>
        </w:rPr>
        <w:t>current conception</w:t>
      </w:r>
      <w:r w:rsidRPr="00DE1E98">
        <w:rPr>
          <w:szCs w:val="24"/>
        </w:rPr>
        <w:t xml:space="preserve"> </w:t>
      </w:r>
      <w:r w:rsidRPr="00DE1E98">
        <w:rPr>
          <w:rStyle w:val="StyleUnderline"/>
          <w:szCs w:val="24"/>
        </w:rPr>
        <w:t>of sustainable development.</w:t>
      </w:r>
      <w:r w:rsidRPr="00DE1E98">
        <w:rPr>
          <w:szCs w:val="24"/>
        </w:rPr>
        <w:t xml:space="preserve"> </w:t>
      </w:r>
      <w:r w:rsidRPr="00DE1E98">
        <w:rPr>
          <w:rStyle w:val="StyleUnderline"/>
          <w:szCs w:val="24"/>
        </w:rPr>
        <w:t xml:space="preserve">A systemic, sustainable development law approach calls for a </w:t>
      </w:r>
      <w:r w:rsidRPr="00DE1E98">
        <w:rPr>
          <w:rStyle w:val="Emphasis"/>
          <w:szCs w:val="24"/>
        </w:rPr>
        <w:t>conscious engagement</w:t>
      </w:r>
      <w:r w:rsidRPr="00DE1E98">
        <w:rPr>
          <w:szCs w:val="24"/>
        </w:rPr>
        <w:t xml:space="preserve"> </w:t>
      </w:r>
      <w:r w:rsidRPr="00DE1E98">
        <w:rPr>
          <w:rStyle w:val="StyleUnderline"/>
          <w:szCs w:val="24"/>
        </w:rPr>
        <w:t xml:space="preserve">with the web of overlapping social, environmental, cultural, and legal frameworks, </w:t>
      </w:r>
      <w:r w:rsidRPr="00DE1E98">
        <w:rPr>
          <w:rStyle w:val="StyleUnderline"/>
          <w:szCs w:val="24"/>
          <w:u w:val="none"/>
        </w:rPr>
        <w:t>as well as</w:t>
      </w:r>
      <w:r w:rsidRPr="00DE1E98">
        <w:rPr>
          <w:rStyle w:val="StyleUnderline"/>
          <w:szCs w:val="24"/>
        </w:rPr>
        <w:t xml:space="preserve"> cultural considerations, economic policies, expectations, players, and interests</w:t>
      </w:r>
      <w:r w:rsidRPr="00DE1E98">
        <w:rPr>
          <w:szCs w:val="24"/>
        </w:rPr>
        <w:t>.54 Bearing in mind current U.S. space policy,55 such a broad</w:t>
      </w:r>
      <w:r w:rsidRPr="004A6BF4">
        <w:rPr>
          <w:szCs w:val="24"/>
        </w:rPr>
        <w:t xml:space="preserve">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szCs w:val="24"/>
          <w:u w:val="none"/>
        </w:rPr>
        <w:t>sustainability is rendered to threats and risks to satellite operations</w:t>
      </w:r>
      <w:r w:rsidRPr="004A6BF4">
        <w:rPr>
          <w:szCs w:val="24"/>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rPr>
          <w:szCs w:val="24"/>
        </w:rPr>
        <w:t>Earth, and</w:t>
      </w:r>
      <w:proofErr w:type="gramEnd"/>
      <w:r w:rsidRPr="004A6BF4">
        <w:rPr>
          <w:szCs w:val="24"/>
        </w:rPr>
        <w:t xml:space="preserve"> prompts a discussion of value to emerging and aspirant space actors. Otherwise, </w:t>
      </w:r>
      <w:r w:rsidRPr="004A6BF4">
        <w:rPr>
          <w:rStyle w:val="StyleUnderline"/>
          <w:szCs w:val="24"/>
          <w:u w:val="none"/>
        </w:rPr>
        <w:t xml:space="preserve">the </w:t>
      </w:r>
      <w:r w:rsidRPr="004A6BF4">
        <w:rPr>
          <w:rStyle w:val="Emphasis"/>
          <w:b w:val="0"/>
          <w:bCs/>
          <w:szCs w:val="24"/>
          <w:u w:val="none"/>
        </w:rPr>
        <w:t>dominant conceptualization</w:t>
      </w:r>
      <w:r w:rsidRPr="004A6BF4">
        <w:rPr>
          <w:rStyle w:val="StyleUnderline"/>
          <w:szCs w:val="24"/>
          <w:u w:val="none"/>
        </w:rPr>
        <w:t xml:space="preserve"> of space sustainability removes any </w:t>
      </w:r>
      <w:r w:rsidRPr="004A6BF4">
        <w:rPr>
          <w:rStyle w:val="Emphasis"/>
          <w:b w:val="0"/>
          <w:bCs/>
          <w:szCs w:val="24"/>
          <w:u w:val="none"/>
        </w:rPr>
        <w:t>focus</w:t>
      </w:r>
      <w:r w:rsidRPr="004A6BF4">
        <w:rPr>
          <w:rStyle w:val="StyleUnderline"/>
          <w:szCs w:val="24"/>
          <w:u w:val="none"/>
        </w:rPr>
        <w:t xml:space="preserve"> upon providing for the </w:t>
      </w:r>
      <w:r w:rsidRPr="004A6BF4">
        <w:rPr>
          <w:rStyle w:val="Emphasis"/>
          <w:b w:val="0"/>
          <w:bCs/>
          <w:szCs w:val="24"/>
          <w:u w:val="none"/>
        </w:rPr>
        <w:t>needs of those not among the most advanced space nations</w:t>
      </w:r>
      <w:r w:rsidRPr="004A6BF4">
        <w:rPr>
          <w:szCs w:val="24"/>
        </w:rPr>
        <w:t xml:space="preserve">. This problem is highlighted in Peter and Rathgeber’s definition of space sustainability: </w:t>
      </w:r>
      <w:r w:rsidRPr="004A6BF4">
        <w:rPr>
          <w:rStyle w:val="StyleUnderline"/>
          <w:szCs w:val="24"/>
          <w:u w:val="none"/>
        </w:rPr>
        <w:t>Sustainable space activities can be seen as activities</w:t>
      </w:r>
      <w:r w:rsidRPr="004A6BF4">
        <w:rPr>
          <w:szCs w:val="24"/>
        </w:rPr>
        <w:t xml:space="preserve"> (in space, from space, through space and towards space) </w:t>
      </w:r>
      <w:r w:rsidRPr="004A6BF4">
        <w:rPr>
          <w:rStyle w:val="StyleUnderline"/>
          <w:szCs w:val="24"/>
          <w:u w:val="none"/>
        </w:rPr>
        <w:t>that meet the needs of the</w:t>
      </w:r>
      <w:r w:rsidRPr="004A6BF4">
        <w:rPr>
          <w:szCs w:val="24"/>
        </w:rPr>
        <w:t xml:space="preserve"> </w:t>
      </w:r>
      <w:r w:rsidRPr="004A6BF4">
        <w:rPr>
          <w:rStyle w:val="Emphasis"/>
          <w:b w:val="0"/>
          <w:bCs/>
          <w:szCs w:val="24"/>
          <w:u w:val="none"/>
        </w:rPr>
        <w:t>present space actors</w:t>
      </w:r>
      <w:r w:rsidRPr="004A6BF4">
        <w:rPr>
          <w:szCs w:val="24"/>
        </w:rPr>
        <w:t xml:space="preserve"> without comprising the ability of future generations to meet their own needs of performing space related operations safely.57 Peter and Rathgeber claim that </w:t>
      </w:r>
      <w:r w:rsidRPr="004A6BF4">
        <w:rPr>
          <w:rStyle w:val="StyleUnderline"/>
          <w:szCs w:val="24"/>
          <w:u w:val="none"/>
        </w:rPr>
        <w:t xml:space="preserve">the emergence of </w:t>
      </w:r>
      <w:r w:rsidRPr="004A6BF4">
        <w:rPr>
          <w:rStyle w:val="Emphasis"/>
          <w:b w:val="0"/>
          <w:bCs/>
          <w:szCs w:val="24"/>
          <w:u w:val="none"/>
        </w:rPr>
        <w:t>new institutional space actors</w:t>
      </w:r>
      <w:r w:rsidRPr="00DE1E98">
        <w:rPr>
          <w:szCs w:val="24"/>
        </w:rPr>
        <w:t xml:space="preserve">, particularly from the south, </w:t>
      </w:r>
      <w:r w:rsidRPr="00DE1E98">
        <w:rPr>
          <w:rStyle w:val="StyleUnderline"/>
          <w:szCs w:val="24"/>
          <w:u w:val="none"/>
        </w:rPr>
        <w:t xml:space="preserve">is putting a greater pressure on the space environment and that the participation of the south in space sustainability efforts is </w:t>
      </w:r>
      <w:r w:rsidRPr="00DE1E98">
        <w:rPr>
          <w:rStyle w:val="Emphasis"/>
          <w:b w:val="0"/>
          <w:bCs/>
          <w:szCs w:val="24"/>
          <w:u w:val="none"/>
        </w:rPr>
        <w:t>unsatisfactory</w:t>
      </w:r>
      <w:r w:rsidRPr="00DE1E98">
        <w:rPr>
          <w:szCs w:val="24"/>
        </w:rPr>
        <w:t xml:space="preserve">.58 </w:t>
      </w:r>
      <w:r w:rsidRPr="00DE1E98">
        <w:rPr>
          <w:rStyle w:val="StyleUnderline"/>
        </w:rPr>
        <w:t>Yet, the role of less-advanced nations in sustainability initiatives is more so on the receiving end in that advanced nations seek to engage newcomers to space during the early phase of the development of future directives and codes of conduct for sustainable space activities; that is, not really to seek their input, but to ensure compliance by the less-advanced nations.59 Their space activities are judged as either threats to or consistent with space sustainability, rather than as part of articulating the content of space sustainability.60</w:t>
      </w:r>
      <w:r w:rsidRPr="00DE1E98">
        <w:rPr>
          <w:szCs w:val="24"/>
        </w:rPr>
        <w:t xml:space="preserve"> </w:t>
      </w:r>
      <w:r w:rsidRPr="00DE1E98">
        <w:rPr>
          <w:rStyle w:val="StyleUnderline"/>
        </w:rPr>
        <w:t>This indicates that, for national space programs of established space nations, a truly international focus on space sustainability is not a priority. 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w:t>
      </w:r>
      <w:r w:rsidRPr="00D20A4B">
        <w:rPr>
          <w:rStyle w:val="StyleUnderline"/>
        </w:rPr>
        <w:t xml:space="preserve">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rPr>
          <w:szCs w:val="24"/>
        </w:rPr>
        <w:t xml:space="preserve">62 Paragraph 3 is fundamental and truly revealing when read in the light of the analysis of Schrogl.63 </w:t>
      </w:r>
      <w:proofErr w:type="spellStart"/>
      <w:r w:rsidRPr="004A6BF4">
        <w:rPr>
          <w:szCs w:val="24"/>
        </w:rPr>
        <w:t>Schrogl</w:t>
      </w:r>
      <w:proofErr w:type="spellEnd"/>
      <w:r w:rsidRPr="004A6BF4">
        <w:rPr>
          <w:szCs w:val="24"/>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77EE178" w14:textId="72C91120" w:rsidR="00EE529D" w:rsidRPr="003915B7" w:rsidRDefault="00EE529D" w:rsidP="00EE529D">
      <w:pPr>
        <w:pStyle w:val="Heading4"/>
      </w:pPr>
      <w:r>
        <w:t xml:space="preserve">2] </w:t>
      </w:r>
      <w:r>
        <w:rPr>
          <w:u w:val="single"/>
        </w:rPr>
        <w:t>Violation</w:t>
      </w:r>
      <w:r>
        <w:t xml:space="preserve"> – </w:t>
      </w:r>
      <w:r>
        <w:t xml:space="preserve">a] </w:t>
      </w:r>
      <w:r>
        <w:t xml:space="preserve">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i.e. the treating of Space </w:t>
      </w:r>
      <w:r>
        <w:t xml:space="preserve">under the public trust </w:t>
      </w:r>
      <w:proofErr w:type="gramStart"/>
      <w:r>
        <w:t xml:space="preserve">doctrine </w:t>
      </w:r>
      <w:r>
        <w:t xml:space="preserve"> </w:t>
      </w:r>
      <w:r>
        <w:t>b</w:t>
      </w:r>
      <w:proofErr w:type="gramEnd"/>
      <w:r>
        <w:t xml:space="preserve">] the </w:t>
      </w:r>
      <w:proofErr w:type="spellStart"/>
      <w:r>
        <w:t>aff</w:t>
      </w:r>
      <w:proofErr w:type="spellEnd"/>
      <w:r>
        <w:t xml:space="preserve"> creates a new property rights regime to manage private property claims</w:t>
      </w:r>
    </w:p>
    <w:p w14:paraId="199C9462" w14:textId="77777777" w:rsidR="00EE529D" w:rsidRDefault="00EE529D" w:rsidP="00EE529D">
      <w:pPr>
        <w:pStyle w:val="Heading4"/>
      </w:pPr>
      <w:r>
        <w:t xml:space="preserve">3] </w:t>
      </w:r>
      <w:r>
        <w:rPr>
          <w:u w:val="single"/>
        </w:rPr>
        <w:t>Standards</w:t>
      </w:r>
      <w:r>
        <w:t xml:space="preserve"> – </w:t>
      </w:r>
    </w:p>
    <w:p w14:paraId="26F53AA3" w14:textId="77777777" w:rsidR="00EE529D" w:rsidRPr="003915B7" w:rsidRDefault="00EE529D" w:rsidP="00EE529D">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28D73A2F" w14:textId="73BD30D3" w:rsidR="00EE529D" w:rsidRDefault="00EE529D" w:rsidP="00EE529D">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w:t>
      </w:r>
      <w:r w:rsidR="005131C0">
        <w:t>Public Trust</w:t>
      </w:r>
      <w:r>
        <w:t>” approach solves.</w:t>
      </w:r>
    </w:p>
    <w:p w14:paraId="63DFF50A" w14:textId="0BA099C6" w:rsidR="00EE529D" w:rsidRDefault="00EE529D" w:rsidP="00EE529D">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w:t>
      </w:r>
      <w:r w:rsidR="005131C0">
        <w:t>creation of new property rights regimes</w:t>
      </w:r>
      <w:r w:rsidRPr="000E3034">
        <w:t xml:space="preserve"> ISNT INTRINSICALLY a reduction on Private Property in Space, it involves actions like creating a governance system AND redistribution/cooperation which is the I/L to their </w:t>
      </w:r>
      <w:r w:rsidR="005131C0">
        <w:t>advantages</w:t>
      </w:r>
      <w:r w:rsidRPr="000E3034">
        <w:t xml:space="preserve"> - both of which are voters for Limits and Predictability</w:t>
      </w:r>
      <w:r w:rsidR="005131C0">
        <w:t xml:space="preserve"> – independently their plan text allows them to delink out of all core generics like space mining good or bad since you can just shift the way that private property rights works</w:t>
      </w:r>
    </w:p>
    <w:p w14:paraId="2B37F1A2" w14:textId="096F741A" w:rsidR="00DE1E98" w:rsidRPr="00DE1E98" w:rsidRDefault="00DE1E98" w:rsidP="00DE1E98">
      <w:r>
        <w:t>Fairness is a voting issue because debates a game and needs fair rules to evaluate it and educations a voting issue because it’s the only reason for why this activity is useful in the first place</w:t>
      </w:r>
    </w:p>
    <w:p w14:paraId="21C863EA" w14:textId="77777777" w:rsidR="00EE529D" w:rsidRPr="003915B7" w:rsidRDefault="00EE529D" w:rsidP="00EE529D">
      <w:pPr>
        <w:pStyle w:val="Heading4"/>
      </w:pPr>
      <w:r>
        <w:t xml:space="preserve">4] </w:t>
      </w:r>
      <w:r>
        <w:rPr>
          <w:u w:val="single"/>
        </w:rPr>
        <w:t>TVA</w:t>
      </w:r>
      <w:r>
        <w:t xml:space="preserve"> – just defend that space appropriation is bad.</w:t>
      </w:r>
    </w:p>
    <w:p w14:paraId="1FADD556" w14:textId="77777777" w:rsidR="00EE529D" w:rsidRDefault="00EE529D" w:rsidP="00EE529D">
      <w:pPr>
        <w:pStyle w:val="Heading4"/>
      </w:pPr>
      <w:r>
        <w:t xml:space="preserve">a] Topicality is </w:t>
      </w:r>
      <w:r>
        <w:rPr>
          <w:u w:val="single"/>
        </w:rPr>
        <w:t>Drop the Debater</w:t>
      </w:r>
      <w:r>
        <w:t xml:space="preserve"> – it’s a fundamental baseline for debate-ability.</w:t>
      </w:r>
    </w:p>
    <w:p w14:paraId="6ADE0919" w14:textId="77777777" w:rsidR="00EE529D" w:rsidRDefault="00EE529D" w:rsidP="00EE529D">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3100183" w14:textId="77777777" w:rsidR="00EE529D" w:rsidRPr="00EE529D" w:rsidRDefault="00EE529D" w:rsidP="00EE529D">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21073EE" w14:textId="77777777" w:rsidR="000A2D2D" w:rsidRDefault="000A2D2D" w:rsidP="000A2D2D">
      <w:pPr>
        <w:pStyle w:val="Heading3"/>
      </w:pPr>
      <w:r>
        <w:t>1NC – OFF</w:t>
      </w:r>
    </w:p>
    <w:p w14:paraId="34CBCB0F" w14:textId="22CA6D8C" w:rsidR="00174C0D" w:rsidRPr="00174C0D" w:rsidRDefault="00174C0D" w:rsidP="00174C0D">
      <w:pPr>
        <w:pStyle w:val="Heading4"/>
      </w:pPr>
      <w:r>
        <w:t>Xi’s regime is stable now, but its success depends on strong growth and private sector development.</w:t>
      </w:r>
    </w:p>
    <w:p w14:paraId="5C3C54E4" w14:textId="517C9E25" w:rsidR="000A2D2D" w:rsidRPr="00C43880" w:rsidRDefault="000A2D2D" w:rsidP="000A2D2D">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11918A18" w14:textId="77777777" w:rsidR="000A2D2D" w:rsidRPr="00607D72" w:rsidRDefault="000A2D2D" w:rsidP="000A2D2D">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76B7757" w14:textId="77777777" w:rsidR="000A2D2D" w:rsidRPr="00607D72" w:rsidRDefault="000A2D2D" w:rsidP="000A2D2D">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0CDF610" w14:textId="77777777" w:rsidR="000A2D2D" w:rsidRDefault="000A2D2D" w:rsidP="000A2D2D">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86572CB" w14:textId="77777777" w:rsidR="000A2D2D" w:rsidRDefault="000A2D2D" w:rsidP="000A2D2D">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6F1AB50" w14:textId="77777777" w:rsidR="000A2D2D" w:rsidRDefault="000A2D2D" w:rsidP="000A2D2D">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30460689" w14:textId="77777777" w:rsidR="000A2D2D" w:rsidRPr="00BC42E1" w:rsidRDefault="000A2D2D" w:rsidP="000A2D2D">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97593F5" w14:textId="77777777" w:rsidR="000A2D2D" w:rsidRPr="00473116" w:rsidRDefault="000A2D2D" w:rsidP="000A2D2D">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EB9DDD7" w14:textId="77777777" w:rsidR="000A2D2D" w:rsidRPr="00761F18" w:rsidRDefault="000A2D2D" w:rsidP="000A2D2D">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B807804" w14:textId="77777777" w:rsidR="000A2D2D" w:rsidRPr="00BC42E1" w:rsidRDefault="000A2D2D" w:rsidP="000A2D2D">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A89157B" w14:textId="77777777" w:rsidR="000A2D2D" w:rsidRPr="00BC42E1" w:rsidRDefault="000A2D2D" w:rsidP="000A2D2D">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0809FC55" w14:textId="77777777" w:rsidR="000A2D2D" w:rsidRPr="00BC42E1" w:rsidRDefault="000A2D2D" w:rsidP="000A2D2D">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02220AE5" w14:textId="77777777" w:rsidR="000A2D2D" w:rsidRPr="00BC42E1" w:rsidRDefault="000A2D2D" w:rsidP="000A2D2D">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F08A7A3" w14:textId="77777777" w:rsidR="000A2D2D" w:rsidRPr="00761F18" w:rsidRDefault="000A2D2D" w:rsidP="000A2D2D">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3A141E1D" w14:textId="77777777" w:rsidR="000A2D2D" w:rsidRPr="00BC42E1" w:rsidRDefault="000A2D2D" w:rsidP="000A2D2D">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0D41FB8" w14:textId="77777777" w:rsidR="000A2D2D" w:rsidRPr="00BE438B" w:rsidRDefault="000A2D2D" w:rsidP="000A2D2D">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54D19FDF" w14:textId="77777777" w:rsidR="000A2D2D" w:rsidRPr="006D6491" w:rsidRDefault="000A2D2D" w:rsidP="000A2D2D">
      <w:r w:rsidRPr="006D6491">
        <w:t>Making friends</w:t>
      </w:r>
    </w:p>
    <w:p w14:paraId="08EF198A" w14:textId="77777777" w:rsidR="000A2D2D" w:rsidRPr="00BC42E1" w:rsidRDefault="000A2D2D" w:rsidP="000A2D2D">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57B36958" w14:textId="77777777" w:rsidR="000A2D2D" w:rsidRPr="000834BA" w:rsidRDefault="000A2D2D" w:rsidP="000A2D2D">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18DD473D" w14:textId="77777777" w:rsidR="000A2D2D" w:rsidRPr="00BC42E1" w:rsidRDefault="000A2D2D" w:rsidP="000A2D2D">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7C02A2B5" w14:textId="77777777" w:rsidR="000A2D2D" w:rsidRPr="00FF5CF0" w:rsidRDefault="000A2D2D" w:rsidP="000A2D2D">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C28F8C3" w14:textId="77777777" w:rsidR="000A2D2D" w:rsidRDefault="000A2D2D" w:rsidP="000A2D2D">
      <w:pPr>
        <w:pStyle w:val="Heading4"/>
      </w:pPr>
      <w:r>
        <w:t>Shifts in regime perception threatens CCP’s legitimacy from nationalist hardliners</w:t>
      </w:r>
    </w:p>
    <w:p w14:paraId="1ADBFFD3" w14:textId="77777777" w:rsidR="000A2D2D" w:rsidRPr="00F82438" w:rsidRDefault="000A2D2D" w:rsidP="000A2D2D">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4F1F0DC" w14:textId="77777777" w:rsidR="000A2D2D" w:rsidRPr="00F64DA8" w:rsidRDefault="000A2D2D" w:rsidP="000A2D2D">
      <w:pPr>
        <w:rPr>
          <w:sz w:val="16"/>
          <w:szCs w:val="24"/>
        </w:rPr>
      </w:pPr>
      <w:r w:rsidRPr="00B6331F">
        <w:rPr>
          <w:rStyle w:val="StyleUnderline"/>
          <w:szCs w:val="24"/>
        </w:rPr>
        <w:t>Public support</w:t>
      </w:r>
      <w:r w:rsidRPr="00F64DA8">
        <w:rPr>
          <w:sz w:val="16"/>
          <w:szCs w:val="24"/>
        </w:rPr>
        <w:t>—or the appearance of it—</w:t>
      </w:r>
      <w:r w:rsidRPr="00B6331F">
        <w:rPr>
          <w:rStyle w:val="StyleUnderline"/>
          <w:szCs w:val="24"/>
        </w:rPr>
        <w:t>matters to many autocracies.</w:t>
      </w:r>
      <w:r w:rsidRPr="00F64DA8">
        <w:rPr>
          <w:sz w:val="16"/>
          <w:szCs w:val="24"/>
        </w:rPr>
        <w:t xml:space="preserve"> As </w:t>
      </w:r>
      <w:proofErr w:type="spellStart"/>
      <w:r w:rsidRPr="00F64DA8">
        <w:rPr>
          <w:sz w:val="16"/>
          <w:szCs w:val="24"/>
        </w:rPr>
        <w:t>Ithiel</w:t>
      </w:r>
      <w:proofErr w:type="spellEnd"/>
      <w:r w:rsidRPr="00F64DA8">
        <w:rPr>
          <w:sz w:val="16"/>
          <w:szCs w:val="24"/>
        </w:rPr>
        <w:t xml:space="preserve"> de Sola Pool writes, </w:t>
      </w:r>
      <w:r w:rsidRPr="00B6331F">
        <w:rPr>
          <w:rStyle w:val="StyleUnderline"/>
          <w:szCs w:val="24"/>
        </w:rPr>
        <w:t>modern dictatorships are “</w:t>
      </w:r>
      <w:r w:rsidRPr="00B6331F">
        <w:rPr>
          <w:rStyle w:val="Emphasis"/>
          <w:szCs w:val="24"/>
        </w:rPr>
        <w:t>highly conscious of public opinion</w:t>
      </w:r>
      <w:r w:rsidRPr="00B6331F">
        <w:rPr>
          <w:rStyle w:val="StyleUnderline"/>
          <w:szCs w:val="24"/>
        </w:rPr>
        <w:t xml:space="preserve"> and </w:t>
      </w:r>
      <w:r w:rsidRPr="00F64DA8">
        <w:rPr>
          <w:rStyle w:val="Emphasis"/>
          <w:szCs w:val="24"/>
        </w:rPr>
        <w:t>make major efforts to affect it</w:t>
      </w:r>
      <w:r w:rsidRPr="00F64DA8">
        <w:rPr>
          <w:rStyle w:val="StyleUnderline"/>
          <w:szCs w:val="24"/>
        </w:rPr>
        <w:t>.”</w:t>
      </w:r>
      <w:r w:rsidRPr="00F64DA8">
        <w:rPr>
          <w:szCs w:val="24"/>
          <w:u w:val="single"/>
        </w:rPr>
        <w:t xml:space="preserve">6 </w:t>
      </w:r>
      <w:r w:rsidRPr="00F64DA8">
        <w:rPr>
          <w:rStyle w:val="StyleUnderline"/>
          <w:szCs w:val="24"/>
        </w:rPr>
        <w:t>Mao</w:t>
      </w:r>
      <w:r w:rsidRPr="00F64DA8">
        <w:rPr>
          <w:szCs w:val="24"/>
          <w:u w:val="single"/>
        </w:rPr>
        <w:t xml:space="preserve"> Zedong </w:t>
      </w:r>
      <w:r w:rsidRPr="00F64DA8">
        <w:rPr>
          <w:rStyle w:val="StyleUnderline"/>
          <w:szCs w:val="24"/>
        </w:rPr>
        <w:t>told</w:t>
      </w:r>
      <w:r w:rsidRPr="00F64DA8">
        <w:rPr>
          <w:szCs w:val="24"/>
          <w:u w:val="single"/>
        </w:rPr>
        <w:t xml:space="preserve"> his </w:t>
      </w:r>
      <w:r w:rsidRPr="00F64DA8">
        <w:rPr>
          <w:rStyle w:val="StyleUnderline"/>
          <w:szCs w:val="24"/>
        </w:rPr>
        <w:t>comrades: “When you make revolution, you must first manage public opinion.”</w:t>
      </w:r>
      <w:r w:rsidRPr="00F64DA8">
        <w:rPr>
          <w:szCs w:val="24"/>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szCs w:val="24"/>
        </w:rPr>
        <w:t xml:space="preserve"> ouster often weigh heavily on autocrats seeking to maximize their tenure in office.</w:t>
      </w:r>
      <w:r w:rsidRPr="00F64DA8">
        <w:rPr>
          <w:sz w:val="16"/>
          <w:szCs w:val="24"/>
        </w:rPr>
        <w:t xml:space="preserve"> Considering the harsh consequences that authoritarian elites face if pushed out of office, </w:t>
      </w:r>
      <w:r w:rsidRPr="00F64DA8">
        <w:rPr>
          <w:rStyle w:val="Emphasis"/>
          <w:szCs w:val="24"/>
          <w:highlight w:val="green"/>
        </w:rPr>
        <w:t>even a small increase</w:t>
      </w:r>
      <w:r w:rsidRPr="00F64DA8">
        <w:rPr>
          <w:rStyle w:val="StyleUnderline"/>
          <w:szCs w:val="24"/>
          <w:highlight w:val="green"/>
        </w:rPr>
        <w:t xml:space="preserve"> in</w:t>
      </w:r>
      <w:r w:rsidRPr="00B6331F">
        <w:rPr>
          <w:rStyle w:val="StyleUnderline"/>
          <w:szCs w:val="24"/>
        </w:rPr>
        <w:t xml:space="preserve"> the </w:t>
      </w:r>
      <w:r w:rsidRPr="00F64DA8">
        <w:rPr>
          <w:rStyle w:val="StyleUnderline"/>
          <w:szCs w:val="24"/>
          <w:highlight w:val="green"/>
        </w:rPr>
        <w:t>probability of ouster could alter</w:t>
      </w:r>
      <w:r w:rsidRPr="00B6331F">
        <w:rPr>
          <w:rStyle w:val="StyleUnderline"/>
          <w:szCs w:val="24"/>
        </w:rPr>
        <w:t xml:space="preserve"> authoritarian </w:t>
      </w:r>
      <w:r w:rsidRPr="00F64DA8">
        <w:rPr>
          <w:rStyle w:val="StyleUnderline"/>
          <w:b/>
          <w:bCs/>
          <w:szCs w:val="24"/>
          <w:highlight w:val="green"/>
        </w:rPr>
        <w:t>incentives in international crises</w:t>
      </w:r>
      <w:r w:rsidRPr="00F64DA8">
        <w:rPr>
          <w:rStyle w:val="StyleUnderline"/>
          <w:szCs w:val="24"/>
          <w:highlight w:val="green"/>
        </w:rPr>
        <w:t>.</w:t>
      </w:r>
      <w:r w:rsidRPr="00F64DA8">
        <w:rPr>
          <w:sz w:val="16"/>
          <w:szCs w:val="24"/>
        </w:rPr>
        <w:t xml:space="preserve">9 A </w:t>
      </w:r>
      <w:r w:rsidRPr="00F64DA8">
        <w:rPr>
          <w:rStyle w:val="Emphasis"/>
          <w:szCs w:val="24"/>
          <w:highlight w:val="green"/>
        </w:rPr>
        <w:t>history of nationalist uprisings</w:t>
      </w:r>
      <w:r w:rsidRPr="00F64DA8">
        <w:rPr>
          <w:rStyle w:val="StyleUnderline"/>
          <w:szCs w:val="24"/>
          <w:highlight w:val="green"/>
        </w:rPr>
        <w:t xml:space="preserve"> make</w:t>
      </w:r>
      <w:r w:rsidRPr="00B6331F">
        <w:rPr>
          <w:rStyle w:val="StyleUnderline"/>
          <w:szCs w:val="24"/>
        </w:rPr>
        <w:t xml:space="preserve"> </w:t>
      </w:r>
      <w:r w:rsidRPr="00F64DA8">
        <w:rPr>
          <w:rStyle w:val="StyleUnderline"/>
          <w:szCs w:val="24"/>
          <w:highlight w:val="green"/>
        </w:rPr>
        <w:t>Chinese</w:t>
      </w:r>
      <w:r w:rsidRPr="00B6331F">
        <w:rPr>
          <w:rStyle w:val="StyleUnderline"/>
          <w:szCs w:val="24"/>
        </w:rPr>
        <w:t xml:space="preserve"> citizens and leaders especially </w:t>
      </w:r>
      <w:r w:rsidRPr="00F64DA8">
        <w:rPr>
          <w:rStyle w:val="StyleUnderline"/>
          <w:szCs w:val="24"/>
          <w:highlight w:val="green"/>
        </w:rPr>
        <w:t>aware of</w:t>
      </w:r>
      <w:r w:rsidRPr="00B6331F">
        <w:rPr>
          <w:rStyle w:val="StyleUnderline"/>
          <w:szCs w:val="24"/>
        </w:rPr>
        <w:t xml:space="preserve"> the </w:t>
      </w:r>
      <w:r w:rsidRPr="00F64DA8">
        <w:rPr>
          <w:rStyle w:val="StyleUnderline"/>
          <w:szCs w:val="24"/>
          <w:highlight w:val="green"/>
        </w:rPr>
        <w:t xml:space="preserve">linkage between </w:t>
      </w:r>
      <w:r w:rsidRPr="00F64DA8">
        <w:rPr>
          <w:rStyle w:val="Emphasis"/>
          <w:szCs w:val="24"/>
          <w:highlight w:val="green"/>
        </w:rPr>
        <w:t>international disputes</w:t>
      </w:r>
      <w:r w:rsidRPr="00F64DA8">
        <w:rPr>
          <w:rStyle w:val="StyleUnderline"/>
          <w:szCs w:val="24"/>
          <w:highlight w:val="green"/>
        </w:rPr>
        <w:t xml:space="preserve"> and </w:t>
      </w:r>
      <w:r w:rsidRPr="00F64DA8">
        <w:rPr>
          <w:rStyle w:val="Emphasis"/>
          <w:szCs w:val="24"/>
          <w:highlight w:val="green"/>
        </w:rPr>
        <w:t>domestic unrest</w:t>
      </w:r>
      <w:r w:rsidRPr="00F64DA8">
        <w:rPr>
          <w:rStyle w:val="StyleUnderline"/>
          <w:szCs w:val="24"/>
          <w:highlight w:val="green"/>
        </w:rPr>
        <w:t>.</w:t>
      </w:r>
      <w:r w:rsidRPr="00F64DA8">
        <w:rPr>
          <w:sz w:val="16"/>
          <w:szCs w:val="24"/>
        </w:rPr>
        <w:t xml:space="preserve"> The </w:t>
      </w:r>
      <w:r w:rsidRPr="00B6331F">
        <w:rPr>
          <w:rStyle w:val="StyleUnderline"/>
          <w:szCs w:val="24"/>
        </w:rPr>
        <w:t xml:space="preserve">weakness of the PRC’s predecessor in defending Chinese sovereignty </w:t>
      </w:r>
      <w:r w:rsidRPr="00F64DA8">
        <w:rPr>
          <w:sz w:val="16"/>
          <w:szCs w:val="24"/>
        </w:rPr>
        <w:t xml:space="preserve">at the Paris Peace Conference in 1919 </w:t>
      </w:r>
      <w:r w:rsidRPr="00B6331F">
        <w:rPr>
          <w:rStyle w:val="StyleUnderline"/>
          <w:szCs w:val="24"/>
        </w:rPr>
        <w:t>galvanized protests and a general strike, forcing the government to sack three officials</w:t>
      </w:r>
      <w:r w:rsidRPr="00F64DA8">
        <w:rPr>
          <w:sz w:val="16"/>
          <w:szCs w:val="24"/>
        </w:rPr>
        <w:t xml:space="preserve"> and reject the Treaty of Versailles, which awarded territories in China to Japan. </w:t>
      </w:r>
      <w:r w:rsidRPr="00F64DA8">
        <w:rPr>
          <w:szCs w:val="24"/>
          <w:u w:val="single"/>
        </w:rPr>
        <w:t xml:space="preserve">These </w:t>
      </w:r>
      <w:r w:rsidRPr="00F64DA8">
        <w:rPr>
          <w:rStyle w:val="Emphasis"/>
          <w:szCs w:val="24"/>
        </w:rPr>
        <w:t>precedents</w:t>
      </w:r>
      <w:r w:rsidRPr="00F64DA8">
        <w:rPr>
          <w:szCs w:val="24"/>
          <w:u w:val="single"/>
        </w:rPr>
        <w:t xml:space="preserve"> have </w:t>
      </w:r>
      <w:r w:rsidRPr="00F64DA8">
        <w:rPr>
          <w:rStyle w:val="StyleUnderline"/>
          <w:szCs w:val="24"/>
        </w:rPr>
        <w:t>made Chinese officials particularly sensitive to the appearance of hewing to public opinion.</w:t>
      </w:r>
      <w:r w:rsidRPr="00F64DA8">
        <w:rPr>
          <w:szCs w:val="24"/>
          <w:u w:val="single"/>
        </w:rPr>
        <w:t xml:space="preserve"> As the People’s Daily chief editor wrote: “History and reality have shown us that </w:t>
      </w:r>
      <w:r w:rsidRPr="00F64DA8">
        <w:rPr>
          <w:rStyle w:val="Emphasis"/>
          <w:szCs w:val="24"/>
        </w:rPr>
        <w:t>public opinion and regime safety are inseparable</w:t>
      </w:r>
      <w:r w:rsidRPr="00F64DA8">
        <w:rPr>
          <w:szCs w:val="24"/>
          <w:u w:val="single"/>
        </w:rPr>
        <w:t>.”10 One Chinese scholar even claimed: “the Chinese government probably knows the public’s opinion better and reacts to it more directly than even the U.S. government.”11</w:t>
      </w:r>
    </w:p>
    <w:p w14:paraId="50B1EC08" w14:textId="77777777" w:rsidR="000A2D2D" w:rsidRDefault="000A2D2D" w:rsidP="000A2D2D">
      <w:pPr>
        <w:pStyle w:val="Heading4"/>
      </w:pPr>
      <w:r>
        <w:t xml:space="preserve">Xi will launch diversionary war to domestic backlash – escalates in </w:t>
      </w:r>
      <w:r w:rsidRPr="00B4266E">
        <w:rPr>
          <w:u w:val="single"/>
        </w:rPr>
        <w:t>multiple hotspots</w:t>
      </w:r>
      <w:r w:rsidRPr="00B4266E">
        <w:t xml:space="preserve"> </w:t>
      </w:r>
    </w:p>
    <w:p w14:paraId="54B8CD04" w14:textId="77777777" w:rsidR="000A2D2D" w:rsidRPr="009521F3" w:rsidRDefault="000A2D2D" w:rsidP="000A2D2D">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09DF1B0" w14:textId="77777777" w:rsidR="000A2D2D" w:rsidRPr="009243AC" w:rsidRDefault="000A2D2D" w:rsidP="000A2D2D">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64DC19B" w14:textId="77777777" w:rsidR="000A2D2D" w:rsidRDefault="000A2D2D" w:rsidP="000A2D2D">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00093AE4" w14:textId="77777777" w:rsidR="000A2D2D" w:rsidRPr="007D7E20" w:rsidRDefault="000A2D2D" w:rsidP="000A2D2D">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D24FFA9" w14:textId="77777777" w:rsidR="000A2D2D" w:rsidRPr="00DE1E98" w:rsidRDefault="000A2D2D" w:rsidP="000A2D2D">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3045038" w14:textId="0984C4FB" w:rsidR="00EE529D" w:rsidRDefault="00EE529D" w:rsidP="00EE529D">
      <w:pPr>
        <w:pStyle w:val="Heading2"/>
      </w:pPr>
      <w:r>
        <w:t>Case</w:t>
      </w:r>
    </w:p>
    <w:p w14:paraId="16093B71" w14:textId="50E2E5F9" w:rsidR="00EE529D" w:rsidRDefault="00EE529D" w:rsidP="00EE529D">
      <w:pPr>
        <w:pStyle w:val="Heading3"/>
      </w:pPr>
      <w:r>
        <w:t>1NC – AT: Advantage 1</w:t>
      </w:r>
    </w:p>
    <w:p w14:paraId="5EF60BF1" w14:textId="77777777" w:rsidR="00DE1E98" w:rsidRDefault="00DE1E98" w:rsidP="00DE1E98">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20350574" w14:textId="77777777" w:rsidR="00DE1E98" w:rsidRDefault="00DE1E98" w:rsidP="00DE1E98">
      <w:pPr>
        <w:pStyle w:val="ListParagraph"/>
        <w:numPr>
          <w:ilvl w:val="0"/>
          <w:numId w:val="13"/>
        </w:numPr>
      </w:pPr>
      <w:r>
        <w:t>Extinction Tipping Point is implausible – we’re on track for 3 degrees, not 4-5 degrees</w:t>
      </w:r>
    </w:p>
    <w:p w14:paraId="2D1EF202" w14:textId="77777777" w:rsidR="00DE1E98" w:rsidRPr="00A01EDC" w:rsidRDefault="00DE1E98" w:rsidP="00DE1E98">
      <w:pPr>
        <w:pStyle w:val="ListParagraph"/>
        <w:numPr>
          <w:ilvl w:val="0"/>
          <w:numId w:val="13"/>
        </w:numPr>
      </w:pPr>
      <w:r>
        <w:t>Tech and Energy Modernization Solve – Renewable Energy is replacing Fossil Fuels which reduces Climate Mortality by a rate of 5.</w:t>
      </w:r>
    </w:p>
    <w:p w14:paraId="1736F96A" w14:textId="77777777" w:rsidR="00DE1E98" w:rsidRPr="00A01EDC" w:rsidRDefault="00DE1E98" w:rsidP="00DE1E98">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7"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330B244F" w14:textId="77777777" w:rsidR="00DE1E98" w:rsidRPr="00A01EDC" w:rsidRDefault="00DE1E98" w:rsidP="00DE1E98">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Cs w:val="24"/>
        </w:rPr>
        <w:t xml:space="preserve">there is </w:t>
      </w:r>
      <w:r w:rsidRPr="00A01EDC">
        <w:rPr>
          <w:rStyle w:val="Emphasis"/>
          <w:rFonts w:asciiTheme="minorHAnsi" w:hAnsiTheme="minorHAnsi" w:cstheme="minorHAnsi"/>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Cs w:val="24"/>
        </w:rPr>
        <w:t xml:space="preserve">in </w:t>
      </w:r>
      <w:r w:rsidRPr="00A01EDC">
        <w:rPr>
          <w:rStyle w:val="Emphasis"/>
          <w:rFonts w:asciiTheme="minorHAnsi" w:hAnsiTheme="minorHAnsi" w:cstheme="minorHAnsi"/>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szCs w:val="24"/>
        </w:rPr>
        <w:t>large-scale</w:t>
      </w:r>
      <w:proofErr w:type="gramEnd"/>
      <w:r w:rsidRPr="00A01EDC">
        <w:rPr>
          <w:rFonts w:asciiTheme="minorHAnsi" w:hAnsiTheme="minorHAnsi" w:cstheme="minorHAnsi"/>
          <w:sz w:val="16"/>
          <w:szCs w:val="24"/>
        </w:rPr>
        <w:t xml:space="preserve"> and poorly understood transformations of the climate system. But </w:t>
      </w:r>
      <w:r w:rsidRPr="00A01EDC">
        <w:rPr>
          <w:rStyle w:val="Emphasis"/>
          <w:rFonts w:asciiTheme="minorHAnsi" w:hAnsiTheme="minorHAnsi" w:cstheme="minorHAnsi"/>
          <w:szCs w:val="24"/>
        </w:rPr>
        <w:t xml:space="preserve">most </w:t>
      </w:r>
      <w:r w:rsidRPr="00E664EA">
        <w:rPr>
          <w:rStyle w:val="Emphasis"/>
          <w:rFonts w:asciiTheme="minorHAnsi" w:hAnsiTheme="minorHAnsi" w:cstheme="minorHAnsi"/>
          <w:szCs w:val="24"/>
          <w:highlight w:val="green"/>
        </w:rPr>
        <w:t>pessimists</w:t>
      </w:r>
      <w:r w:rsidRPr="00E664EA">
        <w:rPr>
          <w:rStyle w:val="StyleUnderline"/>
          <w:rFonts w:asciiTheme="minorHAnsi" w:hAnsiTheme="minorHAnsi" w:cstheme="minorHAnsi"/>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Cs w:val="24"/>
          <w:highlight w:val="green"/>
        </w:rPr>
        <w:t>runaway</w:t>
      </w:r>
      <w:r w:rsidRPr="00A01EDC">
        <w:rPr>
          <w:rStyle w:val="Emphasis"/>
          <w:rFonts w:asciiTheme="minorHAnsi" w:hAnsiTheme="minorHAnsi" w:cstheme="minorHAnsi"/>
          <w:szCs w:val="24"/>
        </w:rPr>
        <w:t xml:space="preserve"> climate change</w:t>
      </w:r>
      <w:r w:rsidRPr="00A01EDC">
        <w:rPr>
          <w:rStyle w:val="StyleUnderline"/>
          <w:rFonts w:asciiTheme="minorHAnsi" w:hAnsiTheme="minorHAnsi" w:cstheme="minorHAnsi"/>
          <w:szCs w:val="24"/>
        </w:rPr>
        <w:t xml:space="preserve"> </w:t>
      </w:r>
      <w:r w:rsidRPr="00E664EA">
        <w:rPr>
          <w:rStyle w:val="StyleUnderline"/>
          <w:rFonts w:asciiTheme="minorHAnsi" w:hAnsiTheme="minorHAnsi" w:cstheme="minorHAnsi"/>
          <w:szCs w:val="24"/>
          <w:highlight w:val="green"/>
        </w:rPr>
        <w:t>or</w:t>
      </w:r>
      <w:r w:rsidRPr="00A01EDC">
        <w:rPr>
          <w:rStyle w:val="StyleUnderline"/>
          <w:rFonts w:asciiTheme="minorHAnsi" w:hAnsiTheme="minorHAnsi" w:cstheme="minorHAnsi"/>
          <w:szCs w:val="24"/>
        </w:rPr>
        <w:t xml:space="preserve"> </w:t>
      </w:r>
      <w:r w:rsidRPr="00A01EDC">
        <w:rPr>
          <w:rStyle w:val="Emphasis"/>
          <w:rFonts w:asciiTheme="minorHAnsi" w:hAnsiTheme="minorHAnsi" w:cstheme="minorHAnsi"/>
          <w:szCs w:val="24"/>
        </w:rPr>
        <w:t xml:space="preserve">a </w:t>
      </w:r>
      <w:r w:rsidRPr="00E664EA">
        <w:rPr>
          <w:rStyle w:val="Emphasis"/>
          <w:rFonts w:asciiTheme="minorHAnsi" w:hAnsiTheme="minorHAnsi" w:cstheme="minorHAnsi"/>
          <w:szCs w:val="24"/>
          <w:highlight w:val="green"/>
        </w:rPr>
        <w:t>hothouse</w:t>
      </w:r>
      <w:r w:rsidRPr="00A01EDC">
        <w:rPr>
          <w:rStyle w:val="Emphasis"/>
          <w:rFonts w:asciiTheme="minorHAnsi" w:hAnsiTheme="minorHAnsi" w:cstheme="minorHAnsi"/>
          <w:szCs w:val="24"/>
        </w:rPr>
        <w:t xml:space="preserve"> earth</w:t>
      </w:r>
      <w:r w:rsidRPr="00A01EDC">
        <w:rPr>
          <w:rStyle w:val="StyleUnderline"/>
          <w:rFonts w:asciiTheme="minorHAnsi" w:hAnsiTheme="minorHAnsi" w:cstheme="minorHAnsi"/>
          <w:szCs w:val="24"/>
        </w:rPr>
        <w:t xml:space="preserve"> </w:t>
      </w:r>
      <w:r w:rsidRPr="00E664EA">
        <w:rPr>
          <w:rStyle w:val="StyleUnderline"/>
          <w:rFonts w:asciiTheme="minorHAnsi" w:hAnsiTheme="minorHAnsi" w:cstheme="minorHAnsi"/>
          <w:b/>
          <w:bCs/>
          <w:szCs w:val="24"/>
          <w:highlight w:val="green"/>
          <w:bdr w:val="single" w:sz="4" w:space="0" w:color="auto"/>
        </w:rPr>
        <w:t>are plausible</w:t>
      </w:r>
      <w:r w:rsidRPr="00A01EDC">
        <w:rPr>
          <w:rStyle w:val="StyleUnderline"/>
          <w:rFonts w:asciiTheme="minorHAnsi" w:hAnsiTheme="minorHAnsi" w:cstheme="minorHAnsi"/>
          <w:szCs w:val="24"/>
        </w:rPr>
        <w:t xml:space="preserve"> scenarios, </w:t>
      </w:r>
      <w:r w:rsidRPr="00E664EA">
        <w:rPr>
          <w:rStyle w:val="Emphasis"/>
          <w:rFonts w:asciiTheme="minorHAnsi" w:hAnsiTheme="minorHAnsi" w:cstheme="minorHAnsi"/>
          <w:szCs w:val="24"/>
          <w:highlight w:val="green"/>
        </w:rPr>
        <w:t>much less</w:t>
      </w:r>
      <w:r w:rsidRPr="00A01EDC">
        <w:rPr>
          <w:rStyle w:val="StyleUnderline"/>
          <w:rFonts w:asciiTheme="minorHAnsi" w:hAnsiTheme="minorHAnsi" w:cstheme="minorHAnsi"/>
          <w:szCs w:val="24"/>
        </w:rPr>
        <w:t xml:space="preserve"> that </w:t>
      </w:r>
      <w:r w:rsidRPr="00A01EDC">
        <w:rPr>
          <w:rStyle w:val="Emphasis"/>
          <w:rFonts w:asciiTheme="minorHAnsi" w:hAnsiTheme="minorHAnsi" w:cstheme="minorHAnsi"/>
          <w:szCs w:val="24"/>
        </w:rPr>
        <w:t xml:space="preserve">human </w:t>
      </w:r>
      <w:r w:rsidRPr="00E664EA">
        <w:rPr>
          <w:rStyle w:val="Emphasis"/>
          <w:rFonts w:asciiTheme="minorHAnsi" w:hAnsiTheme="minorHAnsi" w:cstheme="minorHAnsi"/>
          <w:szCs w:val="24"/>
          <w:highlight w:val="green"/>
        </w:rPr>
        <w:t>extinction</w:t>
      </w:r>
      <w:r w:rsidRPr="00A01EDC">
        <w:rPr>
          <w:rStyle w:val="StyleUnderline"/>
          <w:rFonts w:asciiTheme="minorHAnsi" w:hAnsiTheme="minorHAnsi" w:cstheme="minorHAnsi"/>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Cs w:val="24"/>
        </w:rPr>
        <w:t xml:space="preserve">A </w:t>
      </w:r>
      <w:r w:rsidRPr="00E664EA">
        <w:rPr>
          <w:rStyle w:val="Emphasis"/>
          <w:rFonts w:asciiTheme="minorHAnsi" w:hAnsiTheme="minorHAnsi" w:cstheme="minorHAnsi"/>
          <w:szCs w:val="24"/>
          <w:highlight w:val="green"/>
        </w:rPr>
        <w:t>richer world</w:t>
      </w:r>
      <w:r w:rsidRPr="00E664EA">
        <w:rPr>
          <w:rStyle w:val="StyleUnderline"/>
          <w:rFonts w:asciiTheme="minorHAnsi" w:hAnsiTheme="minorHAnsi" w:cstheme="minorHAnsi"/>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Cs w:val="24"/>
          <w:highlight w:val="green"/>
        </w:rPr>
        <w:t>be</w:t>
      </w:r>
      <w:r w:rsidRPr="00A01EDC">
        <w:rPr>
          <w:rStyle w:val="StyleUnderline"/>
          <w:rFonts w:asciiTheme="minorHAnsi" w:hAnsiTheme="minorHAnsi" w:cstheme="minorHAnsi"/>
          <w:szCs w:val="24"/>
        </w:rPr>
        <w:t xml:space="preserve"> </w:t>
      </w:r>
      <w:r w:rsidRPr="00E664EA">
        <w:rPr>
          <w:rStyle w:val="Emphasis"/>
          <w:rFonts w:asciiTheme="minorHAnsi" w:hAnsiTheme="minorHAnsi" w:cstheme="minorHAnsi"/>
          <w:szCs w:val="24"/>
          <w:highlight w:val="green"/>
        </w:rPr>
        <w:t>more technologically advanced</w:t>
      </w:r>
      <w:r w:rsidRPr="00A01EDC">
        <w:rPr>
          <w:rStyle w:val="StyleUnderline"/>
          <w:rFonts w:asciiTheme="minorHAnsi" w:hAnsiTheme="minorHAnsi" w:cstheme="minorHAnsi"/>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Cs w:val="24"/>
        </w:rPr>
        <w:t xml:space="preserve">should </w:t>
      </w:r>
      <w:r w:rsidRPr="00E664EA">
        <w:rPr>
          <w:rStyle w:val="StyleUnderline"/>
          <w:rFonts w:asciiTheme="minorHAnsi" w:hAnsiTheme="minorHAnsi" w:cstheme="minorHAnsi"/>
          <w:szCs w:val="24"/>
          <w:highlight w:val="green"/>
        </w:rPr>
        <w:t xml:space="preserve">be </w:t>
      </w:r>
      <w:r w:rsidRPr="00E664EA">
        <w:rPr>
          <w:rStyle w:val="Emphasis"/>
          <w:rFonts w:asciiTheme="minorHAnsi" w:hAnsiTheme="minorHAnsi" w:cstheme="minorHAnsi"/>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Cs w:val="24"/>
        </w:rPr>
        <w:t xml:space="preserve">global economic </w:t>
      </w:r>
      <w:r w:rsidRPr="00E664EA">
        <w:rPr>
          <w:rStyle w:val="Emphasis"/>
          <w:rFonts w:asciiTheme="minorHAnsi" w:hAnsiTheme="minorHAnsi" w:cstheme="minorHAnsi"/>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Cs w:val="24"/>
        </w:rPr>
        <w:t xml:space="preserve">has </w:t>
      </w:r>
      <w:r w:rsidRPr="00E664EA">
        <w:rPr>
          <w:rStyle w:val="Emphasis"/>
          <w:rFonts w:asciiTheme="minorHAnsi" w:hAnsiTheme="minorHAnsi" w:cstheme="minorHAnsi"/>
          <w:szCs w:val="24"/>
          <w:highlight w:val="green"/>
        </w:rPr>
        <w:t>reduced</w:t>
      </w:r>
      <w:r w:rsidRPr="00A01EDC">
        <w:rPr>
          <w:rStyle w:val="StyleUnderline"/>
          <w:rFonts w:asciiTheme="minorHAnsi" w:hAnsiTheme="minorHAnsi" w:cstheme="minorHAnsi"/>
          <w:szCs w:val="24"/>
        </w:rPr>
        <w:t xml:space="preserve"> </w:t>
      </w:r>
      <w:r w:rsidRPr="00E664EA">
        <w:rPr>
          <w:rStyle w:val="StyleUnderline"/>
          <w:rFonts w:asciiTheme="minorHAnsi" w:hAnsiTheme="minorHAnsi" w:cstheme="minorHAnsi"/>
          <w:szCs w:val="24"/>
          <w:highlight w:val="green"/>
        </w:rPr>
        <w:t>climate</w:t>
      </w:r>
      <w:r w:rsidRPr="00A01EDC">
        <w:rPr>
          <w:rStyle w:val="StyleUnderline"/>
          <w:rFonts w:asciiTheme="minorHAnsi" w:hAnsiTheme="minorHAnsi" w:cstheme="minorHAnsi"/>
          <w:szCs w:val="24"/>
        </w:rPr>
        <w:t xml:space="preserve"> </w:t>
      </w:r>
      <w:r w:rsidRPr="00E664EA">
        <w:rPr>
          <w:rStyle w:val="StyleUnderline"/>
          <w:rFonts w:asciiTheme="minorHAnsi" w:hAnsiTheme="minorHAnsi" w:cstheme="minorHAnsi"/>
          <w:szCs w:val="24"/>
          <w:highlight w:val="green"/>
        </w:rPr>
        <w:t>mortality by</w:t>
      </w:r>
      <w:r w:rsidRPr="00A01EDC">
        <w:rPr>
          <w:rStyle w:val="StyleUnderline"/>
          <w:rFonts w:asciiTheme="minorHAnsi" w:hAnsiTheme="minorHAnsi" w:cstheme="minorHAnsi"/>
          <w:szCs w:val="24"/>
        </w:rPr>
        <w:t xml:space="preserve"> </w:t>
      </w:r>
      <w:r w:rsidRPr="00A01EDC">
        <w:rPr>
          <w:rStyle w:val="Emphasis"/>
          <w:rFonts w:asciiTheme="minorHAnsi" w:hAnsiTheme="minorHAnsi" w:cstheme="minorHAnsi"/>
          <w:szCs w:val="24"/>
        </w:rPr>
        <w:t xml:space="preserve">a factor of </w:t>
      </w:r>
      <w:r w:rsidRPr="00E664EA">
        <w:rPr>
          <w:rStyle w:val="Emphasis"/>
          <w:rFonts w:asciiTheme="minorHAnsi" w:hAnsiTheme="minorHAnsi" w:cstheme="minorHAnsi"/>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szCs w:val="24"/>
        </w:rPr>
        <w:t>Fani</w:t>
      </w:r>
      <w:proofErr w:type="spellEnd"/>
      <w:r w:rsidRPr="00A01EDC">
        <w:rPr>
          <w:rFonts w:asciiTheme="minorHAnsi" w:hAnsiTheme="minorHAnsi" w:cstheme="minorHAnsi"/>
          <w:sz w:val="16"/>
          <w:szCs w:val="24"/>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szCs w:val="24"/>
        </w:rPr>
        <w:t>So</w:t>
      </w:r>
      <w:proofErr w:type="gramEnd"/>
      <w:r w:rsidRPr="00A01EDC">
        <w:rPr>
          <w:rFonts w:asciiTheme="minorHAnsi" w:hAnsiTheme="minorHAnsi" w:cstheme="minorHAnsi"/>
          <w:sz w:val="16"/>
          <w:szCs w:val="2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Cs w:val="24"/>
        </w:rPr>
        <w:t xml:space="preserve">recent </w:t>
      </w:r>
      <w:r w:rsidRPr="00E664EA">
        <w:rPr>
          <w:rStyle w:val="Emphasis"/>
          <w:rFonts w:asciiTheme="minorHAnsi" w:hAnsiTheme="minorHAnsi" w:cstheme="minorHAnsi"/>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Cs w:val="24"/>
        </w:rPr>
        <w:t xml:space="preserve">the </w:t>
      </w:r>
      <w:r w:rsidRPr="00E664EA">
        <w:rPr>
          <w:rStyle w:val="Emphasis"/>
          <w:rFonts w:asciiTheme="minorHAnsi" w:hAnsiTheme="minorHAnsi" w:cstheme="minorHAnsi"/>
          <w:szCs w:val="24"/>
          <w:highlight w:val="green"/>
        </w:rPr>
        <w:t>worst-case</w:t>
      </w:r>
      <w:r w:rsidRPr="00A01EDC">
        <w:rPr>
          <w:rStyle w:val="Emphasis"/>
          <w:rFonts w:asciiTheme="minorHAnsi" w:hAnsiTheme="minorHAnsi" w:cstheme="minorHAnsi"/>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Cs w:val="24"/>
        </w:rPr>
        <w:t xml:space="preserve">very </w:t>
      </w:r>
      <w:r w:rsidRPr="00E664EA">
        <w:rPr>
          <w:rStyle w:val="Emphasis"/>
          <w:rFonts w:asciiTheme="minorHAnsi" w:hAnsiTheme="minorHAnsi" w:cstheme="minorHAnsi"/>
          <w:szCs w:val="24"/>
          <w:highlight w:val="green"/>
        </w:rPr>
        <w:t>unlikely</w:t>
      </w:r>
      <w:r w:rsidRPr="00E664EA">
        <w:rPr>
          <w:rStyle w:val="StyleUnderline"/>
          <w:rFonts w:asciiTheme="minorHAnsi" w:hAnsiTheme="minorHAnsi" w:cstheme="minorHAnsi"/>
          <w:szCs w:val="24"/>
          <w:highlight w:val="green"/>
        </w:rPr>
        <w:t xml:space="preserve">. </w:t>
      </w:r>
      <w:r w:rsidRPr="00A01EDC">
        <w:rPr>
          <w:rStyle w:val="StyleUnderline"/>
          <w:rFonts w:asciiTheme="minorHAnsi" w:hAnsiTheme="minorHAnsi" w:cstheme="minorHAnsi"/>
          <w:szCs w:val="24"/>
        </w:rPr>
        <w:t xml:space="preserve">There is </w:t>
      </w:r>
      <w:r w:rsidRPr="00A01EDC">
        <w:rPr>
          <w:rStyle w:val="Emphasis"/>
          <w:rFonts w:asciiTheme="minorHAnsi" w:hAnsiTheme="minorHAnsi" w:cstheme="minorHAnsi"/>
          <w:szCs w:val="24"/>
        </w:rPr>
        <w:t>still substantial uncertainty</w:t>
      </w:r>
      <w:r w:rsidRPr="00A01EDC">
        <w:rPr>
          <w:rStyle w:val="StyleUnderline"/>
          <w:rFonts w:asciiTheme="minorHAnsi" w:hAnsiTheme="minorHAnsi" w:cstheme="minorHAnsi"/>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Cs w:val="24"/>
        </w:rPr>
        <w:t xml:space="preserve">the best </w:t>
      </w:r>
      <w:r w:rsidRPr="00E664EA">
        <w:rPr>
          <w:rStyle w:val="Emphasis"/>
          <w:rFonts w:asciiTheme="minorHAnsi" w:hAnsiTheme="minorHAnsi" w:cstheme="minorHAnsi"/>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Cs w:val="24"/>
        </w:rPr>
        <w:t xml:space="preserve">the </w:t>
      </w:r>
      <w:r w:rsidRPr="00E664EA">
        <w:rPr>
          <w:rStyle w:val="StyleUnderline"/>
          <w:rFonts w:asciiTheme="minorHAnsi" w:hAnsiTheme="minorHAnsi" w:cstheme="minorHAnsi"/>
          <w:szCs w:val="24"/>
          <w:highlight w:val="green"/>
        </w:rPr>
        <w:t>world is on</w:t>
      </w:r>
      <w:r w:rsidRPr="00A01EDC">
        <w:rPr>
          <w:rStyle w:val="StyleUnderline"/>
          <w:rFonts w:asciiTheme="minorHAnsi" w:hAnsiTheme="minorHAnsi" w:cstheme="minorHAnsi"/>
          <w:szCs w:val="24"/>
        </w:rPr>
        <w:t xml:space="preserve"> track for </w:t>
      </w:r>
      <w:r w:rsidRPr="00E664EA">
        <w:rPr>
          <w:rStyle w:val="Emphasis"/>
          <w:rFonts w:asciiTheme="minorHAnsi" w:hAnsiTheme="minorHAnsi" w:cstheme="minorHAnsi"/>
          <w:szCs w:val="24"/>
          <w:highlight w:val="green"/>
        </w:rPr>
        <w:t>3 degrees</w:t>
      </w:r>
      <w:r w:rsidRPr="00A01EDC">
        <w:rPr>
          <w:rStyle w:val="Emphasis"/>
          <w:rFonts w:asciiTheme="minorHAnsi" w:hAnsiTheme="minorHAnsi" w:cstheme="minorHAnsi"/>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Cs w:val="24"/>
        </w:rPr>
        <w:t xml:space="preserve">continues to fall. </w:t>
      </w:r>
      <w:r w:rsidRPr="00A01EDC">
        <w:rPr>
          <w:rStyle w:val="StyleUnderline"/>
          <w:rFonts w:asciiTheme="minorHAnsi" w:hAnsiTheme="minorHAnsi" w:cstheme="minorHAnsi"/>
          <w:b/>
          <w:bCs/>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Cs w:val="24"/>
        </w:rPr>
        <w:t>falling cost of wind and solar energy</w:t>
      </w:r>
      <w:r w:rsidRPr="00A01EDC">
        <w:rPr>
          <w:rFonts w:asciiTheme="minorHAnsi" w:hAnsiTheme="minorHAnsi" w:cstheme="minorHAnsi"/>
          <w:sz w:val="16"/>
          <w:szCs w:val="24"/>
        </w:rPr>
        <w:t xml:space="preserve"> has begun to </w:t>
      </w:r>
      <w:r w:rsidRPr="00A01EDC">
        <w:rPr>
          <w:rStyle w:val="StyleUnderline"/>
          <w:rFonts w:asciiTheme="minorHAnsi" w:hAnsiTheme="minorHAnsi" w:cstheme="minorHAnsi"/>
          <w:szCs w:val="24"/>
        </w:rPr>
        <w:t>have an effect on</w:t>
      </w:r>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Cs w:val="24"/>
        </w:rPr>
        <w:t xml:space="preserve">fossil fuels. Even </w:t>
      </w:r>
      <w:r w:rsidRPr="00A01EDC">
        <w:rPr>
          <w:rStyle w:val="StyleUnderline"/>
          <w:rFonts w:asciiTheme="minorHAnsi" w:hAnsiTheme="minorHAnsi" w:cstheme="minorHAnsi"/>
          <w:b/>
          <w:bCs/>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Cs w:val="24"/>
        </w:rPr>
        <w:t>made a modest comeback</w:t>
      </w:r>
      <w:r w:rsidRPr="00A01EDC">
        <w:rPr>
          <w:rFonts w:asciiTheme="minorHAnsi" w:hAnsiTheme="minorHAnsi" w:cstheme="minorHAnsi"/>
          <w:sz w:val="16"/>
          <w:szCs w:val="24"/>
        </w:rPr>
        <w:t xml:space="preserve"> in Asia.</w:t>
      </w:r>
    </w:p>
    <w:p w14:paraId="4D7CCB82" w14:textId="77777777" w:rsidR="00DE1E98" w:rsidRDefault="00DE1E98" w:rsidP="00DE1E98">
      <w:pPr>
        <w:pStyle w:val="Heading4"/>
      </w:pPr>
      <w:r>
        <w:t>[</w:t>
      </w:r>
      <w:proofErr w:type="spellStart"/>
      <w:r w:rsidRPr="00E664EA">
        <w:rPr>
          <w:highlight w:val="green"/>
        </w:rPr>
        <w:t>Aff</w:t>
      </w:r>
      <w:proofErr w:type="spellEnd"/>
      <w:r>
        <w:t xml:space="preserve">] studies about CO2 impact are </w:t>
      </w:r>
      <w:r w:rsidRPr="00594C60">
        <w:rPr>
          <w:u w:val="single"/>
        </w:rPr>
        <w:t>exaggerated</w:t>
      </w:r>
    </w:p>
    <w:p w14:paraId="479807C7" w14:textId="77777777" w:rsidR="00DE1E98" w:rsidRDefault="00DE1E98" w:rsidP="00DE1E98">
      <w:pPr>
        <w:pStyle w:val="ListParagraph"/>
        <w:numPr>
          <w:ilvl w:val="0"/>
          <w:numId w:val="13"/>
        </w:numPr>
      </w:pPr>
      <w:r>
        <w:t xml:space="preserve">peer-reviewed journal shows IPCC exaggeration </w:t>
      </w:r>
    </w:p>
    <w:p w14:paraId="2E6F370F" w14:textId="77777777" w:rsidR="00DE1E98" w:rsidRDefault="00DE1E98" w:rsidP="00DE1E98">
      <w:pPr>
        <w:pStyle w:val="ListParagraph"/>
        <w:numPr>
          <w:ilvl w:val="0"/>
          <w:numId w:val="13"/>
        </w:numPr>
      </w:pPr>
      <w:r>
        <w:t>history proves resilience</w:t>
      </w:r>
    </w:p>
    <w:p w14:paraId="7BA00526" w14:textId="77777777" w:rsidR="00DE1E98" w:rsidRDefault="00DE1E98" w:rsidP="00DE1E98">
      <w:pPr>
        <w:pStyle w:val="ListParagraph"/>
        <w:numPr>
          <w:ilvl w:val="0"/>
          <w:numId w:val="13"/>
        </w:numPr>
      </w:pPr>
      <w:r>
        <w:t>no extinction- warming under Paris goals</w:t>
      </w:r>
    </w:p>
    <w:p w14:paraId="44F286AE" w14:textId="77777777" w:rsidR="00DE1E98" w:rsidRDefault="00DE1E98" w:rsidP="00DE1E98">
      <w:pPr>
        <w:pStyle w:val="ListParagraph"/>
        <w:numPr>
          <w:ilvl w:val="0"/>
          <w:numId w:val="13"/>
        </w:numPr>
      </w:pPr>
      <w:r>
        <w:t>rock breaking strategy could offset warming</w:t>
      </w:r>
    </w:p>
    <w:p w14:paraId="27258F10" w14:textId="77777777" w:rsidR="00DE1E98" w:rsidRPr="00203BA1" w:rsidRDefault="00DE1E98" w:rsidP="00DE1E98">
      <w:r w:rsidRPr="009805F1">
        <w:rPr>
          <w:rStyle w:val="Style13ptBold"/>
        </w:rPr>
        <w:t>IBD 18</w:t>
      </w:r>
      <w:r>
        <w:t xml:space="preserve"> </w:t>
      </w:r>
      <w:proofErr w:type="spellStart"/>
      <w:r>
        <w:t>Investors</w:t>
      </w:r>
      <w:proofErr w:type="spellEnd"/>
      <w:r>
        <w:t xml:space="preserve"> Business Daily 4-25-2018 “Here's One Global Warming Study Nobody Wants You To See” </w:t>
      </w:r>
      <w:hyperlink r:id="rId18" w:history="1">
        <w:r w:rsidRPr="009A0D99">
          <w:rPr>
            <w:rStyle w:val="Hyperlink"/>
          </w:rPr>
          <w:t>https://www.investors.com/politics/editorials/global-warming-computer-models-co2-emissions/</w:t>
        </w:r>
      </w:hyperlink>
      <w:r>
        <w:t xml:space="preserve"> (Citing Study from Peer reviewed journal by Lewis and Curry)//Re-cut by Elmer</w:t>
      </w:r>
    </w:p>
    <w:p w14:paraId="66EE2816" w14:textId="77777777" w:rsidR="00DE1E98" w:rsidRDefault="00DE1E98" w:rsidP="00DE1E98">
      <w:pPr>
        <w:rPr>
          <w:szCs w:val="24"/>
          <w:u w:val="single"/>
        </w:rPr>
      </w:pPr>
      <w:r w:rsidRPr="00594C60">
        <w:rPr>
          <w:sz w:val="16"/>
          <w:szCs w:val="24"/>
        </w:rPr>
        <w:t xml:space="preserve">Settled Science: A </w:t>
      </w:r>
      <w:r w:rsidRPr="00E664EA">
        <w:rPr>
          <w:rStyle w:val="Emphasis"/>
          <w:szCs w:val="24"/>
          <w:highlight w:val="green"/>
        </w:rPr>
        <w:t>new study</w:t>
      </w:r>
      <w:r w:rsidRPr="009805F1">
        <w:rPr>
          <w:rStyle w:val="Emphasis"/>
          <w:szCs w:val="24"/>
        </w:rPr>
        <w:t xml:space="preserve"> published in a peer-reviewed journal </w:t>
      </w:r>
      <w:r w:rsidRPr="00E664EA">
        <w:rPr>
          <w:rStyle w:val="Emphasis"/>
          <w:szCs w:val="24"/>
          <w:highlight w:val="green"/>
        </w:rPr>
        <w:t>finds</w:t>
      </w:r>
      <w:r w:rsidRPr="009805F1">
        <w:rPr>
          <w:szCs w:val="24"/>
          <w:u w:val="single"/>
        </w:rPr>
        <w:t xml:space="preserve"> that </w:t>
      </w:r>
      <w:r w:rsidRPr="00E664EA">
        <w:rPr>
          <w:rStyle w:val="Emphasis"/>
          <w:szCs w:val="24"/>
          <w:highlight w:val="green"/>
        </w:rPr>
        <w:t>climate models exaggerate</w:t>
      </w:r>
      <w:r w:rsidRPr="009805F1">
        <w:rPr>
          <w:szCs w:val="24"/>
          <w:u w:val="single"/>
        </w:rPr>
        <w:t xml:space="preserve"> the global </w:t>
      </w:r>
      <w:r w:rsidRPr="00E664EA">
        <w:rPr>
          <w:b/>
          <w:bCs/>
          <w:szCs w:val="24"/>
          <w:highlight w:val="green"/>
          <w:u w:val="single"/>
        </w:rPr>
        <w:t>warming from CO2</w:t>
      </w:r>
      <w:r w:rsidRPr="009805F1">
        <w:rPr>
          <w:szCs w:val="24"/>
          <w:u w:val="single"/>
        </w:rPr>
        <w:t xml:space="preserve"> emissions </w:t>
      </w:r>
      <w:r w:rsidRPr="00E664EA">
        <w:rPr>
          <w:szCs w:val="24"/>
          <w:highlight w:val="green"/>
          <w:u w:val="single"/>
        </w:rPr>
        <w:t>by</w:t>
      </w:r>
      <w:r w:rsidRPr="009805F1">
        <w:rPr>
          <w:szCs w:val="24"/>
          <w:u w:val="single"/>
        </w:rPr>
        <w:t xml:space="preserve"> as much as </w:t>
      </w:r>
      <w:r w:rsidRPr="00E664EA">
        <w:rPr>
          <w:szCs w:val="24"/>
          <w:highlight w:val="green"/>
          <w:u w:val="single"/>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E664EA">
        <w:rPr>
          <w:szCs w:val="24"/>
          <w:highlight w:val="green"/>
          <w:u w:val="single"/>
        </w:rPr>
        <w:t xml:space="preserve">planet </w:t>
      </w:r>
      <w:r w:rsidRPr="009805F1">
        <w:rPr>
          <w:szCs w:val="24"/>
          <w:u w:val="single"/>
        </w:rPr>
        <w:t xml:space="preserve">has shown itself to be </w:t>
      </w:r>
      <w:r w:rsidRPr="00E664EA">
        <w:rPr>
          <w:rStyle w:val="Emphasis"/>
          <w:szCs w:val="24"/>
          <w:highlight w:val="green"/>
        </w:rPr>
        <w:t>far less sensitive</w:t>
      </w:r>
      <w:r w:rsidRPr="00E664EA">
        <w:rPr>
          <w:szCs w:val="24"/>
          <w:highlight w:val="green"/>
          <w:u w:val="single"/>
        </w:rPr>
        <w:t xml:space="preserve"> to </w:t>
      </w:r>
      <w:r w:rsidRPr="009805F1">
        <w:rPr>
          <w:szCs w:val="24"/>
          <w:u w:val="single"/>
        </w:rPr>
        <w:t xml:space="preserve">increases in </w:t>
      </w:r>
      <w:r w:rsidRPr="00E664EA">
        <w:rPr>
          <w:szCs w:val="24"/>
          <w:highlight w:val="green"/>
          <w:u w:val="single"/>
        </w:rPr>
        <w:t xml:space="preserve">CO2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E664EA">
        <w:rPr>
          <w:rStyle w:val="Emphasis"/>
          <w:szCs w:val="24"/>
          <w:highlight w:val="green"/>
        </w:rPr>
        <w:t>substantially lower</w:t>
      </w:r>
      <w:r w:rsidRPr="00E664EA">
        <w:rPr>
          <w:szCs w:val="24"/>
          <w:highlight w:val="green"/>
          <w:u w:val="single"/>
        </w:rPr>
        <w:t xml:space="preserve"> than</w:t>
      </w:r>
      <w:r w:rsidRPr="009805F1">
        <w:rPr>
          <w:szCs w:val="24"/>
          <w:u w:val="single"/>
        </w:rPr>
        <w:t xml:space="preserve"> the central computer </w:t>
      </w:r>
      <w:r w:rsidRPr="009805F1">
        <w:rPr>
          <w:rStyle w:val="Emphasis"/>
          <w:szCs w:val="24"/>
        </w:rPr>
        <w:t>model-simulated</w:t>
      </w:r>
      <w:r w:rsidRPr="009805F1">
        <w:rPr>
          <w:szCs w:val="24"/>
          <w:u w:val="single"/>
        </w:rPr>
        <w:t xml:space="preserve"> level projected by the (United Nations </w:t>
      </w:r>
      <w:r w:rsidRPr="00E664EA">
        <w:rPr>
          <w:rStyle w:val="Emphasis"/>
          <w:szCs w:val="24"/>
          <w:highlight w:val="green"/>
        </w:rPr>
        <w:t>I</w:t>
      </w:r>
      <w:r w:rsidRPr="009805F1">
        <w:rPr>
          <w:szCs w:val="24"/>
          <w:u w:val="single"/>
        </w:rPr>
        <w:t xml:space="preserve">ntergovernmental </w:t>
      </w:r>
      <w:r w:rsidRPr="00E664EA">
        <w:rPr>
          <w:rStyle w:val="Emphasis"/>
          <w:szCs w:val="24"/>
          <w:highlight w:val="green"/>
        </w:rPr>
        <w:t>P</w:t>
      </w:r>
      <w:r w:rsidRPr="009805F1">
        <w:rPr>
          <w:szCs w:val="24"/>
          <w:u w:val="single"/>
        </w:rPr>
        <w:t xml:space="preserve">anel on </w:t>
      </w:r>
      <w:r w:rsidRPr="00E664EA">
        <w:rPr>
          <w:rStyle w:val="Emphasis"/>
          <w:szCs w:val="24"/>
          <w:highlight w:val="green"/>
        </w:rPr>
        <w:t>C</w:t>
      </w:r>
      <w:r w:rsidRPr="009805F1">
        <w:rPr>
          <w:szCs w:val="24"/>
          <w:u w:val="single"/>
        </w:rPr>
        <w:t xml:space="preserve">limate </w:t>
      </w:r>
      <w:r w:rsidRPr="00E664EA">
        <w:rPr>
          <w:rStyle w:val="Emphasis"/>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Cs w:val="24"/>
          <w:highlight w:val="green"/>
        </w:rPr>
        <w:t xml:space="preserve">not </w:t>
      </w:r>
      <w:r w:rsidRPr="009805F1">
        <w:rPr>
          <w:rStyle w:val="Emphasis"/>
          <w:szCs w:val="24"/>
        </w:rPr>
        <w:t xml:space="preserve">nearly </w:t>
      </w:r>
      <w:r w:rsidRPr="00E664EA">
        <w:rPr>
          <w:rStyle w:val="Emphasis"/>
          <w:szCs w:val="24"/>
          <w:highlight w:val="green"/>
        </w:rPr>
        <w:t>enough to cause</w:t>
      </w:r>
      <w:r w:rsidRPr="009805F1">
        <w:rPr>
          <w:rStyle w:val="Emphasis"/>
          <w:szCs w:val="24"/>
        </w:rPr>
        <w:t xml:space="preserve"> the sort of </w:t>
      </w:r>
      <w:r w:rsidRPr="00E664EA">
        <w:rPr>
          <w:rStyle w:val="Emphasis"/>
          <w:szCs w:val="24"/>
          <w:highlight w:val="green"/>
        </w:rPr>
        <w:t xml:space="preserve">end-of-the-world </w:t>
      </w:r>
      <w:r w:rsidRPr="009805F1">
        <w:rPr>
          <w:rStyle w:val="Emphasis"/>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Cs w:val="24"/>
          <w:highlight w:val="green"/>
        </w:rPr>
        <w:t xml:space="preserve">below </w:t>
      </w:r>
      <w:r w:rsidRPr="009805F1">
        <w:rPr>
          <w:rStyle w:val="Emphasis"/>
          <w:szCs w:val="24"/>
        </w:rPr>
        <w:t xml:space="preserve">the </w:t>
      </w:r>
      <w:r w:rsidRPr="00E664EA">
        <w:rPr>
          <w:rStyle w:val="Emphasis"/>
          <w:szCs w:val="24"/>
          <w:highlight w:val="green"/>
        </w:rPr>
        <w:t>target</w:t>
      </w:r>
      <w:r w:rsidRPr="00E664EA">
        <w:rPr>
          <w:szCs w:val="24"/>
          <w:highlight w:val="green"/>
          <w:u w:val="single"/>
        </w:rPr>
        <w:t xml:space="preserve"> set at </w:t>
      </w:r>
      <w:r w:rsidRPr="009805F1">
        <w:rPr>
          <w:szCs w:val="24"/>
          <w:u w:val="single"/>
        </w:rPr>
        <w:t xml:space="preserve">the </w:t>
      </w:r>
      <w:r w:rsidRPr="00E664EA">
        <w:rPr>
          <w:szCs w:val="24"/>
          <w:highlight w:val="green"/>
          <w:u w:val="single"/>
        </w:rPr>
        <w:t xml:space="preserve">Paris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Cs w:val="24"/>
        </w:rPr>
        <w:t>climate boundary</w:t>
      </w:r>
      <w:r w:rsidRPr="009805F1">
        <w:rPr>
          <w:szCs w:val="24"/>
          <w:u w:val="single"/>
        </w:rPr>
        <w:t xml:space="preserve"> in central U.S. </w:t>
      </w:r>
      <w:r w:rsidRPr="009805F1">
        <w:rPr>
          <w:rStyle w:val="Emphasis"/>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w:t>
      </w:r>
      <w:proofErr w:type="gramStart"/>
      <w:r w:rsidRPr="009805F1">
        <w:rPr>
          <w:szCs w:val="24"/>
          <w:u w:val="single"/>
        </w:rPr>
        <w:t>Science</w:t>
      </w:r>
      <w:proofErr w:type="gramEnd"/>
      <w:r w:rsidRPr="009805F1">
        <w:rPr>
          <w:szCs w:val="24"/>
          <w:u w:val="single"/>
        </w:rPr>
        <w:t xml:space="preserve">, which found that </w:t>
      </w:r>
      <w:r w:rsidRPr="00E664EA">
        <w:rPr>
          <w:b/>
          <w:bCs/>
          <w:szCs w:val="24"/>
          <w:highlight w:val="green"/>
          <w:u w:val="single"/>
        </w:rPr>
        <w:t>rocks</w:t>
      </w:r>
      <w:r w:rsidRPr="00E664EA">
        <w:rPr>
          <w:szCs w:val="24"/>
          <w:highlight w:val="green"/>
          <w:u w:val="single"/>
        </w:rPr>
        <w:t xml:space="preserve"> contain</w:t>
      </w:r>
      <w:r w:rsidRPr="009805F1">
        <w:rPr>
          <w:szCs w:val="24"/>
          <w:u w:val="single"/>
        </w:rPr>
        <w:t xml:space="preserve"> vast amounts of </w:t>
      </w:r>
      <w:r w:rsidRPr="00E664EA">
        <w:rPr>
          <w:szCs w:val="24"/>
          <w:highlight w:val="green"/>
          <w:u w:val="single"/>
        </w:rPr>
        <w:t>nitrogen that plants could use to</w:t>
      </w:r>
      <w:r w:rsidRPr="009805F1">
        <w:rPr>
          <w:szCs w:val="24"/>
          <w:u w:val="single"/>
        </w:rPr>
        <w:t xml:space="preserve"> grow and absorb more CO2, potentially </w:t>
      </w:r>
      <w:r w:rsidRPr="00E664EA">
        <w:rPr>
          <w:b/>
          <w:bCs/>
          <w:szCs w:val="24"/>
          <w:highlight w:val="green"/>
          <w:u w:val="single"/>
        </w:rPr>
        <w:t>offset</w:t>
      </w:r>
      <w:r w:rsidRPr="009805F1">
        <w:rPr>
          <w:b/>
          <w:bCs/>
          <w:szCs w:val="24"/>
          <w:u w:val="single"/>
        </w:rPr>
        <w:t>ting</w:t>
      </w:r>
      <w:r w:rsidRPr="009805F1">
        <w:rPr>
          <w:szCs w:val="24"/>
          <w:u w:val="single"/>
        </w:rPr>
        <w:t xml:space="preserve"> at least some of the effects of </w:t>
      </w:r>
      <w:r w:rsidRPr="00E664EA">
        <w:rPr>
          <w:szCs w:val="24"/>
          <w:highlight w:val="green"/>
          <w:u w:val="single"/>
        </w:rPr>
        <w:t>CO2</w:t>
      </w:r>
      <w:r w:rsidRPr="009805F1">
        <w:rPr>
          <w:szCs w:val="24"/>
          <w:u w:val="single"/>
        </w:rPr>
        <w:t xml:space="preserve"> emissions and reducing future temperature increases.</w:t>
      </w:r>
    </w:p>
    <w:p w14:paraId="5984B493" w14:textId="77777777" w:rsidR="00DE1E98" w:rsidRDefault="00DE1E98" w:rsidP="00DE1E98">
      <w:pPr>
        <w:pStyle w:val="Heading4"/>
      </w:pPr>
      <w:r>
        <w:t xml:space="preserve">Variations </w:t>
      </w:r>
      <w:r>
        <w:rPr>
          <w:u w:val="single"/>
        </w:rPr>
        <w:t>natural</w:t>
      </w:r>
      <w:r>
        <w:t xml:space="preserve"> and CO2 effects are </w:t>
      </w:r>
      <w:r>
        <w:rPr>
          <w:u w:val="single"/>
        </w:rPr>
        <w:t>overstated</w:t>
      </w:r>
      <w:r>
        <w:t>.</w:t>
      </w:r>
    </w:p>
    <w:p w14:paraId="53104A69" w14:textId="77777777" w:rsidR="00DE1E98" w:rsidRDefault="00DE1E98" w:rsidP="00DE1E98">
      <w:pPr>
        <w:pStyle w:val="ListParagraph"/>
        <w:numPr>
          <w:ilvl w:val="0"/>
          <w:numId w:val="13"/>
        </w:numPr>
      </w:pPr>
      <w:r>
        <w:t>10,000 years prove natural range of warming</w:t>
      </w:r>
    </w:p>
    <w:p w14:paraId="33038446" w14:textId="77777777" w:rsidR="00DE1E98" w:rsidRDefault="00DE1E98" w:rsidP="00DE1E98">
      <w:pPr>
        <w:pStyle w:val="ListParagraph"/>
        <w:numPr>
          <w:ilvl w:val="0"/>
          <w:numId w:val="13"/>
        </w:numPr>
      </w:pPr>
      <w:r>
        <w:t>No Co2 effect on Warming – No Net Warming despite 8 Percent increase of Co2</w:t>
      </w:r>
    </w:p>
    <w:p w14:paraId="28F63B03" w14:textId="77777777" w:rsidR="00DE1E98" w:rsidRPr="00996A7A" w:rsidRDefault="00DE1E98" w:rsidP="00DE1E98">
      <w:pPr>
        <w:pStyle w:val="ListParagraph"/>
        <w:numPr>
          <w:ilvl w:val="0"/>
          <w:numId w:val="13"/>
        </w:numPr>
      </w:pPr>
      <w:r>
        <w:t>Solar Radiation has net greater effect – close correlation over past 150 years</w:t>
      </w:r>
    </w:p>
    <w:p w14:paraId="0942A3CE" w14:textId="77777777" w:rsidR="00DE1E98" w:rsidRPr="00062BBB" w:rsidRDefault="00DE1E98" w:rsidP="00DE1E98">
      <w:r w:rsidRPr="00996A7A">
        <w:rPr>
          <w:rStyle w:val="Style13ptBold"/>
        </w:rPr>
        <w:t>Carter et al. 15</w:t>
      </w:r>
      <w:r>
        <w:t xml:space="preserve"> Robert M Carter 4-12-2015 “</w:t>
      </w:r>
      <w:r w:rsidRPr="00062BBB">
        <w:t xml:space="preserve">Why Scientists Disagree About Global Warming </w:t>
      </w:r>
      <w:proofErr w:type="gramStart"/>
      <w:r w:rsidRPr="00062BBB">
        <w:t>The</w:t>
      </w:r>
      <w:proofErr w:type="gramEnd"/>
      <w:r w:rsidRPr="00062BBB">
        <w:t xml:space="preserv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5C92D4C6" w14:textId="77777777" w:rsidR="00DE1E98" w:rsidRDefault="00DE1E98" w:rsidP="00DE1E98">
      <w:pPr>
        <w:rPr>
          <w:rStyle w:val="StyleUnderline"/>
          <w:szCs w:val="24"/>
        </w:rPr>
      </w:pPr>
      <w:r w:rsidRPr="00996A7A">
        <w:rPr>
          <w:rStyle w:val="Emphasis"/>
          <w:szCs w:val="24"/>
        </w:rPr>
        <w:t xml:space="preserve">Modern </w:t>
      </w:r>
      <w:r w:rsidRPr="00E664EA">
        <w:rPr>
          <w:rStyle w:val="Emphasis"/>
          <w:szCs w:val="24"/>
          <w:highlight w:val="green"/>
        </w:rPr>
        <w:t>Warming Is Not Unprecedented</w:t>
      </w:r>
      <w:r w:rsidRPr="00996A7A">
        <w:rPr>
          <w:sz w:val="16"/>
          <w:szCs w:val="24"/>
        </w:rPr>
        <w:t xml:space="preserve"> IPCC’s second false postulate is that the late twentieth century warm peak was of greater magnitude than previous natural peaks. </w:t>
      </w:r>
      <w:r w:rsidRPr="00996A7A">
        <w:rPr>
          <w:rStyle w:val="StyleUnderline"/>
          <w:szCs w:val="24"/>
        </w:rPr>
        <w:t xml:space="preserve">Comparison of modern and ancient rates of natural temperature change is difficult because of the lack of direct measurements available prior to 1850. However, high-quality </w:t>
      </w:r>
      <w:r w:rsidRPr="00E664EA">
        <w:rPr>
          <w:rStyle w:val="StyleUnderline"/>
          <w:szCs w:val="24"/>
          <w:highlight w:val="green"/>
        </w:rPr>
        <w:t>proxy</w:t>
      </w:r>
      <w:r w:rsidRPr="00996A7A">
        <w:rPr>
          <w:rStyle w:val="StyleUnderline"/>
          <w:szCs w:val="24"/>
        </w:rPr>
        <w:t xml:space="preserve"> temperature </w:t>
      </w:r>
      <w:r w:rsidRPr="00E664EA">
        <w:rPr>
          <w:rStyle w:val="StyleUnderline"/>
          <w:szCs w:val="24"/>
          <w:highlight w:val="green"/>
        </w:rPr>
        <w:t>records</w:t>
      </w:r>
      <w:r w:rsidRPr="00996A7A">
        <w:rPr>
          <w:rStyle w:val="StyleUnderline"/>
          <w:szCs w:val="24"/>
        </w:rPr>
        <w:t xml:space="preserve"> from the Greenland ice core </w:t>
      </w:r>
      <w:r w:rsidRPr="00E664EA">
        <w:rPr>
          <w:rStyle w:val="StyleUnderline"/>
          <w:szCs w:val="24"/>
          <w:highlight w:val="green"/>
        </w:rPr>
        <w:t xml:space="preserve">for </w:t>
      </w:r>
      <w:r w:rsidRPr="00996A7A">
        <w:rPr>
          <w:rStyle w:val="StyleUnderline"/>
          <w:szCs w:val="24"/>
        </w:rPr>
        <w:t xml:space="preserve">the past </w:t>
      </w:r>
      <w:r w:rsidRPr="00E664EA">
        <w:rPr>
          <w:rStyle w:val="StyleUnderline"/>
          <w:szCs w:val="24"/>
          <w:highlight w:val="green"/>
        </w:rPr>
        <w:t xml:space="preserve">10,000 years demonstrate a </w:t>
      </w:r>
      <w:r w:rsidRPr="00E664EA">
        <w:rPr>
          <w:rStyle w:val="StyleUnderline"/>
          <w:b/>
          <w:bCs/>
          <w:szCs w:val="24"/>
          <w:highlight w:val="green"/>
          <w:bdr w:val="single" w:sz="4" w:space="0" w:color="auto"/>
        </w:rPr>
        <w:t>natural range of warming</w:t>
      </w:r>
      <w:r w:rsidRPr="00E664EA">
        <w:rPr>
          <w:rStyle w:val="StyleUnderline"/>
          <w:szCs w:val="24"/>
          <w:highlight w:val="green"/>
        </w:rPr>
        <w:t xml:space="preserve"> </w:t>
      </w:r>
      <w:r w:rsidRPr="00996A7A">
        <w:rPr>
          <w:rStyle w:val="StyleUnderline"/>
          <w:szCs w:val="24"/>
        </w:rPr>
        <w:t>and cooling</w:t>
      </w:r>
      <w:r w:rsidRPr="00996A7A">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szCs w:val="24"/>
        </w:rPr>
        <w:t>more warmer</w:t>
      </w:r>
      <w:proofErr w:type="gramEnd"/>
      <w:r w:rsidRPr="00996A7A">
        <w:rPr>
          <w:sz w:val="16"/>
          <w:szCs w:val="24"/>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w:t>
      </w:r>
      <w:proofErr w:type="spellStart"/>
      <w:r w:rsidRPr="00996A7A">
        <w:rPr>
          <w:sz w:val="16"/>
          <w:szCs w:val="24"/>
        </w:rPr>
        <w:t>Lisiecki</w:t>
      </w:r>
      <w:proofErr w:type="spellEnd"/>
      <w:r w:rsidRPr="00996A7A">
        <w:rPr>
          <w:sz w:val="16"/>
          <w:szCs w:val="24"/>
        </w:rPr>
        <w:t xml:space="preserve"> and </w:t>
      </w:r>
      <w:proofErr w:type="spellStart"/>
      <w:r w:rsidRPr="00996A7A">
        <w:rPr>
          <w:sz w:val="16"/>
          <w:szCs w:val="24"/>
        </w:rPr>
        <w:t>Raymo</w:t>
      </w:r>
      <w:proofErr w:type="spellEnd"/>
      <w:r w:rsidRPr="00996A7A">
        <w:rPr>
          <w:sz w:val="16"/>
          <w:szCs w:val="24"/>
        </w:rPr>
        <w:t>, 2005). During the Late Miocene and Early Pliocene (6–3 million years ago) temperature consistently attained values 2–3°C above twentieth century values (</w:t>
      </w:r>
      <w:proofErr w:type="spellStart"/>
      <w:r w:rsidRPr="00996A7A">
        <w:rPr>
          <w:sz w:val="16"/>
          <w:szCs w:val="24"/>
        </w:rPr>
        <w:t>Zachos</w:t>
      </w:r>
      <w:proofErr w:type="spellEnd"/>
      <w:r w:rsidRPr="00996A7A">
        <w:rPr>
          <w:sz w:val="16"/>
          <w:szCs w:val="24"/>
        </w:rPr>
        <w:t xml:space="preserve">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sidRPr="00996A7A">
        <w:rPr>
          <w:rStyle w:val="StyleUnderline"/>
          <w:szCs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Cs w:val="24"/>
          <w:highlight w:val="green"/>
        </w:rPr>
        <w:t>no net warming despite</w:t>
      </w:r>
      <w:r w:rsidRPr="00996A7A">
        <w:rPr>
          <w:rStyle w:val="StyleUnderline"/>
          <w:szCs w:val="24"/>
        </w:rPr>
        <w:t xml:space="preserve"> an </w:t>
      </w:r>
      <w:r w:rsidRPr="00E664EA">
        <w:rPr>
          <w:rStyle w:val="StyleUnderline"/>
          <w:szCs w:val="24"/>
          <w:highlight w:val="green"/>
        </w:rPr>
        <w:t>increase in</w:t>
      </w:r>
      <w:r w:rsidRPr="00996A7A">
        <w:rPr>
          <w:rStyle w:val="StyleUnderline"/>
          <w:szCs w:val="24"/>
        </w:rPr>
        <w:t xml:space="preserve"> atmospheric </w:t>
      </w:r>
      <w:r w:rsidRPr="00E664EA">
        <w:rPr>
          <w:rStyle w:val="StyleUnderline"/>
          <w:szCs w:val="24"/>
          <w:highlight w:val="green"/>
        </w:rPr>
        <w:t>CO2 of 8 percent</w:t>
      </w:r>
      <w:r w:rsidRPr="00E664EA">
        <w:rPr>
          <w:sz w:val="16"/>
          <w:szCs w:val="24"/>
          <w:highlight w:val="green"/>
        </w:rPr>
        <w:t xml:space="preserve"> </w:t>
      </w:r>
      <w:r w:rsidRPr="00996A7A">
        <w:rPr>
          <w:sz w:val="16"/>
          <w:szCs w:val="24"/>
        </w:rPr>
        <w:t xml:space="preserve">– </w:t>
      </w:r>
      <w:r w:rsidRPr="00996A7A">
        <w:rPr>
          <w:szCs w:val="24"/>
          <w:u w:val="single"/>
        </w:rPr>
        <w:t>which represents 34 percent of all human-related CO2 emissions released to the atmosphere since the industrial revolution</w:t>
      </w:r>
      <w:r w:rsidRPr="00996A7A">
        <w:rPr>
          <w:sz w:val="16"/>
          <w:szCs w:val="24"/>
        </w:rPr>
        <w:t xml:space="preserve">. # Given an atmospheric mixing time of ~1 year, the facts just related represent a test of the dangerous warming hypothesis, which test it fails. # Based upon the </w:t>
      </w:r>
      <w:proofErr w:type="spellStart"/>
      <w:r w:rsidRPr="00996A7A">
        <w:rPr>
          <w:sz w:val="16"/>
          <w:szCs w:val="24"/>
        </w:rPr>
        <w:t>HadCRUT</w:t>
      </w:r>
      <w:proofErr w:type="spellEnd"/>
      <w:r w:rsidRPr="00996A7A">
        <w:rPr>
          <w:sz w:val="16"/>
          <w:szCs w:val="24"/>
        </w:rPr>
        <w:t xml:space="preserve">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w:t>
      </w:r>
      <w:proofErr w:type="gramStart"/>
      <w:r w:rsidRPr="00996A7A">
        <w:rPr>
          <w:sz w:val="16"/>
          <w:szCs w:val="24"/>
        </w:rPr>
        <w:t>effect, but</w:t>
      </w:r>
      <w:proofErr w:type="gramEnd"/>
      <w:r w:rsidRPr="00996A7A">
        <w:rPr>
          <w:sz w:val="16"/>
          <w:szCs w:val="24"/>
        </w:rPr>
        <w:t xml:space="preserve"> warming might also be inflated by urban heat island effects. # Other temperature datasets fail to record the late twentieth century warming seen in the </w:t>
      </w:r>
      <w:proofErr w:type="spellStart"/>
      <w:r w:rsidRPr="00996A7A">
        <w:rPr>
          <w:sz w:val="16"/>
          <w:szCs w:val="24"/>
        </w:rPr>
        <w:t>HadCRUT</w:t>
      </w:r>
      <w:proofErr w:type="spellEnd"/>
      <w:r w:rsidRPr="00996A7A">
        <w:rPr>
          <w:sz w:val="16"/>
          <w:szCs w:val="24"/>
        </w:rPr>
        <w:t xml:space="preserve"> dataset. # </w:t>
      </w:r>
      <w:r w:rsidRPr="00996A7A">
        <w:rPr>
          <w:rStyle w:val="StyleUnderline"/>
          <w:szCs w:val="24"/>
        </w:rPr>
        <w:t>There was nothing unusual about either the magnitude or rate of the late twentieth century warming</w:t>
      </w:r>
      <w:r w:rsidRPr="00996A7A">
        <w:rPr>
          <w:sz w:val="16"/>
          <w:szCs w:val="24"/>
        </w:rPr>
        <w:t xml:space="preserve"> pulses represented on the </w:t>
      </w:r>
      <w:proofErr w:type="spellStart"/>
      <w:r w:rsidRPr="00996A7A">
        <w:rPr>
          <w:sz w:val="16"/>
          <w:szCs w:val="24"/>
        </w:rPr>
        <w:t>HadCRUT</w:t>
      </w:r>
      <w:proofErr w:type="spellEnd"/>
      <w:r w:rsidRPr="00996A7A">
        <w:rPr>
          <w:sz w:val="16"/>
          <w:szCs w:val="24"/>
        </w:rPr>
        <w:t xml:space="preserve"> record, both falling well within the envelope of known, previous natural variations. # </w:t>
      </w:r>
      <w:r w:rsidRPr="00996A7A">
        <w:rPr>
          <w:rStyle w:val="StyleUnderline"/>
          <w:szCs w:val="24"/>
        </w:rPr>
        <w:t>No empirical evidence exists to support the assertion that a planetary warming of 2°C would be net ecologically or economically damaging.</w:t>
      </w:r>
      <w:r w:rsidRPr="00996A7A">
        <w:rPr>
          <w:sz w:val="16"/>
          <w:szCs w:val="24"/>
        </w:rPr>
        <w:t xml:space="preserve"> Source: “Chapter 4. Observations: Temperatures,” Climate Change Reconsidered II: Physical Science (Chicago, IL: The Heartland Institute, 2013). </w:t>
      </w:r>
      <w:r w:rsidRPr="00E664EA">
        <w:rPr>
          <w:rStyle w:val="StyleUnderline"/>
          <w:b/>
          <w:bCs/>
          <w:szCs w:val="24"/>
          <w:highlight w:val="green"/>
        </w:rPr>
        <w:t>CO2 Does Not Lead Temperature</w:t>
      </w:r>
      <w:r w:rsidRPr="00996A7A">
        <w:rPr>
          <w:rStyle w:val="StyleUnderline"/>
          <w:szCs w:val="24"/>
        </w:rPr>
        <w:t xml:space="preserve"> </w:t>
      </w:r>
      <w:r w:rsidRPr="00996A7A">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sidRPr="00996A7A">
        <w:rPr>
          <w:rStyle w:val="StyleUnderline"/>
          <w:szCs w:val="24"/>
        </w:rPr>
        <w:t xml:space="preserve">higher-resolution sampling has repeatedly shown these historic </w:t>
      </w:r>
      <w:r w:rsidRPr="00E664EA">
        <w:rPr>
          <w:rStyle w:val="StyleUnderline"/>
          <w:szCs w:val="24"/>
          <w:highlight w:val="green"/>
        </w:rPr>
        <w:t>temperature changes precede</w:t>
      </w:r>
      <w:r w:rsidRPr="00996A7A">
        <w:rPr>
          <w:rStyle w:val="StyleUnderline"/>
          <w:szCs w:val="24"/>
        </w:rPr>
        <w:t xml:space="preserve"> the parallel </w:t>
      </w:r>
      <w:r w:rsidRPr="00E664EA">
        <w:rPr>
          <w:rStyle w:val="StyleUnderline"/>
          <w:szCs w:val="24"/>
          <w:highlight w:val="green"/>
        </w:rPr>
        <w:t xml:space="preserve">changes in CO2 </w:t>
      </w:r>
      <w:r w:rsidRPr="00996A7A">
        <w:rPr>
          <w:rStyle w:val="StyleUnderline"/>
          <w:szCs w:val="24"/>
        </w:rPr>
        <w:t>by several hundred</w:t>
      </w:r>
      <w:r w:rsidRPr="00996A7A">
        <w:rPr>
          <w:sz w:val="16"/>
          <w:szCs w:val="24"/>
        </w:rPr>
        <w:t xml:space="preserve"> years or more (</w:t>
      </w:r>
      <w:proofErr w:type="spellStart"/>
      <w:r w:rsidRPr="00996A7A">
        <w:rPr>
          <w:sz w:val="16"/>
          <w:szCs w:val="24"/>
        </w:rPr>
        <w:t>Mudelsee</w:t>
      </w:r>
      <w:proofErr w:type="spellEnd"/>
      <w:r w:rsidRPr="00996A7A">
        <w:rPr>
          <w:sz w:val="16"/>
          <w:szCs w:val="24"/>
        </w:rPr>
        <w:t xml:space="preserve">, 2001; Monnin et al., 2001; </w:t>
      </w:r>
      <w:proofErr w:type="spellStart"/>
      <w:r w:rsidRPr="00996A7A">
        <w:rPr>
          <w:sz w:val="16"/>
          <w:szCs w:val="24"/>
        </w:rPr>
        <w:t>Caillon</w:t>
      </w:r>
      <w:proofErr w:type="spellEnd"/>
      <w:r w:rsidRPr="00996A7A">
        <w:rPr>
          <w:sz w:val="16"/>
          <w:szCs w:val="24"/>
        </w:rPr>
        <w:t xml:space="preserve"> et al., 2003; </w:t>
      </w:r>
      <w:proofErr w:type="spellStart"/>
      <w:r w:rsidRPr="00996A7A">
        <w:rPr>
          <w:sz w:val="16"/>
          <w:szCs w:val="24"/>
        </w:rPr>
        <w:t>Siegenthaler</w:t>
      </w:r>
      <w:proofErr w:type="spellEnd"/>
      <w:r w:rsidRPr="00996A7A">
        <w:rPr>
          <w:sz w:val="16"/>
          <w:szCs w:val="24"/>
        </w:rPr>
        <w:t xml:space="preserve"> et al., 2005). A similar relationship of temperature </w:t>
      </w:r>
      <w:proofErr w:type="gramStart"/>
      <w:r w:rsidRPr="00996A7A">
        <w:rPr>
          <w:sz w:val="16"/>
          <w:szCs w:val="24"/>
        </w:rPr>
        <w:t>change</w:t>
      </w:r>
      <w:proofErr w:type="gramEnd"/>
      <w:r w:rsidRPr="00996A7A">
        <w:rPr>
          <w:sz w:val="16"/>
          <w:szCs w:val="24"/>
        </w:rPr>
        <w:t xml:space="preserve"> leading CO2 change (in this case by several months) also characterizes the much shorter seasonal cyclicity manifest in Hawaiian and other meteorological measurements (</w:t>
      </w:r>
      <w:proofErr w:type="spellStart"/>
      <w:r w:rsidRPr="00996A7A">
        <w:rPr>
          <w:sz w:val="16"/>
          <w:szCs w:val="24"/>
        </w:rPr>
        <w:t>Kuo</w:t>
      </w:r>
      <w:proofErr w:type="spellEnd"/>
      <w:r w:rsidRPr="00996A7A">
        <w:rPr>
          <w:sz w:val="16"/>
          <w:szCs w:val="24"/>
        </w:rPr>
        <w:t xml:space="preserve">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Cs w:val="24"/>
        </w:rPr>
        <w:t xml:space="preserve">Solar Influence Is Not Minimal </w:t>
      </w:r>
      <w:r w:rsidRPr="00996A7A">
        <w:rPr>
          <w:sz w:val="16"/>
          <w:szCs w:val="24"/>
        </w:rPr>
        <w:t xml:space="preserve">IPCC’s fourth false postulate is that solar forcings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Cs w:val="24"/>
          <w:highlight w:val="green"/>
        </w:rPr>
        <w:t xml:space="preserve">Total Solar Insolation </w:t>
      </w:r>
      <w:r w:rsidRPr="00996A7A">
        <w:rPr>
          <w:rStyle w:val="Emphasis"/>
          <w:szCs w:val="24"/>
        </w:rPr>
        <w:t>(TSI),</w:t>
      </w:r>
      <w:r w:rsidRPr="00996A7A">
        <w:rPr>
          <w:sz w:val="16"/>
          <w:szCs w:val="24"/>
        </w:rPr>
        <w:t xml:space="preserve"> a measure derived from multi-proxy measures of solar activity (Hoyt and </w:t>
      </w:r>
      <w:proofErr w:type="spellStart"/>
      <w:r w:rsidRPr="00996A7A">
        <w:rPr>
          <w:sz w:val="16"/>
          <w:szCs w:val="24"/>
        </w:rPr>
        <w:t>Schatten</w:t>
      </w:r>
      <w:proofErr w:type="spellEnd"/>
      <w:r w:rsidRPr="00996A7A">
        <w:rPr>
          <w:sz w:val="16"/>
          <w:szCs w:val="24"/>
        </w:rPr>
        <w:t xml:space="preserve">, 1993; extended and re-scaled by </w:t>
      </w:r>
      <w:proofErr w:type="spellStart"/>
      <w:r w:rsidRPr="00996A7A">
        <w:rPr>
          <w:sz w:val="16"/>
          <w:szCs w:val="24"/>
        </w:rPr>
        <w:t>Willson</w:t>
      </w:r>
      <w:proofErr w:type="spellEnd"/>
      <w:r w:rsidRPr="00996A7A">
        <w:rPr>
          <w:sz w:val="16"/>
          <w:szCs w:val="24"/>
        </w:rPr>
        <w:t xml:space="preserve">, 2011; </w:t>
      </w:r>
      <w:proofErr w:type="spellStart"/>
      <w:r w:rsidRPr="00996A7A">
        <w:rPr>
          <w:sz w:val="16"/>
          <w:szCs w:val="24"/>
        </w:rPr>
        <w:t>Scafetta</w:t>
      </w:r>
      <w:proofErr w:type="spellEnd"/>
      <w:r w:rsidRPr="00996A7A">
        <w:rPr>
          <w:sz w:val="16"/>
          <w:szCs w:val="24"/>
        </w:rPr>
        <w:t xml:space="preserve"> and </w:t>
      </w:r>
      <w:proofErr w:type="spellStart"/>
      <w:r w:rsidRPr="00996A7A">
        <w:rPr>
          <w:sz w:val="16"/>
          <w:szCs w:val="24"/>
        </w:rPr>
        <w:t>Willson</w:t>
      </w:r>
      <w:proofErr w:type="spellEnd"/>
      <w:r w:rsidRPr="00996A7A">
        <w:rPr>
          <w:sz w:val="16"/>
          <w:szCs w:val="24"/>
        </w:rPr>
        <w:t xml:space="preserve">, 2013). The </w:t>
      </w:r>
      <w:r w:rsidRPr="00996A7A">
        <w:rPr>
          <w:rStyle w:val="StyleUnderline"/>
          <w:szCs w:val="24"/>
        </w:rPr>
        <w:t xml:space="preserve">newest estimates, from satellite-borne ACRIM-3 measurements, indicate </w:t>
      </w:r>
      <w:r w:rsidRPr="00996A7A">
        <w:rPr>
          <w:sz w:val="16"/>
          <w:szCs w:val="24"/>
        </w:rPr>
        <w:t xml:space="preserve">TSI ranged between 1360 and 1363 Wm-2 between 1979 and 2011, the variability of ~3 Wm-2 occurring in parallel with the 11-year sunspot cycle. </w:t>
      </w:r>
      <w:r w:rsidRPr="00996A7A">
        <w:rPr>
          <w:rStyle w:val="StyleUnderline"/>
          <w:szCs w:val="24"/>
        </w:rPr>
        <w:t xml:space="preserve">Larger changes in TSI are also known to </w:t>
      </w:r>
      <w:r w:rsidRPr="00E664EA">
        <w:rPr>
          <w:rStyle w:val="StyleUnderline"/>
          <w:szCs w:val="24"/>
          <w:highlight w:val="green"/>
        </w:rPr>
        <w:t xml:space="preserve">occur </w:t>
      </w:r>
      <w:r w:rsidRPr="00996A7A">
        <w:rPr>
          <w:rStyle w:val="StyleUnderline"/>
          <w:szCs w:val="24"/>
        </w:rPr>
        <w:t xml:space="preserve">in </w:t>
      </w:r>
      <w:r w:rsidRPr="00E664EA">
        <w:rPr>
          <w:rStyle w:val="StyleUnderline"/>
          <w:szCs w:val="24"/>
          <w:highlight w:val="green"/>
        </w:rPr>
        <w:t xml:space="preserve">parallel with climatic change </w:t>
      </w:r>
      <w:r w:rsidRPr="00996A7A">
        <w:rPr>
          <w:sz w:val="16"/>
          <w:szCs w:val="24"/>
        </w:rPr>
        <w:t xml:space="preserve">over longer time scales. For instance, Shapiro et al. (2011) estimated the TSI change between the Maunder Minimum and current conditions may have been as large as 6 Wm-2. </w:t>
      </w:r>
      <w:r w:rsidRPr="00996A7A">
        <w:rPr>
          <w:rStyle w:val="StyleUnderline"/>
          <w:szCs w:val="24"/>
        </w:rPr>
        <w:t xml:space="preserve">Temperature records from circum-Arctic regions of the Northern Hemisphere show </w:t>
      </w:r>
      <w:r w:rsidRPr="00E664EA">
        <w:rPr>
          <w:rStyle w:val="StyleUnderline"/>
          <w:szCs w:val="24"/>
          <w:highlight w:val="green"/>
        </w:rPr>
        <w:t xml:space="preserve">a close correlation </w:t>
      </w:r>
      <w:r w:rsidRPr="00996A7A">
        <w:rPr>
          <w:rStyle w:val="StyleUnderline"/>
          <w:szCs w:val="24"/>
        </w:rPr>
        <w:t xml:space="preserve">with TSI </w:t>
      </w:r>
      <w:r w:rsidRPr="00E664EA">
        <w:rPr>
          <w:rStyle w:val="StyleUnderline"/>
          <w:szCs w:val="24"/>
          <w:highlight w:val="green"/>
        </w:rPr>
        <w:t xml:space="preserve">over </w:t>
      </w:r>
      <w:r w:rsidRPr="00996A7A">
        <w:rPr>
          <w:rStyle w:val="StyleUnderline"/>
          <w:szCs w:val="24"/>
        </w:rPr>
        <w:t xml:space="preserve">the past </w:t>
      </w:r>
      <w:r w:rsidRPr="00E664EA">
        <w:rPr>
          <w:rStyle w:val="StyleUnderline"/>
          <w:szCs w:val="24"/>
          <w:highlight w:val="green"/>
        </w:rPr>
        <w:t>150 years</w:t>
      </w:r>
      <w:r w:rsidRPr="00996A7A">
        <w:rPr>
          <w:sz w:val="16"/>
          <w:szCs w:val="24"/>
        </w:rPr>
        <w:t>, with both measures conforming to the ~60–</w:t>
      </w:r>
      <w:proofErr w:type="gramStart"/>
      <w:r w:rsidRPr="00996A7A">
        <w:rPr>
          <w:sz w:val="16"/>
          <w:szCs w:val="24"/>
        </w:rPr>
        <w:t>70 year</w:t>
      </w:r>
      <w:proofErr w:type="gramEnd"/>
      <w:r w:rsidRPr="00996A7A">
        <w:rPr>
          <w:sz w:val="16"/>
          <w:szCs w:val="24"/>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
          <w:bCs/>
          <w:szCs w:val="24"/>
        </w:rPr>
        <w:t>IPCC ignores x-ray, ultraviolet, and magnetic flux variation, the latter having particularly important implications for the modulation of galactic cosmic ray influx and low cloud formation</w:t>
      </w:r>
      <w:r w:rsidRPr="00996A7A">
        <w:rPr>
          <w:sz w:val="16"/>
          <w:szCs w:val="24"/>
        </w:rPr>
        <w:t xml:space="preserve"> (Svensmark, 1998; </w:t>
      </w:r>
      <w:proofErr w:type="spellStart"/>
      <w:r w:rsidRPr="00996A7A">
        <w:rPr>
          <w:sz w:val="16"/>
          <w:szCs w:val="24"/>
        </w:rPr>
        <w:t>Kirkby</w:t>
      </w:r>
      <w:proofErr w:type="spellEnd"/>
      <w:r w:rsidRPr="00996A7A">
        <w:rPr>
          <w:sz w:val="16"/>
          <w:szCs w:val="24"/>
        </w:rPr>
        <w:t xml:space="preserve">, et al., 2011). Figure 11 summarizes these and other findings about solar forcings from Chapter 3 of Climate Change Reconsidered II: Physical </w:t>
      </w:r>
      <w:proofErr w:type="spellStart"/>
      <w:r w:rsidRPr="00996A7A">
        <w:rPr>
          <w:sz w:val="16"/>
          <w:szCs w:val="24"/>
        </w:rPr>
        <w:t>Science.Figure</w:t>
      </w:r>
      <w:proofErr w:type="spellEnd"/>
      <w:r w:rsidRPr="00996A7A">
        <w:rPr>
          <w:sz w:val="16"/>
          <w:szCs w:val="24"/>
        </w:rPr>
        <w:t xml:space="preserv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Cs w:val="24"/>
        </w:rPr>
        <w:t>The recently quiet Sun and extrapolation of solar cycle patterns into the future suggest a planetary cooling may occur</w:t>
      </w:r>
      <w:r w:rsidRPr="00996A7A">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w:t>
      </w:r>
      <w:proofErr w:type="spellStart"/>
      <w:r w:rsidRPr="00996A7A">
        <w:rPr>
          <w:sz w:val="16"/>
          <w:szCs w:val="24"/>
        </w:rPr>
        <w:t>ybp</w:t>
      </w:r>
      <w:proofErr w:type="spellEnd"/>
      <w:r w:rsidRPr="00996A7A">
        <w:rPr>
          <w:sz w:val="16"/>
          <w:szCs w:val="24"/>
        </w:rPr>
        <w:t>) was 2–3°C warmer than today (Alley, 2000), and the planet attained similar temperatures for several million years during the Miocene and Pliocene (</w:t>
      </w:r>
      <w:proofErr w:type="spellStart"/>
      <w:r w:rsidRPr="00996A7A">
        <w:rPr>
          <w:sz w:val="16"/>
          <w:szCs w:val="24"/>
        </w:rPr>
        <w:t>Zachos</w:t>
      </w:r>
      <w:proofErr w:type="spellEnd"/>
      <w:r w:rsidRPr="00996A7A">
        <w:rPr>
          <w:sz w:val="16"/>
          <w:szCs w:val="24"/>
        </w:rPr>
        <w:t xml:space="preserve">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Cs w:val="24"/>
        </w:rPr>
        <w:t xml:space="preserve">neither the rate nor the magnitude of the reported late twentieth century surface warming (1979–2000) lay outside normal natural variability, </w:t>
      </w:r>
      <w:r w:rsidRPr="00996A7A">
        <w:rPr>
          <w:sz w:val="16"/>
          <w:szCs w:val="24"/>
        </w:rPr>
        <w:t>nor was it in any way unusual compared to earlier episodes in Earth’s climatic history. Furthermore,</w:t>
      </w:r>
      <w:r w:rsidRPr="00996A7A">
        <w:rPr>
          <w:rStyle w:val="StyleUnderline"/>
          <w:szCs w:val="24"/>
        </w:rPr>
        <w:t xml:space="preserve"> solar forcings of temperature change are likely more important than is currently recognized, and evidence is lacking that a 2°C increase in temperature (of whatever cause) would be globally harmful.</w:t>
      </w:r>
    </w:p>
    <w:p w14:paraId="2C3BC255" w14:textId="77777777" w:rsidR="00DE1E98" w:rsidRPr="00594C60" w:rsidRDefault="00DE1E98" w:rsidP="00DE1E98">
      <w:pPr>
        <w:pStyle w:val="Heading4"/>
      </w:pPr>
      <w:r>
        <w:t xml:space="preserve">CO2 is key to </w:t>
      </w:r>
      <w:r>
        <w:rPr>
          <w:u w:val="single"/>
        </w:rPr>
        <w:t>agriculture</w:t>
      </w:r>
      <w:r>
        <w:t xml:space="preserve"> – stops </w:t>
      </w:r>
      <w:r>
        <w:rPr>
          <w:u w:val="single"/>
        </w:rPr>
        <w:t>extinction</w:t>
      </w:r>
    </w:p>
    <w:p w14:paraId="0B9B0170" w14:textId="77777777" w:rsidR="00DE1E98" w:rsidRPr="00594C60" w:rsidRDefault="00DE1E98" w:rsidP="00DE1E98">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9"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5492CEE6" w14:textId="77777777" w:rsidR="00DE1E98" w:rsidRPr="00594C60" w:rsidRDefault="00DE1E98" w:rsidP="00DE1E98">
      <w:pPr>
        <w:rPr>
          <w:sz w:val="16"/>
          <w:szCs w:val="24"/>
        </w:rPr>
      </w:pPr>
      <w:r w:rsidRPr="00594C60">
        <w:rPr>
          <w:sz w:val="16"/>
          <w:szCs w:val="24"/>
        </w:rPr>
        <w:t xml:space="preserve">In addition, </w:t>
      </w:r>
      <w:r w:rsidRPr="00E664EA">
        <w:rPr>
          <w:rStyle w:val="StyleUnderline"/>
          <w:szCs w:val="24"/>
          <w:highlight w:val="green"/>
        </w:rPr>
        <w:t>CO2 is</w:t>
      </w:r>
      <w:r w:rsidRPr="00594C60">
        <w:rPr>
          <w:rStyle w:val="StyleUnderline"/>
          <w:szCs w:val="24"/>
        </w:rPr>
        <w:t xml:space="preserve"> actually </w:t>
      </w:r>
      <w:r w:rsidRPr="00E664EA">
        <w:rPr>
          <w:rStyle w:val="StyleUnderline"/>
          <w:szCs w:val="24"/>
          <w:highlight w:val="green"/>
        </w:rPr>
        <w:t>essential to</w:t>
      </w:r>
      <w:r w:rsidRPr="00E664EA">
        <w:rPr>
          <w:sz w:val="16"/>
          <w:szCs w:val="24"/>
          <w:highlight w:val="green"/>
        </w:rPr>
        <w:t xml:space="preserve"> </w:t>
      </w:r>
      <w:r w:rsidRPr="00E664EA">
        <w:rPr>
          <w:rStyle w:val="Emphasis"/>
          <w:szCs w:val="24"/>
          <w:highlight w:val="green"/>
          <w:bdr w:val="single" w:sz="4" w:space="0" w:color="auto"/>
        </w:rPr>
        <w:t>all life on the planet</w:t>
      </w:r>
      <w:r w:rsidRPr="00594C60">
        <w:rPr>
          <w:sz w:val="16"/>
          <w:szCs w:val="24"/>
        </w:rPr>
        <w:t xml:space="preserve">. </w:t>
      </w:r>
      <w:r w:rsidRPr="00E664EA">
        <w:rPr>
          <w:rStyle w:val="Emphasis"/>
          <w:szCs w:val="24"/>
          <w:highlight w:val="green"/>
        </w:rPr>
        <w:t>Plants</w:t>
      </w:r>
      <w:r w:rsidRPr="00E664EA">
        <w:rPr>
          <w:sz w:val="16"/>
          <w:szCs w:val="24"/>
          <w:highlight w:val="green"/>
        </w:rPr>
        <w:t xml:space="preserve"> </w:t>
      </w:r>
      <w:r w:rsidRPr="00E664EA">
        <w:rPr>
          <w:rStyle w:val="StyleUnderline"/>
          <w:szCs w:val="24"/>
          <w:highlight w:val="green"/>
        </w:rPr>
        <w:t>need CO2 to</w:t>
      </w:r>
      <w:r w:rsidRPr="00E664EA">
        <w:rPr>
          <w:sz w:val="16"/>
          <w:szCs w:val="24"/>
          <w:highlight w:val="green"/>
        </w:rPr>
        <w:t xml:space="preserve"> </w:t>
      </w:r>
      <w:r w:rsidRPr="00E664EA">
        <w:rPr>
          <w:rStyle w:val="Emphasis"/>
          <w:szCs w:val="24"/>
          <w:highlight w:val="green"/>
        </w:rPr>
        <w:t>grow and conduct photosynthesis</w:t>
      </w:r>
      <w:r w:rsidRPr="00E664EA">
        <w:rPr>
          <w:sz w:val="16"/>
          <w:szCs w:val="24"/>
          <w:highlight w:val="green"/>
        </w:rPr>
        <w:t xml:space="preserve">, </w:t>
      </w:r>
      <w:r w:rsidRPr="00E664EA">
        <w:rPr>
          <w:rStyle w:val="StyleUnderline"/>
          <w:szCs w:val="24"/>
          <w:highlight w:val="green"/>
        </w:rPr>
        <w:t>which</w:t>
      </w:r>
      <w:r w:rsidRPr="00594C60">
        <w:rPr>
          <w:rStyle w:val="StyleUnderline"/>
          <w:szCs w:val="24"/>
        </w:rPr>
        <w:t xml:space="preserve"> is the </w:t>
      </w:r>
      <w:r w:rsidRPr="00594C60">
        <w:rPr>
          <w:rStyle w:val="Emphasis"/>
          <w:szCs w:val="24"/>
        </w:rPr>
        <w:t>natural process</w:t>
      </w:r>
      <w:r w:rsidRPr="00594C60">
        <w:rPr>
          <w:rStyle w:val="StyleUnderline"/>
          <w:szCs w:val="24"/>
        </w:rPr>
        <w:t xml:space="preserve"> that </w:t>
      </w:r>
      <w:r w:rsidRPr="00E664EA">
        <w:rPr>
          <w:rStyle w:val="StyleUnderline"/>
          <w:szCs w:val="24"/>
          <w:highlight w:val="green"/>
        </w:rPr>
        <w:t xml:space="preserve">creates </w:t>
      </w:r>
      <w:r w:rsidRPr="00E664EA">
        <w:rPr>
          <w:rStyle w:val="StyleUnderline"/>
          <w:b/>
          <w:bCs/>
          <w:szCs w:val="24"/>
          <w:highlight w:val="green"/>
        </w:rPr>
        <w:t>food for animals and fish</w:t>
      </w:r>
      <w:r w:rsidRPr="00594C60">
        <w:rPr>
          <w:rStyle w:val="StyleUnderline"/>
          <w:szCs w:val="24"/>
        </w:rPr>
        <w:t xml:space="preserve"> at the bottom of the food chain</w:t>
      </w:r>
      <w:r w:rsidRPr="00594C60">
        <w:rPr>
          <w:sz w:val="16"/>
          <w:szCs w:val="24"/>
        </w:rPr>
        <w:t xml:space="preserve">. The </w:t>
      </w:r>
      <w:r w:rsidRPr="00E664EA">
        <w:rPr>
          <w:rStyle w:val="StyleUnderline"/>
          <w:szCs w:val="24"/>
          <w:highlight w:val="green"/>
        </w:rPr>
        <w:t>increase of CO2</w:t>
      </w:r>
      <w:r w:rsidRPr="00594C60">
        <w:rPr>
          <w:rStyle w:val="StyleUnderline"/>
          <w:szCs w:val="24"/>
        </w:rPr>
        <w:t xml:space="preserve"> in the atmosphere</w:t>
      </w:r>
      <w:r w:rsidRPr="00594C60">
        <w:rPr>
          <w:sz w:val="16"/>
          <w:szCs w:val="24"/>
        </w:rPr>
        <w:t xml:space="preserve"> that has occurred due to human emissions </w:t>
      </w:r>
      <w:r w:rsidRPr="00E664EA">
        <w:rPr>
          <w:rStyle w:val="Emphasis"/>
          <w:szCs w:val="24"/>
          <w:highlight w:val="green"/>
        </w:rPr>
        <w:t>has actually increased agricultural growth</w:t>
      </w:r>
      <w:r w:rsidRPr="00E664EA">
        <w:rPr>
          <w:sz w:val="16"/>
          <w:szCs w:val="24"/>
          <w:highlight w:val="green"/>
        </w:rPr>
        <w:t xml:space="preserve"> </w:t>
      </w:r>
      <w:r w:rsidRPr="00E664EA">
        <w:rPr>
          <w:rStyle w:val="Emphasis"/>
          <w:szCs w:val="24"/>
          <w:highlight w:val="green"/>
        </w:rPr>
        <w:t>and output</w:t>
      </w:r>
      <w:r w:rsidRPr="00594C60">
        <w:rPr>
          <w:sz w:val="16"/>
          <w:szCs w:val="24"/>
        </w:rPr>
        <w:t xml:space="preserve"> as a result, </w:t>
      </w:r>
      <w:r w:rsidRPr="00E664EA">
        <w:rPr>
          <w:rStyle w:val="StyleUnderline"/>
          <w:szCs w:val="24"/>
          <w:highlight w:val="green"/>
        </w:rPr>
        <w:t>causing</w:t>
      </w:r>
      <w:r w:rsidRPr="00594C60">
        <w:rPr>
          <w:rStyle w:val="StyleUnderline"/>
          <w:szCs w:val="24"/>
        </w:rPr>
        <w:t xml:space="preserve"> actually </w:t>
      </w:r>
      <w:r w:rsidRPr="00E664EA">
        <w:rPr>
          <w:rStyle w:val="Emphasis"/>
          <w:szCs w:val="24"/>
          <w:highlight w:val="green"/>
        </w:rPr>
        <w:t xml:space="preserve">an </w:t>
      </w:r>
      <w:r w:rsidRPr="00E664EA">
        <w:rPr>
          <w:rStyle w:val="Emphasis"/>
          <w:szCs w:val="24"/>
          <w:highlight w:val="green"/>
          <w:bdr w:val="single" w:sz="4" w:space="0" w:color="auto"/>
        </w:rPr>
        <w:t>increased greening</w:t>
      </w:r>
      <w:r w:rsidRPr="00E664EA">
        <w:rPr>
          <w:sz w:val="16"/>
          <w:szCs w:val="24"/>
          <w:highlight w:val="green"/>
        </w:rPr>
        <w:t xml:space="preserve"> </w:t>
      </w:r>
      <w:r w:rsidRPr="00E664EA">
        <w:rPr>
          <w:rStyle w:val="StyleUnderline"/>
          <w:szCs w:val="24"/>
          <w:highlight w:val="green"/>
        </w:rPr>
        <w:t>of the planet</w:t>
      </w:r>
      <w:r w:rsidRPr="00594C60">
        <w:rPr>
          <w:sz w:val="16"/>
          <w:szCs w:val="24"/>
        </w:rPr>
        <w:t xml:space="preserve">. </w:t>
      </w:r>
      <w:r w:rsidRPr="00594C60">
        <w:rPr>
          <w:rStyle w:val="StyleUnderline"/>
          <w:szCs w:val="24"/>
        </w:rPr>
        <w:t xml:space="preserve">So has any warming caused by such human emissions, as </w:t>
      </w:r>
      <w:r w:rsidRPr="00594C60">
        <w:rPr>
          <w:sz w:val="16"/>
          <w:szCs w:val="24"/>
        </w:rPr>
        <w:t xml:space="preserve">minor </w:t>
      </w:r>
      <w:r w:rsidRPr="00594C60">
        <w:rPr>
          <w:rStyle w:val="Emphasis"/>
          <w:szCs w:val="24"/>
        </w:rPr>
        <w:t xml:space="preserve">warming increases agricultural </w:t>
      </w:r>
      <w:proofErr w:type="gramStart"/>
      <w:r w:rsidRPr="00594C60">
        <w:rPr>
          <w:rStyle w:val="Emphasis"/>
          <w:szCs w:val="24"/>
        </w:rPr>
        <w:t>growth</w:t>
      </w:r>
      <w:r w:rsidRPr="00594C60">
        <w:rPr>
          <w:sz w:val="16"/>
          <w:szCs w:val="24"/>
        </w:rPr>
        <w:t>.</w:t>
      </w:r>
      <w:proofErr w:type="gramEnd"/>
      <w:r w:rsidRPr="00594C60">
        <w:rPr>
          <w:sz w:val="16"/>
          <w:szCs w:val="24"/>
        </w:rPr>
        <w:t xml:space="preserve"> The report states, “</w:t>
      </w:r>
      <w:r w:rsidRPr="00594C60">
        <w:rPr>
          <w:rStyle w:val="StyleUnderline"/>
          <w:szCs w:val="24"/>
        </w:rPr>
        <w:t>CO2 is a</w:t>
      </w:r>
      <w:r w:rsidRPr="00594C60">
        <w:rPr>
          <w:sz w:val="16"/>
          <w:szCs w:val="24"/>
        </w:rPr>
        <w:t xml:space="preserve"> </w:t>
      </w:r>
      <w:r w:rsidRPr="00594C60">
        <w:rPr>
          <w:rStyle w:val="Emphasis"/>
          <w:szCs w:val="24"/>
        </w:rPr>
        <w:t>vital nutrient used by plants in photosynthesis.</w:t>
      </w:r>
      <w:r w:rsidRPr="00594C60">
        <w:rPr>
          <w:sz w:val="16"/>
          <w:szCs w:val="24"/>
        </w:rPr>
        <w:t xml:space="preserve"> </w:t>
      </w:r>
      <w:r w:rsidRPr="00E664EA">
        <w:rPr>
          <w:rStyle w:val="StyleUnderline"/>
          <w:szCs w:val="24"/>
          <w:highlight w:val="green"/>
        </w:rPr>
        <w:t xml:space="preserve">Increasing CO2 </w:t>
      </w:r>
      <w:r w:rsidRPr="00594C60">
        <w:rPr>
          <w:rStyle w:val="StyleUnderline"/>
          <w:szCs w:val="24"/>
        </w:rPr>
        <w:t>in the atmosphere</w:t>
      </w:r>
      <w:r w:rsidRPr="00E664EA">
        <w:rPr>
          <w:sz w:val="16"/>
          <w:szCs w:val="24"/>
          <w:highlight w:val="green"/>
        </w:rPr>
        <w:t xml:space="preserve"> ‘</w:t>
      </w:r>
      <w:r w:rsidRPr="00E664EA">
        <w:rPr>
          <w:rStyle w:val="Emphasis"/>
          <w:szCs w:val="24"/>
          <w:highlight w:val="green"/>
        </w:rPr>
        <w:t>greens’ the planet</w:t>
      </w:r>
      <w:r w:rsidRPr="00594C60">
        <w:rPr>
          <w:sz w:val="16"/>
          <w:szCs w:val="24"/>
        </w:rPr>
        <w:t xml:space="preserve"> </w:t>
      </w:r>
      <w:r w:rsidRPr="00E664EA">
        <w:rPr>
          <w:rStyle w:val="StyleUnderline"/>
          <w:szCs w:val="24"/>
          <w:highlight w:val="green"/>
        </w:rPr>
        <w:t>and helps feed the</w:t>
      </w:r>
      <w:r w:rsidRPr="00E664EA">
        <w:rPr>
          <w:sz w:val="16"/>
          <w:szCs w:val="24"/>
          <w:highlight w:val="green"/>
        </w:rPr>
        <w:t xml:space="preserve"> </w:t>
      </w:r>
      <w:r w:rsidRPr="00E664EA">
        <w:rPr>
          <w:rStyle w:val="Emphasis"/>
          <w:szCs w:val="24"/>
          <w:highlight w:val="green"/>
        </w:rPr>
        <w:t>growing human population</w:t>
      </w:r>
      <w:r w:rsidRPr="00E664EA">
        <w:rPr>
          <w:sz w:val="16"/>
          <w:szCs w:val="24"/>
          <w:highlight w:val="green"/>
        </w:rPr>
        <w:t>.”</w:t>
      </w:r>
    </w:p>
    <w:p w14:paraId="1F1823A6" w14:textId="77777777" w:rsidR="00DE1E98" w:rsidRDefault="00DE1E98" w:rsidP="00DE1E98">
      <w:pPr>
        <w:pStyle w:val="Heading4"/>
      </w:pPr>
      <w:r>
        <w:t>Best studies prove</w:t>
      </w:r>
    </w:p>
    <w:p w14:paraId="7C1C65D4" w14:textId="77777777" w:rsidR="00DE1E98" w:rsidRPr="002701C5" w:rsidRDefault="00DE1E98" w:rsidP="00DE1E98">
      <w:proofErr w:type="spellStart"/>
      <w:r w:rsidRPr="002701C5">
        <w:rPr>
          <w:rStyle w:val="Style13ptBold"/>
        </w:rPr>
        <w:t>Ballonoff</w:t>
      </w:r>
      <w:proofErr w:type="spellEnd"/>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687B5DA4" w14:textId="77777777" w:rsidR="00DE1E98" w:rsidRDefault="00DE1E98" w:rsidP="00DE1E98">
      <w:pPr>
        <w:rPr>
          <w:rStyle w:val="StyleUnderline"/>
          <w:szCs w:val="24"/>
        </w:rPr>
      </w:pPr>
      <w:r w:rsidRPr="001478CB">
        <w:rPr>
          <w:sz w:val="16"/>
          <w:szCs w:val="24"/>
        </w:rPr>
        <w:t xml:space="preserve">While in fact heating has not occurred as the IPCC forecasted, </w:t>
      </w:r>
      <w:r w:rsidRPr="002701C5">
        <w:rPr>
          <w:rStyle w:val="StyleUnderline"/>
          <w:szCs w:val="24"/>
        </w:rPr>
        <w:t>greatly increased global biomass is</w:t>
      </w:r>
      <w:r w:rsidRPr="001478CB">
        <w:rPr>
          <w:sz w:val="16"/>
          <w:szCs w:val="24"/>
        </w:rPr>
        <w:t xml:space="preserve"> indeed </w:t>
      </w:r>
      <w:r w:rsidRPr="002701C5">
        <w:rPr>
          <w:rStyle w:val="StyleUnderline"/>
          <w:szCs w:val="24"/>
        </w:rPr>
        <w:t>demonstrated</w:t>
      </w:r>
      <w:r w:rsidRPr="001478CB">
        <w:rPr>
          <w:sz w:val="16"/>
          <w:szCs w:val="24"/>
        </w:rPr>
        <w:t xml:space="preserve">. Well documented evidence shows that </w:t>
      </w:r>
      <w:r w:rsidRPr="002701C5">
        <w:rPr>
          <w:rStyle w:val="StyleUnderline"/>
          <w:szCs w:val="24"/>
        </w:rPr>
        <w:t xml:space="preserve">concurrently </w:t>
      </w:r>
      <w:r w:rsidRPr="00E664EA">
        <w:rPr>
          <w:rStyle w:val="StyleUnderline"/>
          <w:szCs w:val="24"/>
          <w:highlight w:val="green"/>
        </w:rPr>
        <w:t>with</w:t>
      </w:r>
      <w:r w:rsidRPr="002701C5">
        <w:rPr>
          <w:rStyle w:val="StyleUnderline"/>
          <w:szCs w:val="24"/>
        </w:rPr>
        <w:t xml:space="preserve"> the </w:t>
      </w:r>
      <w:r w:rsidRPr="00E664EA">
        <w:rPr>
          <w:rStyle w:val="StyleUnderline"/>
          <w:b/>
          <w:bCs/>
          <w:szCs w:val="24"/>
          <w:highlight w:val="green"/>
        </w:rPr>
        <w:t>increased CO2</w:t>
      </w:r>
      <w:r w:rsidRPr="002701C5">
        <w:rPr>
          <w:rStyle w:val="StyleUnderline"/>
          <w:szCs w:val="24"/>
        </w:rPr>
        <w:t xml:space="preserve"> levels, </w:t>
      </w:r>
      <w:r w:rsidRPr="00E664EA">
        <w:rPr>
          <w:rStyle w:val="StyleUnderline"/>
          <w:szCs w:val="24"/>
          <w:highlight w:val="green"/>
        </w:rPr>
        <w:t>extensive</w:t>
      </w:r>
      <w:r w:rsidRPr="001478CB">
        <w:rPr>
          <w:rStyle w:val="StyleUnderline"/>
          <w:szCs w:val="24"/>
        </w:rPr>
        <w:t xml:space="preserve">, large, and continuing </w:t>
      </w:r>
      <w:r w:rsidRPr="00E664EA">
        <w:rPr>
          <w:rStyle w:val="StyleUnderline"/>
          <w:szCs w:val="24"/>
          <w:highlight w:val="green"/>
        </w:rPr>
        <w:t xml:space="preserve">increase in </w:t>
      </w:r>
      <w:r w:rsidRPr="00E664EA">
        <w:rPr>
          <w:rStyle w:val="StyleUnderline"/>
          <w:b/>
          <w:bCs/>
          <w:szCs w:val="24"/>
          <w:highlight w:val="green"/>
          <w:bdr w:val="single" w:sz="4" w:space="0" w:color="auto"/>
        </w:rPr>
        <w:t xml:space="preserve">biomass is taking place </w:t>
      </w:r>
      <w:proofErr w:type="gramStart"/>
      <w:r w:rsidRPr="00E664EA">
        <w:rPr>
          <w:rStyle w:val="StyleUnderline"/>
          <w:b/>
          <w:bCs/>
          <w:szCs w:val="24"/>
          <w:highlight w:val="green"/>
          <w:bdr w:val="single" w:sz="4" w:space="0" w:color="auto"/>
        </w:rPr>
        <w:t>globally</w:t>
      </w:r>
      <w:r w:rsidRPr="00E664EA">
        <w:rPr>
          <w:rStyle w:val="Emphasis"/>
          <w:szCs w:val="24"/>
          <w:highlight w:val="green"/>
        </w:rPr>
        <w:t>—</w:t>
      </w:r>
      <w:r w:rsidRPr="00E664EA">
        <w:rPr>
          <w:rStyle w:val="Emphasis"/>
          <w:szCs w:val="24"/>
          <w:highlight w:val="green"/>
          <w:bdr w:val="single" w:sz="4" w:space="0" w:color="auto"/>
        </w:rPr>
        <w:t>reducing</w:t>
      </w:r>
      <w:proofErr w:type="gramEnd"/>
      <w:r w:rsidRPr="00E664EA">
        <w:rPr>
          <w:rStyle w:val="Emphasis"/>
          <w:szCs w:val="24"/>
          <w:highlight w:val="green"/>
          <w:bdr w:val="single" w:sz="4" w:space="0" w:color="auto"/>
        </w:rPr>
        <w:t xml:space="preserve"> deserts, turning grasslands to savannas, savannas to forests, and expanding existing forests</w:t>
      </w:r>
      <w:r w:rsidRPr="002701C5">
        <w:rPr>
          <w:rStyle w:val="Emphasis"/>
          <w:szCs w:val="24"/>
        </w:rPr>
        <w:t xml:space="preserve"> (</w:t>
      </w:r>
      <w:r w:rsidRPr="001478CB">
        <w:rPr>
          <w:sz w:val="16"/>
          <w:szCs w:val="24"/>
        </w:rPr>
        <w:t xml:space="preserve">Idso 2012). </w:t>
      </w:r>
      <w:r w:rsidRPr="001478CB">
        <w:rPr>
          <w:rStyle w:val="StyleUnderline"/>
          <w:szCs w:val="24"/>
        </w:rPr>
        <w:t xml:space="preserve">That survey </w:t>
      </w:r>
      <w:r w:rsidRPr="00E664EA">
        <w:rPr>
          <w:rStyle w:val="StyleUnderline"/>
          <w:szCs w:val="24"/>
          <w:highlight w:val="green"/>
        </w:rPr>
        <w:t xml:space="preserve">covered </w:t>
      </w:r>
      <w:r w:rsidRPr="00E664EA">
        <w:rPr>
          <w:rStyle w:val="Emphasis"/>
          <w:szCs w:val="24"/>
          <w:highlight w:val="green"/>
        </w:rPr>
        <w:t xml:space="preserve">400 peer-reviewed </w:t>
      </w:r>
      <w:r w:rsidRPr="002701C5">
        <w:rPr>
          <w:rStyle w:val="StyleUnderline"/>
          <w:szCs w:val="24"/>
        </w:rPr>
        <w:t xml:space="preserve">empirical </w:t>
      </w:r>
      <w:r w:rsidRPr="00E664EA">
        <w:rPr>
          <w:rStyle w:val="Emphasis"/>
          <w:szCs w:val="24"/>
          <w:highlight w:val="green"/>
        </w:rPr>
        <w:t>studies</w:t>
      </w:r>
      <w:r w:rsidRPr="002701C5">
        <w:rPr>
          <w:rStyle w:val="StyleUnderline"/>
          <w:szCs w:val="24"/>
        </w:rPr>
        <w:t xml:space="preserve">, </w:t>
      </w:r>
      <w:r w:rsidRPr="001478CB">
        <w:rPr>
          <w:rStyle w:val="StyleUnderline"/>
          <w:szCs w:val="24"/>
        </w:rPr>
        <w:t xml:space="preserve">many of which included surveys of dozens to hundreds of sources. </w:t>
      </w:r>
      <w:r w:rsidRPr="00E664EA">
        <w:rPr>
          <w:rStyle w:val="StyleUnderline"/>
          <w:szCs w:val="24"/>
          <w:highlight w:val="green"/>
        </w:rPr>
        <w:t xml:space="preserve">Comprehensive study of global </w:t>
      </w:r>
      <w:r w:rsidRPr="001478CB">
        <w:rPr>
          <w:rStyle w:val="StyleUnderline"/>
          <w:szCs w:val="24"/>
        </w:rPr>
        <w:t xml:space="preserve">and regional </w:t>
      </w:r>
      <w:r w:rsidRPr="00E664EA">
        <w:rPr>
          <w:rStyle w:val="StyleUnderline"/>
          <w:szCs w:val="24"/>
          <w:highlight w:val="green"/>
        </w:rPr>
        <w:t xml:space="preserve">relative greening and browning using NOAA data showed </w:t>
      </w:r>
      <w:r w:rsidRPr="001478CB">
        <w:rPr>
          <w:rStyle w:val="StyleUnderline"/>
          <w:szCs w:val="24"/>
        </w:rPr>
        <w:t xml:space="preserve">that shorter-term trends in specific locations may reflect either greening or browning, and also noted that the rapid pace of greening of the Sahel is due in part to the end of the drought in that region. </w:t>
      </w:r>
      <w:r w:rsidRPr="001478CB">
        <w:rPr>
          <w:sz w:val="16"/>
          <w:szCs w:val="24"/>
        </w:rPr>
        <w:t xml:space="preserve">Nevertheless, </w:t>
      </w:r>
      <w:r w:rsidRPr="001478CB">
        <w:rPr>
          <w:rStyle w:val="StyleUnderline"/>
          <w:szCs w:val="24"/>
        </w:rPr>
        <w:t xml:space="preserve">in nearly all regions and globally, the overall effect in recent decades is </w:t>
      </w:r>
      <w:r w:rsidRPr="00E664EA">
        <w:rPr>
          <w:rStyle w:val="StyleUnderline"/>
          <w:b/>
          <w:bCs/>
          <w:szCs w:val="24"/>
          <w:highlight w:val="green"/>
        </w:rPr>
        <w:t xml:space="preserve">decidedly toward greening </w:t>
      </w:r>
      <w:r w:rsidRPr="002701C5">
        <w:rPr>
          <w:rStyle w:val="StyleUnderline"/>
          <w:szCs w:val="24"/>
        </w:rPr>
        <w:t>(</w:t>
      </w:r>
      <w:r w:rsidRPr="001478CB">
        <w:rPr>
          <w:sz w:val="16"/>
          <w:szCs w:val="24"/>
        </w:rPr>
        <w:t xml:space="preserve">de Jong et al. 2012). </w:t>
      </w:r>
      <w:r w:rsidRPr="002701C5">
        <w:rPr>
          <w:rStyle w:val="StyleUnderline"/>
          <w:szCs w:val="24"/>
        </w:rPr>
        <w:t xml:space="preserve">This result is also the </w:t>
      </w:r>
      <w:r w:rsidRPr="002701C5">
        <w:rPr>
          <w:rStyle w:val="Emphasis"/>
          <w:szCs w:val="24"/>
        </w:rPr>
        <w:t>opposite</w:t>
      </w:r>
      <w:r w:rsidRPr="002701C5">
        <w:rPr>
          <w:rStyle w:val="StyleUnderline"/>
          <w:szCs w:val="24"/>
        </w:rPr>
        <w:t xml:space="preserve"> of what the IPCC expected.</w:t>
      </w:r>
    </w:p>
    <w:p w14:paraId="5FC43E82" w14:textId="367E2824" w:rsidR="00DE1E98" w:rsidRDefault="00DE1E98" w:rsidP="00DE1E98">
      <w:pPr>
        <w:pStyle w:val="Heading4"/>
      </w:pPr>
      <w:r>
        <w:t xml:space="preserve">Food Shortages </w:t>
      </w:r>
      <w:r>
        <w:rPr>
          <w:u w:val="single"/>
        </w:rPr>
        <w:t>ca</w:t>
      </w:r>
      <w:r w:rsidR="000A2D2D">
        <w:rPr>
          <w:u w:val="single"/>
        </w:rPr>
        <w:t>u</w:t>
      </w:r>
      <w:r>
        <w:rPr>
          <w:u w:val="single"/>
        </w:rPr>
        <w:t>se Extinction</w:t>
      </w:r>
      <w:r>
        <w:t xml:space="preserve"> and </w:t>
      </w:r>
      <w:r>
        <w:rPr>
          <w:u w:val="single"/>
        </w:rPr>
        <w:t>outweigh</w:t>
      </w:r>
    </w:p>
    <w:p w14:paraId="069EEA94" w14:textId="77777777" w:rsidR="00DE1E98" w:rsidRPr="001478CB" w:rsidRDefault="00DE1E98" w:rsidP="00DE1E98">
      <w:r w:rsidRPr="001478CB">
        <w:rPr>
          <w:rStyle w:val="Style13ptBold"/>
        </w:rPr>
        <w:t>Cribb</w:t>
      </w:r>
      <w:r>
        <w:rPr>
          <w:rStyle w:val="Style13ptBold"/>
        </w:rPr>
        <w:t xml:space="preserve"> 10</w:t>
      </w:r>
      <w:r w:rsidRPr="001478CB">
        <w:t>, Julian. The coming famine. University of California Press, 2010.</w:t>
      </w:r>
      <w:r>
        <w:t xml:space="preserve"> (</w:t>
      </w:r>
      <w:proofErr w:type="gramStart"/>
      <w:r w:rsidRPr="002924A1">
        <w:t>principal</w:t>
      </w:r>
      <w:proofErr w:type="gramEnd"/>
      <w:r w:rsidRPr="002924A1">
        <w:t xml:space="preserve"> of JCA, fellow of the Australian Academy of Technological Sciences and Engineering</w:t>
      </w:r>
      <w:r>
        <w:t xml:space="preserve">)//Elmer </w:t>
      </w:r>
    </w:p>
    <w:p w14:paraId="1999F214" w14:textId="77777777" w:rsidR="00DE1E98" w:rsidRDefault="00DE1E98" w:rsidP="00DE1E98">
      <w:pPr>
        <w:rPr>
          <w:sz w:val="16"/>
          <w:szCs w:val="24"/>
        </w:rPr>
      </w:pPr>
      <w:r w:rsidRPr="001478CB">
        <w:rPr>
          <w:sz w:val="16"/>
          <w:szCs w:val="24"/>
        </w:rPr>
        <w:t xml:space="preserve">The character of </w:t>
      </w:r>
      <w:r w:rsidRPr="001478CB">
        <w:rPr>
          <w:szCs w:val="24"/>
          <w:u w:val="single"/>
        </w:rPr>
        <w:t>human conflict has</w:t>
      </w:r>
      <w:r w:rsidRPr="001478CB">
        <w:rPr>
          <w:sz w:val="16"/>
          <w:szCs w:val="24"/>
        </w:rPr>
        <w:t xml:space="preserve"> also </w:t>
      </w:r>
      <w:r w:rsidRPr="001478CB">
        <w:rPr>
          <w:szCs w:val="24"/>
          <w:u w:val="single"/>
        </w:rPr>
        <w:t>changed</w:t>
      </w:r>
      <w:r w:rsidRPr="001478CB">
        <w:rPr>
          <w:sz w:val="16"/>
          <w:szCs w:val="24"/>
        </w:rPr>
        <w:t xml:space="preserve">: since the early 1990S, </w:t>
      </w:r>
      <w:r w:rsidRPr="00E664EA">
        <w:rPr>
          <w:b/>
          <w:bCs/>
          <w:szCs w:val="24"/>
          <w:highlight w:val="green"/>
          <w:u w:val="single"/>
        </w:rPr>
        <w:t>more wars have been triggered</w:t>
      </w:r>
      <w:r w:rsidRPr="001478CB">
        <w:rPr>
          <w:b/>
          <w:bCs/>
          <w:szCs w:val="24"/>
          <w:u w:val="single"/>
        </w:rPr>
        <w:t xml:space="preserve"> by disputes </w:t>
      </w:r>
      <w:r w:rsidRPr="00E664EA">
        <w:rPr>
          <w:b/>
          <w:bCs/>
          <w:szCs w:val="24"/>
          <w:highlight w:val="green"/>
          <w:u w:val="single"/>
        </w:rPr>
        <w:t>over food</w:t>
      </w:r>
      <w:r w:rsidRPr="001478CB">
        <w:rPr>
          <w:b/>
          <w:bCs/>
          <w:sz w:val="16"/>
          <w:szCs w:val="24"/>
        </w:rPr>
        <w:t xml:space="preserve">, </w:t>
      </w:r>
      <w:r w:rsidRPr="001478CB">
        <w:rPr>
          <w:sz w:val="16"/>
          <w:szCs w:val="24"/>
        </w:rPr>
        <w:t xml:space="preserve">land, and water </w:t>
      </w:r>
      <w:r w:rsidRPr="001478CB">
        <w:rPr>
          <w:szCs w:val="24"/>
          <w:u w:val="single"/>
        </w:rPr>
        <w:t>than</w:t>
      </w:r>
      <w:r w:rsidRPr="001478CB">
        <w:rPr>
          <w:sz w:val="16"/>
          <w:szCs w:val="24"/>
        </w:rPr>
        <w:t xml:space="preserve"> over </w:t>
      </w:r>
      <w:r w:rsidRPr="001478CB">
        <w:rPr>
          <w:szCs w:val="24"/>
          <w:u w:val="single"/>
        </w:rPr>
        <w:t>mere</w:t>
      </w:r>
      <w:r w:rsidRPr="001478CB">
        <w:rPr>
          <w:sz w:val="16"/>
          <w:szCs w:val="24"/>
        </w:rPr>
        <w:t xml:space="preserve"> political or ethnic </w:t>
      </w:r>
      <w:r w:rsidRPr="001478CB">
        <w:rPr>
          <w:szCs w:val="24"/>
          <w:u w:val="single"/>
        </w:rPr>
        <w:t>differences</w:t>
      </w:r>
      <w:r w:rsidRPr="001478CB">
        <w:rPr>
          <w:sz w:val="16"/>
          <w:szCs w:val="24"/>
        </w:rPr>
        <w:t xml:space="preserve">. This should not surprise US: </w:t>
      </w:r>
      <w:r w:rsidRPr="001478CB">
        <w:rPr>
          <w:szCs w:val="24"/>
          <w:u w:val="single"/>
        </w:rPr>
        <w:t>people have fought over</w:t>
      </w:r>
      <w:r w:rsidRPr="001478CB">
        <w:rPr>
          <w:sz w:val="16"/>
          <w:szCs w:val="24"/>
        </w:rPr>
        <w:t xml:space="preserve"> the </w:t>
      </w:r>
      <w:r w:rsidRPr="001478CB">
        <w:rPr>
          <w:szCs w:val="24"/>
          <w:u w:val="single"/>
        </w:rPr>
        <w:t>means of survival</w:t>
      </w:r>
      <w:r w:rsidRPr="001478CB">
        <w:rPr>
          <w:sz w:val="16"/>
          <w:szCs w:val="24"/>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1478CB">
        <w:rPr>
          <w:szCs w:val="24"/>
          <w:u w:val="single"/>
        </w:rPr>
        <w:t>Caught up</w:t>
      </w:r>
      <w:r w:rsidRPr="001478CB">
        <w:rPr>
          <w:sz w:val="16"/>
          <w:szCs w:val="24"/>
        </w:rPr>
        <w:t xml:space="preserve"> in these </w:t>
      </w:r>
      <w:r w:rsidRPr="001478CB">
        <w:rPr>
          <w:szCs w:val="24"/>
          <w:u w:val="single"/>
        </w:rPr>
        <w:t>are</w:t>
      </w:r>
      <w:r w:rsidRPr="001478CB">
        <w:rPr>
          <w:sz w:val="16"/>
          <w:szCs w:val="24"/>
        </w:rPr>
        <w:t xml:space="preserve"> groups of ordinary, </w:t>
      </w:r>
      <w:r w:rsidRPr="00E664EA">
        <w:rPr>
          <w:szCs w:val="24"/>
          <w:highlight w:val="green"/>
          <w:u w:val="single"/>
        </w:rPr>
        <w:t>desperate people</w:t>
      </w:r>
      <w:r w:rsidRPr="001478CB">
        <w:rPr>
          <w:szCs w:val="24"/>
          <w:u w:val="single"/>
        </w:rPr>
        <w:t xml:space="preserve"> fearful</w:t>
      </w:r>
      <w:r w:rsidRPr="001478CB">
        <w:rPr>
          <w:sz w:val="16"/>
          <w:szCs w:val="24"/>
        </w:rPr>
        <w:t xml:space="preserve"> that </w:t>
      </w:r>
      <w:r w:rsidRPr="001478CB">
        <w:rPr>
          <w:szCs w:val="24"/>
          <w:u w:val="single"/>
        </w:rPr>
        <w:t>there is no longer sufficient food</w:t>
      </w:r>
      <w:r w:rsidRPr="001478CB">
        <w:rPr>
          <w:sz w:val="16"/>
          <w:szCs w:val="24"/>
        </w:rPr>
        <w:t>, land, and water to feed their children—</w:t>
      </w:r>
      <w:r w:rsidRPr="001478CB">
        <w:rPr>
          <w:szCs w:val="24"/>
          <w:u w:val="single"/>
        </w:rPr>
        <w:t xml:space="preserve">and </w:t>
      </w:r>
      <w:r w:rsidRPr="00E664EA">
        <w:rPr>
          <w:szCs w:val="24"/>
          <w:highlight w:val="green"/>
          <w:u w:val="single"/>
        </w:rPr>
        <w:t>believ</w:t>
      </w:r>
      <w:r w:rsidRPr="001478CB">
        <w:rPr>
          <w:szCs w:val="24"/>
          <w:u w:val="single"/>
        </w:rPr>
        <w:t>ing</w:t>
      </w:r>
      <w:r w:rsidRPr="001478CB">
        <w:rPr>
          <w:sz w:val="16"/>
          <w:szCs w:val="24"/>
        </w:rPr>
        <w:t xml:space="preserve"> that </w:t>
      </w:r>
      <w:r w:rsidRPr="00E664EA">
        <w:rPr>
          <w:szCs w:val="24"/>
          <w:highlight w:val="green"/>
          <w:u w:val="single"/>
        </w:rPr>
        <w:t>they must fight</w:t>
      </w:r>
      <w:r w:rsidRPr="001478CB">
        <w:rPr>
          <w:sz w:val="16"/>
          <w:szCs w:val="24"/>
        </w:rPr>
        <w:t xml:space="preserve"> ‘the others” </w:t>
      </w:r>
      <w:r w:rsidRPr="001478CB">
        <w:rPr>
          <w:szCs w:val="24"/>
          <w:u w:val="single"/>
        </w:rPr>
        <w:t>to secure them</w:t>
      </w:r>
      <w:r w:rsidRPr="001478CB">
        <w:rPr>
          <w:sz w:val="16"/>
          <w:szCs w:val="24"/>
        </w:rPr>
        <w:t xml:space="preserve">. At the same time, the number of refugees in the world doubled, many of them escaping from conflicts and famines precipitated by food and resource shortages. Governments in troubled regions tottered and fell. </w:t>
      </w:r>
      <w:r w:rsidRPr="00E664EA">
        <w:rPr>
          <w:szCs w:val="24"/>
          <w:highlight w:val="green"/>
          <w:u w:val="single"/>
        </w:rPr>
        <w:t xml:space="preserve">The coming famine is </w:t>
      </w:r>
      <w:r w:rsidRPr="00E664EA">
        <w:rPr>
          <w:b/>
          <w:bCs/>
          <w:iCs/>
          <w:szCs w:val="24"/>
          <w:highlight w:val="green"/>
          <w:u w:val="single"/>
        </w:rPr>
        <w:t>planetary</w:t>
      </w:r>
      <w:r w:rsidRPr="001478CB">
        <w:rPr>
          <w:sz w:val="16"/>
          <w:szCs w:val="24"/>
        </w:rPr>
        <w:t xml:space="preserve"> </w:t>
      </w:r>
      <w:r w:rsidRPr="001478CB">
        <w:rPr>
          <w:szCs w:val="24"/>
          <w:u w:val="single"/>
        </w:rPr>
        <w:t xml:space="preserve">because it involves </w:t>
      </w:r>
      <w:r w:rsidRPr="001478CB">
        <w:rPr>
          <w:sz w:val="16"/>
          <w:szCs w:val="24"/>
        </w:rPr>
        <w:t xml:space="preserve">both </w:t>
      </w:r>
      <w:r w:rsidRPr="001478CB">
        <w:rPr>
          <w:szCs w:val="24"/>
          <w:u w:val="single"/>
        </w:rPr>
        <w:t xml:space="preserve">the immediate effects of hunger on </w:t>
      </w:r>
      <w:r w:rsidRPr="001478CB">
        <w:rPr>
          <w:sz w:val="16"/>
          <w:szCs w:val="24"/>
        </w:rPr>
        <w:t xml:space="preserve">directly affected populations in </w:t>
      </w:r>
      <w:r w:rsidRPr="001478CB">
        <w:rPr>
          <w:szCs w:val="24"/>
          <w:u w:val="single"/>
        </w:rPr>
        <w:t xml:space="preserve">heavily populated regions of the world </w:t>
      </w:r>
      <w:r w:rsidRPr="001478CB">
        <w:rPr>
          <w:sz w:val="16"/>
          <w:szCs w:val="24"/>
        </w:rPr>
        <w:t>in the next forty years—</w:t>
      </w:r>
      <w:r w:rsidRPr="001478CB">
        <w:rPr>
          <w:szCs w:val="24"/>
          <w:u w:val="single"/>
        </w:rPr>
        <w:t xml:space="preserve">and </w:t>
      </w:r>
      <w:r w:rsidRPr="001478CB">
        <w:rPr>
          <w:sz w:val="16"/>
          <w:szCs w:val="24"/>
        </w:rPr>
        <w:t xml:space="preserve">also </w:t>
      </w:r>
      <w:r w:rsidRPr="001478CB">
        <w:rPr>
          <w:szCs w:val="24"/>
          <w:u w:val="single"/>
        </w:rPr>
        <w:t>the impacts of war</w:t>
      </w:r>
      <w:r w:rsidRPr="001478CB">
        <w:rPr>
          <w:sz w:val="16"/>
          <w:szCs w:val="24"/>
        </w:rPr>
        <w:t xml:space="preserve">, government failure, refugee crises, shortages, and food price spikes </w:t>
      </w:r>
      <w:r w:rsidRPr="001478CB">
        <w:rPr>
          <w:szCs w:val="24"/>
          <w:u w:val="single"/>
        </w:rPr>
        <w:t xml:space="preserve">that will affect </w:t>
      </w:r>
      <w:r w:rsidRPr="001478CB">
        <w:rPr>
          <w:iCs/>
          <w:szCs w:val="24"/>
          <w:u w:val="single"/>
        </w:rPr>
        <w:t>all human beings</w:t>
      </w:r>
      <w:r w:rsidRPr="001478CB">
        <w:rPr>
          <w:szCs w:val="24"/>
          <w:u w:val="single"/>
        </w:rPr>
        <w:t>,</w:t>
      </w:r>
      <w:r w:rsidRPr="001478CB">
        <w:rPr>
          <w:sz w:val="16"/>
          <w:szCs w:val="24"/>
        </w:rPr>
        <w:t xml:space="preserve"> no matter who they are or where they live. It is an emergency because unless it is solved, </w:t>
      </w:r>
      <w:r w:rsidRPr="00E664EA">
        <w:rPr>
          <w:b/>
          <w:bCs/>
          <w:iCs/>
          <w:szCs w:val="24"/>
          <w:highlight w:val="green"/>
          <w:u w:val="single"/>
        </w:rPr>
        <w:t xml:space="preserve">billions will experience </w:t>
      </w:r>
      <w:r w:rsidRPr="001478CB">
        <w:rPr>
          <w:b/>
          <w:bCs/>
          <w:iCs/>
          <w:szCs w:val="24"/>
          <w:u w:val="single"/>
        </w:rPr>
        <w:t xml:space="preserve">great </w:t>
      </w:r>
      <w:r w:rsidRPr="00E664EA">
        <w:rPr>
          <w:b/>
          <w:bCs/>
          <w:iCs/>
          <w:szCs w:val="24"/>
          <w:highlight w:val="green"/>
          <w:u w:val="single"/>
        </w:rPr>
        <w:t>hardship</w:t>
      </w:r>
      <w:r w:rsidRPr="001478CB">
        <w:rPr>
          <w:sz w:val="16"/>
          <w:szCs w:val="24"/>
        </w:rPr>
        <w:t xml:space="preserve">, and not only in the poorer regions. Mike Murphy, one of the world’s most progressive dairy farmers, with operations in Ireland, New Zealand, and North and South America, succinctly summed it all up: “Global </w:t>
      </w:r>
      <w:r w:rsidRPr="001478CB">
        <w:rPr>
          <w:szCs w:val="24"/>
          <w:u w:val="single"/>
        </w:rPr>
        <w:t>warming gets</w:t>
      </w:r>
      <w:r w:rsidRPr="001478CB">
        <w:rPr>
          <w:sz w:val="16"/>
          <w:szCs w:val="24"/>
        </w:rPr>
        <w:t xml:space="preserve"> all the </w:t>
      </w:r>
      <w:r w:rsidRPr="001478CB">
        <w:rPr>
          <w:szCs w:val="24"/>
          <w:u w:val="single"/>
        </w:rPr>
        <w:t>publicity</w:t>
      </w:r>
      <w:r w:rsidRPr="001478CB">
        <w:rPr>
          <w:sz w:val="16"/>
          <w:szCs w:val="24"/>
        </w:rPr>
        <w:t xml:space="preserve"> </w:t>
      </w:r>
      <w:r w:rsidRPr="001478CB">
        <w:rPr>
          <w:szCs w:val="24"/>
          <w:u w:val="single"/>
        </w:rPr>
        <w:t xml:space="preserve">but </w:t>
      </w:r>
      <w:r w:rsidRPr="00E664EA">
        <w:rPr>
          <w:rStyle w:val="Emphasis"/>
          <w:szCs w:val="24"/>
          <w:highlight w:val="green"/>
        </w:rPr>
        <w:t xml:space="preserve">the </w:t>
      </w:r>
      <w:r w:rsidRPr="001478CB">
        <w:rPr>
          <w:rStyle w:val="Emphasis"/>
          <w:szCs w:val="24"/>
        </w:rPr>
        <w:t xml:space="preserve">real </w:t>
      </w:r>
      <w:r w:rsidRPr="00E664EA">
        <w:rPr>
          <w:rStyle w:val="Emphasis"/>
          <w:szCs w:val="24"/>
          <w:highlight w:val="green"/>
        </w:rPr>
        <w:t>imminent threat to the human race</w:t>
      </w:r>
      <w:r w:rsidRPr="00E664EA">
        <w:rPr>
          <w:szCs w:val="24"/>
          <w:highlight w:val="green"/>
          <w:u w:val="single"/>
        </w:rPr>
        <w:t xml:space="preserve"> </w:t>
      </w:r>
      <w:r w:rsidRPr="00E664EA">
        <w:rPr>
          <w:b/>
          <w:bCs/>
          <w:szCs w:val="24"/>
          <w:highlight w:val="green"/>
          <w:u w:val="single"/>
          <w:bdr w:val="single" w:sz="4" w:space="0" w:color="auto"/>
        </w:rPr>
        <w:t>is starvation</w:t>
      </w:r>
      <w:r w:rsidRPr="001478CB">
        <w:rPr>
          <w:szCs w:val="24"/>
          <w:u w:val="single"/>
        </w:rPr>
        <w:t xml:space="preserve"> on a massive scale</w:t>
      </w:r>
      <w:r w:rsidRPr="001478CB">
        <w:rPr>
          <w:sz w:val="16"/>
          <w:szCs w:val="24"/>
        </w:rPr>
        <w:t>. Taking a 10—</w:t>
      </w:r>
      <w:proofErr w:type="gramStart"/>
      <w:r w:rsidRPr="001478CB">
        <w:rPr>
          <w:sz w:val="16"/>
          <w:szCs w:val="24"/>
        </w:rPr>
        <w:t>30 year</w:t>
      </w:r>
      <w:proofErr w:type="gramEnd"/>
      <w:r w:rsidRPr="001478CB">
        <w:rPr>
          <w:sz w:val="16"/>
          <w:szCs w:val="24"/>
        </w:rPr>
        <w:t xml:space="preserve"> view, I believe that </w:t>
      </w:r>
      <w:r w:rsidRPr="001478CB">
        <w:rPr>
          <w:szCs w:val="24"/>
          <w:u w:val="single"/>
        </w:rPr>
        <w:t xml:space="preserve">food shortages, famine </w:t>
      </w:r>
      <w:r w:rsidRPr="001478CB">
        <w:rPr>
          <w:rStyle w:val="Emphasis"/>
          <w:szCs w:val="24"/>
        </w:rPr>
        <w:t>and</w:t>
      </w:r>
      <w:r w:rsidRPr="001478CB">
        <w:rPr>
          <w:szCs w:val="24"/>
          <w:u w:val="single"/>
        </w:rPr>
        <w:t xml:space="preserve"> huge social unrest are</w:t>
      </w:r>
      <w:r w:rsidRPr="001478CB">
        <w:rPr>
          <w:sz w:val="16"/>
          <w:szCs w:val="24"/>
        </w:rPr>
        <w:t xml:space="preserve"> probably </w:t>
      </w:r>
      <w:r w:rsidRPr="001478CB">
        <w:rPr>
          <w:szCs w:val="24"/>
          <w:u w:val="single"/>
        </w:rPr>
        <w:t>the greatest threat the human race has ever faced</w:t>
      </w:r>
      <w:r w:rsidRPr="001478CB">
        <w:rPr>
          <w:sz w:val="16"/>
          <w:szCs w:val="24"/>
        </w:rPr>
        <w:t xml:space="preserve">. </w:t>
      </w:r>
      <w:r w:rsidRPr="001478CB">
        <w:rPr>
          <w:szCs w:val="24"/>
          <w:u w:val="single"/>
        </w:rPr>
        <w:t xml:space="preserve">I believe </w:t>
      </w:r>
      <w:r w:rsidRPr="001478CB">
        <w:rPr>
          <w:rStyle w:val="Emphasis"/>
          <w:szCs w:val="24"/>
        </w:rPr>
        <w:t xml:space="preserve">future food </w:t>
      </w:r>
      <w:r w:rsidRPr="001478CB">
        <w:rPr>
          <w:rStyle w:val="StyleUnderline"/>
          <w:szCs w:val="24"/>
        </w:rPr>
        <w:t xml:space="preserve">shortages are a </w:t>
      </w:r>
      <w:r w:rsidRPr="00E664EA">
        <w:rPr>
          <w:rStyle w:val="Emphasis"/>
          <w:szCs w:val="24"/>
          <w:highlight w:val="green"/>
        </w:rPr>
        <w:t>far bigger</w:t>
      </w:r>
      <w:r w:rsidRPr="00E664EA">
        <w:rPr>
          <w:rStyle w:val="StyleUnderline"/>
          <w:szCs w:val="24"/>
          <w:highlight w:val="green"/>
        </w:rPr>
        <w:t xml:space="preserve"> world threat than</w:t>
      </w:r>
      <w:r w:rsidRPr="001478CB">
        <w:rPr>
          <w:rStyle w:val="StyleUnderline"/>
          <w:szCs w:val="24"/>
        </w:rPr>
        <w:t xml:space="preserve"> global </w:t>
      </w:r>
      <w:r w:rsidRPr="00E664EA">
        <w:rPr>
          <w:rStyle w:val="Emphasis"/>
          <w:szCs w:val="24"/>
          <w:highlight w:val="green"/>
        </w:rPr>
        <w:t>warming</w:t>
      </w:r>
      <w:r w:rsidRPr="001478CB">
        <w:rPr>
          <w:szCs w:val="24"/>
          <w:u w:val="single"/>
        </w:rPr>
        <w:t xml:space="preserve">.”2° The coming famine is also complex, because it is </w:t>
      </w:r>
      <w:r w:rsidRPr="00E664EA">
        <w:rPr>
          <w:szCs w:val="24"/>
          <w:highlight w:val="green"/>
          <w:u w:val="single"/>
        </w:rPr>
        <w:t>driven not by one or two</w:t>
      </w:r>
      <w:r w:rsidRPr="001478CB">
        <w:rPr>
          <w:szCs w:val="24"/>
          <w:u w:val="single"/>
        </w:rPr>
        <w:t xml:space="preserve">, or even a half dozen, </w:t>
      </w:r>
      <w:r w:rsidRPr="00E664EA">
        <w:rPr>
          <w:b/>
          <w:bCs/>
          <w:szCs w:val="24"/>
          <w:highlight w:val="green"/>
          <w:u w:val="single"/>
        </w:rPr>
        <w:t xml:space="preserve">factors but </w:t>
      </w:r>
      <w:r w:rsidRPr="001478CB">
        <w:rPr>
          <w:b/>
          <w:bCs/>
          <w:szCs w:val="24"/>
          <w:u w:val="single"/>
        </w:rPr>
        <w:t xml:space="preserve">rather by the </w:t>
      </w:r>
      <w:r w:rsidRPr="00E664EA">
        <w:rPr>
          <w:b/>
          <w:bCs/>
          <w:szCs w:val="24"/>
          <w:highlight w:val="green"/>
          <w:u w:val="single"/>
        </w:rPr>
        <w:t xml:space="preserve">confluence of </w:t>
      </w:r>
      <w:r w:rsidRPr="001478CB">
        <w:rPr>
          <w:b/>
          <w:bCs/>
          <w:szCs w:val="24"/>
          <w:u w:val="single"/>
        </w:rPr>
        <w:t xml:space="preserve">many </w:t>
      </w:r>
      <w:r w:rsidRPr="00E664EA">
        <w:rPr>
          <w:b/>
          <w:bCs/>
          <w:szCs w:val="24"/>
          <w:highlight w:val="green"/>
          <w:u w:val="single"/>
        </w:rPr>
        <w:t xml:space="preserve">large </w:t>
      </w:r>
      <w:r w:rsidRPr="001478CB">
        <w:rPr>
          <w:b/>
          <w:bCs/>
          <w:szCs w:val="24"/>
          <w:u w:val="single"/>
        </w:rPr>
        <w:t xml:space="preserve">and profoundly intractable </w:t>
      </w:r>
      <w:r w:rsidRPr="00E664EA">
        <w:rPr>
          <w:b/>
          <w:bCs/>
          <w:szCs w:val="24"/>
          <w:highlight w:val="green"/>
          <w:u w:val="single"/>
        </w:rPr>
        <w:t xml:space="preserve">causes that </w:t>
      </w:r>
      <w:r w:rsidRPr="001478CB">
        <w:rPr>
          <w:b/>
          <w:bCs/>
          <w:szCs w:val="24"/>
          <w:u w:val="single"/>
        </w:rPr>
        <w:t xml:space="preserve">tend to </w:t>
      </w:r>
      <w:r w:rsidRPr="00E664EA">
        <w:rPr>
          <w:b/>
          <w:bCs/>
          <w:szCs w:val="24"/>
          <w:highlight w:val="green"/>
          <w:u w:val="single"/>
        </w:rPr>
        <w:t>amplify one another</w:t>
      </w:r>
      <w:r w:rsidRPr="001478CB">
        <w:rPr>
          <w:szCs w:val="24"/>
          <w:u w:val="single"/>
        </w:rPr>
        <w:t xml:space="preserve">. This means that it </w:t>
      </w:r>
      <w:r w:rsidRPr="00E664EA">
        <w:rPr>
          <w:szCs w:val="24"/>
          <w:highlight w:val="green"/>
          <w:u w:val="single"/>
        </w:rPr>
        <w:t xml:space="preserve">cannot easily be </w:t>
      </w:r>
      <w:r w:rsidRPr="00E664EA">
        <w:rPr>
          <w:b/>
          <w:bCs/>
          <w:szCs w:val="24"/>
          <w:highlight w:val="green"/>
          <w:u w:val="single"/>
        </w:rPr>
        <w:t>remedied by “silver bullets</w:t>
      </w:r>
      <w:r w:rsidRPr="001478CB">
        <w:rPr>
          <w:b/>
          <w:bCs/>
          <w:szCs w:val="24"/>
          <w:u w:val="single"/>
        </w:rPr>
        <w:t>”</w:t>
      </w:r>
      <w:r w:rsidRPr="001478CB">
        <w:rPr>
          <w:szCs w:val="24"/>
          <w:u w:val="single"/>
        </w:rPr>
        <w:t xml:space="preserve"> </w:t>
      </w:r>
      <w:r w:rsidRPr="001478CB">
        <w:rPr>
          <w:b/>
          <w:bCs/>
          <w:szCs w:val="24"/>
          <w:u w:val="single"/>
        </w:rPr>
        <w:t>in the form of technology, subsidies, or single-country policy changes</w:t>
      </w:r>
      <w:r w:rsidRPr="001478CB">
        <w:rPr>
          <w:szCs w:val="24"/>
          <w:u w:val="single"/>
        </w:rPr>
        <w:t xml:space="preserve">, because of the synergetic character of the things that power it. </w:t>
      </w:r>
    </w:p>
    <w:p w14:paraId="41E8B997" w14:textId="77777777" w:rsidR="00DE1E98" w:rsidRDefault="00DE1E98" w:rsidP="00DE1E98">
      <w:pPr>
        <w:pStyle w:val="Heading4"/>
      </w:pPr>
      <w:r>
        <w:t xml:space="preserve">Deaths from </w:t>
      </w:r>
      <w:r>
        <w:rPr>
          <w:u w:val="single"/>
        </w:rPr>
        <w:t>cold</w:t>
      </w:r>
      <w:r>
        <w:t xml:space="preserve"> outweigh </w:t>
      </w:r>
      <w:r>
        <w:rPr>
          <w:u w:val="single"/>
        </w:rPr>
        <w:t>heat</w:t>
      </w:r>
      <w:r>
        <w:t>.</w:t>
      </w:r>
    </w:p>
    <w:p w14:paraId="1824A4E8" w14:textId="77777777" w:rsidR="00DE1E98" w:rsidRPr="00062BBB" w:rsidRDefault="00DE1E98" w:rsidP="00DE1E98">
      <w:r w:rsidRPr="00062BBB">
        <w:rPr>
          <w:rStyle w:val="Style13ptBold"/>
        </w:rPr>
        <w:t>Ridley 13</w:t>
      </w:r>
      <w:r w:rsidRPr="00062BBB">
        <w:t xml:space="preserve"> (Matt, Climate Journalist. “Why Climate Change is Good for the World” October 19th</w:t>
      </w:r>
      <w:proofErr w:type="gramStart"/>
      <w:r w:rsidRPr="00062BBB">
        <w:t xml:space="preserve"> 2013</w:t>
      </w:r>
      <w:proofErr w:type="gramEnd"/>
      <w:r w:rsidRPr="00062BBB">
        <w:t xml:space="preserve">, </w:t>
      </w:r>
      <w:hyperlink r:id="rId20" w:history="1">
        <w:r w:rsidRPr="00062BBB">
          <w:rPr>
            <w:rStyle w:val="Hyperlink"/>
          </w:rPr>
          <w:t>http://www.spectator.co.uk/2013/10/carry-on-warming/)</w:t>
        </w:r>
      </w:hyperlink>
      <w:r w:rsidRPr="00062BBB">
        <w:t xml:space="preserve"> </w:t>
      </w:r>
    </w:p>
    <w:p w14:paraId="50D723F5" w14:textId="77777777" w:rsidR="00DE1E98" w:rsidRPr="001478CB" w:rsidRDefault="00DE1E98" w:rsidP="00DE1E98">
      <w:pPr>
        <w:pStyle w:val="NormalWeb"/>
        <w:shd w:val="clear" w:color="auto" w:fill="FFFFFF"/>
        <w:spacing w:before="0" w:beforeAutospacing="0" w:after="0" w:afterAutospacing="0"/>
        <w:rPr>
          <w:rFonts w:asciiTheme="minorHAnsi" w:hAnsiTheme="minorHAnsi" w:cstheme="minorHAnsi"/>
          <w:sz w:val="16"/>
        </w:rPr>
      </w:pPr>
      <w:r w:rsidRPr="001478CB">
        <w:rPr>
          <w:rFonts w:asciiTheme="minorHAnsi" w:hAnsiTheme="minorHAnsi" w:cstheme="minorHAnsi"/>
          <w:bCs/>
          <w:sz w:val="16"/>
        </w:rPr>
        <w:t xml:space="preserve">Climate change has done </w:t>
      </w:r>
      <w:proofErr w:type="gramStart"/>
      <w:r w:rsidRPr="001478CB">
        <w:rPr>
          <w:rFonts w:asciiTheme="minorHAnsi" w:hAnsiTheme="minorHAnsi" w:cstheme="minorHAnsi"/>
          <w:bCs/>
          <w:sz w:val="16"/>
        </w:rPr>
        <w:t>more good</w:t>
      </w:r>
      <w:proofErr w:type="gramEnd"/>
      <w:r w:rsidRPr="001478CB">
        <w:rPr>
          <w:rFonts w:asciiTheme="minorHAnsi" w:hAnsiTheme="minorHAnsi" w:cstheme="minorHAnsi"/>
          <w:bCs/>
          <w:sz w:val="16"/>
        </w:rPr>
        <w:t xml:space="preserve"> than harm so far and is likely to continue doing so for most of this century. This is not some barmy, right-wing fantasy; it is the consensus of expert opinion. Yet almost nobody seems to know this. Whenever I make the point in public, I am told by those who are paid to insult anybody who departs from climate alarm that I have got it embarrassingly wrong, don’t know what I am talking about, must be referring to Britain only, rather than the world as a whole, and so forth. At first, I thought this was just their usual bluster. But then I </w:t>
      </w:r>
      <w:proofErr w:type="spellStart"/>
      <w:r w:rsidRPr="001478CB">
        <w:rPr>
          <w:rFonts w:asciiTheme="minorHAnsi" w:hAnsiTheme="minorHAnsi" w:cstheme="minorHAnsi"/>
          <w:bCs/>
          <w:sz w:val="16"/>
        </w:rPr>
        <w:t>realised</w:t>
      </w:r>
      <w:proofErr w:type="spellEnd"/>
      <w:r w:rsidRPr="001478CB">
        <w:rPr>
          <w:rFonts w:asciiTheme="minorHAnsi" w:hAnsiTheme="minorHAnsi" w:cstheme="minorHAnsi"/>
          <w:bCs/>
          <w:sz w:val="16"/>
        </w:rPr>
        <w:t xml:space="preserve"> that they are genuinely unaware. Good news is no news, which is why the mainstream media largely ignores all studies showing net benefits of climate change. And academics have not exactly been keen to push such analysis forward. So here follows, for possibly the first time in history, </w:t>
      </w:r>
      <w:r w:rsidRPr="001478CB">
        <w:rPr>
          <w:rFonts w:asciiTheme="minorHAnsi" w:hAnsiTheme="minorHAnsi" w:cstheme="minorHAnsi"/>
          <w:bCs/>
          <w:u w:val="single"/>
        </w:rPr>
        <w:t>an entire article in the national press on the net benefits of climate change.</w:t>
      </w:r>
      <w:r w:rsidRPr="001478CB">
        <w:rPr>
          <w:rFonts w:asciiTheme="minorHAnsi" w:hAnsiTheme="minorHAnsi" w:cstheme="minorHAnsi"/>
          <w:bCs/>
          <w:sz w:val="16"/>
        </w:rPr>
        <w:t xml:space="preserve"> There are many likely effects of climate change: positive and negative, </w:t>
      </w:r>
      <w:proofErr w:type="gramStart"/>
      <w:r w:rsidRPr="001478CB">
        <w:rPr>
          <w:rFonts w:asciiTheme="minorHAnsi" w:hAnsiTheme="minorHAnsi" w:cstheme="minorHAnsi"/>
          <w:bCs/>
          <w:sz w:val="16"/>
        </w:rPr>
        <w:t>economic</w:t>
      </w:r>
      <w:proofErr w:type="gramEnd"/>
      <w:r w:rsidRPr="001478CB">
        <w:rPr>
          <w:rFonts w:asciiTheme="minorHAnsi" w:hAnsiTheme="minorHAnsi" w:cstheme="minorHAnsi"/>
          <w:bCs/>
          <w:sz w:val="16"/>
        </w:rPr>
        <w:t xml:space="preserve"> and ecological, humanitarian and financial. And </w:t>
      </w:r>
      <w:r w:rsidRPr="001478CB">
        <w:rPr>
          <w:rFonts w:asciiTheme="minorHAnsi" w:hAnsiTheme="minorHAnsi" w:cstheme="minorHAnsi"/>
          <w:b/>
          <w:u w:val="single"/>
        </w:rPr>
        <w:t>if you aggregate them all, the overall effect is positive today — and likely to stay positive until around 2080</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That was the conclusion of Professor Richard Tol of Sussex University </w:t>
      </w:r>
      <w:r w:rsidRPr="001478CB">
        <w:rPr>
          <w:rFonts w:asciiTheme="minorHAnsi" w:hAnsiTheme="minorHAnsi" w:cstheme="minorHAnsi"/>
          <w:b/>
          <w:u w:val="single"/>
        </w:rPr>
        <w:t>after he reviewed 14 different studies of the effects of future climate trends</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To be precise, Prof Tol calculated that climate change would be beneficial up to 2.2˚C of warming from 2009 (when he wrote his paper). This means approximately 3˚C from pre-industrial levels, since about 0.8˚C of warming has happened in the last 150 years. The latest estimates of climate sensitivity suggest that such temperatures may not be reached till the end of the century — if at all. The Intergovernmental Panel on Climate Change, whose reports define the </w:t>
      </w:r>
      <w:proofErr w:type="spellStart"/>
      <w:r w:rsidRPr="001478CB">
        <w:rPr>
          <w:rFonts w:asciiTheme="minorHAnsi" w:hAnsiTheme="minorHAnsi" w:cstheme="minorHAnsi"/>
          <w:bCs/>
          <w:sz w:val="16"/>
        </w:rPr>
        <w:t>consensis</w:t>
      </w:r>
      <w:proofErr w:type="spellEnd"/>
      <w:r w:rsidRPr="001478CB">
        <w:rPr>
          <w:rFonts w:asciiTheme="minorHAnsi" w:hAnsiTheme="minorHAnsi" w:cstheme="minorHAnsi"/>
          <w:bCs/>
          <w:sz w:val="16"/>
        </w:rPr>
        <w:t>, is sticking to older assumptions, however, which would mean net benefits till about 2080. Either way, it’s a long way off. Now Prof Tol has a new paper, published as a chapter in a new book, called</w:t>
      </w:r>
      <w:r w:rsidRPr="001478CB">
        <w:rPr>
          <w:rStyle w:val="apple-converted-space"/>
          <w:rFonts w:asciiTheme="minorHAnsi" w:hAnsiTheme="minorHAnsi" w:cstheme="minorHAnsi"/>
          <w:bCs/>
          <w:sz w:val="16"/>
        </w:rPr>
        <w:t xml:space="preserve"> </w:t>
      </w:r>
      <w:r w:rsidRPr="001478CB">
        <w:rPr>
          <w:rFonts w:asciiTheme="minorHAnsi" w:hAnsiTheme="minorHAnsi" w:cstheme="minorHAnsi"/>
          <w:bCs/>
          <w:i/>
          <w:iCs/>
          <w:sz w:val="16"/>
        </w:rPr>
        <w:t xml:space="preserve">How Much have Global Problems Cost the </w:t>
      </w:r>
      <w:proofErr w:type="gramStart"/>
      <w:r w:rsidRPr="001478CB">
        <w:rPr>
          <w:rFonts w:asciiTheme="minorHAnsi" w:hAnsiTheme="minorHAnsi" w:cstheme="minorHAnsi"/>
          <w:bCs/>
          <w:i/>
          <w:iCs/>
          <w:sz w:val="16"/>
        </w:rPr>
        <w:t>World?</w:t>
      </w:r>
      <w:r w:rsidRPr="001478CB">
        <w:rPr>
          <w:rFonts w:asciiTheme="minorHAnsi" w:hAnsiTheme="minorHAnsi" w:cstheme="minorHAnsi"/>
          <w:bCs/>
          <w:sz w:val="16"/>
        </w:rPr>
        <w:t>,</w:t>
      </w:r>
      <w:proofErr w:type="gramEnd"/>
      <w:r w:rsidRPr="001478CB">
        <w:rPr>
          <w:rFonts w:asciiTheme="minorHAnsi" w:hAnsiTheme="minorHAnsi" w:cstheme="minorHAnsi"/>
          <w:bCs/>
          <w:sz w:val="16"/>
        </w:rPr>
        <w:t xml:space="preserve"> which is edited by Bjorn Lomborg, director of the Copenhagen Consensus Centre, and was reviewed by a group of leading economists. In this paper he casts his gaze backwards to the last century. He concludes that climate change did indeed raise human and planetary welfare during the 20th century. You can choose not to believe the studies Prof Tol has collated. Or you can say the net benefit is small (which it is), you can argue that the benefits have accrued more to rich countries than poor countries (which is true) or you can </w:t>
      </w:r>
      <w:proofErr w:type="spellStart"/>
      <w:r w:rsidRPr="001478CB">
        <w:rPr>
          <w:rFonts w:asciiTheme="minorHAnsi" w:hAnsiTheme="minorHAnsi" w:cstheme="minorHAnsi"/>
          <w:bCs/>
          <w:sz w:val="16"/>
        </w:rPr>
        <w:t>emphasise</w:t>
      </w:r>
      <w:proofErr w:type="spellEnd"/>
      <w:r w:rsidRPr="001478CB">
        <w:rPr>
          <w:rFonts w:asciiTheme="minorHAnsi" w:hAnsiTheme="minorHAnsi" w:cstheme="minorHAnsi"/>
          <w:bCs/>
          <w:sz w:val="16"/>
        </w:rPr>
        <w:t xml:space="preserve"> that after 2080 climate change would probably do net harm to the world (which may also be true). You can even say you do not trust the models involved (though they have proved more reliable than the temperature models). But what you cannot do is deny that this is the current consensus. If you wish to accept the consensus on temperature models, then you should accept the consensus on economic benefit. </w:t>
      </w:r>
      <w:r w:rsidRPr="001478CB">
        <w:rPr>
          <w:rFonts w:asciiTheme="minorHAnsi" w:hAnsiTheme="minorHAnsi" w:cstheme="minorHAnsi"/>
          <w:bCs/>
          <w:u w:val="single"/>
        </w:rPr>
        <w:t xml:space="preserve">Overall, Prof </w:t>
      </w:r>
      <w:r w:rsidRPr="00E664EA">
        <w:rPr>
          <w:rFonts w:asciiTheme="minorHAnsi" w:hAnsiTheme="minorHAnsi" w:cstheme="minorHAnsi"/>
          <w:bCs/>
          <w:highlight w:val="green"/>
          <w:u w:val="single"/>
        </w:rPr>
        <w:t>Tol finds</w:t>
      </w:r>
      <w:r w:rsidRPr="001478CB">
        <w:rPr>
          <w:rFonts w:asciiTheme="minorHAnsi" w:hAnsiTheme="minorHAnsi" w:cstheme="minorHAnsi"/>
          <w:bCs/>
          <w:u w:val="single"/>
        </w:rPr>
        <w:t xml:space="preserve"> that </w:t>
      </w:r>
      <w:r w:rsidRPr="00E664EA">
        <w:rPr>
          <w:rFonts w:asciiTheme="minorHAnsi" w:hAnsiTheme="minorHAnsi" w:cstheme="minorHAnsi"/>
          <w:b/>
          <w:highlight w:val="green"/>
          <w:u w:val="single"/>
          <w:bdr w:val="single" w:sz="4" w:space="0" w:color="auto"/>
        </w:rPr>
        <w:t>climate change in the past century improved human welfar</w:t>
      </w:r>
      <w:r w:rsidRPr="00E664EA">
        <w:rPr>
          <w:rFonts w:asciiTheme="minorHAnsi" w:hAnsiTheme="minorHAnsi" w:cstheme="minorHAnsi"/>
          <w:bCs/>
          <w:highlight w:val="green"/>
          <w:u w:val="single"/>
        </w:rPr>
        <w:t>e</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By how much? </w:t>
      </w:r>
      <w:r w:rsidRPr="00E664EA">
        <w:rPr>
          <w:rFonts w:asciiTheme="minorHAnsi" w:hAnsiTheme="minorHAnsi" w:cstheme="minorHAnsi"/>
          <w:bCs/>
          <w:highlight w:val="green"/>
          <w:u w:val="single"/>
        </w:rPr>
        <w:t xml:space="preserve">He calculates </w:t>
      </w:r>
      <w:r w:rsidRPr="00E664EA">
        <w:rPr>
          <w:rFonts w:asciiTheme="minorHAnsi" w:hAnsiTheme="minorHAnsi" w:cstheme="minorHAnsi"/>
          <w:b/>
          <w:highlight w:val="green"/>
          <w:u w:val="single"/>
        </w:rPr>
        <w:t>by 1.4 per</w:t>
      </w:r>
      <w:r w:rsidRPr="001478CB">
        <w:rPr>
          <w:rFonts w:asciiTheme="minorHAnsi" w:hAnsiTheme="minorHAnsi" w:cstheme="minorHAnsi"/>
          <w:bCs/>
          <w:u w:val="single"/>
        </w:rPr>
        <w:t xml:space="preserve"> cent </w:t>
      </w:r>
      <w:r w:rsidRPr="00E664EA">
        <w:rPr>
          <w:rFonts w:asciiTheme="minorHAnsi" w:hAnsiTheme="minorHAnsi" w:cstheme="minorHAnsi"/>
          <w:bCs/>
          <w:highlight w:val="green"/>
          <w:u w:val="single"/>
        </w:rPr>
        <w:t>of</w:t>
      </w:r>
      <w:r w:rsidRPr="001478CB">
        <w:rPr>
          <w:rFonts w:asciiTheme="minorHAnsi" w:hAnsiTheme="minorHAnsi" w:cstheme="minorHAnsi"/>
          <w:bCs/>
          <w:u w:val="single"/>
        </w:rPr>
        <w:t xml:space="preserve"> global </w:t>
      </w:r>
      <w:r w:rsidRPr="00E664EA">
        <w:rPr>
          <w:rFonts w:asciiTheme="minorHAnsi" w:hAnsiTheme="minorHAnsi" w:cstheme="minorHAnsi"/>
          <w:bCs/>
          <w:highlight w:val="green"/>
          <w:u w:val="single"/>
        </w:rPr>
        <w:t>economic output,</w:t>
      </w:r>
      <w:r w:rsidRPr="001478CB">
        <w:rPr>
          <w:rFonts w:asciiTheme="minorHAnsi" w:hAnsiTheme="minorHAnsi" w:cstheme="minorHAnsi"/>
          <w:bCs/>
          <w:u w:val="single"/>
        </w:rPr>
        <w:t xml:space="preserve"> rising to 1.5 per cent by 2025. </w:t>
      </w:r>
      <w:r w:rsidRPr="00E664EA">
        <w:rPr>
          <w:rFonts w:asciiTheme="minorHAnsi" w:hAnsiTheme="minorHAnsi" w:cstheme="minorHAnsi"/>
          <w:bCs/>
          <w:highlight w:val="green"/>
          <w:u w:val="single"/>
        </w:rPr>
        <w:t>For some</w:t>
      </w:r>
      <w:r w:rsidRPr="001478CB">
        <w:rPr>
          <w:rFonts w:asciiTheme="minorHAnsi" w:hAnsiTheme="minorHAnsi" w:cstheme="minorHAnsi"/>
          <w:bCs/>
          <w:u w:val="single"/>
        </w:rPr>
        <w:t xml:space="preserve"> people, </w:t>
      </w:r>
      <w:r w:rsidRPr="00E664EA">
        <w:rPr>
          <w:rFonts w:asciiTheme="minorHAnsi" w:hAnsiTheme="minorHAnsi" w:cstheme="minorHAnsi"/>
          <w:bCs/>
          <w:highlight w:val="green"/>
          <w:u w:val="single"/>
        </w:rPr>
        <w:t xml:space="preserve">this means the </w:t>
      </w:r>
      <w:r w:rsidRPr="00E664EA">
        <w:rPr>
          <w:rFonts w:asciiTheme="minorHAnsi" w:hAnsiTheme="minorHAnsi" w:cstheme="minorHAnsi"/>
          <w:b/>
          <w:highlight w:val="green"/>
          <w:u w:val="single"/>
        </w:rPr>
        <w:t>difference between survival and starvation</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It will still be 1.2 per cent around 2050 and will not turn negative until around 2080. In short, my children will be very old before global warming stops benefiting the world. Note that </w:t>
      </w:r>
      <w:r w:rsidRPr="001478CB">
        <w:rPr>
          <w:rFonts w:asciiTheme="minorHAnsi" w:hAnsiTheme="minorHAnsi" w:cstheme="minorHAnsi"/>
          <w:bCs/>
          <w:u w:val="single"/>
        </w:rPr>
        <w:t xml:space="preserve">if the world continues to grow at 3 per cent a year, then the average person will be about nine times as rich in 2080 as she is today. So low-lying Bangladesh will be able to afford the same kind of flood </w:t>
      </w:r>
      <w:proofErr w:type="spellStart"/>
      <w:r w:rsidRPr="001478CB">
        <w:rPr>
          <w:rFonts w:asciiTheme="minorHAnsi" w:hAnsiTheme="minorHAnsi" w:cstheme="minorHAnsi"/>
          <w:bCs/>
          <w:u w:val="single"/>
        </w:rPr>
        <w:t>defences</w:t>
      </w:r>
      <w:proofErr w:type="spellEnd"/>
      <w:r w:rsidRPr="001478CB">
        <w:rPr>
          <w:rFonts w:asciiTheme="minorHAnsi" w:hAnsiTheme="minorHAnsi" w:cstheme="minorHAnsi"/>
          <w:bCs/>
          <w:u w:val="single"/>
        </w:rPr>
        <w:t xml:space="preserve"> that the Dutch have today. The chief benefits of global warming </w:t>
      </w:r>
      <w:proofErr w:type="gramStart"/>
      <w:r w:rsidRPr="001478CB">
        <w:rPr>
          <w:rFonts w:asciiTheme="minorHAnsi" w:hAnsiTheme="minorHAnsi" w:cstheme="minorHAnsi"/>
          <w:bCs/>
          <w:u w:val="single"/>
        </w:rPr>
        <w:t>include:</w:t>
      </w:r>
      <w:proofErr w:type="gramEnd"/>
      <w:r w:rsidRPr="00E664EA">
        <w:rPr>
          <w:rFonts w:asciiTheme="minorHAnsi" w:hAnsiTheme="minorHAnsi" w:cstheme="minorHAnsi"/>
          <w:bCs/>
          <w:highlight w:val="green"/>
          <w:u w:val="single"/>
        </w:rPr>
        <w:t xml:space="preserve"> </w:t>
      </w:r>
      <w:r w:rsidRPr="00E664EA">
        <w:rPr>
          <w:rFonts w:asciiTheme="minorHAnsi" w:hAnsiTheme="minorHAnsi" w:cstheme="minorHAnsi"/>
          <w:b/>
          <w:highlight w:val="green"/>
          <w:u w:val="single"/>
        </w:rPr>
        <w:t>fewer winter deaths</w:t>
      </w:r>
      <w:r w:rsidRPr="001478CB">
        <w:rPr>
          <w:rFonts w:asciiTheme="minorHAnsi" w:hAnsiTheme="minorHAnsi" w:cstheme="minorHAnsi"/>
          <w:bCs/>
          <w:u w:val="single"/>
        </w:rPr>
        <w:t xml:space="preserve">; </w:t>
      </w:r>
      <w:r w:rsidRPr="00E664EA">
        <w:rPr>
          <w:rFonts w:asciiTheme="minorHAnsi" w:hAnsiTheme="minorHAnsi" w:cstheme="minorHAnsi"/>
          <w:b/>
          <w:highlight w:val="green"/>
          <w:u w:val="single"/>
        </w:rPr>
        <w:t>lower energy costs</w:t>
      </w:r>
      <w:r w:rsidRPr="00E664EA">
        <w:rPr>
          <w:rFonts w:asciiTheme="minorHAnsi" w:hAnsiTheme="minorHAnsi" w:cstheme="minorHAnsi"/>
          <w:bCs/>
          <w:highlight w:val="green"/>
          <w:u w:val="single"/>
        </w:rPr>
        <w:t xml:space="preserve">; </w:t>
      </w:r>
      <w:r w:rsidRPr="00E664EA">
        <w:rPr>
          <w:rFonts w:asciiTheme="minorHAnsi" w:hAnsiTheme="minorHAnsi" w:cstheme="minorHAnsi"/>
          <w:b/>
          <w:highlight w:val="green"/>
          <w:u w:val="single"/>
        </w:rPr>
        <w:t>better</w:t>
      </w:r>
      <w:r w:rsidRPr="001478CB">
        <w:rPr>
          <w:rFonts w:asciiTheme="minorHAnsi" w:hAnsiTheme="minorHAnsi" w:cstheme="minorHAnsi"/>
          <w:b/>
          <w:u w:val="single"/>
        </w:rPr>
        <w:t xml:space="preserve"> </w:t>
      </w:r>
      <w:r w:rsidRPr="00E664EA">
        <w:rPr>
          <w:rFonts w:asciiTheme="minorHAnsi" w:hAnsiTheme="minorHAnsi" w:cstheme="minorHAnsi"/>
          <w:b/>
          <w:highlight w:val="green"/>
          <w:u w:val="single"/>
        </w:rPr>
        <w:t>ag</w:t>
      </w:r>
      <w:r w:rsidRPr="001478CB">
        <w:rPr>
          <w:rFonts w:asciiTheme="minorHAnsi" w:hAnsiTheme="minorHAnsi" w:cstheme="minorHAnsi"/>
          <w:bCs/>
          <w:u w:val="single"/>
        </w:rPr>
        <w:t xml:space="preserve">ricultural </w:t>
      </w:r>
      <w:r w:rsidRPr="00E664EA">
        <w:rPr>
          <w:rFonts w:asciiTheme="minorHAnsi" w:hAnsiTheme="minorHAnsi" w:cstheme="minorHAnsi"/>
          <w:bCs/>
          <w:highlight w:val="green"/>
          <w:u w:val="single"/>
        </w:rPr>
        <w:t>yields</w:t>
      </w:r>
      <w:r w:rsidRPr="001478CB">
        <w:rPr>
          <w:rFonts w:asciiTheme="minorHAnsi" w:hAnsiTheme="minorHAnsi" w:cstheme="minorHAnsi"/>
          <w:bCs/>
          <w:u w:val="single"/>
        </w:rPr>
        <w:t xml:space="preserve">; probably </w:t>
      </w:r>
      <w:r w:rsidRPr="00E664EA">
        <w:rPr>
          <w:rFonts w:asciiTheme="minorHAnsi" w:hAnsiTheme="minorHAnsi" w:cstheme="minorHAnsi"/>
          <w:b/>
          <w:highlight w:val="green"/>
          <w:u w:val="single"/>
        </w:rPr>
        <w:t>fewer droughts</w:t>
      </w:r>
      <w:r w:rsidRPr="001478CB">
        <w:rPr>
          <w:rFonts w:asciiTheme="minorHAnsi" w:hAnsiTheme="minorHAnsi" w:cstheme="minorHAnsi"/>
          <w:bCs/>
          <w:u w:val="single"/>
        </w:rPr>
        <w:t xml:space="preserve">; maybe </w:t>
      </w:r>
      <w:r w:rsidRPr="00E664EA">
        <w:rPr>
          <w:rFonts w:asciiTheme="minorHAnsi" w:hAnsiTheme="minorHAnsi" w:cstheme="minorHAnsi"/>
          <w:b/>
          <w:highlight w:val="green"/>
          <w:u w:val="single"/>
        </w:rPr>
        <w:t>richer biodiversity</w:t>
      </w:r>
      <w:r w:rsidRPr="001478CB">
        <w:rPr>
          <w:rFonts w:asciiTheme="minorHAnsi" w:hAnsiTheme="minorHAnsi" w:cstheme="minorHAnsi"/>
          <w:bCs/>
          <w:u w:val="single"/>
        </w:rPr>
        <w:t xml:space="preserve">. </w:t>
      </w:r>
      <w:r w:rsidRPr="00E664EA">
        <w:rPr>
          <w:rFonts w:asciiTheme="minorHAnsi" w:hAnsiTheme="minorHAnsi" w:cstheme="minorHAnsi"/>
          <w:bCs/>
          <w:highlight w:val="green"/>
          <w:u w:val="single"/>
        </w:rPr>
        <w:t>It is a little-known fact that winter deaths exceed summer deaths</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 not just in countries like Britain but </w:t>
      </w:r>
      <w:r w:rsidRPr="001478CB">
        <w:rPr>
          <w:rFonts w:asciiTheme="minorHAnsi" w:hAnsiTheme="minorHAnsi" w:cstheme="minorHAnsi"/>
          <w:bCs/>
          <w:u w:val="single"/>
        </w:rPr>
        <w:t>also those with very warm summers,</w:t>
      </w:r>
      <w:r w:rsidRPr="001478CB">
        <w:rPr>
          <w:rFonts w:asciiTheme="minorHAnsi" w:hAnsiTheme="minorHAnsi" w:cstheme="minorHAnsi"/>
          <w:bCs/>
          <w:sz w:val="16"/>
        </w:rPr>
        <w:t xml:space="preserve"> including Greece. </w:t>
      </w:r>
      <w:r w:rsidRPr="001478CB">
        <w:rPr>
          <w:rFonts w:asciiTheme="minorHAnsi" w:hAnsiTheme="minorHAnsi" w:cstheme="minorHAnsi"/>
          <w:bCs/>
          <w:u w:val="single"/>
        </w:rPr>
        <w:t xml:space="preserve">Both Britain and Greece see mortality rates rise by 18 per cent each winter. Especially cold winters cause a rise in heart failures far greater than the rise in deaths during heatwaves. </w:t>
      </w:r>
      <w:r w:rsidRPr="00E664EA">
        <w:rPr>
          <w:rFonts w:asciiTheme="minorHAnsi" w:hAnsiTheme="minorHAnsi" w:cstheme="minorHAnsi"/>
          <w:b/>
          <w:highlight w:val="green"/>
          <w:u w:val="single"/>
          <w:bdr w:val="single" w:sz="4" w:space="0" w:color="auto"/>
        </w:rPr>
        <w:t>Cold, not the heat, is the biggest killer</w:t>
      </w:r>
      <w:r w:rsidRPr="00E664EA">
        <w:rPr>
          <w:rFonts w:asciiTheme="minorHAnsi" w:hAnsiTheme="minorHAnsi" w:cstheme="minorHAnsi"/>
          <w:bCs/>
          <w:highlight w:val="green"/>
          <w:u w:val="single"/>
        </w:rPr>
        <w:t>.</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For the last decade, </w:t>
      </w:r>
      <w:r w:rsidRPr="001478CB">
        <w:rPr>
          <w:rFonts w:asciiTheme="minorHAnsi" w:hAnsiTheme="minorHAnsi" w:cstheme="minorHAnsi"/>
          <w:bCs/>
          <w:u w:val="single"/>
        </w:rPr>
        <w:t xml:space="preserve">Brits have been dying from the cold at the average rate of </w:t>
      </w:r>
      <w:r w:rsidRPr="00E664EA">
        <w:rPr>
          <w:rFonts w:asciiTheme="minorHAnsi" w:hAnsiTheme="minorHAnsi" w:cstheme="minorHAnsi"/>
          <w:bCs/>
          <w:highlight w:val="green"/>
          <w:u w:val="single"/>
        </w:rPr>
        <w:t>29,000 excess deaths each winter</w:t>
      </w:r>
      <w:r w:rsidRPr="001478CB">
        <w:rPr>
          <w:rFonts w:asciiTheme="minorHAnsi" w:hAnsiTheme="minorHAnsi" w:cstheme="minorHAnsi"/>
          <w:bCs/>
          <w:u w:val="single"/>
        </w:rPr>
        <w:t>. Compare this to the heatwave ten years ago, which claimed 15,000 lives in France and just 2,000 in Britain</w:t>
      </w:r>
      <w:r w:rsidRPr="001478CB">
        <w:rPr>
          <w:rFonts w:asciiTheme="minorHAnsi" w:hAnsiTheme="minorHAnsi" w:cstheme="minorHAnsi"/>
          <w:bCs/>
          <w:sz w:val="16"/>
        </w:rPr>
        <w:t xml:space="preserve">. In the ten years since, there has been no summer </w:t>
      </w:r>
      <w:r w:rsidRPr="001478CB">
        <w:rPr>
          <w:rFonts w:asciiTheme="minorHAnsi" w:hAnsiTheme="minorHAnsi"/>
          <w:sz w:val="16"/>
        </w:rPr>
        <w:t xml:space="preserve">death spike at all. Excess winter deaths hit the poor harder than the rich for the obvious reason: they cannot afford heating. And it is not just those at risk who benefit from moderate warming. Global warming has so far cut heating bills more than it has raised cooling bills. If it resumes after its current 17-year hiatus, and if the energy efficiency of our homes improves, then at some point the cost of cooling probably will exceed the cost of heating — probably from about 2035, Prof Tol estimates. The greatest benefit from climate change comes not from temperature change but from carbon dioxide itself. It is not pollution, but the raw material from which plants make carbohydrates and thence proteins and fats. As it is an extremely rare trace gas in the air — less than 0.04 per cent of the air on average — plants struggle to absorb enough of it. On a windless, sunny day, a field of corn can suck half the carbon dioxide out of the air. Commercial greenhouse operators therefore pump carbon dioxide into their greenhouses to raise plant growth rates. The increase in average carbon dioxide levels over the past century, from 0.03 per cent to 0.04 per cent of the air, has had a measurable impact on plant growth rates. It is responsible for a startling change in the amount of greenery on the planet. As Dr Ranga Myneni of Boston University has documented, using three decades of satellite data, 31 per cent of the global vegetated area of the planet has become greener and just 3 per cent has become less green. This translates into a 14 per cent increase in productivity of ecosystems and has been observed in all vegetation types. Dr Randall Donohue and colleagues of the CSIRO Land and Water department in Australia also </w:t>
      </w:r>
      <w:proofErr w:type="spellStart"/>
      <w:r w:rsidRPr="001478CB">
        <w:rPr>
          <w:rFonts w:asciiTheme="minorHAnsi" w:hAnsiTheme="minorHAnsi"/>
          <w:sz w:val="16"/>
        </w:rPr>
        <w:t>analysed</w:t>
      </w:r>
      <w:proofErr w:type="spellEnd"/>
      <w:r w:rsidRPr="001478CB">
        <w:rPr>
          <w:rFonts w:asciiTheme="minorHAnsi" w:hAnsiTheme="minorHAnsi"/>
          <w:sz w:val="16"/>
        </w:rPr>
        <w:t xml:space="preserve"> satellite data and found greening to be clearly attributable in part to the carbon dioxide </w:t>
      </w:r>
      <w:proofErr w:type="spellStart"/>
      <w:r w:rsidRPr="001478CB">
        <w:rPr>
          <w:rFonts w:asciiTheme="minorHAnsi" w:hAnsiTheme="minorHAnsi"/>
          <w:sz w:val="16"/>
        </w:rPr>
        <w:t>fertilisation</w:t>
      </w:r>
      <w:proofErr w:type="spellEnd"/>
      <w:r w:rsidRPr="001478CB">
        <w:rPr>
          <w:rFonts w:asciiTheme="minorHAnsi" w:hAnsiTheme="minorHAnsi"/>
          <w:sz w:val="16"/>
        </w:rPr>
        <w:t xml:space="preserve"> effect. Greening is especially pronounced in dry areas like the Sahel region of Africa, where satellites show a big increase in green vegetation since the 1970s. It is often argued that global warming will hurt the world’s poorest hardest. What is seldom heard is that the decline of famines in the Sahel in recent years is partly due to more rainfall caused by moderate warming and partly due to more carbon dioxide itself: more greenery for goats to eat means more greenery left over for gazelles, so entire ecosystems have benefited. Even polar bears are thriving so far, though this is mainly because of the cessation of hunting. None the less, it’s worth noting that the three years with the lowest polar bear cub survival in the western Hudson Bay (1974, 1984 and 1992) were the years when the sea ice was too thick for ringed seals to appear in good numbers in spring. Bears need broken ice. Well yes, you may argue, but what about all the weather disasters caused by climate change? Entirely mythical — so far. The latest IPCC report is admirably frank about this, reporting ‘no significant observed trends in global tropical cyclone frequency over the past century … lack of evidence and thus low confidence regarding the sign of trend in the magnitude and/or frequency offloads on a global scale … low confidence in observed trends in small-scale severe weather phenomena such as hail and </w:t>
      </w:r>
      <w:proofErr w:type="gramStart"/>
      <w:r w:rsidRPr="001478CB">
        <w:rPr>
          <w:rFonts w:asciiTheme="minorHAnsi" w:hAnsiTheme="minorHAnsi"/>
          <w:sz w:val="16"/>
        </w:rPr>
        <w:t>thunderstorms’</w:t>
      </w:r>
      <w:proofErr w:type="gramEnd"/>
      <w:r w:rsidRPr="001478CB">
        <w:rPr>
          <w:rFonts w:asciiTheme="minorHAnsi" w:hAnsiTheme="minorHAnsi"/>
          <w:sz w:val="16"/>
        </w:rPr>
        <w:t xml:space="preserve">. In fact, the death rate from droughts, floods and storms has dropped by 98 per cent since the 1920s, according to a careful study by the independent scholar </w:t>
      </w:r>
      <w:proofErr w:type="spellStart"/>
      <w:r w:rsidRPr="001478CB">
        <w:rPr>
          <w:rFonts w:asciiTheme="minorHAnsi" w:hAnsiTheme="minorHAnsi"/>
          <w:sz w:val="16"/>
        </w:rPr>
        <w:t>Indur</w:t>
      </w:r>
      <w:proofErr w:type="spellEnd"/>
      <w:r w:rsidRPr="001478CB">
        <w:rPr>
          <w:rFonts w:asciiTheme="minorHAnsi" w:hAnsiTheme="minorHAnsi"/>
          <w:sz w:val="16"/>
        </w:rPr>
        <w:t xml:space="preserve"> </w:t>
      </w:r>
      <w:proofErr w:type="spellStart"/>
      <w:r w:rsidRPr="001478CB">
        <w:rPr>
          <w:rFonts w:asciiTheme="minorHAnsi" w:hAnsiTheme="minorHAnsi"/>
          <w:sz w:val="16"/>
        </w:rPr>
        <w:t>Goklany</w:t>
      </w:r>
      <w:proofErr w:type="spellEnd"/>
      <w:r w:rsidRPr="001478CB">
        <w:rPr>
          <w:rFonts w:asciiTheme="minorHAnsi" w:hAnsiTheme="minorHAnsi"/>
          <w:sz w:val="16"/>
        </w:rPr>
        <w:t xml:space="preserve">. Not because weather has become less dangerous but because people have gained better protection as they got richer: witness the remarkable success of cyclone warnings in India last week. That’s the thing about climate change — we will probably pocket the benefits and mitigate at least some of the harm by adapting. For example, experts now agree that malaria will continue its rapid worldwide decline whatever the climate does. Yet cherry-picking the bad news remains rife. A remarkable example of this was the IPCC’s last report in 2007, which said that global warming would cause ‘hundreds of millions of people [to be] exposed to increased water stress’ under four different scenarios of future warming. It cited a study, which had also counted numbers of people at reduced risk of water stress — and in each case that number was higher. The IPCC simply omitted the positive numbers. Why does this matter? Even if climate change does produce slightly more welfare for the next 70 years, why take the risk that it will do great harm thereafter? There is one obvious reason: climate policy is already doing harm. Building wind turbines, growing </w:t>
      </w:r>
      <w:proofErr w:type="gramStart"/>
      <w:r w:rsidRPr="001478CB">
        <w:rPr>
          <w:rFonts w:asciiTheme="minorHAnsi" w:hAnsiTheme="minorHAnsi"/>
          <w:sz w:val="16"/>
        </w:rPr>
        <w:t>biofuels</w:t>
      </w:r>
      <w:proofErr w:type="gramEnd"/>
      <w:r w:rsidRPr="001478CB">
        <w:rPr>
          <w:rFonts w:asciiTheme="minorHAnsi" w:hAnsiTheme="minorHAnsi"/>
          <w:sz w:val="16"/>
        </w:rPr>
        <w:t xml:space="preserve"> and substituting wood for coal in power stations — all policies designed explicitly to fight climate change — have had negligible effects on carbon dioxide emissions. But they have driven people into fuel poverty, made industries uncompetitive, driven up food prices</w:t>
      </w:r>
      <w:r w:rsidRPr="001478CB">
        <w:rPr>
          <w:rFonts w:asciiTheme="minorHAnsi" w:hAnsiTheme="minorHAnsi" w:cstheme="minorHAnsi"/>
          <w:bCs/>
          <w:sz w:val="16"/>
        </w:rPr>
        <w:t xml:space="preserve">, accelerated the destruction of forests, killed rare birds of prey, and divided communities. To </w:t>
      </w:r>
      <w:r w:rsidRPr="001478CB">
        <w:rPr>
          <w:rFonts w:asciiTheme="minorHAnsi" w:hAnsiTheme="minorHAnsi" w:cstheme="minorHAnsi"/>
          <w:bCs/>
          <w:u w:val="single"/>
        </w:rPr>
        <w:t xml:space="preserve">name just some of the effects. </w:t>
      </w:r>
      <w:proofErr w:type="spellStart"/>
      <w:r w:rsidRPr="001478CB">
        <w:rPr>
          <w:rFonts w:asciiTheme="minorHAnsi" w:hAnsiTheme="minorHAnsi" w:cstheme="minorHAnsi"/>
          <w:bCs/>
          <w:u w:val="single"/>
        </w:rPr>
        <w:t>Mr</w:t>
      </w:r>
      <w:proofErr w:type="spellEnd"/>
      <w:r w:rsidRPr="001478CB">
        <w:rPr>
          <w:rFonts w:asciiTheme="minorHAnsi" w:hAnsiTheme="minorHAnsi" w:cstheme="minorHAnsi"/>
          <w:bCs/>
          <w:u w:val="single"/>
        </w:rPr>
        <w:t xml:space="preserve"> </w:t>
      </w:r>
      <w:proofErr w:type="spellStart"/>
      <w:r w:rsidRPr="001478CB">
        <w:rPr>
          <w:rFonts w:asciiTheme="minorHAnsi" w:hAnsiTheme="minorHAnsi" w:cstheme="minorHAnsi"/>
          <w:bCs/>
          <w:u w:val="single"/>
        </w:rPr>
        <w:t>Goklany</w:t>
      </w:r>
      <w:proofErr w:type="spellEnd"/>
      <w:r w:rsidRPr="001478CB">
        <w:rPr>
          <w:rFonts w:asciiTheme="minorHAnsi" w:hAnsiTheme="minorHAnsi" w:cstheme="minorHAnsi"/>
          <w:bCs/>
          <w:u w:val="single"/>
        </w:rPr>
        <w:t xml:space="preserve"> estimates that globally nearly 200,000 people are dying every year, because we are turning 5 per cent of the world’s grain crop into motor fuel instead of food: that pushes people into malnutrition and death. In this country, </w:t>
      </w:r>
      <w:r w:rsidRPr="00E664EA">
        <w:rPr>
          <w:rFonts w:asciiTheme="minorHAnsi" w:hAnsiTheme="minorHAnsi" w:cstheme="minorHAnsi"/>
          <w:bCs/>
          <w:highlight w:val="green"/>
          <w:u w:val="single"/>
        </w:rPr>
        <w:t xml:space="preserve">65 people a day are dying </w:t>
      </w:r>
      <w:r w:rsidRPr="00E664EA">
        <w:rPr>
          <w:rFonts w:asciiTheme="minorHAnsi" w:hAnsiTheme="minorHAnsi" w:cstheme="minorHAnsi"/>
          <w:b/>
          <w:highlight w:val="green"/>
          <w:u w:val="single"/>
        </w:rPr>
        <w:t>because they cannot afford</w:t>
      </w:r>
      <w:r w:rsidRPr="001478CB">
        <w:rPr>
          <w:rFonts w:asciiTheme="minorHAnsi" w:hAnsiTheme="minorHAnsi" w:cstheme="minorHAnsi"/>
          <w:b/>
          <w:u w:val="single"/>
        </w:rPr>
        <w:t xml:space="preserve"> </w:t>
      </w:r>
      <w:r w:rsidRPr="00E664EA">
        <w:rPr>
          <w:rFonts w:asciiTheme="minorHAnsi" w:hAnsiTheme="minorHAnsi" w:cstheme="minorHAnsi"/>
          <w:b/>
          <w:highlight w:val="green"/>
          <w:u w:val="single"/>
        </w:rPr>
        <w:t>to heat their homes properly</w:t>
      </w:r>
      <w:r w:rsidRPr="001478CB">
        <w:rPr>
          <w:rFonts w:asciiTheme="minorHAnsi" w:hAnsiTheme="minorHAnsi" w:cstheme="minorHAnsi"/>
          <w:bCs/>
          <w:u w:val="single"/>
        </w:rPr>
        <w:t xml:space="preserve">, according to Christine Liddell of the University of Ulster, yet the government is planning to double the cost of electricity to consumers by 2030. </w:t>
      </w:r>
      <w:r w:rsidRPr="001478CB">
        <w:rPr>
          <w:rFonts w:asciiTheme="minorHAnsi" w:hAnsiTheme="minorHAnsi" w:cstheme="minorHAnsi"/>
          <w:bCs/>
          <w:sz w:val="16"/>
        </w:rPr>
        <w:t xml:space="preserve">As Bjorn Lomborg has pointed out, the European Union will pay £165 billion for its current climate policies each and every year for the next 87 years. Britain’s climate policies — </w:t>
      </w:r>
      <w:proofErr w:type="spellStart"/>
      <w:r w:rsidRPr="001478CB">
        <w:rPr>
          <w:rFonts w:asciiTheme="minorHAnsi" w:hAnsiTheme="minorHAnsi" w:cstheme="minorHAnsi"/>
          <w:bCs/>
          <w:sz w:val="16"/>
        </w:rPr>
        <w:t>subsidising</w:t>
      </w:r>
      <w:proofErr w:type="spellEnd"/>
      <w:r w:rsidRPr="001478CB">
        <w:rPr>
          <w:rFonts w:asciiTheme="minorHAnsi" w:hAnsiTheme="minorHAnsi" w:cstheme="minorHAnsi"/>
          <w:bCs/>
          <w:sz w:val="16"/>
        </w:rPr>
        <w:t xml:space="preserve"> windmills, wood</w:t>
      </w:r>
      <w:r w:rsidRPr="001478CB">
        <w:rPr>
          <w:rFonts w:asciiTheme="minorHAnsi" w:hAnsiTheme="minorHAnsi" w:cstheme="minorHAnsi"/>
          <w:sz w:val="16"/>
        </w:rPr>
        <w:t xml:space="preserve">-burners, anaerobic digesters, electric vehicles and all the rest — is due to cost us £1.8 trillion over the course of this century. In exchange for that Brobdingnagian sum, we hope to lower the air temperature by about 0.005˚C — which will be undetectable by normal thermometers. The accepted consensus among economists is that every £100 spent fighting climate change brings £3 of benefit. </w:t>
      </w:r>
      <w:proofErr w:type="gramStart"/>
      <w:r w:rsidRPr="001478CB">
        <w:rPr>
          <w:rFonts w:asciiTheme="minorHAnsi" w:hAnsiTheme="minorHAnsi" w:cstheme="minorHAnsi"/>
          <w:sz w:val="16"/>
        </w:rPr>
        <w:t>So</w:t>
      </w:r>
      <w:proofErr w:type="gramEnd"/>
      <w:r w:rsidRPr="001478CB">
        <w:rPr>
          <w:rFonts w:asciiTheme="minorHAnsi" w:hAnsiTheme="minorHAnsi" w:cstheme="minorHAnsi"/>
          <w:sz w:val="16"/>
        </w:rPr>
        <w:t xml:space="preserve"> we are doing real harm now to impede a change that will produce net benefits for 70 years. That’s like having radiotherapy because you are feeling too well. I just don’t share the certainty of so many in the green establishment that it’s worth it. It may be, but it may not.</w:t>
      </w:r>
    </w:p>
    <w:p w14:paraId="688B5960" w14:textId="77777777" w:rsidR="00DE1E98" w:rsidRPr="001478CB" w:rsidRDefault="00DE1E98" w:rsidP="00DE1E98"/>
    <w:p w14:paraId="44F09CE1" w14:textId="77777777" w:rsidR="00DE1E98" w:rsidRDefault="00DE1E98" w:rsidP="00DE1E98">
      <w:pPr>
        <w:pStyle w:val="Heading4"/>
      </w:pPr>
      <w:r>
        <w:t xml:space="preserve">Ag Solves – Plants act as </w:t>
      </w:r>
      <w:r>
        <w:rPr>
          <w:u w:val="single"/>
        </w:rPr>
        <w:t>carbon sinks</w:t>
      </w:r>
      <w:r>
        <w:t xml:space="preserve"> which offsets Warming</w:t>
      </w:r>
    </w:p>
    <w:p w14:paraId="5DBF37E2" w14:textId="77777777" w:rsidR="00DE1E98" w:rsidRPr="00594C60" w:rsidRDefault="00DE1E98" w:rsidP="00DE1E98">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21" w:history="1">
        <w:r w:rsidRPr="009A0D99">
          <w:rPr>
            <w:rStyle w:val="Hyperlink"/>
          </w:rPr>
          <w:t>https://www.wri.org/insights/forests-absorb-twice-much-carbon-they-emit-each-year</w:t>
        </w:r>
      </w:hyperlink>
      <w:r>
        <w:t xml:space="preserve"> (</w:t>
      </w:r>
      <w:r w:rsidRPr="00594C60">
        <w:t xml:space="preserve">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Ecosystem Services unit of </w:t>
      </w:r>
      <w:proofErr w:type="spellStart"/>
      <w:r w:rsidRPr="00594C60">
        <w:t>Winrock</w:t>
      </w:r>
      <w:proofErr w:type="spellEnd"/>
      <w:r w:rsidRPr="00594C60">
        <w:t xml:space="preserve"> International, where she managed </w:t>
      </w:r>
      <w:proofErr w:type="spellStart"/>
      <w:r w:rsidRPr="00594C60">
        <w:t>Winrock’s</w:t>
      </w:r>
      <w:proofErr w:type="spellEnd"/>
      <w:r w:rsidRPr="00594C60">
        <w:t xml:space="preserve">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2B9D6AA8" w14:textId="6B0B5AB3" w:rsidR="00DE1E98" w:rsidRDefault="00DE1E98" w:rsidP="00DE1E98">
      <w:pPr>
        <w:rPr>
          <w:u w:val="single"/>
        </w:rPr>
      </w:pPr>
      <w:r w:rsidRPr="00594C60">
        <w:rPr>
          <w:u w:val="single"/>
        </w:rPr>
        <w:t xml:space="preserve">The world is getting a better understanding of just </w:t>
      </w:r>
      <w:r w:rsidRPr="00E664EA">
        <w:rPr>
          <w:highlight w:val="green"/>
          <w:u w:val="single"/>
        </w:rPr>
        <w:t xml:space="preserve">how important forests are in </w:t>
      </w:r>
      <w:r w:rsidRPr="00594C60">
        <w:rPr>
          <w:u w:val="single"/>
        </w:rPr>
        <w:t xml:space="preserve">the global </w:t>
      </w:r>
      <w:r w:rsidRPr="00E664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E664EA">
        <w:rPr>
          <w:b/>
          <w:bCs/>
          <w:highlight w:val="green"/>
          <w:u w:val="single"/>
        </w:rPr>
        <w:t>sequestered</w:t>
      </w:r>
      <w:r w:rsidRPr="00E664EA">
        <w:rPr>
          <w:highlight w:val="green"/>
          <w:u w:val="single"/>
        </w:rPr>
        <w:t xml:space="preserve"> </w:t>
      </w:r>
      <w:r w:rsidRPr="00594C60">
        <w:rPr>
          <w:u w:val="single"/>
        </w:rPr>
        <w:t xml:space="preserve">about </w:t>
      </w:r>
      <w:r w:rsidRPr="00E664EA">
        <w:rPr>
          <w:b/>
          <w:bCs/>
          <w:highlight w:val="green"/>
          <w:u w:val="single"/>
        </w:rPr>
        <w:t>twice as much carbon</w:t>
      </w:r>
      <w:r w:rsidRPr="00E664EA">
        <w:rPr>
          <w:highlight w:val="green"/>
          <w:u w:val="single"/>
        </w:rPr>
        <w:t xml:space="preserve"> </w:t>
      </w:r>
      <w:r w:rsidRPr="00594C60">
        <w:rPr>
          <w:u w:val="single"/>
        </w:rPr>
        <w:t xml:space="preserve">dioxide </w:t>
      </w:r>
      <w:r w:rsidRPr="00E664EA">
        <w:rPr>
          <w:b/>
          <w:bCs/>
          <w:highlight w:val="green"/>
          <w:u w:val="single"/>
        </w:rPr>
        <w:t>as they emitted</w:t>
      </w:r>
      <w:r w:rsidRPr="00E664EA">
        <w:rPr>
          <w:highlight w:val="green"/>
          <w:u w:val="single"/>
        </w:rPr>
        <w:t xml:space="preserve"> </w:t>
      </w:r>
      <w:r w:rsidRPr="00594C60">
        <w:rPr>
          <w:u w:val="single"/>
        </w:rPr>
        <w:t>between 2001 and 2019</w:t>
      </w:r>
      <w:r w:rsidRPr="00594C60">
        <w:rPr>
          <w:sz w:val="16"/>
        </w:rPr>
        <w:t xml:space="preserve">. In other words, forests provide a “carbon sink” that </w:t>
      </w:r>
      <w:r w:rsidRPr="00E664EA">
        <w:rPr>
          <w:highlight w:val="green"/>
          <w:u w:val="single"/>
        </w:rPr>
        <w:t xml:space="preserve">absorbs </w:t>
      </w:r>
      <w:r w:rsidRPr="00594C60">
        <w:rPr>
          <w:u w:val="single"/>
        </w:rPr>
        <w:t xml:space="preserve">a net </w:t>
      </w:r>
      <w:r w:rsidRPr="00E664EA">
        <w:rPr>
          <w:b/>
          <w:bCs/>
          <w:highlight w:val="green"/>
          <w:u w:val="single"/>
        </w:rPr>
        <w:t xml:space="preserve">7.6 billion metric </w:t>
      </w:r>
      <w:proofErr w:type="spellStart"/>
      <w:r w:rsidRPr="00E664EA">
        <w:rPr>
          <w:b/>
          <w:bCs/>
          <w:highlight w:val="green"/>
          <w:u w:val="single"/>
        </w:rPr>
        <w:t>tonnes</w:t>
      </w:r>
      <w:proofErr w:type="spellEnd"/>
      <w:r w:rsidRPr="00E664EA">
        <w:rPr>
          <w:highlight w:val="green"/>
          <w:u w:val="single"/>
        </w:rPr>
        <w:t xml:space="preserve"> of CO2 </w:t>
      </w:r>
      <w:r w:rsidRPr="00594C60">
        <w:rPr>
          <w:u w:val="single"/>
        </w:rPr>
        <w:t xml:space="preserve">per year, </w:t>
      </w:r>
      <w:r w:rsidRPr="00E664EA">
        <w:rPr>
          <w:b/>
          <w:bCs/>
          <w:highlight w:val="green"/>
          <w:u w:val="single"/>
          <w:bdr w:val="single" w:sz="4" w:space="0" w:color="auto"/>
        </w:rPr>
        <w:t>1.5 times more carbon than the U</w:t>
      </w:r>
      <w:r w:rsidRPr="00594C60">
        <w:rPr>
          <w:b/>
          <w:bCs/>
          <w:u w:val="single"/>
          <w:bdr w:val="single" w:sz="4" w:space="0" w:color="auto"/>
        </w:rPr>
        <w:t xml:space="preserve">nited </w:t>
      </w:r>
      <w:r w:rsidRPr="00E664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E664EA">
        <w:rPr>
          <w:highlight w:val="green"/>
          <w:u w:val="single"/>
        </w:rPr>
        <w:t xml:space="preserve">the world’s forests </w:t>
      </w:r>
      <w:r w:rsidRPr="00594C60">
        <w:rPr>
          <w:u w:val="single"/>
        </w:rPr>
        <w:t xml:space="preserve">emitted an average of 8.1 billion metric </w:t>
      </w:r>
      <w:proofErr w:type="spellStart"/>
      <w:r w:rsidRPr="00594C60">
        <w:rPr>
          <w:u w:val="single"/>
        </w:rPr>
        <w:t>tonnes</w:t>
      </w:r>
      <w:proofErr w:type="spellEnd"/>
      <w:r w:rsidRPr="00594C60">
        <w:rPr>
          <w:u w:val="single"/>
        </w:rPr>
        <w:t xml:space="preserve"> of carbon dioxide into the atmosphere each year due to deforestation and other </w:t>
      </w:r>
      <w:proofErr w:type="gramStart"/>
      <w:r w:rsidRPr="00594C60">
        <w:rPr>
          <w:u w:val="single"/>
        </w:rPr>
        <w:t>disturbances, and</w:t>
      </w:r>
      <w:proofErr w:type="gramEnd"/>
      <w:r w:rsidRPr="00594C60">
        <w:rPr>
          <w:u w:val="single"/>
        </w:rPr>
        <w:t xml:space="preserve"> </w:t>
      </w:r>
      <w:r w:rsidRPr="00E664EA">
        <w:rPr>
          <w:highlight w:val="green"/>
          <w:u w:val="single"/>
        </w:rPr>
        <w:t xml:space="preserve">absorbed 16 billion metric </w:t>
      </w:r>
      <w:proofErr w:type="spellStart"/>
      <w:r w:rsidRPr="00E664EA">
        <w:rPr>
          <w:highlight w:val="green"/>
          <w:u w:val="single"/>
        </w:rPr>
        <w:t>tonnes</w:t>
      </w:r>
      <w:proofErr w:type="spellEnd"/>
      <w:r w:rsidRPr="00E664EA">
        <w:rPr>
          <w:highlight w:val="green"/>
          <w:u w:val="single"/>
        </w:rPr>
        <w:t xml:space="preserve">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The world’s three largest tropical rainforests are located in the Amazon, Congo River basin and Southeast Asia</w:t>
      </w:r>
      <w:r w:rsidRPr="00594C60">
        <w:rPr>
          <w:sz w:val="16"/>
        </w:rPr>
        <w:t xml:space="preserve">. Over the past 20 years, forests across Southeast Asia have collectively become a net source of carbon emissions due to clearing for plantations, uncontrolled </w:t>
      </w:r>
      <w:proofErr w:type="gramStart"/>
      <w:r w:rsidRPr="00594C60">
        <w:rPr>
          <w:sz w:val="16"/>
        </w:rPr>
        <w:t>fires</w:t>
      </w:r>
      <w:proofErr w:type="gramEnd"/>
      <w:r w:rsidRPr="00594C60">
        <w:rPr>
          <w:sz w:val="16"/>
        </w:rPr>
        <w:t xml:space="preserve">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largest tropical rainforests, only the Congo has enough standing forest left to remain a strong net carbon sink. The </w:t>
      </w:r>
      <w:r w:rsidRPr="00594C60">
        <w:rPr>
          <w:u w:val="single"/>
        </w:rPr>
        <w:t xml:space="preserve">Congo’s tropical rainforest </w:t>
      </w:r>
      <w:r w:rsidRPr="00594C60">
        <w:rPr>
          <w:b/>
          <w:bCs/>
          <w:u w:val="single"/>
        </w:rPr>
        <w:t xml:space="preserve">sequesters 600 million metric </w:t>
      </w:r>
      <w:proofErr w:type="spellStart"/>
      <w:r w:rsidRPr="00594C60">
        <w:rPr>
          <w:b/>
          <w:bCs/>
          <w:u w:val="single"/>
        </w:rPr>
        <w:t>tonnes</w:t>
      </w:r>
      <w:proofErr w:type="spellEnd"/>
      <w:r w:rsidRPr="00594C60">
        <w:rPr>
          <w:u w:val="single"/>
        </w:rPr>
        <w:t xml:space="preserve"> more carbon dioxide per year than it emits, equivalent to about one-third of the CO2 emissions from all U.S. transportation.</w:t>
      </w:r>
      <w:r w:rsidRPr="00594C60">
        <w:rPr>
          <w:sz w:val="16"/>
        </w:rPr>
        <w:t xml:space="preserve"> </w:t>
      </w:r>
      <w:r w:rsidRPr="00E664EA">
        <w:rPr>
          <w:highlight w:val="green"/>
          <w:u w:val="single"/>
        </w:rPr>
        <w:t xml:space="preserve">Protecting </w:t>
      </w:r>
      <w:r w:rsidRPr="00594C60">
        <w:rPr>
          <w:u w:val="single"/>
        </w:rPr>
        <w:t xml:space="preserve">the </w:t>
      </w:r>
      <w:r w:rsidRPr="00E664EA">
        <w:rPr>
          <w:highlight w:val="green"/>
          <w:u w:val="single"/>
        </w:rPr>
        <w:t>remaining forests</w:t>
      </w:r>
      <w:r w:rsidRPr="00594C60">
        <w:rPr>
          <w:u w:val="single"/>
        </w:rPr>
        <w:t xml:space="preserve"> in all three regions </w:t>
      </w:r>
      <w:r w:rsidRPr="00E664EA">
        <w:rPr>
          <w:b/>
          <w:bCs/>
          <w:highlight w:val="green"/>
          <w:u w:val="single"/>
        </w:rPr>
        <w:t>is critical to mitigating climate change</w:t>
      </w:r>
      <w:r w:rsidRPr="00594C60">
        <w:rPr>
          <w:u w:val="single"/>
        </w:rPr>
        <w:t>.</w:t>
      </w:r>
    </w:p>
    <w:p w14:paraId="758E565A" w14:textId="77777777" w:rsidR="00C44789" w:rsidRDefault="00C44789" w:rsidP="00C44789">
      <w:pPr>
        <w:pStyle w:val="Heading4"/>
      </w:pPr>
      <w:r>
        <w:t>No water wars</w:t>
      </w:r>
    </w:p>
    <w:p w14:paraId="7093B606" w14:textId="77777777" w:rsidR="00C44789" w:rsidRDefault="00C44789" w:rsidP="00C44789">
      <w:pPr>
        <w:pStyle w:val="ListParagraph"/>
        <w:numPr>
          <w:ilvl w:val="0"/>
          <w:numId w:val="14"/>
        </w:numPr>
      </w:pPr>
      <w:r>
        <w:t>Most water crises don’t cause conflict</w:t>
      </w:r>
    </w:p>
    <w:p w14:paraId="6DBB03C8" w14:textId="77777777" w:rsidR="00C44789" w:rsidRDefault="00C44789" w:rsidP="00C44789">
      <w:pPr>
        <w:pStyle w:val="ListParagraph"/>
        <w:numPr>
          <w:ilvl w:val="0"/>
          <w:numId w:val="14"/>
        </w:numPr>
      </w:pPr>
      <w:r>
        <w:t>Often results in collaboration through water sharing agreement development</w:t>
      </w:r>
    </w:p>
    <w:p w14:paraId="3A8CF662" w14:textId="77777777" w:rsidR="00C44789" w:rsidRPr="00330D3B" w:rsidRDefault="00C44789" w:rsidP="00C44789">
      <w:pPr>
        <w:pStyle w:val="ListParagraph"/>
        <w:numPr>
          <w:ilvl w:val="0"/>
          <w:numId w:val="14"/>
        </w:numPr>
      </w:pPr>
      <w:r>
        <w:t>Main causation for water wars is weak institutional capacity and political and economic dynamics</w:t>
      </w:r>
    </w:p>
    <w:p w14:paraId="4CD4E8A4" w14:textId="77777777" w:rsidR="00C44789" w:rsidRDefault="00C44789" w:rsidP="00C44789">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1EEDA9A8" w14:textId="77777777" w:rsidR="00C44789" w:rsidRDefault="00C44789" w:rsidP="00C44789">
      <w:r>
        <w:t>3.2. The Role of Governance in Water Security</w:t>
      </w:r>
    </w:p>
    <w:p w14:paraId="1E924FD9" w14:textId="77777777" w:rsidR="00C44789" w:rsidRPr="004A6FD2" w:rsidRDefault="00C44789" w:rsidP="00C44789">
      <w:pPr>
        <w:rPr>
          <w:sz w:val="16"/>
        </w:rPr>
      </w:pPr>
      <w:r w:rsidRPr="00AC32C2">
        <w:rPr>
          <w:rStyle w:val="Emphasis"/>
          <w:highlight w:val="green"/>
        </w:rPr>
        <w:t>Most water crises do not end in conflict</w:t>
      </w:r>
      <w:r w:rsidRPr="00AC32C2">
        <w:rPr>
          <w:highlight w:val="green"/>
          <w:u w:val="single"/>
        </w:rPr>
        <w:t>, migration, or</w:t>
      </w:r>
      <w:r w:rsidRPr="0059185F">
        <w:rPr>
          <w:u w:val="single"/>
        </w:rPr>
        <w:t xml:space="preserve"> acute </w:t>
      </w:r>
      <w:r w:rsidRPr="00AC32C2">
        <w:rPr>
          <w:highlight w:val="green"/>
          <w:u w:val="single"/>
        </w:rPr>
        <w:t>food insecurity</w:t>
      </w:r>
      <w:r w:rsidRPr="004A6FD2">
        <w:rPr>
          <w:sz w:val="16"/>
        </w:rPr>
        <w:t xml:space="preserve">. Instead, </w:t>
      </w:r>
      <w:r w:rsidRPr="00AC32C2">
        <w:rPr>
          <w:rStyle w:val="Emphasis"/>
          <w:highlight w:val="green"/>
        </w:rPr>
        <w:t>people muddle through until the crises recede</w:t>
      </w:r>
      <w:r w:rsidRPr="00AC32C2">
        <w:rPr>
          <w:highlight w:val="green"/>
          <w:u w:val="single"/>
        </w:rPr>
        <w:t>. Some crises</w:t>
      </w:r>
      <w:r w:rsidRPr="0059185F">
        <w:rPr>
          <w:u w:val="single"/>
        </w:rPr>
        <w:t xml:space="preserve"> even </w:t>
      </w:r>
      <w:r w:rsidRPr="00AC32C2">
        <w:rPr>
          <w:rStyle w:val="Emphasis"/>
          <w:highlight w:val="green"/>
        </w:rPr>
        <w:t>generate cooperation</w:t>
      </w:r>
      <w:r w:rsidRPr="00AC32C2">
        <w:rPr>
          <w:highlight w:val="green"/>
          <w:u w:val="single"/>
        </w:rPr>
        <w:t xml:space="preserve"> among</w:t>
      </w:r>
      <w:r w:rsidRPr="0059185F">
        <w:rPr>
          <w:u w:val="single"/>
        </w:rPr>
        <w:t xml:space="preserve"> local or </w:t>
      </w:r>
      <w:r w:rsidRPr="00AC32C2">
        <w:rPr>
          <w:highlight w:val="gree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AC32C2">
        <w:rPr>
          <w:highlight w:val="green"/>
          <w:u w:val="single"/>
        </w:rPr>
        <w:t>Syria sink into civil war following</w:t>
      </w:r>
      <w:r w:rsidRPr="00330D3B">
        <w:rPr>
          <w:u w:val="single"/>
        </w:rPr>
        <w:t xml:space="preserve"> a record-breaking five-year </w:t>
      </w:r>
      <w:r w:rsidRPr="00AC32C2">
        <w:rPr>
          <w:highlight w:val="green"/>
          <w:u w:val="single"/>
        </w:rPr>
        <w:t xml:space="preserve">drought, </w:t>
      </w:r>
      <w:proofErr w:type="gramStart"/>
      <w:r w:rsidRPr="00AC32C2">
        <w:rPr>
          <w:highlight w:val="green"/>
          <w:u w:val="single"/>
        </w:rPr>
        <w:t>while .</w:t>
      </w:r>
      <w:proofErr w:type="spellStart"/>
      <w:r w:rsidRPr="00AC32C2">
        <w:rPr>
          <w:highlight w:val="green"/>
          <w:u w:val="single"/>
        </w:rPr>
        <w:t>Iordan</w:t>
      </w:r>
      <w:proofErr w:type="spellEnd"/>
      <w:proofErr w:type="gramEnd"/>
      <w:r w:rsidRPr="00AC32C2">
        <w:rPr>
          <w:highlight w:val="green"/>
          <w:u w:val="single"/>
        </w:rPr>
        <w:t xml:space="preserve"> and Lebanon avoided strife</w:t>
      </w:r>
      <w:r w:rsidRPr="00330D3B">
        <w:rPr>
          <w:u w:val="single"/>
        </w:rPr>
        <w:t xml:space="preserve"> following that same drought (Adams et al. 2018)? This </w:t>
      </w:r>
      <w:r w:rsidRPr="00AC32C2">
        <w:rPr>
          <w:highlight w:val="green"/>
          <w:u w:val="single"/>
        </w:rPr>
        <w:t>requires integrating analyses of</w:t>
      </w:r>
      <w:r w:rsidRPr="00330D3B">
        <w:rPr>
          <w:u w:val="single"/>
        </w:rPr>
        <w:t xml:space="preserve"> meteorological and </w:t>
      </w:r>
      <w:r w:rsidRPr="00AC32C2">
        <w:rPr>
          <w:highlight w:val="green"/>
          <w:u w:val="single"/>
        </w:rPr>
        <w:t>resource-related events with</w:t>
      </w:r>
      <w:r w:rsidRPr="00330D3B">
        <w:rPr>
          <w:u w:val="single"/>
        </w:rPr>
        <w:t xml:space="preserve"> the diverse </w:t>
      </w:r>
      <w:r w:rsidRPr="00AC32C2">
        <w:rPr>
          <w:highlight w:val="green"/>
          <w:u w:val="single"/>
        </w:rPr>
        <w:t>social, political, and economic dynamics</w:t>
      </w:r>
      <w:r w:rsidRPr="00330D3B">
        <w:rPr>
          <w:u w:val="single"/>
        </w:rPr>
        <w:t xml:space="preserve"> at play.</w:t>
      </w:r>
    </w:p>
    <w:p w14:paraId="2DA38767" w14:textId="2BF12EDB" w:rsidR="00C44789" w:rsidRPr="00C44789" w:rsidRDefault="00C44789" w:rsidP="00DE1E98">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AC32C2">
        <w:rPr>
          <w:highlight w:val="green"/>
          <w:u w:val="single"/>
        </w:rPr>
        <w:t>when rapid change</w:t>
      </w:r>
      <w:r w:rsidRPr="0059185F">
        <w:rPr>
          <w:u w:val="single"/>
        </w:rPr>
        <w:t xml:space="preserve">, either on the institutional side or in the physical system, </w:t>
      </w:r>
      <w:r w:rsidRPr="00AC32C2">
        <w:rPr>
          <w:rStyle w:val="Emphasis"/>
          <w:highlight w:val="green"/>
        </w:rPr>
        <w:t>outpaces</w:t>
      </w:r>
      <w:r w:rsidRPr="009B4579">
        <w:rPr>
          <w:rStyle w:val="Emphasis"/>
        </w:rPr>
        <w:t xml:space="preserve"> the </w:t>
      </w:r>
      <w:r w:rsidRPr="00AC32C2">
        <w:rPr>
          <w:rStyle w:val="Emphasis"/>
          <w:highlight w:val="green"/>
        </w:rPr>
        <w:t>institutional capacity</w:t>
      </w:r>
      <w:r w:rsidRPr="0059185F">
        <w:rPr>
          <w:u w:val="single"/>
        </w:rPr>
        <w:t xml:space="preserve"> to absorb that change, the </w:t>
      </w:r>
      <w:r w:rsidRPr="00AC32C2">
        <w:rPr>
          <w:rStyle w:val="Emphasis"/>
          <w:highlight w:val="green"/>
        </w:rPr>
        <w:t>stage is set for</w:t>
      </w:r>
      <w:r w:rsidRPr="009B4579">
        <w:rPr>
          <w:rStyle w:val="Emphasis"/>
        </w:rPr>
        <w:t xml:space="preserve"> possible </w:t>
      </w:r>
      <w:r w:rsidRPr="00AC32C2">
        <w:rPr>
          <w:rStyle w:val="Emphasis"/>
          <w:highlight w:val="green"/>
        </w:rPr>
        <w:t>water insecurity</w:t>
      </w:r>
      <w:r w:rsidRPr="004A6FD2">
        <w:rPr>
          <w:sz w:val="16"/>
        </w:rPr>
        <w:t xml:space="preserve">. Therefore, when we go looking for water insecurity, we </w:t>
      </w:r>
      <w:r w:rsidRPr="0059185F">
        <w:rPr>
          <w:u w:val="single"/>
        </w:rPr>
        <w:t xml:space="preserve">need to be on the </w:t>
      </w:r>
      <w:r w:rsidRPr="00AC32C2">
        <w:rPr>
          <w:highlight w:val="green"/>
          <w:u w:val="single"/>
        </w:rPr>
        <w:t>lookout fo</w:t>
      </w:r>
      <w:r w:rsidRPr="0059185F">
        <w:rPr>
          <w:u w:val="single"/>
        </w:rPr>
        <w:t xml:space="preserve">r large-scale water-related change and </w:t>
      </w:r>
      <w:r w:rsidRPr="00AC32C2">
        <w:rPr>
          <w:highlight w:val="green"/>
          <w:u w:val="single"/>
        </w:rPr>
        <w:t>low capacity to handle</w:t>
      </w:r>
      <w:r w:rsidRPr="0059185F">
        <w:rPr>
          <w:u w:val="single"/>
        </w:rPr>
        <w:t xml:space="preserve"> such </w:t>
      </w:r>
      <w:r w:rsidRPr="00AC32C2">
        <w:rPr>
          <w:highlight w:val="green"/>
          <w:u w:val="single"/>
        </w:rPr>
        <w:t>change</w:t>
      </w:r>
      <w:r w:rsidRPr="004A6FD2">
        <w:rPr>
          <w:sz w:val="16"/>
        </w:rPr>
        <w:t xml:space="preserve"> (this Is what the Water, Peace, and Security [WPS] consortium is attempting to do via the development of a near </w:t>
      </w:r>
      <w:proofErr w:type="spellStart"/>
      <w:r w:rsidRPr="004A6FD2">
        <w:rPr>
          <w:sz w:val="16"/>
        </w:rPr>
        <w:t>realtime</w:t>
      </w:r>
      <w:proofErr w:type="spellEnd"/>
      <w:r w:rsidRPr="004A6FD2">
        <w:rPr>
          <w:sz w:val="16"/>
        </w:rPr>
        <w:t xml:space="preserve"> global early warning system for potential water-related threats to human security—more on this further on in this brief).</w:t>
      </w:r>
    </w:p>
    <w:p w14:paraId="5D4DABA3" w14:textId="4D1870AC" w:rsidR="00EE529D" w:rsidRDefault="00EE529D" w:rsidP="00EE529D">
      <w:pPr>
        <w:pStyle w:val="Heading3"/>
      </w:pPr>
      <w:r>
        <w:t>1NC – AT: Advantage 2</w:t>
      </w:r>
    </w:p>
    <w:p w14:paraId="3B0FD61A" w14:textId="77777777" w:rsidR="00C44789" w:rsidRDefault="00C44789" w:rsidP="00C44789">
      <w:pPr>
        <w:pStyle w:val="Heading4"/>
      </w:pPr>
      <w:r>
        <w:t>Zero risk of escalation from ASATs</w:t>
      </w:r>
    </w:p>
    <w:p w14:paraId="69957856" w14:textId="77777777" w:rsidR="00C44789" w:rsidRPr="008E6C6C" w:rsidRDefault="00C44789" w:rsidP="00C44789">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2" w:history="1">
        <w:r w:rsidRPr="00917CC5">
          <w:rPr>
            <w:rStyle w:val="Hyperlink"/>
          </w:rPr>
          <w:t>https://www.researchgate.net/publication/334422193_The_Cyber-ASAT_On_the_Impact_of_Cyber_Weapons_in_Outer_Space accessed 12/10/21</w:t>
        </w:r>
      </w:hyperlink>
      <w:r>
        <w:t>]Adam</w:t>
      </w:r>
    </w:p>
    <w:p w14:paraId="263673BB" w14:textId="77777777" w:rsidR="00C44789" w:rsidRPr="000C1C21" w:rsidRDefault="00C44789" w:rsidP="00C44789">
      <w:r w:rsidRPr="000C1C21">
        <w:t xml:space="preserve">A. Limited Accessibility </w:t>
      </w:r>
    </w:p>
    <w:p w14:paraId="12028369" w14:textId="77777777" w:rsidR="00C44789" w:rsidRPr="000C1C21" w:rsidRDefault="00C44789" w:rsidP="00C44789">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57808A6" w14:textId="77777777" w:rsidR="00C44789" w:rsidRPr="000C1C21" w:rsidRDefault="00C44789" w:rsidP="00C44789">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68F06FF1" w14:textId="77777777" w:rsidR="00C44789" w:rsidRPr="000C1C21" w:rsidRDefault="00C44789" w:rsidP="00C44789">
      <w:r w:rsidRPr="000C1C21">
        <w:t xml:space="preserve">B. Attributable Norms </w:t>
      </w:r>
    </w:p>
    <w:p w14:paraId="6B034DC2" w14:textId="77777777" w:rsidR="00C44789" w:rsidRPr="000C1C21" w:rsidRDefault="00C44789" w:rsidP="00C44789">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78CB0A2D" w14:textId="77777777" w:rsidR="00C44789" w:rsidRPr="000C1C21" w:rsidRDefault="00C44789" w:rsidP="00C44789">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2052668C" w14:textId="77777777" w:rsidR="00C44789" w:rsidRPr="000C1C21" w:rsidRDefault="00C44789" w:rsidP="00C44789">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1434C8A0" w14:textId="77777777" w:rsidR="00C44789" w:rsidRPr="000C1C21" w:rsidRDefault="00C44789" w:rsidP="00C44789">
      <w:r w:rsidRPr="000C1C21">
        <w:t xml:space="preserve">C. Environmental Interdependence </w:t>
      </w:r>
    </w:p>
    <w:p w14:paraId="48016BB4" w14:textId="77777777" w:rsidR="00C44789" w:rsidRPr="000C1C21" w:rsidRDefault="00C44789" w:rsidP="00C44789">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798DC076" w14:textId="77777777" w:rsidR="00C44789" w:rsidRPr="000C1C21" w:rsidRDefault="00C44789" w:rsidP="00C44789"/>
    <w:p w14:paraId="4E1D7A88" w14:textId="77777777" w:rsidR="00C44789" w:rsidRPr="00B77C83" w:rsidRDefault="00C44789" w:rsidP="00C44789">
      <w:pPr>
        <w:pStyle w:val="Heading4"/>
        <w:rPr>
          <w:rFonts w:cs="Calibri"/>
        </w:rPr>
      </w:pPr>
      <w:r w:rsidRPr="00B77C83">
        <w:rPr>
          <w:rFonts w:cs="Calibri"/>
        </w:rPr>
        <w:t>Interdependence checks space war.</w:t>
      </w:r>
    </w:p>
    <w:p w14:paraId="5BF2A36C" w14:textId="77777777" w:rsidR="00C44789" w:rsidRDefault="00C44789" w:rsidP="00C44789">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3" w:history="1">
        <w:r w:rsidRPr="0042714D">
          <w:rPr>
            <w:rStyle w:val="Hyperlink"/>
          </w:rPr>
          <w:t>https://www.thecipherbrief.com/article/5-reasons-%E2%80%9Cspace-war%E2%80%9D-isn%E2%80%99t-scary-it-sounds</w:t>
        </w:r>
      </w:hyperlink>
      <w:r w:rsidRPr="0042714D">
        <w:t>] recut Adam</w:t>
      </w:r>
    </w:p>
    <w:p w14:paraId="06745548" w14:textId="77777777" w:rsidR="00C44789" w:rsidRPr="0042714D" w:rsidRDefault="00C44789" w:rsidP="00C44789">
      <w:pPr>
        <w:pStyle w:val="ListParagraph"/>
        <w:numPr>
          <w:ilvl w:val="0"/>
          <w:numId w:val="11"/>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37F865FA" w14:textId="77777777" w:rsidR="00C44789" w:rsidRPr="00B77C83" w:rsidRDefault="00C44789" w:rsidP="00C44789">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4F6CF1D9" w14:textId="77777777" w:rsidR="00C44789" w:rsidRPr="00B77C83" w:rsidRDefault="00C44789" w:rsidP="00C44789">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186FD5B" w14:textId="77777777" w:rsidR="00C44789" w:rsidRPr="00B77C83" w:rsidRDefault="00C44789" w:rsidP="00C44789">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52B258A2" w14:textId="77777777" w:rsidR="00C44789" w:rsidRPr="00B77C83" w:rsidRDefault="00C44789" w:rsidP="00C44789">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1EFF311F" w14:textId="77777777" w:rsidR="00C44789" w:rsidRPr="00B77C83" w:rsidRDefault="00C44789" w:rsidP="00C44789">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3F0C25D0" w14:textId="77777777" w:rsidR="00C44789" w:rsidRPr="00B77C83" w:rsidRDefault="00C44789" w:rsidP="00C44789">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50137534" w14:textId="77777777" w:rsidR="00C44789" w:rsidRDefault="00C44789" w:rsidP="00C44789">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15842129" w14:textId="77777777" w:rsidR="00C44789" w:rsidRPr="0057770E" w:rsidRDefault="00C44789" w:rsidP="00C44789">
      <w:pPr>
        <w:pStyle w:val="Heading4"/>
      </w:pPr>
      <w:r>
        <w:t>Deterrence solves.</w:t>
      </w:r>
    </w:p>
    <w:p w14:paraId="08F8F07F" w14:textId="77777777" w:rsidR="00C44789" w:rsidRPr="0057770E" w:rsidRDefault="00C44789" w:rsidP="00C44789">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24"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512F005E" w14:textId="77777777" w:rsidR="00C44789" w:rsidRPr="000855C5" w:rsidRDefault="00C44789" w:rsidP="00C44789">
      <w:pPr>
        <w:rPr>
          <w:u w:val="singl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3F4CC3C8" w14:textId="276685C7" w:rsidR="00C44789" w:rsidRPr="00C44789" w:rsidRDefault="00C44789" w:rsidP="00C44789">
      <w:pPr>
        <w:pStyle w:val="Heading4"/>
      </w:pPr>
      <w:r>
        <w:t>The Emerging tech impact is just a ton of assertions with no terminal impact – doesn’t even mention extinction or escalation once – means we get new 2nr responses to 1ar impacts</w:t>
      </w:r>
      <w:r w:rsidR="00090B39">
        <w:t xml:space="preserve"> </w:t>
      </w:r>
    </w:p>
    <w:p w14:paraId="3BFC2C13" w14:textId="10ED75AC" w:rsidR="00C44789" w:rsidRDefault="00C44789" w:rsidP="00C44789">
      <w:pPr>
        <w:pStyle w:val="Heading4"/>
      </w:pPr>
      <w:r>
        <w:t xml:space="preserve">We will impact turn this laundry list – your </w:t>
      </w:r>
      <w:proofErr w:type="spellStart"/>
      <w:r>
        <w:t>ev</w:t>
      </w:r>
      <w:proofErr w:type="spellEnd"/>
      <w:r>
        <w:t xml:space="preserve"> concedes governance solves nanotech, synthetic biology, and drones </w:t>
      </w:r>
      <w:r w:rsidR="0029148A">
        <w:t>– we read blue</w:t>
      </w:r>
    </w:p>
    <w:p w14:paraId="11D8E2B2" w14:textId="77777777" w:rsidR="00C44789" w:rsidRPr="00303F34" w:rsidRDefault="00C44789" w:rsidP="00C44789">
      <w:r>
        <w:rPr>
          <w:rStyle w:val="Style13ptBold"/>
        </w:rPr>
        <w:t xml:space="preserve">Burrows ’16 </w:t>
      </w:r>
      <w:r w:rsidRPr="00303F34">
        <w:t xml:space="preserve">[Mathew; September 16; Director of the Strategic Foresight Initiative at the Atlantic Council, Ph.D. in European History from Cambridge University; Atlantic Council Strategy Papers, “Global Risks 2035: The Search for a New Normal,” </w:t>
      </w:r>
      <w:r w:rsidRPr="00937D73">
        <w:t>https://espas.secure.europarl.europa.eu/orbis/sites/default/files/generated/document/en/Global_Risks_2035_web_0922.pdf</w:t>
      </w:r>
      <w:r w:rsidRPr="00303F34">
        <w:t>]</w:t>
      </w:r>
    </w:p>
    <w:p w14:paraId="487D9078" w14:textId="77777777" w:rsidR="00C44789" w:rsidRPr="002040AC" w:rsidRDefault="00C44789" w:rsidP="00C44789">
      <w:pPr>
        <w:rPr>
          <w:sz w:val="16"/>
        </w:rPr>
      </w:pPr>
      <w:r w:rsidRPr="002040AC">
        <w:rPr>
          <w:sz w:val="16"/>
        </w:rPr>
        <w:t>Need for a Second-Generation US and Western Leadership Model</w:t>
      </w:r>
    </w:p>
    <w:p w14:paraId="141C2237" w14:textId="77777777" w:rsidR="00C44789" w:rsidRDefault="00C44789" w:rsidP="00C44789">
      <w:pPr>
        <w:rPr>
          <w:sz w:val="16"/>
        </w:rPr>
      </w:pPr>
      <w:r w:rsidRPr="0035692C">
        <w:rPr>
          <w:rStyle w:val="StyleUnderline"/>
        </w:rPr>
        <w:t xml:space="preserve">War is </w:t>
      </w:r>
      <w:r w:rsidRPr="0035692C">
        <w:rPr>
          <w:rStyle w:val="Emphasis"/>
        </w:rPr>
        <w:t>not</w:t>
      </w:r>
      <w:r w:rsidRPr="002040AC">
        <w:rPr>
          <w:sz w:val="16"/>
        </w:rPr>
        <w:t xml:space="preserve">, and </w:t>
      </w:r>
      <w:r w:rsidRPr="0029148A">
        <w:rPr>
          <w:sz w:val="16"/>
        </w:rPr>
        <w:t xml:space="preserve">should not be, </w:t>
      </w:r>
      <w:r w:rsidRPr="0029148A">
        <w:rPr>
          <w:rStyle w:val="Emphasis"/>
        </w:rPr>
        <w:t>inevitable</w:t>
      </w:r>
      <w:r w:rsidRPr="0029148A">
        <w:rPr>
          <w:rStyle w:val="StyleUnderline"/>
        </w:rPr>
        <w:t xml:space="preserve"> as the West struggles with the </w:t>
      </w:r>
      <w:r w:rsidRPr="0029148A">
        <w:rPr>
          <w:rStyle w:val="Emphasis"/>
        </w:rPr>
        <w:t>growing clout</w:t>
      </w:r>
      <w:r w:rsidRPr="0029148A">
        <w:rPr>
          <w:rStyle w:val="StyleUnderline"/>
        </w:rPr>
        <w:t xml:space="preserve"> of China and</w:t>
      </w:r>
      <w:r w:rsidRPr="0029148A">
        <w:rPr>
          <w:sz w:val="16"/>
        </w:rPr>
        <w:t xml:space="preserve"> other </w:t>
      </w:r>
      <w:r w:rsidRPr="0029148A">
        <w:rPr>
          <w:rStyle w:val="StyleUnderline"/>
        </w:rPr>
        <w:t>developing states</w:t>
      </w:r>
      <w:r w:rsidRPr="0029148A">
        <w:rPr>
          <w:sz w:val="16"/>
        </w:rPr>
        <w:t xml:space="preserve"> on the world stage. </w:t>
      </w:r>
      <w:r w:rsidRPr="0029148A">
        <w:rPr>
          <w:rStyle w:val="StyleUnderline"/>
        </w:rPr>
        <w:t xml:space="preserve">Unlike during </w:t>
      </w:r>
      <w:r w:rsidRPr="0029148A">
        <w:rPr>
          <w:rStyle w:val="Emphasis"/>
        </w:rPr>
        <w:t>other transitions</w:t>
      </w:r>
      <w:r w:rsidRPr="0029148A">
        <w:rPr>
          <w:rStyle w:val="StyleUnderline"/>
        </w:rPr>
        <w:t xml:space="preserve">, the </w:t>
      </w:r>
      <w:r w:rsidRPr="0029148A">
        <w:rPr>
          <w:rStyle w:val="Emphasis"/>
        </w:rPr>
        <w:t>tools exist</w:t>
      </w:r>
      <w:r w:rsidRPr="0029148A">
        <w:rPr>
          <w:rStyle w:val="StyleUnderline"/>
        </w:rPr>
        <w:t xml:space="preserve"> for ensuring</w:t>
      </w:r>
      <w:r w:rsidRPr="0029148A">
        <w:rPr>
          <w:sz w:val="16"/>
        </w:rPr>
        <w:t xml:space="preserve"> more </w:t>
      </w:r>
      <w:r w:rsidRPr="0029148A">
        <w:rPr>
          <w:rStyle w:val="Emphasis"/>
        </w:rPr>
        <w:t>peaceful outcomes</w:t>
      </w:r>
      <w:r w:rsidRPr="0029148A">
        <w:rPr>
          <w:rStyle w:val="StyleUnderline"/>
        </w:rPr>
        <w:t xml:space="preserve">. They will require </w:t>
      </w:r>
      <w:r w:rsidRPr="0029148A">
        <w:rPr>
          <w:rStyle w:val="Emphasis"/>
        </w:rPr>
        <w:t>Western acquiescence</w:t>
      </w:r>
      <w:r w:rsidRPr="0029148A">
        <w:rPr>
          <w:rStyle w:val="StyleUnderline"/>
        </w:rPr>
        <w:t xml:space="preserve"> to</w:t>
      </w:r>
      <w:r w:rsidRPr="0029148A">
        <w:rPr>
          <w:sz w:val="16"/>
        </w:rPr>
        <w:t xml:space="preserve"> greater roles for the developing world to set and </w:t>
      </w:r>
      <w:r w:rsidRPr="0029148A">
        <w:rPr>
          <w:rStyle w:val="StyleUnderline"/>
        </w:rPr>
        <w:t xml:space="preserve">implement new </w:t>
      </w:r>
      <w:r w:rsidRPr="0029148A">
        <w:rPr>
          <w:rStyle w:val="Emphasis"/>
        </w:rPr>
        <w:t>rules of the road</w:t>
      </w:r>
      <w:r w:rsidRPr="0029148A">
        <w:rPr>
          <w:rStyle w:val="StyleUnderline"/>
        </w:rPr>
        <w:t xml:space="preserve"> for the international order. A </w:t>
      </w:r>
      <w:r w:rsidRPr="0029148A">
        <w:rPr>
          <w:rStyle w:val="Emphasis"/>
        </w:rPr>
        <w:t>key feature</w:t>
      </w:r>
      <w:r w:rsidRPr="0029148A">
        <w:rPr>
          <w:rStyle w:val="StyleUnderline"/>
        </w:rPr>
        <w:t xml:space="preserve"> of the</w:t>
      </w:r>
      <w:r w:rsidRPr="0029148A">
        <w:rPr>
          <w:sz w:val="16"/>
        </w:rPr>
        <w:t xml:space="preserve"> post-1945 US design for the </w:t>
      </w:r>
      <w:r w:rsidRPr="0029148A">
        <w:rPr>
          <w:rStyle w:val="StyleUnderline"/>
        </w:rPr>
        <w:t xml:space="preserve">world order is its </w:t>
      </w:r>
      <w:r w:rsidRPr="0029148A">
        <w:rPr>
          <w:rStyle w:val="Emphasis"/>
        </w:rPr>
        <w:t>multilateralist</w:t>
      </w:r>
      <w:r w:rsidRPr="0029148A">
        <w:rPr>
          <w:rStyle w:val="StyleUnderline"/>
        </w:rPr>
        <w:t xml:space="preserve"> structures</w:t>
      </w:r>
      <w:r w:rsidRPr="0029148A">
        <w:rPr>
          <w:sz w:val="16"/>
        </w:rPr>
        <w:t>. Many of these operate below</w:t>
      </w:r>
      <w:r w:rsidRPr="002040AC">
        <w:rPr>
          <w:sz w:val="16"/>
        </w:rPr>
        <w:t xml:space="preserve"> most people’s radar. </w:t>
      </w:r>
      <w:r w:rsidRPr="0035692C">
        <w:rPr>
          <w:rStyle w:val="StyleUnderline"/>
        </w:rPr>
        <w:t xml:space="preserve">This </w:t>
      </w:r>
      <w:r w:rsidRPr="0035692C">
        <w:rPr>
          <w:rStyle w:val="Emphasis"/>
        </w:rPr>
        <w:t>plumbing</w:t>
      </w:r>
      <w:r w:rsidRPr="0035692C">
        <w:rPr>
          <w:rStyle w:val="StyleUnderline"/>
        </w:rPr>
        <w:t xml:space="preserve"> of the international system</w:t>
      </w:r>
      <w:r w:rsidRPr="002040AC">
        <w:rPr>
          <w:sz w:val="16"/>
        </w:rPr>
        <w:t xml:space="preserve"> has </w:t>
      </w:r>
      <w:r w:rsidRPr="0035692C">
        <w:rPr>
          <w:rStyle w:val="StyleUnderline"/>
        </w:rPr>
        <w:t xml:space="preserve">enabled the </w:t>
      </w:r>
      <w:r w:rsidRPr="0035692C">
        <w:rPr>
          <w:rStyle w:val="Emphasis"/>
        </w:rPr>
        <w:t>daily functioning</w:t>
      </w:r>
      <w:r w:rsidRPr="0035692C">
        <w:rPr>
          <w:rStyle w:val="StyleUnderline"/>
        </w:rPr>
        <w:t xml:space="preserve"> of globalization</w:t>
      </w:r>
      <w:r w:rsidRPr="002040AC">
        <w:rPr>
          <w:sz w:val="16"/>
        </w:rPr>
        <w:t xml:space="preserve">. To keep it viable, China, as well as other developing </w:t>
      </w:r>
      <w:r w:rsidRPr="0029148A">
        <w:rPr>
          <w:sz w:val="16"/>
        </w:rPr>
        <w:t xml:space="preserve">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 </w:t>
      </w:r>
      <w:r w:rsidRPr="0029148A">
        <w:rPr>
          <w:rStyle w:val="StyleUnderline"/>
        </w:rPr>
        <w:t xml:space="preserve">As </w:t>
      </w:r>
      <w:r w:rsidRPr="0029148A">
        <w:rPr>
          <w:rStyle w:val="Emphasis"/>
        </w:rPr>
        <w:t>emerging technologies</w:t>
      </w:r>
      <w:r w:rsidRPr="0029148A">
        <w:rPr>
          <w:rStyle w:val="StyleUnderline"/>
        </w:rPr>
        <w:t xml:space="preserve"> come online, the lack of a</w:t>
      </w:r>
      <w:r w:rsidRPr="0029148A">
        <w:rPr>
          <w:sz w:val="16"/>
        </w:rPr>
        <w:t xml:space="preserve"> truly </w:t>
      </w:r>
      <w:r w:rsidRPr="0029148A">
        <w:rPr>
          <w:rStyle w:val="StyleUnderline"/>
        </w:rPr>
        <w:t xml:space="preserve">global </w:t>
      </w:r>
      <w:r w:rsidRPr="0029148A">
        <w:rPr>
          <w:rStyle w:val="Emphasis"/>
        </w:rPr>
        <w:t>institutional framework</w:t>
      </w:r>
      <w:r w:rsidRPr="0029148A">
        <w:rPr>
          <w:rStyle w:val="StyleUnderline"/>
        </w:rPr>
        <w:t xml:space="preserve"> could be </w:t>
      </w:r>
      <w:r w:rsidRPr="0029148A">
        <w:rPr>
          <w:rStyle w:val="Emphasis"/>
        </w:rPr>
        <w:t>particularly dangerous</w:t>
      </w:r>
      <w:r w:rsidRPr="0029148A">
        <w:rPr>
          <w:rStyle w:val="StyleUnderline"/>
        </w:rPr>
        <w:t>. Assuring</w:t>
      </w:r>
      <w:r w:rsidRPr="0029148A">
        <w:rPr>
          <w:sz w:val="16"/>
        </w:rPr>
        <w:t xml:space="preserve"> the </w:t>
      </w:r>
      <w:r w:rsidRPr="0029148A">
        <w:rPr>
          <w:rStyle w:val="Emphasis"/>
        </w:rPr>
        <w:t>future security</w:t>
      </w:r>
      <w:r w:rsidRPr="0029148A">
        <w:rPr>
          <w:sz w:val="16"/>
        </w:rPr>
        <w:t xml:space="preserve"> of the Internet </w:t>
      </w:r>
      <w:r w:rsidRPr="0029148A">
        <w:rPr>
          <w:rStyle w:val="StyleUnderline"/>
        </w:rPr>
        <w:t>is</w:t>
      </w:r>
      <w:r w:rsidRPr="0029148A">
        <w:rPr>
          <w:sz w:val="16"/>
        </w:rPr>
        <w:t xml:space="preserve"> particularly </w:t>
      </w:r>
      <w:r w:rsidRPr="0029148A">
        <w:rPr>
          <w:rStyle w:val="StyleUnderline"/>
        </w:rPr>
        <w:t>important</w:t>
      </w:r>
      <w:r w:rsidRPr="0029148A">
        <w:rPr>
          <w:sz w:val="16"/>
        </w:rPr>
        <w:t xml:space="preserve"> in this regard, </w:t>
      </w:r>
      <w:r w:rsidRPr="0029148A">
        <w:rPr>
          <w:rStyle w:val="StyleUnderline"/>
        </w:rPr>
        <w:t>because</w:t>
      </w:r>
      <w:r w:rsidRPr="0029148A">
        <w:rPr>
          <w:sz w:val="16"/>
        </w:rPr>
        <w:t xml:space="preserve"> all the new </w:t>
      </w:r>
      <w:r w:rsidRPr="0029148A">
        <w:rPr>
          <w:rStyle w:val="StyleUnderline"/>
          <w:highlight w:val="cyan"/>
        </w:rPr>
        <w:t>emerging</w:t>
      </w:r>
      <w:r w:rsidRPr="0029148A">
        <w:rPr>
          <w:rStyle w:val="StyleUnderline"/>
        </w:rPr>
        <w:t xml:space="preserve"> </w:t>
      </w:r>
      <w:r w:rsidRPr="0029148A">
        <w:rPr>
          <w:rStyle w:val="StyleUnderline"/>
          <w:highlight w:val="cyan"/>
        </w:rPr>
        <w:t>technologies—</w:t>
      </w:r>
      <w:r w:rsidRPr="0029148A">
        <w:rPr>
          <w:rStyle w:val="Emphasis"/>
          <w:highlight w:val="cyan"/>
        </w:rPr>
        <w:t>bio</w:t>
      </w:r>
      <w:r w:rsidRPr="0029148A">
        <w:rPr>
          <w:rStyle w:val="StyleUnderline"/>
          <w:highlight w:val="cyan"/>
        </w:rPr>
        <w:t xml:space="preserve">, </w:t>
      </w:r>
      <w:r w:rsidRPr="0029148A">
        <w:rPr>
          <w:rStyle w:val="Emphasis"/>
          <w:highlight w:val="cyan"/>
        </w:rPr>
        <w:t>3D printing</w:t>
      </w:r>
      <w:r w:rsidRPr="0029148A">
        <w:rPr>
          <w:rStyle w:val="StyleUnderline"/>
          <w:highlight w:val="cyan"/>
        </w:rPr>
        <w:t xml:space="preserve">, </w:t>
      </w:r>
      <w:r w:rsidRPr="0029148A">
        <w:rPr>
          <w:rStyle w:val="Emphasis"/>
          <w:highlight w:val="cyan"/>
        </w:rPr>
        <w:t>robotics</w:t>
      </w:r>
      <w:r w:rsidRPr="0029148A">
        <w:rPr>
          <w:rStyle w:val="StyleUnderline"/>
          <w:highlight w:val="cyan"/>
        </w:rPr>
        <w:t xml:space="preserve">, </w:t>
      </w:r>
      <w:r w:rsidRPr="0029148A">
        <w:rPr>
          <w:rStyle w:val="Emphasis"/>
          <w:highlight w:val="cyan"/>
        </w:rPr>
        <w:t>big data</w:t>
      </w:r>
      <w:r w:rsidRPr="002040AC">
        <w:rPr>
          <w:sz w:val="16"/>
        </w:rPr>
        <w:t xml:space="preserve">—take for granted a secure, global Internet. </w:t>
      </w:r>
      <w:r w:rsidRPr="0035692C">
        <w:rPr>
          <w:rStyle w:val="StyleUnderline"/>
        </w:rPr>
        <w:t>Everyone loses if</w:t>
      </w:r>
      <w:r w:rsidRPr="002040AC">
        <w:rPr>
          <w:sz w:val="16"/>
        </w:rPr>
        <w:t xml:space="preserve"> cybercrime and </w:t>
      </w:r>
      <w:r w:rsidRPr="0029148A">
        <w:rPr>
          <w:rStyle w:val="Emphasis"/>
        </w:rPr>
        <w:t>cyber terrorism</w:t>
      </w:r>
      <w:r w:rsidRPr="0029148A">
        <w:rPr>
          <w:rStyle w:val="StyleUnderline"/>
        </w:rPr>
        <w:t xml:space="preserve"> undermine</w:t>
      </w:r>
      <w:r w:rsidRPr="0035692C">
        <w:rPr>
          <w:rStyle w:val="StyleUnderline"/>
        </w:rPr>
        <w:t xml:space="preserve"> the Internet</w:t>
      </w:r>
      <w:r w:rsidRPr="002040AC">
        <w:rPr>
          <w:sz w:val="16"/>
        </w:rPr>
        <w:t xml:space="preserve">. In the worst case scenarios, in which </w:t>
      </w:r>
      <w:proofErr w:type="spellStart"/>
      <w:r w:rsidRPr="002040AC">
        <w:rPr>
          <w:sz w:val="16"/>
        </w:rPr>
        <w:t>cyber crime</w:t>
      </w:r>
      <w:proofErr w:type="spellEnd"/>
      <w:r w:rsidRPr="002040AC">
        <w:rPr>
          <w:sz w:val="16"/>
        </w:rPr>
        <w:t xml:space="preserve"> proliferates or strong national borders fragment the Internet, an Atlantic Council study, as mentioned, found that the economic costs could be as much as $90 trillion out to 2030, in addition to the risk of open conflict.102</w:t>
      </w:r>
      <w:r>
        <w:rPr>
          <w:sz w:val="16"/>
        </w:rPr>
        <w:t xml:space="preserve"> </w:t>
      </w:r>
      <w:r w:rsidRPr="002040AC">
        <w:rPr>
          <w:sz w:val="16"/>
        </w:rPr>
        <w:t xml:space="preserve">Besides bringing the emerging powers into leadership roles in the panoply of multilateral institutions,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will need to temper its</w:t>
      </w:r>
      <w:r w:rsidRPr="00356C08">
        <w:rPr>
          <w:sz w:val="16"/>
        </w:rPr>
        <w:t xml:space="preserve"> often </w:t>
      </w:r>
      <w:r w:rsidRPr="00356C08">
        <w:rPr>
          <w:rStyle w:val="StyleUnderline"/>
        </w:rPr>
        <w:t>“</w:t>
      </w:r>
      <w:proofErr w:type="spellStart"/>
      <w:r w:rsidRPr="00356C08">
        <w:rPr>
          <w:rStyle w:val="Emphasis"/>
        </w:rPr>
        <w:t>exemptionalist</w:t>
      </w:r>
      <w:proofErr w:type="spellEnd"/>
      <w:r w:rsidRPr="00356C08">
        <w:rPr>
          <w:rStyle w:val="StyleUnderline"/>
        </w:rPr>
        <w:t xml:space="preserve">” stance to </w:t>
      </w:r>
      <w:r w:rsidRPr="00356C08">
        <w:rPr>
          <w:rStyle w:val="Emphasis"/>
        </w:rPr>
        <w:t>ensure the survival</w:t>
      </w:r>
      <w:r w:rsidRPr="00356C08">
        <w:rPr>
          <w:rStyle w:val="StyleUnderline"/>
        </w:rPr>
        <w:t xml:space="preserve"> of the multilateralist order</w:t>
      </w:r>
      <w:r w:rsidRPr="00356C08">
        <w:rPr>
          <w:sz w:val="16"/>
        </w:rPr>
        <w:t>. According to the Council on Fore</w:t>
      </w:r>
      <w:r w:rsidRPr="002040AC">
        <w:rPr>
          <w:sz w:val="16"/>
        </w:rPr>
        <w:t xml:space="preserve">ign Relations’ Patrick Stewart, a prominent scholar of global governance, one of the persistent paradoxes of the post-1945 decades has been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is</w:t>
      </w:r>
      <w:r w:rsidRPr="00CA664B">
        <w:rPr>
          <w:sz w:val="16"/>
        </w:rPr>
        <w:t xml:space="preserve"> at once </w:t>
      </w:r>
      <w:r w:rsidRPr="00CA664B">
        <w:rPr>
          <w:rStyle w:val="StyleUnderline"/>
        </w:rPr>
        <w:t xml:space="preserve">the world’s most </w:t>
      </w:r>
      <w:r w:rsidRPr="00CA664B">
        <w:rPr>
          <w:rStyle w:val="Emphasis"/>
        </w:rPr>
        <w:t>vocal champion</w:t>
      </w:r>
      <w:r w:rsidRPr="00CA664B">
        <w:rPr>
          <w:rStyle w:val="StyleUnderline"/>
        </w:rPr>
        <w:t xml:space="preserve"> of a </w:t>
      </w:r>
      <w:r w:rsidRPr="00CA664B">
        <w:rPr>
          <w:rStyle w:val="Emphasis"/>
        </w:rPr>
        <w:t>rules-based</w:t>
      </w:r>
      <w:r w:rsidRPr="00CA664B">
        <w:rPr>
          <w:rStyle w:val="StyleUnderline"/>
        </w:rPr>
        <w:t xml:space="preserve"> international </w:t>
      </w:r>
      <w:r w:rsidRPr="00CA664B">
        <w:rPr>
          <w:rStyle w:val="Emphasis"/>
        </w:rPr>
        <w:t>order</w:t>
      </w:r>
      <w:r w:rsidRPr="00CA664B">
        <w:rPr>
          <w:rStyle w:val="StyleUnderline"/>
        </w:rPr>
        <w:t xml:space="preserve"> and</w:t>
      </w:r>
      <w:r w:rsidRPr="00CA664B">
        <w:rPr>
          <w:sz w:val="16"/>
        </w:rPr>
        <w:t xml:space="preserve"> the power </w:t>
      </w:r>
      <w:r w:rsidRPr="00CA664B">
        <w:rPr>
          <w:rStyle w:val="Emphasis"/>
        </w:rPr>
        <w:t>most insistent</w:t>
      </w:r>
      <w:r w:rsidRPr="00CA664B">
        <w:rPr>
          <w:rStyle w:val="StyleUnderline"/>
        </w:rPr>
        <w:t xml:space="preserve"> on </w:t>
      </w:r>
      <w:r w:rsidRPr="00CA664B">
        <w:rPr>
          <w:rStyle w:val="Emphasis"/>
        </w:rPr>
        <w:t>opting out</w:t>
      </w:r>
      <w:r w:rsidRPr="00CA664B">
        <w:rPr>
          <w:rStyle w:val="StyleUnderline"/>
        </w:rPr>
        <w:t xml:space="preserve"> of the constraints</w:t>
      </w:r>
      <w:r w:rsidRPr="00CA664B">
        <w:rPr>
          <w:sz w:val="16"/>
        </w:rPr>
        <w:t xml:space="preserve"> that </w:t>
      </w:r>
      <w:r w:rsidRPr="00CA664B">
        <w:rPr>
          <w:rStyle w:val="StyleUnderline"/>
        </w:rPr>
        <w:t xml:space="preserve">it hopes to see </w:t>
      </w:r>
      <w:r w:rsidRPr="00CA664B">
        <w:rPr>
          <w:rStyle w:val="Emphasis"/>
        </w:rPr>
        <w:t>binding</w:t>
      </w:r>
      <w:r w:rsidRPr="00CA664B">
        <w:rPr>
          <w:rStyle w:val="StyleUnderline"/>
        </w:rPr>
        <w:t xml:space="preserve"> on others.”</w:t>
      </w:r>
      <w:r w:rsidRPr="00CA664B">
        <w:rPr>
          <w:sz w:val="16"/>
        </w:rPr>
        <w:t xml:space="preserve">103 </w:t>
      </w:r>
      <w:r w:rsidRPr="00CA664B">
        <w:rPr>
          <w:rStyle w:val="StyleUnderline"/>
        </w:rPr>
        <w:t>No country has the networks</w:t>
      </w:r>
      <w:r w:rsidRPr="00CA664B">
        <w:rPr>
          <w:sz w:val="16"/>
        </w:rPr>
        <w:t xml:space="preserve"> and connections that </w:t>
      </w:r>
      <w:r w:rsidRPr="00CA664B">
        <w:rPr>
          <w:rStyle w:val="StyleUnderline"/>
        </w:rPr>
        <w:t>the U</w:t>
      </w:r>
      <w:r w:rsidRPr="00CA664B">
        <w:rPr>
          <w:sz w:val="16"/>
        </w:rPr>
        <w:t xml:space="preserve">nited </w:t>
      </w:r>
      <w:r w:rsidRPr="00CA664B">
        <w:rPr>
          <w:rStyle w:val="StyleUnderline"/>
        </w:rPr>
        <w:t>S</w:t>
      </w:r>
      <w:r w:rsidRPr="00CA664B">
        <w:rPr>
          <w:sz w:val="16"/>
        </w:rPr>
        <w:t xml:space="preserve">tates </w:t>
      </w:r>
      <w:r w:rsidRPr="00CA664B">
        <w:rPr>
          <w:rStyle w:val="StyleUnderline"/>
        </w:rPr>
        <w:t>does, but the system is</w:t>
      </w:r>
      <w:r w:rsidRPr="002040AC">
        <w:rPr>
          <w:sz w:val="16"/>
        </w:rPr>
        <w:t xml:space="preserve"> now </w:t>
      </w:r>
      <w:r w:rsidRPr="009A7467">
        <w:rPr>
          <w:rStyle w:val="Emphasis"/>
        </w:rPr>
        <w:t>polycentric</w:t>
      </w:r>
      <w:r w:rsidRPr="002040AC">
        <w:rPr>
          <w:sz w:val="16"/>
        </w:rPr>
        <w:t xml:space="preserve">, rather than unipolar, </w:t>
      </w:r>
      <w:r w:rsidRPr="009A7467">
        <w:rPr>
          <w:rStyle w:val="StyleUnderline"/>
        </w:rPr>
        <w:t>and others resent the “</w:t>
      </w:r>
      <w:r w:rsidRPr="009A7467">
        <w:rPr>
          <w:rStyle w:val="Emphasis"/>
        </w:rPr>
        <w:t>exceptional</w:t>
      </w:r>
      <w:r w:rsidRPr="009A7467">
        <w:rPr>
          <w:rStyle w:val="StyleUnderline"/>
        </w:rPr>
        <w:t>” privileges</w:t>
      </w:r>
      <w:r w:rsidRPr="002040AC">
        <w:rPr>
          <w:sz w:val="16"/>
        </w:rPr>
        <w:t xml:space="preserve"> that </w:t>
      </w:r>
      <w:r w:rsidRPr="009A7467">
        <w:rPr>
          <w:rStyle w:val="StyleUnderline"/>
        </w:rPr>
        <w:t>the U</w:t>
      </w:r>
      <w:r w:rsidRPr="002040AC">
        <w:rPr>
          <w:sz w:val="16"/>
        </w:rPr>
        <w:t xml:space="preserve">nited </w:t>
      </w:r>
      <w:r w:rsidRPr="009A7467">
        <w:rPr>
          <w:rStyle w:val="StyleUnderline"/>
        </w:rPr>
        <w:t>S</w:t>
      </w:r>
      <w:r w:rsidRPr="002040AC">
        <w:rPr>
          <w:sz w:val="16"/>
        </w:rPr>
        <w:t xml:space="preserve">tates </w:t>
      </w:r>
      <w:r w:rsidRPr="009A7467">
        <w:rPr>
          <w:rStyle w:val="StyleUnderline"/>
        </w:rPr>
        <w:t>claims</w:t>
      </w:r>
      <w:r w:rsidRPr="002040AC">
        <w:rPr>
          <w:sz w:val="16"/>
        </w:rPr>
        <w:t xml:space="preserve">. The Global Trends works have talked about the need for a new model of US global leadership. </w:t>
      </w:r>
      <w:r w:rsidRPr="00356C08">
        <w:rPr>
          <w:rStyle w:val="StyleUnderline"/>
        </w:rPr>
        <w:t>The U</w:t>
      </w:r>
      <w:r w:rsidRPr="00356C08">
        <w:rPr>
          <w:sz w:val="16"/>
        </w:rPr>
        <w:t xml:space="preserve">nited </w:t>
      </w:r>
      <w:r w:rsidRPr="00356C08">
        <w:rPr>
          <w:rStyle w:val="StyleUnderline"/>
        </w:rPr>
        <w:t>S</w:t>
      </w:r>
      <w:r w:rsidRPr="00356C08">
        <w:rPr>
          <w:sz w:val="16"/>
        </w:rPr>
        <w:t xml:space="preserve">tates </w:t>
      </w:r>
      <w:r w:rsidRPr="00356C08">
        <w:rPr>
          <w:rStyle w:val="StyleUnderline"/>
        </w:rPr>
        <w:t xml:space="preserve">needs to be </w:t>
      </w:r>
      <w:r w:rsidRPr="00356C08">
        <w:rPr>
          <w:rStyle w:val="Emphasis"/>
        </w:rPr>
        <w:t>guiding</w:t>
      </w:r>
      <w:r w:rsidRPr="00356C08">
        <w:rPr>
          <w:rStyle w:val="StyleUnderline"/>
        </w:rPr>
        <w:t xml:space="preserve"> the </w:t>
      </w:r>
      <w:r w:rsidRPr="00356C08">
        <w:rPr>
          <w:rStyle w:val="Emphasis"/>
        </w:rPr>
        <w:t>international system</w:t>
      </w:r>
      <w:r w:rsidRPr="00356C08">
        <w:rPr>
          <w:rStyle w:val="StyleUnderline"/>
        </w:rPr>
        <w:t xml:space="preserve"> </w:t>
      </w:r>
      <w:r w:rsidRPr="0029148A">
        <w:rPr>
          <w:rStyle w:val="StyleUnderline"/>
        </w:rPr>
        <w:t xml:space="preserve">as a “first among equals,” and </w:t>
      </w:r>
      <w:r w:rsidRPr="0029148A">
        <w:rPr>
          <w:rStyle w:val="Emphasis"/>
        </w:rPr>
        <w:t>willing to play</w:t>
      </w:r>
      <w:r w:rsidRPr="0029148A">
        <w:rPr>
          <w:rStyle w:val="StyleUnderline"/>
        </w:rPr>
        <w:t xml:space="preserve"> by its </w:t>
      </w:r>
      <w:r w:rsidRPr="0029148A">
        <w:rPr>
          <w:rStyle w:val="Emphasis"/>
        </w:rPr>
        <w:t>own rules</w:t>
      </w:r>
      <w:r w:rsidRPr="0029148A">
        <w:rPr>
          <w:sz w:val="16"/>
        </w:rPr>
        <w:t xml:space="preserve">. Paradoxically, </w:t>
      </w:r>
      <w:r w:rsidRPr="0029148A">
        <w:rPr>
          <w:rStyle w:val="StyleUnderline"/>
        </w:rPr>
        <w:t xml:space="preserve">there is likely to be no </w:t>
      </w:r>
      <w:r w:rsidRPr="0029148A">
        <w:rPr>
          <w:rStyle w:val="Emphasis"/>
        </w:rPr>
        <w:t>vibrant global-governance</w:t>
      </w:r>
      <w:r w:rsidRPr="0029148A">
        <w:rPr>
          <w:rStyle w:val="StyleUnderline"/>
        </w:rPr>
        <w:t xml:space="preserve"> system without US</w:t>
      </w:r>
      <w:r w:rsidRPr="0029148A">
        <w:rPr>
          <w:sz w:val="16"/>
        </w:rPr>
        <w:t xml:space="preserve"> and Western </w:t>
      </w:r>
      <w:r w:rsidRPr="0029148A">
        <w:rPr>
          <w:rStyle w:val="StyleUnderline"/>
        </w:rPr>
        <w:t xml:space="preserve">leadership, but </w:t>
      </w:r>
      <w:r w:rsidRPr="0029148A">
        <w:rPr>
          <w:rStyle w:val="Emphasis"/>
        </w:rPr>
        <w:t>too much domineering</w:t>
      </w:r>
      <w:r w:rsidRPr="0029148A">
        <w:rPr>
          <w:rStyle w:val="StyleUnderline"/>
        </w:rPr>
        <w:t xml:space="preserve"> behavior could doom it</w:t>
      </w:r>
      <w:r w:rsidRPr="0029148A">
        <w:rPr>
          <w:sz w:val="16"/>
        </w:rPr>
        <w:t xml:space="preserve">. 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w:t>
      </w:r>
      <w:r w:rsidRPr="0029148A">
        <w:rPr>
          <w:rStyle w:val="StyleUnderline"/>
        </w:rPr>
        <w:t xml:space="preserve">The </w:t>
      </w:r>
      <w:r w:rsidRPr="0029148A">
        <w:rPr>
          <w:rStyle w:val="Emphasis"/>
        </w:rPr>
        <w:t>speed</w:t>
      </w:r>
      <w:r w:rsidRPr="0029148A">
        <w:rPr>
          <w:rStyle w:val="StyleUnderline"/>
        </w:rPr>
        <w:t xml:space="preserve"> with which </w:t>
      </w:r>
      <w:r w:rsidRPr="0029148A">
        <w:rPr>
          <w:rStyle w:val="Emphasis"/>
        </w:rPr>
        <w:t>new technologies</w:t>
      </w:r>
      <w:r w:rsidRPr="0029148A">
        <w:rPr>
          <w:rStyle w:val="StyleUnderline"/>
        </w:rPr>
        <w:t xml:space="preserve"> are coming online and becoming an important </w:t>
      </w:r>
      <w:r w:rsidRPr="0029148A">
        <w:rPr>
          <w:rStyle w:val="Emphasis"/>
        </w:rPr>
        <w:t>political</w:t>
      </w:r>
      <w:r w:rsidRPr="0029148A">
        <w:rPr>
          <w:rStyle w:val="StyleUnderline"/>
        </w:rPr>
        <w:t xml:space="preserve">, </w:t>
      </w:r>
      <w:r w:rsidRPr="0029148A">
        <w:rPr>
          <w:rStyle w:val="Emphasis"/>
        </w:rPr>
        <w:t>military</w:t>
      </w:r>
      <w:r w:rsidRPr="0029148A">
        <w:rPr>
          <w:rStyle w:val="StyleUnderline"/>
        </w:rPr>
        <w:t xml:space="preserve">, and </w:t>
      </w:r>
      <w:r w:rsidRPr="0029148A">
        <w:rPr>
          <w:rStyle w:val="Emphasis"/>
        </w:rPr>
        <w:t>economic tool</w:t>
      </w:r>
      <w:r w:rsidRPr="0029148A">
        <w:rPr>
          <w:sz w:val="16"/>
        </w:rPr>
        <w:t>—for both good and bad—</w:t>
      </w:r>
      <w:r w:rsidRPr="0029148A">
        <w:rPr>
          <w:rStyle w:val="StyleUnderline"/>
        </w:rPr>
        <w:t xml:space="preserve">carries </w:t>
      </w:r>
      <w:r w:rsidRPr="0029148A">
        <w:rPr>
          <w:rStyle w:val="Emphasis"/>
        </w:rPr>
        <w:t>big risks</w:t>
      </w:r>
      <w:r w:rsidRPr="0029148A">
        <w:rPr>
          <w:rStyle w:val="StyleUnderline"/>
        </w:rPr>
        <w:t xml:space="preserve"> for </w:t>
      </w:r>
      <w:r w:rsidRPr="0029148A">
        <w:rPr>
          <w:rStyle w:val="Emphasis"/>
        </w:rPr>
        <w:t>global governance</w:t>
      </w:r>
      <w:r w:rsidRPr="0029148A">
        <w:rPr>
          <w:sz w:val="16"/>
        </w:rPr>
        <w:t xml:space="preserve">. Stewart Patrick lists four potential </w:t>
      </w:r>
      <w:r w:rsidRPr="0029148A">
        <w:rPr>
          <w:rStyle w:val="StyleUnderline"/>
        </w:rPr>
        <w:t>new technologies</w:t>
      </w:r>
      <w:r w:rsidRPr="0029148A">
        <w:rPr>
          <w:sz w:val="16"/>
        </w:rPr>
        <w:t xml:space="preserve"> that </w:t>
      </w:r>
      <w:r w:rsidRPr="0029148A">
        <w:rPr>
          <w:rStyle w:val="StyleUnderline"/>
        </w:rPr>
        <w:t>“</w:t>
      </w:r>
      <w:r w:rsidRPr="0029148A">
        <w:rPr>
          <w:rStyle w:val="Emphasis"/>
        </w:rPr>
        <w:t>cry out</w:t>
      </w:r>
      <w:r w:rsidRPr="0029148A">
        <w:rPr>
          <w:rStyle w:val="StyleUnderline"/>
        </w:rPr>
        <w:t xml:space="preserve"> for </w:t>
      </w:r>
      <w:r w:rsidRPr="0029148A">
        <w:rPr>
          <w:rStyle w:val="Emphasis"/>
        </w:rPr>
        <w:t>regulation</w:t>
      </w:r>
      <w:r w:rsidRPr="0029148A">
        <w:rPr>
          <w:rStyle w:val="StyleUnderline"/>
        </w:rPr>
        <w:t xml:space="preserve">”: </w:t>
      </w:r>
      <w:r w:rsidRPr="0029148A">
        <w:rPr>
          <w:rStyle w:val="Emphasis"/>
        </w:rPr>
        <w:t>geoengineering</w:t>
      </w:r>
      <w:r w:rsidRPr="0029148A">
        <w:rPr>
          <w:rStyle w:val="StyleUnderline"/>
        </w:rPr>
        <w:t xml:space="preserve">, </w:t>
      </w:r>
      <w:r w:rsidRPr="0029148A">
        <w:rPr>
          <w:rStyle w:val="Emphasis"/>
          <w:highlight w:val="cyan"/>
        </w:rPr>
        <w:t>drones</w:t>
      </w:r>
      <w:r w:rsidRPr="0029148A">
        <w:rPr>
          <w:rStyle w:val="StyleUnderline"/>
          <w:highlight w:val="cyan"/>
        </w:rPr>
        <w:t xml:space="preserve">, </w:t>
      </w:r>
      <w:r w:rsidRPr="0029148A">
        <w:rPr>
          <w:rStyle w:val="Emphasis"/>
          <w:highlight w:val="cyan"/>
        </w:rPr>
        <w:t>synthetic biology</w:t>
      </w:r>
      <w:r w:rsidRPr="0029148A">
        <w:rPr>
          <w:rStyle w:val="StyleUnderline"/>
          <w:highlight w:val="cyan"/>
        </w:rPr>
        <w:t xml:space="preserve">, and </w:t>
      </w:r>
      <w:r w:rsidRPr="0029148A">
        <w:rPr>
          <w:rStyle w:val="Emphasis"/>
          <w:highlight w:val="cyan"/>
        </w:rPr>
        <w:t>nanotechnology</w:t>
      </w:r>
      <w:r w:rsidRPr="009A7467">
        <w:rPr>
          <w:rStyle w:val="StyleUnderline"/>
        </w:rPr>
        <w:t xml:space="preserve">. </w:t>
      </w:r>
      <w:r w:rsidRPr="0029148A">
        <w:rPr>
          <w:rStyle w:val="StyleUnderline"/>
        </w:rPr>
        <w:t>Without</w:t>
      </w:r>
      <w:r w:rsidRPr="0029148A">
        <w:rPr>
          <w:sz w:val="16"/>
        </w:rPr>
        <w:t xml:space="preserve"> some </w:t>
      </w:r>
      <w:r w:rsidRPr="0029148A">
        <w:rPr>
          <w:rStyle w:val="Emphasis"/>
        </w:rPr>
        <w:t>setting of rules</w:t>
      </w:r>
      <w:r w:rsidRPr="0029148A">
        <w:rPr>
          <w:rStyle w:val="StyleUnderline"/>
        </w:rPr>
        <w:t xml:space="preserve"> for</w:t>
      </w:r>
      <w:r w:rsidRPr="009A7467">
        <w:rPr>
          <w:rStyle w:val="StyleUnderline"/>
        </w:rPr>
        <w:t xml:space="preserve"> their </w:t>
      </w:r>
      <w:r w:rsidRPr="0029148A">
        <w:rPr>
          <w:rStyle w:val="StyleUnderline"/>
        </w:rPr>
        <w:t xml:space="preserve">operation, there is the risk of </w:t>
      </w:r>
      <w:r w:rsidRPr="0029148A">
        <w:rPr>
          <w:rStyle w:val="Emphasis"/>
        </w:rPr>
        <w:t>major disruptions</w:t>
      </w:r>
      <w:r w:rsidRPr="0029148A">
        <w:rPr>
          <w:sz w:val="16"/>
        </w:rPr>
        <w:t xml:space="preserve">, if not catastrophes, </w:t>
      </w:r>
      <w:r w:rsidRPr="0029148A">
        <w:rPr>
          <w:rStyle w:val="StyleUnderline"/>
        </w:rPr>
        <w:t>stemming from their abuse</w:t>
      </w:r>
      <w:r w:rsidRPr="0029148A">
        <w:rPr>
          <w:sz w:val="16"/>
        </w:rPr>
        <w:t xml:space="preserve">. The recent </w:t>
      </w:r>
      <w:r w:rsidRPr="0029148A">
        <w:rPr>
          <w:rStyle w:val="StyleUnderline"/>
          <w:highlight w:val="cyan"/>
        </w:rPr>
        <w:t xml:space="preserve">advances in synthetic biology </w:t>
      </w:r>
      <w:r w:rsidRPr="0029148A">
        <w:rPr>
          <w:rStyle w:val="Emphasis"/>
          <w:highlight w:val="cyan"/>
        </w:rPr>
        <w:t>lower the bar</w:t>
      </w:r>
      <w:r w:rsidRPr="0029148A">
        <w:rPr>
          <w:rStyle w:val="StyleUnderline"/>
          <w:highlight w:val="cyan"/>
        </w:rPr>
        <w:t xml:space="preserve"> to abuse</w:t>
      </w:r>
      <w:r w:rsidRPr="0029148A">
        <w:rPr>
          <w:rStyle w:val="StyleUnderline"/>
        </w:rPr>
        <w:t xml:space="preserve"> by</w:t>
      </w:r>
      <w:r w:rsidRPr="0029148A">
        <w:rPr>
          <w:sz w:val="16"/>
        </w:rPr>
        <w:t xml:space="preserve"> amateurs and </w:t>
      </w:r>
      <w:r w:rsidRPr="0029148A">
        <w:rPr>
          <w:rStyle w:val="Emphasis"/>
        </w:rPr>
        <w:t>terrorists</w:t>
      </w:r>
      <w:r w:rsidRPr="0029148A">
        <w:rPr>
          <w:sz w:val="16"/>
        </w:rPr>
        <w:t xml:space="preserve"> alike, </w:t>
      </w:r>
      <w:r w:rsidRPr="0029148A">
        <w:rPr>
          <w:rStyle w:val="StyleUnderline"/>
          <w:highlight w:val="cyan"/>
        </w:rPr>
        <w:t xml:space="preserve">forever affecting </w:t>
      </w:r>
      <w:r w:rsidRPr="0029148A">
        <w:rPr>
          <w:rStyle w:val="Emphasis"/>
          <w:highlight w:val="cyan"/>
        </w:rPr>
        <w:t>human DNA</w:t>
      </w:r>
      <w:r w:rsidRPr="0029148A">
        <w:rPr>
          <w:rStyle w:val="StyleUnderline"/>
        </w:rPr>
        <w:t xml:space="preserve">. </w:t>
      </w:r>
      <w:r w:rsidRPr="0029148A">
        <w:rPr>
          <w:rStyle w:val="Emphasis"/>
        </w:rPr>
        <w:t>Geoengineering</w:t>
      </w:r>
      <w:r w:rsidRPr="0029148A">
        <w:rPr>
          <w:rStyle w:val="StyleUnderline"/>
        </w:rPr>
        <w:t xml:space="preserve"> involves </w:t>
      </w:r>
      <w:r w:rsidRPr="0029148A">
        <w:rPr>
          <w:rStyle w:val="Emphasis"/>
        </w:rPr>
        <w:t>planetary-scale interventions</w:t>
      </w:r>
      <w:r w:rsidRPr="0029148A">
        <w:rPr>
          <w:rStyle w:val="StyleUnderline"/>
        </w:rPr>
        <w:t xml:space="preserve"> that</w:t>
      </w:r>
      <w:r w:rsidRPr="0029148A">
        <w:rPr>
          <w:sz w:val="16"/>
        </w:rPr>
        <w:t xml:space="preserve"> could </w:t>
      </w:r>
      <w:r w:rsidRPr="0029148A">
        <w:rPr>
          <w:rStyle w:val="StyleUnderline"/>
        </w:rPr>
        <w:t>interfere with</w:t>
      </w:r>
      <w:r w:rsidRPr="0029148A">
        <w:rPr>
          <w:sz w:val="16"/>
        </w:rPr>
        <w:t xml:space="preserve"> complex </w:t>
      </w:r>
      <w:r w:rsidRPr="0029148A">
        <w:rPr>
          <w:rStyle w:val="StyleUnderline"/>
        </w:rPr>
        <w:t>climatic systems</w:t>
      </w:r>
      <w:r w:rsidRPr="0029148A">
        <w:rPr>
          <w:sz w:val="16"/>
        </w:rPr>
        <w:t xml:space="preserve">. However cumbersome, politically unpopular, and ineffective at times, </w:t>
      </w:r>
      <w:r w:rsidRPr="0029148A">
        <w:rPr>
          <w:rStyle w:val="StyleUnderline"/>
        </w:rPr>
        <w:t xml:space="preserve">there is </w:t>
      </w:r>
      <w:r w:rsidRPr="0029148A">
        <w:rPr>
          <w:rStyle w:val="Emphasis"/>
        </w:rPr>
        <w:t>little alternative</w:t>
      </w:r>
      <w:r w:rsidRPr="0029148A">
        <w:rPr>
          <w:rStyle w:val="StyleUnderline"/>
        </w:rPr>
        <w:t xml:space="preserve"> to increased </w:t>
      </w:r>
      <w:r w:rsidRPr="0029148A">
        <w:rPr>
          <w:rStyle w:val="Emphasis"/>
        </w:rPr>
        <w:t>global cooperation</w:t>
      </w:r>
      <w:r w:rsidRPr="0029148A">
        <w:rPr>
          <w:sz w:val="16"/>
        </w:rPr>
        <w:t xml:space="preserve"> if one does not want to see higher risks of conflict and economic degradation. </w:t>
      </w:r>
      <w:r w:rsidRPr="0029148A">
        <w:rPr>
          <w:rStyle w:val="StyleUnderline"/>
        </w:rPr>
        <w:t>Without</w:t>
      </w:r>
      <w:r w:rsidRPr="0029148A">
        <w:rPr>
          <w:sz w:val="16"/>
        </w:rPr>
        <w:t xml:space="preserve"> some sort of bolstered </w:t>
      </w:r>
      <w:r w:rsidRPr="0029148A">
        <w:rPr>
          <w:rStyle w:val="Emphasis"/>
        </w:rPr>
        <w:t>global governance</w:t>
      </w:r>
      <w:r w:rsidRPr="0029148A">
        <w:rPr>
          <w:rStyle w:val="StyleUnderline"/>
        </w:rPr>
        <w:t>, the West would end up with less sovereignty in a “</w:t>
      </w:r>
      <w:r w:rsidRPr="0029148A">
        <w:rPr>
          <w:rStyle w:val="Emphasis"/>
        </w:rPr>
        <w:t>dog-eat-dog</w:t>
      </w:r>
      <w:r w:rsidRPr="0029148A">
        <w:rPr>
          <w:rStyle w:val="StyleUnderline"/>
        </w:rPr>
        <w:t>” world</w:t>
      </w:r>
      <w:r w:rsidRPr="0029148A">
        <w:rPr>
          <w:sz w:val="16"/>
        </w:rPr>
        <w:t xml:space="preserve">, in which it was increasingly in the minority. But </w:t>
      </w:r>
      <w:r w:rsidRPr="0029148A">
        <w:rPr>
          <w:rStyle w:val="StyleUnderline"/>
        </w:rPr>
        <w:t>can the U</w:t>
      </w:r>
      <w:r w:rsidRPr="0029148A">
        <w:rPr>
          <w:sz w:val="16"/>
        </w:rPr>
        <w:t xml:space="preserve">nited </w:t>
      </w:r>
      <w:r w:rsidRPr="0029148A">
        <w:rPr>
          <w:rStyle w:val="StyleUnderline"/>
        </w:rPr>
        <w:t>S</w:t>
      </w:r>
      <w:r w:rsidRPr="0029148A">
        <w:rPr>
          <w:sz w:val="16"/>
        </w:rPr>
        <w:t xml:space="preserve">tates and the West rise </w:t>
      </w:r>
      <w:r w:rsidRPr="0029148A">
        <w:rPr>
          <w:rStyle w:val="StyleUnderline"/>
        </w:rPr>
        <w:t xml:space="preserve">to the challenge of </w:t>
      </w:r>
      <w:r w:rsidRPr="0029148A">
        <w:rPr>
          <w:rStyle w:val="Emphasis"/>
        </w:rPr>
        <w:t>investing</w:t>
      </w:r>
      <w:r w:rsidRPr="0029148A">
        <w:rPr>
          <w:rStyle w:val="StyleUnderline"/>
        </w:rPr>
        <w:t xml:space="preserve"> in a </w:t>
      </w:r>
      <w:r w:rsidRPr="0029148A">
        <w:rPr>
          <w:rStyle w:val="Emphasis"/>
        </w:rPr>
        <w:t>global-governance</w:t>
      </w:r>
      <w:r w:rsidRPr="0029148A">
        <w:rPr>
          <w:rStyle w:val="StyleUnderline"/>
        </w:rPr>
        <w:t xml:space="preserve"> system that will </w:t>
      </w:r>
      <w:r w:rsidRPr="0029148A">
        <w:rPr>
          <w:rStyle w:val="Emphasis"/>
        </w:rPr>
        <w:t>not always favor</w:t>
      </w:r>
      <w:r w:rsidRPr="0029148A">
        <w:rPr>
          <w:rStyle w:val="StyleUnderline"/>
        </w:rPr>
        <w:t xml:space="preserve"> their interests</w:t>
      </w:r>
      <w:r w:rsidRPr="009A7467">
        <w:rPr>
          <w:rStyle w:val="StyleUnderline"/>
        </w:rPr>
        <w:t xml:space="preserve"> on every issue?</w:t>
      </w:r>
      <w:r w:rsidRPr="002040AC">
        <w:rPr>
          <w:sz w:val="16"/>
        </w:rPr>
        <w:t xml:space="preserv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w:t>
      </w:r>
    </w:p>
    <w:p w14:paraId="6269DCB5" w14:textId="77777777" w:rsidR="00C44789" w:rsidRDefault="00C44789" w:rsidP="00C44789">
      <w:pPr>
        <w:pStyle w:val="Heading4"/>
      </w:pPr>
      <w:r>
        <w:t>Synthetic biotech is key to agricultural sustainability</w:t>
      </w:r>
    </w:p>
    <w:p w14:paraId="1244E765" w14:textId="77777777" w:rsidR="00C44789" w:rsidRPr="004058BC" w:rsidRDefault="00C44789" w:rsidP="00C44789">
      <w:pPr>
        <w:rPr>
          <w:rStyle w:val="Style13ptBold"/>
          <w:b w:val="0"/>
          <w:bCs w:val="0"/>
          <w:sz w:val="24"/>
          <w:szCs w:val="24"/>
        </w:rPr>
      </w:pPr>
      <w:proofErr w:type="spellStart"/>
      <w:r>
        <w:rPr>
          <w:rStyle w:val="Style13ptBold"/>
        </w:rPr>
        <w:t>Wurtzel</w:t>
      </w:r>
      <w:proofErr w:type="spellEnd"/>
      <w:r>
        <w:rPr>
          <w:rStyle w:val="Style13ptBold"/>
        </w:rPr>
        <w:t xml:space="preserve"> et al 19 </w:t>
      </w:r>
      <w:r w:rsidRPr="004058BC">
        <w:rPr>
          <w:rStyle w:val="Style13ptBold"/>
          <w:b w:val="0"/>
          <w:bCs w:val="0"/>
          <w:sz w:val="24"/>
          <w:szCs w:val="24"/>
        </w:rPr>
        <w:t xml:space="preserve">[Eleanor T. </w:t>
      </w:r>
      <w:proofErr w:type="spellStart"/>
      <w:r w:rsidRPr="004058BC">
        <w:rPr>
          <w:rStyle w:val="Style13ptBold"/>
          <w:b w:val="0"/>
          <w:bCs w:val="0"/>
          <w:sz w:val="24"/>
          <w:szCs w:val="24"/>
        </w:rPr>
        <w:t>Wurtzel</w:t>
      </w:r>
      <w:proofErr w:type="spellEnd"/>
      <w:r w:rsidRPr="004058BC">
        <w:rPr>
          <w:rStyle w:val="Style13ptBold"/>
          <w:b w:val="0"/>
          <w:bCs w:val="0"/>
          <w:sz w:val="24"/>
          <w:szCs w:val="24"/>
        </w:rPr>
        <w:t xml:space="preserve">, Department of Biological Sciences, Lehman College, City University of New York, Graduate School and University Center-CUNY; Claudia E. Vickers, CSIRO Synthetic Biology Future Science Platform, Australian Institute for Bioengineering &amp; Nanotechnology, University of Queensland; Andrew D. Hanson, Horticultural Sciences Department, University of Florida; A. Harvey Millar, ARC Centre of Excellence in Plant Energy Biology, School of Molecular Sciences, University of Western Australia; Mark Cooper, Queensland Alliance for Agriculture &amp; Food Innovation, University of Queensland; Kai P. Voss-Fels, Queensland Alliance for Agriculture &amp; Food Innovation, University of Queensland; Pablo I. </w:t>
      </w:r>
      <w:proofErr w:type="spellStart"/>
      <w:r w:rsidRPr="004058BC">
        <w:rPr>
          <w:rStyle w:val="Style13ptBold"/>
          <w:b w:val="0"/>
          <w:bCs w:val="0"/>
          <w:sz w:val="24"/>
          <w:szCs w:val="24"/>
        </w:rPr>
        <w:t>Nikel</w:t>
      </w:r>
      <w:proofErr w:type="spellEnd"/>
      <w:r w:rsidRPr="004058BC">
        <w:rPr>
          <w:rStyle w:val="Style13ptBold"/>
          <w:b w:val="0"/>
          <w:bCs w:val="0"/>
          <w:sz w:val="24"/>
          <w:szCs w:val="24"/>
        </w:rPr>
        <w:t xml:space="preserve">, Novo Nordisk Foundation Center for </w:t>
      </w:r>
      <w:proofErr w:type="spellStart"/>
      <w:r w:rsidRPr="004058BC">
        <w:rPr>
          <w:rStyle w:val="Style13ptBold"/>
          <w:b w:val="0"/>
          <w:bCs w:val="0"/>
          <w:sz w:val="24"/>
          <w:szCs w:val="24"/>
        </w:rPr>
        <w:t>Biosustainability</w:t>
      </w:r>
      <w:proofErr w:type="spellEnd"/>
      <w:r w:rsidRPr="004058BC">
        <w:rPr>
          <w:rStyle w:val="Style13ptBold"/>
          <w:b w:val="0"/>
          <w:bCs w:val="0"/>
          <w:sz w:val="24"/>
          <w:szCs w:val="24"/>
        </w:rPr>
        <w:t xml:space="preserve">, Technical University of Denmark; Tobias J. </w:t>
      </w:r>
      <w:proofErr w:type="spellStart"/>
      <w:r w:rsidRPr="004058BC">
        <w:rPr>
          <w:rStyle w:val="Style13ptBold"/>
          <w:b w:val="0"/>
          <w:bCs w:val="0"/>
          <w:sz w:val="24"/>
          <w:szCs w:val="24"/>
        </w:rPr>
        <w:t>Erb</w:t>
      </w:r>
      <w:proofErr w:type="spellEnd"/>
      <w:r w:rsidRPr="004058BC">
        <w:rPr>
          <w:rStyle w:val="Style13ptBold"/>
          <w:b w:val="0"/>
          <w:bCs w:val="0"/>
          <w:sz w:val="24"/>
          <w:szCs w:val="24"/>
        </w:rPr>
        <w:t>, Max-Planck-Institute for Terrestrial Microbiology, Department of Biochemistry &amp; Synthetic Metabolism, LOEWE Center for Synthetic Microbiology, December 2019, Nature Plants, “Revolutionizing agriculture with synthetic biology,” volume 5, no. 12, pg. 1-2, DOI: 10.1038/s41477-019-0539-0, accessed 8-12-2021] JMK recut Adam</w:t>
      </w:r>
    </w:p>
    <w:p w14:paraId="786DC6C9" w14:textId="77777777" w:rsidR="00C44789" w:rsidRPr="004058BC" w:rsidRDefault="00C44789" w:rsidP="00C44789">
      <w:r w:rsidRPr="004058BC">
        <w:t>Agricultural sustainability by design</w:t>
      </w:r>
    </w:p>
    <w:p w14:paraId="266FF698" w14:textId="77777777" w:rsidR="00C44789" w:rsidRPr="004058BC" w:rsidRDefault="00C44789" w:rsidP="00C44789">
      <w:pPr>
        <w:rPr>
          <w:rStyle w:val="StyleUnderline"/>
        </w:rPr>
      </w:pPr>
      <w:r w:rsidRPr="004058BC">
        <w:t xml:space="preserve">There is every </w:t>
      </w:r>
      <w:r w:rsidRPr="004058BC">
        <w:rPr>
          <w:rStyle w:val="StyleUnderline"/>
        </w:rPr>
        <w:t xml:space="preserve">reasonable expectation that </w:t>
      </w:r>
      <w:proofErr w:type="spellStart"/>
      <w:r w:rsidRPr="00E051FF">
        <w:rPr>
          <w:rStyle w:val="StyleUnderline"/>
          <w:highlight w:val="cyan"/>
        </w:rPr>
        <w:t>SynBio</w:t>
      </w:r>
      <w:proofErr w:type="spellEnd"/>
      <w:r w:rsidRPr="004058BC">
        <w:rPr>
          <w:rStyle w:val="StyleUnderline"/>
        </w:rPr>
        <w:t xml:space="preserve"> can </w:t>
      </w:r>
      <w:r w:rsidRPr="00E051FF">
        <w:rPr>
          <w:rStyle w:val="StyleUnderline"/>
        </w:rPr>
        <w:t>drive</w:t>
      </w:r>
      <w:r w:rsidRPr="004058BC">
        <w:rPr>
          <w:rStyle w:val="StyleUnderline"/>
        </w:rPr>
        <w:t xml:space="preserve"> unprecedented </w:t>
      </w:r>
      <w:r w:rsidRPr="00E051FF">
        <w:rPr>
          <w:rStyle w:val="StyleUnderline"/>
        </w:rPr>
        <w:t>leaps</w:t>
      </w:r>
      <w:r w:rsidRPr="004058BC">
        <w:rPr>
          <w:rStyle w:val="StyleUnderline"/>
        </w:rPr>
        <w:t xml:space="preserve"> in biomass and harvested yields,</w:t>
      </w:r>
      <w:r w:rsidRPr="004058BC">
        <w:t xml:space="preserve"> and at the same time </w:t>
      </w:r>
      <w:r w:rsidRPr="00E051FF">
        <w:rPr>
          <w:rStyle w:val="StyleUnderline"/>
        </w:rPr>
        <w:t>improve</w:t>
      </w:r>
      <w:r w:rsidRPr="004058BC">
        <w:rPr>
          <w:rStyle w:val="StyleUnderline"/>
        </w:rPr>
        <w:t xml:space="preserve"> the health of the agroecosphere</w:t>
      </w:r>
      <w:r w:rsidRPr="004058BC">
        <w:t xml:space="preserve">2,12. We have first-generation examples of progress in these areas and of </w:t>
      </w:r>
      <w:r w:rsidRPr="004058BC">
        <w:rPr>
          <w:rStyle w:val="StyleUnderline"/>
        </w:rPr>
        <w:t>next-generation approaches that are in the pipeline now or soon will be</w:t>
      </w:r>
      <w:r w:rsidRPr="004058BC">
        <w:t xml:space="preserve">. Together, these </w:t>
      </w:r>
      <w:r w:rsidRPr="004058BC">
        <w:rPr>
          <w:rStyle w:val="StyleUnderline"/>
        </w:rPr>
        <w:t>approaches add up to ‘sustainability by design’, as illustrated below.</w:t>
      </w:r>
    </w:p>
    <w:p w14:paraId="3053FC83" w14:textId="77777777" w:rsidR="00C44789" w:rsidRPr="004058BC" w:rsidRDefault="00C44789" w:rsidP="00C44789">
      <w:r w:rsidRPr="00E051FF">
        <w:rPr>
          <w:rStyle w:val="StyleUnderline"/>
        </w:rPr>
        <w:t>Increasing</w:t>
      </w:r>
      <w:r w:rsidRPr="00E051FF">
        <w:t xml:space="preserve"> </w:t>
      </w:r>
      <w:r w:rsidRPr="00E051FF">
        <w:rPr>
          <w:rStyle w:val="StyleUnderline"/>
        </w:rPr>
        <w:t>net carbon fixation by</w:t>
      </w:r>
      <w:r w:rsidRPr="004058BC">
        <w:rPr>
          <w:rStyle w:val="StyleUnderline"/>
        </w:rPr>
        <w:t xml:space="preserve"> crops can </w:t>
      </w:r>
      <w:r w:rsidRPr="00E051FF">
        <w:rPr>
          <w:rStyle w:val="StyleUnderline"/>
          <w:highlight w:val="cyan"/>
        </w:rPr>
        <w:t>increase yields</w:t>
      </w:r>
      <w:r w:rsidRPr="004058BC">
        <w:t xml:space="preserve"> and, </w:t>
      </w:r>
      <w:r w:rsidRPr="004058BC">
        <w:rPr>
          <w:rStyle w:val="StyleUnderline"/>
        </w:rPr>
        <w:t xml:space="preserve">if some of the </w:t>
      </w:r>
      <w:r w:rsidRPr="00E051FF">
        <w:rPr>
          <w:rStyle w:val="StyleUnderline"/>
        </w:rPr>
        <w:t>extra</w:t>
      </w:r>
      <w:r w:rsidRPr="004058BC">
        <w:rPr>
          <w:rStyle w:val="StyleUnderline"/>
        </w:rPr>
        <w:t xml:space="preserve"> fixed </w:t>
      </w:r>
      <w:r w:rsidRPr="00E051FF">
        <w:rPr>
          <w:rStyle w:val="StyleUnderline"/>
        </w:rPr>
        <w:t>carbon is partitioned to roots</w:t>
      </w:r>
      <w:r w:rsidRPr="00E051FF">
        <w:t>,</w:t>
      </w:r>
      <w:r w:rsidRPr="004058BC">
        <w:t xml:space="preserve"> it can </w:t>
      </w:r>
      <w:r w:rsidRPr="004058BC">
        <w:rPr>
          <w:rStyle w:val="StyleUnderline"/>
        </w:rPr>
        <w:t xml:space="preserve">also </w:t>
      </w:r>
      <w:r w:rsidRPr="00E051FF">
        <w:rPr>
          <w:rStyle w:val="StyleUnderline"/>
        </w:rPr>
        <w:t>increase</w:t>
      </w:r>
      <w:r w:rsidRPr="004058BC">
        <w:rPr>
          <w:rStyle w:val="StyleUnderline"/>
        </w:rPr>
        <w:t xml:space="preserve"> net long-term storage of carbon in the soil, thereby both </w:t>
      </w:r>
      <w:r w:rsidRPr="00E051FF">
        <w:rPr>
          <w:rStyle w:val="StyleUnderline"/>
          <w:highlight w:val="cyan"/>
        </w:rPr>
        <w:t xml:space="preserve">improving soil </w:t>
      </w:r>
      <w:r w:rsidRPr="00E051FF">
        <w:rPr>
          <w:rStyle w:val="StyleUnderline"/>
        </w:rPr>
        <w:t>quality</w:t>
      </w:r>
      <w:r w:rsidRPr="004058BC">
        <w:rPr>
          <w:rStyle w:val="StyleUnderline"/>
        </w:rPr>
        <w:t xml:space="preserve"> and </w:t>
      </w:r>
      <w:r w:rsidRPr="00E051FF">
        <w:rPr>
          <w:rStyle w:val="StyleUnderline"/>
          <w:highlight w:val="cyan"/>
        </w:rPr>
        <w:t xml:space="preserve">stripping CO2 </w:t>
      </w:r>
      <w:r w:rsidRPr="00E051FF">
        <w:rPr>
          <w:rStyle w:val="StyleUnderline"/>
        </w:rPr>
        <w:t xml:space="preserve">from the </w:t>
      </w:r>
      <w:r w:rsidRPr="00E051FF">
        <w:rPr>
          <w:rStyle w:val="StyleUnderline"/>
          <w:highlight w:val="cyan"/>
        </w:rPr>
        <w:t>air</w:t>
      </w:r>
      <w:r w:rsidRPr="004058BC">
        <w:rPr>
          <w:rStyle w:val="StyleUnderline"/>
        </w:rPr>
        <w:t xml:space="preserve">. </w:t>
      </w:r>
      <w:r w:rsidRPr="004058BC">
        <w:t xml:space="preserve">Very encouragingly, </w:t>
      </w:r>
      <w:r w:rsidRPr="00E051FF">
        <w:rPr>
          <w:rStyle w:val="StyleUnderline"/>
        </w:rPr>
        <w:t xml:space="preserve">installing </w:t>
      </w:r>
      <w:r w:rsidRPr="00E051FF">
        <w:rPr>
          <w:rStyle w:val="StyleUnderline"/>
          <w:highlight w:val="cyan"/>
        </w:rPr>
        <w:t>synthetic photorespiratory</w:t>
      </w:r>
      <w:r w:rsidRPr="00E051FF">
        <w:rPr>
          <w:rStyle w:val="StyleUnderline"/>
        </w:rPr>
        <w:t xml:space="preserve"> pathways in tobacco </w:t>
      </w:r>
      <w:r w:rsidRPr="00E051FF">
        <w:rPr>
          <w:rStyle w:val="StyleUnderline"/>
          <w:highlight w:val="cyan"/>
        </w:rPr>
        <w:t xml:space="preserve">boosted biomass </w:t>
      </w:r>
      <w:r w:rsidRPr="00E051FF">
        <w:rPr>
          <w:rStyle w:val="StyleUnderline"/>
        </w:rPr>
        <w:t>production in the field by &gt;40%</w:t>
      </w:r>
      <w:r w:rsidRPr="004058BC">
        <w:t xml:space="preserve">13. For the future, researchers are </w:t>
      </w:r>
      <w:r w:rsidRPr="00E051FF">
        <w:rPr>
          <w:rStyle w:val="StyleUnderline"/>
        </w:rPr>
        <w:t>developing even more daring ways to reconfigure photorespiration</w:t>
      </w:r>
      <w:r w:rsidRPr="004058BC">
        <w:t xml:space="preserve"> (for example, to make it carbon-conserving), to engineer novel carboxylases and </w:t>
      </w:r>
      <w:r w:rsidRPr="00E051FF">
        <w:rPr>
          <w:rStyle w:val="StyleUnderline"/>
          <w:highlight w:val="cyan"/>
        </w:rPr>
        <w:t>synthetic CO2</w:t>
      </w:r>
      <w:r w:rsidRPr="00E051FF">
        <w:rPr>
          <w:rStyle w:val="StyleUnderline"/>
        </w:rPr>
        <w:t xml:space="preserve"> fixation </w:t>
      </w:r>
      <w:r w:rsidRPr="00E051FF">
        <w:rPr>
          <w:rStyle w:val="StyleUnderline"/>
          <w:highlight w:val="cyan"/>
        </w:rPr>
        <w:t>pathways</w:t>
      </w:r>
      <w:r w:rsidRPr="00E051FF">
        <w:rPr>
          <w:rStyle w:val="StyleUnderline"/>
        </w:rPr>
        <w:t xml:space="preserve"> that have no natural counterparts</w:t>
      </w:r>
      <w:r w:rsidRPr="004058BC">
        <w:t xml:space="preserve"> (Fig. 1), and to </w:t>
      </w:r>
      <w:r w:rsidRPr="00E051FF">
        <w:rPr>
          <w:rStyle w:val="StyleUnderline"/>
        </w:rPr>
        <w:t xml:space="preserve">give crops CO2- concentrating mechanisms to </w:t>
      </w:r>
      <w:r w:rsidRPr="00E051FF">
        <w:rPr>
          <w:rStyle w:val="StyleUnderline"/>
          <w:highlight w:val="cyan"/>
        </w:rPr>
        <w:t>enhance</w:t>
      </w:r>
      <w:r w:rsidRPr="00E051FF">
        <w:rPr>
          <w:rStyle w:val="StyleUnderline"/>
        </w:rPr>
        <w:t xml:space="preserve"> the </w:t>
      </w:r>
      <w:r w:rsidRPr="00E051FF">
        <w:rPr>
          <w:rStyle w:val="StyleUnderline"/>
          <w:highlight w:val="cyan"/>
        </w:rPr>
        <w:t>efficiency</w:t>
      </w:r>
      <w:r w:rsidRPr="00E051FF">
        <w:rPr>
          <w:rStyle w:val="StyleUnderline"/>
        </w:rPr>
        <w:t xml:space="preserve"> </w:t>
      </w:r>
      <w:r w:rsidRPr="00E051FF">
        <w:rPr>
          <w:rStyle w:val="StyleUnderline"/>
          <w:highlight w:val="cyan"/>
        </w:rPr>
        <w:t>of</w:t>
      </w:r>
      <w:r w:rsidRPr="00E051FF">
        <w:rPr>
          <w:rStyle w:val="StyleUnderline"/>
        </w:rPr>
        <w:t xml:space="preserve"> </w:t>
      </w:r>
      <w:r w:rsidRPr="00E051FF">
        <w:rPr>
          <w:rStyle w:val="StyleUnderline"/>
          <w:highlight w:val="cyan"/>
        </w:rPr>
        <w:t>RubisCO8</w:t>
      </w:r>
      <w:r w:rsidRPr="004058BC">
        <w:t xml:space="preserve">,14. Complementary to </w:t>
      </w:r>
      <w:r w:rsidRPr="00E051FF">
        <w:rPr>
          <w:rStyle w:val="StyleUnderline"/>
        </w:rPr>
        <w:t>increasing carbon gain,</w:t>
      </w:r>
      <w:r w:rsidRPr="004058BC">
        <w:t xml:space="preserve"> approaches to </w:t>
      </w:r>
      <w:r w:rsidRPr="00E051FF">
        <w:rPr>
          <w:rStyle w:val="StyleUnderline"/>
          <w:highlight w:val="cyan"/>
        </w:rPr>
        <w:t>cut</w:t>
      </w:r>
      <w:r w:rsidRPr="00E051FF">
        <w:rPr>
          <w:rStyle w:val="StyleUnderline"/>
        </w:rPr>
        <w:t xml:space="preserve"> respiratory </w:t>
      </w:r>
      <w:r w:rsidRPr="00E051FF">
        <w:rPr>
          <w:rStyle w:val="StyleUnderline"/>
          <w:highlight w:val="cyan"/>
        </w:rPr>
        <w:t>carbon loss</w:t>
      </w:r>
      <w:r w:rsidRPr="00E051FF">
        <w:rPr>
          <w:rStyle w:val="StyleUnderline"/>
        </w:rPr>
        <w:t xml:space="preserve"> by </w:t>
      </w:r>
      <w:r w:rsidRPr="00E051FF">
        <w:rPr>
          <w:rStyle w:val="StyleUnderline"/>
          <w:highlight w:val="cyan"/>
        </w:rPr>
        <w:t>increasing</w:t>
      </w:r>
      <w:r w:rsidRPr="00E051FF">
        <w:rPr>
          <w:rStyle w:val="StyleUnderline"/>
        </w:rPr>
        <w:t xml:space="preserve"> the </w:t>
      </w:r>
      <w:r w:rsidRPr="00E051FF">
        <w:rPr>
          <w:rStyle w:val="StyleUnderline"/>
          <w:highlight w:val="cyan"/>
        </w:rPr>
        <w:t>energy efficiency</w:t>
      </w:r>
      <w:r w:rsidRPr="00E051FF">
        <w:rPr>
          <w:rStyle w:val="StyleUnderline"/>
        </w:rPr>
        <w:t xml:space="preserve"> of metabolic and transport processes are likewise gaining traction</w:t>
      </w:r>
      <w:r w:rsidRPr="004058BC">
        <w:t>15.</w:t>
      </w:r>
    </w:p>
    <w:p w14:paraId="210AF885" w14:textId="77777777" w:rsidR="00C44789" w:rsidRPr="004058BC" w:rsidRDefault="00C44789" w:rsidP="00C44789">
      <w:r w:rsidRPr="004058BC">
        <w:t xml:space="preserve">As with metabolic pathways that are not optimally tailored for today’s agricultural conditions, so with plant architecture and development. Thus, </w:t>
      </w:r>
      <w:r w:rsidRPr="00E051FF">
        <w:rPr>
          <w:rStyle w:val="StyleUnderline"/>
        </w:rPr>
        <w:t xml:space="preserve">coupling </w:t>
      </w:r>
      <w:r w:rsidRPr="00E051FF">
        <w:rPr>
          <w:rStyle w:val="StyleUnderline"/>
          <w:highlight w:val="cyan"/>
        </w:rPr>
        <w:t>synthetic biosensors</w:t>
      </w:r>
      <w:r w:rsidRPr="00E051FF">
        <w:rPr>
          <w:rStyle w:val="StyleUnderline"/>
        </w:rPr>
        <w:t xml:space="preserve"> for endogenous </w:t>
      </w:r>
      <w:proofErr w:type="spellStart"/>
      <w:r w:rsidRPr="00E051FF">
        <w:rPr>
          <w:rStyle w:val="StyleUnderline"/>
        </w:rPr>
        <w:t>signalling</w:t>
      </w:r>
      <w:proofErr w:type="spellEnd"/>
      <w:r w:rsidRPr="00E051FF">
        <w:rPr>
          <w:rStyle w:val="StyleUnderline"/>
        </w:rPr>
        <w:t xml:space="preserve"> molecules or metabolites to specific regulatory elements can </w:t>
      </w:r>
      <w:r w:rsidRPr="00E051FF">
        <w:rPr>
          <w:rStyle w:val="StyleUnderline"/>
          <w:highlight w:val="cyan"/>
        </w:rPr>
        <w:t>reprogram</w:t>
      </w:r>
      <w:r w:rsidRPr="00E051FF">
        <w:rPr>
          <w:rStyle w:val="StyleUnderline"/>
        </w:rPr>
        <w:t xml:space="preserve"> the formation of </w:t>
      </w:r>
      <w:r w:rsidRPr="00E051FF">
        <w:rPr>
          <w:rStyle w:val="StyleUnderline"/>
          <w:highlight w:val="cyan"/>
        </w:rPr>
        <w:t>cells</w:t>
      </w:r>
      <w:r w:rsidRPr="00E051FF">
        <w:rPr>
          <w:rStyle w:val="StyleUnderline"/>
        </w:rPr>
        <w:t>, tissues and organs16</w:t>
      </w:r>
      <w:r w:rsidRPr="004058BC">
        <w:t xml:space="preserve"> to </w:t>
      </w:r>
      <w:r w:rsidRPr="00E051FF">
        <w:rPr>
          <w:rStyle w:val="StyleUnderline"/>
        </w:rPr>
        <w:t>create ‘</w:t>
      </w:r>
      <w:r w:rsidRPr="00E051FF">
        <w:rPr>
          <w:rStyle w:val="StyleUnderline"/>
          <w:highlight w:val="cyan"/>
        </w:rPr>
        <w:t>smart plants’</w:t>
      </w:r>
      <w:r w:rsidRPr="004058BC">
        <w:t xml:space="preserve"> that adjust to the environment in new ways. Similarly, </w:t>
      </w:r>
      <w:r w:rsidRPr="00E051FF">
        <w:rPr>
          <w:rStyle w:val="StyleUnderline"/>
        </w:rPr>
        <w:t xml:space="preserve">engineering an abscisic acid receptor to be activated by a synthetic molecule </w:t>
      </w:r>
      <w:r w:rsidRPr="004058BC">
        <w:t xml:space="preserve">(that can be sprayed on a crop) can </w:t>
      </w:r>
      <w:r w:rsidRPr="00E051FF">
        <w:rPr>
          <w:rStyle w:val="StyleUnderline"/>
        </w:rPr>
        <w:t xml:space="preserve">enable intervention to </w:t>
      </w:r>
      <w:r w:rsidRPr="00E051FF">
        <w:rPr>
          <w:rStyle w:val="StyleUnderline"/>
          <w:highlight w:val="cyan"/>
        </w:rPr>
        <w:t>reduce water use</w:t>
      </w:r>
      <w:r w:rsidRPr="00E051FF">
        <w:rPr>
          <w:rStyle w:val="StyleUnderline"/>
        </w:rPr>
        <w:t xml:space="preserve"> in response to inputs</w:t>
      </w:r>
      <w:r w:rsidRPr="004058BC">
        <w:t xml:space="preserve"> (weather forecasts) that </w:t>
      </w:r>
      <w:r w:rsidRPr="00E051FF">
        <w:rPr>
          <w:rStyle w:val="StyleUnderline"/>
        </w:rPr>
        <w:t>plants themselves cannot acquire</w:t>
      </w:r>
      <w:r w:rsidRPr="004058BC">
        <w:t>17. Yet another fast-developing biosensor application is in the design of ‘</w:t>
      </w:r>
      <w:r w:rsidRPr="00E051FF">
        <w:rPr>
          <w:rStyle w:val="StyleUnderline"/>
        </w:rPr>
        <w:t>sentinel plants</w:t>
      </w:r>
      <w:r w:rsidRPr="004058BC">
        <w:t xml:space="preserve">’ that, through engineered biosensors hooked to suitable output circuitry, </w:t>
      </w:r>
      <w:r w:rsidRPr="00E051FF">
        <w:rPr>
          <w:rStyle w:val="StyleUnderline"/>
        </w:rPr>
        <w:t>can monitor environmental cues ranging from nutrient levels to pollutants2</w:t>
      </w:r>
      <w:r w:rsidRPr="004058BC">
        <w:t xml:space="preserve">,16 </w:t>
      </w:r>
    </w:p>
    <w:p w14:paraId="3CECD25E" w14:textId="77777777" w:rsidR="00C44789" w:rsidRDefault="00C44789" w:rsidP="00C44789">
      <w:pPr>
        <w:pStyle w:val="Heading4"/>
      </w:pPr>
      <w:r>
        <w:t>Food insecurity goes Nuclear</w:t>
      </w:r>
    </w:p>
    <w:p w14:paraId="644F47FF" w14:textId="77777777" w:rsidR="00C44789" w:rsidRDefault="00C44789" w:rsidP="00C44789">
      <w:r w:rsidRPr="00B82F10">
        <w:rPr>
          <w:u w:val="single"/>
        </w:rPr>
        <w:t>FDI 12</w:t>
      </w:r>
      <w:r w:rsidRPr="0035246B">
        <w:t xml:space="preserve"> </w:t>
      </w:r>
      <w:r>
        <w:t>[</w:t>
      </w:r>
      <w:r w:rsidRPr="0035246B">
        <w:t xml:space="preserve">Future Directions International, a Research institute providing strategic analysis of Australia’s global interests; citing Lindsay </w:t>
      </w:r>
      <w:proofErr w:type="spellStart"/>
      <w:r w:rsidRPr="0035246B">
        <w:t>Falvery</w:t>
      </w:r>
      <w:proofErr w:type="spellEnd"/>
      <w:r w:rsidRPr="0035246B">
        <w:t>, PhD in Agricultural Science and former  Professor at the University of Melbourne’s Institute of Land and Environment, “Food and Water Insecurity: International Conflict Triggers and Potential Conflict Points,” </w:t>
      </w:r>
      <w:hyperlink r:id="rId25" w:history="1">
        <w:r w:rsidRPr="00630FE1">
          <w:rPr>
            <w:rStyle w:val="Hyperlink"/>
          </w:rPr>
          <w:t>http://www.futuredirections.org.au/workshop-papers/537-international-conflict-triggers-and-potential-conflict-points-resulting-from-food-and-water-insecurity.html] //Elmer</w:t>
        </w:r>
      </w:hyperlink>
    </w:p>
    <w:p w14:paraId="5089F866" w14:textId="77777777" w:rsidR="00C44789" w:rsidRDefault="00C44789" w:rsidP="00C44789">
      <w:pPr>
        <w:rPr>
          <w:szCs w:val="24"/>
        </w:rPr>
      </w:pPr>
      <w:r w:rsidRPr="00B5605B">
        <w:rPr>
          <w:rStyle w:val="StyleUnderline"/>
          <w:szCs w:val="24"/>
        </w:rPr>
        <w:t xml:space="preserve">There is a </w:t>
      </w:r>
      <w:r w:rsidRPr="00B5605B">
        <w:rPr>
          <w:rStyle w:val="Emphasis"/>
          <w:b w:val="0"/>
          <w:bCs/>
          <w:szCs w:val="24"/>
        </w:rPr>
        <w:t>growing appreciation</w:t>
      </w:r>
      <w:r w:rsidRPr="00B5605B">
        <w:rPr>
          <w:szCs w:val="24"/>
        </w:rPr>
        <w:t xml:space="preserve"> </w:t>
      </w:r>
      <w:r w:rsidRPr="00B5605B">
        <w:rPr>
          <w:rStyle w:val="StyleUnderline"/>
          <w:szCs w:val="24"/>
        </w:rPr>
        <w:t>that</w:t>
      </w:r>
      <w:r w:rsidRPr="00B5605B">
        <w:rPr>
          <w:szCs w:val="24"/>
        </w:rPr>
        <w:t xml:space="preserve"> the </w:t>
      </w:r>
      <w:r w:rsidRPr="000625BB">
        <w:rPr>
          <w:rStyle w:val="StyleUnderline"/>
          <w:szCs w:val="24"/>
          <w:highlight w:val="cyan"/>
        </w:rPr>
        <w:t xml:space="preserve">conflicts in the next century will </w:t>
      </w:r>
      <w:r w:rsidRPr="000625BB">
        <w:rPr>
          <w:rStyle w:val="Emphasis"/>
          <w:b w:val="0"/>
          <w:bCs/>
          <w:szCs w:val="24"/>
          <w:highlight w:val="cyan"/>
        </w:rPr>
        <w:t>most likely</w:t>
      </w:r>
      <w:r w:rsidRPr="000625BB">
        <w:rPr>
          <w:rStyle w:val="StyleUnderline"/>
          <w:szCs w:val="24"/>
          <w:highlight w:val="cyan"/>
        </w:rPr>
        <w:t xml:space="preserve"> be fought over</w:t>
      </w:r>
      <w:r w:rsidRPr="00B5605B">
        <w:rPr>
          <w:rStyle w:val="StyleUnderline"/>
          <w:szCs w:val="24"/>
        </w:rPr>
        <w:t xml:space="preserve"> a </w:t>
      </w:r>
      <w:r w:rsidRPr="000625BB">
        <w:rPr>
          <w:rStyle w:val="StyleUnderline"/>
          <w:szCs w:val="24"/>
          <w:highlight w:val="cyan"/>
        </w:rPr>
        <w:t>lack of resources</w:t>
      </w:r>
      <w:r w:rsidRPr="00B5605B">
        <w:rPr>
          <w:rStyle w:val="StyleUnderline"/>
          <w:szCs w:val="24"/>
        </w:rPr>
        <w:t xml:space="preserve">. </w:t>
      </w:r>
      <w:r w:rsidRPr="00B5605B">
        <w:rPr>
          <w:szCs w:val="24"/>
        </w:rPr>
        <w:t xml:space="preserve">Yet, in a sense, </w:t>
      </w:r>
      <w:r w:rsidRPr="00B5605B">
        <w:rPr>
          <w:rStyle w:val="StyleUnderline"/>
          <w:szCs w:val="24"/>
        </w:rPr>
        <w:t xml:space="preserve">this is not new. Researchers point to the </w:t>
      </w:r>
      <w:r w:rsidRPr="000625BB">
        <w:rPr>
          <w:rStyle w:val="StyleUnderline"/>
          <w:szCs w:val="24"/>
          <w:highlight w:val="cyan"/>
        </w:rPr>
        <w:t>French and Russian revolutions as</w:t>
      </w:r>
      <w:r w:rsidRPr="00B5605B">
        <w:rPr>
          <w:szCs w:val="24"/>
        </w:rPr>
        <w:t xml:space="preserve"> conflicts </w:t>
      </w:r>
      <w:r w:rsidRPr="00B5605B">
        <w:rPr>
          <w:rStyle w:val="StyleUnderline"/>
          <w:szCs w:val="24"/>
        </w:rPr>
        <w:t>induced by a lack of food.</w:t>
      </w:r>
      <w:r w:rsidRPr="00B5605B">
        <w:rPr>
          <w:szCs w:val="24"/>
        </w:rPr>
        <w:t xml:space="preserve"> More recently, </w:t>
      </w:r>
      <w:r w:rsidRPr="000625BB">
        <w:rPr>
          <w:rStyle w:val="Emphasis"/>
          <w:b w:val="0"/>
          <w:bCs/>
          <w:szCs w:val="24"/>
          <w:highlight w:val="cyan"/>
        </w:rPr>
        <w:t>Germany’s World War Two</w:t>
      </w:r>
      <w:r w:rsidRPr="000625BB">
        <w:rPr>
          <w:rStyle w:val="StyleUnderline"/>
          <w:szCs w:val="24"/>
          <w:highlight w:val="cyan"/>
        </w:rPr>
        <w:t xml:space="preserve"> </w:t>
      </w:r>
      <w:r w:rsidRPr="00B5605B">
        <w:rPr>
          <w:rStyle w:val="StyleUnderline"/>
          <w:szCs w:val="24"/>
        </w:rPr>
        <w:t>efforts are said to have been inspired</w:t>
      </w:r>
      <w:r w:rsidRPr="00B5605B">
        <w:rPr>
          <w:szCs w:val="24"/>
        </w:rPr>
        <w:t xml:space="preserve">, at least in part, </w:t>
      </w:r>
      <w:r w:rsidRPr="00B5605B">
        <w:rPr>
          <w:rStyle w:val="StyleUnderline"/>
          <w:szCs w:val="24"/>
        </w:rPr>
        <w:t>by its perceived need to gain access to more food</w:t>
      </w:r>
      <w:r w:rsidRPr="00B5605B">
        <w:rPr>
          <w:szCs w:val="24"/>
        </w:rPr>
        <w:t xml:space="preserve">. Yet the general sense among those that attended FDI’s recent workshops, was that </w:t>
      </w:r>
      <w:r w:rsidRPr="000625BB">
        <w:rPr>
          <w:rStyle w:val="StyleUnderline"/>
          <w:szCs w:val="24"/>
          <w:highlight w:val="cyan"/>
        </w:rPr>
        <w:t>the scale</w:t>
      </w:r>
      <w:r w:rsidRPr="00B5605B">
        <w:rPr>
          <w:rStyle w:val="StyleUnderline"/>
          <w:szCs w:val="24"/>
        </w:rPr>
        <w:t xml:space="preserve"> of the problem </w:t>
      </w:r>
      <w:r w:rsidRPr="000625BB">
        <w:rPr>
          <w:rStyle w:val="StyleUnderline"/>
          <w:szCs w:val="24"/>
          <w:highlight w:val="cyan"/>
        </w:rPr>
        <w:t xml:space="preserve">in the future could be </w:t>
      </w:r>
      <w:r w:rsidRPr="000625BB">
        <w:rPr>
          <w:rStyle w:val="Emphasis"/>
          <w:b w:val="0"/>
          <w:bCs/>
          <w:szCs w:val="24"/>
          <w:highlight w:val="cyan"/>
        </w:rPr>
        <w:t>significantly greater</w:t>
      </w:r>
      <w:r w:rsidRPr="00B5605B">
        <w:rPr>
          <w:szCs w:val="24"/>
        </w:rPr>
        <w:t xml:space="preserve"> as a result of population pressures, changing weather, </w:t>
      </w:r>
      <w:proofErr w:type="spellStart"/>
      <w:r w:rsidRPr="00B5605B">
        <w:rPr>
          <w:szCs w:val="24"/>
        </w:rPr>
        <w:t>urbanisation</w:t>
      </w:r>
      <w:proofErr w:type="spellEnd"/>
      <w:r w:rsidRPr="00B5605B">
        <w:rPr>
          <w:szCs w:val="24"/>
        </w:rPr>
        <w:t xml:space="preserve">, migration, loss of arable land and other farm inputs, and increased affluence in the developing world. In his book, Small Farmers Secure Food, </w:t>
      </w:r>
      <w:r w:rsidRPr="00B5605B">
        <w:rPr>
          <w:rStyle w:val="StyleUnderline"/>
          <w:szCs w:val="24"/>
        </w:rPr>
        <w:t>Lindsay Falvey</w:t>
      </w:r>
      <w:r w:rsidRPr="00B5605B">
        <w:rPr>
          <w:szCs w:val="24"/>
        </w:rPr>
        <w:t xml:space="preserve">, a participant in FDI’s March 2012 workshop on the issue of food and conflict, clearly </w:t>
      </w:r>
      <w:r w:rsidRPr="00B5605B">
        <w:rPr>
          <w:rStyle w:val="StyleUnderline"/>
          <w:szCs w:val="24"/>
        </w:rPr>
        <w:t>expresses the problem</w:t>
      </w:r>
      <w:r w:rsidRPr="00B5605B">
        <w:rPr>
          <w:szCs w:val="24"/>
        </w:rPr>
        <w:t xml:space="preserve"> and why countries across the globe are starting to take note</w:t>
      </w:r>
      <w:proofErr w:type="gramStart"/>
      <w:r w:rsidRPr="00B5605B">
        <w:rPr>
          <w:szCs w:val="24"/>
        </w:rPr>
        <w:t>. .</w:t>
      </w:r>
      <w:proofErr w:type="gramEnd"/>
      <w:r w:rsidRPr="00B5605B">
        <w:rPr>
          <w:szCs w:val="24"/>
        </w:rPr>
        <w:t xml:space="preserve"> He writes (p.36), “…</w:t>
      </w:r>
      <w:r w:rsidRPr="000625BB">
        <w:rPr>
          <w:rStyle w:val="StyleUnderline"/>
          <w:szCs w:val="24"/>
          <w:highlight w:val="cyan"/>
        </w:rPr>
        <w:t>if people are hungry</w:t>
      </w:r>
      <w:r w:rsidRPr="00B5605B">
        <w:rPr>
          <w:szCs w:val="24"/>
        </w:rPr>
        <w:t xml:space="preserve">, especially in cities, </w:t>
      </w:r>
      <w:r w:rsidRPr="000625BB">
        <w:rPr>
          <w:rStyle w:val="Emphasis"/>
          <w:b w:val="0"/>
          <w:bCs/>
          <w:szCs w:val="24"/>
          <w:highlight w:val="cyan"/>
          <w:bdr w:val="single" w:sz="4" w:space="0" w:color="auto"/>
        </w:rPr>
        <w:t>the state is not stable</w:t>
      </w:r>
      <w:r w:rsidRPr="00B5605B">
        <w:rPr>
          <w:szCs w:val="24"/>
        </w:rPr>
        <w:t xml:space="preserve"> – riots, violence, breakdown of law and order and migration result.” “Hunger feeds anarchy.” This view is also shared by </w:t>
      </w:r>
      <w:r w:rsidRPr="00B5605B">
        <w:rPr>
          <w:rStyle w:val="StyleUnderline"/>
          <w:szCs w:val="24"/>
        </w:rPr>
        <w:t>Julian Cribb</w:t>
      </w:r>
      <w:r w:rsidRPr="00B5605B">
        <w:rPr>
          <w:szCs w:val="24"/>
        </w:rPr>
        <w:t xml:space="preserve">, who in his book, The Coming Famine, </w:t>
      </w:r>
      <w:r w:rsidRPr="00B5605B">
        <w:rPr>
          <w:rStyle w:val="StyleUnderline"/>
          <w:szCs w:val="24"/>
        </w:rPr>
        <w:t xml:space="preserve">writes that </w:t>
      </w:r>
      <w:r w:rsidRPr="000625BB">
        <w:rPr>
          <w:rStyle w:val="StyleUnderline"/>
          <w:szCs w:val="24"/>
          <w:highlight w:val="cyan"/>
        </w:rPr>
        <w:t>if “large regions of the world run short of food</w:t>
      </w:r>
      <w:r w:rsidRPr="00B5605B">
        <w:rPr>
          <w:szCs w:val="24"/>
        </w:rPr>
        <w:t xml:space="preserve">, land or water in the decades that lie ahead, then </w:t>
      </w:r>
      <w:r w:rsidRPr="000625BB">
        <w:rPr>
          <w:rStyle w:val="Emphasis"/>
          <w:b w:val="0"/>
          <w:bCs/>
          <w:szCs w:val="24"/>
          <w:highlight w:val="cyan"/>
        </w:rPr>
        <w:t>wholesale, bloody wars are liable to follow.”</w:t>
      </w:r>
      <w:r w:rsidRPr="00B5605B">
        <w:rPr>
          <w:rStyle w:val="Emphasis"/>
          <w:szCs w:val="24"/>
        </w:rPr>
        <w:t xml:space="preserve">  </w:t>
      </w:r>
      <w:r w:rsidRPr="00B5605B">
        <w:rPr>
          <w:szCs w:val="24"/>
        </w:rPr>
        <w:t>He continues: “</w:t>
      </w:r>
      <w:r w:rsidRPr="000625BB">
        <w:rPr>
          <w:rStyle w:val="StyleUnderline"/>
          <w:szCs w:val="24"/>
          <w:highlight w:val="cyan"/>
        </w:rPr>
        <w:t>An increasingly credible scenario for World War 3 is</w:t>
      </w:r>
      <w:r w:rsidRPr="00B5605B">
        <w:rPr>
          <w:szCs w:val="24"/>
        </w:rPr>
        <w:t xml:space="preserve"> not so much a confrontation of </w:t>
      </w:r>
      <w:proofErr w:type="gramStart"/>
      <w:r w:rsidRPr="00B5605B">
        <w:rPr>
          <w:szCs w:val="24"/>
        </w:rPr>
        <w:t>super powers</w:t>
      </w:r>
      <w:proofErr w:type="gramEnd"/>
      <w:r w:rsidRPr="00B5605B">
        <w:rPr>
          <w:szCs w:val="24"/>
        </w:rPr>
        <w:t xml:space="preserve"> and their allies, as </w:t>
      </w:r>
      <w:r w:rsidRPr="000625BB">
        <w:rPr>
          <w:rStyle w:val="StyleUnderline"/>
          <w:szCs w:val="24"/>
          <w:highlight w:val="cyan"/>
        </w:rPr>
        <w:t xml:space="preserve">a </w:t>
      </w:r>
      <w:r w:rsidRPr="000625BB">
        <w:rPr>
          <w:rStyle w:val="Emphasis"/>
          <w:b w:val="0"/>
          <w:bCs/>
          <w:szCs w:val="24"/>
          <w:highlight w:val="cyan"/>
        </w:rPr>
        <w:t>festering</w:t>
      </w:r>
      <w:r w:rsidRPr="00B5605B">
        <w:rPr>
          <w:rStyle w:val="StyleUnderline"/>
          <w:szCs w:val="24"/>
        </w:rPr>
        <w:t xml:space="preserve">, self-perpetuating </w:t>
      </w:r>
      <w:r w:rsidRPr="000625BB">
        <w:rPr>
          <w:rStyle w:val="Emphasis"/>
          <w:b w:val="0"/>
          <w:bCs/>
          <w:szCs w:val="24"/>
          <w:highlight w:val="cyan"/>
        </w:rPr>
        <w:t>chain</w:t>
      </w:r>
      <w:r w:rsidRPr="000625BB">
        <w:rPr>
          <w:rStyle w:val="StyleUnderline"/>
          <w:szCs w:val="24"/>
          <w:highlight w:val="cyan"/>
        </w:rPr>
        <w:t xml:space="preserve"> of resource conflicts</w:t>
      </w:r>
      <w:r w:rsidRPr="00B5605B">
        <w:rPr>
          <w:szCs w:val="2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B5605B">
        <w:rPr>
          <w:rStyle w:val="StyleUnderline"/>
          <w:szCs w:val="24"/>
        </w:rPr>
        <w:t xml:space="preserve">A </w:t>
      </w:r>
      <w:r w:rsidRPr="000625BB">
        <w:rPr>
          <w:rStyle w:val="StyleUnderline"/>
          <w:szCs w:val="24"/>
          <w:highlight w:val="cyan"/>
        </w:rPr>
        <w:t xml:space="preserve">study by </w:t>
      </w:r>
      <w:r w:rsidRPr="000625BB">
        <w:rPr>
          <w:rStyle w:val="Emphasis"/>
          <w:b w:val="0"/>
          <w:bCs/>
          <w:szCs w:val="24"/>
          <w:highlight w:val="cyan"/>
        </w:rPr>
        <w:t xml:space="preserve">the </w:t>
      </w:r>
      <w:r w:rsidRPr="00B82F10">
        <w:rPr>
          <w:rStyle w:val="Emphasis"/>
          <w:b w:val="0"/>
          <w:bCs/>
          <w:szCs w:val="24"/>
        </w:rPr>
        <w:t>I</w:t>
      </w:r>
      <w:r w:rsidRPr="00B5605B">
        <w:rPr>
          <w:rStyle w:val="StyleUnderline"/>
          <w:szCs w:val="24"/>
        </w:rPr>
        <w:t xml:space="preserve">nternational </w:t>
      </w:r>
      <w:r w:rsidRPr="000625BB">
        <w:rPr>
          <w:rStyle w:val="Emphasis"/>
          <w:b w:val="0"/>
          <w:bCs/>
          <w:szCs w:val="24"/>
          <w:highlight w:val="cyan"/>
        </w:rPr>
        <w:t>P</w:t>
      </w:r>
      <w:r w:rsidRPr="00B5605B">
        <w:rPr>
          <w:rStyle w:val="StyleUnderline"/>
          <w:szCs w:val="24"/>
        </w:rPr>
        <w:t xml:space="preserve">eace </w:t>
      </w:r>
      <w:r w:rsidRPr="000625BB">
        <w:rPr>
          <w:rStyle w:val="Emphasis"/>
          <w:b w:val="0"/>
          <w:bCs/>
          <w:szCs w:val="24"/>
          <w:highlight w:val="cyan"/>
        </w:rPr>
        <w:t>R</w:t>
      </w:r>
      <w:r w:rsidRPr="00B5605B">
        <w:rPr>
          <w:rStyle w:val="StyleUnderline"/>
          <w:szCs w:val="24"/>
        </w:rPr>
        <w:t xml:space="preserve">esearch </w:t>
      </w:r>
      <w:proofErr w:type="gramStart"/>
      <w:r w:rsidRPr="000625BB">
        <w:rPr>
          <w:rStyle w:val="Emphasis"/>
          <w:b w:val="0"/>
          <w:bCs/>
          <w:szCs w:val="24"/>
          <w:highlight w:val="cyan"/>
        </w:rPr>
        <w:t>I</w:t>
      </w:r>
      <w:r w:rsidRPr="00B5605B">
        <w:rPr>
          <w:rStyle w:val="StyleUnderline"/>
          <w:szCs w:val="24"/>
        </w:rPr>
        <w:t>nstitute  indicates</w:t>
      </w:r>
      <w:proofErr w:type="gramEnd"/>
      <w:r w:rsidRPr="00B5605B">
        <w:rPr>
          <w:rStyle w:val="StyleUnderline"/>
          <w:szCs w:val="24"/>
        </w:rPr>
        <w:t xml:space="preserve"> that where food security is an issue, it is more likely to result in some form of conflict</w:t>
      </w:r>
      <w:r w:rsidRPr="00B5605B">
        <w:rPr>
          <w:szCs w:val="24"/>
        </w:rPr>
        <w:t xml:space="preserve">. </w:t>
      </w:r>
      <w:r w:rsidRPr="00B82F10">
        <w:rPr>
          <w:rStyle w:val="Emphasis"/>
          <w:b w:val="0"/>
          <w:bCs/>
          <w:szCs w:val="24"/>
        </w:rPr>
        <w:t xml:space="preserve">Darfur, Rwanda, </w:t>
      </w:r>
      <w:proofErr w:type="gramStart"/>
      <w:r w:rsidRPr="00B82F10">
        <w:rPr>
          <w:rStyle w:val="Emphasis"/>
          <w:b w:val="0"/>
          <w:bCs/>
          <w:szCs w:val="24"/>
        </w:rPr>
        <w:t>Eritrea</w:t>
      </w:r>
      <w:proofErr w:type="gramEnd"/>
      <w:r w:rsidRPr="00B82F10">
        <w:rPr>
          <w:rStyle w:val="Emphasis"/>
          <w:b w:val="0"/>
          <w:bCs/>
          <w:szCs w:val="24"/>
        </w:rPr>
        <w:t xml:space="preserve"> and the Balkans</w:t>
      </w:r>
      <w:r w:rsidRPr="00B82F10">
        <w:rPr>
          <w:rStyle w:val="StyleUnderline"/>
          <w:b/>
          <w:bCs/>
          <w:szCs w:val="24"/>
        </w:rPr>
        <w:t xml:space="preserve"> </w:t>
      </w:r>
      <w:r w:rsidRPr="00B5605B">
        <w:rPr>
          <w:rStyle w:val="StyleUnderline"/>
          <w:szCs w:val="24"/>
        </w:rPr>
        <w:t>experienced such wars</w:t>
      </w:r>
      <w:r w:rsidRPr="00B5605B">
        <w:rPr>
          <w:szCs w:val="24"/>
        </w:rPr>
        <w:t xml:space="preserve">. Governments, especially in developed countries, are increasingly aware of this phenomenon. </w:t>
      </w:r>
      <w:r w:rsidRPr="00B5605B">
        <w:rPr>
          <w:rStyle w:val="StyleUnderline"/>
          <w:szCs w:val="24"/>
        </w:rPr>
        <w:t xml:space="preserve">The UK Ministry of </w:t>
      </w:r>
      <w:proofErr w:type="spellStart"/>
      <w:r w:rsidRPr="00B5605B">
        <w:rPr>
          <w:rStyle w:val="StyleUnderline"/>
          <w:szCs w:val="24"/>
        </w:rPr>
        <w:t>Defence</w:t>
      </w:r>
      <w:proofErr w:type="spellEnd"/>
      <w:r w:rsidRPr="00B5605B">
        <w:rPr>
          <w:rStyle w:val="StyleUnderline"/>
          <w:szCs w:val="24"/>
        </w:rPr>
        <w:t>, the CIA, the</w:t>
      </w:r>
      <w:r w:rsidRPr="00B5605B">
        <w:rPr>
          <w:szCs w:val="24"/>
        </w:rPr>
        <w:t xml:space="preserve"> US </w:t>
      </w:r>
      <w:r w:rsidRPr="00B82F10">
        <w:rPr>
          <w:rStyle w:val="Emphasis"/>
          <w:b w:val="0"/>
          <w:bCs/>
          <w:szCs w:val="24"/>
        </w:rPr>
        <w:t>C</w:t>
      </w:r>
      <w:r w:rsidRPr="00B5605B">
        <w:rPr>
          <w:szCs w:val="24"/>
        </w:rPr>
        <w:t xml:space="preserve">enter for </w:t>
      </w:r>
      <w:r w:rsidRPr="00B82F10">
        <w:rPr>
          <w:rStyle w:val="Emphasis"/>
          <w:b w:val="0"/>
          <w:bCs/>
          <w:szCs w:val="24"/>
        </w:rPr>
        <w:t>S</w:t>
      </w:r>
      <w:r w:rsidRPr="00B5605B">
        <w:rPr>
          <w:szCs w:val="24"/>
        </w:rPr>
        <w:t xml:space="preserve">trategic and </w:t>
      </w:r>
      <w:r w:rsidRPr="00B82F10">
        <w:rPr>
          <w:rStyle w:val="Emphasis"/>
          <w:b w:val="0"/>
          <w:bCs/>
          <w:szCs w:val="24"/>
        </w:rPr>
        <w:t>I</w:t>
      </w:r>
      <w:r w:rsidRPr="00B5605B">
        <w:rPr>
          <w:szCs w:val="24"/>
        </w:rPr>
        <w:t xml:space="preserve">nternational </w:t>
      </w:r>
      <w:r w:rsidRPr="00B82F10">
        <w:rPr>
          <w:rStyle w:val="Emphasis"/>
          <w:b w:val="0"/>
          <w:bCs/>
          <w:szCs w:val="24"/>
        </w:rPr>
        <w:t>S</w:t>
      </w:r>
      <w:r w:rsidRPr="00B5605B">
        <w:rPr>
          <w:szCs w:val="24"/>
        </w:rPr>
        <w:t xml:space="preserve">tudies </w:t>
      </w:r>
      <w:r w:rsidRPr="00B5605B">
        <w:rPr>
          <w:rStyle w:val="StyleUnderline"/>
          <w:szCs w:val="24"/>
        </w:rPr>
        <w:t xml:space="preserve">and the Oslo Peace Research Institute, </w:t>
      </w:r>
      <w:r w:rsidRPr="00B82F10">
        <w:rPr>
          <w:rStyle w:val="Emphasis"/>
          <w:b w:val="0"/>
          <w:bCs/>
          <w:szCs w:val="24"/>
        </w:rPr>
        <w:t>all identify</w:t>
      </w:r>
      <w:r w:rsidRPr="00B5605B">
        <w:rPr>
          <w:rStyle w:val="StyleUnderline"/>
          <w:szCs w:val="24"/>
        </w:rPr>
        <w:t xml:space="preserve"> famine as a potential </w:t>
      </w:r>
      <w:r w:rsidRPr="000625BB">
        <w:rPr>
          <w:rStyle w:val="StyleUnderline"/>
          <w:szCs w:val="24"/>
          <w:highlight w:val="cyan"/>
        </w:rPr>
        <w:t>trigger for</w:t>
      </w:r>
      <w:r w:rsidRPr="00B5605B">
        <w:rPr>
          <w:szCs w:val="24"/>
        </w:rPr>
        <w:t xml:space="preserve"> conflicts and possibly even </w:t>
      </w:r>
      <w:r w:rsidRPr="000625BB">
        <w:rPr>
          <w:rStyle w:val="Emphasis"/>
          <w:b w:val="0"/>
          <w:bCs/>
          <w:szCs w:val="24"/>
          <w:highlight w:val="cyan"/>
        </w:rPr>
        <w:t>nuclear war</w:t>
      </w:r>
      <w:r w:rsidRPr="00B5605B">
        <w:rPr>
          <w:szCs w:val="24"/>
        </w:rPr>
        <w:t>.</w:t>
      </w:r>
    </w:p>
    <w:p w14:paraId="2B4694BE" w14:textId="77777777" w:rsidR="00C44789" w:rsidRDefault="00C44789" w:rsidP="00C44789">
      <w:pPr>
        <w:pStyle w:val="Heading4"/>
      </w:pPr>
      <w:r>
        <w:t xml:space="preserve">Synthetic biology </w:t>
      </w:r>
      <w:r>
        <w:rPr>
          <w:u w:val="single"/>
        </w:rPr>
        <w:t>solves</w:t>
      </w:r>
      <w:r w:rsidRPr="00D135AA">
        <w:rPr>
          <w:u w:val="single"/>
        </w:rPr>
        <w:t xml:space="preserve"> cancer</w:t>
      </w:r>
      <w:r>
        <w:t>.</w:t>
      </w:r>
    </w:p>
    <w:p w14:paraId="4DC51750" w14:textId="77777777" w:rsidR="00C44789" w:rsidRPr="003F2220" w:rsidRDefault="00C44789" w:rsidP="00C44789">
      <w:r w:rsidRPr="003F2220">
        <w:rPr>
          <w:rFonts w:eastAsiaTheme="majorEastAsia" w:cstheme="majorBidi"/>
          <w:b/>
          <w:iCs/>
          <w:sz w:val="26"/>
        </w:rPr>
        <w:t>Jain 12</w:t>
      </w:r>
      <w:r w:rsidRPr="003F2220">
        <w:t> [</w:t>
      </w:r>
      <w:proofErr w:type="spellStart"/>
      <w:r w:rsidRPr="003F2220">
        <w:t>Kewal</w:t>
      </w:r>
      <w:proofErr w:type="spellEnd"/>
      <w:r w:rsidRPr="003F2220">
        <w:t xml:space="preserve"> K. Jain, Consultant in biotechnology and pharmaceutical medicine. Research in cell/gene therapy, neuroprotection, and nanobiotechnology. Reviewer, research grant applications for government agencies in Canada, USA (US Army) and Europe (European Commission, the Netherlands, Austria, Finland, </w:t>
      </w:r>
      <w:proofErr w:type="gramStart"/>
      <w:r w:rsidRPr="003F2220">
        <w:t>Estonia</w:t>
      </w:r>
      <w:proofErr w:type="gramEnd"/>
      <w:r w:rsidRPr="003F2220">
        <w:t xml:space="preserve"> and UK). Chairman of the Scientific Advisory Board, </w:t>
      </w:r>
      <w:proofErr w:type="spellStart"/>
      <w:r w:rsidRPr="003F2220">
        <w:t>Genometrica</w:t>
      </w:r>
      <w:proofErr w:type="spellEnd"/>
      <w:r w:rsidRPr="003F2220">
        <w:t xml:space="preserve"> Ltd, Lugano, Switzerland. Member of Board of Managers of Progenitor Cell Therapy 2006-2010, until takeover of the company by </w:t>
      </w:r>
      <w:proofErr w:type="spellStart"/>
      <w:r w:rsidRPr="003F2220">
        <w:t>NeoStem</w:t>
      </w:r>
      <w:proofErr w:type="spellEnd"/>
      <w:r w:rsidRPr="003F2220">
        <w:t xml:space="preserve"> Inc. Member Editorial Board, Nanomedicine, published by Future Medicine. Member Editorial Board, Technology in Cancer Research and Treatment, Adenine Press. Member International Advisory Board, Medical Principles &amp; Practice, Karger. Consultant in Neurology Senior Associate editor, </w:t>
      </w:r>
      <w:proofErr w:type="spellStart"/>
      <w:r w:rsidRPr="003F2220">
        <w:t>MedLink</w:t>
      </w:r>
      <w:proofErr w:type="spellEnd"/>
      <w:r w:rsidRPr="003F2220">
        <w:t xml:space="preserve"> Corporation, San Diego, California. 08-16-2012, accessed on 9-11-2021, PubMed Central (PMC), "Synthetic Biology and Personalized Medicine", </w:t>
      </w:r>
      <w:hyperlink r:id="rId26" w:history="1">
        <w:r w:rsidRPr="003F2220">
          <w:rPr>
            <w:rStyle w:val="Hyperlink"/>
          </w:rPr>
          <w:t>https://www.ncbi.nlm.nih.gov/pmc/articles/PMC5586729/</w:t>
        </w:r>
      </w:hyperlink>
      <w:r w:rsidRPr="003F2220">
        <w:t>] Adam</w:t>
      </w:r>
    </w:p>
    <w:p w14:paraId="1D1C2D2F" w14:textId="77777777" w:rsidR="00C44789" w:rsidRPr="00A94B36" w:rsidRDefault="00C44789" w:rsidP="00C44789">
      <w:pPr>
        <w:rPr>
          <w:rStyle w:val="StyleUnderline"/>
        </w:rPr>
      </w:pPr>
      <w:r w:rsidRPr="00A94B36">
        <w:t xml:space="preserve">Most of the </w:t>
      </w:r>
      <w:r w:rsidRPr="00A94B36">
        <w:rPr>
          <w:rStyle w:val="StyleUnderline"/>
        </w:rPr>
        <w:t>current treatments of cancer do not discriminate between cancer and normal tissues</w:t>
      </w:r>
      <w:r w:rsidRPr="00A94B36">
        <w:t xml:space="preserve">. Besides individual variations, </w:t>
      </w:r>
      <w:r w:rsidRPr="00A94B36">
        <w:rPr>
          <w:rStyle w:val="StyleUnderline"/>
        </w:rPr>
        <w:t>personalized therapy takes into consideration the fact that cancer varies both genetically and phenotypically among patients who may have identical type and stage of cancer.</w:t>
      </w:r>
      <w:r w:rsidRPr="00A94B36">
        <w:t xml:space="preserve"> Personalized therapy ai</w:t>
      </w:r>
      <w:r w:rsidRPr="00A94B36">
        <w:rPr>
          <w:rStyle w:val="StyleUnderline"/>
        </w:rPr>
        <w:t>ms to deliver therapy to the malignant tumors</w:t>
      </w:r>
      <w:r w:rsidRPr="00A94B36">
        <w:t xml:space="preserve"> while </w:t>
      </w:r>
      <w:r w:rsidRPr="00A94B36">
        <w:rPr>
          <w:rStyle w:val="StyleUnderline"/>
        </w:rPr>
        <w:t>sparing normal tissues</w:t>
      </w:r>
      <w:r w:rsidRPr="00A94B36">
        <w:t xml:space="preserve">. </w:t>
      </w:r>
      <w:r w:rsidRPr="00696618">
        <w:rPr>
          <w:rStyle w:val="StyleUnderline"/>
          <w:highlight w:val="cyan"/>
        </w:rPr>
        <w:t>Synthetic biology</w:t>
      </w:r>
      <w:r w:rsidRPr="00A94B36">
        <w:rPr>
          <w:rStyle w:val="StyleUnderline"/>
        </w:rPr>
        <w:t xml:space="preserve"> provides many opportunities for design of personalized therapies for cancer.</w:t>
      </w:r>
    </w:p>
    <w:p w14:paraId="5CFE24BC" w14:textId="77777777" w:rsidR="00C44789" w:rsidRPr="00A94B36" w:rsidRDefault="00C44789" w:rsidP="00C44789">
      <w:r w:rsidRPr="00A94B36">
        <w:t>Sequencing, Synthetic Biology and Personalized Therapy of Cancer</w:t>
      </w:r>
    </w:p>
    <w:p w14:paraId="1CD43723" w14:textId="77777777" w:rsidR="00C44789" w:rsidRPr="00A94B36" w:rsidRDefault="00C44789" w:rsidP="00C44789">
      <w:r w:rsidRPr="00A94B36">
        <w:t xml:space="preserve">Discoveries made through </w:t>
      </w:r>
      <w:r w:rsidRPr="00A94B36">
        <w:rPr>
          <w:rStyle w:val="StyleUnderline"/>
        </w:rPr>
        <w:t>application of human genome sequencing have already an impact on practice of oncology</w:t>
      </w:r>
      <w:r w:rsidRPr="00A94B36">
        <w:t xml:space="preserve"> and have </w:t>
      </w:r>
      <w:r w:rsidRPr="00696618">
        <w:rPr>
          <w:rStyle w:val="StyleUnderline"/>
          <w:highlight w:val="cyan"/>
        </w:rPr>
        <w:t>influenced</w:t>
      </w:r>
      <w:r w:rsidRPr="00A94B36">
        <w:rPr>
          <w:rStyle w:val="StyleUnderline"/>
        </w:rPr>
        <w:t xml:space="preserve"> the design of clinical </w:t>
      </w:r>
      <w:r w:rsidRPr="00696618">
        <w:rPr>
          <w:rStyle w:val="StyleUnderline"/>
          <w:highlight w:val="cyan"/>
        </w:rPr>
        <w:t>trials for new</w:t>
      </w:r>
      <w:r w:rsidRPr="00A94B36">
        <w:rPr>
          <w:rStyle w:val="StyleUnderline"/>
        </w:rPr>
        <w:t xml:space="preserve"> </w:t>
      </w:r>
      <w:r w:rsidRPr="00696618">
        <w:rPr>
          <w:rStyle w:val="StyleUnderline"/>
          <w:highlight w:val="cyan"/>
        </w:rPr>
        <w:t>cancer therapies</w:t>
      </w:r>
      <w:r w:rsidRPr="00A94B36">
        <w:t xml:space="preserve">. In the future, research into cancer will </w:t>
      </w:r>
      <w:r w:rsidRPr="00A94B36">
        <w:rPr>
          <w:rStyle w:val="StyleUnderline"/>
        </w:rPr>
        <w:t xml:space="preserve">expand to </w:t>
      </w:r>
      <w:r w:rsidRPr="00696618">
        <w:rPr>
          <w:rStyle w:val="StyleUnderline"/>
          <w:highlight w:val="cyan"/>
        </w:rPr>
        <w:t>generate</w:t>
      </w:r>
      <w:r w:rsidRPr="00A94B36">
        <w:rPr>
          <w:rStyle w:val="StyleUnderline"/>
        </w:rPr>
        <w:t xml:space="preserve"> full </w:t>
      </w:r>
      <w:r w:rsidRPr="00696618">
        <w:rPr>
          <w:rStyle w:val="StyleUnderline"/>
          <w:highlight w:val="cyan"/>
        </w:rPr>
        <w:t>genome</w:t>
      </w:r>
      <w:r w:rsidRPr="00A94B36">
        <w:rPr>
          <w:rStyle w:val="StyleUnderline"/>
        </w:rPr>
        <w:t xml:space="preserve"> </w:t>
      </w:r>
      <w:r w:rsidRPr="00696618">
        <w:rPr>
          <w:rStyle w:val="StyleUnderline"/>
          <w:highlight w:val="cyan"/>
        </w:rPr>
        <w:t>sequences of</w:t>
      </w:r>
      <w:r w:rsidRPr="00A94B36">
        <w:rPr>
          <w:rStyle w:val="StyleUnderline"/>
        </w:rPr>
        <w:t xml:space="preserve"> various </w:t>
      </w:r>
      <w:r w:rsidRPr="00696618">
        <w:rPr>
          <w:rStyle w:val="StyleUnderline"/>
          <w:highlight w:val="cyan"/>
        </w:rPr>
        <w:t>cancers</w:t>
      </w:r>
      <w:r w:rsidRPr="00A94B36">
        <w:t xml:space="preserve">, yielding complete catalogues of somatic mutations in each one. These </w:t>
      </w:r>
      <w:r w:rsidRPr="00A94B36">
        <w:rPr>
          <w:rStyle w:val="StyleUnderline"/>
        </w:rPr>
        <w:t xml:space="preserve">studies will </w:t>
      </w:r>
      <w:r w:rsidRPr="00696618">
        <w:rPr>
          <w:rStyle w:val="StyleUnderline"/>
          <w:highlight w:val="cyan"/>
        </w:rPr>
        <w:t>reveal</w:t>
      </w:r>
      <w:r w:rsidRPr="00A94B36">
        <w:rPr>
          <w:rStyle w:val="StyleUnderline"/>
        </w:rPr>
        <w:t xml:space="preserve"> essentially the </w:t>
      </w:r>
      <w:r w:rsidRPr="00696618">
        <w:rPr>
          <w:rStyle w:val="StyleUnderline"/>
          <w:highlight w:val="cyan"/>
        </w:rPr>
        <w:t>full</w:t>
      </w:r>
      <w:r w:rsidRPr="00A94B36">
        <w:rPr>
          <w:rStyle w:val="StyleUnderline"/>
        </w:rPr>
        <w:t xml:space="preserve"> repertoire of mutated cancer </w:t>
      </w:r>
      <w:r w:rsidRPr="00696618">
        <w:rPr>
          <w:rStyle w:val="StyleUnderline"/>
          <w:highlight w:val="cyan"/>
        </w:rPr>
        <w:t>genes</w:t>
      </w:r>
      <w:r w:rsidRPr="00A94B36">
        <w:rPr>
          <w:rStyle w:val="StyleUnderline"/>
        </w:rPr>
        <w:t>,</w:t>
      </w:r>
      <w:r w:rsidRPr="00A94B36">
        <w:t xml:space="preserve"> </w:t>
      </w:r>
      <w:r w:rsidRPr="00A94B36">
        <w:rPr>
          <w:rStyle w:val="StyleUnderline"/>
        </w:rPr>
        <w:t>enabling us to determine how many and what combinations of mutated cancer genes are necessary to generate an individual cancer</w:t>
      </w:r>
      <w:r w:rsidRPr="00A94B36">
        <w:t xml:space="preserve">. Sequencing is evolving from a research tool to applications for cancer diagnostics. </w:t>
      </w:r>
      <w:r w:rsidRPr="00A94B36">
        <w:rPr>
          <w:rStyle w:val="StyleUnderline"/>
        </w:rPr>
        <w:t xml:space="preserve">Analyses of the cancer genome as well as the transcriptome and their applications into clinical trials in order to exploit the full clinical potential of information within the cancer genome are generating new predictors of drug responsiveness and prognosis, </w:t>
      </w:r>
      <w:r w:rsidRPr="00A94B36">
        <w:t xml:space="preserve">which will </w:t>
      </w:r>
      <w:r w:rsidRPr="00A94B36">
        <w:rPr>
          <w:rStyle w:val="StyleUnderline"/>
        </w:rPr>
        <w:t>enable personalized management of cancer</w:t>
      </w:r>
      <w:r w:rsidRPr="00A94B36">
        <w:t xml:space="preserve"> [</w:t>
      </w:r>
      <w:hyperlink r:id="rId27" w:anchor="ref36" w:history="1">
        <w:r w:rsidRPr="00A94B36">
          <w:rPr>
            <w:rStyle w:val="Hyperlink"/>
          </w:rPr>
          <w:t>36</w:t>
        </w:r>
      </w:hyperlink>
      <w:r w:rsidRPr="00A94B36">
        <w:t>].</w:t>
      </w:r>
    </w:p>
    <w:p w14:paraId="1453F057" w14:textId="77777777" w:rsidR="00C44789" w:rsidRPr="00A94B36" w:rsidRDefault="00C44789" w:rsidP="00C44789">
      <w:r w:rsidRPr="00A94B36">
        <w:t>Synthetic Bacteria for Personalized Eradication of Brain Cancer</w:t>
      </w:r>
    </w:p>
    <w:p w14:paraId="7337FD0A" w14:textId="77777777" w:rsidR="00C44789" w:rsidRPr="00A94B36" w:rsidRDefault="00C44789" w:rsidP="00C44789">
      <w:r w:rsidRPr="00696618">
        <w:rPr>
          <w:rStyle w:val="StyleUnderline"/>
          <w:highlight w:val="cyan"/>
        </w:rPr>
        <w:t>Bacteria</w:t>
      </w:r>
      <w:r w:rsidRPr="00A94B36">
        <w:rPr>
          <w:rStyle w:val="StyleUnderline"/>
        </w:rPr>
        <w:t xml:space="preserve"> can be synthetically </w:t>
      </w:r>
      <w:r w:rsidRPr="00696618">
        <w:rPr>
          <w:rStyle w:val="StyleUnderline"/>
          <w:highlight w:val="cyan"/>
        </w:rPr>
        <w:t>engineered</w:t>
      </w:r>
      <w:r w:rsidRPr="00A94B36">
        <w:rPr>
          <w:rStyle w:val="StyleUnderline"/>
        </w:rPr>
        <w:t xml:space="preserve"> to target, </w:t>
      </w:r>
      <w:proofErr w:type="gramStart"/>
      <w:r w:rsidRPr="00A94B36">
        <w:rPr>
          <w:rStyle w:val="StyleUnderline"/>
        </w:rPr>
        <w:t>invade</w:t>
      </w:r>
      <w:proofErr w:type="gramEnd"/>
      <w:r w:rsidRPr="00A94B36">
        <w:rPr>
          <w:rStyle w:val="StyleUnderline"/>
        </w:rPr>
        <w:t xml:space="preserve"> and </w:t>
      </w:r>
      <w:r w:rsidRPr="00696618">
        <w:rPr>
          <w:rStyle w:val="StyleUnderline"/>
          <w:highlight w:val="cyan"/>
        </w:rPr>
        <w:t xml:space="preserve">destroy </w:t>
      </w:r>
      <w:r w:rsidRPr="00A94B36">
        <w:rPr>
          <w:rStyle w:val="StyleUnderline"/>
        </w:rPr>
        <w:t xml:space="preserve">cancer cells selectively, or knock down a specific, </w:t>
      </w:r>
      <w:r w:rsidRPr="00696618">
        <w:rPr>
          <w:rStyle w:val="StyleUnderline"/>
          <w:highlight w:val="cyan"/>
        </w:rPr>
        <w:t>endogenous cancer</w:t>
      </w:r>
      <w:r w:rsidRPr="00A94B36">
        <w:rPr>
          <w:rStyle w:val="StyleUnderline"/>
        </w:rPr>
        <w:t xml:space="preserve">-related </w:t>
      </w:r>
      <w:r w:rsidRPr="00696618">
        <w:rPr>
          <w:rStyle w:val="StyleUnderline"/>
          <w:highlight w:val="cyan"/>
        </w:rPr>
        <w:t xml:space="preserve">network </w:t>
      </w:r>
      <w:r w:rsidRPr="00A94B36">
        <w:rPr>
          <w:rStyle w:val="StyleUnderline"/>
        </w:rPr>
        <w:t>of genes</w:t>
      </w:r>
      <w:r w:rsidRPr="00A94B36">
        <w:t xml:space="preserve">. An example of the potential application of this approach is </w:t>
      </w:r>
      <w:r w:rsidRPr="00D135AA">
        <w:rPr>
          <w:rStyle w:val="StyleUnderline"/>
        </w:rPr>
        <w:t>brain cancer</w:t>
      </w:r>
      <w:r w:rsidRPr="00A94B36">
        <w:t xml:space="preserve"> (glioblastoma multiforme), which is one of the most challenging cancers, and </w:t>
      </w:r>
      <w:r w:rsidRPr="00D135AA">
        <w:rPr>
          <w:rStyle w:val="StyleUnderline"/>
        </w:rPr>
        <w:t>efforts to cure it have failed</w:t>
      </w:r>
      <w:r w:rsidRPr="00A94B36">
        <w:t xml:space="preserve"> in over 100 years of history of modern neurosurgery. The </w:t>
      </w:r>
      <w:r w:rsidRPr="00D135AA">
        <w:rPr>
          <w:rStyle w:val="StyleUnderline"/>
        </w:rPr>
        <w:t>challenge is due to complete eradication required for cure as even a few residual cells multiply rapidly with recurrence of the tumor that kills the patient.</w:t>
      </w:r>
      <w:r w:rsidRPr="00A94B36">
        <w:t xml:space="preserve"> Response to conventional treatments such as surgical resection and chemotherapy varies according to the characteristics of individual tumors, but none are curative.</w:t>
      </w:r>
    </w:p>
    <w:p w14:paraId="45F354C1" w14:textId="77777777" w:rsidR="00C44789" w:rsidRDefault="00C44789" w:rsidP="00C44789">
      <w:pPr>
        <w:rPr>
          <w:rStyle w:val="StyleUnderline"/>
        </w:rPr>
      </w:pPr>
      <w:r w:rsidRPr="00A94B36">
        <w:t xml:space="preserve">One of the innovations is the use of </w:t>
      </w:r>
      <w:r w:rsidRPr="00D135AA">
        <w:rPr>
          <w:rStyle w:val="StyleUnderline"/>
        </w:rPr>
        <w:t>genetically modified bacteria to selectively destroy the tumor without invading the surrounding normal brain</w:t>
      </w:r>
      <w:r w:rsidRPr="00A94B36">
        <w:t xml:space="preserve"> [</w:t>
      </w:r>
      <w:hyperlink r:id="rId28" w:anchor="ref37" w:history="1">
        <w:r w:rsidRPr="00A94B36">
          <w:rPr>
            <w:rStyle w:val="Hyperlink"/>
          </w:rPr>
          <w:t>37</w:t>
        </w:r>
      </w:hyperlink>
      <w:r w:rsidRPr="00A94B36">
        <w:t xml:space="preserve">]. Genetic modification of bacteria is complicated as it requires selection of aggressive invasive species and extensive modifications, </w:t>
      </w:r>
      <w:proofErr w:type="gramStart"/>
      <w:r w:rsidRPr="00A94B36">
        <w:t>i.e.</w:t>
      </w:r>
      <w:proofErr w:type="gramEnd"/>
      <w:r w:rsidRPr="00A94B36">
        <w:t xml:space="preserve"> excision of harmful genes and insertion of genes for selective destruction of the tumor. </w:t>
      </w:r>
      <w:r w:rsidRPr="00D135AA">
        <w:rPr>
          <w:rStyle w:val="StyleUnderline"/>
        </w:rPr>
        <w:t xml:space="preserve">Synthetic </w:t>
      </w:r>
      <w:r w:rsidRPr="00696618">
        <w:rPr>
          <w:rStyle w:val="StyleUnderline"/>
          <w:highlight w:val="cyan"/>
        </w:rPr>
        <w:t>bacteria</w:t>
      </w:r>
      <w:r w:rsidRPr="00D135AA">
        <w:rPr>
          <w:rStyle w:val="StyleUnderline"/>
        </w:rPr>
        <w:t xml:space="preserve"> may be </w:t>
      </w:r>
      <w:r w:rsidRPr="00696618">
        <w:rPr>
          <w:rStyle w:val="StyleUnderline"/>
          <w:highlight w:val="cyan"/>
        </w:rPr>
        <w:t>easier to construct</w:t>
      </w:r>
      <w:r w:rsidRPr="00D135AA">
        <w:rPr>
          <w:rStyle w:val="StyleUnderline"/>
        </w:rPr>
        <w:t xml:space="preserve"> and designed according to the characteristics of an individual tumor and the required tasks with </w:t>
      </w:r>
      <w:r w:rsidRPr="00696618">
        <w:rPr>
          <w:rStyle w:val="StyleUnderline"/>
          <w:highlight w:val="cyan"/>
        </w:rPr>
        <w:t xml:space="preserve">better prospects </w:t>
      </w:r>
      <w:r w:rsidRPr="00D135AA">
        <w:rPr>
          <w:rStyle w:val="StyleUnderline"/>
        </w:rPr>
        <w:t xml:space="preserve">of </w:t>
      </w:r>
      <w:r w:rsidRPr="00696618">
        <w:rPr>
          <w:rStyle w:val="StyleUnderline"/>
          <w:highlight w:val="cyan"/>
        </w:rPr>
        <w:t>cure</w:t>
      </w:r>
      <w:r w:rsidRPr="00D135AA">
        <w:rPr>
          <w:rStyle w:val="StyleUnderline"/>
        </w:rPr>
        <w:t>.</w:t>
      </w:r>
    </w:p>
    <w:p w14:paraId="23074E26" w14:textId="77777777" w:rsidR="00C44789" w:rsidRDefault="00C44789" w:rsidP="00C44789">
      <w:pPr>
        <w:pStyle w:val="Heading4"/>
      </w:pPr>
      <w:r>
        <w:t xml:space="preserve">Contagious Cancer is a </w:t>
      </w:r>
      <w:r>
        <w:rPr>
          <w:u w:val="single"/>
        </w:rPr>
        <w:t>major and legitimate threat</w:t>
      </w:r>
      <w:r>
        <w:t xml:space="preserve"> AND causes </w:t>
      </w:r>
      <w:r>
        <w:rPr>
          <w:u w:val="single"/>
        </w:rPr>
        <w:t>extinction</w:t>
      </w:r>
      <w:r>
        <w:t>.</w:t>
      </w:r>
    </w:p>
    <w:p w14:paraId="6A4DE011" w14:textId="77777777" w:rsidR="00C44789" w:rsidRPr="00A10F89" w:rsidRDefault="00C44789" w:rsidP="00C44789">
      <w:r w:rsidRPr="00A10F89">
        <w:rPr>
          <w:rStyle w:val="Style13ptBold"/>
        </w:rPr>
        <w:t>Johnson 16</w:t>
      </w:r>
      <w:r>
        <w:t xml:space="preserve"> George Johnson 2-23-2016 “</w:t>
      </w:r>
      <w:r w:rsidRPr="00EB54BB">
        <w:t>Scientists Ponder the Prospect of Contagious Cancer</w:t>
      </w:r>
      <w:r>
        <w:t xml:space="preserve">” </w:t>
      </w:r>
      <w:hyperlink r:id="rId29"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1DA252B6" w14:textId="5AFF2FE7" w:rsidR="00C44789" w:rsidRDefault="00C44789" w:rsidP="00C44789">
      <w:pPr>
        <w:rPr>
          <w:sz w:val="16"/>
        </w:rPr>
      </w:pPr>
      <w:r w:rsidRPr="00A10F89">
        <w:rPr>
          <w:rStyle w:val="StyleUnderline"/>
        </w:rPr>
        <w:t>For all its peculiar horror, cancer comes with a saving grace</w:t>
      </w:r>
      <w:r w:rsidRPr="005D713A">
        <w:rPr>
          <w:sz w:val="16"/>
        </w:rPr>
        <w:t xml:space="preserve">. If nothing else can stop a tumor’s mad evolution, the </w:t>
      </w:r>
      <w:r w:rsidRPr="00A10F89">
        <w:rPr>
          <w:rStyle w:val="StyleUnderline"/>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696618">
        <w:rPr>
          <w:rStyle w:val="StyleUnderline"/>
          <w:highlight w:val="cyan"/>
        </w:rPr>
        <w:t xml:space="preserve">Imagine if </w:t>
      </w:r>
      <w:r w:rsidRPr="00A10F89">
        <w:rPr>
          <w:rStyle w:val="StyleUnderline"/>
        </w:rPr>
        <w:t xml:space="preserve">instead, </w:t>
      </w:r>
      <w:r w:rsidRPr="00696618">
        <w:rPr>
          <w:rStyle w:val="StyleUnderline"/>
          <w:highlight w:val="cyan"/>
        </w:rPr>
        <w:t xml:space="preserve">cancer </w:t>
      </w:r>
      <w:r w:rsidRPr="00A10F89">
        <w:rPr>
          <w:rStyle w:val="StyleUnderline"/>
        </w:rPr>
        <w:t xml:space="preserve">cells </w:t>
      </w:r>
      <w:r w:rsidRPr="00696618">
        <w:rPr>
          <w:rStyle w:val="StyleUnderline"/>
          <w:highlight w:val="cyan"/>
        </w:rPr>
        <w:t xml:space="preserve">had the </w:t>
      </w:r>
      <w:r w:rsidRPr="00696618">
        <w:rPr>
          <w:rStyle w:val="Emphasis"/>
          <w:highlight w:val="cyan"/>
        </w:rPr>
        <w:t>ability to press on to another body</w:t>
      </w:r>
      <w:r w:rsidRPr="005D713A">
        <w:rPr>
          <w:sz w:val="16"/>
        </w:rPr>
        <w:t xml:space="preserve">. </w:t>
      </w:r>
      <w:r w:rsidRPr="00A10F89">
        <w:rPr>
          <w:rStyle w:val="StyleUnderline"/>
        </w:rPr>
        <w:t xml:space="preserve">A cancer like that would have the </w:t>
      </w:r>
      <w:r w:rsidRPr="00696618">
        <w:rPr>
          <w:rStyle w:val="StyleUnderline"/>
          <w:highlight w:val="cyan"/>
        </w:rPr>
        <w:t>power to</w:t>
      </w:r>
      <w:r w:rsidRPr="00A10F89">
        <w:rPr>
          <w:rStyle w:val="StyleUnderline"/>
        </w:rPr>
        <w:t xml:space="preserve"> </w:t>
      </w:r>
      <w:r w:rsidRPr="00696618">
        <w:rPr>
          <w:rStyle w:val="Emphasis"/>
          <w:highlight w:val="cyan"/>
        </w:rPr>
        <w:t>metastasize</w:t>
      </w:r>
      <w:r w:rsidRPr="00696618">
        <w:rPr>
          <w:sz w:val="16"/>
          <w:highlight w:val="cyan"/>
        </w:rPr>
        <w:t xml:space="preserve"> </w:t>
      </w:r>
      <w:r w:rsidRPr="005D713A">
        <w:rPr>
          <w:sz w:val="16"/>
        </w:rPr>
        <w:t xml:space="preserve">not just from organ to organ, but </w:t>
      </w:r>
      <w:r w:rsidRPr="00696618">
        <w:rPr>
          <w:rStyle w:val="Emphasis"/>
          <w:highlight w:val="cyan"/>
        </w:rPr>
        <w:t>from person to person</w:t>
      </w:r>
      <w:r w:rsidRPr="00A10F89">
        <w:rPr>
          <w:rStyle w:val="StyleUnderline"/>
        </w:rPr>
        <w:t xml:space="preserve">, </w:t>
      </w:r>
      <w:r w:rsidRPr="00696618">
        <w:rPr>
          <w:rStyle w:val="StyleUnderline"/>
          <w:b/>
          <w:bCs/>
          <w:highlight w:val="cyan"/>
        </w:rPr>
        <w:t>evolving deadly new skills</w:t>
      </w:r>
      <w:r w:rsidRPr="00696618">
        <w:rPr>
          <w:rStyle w:val="StyleUnderline"/>
          <w:highlight w:val="cyan"/>
        </w:rPr>
        <w:t xml:space="preserve"> </w:t>
      </w:r>
      <w:r w:rsidRPr="00A10F89">
        <w:rPr>
          <w:rStyle w:val="StyleUnderline"/>
        </w:rPr>
        <w:t>along the way</w:t>
      </w:r>
      <w:r w:rsidRPr="005D713A">
        <w:rPr>
          <w:sz w:val="16"/>
        </w:rPr>
        <w:t xml:space="preserve">. While there is no sign of an imminent threat, several recent papers suggest that </w:t>
      </w:r>
      <w:r w:rsidRPr="00A10F89">
        <w:rPr>
          <w:rStyle w:val="StyleUnderline"/>
        </w:rPr>
        <w:t xml:space="preserve">the eventual emergence of a contagious human cancer is in the </w:t>
      </w:r>
      <w:r w:rsidRPr="00696618">
        <w:rPr>
          <w:rStyle w:val="StyleUnderline"/>
          <w:highlight w:val="cyan"/>
        </w:rPr>
        <w:t>realm of medical possibility</w:t>
      </w:r>
      <w:r w:rsidRPr="00696618">
        <w:rPr>
          <w:highlight w:val="cyan"/>
          <w:u w:val="single"/>
        </w:rPr>
        <w:t>.</w:t>
      </w:r>
      <w:r w:rsidRPr="005D713A">
        <w:rPr>
          <w:sz w:val="16"/>
        </w:rPr>
        <w:t xml:space="preserve"> </w:t>
      </w:r>
      <w:r w:rsidRPr="00A10F89">
        <w:rPr>
          <w:rStyle w:val="StyleUnderline"/>
        </w:rPr>
        <w:t xml:space="preserve">This would </w:t>
      </w:r>
      <w:r w:rsidRPr="00696618">
        <w:rPr>
          <w:rStyle w:val="StyleUnderline"/>
          <w:b/>
          <w:bCs/>
          <w:highlight w:val="cyan"/>
        </w:rPr>
        <w:t xml:space="preserve">not </w:t>
      </w:r>
      <w:r w:rsidRPr="00F014D3">
        <w:rPr>
          <w:rStyle w:val="StyleUnderline"/>
          <w:b/>
          <w:bCs/>
        </w:rPr>
        <w:t xml:space="preserve">be </w:t>
      </w:r>
      <w:r w:rsidRPr="00696618">
        <w:rPr>
          <w:rStyle w:val="StyleUnderline"/>
          <w:b/>
          <w:bCs/>
          <w:highlight w:val="cyan"/>
        </w:rPr>
        <w:t>a disease</w:t>
      </w:r>
      <w:r w:rsidRPr="005D713A">
        <w:rPr>
          <w:sz w:val="16"/>
        </w:rPr>
        <w:t xml:space="preserve">, </w:t>
      </w:r>
      <w:r w:rsidRPr="00A10F89">
        <w:rPr>
          <w:rStyle w:val="StyleUnderline"/>
        </w:rPr>
        <w:t>like cervical cancer</w:t>
      </w:r>
      <w:r w:rsidRPr="005D713A">
        <w:rPr>
          <w:sz w:val="16"/>
        </w:rPr>
        <w:t xml:space="preserve">, that is set off by the spread of viruses, </w:t>
      </w:r>
      <w:r w:rsidRPr="00696618">
        <w:rPr>
          <w:rStyle w:val="StyleUnderline"/>
          <w:highlight w:val="cyan"/>
        </w:rPr>
        <w:t>but</w:t>
      </w:r>
      <w:r w:rsidRPr="00696618">
        <w:rPr>
          <w:sz w:val="16"/>
          <w:highlight w:val="cyan"/>
        </w:rPr>
        <w:t xml:space="preserve"> </w:t>
      </w:r>
      <w:r w:rsidRPr="005D713A">
        <w:rPr>
          <w:sz w:val="16"/>
        </w:rPr>
        <w:t xml:space="preserve">rather </w:t>
      </w:r>
      <w:r w:rsidRPr="00A10F89">
        <w:rPr>
          <w:rStyle w:val="StyleUnderline"/>
        </w:rPr>
        <w:t xml:space="preserve">one in which </w:t>
      </w:r>
      <w:r w:rsidRPr="00696618">
        <w:rPr>
          <w:rStyle w:val="Emphasis"/>
          <w:highlight w:val="cyan"/>
          <w:bdr w:val="single" w:sz="4" w:space="0" w:color="auto"/>
        </w:rPr>
        <w:t>cancer cells actually travel</w:t>
      </w:r>
      <w:r w:rsidRPr="00696618">
        <w:rPr>
          <w:rStyle w:val="Emphasis"/>
          <w:highlight w:val="cyan"/>
        </w:rPr>
        <w:t xml:space="preserve"> </w:t>
      </w:r>
      <w:r w:rsidRPr="00A10F89">
        <w:rPr>
          <w:rStyle w:val="Emphasis"/>
        </w:rPr>
        <w:t>from one person to another</w:t>
      </w:r>
      <w:r w:rsidRPr="00A10F89">
        <w:rPr>
          <w:rStyle w:val="StyleUnderline"/>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rPr>
        <w:t>Normally a cancer evolves in a single body over the course of years or decades</w:t>
      </w:r>
      <w:r w:rsidRPr="005D713A">
        <w:rPr>
          <w:sz w:val="16"/>
        </w:rPr>
        <w:t xml:space="preserve">, </w:t>
      </w:r>
      <w:r w:rsidRPr="00A10F89">
        <w:rPr>
          <w:rStyle w:val="StyleUnderline"/>
        </w:rPr>
        <w:t>accumulating the mutations that drive it to power</w:t>
      </w:r>
      <w:r w:rsidRPr="005D713A">
        <w:rPr>
          <w:sz w:val="16"/>
        </w:rPr>
        <w:t xml:space="preserve">. </w:t>
      </w:r>
      <w:r w:rsidRPr="00A10F89">
        <w:rPr>
          <w:rStyle w:val="StyleUnderline"/>
        </w:rPr>
        <w:t xml:space="preserve">But to have </w:t>
      </w:r>
      <w:r w:rsidRPr="00A10F89">
        <w:rPr>
          <w:rStyle w:val="Emphasis"/>
        </w:rPr>
        <w:t>survived for millenniums</w:t>
      </w:r>
      <w:r w:rsidRPr="005D713A">
        <w:rPr>
          <w:sz w:val="16"/>
        </w:rPr>
        <w:t xml:space="preserve">, researchers have proposed, canine </w:t>
      </w:r>
      <w:r w:rsidRPr="00A10F89">
        <w:rPr>
          <w:rStyle w:val="StyleUnderline"/>
        </w:rPr>
        <w:t>cancer cells may have developed mechanisms</w:t>
      </w:r>
      <w:r w:rsidRPr="005D713A">
        <w:rPr>
          <w:sz w:val="16"/>
        </w:rPr>
        <w:t xml:space="preserve"> — like those in healthy cells — </w:t>
      </w:r>
      <w:r w:rsidRPr="00A10F89">
        <w:rPr>
          <w:rStyle w:val="StyleUnderline"/>
        </w:rPr>
        <w:t>to repair and stabilize their own malignant genomes</w:t>
      </w:r>
      <w:r w:rsidRPr="005D713A">
        <w:rPr>
          <w:sz w:val="16"/>
        </w:rPr>
        <w:t xml:space="preserve">. Early on, </w:t>
      </w:r>
      <w:r w:rsidRPr="00696618">
        <w:rPr>
          <w:rStyle w:val="StyleUnderline"/>
          <w:highlight w:val="cyan"/>
        </w:rPr>
        <w:t>cancer cells</w:t>
      </w:r>
      <w:r w:rsidRPr="00696618">
        <w:rPr>
          <w:sz w:val="16"/>
          <w:highlight w:val="cyan"/>
        </w:rPr>
        <w:t xml:space="preserve"> </w:t>
      </w:r>
      <w:r w:rsidRPr="005D713A">
        <w:rPr>
          <w:sz w:val="16"/>
        </w:rPr>
        <w:t xml:space="preserve">typically </w:t>
      </w:r>
      <w:r w:rsidRPr="00A10F89">
        <w:rPr>
          <w:rStyle w:val="StyleUnderline"/>
        </w:rPr>
        <w:t xml:space="preserve">flourish by </w:t>
      </w:r>
      <w:r w:rsidRPr="00696618">
        <w:rPr>
          <w:rStyle w:val="StyleUnderline"/>
          <w:b/>
          <w:bCs/>
          <w:highlight w:val="cyan"/>
        </w:rPr>
        <w:t>disabling DNA repair</w:t>
      </w:r>
      <w:r w:rsidRPr="00696618">
        <w:rPr>
          <w:rStyle w:val="StyleUnderline"/>
          <w:highlight w:val="cyan"/>
        </w:rPr>
        <w:t xml:space="preserve"> and ramping up </w:t>
      </w:r>
      <w:r w:rsidRPr="00A10F89">
        <w:rPr>
          <w:rStyle w:val="StyleUnderline"/>
        </w:rPr>
        <w:t xml:space="preserve">the </w:t>
      </w:r>
      <w:r w:rsidRPr="00696618">
        <w:rPr>
          <w:rStyle w:val="StyleUnderline"/>
          <w:b/>
          <w:bCs/>
          <w:highlight w:val="cyan"/>
        </w:rPr>
        <w:t>mutational frenzy</w:t>
      </w:r>
      <w:r w:rsidRPr="005D713A">
        <w:rPr>
          <w:sz w:val="16"/>
        </w:rPr>
        <w:t xml:space="preserve">. Somewhere along the way, the age-old canine </w:t>
      </w:r>
      <w:r w:rsidRPr="00A10F89">
        <w:rPr>
          <w:rStyle w:val="StyleUnderline"/>
        </w:rPr>
        <w:t xml:space="preserve">cells may have reinvented the device to </w:t>
      </w:r>
      <w:r w:rsidRPr="00696618">
        <w:rPr>
          <w:rStyle w:val="Emphasis"/>
          <w:highlight w:val="cya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rPr>
        <w:t xml:space="preserve">contagious cancer </w:t>
      </w:r>
      <w:r w:rsidRPr="005D713A">
        <w:rPr>
          <w:rStyle w:val="StyleUnderline"/>
          <w:b/>
          <w:bCs/>
        </w:rPr>
        <w:t>was discovered in</w:t>
      </w:r>
      <w:r w:rsidRPr="005D713A">
        <w:rPr>
          <w:sz w:val="16"/>
        </w:rPr>
        <w:t xml:space="preserve"> the mid-1990s in </w:t>
      </w:r>
      <w:r w:rsidRPr="005D713A">
        <w:rPr>
          <w:rStyle w:val="StyleUnderline"/>
          <w:b/>
          <w:bCs/>
        </w:rPr>
        <w:t>Tasmanian devils</w:t>
      </w:r>
      <w:r w:rsidRPr="005D713A">
        <w:rPr>
          <w:sz w:val="16"/>
        </w:rPr>
        <w:t xml:space="preserve">, which spread malignant cells as they try to tear off one another’s faces. Though it may be hard to sympathize, </w:t>
      </w:r>
      <w:r w:rsidRPr="00A10F89">
        <w:rPr>
          <w:rStyle w:val="StyleUnderline"/>
        </w:rPr>
        <w:t>devil facial</w:t>
      </w:r>
      <w:r w:rsidRPr="005D713A">
        <w:rPr>
          <w:sz w:val="16"/>
        </w:rPr>
        <w:t xml:space="preserve"> </w:t>
      </w:r>
      <w:r w:rsidRPr="00A10F89">
        <w:rPr>
          <w:rStyle w:val="StyleUnderline"/>
        </w:rPr>
        <w:t xml:space="preserve">tumor disease </w:t>
      </w:r>
      <w:r w:rsidRPr="00696618">
        <w:rPr>
          <w:rStyle w:val="StyleUnderline"/>
          <w:highlight w:val="cyan"/>
        </w:rPr>
        <w:t xml:space="preserve">threatens </w:t>
      </w:r>
      <w:r w:rsidRPr="00A10F89">
        <w:rPr>
          <w:rStyle w:val="StyleUnderline"/>
        </w:rPr>
        <w:t xml:space="preserve">the creatures with </w:t>
      </w:r>
      <w:r w:rsidRPr="00696618">
        <w:rPr>
          <w:rStyle w:val="Emphasis"/>
          <w:highlight w:val="cya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rPr>
        <w:t>scientists</w:t>
      </w:r>
      <w:r w:rsidRPr="005D713A">
        <w:rPr>
          <w:sz w:val="16"/>
        </w:rPr>
        <w:t xml:space="preserve"> also </w:t>
      </w:r>
      <w:r w:rsidRPr="00A10F89">
        <w:rPr>
          <w:rStyle w:val="StyleUnderline"/>
        </w:rPr>
        <w:t>proposed a more disturbing explanation</w:t>
      </w:r>
      <w:r w:rsidRPr="005D713A">
        <w:rPr>
          <w:sz w:val="16"/>
        </w:rPr>
        <w:t xml:space="preserve">: that the emergence of </w:t>
      </w:r>
      <w:r w:rsidRPr="00696618">
        <w:rPr>
          <w:rStyle w:val="Emphasis"/>
          <w:highlight w:val="cyan"/>
        </w:rPr>
        <w:t>contagious cancer</w:t>
      </w:r>
      <w:r w:rsidRPr="00696618">
        <w:rPr>
          <w:sz w:val="16"/>
          <w:highlight w:val="cyan"/>
        </w:rPr>
        <w:t xml:space="preserve"> </w:t>
      </w:r>
      <w:r w:rsidRPr="00A10F89">
        <w:rPr>
          <w:rStyle w:val="StyleUnderline"/>
        </w:rPr>
        <w:t>may not be so rare after all</w:t>
      </w:r>
      <w:r w:rsidRPr="005D713A">
        <w:rPr>
          <w:sz w:val="16"/>
        </w:rPr>
        <w:t>. “</w:t>
      </w:r>
      <w:r w:rsidRPr="00A10F89">
        <w:rPr>
          <w:rStyle w:val="StyleUnderline"/>
        </w:rPr>
        <w:t>The possibility</w:t>
      </w:r>
      <w:r w:rsidRPr="005D713A">
        <w:rPr>
          <w:sz w:val="16"/>
        </w:rPr>
        <w:t>,” they wrote, “</w:t>
      </w:r>
      <w:r w:rsidRPr="00A10F89">
        <w:rPr>
          <w:rStyle w:val="StyleUnderline"/>
        </w:rPr>
        <w:t xml:space="preserve">warrants further investigation of the risk that </w:t>
      </w:r>
      <w:r w:rsidRPr="00A10F89">
        <w:rPr>
          <w:rStyle w:val="Emphasis"/>
        </w:rPr>
        <w:t xml:space="preserve">such diseases </w:t>
      </w:r>
      <w:r w:rsidRPr="00696618">
        <w:rPr>
          <w:rStyle w:val="Emphasis"/>
          <w:highlight w:val="cyan"/>
        </w:rPr>
        <w:t>could arise in humans</w:t>
      </w:r>
      <w:r w:rsidRPr="005D713A">
        <w:rPr>
          <w:sz w:val="16"/>
        </w:rPr>
        <w:t xml:space="preserve">.” </w:t>
      </w:r>
      <w:r w:rsidRPr="00A10F89">
        <w:rPr>
          <w:rStyle w:val="StyleUnderline"/>
        </w:rPr>
        <w:t>Cancer has</w:t>
      </w:r>
      <w:r w:rsidRPr="005D713A">
        <w:rPr>
          <w:sz w:val="16"/>
        </w:rPr>
        <w:t xml:space="preserve"> probably </w:t>
      </w:r>
      <w:r w:rsidRPr="00A10F89">
        <w:rPr>
          <w:rStyle w:val="StyleUnderline"/>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46B280F8" w14:textId="77777777" w:rsidR="000A2D2D" w:rsidRDefault="000A2D2D" w:rsidP="000A2D2D">
      <w:pPr>
        <w:pStyle w:val="Heading4"/>
      </w:pPr>
      <w:r>
        <w:t>Nanotech solves every existential threat</w:t>
      </w:r>
    </w:p>
    <w:p w14:paraId="490A9145" w14:textId="77777777" w:rsidR="000A2D2D" w:rsidRPr="00717977" w:rsidRDefault="000A2D2D" w:rsidP="000A2D2D">
      <w:r>
        <w:rPr>
          <w:b/>
          <w:bCs/>
          <w:color w:val="000000"/>
          <w:sz w:val="26"/>
          <w:szCs w:val="26"/>
        </w:rPr>
        <w:t>Miller 17,</w:t>
      </w:r>
      <w:r>
        <w:rPr>
          <w:color w:val="000000"/>
          <w:sz w:val="22"/>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3573E27A" w14:textId="77777777" w:rsidR="000A2D2D" w:rsidRPr="00717977" w:rsidRDefault="000A2D2D" w:rsidP="000A2D2D">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9F406B">
        <w:rPr>
          <w:rStyle w:val="StyleUnderline"/>
          <w:highlight w:val="cyan"/>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Every disease is made</w:t>
      </w:r>
      <w:r w:rsidRPr="009F406B">
        <w:rPr>
          <w:rStyle w:val="StyleUnderline"/>
        </w:rPr>
        <w:t xml:space="preserve"> out </w:t>
      </w:r>
      <w:r w:rsidRPr="009F406B">
        <w:rPr>
          <w:rStyle w:val="StyleUnderline"/>
          <w:highlight w:val="cyan"/>
        </w:rPr>
        <w:t>of</w:t>
      </w:r>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nano-filtration 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4B8ADC22" w14:textId="0FE03539" w:rsidR="000A2D2D" w:rsidRPr="00174C0D" w:rsidRDefault="000A2D2D" w:rsidP="000A2D2D">
      <w:pPr>
        <w:rPr>
          <w:sz w:val="16"/>
          <w:szCs w:val="24"/>
        </w:rPr>
      </w:pPr>
    </w:p>
    <w:sectPr w:rsidR="000A2D2D" w:rsidRPr="00174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E529D"/>
    <w:rsid w:val="000139A3"/>
    <w:rsid w:val="0002181F"/>
    <w:rsid w:val="00090B39"/>
    <w:rsid w:val="000A2D2D"/>
    <w:rsid w:val="00100833"/>
    <w:rsid w:val="00104529"/>
    <w:rsid w:val="00105942"/>
    <w:rsid w:val="00107396"/>
    <w:rsid w:val="00144A4C"/>
    <w:rsid w:val="00174C0D"/>
    <w:rsid w:val="00176AB0"/>
    <w:rsid w:val="00177B7D"/>
    <w:rsid w:val="0018322D"/>
    <w:rsid w:val="001B5776"/>
    <w:rsid w:val="001E527A"/>
    <w:rsid w:val="001F78CE"/>
    <w:rsid w:val="002216B0"/>
    <w:rsid w:val="00251FC7"/>
    <w:rsid w:val="002855A7"/>
    <w:rsid w:val="0029148A"/>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131C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4D7"/>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789"/>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73B52"/>
    <w:rsid w:val="00DA1C92"/>
    <w:rsid w:val="00DA25D4"/>
    <w:rsid w:val="00DA6538"/>
    <w:rsid w:val="00DE1E98"/>
    <w:rsid w:val="00E15E75"/>
    <w:rsid w:val="00E5262C"/>
    <w:rsid w:val="00EC7DC4"/>
    <w:rsid w:val="00ED30CF"/>
    <w:rsid w:val="00EE529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A5F6A"/>
  <w15:chartTrackingRefBased/>
  <w15:docId w15:val="{A146CC59-2999-4D8B-B64D-2D6A42BD2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529D"/>
    <w:rPr>
      <w:rFonts w:ascii="Calibri" w:hAnsi="Calibri" w:cs="Calibri"/>
      <w:sz w:val="24"/>
    </w:rPr>
  </w:style>
  <w:style w:type="paragraph" w:styleId="Heading1">
    <w:name w:val="heading 1"/>
    <w:aliases w:val="Pocket"/>
    <w:basedOn w:val="Normal"/>
    <w:next w:val="Normal"/>
    <w:link w:val="Heading1Char"/>
    <w:qFormat/>
    <w:rsid w:val="00EE52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52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52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EE52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52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29D"/>
  </w:style>
  <w:style w:type="character" w:customStyle="1" w:styleId="Heading1Char">
    <w:name w:val="Heading 1 Char"/>
    <w:aliases w:val="Pocket Char"/>
    <w:basedOn w:val="DefaultParagraphFont"/>
    <w:link w:val="Heading1"/>
    <w:rsid w:val="00EE52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52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529D"/>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EE529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E529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E529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8."/>
    <w:basedOn w:val="DefaultParagraphFont"/>
    <w:uiPriority w:val="6"/>
    <w:qFormat/>
    <w:rsid w:val="00EE529D"/>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C"/>
    <w:basedOn w:val="DefaultParagraphFont"/>
    <w:link w:val="NoSpacing"/>
    <w:uiPriority w:val="99"/>
    <w:unhideWhenUsed/>
    <w:rsid w:val="00EE529D"/>
    <w:rPr>
      <w:color w:val="auto"/>
      <w:u w:val="none"/>
    </w:rPr>
  </w:style>
  <w:style w:type="character" w:styleId="FollowedHyperlink">
    <w:name w:val="FollowedHyperlink"/>
    <w:basedOn w:val="DefaultParagraphFont"/>
    <w:uiPriority w:val="99"/>
    <w:semiHidden/>
    <w:unhideWhenUsed/>
    <w:rsid w:val="00EE529D"/>
    <w:rPr>
      <w:color w:val="auto"/>
      <w:u w:val="none"/>
    </w:rPr>
  </w:style>
  <w:style w:type="paragraph" w:customStyle="1" w:styleId="textbold">
    <w:name w:val="text bold"/>
    <w:link w:val="Emphasis"/>
    <w:autoRedefine/>
    <w:uiPriority w:val="7"/>
    <w:qFormat/>
    <w:rsid w:val="00EE529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4"/>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EE52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131C0"/>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DE1E98"/>
    <w:pPr>
      <w:ind w:left="720"/>
      <w:contextualSpacing/>
    </w:pPr>
  </w:style>
  <w:style w:type="paragraph" w:customStyle="1" w:styleId="Emphasize">
    <w:name w:val="Emphasize"/>
    <w:basedOn w:val="Normal"/>
    <w:uiPriority w:val="7"/>
    <w:qFormat/>
    <w:rsid w:val="00DE1E9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semiHidden/>
    <w:unhideWhenUsed/>
    <w:rsid w:val="00DE1E98"/>
    <w:pPr>
      <w:spacing w:before="100" w:beforeAutospacing="1" w:after="100" w:afterAutospacing="1"/>
    </w:pPr>
    <w:rPr>
      <w:rFonts w:ascii="Times New Roman" w:eastAsia="Times New Roman" w:hAnsi="Times New Roman" w:cs="Times New Roman"/>
      <w:szCs w:val="24"/>
    </w:rPr>
  </w:style>
  <w:style w:type="character" w:customStyle="1" w:styleId="apple-converted-space">
    <w:name w:val="apple-converted-space"/>
    <w:basedOn w:val="DefaultParagraphFont"/>
    <w:rsid w:val="00DE1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hyperlink" Target="https://www.investors.com/politics/editorials/global-warming-computer-models-co2-emissions/" TargetMode="External"/><Relationship Id="rId26" Type="http://schemas.openxmlformats.org/officeDocument/2006/relationships/hyperlink" Target="https://www.ncbi.nlm.nih.gov/pmc/articles/PMC5586729/" TargetMode="External"/><Relationship Id="rId3" Type="http://schemas.openxmlformats.org/officeDocument/2006/relationships/styles" Target="styles.xml"/><Relationship Id="rId21" Type="http://schemas.openxmlformats.org/officeDocument/2006/relationships/hyperlink" Target="https://www.wri.org/insights/forests-absorb-twice-much-carbon-they-emit-each-year" TargetMode="Externa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hyperlink" Target="https://www.wsj.com/articles/ignore-the-fake-climate-debate-11579795816" TargetMode="External"/><Relationship Id="rId25" Type="http://schemas.openxmlformats.org/officeDocument/2006/relationships/hyperlink" Target="http://www.futuredirections.org.au/workshop-papers/537-international-conflict-triggers-and-potential-conflict-points-resulting-from-food-and-water-insecurity.html%5d%20//Elmer" TargetMode="Externa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hyperlink" Target="http://www.spectator.co.uk/2013/10/carry-on-warming/)" TargetMode="External"/><Relationship Id="rId29" Type="http://schemas.openxmlformats.org/officeDocument/2006/relationships/hyperlink" Target="https://www.nytimes.com/2016/02/23/science/scientists-ponder-the-prospect-of-contagious-cancer.html?mcubz=0"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s://www.cfr.org/blog/big-bangs-red-herrings-and-dilemmas-space-security"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23" Type="http://schemas.openxmlformats.org/officeDocument/2006/relationships/hyperlink" Target="https://www.thecipherbrief.com/article/5-reasons-%E2%80%9Cspace-war%E2%80%9D-isn%E2%80%99t-scary-it-sounds" TargetMode="External"/><Relationship Id="rId28" Type="http://schemas.openxmlformats.org/officeDocument/2006/relationships/hyperlink" Target="https://www.karger.com/Article/Fulltext/341794" TargetMode="External"/><Relationship Id="rId10" Type="http://schemas.openxmlformats.org/officeDocument/2006/relationships/hyperlink" Target="https://hbr.org/2011/06/what-the-west-doesnt-get-about-china" TargetMode="External"/><Relationship Id="rId19" Type="http://schemas.openxmlformats.org/officeDocument/2006/relationships/hyperlink" Target="http://www.forbes.com/sites/peterferrara/2014/02/24/the-period-of-no-global-warming-will-soon-be-longer-than-the-period-of-actual-global-warmi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 Id="rId22" Type="http://schemas.openxmlformats.org/officeDocument/2006/relationships/hyperlink" Target="https://www.researchgate.net/publication/334422193_The_Cyber-ASAT_On_the_Impact_of_Cyber_Weapons_in_Outer_Space%20accessed%2012/10/21" TargetMode="External"/><Relationship Id="rId27" Type="http://schemas.openxmlformats.org/officeDocument/2006/relationships/hyperlink" Target="https://www.karger.com/Article/Fulltext/341794"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21329</Words>
  <Characters>121576</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2021-12-19T22:28:00Z</dcterms:created>
  <dcterms:modified xsi:type="dcterms:W3CDTF">2021-12-19T23:45:00Z</dcterms:modified>
</cp:coreProperties>
</file>