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F8C48" w14:textId="595DE9C3" w:rsidR="00A95652" w:rsidRDefault="00D12C62" w:rsidP="00D12C62">
      <w:pPr>
        <w:pStyle w:val="Heading2"/>
      </w:pPr>
      <w:r>
        <w:t>1NC</w:t>
      </w:r>
    </w:p>
    <w:p w14:paraId="568B1BF3" w14:textId="54934A8C" w:rsidR="00AA151C" w:rsidRDefault="00AA151C" w:rsidP="009B0FF2">
      <w:pPr>
        <w:pStyle w:val="Heading3"/>
      </w:pPr>
      <w:r>
        <w:t>1NC – OFF</w:t>
      </w:r>
    </w:p>
    <w:p w14:paraId="6FFF7C83" w14:textId="77777777" w:rsidR="00AA151C" w:rsidRDefault="00AA151C" w:rsidP="00AA151C">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37588ED9" w14:textId="77777777" w:rsidR="00AA151C" w:rsidRPr="00D92843" w:rsidRDefault="00AA151C" w:rsidP="00AA151C">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5B6CEBFA" w14:textId="77777777" w:rsidR="00AA151C" w:rsidRDefault="00AA151C" w:rsidP="00AA151C">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CA5CB28" w14:textId="77777777" w:rsidR="00AA151C" w:rsidRPr="003915B7" w:rsidRDefault="00AA151C" w:rsidP="00AA151C">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7F6FA89A" w14:textId="77777777" w:rsidR="00AA151C" w:rsidRDefault="00AA151C" w:rsidP="00AA151C">
      <w:pPr>
        <w:pStyle w:val="Heading4"/>
      </w:pPr>
      <w:r>
        <w:t xml:space="preserve">3] </w:t>
      </w:r>
      <w:r>
        <w:rPr>
          <w:u w:val="single"/>
        </w:rPr>
        <w:t>Standards</w:t>
      </w:r>
      <w:r>
        <w:t xml:space="preserve"> – </w:t>
      </w:r>
    </w:p>
    <w:p w14:paraId="79A40B83" w14:textId="77777777" w:rsidR="00AA151C" w:rsidRPr="003915B7" w:rsidRDefault="00AA151C" w:rsidP="00AA151C">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255A8C44" w14:textId="77777777" w:rsidR="00AA151C" w:rsidRDefault="00AA151C" w:rsidP="00AA151C">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1DC3C0EE" w14:textId="77777777" w:rsidR="00AA151C" w:rsidRPr="003915B7" w:rsidRDefault="00AA151C" w:rsidP="00AA151C">
      <w:pPr>
        <w:pStyle w:val="Heading4"/>
      </w:pPr>
      <w:r>
        <w:t xml:space="preserve">4] </w:t>
      </w:r>
      <w:r>
        <w:rPr>
          <w:u w:val="single"/>
        </w:rPr>
        <w:t>TVA</w:t>
      </w:r>
      <w:r>
        <w:t xml:space="preserve"> – just defend that space appropriation is bad.</w:t>
      </w:r>
    </w:p>
    <w:p w14:paraId="79CD3516" w14:textId="77777777" w:rsidR="00AA151C" w:rsidRDefault="00AA151C" w:rsidP="00AA151C">
      <w:pPr>
        <w:pStyle w:val="Heading4"/>
      </w:pPr>
      <w:r>
        <w:t xml:space="preserve">a] Topicality is </w:t>
      </w:r>
      <w:r>
        <w:rPr>
          <w:u w:val="single"/>
        </w:rPr>
        <w:t>Drop the Debater</w:t>
      </w:r>
      <w:r>
        <w:t xml:space="preserve"> – it’s a fundamental baseline for debate-ability.</w:t>
      </w:r>
    </w:p>
    <w:p w14:paraId="507A89E6" w14:textId="77777777" w:rsidR="00AA151C" w:rsidRDefault="00AA151C" w:rsidP="00AA151C">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19FBF9E" w14:textId="5E81FFD0" w:rsidR="00AA151C" w:rsidRPr="00AA151C" w:rsidRDefault="00AA151C" w:rsidP="00AA151C">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7F04263" w14:textId="05778DE4" w:rsidR="009B0FF2" w:rsidRDefault="009B0FF2" w:rsidP="009B0FF2">
      <w:pPr>
        <w:pStyle w:val="Heading3"/>
      </w:pPr>
      <w:r>
        <w:t>1NC – OFF</w:t>
      </w:r>
    </w:p>
    <w:p w14:paraId="7C0272D4" w14:textId="77777777" w:rsidR="009B0FF2" w:rsidRDefault="009B0FF2" w:rsidP="009B0FF2">
      <w:pPr>
        <w:pStyle w:val="Heading4"/>
      </w:pPr>
      <w:r>
        <w:t xml:space="preserve">Counterplan text: The Committee on the Peaceful use of Outer Space ought to </w:t>
      </w:r>
    </w:p>
    <w:p w14:paraId="04FC2242" w14:textId="77777777" w:rsidR="009B0FF2" w:rsidRDefault="009B0FF2" w:rsidP="009B0FF2">
      <w:pPr>
        <w:pStyle w:val="Heading4"/>
        <w:numPr>
          <w:ilvl w:val="0"/>
          <w:numId w:val="13"/>
        </w:numPr>
        <w:tabs>
          <w:tab w:val="num" w:pos="360"/>
        </w:tabs>
        <w:ind w:left="0" w:firstLine="0"/>
      </w:pPr>
      <w:r>
        <w:t xml:space="preserve">establish an application system for property rights on celestial bodies. Applications and approval of property rights should be granted upon the condition of </w:t>
      </w:r>
    </w:p>
    <w:p w14:paraId="57BAFF8A" w14:textId="77777777" w:rsidR="009B0FF2" w:rsidRDefault="009B0FF2" w:rsidP="009B0FF2">
      <w:pPr>
        <w:pStyle w:val="Heading4"/>
        <w:numPr>
          <w:ilvl w:val="0"/>
          <w:numId w:val="13"/>
        </w:numPr>
        <w:tabs>
          <w:tab w:val="num" w:pos="360"/>
        </w:tabs>
        <w:ind w:left="0" w:firstLine="0"/>
      </w:pPr>
      <w:r>
        <w:t xml:space="preserve">open disclosure of data gathered in the exploration of a celestial body </w:t>
      </w:r>
    </w:p>
    <w:p w14:paraId="3BEA2880" w14:textId="77777777" w:rsidR="009B0FF2" w:rsidRDefault="009B0FF2" w:rsidP="009B0FF2">
      <w:pPr>
        <w:pStyle w:val="Heading4"/>
        <w:numPr>
          <w:ilvl w:val="0"/>
          <w:numId w:val="13"/>
        </w:numPr>
        <w:tabs>
          <w:tab w:val="num" w:pos="360"/>
        </w:tabs>
        <w:ind w:left="0" w:firstLine="0"/>
      </w:pPr>
      <w:r>
        <w:t>Applications must be publicly announced</w:t>
      </w:r>
    </w:p>
    <w:p w14:paraId="21208866" w14:textId="77777777" w:rsidR="009B0FF2" w:rsidRDefault="009B0FF2" w:rsidP="009B0FF2">
      <w:pPr>
        <w:pStyle w:val="Heading4"/>
        <w:numPr>
          <w:ilvl w:val="0"/>
          <w:numId w:val="13"/>
        </w:numPr>
        <w:tabs>
          <w:tab w:val="num" w:pos="360"/>
        </w:tabs>
        <w:ind w:left="0" w:firstLine="0"/>
      </w:pPr>
      <w:r>
        <w:t>Property Rights will be made tradeable between private entities</w:t>
      </w:r>
    </w:p>
    <w:p w14:paraId="781D78FC" w14:textId="77777777" w:rsidR="009B0FF2" w:rsidRDefault="009B0FF2" w:rsidP="009B0FF2">
      <w:pPr>
        <w:pStyle w:val="Heading4"/>
        <w:numPr>
          <w:ilvl w:val="0"/>
          <w:numId w:val="13"/>
        </w:numPr>
        <w:tabs>
          <w:tab w:val="num" w:pos="360"/>
        </w:tabs>
        <w:ind w:left="0" w:firstLine="0"/>
      </w:pPr>
      <w:r>
        <w:t>Property Rights will be set to expire on the conclusion of a successful extraction mission</w:t>
      </w:r>
    </w:p>
    <w:p w14:paraId="1DB743C6" w14:textId="77777777" w:rsidR="009B0FF2" w:rsidRDefault="009B0FF2" w:rsidP="009B0FF2">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1AAFCFE2" w14:textId="77777777" w:rsidR="009B0FF2" w:rsidRPr="007B3A7D" w:rsidRDefault="009B0FF2" w:rsidP="009B0FF2">
      <w:pPr>
        <w:pStyle w:val="Heading4"/>
        <w:numPr>
          <w:ilvl w:val="0"/>
          <w:numId w:val="13"/>
        </w:numPr>
      </w:pPr>
      <w:r>
        <w:t>Ban the militarization of outer space</w:t>
      </w:r>
    </w:p>
    <w:p w14:paraId="65C6D97B" w14:textId="77777777" w:rsidR="009B0FF2" w:rsidRDefault="009B0FF2" w:rsidP="009B0FF2">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18922F5C" w14:textId="77777777" w:rsidR="009B0FF2" w:rsidRPr="00873810" w:rsidRDefault="009B0FF2" w:rsidP="009B0FF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7" w:history="1">
        <w:r w:rsidRPr="006723E0">
          <w:rPr>
            <w:rStyle w:val="Hyperlink"/>
          </w:rPr>
          <w:t>https://www.sciencedirect.com/science/article/pii/S0265964621000515 accessed 12/12/21</w:t>
        </w:r>
      </w:hyperlink>
      <w:r>
        <w:t>] Adam</w:t>
      </w:r>
    </w:p>
    <w:p w14:paraId="3B2F9093" w14:textId="77777777" w:rsidR="009B0FF2" w:rsidRPr="00826990" w:rsidRDefault="009B0FF2" w:rsidP="009B0FF2">
      <w:r w:rsidRPr="00826990">
        <w:t>4. The data-</w:t>
      </w:r>
      <w:proofErr w:type="spellStart"/>
      <w:r w:rsidRPr="00826990">
        <w:t>centred</w:t>
      </w:r>
      <w:proofErr w:type="spellEnd"/>
      <w:r w:rsidRPr="00826990">
        <w:t xml:space="preserve"> approach to space mining regulation</w:t>
      </w:r>
    </w:p>
    <w:p w14:paraId="2ACA1B10" w14:textId="77777777" w:rsidR="009B0FF2" w:rsidRPr="00826990" w:rsidRDefault="009B0FF2" w:rsidP="009B0FF2">
      <w:r w:rsidRPr="00826990">
        <w:t>4.1. Core description of the regulatory regime and mining rights acquisition process</w:t>
      </w:r>
    </w:p>
    <w:p w14:paraId="267D0F7A" w14:textId="77777777" w:rsidR="009B0FF2" w:rsidRPr="00B60AC4" w:rsidRDefault="009B0FF2" w:rsidP="009B0FF2">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8"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26C78CEB" w14:textId="77777777" w:rsidR="009B0FF2" w:rsidRPr="00601FE1" w:rsidRDefault="009B0FF2" w:rsidP="009B0FF2">
      <w:pPr>
        <w:rPr>
          <w:rStyle w:val="StyleUnderline"/>
        </w:rPr>
      </w:pPr>
      <w:r w:rsidRPr="00601FE1">
        <w:rPr>
          <w:rStyle w:val="StyleUnderline"/>
        </w:rPr>
        <w:t>Without preconditions, no entity has a right to mine the resources of a celestial body.</w:t>
      </w:r>
    </w:p>
    <w:p w14:paraId="5075E5CB" w14:textId="77777777" w:rsidR="009B0FF2" w:rsidRPr="00601FE1" w:rsidRDefault="009B0FF2" w:rsidP="009B0FF2">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55FD6F17" w14:textId="77777777" w:rsidR="009B0FF2" w:rsidRPr="00601FE1" w:rsidRDefault="009B0FF2" w:rsidP="009B0FF2">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769BB718" w14:textId="77777777" w:rsidR="009B0FF2" w:rsidRPr="00601FE1" w:rsidRDefault="009B0FF2" w:rsidP="009B0FF2">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4ECC0995" w14:textId="77777777" w:rsidR="009B0FF2" w:rsidRPr="00601FE1" w:rsidRDefault="009B0FF2" w:rsidP="009B0FF2">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04986855" w14:textId="77777777" w:rsidR="009B0FF2" w:rsidRPr="00601FE1" w:rsidRDefault="009B0FF2" w:rsidP="009B0FF2">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65E73821" w14:textId="77777777" w:rsidR="009B0FF2" w:rsidRPr="00601FE1" w:rsidRDefault="009B0FF2" w:rsidP="009B0FF2">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72612D1E" w14:textId="77777777" w:rsidR="009B0FF2" w:rsidRPr="00601FE1" w:rsidRDefault="009B0FF2" w:rsidP="009B0FF2">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150CBDA7" w14:textId="77777777" w:rsidR="009B0FF2" w:rsidRPr="00EE14D9" w:rsidRDefault="009B0FF2" w:rsidP="009B0FF2">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9"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24D47CEC" w14:textId="77777777" w:rsidR="009B0FF2" w:rsidRPr="00826990" w:rsidRDefault="009B0FF2" w:rsidP="009B0FF2">
      <w:r w:rsidRPr="00826990">
        <w:t>4.2. Discussion and means of implementation</w:t>
      </w:r>
    </w:p>
    <w:p w14:paraId="06C927A1" w14:textId="77777777" w:rsidR="009B0FF2" w:rsidRPr="00115A20" w:rsidRDefault="009B0FF2" w:rsidP="009B0FF2">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6E02004F" w14:textId="77777777" w:rsidR="009B0FF2" w:rsidRPr="00873810" w:rsidRDefault="009B0FF2" w:rsidP="009B0FF2">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0"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1"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5DD2D913" w14:textId="77777777" w:rsidR="009B0FF2" w:rsidRDefault="009B0FF2" w:rsidP="009B0FF2">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7CDE89D6" w14:textId="77777777" w:rsidR="009B0FF2" w:rsidRDefault="009B0FF2" w:rsidP="009B0FF2">
      <w:pPr>
        <w:pStyle w:val="Heading4"/>
      </w:pPr>
      <w:r w:rsidRPr="00E4117B">
        <w:t>Space mining fails now due to profitability</w:t>
      </w:r>
      <w:r>
        <w:t xml:space="preserve"> and unsafe tech</w:t>
      </w:r>
      <w:r w:rsidRPr="00E4117B">
        <w:t xml:space="preserve"> which only the cp solves</w:t>
      </w:r>
    </w:p>
    <w:p w14:paraId="005AD214" w14:textId="77777777" w:rsidR="009B0FF2" w:rsidRDefault="009B0FF2" w:rsidP="009B0FF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2" w:history="1">
        <w:r w:rsidRPr="006723E0">
          <w:rPr>
            <w:rStyle w:val="Hyperlink"/>
          </w:rPr>
          <w:t>https://www.sciencedirect.com/science/article/pii/S0265964621000515 accessed 12/12/21</w:t>
        </w:r>
      </w:hyperlink>
      <w:r>
        <w:t>] Adam</w:t>
      </w:r>
    </w:p>
    <w:p w14:paraId="3739FC25" w14:textId="77777777" w:rsidR="009B0FF2" w:rsidRDefault="009B0FF2" w:rsidP="009B0FF2">
      <w:pPr>
        <w:pStyle w:val="ListParagraph"/>
        <w:numPr>
          <w:ilvl w:val="0"/>
          <w:numId w:val="12"/>
        </w:numPr>
      </w:pPr>
      <w:r>
        <w:t>answers timeframe deficits</w:t>
      </w:r>
    </w:p>
    <w:p w14:paraId="468AD7BB" w14:textId="77777777" w:rsidR="009B0FF2" w:rsidRPr="00E4117B" w:rsidRDefault="009B0FF2" w:rsidP="009B0FF2">
      <w:pPr>
        <w:pStyle w:val="ListParagraph"/>
        <w:numPr>
          <w:ilvl w:val="0"/>
          <w:numId w:val="12"/>
        </w:numPr>
      </w:pPr>
      <w:r>
        <w:t xml:space="preserve">creates solvency vs inequality/developing nation </w:t>
      </w:r>
      <w:proofErr w:type="spellStart"/>
      <w:r>
        <w:t>affs</w:t>
      </w:r>
      <w:proofErr w:type="spellEnd"/>
    </w:p>
    <w:p w14:paraId="57830350" w14:textId="77777777" w:rsidR="009B0FF2" w:rsidRPr="00CC59C3" w:rsidRDefault="009B0FF2" w:rsidP="009B0FF2">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19B4BF78" w14:textId="51E4C7DF" w:rsidR="009B0FF2" w:rsidRPr="009B0FF2" w:rsidRDefault="009B0FF2" w:rsidP="009B0FF2">
      <w:pPr>
        <w:rPr>
          <w:u w:val="singl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001C6AEC" w14:textId="7A49F8B4" w:rsidR="00D12C62" w:rsidRDefault="00D12C62" w:rsidP="00D12C62">
      <w:pPr>
        <w:pStyle w:val="Heading3"/>
      </w:pPr>
      <w:r>
        <w:t>1NC – OFF</w:t>
      </w:r>
    </w:p>
    <w:p w14:paraId="21FA56DA" w14:textId="77777777" w:rsidR="006E1613" w:rsidRPr="00C43880" w:rsidRDefault="006E1613" w:rsidP="006E1613">
      <w:pPr>
        <w:pStyle w:val="Heading4"/>
      </w:pPr>
      <w:r>
        <w:t>Xi’s regime is stable now, but its success depends on strong growth and private sector development.</w:t>
      </w:r>
    </w:p>
    <w:p w14:paraId="1BE2AA63" w14:textId="77777777" w:rsidR="006E1613" w:rsidRPr="00C43880" w:rsidRDefault="006E1613" w:rsidP="006E1613">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3" w:history="1">
        <w:r w:rsidRPr="00C43880">
          <w:rPr>
            <w:rStyle w:val="Hyperlink"/>
          </w:rPr>
          <w:t>Rana Mitter</w:t>
        </w:r>
      </w:hyperlink>
      <w:r w:rsidRPr="00C43880">
        <w:t xml:space="preserve"> is a professor of the history and politics of modern China at Oxford. </w:t>
      </w:r>
      <w:hyperlink r:id="rId14"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61AF4C7D" w14:textId="77777777" w:rsidR="006E1613" w:rsidRPr="00607D72" w:rsidRDefault="006E1613" w:rsidP="006E1613">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D163DEA" w14:textId="77777777" w:rsidR="006E1613" w:rsidRPr="00607D72" w:rsidRDefault="006E1613" w:rsidP="006E1613">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9520010" w14:textId="77777777" w:rsidR="006E1613" w:rsidRDefault="006E1613" w:rsidP="006E1613">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9D95FA5" w14:textId="77777777" w:rsidR="006E1613" w:rsidRDefault="006E1613" w:rsidP="006E1613">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3372446" w14:textId="77777777" w:rsidR="006E1613" w:rsidRDefault="006E1613" w:rsidP="006E1613">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7" w:history="1">
        <w:r w:rsidRPr="00E24A24">
          <w:rPr>
            <w:rStyle w:val="Hyperlink"/>
          </w:rPr>
          <w:t>https://www.technologyreview.com/2021/01/21/1016513/china-private-commercial-space-industry-dominance/</w:t>
        </w:r>
      </w:hyperlink>
      <w:r>
        <w:t xml:space="preserve"> accessed 12/14/21] Adam</w:t>
      </w:r>
    </w:p>
    <w:p w14:paraId="7577310C" w14:textId="77777777" w:rsidR="006E1613" w:rsidRPr="00BC42E1" w:rsidRDefault="006E1613" w:rsidP="006E1613">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8A18C39" w14:textId="77777777" w:rsidR="006E1613" w:rsidRPr="00473116" w:rsidRDefault="006E1613" w:rsidP="006E1613">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8"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88D6901" w14:textId="77777777" w:rsidR="006E1613" w:rsidRPr="00761F18" w:rsidRDefault="006E1613" w:rsidP="006E1613">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40246C6" w14:textId="77777777" w:rsidR="006E1613" w:rsidRPr="00BC42E1" w:rsidRDefault="006E1613" w:rsidP="006E1613">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661D3A0" w14:textId="77777777" w:rsidR="006E1613" w:rsidRPr="00BC42E1" w:rsidRDefault="006E1613" w:rsidP="006E1613">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20075B8" w14:textId="77777777" w:rsidR="006E1613" w:rsidRPr="00BC42E1" w:rsidRDefault="006E1613" w:rsidP="006E1613">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0"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6B0F074" w14:textId="77777777" w:rsidR="006E1613" w:rsidRPr="00BC42E1" w:rsidRDefault="006E1613" w:rsidP="006E1613">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D057F77" w14:textId="77777777" w:rsidR="006E1613" w:rsidRPr="00761F18" w:rsidRDefault="006E1613" w:rsidP="006E1613">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26F7AC3C" w14:textId="77777777" w:rsidR="006E1613" w:rsidRPr="00BC42E1" w:rsidRDefault="006E1613" w:rsidP="006E1613">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6972F86" w14:textId="77777777" w:rsidR="006E1613" w:rsidRPr="00BE438B" w:rsidRDefault="006E1613" w:rsidP="006E1613">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106E438" w14:textId="77777777" w:rsidR="006E1613" w:rsidRPr="006D6491" w:rsidRDefault="006E1613" w:rsidP="006E1613">
      <w:r w:rsidRPr="006D6491">
        <w:t>Making friends</w:t>
      </w:r>
    </w:p>
    <w:p w14:paraId="306E2F8E" w14:textId="77777777" w:rsidR="006E1613" w:rsidRPr="007B3035" w:rsidRDefault="006E1613" w:rsidP="006E1613">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0E233421" w14:textId="77777777" w:rsidR="006E1613" w:rsidRPr="000834BA" w:rsidRDefault="006E1613" w:rsidP="006E1613">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77938BC9" w14:textId="77777777" w:rsidR="006E1613" w:rsidRPr="00BC42E1" w:rsidRDefault="006E1613" w:rsidP="006E1613">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1" w:tgtFrame="_blank" w:history="1">
        <w:r w:rsidRPr="00BC42E1">
          <w:rPr>
            <w:rStyle w:val="Hyperlink"/>
            <w:sz w:val="16"/>
          </w:rPr>
          <w:t>very cagey about what its national program is even up to</w:t>
        </w:r>
      </w:hyperlink>
      <w:r w:rsidRPr="00BC42E1">
        <w:rPr>
          <w:sz w:val="16"/>
        </w:rPr>
        <w:t>.</w:t>
      </w:r>
    </w:p>
    <w:p w14:paraId="726687E4" w14:textId="77777777" w:rsidR="006E1613" w:rsidRPr="00FF5CF0" w:rsidRDefault="006E1613" w:rsidP="006E1613">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27828FE" w14:textId="77777777" w:rsidR="006E1613" w:rsidRDefault="006E1613" w:rsidP="006E1613">
      <w:pPr>
        <w:pStyle w:val="Heading4"/>
      </w:pPr>
      <w:r>
        <w:t>Shifts in regime perception threatens CCP’s legitimacy from nationalist hardliners</w:t>
      </w:r>
    </w:p>
    <w:p w14:paraId="36C97928" w14:textId="77777777" w:rsidR="006E1613" w:rsidRPr="00F82438" w:rsidRDefault="006E1613" w:rsidP="006E161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A39C80C" w14:textId="77777777" w:rsidR="006E1613" w:rsidRPr="00F64DA8" w:rsidRDefault="006E1613" w:rsidP="006E1613">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5BC705E" w14:textId="77777777" w:rsidR="006E1613" w:rsidRDefault="006E1613" w:rsidP="006E1613">
      <w:pPr>
        <w:pStyle w:val="Heading4"/>
      </w:pPr>
      <w:r>
        <w:t xml:space="preserve">Xi will launch diversionary war to domestic backlash – escalates in </w:t>
      </w:r>
      <w:r w:rsidRPr="00B4266E">
        <w:rPr>
          <w:u w:val="single"/>
        </w:rPr>
        <w:t>multiple hotspots</w:t>
      </w:r>
      <w:r w:rsidRPr="00B4266E">
        <w:t xml:space="preserve"> </w:t>
      </w:r>
    </w:p>
    <w:p w14:paraId="692F9139" w14:textId="77777777" w:rsidR="006E1613" w:rsidRPr="009521F3" w:rsidRDefault="006E1613" w:rsidP="006E1613">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0E3380F" w14:textId="77777777" w:rsidR="006E1613" w:rsidRPr="009243AC" w:rsidRDefault="006E1613" w:rsidP="006E1613">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7EA7710" w14:textId="77777777" w:rsidR="006E1613" w:rsidRDefault="006E1613" w:rsidP="006E1613">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48E64B99" w14:textId="77777777" w:rsidR="006E1613" w:rsidRPr="007D7E20" w:rsidRDefault="006E1613" w:rsidP="006E1613">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02D6F918" w14:textId="7C3561A8" w:rsidR="006E1613" w:rsidRPr="006E1613" w:rsidRDefault="006E1613" w:rsidP="006E1613">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FE18C2A" w14:textId="26F05987" w:rsidR="00D12C62" w:rsidRDefault="00D12C62" w:rsidP="00D12C62">
      <w:pPr>
        <w:pStyle w:val="Heading3"/>
      </w:pPr>
      <w:r>
        <w:t>1NC – OFF</w:t>
      </w:r>
    </w:p>
    <w:p w14:paraId="6D58C112" w14:textId="77777777" w:rsidR="006E1613" w:rsidRDefault="006E1613" w:rsidP="006E1613">
      <w:pPr>
        <w:pStyle w:val="Heading4"/>
      </w:pPr>
      <w:bookmarkStart w:id="8"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by </w:t>
      </w:r>
      <w:proofErr w:type="spellStart"/>
      <w:r>
        <w:t>forefronting</w:t>
      </w:r>
      <w:proofErr w:type="spellEnd"/>
      <w:r>
        <w:t xml:space="preserve"> an ethic of incommensurability </w:t>
      </w:r>
    </w:p>
    <w:p w14:paraId="00F3BAD7" w14:textId="77777777" w:rsidR="006E1613" w:rsidRPr="00DB1E97" w:rsidRDefault="006E1613" w:rsidP="006E1613">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215381C8" w14:textId="77777777" w:rsidR="006E1613" w:rsidRDefault="006E1613" w:rsidP="006E1613">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1BA68790" w14:textId="77777777" w:rsidR="006E1613" w:rsidRPr="00F3084D" w:rsidRDefault="006E1613" w:rsidP="006E1613">
      <w:pPr>
        <w:rPr>
          <w:rStyle w:val="StyleUnderline"/>
        </w:rPr>
      </w:pPr>
      <w:r w:rsidRPr="00F3084D">
        <w:rPr>
          <w:rStyle w:val="StyleUnderline"/>
        </w:rPr>
        <w:t>A Constitutional Convention</w:t>
      </w:r>
    </w:p>
    <w:p w14:paraId="5EAB5D3D" w14:textId="77777777" w:rsidR="006E1613" w:rsidRPr="004F27E3" w:rsidRDefault="006E1613" w:rsidP="006E1613">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6F24DF03" w14:textId="77777777" w:rsidR="006E1613" w:rsidRPr="004F27E3" w:rsidRDefault="006E1613" w:rsidP="006E1613">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748C632F" w14:textId="77777777" w:rsidR="006E1613" w:rsidRPr="004F27E3" w:rsidRDefault="006E1613" w:rsidP="006E1613">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48C5EDE5" w14:textId="77777777" w:rsidR="006E1613" w:rsidRDefault="006E1613" w:rsidP="006E1613">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6C4452B7" w14:textId="77777777" w:rsidR="006E1613" w:rsidRPr="004D3406" w:rsidRDefault="006E1613" w:rsidP="006E1613">
      <w:pPr>
        <w:rPr>
          <w:sz w:val="16"/>
          <w:szCs w:val="16"/>
        </w:rPr>
      </w:pPr>
      <w:r w:rsidRPr="004D3406">
        <w:rPr>
          <w:sz w:val="16"/>
          <w:szCs w:val="16"/>
        </w:rPr>
        <w:t>Selective Mirroring</w:t>
      </w:r>
    </w:p>
    <w:p w14:paraId="14261F3C" w14:textId="77777777" w:rsidR="006E1613" w:rsidRPr="00A07B72" w:rsidRDefault="006E1613" w:rsidP="006E1613">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1588F1E1" w14:textId="77777777" w:rsidR="006E1613" w:rsidRPr="004D3406" w:rsidRDefault="006E1613" w:rsidP="006E1613">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1B3F73D" w14:textId="77777777" w:rsidR="006E1613" w:rsidRPr="006012A9" w:rsidRDefault="006E1613" w:rsidP="006E1613">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020C956" w14:textId="77777777" w:rsidR="006E1613" w:rsidRDefault="006E1613" w:rsidP="006E1613">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74D8AA7A" w14:textId="77777777" w:rsidR="006E1613" w:rsidRPr="00F3084D" w:rsidRDefault="006E1613" w:rsidP="006E1613">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710FA0A" w14:textId="77777777" w:rsidR="006E1613" w:rsidRPr="00F3084D" w:rsidRDefault="006E1613" w:rsidP="006E1613">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215524E1" w14:textId="77777777" w:rsidR="006E1613" w:rsidRDefault="006E1613" w:rsidP="006E1613">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5A749E02" w14:textId="77777777" w:rsidR="006E1613" w:rsidRPr="0038527D" w:rsidRDefault="006E1613" w:rsidP="006E1613">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46DE9D80" w14:textId="77777777" w:rsidR="006E1613" w:rsidRPr="0038527D" w:rsidRDefault="006E1613" w:rsidP="006E1613">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654D0B1E" w14:textId="77777777" w:rsidR="006E1613" w:rsidRPr="0038527D" w:rsidRDefault="006E1613" w:rsidP="006E1613">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57B07303" w14:textId="77777777" w:rsidR="006E1613" w:rsidRPr="0038527D" w:rsidRDefault="006E1613" w:rsidP="006E1613">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27391042" w14:textId="77777777" w:rsidR="006E1613" w:rsidRPr="0038527D" w:rsidRDefault="006E1613" w:rsidP="006E1613">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53318978" w14:textId="77777777" w:rsidR="006E1613" w:rsidRPr="00BB50DC" w:rsidRDefault="006E1613" w:rsidP="006E1613">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2E73A41A" w14:textId="77777777" w:rsidR="006E1613" w:rsidRPr="007E6AA4" w:rsidRDefault="006E1613" w:rsidP="006E1613">
      <w:pPr>
        <w:rPr>
          <w:sz w:val="16"/>
          <w:szCs w:val="16"/>
        </w:rPr>
      </w:pPr>
      <w:r w:rsidRPr="007E6AA4">
        <w:rPr>
          <w:sz w:val="16"/>
          <w:szCs w:val="16"/>
        </w:rPr>
        <w:t>Aims</w:t>
      </w:r>
    </w:p>
    <w:p w14:paraId="256B3551" w14:textId="77777777" w:rsidR="006E1613" w:rsidRPr="003E78F8" w:rsidRDefault="006E1613" w:rsidP="006E1613">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1CE91CED" w14:textId="77777777" w:rsidR="006E1613" w:rsidRPr="00C646FD" w:rsidRDefault="006E1613" w:rsidP="006E1613">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360761ED" w14:textId="77777777" w:rsidR="006E1613" w:rsidRPr="003E78F8" w:rsidRDefault="006E1613" w:rsidP="006E1613">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44492EB" w14:textId="77777777" w:rsidR="006E1613" w:rsidRDefault="006E1613" w:rsidP="006E1613">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5C528B2" w14:textId="77777777" w:rsidR="006E1613" w:rsidRDefault="006E1613" w:rsidP="006E1613">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57B72102" w14:textId="77777777" w:rsidR="006E1613" w:rsidRPr="00BA2DCC" w:rsidRDefault="006E1613" w:rsidP="006E1613">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277A3C98" w14:textId="77777777" w:rsidR="006E1613" w:rsidRPr="006012A9" w:rsidRDefault="006E1613" w:rsidP="006E1613">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proofErr w:type="gramStart"/>
      <w:r w:rsidRPr="00916199">
        <w:rPr>
          <w:rStyle w:val="Emphasis"/>
          <w:highlight w:val="cyan"/>
        </w:rPr>
        <w:t>new</w:t>
      </w:r>
      <w:r w:rsidRPr="006012A9">
        <w:rPr>
          <w:rStyle w:val="Emphasis"/>
        </w:rPr>
        <w:t xml:space="preserve"> unprecedented</w:t>
      </w:r>
      <w:proofErr w:type="gramEnd"/>
      <w:r w:rsidRPr="006012A9">
        <w:rPr>
          <w:rStyle w:val="Emphasis"/>
        </w:rPr>
        <w:t xml:space="preserve">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 xml:space="preserve">biology, geoengineering, distributed </w:t>
      </w:r>
      <w:proofErr w:type="gramStart"/>
      <w:r w:rsidRPr="00916199">
        <w:rPr>
          <w:rStyle w:val="Emphasis"/>
          <w:highlight w:val="cyan"/>
        </w:rPr>
        <w:t>manufacturing</w:t>
      </w:r>
      <w:proofErr w:type="gramEnd"/>
      <w:r w:rsidRPr="00916199">
        <w:rPr>
          <w:rStyle w:val="Emphasis"/>
          <w:highlight w:val="cyan"/>
        </w:rPr>
        <w:t xml:space="preserve">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17735828" w14:textId="77777777" w:rsidR="006E1613" w:rsidRPr="00F10096" w:rsidRDefault="006E1613" w:rsidP="006E1613">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3F09AE34" w14:textId="77777777" w:rsidR="006E1613" w:rsidRPr="00DA49BC" w:rsidRDefault="006E1613" w:rsidP="006E1613">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8"/>
    </w:p>
    <w:p w14:paraId="716CD927" w14:textId="77777777" w:rsidR="006E1613" w:rsidRDefault="006E1613" w:rsidP="006E1613">
      <w:pPr>
        <w:pStyle w:val="Heading4"/>
      </w:pPr>
      <w:r>
        <w:t>Maintaining sustainable use of outer space is key to future generations</w:t>
      </w:r>
    </w:p>
    <w:p w14:paraId="77D3AC51" w14:textId="77777777" w:rsidR="006E1613" w:rsidRPr="00E20CB7" w:rsidRDefault="006E1613" w:rsidP="006E1613">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23" w:history="1">
        <w:r w:rsidRPr="00D76829">
          <w:rPr>
            <w:rStyle w:val="Hyperlink"/>
          </w:rPr>
          <w:t>https://www.scirp.org/journal/paperinformation.aspx?paperid=85201</w:t>
        </w:r>
      </w:hyperlink>
      <w:r>
        <w:t xml:space="preserve"> accessed 12/12/21] Adam</w:t>
      </w:r>
    </w:p>
    <w:p w14:paraId="0E86A913" w14:textId="77777777" w:rsidR="006E1613" w:rsidRPr="00CF435E" w:rsidRDefault="006E1613" w:rsidP="006E1613">
      <w:pPr>
        <w:rPr>
          <w:rStyle w:val="StyleUnderline"/>
        </w:rPr>
      </w:pPr>
      <w:r w:rsidRPr="00CF435E">
        <w:t xml:space="preserve">4.2. </w:t>
      </w:r>
      <w:r w:rsidRPr="00983F8B">
        <w:rPr>
          <w:rStyle w:val="StyleUnderline"/>
        </w:rPr>
        <w:t>Ensure the Rights of Future Generations in Outer Space</w:t>
      </w:r>
    </w:p>
    <w:p w14:paraId="6DA74E4E" w14:textId="262BBD61" w:rsidR="006E1613" w:rsidRPr="006E1613" w:rsidRDefault="006E1613" w:rsidP="006E1613">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24"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25"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6"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7"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8" w:anchor="ref9" w:tgtFrame="_self" w:history="1">
        <w:r w:rsidRPr="00CF435E">
          <w:rPr>
            <w:rStyle w:val="Hyperlink"/>
          </w:rPr>
          <w:t>(Fountain, 2002) </w:t>
        </w:r>
      </w:hyperlink>
      <w:r w:rsidRPr="00CF435E">
        <w:t>.</w:t>
      </w:r>
    </w:p>
    <w:p w14:paraId="0F9464E0" w14:textId="366EB2C0" w:rsidR="00D12C62" w:rsidRDefault="00D12C62" w:rsidP="00D12C62">
      <w:pPr>
        <w:pStyle w:val="Heading2"/>
      </w:pPr>
      <w:r>
        <w:t>Case</w:t>
      </w:r>
    </w:p>
    <w:p w14:paraId="40D6338C" w14:textId="423858D1" w:rsidR="00AA151C" w:rsidRDefault="00AA151C" w:rsidP="00D12C62">
      <w:pPr>
        <w:pStyle w:val="Heading3"/>
      </w:pPr>
      <w:r>
        <w:t>1NC – AT: Solvency</w:t>
      </w:r>
    </w:p>
    <w:p w14:paraId="59F26016" w14:textId="77777777" w:rsidR="00AA151C" w:rsidRPr="00597F93" w:rsidRDefault="00AA151C" w:rsidP="00AA151C">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425CFFD6" w14:textId="77777777" w:rsidR="00AA151C" w:rsidRPr="00597F93" w:rsidRDefault="00AA151C" w:rsidP="00AA151C">
      <w:r w:rsidRPr="0050306A">
        <w:rPr>
          <w:rStyle w:val="Style13ptBold"/>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04CF9867" w14:textId="77777777" w:rsidR="00AA151C" w:rsidRDefault="00AA151C" w:rsidP="00AA151C">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 xml:space="preserve">ations in </w:t>
      </w:r>
      <w:proofErr w:type="gramStart"/>
      <w:r w:rsidRPr="00253320">
        <w:rPr>
          <w:rStyle w:val="StyleUnderline"/>
        </w:rPr>
        <w:t>1957</w:t>
      </w:r>
      <w:r w:rsidRPr="00253320">
        <w:rPr>
          <w:sz w:val="12"/>
        </w:rPr>
        <w:t>, and</w:t>
      </w:r>
      <w:proofErr w:type="gramEnd"/>
      <w:r w:rsidRPr="00253320">
        <w:rPr>
          <w:sz w:val="12"/>
        </w:rPr>
        <w:t xml:space="preserve">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2B164ADC" w14:textId="77777777" w:rsidR="00AA151C" w:rsidRDefault="00AA151C" w:rsidP="00AA151C">
      <w:pPr>
        <w:pStyle w:val="Heading4"/>
      </w:pPr>
      <w:r>
        <w:t>OST Fails</w:t>
      </w:r>
    </w:p>
    <w:p w14:paraId="1142B08B" w14:textId="77777777" w:rsidR="00AA151C" w:rsidRDefault="00AA151C" w:rsidP="00AA151C">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17</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29"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7659467F" w14:textId="0993DEAF" w:rsidR="00AA151C" w:rsidRDefault="00AA151C" w:rsidP="00AA151C">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w:t>
      </w:r>
      <w:proofErr w:type="gramStart"/>
      <w:r w:rsidRPr="007945B6">
        <w:t>decreasing</w:t>
      </w:r>
      <w:proofErr w:type="gramEnd"/>
      <w:r w:rsidRPr="007945B6">
        <w:t xml:space="preserve">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7945B6">
        <w:t>firma</w:t>
      </w:r>
      <w:proofErr w:type="spellEnd"/>
      <w:r w:rsidRPr="007945B6">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62E27203" w14:textId="52ADF33D" w:rsidR="00AA151C" w:rsidRDefault="00AA151C" w:rsidP="00AA151C">
      <w:pPr>
        <w:pStyle w:val="Heading4"/>
      </w:pPr>
      <w:r>
        <w:t xml:space="preserve">All your solvency advocates assume the </w:t>
      </w:r>
      <w:proofErr w:type="spellStart"/>
      <w:r>
        <w:t>aff</w:t>
      </w:r>
      <w:proofErr w:type="spellEnd"/>
      <w:r>
        <w:t xml:space="preserve"> creates legal institutions and frameworks to create sustainable use of outer space – but you haven’t read an internal link that says simply the declaration of outer space as a </w:t>
      </w:r>
      <w:proofErr w:type="gramStart"/>
      <w:r>
        <w:t>global commons</w:t>
      </w:r>
      <w:proofErr w:type="gramEnd"/>
      <w:r>
        <w:t xml:space="preserve"> does that</w:t>
      </w:r>
    </w:p>
    <w:p w14:paraId="6DF9600D" w14:textId="77777777" w:rsidR="00AA151C" w:rsidRPr="00BA526B" w:rsidRDefault="00AA151C" w:rsidP="00AA151C">
      <w:pPr>
        <w:pStyle w:val="Heading4"/>
      </w:pPr>
      <w:r>
        <w:t>Russia and China say no, or the plan gets watered down.</w:t>
      </w:r>
    </w:p>
    <w:p w14:paraId="12E6CFB5" w14:textId="77777777" w:rsidR="00AA151C" w:rsidRPr="001F6A28" w:rsidRDefault="00AA151C" w:rsidP="00AA151C">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30" w:tgtFrame="_blank" w:history="1">
        <w:r w:rsidRPr="001F6A28">
          <w:rPr>
            <w:rStyle w:val="Hyperlink"/>
          </w:rPr>
          <w:t>Cross Domain Deterrence: Strategy in an Era of Complexity</w:t>
        </w:r>
      </w:hyperlink>
      <w:r w:rsidRPr="001F6A28">
        <w:t xml:space="preserve">. Foreign Affairs, </w:t>
      </w:r>
      <w:hyperlink r:id="rId31" w:history="1">
        <w:r w:rsidRPr="001F6A28">
          <w:rPr>
            <w:rStyle w:val="Hyperlink"/>
          </w:rPr>
          <w:t>https://www.foreignaffairs.com/articles/space/2019-03-26/why-creating-space-force-changes-nothing accessed 12/10/21</w:t>
        </w:r>
      </w:hyperlink>
      <w:r w:rsidRPr="001F6A28">
        <w:t>] Adam</w:t>
      </w:r>
    </w:p>
    <w:p w14:paraId="68610B3F" w14:textId="10C858A9" w:rsidR="00AA151C" w:rsidRPr="00AA151C" w:rsidRDefault="00AA151C" w:rsidP="00AA151C">
      <w:pPr>
        <w:rPr>
          <w:u w:val="singl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4FCC5162" w14:textId="7EB35524" w:rsidR="00D12C62" w:rsidRDefault="00D12C62" w:rsidP="00D12C62">
      <w:pPr>
        <w:pStyle w:val="Heading3"/>
      </w:pPr>
      <w:r>
        <w:t xml:space="preserve">1NC – AT: </w:t>
      </w:r>
      <w:r w:rsidR="00AA151C">
        <w:t>Advantage</w:t>
      </w:r>
    </w:p>
    <w:p w14:paraId="30837C2D" w14:textId="77777777" w:rsidR="009B0FF2" w:rsidRPr="00B77C83" w:rsidRDefault="009B0FF2" w:rsidP="009B0FF2">
      <w:pPr>
        <w:pStyle w:val="Heading4"/>
        <w:rPr>
          <w:rFonts w:cs="Calibri"/>
        </w:rPr>
      </w:pPr>
      <w:r w:rsidRPr="00B77C83">
        <w:rPr>
          <w:rFonts w:cs="Calibri"/>
        </w:rPr>
        <w:t>Interdependence checks space war.</w:t>
      </w:r>
    </w:p>
    <w:p w14:paraId="3F3F94AD" w14:textId="77777777" w:rsidR="009B0FF2" w:rsidRDefault="009B0FF2" w:rsidP="009B0FF2">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32" w:history="1">
        <w:r w:rsidRPr="0042714D">
          <w:rPr>
            <w:rStyle w:val="Hyperlink"/>
          </w:rPr>
          <w:t>https://www.thecipherbrief.com/article/5-reasons-%E2%80%9Cspace-war%E2%80%9D-isn%E2%80%99t-scary-it-sounds</w:t>
        </w:r>
      </w:hyperlink>
      <w:r w:rsidRPr="0042714D">
        <w:t>] recut Adam</w:t>
      </w:r>
    </w:p>
    <w:p w14:paraId="053791E2" w14:textId="77777777" w:rsidR="009B0FF2" w:rsidRPr="0042714D" w:rsidRDefault="009B0FF2" w:rsidP="009B0FF2">
      <w:pPr>
        <w:pStyle w:val="ListParagraph"/>
        <w:numPr>
          <w:ilvl w:val="0"/>
          <w:numId w:val="14"/>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3FE44732" w14:textId="77777777" w:rsidR="009B0FF2" w:rsidRPr="00B77C83" w:rsidRDefault="009B0FF2" w:rsidP="009B0FF2">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338C1691" w14:textId="77777777" w:rsidR="009B0FF2" w:rsidRPr="00B77C83" w:rsidRDefault="009B0FF2" w:rsidP="009B0FF2">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204A8481" w14:textId="77777777" w:rsidR="009B0FF2" w:rsidRPr="00B77C83" w:rsidRDefault="009B0FF2" w:rsidP="009B0FF2">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65CA1BCF" w14:textId="77777777" w:rsidR="009B0FF2" w:rsidRPr="00B77C83" w:rsidRDefault="009B0FF2" w:rsidP="009B0FF2">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1599B0F7" w14:textId="77777777" w:rsidR="009B0FF2" w:rsidRPr="00B77C83" w:rsidRDefault="009B0FF2" w:rsidP="009B0FF2">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4426A243" w14:textId="77777777" w:rsidR="009B0FF2" w:rsidRPr="00B77C83" w:rsidRDefault="009B0FF2" w:rsidP="009B0FF2">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192BB677" w14:textId="77777777" w:rsidR="009B0FF2" w:rsidRDefault="009B0FF2" w:rsidP="009B0FF2">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3D03A9B4" w14:textId="77777777" w:rsidR="009B0FF2" w:rsidRPr="0057770E" w:rsidRDefault="009B0FF2" w:rsidP="009B0FF2">
      <w:pPr>
        <w:pStyle w:val="Heading4"/>
      </w:pPr>
      <w:r>
        <w:t>Deterrence solves.</w:t>
      </w:r>
    </w:p>
    <w:p w14:paraId="50923A41" w14:textId="77777777" w:rsidR="009B0FF2" w:rsidRPr="0057770E" w:rsidRDefault="009B0FF2" w:rsidP="009B0FF2">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33"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14D19D9E" w14:textId="77777777" w:rsidR="009B0FF2" w:rsidRPr="000855C5" w:rsidRDefault="009B0FF2" w:rsidP="009B0FF2">
      <w:pPr>
        <w:rPr>
          <w:u w:val="single"/>
        </w:rPr>
      </w:pPr>
      <w:r w:rsidRPr="00D74B1B">
        <w:t xml:space="preserve">More important, U.S. policymakers should avoid making decisions on the basis of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76DA90E3" w14:textId="77777777" w:rsidR="009B0FF2" w:rsidRPr="008E6C6C" w:rsidRDefault="009B0FF2" w:rsidP="009B0FF2">
      <w:pPr>
        <w:pStyle w:val="Heading4"/>
        <w:rPr>
          <w:rStyle w:val="Style13ptBold"/>
          <w:rFonts w:cs="Calibri"/>
          <w:b/>
          <w:bCs w:val="0"/>
        </w:rPr>
      </w:pPr>
      <w:r>
        <w:rPr>
          <w:rStyle w:val="Style13ptBold"/>
          <w:rFonts w:cs="Calibri"/>
          <w:b/>
          <w:bCs w:val="0"/>
        </w:rPr>
        <w:t>We</w:t>
      </w:r>
      <w:r w:rsidRPr="008E6C6C">
        <w:rPr>
          <w:rStyle w:val="Style13ptBold"/>
          <w:rFonts w:cs="Calibri"/>
          <w:b/>
          <w:bCs w:val="0"/>
        </w:rPr>
        <w:t xml:space="preserve"> won’t care about losing a satellite</w:t>
      </w:r>
    </w:p>
    <w:p w14:paraId="39F53C17" w14:textId="77777777" w:rsidR="009B0FF2" w:rsidRPr="008E6C6C" w:rsidRDefault="009B0FF2" w:rsidP="009B0FF2">
      <w:r w:rsidRPr="008E6C6C">
        <w:t xml:space="preserve">Bleddyn </w:t>
      </w:r>
      <w:r w:rsidRPr="008E6C6C">
        <w:rPr>
          <w:rStyle w:val="Style13ptBold"/>
        </w:rPr>
        <w:t>Bowen 18</w:t>
      </w:r>
      <w:r w:rsidRPr="008E6C6C">
        <w:t>, University of Leicester International Relations Lecturer, "The Art of Space Deterrence," European Leadership Network, 2-20-18, https://www.europeanleadershipnetwork.org/commentary/the-art-of-space-deterrence/</w:t>
      </w:r>
    </w:p>
    <w:p w14:paraId="100F204A" w14:textId="77777777" w:rsidR="009B0FF2" w:rsidRPr="008E6C6C" w:rsidRDefault="009B0FF2" w:rsidP="009B0FF2">
      <w:pPr>
        <w:rPr>
          <w:sz w:val="16"/>
        </w:rPr>
      </w:pPr>
      <w:r w:rsidRPr="008E6C6C">
        <w:rPr>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8E6C6C">
        <w:rPr>
          <w:u w:val="single"/>
        </w:rPr>
        <w:t>Reasoned analysis focuses on</w:t>
      </w:r>
      <w:r w:rsidRPr="008E6C6C">
        <w:rPr>
          <w:sz w:val="16"/>
        </w:rPr>
        <w:t xml:space="preserve"> applying imagined </w:t>
      </w:r>
      <w:r w:rsidRPr="008E6C6C">
        <w:rPr>
          <w:u w:val="single"/>
        </w:rPr>
        <w:t>thresholds of sensitivity and reaction based on the types of satellites attacked, how they are attacked, and when they are attacked</w:t>
      </w:r>
      <w:r w:rsidRPr="008E6C6C">
        <w:rPr>
          <w:sz w:val="16"/>
        </w:rPr>
        <w:t xml:space="preserve"> in a crisis. </w:t>
      </w:r>
      <w:r w:rsidRPr="008E6C6C">
        <w:rPr>
          <w:u w:val="single"/>
        </w:rPr>
        <w:t xml:space="preserve">For example, </w:t>
      </w:r>
      <w:r w:rsidRPr="002076FF">
        <w:rPr>
          <w:highlight w:val="cyan"/>
          <w:u w:val="single"/>
        </w:rPr>
        <w:t xml:space="preserve">a </w:t>
      </w:r>
      <w:r w:rsidRPr="008E6C6C">
        <w:rPr>
          <w:u w:val="single"/>
        </w:rPr>
        <w:t xml:space="preserve">Planet Labs imaging </w:t>
      </w:r>
      <w:r w:rsidRPr="002076FF">
        <w:rPr>
          <w:rStyle w:val="Emphasis"/>
          <w:highlight w:val="cyan"/>
        </w:rPr>
        <w:t>sat</w:t>
      </w:r>
      <w:r w:rsidRPr="008E6C6C">
        <w:rPr>
          <w:u w:val="single"/>
        </w:rPr>
        <w:t xml:space="preserve">ellite being </w:t>
      </w:r>
      <w:r w:rsidRPr="002076FF">
        <w:rPr>
          <w:highlight w:val="cyan"/>
          <w:u w:val="single"/>
        </w:rPr>
        <w:t>jammed outside</w:t>
      </w:r>
      <w:r w:rsidRPr="008E6C6C">
        <w:rPr>
          <w:u w:val="single"/>
        </w:rPr>
        <w:t xml:space="preserve"> of </w:t>
      </w:r>
      <w:r w:rsidRPr="002076FF">
        <w:rPr>
          <w:highlight w:val="cyan"/>
          <w:u w:val="single"/>
        </w:rPr>
        <w:t>a crisis is</w:t>
      </w:r>
      <w:r w:rsidRPr="008E6C6C">
        <w:rPr>
          <w:sz w:val="16"/>
        </w:rPr>
        <w:t xml:space="preserve"> a </w:t>
      </w:r>
      <w:r w:rsidRPr="002076FF">
        <w:rPr>
          <w:highlight w:val="cyan"/>
          <w:u w:val="single"/>
        </w:rPr>
        <w:t>different</w:t>
      </w:r>
      <w:r w:rsidRPr="008E6C6C">
        <w:rPr>
          <w:sz w:val="16"/>
        </w:rPr>
        <w:t xml:space="preserve"> incident </w:t>
      </w:r>
      <w:r w:rsidRPr="002076FF">
        <w:rPr>
          <w:highlight w:val="cyan"/>
          <w:u w:val="single"/>
        </w:rPr>
        <w:t>compared to</w:t>
      </w:r>
      <w:r w:rsidRPr="008E6C6C">
        <w:rPr>
          <w:u w:val="single"/>
        </w:rPr>
        <w:t xml:space="preserve"> a Keyhole</w:t>
      </w:r>
      <w:r w:rsidRPr="008E6C6C">
        <w:rPr>
          <w:sz w:val="16"/>
        </w:rPr>
        <w:t xml:space="preserve"> imagery </w:t>
      </w:r>
      <w:r w:rsidRPr="008E6C6C">
        <w:rPr>
          <w:u w:val="single"/>
        </w:rPr>
        <w:t xml:space="preserve">satellite being destroyed during </w:t>
      </w:r>
      <w:r w:rsidRPr="002076FF">
        <w:rPr>
          <w:highlight w:val="cyan"/>
          <w:u w:val="single"/>
        </w:rPr>
        <w:t>a Taiwan crisis</w:t>
      </w:r>
      <w:r w:rsidRPr="008E6C6C">
        <w:rPr>
          <w:sz w:val="16"/>
        </w:rPr>
        <w:t>.</w:t>
      </w:r>
    </w:p>
    <w:p w14:paraId="2F5679DF" w14:textId="77777777" w:rsidR="009B0FF2" w:rsidRPr="008E6C6C" w:rsidRDefault="009B0FF2" w:rsidP="009B0FF2">
      <w:pPr>
        <w:rPr>
          <w:sz w:val="16"/>
        </w:rPr>
      </w:pPr>
      <w:r w:rsidRPr="008E6C6C">
        <w:rPr>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238E2253" w14:textId="77777777" w:rsidR="009B0FF2" w:rsidRPr="008E6C6C" w:rsidRDefault="009B0FF2" w:rsidP="009B0FF2">
      <w:pPr>
        <w:rPr>
          <w:sz w:val="16"/>
        </w:rPr>
      </w:pPr>
      <w:r w:rsidRPr="008E6C6C">
        <w:rPr>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1EC79A7A" w14:textId="77777777" w:rsidR="009B0FF2" w:rsidRPr="008E6C6C" w:rsidRDefault="009B0FF2" w:rsidP="009B0FF2">
      <w:pPr>
        <w:rPr>
          <w:sz w:val="16"/>
        </w:rPr>
      </w:pPr>
      <w:r w:rsidRPr="008E6C6C">
        <w:rPr>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w:t>
      </w:r>
      <w:proofErr w:type="spellStart"/>
      <w:r w:rsidRPr="008E6C6C">
        <w:rPr>
          <w:sz w:val="16"/>
        </w:rPr>
        <w:t>spacepower</w:t>
      </w:r>
      <w:proofErr w:type="spellEnd"/>
      <w:r w:rsidRPr="008E6C6C">
        <w:rPr>
          <w:sz w:val="16"/>
        </w:rPr>
        <w:t xml:space="preserve">, war in space is still subject to the same strategic logic as other terrestrial environments, and therefore deterrence in space cannot ignore events on Earth. Space warfare is merely the continuation of Terran politics by other means; </w:t>
      </w:r>
      <w:r w:rsidRPr="002076FF">
        <w:rPr>
          <w:rStyle w:val="Emphasis"/>
          <w:highlight w:val="cyan"/>
        </w:rPr>
        <w:t>a shooting war is space does not occur in a</w:t>
      </w:r>
      <w:r w:rsidRPr="008E6C6C">
        <w:rPr>
          <w:rStyle w:val="Emphasis"/>
        </w:rPr>
        <w:t xml:space="preserve"> political </w:t>
      </w:r>
      <w:r w:rsidRPr="002076FF">
        <w:rPr>
          <w:rStyle w:val="Emphasis"/>
          <w:highlight w:val="cyan"/>
        </w:rPr>
        <w:t>vacuum</w:t>
      </w:r>
      <w:r w:rsidRPr="008E6C6C">
        <w:rPr>
          <w:sz w:val="1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w:t>
      </w:r>
      <w:proofErr w:type="spellStart"/>
      <w:r w:rsidRPr="008E6C6C">
        <w:rPr>
          <w:sz w:val="16"/>
        </w:rPr>
        <w:t>spacepower</w:t>
      </w:r>
      <w:proofErr w:type="spellEnd"/>
      <w:r w:rsidRPr="008E6C6C">
        <w:rPr>
          <w:sz w:val="16"/>
        </w:rPr>
        <w:t xml:space="preserve"> to function.</w:t>
      </w:r>
    </w:p>
    <w:p w14:paraId="6A7E095E" w14:textId="77777777" w:rsidR="009B0FF2" w:rsidRPr="008E6C6C" w:rsidRDefault="009B0FF2" w:rsidP="009B0FF2">
      <w:pPr>
        <w:rPr>
          <w:sz w:val="16"/>
        </w:rPr>
      </w:pPr>
      <w:r w:rsidRPr="008E6C6C">
        <w:rPr>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003A4D32" w14:textId="77777777" w:rsidR="009B0FF2" w:rsidRDefault="009B0FF2" w:rsidP="009B0FF2">
      <w:pPr>
        <w:rPr>
          <w:u w:val="single"/>
        </w:rPr>
      </w:pPr>
      <w:r w:rsidRPr="002076FF">
        <w:rPr>
          <w:highlight w:val="cyan"/>
          <w:u w:val="single"/>
        </w:rPr>
        <w:t>Space is</w:t>
      </w:r>
      <w:r w:rsidRPr="008E6C6C">
        <w:rPr>
          <w:u w:val="single"/>
        </w:rPr>
        <w:t xml:space="preserve"> often </w:t>
      </w:r>
      <w:r w:rsidRPr="002076FF">
        <w:rPr>
          <w:highlight w:val="cyan"/>
          <w:u w:val="single"/>
        </w:rPr>
        <w:t xml:space="preserve">an </w:t>
      </w:r>
      <w:r w:rsidRPr="002076FF">
        <w:rPr>
          <w:rStyle w:val="Emphasis"/>
          <w:highlight w:val="cyan"/>
        </w:rPr>
        <w:t>afterthought</w:t>
      </w:r>
      <w:r w:rsidRPr="008E6C6C">
        <w:rPr>
          <w:u w:val="single"/>
        </w:rPr>
        <w:t xml:space="preserve"> or a miscellaneous ancillary </w:t>
      </w:r>
      <w:r w:rsidRPr="002076FF">
        <w:rPr>
          <w:highlight w:val="cyan"/>
          <w:u w:val="single"/>
        </w:rPr>
        <w:t>in the</w:t>
      </w:r>
      <w:r w:rsidRPr="008E6C6C">
        <w:rPr>
          <w:u w:val="single"/>
        </w:rPr>
        <w:t xml:space="preserve"> grand strategic </w:t>
      </w:r>
      <w:r w:rsidRPr="002076FF">
        <w:rPr>
          <w:highlight w:val="cyan"/>
          <w:u w:val="single"/>
        </w:rPr>
        <w:t xml:space="preserve">views of </w:t>
      </w:r>
      <w:r w:rsidRPr="002076FF">
        <w:rPr>
          <w:rStyle w:val="Emphasis"/>
          <w:highlight w:val="cyan"/>
        </w:rPr>
        <w:t>top-level decision-makers</w:t>
      </w:r>
      <w:r w:rsidRPr="002076FF">
        <w:rPr>
          <w:sz w:val="16"/>
          <w:highlight w:val="cyan"/>
        </w:rPr>
        <w:t xml:space="preserve">. </w:t>
      </w:r>
      <w:r w:rsidRPr="002076FF">
        <w:rPr>
          <w:sz w:val="26"/>
          <w:szCs w:val="28"/>
          <w:highlight w:val="cyan"/>
          <w:u w:val="single"/>
        </w:rPr>
        <w:t xml:space="preserve">A president </w:t>
      </w:r>
      <w:r w:rsidRPr="002076FF">
        <w:rPr>
          <w:rStyle w:val="Emphasis"/>
          <w:sz w:val="26"/>
          <w:szCs w:val="28"/>
          <w:highlight w:val="cyan"/>
        </w:rPr>
        <w:t>may not care</w:t>
      </w:r>
      <w:r w:rsidRPr="008E6C6C">
        <w:rPr>
          <w:sz w:val="26"/>
          <w:szCs w:val="28"/>
          <w:u w:val="single"/>
        </w:rPr>
        <w:t xml:space="preserve"> that </w:t>
      </w:r>
      <w:r w:rsidRPr="002076FF">
        <w:rPr>
          <w:sz w:val="26"/>
          <w:szCs w:val="28"/>
          <w:highlight w:val="cyan"/>
          <w:u w:val="single"/>
        </w:rPr>
        <w:t>one satellite may be lost</w:t>
      </w:r>
      <w:r w:rsidRPr="008E6C6C">
        <w:rPr>
          <w:sz w:val="26"/>
          <w:szCs w:val="28"/>
          <w:u w:val="single"/>
        </w:rPr>
        <w:t xml:space="preserve"> or go dark</w:t>
      </w:r>
      <w:r w:rsidRPr="008E6C6C">
        <w:rPr>
          <w:rStyle w:val="StyleUnderline"/>
        </w:rPr>
        <w:t xml:space="preserve">; </w:t>
      </w:r>
      <w:r w:rsidRPr="002076FF">
        <w:rPr>
          <w:rStyle w:val="StyleUnderline"/>
          <w:highlight w:val="cyan"/>
        </w:rPr>
        <w:t>it may cause</w:t>
      </w:r>
      <w:r w:rsidRPr="008E6C6C">
        <w:rPr>
          <w:rStyle w:val="StyleUnderline"/>
        </w:rPr>
        <w:t xml:space="preserve"> panic and </w:t>
      </w:r>
      <w:r w:rsidRPr="002076FF">
        <w:rPr>
          <w:rStyle w:val="StyleUnderline"/>
          <w:highlight w:val="cyan"/>
        </w:rPr>
        <w:t>Twitter</w:t>
      </w:r>
      <w:r w:rsidRPr="008E6C6C">
        <w:rPr>
          <w:rStyle w:val="StyleUnderline"/>
        </w:rPr>
        <w:t xml:space="preserve">-based </w:t>
      </w:r>
      <w:r w:rsidRPr="002076FF">
        <w:rPr>
          <w:rStyle w:val="StyleUnderline"/>
          <w:highlight w:val="cyan"/>
        </w:rPr>
        <w:t>hysteria</w:t>
      </w:r>
      <w:r w:rsidRPr="008E6C6C">
        <w:rPr>
          <w:rStyle w:val="StyleUnderline"/>
        </w:rPr>
        <w:t xml:space="preserve"> for the space community, of course. But </w:t>
      </w:r>
      <w:r w:rsidRPr="002076FF">
        <w:rPr>
          <w:rStyle w:val="StyleUnderline"/>
          <w:highlight w:val="cyan"/>
        </w:rPr>
        <w:t>the</w:t>
      </w:r>
      <w:r w:rsidRPr="002076FF">
        <w:rPr>
          <w:highlight w:val="cyan"/>
          <w:u w:val="single"/>
        </w:rPr>
        <w:t xml:space="preserve"> terrestrial context</w:t>
      </w:r>
      <w:r w:rsidRPr="008E6C6C">
        <w:rPr>
          <w:sz w:val="16"/>
        </w:rPr>
        <w:t xml:space="preserve"> and consequences, as well as the political stakes and symbolism of any exchange of hostilities in space </w:t>
      </w:r>
      <w:r w:rsidRPr="002076FF">
        <w:rPr>
          <w:rStyle w:val="Emphasis"/>
          <w:highlight w:val="cyan"/>
        </w:rPr>
        <w:t>matters more</w:t>
      </w:r>
      <w:r w:rsidRPr="002076FF">
        <w:rPr>
          <w:rStyle w:val="StyleUnderline"/>
          <w:highlight w:val="cyan"/>
        </w:rPr>
        <w:t>. The political</w:t>
      </w:r>
      <w:r w:rsidRPr="008E6C6C">
        <w:rPr>
          <w:u w:val="single"/>
        </w:rPr>
        <w:t xml:space="preserve"> and media </w:t>
      </w:r>
      <w:r w:rsidRPr="002076FF">
        <w:rPr>
          <w:highlight w:val="cyan"/>
          <w:u w:val="single"/>
        </w:rPr>
        <w:t>dimension can</w:t>
      </w:r>
      <w:r w:rsidRPr="008E6C6C">
        <w:rPr>
          <w:sz w:val="16"/>
        </w:rPr>
        <w:t xml:space="preserve"> magnify or </w:t>
      </w:r>
      <w:proofErr w:type="spellStart"/>
      <w:r w:rsidRPr="002076FF">
        <w:rPr>
          <w:highlight w:val="cyan"/>
          <w:u w:val="single"/>
        </w:rPr>
        <w:t>minimise</w:t>
      </w:r>
      <w:proofErr w:type="spellEnd"/>
      <w:r w:rsidRPr="008E6C6C">
        <w:rPr>
          <w:u w:val="single"/>
        </w:rPr>
        <w:t xml:space="preserve"> the perceived </w:t>
      </w:r>
      <w:r w:rsidRPr="002076FF">
        <w:rPr>
          <w:highlight w:val="cyan"/>
          <w:u w:val="single"/>
        </w:rPr>
        <w:t>consequences of losing</w:t>
      </w:r>
      <w:r w:rsidRPr="008E6C6C">
        <w:rPr>
          <w:u w:val="single"/>
        </w:rPr>
        <w:t xml:space="preserve"> specific </w:t>
      </w:r>
      <w:r w:rsidRPr="002076FF">
        <w:rPr>
          <w:highlight w:val="cyan"/>
          <w:u w:val="single"/>
        </w:rPr>
        <w:t>satellites</w:t>
      </w:r>
      <w:r w:rsidRPr="008E6C6C">
        <w:rPr>
          <w:u w:val="single"/>
        </w:rPr>
        <w:t xml:space="preserve"> out of all proportion to their actual strategic effect.</w:t>
      </w:r>
    </w:p>
    <w:p w14:paraId="57B015CF" w14:textId="77777777" w:rsidR="009B0FF2" w:rsidRPr="008E6C6C" w:rsidRDefault="009B0FF2" w:rsidP="009B0FF2">
      <w:pPr>
        <w:pStyle w:val="Heading4"/>
        <w:rPr>
          <w:rFonts w:cs="Calibri"/>
        </w:rPr>
      </w:pPr>
      <w:r w:rsidRPr="008E6C6C">
        <w:rPr>
          <w:rFonts w:cs="Calibri"/>
        </w:rPr>
        <w:t xml:space="preserve">No </w:t>
      </w:r>
      <w:proofErr w:type="spellStart"/>
      <w:r w:rsidRPr="008E6C6C">
        <w:rPr>
          <w:rFonts w:cs="Calibri"/>
          <w:u w:val="single"/>
        </w:rPr>
        <w:t>retal</w:t>
      </w:r>
      <w:proofErr w:type="spellEnd"/>
      <w:r w:rsidRPr="008E6C6C">
        <w:rPr>
          <w:rFonts w:cs="Calibri"/>
        </w:rPr>
        <w:t xml:space="preserve"> or </w:t>
      </w:r>
      <w:r w:rsidRPr="008E6C6C">
        <w:rPr>
          <w:rFonts w:cs="Calibri"/>
          <w:u w:val="single"/>
        </w:rPr>
        <w:t>escalation</w:t>
      </w:r>
      <w:r w:rsidRPr="008E6C6C">
        <w:rPr>
          <w:rFonts w:cs="Calibri"/>
        </w:rPr>
        <w:t xml:space="preserve"> from satellite attacks</w:t>
      </w:r>
    </w:p>
    <w:p w14:paraId="19418B35" w14:textId="77777777" w:rsidR="009B0FF2" w:rsidRPr="008E6C6C" w:rsidRDefault="009B0FF2" w:rsidP="009B0FF2">
      <w:r w:rsidRPr="008E6C6C">
        <w:t xml:space="preserve">Dr. Eric J. </w:t>
      </w:r>
      <w:proofErr w:type="spellStart"/>
      <w:r w:rsidRPr="008E6C6C">
        <w:rPr>
          <w:rStyle w:val="Style13ptBold"/>
        </w:rPr>
        <w:t>Zarybnisky</w:t>
      </w:r>
      <w:proofErr w:type="spellEnd"/>
      <w:r w:rsidRPr="008E6C6C">
        <w:rPr>
          <w:rStyle w:val="Style13ptBold"/>
        </w:rPr>
        <w:t xml:space="preserve">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02862C6D" w14:textId="77777777" w:rsidR="009B0FF2" w:rsidRPr="008E6C6C" w:rsidRDefault="009B0FF2" w:rsidP="009B0FF2">
      <w:r w:rsidRPr="008E6C6C">
        <w:t>PREVENTING AGGRESSION IN SPACE</w:t>
      </w:r>
    </w:p>
    <w:p w14:paraId="7062FF9A" w14:textId="77777777" w:rsidR="009B0FF2" w:rsidRDefault="009B0FF2" w:rsidP="009B0FF2">
      <w:r w:rsidRPr="008E6C6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8E6C6C">
        <w:t>remains</w:t>
      </w:r>
      <w:proofErr w:type="gramEnd"/>
      <w:r w:rsidRPr="008E6C6C">
        <w:t xml:space="preserve">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proofErr w:type="gramStart"/>
      <w:r w:rsidRPr="002076FF">
        <w:rPr>
          <w:rStyle w:val="Emphasis"/>
          <w:highlight w:val="cyan"/>
        </w:rPr>
        <w:t>sat</w:t>
      </w:r>
      <w:r w:rsidRPr="008E6C6C">
        <w:rPr>
          <w:rStyle w:val="StyleUnderline"/>
        </w:rPr>
        <w:t>ellite</w:t>
      </w:r>
      <w:r w:rsidRPr="002076FF">
        <w:rPr>
          <w:rStyle w:val="Emphasis"/>
          <w:highlight w:val="cyan"/>
        </w:rPr>
        <w:t>s</w:t>
      </w:r>
      <w:r w:rsidRPr="008E6C6C">
        <w:t>8F8</w:t>
      </w:r>
      <w:proofErr w:type="gramEnd"/>
      <w:r w:rsidRPr="008E6C6C">
        <w:t xml:space="preserve">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06A9AAB6" w14:textId="77777777" w:rsidR="009B0FF2" w:rsidRDefault="009B0FF2" w:rsidP="009B0FF2">
      <w:pPr>
        <w:pStyle w:val="Heading4"/>
      </w:pPr>
      <w:proofErr w:type="spellStart"/>
      <w:r>
        <w:t>Squo</w:t>
      </w:r>
      <w:proofErr w:type="spellEnd"/>
      <w:r>
        <w:t xml:space="preserve"> debris thumps</w:t>
      </w:r>
    </w:p>
    <w:p w14:paraId="3606B5AD" w14:textId="77777777" w:rsidR="009B0FF2" w:rsidRPr="00BB72E3" w:rsidRDefault="009B0FF2" w:rsidP="009B0FF2">
      <w:r w:rsidRPr="00BB72E3">
        <w:rPr>
          <w:rFonts w:eastAsiaTheme="majorEastAsia" w:cstheme="majorBidi"/>
          <w:b/>
          <w:iCs/>
          <w:sz w:val="26"/>
        </w:rPr>
        <w:t>Wall 21</w:t>
      </w:r>
      <w:r>
        <w:t xml:space="preserve"> [</w:t>
      </w:r>
      <w:r w:rsidRPr="00BB72E3">
        <w:t>Mike Wall, Michael Wall is a Senior Space Writer with </w:t>
      </w:r>
      <w:hyperlink r:id="rId34"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35" w:history="1">
        <w:r w:rsidRPr="00BB72E3">
          <w:rPr>
            <w:rStyle w:val="Hyperlink"/>
          </w:rPr>
          <w:t>https://www.space.com/kessler-syndrome-space-debris accessed 12/10/21</w:t>
        </w:r>
      </w:hyperlink>
      <w:r w:rsidRPr="00BB72E3">
        <w:t>] Adam</w:t>
      </w:r>
    </w:p>
    <w:p w14:paraId="01F3F0B9" w14:textId="06669AF7" w:rsidR="00AA151C" w:rsidRDefault="009B0FF2" w:rsidP="009B0FF2">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36"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7"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8"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9"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40"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41" w:tgtFrame="_blank" w:history="1">
        <w:r w:rsidRPr="0027205C">
          <w:rPr>
            <w:rStyle w:val="Hyperlink"/>
          </w:rPr>
          <w:t>Kessler told Space Safety Magazine in 2012</w:t>
        </w:r>
      </w:hyperlink>
      <w:r w:rsidRPr="0027205C">
        <w:t>.</w:t>
      </w:r>
    </w:p>
    <w:p w14:paraId="5D481CAE" w14:textId="14A9B148" w:rsidR="009B0FF2" w:rsidRDefault="00AA151C" w:rsidP="00AA151C">
      <w:pPr>
        <w:pStyle w:val="Heading4"/>
      </w:pPr>
      <w:r>
        <w:t xml:space="preserve">No IL between establishing outer space as a </w:t>
      </w:r>
      <w:proofErr w:type="gramStart"/>
      <w:r>
        <w:t>global commons</w:t>
      </w:r>
      <w:proofErr w:type="gramEnd"/>
      <w:r>
        <w:t xml:space="preserve"> and an equitable distribution of space to states – and if the </w:t>
      </w:r>
      <w:proofErr w:type="spellStart"/>
      <w:r>
        <w:t>aff</w:t>
      </w:r>
      <w:proofErr w:type="spellEnd"/>
      <w:r>
        <w:t xml:space="preserve"> does then that’s just blatantly extra topical which is a voting issue for limits and ground since they can </w:t>
      </w:r>
      <w:proofErr w:type="spellStart"/>
      <w:r>
        <w:t>tak</w:t>
      </w:r>
      <w:proofErr w:type="spellEnd"/>
      <w:r>
        <w:t xml:space="preserve"> on an infinite amount of permutations of planks to solve for neg ground which hurts in depth clash and engagement</w:t>
      </w:r>
    </w:p>
    <w:p w14:paraId="0B1E10C9" w14:textId="77777777" w:rsidR="00AA151C" w:rsidRPr="00DE2492" w:rsidRDefault="00AA151C" w:rsidP="00AA151C">
      <w:pPr>
        <w:pStyle w:val="Heading4"/>
        <w:rPr>
          <w:rFonts w:cstheme="majorHAnsi"/>
          <w:szCs w:val="28"/>
        </w:rPr>
      </w:pPr>
      <w:r w:rsidRPr="00DE2492">
        <w:rPr>
          <w:rFonts w:cstheme="majorHAnsi"/>
          <w:szCs w:val="28"/>
        </w:rPr>
        <w:t xml:space="preserve">Extinction is the only coherent and egalitarian framework – prefer it </w:t>
      </w:r>
    </w:p>
    <w:p w14:paraId="1B7696A9" w14:textId="77777777" w:rsidR="00AA151C" w:rsidRPr="00DE2492" w:rsidRDefault="00AA151C" w:rsidP="00AA151C">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F7E883E" w14:textId="77777777" w:rsidR="00AA151C" w:rsidRPr="00DE2492" w:rsidRDefault="00AA151C" w:rsidP="00AA151C">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29A30F33" w14:textId="77777777" w:rsidR="00AA151C" w:rsidRDefault="00AA151C" w:rsidP="00AA151C">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F8ADFAE" w14:textId="77777777" w:rsidR="00AA151C" w:rsidRDefault="00AA151C" w:rsidP="00AA151C">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DB41357" w14:textId="77777777" w:rsidR="00AA151C" w:rsidRDefault="00AA151C" w:rsidP="00AA151C">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Cs w:val="24"/>
          <w:highlight w:val="green"/>
        </w:rPr>
        <w:t xml:space="preserve">All humanity is at </w:t>
      </w:r>
      <w:r w:rsidRPr="00184EB0">
        <w:rPr>
          <w:rStyle w:val="Emphasis"/>
          <w:szCs w:val="24"/>
        </w:rPr>
        <w:t xml:space="preserve">tremendous </w:t>
      </w:r>
      <w:r w:rsidRPr="00F35472">
        <w:rPr>
          <w:rStyle w:val="Emphasis"/>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D02DF76" w14:textId="77777777" w:rsidR="00AA151C" w:rsidRPr="00AA151C" w:rsidRDefault="00AA151C" w:rsidP="00AA151C"/>
    <w:sectPr w:rsidR="00AA151C" w:rsidRPr="00AA15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606E7B"/>
    <w:multiLevelType w:val="hybridMultilevel"/>
    <w:tmpl w:val="BFF6C95A"/>
    <w:lvl w:ilvl="0" w:tplc="C83ACD86">
      <w:start w:val="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12C62"/>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6E1613"/>
    <w:rsid w:val="00722258"/>
    <w:rsid w:val="007243E5"/>
    <w:rsid w:val="00766EA0"/>
    <w:rsid w:val="007A2226"/>
    <w:rsid w:val="007F5B66"/>
    <w:rsid w:val="00823A1C"/>
    <w:rsid w:val="00845B9D"/>
    <w:rsid w:val="00860984"/>
    <w:rsid w:val="008B3ECB"/>
    <w:rsid w:val="008B4E85"/>
    <w:rsid w:val="008C1B2E"/>
    <w:rsid w:val="0091627E"/>
    <w:rsid w:val="0097032B"/>
    <w:rsid w:val="009B0FF2"/>
    <w:rsid w:val="009D2EAD"/>
    <w:rsid w:val="009D54B2"/>
    <w:rsid w:val="009E1922"/>
    <w:rsid w:val="009F7ED2"/>
    <w:rsid w:val="00A93661"/>
    <w:rsid w:val="00A95652"/>
    <w:rsid w:val="00AA151C"/>
    <w:rsid w:val="00AB66E0"/>
    <w:rsid w:val="00AC0AB8"/>
    <w:rsid w:val="00B33C6D"/>
    <w:rsid w:val="00B4508F"/>
    <w:rsid w:val="00B55AD5"/>
    <w:rsid w:val="00B8057C"/>
    <w:rsid w:val="00BD6238"/>
    <w:rsid w:val="00BF593B"/>
    <w:rsid w:val="00BF773A"/>
    <w:rsid w:val="00BF7E81"/>
    <w:rsid w:val="00C00E15"/>
    <w:rsid w:val="00C13773"/>
    <w:rsid w:val="00C17CC8"/>
    <w:rsid w:val="00C25D95"/>
    <w:rsid w:val="00C83417"/>
    <w:rsid w:val="00C9604F"/>
    <w:rsid w:val="00CA19AA"/>
    <w:rsid w:val="00CC5298"/>
    <w:rsid w:val="00CD0BA9"/>
    <w:rsid w:val="00CD736E"/>
    <w:rsid w:val="00CD798D"/>
    <w:rsid w:val="00CE161E"/>
    <w:rsid w:val="00CF59A8"/>
    <w:rsid w:val="00D12C62"/>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F15A8"/>
  <w15:chartTrackingRefBased/>
  <w15:docId w15:val="{9CA839B7-15AC-48E8-A096-FAC88E7A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2C62"/>
    <w:rPr>
      <w:rFonts w:ascii="Calibri" w:hAnsi="Calibri" w:cs="Calibri"/>
      <w:sz w:val="24"/>
    </w:rPr>
  </w:style>
  <w:style w:type="paragraph" w:styleId="Heading1">
    <w:name w:val="heading 1"/>
    <w:aliases w:val="Pocket"/>
    <w:basedOn w:val="Normal"/>
    <w:next w:val="Normal"/>
    <w:link w:val="Heading1Char"/>
    <w:qFormat/>
    <w:rsid w:val="00D12C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2C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2C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tags,No Spacing1111,ta,No Spacing111111,t"/>
    <w:basedOn w:val="Normal"/>
    <w:next w:val="Normal"/>
    <w:link w:val="Heading4Char"/>
    <w:uiPriority w:val="3"/>
    <w:unhideWhenUsed/>
    <w:qFormat/>
    <w:rsid w:val="00D12C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2C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C62"/>
  </w:style>
  <w:style w:type="character" w:customStyle="1" w:styleId="Heading1Char">
    <w:name w:val="Heading 1 Char"/>
    <w:aliases w:val="Pocket Char"/>
    <w:basedOn w:val="DefaultParagraphFont"/>
    <w:link w:val="Heading1"/>
    <w:rsid w:val="00D12C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2C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2C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t Char"/>
    <w:basedOn w:val="DefaultParagraphFont"/>
    <w:link w:val="Heading4"/>
    <w:uiPriority w:val="3"/>
    <w:rsid w:val="00D12C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D12C6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12C62"/>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D12C62"/>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Read,T,C"/>
    <w:basedOn w:val="DefaultParagraphFont"/>
    <w:link w:val="NoSpacing"/>
    <w:uiPriority w:val="99"/>
    <w:unhideWhenUsed/>
    <w:rsid w:val="00D12C62"/>
    <w:rPr>
      <w:color w:val="auto"/>
      <w:u w:val="none"/>
    </w:rPr>
  </w:style>
  <w:style w:type="character" w:styleId="FollowedHyperlink">
    <w:name w:val="FollowedHyperlink"/>
    <w:basedOn w:val="DefaultParagraphFont"/>
    <w:uiPriority w:val="99"/>
    <w:semiHidden/>
    <w:unhideWhenUsed/>
    <w:rsid w:val="00D12C62"/>
    <w:rPr>
      <w:color w:val="auto"/>
      <w:u w:val="none"/>
    </w:rPr>
  </w:style>
  <w:style w:type="paragraph" w:customStyle="1" w:styleId="textbold">
    <w:name w:val="text bold"/>
    <w:basedOn w:val="Normal"/>
    <w:link w:val="Emphasis"/>
    <w:uiPriority w:val="7"/>
    <w:qFormat/>
    <w:rsid w:val="00D12C62"/>
    <w:pPr>
      <w:widowControl w:val="0"/>
      <w:ind w:left="720"/>
      <w:jc w:val="both"/>
    </w:pPr>
    <w:rPr>
      <w:b/>
      <w:iCs/>
      <w:u w:val="single"/>
    </w:rPr>
  </w:style>
  <w:style w:type="paragraph" w:styleId="ListParagraph">
    <w:name w:val="List Paragraph"/>
    <w:basedOn w:val="Normal"/>
    <w:uiPriority w:val="99"/>
    <w:unhideWhenUsed/>
    <w:qFormat/>
    <w:rsid w:val="00D12C62"/>
    <w:pPr>
      <w:ind w:left="720"/>
      <w:contextualSpacing/>
    </w:p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6E16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A151C"/>
    <w:pPr>
      <w:spacing w:after="0" w:line="240" w:lineRule="auto"/>
    </w:pPr>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archive.md/o/bc9l4/www.cpppc.org/en/zy/994006.jhtml" TargetMode="External"/><Relationship Id="rId26" Type="http://schemas.openxmlformats.org/officeDocument/2006/relationships/hyperlink" Target="https://www.scirp.org/journal/paperinformation.aspx?paperid=85201" TargetMode="External"/><Relationship Id="rId39" Type="http://schemas.openxmlformats.org/officeDocument/2006/relationships/hyperlink" Target="https://swfound.org/media/9550/chinese_asat_fact_sheet_updated_2012.pdf" TargetMode="External"/><Relationship Id="rId21" Type="http://schemas.openxmlformats.org/officeDocument/2006/relationships/hyperlink" Target="https://archive.md/o/bc9l4/https:/www.bbc.com/news/science-environment-54076895" TargetMode="External"/><Relationship Id="rId34" Type="http://schemas.openxmlformats.org/officeDocument/2006/relationships/hyperlink" Target="http://space.com/" TargetMode="External"/><Relationship Id="rId42" Type="http://schemas.openxmlformats.org/officeDocument/2006/relationships/fontTable" Target="fontTable.xml"/><Relationship Id="rId7" Type="http://schemas.openxmlformats.org/officeDocument/2006/relationships/hyperlink" Target="https://www.sciencedirect.com/science/article/pii/S0265964621000515%20accessed%2012/12/21" TargetMode="External"/><Relationship Id="rId2" Type="http://schemas.openxmlformats.org/officeDocument/2006/relationships/numbering" Target="numbering.xml"/><Relationship Id="rId16" Type="http://schemas.openxmlformats.org/officeDocument/2006/relationships/hyperlink" Target="https://hbr.org/2011/06/what-the-west-doesnt-get-about-china" TargetMode="External"/><Relationship Id="rId20" Type="http://schemas.openxmlformats.org/officeDocument/2006/relationships/hyperlink" Target="https://archive.md/o/bc9l4/https:/spacenews.com/spacety-releases-first-sar-images/" TargetMode="External"/><Relationship Id="rId29" Type="http://schemas.openxmlformats.org/officeDocument/2006/relationships/hyperlink" Target="https://www.cfr.org/blog/outer-space-treatys-midlife-funk%20accessed%2012/11/2021" TargetMode="External"/><Relationship Id="rId41"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sciencedirect.com/topics/social-sciences/space-sciences"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www.thecipherbrief.com/article/5-reasons-%E2%80%9Cspace-war%E2%80%9D-isn%E2%80%99t-scary-it-sounds" TargetMode="External"/><Relationship Id="rId37" Type="http://schemas.openxmlformats.org/officeDocument/2006/relationships/hyperlink" Target="https://www.nasa.gov/mission_pages/station/news/orbital_debris.html" TargetMode="External"/><Relationship Id="rId40" Type="http://schemas.openxmlformats.org/officeDocument/2006/relationships/hyperlink" Target="https://swfound.org/media/6575/swf_iridium_cosmos_collision_fact_sheet_updated_2012.pdf" TargetMode="External"/><Relationship Id="rId5" Type="http://schemas.openxmlformats.org/officeDocument/2006/relationships/webSettings" Target="webSettings.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36" Type="http://schemas.openxmlformats.org/officeDocument/2006/relationships/hyperlink" Target="https://www.esa.int/Safety_Security/Space_Debris/Space_debris_by_the_numbers" TargetMode="External"/><Relationship Id="rId10" Type="http://schemas.openxmlformats.org/officeDocument/2006/relationships/hyperlink" Target="https://www.sciencedirect.com/topics/social-sciences/economies-of-scale" TargetMode="External"/><Relationship Id="rId19" Type="http://schemas.openxmlformats.org/officeDocument/2006/relationships/hyperlink" Target="https://archive.md/o/bc9l4/https:/www.ida.org/-/media/feature/publications/e/ev/evaluation-of-chinas-commercial-space-sector/d-10873.ashx" TargetMode="External"/><Relationship Id="rId31" Type="http://schemas.openxmlformats.org/officeDocument/2006/relationships/hyperlink" Target="https://www.foreignaffairs.com/articles/space/2019-03-26/why-creating-space-force-changes-nothing%20accessed%2012/10/21" TargetMode="External"/><Relationship Id="rId4" Type="http://schemas.openxmlformats.org/officeDocument/2006/relationships/settings" Target="settings.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www.jessicachenweiss.com/uploads/3/0/6/3/30636001/19-01-24-elite-statements-isq-ca.pdf"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archive.md/o/Hlbi1/https:/www.amazon.com/Cross-Domain-Deterrence-Strategy-Era-Complexity/dp/0190908653" TargetMode="External"/><Relationship Id="rId35" Type="http://schemas.openxmlformats.org/officeDocument/2006/relationships/hyperlink" Target="https://www.space.com/kessler-syndrome-space-debris%20accessed%2012/10/21" TargetMode="External"/><Relationship Id="rId43" Type="http://schemas.openxmlformats.org/officeDocument/2006/relationships/theme" Target="theme/theme1.xml"/><Relationship Id="rId8" Type="http://schemas.openxmlformats.org/officeDocument/2006/relationships/hyperlink" Target="https://www.sciencedirect.com/topics/social-sciences/astronomical-systems" TargetMode="External"/><Relationship Id="rId3" Type="http://schemas.openxmlformats.org/officeDocument/2006/relationships/styles" Target="styles.xml"/><Relationship Id="rId12" Type="http://schemas.openxmlformats.org/officeDocument/2006/relationships/hyperlink" Target="https://www.sciencedirect.com/science/article/pii/S0265964621000515%20accessed%2012/12/21" TargetMode="External"/><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www.cfr.org/blog/big-bangs-red-herrings-and-dilemmas-space-security" TargetMode="External"/><Relationship Id="rId38" Type="http://schemas.openxmlformats.org/officeDocument/2006/relationships/hyperlink" Target="https://www.space.com/space-station-dodging-chinese-space-junk-spacex-crew-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17677</Words>
  <Characters>100760</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2021-12-18T19:03:00Z</dcterms:created>
  <dcterms:modified xsi:type="dcterms:W3CDTF">2021-12-18T20:14:00Z</dcterms:modified>
</cp:coreProperties>
</file>