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B310" w14:textId="17E5C531" w:rsidR="00A95652" w:rsidRDefault="00261FFF" w:rsidP="00261FFF">
      <w:pPr>
        <w:pStyle w:val="Heading2"/>
      </w:pPr>
      <w:r>
        <w:t>1NC</w:t>
      </w:r>
    </w:p>
    <w:p w14:paraId="7F4FA8C0" w14:textId="77777777" w:rsidR="006D41A4" w:rsidRDefault="006D41A4" w:rsidP="006D41A4">
      <w:pPr>
        <w:pStyle w:val="Heading3"/>
      </w:pPr>
      <w:r>
        <w:t>1NC---OFF</w:t>
      </w:r>
    </w:p>
    <w:p w14:paraId="2E09BD8B" w14:textId="77777777" w:rsidR="006D41A4" w:rsidRDefault="006D41A4" w:rsidP="006D41A4">
      <w:pPr>
        <w:pStyle w:val="Heading4"/>
      </w:pPr>
      <w:proofErr w:type="spellStart"/>
      <w:r>
        <w:t>I</w:t>
      </w:r>
      <w:r w:rsidRPr="00BE72BE">
        <w:t>nterp</w:t>
      </w:r>
      <w:proofErr w:type="spellEnd"/>
      <w:r w:rsidRPr="00BE72BE">
        <w:t xml:space="preserve">: if the </w:t>
      </w:r>
      <w:proofErr w:type="spellStart"/>
      <w:r w:rsidRPr="00BE72BE">
        <w:t>aff</w:t>
      </w:r>
      <w:proofErr w:type="spellEnd"/>
      <w:r w:rsidRPr="00BE72BE">
        <w:t xml:space="preserve"> defends that appropriation of lunar heritage site by private entities is unjust, they must define what a lunar heritage site is in a delineated text in the 1AC </w:t>
      </w:r>
    </w:p>
    <w:p w14:paraId="46B957A2" w14:textId="77777777" w:rsidR="006D41A4" w:rsidRPr="00F55950" w:rsidRDefault="006D41A4" w:rsidP="006D41A4"/>
    <w:p w14:paraId="4F63CF65" w14:textId="77777777" w:rsidR="006D41A4" w:rsidRDefault="006D41A4" w:rsidP="006D41A4">
      <w:pPr>
        <w:pStyle w:val="Heading4"/>
      </w:pPr>
      <w:r>
        <w:t>V</w:t>
      </w:r>
      <w:r w:rsidRPr="00BE72BE">
        <w:t xml:space="preserve">ote neg for stable ground — there is no global definition of lunar heritage site since UNESCO is yet to recognize any heritage sites on the moon, the US’s definition is not predictable on a global topic and nebulous - for example, the NASA website excludes </w:t>
      </w:r>
      <w:proofErr w:type="spellStart"/>
      <w:r w:rsidRPr="00BE72BE">
        <w:t>chinese</w:t>
      </w:r>
      <w:proofErr w:type="spellEnd"/>
      <w:r w:rsidRPr="00BE72BE">
        <w:t xml:space="preserve"> landing sites but their </w:t>
      </w:r>
      <w:proofErr w:type="spellStart"/>
      <w:r w:rsidRPr="00BE72BE">
        <w:t>aff</w:t>
      </w:r>
      <w:proofErr w:type="spellEnd"/>
      <w:r w:rsidRPr="00BE72BE">
        <w:t xml:space="preserve"> </w:t>
      </w:r>
      <w:proofErr w:type="spellStart"/>
      <w:r w:rsidRPr="00BE72BE">
        <w:t>ev</w:t>
      </w:r>
      <w:proofErr w:type="spellEnd"/>
      <w:r w:rsidRPr="00BE72BE">
        <w:t xml:space="preserve"> refers to heritage sites as past landing sites - that decks predictable neg ground because they can delink from DA by redefining the </w:t>
      </w:r>
      <w:proofErr w:type="spellStart"/>
      <w:r w:rsidRPr="00BE72BE">
        <w:t>aff</w:t>
      </w:r>
      <w:proofErr w:type="spellEnd"/>
      <w:r w:rsidRPr="00BE72BE">
        <w:t xml:space="preserve"> - for example, they could adopt a narrow definition of heritage sites to delink from DAs like mining or innovation, or pivot to a broad definition if they’re behind on solvency</w:t>
      </w:r>
    </w:p>
    <w:p w14:paraId="431844F6" w14:textId="77777777" w:rsidR="006D41A4" w:rsidRPr="00F55950" w:rsidRDefault="006D41A4" w:rsidP="006D41A4"/>
    <w:p w14:paraId="151A6118" w14:textId="77777777" w:rsidR="006D41A4" w:rsidRDefault="006D41A4" w:rsidP="006D41A4">
      <w:pPr>
        <w:pStyle w:val="Heading4"/>
      </w:pPr>
      <w:r>
        <w:t>I</w:t>
      </w:r>
      <w:r w:rsidRPr="00BE72BE">
        <w:t xml:space="preserve">ndependently, vote neg on presumption - private entities will just interpret heritage sites narrowly as possible </w:t>
      </w:r>
      <w:proofErr w:type="spellStart"/>
      <w:proofErr w:type="gramStart"/>
      <w:r w:rsidRPr="00BE72BE">
        <w:t>eg</w:t>
      </w:r>
      <w:proofErr w:type="spellEnd"/>
      <w:proofErr w:type="gramEnd"/>
      <w:r w:rsidRPr="00BE72BE">
        <w:t xml:space="preserve"> UNESCO heritage sites which don’t exist on the moon</w:t>
      </w:r>
    </w:p>
    <w:p w14:paraId="300B9363" w14:textId="77777777" w:rsidR="006D41A4" w:rsidRPr="00F32786" w:rsidRDefault="006D41A4" w:rsidP="006D41A4">
      <w:pPr>
        <w:pStyle w:val="Heading4"/>
      </w:pPr>
      <w:r>
        <w:t>Fairness is a voter—it’s a gateway issue to the ballot. Educations a voter because it’s the only portable skill we get from debate</w:t>
      </w:r>
    </w:p>
    <w:p w14:paraId="4722033F" w14:textId="77777777" w:rsidR="006D41A4" w:rsidRDefault="006D41A4" w:rsidP="006D41A4">
      <w:pPr>
        <w:pStyle w:val="Heading4"/>
      </w:pPr>
      <w:r>
        <w:t xml:space="preserve">Drop the debater to </w:t>
      </w:r>
      <w:r w:rsidRPr="003D1AFD">
        <w:rPr>
          <w:u w:val="single"/>
        </w:rPr>
        <w:t>deter future abuse</w:t>
      </w:r>
      <w:r>
        <w:t xml:space="preserve">. </w:t>
      </w:r>
    </w:p>
    <w:p w14:paraId="7EE37042" w14:textId="77777777" w:rsidR="006D41A4" w:rsidRDefault="006D41A4" w:rsidP="006D41A4">
      <w:pPr>
        <w:pStyle w:val="Heading4"/>
      </w:pPr>
      <w:r>
        <w:t xml:space="preserve">CI- Reasonability is </w:t>
      </w:r>
      <w:r w:rsidRPr="003D1AFD">
        <w:rPr>
          <w:u w:val="single"/>
        </w:rPr>
        <w:t>arbitrary</w:t>
      </w:r>
      <w:r>
        <w:t xml:space="preserve"> and we don’t know the </w:t>
      </w:r>
      <w:proofErr w:type="spellStart"/>
      <w:r w:rsidRPr="003D1AFD">
        <w:rPr>
          <w:u w:val="single"/>
        </w:rPr>
        <w:t>brightline</w:t>
      </w:r>
      <w:proofErr w:type="spellEnd"/>
      <w:r>
        <w:t xml:space="preserve"> while prepping. </w:t>
      </w:r>
      <w:r w:rsidRPr="003D1AFD">
        <w:rPr>
          <w:u w:val="single"/>
        </w:rPr>
        <w:t>Collapses</w:t>
      </w:r>
      <w:r>
        <w:t xml:space="preserve"> since it uses an offense/defense paradigm to win it. </w:t>
      </w:r>
    </w:p>
    <w:p w14:paraId="76569526" w14:textId="77777777" w:rsidR="006D41A4" w:rsidRPr="006D41A4" w:rsidRDefault="006D41A4" w:rsidP="006D41A4">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d] norming I can’t concede the counter </w:t>
      </w:r>
      <w:proofErr w:type="spellStart"/>
      <w:r>
        <w:t>interp</w:t>
      </w:r>
      <w:proofErr w:type="spellEnd"/>
      <w:r>
        <w:t xml:space="preserve"> which forces me to argue for bad norms – turns their standards</w:t>
      </w:r>
    </w:p>
    <w:p w14:paraId="64CA94DB" w14:textId="0760E9C7" w:rsidR="00261FFF" w:rsidRDefault="00261FFF" w:rsidP="00261FFF">
      <w:pPr>
        <w:pStyle w:val="Heading3"/>
      </w:pPr>
      <w:r>
        <w:t>1NC---OFF</w:t>
      </w:r>
    </w:p>
    <w:p w14:paraId="79DDBD8F" w14:textId="79879EAE" w:rsidR="00261FFF" w:rsidRDefault="00261FFF" w:rsidP="00261FFF">
      <w:pPr>
        <w:pStyle w:val="Heading4"/>
      </w:pPr>
      <w:r>
        <w:t>[</w:t>
      </w:r>
      <w:r>
        <w:t>Private Entities</w:t>
      </w:r>
      <w:r>
        <w:t xml:space="preserve">] </w:t>
      </w:r>
      <w:r w:rsidRPr="00B02114">
        <w:t xml:space="preserve">ought to submit a proposal </w:t>
      </w:r>
      <w:r>
        <w:t>regarding</w:t>
      </w:r>
      <w:r w:rsidRPr="00B02114">
        <w:t xml:space="preserve"> </w:t>
      </w:r>
      <w:r>
        <w:t xml:space="preserve">the </w:t>
      </w:r>
      <w:r w:rsidR="006D41A4">
        <w:t>appropriation of outer space</w:t>
      </w:r>
      <w:r w:rsidR="00924728">
        <w:t xml:space="preserve"> </w:t>
      </w:r>
      <w:r>
        <w:t>by private entities</w:t>
      </w:r>
      <w:r w:rsidRPr="00B02114">
        <w:t xml:space="preserve"> </w:t>
      </w:r>
      <w:r>
        <w:t xml:space="preserve">to the National Aeronautics and Space Administration </w:t>
      </w:r>
      <w:r w:rsidRPr="00B02114">
        <w:t xml:space="preserve">for a National Environmental Policy Act Environmental Impact </w:t>
      </w:r>
      <w:r>
        <w:t>Assessment</w:t>
      </w:r>
      <w:r w:rsidRPr="00B02114">
        <w:t xml:space="preserve"> providing necessary resources, staffing and otherwise, for prioritization of this </w:t>
      </w:r>
      <w:r>
        <w:t>Assessment</w:t>
      </w:r>
      <w:r w:rsidRPr="00B02114">
        <w:t xml:space="preserve">. </w:t>
      </w:r>
      <w:r>
        <w:t>States</w:t>
      </w:r>
      <w:r w:rsidRPr="00B02114">
        <w:t xml:space="preserve"> ought to implement the least environmentally damaging alternative identified in the Environmental Impact Statement.</w:t>
      </w:r>
    </w:p>
    <w:p w14:paraId="2F50D02E" w14:textId="77777777" w:rsidR="00261FFF" w:rsidRDefault="00261FFF" w:rsidP="00261FFF">
      <w:pPr>
        <w:pStyle w:val="Heading4"/>
      </w:pPr>
      <w:r>
        <w:t xml:space="preserve">Counterplan competes and creates the </w:t>
      </w:r>
      <w:proofErr w:type="spellStart"/>
      <w:r>
        <w:t>the</w:t>
      </w:r>
      <w:proofErr w:type="spellEnd"/>
      <w:r>
        <w:t xml:space="preserve"> least environmentally damaging version of the </w:t>
      </w:r>
      <w:proofErr w:type="spellStart"/>
      <w:r>
        <w:t>aff</w:t>
      </w:r>
      <w:proofErr w:type="spellEnd"/>
      <w:r>
        <w:t>.</w:t>
      </w:r>
    </w:p>
    <w:p w14:paraId="4A4F4C27" w14:textId="77777777" w:rsidR="00261FFF" w:rsidRDefault="00261FFF" w:rsidP="00261FFF">
      <w:r w:rsidRPr="0016723B">
        <w:rPr>
          <w:rFonts w:eastAsiaTheme="majorEastAsia" w:cstheme="majorBidi"/>
          <w:b/>
          <w:iCs/>
          <w:sz w:val="26"/>
        </w:rPr>
        <w:t xml:space="preserve">Haroun </w:t>
      </w:r>
      <w:r>
        <w:rPr>
          <w:rFonts w:eastAsiaTheme="majorEastAsia" w:cstheme="majorBidi"/>
          <w:b/>
          <w:iCs/>
          <w:sz w:val="26"/>
        </w:rPr>
        <w:t xml:space="preserve">et al </w:t>
      </w:r>
      <w:r w:rsidRPr="0016723B">
        <w:rPr>
          <w:rFonts w:eastAsiaTheme="majorEastAsia" w:cstheme="majorBidi"/>
          <w:b/>
          <w:iCs/>
          <w:sz w:val="26"/>
        </w:rPr>
        <w:t>21</w:t>
      </w:r>
      <w:r>
        <w:t xml:space="preserve"> [</w:t>
      </w:r>
      <w:r w:rsidRPr="0016723B">
        <w:t xml:space="preserve">Fawaz Haroun, Shalom </w:t>
      </w:r>
      <w:proofErr w:type="spellStart"/>
      <w:r w:rsidRPr="0016723B">
        <w:t>Ajibade</w:t>
      </w:r>
      <w:proofErr w:type="spellEnd"/>
      <w:r w:rsidRPr="0016723B">
        <w:t xml:space="preserve">, Philip Oladimeji, and John Kennedy </w:t>
      </w:r>
      <w:proofErr w:type="spellStart"/>
      <w:r w:rsidRPr="0016723B">
        <w:t>Igbozurike</w:t>
      </w:r>
      <w:proofErr w:type="spellEnd"/>
      <w:r w:rsidRPr="0016723B">
        <w:t xml:space="preserve">, </w:t>
      </w:r>
      <w:r>
        <w:t>authors are all faculty of law for the University of Lagos in Nigeria. 03-19-2021</w:t>
      </w:r>
      <w:r w:rsidRPr="0016723B">
        <w:t xml:space="preserve">, "Toward the Sustainability of Outer Space: Addressing the Issue of Space Debris," New Space, </w:t>
      </w:r>
      <w:hyperlink r:id="rId6" w:history="1">
        <w:r w:rsidRPr="00F30747">
          <w:rPr>
            <w:rStyle w:val="Hyperlink"/>
          </w:rPr>
          <w:t>https://www.liebertpub.com/doi/full/10.1089/space.2020.0047 accessed 2/16/22</w:t>
        </w:r>
      </w:hyperlink>
      <w:r>
        <w:t>] Adam</w:t>
      </w:r>
    </w:p>
    <w:p w14:paraId="5F294D08" w14:textId="77777777" w:rsidR="00261FFF" w:rsidRPr="0016723B" w:rsidRDefault="00261FFF" w:rsidP="00261FFF">
      <w:r w:rsidRPr="0016723B">
        <w:t>The need for environmental impact assessment</w:t>
      </w:r>
    </w:p>
    <w:p w14:paraId="4E7D1614" w14:textId="77777777" w:rsidR="00261FFF" w:rsidRPr="0016723B" w:rsidRDefault="00261FFF" w:rsidP="00261FFF">
      <w:r w:rsidRPr="0016723B">
        <w:t xml:space="preserve">The </w:t>
      </w:r>
      <w:r w:rsidRPr="0016723B">
        <w:rPr>
          <w:rStyle w:val="StyleUnderline"/>
        </w:rPr>
        <w:t xml:space="preserve">requirement of </w:t>
      </w:r>
      <w:r w:rsidRPr="005778FC">
        <w:rPr>
          <w:rStyle w:val="StyleUnderline"/>
          <w:highlight w:val="cyan"/>
        </w:rPr>
        <w:t>e</w:t>
      </w:r>
      <w:r w:rsidRPr="0016723B">
        <w:rPr>
          <w:rStyle w:val="StyleUnderline"/>
        </w:rPr>
        <w:t xml:space="preserve">nvironmental </w:t>
      </w:r>
      <w:r w:rsidRPr="005778FC">
        <w:rPr>
          <w:rStyle w:val="StyleUnderline"/>
          <w:highlight w:val="cyan"/>
        </w:rPr>
        <w:t>i</w:t>
      </w:r>
      <w:r w:rsidRPr="0016723B">
        <w:rPr>
          <w:rStyle w:val="StyleUnderline"/>
        </w:rPr>
        <w:t xml:space="preserve">mpact </w:t>
      </w:r>
      <w:r w:rsidRPr="005778FC">
        <w:rPr>
          <w:rStyle w:val="StyleUnderline"/>
          <w:highlight w:val="cyan"/>
        </w:rPr>
        <w:t>a</w:t>
      </w:r>
      <w:r w:rsidRPr="0016723B">
        <w:rPr>
          <w:rStyle w:val="StyleUnderline"/>
        </w:rPr>
        <w:t>ssessment is contained in Principle 17 of the Rio Declaration</w:t>
      </w:r>
      <w:r w:rsidRPr="0016723B">
        <w:t>. The principle provides:</w:t>
      </w:r>
    </w:p>
    <w:p w14:paraId="2FC4E5DE" w14:textId="77777777" w:rsidR="00261FFF" w:rsidRPr="0016723B" w:rsidRDefault="00261FFF" w:rsidP="00261FFF">
      <w:r w:rsidRPr="0016723B">
        <w:rPr>
          <w:rStyle w:val="StyleUnderline"/>
        </w:rPr>
        <w:t>Environmental impact assessment</w:t>
      </w:r>
      <w:r w:rsidRPr="0016723B">
        <w:t xml:space="preserve">, as a national instrument, shall be </w:t>
      </w:r>
      <w:r w:rsidRPr="0016723B">
        <w:rPr>
          <w:rStyle w:val="StyleUnderline"/>
        </w:rPr>
        <w:t>undertaken for proposed activities that are likely to have a significant adverse impact on the environment</w:t>
      </w:r>
      <w:r w:rsidRPr="0016723B">
        <w:t xml:space="preserve"> and are subject to a decision of a competent national authority.</w:t>
      </w:r>
    </w:p>
    <w:p w14:paraId="2FB33F01" w14:textId="77777777" w:rsidR="00261FFF" w:rsidRPr="0016723B" w:rsidRDefault="00261FFF" w:rsidP="00261FFF">
      <w:r w:rsidRPr="005778FC">
        <w:rPr>
          <w:rStyle w:val="StyleUnderline"/>
          <w:highlight w:val="cyan"/>
        </w:rPr>
        <w:t>Before</w:t>
      </w:r>
      <w:r w:rsidRPr="0016723B">
        <w:rPr>
          <w:rStyle w:val="StyleUnderline"/>
        </w:rPr>
        <w:t xml:space="preserve"> any </w:t>
      </w:r>
      <w:r w:rsidRPr="005778FC">
        <w:rPr>
          <w:rStyle w:val="StyleUnderline"/>
          <w:highlight w:val="cyan"/>
        </w:rPr>
        <w:t>activity</w:t>
      </w:r>
      <w:r w:rsidRPr="0016723B">
        <w:rPr>
          <w:rStyle w:val="StyleUnderline"/>
        </w:rPr>
        <w:t xml:space="preserve"> is </w:t>
      </w:r>
      <w:r w:rsidRPr="005778FC">
        <w:rPr>
          <w:rStyle w:val="StyleUnderline"/>
          <w:highlight w:val="cyan"/>
        </w:rPr>
        <w:t>carried</w:t>
      </w:r>
      <w:r w:rsidRPr="0016723B">
        <w:rPr>
          <w:rStyle w:val="StyleUnderline"/>
        </w:rPr>
        <w:t xml:space="preserve"> out that is likely to affect the environment</w:t>
      </w:r>
      <w:r w:rsidRPr="0016723B">
        <w:t xml:space="preserve">, an </w:t>
      </w:r>
      <w:r w:rsidRPr="005778FC">
        <w:rPr>
          <w:rStyle w:val="StyleUnderline"/>
          <w:highlight w:val="cyan"/>
        </w:rPr>
        <w:t>assessment</w:t>
      </w:r>
      <w:r w:rsidRPr="0016723B">
        <w:t xml:space="preserve"> is to be </w:t>
      </w:r>
      <w:r w:rsidRPr="005778FC">
        <w:rPr>
          <w:rStyle w:val="StyleUnderline"/>
          <w:highlight w:val="cyan"/>
        </w:rPr>
        <w:t>carried</w:t>
      </w:r>
      <w:r w:rsidRPr="0016723B">
        <w:rPr>
          <w:rStyle w:val="StyleUnderline"/>
        </w:rPr>
        <w:t xml:space="preserve"> out to </w:t>
      </w:r>
      <w:r w:rsidRPr="005778FC">
        <w:rPr>
          <w:rStyle w:val="StyleUnderline"/>
          <w:highlight w:val="cyan"/>
        </w:rPr>
        <w:t>know</w:t>
      </w:r>
      <w:r w:rsidRPr="0016723B">
        <w:rPr>
          <w:rStyle w:val="StyleUnderline"/>
        </w:rPr>
        <w:t xml:space="preserve"> the exact </w:t>
      </w:r>
      <w:r w:rsidRPr="005778FC">
        <w:rPr>
          <w:rStyle w:val="StyleUnderline"/>
          <w:highlight w:val="cyan"/>
        </w:rPr>
        <w:t>nature</w:t>
      </w:r>
      <w:r w:rsidRPr="0016723B">
        <w:rPr>
          <w:rStyle w:val="StyleUnderline"/>
        </w:rPr>
        <w:t xml:space="preserve"> of the effect </w:t>
      </w:r>
      <w:r w:rsidRPr="005778FC">
        <w:rPr>
          <w:rStyle w:val="StyleUnderline"/>
          <w:highlight w:val="cyan"/>
        </w:rPr>
        <w:t>it</w:t>
      </w:r>
      <w:r w:rsidRPr="0016723B">
        <w:rPr>
          <w:rStyle w:val="StyleUnderline"/>
        </w:rPr>
        <w:t xml:space="preserve"> would </w:t>
      </w:r>
      <w:r w:rsidRPr="005778FC">
        <w:rPr>
          <w:rStyle w:val="StyleUnderline"/>
          <w:highlight w:val="cyan"/>
        </w:rPr>
        <w:t>have</w:t>
      </w:r>
      <w:r w:rsidRPr="0016723B">
        <w:rPr>
          <w:rStyle w:val="StyleUnderline"/>
        </w:rPr>
        <w:t xml:space="preserve"> </w:t>
      </w:r>
      <w:r w:rsidRPr="005778FC">
        <w:rPr>
          <w:rStyle w:val="StyleUnderline"/>
          <w:highlight w:val="cyan"/>
        </w:rPr>
        <w:t>on</w:t>
      </w:r>
      <w:r w:rsidRPr="0016723B">
        <w:rPr>
          <w:rStyle w:val="StyleUnderline"/>
        </w:rPr>
        <w:t xml:space="preserve"> the </w:t>
      </w:r>
      <w:r w:rsidRPr="005778FC">
        <w:rPr>
          <w:rStyle w:val="StyleUnderline"/>
          <w:highlight w:val="cyan"/>
        </w:rPr>
        <w:t>environment</w:t>
      </w:r>
      <w:r w:rsidRPr="0016723B">
        <w:rPr>
          <w:rStyle w:val="StyleUnderline"/>
        </w:rPr>
        <w:t xml:space="preserve">. </w:t>
      </w:r>
      <w:r w:rsidRPr="0016723B">
        <w:t xml:space="preserve">The assessment </w:t>
      </w:r>
      <w:r w:rsidRPr="0016723B">
        <w:rPr>
          <w:rStyle w:val="StyleUnderline"/>
        </w:rPr>
        <w:t>allows the proper consideration of the environment while decisions are being made</w:t>
      </w:r>
      <w:r w:rsidRPr="0016723B">
        <w:t>.</w:t>
      </w:r>
      <w:hyperlink r:id="rId7" w:anchor="B39" w:history="1">
        <w:r w:rsidRPr="0016723B">
          <w:rPr>
            <w:rStyle w:val="Hyperlink"/>
          </w:rPr>
          <w:t>39</w:t>
        </w:r>
      </w:hyperlink>
      <w:r w:rsidRPr="0016723B">
        <w:t> EC Directive 85/337/EEC</w:t>
      </w:r>
      <w:hyperlink r:id="rId8" w:anchor="B40" w:history="1">
        <w:r w:rsidRPr="0016723B">
          <w:rPr>
            <w:rStyle w:val="Hyperlink"/>
          </w:rPr>
          <w:t>40</w:t>
        </w:r>
      </w:hyperlink>
      <w:r w:rsidRPr="0016723B">
        <w:t> was the first international instrument to grant the principle recognition.</w:t>
      </w:r>
    </w:p>
    <w:p w14:paraId="0A84DC8A" w14:textId="77777777" w:rsidR="00261FFF" w:rsidRPr="0016723B" w:rsidRDefault="00261FFF" w:rsidP="00261FFF">
      <w:pPr>
        <w:rPr>
          <w:rStyle w:val="StyleUnderline"/>
        </w:rPr>
      </w:pPr>
      <w:r w:rsidRPr="005778FC">
        <w:rPr>
          <w:rStyle w:val="StyleUnderline"/>
          <w:highlight w:val="cyan"/>
        </w:rPr>
        <w:t>In</w:t>
      </w:r>
      <w:r w:rsidRPr="0016723B">
        <w:rPr>
          <w:rStyle w:val="StyleUnderline"/>
        </w:rPr>
        <w:t xml:space="preserve"> the </w:t>
      </w:r>
      <w:r w:rsidRPr="005778FC">
        <w:rPr>
          <w:rStyle w:val="StyleUnderline"/>
          <w:highlight w:val="cyan"/>
        </w:rPr>
        <w:t>space</w:t>
      </w:r>
      <w:r w:rsidRPr="0016723B">
        <w:rPr>
          <w:rStyle w:val="StyleUnderline"/>
        </w:rPr>
        <w:t xml:space="preserve"> context</w:t>
      </w:r>
      <w:r w:rsidRPr="0016723B">
        <w:t xml:space="preserve">, </w:t>
      </w:r>
      <w:r w:rsidRPr="005778FC">
        <w:rPr>
          <w:rStyle w:val="StyleUnderline"/>
          <w:highlight w:val="cyan"/>
        </w:rPr>
        <w:t>any</w:t>
      </w:r>
      <w:r w:rsidRPr="0016723B">
        <w:rPr>
          <w:rStyle w:val="StyleUnderline"/>
        </w:rPr>
        <w:t xml:space="preserve"> </w:t>
      </w:r>
      <w:r w:rsidRPr="005778FC">
        <w:rPr>
          <w:rStyle w:val="StyleUnderline"/>
          <w:highlight w:val="cyan"/>
        </w:rPr>
        <w:t>activity</w:t>
      </w:r>
      <w:r w:rsidRPr="0016723B">
        <w:rPr>
          <w:rStyle w:val="StyleUnderline"/>
        </w:rPr>
        <w:t xml:space="preserve"> that is to be </w:t>
      </w:r>
      <w:r w:rsidRPr="005778FC">
        <w:rPr>
          <w:rStyle w:val="StyleUnderline"/>
          <w:highlight w:val="cyan"/>
        </w:rPr>
        <w:t>undertaken</w:t>
      </w:r>
      <w:r w:rsidRPr="0016723B">
        <w:rPr>
          <w:rStyle w:val="StyleUnderline"/>
        </w:rPr>
        <w:t xml:space="preserve"> should necessarily </w:t>
      </w:r>
      <w:r w:rsidRPr="005778FC">
        <w:rPr>
          <w:rStyle w:val="StyleUnderline"/>
          <w:highlight w:val="cyan"/>
        </w:rPr>
        <w:t>require</w:t>
      </w:r>
      <w:r w:rsidRPr="0016723B">
        <w:rPr>
          <w:rStyle w:val="StyleUnderline"/>
        </w:rPr>
        <w:t xml:space="preserve"> an environmental impact </w:t>
      </w:r>
      <w:r w:rsidRPr="005778FC">
        <w:rPr>
          <w:rStyle w:val="StyleUnderline"/>
          <w:highlight w:val="cyan"/>
        </w:rPr>
        <w:t>assessment</w:t>
      </w:r>
      <w:r w:rsidRPr="0016723B">
        <w:t xml:space="preserve">, to </w:t>
      </w:r>
      <w:r w:rsidRPr="0016723B">
        <w:rPr>
          <w:rStyle w:val="StyleUnderline"/>
        </w:rPr>
        <w:t>know the exact effects of such an activity on outer space.</w:t>
      </w:r>
      <w:r w:rsidRPr="0016723B">
        <w:t xml:space="preserve"> </w:t>
      </w:r>
      <w:r w:rsidRPr="0016723B">
        <w:rPr>
          <w:rStyle w:val="StyleUnderline"/>
        </w:rPr>
        <w:t xml:space="preserve">After such assessments have been made, </w:t>
      </w:r>
      <w:r w:rsidRPr="005778FC">
        <w:rPr>
          <w:rStyle w:val="StyleUnderline"/>
          <w:highlight w:val="cyan"/>
        </w:rPr>
        <w:t>decisions</w:t>
      </w:r>
      <w:r w:rsidRPr="0016723B">
        <w:rPr>
          <w:rStyle w:val="StyleUnderline"/>
        </w:rPr>
        <w:t xml:space="preserve"> should then be </w:t>
      </w:r>
      <w:r w:rsidRPr="005778FC">
        <w:rPr>
          <w:rStyle w:val="StyleUnderline"/>
          <w:highlight w:val="cyan"/>
        </w:rPr>
        <w:t>made</w:t>
      </w:r>
      <w:r w:rsidRPr="0016723B">
        <w:rPr>
          <w:rStyle w:val="StyleUnderline"/>
        </w:rPr>
        <w:t xml:space="preserve"> </w:t>
      </w:r>
      <w:r w:rsidRPr="005778FC">
        <w:rPr>
          <w:rStyle w:val="StyleUnderline"/>
          <w:highlight w:val="cyan"/>
        </w:rPr>
        <w:t>in</w:t>
      </w:r>
      <w:r w:rsidRPr="0016723B">
        <w:rPr>
          <w:rStyle w:val="StyleUnderline"/>
        </w:rPr>
        <w:t xml:space="preserve"> </w:t>
      </w:r>
      <w:r w:rsidRPr="005778FC">
        <w:rPr>
          <w:rStyle w:val="StyleUnderline"/>
          <w:highlight w:val="cyan"/>
        </w:rPr>
        <w:t>line</w:t>
      </w:r>
      <w:r w:rsidRPr="0016723B">
        <w:rPr>
          <w:rStyle w:val="StyleUnderline"/>
        </w:rPr>
        <w:t xml:space="preserve"> </w:t>
      </w:r>
      <w:r w:rsidRPr="005778FC">
        <w:rPr>
          <w:rStyle w:val="StyleUnderline"/>
          <w:highlight w:val="cyan"/>
        </w:rPr>
        <w:t>with</w:t>
      </w:r>
      <w:r w:rsidRPr="0016723B">
        <w:rPr>
          <w:rStyle w:val="StyleUnderline"/>
        </w:rPr>
        <w:t xml:space="preserve"> the </w:t>
      </w:r>
      <w:r w:rsidRPr="005778FC">
        <w:rPr>
          <w:rStyle w:val="StyleUnderline"/>
          <w:highlight w:val="cyan"/>
        </w:rPr>
        <w:t>assessments</w:t>
      </w:r>
      <w:r w:rsidRPr="0016723B">
        <w:rPr>
          <w:rStyle w:val="StyleUnderline"/>
        </w:rPr>
        <w:t>.</w:t>
      </w:r>
      <w:r w:rsidRPr="0016723B">
        <w:t xml:space="preserve"> In the </w:t>
      </w:r>
      <w:r w:rsidRPr="0016723B">
        <w:rPr>
          <w:rStyle w:val="StyleUnderline"/>
        </w:rPr>
        <w:t>case of the launching of spacecrafts into outer space, the trajectory of the spacecraft and the possible effects must be well considered.</w:t>
      </w:r>
      <w:r w:rsidRPr="0016723B">
        <w:t xml:space="preserve"> In addition, in </w:t>
      </w:r>
      <w:r w:rsidRPr="0016723B">
        <w:rPr>
          <w:rStyle w:val="StyleUnderline"/>
        </w:rPr>
        <w:t xml:space="preserve">a bid to </w:t>
      </w:r>
      <w:r w:rsidRPr="005778FC">
        <w:rPr>
          <w:rStyle w:val="StyleUnderline"/>
          <w:highlight w:val="cyan"/>
        </w:rPr>
        <w:t>prevent</w:t>
      </w:r>
      <w:r w:rsidRPr="0016723B">
        <w:rPr>
          <w:rStyle w:val="StyleUnderline"/>
        </w:rPr>
        <w:t xml:space="preserve"> the increase of space </w:t>
      </w:r>
      <w:r w:rsidRPr="005778FC">
        <w:rPr>
          <w:rStyle w:val="StyleUnderline"/>
          <w:highlight w:val="cyan"/>
        </w:rPr>
        <w:t>debris</w:t>
      </w:r>
      <w:r w:rsidRPr="0016723B">
        <w:rPr>
          <w:rStyle w:val="StyleUnderline"/>
        </w:rPr>
        <w:t xml:space="preserve">, a </w:t>
      </w:r>
      <w:r w:rsidRPr="005778FC">
        <w:rPr>
          <w:rStyle w:val="StyleUnderline"/>
          <w:highlight w:val="cyan"/>
        </w:rPr>
        <w:t>disposal</w:t>
      </w:r>
      <w:r w:rsidRPr="0016723B">
        <w:rPr>
          <w:rStyle w:val="StyleUnderline"/>
        </w:rPr>
        <w:t xml:space="preserve"> </w:t>
      </w:r>
      <w:r w:rsidRPr="005778FC">
        <w:rPr>
          <w:rStyle w:val="StyleUnderline"/>
          <w:highlight w:val="cyan"/>
        </w:rPr>
        <w:t>regime</w:t>
      </w:r>
      <w:r w:rsidRPr="0016723B">
        <w:rPr>
          <w:rStyle w:val="StyleUnderline"/>
        </w:rPr>
        <w:t xml:space="preserve"> must be </w:t>
      </w:r>
      <w:r w:rsidRPr="005778FC">
        <w:rPr>
          <w:rStyle w:val="StyleUnderline"/>
          <w:highlight w:val="cyan"/>
        </w:rPr>
        <w:t>created</w:t>
      </w:r>
      <w:r w:rsidRPr="0016723B">
        <w:rPr>
          <w:rStyle w:val="StyleUnderline"/>
        </w:rPr>
        <w:t xml:space="preserve"> for the spacecraft.</w:t>
      </w:r>
      <w:r w:rsidRPr="0016723B">
        <w:t xml:space="preserve"> Such a </w:t>
      </w:r>
      <w:r w:rsidRPr="0016723B">
        <w:rPr>
          <w:rStyle w:val="StyleUnderline"/>
        </w:rPr>
        <w:t xml:space="preserve">disposal regime shall </w:t>
      </w:r>
      <w:r w:rsidRPr="005778FC">
        <w:rPr>
          <w:rStyle w:val="StyleUnderline"/>
          <w:highlight w:val="cyan"/>
        </w:rPr>
        <w:t>allow</w:t>
      </w:r>
      <w:r w:rsidRPr="0016723B">
        <w:rPr>
          <w:rStyle w:val="StyleUnderline"/>
        </w:rPr>
        <w:t xml:space="preserve"> the </w:t>
      </w:r>
      <w:r w:rsidRPr="005778FC">
        <w:rPr>
          <w:rStyle w:val="StyleUnderline"/>
          <w:highlight w:val="cyan"/>
        </w:rPr>
        <w:t>removal</w:t>
      </w:r>
      <w:r w:rsidRPr="0016723B">
        <w:rPr>
          <w:rStyle w:val="StyleUnderline"/>
        </w:rPr>
        <w:t xml:space="preserve"> </w:t>
      </w:r>
      <w:r w:rsidRPr="005778FC">
        <w:rPr>
          <w:rStyle w:val="StyleUnderline"/>
          <w:highlight w:val="cyan"/>
        </w:rPr>
        <w:t>of</w:t>
      </w:r>
      <w:r w:rsidRPr="0016723B">
        <w:rPr>
          <w:rStyle w:val="StyleUnderline"/>
        </w:rPr>
        <w:t xml:space="preserve"> </w:t>
      </w:r>
      <w:r w:rsidRPr="005778FC">
        <w:rPr>
          <w:rStyle w:val="StyleUnderline"/>
          <w:highlight w:val="cyan"/>
        </w:rPr>
        <w:t>the</w:t>
      </w:r>
      <w:r w:rsidRPr="0016723B">
        <w:rPr>
          <w:rStyle w:val="StyleUnderline"/>
        </w:rPr>
        <w:t xml:space="preserve"> </w:t>
      </w:r>
      <w:r w:rsidRPr="005778FC">
        <w:rPr>
          <w:rStyle w:val="StyleUnderline"/>
          <w:highlight w:val="cyan"/>
        </w:rPr>
        <w:t>craft</w:t>
      </w:r>
      <w:r w:rsidRPr="0016723B">
        <w:rPr>
          <w:rStyle w:val="StyleUnderline"/>
        </w:rPr>
        <w:t xml:space="preserve"> from outer space after it has served its purpose, </w:t>
      </w:r>
      <w:r w:rsidRPr="005778FC">
        <w:rPr>
          <w:rStyle w:val="StyleUnderline"/>
          <w:highlight w:val="cyan"/>
        </w:rPr>
        <w:t>or</w:t>
      </w:r>
      <w:r w:rsidRPr="0016723B">
        <w:rPr>
          <w:rStyle w:val="StyleUnderline"/>
        </w:rPr>
        <w:t xml:space="preserve"> at least to have it </w:t>
      </w:r>
      <w:r w:rsidRPr="005778FC">
        <w:rPr>
          <w:rStyle w:val="StyleUnderline"/>
          <w:highlight w:val="cyan"/>
        </w:rPr>
        <w:t>moved</w:t>
      </w:r>
      <w:r w:rsidRPr="0016723B">
        <w:rPr>
          <w:rStyle w:val="StyleUnderline"/>
        </w:rPr>
        <w:t xml:space="preserve"> to a safer part of outer space, to </w:t>
      </w:r>
      <w:r w:rsidRPr="005778FC">
        <w:rPr>
          <w:rStyle w:val="StyleUnderline"/>
          <w:highlight w:val="cyan"/>
        </w:rPr>
        <w:t>prevent</w:t>
      </w:r>
      <w:r w:rsidRPr="0016723B">
        <w:rPr>
          <w:rStyle w:val="StyleUnderline"/>
        </w:rPr>
        <w:t xml:space="preserve"> the vicious </w:t>
      </w:r>
      <w:r w:rsidRPr="005778FC">
        <w:rPr>
          <w:rStyle w:val="StyleUnderline"/>
          <w:highlight w:val="cyan"/>
        </w:rPr>
        <w:t>increase</w:t>
      </w:r>
      <w:r w:rsidRPr="0016723B">
        <w:rPr>
          <w:rStyle w:val="StyleUnderline"/>
        </w:rPr>
        <w:t xml:space="preserve"> </w:t>
      </w:r>
      <w:r w:rsidRPr="005778FC">
        <w:rPr>
          <w:rStyle w:val="StyleUnderline"/>
          <w:highlight w:val="cyan"/>
        </w:rPr>
        <w:t>of</w:t>
      </w:r>
      <w:r w:rsidRPr="0016723B">
        <w:rPr>
          <w:rStyle w:val="StyleUnderline"/>
        </w:rPr>
        <w:t xml:space="preserve"> space </w:t>
      </w:r>
      <w:r w:rsidRPr="005778FC">
        <w:rPr>
          <w:rStyle w:val="StyleUnderline"/>
          <w:highlight w:val="cyan"/>
        </w:rPr>
        <w:t>debris</w:t>
      </w:r>
      <w:r w:rsidRPr="0016723B">
        <w:rPr>
          <w:rStyle w:val="StyleUnderline"/>
        </w:rPr>
        <w:t>.</w:t>
      </w:r>
    </w:p>
    <w:p w14:paraId="260D3F13" w14:textId="77777777" w:rsidR="00261FFF" w:rsidRDefault="00261FFF" w:rsidP="00261FFF">
      <w:pPr>
        <w:pStyle w:val="Heading4"/>
      </w:pPr>
      <w:r>
        <w:t>Nasa uses existing NEPA guidelines in outer space – the counter plan extends that to private entities</w:t>
      </w:r>
    </w:p>
    <w:p w14:paraId="6539846E" w14:textId="77777777" w:rsidR="00261FFF" w:rsidRPr="0016723B" w:rsidRDefault="00261FFF" w:rsidP="00261FFF">
      <w:r w:rsidRPr="0016723B">
        <w:rPr>
          <w:rFonts w:eastAsiaTheme="majorEastAsia" w:cstheme="majorBidi"/>
          <w:b/>
          <w:iCs/>
          <w:sz w:val="26"/>
        </w:rPr>
        <w:t>Nasa No Date</w:t>
      </w:r>
      <w:r>
        <w:t xml:space="preserve"> [Nasa and the National Environmental Policy Act</w:t>
      </w:r>
      <w:r w:rsidRPr="0016723B">
        <w:t xml:space="preserve">, </w:t>
      </w:r>
      <w:r>
        <w:t>No Date</w:t>
      </w:r>
      <w:r w:rsidRPr="0016723B">
        <w:t xml:space="preserve">, "NASA," </w:t>
      </w:r>
      <w:r>
        <w:t>Nasa</w:t>
      </w:r>
      <w:r w:rsidRPr="0016723B">
        <w:t xml:space="preserve">, </w:t>
      </w:r>
      <w:hyperlink r:id="rId9" w:history="1">
        <w:r w:rsidRPr="00F30747">
          <w:rPr>
            <w:rStyle w:val="Hyperlink"/>
          </w:rPr>
          <w:t>https://www.nasa.gov/green/nepa/itm_NEPAProgram.html accessed 2/16/22</w:t>
        </w:r>
      </w:hyperlink>
      <w:r>
        <w:t>] Adam</w:t>
      </w:r>
    </w:p>
    <w:p w14:paraId="6A9A6991" w14:textId="77777777" w:rsidR="00261FFF" w:rsidRPr="0016723B" w:rsidRDefault="00261FFF" w:rsidP="00261FFF">
      <w:r w:rsidRPr="0016723B">
        <w:t>NASA AND THE NATIONAL ENVIRONMENTAL POLICY ACT</w:t>
      </w:r>
    </w:p>
    <w:p w14:paraId="40D0D850" w14:textId="77777777" w:rsidR="00261FFF" w:rsidRPr="0016723B" w:rsidRDefault="00261FFF" w:rsidP="00261FFF">
      <w:r w:rsidRPr="0016723B">
        <w:t>The National Environmental Policy Act (</w:t>
      </w:r>
      <w:r w:rsidRPr="005778FC">
        <w:rPr>
          <w:rStyle w:val="StyleUnderline"/>
          <w:highlight w:val="cyan"/>
        </w:rPr>
        <w:t>NEPA</w:t>
      </w:r>
      <w:r w:rsidRPr="0016723B">
        <w:rPr>
          <w:rStyle w:val="StyleUnderline"/>
        </w:rPr>
        <w:t xml:space="preserve">) </w:t>
      </w:r>
      <w:r w:rsidRPr="005778FC">
        <w:rPr>
          <w:rStyle w:val="StyleUnderline"/>
          <w:highlight w:val="cyan"/>
        </w:rPr>
        <w:t>requires</w:t>
      </w:r>
      <w:r w:rsidRPr="0016723B">
        <w:rPr>
          <w:rStyle w:val="StyleUnderline"/>
        </w:rPr>
        <w:t xml:space="preserve"> all Federal </w:t>
      </w:r>
      <w:r w:rsidRPr="005778FC">
        <w:rPr>
          <w:rStyle w:val="StyleUnderline"/>
          <w:highlight w:val="cyan"/>
        </w:rPr>
        <w:t>agencies</w:t>
      </w:r>
      <w:r w:rsidRPr="0016723B">
        <w:rPr>
          <w:rStyle w:val="StyleUnderline"/>
        </w:rPr>
        <w:t xml:space="preserve"> to </w:t>
      </w:r>
      <w:r w:rsidRPr="005778FC">
        <w:rPr>
          <w:rStyle w:val="StyleUnderline"/>
          <w:highlight w:val="cyan"/>
        </w:rPr>
        <w:t>integrate</w:t>
      </w:r>
      <w:r w:rsidRPr="0016723B">
        <w:rPr>
          <w:rStyle w:val="StyleUnderline"/>
        </w:rPr>
        <w:t xml:space="preserve"> environmental </w:t>
      </w:r>
      <w:r w:rsidRPr="005778FC">
        <w:rPr>
          <w:rStyle w:val="StyleUnderline"/>
          <w:highlight w:val="cyan"/>
        </w:rPr>
        <w:t>values</w:t>
      </w:r>
      <w:r w:rsidRPr="0016723B">
        <w:rPr>
          <w:rStyle w:val="StyleUnderline"/>
        </w:rPr>
        <w:t xml:space="preserve"> </w:t>
      </w:r>
      <w:r w:rsidRPr="005778FC">
        <w:rPr>
          <w:rStyle w:val="StyleUnderline"/>
          <w:highlight w:val="cyan"/>
        </w:rPr>
        <w:t>into</w:t>
      </w:r>
      <w:r w:rsidRPr="0016723B">
        <w:rPr>
          <w:rStyle w:val="StyleUnderline"/>
        </w:rPr>
        <w:t xml:space="preserve"> their </w:t>
      </w:r>
      <w:proofErr w:type="gramStart"/>
      <w:r w:rsidRPr="005778FC">
        <w:rPr>
          <w:rStyle w:val="StyleUnderline"/>
          <w:highlight w:val="cyan"/>
        </w:rPr>
        <w:t>decision</w:t>
      </w:r>
      <w:r w:rsidRPr="0016723B">
        <w:rPr>
          <w:rStyle w:val="StyleUnderline"/>
        </w:rPr>
        <w:t xml:space="preserve"> </w:t>
      </w:r>
      <w:r w:rsidRPr="005778FC">
        <w:rPr>
          <w:rStyle w:val="StyleUnderline"/>
          <w:highlight w:val="cyan"/>
        </w:rPr>
        <w:t>making</w:t>
      </w:r>
      <w:proofErr w:type="gramEnd"/>
      <w:r w:rsidRPr="0016723B">
        <w:rPr>
          <w:rStyle w:val="StyleUnderline"/>
        </w:rPr>
        <w:t xml:space="preserve"> processes by considering the environmental impacts of their proposed actions and the reasonable alternatives to those actions</w:t>
      </w:r>
      <w:r w:rsidRPr="0016723B">
        <w:t xml:space="preserve">. </w:t>
      </w:r>
      <w:r w:rsidRPr="005778FC">
        <w:rPr>
          <w:rStyle w:val="StyleUnderline"/>
          <w:highlight w:val="cyan"/>
        </w:rPr>
        <w:t>NASA</w:t>
      </w:r>
      <w:r w:rsidRPr="0016723B">
        <w:t xml:space="preserve"> </w:t>
      </w:r>
      <w:r w:rsidRPr="005778FC">
        <w:rPr>
          <w:rStyle w:val="StyleUnderline"/>
          <w:highlight w:val="cyan"/>
        </w:rPr>
        <w:t>follows</w:t>
      </w:r>
      <w:r w:rsidRPr="0016723B">
        <w:t xml:space="preserve"> the </w:t>
      </w:r>
      <w:r w:rsidRPr="005778FC">
        <w:rPr>
          <w:rStyle w:val="StyleUnderline"/>
          <w:highlight w:val="cyan"/>
        </w:rPr>
        <w:t>NEPA</w:t>
      </w:r>
      <w:r w:rsidRPr="0016723B">
        <w:rPr>
          <w:rStyle w:val="StyleUnderline"/>
        </w:rPr>
        <w:t xml:space="preserve"> regulations promulgated by the Council on Environmental Quality (CEQ)</w:t>
      </w:r>
      <w:r w:rsidRPr="0016723B">
        <w:t xml:space="preserve"> and has </w:t>
      </w:r>
      <w:r w:rsidRPr="005778FC">
        <w:rPr>
          <w:rStyle w:val="StyleUnderline"/>
          <w:highlight w:val="cyan"/>
        </w:rPr>
        <w:t>developed</w:t>
      </w:r>
      <w:r w:rsidRPr="0016723B">
        <w:rPr>
          <w:rStyle w:val="StyleUnderline"/>
        </w:rPr>
        <w:t xml:space="preserve"> </w:t>
      </w:r>
      <w:proofErr w:type="gramStart"/>
      <w:r w:rsidRPr="005778FC">
        <w:rPr>
          <w:rStyle w:val="StyleUnderline"/>
          <w:highlight w:val="cyan"/>
        </w:rPr>
        <w:t>agency</w:t>
      </w:r>
      <w:r w:rsidRPr="0016723B">
        <w:rPr>
          <w:rStyle w:val="StyleUnderline"/>
        </w:rPr>
        <w:t>-</w:t>
      </w:r>
      <w:r w:rsidRPr="005778FC">
        <w:rPr>
          <w:rStyle w:val="StyleUnderline"/>
          <w:highlight w:val="cyan"/>
        </w:rPr>
        <w:t>specific</w:t>
      </w:r>
      <w:proofErr w:type="gramEnd"/>
      <w:r w:rsidRPr="0016723B">
        <w:rPr>
          <w:rStyle w:val="StyleUnderline"/>
        </w:rPr>
        <w:t xml:space="preserve"> </w:t>
      </w:r>
      <w:r w:rsidRPr="005778FC">
        <w:rPr>
          <w:rStyle w:val="StyleUnderline"/>
          <w:highlight w:val="cyan"/>
        </w:rPr>
        <w:t>NEPA</w:t>
      </w:r>
      <w:r w:rsidRPr="0016723B">
        <w:rPr>
          <w:rStyle w:val="StyleUnderline"/>
        </w:rPr>
        <w:t xml:space="preserve"> </w:t>
      </w:r>
      <w:r w:rsidRPr="005778FC">
        <w:rPr>
          <w:rStyle w:val="StyleUnderline"/>
          <w:highlight w:val="cyan"/>
        </w:rPr>
        <w:t>policies</w:t>
      </w:r>
      <w:r w:rsidRPr="0016723B">
        <w:rPr>
          <w:rStyle w:val="StyleUnderline"/>
        </w:rPr>
        <w:t xml:space="preserve"> and </w:t>
      </w:r>
      <w:r w:rsidRPr="005778FC">
        <w:rPr>
          <w:rStyle w:val="StyleUnderline"/>
          <w:highlight w:val="cyan"/>
        </w:rPr>
        <w:t>regulations</w:t>
      </w:r>
      <w:r w:rsidRPr="0016723B">
        <w:rPr>
          <w:rStyle w:val="StyleUnderline"/>
        </w:rPr>
        <w:t xml:space="preserve"> to </w:t>
      </w:r>
      <w:r w:rsidRPr="005778FC">
        <w:rPr>
          <w:rStyle w:val="StyleUnderline"/>
          <w:highlight w:val="cyan"/>
        </w:rPr>
        <w:t>ensure</w:t>
      </w:r>
      <w:r w:rsidRPr="0016723B">
        <w:rPr>
          <w:rStyle w:val="StyleUnderline"/>
        </w:rPr>
        <w:t xml:space="preserve"> </w:t>
      </w:r>
      <w:r w:rsidRPr="005778FC">
        <w:rPr>
          <w:rStyle w:val="StyleUnderline"/>
          <w:highlight w:val="cyan"/>
        </w:rPr>
        <w:t>compliance</w:t>
      </w:r>
      <w:r w:rsidRPr="0016723B">
        <w:rPr>
          <w:rStyle w:val="StyleUnderline"/>
        </w:rPr>
        <w:t xml:space="preserve"> with the NEPA statute</w:t>
      </w:r>
      <w:r w:rsidRPr="0016723B">
        <w:t xml:space="preserve">, </w:t>
      </w:r>
      <w:r w:rsidRPr="0016723B">
        <w:rPr>
          <w:rStyle w:val="StyleUnderline"/>
        </w:rPr>
        <w:t>implementing regulations, and related Executive Orders.</w:t>
      </w:r>
    </w:p>
    <w:p w14:paraId="27073979" w14:textId="77777777" w:rsidR="00261FFF" w:rsidRPr="0016723B" w:rsidRDefault="00261FFF" w:rsidP="00261FFF">
      <w:pPr>
        <w:rPr>
          <w:rStyle w:val="StyleUnderline"/>
        </w:rPr>
      </w:pPr>
      <w:r w:rsidRPr="0016723B">
        <w:rPr>
          <w:rStyle w:val="StyleUnderline"/>
        </w:rPr>
        <w:t xml:space="preserve">NASA’s NEPA Program is </w:t>
      </w:r>
      <w:r w:rsidRPr="005778FC">
        <w:rPr>
          <w:rStyle w:val="StyleUnderline"/>
          <w:highlight w:val="cyan"/>
        </w:rPr>
        <w:t>managed</w:t>
      </w:r>
      <w:r w:rsidRPr="0016723B">
        <w:rPr>
          <w:rStyle w:val="StyleUnderline"/>
        </w:rPr>
        <w:t xml:space="preserve"> </w:t>
      </w:r>
      <w:r w:rsidRPr="005778FC">
        <w:rPr>
          <w:rStyle w:val="StyleUnderline"/>
          <w:highlight w:val="cyan"/>
        </w:rPr>
        <w:t>by</w:t>
      </w:r>
      <w:r w:rsidRPr="0016723B">
        <w:rPr>
          <w:rStyle w:val="StyleUnderline"/>
        </w:rPr>
        <w:t xml:space="preserve"> the </w:t>
      </w:r>
      <w:r w:rsidRPr="005778FC">
        <w:rPr>
          <w:rStyle w:val="StyleUnderline"/>
          <w:highlight w:val="cyan"/>
        </w:rPr>
        <w:t>Environmental</w:t>
      </w:r>
      <w:r w:rsidRPr="0016723B">
        <w:rPr>
          <w:rStyle w:val="StyleUnderline"/>
        </w:rPr>
        <w:t xml:space="preserve"> </w:t>
      </w:r>
      <w:r w:rsidRPr="005778FC">
        <w:rPr>
          <w:rStyle w:val="StyleUnderline"/>
          <w:highlight w:val="cyan"/>
        </w:rPr>
        <w:t>Management</w:t>
      </w:r>
      <w:r w:rsidRPr="0016723B">
        <w:rPr>
          <w:rStyle w:val="StyleUnderline"/>
        </w:rPr>
        <w:t xml:space="preserve"> </w:t>
      </w:r>
      <w:r w:rsidRPr="005778FC">
        <w:rPr>
          <w:rStyle w:val="StyleUnderline"/>
          <w:highlight w:val="cyan"/>
        </w:rPr>
        <w:t>Division</w:t>
      </w:r>
      <w:r w:rsidRPr="0016723B">
        <w:rPr>
          <w:rStyle w:val="StyleUnderline"/>
        </w:rPr>
        <w:t xml:space="preserve">, NASA Headquarters, and </w:t>
      </w:r>
      <w:r w:rsidRPr="005778FC">
        <w:rPr>
          <w:rStyle w:val="StyleUnderline"/>
          <w:highlight w:val="cyan"/>
        </w:rPr>
        <w:t>NASA</w:t>
      </w:r>
      <w:r w:rsidRPr="0016723B">
        <w:rPr>
          <w:rStyle w:val="StyleUnderline"/>
        </w:rPr>
        <w:t xml:space="preserve"> </w:t>
      </w:r>
      <w:r w:rsidRPr="005778FC">
        <w:rPr>
          <w:rStyle w:val="StyleUnderline"/>
          <w:highlight w:val="cyan"/>
        </w:rPr>
        <w:t>NEPA</w:t>
      </w:r>
      <w:r w:rsidRPr="0016723B">
        <w:rPr>
          <w:rStyle w:val="StyleUnderline"/>
        </w:rPr>
        <w:t xml:space="preserve"> </w:t>
      </w:r>
      <w:r w:rsidRPr="005778FC">
        <w:rPr>
          <w:rStyle w:val="StyleUnderline"/>
          <w:highlight w:val="cyan"/>
        </w:rPr>
        <w:t>Managers</w:t>
      </w:r>
      <w:r w:rsidRPr="0016723B">
        <w:rPr>
          <w:rStyle w:val="StyleUnderline"/>
        </w:rPr>
        <w:t xml:space="preserve"> who </w:t>
      </w:r>
      <w:r w:rsidRPr="005778FC">
        <w:rPr>
          <w:rStyle w:val="StyleUnderline"/>
          <w:highlight w:val="cyan"/>
        </w:rPr>
        <w:t>oversee</w:t>
      </w:r>
      <w:r w:rsidRPr="0016723B">
        <w:rPr>
          <w:rStyle w:val="StyleUnderline"/>
        </w:rPr>
        <w:t xml:space="preserve"> its </w:t>
      </w:r>
      <w:r w:rsidRPr="005778FC">
        <w:rPr>
          <w:rStyle w:val="StyleUnderline"/>
          <w:highlight w:val="cyan"/>
        </w:rPr>
        <w:t>implementation</w:t>
      </w:r>
      <w:r w:rsidRPr="0016723B">
        <w:rPr>
          <w:rStyle w:val="StyleUnderline"/>
        </w:rPr>
        <w:t xml:space="preserve"> at the NASA Centers and component facilities. </w:t>
      </w:r>
      <w:r w:rsidRPr="0016723B">
        <w:t xml:space="preserve">The </w:t>
      </w:r>
      <w:r w:rsidRPr="0016723B">
        <w:rPr>
          <w:rStyle w:val="StyleUnderline"/>
        </w:rPr>
        <w:t xml:space="preserve">program </w:t>
      </w:r>
      <w:r w:rsidRPr="005778FC">
        <w:rPr>
          <w:rStyle w:val="StyleUnderline"/>
          <w:highlight w:val="cyan"/>
        </w:rPr>
        <w:t>ensures</w:t>
      </w:r>
      <w:r w:rsidRPr="0016723B">
        <w:rPr>
          <w:rStyle w:val="StyleUnderline"/>
        </w:rPr>
        <w:t xml:space="preserve"> that </w:t>
      </w:r>
      <w:r w:rsidRPr="005778FC">
        <w:rPr>
          <w:rStyle w:val="StyleUnderline"/>
          <w:highlight w:val="cyan"/>
        </w:rPr>
        <w:t>NASA</w:t>
      </w:r>
      <w:r w:rsidRPr="0016723B">
        <w:rPr>
          <w:rStyle w:val="StyleUnderline"/>
        </w:rPr>
        <w:t xml:space="preserve"> </w:t>
      </w:r>
      <w:r w:rsidRPr="005778FC">
        <w:rPr>
          <w:rStyle w:val="StyleUnderline"/>
          <w:highlight w:val="cyan"/>
        </w:rPr>
        <w:t>is</w:t>
      </w:r>
      <w:r w:rsidRPr="0016723B">
        <w:rPr>
          <w:rStyle w:val="StyleUnderline"/>
        </w:rPr>
        <w:t xml:space="preserve"> </w:t>
      </w:r>
      <w:r w:rsidRPr="005778FC">
        <w:rPr>
          <w:rStyle w:val="StyleUnderline"/>
          <w:highlight w:val="cyan"/>
        </w:rPr>
        <w:t>proactive</w:t>
      </w:r>
      <w:r w:rsidRPr="0016723B">
        <w:rPr>
          <w:rStyle w:val="StyleUnderline"/>
        </w:rPr>
        <w:t xml:space="preserve"> in meeting its </w:t>
      </w:r>
      <w:proofErr w:type="gramStart"/>
      <w:r w:rsidRPr="0016723B">
        <w:rPr>
          <w:rStyle w:val="StyleUnderline"/>
        </w:rPr>
        <w:t>Federal</w:t>
      </w:r>
      <w:proofErr w:type="gramEnd"/>
      <w:r w:rsidRPr="0016723B">
        <w:rPr>
          <w:rStyle w:val="StyleUnderline"/>
        </w:rPr>
        <w:t xml:space="preserve"> stewardship responsibilities while </w:t>
      </w:r>
      <w:r w:rsidRPr="005778FC">
        <w:rPr>
          <w:rStyle w:val="StyleUnderline"/>
          <w:highlight w:val="cyan"/>
        </w:rPr>
        <w:t>ensuring</w:t>
      </w:r>
      <w:r w:rsidRPr="0016723B">
        <w:rPr>
          <w:rStyle w:val="StyleUnderline"/>
        </w:rPr>
        <w:t xml:space="preserve"> </w:t>
      </w:r>
      <w:r w:rsidRPr="005778FC">
        <w:rPr>
          <w:rStyle w:val="StyleUnderline"/>
          <w:highlight w:val="cyan"/>
        </w:rPr>
        <w:t>mission</w:t>
      </w:r>
      <w:r w:rsidRPr="0016723B">
        <w:rPr>
          <w:rStyle w:val="StyleUnderline"/>
        </w:rPr>
        <w:t xml:space="preserve"> </w:t>
      </w:r>
      <w:r w:rsidRPr="005778FC">
        <w:rPr>
          <w:rStyle w:val="StyleUnderline"/>
          <w:highlight w:val="cyan"/>
        </w:rPr>
        <w:t>success</w:t>
      </w:r>
      <w:r w:rsidRPr="0016723B">
        <w:rPr>
          <w:rStyle w:val="StyleUnderline"/>
        </w:rPr>
        <w:t xml:space="preserve"> and </w:t>
      </w:r>
      <w:r w:rsidRPr="005778FC">
        <w:rPr>
          <w:rStyle w:val="StyleUnderline"/>
          <w:highlight w:val="cyan"/>
        </w:rPr>
        <w:t>lowering</w:t>
      </w:r>
      <w:r w:rsidRPr="0016723B">
        <w:rPr>
          <w:rStyle w:val="StyleUnderline"/>
        </w:rPr>
        <w:t xml:space="preserve"> </w:t>
      </w:r>
      <w:r w:rsidRPr="005778FC">
        <w:rPr>
          <w:rStyle w:val="StyleUnderline"/>
          <w:highlight w:val="cyan"/>
        </w:rPr>
        <w:t>environmental</w:t>
      </w:r>
      <w:r w:rsidRPr="0016723B">
        <w:rPr>
          <w:rStyle w:val="StyleUnderline"/>
        </w:rPr>
        <w:t xml:space="preserve"> </w:t>
      </w:r>
      <w:r w:rsidRPr="005778FC">
        <w:rPr>
          <w:rStyle w:val="StyleUnderline"/>
          <w:highlight w:val="cyan"/>
        </w:rPr>
        <w:t>liability</w:t>
      </w:r>
      <w:r w:rsidRPr="0016723B">
        <w:rPr>
          <w:rStyle w:val="StyleUnderline"/>
        </w:rPr>
        <w:t xml:space="preserve">. </w:t>
      </w:r>
      <w:r w:rsidRPr="0016723B">
        <w:t xml:space="preserve">Early </w:t>
      </w:r>
      <w:r w:rsidRPr="0016723B">
        <w:rPr>
          <w:rStyle w:val="StyleUnderline"/>
        </w:rPr>
        <w:t>implementation of NEPA in the planning stages of NASA programs and projects can be critical to lowering the risk to mission schedules and costs, as well as risks to the environment.</w:t>
      </w:r>
    </w:p>
    <w:p w14:paraId="5B34AA93" w14:textId="77777777" w:rsidR="00261FFF" w:rsidRPr="0016723B" w:rsidRDefault="00261FFF" w:rsidP="00261FFF">
      <w:r w:rsidRPr="0016723B">
        <w:t xml:space="preserve">The </w:t>
      </w:r>
      <w:r w:rsidRPr="0016723B">
        <w:rPr>
          <w:rStyle w:val="StyleUnderline"/>
        </w:rPr>
        <w:t>Agency stands behind its NEPA Program, ensuring that missions are implemented with the least possible impact to the environment</w:t>
      </w:r>
      <w:r w:rsidRPr="0016723B">
        <w:t>. NASA knows that every mission, even exploration of other planets, starts with protecting our home, planet Earth.</w:t>
      </w:r>
    </w:p>
    <w:p w14:paraId="0E80BE85" w14:textId="77777777" w:rsidR="00261FFF" w:rsidRPr="00B4379B" w:rsidRDefault="00261FFF" w:rsidP="00261FFF">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7C19A41E" w14:textId="77777777" w:rsidR="00261FFF" w:rsidRPr="00B4379B" w:rsidRDefault="00261FFF" w:rsidP="00261FFF">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7EBA0EC0" w14:textId="77777777" w:rsidR="00261FFF" w:rsidRPr="00B4379B" w:rsidRDefault="00261FFF" w:rsidP="00261FFF">
      <w:r w:rsidRPr="008741E7">
        <w:rPr>
          <w:b/>
          <w:iCs/>
          <w:u w:val="single"/>
          <w:bdr w:val="single" w:sz="8" w:space="0" w:color="auto"/>
        </w:rPr>
        <w:t xml:space="preserve">Benefits of </w:t>
      </w:r>
      <w:r w:rsidRPr="005778FC">
        <w:rPr>
          <w:b/>
          <w:iCs/>
          <w:highlight w:val="cyan"/>
          <w:u w:val="single"/>
          <w:bdr w:val="single" w:sz="8" w:space="0" w:color="auto"/>
        </w:rPr>
        <w:t>extraterrestrial e</w:t>
      </w:r>
      <w:r w:rsidRPr="008741E7">
        <w:rPr>
          <w:b/>
          <w:iCs/>
          <w:u w:val="single"/>
          <w:bdr w:val="single" w:sz="8" w:space="0" w:color="auto"/>
        </w:rPr>
        <w:t xml:space="preserve">nvironmental </w:t>
      </w:r>
      <w:r w:rsidRPr="005778FC">
        <w:rPr>
          <w:b/>
          <w:iCs/>
          <w:highlight w:val="cyan"/>
          <w:u w:val="single"/>
          <w:bdr w:val="single" w:sz="8" w:space="0" w:color="auto"/>
        </w:rPr>
        <w:t>i</w:t>
      </w:r>
      <w:r w:rsidRPr="008741E7">
        <w:rPr>
          <w:b/>
          <w:iCs/>
          <w:u w:val="single"/>
          <w:bdr w:val="single" w:sz="8" w:space="0" w:color="auto"/>
        </w:rPr>
        <w:t xml:space="preserve">mpact </w:t>
      </w:r>
      <w:r w:rsidRPr="005778FC">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5778FC">
        <w:rPr>
          <w:b/>
          <w:iCs/>
          <w:highlight w:val="cyan"/>
          <w:u w:val="single"/>
          <w:bdr w:val="single" w:sz="8" w:space="0" w:color="auto"/>
        </w:rPr>
        <w:t>There will</w:t>
      </w:r>
      <w:r w:rsidRPr="00B4379B">
        <w:rPr>
          <w:b/>
          <w:iCs/>
          <w:u w:val="single"/>
          <w:bdr w:val="single" w:sz="8" w:space="0" w:color="auto"/>
        </w:rPr>
        <w:t xml:space="preserve"> likely </w:t>
      </w:r>
      <w:r w:rsidRPr="005778FC">
        <w:rPr>
          <w:b/>
          <w:iCs/>
          <w:highlight w:val="cyan"/>
          <w:u w:val="single"/>
          <w:bdr w:val="single" w:sz="8" w:space="0" w:color="auto"/>
        </w:rPr>
        <w:t>be competition for</w:t>
      </w:r>
      <w:r w:rsidRPr="00B4379B">
        <w:rPr>
          <w:b/>
          <w:iCs/>
          <w:u w:val="single"/>
          <w:bdr w:val="single" w:sz="8" w:space="0" w:color="auto"/>
        </w:rPr>
        <w:t xml:space="preserve"> the rarest (most </w:t>
      </w:r>
      <w:r w:rsidRPr="005778FC">
        <w:rPr>
          <w:b/>
          <w:iCs/>
          <w:highlight w:val="cyan"/>
          <w:u w:val="single"/>
          <w:bdr w:val="single" w:sz="8" w:space="0" w:color="auto"/>
        </w:rPr>
        <w:t>valuable) minerals</w:t>
      </w:r>
      <w:r w:rsidRPr="00B4379B">
        <w:t xml:space="preserve">. </w:t>
      </w:r>
      <w:r w:rsidRPr="00B4379B">
        <w:rPr>
          <w:u w:val="single"/>
        </w:rPr>
        <w:t xml:space="preserve">Without some form of planning and regulation, </w:t>
      </w:r>
      <w:r w:rsidRPr="005778FC">
        <w:rPr>
          <w:highlight w:val="cyan"/>
          <w:u w:val="single"/>
        </w:rPr>
        <w:t>they may be extracted</w:t>
      </w:r>
      <w:r w:rsidRPr="00B4379B">
        <w:rPr>
          <w:u w:val="single"/>
        </w:rPr>
        <w:t xml:space="preserve"> </w:t>
      </w:r>
      <w:r w:rsidRPr="005778FC">
        <w:rPr>
          <w:highlight w:val="cyan"/>
          <w:u w:val="single"/>
        </w:rPr>
        <w:t>in an inefficient and</w:t>
      </w:r>
      <w:r w:rsidRPr="00B4379B">
        <w:rPr>
          <w:u w:val="single"/>
        </w:rPr>
        <w:t xml:space="preserve"> environmentally </w:t>
      </w:r>
      <w:r w:rsidRPr="005778FC">
        <w:rPr>
          <w:highlight w:val="cyan"/>
          <w:u w:val="single"/>
        </w:rPr>
        <w:t xml:space="preserve">damaging manner and be </w:t>
      </w:r>
      <w:r w:rsidRPr="005778FC">
        <w:rPr>
          <w:b/>
          <w:highlight w:val="cya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42D4E5B1" w14:textId="77777777" w:rsidR="00261FFF" w:rsidRPr="00B4379B" w:rsidRDefault="00261FFF" w:rsidP="00261FFF">
      <w:r w:rsidRPr="00B4379B">
        <w:rPr>
          <w:u w:val="single"/>
        </w:rPr>
        <w:t>How might resources be put to their highest and best use unless regulated?</w:t>
      </w:r>
      <w:r w:rsidRPr="00B4379B">
        <w:t xml:space="preserve"> </w:t>
      </w:r>
      <w:r w:rsidRPr="005778FC">
        <w:rPr>
          <w:highlight w:val="cyan"/>
          <w:u w:val="single"/>
        </w:rPr>
        <w:t>Both</w:t>
      </w:r>
      <w:r w:rsidRPr="00B4379B">
        <w:rPr>
          <w:u w:val="single"/>
        </w:rPr>
        <w:t xml:space="preserve"> the </w:t>
      </w:r>
      <w:r w:rsidRPr="005778FC">
        <w:rPr>
          <w:highlight w:val="cyan"/>
          <w:u w:val="single"/>
        </w:rPr>
        <w:t xml:space="preserve">Moon and Mars have water ice which will be </w:t>
      </w:r>
      <w:r w:rsidRPr="005778FC">
        <w:rPr>
          <w:b/>
          <w:iCs/>
          <w:highlight w:val="cyan"/>
          <w:u w:val="single"/>
          <w:bdr w:val="single" w:sz="8" w:space="0" w:color="auto"/>
        </w:rPr>
        <w:t>crucial for human survival</w:t>
      </w:r>
      <w:r w:rsidRPr="005778FC">
        <w:rPr>
          <w:highlight w:val="cya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5778FC">
        <w:rPr>
          <w:b/>
          <w:iCs/>
          <w:highlight w:val="cyan"/>
          <w:u w:val="single"/>
          <w:bdr w:val="single" w:sz="8" w:space="0" w:color="auto"/>
        </w:rPr>
        <w:t>Conflicts over resource allocation</w:t>
      </w:r>
      <w:r w:rsidRPr="00B4379B">
        <w:rPr>
          <w:u w:val="single"/>
        </w:rPr>
        <w:t xml:space="preserve"> </w:t>
      </w:r>
      <w:r w:rsidRPr="005778FC">
        <w:rPr>
          <w:highlight w:val="cyan"/>
          <w:u w:val="single"/>
        </w:rPr>
        <w:t xml:space="preserve">may be better addressed during an </w:t>
      </w:r>
      <w:r w:rsidRPr="005778FC">
        <w:rPr>
          <w:b/>
          <w:iCs/>
          <w:highlight w:val="cya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5778FC">
        <w:rPr>
          <w:b/>
          <w:highlight w:val="cyan"/>
          <w:u w:val="single"/>
        </w:rPr>
        <w:t>competition for</w:t>
      </w:r>
      <w:r w:rsidRPr="00B4379B">
        <w:rPr>
          <w:b/>
          <w:u w:val="single"/>
        </w:rPr>
        <w:t xml:space="preserve"> the best </w:t>
      </w:r>
      <w:r w:rsidRPr="005778FC">
        <w:rPr>
          <w:b/>
          <w:highlight w:val="cyan"/>
          <w:u w:val="single"/>
        </w:rPr>
        <w:t>sites will be intense</w:t>
      </w:r>
      <w:r w:rsidRPr="00B4379B">
        <w:t xml:space="preserve"> (Kramer, 2015b; China Digital Times, 2012).</w:t>
      </w:r>
    </w:p>
    <w:p w14:paraId="7C7CA092" w14:textId="77777777" w:rsidR="00261FFF" w:rsidRPr="00B4379B" w:rsidRDefault="00261FFF" w:rsidP="00261FFF">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5778FC">
        <w:rPr>
          <w:highlight w:val="cyan"/>
          <w:u w:val="single"/>
        </w:rPr>
        <w:t xml:space="preserve">conflicts between land use and </w:t>
      </w:r>
      <w:r w:rsidRPr="00B4379B">
        <w:rPr>
          <w:u w:val="single"/>
        </w:rPr>
        <w:t xml:space="preserve">human </w:t>
      </w:r>
      <w:r w:rsidRPr="005778FC">
        <w:rPr>
          <w:highlight w:val="cyan"/>
          <w:u w:val="single"/>
        </w:rPr>
        <w:t>habitation</w:t>
      </w:r>
      <w:r w:rsidRPr="00B4379B">
        <w:rPr>
          <w:u w:val="single"/>
        </w:rPr>
        <w:t xml:space="preserve"> experienced on Earth </w:t>
      </w:r>
      <w:r w:rsidRPr="005778FC">
        <w:rPr>
          <w:highlight w:val="cya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5429091C" w14:textId="77777777" w:rsidR="00261FFF" w:rsidRPr="00B4379B" w:rsidRDefault="00261FFF" w:rsidP="00261FFF">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5778FC">
        <w:rPr>
          <w:highlight w:val="cyan"/>
          <w:u w:val="single"/>
        </w:rPr>
        <w:t>biological pollution of Mars</w:t>
      </w:r>
      <w:r w:rsidRPr="00B4379B">
        <w:rPr>
          <w:u w:val="single"/>
        </w:rPr>
        <w:t xml:space="preserve">, for example, </w:t>
      </w:r>
      <w:r w:rsidRPr="005778FC">
        <w:rPr>
          <w:highlight w:val="cyan"/>
          <w:u w:val="single"/>
        </w:rPr>
        <w:t>may greatly affect</w:t>
      </w:r>
      <w:r w:rsidRPr="00B4379B">
        <w:rPr>
          <w:u w:val="single"/>
        </w:rPr>
        <w:t xml:space="preserve"> the results of any </w:t>
      </w:r>
      <w:r w:rsidRPr="005778FC">
        <w:rPr>
          <w:highlight w:val="cya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6CB412F" w14:textId="77777777" w:rsidR="00407DF0" w:rsidRPr="00B02114" w:rsidRDefault="00407DF0" w:rsidP="00407DF0">
      <w:pPr>
        <w:pStyle w:val="Heading4"/>
      </w:pPr>
      <w:r w:rsidRPr="00B02114">
        <w:t xml:space="preserve">The CP’s </w:t>
      </w:r>
      <w:r w:rsidRPr="00B02114">
        <w:rPr>
          <w:u w:val="single"/>
        </w:rPr>
        <w:t>binding</w:t>
      </w:r>
      <w:r w:rsidRPr="00B02114">
        <w:t xml:space="preserve"> and </w:t>
      </w:r>
      <w:r w:rsidRPr="00B02114">
        <w:rPr>
          <w:u w:val="single"/>
        </w:rPr>
        <w:t>substantive</w:t>
      </w:r>
      <w:r w:rsidRPr="00B02114">
        <w:t xml:space="preserve"> mandate </w:t>
      </w:r>
      <w:r w:rsidRPr="00B02114">
        <w:rPr>
          <w:u w:val="single"/>
        </w:rPr>
        <w:t>reverse</w:t>
      </w:r>
      <w:r>
        <w:rPr>
          <w:u w:val="single"/>
        </w:rPr>
        <w:t>s</w:t>
      </w:r>
      <w:r w:rsidRPr="00B02114">
        <w:t xml:space="preserve"> the Trump </w:t>
      </w:r>
      <w:r>
        <w:t xml:space="preserve">era </w:t>
      </w:r>
      <w:r w:rsidRPr="00B02114">
        <w:t xml:space="preserve">reforms that </w:t>
      </w:r>
      <w:r>
        <w:rPr>
          <w:u w:val="single"/>
        </w:rPr>
        <w:t>circumvent</w:t>
      </w:r>
      <w:r w:rsidRPr="00B02114">
        <w:t xml:space="preserve"> </w:t>
      </w:r>
      <w:r>
        <w:t xml:space="preserve">the obligations of the </w:t>
      </w:r>
      <w:r w:rsidRPr="00B02114">
        <w:t>NEPA --- the plan</w:t>
      </w:r>
      <w:r>
        <w:t xml:space="preserve"> would</w:t>
      </w:r>
      <w:r w:rsidRPr="00B02114">
        <w:t xml:space="preserve"> </w:t>
      </w:r>
      <w:r w:rsidRPr="00B02114">
        <w:rPr>
          <w:u w:val="single"/>
        </w:rPr>
        <w:t>exacerbate</w:t>
      </w:r>
      <w:r w:rsidRPr="00B02114">
        <w:t xml:space="preserve"> the legitimacy crisis</w:t>
      </w:r>
    </w:p>
    <w:p w14:paraId="7E908DE6" w14:textId="77777777" w:rsidR="00407DF0" w:rsidRPr="00B02114" w:rsidRDefault="00407DF0" w:rsidP="00407DF0">
      <w:r w:rsidRPr="00B02114">
        <w:rPr>
          <w:b/>
          <w:bCs/>
        </w:rPr>
        <w:t>Murphy 20</w:t>
      </w:r>
      <w:r w:rsidRPr="00B02114">
        <w:t xml:space="preserve"> (Jim Murphy, Senior Counsel and Director of Legal Advocacy with the National Wildlife Federation, JD from Boston College Law School, “Undercutting Environmental Law’s Magna Carta,” Natural Resources &amp; Environment, Vol. 35, Issue 1, Summer 2020, pp. 50-52)</w:t>
      </w:r>
    </w:p>
    <w:p w14:paraId="0BDA0A56" w14:textId="50CC7E41" w:rsidR="00407DF0" w:rsidRPr="00407DF0" w:rsidRDefault="00407DF0" w:rsidP="00407DF0">
      <w:pPr>
        <w:rPr>
          <w:u w:val="single"/>
        </w:rPr>
      </w:pPr>
      <w:r w:rsidRPr="00B02114">
        <w:rPr>
          <w:sz w:val="16"/>
          <w:szCs w:val="16"/>
        </w:rPr>
        <w:t xml:space="preserve">Passed in 1969, the National Environmental Policy Act, or </w:t>
      </w:r>
      <w:r w:rsidRPr="00B02114">
        <w:rPr>
          <w:u w:val="single"/>
        </w:rPr>
        <w:t>NEPA, is</w:t>
      </w:r>
      <w:r w:rsidRPr="00B02114">
        <w:rPr>
          <w:sz w:val="16"/>
          <w:szCs w:val="16"/>
        </w:rPr>
        <w:t xml:space="preserve"> considered </w:t>
      </w:r>
      <w:r w:rsidRPr="00B02114">
        <w:rPr>
          <w:u w:val="single"/>
        </w:rPr>
        <w:t>the Magna Carta of environmental laws.</w:t>
      </w:r>
      <w:r w:rsidRPr="00B02114">
        <w:rPr>
          <w:sz w:val="16"/>
          <w:szCs w:val="16"/>
        </w:rPr>
        <w:t xml:space="preserve"> On its face, </w:t>
      </w:r>
      <w:r w:rsidRPr="00D14C68">
        <w:rPr>
          <w:rStyle w:val="StyleUnderline"/>
          <w:highlight w:val="cyan"/>
        </w:rPr>
        <w:t xml:space="preserve">NEPA </w:t>
      </w:r>
      <w:r w:rsidRPr="00D14C68">
        <w:t>only</w:t>
      </w:r>
      <w:r w:rsidRPr="00B02114">
        <w:rPr>
          <w:sz w:val="16"/>
          <w:szCs w:val="16"/>
        </w:rPr>
        <w:t xml:space="preserve"> sensibly </w:t>
      </w:r>
      <w:r w:rsidRPr="00B02114">
        <w:rPr>
          <w:highlight w:val="cyan"/>
          <w:u w:val="single"/>
        </w:rPr>
        <w:t>requires</w:t>
      </w:r>
      <w:r w:rsidRPr="00B02114">
        <w:rPr>
          <w:sz w:val="16"/>
          <w:szCs w:val="16"/>
        </w:rPr>
        <w:t xml:space="preserve"> that for "major </w:t>
      </w:r>
      <w:r w:rsidRPr="00B02114">
        <w:rPr>
          <w:u w:val="single"/>
        </w:rPr>
        <w:t xml:space="preserve">Federal </w:t>
      </w:r>
      <w:r w:rsidRPr="00B02114">
        <w:rPr>
          <w:highlight w:val="cyan"/>
          <w:u w:val="single"/>
        </w:rPr>
        <w:t>actions</w:t>
      </w:r>
      <w:r w:rsidRPr="00B02114">
        <w:rPr>
          <w:sz w:val="16"/>
          <w:szCs w:val="16"/>
        </w:rPr>
        <w:t xml:space="preserve"> significantly affecting the quality of the human environment, a detailed statement" be prepared that, among other things, </w:t>
      </w:r>
      <w:r w:rsidRPr="00B02114">
        <w:rPr>
          <w:highlight w:val="cyan"/>
          <w:u w:val="single"/>
        </w:rPr>
        <w:t>consider</w:t>
      </w:r>
      <w:r w:rsidRPr="00B02114">
        <w:rPr>
          <w:u w:val="single"/>
        </w:rPr>
        <w:t xml:space="preserve"> the </w:t>
      </w:r>
      <w:r w:rsidRPr="00B02114">
        <w:rPr>
          <w:highlight w:val="cyan"/>
          <w:u w:val="single"/>
        </w:rPr>
        <w:t>environmental impact</w:t>
      </w:r>
      <w:r w:rsidRPr="00B02114">
        <w:rPr>
          <w:u w:val="single"/>
        </w:rPr>
        <w:t xml:space="preserve"> of the proposed action,</w:t>
      </w:r>
      <w:r w:rsidRPr="00B02114">
        <w:rPr>
          <w:sz w:val="16"/>
          <w:szCs w:val="16"/>
        </w:rPr>
        <w:t xml:space="preserve"> any adverse environmental effects which cannot be avoided should the proposal be implemented, </w:t>
      </w:r>
      <w:r w:rsidRPr="00B02114">
        <w:rPr>
          <w:u w:val="single"/>
        </w:rPr>
        <w:t>and alternatives to the proposed action.</w:t>
      </w:r>
      <w:r w:rsidRPr="00B02114">
        <w:rPr>
          <w:sz w:val="16"/>
          <w:szCs w:val="16"/>
        </w:rPr>
        <w:t xml:space="preserve"> 42 U.S.C 4332. </w:t>
      </w:r>
      <w:r w:rsidRPr="00B02114">
        <w:rPr>
          <w:u w:val="single"/>
        </w:rPr>
        <w:t>Other than this</w:t>
      </w:r>
      <w:r w:rsidRPr="00B02114">
        <w:rPr>
          <w:sz w:val="16"/>
          <w:szCs w:val="16"/>
        </w:rPr>
        <w:t xml:space="preserve"> "hard look" at the environmental impacts of major federal actions, </w:t>
      </w:r>
      <w:r w:rsidRPr="00B02114">
        <w:rPr>
          <w:u w:val="single"/>
        </w:rPr>
        <w:t xml:space="preserve">NEPA demands little. </w:t>
      </w:r>
      <w:r w:rsidRPr="00B02114">
        <w:rPr>
          <w:highlight w:val="cyan"/>
          <w:u w:val="single"/>
        </w:rPr>
        <w:t xml:space="preserve">The agency </w:t>
      </w:r>
      <w:r w:rsidRPr="00B02114">
        <w:rPr>
          <w:highlight w:val="cyan"/>
          <w:u w:val="single"/>
          <w:bdr w:val="single" w:sz="4" w:space="0" w:color="auto"/>
        </w:rPr>
        <w:t>need not choose</w:t>
      </w:r>
      <w:r w:rsidRPr="00B02114">
        <w:rPr>
          <w:highlight w:val="cyan"/>
          <w:u w:val="single"/>
        </w:rPr>
        <w:t xml:space="preserve"> the least</w:t>
      </w:r>
      <w:r w:rsidRPr="00B02114">
        <w:rPr>
          <w:u w:val="single"/>
        </w:rPr>
        <w:t xml:space="preserve"> environmentally </w:t>
      </w:r>
      <w:r w:rsidRPr="00B02114">
        <w:rPr>
          <w:highlight w:val="cyan"/>
          <w:u w:val="single"/>
        </w:rPr>
        <w:t>damaging alternative,</w:t>
      </w:r>
      <w:r w:rsidRPr="00B02114">
        <w:rPr>
          <w:sz w:val="16"/>
          <w:szCs w:val="16"/>
        </w:rPr>
        <w:t xml:space="preserve"> abandon, or change the project </w:t>
      </w:r>
      <w:r w:rsidRPr="00D14C68">
        <w:rPr>
          <w:rStyle w:val="StyleUnderline"/>
          <w:highlight w:val="cyan"/>
        </w:rPr>
        <w:t>as a result</w:t>
      </w:r>
      <w:r w:rsidRPr="00B02114">
        <w:rPr>
          <w:sz w:val="16"/>
          <w:szCs w:val="16"/>
        </w:rPr>
        <w:t xml:space="preserve"> of its "hard look." </w:t>
      </w:r>
      <w:r w:rsidRPr="00D14C68">
        <w:rPr>
          <w:rStyle w:val="StyleUnderline"/>
        </w:rPr>
        <w:t>Yet, the statute has been revolutionary in</w:t>
      </w:r>
      <w:r w:rsidRPr="00B02114">
        <w:rPr>
          <w:sz w:val="16"/>
          <w:szCs w:val="16"/>
        </w:rPr>
        <w:t xml:space="preserve"> its vision and </w:t>
      </w:r>
      <w:r w:rsidRPr="00D14C68">
        <w:rPr>
          <w:rStyle w:val="StyleUnderline"/>
        </w:rPr>
        <w:t>impact</w:t>
      </w:r>
      <w:r w:rsidRPr="00B02114">
        <w:rPr>
          <w:sz w:val="16"/>
          <w:szCs w:val="16"/>
        </w:rPr>
        <w:t xml:space="preserve">. After decades of relatively unchecked pollution, its purpose was "[t]o </w:t>
      </w:r>
      <w:proofErr w:type="gramStart"/>
      <w:r w:rsidRPr="00B02114">
        <w:rPr>
          <w:sz w:val="16"/>
          <w:szCs w:val="16"/>
        </w:rPr>
        <w:t>declare</w:t>
      </w:r>
      <w:proofErr w:type="gramEnd"/>
      <w:r w:rsidRPr="00B02114">
        <w:rPr>
          <w:sz w:val="16"/>
          <w:szCs w:val="16"/>
        </w:rPr>
        <w:t xml:space="preserve"> a national policy which will encourage productive and enjoyable harmony between man and his environment to promote efforts which will prevent or eliminate damage to the environment and biosphere and stimulate the health and welfare of man." 42 U.S.C. 4321. </w:t>
      </w:r>
      <w:r w:rsidRPr="00D14C68">
        <w:rPr>
          <w:rStyle w:val="StyleUnderline"/>
        </w:rPr>
        <w:t xml:space="preserve">NEPA represented a fundamental value shift; under NEPA, the costs and impacts of our actions on the environment no longer would be ignored </w:t>
      </w:r>
      <w:r w:rsidRPr="00B02114">
        <w:rPr>
          <w:sz w:val="16"/>
          <w:szCs w:val="16"/>
        </w:rPr>
        <w:t xml:space="preserve">in decision-making processes. </w:t>
      </w:r>
      <w:r w:rsidRPr="00B02114">
        <w:rPr>
          <w:u w:val="single"/>
        </w:rPr>
        <w:t>Early on, courts made clear</w:t>
      </w:r>
      <w:r w:rsidRPr="00B02114">
        <w:rPr>
          <w:sz w:val="16"/>
          <w:szCs w:val="16"/>
        </w:rPr>
        <w:t xml:space="preserve"> that the </w:t>
      </w:r>
      <w:r w:rsidRPr="00B02114">
        <w:rPr>
          <w:u w:val="single"/>
        </w:rPr>
        <w:t>requirements of NEPA must be carried out "to the fullest extent possible"</w:t>
      </w:r>
      <w:r w:rsidRPr="00B02114">
        <w:rPr>
          <w:sz w:val="16"/>
          <w:szCs w:val="16"/>
        </w:rPr>
        <w:t xml:space="preserve"> (see, e.g., Calvert Cliffs' Coordinating Comm., Inc. v. U. S. Atomic Energy Commission, 449 F.2d 1109, 1114 (D.C. Cir. 1971)), and that Congress was concerned with "all potential environmental effects that affect the quality of the human environment" (Hiram Clarke Civic Club v. Lynn, 476 F.2d 421, 427 (5th Cir. 1973)), including cumulative effects (Hanley v. Kleindienst, 471 F.2d 823, 831 (2d Cir. 1972), cert denied, 412 U.S. 908 (1973)), and indirect effects. Minn. Public Interest Research Group v. </w:t>
      </w:r>
      <w:proofErr w:type="spellStart"/>
      <w:r w:rsidRPr="00B02114">
        <w:rPr>
          <w:sz w:val="16"/>
          <w:szCs w:val="16"/>
        </w:rPr>
        <w:t>Butz</w:t>
      </w:r>
      <w:proofErr w:type="spellEnd"/>
      <w:r w:rsidRPr="00B02114">
        <w:rPr>
          <w:sz w:val="16"/>
          <w:szCs w:val="16"/>
        </w:rPr>
        <w:t xml:space="preserve">, 498 F.2d 1314, 1322 (8th Cir. 1974). Since 1978, the mandates of NEPA have been implemented through Council of Environmental Quality (CEQ) regulations and a substantial body of federal case law that preceded and has evolved along with those regulations, as well as agency specific rules and guidance. During this time, NEPA has worked to help move federal projects in a direction that has resulted in environmental benefits and wiser use of taxpayer dollars. </w:t>
      </w:r>
      <w:r w:rsidRPr="00B02114">
        <w:rPr>
          <w:u w:val="single"/>
        </w:rPr>
        <w:t>Now,</w:t>
      </w:r>
      <w:r w:rsidRPr="00B02114">
        <w:rPr>
          <w:sz w:val="16"/>
          <w:szCs w:val="16"/>
        </w:rPr>
        <w:t xml:space="preserve"> the </w:t>
      </w:r>
      <w:r w:rsidRPr="00B02114">
        <w:rPr>
          <w:highlight w:val="cyan"/>
          <w:u w:val="single"/>
        </w:rPr>
        <w:t>Trump</w:t>
      </w:r>
      <w:r w:rsidRPr="00B02114">
        <w:rPr>
          <w:sz w:val="16"/>
          <w:szCs w:val="16"/>
        </w:rPr>
        <w:t xml:space="preserve"> administration </w:t>
      </w:r>
      <w:r w:rsidRPr="00B02114">
        <w:rPr>
          <w:u w:val="single"/>
        </w:rPr>
        <w:t xml:space="preserve">has </w:t>
      </w:r>
      <w:r w:rsidRPr="00B02114">
        <w:rPr>
          <w:highlight w:val="cyan"/>
          <w:u w:val="single"/>
        </w:rPr>
        <w:t>proposed sweeping changes,</w:t>
      </w:r>
      <w:r w:rsidRPr="00B02114">
        <w:rPr>
          <w:u w:val="single"/>
        </w:rPr>
        <w:t xml:space="preserve"> claiming that</w:t>
      </w:r>
      <w:r w:rsidRPr="00B02114">
        <w:rPr>
          <w:sz w:val="16"/>
          <w:szCs w:val="16"/>
        </w:rPr>
        <w:t xml:space="preserve"> "the </w:t>
      </w:r>
      <w:r w:rsidRPr="00B02114">
        <w:rPr>
          <w:u w:val="single"/>
        </w:rPr>
        <w:t>outdated regulations have slowed</w:t>
      </w:r>
      <w:r w:rsidRPr="00B02114">
        <w:rPr>
          <w:sz w:val="16"/>
          <w:szCs w:val="16"/>
        </w:rPr>
        <w:t xml:space="preserve"> and impeded the </w:t>
      </w:r>
      <w:r w:rsidRPr="00B02114">
        <w:rPr>
          <w:u w:val="single"/>
        </w:rPr>
        <w:t>development of</w:t>
      </w:r>
      <w:r w:rsidRPr="00B02114">
        <w:rPr>
          <w:sz w:val="16"/>
          <w:szCs w:val="16"/>
        </w:rPr>
        <w:t xml:space="preserve"> needed </w:t>
      </w:r>
      <w:r w:rsidRPr="00B02114">
        <w:rPr>
          <w:u w:val="single"/>
        </w:rPr>
        <w:t>infrastructure</w:t>
      </w:r>
      <w:r w:rsidRPr="00B02114">
        <w:rPr>
          <w:sz w:val="16"/>
          <w:szCs w:val="16"/>
        </w:rPr>
        <w:t xml:space="preserve"> in communities across the nation." Fact Sheet: CEQ's Proposal to Modernize its NEPA Implementing Regulations. </w:t>
      </w:r>
      <w:r w:rsidRPr="00B02114">
        <w:rPr>
          <w:u w:val="single"/>
        </w:rPr>
        <w:t xml:space="preserve">These changes would turn this paradigm shifting statute into a mere check-the-box exercise, </w:t>
      </w:r>
      <w:r w:rsidRPr="00B02114">
        <w:rPr>
          <w:b/>
          <w:bCs/>
          <w:highlight w:val="cyan"/>
          <w:u w:val="single"/>
          <w:bdr w:val="single" w:sz="4" w:space="0" w:color="auto"/>
        </w:rPr>
        <w:t>effectively gutting it.</w:t>
      </w:r>
      <w:r w:rsidRPr="00B02114">
        <w:rPr>
          <w:sz w:val="16"/>
          <w:szCs w:val="16"/>
        </w:rPr>
        <w:t xml:space="preserve"> The existing CEQ NEPA regulations require all agencies to perform an environmental assessment for major federal action where the agency must determine whether to perform </w:t>
      </w:r>
      <w:r w:rsidRPr="00B02114">
        <w:rPr>
          <w:u w:val="single"/>
        </w:rPr>
        <w:t xml:space="preserve">an environmental impact statement </w:t>
      </w:r>
      <w:r w:rsidRPr="00B02114">
        <w:rPr>
          <w:highlight w:val="cyan"/>
          <w:u w:val="single"/>
        </w:rPr>
        <w:t>(EIS)</w:t>
      </w:r>
      <w:r w:rsidRPr="00B02114">
        <w:rPr>
          <w:sz w:val="16"/>
          <w:szCs w:val="16"/>
        </w:rPr>
        <w:t xml:space="preserve"> or issue a finding of no significant impact (FONSI). 40 C.F.R. parts 1500-08. These regulations, inter alia, require that the agency broadly </w:t>
      </w:r>
      <w:r w:rsidRPr="00B02114">
        <w:rPr>
          <w:u w:val="single"/>
        </w:rPr>
        <w:t xml:space="preserve">consider the direct, indirect, and cumulative impacts, as well as all reasonable alternatives of a major federal action. They also </w:t>
      </w:r>
      <w:r w:rsidRPr="00B02114">
        <w:rPr>
          <w:highlight w:val="cyan"/>
          <w:u w:val="single"/>
        </w:rPr>
        <w:t>ensure meaningful opportunities to engage the public and</w:t>
      </w:r>
      <w:r w:rsidRPr="00B02114">
        <w:rPr>
          <w:u w:val="single"/>
        </w:rPr>
        <w:t xml:space="preserve"> other federal, </w:t>
      </w:r>
      <w:r w:rsidRPr="00B02114">
        <w:rPr>
          <w:highlight w:val="cyan"/>
          <w:u w:val="single"/>
        </w:rPr>
        <w:t>state, tribal and local agencies</w:t>
      </w:r>
      <w:r w:rsidRPr="00B02114">
        <w:rPr>
          <w:u w:val="single"/>
        </w:rPr>
        <w:t xml:space="preserve"> in the NEPA process.</w:t>
      </w:r>
      <w:r w:rsidRPr="00B02114">
        <w:rPr>
          <w:sz w:val="16"/>
          <w:szCs w:val="16"/>
        </w:rPr>
        <w:t xml:space="preserve"> The regulations further allow for many actions to escape individual review altogether through the use of categorical exclusions. The </w:t>
      </w:r>
      <w:r w:rsidRPr="00B02114">
        <w:rPr>
          <w:highlight w:val="cyan"/>
          <w:u w:val="single"/>
        </w:rPr>
        <w:t>environmental benefits</w:t>
      </w:r>
      <w:r w:rsidRPr="00B02114">
        <w:rPr>
          <w:sz w:val="16"/>
          <w:szCs w:val="16"/>
        </w:rPr>
        <w:t xml:space="preserve"> of these regulations </w:t>
      </w:r>
      <w:r w:rsidRPr="00B02114">
        <w:rPr>
          <w:highlight w:val="cyan"/>
          <w:u w:val="single"/>
        </w:rPr>
        <w:t>have played out in</w:t>
      </w:r>
      <w:r w:rsidRPr="00B02114">
        <w:rPr>
          <w:u w:val="single"/>
        </w:rPr>
        <w:t xml:space="preserve"> the following</w:t>
      </w:r>
      <w:r w:rsidRPr="00B02114">
        <w:rPr>
          <w:sz w:val="16"/>
          <w:szCs w:val="16"/>
        </w:rPr>
        <w:t xml:space="preserve"> </w:t>
      </w:r>
      <w:r w:rsidRPr="00407DF0">
        <w:t>three water resources projects</w:t>
      </w:r>
      <w:r w:rsidRPr="00B02114">
        <w:rPr>
          <w:sz w:val="16"/>
          <w:szCs w:val="16"/>
        </w:rPr>
        <w:t xml:space="preserve">: (1) preparation of a supplemental </w:t>
      </w:r>
      <w:r w:rsidRPr="00B02114">
        <w:rPr>
          <w:highlight w:val="cyan"/>
          <w:u w:val="single"/>
          <w:bdr w:val="single" w:sz="4" w:space="0" w:color="auto"/>
        </w:rPr>
        <w:t>e</w:t>
      </w:r>
      <w:r w:rsidRPr="00B02114">
        <w:rPr>
          <w:sz w:val="16"/>
          <w:szCs w:val="16"/>
        </w:rPr>
        <w:t xml:space="preserve">nvironmental </w:t>
      </w:r>
      <w:r w:rsidRPr="00B02114">
        <w:rPr>
          <w:highlight w:val="cyan"/>
          <w:u w:val="single"/>
          <w:bdr w:val="single" w:sz="4" w:space="0" w:color="auto"/>
        </w:rPr>
        <w:t>i</w:t>
      </w:r>
      <w:r w:rsidRPr="00B02114">
        <w:rPr>
          <w:sz w:val="16"/>
          <w:szCs w:val="16"/>
        </w:rPr>
        <w:t xml:space="preserve">mpact </w:t>
      </w:r>
      <w:r w:rsidRPr="00B02114">
        <w:rPr>
          <w:highlight w:val="cyan"/>
          <w:u w:val="single"/>
          <w:bdr w:val="single" w:sz="4" w:space="0" w:color="auto"/>
        </w:rPr>
        <w:t>s</w:t>
      </w:r>
      <w:r w:rsidRPr="00B02114">
        <w:rPr>
          <w:sz w:val="16"/>
          <w:szCs w:val="16"/>
        </w:rPr>
        <w:t xml:space="preserve">tatement </w:t>
      </w:r>
      <w:r w:rsidRPr="00B02114">
        <w:rPr>
          <w:highlight w:val="cyan"/>
          <w:u w:val="single"/>
        </w:rPr>
        <w:t>led the</w:t>
      </w:r>
      <w:r w:rsidRPr="00B02114">
        <w:rPr>
          <w:u w:val="single"/>
        </w:rPr>
        <w:t xml:space="preserve"> U.S. Army </w:t>
      </w:r>
      <w:r w:rsidRPr="00B02114">
        <w:rPr>
          <w:highlight w:val="cyan"/>
          <w:u w:val="single"/>
        </w:rPr>
        <w:t>Corps</w:t>
      </w:r>
      <w:r w:rsidRPr="00B02114">
        <w:rPr>
          <w:u w:val="single"/>
        </w:rPr>
        <w:t xml:space="preserve"> of Engineers</w:t>
      </w:r>
      <w:r w:rsidRPr="00B02114">
        <w:rPr>
          <w:sz w:val="16"/>
          <w:szCs w:val="16"/>
        </w:rPr>
        <w:t xml:space="preserve"> (Corps) </w:t>
      </w:r>
      <w:r w:rsidRPr="00B02114">
        <w:rPr>
          <w:highlight w:val="cyan"/>
          <w:u w:val="single"/>
        </w:rPr>
        <w:t>to save</w:t>
      </w:r>
      <w:r w:rsidRPr="00B02114">
        <w:rPr>
          <w:u w:val="single"/>
        </w:rPr>
        <w:t xml:space="preserve"> more than 4,300 acres of </w:t>
      </w:r>
      <w:r w:rsidRPr="00B02114">
        <w:rPr>
          <w:highlight w:val="cyan"/>
          <w:u w:val="single"/>
        </w:rPr>
        <w:t xml:space="preserve">wetlands that would have been destroyed had the Corps followed its </w:t>
      </w:r>
      <w:r w:rsidRPr="00B02114">
        <w:rPr>
          <w:highlight w:val="cyan"/>
          <w:u w:val="single"/>
          <w:bdr w:val="single" w:sz="4" w:space="0" w:color="auto"/>
        </w:rPr>
        <w:t>original plan</w:t>
      </w:r>
      <w:r w:rsidRPr="00B02114">
        <w:rPr>
          <w:sz w:val="16"/>
          <w:szCs w:val="16"/>
        </w:rPr>
        <w:t xml:space="preserve"> for raising levees along the Mississippi River; (2) </w:t>
      </w:r>
      <w:r w:rsidRPr="00B02114">
        <w:rPr>
          <w:u w:val="single"/>
        </w:rPr>
        <w:t>environmental review of the</w:t>
      </w:r>
      <w:r w:rsidRPr="00B02114">
        <w:rPr>
          <w:sz w:val="16"/>
          <w:szCs w:val="16"/>
        </w:rPr>
        <w:t xml:space="preserve"> proposed </w:t>
      </w:r>
      <w:r w:rsidRPr="00B02114">
        <w:rPr>
          <w:u w:val="single"/>
        </w:rPr>
        <w:t>Bolinas Lagoon dredging project</w:t>
      </w:r>
      <w:r w:rsidRPr="00B02114">
        <w:rPr>
          <w:sz w:val="16"/>
          <w:szCs w:val="16"/>
        </w:rPr>
        <w:t xml:space="preserve"> in California </w:t>
      </w:r>
      <w:r w:rsidRPr="00B02114">
        <w:rPr>
          <w:u w:val="single"/>
        </w:rPr>
        <w:t>demonstrated that the Corps' proposal would cause extensive harm to one of the most pristine tidal lagoons</w:t>
      </w:r>
      <w:r w:rsidRPr="00B02114">
        <w:rPr>
          <w:sz w:val="16"/>
          <w:szCs w:val="16"/>
        </w:rPr>
        <w:t xml:space="preserve"> in California </w:t>
      </w:r>
      <w:r w:rsidRPr="00B02114">
        <w:rPr>
          <w:u w:val="single"/>
        </w:rPr>
        <w:t>and was not necessary,</w:t>
      </w:r>
      <w:r w:rsidRPr="00B02114">
        <w:rPr>
          <w:sz w:val="16"/>
          <w:szCs w:val="16"/>
        </w:rPr>
        <w:t xml:space="preserve"> saving taxpayers $133 million; and (3) the environmental review process exposed the devastating environmental impacts of the Yazoo Backwater Pumping Plant project in Mississippi, prompting the George W Bush administration to veto the project. This saved taxpayers more than $220 million and protected 200,000 acres of wetlands-an area the size of all five boroughs of New York City. And </w:t>
      </w:r>
      <w:r w:rsidRPr="00B02114">
        <w:rPr>
          <w:u w:val="single"/>
        </w:rPr>
        <w:t>the regulations have had similar beneficial effects in other projects including highways, pipelines, airports, and other federal actions.</w:t>
      </w:r>
      <w:r w:rsidRPr="00B02114">
        <w:rPr>
          <w:sz w:val="16"/>
          <w:szCs w:val="16"/>
        </w:rPr>
        <w:t xml:space="preserve"> Contrary to CEQ's claim that the existing regulations pose a roadblock to economic growth, the vast majority of NEPA reviews are carried out in a very short time frame, in large part because of the flexible structure of the current rules. According to the Government Accounting Office, approximately 95 percent of all projects subject to NEPA are carried out through the categorical exclusion process, another four percent of projects are reviewed through environmental assessments, and less than one percent of projects are reviewed using the more comprehensive EIS. Government Accountability Office, National Environmental Policy Act: Little Information Exists on NEPA Analyses, GAO-14-370 (Apr. 2014) at 8. The Congressional Research Service thus has concluded that "there is little data available to demonstrate that NEPA currently plays a significant role in delaying federal actions." Congressional Research Service, The National Environmental Policy Act (NEPA): Background and Implementation, RL33152 (Jan. 10, 2011) at 26. </w:t>
      </w:r>
      <w:r w:rsidRPr="00B02114">
        <w:rPr>
          <w:highlight w:val="cyan"/>
          <w:u w:val="single"/>
        </w:rPr>
        <w:t>Despite this,</w:t>
      </w:r>
      <w:r w:rsidRPr="00B02114">
        <w:rPr>
          <w:u w:val="single"/>
        </w:rPr>
        <w:t xml:space="preserve"> the </w:t>
      </w:r>
      <w:r w:rsidRPr="00B02114">
        <w:rPr>
          <w:highlight w:val="cyan"/>
          <w:u w:val="single"/>
        </w:rPr>
        <w:t>Trump</w:t>
      </w:r>
      <w:r w:rsidRPr="00B02114">
        <w:rPr>
          <w:u w:val="single"/>
        </w:rPr>
        <w:t xml:space="preserve"> administration has proposed a </w:t>
      </w:r>
      <w:r w:rsidRPr="00B02114">
        <w:rPr>
          <w:highlight w:val="cyan"/>
          <w:u w:val="single"/>
        </w:rPr>
        <w:t>rule</w:t>
      </w:r>
      <w:r w:rsidRPr="00B02114">
        <w:rPr>
          <w:u w:val="single"/>
        </w:rPr>
        <w:t xml:space="preserve"> that </w:t>
      </w:r>
      <w:r w:rsidRPr="00B02114">
        <w:rPr>
          <w:highlight w:val="cyan"/>
          <w:u w:val="single"/>
        </w:rPr>
        <w:t xml:space="preserve">would </w:t>
      </w:r>
      <w:r w:rsidRPr="00B02114">
        <w:rPr>
          <w:b/>
          <w:bCs/>
          <w:highlight w:val="cyan"/>
          <w:u w:val="single"/>
          <w:bdr w:val="single" w:sz="4" w:space="0" w:color="auto"/>
        </w:rPr>
        <w:t>severely hobble NEPA.</w:t>
      </w:r>
      <w:r w:rsidRPr="00B02114">
        <w:rPr>
          <w:sz w:val="16"/>
          <w:szCs w:val="16"/>
        </w:rPr>
        <w:t xml:space="preserve"> Described below are some of the most significant ways in which the proposed rule would weaken NEPA. Eliminate NEPA review for many projects. </w:t>
      </w:r>
      <w:r w:rsidRPr="00B02114">
        <w:rPr>
          <w:u w:val="single"/>
        </w:rPr>
        <w:t>The proposed rule excludes</w:t>
      </w:r>
      <w:r w:rsidRPr="00B02114">
        <w:rPr>
          <w:sz w:val="16"/>
          <w:szCs w:val="16"/>
        </w:rPr>
        <w:t xml:space="preserve"> many </w:t>
      </w:r>
      <w:r w:rsidRPr="00B02114">
        <w:rPr>
          <w:u w:val="single"/>
        </w:rPr>
        <w:t>projects from NEPA review.</w:t>
      </w:r>
      <w:r w:rsidRPr="00B02114">
        <w:rPr>
          <w:sz w:val="16"/>
          <w:szCs w:val="16"/>
        </w:rPr>
        <w:t xml:space="preserve"> It changes the definition of "major federal action" to allow for projects with significant impacts to escape review under certain circumstances. </w:t>
      </w:r>
      <w:r w:rsidRPr="00B02114">
        <w:rPr>
          <w:highlight w:val="cyan"/>
          <w:u w:val="single"/>
        </w:rPr>
        <w:t>It</w:t>
      </w:r>
      <w:r w:rsidRPr="00B02114">
        <w:rPr>
          <w:sz w:val="16"/>
          <w:szCs w:val="16"/>
        </w:rPr>
        <w:t xml:space="preserve"> also </w:t>
      </w:r>
      <w:r w:rsidRPr="00B02114">
        <w:rPr>
          <w:highlight w:val="cyan"/>
          <w:u w:val="single"/>
        </w:rPr>
        <w:t xml:space="preserve">allows agencies to </w:t>
      </w:r>
      <w:r w:rsidRPr="00B02114">
        <w:rPr>
          <w:highlight w:val="cyan"/>
          <w:u w:val="single"/>
          <w:bdr w:val="single" w:sz="4" w:space="0" w:color="auto"/>
        </w:rPr>
        <w:t>exempt a project</w:t>
      </w:r>
      <w:r w:rsidRPr="00B02114">
        <w:rPr>
          <w:u w:val="single"/>
        </w:rPr>
        <w:t xml:space="preserve"> from</w:t>
      </w:r>
      <w:r w:rsidRPr="00B02114">
        <w:rPr>
          <w:sz w:val="16"/>
          <w:szCs w:val="16"/>
        </w:rPr>
        <w:t xml:space="preserve"> NEPA </w:t>
      </w:r>
      <w:r w:rsidRPr="00B02114">
        <w:rPr>
          <w:u w:val="single"/>
        </w:rPr>
        <w:t>review</w:t>
      </w:r>
      <w:r w:rsidRPr="00B02114">
        <w:rPr>
          <w:sz w:val="16"/>
          <w:szCs w:val="16"/>
        </w:rPr>
        <w:t xml:space="preserve"> by determining that an analysis under a different statute could serve the same purpose, even if that analysis is not as searching or the agency lacks environmental expertise. Ignore many impacts. </w:t>
      </w:r>
      <w:r w:rsidRPr="00B02114">
        <w:rPr>
          <w:u w:val="single"/>
        </w:rPr>
        <w:t xml:space="preserve">The proposed rule </w:t>
      </w:r>
      <w:r w:rsidRPr="00B02114">
        <w:rPr>
          <w:highlight w:val="cyan"/>
          <w:u w:val="single"/>
          <w:bdr w:val="single" w:sz="4" w:space="0" w:color="auto"/>
        </w:rPr>
        <w:t>severely limits</w:t>
      </w:r>
      <w:r w:rsidRPr="00B02114">
        <w:rPr>
          <w:sz w:val="16"/>
          <w:szCs w:val="16"/>
        </w:rPr>
        <w:t xml:space="preserve"> the </w:t>
      </w:r>
      <w:r w:rsidRPr="00B02114">
        <w:rPr>
          <w:highlight w:val="cyan"/>
          <w:u w:val="single"/>
          <w:bdr w:val="single" w:sz="4" w:space="0" w:color="auto"/>
        </w:rPr>
        <w:t>types of impacts examined</w:t>
      </w:r>
      <w:r w:rsidRPr="00B02114">
        <w:rPr>
          <w:sz w:val="16"/>
          <w:szCs w:val="16"/>
        </w:rPr>
        <w:t xml:space="preserve"> when a NEPA review is carried out. </w:t>
      </w:r>
      <w:r w:rsidRPr="00B02114">
        <w:rPr>
          <w:u w:val="single"/>
        </w:rPr>
        <w:t>It boldly states that analysis of cumulative effects "is not required"</w:t>
      </w:r>
      <w:r w:rsidRPr="00B02114">
        <w:rPr>
          <w:sz w:val="16"/>
          <w:szCs w:val="16"/>
        </w:rPr>
        <w:t xml:space="preserve"> (Proposed 40 C.F. R. 1508.1(g)(2), 85 Fed. Reg. 1684, 1729 (Jan. 10, 2020)), thus likely </w:t>
      </w:r>
      <w:r w:rsidRPr="00B02114">
        <w:rPr>
          <w:highlight w:val="cyan"/>
          <w:u w:val="single"/>
        </w:rPr>
        <w:t xml:space="preserve">eliminating review of a project's role in </w:t>
      </w:r>
      <w:r w:rsidRPr="00B02114">
        <w:rPr>
          <w:highlight w:val="cyan"/>
          <w:u w:val="single"/>
          <w:bdr w:val="single" w:sz="4" w:space="0" w:color="auto"/>
        </w:rPr>
        <w:t>exacerbating climate change</w:t>
      </w:r>
      <w:r w:rsidRPr="00B02114">
        <w:rPr>
          <w:u w:val="single"/>
        </w:rPr>
        <w:t xml:space="preserve"> and</w:t>
      </w:r>
      <w:r w:rsidRPr="00B02114">
        <w:rPr>
          <w:sz w:val="16"/>
          <w:szCs w:val="16"/>
        </w:rPr>
        <w:t xml:space="preserve"> many </w:t>
      </w:r>
      <w:r w:rsidRPr="00B02114">
        <w:rPr>
          <w:u w:val="single"/>
        </w:rPr>
        <w:t xml:space="preserve">other types of harm to the environment, public </w:t>
      </w:r>
      <w:proofErr w:type="gramStart"/>
      <w:r w:rsidRPr="00B02114">
        <w:rPr>
          <w:u w:val="single"/>
        </w:rPr>
        <w:t>safety</w:t>
      </w:r>
      <w:proofErr w:type="gramEnd"/>
      <w:r w:rsidRPr="00B02114">
        <w:rPr>
          <w:u w:val="single"/>
        </w:rPr>
        <w:t xml:space="preserve"> and health. Agencies also could ignore</w:t>
      </w:r>
      <w:r w:rsidRPr="00B02114">
        <w:rPr>
          <w:sz w:val="16"/>
          <w:szCs w:val="16"/>
        </w:rPr>
        <w:t xml:space="preserve"> many types of </w:t>
      </w:r>
      <w:r w:rsidRPr="00B02114">
        <w:rPr>
          <w:u w:val="single"/>
        </w:rPr>
        <w:t>severe impacts based on</w:t>
      </w:r>
      <w:r w:rsidRPr="00B02114">
        <w:rPr>
          <w:sz w:val="16"/>
          <w:szCs w:val="16"/>
        </w:rPr>
        <w:t xml:space="preserve"> the proposed rule's </w:t>
      </w:r>
      <w:r w:rsidRPr="00B02114">
        <w:rPr>
          <w:u w:val="single"/>
        </w:rPr>
        <w:t>elimination of</w:t>
      </w:r>
      <w:r w:rsidRPr="00B02114">
        <w:rPr>
          <w:sz w:val="16"/>
          <w:szCs w:val="16"/>
        </w:rPr>
        <w:t xml:space="preserve"> all references to </w:t>
      </w:r>
      <w:r w:rsidRPr="00B02114">
        <w:rPr>
          <w:u w:val="single"/>
        </w:rPr>
        <w:t>"indirect" effects,</w:t>
      </w:r>
      <w:r w:rsidRPr="00B02114">
        <w:rPr>
          <w:sz w:val="16"/>
          <w:szCs w:val="16"/>
        </w:rPr>
        <w:t xml:space="preserve"> and its directive to review only impacts with a "reasonably close causal relationship" to the proposed action. </w:t>
      </w:r>
      <w:r w:rsidRPr="00B02114">
        <w:rPr>
          <w:u w:val="single"/>
        </w:rPr>
        <w:t xml:space="preserve">These </w:t>
      </w:r>
      <w:r w:rsidRPr="00B02114">
        <w:rPr>
          <w:highlight w:val="cyan"/>
          <w:u w:val="single"/>
        </w:rPr>
        <w:t>changes</w:t>
      </w:r>
      <w:r w:rsidRPr="00B02114">
        <w:rPr>
          <w:u w:val="single"/>
        </w:rPr>
        <w:t xml:space="preserve"> would </w:t>
      </w:r>
      <w:r w:rsidRPr="00B02114">
        <w:rPr>
          <w:b/>
          <w:bCs/>
          <w:highlight w:val="cyan"/>
          <w:u w:val="single"/>
          <w:bdr w:val="single" w:sz="4" w:space="0" w:color="auto"/>
        </w:rPr>
        <w:t>encourage agencies to ignore long-term impacts</w:t>
      </w:r>
      <w:r w:rsidRPr="00B02114">
        <w:rPr>
          <w:highlight w:val="cyan"/>
          <w:u w:val="single"/>
        </w:rPr>
        <w:t xml:space="preserve"> such as </w:t>
      </w:r>
      <w:r w:rsidRPr="00B02114">
        <w:rPr>
          <w:highlight w:val="cyan"/>
          <w:u w:val="single"/>
          <w:bdr w:val="single" w:sz="4" w:space="0" w:color="auto"/>
        </w:rPr>
        <w:t>toxic pollution</w:t>
      </w:r>
      <w:r w:rsidRPr="00B02114">
        <w:rPr>
          <w:sz w:val="16"/>
          <w:szCs w:val="16"/>
        </w:rPr>
        <w:t xml:space="preserve"> from gold or copper mines, the </w:t>
      </w:r>
      <w:r w:rsidRPr="00B02114">
        <w:rPr>
          <w:u w:val="single"/>
        </w:rPr>
        <w:t>risks of new levees diverting floodwaters</w:t>
      </w:r>
      <w:r w:rsidRPr="00B02114">
        <w:rPr>
          <w:sz w:val="16"/>
          <w:szCs w:val="16"/>
        </w:rPr>
        <w:t xml:space="preserve"> onto other communities, and the </w:t>
      </w:r>
      <w:r w:rsidRPr="00407DF0">
        <w:t>loss of wetlands caused by</w:t>
      </w:r>
      <w:r w:rsidRPr="00B02114">
        <w:rPr>
          <w:sz w:val="16"/>
          <w:szCs w:val="16"/>
        </w:rPr>
        <w:t xml:space="preserve"> reservoir </w:t>
      </w:r>
      <w:r w:rsidRPr="00B02114">
        <w:rPr>
          <w:u w:val="single"/>
        </w:rPr>
        <w:t>management practices that starve a river</w:t>
      </w:r>
      <w:r w:rsidRPr="00B02114">
        <w:rPr>
          <w:sz w:val="16"/>
          <w:szCs w:val="16"/>
        </w:rPr>
        <w:t xml:space="preserve"> of the water flows </w:t>
      </w:r>
      <w:r w:rsidRPr="00B02114">
        <w:rPr>
          <w:u w:val="single"/>
        </w:rPr>
        <w:t>needed to sustain those wetlands.</w:t>
      </w:r>
      <w:r w:rsidRPr="00B02114">
        <w:rPr>
          <w:sz w:val="16"/>
          <w:szCs w:val="16"/>
        </w:rPr>
        <w:t xml:space="preserve"> Significantly weaken review of alternatives. </w:t>
      </w:r>
      <w:r w:rsidRPr="00B02114">
        <w:rPr>
          <w:highlight w:val="cyan"/>
          <w:u w:val="single"/>
        </w:rPr>
        <w:t>The</w:t>
      </w:r>
      <w:r w:rsidRPr="00B02114">
        <w:rPr>
          <w:u w:val="single"/>
        </w:rPr>
        <w:t xml:space="preserve"> proposed </w:t>
      </w:r>
      <w:r w:rsidRPr="00B02114">
        <w:rPr>
          <w:highlight w:val="cyan"/>
          <w:u w:val="single"/>
        </w:rPr>
        <w:t>rule significantly weakens</w:t>
      </w:r>
      <w:r w:rsidRPr="00B02114">
        <w:rPr>
          <w:u w:val="single"/>
        </w:rPr>
        <w:t xml:space="preserve"> the </w:t>
      </w:r>
      <w:r w:rsidRPr="00B02114">
        <w:rPr>
          <w:highlight w:val="cyan"/>
          <w:u w:val="single"/>
        </w:rPr>
        <w:t>assessment of alternatives</w:t>
      </w:r>
      <w:r w:rsidRPr="00B02114">
        <w:rPr>
          <w:u w:val="single"/>
        </w:rPr>
        <w:t xml:space="preserve"> during</w:t>
      </w:r>
      <w:r w:rsidRPr="00B02114">
        <w:rPr>
          <w:sz w:val="16"/>
          <w:szCs w:val="16"/>
        </w:rPr>
        <w:t xml:space="preserve"> a NEPA </w:t>
      </w:r>
      <w:r w:rsidRPr="00B02114">
        <w:rPr>
          <w:u w:val="single"/>
        </w:rPr>
        <w:t xml:space="preserve">review, </w:t>
      </w:r>
      <w:r w:rsidRPr="00B02114">
        <w:rPr>
          <w:b/>
          <w:bCs/>
          <w:highlight w:val="cyan"/>
          <w:u w:val="single"/>
          <w:bdr w:val="single" w:sz="4" w:space="0" w:color="auto"/>
        </w:rPr>
        <w:t>dramatically undermining NEPAs</w:t>
      </w:r>
      <w:r w:rsidRPr="00B02114">
        <w:rPr>
          <w:sz w:val="16"/>
          <w:szCs w:val="16"/>
        </w:rPr>
        <w:t xml:space="preserve"> fundamental </w:t>
      </w:r>
      <w:r w:rsidRPr="00B02114">
        <w:rPr>
          <w:b/>
          <w:bCs/>
          <w:highlight w:val="cyan"/>
          <w:u w:val="single"/>
          <w:bdr w:val="single" w:sz="4" w:space="0" w:color="auto"/>
        </w:rPr>
        <w:t>purpose</w:t>
      </w:r>
      <w:r w:rsidRPr="00B02114">
        <w:rPr>
          <w:u w:val="single"/>
        </w:rPr>
        <w:t xml:space="preserve"> of exploring less environmentally harmful approaches</w:t>
      </w:r>
      <w:r w:rsidRPr="00B02114">
        <w:rPr>
          <w:sz w:val="16"/>
          <w:szCs w:val="16"/>
        </w:rPr>
        <w:t xml:space="preserve"> to achieving the project purpose. </w:t>
      </w:r>
      <w:r w:rsidRPr="00B02114">
        <w:rPr>
          <w:u w:val="single"/>
        </w:rPr>
        <w:t>The proposed rule eliminates</w:t>
      </w:r>
      <w:r w:rsidRPr="00B02114">
        <w:rPr>
          <w:sz w:val="16"/>
          <w:szCs w:val="16"/>
        </w:rPr>
        <w:t xml:space="preserve"> the </w:t>
      </w:r>
      <w:r w:rsidRPr="00B02114">
        <w:rPr>
          <w:u w:val="single"/>
        </w:rPr>
        <w:t>requirements to "rigorously explore and objectively evaluate all reasonable alternatives"</w:t>
      </w:r>
      <w:r w:rsidRPr="00B02114">
        <w:rPr>
          <w:sz w:val="16"/>
          <w:szCs w:val="16"/>
        </w:rPr>
        <w:t xml:space="preserve"> and to consider reasonable alternatives not within the jurisdiction of the lead agency. It instead directs a much less extensive review, requiring only </w:t>
      </w:r>
      <w:proofErr w:type="gramStart"/>
      <w:r w:rsidRPr="00B02114">
        <w:rPr>
          <w:sz w:val="16"/>
          <w:szCs w:val="16"/>
        </w:rPr>
        <w:t>that agencies</w:t>
      </w:r>
      <w:proofErr w:type="gramEnd"/>
      <w:r w:rsidRPr="00B02114">
        <w:rPr>
          <w:sz w:val="16"/>
          <w:szCs w:val="16"/>
        </w:rPr>
        <w:t xml:space="preserve"> "evaluate reasonable alternatives to the proposed action." Proposed 40 C.F.R. 1502.14, 85 Fed. Reg. </w:t>
      </w:r>
      <w:proofErr w:type="gramStart"/>
      <w:r w:rsidRPr="00B02114">
        <w:rPr>
          <w:sz w:val="16"/>
          <w:szCs w:val="16"/>
        </w:rPr>
        <w:t>at</w:t>
      </w:r>
      <w:proofErr w:type="gramEnd"/>
      <w:r w:rsidRPr="00B02114">
        <w:rPr>
          <w:sz w:val="16"/>
          <w:szCs w:val="16"/>
        </w:rPr>
        <w:t xml:space="preserve"> 1721. </w:t>
      </w:r>
      <w:r w:rsidRPr="00B02114">
        <w:rPr>
          <w:u w:val="single"/>
        </w:rPr>
        <w:t xml:space="preserve">These </w:t>
      </w:r>
      <w:r w:rsidRPr="00B02114">
        <w:rPr>
          <w:highlight w:val="cyan"/>
          <w:u w:val="single"/>
        </w:rPr>
        <w:t>changes,</w:t>
      </w:r>
      <w:r w:rsidRPr="00B02114">
        <w:rPr>
          <w:u w:val="single"/>
        </w:rPr>
        <w:t xml:space="preserve"> along with</w:t>
      </w:r>
      <w:r w:rsidRPr="00B02114">
        <w:rPr>
          <w:sz w:val="16"/>
          <w:szCs w:val="16"/>
        </w:rPr>
        <w:t xml:space="preserve"> the </w:t>
      </w:r>
      <w:r w:rsidRPr="00B02114">
        <w:rPr>
          <w:u w:val="single"/>
        </w:rPr>
        <w:t>proposed changes to the "purpose and need statement" which gives undue weight to</w:t>
      </w:r>
      <w:r w:rsidRPr="00B02114">
        <w:rPr>
          <w:sz w:val="16"/>
          <w:szCs w:val="16"/>
        </w:rPr>
        <w:t xml:space="preserve"> the </w:t>
      </w:r>
      <w:r w:rsidRPr="00B02114">
        <w:rPr>
          <w:u w:val="single"/>
        </w:rPr>
        <w:t>applicants</w:t>
      </w:r>
      <w:r w:rsidRPr="00B02114">
        <w:rPr>
          <w:sz w:val="16"/>
          <w:szCs w:val="16"/>
        </w:rPr>
        <w:t xml:space="preserve"> said </w:t>
      </w:r>
      <w:r w:rsidRPr="00B02114">
        <w:rPr>
          <w:u w:val="single"/>
        </w:rPr>
        <w:t xml:space="preserve">purpose, </w:t>
      </w:r>
      <w:r w:rsidRPr="00B02114">
        <w:rPr>
          <w:highlight w:val="cyan"/>
          <w:u w:val="single"/>
          <w:bdr w:val="single" w:sz="4" w:space="0" w:color="auto"/>
        </w:rPr>
        <w:t>virtually guarantee</w:t>
      </w:r>
      <w:r w:rsidRPr="00B02114">
        <w:rPr>
          <w:sz w:val="16"/>
          <w:szCs w:val="16"/>
        </w:rPr>
        <w:t xml:space="preserve"> that many cost-saving, reasonable </w:t>
      </w:r>
      <w:r w:rsidRPr="00B02114">
        <w:rPr>
          <w:highlight w:val="cyan"/>
          <w:u w:val="single"/>
          <w:bdr w:val="single" w:sz="4" w:space="0" w:color="auto"/>
        </w:rPr>
        <w:t>alternatives</w:t>
      </w:r>
      <w:r w:rsidRPr="00B02114">
        <w:rPr>
          <w:highlight w:val="cyan"/>
          <w:u w:val="single"/>
        </w:rPr>
        <w:t xml:space="preserve"> with fewer</w:t>
      </w:r>
      <w:r w:rsidRPr="00B02114">
        <w:rPr>
          <w:u w:val="single"/>
        </w:rPr>
        <w:t xml:space="preserve"> adverse environmental </w:t>
      </w:r>
      <w:r w:rsidRPr="00B02114">
        <w:rPr>
          <w:highlight w:val="cyan"/>
          <w:u w:val="single"/>
        </w:rPr>
        <w:t xml:space="preserve">impacts </w:t>
      </w:r>
      <w:r w:rsidRPr="00B02114">
        <w:rPr>
          <w:highlight w:val="cyan"/>
          <w:u w:val="single"/>
          <w:bdr w:val="single" w:sz="4" w:space="0" w:color="auto"/>
        </w:rPr>
        <w:t>will not be considered.</w:t>
      </w:r>
      <w:r w:rsidRPr="00B02114">
        <w:rPr>
          <w:sz w:val="16"/>
          <w:szCs w:val="16"/>
        </w:rPr>
        <w:t xml:space="preserve"> Allow agencies to ignore critical public input. </w:t>
      </w:r>
      <w:r w:rsidRPr="00B02114">
        <w:rPr>
          <w:highlight w:val="cyan"/>
          <w:u w:val="single"/>
        </w:rPr>
        <w:t>The</w:t>
      </w:r>
      <w:r w:rsidRPr="00B02114">
        <w:rPr>
          <w:u w:val="single"/>
        </w:rPr>
        <w:t xml:space="preserve"> proposed </w:t>
      </w:r>
      <w:r w:rsidRPr="00B02114">
        <w:rPr>
          <w:highlight w:val="cyan"/>
          <w:u w:val="single"/>
        </w:rPr>
        <w:t xml:space="preserve">rule would let agencies </w:t>
      </w:r>
      <w:r w:rsidRPr="00B02114">
        <w:rPr>
          <w:b/>
          <w:bCs/>
          <w:highlight w:val="cyan"/>
          <w:u w:val="single"/>
          <w:bdr w:val="single" w:sz="4" w:space="0" w:color="auto"/>
        </w:rPr>
        <w:t>ignore public comments</w:t>
      </w:r>
      <w:r w:rsidRPr="00B02114">
        <w:rPr>
          <w:sz w:val="16"/>
          <w:szCs w:val="16"/>
        </w:rPr>
        <w:t xml:space="preserve"> that </w:t>
      </w:r>
      <w:r w:rsidRPr="00B02114">
        <w:rPr>
          <w:u w:val="single"/>
        </w:rPr>
        <w:t>they deem</w:t>
      </w:r>
      <w:r w:rsidRPr="00B02114">
        <w:rPr>
          <w:sz w:val="16"/>
          <w:szCs w:val="16"/>
        </w:rPr>
        <w:t xml:space="preserve"> are </w:t>
      </w:r>
      <w:r w:rsidRPr="00B02114">
        <w:rPr>
          <w:u w:val="single"/>
        </w:rPr>
        <w:t>not "specific" enough or do not include references to data sources</w:t>
      </w:r>
      <w:r w:rsidRPr="00B02114">
        <w:rPr>
          <w:sz w:val="16"/>
          <w:szCs w:val="16"/>
        </w:rPr>
        <w:t xml:space="preserve"> or scientific methodologies. </w:t>
      </w:r>
      <w:r w:rsidRPr="00B02114">
        <w:rPr>
          <w:u w:val="single"/>
        </w:rPr>
        <w:t>It improperly places the burden on the public to list</w:t>
      </w:r>
      <w:r w:rsidRPr="00B02114">
        <w:rPr>
          <w:sz w:val="16"/>
          <w:szCs w:val="16"/>
        </w:rPr>
        <w:t xml:space="preserve"> any and all possible </w:t>
      </w:r>
      <w:r w:rsidRPr="00B02114">
        <w:rPr>
          <w:u w:val="single"/>
        </w:rPr>
        <w:t>impacts</w:t>
      </w:r>
      <w:r w:rsidRPr="00B02114">
        <w:rPr>
          <w:sz w:val="16"/>
          <w:szCs w:val="16"/>
        </w:rPr>
        <w:t xml:space="preserve"> of a proposed project, </w:t>
      </w:r>
      <w:r w:rsidRPr="00B02114">
        <w:rPr>
          <w:u w:val="single"/>
        </w:rPr>
        <w:t>to provide specific</w:t>
      </w:r>
      <w:r w:rsidRPr="00B02114">
        <w:rPr>
          <w:sz w:val="16"/>
          <w:szCs w:val="16"/>
        </w:rPr>
        <w:t xml:space="preserve"> language </w:t>
      </w:r>
      <w:r w:rsidRPr="00B02114">
        <w:rPr>
          <w:u w:val="single"/>
        </w:rPr>
        <w:t>changes,</w:t>
      </w:r>
      <w:r w:rsidRPr="00B02114">
        <w:rPr>
          <w:sz w:val="16"/>
          <w:szCs w:val="16"/>
        </w:rPr>
        <w:t xml:space="preserve"> and to "explain why an issue raised is significant" to the consideration of impacts to the environment, the economy, </w:t>
      </w:r>
      <w:proofErr w:type="gramStart"/>
      <w:r w:rsidRPr="00B02114">
        <w:rPr>
          <w:sz w:val="16"/>
          <w:szCs w:val="16"/>
        </w:rPr>
        <w:t>employment</w:t>
      </w:r>
      <w:proofErr w:type="gramEnd"/>
      <w:r w:rsidRPr="00B02114">
        <w:rPr>
          <w:sz w:val="16"/>
          <w:szCs w:val="16"/>
        </w:rPr>
        <w:t xml:space="preserve"> and potential alternatives. Proposed 40 C.F.R. 1503.3(a), 85 Fed. Reg. </w:t>
      </w:r>
      <w:proofErr w:type="gramStart"/>
      <w:r w:rsidRPr="00B02114">
        <w:rPr>
          <w:sz w:val="16"/>
          <w:szCs w:val="16"/>
        </w:rPr>
        <w:t>at</w:t>
      </w:r>
      <w:proofErr w:type="gramEnd"/>
      <w:r w:rsidRPr="00B02114">
        <w:rPr>
          <w:sz w:val="16"/>
          <w:szCs w:val="16"/>
        </w:rPr>
        <w:t xml:space="preserve"> 1722. </w:t>
      </w:r>
      <w:r w:rsidRPr="00B02114">
        <w:rPr>
          <w:u w:val="single"/>
        </w:rPr>
        <w:t>Comments most likely to be ignored</w:t>
      </w:r>
      <w:r w:rsidRPr="00B02114">
        <w:rPr>
          <w:sz w:val="16"/>
          <w:szCs w:val="16"/>
        </w:rPr>
        <w:t xml:space="preserve"> as a result of this change </w:t>
      </w:r>
      <w:r w:rsidRPr="00B02114">
        <w:rPr>
          <w:u w:val="single"/>
        </w:rPr>
        <w:t>include those from the</w:t>
      </w:r>
      <w:r w:rsidRPr="00B02114">
        <w:rPr>
          <w:sz w:val="16"/>
          <w:szCs w:val="16"/>
        </w:rPr>
        <w:t xml:space="preserve"> general public, those from </w:t>
      </w:r>
      <w:r w:rsidRPr="00B02114">
        <w:rPr>
          <w:u w:val="single"/>
        </w:rPr>
        <w:t>frontline communities without resources to fund technical reviews, and those that rely on traditional knowledge rather than technical data.</w:t>
      </w:r>
      <w:r w:rsidRPr="00B02114">
        <w:rPr>
          <w:sz w:val="16"/>
          <w:szCs w:val="16"/>
        </w:rPr>
        <w:t xml:space="preserve"> Eliminates conflict of interest safeguards. </w:t>
      </w:r>
      <w:r w:rsidRPr="00B02114">
        <w:rPr>
          <w:highlight w:val="cyan"/>
          <w:u w:val="single"/>
        </w:rPr>
        <w:t>The</w:t>
      </w:r>
      <w:r w:rsidRPr="00B02114">
        <w:rPr>
          <w:u w:val="single"/>
        </w:rPr>
        <w:t xml:space="preserve"> proposed </w:t>
      </w:r>
      <w:r w:rsidRPr="00B02114">
        <w:rPr>
          <w:highlight w:val="cyan"/>
          <w:u w:val="single"/>
        </w:rPr>
        <w:t>rule eliminates</w:t>
      </w:r>
      <w:r w:rsidRPr="00B02114">
        <w:rPr>
          <w:u w:val="single"/>
        </w:rPr>
        <w:t xml:space="preserve"> longstanding </w:t>
      </w:r>
      <w:r w:rsidRPr="00B02114">
        <w:rPr>
          <w:highlight w:val="cyan"/>
          <w:u w:val="single"/>
        </w:rPr>
        <w:t>safeguards</w:t>
      </w:r>
      <w:r w:rsidRPr="00B02114">
        <w:rPr>
          <w:u w:val="single"/>
        </w:rPr>
        <w:t xml:space="preserve"> designed </w:t>
      </w:r>
      <w:r w:rsidRPr="00B02114">
        <w:rPr>
          <w:highlight w:val="cyan"/>
          <w:u w:val="single"/>
        </w:rPr>
        <w:t>to protect</w:t>
      </w:r>
      <w:r w:rsidRPr="00B02114">
        <w:rPr>
          <w:u w:val="single"/>
        </w:rPr>
        <w:t xml:space="preserve"> the</w:t>
      </w:r>
      <w:r w:rsidRPr="00B02114">
        <w:rPr>
          <w:sz w:val="16"/>
          <w:szCs w:val="16"/>
        </w:rPr>
        <w:t xml:space="preserve"> independence and </w:t>
      </w:r>
      <w:r w:rsidRPr="00B02114">
        <w:rPr>
          <w:b/>
          <w:bCs/>
          <w:highlight w:val="cyan"/>
          <w:u w:val="single"/>
          <w:bdr w:val="single" w:sz="4" w:space="0" w:color="auto"/>
        </w:rPr>
        <w:t>integrity of environmental reviews.</w:t>
      </w:r>
      <w:r w:rsidRPr="00B02114">
        <w:rPr>
          <w:sz w:val="16"/>
          <w:szCs w:val="16"/>
        </w:rPr>
        <w:t xml:space="preserve"> Under the current regulations, federal agencies prepare NEPA reviews, and agencies can only hire consultants to assist in a NEPA review after obtaining disclosures of any conflicts of interest or financial stakes the reviewing consultant may have in the project. </w:t>
      </w:r>
      <w:r w:rsidRPr="00B02114">
        <w:rPr>
          <w:highlight w:val="cyan"/>
          <w:u w:val="single"/>
        </w:rPr>
        <w:t>The</w:t>
      </w:r>
      <w:r w:rsidRPr="00B02114">
        <w:rPr>
          <w:u w:val="single"/>
        </w:rPr>
        <w:t xml:space="preserve"> proposed </w:t>
      </w:r>
      <w:r w:rsidRPr="00B02114">
        <w:rPr>
          <w:highlight w:val="cyan"/>
          <w:u w:val="single"/>
        </w:rPr>
        <w:t>rule,</w:t>
      </w:r>
      <w:r w:rsidRPr="00B02114">
        <w:rPr>
          <w:sz w:val="16"/>
          <w:szCs w:val="16"/>
        </w:rPr>
        <w:t xml:space="preserve"> however, </w:t>
      </w:r>
      <w:r w:rsidRPr="00B02114">
        <w:rPr>
          <w:highlight w:val="cyan"/>
          <w:u w:val="single"/>
        </w:rPr>
        <w:t>lets companies</w:t>
      </w:r>
      <w:r w:rsidRPr="00B02114">
        <w:rPr>
          <w:sz w:val="16"/>
          <w:szCs w:val="16"/>
        </w:rPr>
        <w:t xml:space="preserve"> proposing a project </w:t>
      </w:r>
      <w:r w:rsidRPr="00B02114">
        <w:rPr>
          <w:highlight w:val="cyan"/>
          <w:u w:val="single"/>
        </w:rPr>
        <w:t>prepare their own</w:t>
      </w:r>
      <w:r w:rsidRPr="00B02114">
        <w:rPr>
          <w:sz w:val="16"/>
          <w:szCs w:val="16"/>
        </w:rPr>
        <w:t xml:space="preserve"> NEPA </w:t>
      </w:r>
      <w:r w:rsidRPr="00B02114">
        <w:rPr>
          <w:u w:val="single"/>
        </w:rPr>
        <w:t>reviews</w:t>
      </w:r>
      <w:r w:rsidRPr="00B02114">
        <w:rPr>
          <w:sz w:val="16"/>
          <w:szCs w:val="16"/>
        </w:rPr>
        <w:t xml:space="preserve"> - despite their clear interest in obtaining project approval. </w:t>
      </w:r>
      <w:r w:rsidRPr="00B02114">
        <w:rPr>
          <w:u w:val="single"/>
        </w:rPr>
        <w:t xml:space="preserve">Agencies also could hire contractors </w:t>
      </w:r>
      <w:r w:rsidRPr="00B02114">
        <w:rPr>
          <w:highlight w:val="cyan"/>
          <w:u w:val="single"/>
        </w:rPr>
        <w:t>without</w:t>
      </w:r>
      <w:r w:rsidRPr="00B02114">
        <w:rPr>
          <w:u w:val="single"/>
        </w:rPr>
        <w:t xml:space="preserve"> obtaining a </w:t>
      </w:r>
      <w:proofErr w:type="gramStart"/>
      <w:r w:rsidRPr="00B02114">
        <w:rPr>
          <w:highlight w:val="cyan"/>
          <w:u w:val="single"/>
        </w:rPr>
        <w:t>conflict of interest</w:t>
      </w:r>
      <w:proofErr w:type="gramEnd"/>
      <w:r w:rsidRPr="00B02114">
        <w:rPr>
          <w:highlight w:val="cyan"/>
          <w:u w:val="single"/>
        </w:rPr>
        <w:t xml:space="preserve"> disclosure. These</w:t>
      </w:r>
      <w:r w:rsidRPr="00B02114">
        <w:rPr>
          <w:u w:val="single"/>
        </w:rPr>
        <w:t xml:space="preserve"> extensive </w:t>
      </w:r>
      <w:r w:rsidRPr="00B02114">
        <w:rPr>
          <w:highlight w:val="cyan"/>
          <w:u w:val="single"/>
        </w:rPr>
        <w:t xml:space="preserve">changes would </w:t>
      </w:r>
      <w:r w:rsidRPr="00B02114">
        <w:rPr>
          <w:b/>
          <w:bCs/>
          <w:highlight w:val="cyan"/>
          <w:u w:val="single"/>
          <w:bdr w:val="single" w:sz="4" w:space="0" w:color="auto"/>
        </w:rPr>
        <w:t>transform NEPA</w:t>
      </w:r>
      <w:r w:rsidRPr="00B02114">
        <w:rPr>
          <w:sz w:val="16"/>
          <w:szCs w:val="16"/>
        </w:rPr>
        <w:t xml:space="preserve">'s action-forcing mechanisms </w:t>
      </w:r>
      <w:r w:rsidRPr="00B02114">
        <w:rPr>
          <w:b/>
          <w:bCs/>
          <w:highlight w:val="cyan"/>
          <w:u w:val="single"/>
          <w:bdr w:val="single" w:sz="4" w:space="0" w:color="auto"/>
        </w:rPr>
        <w:t>into</w:t>
      </w:r>
      <w:r w:rsidRPr="00B02114">
        <w:rPr>
          <w:sz w:val="16"/>
          <w:szCs w:val="16"/>
        </w:rPr>
        <w:t xml:space="preserve"> little more than </w:t>
      </w:r>
      <w:r w:rsidRPr="00B02114">
        <w:rPr>
          <w:b/>
          <w:bCs/>
          <w:highlight w:val="cyan"/>
          <w:u w:val="single"/>
          <w:bdr w:val="single" w:sz="4" w:space="0" w:color="auto"/>
        </w:rPr>
        <w:t>a paperwork "check-the-box" exercise</w:t>
      </w:r>
      <w:r w:rsidRPr="00B02114">
        <w:rPr>
          <w:highlight w:val="cyan"/>
          <w:u w:val="single"/>
        </w:rPr>
        <w:t xml:space="preserve"> that </w:t>
      </w:r>
      <w:r w:rsidRPr="00B02114">
        <w:rPr>
          <w:b/>
          <w:bCs/>
          <w:highlight w:val="cyan"/>
          <w:u w:val="single"/>
          <w:bdr w:val="single" w:sz="4" w:space="0" w:color="auto"/>
        </w:rPr>
        <w:t>ignores major impacts</w:t>
      </w:r>
      <w:r w:rsidRPr="00B02114">
        <w:rPr>
          <w:highlight w:val="cyan"/>
          <w:u w:val="single"/>
        </w:rPr>
        <w:t xml:space="preserve"> and </w:t>
      </w:r>
      <w:r w:rsidRPr="00B02114">
        <w:rPr>
          <w:b/>
          <w:bCs/>
          <w:highlight w:val="cyan"/>
          <w:u w:val="single"/>
          <w:bdr w:val="single" w:sz="4" w:space="0" w:color="auto"/>
        </w:rPr>
        <w:t>stymies public input.</w:t>
      </w:r>
      <w:r w:rsidRPr="00B02114">
        <w:rPr>
          <w:sz w:val="16"/>
          <w:szCs w:val="16"/>
        </w:rPr>
        <w:t xml:space="preserve"> Today, </w:t>
      </w:r>
      <w:r w:rsidRPr="00B02114">
        <w:rPr>
          <w:u w:val="single"/>
        </w:rPr>
        <w:t>as we face unprecedented challenges of a global public health crisis and the impacts of climate change</w:t>
      </w:r>
      <w:r w:rsidRPr="00B02114">
        <w:rPr>
          <w:sz w:val="16"/>
          <w:szCs w:val="16"/>
        </w:rPr>
        <w:t xml:space="preserve"> on our daily lives, </w:t>
      </w:r>
      <w:r w:rsidRPr="00B02114">
        <w:rPr>
          <w:u w:val="single"/>
        </w:rPr>
        <w:t xml:space="preserve">the need to incorporate thoughtful consideration of how proposed projects impact our environment is more important than ever. </w:t>
      </w:r>
      <w:r w:rsidRPr="00B02114">
        <w:rPr>
          <w:highlight w:val="cyan"/>
          <w:u w:val="single"/>
        </w:rPr>
        <w:t>We should</w:t>
      </w:r>
      <w:r w:rsidRPr="00B02114">
        <w:rPr>
          <w:sz w:val="16"/>
          <w:szCs w:val="16"/>
        </w:rPr>
        <w:t xml:space="preserve"> be </w:t>
      </w:r>
      <w:r w:rsidRPr="00B02114">
        <w:rPr>
          <w:highlight w:val="cyan"/>
          <w:u w:val="single"/>
          <w:bdr w:val="single" w:sz="4" w:space="0" w:color="auto"/>
        </w:rPr>
        <w:t>strengthen</w:t>
      </w:r>
      <w:r w:rsidRPr="00B02114">
        <w:rPr>
          <w:sz w:val="16"/>
          <w:szCs w:val="16"/>
        </w:rPr>
        <w:t xml:space="preserve">ing </w:t>
      </w:r>
      <w:r w:rsidRPr="00B02114">
        <w:rPr>
          <w:highlight w:val="cyan"/>
          <w:u w:val="single"/>
          <w:bdr w:val="single" w:sz="4" w:space="0" w:color="auto"/>
        </w:rPr>
        <w:t>the NEPA decision-making process</w:t>
      </w:r>
      <w:r w:rsidRPr="00B02114">
        <w:rPr>
          <w:u w:val="single"/>
        </w:rPr>
        <w:t xml:space="preserve"> to better ensure</w:t>
      </w:r>
      <w:r w:rsidRPr="00B02114">
        <w:rPr>
          <w:sz w:val="16"/>
          <w:szCs w:val="16"/>
        </w:rPr>
        <w:t xml:space="preserve"> that the </w:t>
      </w:r>
      <w:r w:rsidRPr="00B02114">
        <w:rPr>
          <w:u w:val="single"/>
        </w:rPr>
        <w:t>full costs of our actions on the environment are known,</w:t>
      </w:r>
      <w:r w:rsidRPr="00B02114">
        <w:rPr>
          <w:sz w:val="16"/>
          <w:szCs w:val="16"/>
        </w:rPr>
        <w:t xml:space="preserve"> not seeking to hide these costs. </w:t>
      </w:r>
      <w:r w:rsidRPr="00B02114">
        <w:rPr>
          <w:u w:val="single"/>
        </w:rPr>
        <w:t>If we ignore these costs,</w:t>
      </w:r>
      <w:r w:rsidRPr="00B02114">
        <w:rPr>
          <w:sz w:val="16"/>
          <w:szCs w:val="16"/>
        </w:rPr>
        <w:t xml:space="preserve"> one way or another, </w:t>
      </w:r>
      <w:r w:rsidRPr="00B02114">
        <w:rPr>
          <w:u w:val="single"/>
        </w:rPr>
        <w:t>they will come due.</w:t>
      </w:r>
    </w:p>
    <w:p w14:paraId="454F4B9E" w14:textId="0E591DD4" w:rsidR="00261FFF" w:rsidRPr="00B02114" w:rsidRDefault="00261FFF" w:rsidP="00261FFF">
      <w:pPr>
        <w:pStyle w:val="Heading4"/>
      </w:pPr>
      <w:r>
        <w:t>Adherence to NEPA solves global ecological sustainability</w:t>
      </w:r>
    </w:p>
    <w:p w14:paraId="0E14BB14" w14:textId="77777777" w:rsidR="00261FFF" w:rsidRPr="00B02114" w:rsidRDefault="00261FFF" w:rsidP="00261FFF">
      <w:r w:rsidRPr="00B02114">
        <w:rPr>
          <w:b/>
          <w:bCs/>
        </w:rPr>
        <w:t>Caldwell 98</w:t>
      </w:r>
      <w:r w:rsidRPr="00B02114">
        <w:t xml:space="preserve"> (Lynton K. Caldwell, Professor Emeritus of Political Science &amp; Public and Environmental Affairs at Indiana University, MA in History and Government from Harvard University, PhD in Political Science from the University of Chicago, “Beyond NEPA: Future Significance of the National Environmental Policy Act,” 22 Harv. </w:t>
      </w:r>
      <w:proofErr w:type="spellStart"/>
      <w:r w:rsidRPr="00B02114">
        <w:t>Envtl</w:t>
      </w:r>
      <w:proofErr w:type="spellEnd"/>
      <w:r w:rsidRPr="00B02114">
        <w:t>. L. Rev. 203, Lexis)</w:t>
      </w:r>
    </w:p>
    <w:p w14:paraId="4C59971A" w14:textId="77777777" w:rsidR="00261FFF" w:rsidRPr="00B02114" w:rsidRDefault="00261FFF" w:rsidP="00261FFF">
      <w:r w:rsidRPr="00B02114">
        <w:t>***note --- edited for gendered language &amp; grammar, marked in brackets</w:t>
      </w:r>
    </w:p>
    <w:p w14:paraId="2BF53ACE" w14:textId="691572D0" w:rsidR="00261FFF" w:rsidRDefault="00261FFF" w:rsidP="00261FFF">
      <w:pPr>
        <w:rPr>
          <w:u w:val="single"/>
          <w:bdr w:val="single" w:sz="4" w:space="0" w:color="auto"/>
        </w:rPr>
      </w:pPr>
      <w:r w:rsidRPr="00B02114">
        <w:rPr>
          <w:sz w:val="16"/>
          <w:szCs w:val="16"/>
        </w:rPr>
        <w:t xml:space="preserve">A distinguishing feature of any society is its prevailing assumptions about its relationship to the Earth. The history of cultures--especially of religions--reveals a great number of cosmologies, the perceived relationships of people to their planetary environment. Today </w:t>
      </w:r>
      <w:r w:rsidRPr="00B02114">
        <w:rPr>
          <w:u w:val="single"/>
        </w:rPr>
        <w:t xml:space="preserve">the </w:t>
      </w:r>
      <w:r w:rsidRPr="005778FC">
        <w:rPr>
          <w:b/>
          <w:bCs/>
          <w:highlight w:val="cyan"/>
          <w:u w:val="single"/>
          <w:bdr w:val="single" w:sz="4" w:space="0" w:color="auto"/>
        </w:rPr>
        <w:t>survival</w:t>
      </w:r>
      <w:r w:rsidRPr="00B02114">
        <w:rPr>
          <w:u w:val="single"/>
        </w:rPr>
        <w:t xml:space="preserve"> of living species </w:t>
      </w:r>
      <w:r w:rsidRPr="005778FC">
        <w:rPr>
          <w:highlight w:val="cyan"/>
          <w:u w:val="single"/>
        </w:rPr>
        <w:t>may depend</w:t>
      </w:r>
      <w:r w:rsidRPr="00B02114">
        <w:rPr>
          <w:sz w:val="16"/>
          <w:szCs w:val="16"/>
        </w:rPr>
        <w:t> first, </w:t>
      </w:r>
      <w:r w:rsidRPr="005778FC">
        <w:rPr>
          <w:highlight w:val="cyan"/>
          <w:u w:val="single"/>
        </w:rPr>
        <w:t>upon</w:t>
      </w:r>
      <w:r w:rsidRPr="00B02114">
        <w:rPr>
          <w:sz w:val="16"/>
          <w:szCs w:val="16"/>
        </w:rPr>
        <w:t xml:space="preserve"> the degree to which </w:t>
      </w:r>
      <w:r w:rsidRPr="00B02114">
        <w:rPr>
          <w:u w:val="single"/>
        </w:rPr>
        <w:t xml:space="preserve">[hu]mankind's </w:t>
      </w:r>
      <w:r w:rsidRPr="00B02114">
        <w:rPr>
          <w:sz w:val="16"/>
          <w:szCs w:val="16"/>
        </w:rPr>
        <w:t xml:space="preserve">concept of its </w:t>
      </w:r>
      <w:r w:rsidRPr="005778FC">
        <w:rPr>
          <w:highlight w:val="cyan"/>
          <w:u w:val="single"/>
        </w:rPr>
        <w:t>environmental situation</w:t>
      </w:r>
      <w:r w:rsidRPr="00B02114">
        <w:rPr>
          <w:sz w:val="16"/>
          <w:szCs w:val="16"/>
        </w:rPr>
        <w:t xml:space="preserve"> corresponds to biophysical realities and second, upon what </w:t>
      </w:r>
      <w:proofErr w:type="gramStart"/>
      <w:r w:rsidRPr="00B02114">
        <w:rPr>
          <w:sz w:val="16"/>
          <w:szCs w:val="16"/>
        </w:rPr>
        <w:t>humans</w:t>
      </w:r>
      <w:proofErr w:type="gramEnd"/>
      <w:r w:rsidRPr="00B02114">
        <w:rPr>
          <w:sz w:val="16"/>
          <w:szCs w:val="16"/>
        </w:rPr>
        <w:t xml:space="preserve"> value, and how these values are expressed in relation to these realities. Archeology has recorded the failure of societies that have misconceived the requirements for environmental sustainability. </w:t>
      </w:r>
      <w:r w:rsidRPr="00B02114">
        <w:rPr>
          <w:u w:val="single"/>
        </w:rPr>
        <w:t>During</w:t>
      </w:r>
      <w:r w:rsidRPr="00B02114">
        <w:rPr>
          <w:sz w:val="16"/>
          <w:szCs w:val="16"/>
        </w:rPr>
        <w:t xml:space="preserve"> the </w:t>
      </w:r>
      <w:r w:rsidRPr="00B02114">
        <w:rPr>
          <w:u w:val="single"/>
        </w:rPr>
        <w:t xml:space="preserve">earlier centuries of human </w:t>
      </w:r>
      <w:proofErr w:type="gramStart"/>
      <w:r w:rsidRPr="00B02114">
        <w:rPr>
          <w:u w:val="single"/>
        </w:rPr>
        <w:t>history</w:t>
      </w:r>
      <w:proofErr w:type="gramEnd"/>
      <w:r w:rsidRPr="00B02114">
        <w:rPr>
          <w:sz w:val="16"/>
          <w:szCs w:val="16"/>
        </w:rPr>
        <w:t xml:space="preserve"> the impact of society on its environment was relatively light and local. </w:t>
      </w:r>
      <w:r w:rsidRPr="00B02114">
        <w:rPr>
          <w:u w:val="single"/>
        </w:rPr>
        <w:t>If an environment,</w:t>
      </w:r>
      <w:r w:rsidRPr="00B02114">
        <w:rPr>
          <w:sz w:val="16"/>
          <w:szCs w:val="16"/>
        </w:rPr>
        <w:t xml:space="preserve"> for whatever reason, </w:t>
      </w:r>
      <w:r w:rsidRPr="00B02114">
        <w:rPr>
          <w:u w:val="single"/>
        </w:rPr>
        <w:t>became unsustainable, people could often move on to new lands,</w:t>
      </w:r>
      <w:r w:rsidRPr="00B02114">
        <w:rPr>
          <w:sz w:val="16"/>
          <w:szCs w:val="16"/>
        </w:rPr>
        <w:t xml:space="preserve"> often displacing or </w:t>
      </w:r>
      <w:r w:rsidRPr="00B02114">
        <w:rPr>
          <w:u w:val="single"/>
        </w:rPr>
        <w:t>destroying</w:t>
      </w:r>
      <w:r w:rsidRPr="00B02114">
        <w:rPr>
          <w:sz w:val="16"/>
          <w:szCs w:val="16"/>
        </w:rPr>
        <w:t xml:space="preserve"> the </w:t>
      </w:r>
      <w:r w:rsidRPr="00B02114">
        <w:rPr>
          <w:u w:val="single"/>
        </w:rPr>
        <w:t>original inhabitants.</w:t>
      </w:r>
      <w:r w:rsidRPr="00B02114">
        <w:rPr>
          <w:sz w:val="16"/>
          <w:szCs w:val="16"/>
        </w:rPr>
        <w:t xml:space="preserve"> When degradation of the environment was slow or scarcely perceptible, the consequences of its decline often were not felt until they were irreversible. </w:t>
      </w:r>
      <w:r w:rsidRPr="00B02114">
        <w:rPr>
          <w:u w:val="single"/>
        </w:rPr>
        <w:t>Where human numbers were small</w:t>
      </w:r>
      <w:r w:rsidRPr="00B02114">
        <w:rPr>
          <w:sz w:val="16"/>
          <w:szCs w:val="16"/>
        </w:rPr>
        <w:t xml:space="preserve"> relative to space, </w:t>
      </w:r>
      <w:r w:rsidRPr="00B02114">
        <w:rPr>
          <w:u w:val="single"/>
        </w:rPr>
        <w:t>migration permitted impaired environments to recover, at least partially. But many areas</w:t>
      </w:r>
      <w:r w:rsidRPr="00B02114">
        <w:rPr>
          <w:sz w:val="16"/>
          <w:szCs w:val="16"/>
        </w:rPr>
        <w:t xml:space="preserve"> of the Earth </w:t>
      </w:r>
      <w:r w:rsidRPr="00B02114">
        <w:rPr>
          <w:u w:val="single"/>
        </w:rPr>
        <w:t>have never recovered from</w:t>
      </w:r>
      <w:r w:rsidRPr="00B02114">
        <w:rPr>
          <w:sz w:val="16"/>
          <w:szCs w:val="16"/>
        </w:rPr>
        <w:t xml:space="preserve"> the </w:t>
      </w:r>
      <w:r w:rsidRPr="00B02114">
        <w:rPr>
          <w:u w:val="single"/>
        </w:rPr>
        <w:t>degradation</w:t>
      </w:r>
      <w:r w:rsidRPr="00B02114">
        <w:rPr>
          <w:sz w:val="16"/>
          <w:szCs w:val="16"/>
        </w:rPr>
        <w:t xml:space="preserve"> of centuries-long misuse, </w:t>
      </w:r>
      <w:r w:rsidRPr="00B02114">
        <w:rPr>
          <w:u w:val="single"/>
        </w:rPr>
        <w:t>and still more are headed toward impoverishment. In a world filled with people</w:t>
      </w:r>
      <w:r w:rsidRPr="00B02114">
        <w:rPr>
          <w:sz w:val="16"/>
          <w:szCs w:val="16"/>
        </w:rPr>
        <w:t xml:space="preserve"> and settlements, </w:t>
      </w:r>
      <w:r w:rsidRPr="00B02114">
        <w:rPr>
          <w:u w:val="single"/>
        </w:rPr>
        <w:t>the option of migration is increasingly unavailable.</w:t>
      </w:r>
      <w:r w:rsidRPr="00B02114">
        <w:rPr>
          <w:sz w:val="16"/>
          <w:szCs w:val="16"/>
        </w:rPr>
        <w:t xml:space="preserve"> Recognition of </w:t>
      </w:r>
      <w:r w:rsidRPr="00B02114">
        <w:rPr>
          <w:u w:val="single"/>
        </w:rPr>
        <w:t>narrowing environmental options has led</w:t>
      </w:r>
      <w:r w:rsidRPr="00B02114">
        <w:rPr>
          <w:sz w:val="16"/>
          <w:szCs w:val="16"/>
        </w:rPr>
        <w:t xml:space="preserve"> in recent decades </w:t>
      </w:r>
      <w:r w:rsidRPr="00B02114">
        <w:rPr>
          <w:u w:val="single"/>
        </w:rPr>
        <w:t>to conservation practices</w:t>
      </w:r>
      <w:r w:rsidRPr="00B02114">
        <w:rPr>
          <w:sz w:val="16"/>
          <w:szCs w:val="16"/>
        </w:rPr>
        <w:t xml:space="preserve"> assisted by the growth of science, to the comparative measurement of environmental change, </w:t>
      </w:r>
      <w:r w:rsidRPr="00B02114">
        <w:rPr>
          <w:u w:val="single"/>
        </w:rPr>
        <w:t>and to forecasts of</w:t>
      </w:r>
      <w:r w:rsidRPr="00B02114">
        <w:rPr>
          <w:sz w:val="16"/>
          <w:szCs w:val="16"/>
        </w:rPr>
        <w:t xml:space="preserve"> the probable consequences of present </w:t>
      </w:r>
      <w:r w:rsidRPr="00B02114">
        <w:rPr>
          <w:u w:val="single"/>
        </w:rPr>
        <w:t>trends.</w:t>
      </w:r>
      <w:r w:rsidRPr="00B02114">
        <w:rPr>
          <w:sz w:val="16"/>
          <w:szCs w:val="16"/>
        </w:rPr>
        <w:t xml:space="preserve"> The conservation of natural resources movement has had a paradoxical effect upon human perceptions of environmental realities. While the conservation movement contributed both to the emergence of applied ecology and public environmental concern, many conservationists rejected environmentalism (often called </w:t>
      </w:r>
      <w:proofErr w:type="spellStart"/>
      <w:r w:rsidRPr="00B02114">
        <w:rPr>
          <w:sz w:val="16"/>
          <w:szCs w:val="16"/>
        </w:rPr>
        <w:t>preservationism</w:t>
      </w:r>
      <w:proofErr w:type="spellEnd"/>
      <w:r w:rsidRPr="00B02114">
        <w:rPr>
          <w:sz w:val="16"/>
          <w:szCs w:val="16"/>
        </w:rPr>
        <w:t xml:space="preserve">) as uneconomical, </w:t>
      </w:r>
      <w:proofErr w:type="gramStart"/>
      <w:r w:rsidRPr="00B02114">
        <w:rPr>
          <w:sz w:val="16"/>
          <w:szCs w:val="16"/>
        </w:rPr>
        <w:t>unrealistic</w:t>
      </w:r>
      <w:proofErr w:type="gramEnd"/>
      <w:r w:rsidRPr="00B02114">
        <w:rPr>
          <w:sz w:val="16"/>
          <w:szCs w:val="16"/>
        </w:rPr>
        <w:t xml:space="preserve"> and anti-social. Economy and efficiency in the wise use of resources has been the essence of "conservation," which sees the environment as infinitely manageable--capable of sustained productivity under the guidance of experts knowledgeable of science. In this respect, conservationism</w:t>
      </w:r>
      <w:bookmarkStart w:id="0" w:name="PAGE_236_8226"/>
      <w:bookmarkEnd w:id="0"/>
      <w:r w:rsidRPr="00B02114">
        <w:rPr>
          <w:sz w:val="16"/>
          <w:szCs w:val="16"/>
        </w:rPr>
        <w:t> [*236] is fundamentally consistent with the Western worldview, especially that which prevailed during the era of U.S. Progressivism in the late nineteenth and early twentieth centuries. </w:t>
      </w:r>
      <w:bookmarkStart w:id="1" w:name="r82"/>
      <w:r w:rsidRPr="00B02114">
        <w:rPr>
          <w:sz w:val="16"/>
          <w:szCs w:val="16"/>
        </w:rPr>
        <w:t>n82</w:t>
      </w:r>
      <w:bookmarkEnd w:id="1"/>
      <w:r w:rsidRPr="00B02114">
        <w:rPr>
          <w:sz w:val="16"/>
          <w:szCs w:val="16"/>
        </w:rPr>
        <w:t xml:space="preserve"> Environmentalism emerged in the latter half of the twentieth century from a convergence of changing perceptions of the human condition in fields as diverse as ecology, public health, demography, climatology, cosmology, and ethics. When its true dimensions, assumptions, and expectations are understood, environmentalism is, as Robert Nisbet observed, revolutionary. </w:t>
      </w:r>
      <w:bookmarkStart w:id="2" w:name="r83"/>
      <w:r w:rsidRPr="00B02114">
        <w:rPr>
          <w:sz w:val="16"/>
          <w:szCs w:val="16"/>
        </w:rPr>
        <w:t>n83</w:t>
      </w:r>
      <w:bookmarkEnd w:id="2"/>
      <w:r w:rsidRPr="00B02114">
        <w:rPr>
          <w:sz w:val="16"/>
          <w:szCs w:val="16"/>
        </w:rPr>
        <w:t xml:space="preserve"> Its effect upon human society is comparable to the changed views of reality inherent in the Copernican cosmic revolution in the seventeenth century and the Darwinian evolution revolution in the nineteenth century. To some, this conclusion may seem to be an exaggerated estimate of the influence of environmentalism and its future prospects. </w:t>
      </w:r>
      <w:proofErr w:type="gramStart"/>
      <w:r w:rsidRPr="00B02114">
        <w:rPr>
          <w:sz w:val="16"/>
          <w:szCs w:val="16"/>
        </w:rPr>
        <w:t>Following initial successes of environmental protection efforts, there</w:t>
      </w:r>
      <w:proofErr w:type="gramEnd"/>
      <w:r w:rsidRPr="00B02114">
        <w:rPr>
          <w:sz w:val="16"/>
          <w:szCs w:val="16"/>
        </w:rPr>
        <w:t xml:space="preserve"> has been in many countries (including the United States) an anti-government reaction that has sometimes been violent. </w:t>
      </w:r>
      <w:bookmarkStart w:id="3" w:name="r84"/>
      <w:r w:rsidRPr="00B02114">
        <w:rPr>
          <w:sz w:val="16"/>
          <w:szCs w:val="16"/>
        </w:rPr>
        <w:t>n84</w:t>
      </w:r>
      <w:bookmarkEnd w:id="3"/>
      <w:r w:rsidRPr="00B02114">
        <w:rPr>
          <w:sz w:val="16"/>
          <w:szCs w:val="16"/>
        </w:rPr>
        <w:t xml:space="preserve"> It is doubtful that in the long run the "green backlash" will prevail. Its angry proponents are chiefly natural resources industries, land developers and speculators, libertarians, and their allies in public office. Still the counter-intuitive behavior of social systems makes any forecast of the future uncertain. </w:t>
      </w:r>
      <w:proofErr w:type="gramStart"/>
      <w:r w:rsidRPr="00B02114">
        <w:rPr>
          <w:sz w:val="16"/>
          <w:szCs w:val="16"/>
        </w:rPr>
        <w:t>Nevertheless</w:t>
      </w:r>
      <w:proofErr w:type="gramEnd"/>
      <w:r w:rsidRPr="00B02114">
        <w:rPr>
          <w:sz w:val="16"/>
          <w:szCs w:val="16"/>
        </w:rPr>
        <w:t xml:space="preserve"> </w:t>
      </w:r>
      <w:r w:rsidRPr="00B02114">
        <w:rPr>
          <w:u w:val="single"/>
        </w:rPr>
        <w:t>there are</w:t>
      </w:r>
      <w:r w:rsidRPr="00B02114">
        <w:rPr>
          <w:sz w:val="16"/>
          <w:szCs w:val="16"/>
        </w:rPr>
        <w:t xml:space="preserve"> ascertainable, </w:t>
      </w:r>
      <w:r w:rsidRPr="00B02114">
        <w:rPr>
          <w:u w:val="single"/>
        </w:rPr>
        <w:t>measurable trends in today's world that</w:t>
      </w:r>
      <w:r w:rsidRPr="00B02114">
        <w:rPr>
          <w:sz w:val="16"/>
          <w:szCs w:val="16"/>
        </w:rPr>
        <w:t xml:space="preserve"> strongly </w:t>
      </w:r>
      <w:r w:rsidRPr="00B02114">
        <w:rPr>
          <w:u w:val="single"/>
        </w:rPr>
        <w:t>suggest</w:t>
      </w:r>
      <w:r w:rsidRPr="00B02114">
        <w:rPr>
          <w:sz w:val="16"/>
          <w:szCs w:val="16"/>
        </w:rPr>
        <w:t xml:space="preserve"> the </w:t>
      </w:r>
      <w:r w:rsidRPr="00B02114">
        <w:rPr>
          <w:u w:val="single"/>
        </w:rPr>
        <w:t>impending negative impact of powerful</w:t>
      </w:r>
      <w:r w:rsidRPr="00B02114">
        <w:rPr>
          <w:sz w:val="16"/>
          <w:szCs w:val="16"/>
        </w:rPr>
        <w:t xml:space="preserve"> coercive </w:t>
      </w:r>
      <w:r w:rsidRPr="00B02114">
        <w:rPr>
          <w:u w:val="single"/>
        </w:rPr>
        <w:t>environmental events</w:t>
      </w:r>
      <w:r w:rsidRPr="00B02114">
        <w:rPr>
          <w:sz w:val="16"/>
          <w:szCs w:val="16"/>
        </w:rPr>
        <w:t xml:space="preserve"> upon human society in the twenty-first century. </w:t>
      </w:r>
      <w:r w:rsidRPr="005778FC">
        <w:rPr>
          <w:highlight w:val="cyan"/>
          <w:u w:val="single"/>
        </w:rPr>
        <w:t>Adherence to</w:t>
      </w:r>
      <w:r w:rsidRPr="00B02114">
        <w:rPr>
          <w:sz w:val="16"/>
          <w:szCs w:val="16"/>
        </w:rPr>
        <w:t xml:space="preserve"> principles like those expressed in </w:t>
      </w:r>
      <w:r w:rsidRPr="005778FC">
        <w:rPr>
          <w:highlight w:val="cyan"/>
          <w:u w:val="single"/>
        </w:rPr>
        <w:t>NEPA</w:t>
      </w:r>
      <w:r w:rsidRPr="00B02114">
        <w:rPr>
          <w:u w:val="single"/>
        </w:rPr>
        <w:t xml:space="preserve"> may become</w:t>
      </w:r>
      <w:r w:rsidRPr="00B02114">
        <w:rPr>
          <w:sz w:val="16"/>
          <w:szCs w:val="16"/>
        </w:rPr>
        <w:t xml:space="preserve"> more </w:t>
      </w:r>
      <w:r w:rsidRPr="00B02114">
        <w:rPr>
          <w:u w:val="single"/>
        </w:rPr>
        <w:t>a matter of necessity</w:t>
      </w:r>
      <w:r w:rsidRPr="00B02114">
        <w:rPr>
          <w:sz w:val="16"/>
          <w:szCs w:val="16"/>
        </w:rPr>
        <w:t xml:space="preserve"> than of voluntary choice. The way in which people </w:t>
      </w:r>
      <w:r w:rsidRPr="00B02114">
        <w:rPr>
          <w:u w:val="single"/>
        </w:rPr>
        <w:t>and</w:t>
      </w:r>
      <w:r w:rsidRPr="00B02114">
        <w:rPr>
          <w:sz w:val="16"/>
          <w:szCs w:val="16"/>
        </w:rPr>
        <w:t xml:space="preserve"> their governments respond to the prospect of these coercions </w:t>
      </w:r>
      <w:r w:rsidRPr="005778FC">
        <w:rPr>
          <w:highlight w:val="cyan"/>
          <w:u w:val="single"/>
        </w:rPr>
        <w:t xml:space="preserve">will </w:t>
      </w:r>
      <w:r w:rsidRPr="005778FC">
        <w:rPr>
          <w:b/>
          <w:bCs/>
          <w:highlight w:val="cyan"/>
          <w:u w:val="single"/>
          <w:bdr w:val="single" w:sz="4" w:space="0" w:color="auto"/>
        </w:rPr>
        <w:t>shape the future of the world.</w:t>
      </w:r>
      <w:r w:rsidRPr="00B02114">
        <w:rPr>
          <w:u w:val="single"/>
        </w:rPr>
        <w:t xml:space="preserve"> The </w:t>
      </w:r>
      <w:r w:rsidRPr="005778FC">
        <w:rPr>
          <w:highlight w:val="cyan"/>
          <w:u w:val="single"/>
          <w:bdr w:val="single" w:sz="4" w:space="0" w:color="auto"/>
        </w:rPr>
        <w:t>timing</w:t>
      </w:r>
      <w:r w:rsidRPr="00B02114">
        <w:rPr>
          <w:u w:val="single"/>
        </w:rPr>
        <w:t xml:space="preserve"> of effective response </w:t>
      </w:r>
      <w:r w:rsidRPr="005778FC">
        <w:rPr>
          <w:highlight w:val="cyan"/>
          <w:u w:val="single"/>
        </w:rPr>
        <w:t>is</w:t>
      </w:r>
      <w:r w:rsidRPr="00B02114">
        <w:rPr>
          <w:u w:val="single"/>
        </w:rPr>
        <w:t xml:space="preserve"> equally </w:t>
      </w:r>
      <w:r w:rsidRPr="005778FC">
        <w:rPr>
          <w:highlight w:val="cyan"/>
          <w:u w:val="single"/>
        </w:rPr>
        <w:t>important. The longer the delay,</w:t>
      </w:r>
      <w:r w:rsidRPr="00B02114">
        <w:rPr>
          <w:sz w:val="16"/>
          <w:szCs w:val="16"/>
        </w:rPr>
        <w:t xml:space="preserve"> the more </w:t>
      </w:r>
      <w:bookmarkStart w:id="4" w:name="PAGE_237_8226"/>
      <w:bookmarkEnd w:id="4"/>
      <w:r w:rsidRPr="00B02114">
        <w:rPr>
          <w:sz w:val="16"/>
          <w:szCs w:val="16"/>
        </w:rPr>
        <w:t xml:space="preserve">[*237] difficult the task and </w:t>
      </w:r>
      <w:r w:rsidRPr="005778FC">
        <w:rPr>
          <w:highlight w:val="cyan"/>
          <w:u w:val="single"/>
        </w:rPr>
        <w:t xml:space="preserve">the </w:t>
      </w:r>
      <w:r w:rsidRPr="005778FC">
        <w:rPr>
          <w:highlight w:val="cyan"/>
          <w:u w:val="single"/>
          <w:bdr w:val="single" w:sz="4" w:space="0" w:color="auto"/>
        </w:rPr>
        <w:t>greater the</w:t>
      </w:r>
      <w:r w:rsidRPr="00B02114">
        <w:rPr>
          <w:sz w:val="16"/>
          <w:szCs w:val="16"/>
        </w:rPr>
        <w:t xml:space="preserve"> possibility of </w:t>
      </w:r>
      <w:r w:rsidRPr="005778FC">
        <w:rPr>
          <w:highlight w:val="cyan"/>
          <w:u w:val="single"/>
          <w:bdr w:val="single" w:sz="4" w:space="0" w:color="auto"/>
        </w:rPr>
        <w:t>irremediable damage.</w:t>
      </w:r>
      <w:r w:rsidRPr="00B02114">
        <w:rPr>
          <w:sz w:val="16"/>
          <w:szCs w:val="16"/>
        </w:rPr>
        <w:t xml:space="preserve"> Because the future of the world in the twenty-first century cannot be foreseen, we can only conjecture the true location of NEPA on the trajectory of history. I offer the following assessment of the significance of NEPA, fully realizing that, at least in the short run, the world is capable of unpredictable turns. NEPA is most fully understood as a national policy for henceforward into the future. "Environment" may be understood as a surrogate term for a concept more comprehensive than is usually appreciated. Our language tends to lag behind new insights. Among our most persistent and pervasive misconceptions is the artificial dichotomy of economy/ecology. Their true relationship might be suggested by the time-space concept in physics. The concepts of ecology and economy are not the same--they are distinguishable, but, paradoxically, also </w:t>
      </w:r>
      <w:proofErr w:type="gramStart"/>
      <w:r w:rsidRPr="00B02114">
        <w:rPr>
          <w:sz w:val="16"/>
          <w:szCs w:val="16"/>
        </w:rPr>
        <w:t>inseparable.</w:t>
      </w:r>
      <w:bookmarkStart w:id="5" w:name="r85"/>
      <w:r w:rsidRPr="00B02114">
        <w:rPr>
          <w:sz w:val="16"/>
          <w:szCs w:val="16"/>
        </w:rPr>
        <w:t>n</w:t>
      </w:r>
      <w:proofErr w:type="gramEnd"/>
      <w:r w:rsidRPr="00B02114">
        <w:rPr>
          <w:sz w:val="16"/>
          <w:szCs w:val="16"/>
        </w:rPr>
        <w:t>85</w:t>
      </w:r>
      <w:bookmarkEnd w:id="5"/>
      <w:r w:rsidRPr="00B02114">
        <w:rPr>
          <w:sz w:val="16"/>
          <w:szCs w:val="16"/>
        </w:rPr>
        <w:t xml:space="preserve"> In mundane reality there are obvious conflicts within and between the "domains" of economy and the environment. Yet both these aspects of our world are in actuality inextricable--separable by cultural convention and for analytic purposes. In reality they should have a common inclusive name.  Achievement of a national policy for the environment requires awareness of the ecology/economy interrelationship, of the direction toward which the world appears to be moving, and a growth of consensus on the kind of future that is desirable and sustainable. A national policy for the future of the environment cannot be achieved in isolation from other major societal issues. Issues of population, material growth, property rights and obligations, and basic social equities involve choices which many people would prefer not to make. But the world today is not a "new age of Aquarius," free from ultimate accountability to nature, if not to humanity. Regardless of what we may deny or resist, our society will in one </w:t>
      </w:r>
      <w:proofErr w:type="gramStart"/>
      <w:r w:rsidRPr="00B02114">
        <w:rPr>
          <w:sz w:val="16"/>
          <w:szCs w:val="16"/>
        </w:rPr>
        <w:t>way</w:t>
      </w:r>
      <w:proofErr w:type="gramEnd"/>
      <w:r w:rsidRPr="00B02114">
        <w:rPr>
          <w:sz w:val="16"/>
          <w:szCs w:val="16"/>
        </w:rPr>
        <w:t xml:space="preserve"> or another be compelled to accommodate its behaviors</w:t>
      </w:r>
      <w:bookmarkStart w:id="6" w:name="PAGE_238_8226"/>
      <w:bookmarkEnd w:id="6"/>
      <w:r w:rsidRPr="00B02114">
        <w:rPr>
          <w:sz w:val="16"/>
          <w:szCs w:val="16"/>
        </w:rPr>
        <w:t xml:space="preserve"> [*238] to the inexorable workings of the world. But </w:t>
      </w:r>
      <w:r w:rsidRPr="005778FC">
        <w:rPr>
          <w:b/>
          <w:bCs/>
          <w:highlight w:val="cyan"/>
          <w:u w:val="single"/>
          <w:bdr w:val="single" w:sz="4" w:space="0" w:color="auto"/>
        </w:rPr>
        <w:t>apocalypse</w:t>
      </w:r>
      <w:r w:rsidRPr="005778FC">
        <w:rPr>
          <w:highlight w:val="cyan"/>
          <w:u w:val="single"/>
        </w:rPr>
        <w:t xml:space="preserve"> need not be</w:t>
      </w:r>
      <w:r w:rsidRPr="00B02114">
        <w:rPr>
          <w:u w:val="single"/>
        </w:rPr>
        <w:t xml:space="preserve"> a </w:t>
      </w:r>
      <w:r w:rsidRPr="005778FC">
        <w:rPr>
          <w:highlight w:val="cyan"/>
          <w:u w:val="single"/>
        </w:rPr>
        <w:t>preordained</w:t>
      </w:r>
      <w:r w:rsidRPr="00B02114">
        <w:rPr>
          <w:u w:val="single"/>
        </w:rPr>
        <w:t xml:space="preserve"> outcome</w:t>
      </w:r>
      <w:r w:rsidRPr="00B02114">
        <w:rPr>
          <w:sz w:val="16"/>
          <w:szCs w:val="16"/>
        </w:rPr>
        <w:t xml:space="preserve"> for a society that marshals and moves its moral, material, intellectual, and organizational capabilities toward attainment of a preferred and sustainable future. IX. AN AGENDA FOR THE </w:t>
      </w:r>
      <w:proofErr w:type="gramStart"/>
      <w:r w:rsidRPr="00B02114">
        <w:rPr>
          <w:sz w:val="16"/>
          <w:szCs w:val="16"/>
        </w:rPr>
        <w:t>FUTURE  The</w:t>
      </w:r>
      <w:proofErr w:type="gramEnd"/>
      <w:r w:rsidRPr="00B02114">
        <w:rPr>
          <w:sz w:val="16"/>
          <w:szCs w:val="16"/>
        </w:rPr>
        <w:t xml:space="preserve"> </w:t>
      </w:r>
      <w:r w:rsidRPr="005778FC">
        <w:rPr>
          <w:highlight w:val="cyan"/>
          <w:u w:val="single"/>
          <w:bdr w:val="single" w:sz="4" w:space="0" w:color="auto"/>
        </w:rPr>
        <w:t>N</w:t>
      </w:r>
      <w:r w:rsidRPr="00B02114">
        <w:rPr>
          <w:sz w:val="16"/>
          <w:szCs w:val="16"/>
        </w:rPr>
        <w:t xml:space="preserve">ational </w:t>
      </w:r>
      <w:r w:rsidRPr="005778FC">
        <w:rPr>
          <w:highlight w:val="cyan"/>
          <w:u w:val="single"/>
          <w:bdr w:val="single" w:sz="4" w:space="0" w:color="auto"/>
        </w:rPr>
        <w:t>E</w:t>
      </w:r>
      <w:r w:rsidRPr="00B02114">
        <w:rPr>
          <w:sz w:val="16"/>
          <w:szCs w:val="16"/>
        </w:rPr>
        <w:t xml:space="preserve">nvironmental </w:t>
      </w:r>
      <w:r w:rsidRPr="005778FC">
        <w:rPr>
          <w:highlight w:val="cyan"/>
          <w:u w:val="single"/>
          <w:bdr w:val="single" w:sz="4" w:space="0" w:color="auto"/>
        </w:rPr>
        <w:t>P</w:t>
      </w:r>
      <w:r w:rsidRPr="00B02114">
        <w:rPr>
          <w:sz w:val="16"/>
          <w:szCs w:val="16"/>
        </w:rPr>
        <w:t xml:space="preserve">olicy </w:t>
      </w:r>
      <w:r w:rsidRPr="005778FC">
        <w:rPr>
          <w:highlight w:val="cyan"/>
          <w:u w:val="single"/>
          <w:bdr w:val="single" w:sz="4" w:space="0" w:color="auto"/>
        </w:rPr>
        <w:t>A</w:t>
      </w:r>
      <w:r w:rsidRPr="00B02114">
        <w:rPr>
          <w:sz w:val="16"/>
          <w:szCs w:val="16"/>
        </w:rPr>
        <w:t xml:space="preserve">ct </w:t>
      </w:r>
      <w:r w:rsidRPr="00B02114">
        <w:rPr>
          <w:u w:val="single"/>
        </w:rPr>
        <w:t xml:space="preserve">may be seen </w:t>
      </w:r>
      <w:r w:rsidRPr="005778FC">
        <w:rPr>
          <w:highlight w:val="cyan"/>
          <w:u w:val="single"/>
        </w:rPr>
        <w:t>as a charter</w:t>
      </w:r>
      <w:r w:rsidRPr="00B02114">
        <w:rPr>
          <w:u w:val="single"/>
        </w:rPr>
        <w:t xml:space="preserve"> and agenda </w:t>
      </w:r>
      <w:r w:rsidRPr="005778FC">
        <w:rPr>
          <w:highlight w:val="cyan"/>
          <w:u w:val="single"/>
        </w:rPr>
        <w:t>to guide</w:t>
      </w:r>
      <w:r w:rsidRPr="00B02114">
        <w:rPr>
          <w:sz w:val="16"/>
          <w:szCs w:val="16"/>
        </w:rPr>
        <w:t xml:space="preserve"> this nation toward rational </w:t>
      </w:r>
      <w:r w:rsidRPr="005778FC">
        <w:rPr>
          <w:highlight w:val="cyan"/>
          <w:u w:val="single"/>
        </w:rPr>
        <w:t xml:space="preserve">strategies for </w:t>
      </w:r>
      <w:r w:rsidRPr="005778FC">
        <w:rPr>
          <w:highlight w:val="cyan"/>
          <w:u w:val="single"/>
          <w:bdr w:val="single" w:sz="4" w:space="0" w:color="auto"/>
        </w:rPr>
        <w:t>coping with</w:t>
      </w:r>
      <w:r w:rsidRPr="00B02114">
        <w:rPr>
          <w:sz w:val="16"/>
          <w:szCs w:val="16"/>
        </w:rPr>
        <w:t xml:space="preserve"> the </w:t>
      </w:r>
      <w:r w:rsidRPr="005778FC">
        <w:rPr>
          <w:highlight w:val="cyan"/>
          <w:u w:val="single"/>
          <w:bdr w:val="single" w:sz="4" w:space="0" w:color="auto"/>
        </w:rPr>
        <w:t>critical environmental problems</w:t>
      </w:r>
      <w:r w:rsidRPr="005778FC">
        <w:rPr>
          <w:highlight w:val="cyan"/>
          <w:u w:val="single"/>
        </w:rPr>
        <w:t xml:space="preserve"> that are</w:t>
      </w:r>
      <w:r w:rsidRPr="00B02114">
        <w:rPr>
          <w:u w:val="single"/>
        </w:rPr>
        <w:t xml:space="preserve"> present and </w:t>
      </w:r>
      <w:r w:rsidRPr="005778FC">
        <w:rPr>
          <w:highlight w:val="cyan"/>
          <w:u w:val="single"/>
        </w:rPr>
        <w:t>growing. The U</w:t>
      </w:r>
      <w:r w:rsidRPr="00B02114">
        <w:rPr>
          <w:sz w:val="16"/>
          <w:szCs w:val="16"/>
        </w:rPr>
        <w:t xml:space="preserve">nited </w:t>
      </w:r>
      <w:r w:rsidRPr="005778FC">
        <w:rPr>
          <w:highlight w:val="cyan"/>
          <w:u w:val="single"/>
        </w:rPr>
        <w:t>S</w:t>
      </w:r>
      <w:r w:rsidRPr="00B02114">
        <w:rPr>
          <w:sz w:val="16"/>
          <w:szCs w:val="16"/>
        </w:rPr>
        <w:t xml:space="preserve">tates </w:t>
      </w:r>
      <w:r w:rsidRPr="005778FC">
        <w:rPr>
          <w:highlight w:val="cyan"/>
          <w:u w:val="single"/>
        </w:rPr>
        <w:t>has the</w:t>
      </w:r>
      <w:r w:rsidRPr="00B02114">
        <w:rPr>
          <w:sz w:val="16"/>
          <w:szCs w:val="16"/>
        </w:rPr>
        <w:t xml:space="preserve"> material and intellectual </w:t>
      </w:r>
      <w:r w:rsidRPr="005778FC">
        <w:rPr>
          <w:highlight w:val="cyan"/>
          <w:u w:val="single"/>
        </w:rPr>
        <w:t>capabilities for setting a[n]</w:t>
      </w:r>
      <w:r w:rsidRPr="00B02114">
        <w:rPr>
          <w:sz w:val="16"/>
          <w:szCs w:val="16"/>
        </w:rPr>
        <w:t xml:space="preserve"> non-hegemonic </w:t>
      </w:r>
      <w:r w:rsidRPr="005778FC">
        <w:rPr>
          <w:b/>
          <w:bCs/>
          <w:highlight w:val="cyan"/>
          <w:u w:val="single"/>
          <w:bdr w:val="single" w:sz="4" w:space="0" w:color="auto"/>
        </w:rPr>
        <w:t>example for the world.</w:t>
      </w:r>
      <w:r w:rsidRPr="00B02114">
        <w:rPr>
          <w:u w:val="single"/>
        </w:rPr>
        <w:t xml:space="preserve"> Whether it can generate</w:t>
      </w:r>
      <w:r w:rsidRPr="00B02114">
        <w:rPr>
          <w:sz w:val="16"/>
          <w:szCs w:val="16"/>
        </w:rPr>
        <w:t xml:space="preserve"> a </w:t>
      </w:r>
      <w:r w:rsidRPr="00B02114">
        <w:rPr>
          <w:u w:val="single"/>
        </w:rPr>
        <w:t>collective</w:t>
      </w:r>
      <w:r w:rsidRPr="00B02114">
        <w:rPr>
          <w:sz w:val="16"/>
          <w:szCs w:val="16"/>
        </w:rPr>
        <w:t xml:space="preserve"> moral </w:t>
      </w:r>
      <w:r w:rsidRPr="00B02114">
        <w:rPr>
          <w:u w:val="single"/>
        </w:rPr>
        <w:t>purpose to do so remains uncertain.</w:t>
      </w:r>
      <w:r w:rsidRPr="00B02114">
        <w:rPr>
          <w:sz w:val="16"/>
          <w:szCs w:val="16"/>
        </w:rPr>
        <w:t xml:space="preserve"> </w:t>
      </w:r>
      <w:proofErr w:type="gramStart"/>
      <w:r w:rsidRPr="00B02114">
        <w:rPr>
          <w:sz w:val="16"/>
          <w:szCs w:val="16"/>
        </w:rPr>
        <w:t>As individuals, there</w:t>
      </w:r>
      <w:proofErr w:type="gramEnd"/>
      <w:r w:rsidRPr="00B02114">
        <w:rPr>
          <w:sz w:val="16"/>
          <w:szCs w:val="16"/>
        </w:rPr>
        <w:t xml:space="preserve"> is little that people can do to reverse destructive socio-ecological trends. Voluntary local initiatives may help where there is a sense of community purpose. But our fundamental environmental problems transcend manmade boundaries and require solutions commensurate with the problems, which are increasingly seen to be transnational, even global. The 1968 Biosphere Conference and the 1972 and 1992 U.N. conferences on the environment testify to an international recognition of [hu]mankind's environmental predicament. Yet </w:t>
      </w:r>
      <w:r w:rsidRPr="00B02114">
        <w:rPr>
          <w:u w:val="single"/>
        </w:rPr>
        <w:t xml:space="preserve">in a world governed by nations, </w:t>
      </w:r>
      <w:r w:rsidRPr="005778FC">
        <w:rPr>
          <w:highlight w:val="cyan"/>
          <w:u w:val="single"/>
        </w:rPr>
        <w:t>national action is necessary,</w:t>
      </w:r>
      <w:r w:rsidRPr="00B02114">
        <w:rPr>
          <w:sz w:val="16"/>
          <w:szCs w:val="16"/>
        </w:rPr>
        <w:t xml:space="preserve"> not only for each nation, but </w:t>
      </w:r>
      <w:r w:rsidRPr="005778FC">
        <w:rPr>
          <w:highlight w:val="cyan"/>
          <w:u w:val="single"/>
        </w:rPr>
        <w:t xml:space="preserve">for </w:t>
      </w:r>
      <w:r w:rsidRPr="005778FC">
        <w:rPr>
          <w:b/>
          <w:bCs/>
          <w:highlight w:val="cyan"/>
          <w:u w:val="single"/>
          <w:bdr w:val="single" w:sz="4" w:space="0" w:color="auto"/>
        </w:rPr>
        <w:t>international cooperation.</w:t>
      </w:r>
      <w:r w:rsidRPr="005778FC">
        <w:rPr>
          <w:highlight w:val="cyan"/>
          <w:u w:val="single"/>
        </w:rPr>
        <w:t xml:space="preserve"> Action</w:t>
      </w:r>
      <w:r w:rsidRPr="00B02114">
        <w:rPr>
          <w:u w:val="single"/>
        </w:rPr>
        <w:t xml:space="preserve"> on any major</w:t>
      </w:r>
      <w:r w:rsidRPr="00B02114">
        <w:rPr>
          <w:sz w:val="16"/>
          <w:szCs w:val="16"/>
        </w:rPr>
        <w:t xml:space="preserve"> social </w:t>
      </w:r>
      <w:r w:rsidRPr="00B02114">
        <w:rPr>
          <w:u w:val="single"/>
        </w:rPr>
        <w:t xml:space="preserve">issue </w:t>
      </w:r>
      <w:r w:rsidRPr="005778FC">
        <w:rPr>
          <w:highlight w:val="cyan"/>
          <w:u w:val="single"/>
        </w:rPr>
        <w:t>requires</w:t>
      </w:r>
      <w:r w:rsidRPr="00B02114">
        <w:rPr>
          <w:sz w:val="16"/>
          <w:szCs w:val="16"/>
        </w:rPr>
        <w:t xml:space="preserve"> a </w:t>
      </w:r>
      <w:r w:rsidRPr="005778FC">
        <w:rPr>
          <w:b/>
          <w:bCs/>
          <w:highlight w:val="cyan"/>
          <w:u w:val="single"/>
          <w:bdr w:val="single" w:sz="4" w:space="0" w:color="auto"/>
        </w:rPr>
        <w:t>credible</w:t>
      </w:r>
      <w:r w:rsidRPr="00B02114">
        <w:rPr>
          <w:sz w:val="16"/>
          <w:szCs w:val="16"/>
        </w:rPr>
        <w:t xml:space="preserve"> collective purpose, catalytic </w:t>
      </w:r>
      <w:r w:rsidRPr="005778FC">
        <w:rPr>
          <w:b/>
          <w:bCs/>
          <w:highlight w:val="cyan"/>
          <w:u w:val="single"/>
          <w:bdr w:val="single" w:sz="4" w:space="0" w:color="auto"/>
        </w:rPr>
        <w:t>leadership,</w:t>
      </w:r>
      <w:r w:rsidRPr="00B02114">
        <w:rPr>
          <w:sz w:val="16"/>
          <w:szCs w:val="16"/>
        </w:rPr>
        <w:t xml:space="preserve"> and popular receptivity. There is strong evidence that the last of these--public support for environmental action--already exists. </w:t>
      </w:r>
      <w:r w:rsidRPr="00B02114">
        <w:rPr>
          <w:u w:val="single"/>
        </w:rPr>
        <w:t xml:space="preserve">A goal-directed agenda is necessary </w:t>
      </w:r>
      <w:r w:rsidRPr="005778FC">
        <w:rPr>
          <w:highlight w:val="cyan"/>
          <w:u w:val="single"/>
        </w:rPr>
        <w:t xml:space="preserve">to </w:t>
      </w:r>
      <w:r w:rsidRPr="005778FC">
        <w:rPr>
          <w:highlight w:val="cyan"/>
          <w:u w:val="single"/>
          <w:bdr w:val="single" w:sz="4" w:space="0" w:color="auto"/>
        </w:rPr>
        <w:t>focus</w:t>
      </w:r>
      <w:r w:rsidRPr="005778FC">
        <w:rPr>
          <w:highlight w:val="cyan"/>
          <w:u w:val="single"/>
        </w:rPr>
        <w:t xml:space="preserve"> and </w:t>
      </w:r>
      <w:r w:rsidRPr="005778FC">
        <w:rPr>
          <w:highlight w:val="cyan"/>
          <w:u w:val="single"/>
          <w:bdr w:val="single" w:sz="4" w:space="0" w:color="auto"/>
        </w:rPr>
        <w:t>activate</w:t>
      </w:r>
      <w:r w:rsidRPr="00B02114">
        <w:rPr>
          <w:u w:val="single"/>
        </w:rPr>
        <w:t xml:space="preserve"> social effort, for without</w:t>
      </w:r>
      <w:r w:rsidRPr="00B02114">
        <w:rPr>
          <w:sz w:val="16"/>
          <w:szCs w:val="16"/>
        </w:rPr>
        <w:t xml:space="preserve"> such a </w:t>
      </w:r>
      <w:r w:rsidRPr="00B02114">
        <w:rPr>
          <w:u w:val="single"/>
        </w:rPr>
        <w:t>codification</w:t>
      </w:r>
      <w:r w:rsidRPr="00B02114">
        <w:rPr>
          <w:sz w:val="16"/>
          <w:szCs w:val="16"/>
        </w:rPr>
        <w:t xml:space="preserve"> of purpose, </w:t>
      </w:r>
      <w:r w:rsidRPr="00B02114">
        <w:rPr>
          <w:u w:val="single"/>
        </w:rPr>
        <w:t xml:space="preserve">there can be no </w:t>
      </w:r>
      <w:r w:rsidRPr="005778FC">
        <w:rPr>
          <w:highlight w:val="cyan"/>
          <w:u w:val="single"/>
          <w:bdr w:val="single" w:sz="4" w:space="0" w:color="auto"/>
        </w:rPr>
        <w:t>concerted action.</w:t>
      </w:r>
      <w:r w:rsidRPr="00B02114">
        <w:rPr>
          <w:sz w:val="16"/>
          <w:szCs w:val="16"/>
        </w:rPr>
        <w:t xml:space="preserve"> Translation of social purpose into action is a function of leadership. </w:t>
      </w:r>
      <w:r w:rsidRPr="00B02114">
        <w:rPr>
          <w:u w:val="single"/>
        </w:rPr>
        <w:t>To cope with the environmental predicament</w:t>
      </w:r>
      <w:r w:rsidRPr="00B02114">
        <w:rPr>
          <w:sz w:val="16"/>
          <w:szCs w:val="16"/>
        </w:rPr>
        <w:t xml:space="preserve"> of [hu]mankind, </w:t>
      </w:r>
      <w:r w:rsidRPr="00B02114">
        <w:rPr>
          <w:u w:val="single"/>
        </w:rPr>
        <w:t xml:space="preserve">leadership must be national and </w:t>
      </w:r>
      <w:r w:rsidRPr="00B02114">
        <w:rPr>
          <w:u w:val="single"/>
          <w:bdr w:val="single" w:sz="4" w:space="0" w:color="auto"/>
        </w:rPr>
        <w:t>participatory,</w:t>
      </w:r>
      <w:r w:rsidRPr="00B02114">
        <w:rPr>
          <w:sz w:val="16"/>
          <w:szCs w:val="16"/>
        </w:rPr>
        <w:t xml:space="preserve"> involving all sectors of society, but with an indispensable responsibility in government which is the affirming and coordinative institution for nationwide and international effort. For the United States, </w:t>
      </w:r>
      <w:r w:rsidRPr="005778FC">
        <w:rPr>
          <w:highlight w:val="cyan"/>
          <w:u w:val="single"/>
        </w:rPr>
        <w:t>NEPA provides</w:t>
      </w:r>
      <w:r w:rsidRPr="00B02114">
        <w:rPr>
          <w:u w:val="single"/>
        </w:rPr>
        <w:t xml:space="preserve"> a comprehensive agenda for the environmental future. NEPA </w:t>
      </w:r>
      <w:r w:rsidRPr="005778FC">
        <w:rPr>
          <w:highlight w:val="cyan"/>
          <w:u w:val="single"/>
        </w:rPr>
        <w:t xml:space="preserve">creates a </w:t>
      </w:r>
      <w:r w:rsidRPr="005778FC">
        <w:rPr>
          <w:highlight w:val="cyan"/>
          <w:u w:val="single"/>
          <w:bdr w:val="single" w:sz="4" w:space="0" w:color="auto"/>
        </w:rPr>
        <w:t>foundation</w:t>
      </w:r>
      <w:r w:rsidRPr="005778FC">
        <w:rPr>
          <w:highlight w:val="cyan"/>
          <w:u w:val="single"/>
        </w:rPr>
        <w:t xml:space="preserve"> for a </w:t>
      </w:r>
      <w:r w:rsidRPr="005778FC">
        <w:rPr>
          <w:b/>
          <w:bCs/>
          <w:highlight w:val="cyan"/>
          <w:u w:val="single"/>
          <w:bdr w:val="single" w:sz="4" w:space="0" w:color="auto"/>
        </w:rPr>
        <w:t>unifying national effort</w:t>
      </w:r>
      <w:r w:rsidRPr="005778FC">
        <w:rPr>
          <w:highlight w:val="cyan"/>
          <w:u w:val="single"/>
        </w:rPr>
        <w:t xml:space="preserve"> and </w:t>
      </w:r>
      <w:r w:rsidRPr="005778FC">
        <w:rPr>
          <w:b/>
          <w:bCs/>
          <w:highlight w:val="cyan"/>
          <w:u w:val="single"/>
          <w:bdr w:val="single" w:sz="4" w:space="0" w:color="auto"/>
        </w:rPr>
        <w:t>legitimizes</w:t>
      </w:r>
      <w:r w:rsidRPr="005778FC">
        <w:rPr>
          <w:highlight w:val="cyan"/>
          <w:u w:val="single"/>
        </w:rPr>
        <w:t xml:space="preserve"> its goals</w:t>
      </w:r>
      <w:r w:rsidRPr="00B02114">
        <w:rPr>
          <w:sz w:val="16"/>
          <w:szCs w:val="16"/>
        </w:rPr>
        <w:t xml:space="preserve"> and principles as </w:t>
      </w:r>
      <w:bookmarkStart w:id="7" w:name="PAGE_239_8226"/>
      <w:bookmarkEnd w:id="7"/>
      <w:r w:rsidRPr="00B02114">
        <w:rPr>
          <w:sz w:val="16"/>
          <w:szCs w:val="16"/>
        </w:rPr>
        <w:t xml:space="preserve">[*239] national policy. Beyond NEPA, specific, targeted action programs are needed to achieve its intent. NEPA may be regarded, in effect, as a constitution for the environment--principles to guide the nation </w:t>
      </w:r>
      <w:r w:rsidRPr="005778FC">
        <w:rPr>
          <w:highlight w:val="cyan"/>
          <w:u w:val="single"/>
        </w:rPr>
        <w:t>toward</w:t>
      </w:r>
      <w:r w:rsidRPr="00B02114">
        <w:rPr>
          <w:sz w:val="16"/>
          <w:szCs w:val="16"/>
        </w:rPr>
        <w:t xml:space="preserve"> an enhanced quality of life and </w:t>
      </w:r>
      <w:r w:rsidRPr="005778FC">
        <w:rPr>
          <w:highlight w:val="cyan"/>
          <w:u w:val="single"/>
        </w:rPr>
        <w:t xml:space="preserve">an </w:t>
      </w:r>
      <w:r w:rsidRPr="005778FC">
        <w:rPr>
          <w:highlight w:val="cyan"/>
          <w:u w:val="single"/>
          <w:bdr w:val="single" w:sz="4" w:space="0" w:color="auto"/>
        </w:rPr>
        <w:t>enduring environmental future.</w:t>
      </w:r>
    </w:p>
    <w:p w14:paraId="69512325" w14:textId="05E44FFA" w:rsidR="007F4366" w:rsidRDefault="007F4366" w:rsidP="007F4366">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68BE3F7F" w14:textId="724E2FE5" w:rsidR="007F4366" w:rsidRDefault="007F4366" w:rsidP="007F4366">
      <w:pPr>
        <w:pStyle w:val="Heading4"/>
      </w:pPr>
      <w:r>
        <w:t xml:space="preserve">Infinite abuse claims are wrong- A] </w:t>
      </w:r>
      <w:r w:rsidRPr="00970CF9">
        <w:rPr>
          <w:u w:val="single"/>
        </w:rPr>
        <w:t>Spikes solve</w:t>
      </w:r>
      <w:r>
        <w:t>-you can just preempt paradigms in the 1AC B] Functional limits- 1nc is only 7 minutes long</w:t>
      </w:r>
    </w:p>
    <w:p w14:paraId="3C9046A6" w14:textId="5A807A52" w:rsidR="006D41A4" w:rsidRPr="006D41A4" w:rsidRDefault="006D41A4" w:rsidP="006D41A4">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6596CB0B" w14:textId="77777777" w:rsidR="007F4366" w:rsidRPr="00AE75F1" w:rsidRDefault="007F4366" w:rsidP="007F4366">
      <w:pPr>
        <w:pStyle w:val="Heading4"/>
      </w:pPr>
      <w:r>
        <w:t>Condo is good proving a CP is bad doesn’t prove the plan is good, a logical policy maker can always choose not to act. Logic outweighs – it’s the basis of all rational arguments.</w:t>
      </w:r>
    </w:p>
    <w:p w14:paraId="76E27937" w14:textId="52D844F3" w:rsidR="007F4366" w:rsidRPr="00261FFF" w:rsidRDefault="007F4366" w:rsidP="007F4366">
      <w:pPr>
        <w:pStyle w:val="Heading4"/>
      </w:pPr>
      <w:r>
        <w:t xml:space="preserve">Process CPs are good – key to testing the intrinsicness of the 1AC enforcement mechanism which allows for more </w:t>
      </w:r>
      <w:proofErr w:type="gramStart"/>
      <w:r>
        <w:t>in depth</w:t>
      </w:r>
      <w:proofErr w:type="gramEnd"/>
      <w:r>
        <w:t xml:space="preserve"> clash and education over real world process</w:t>
      </w:r>
    </w:p>
    <w:p w14:paraId="7DB6BDC7" w14:textId="11B39728" w:rsidR="00261FFF" w:rsidRDefault="00261FFF" w:rsidP="00261FFF">
      <w:pPr>
        <w:pStyle w:val="Heading2"/>
      </w:pPr>
      <w:r>
        <w:t>Case</w:t>
      </w:r>
    </w:p>
    <w:p w14:paraId="31BA8DC2" w14:textId="53CBF70C" w:rsidR="00261FFF" w:rsidRDefault="00261FFF" w:rsidP="00261FFF">
      <w:pPr>
        <w:pStyle w:val="Heading3"/>
      </w:pPr>
      <w:r>
        <w:t>1NC---AT: Solvency</w:t>
      </w:r>
    </w:p>
    <w:p w14:paraId="52D1792D" w14:textId="52F97C7C" w:rsidR="00261FFF" w:rsidRDefault="00261FFF" w:rsidP="00261FFF">
      <w:pPr>
        <w:pStyle w:val="Heading4"/>
      </w:pPr>
      <w:r>
        <w:t>The activity that happens on lunar heritage sites is tourism – that isn’t appropriation.</w:t>
      </w:r>
    </w:p>
    <w:p w14:paraId="7E081DD8" w14:textId="77777777" w:rsidR="00261FFF" w:rsidRDefault="00261FFF" w:rsidP="00261FFF">
      <w:pPr>
        <w:pStyle w:val="Heading4"/>
        <w:rPr>
          <w:rFonts w:asciiTheme="minorHAnsi" w:hAnsiTheme="minorHAnsi" w:cstheme="minorHAnsi"/>
        </w:rPr>
      </w:pP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control over a region of space. </w:t>
      </w:r>
    </w:p>
    <w:p w14:paraId="186DE25B" w14:textId="77777777" w:rsidR="00261FFF" w:rsidRPr="0024564B" w:rsidRDefault="00261FFF" w:rsidP="00261FFF">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4A916C57" w14:textId="77777777" w:rsidR="00261FFF" w:rsidRPr="00CE1FD3" w:rsidRDefault="00261FFF" w:rsidP="00261FFF">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47F610AF" w14:textId="77777777" w:rsidR="00261FFF" w:rsidRPr="00CE1FD3" w:rsidRDefault="00261FFF" w:rsidP="00261FFF">
      <w:pPr>
        <w:rPr>
          <w:sz w:val="16"/>
        </w:rPr>
      </w:pPr>
      <w:r w:rsidRPr="00CE1FD3">
        <w:rPr>
          <w:sz w:val="16"/>
        </w:rPr>
        <w:t xml:space="preserve">[**Start Footnote 217**Id. at 236 </w:t>
      </w:r>
      <w:r w:rsidRPr="0024564B">
        <w:rPr>
          <w:rStyle w:val="StyleUnderline"/>
        </w:rPr>
        <w:t>(“</w:t>
      </w:r>
      <w:r w:rsidRPr="005778FC">
        <w:rPr>
          <w:rStyle w:val="Emphasis"/>
          <w:highlight w:val="cyan"/>
        </w:rPr>
        <w:t>Appropriation of outer space,</w:t>
      </w:r>
      <w:r w:rsidRPr="0024564B">
        <w:rPr>
          <w:rStyle w:val="StyleUnderline"/>
        </w:rPr>
        <w:t xml:space="preserve"> therefore, </w:t>
      </w:r>
      <w:r w:rsidRPr="005778FC">
        <w:rPr>
          <w:rStyle w:val="Emphasis"/>
          <w:highlight w:val="cyan"/>
        </w:rPr>
        <w:t>is</w:t>
      </w:r>
      <w:r w:rsidRPr="0024564B">
        <w:rPr>
          <w:rStyle w:val="StyleUnderline"/>
        </w:rPr>
        <w:t xml:space="preserve"> ‘the </w:t>
      </w:r>
      <w:r w:rsidRPr="005778FC">
        <w:rPr>
          <w:rStyle w:val="Emphasis"/>
          <w:highlight w:val="cyan"/>
        </w:rPr>
        <w:t>exercise of exclusive control</w:t>
      </w:r>
      <w:r w:rsidRPr="0024564B">
        <w:rPr>
          <w:rStyle w:val="StyleUnderline"/>
        </w:rPr>
        <w:t xml:space="preserve"> or exclusive use’ </w:t>
      </w:r>
      <w:r w:rsidRPr="005778FC">
        <w:rPr>
          <w:rStyle w:val="Emphasis"/>
          <w:highlight w:val="cyan"/>
        </w:rPr>
        <w:t>with a sense of permanence, which limits</w:t>
      </w:r>
      <w:r w:rsidRPr="0024564B">
        <w:rPr>
          <w:rStyle w:val="StyleUnderline"/>
        </w:rPr>
        <w:t xml:space="preserve"> other nations’ </w:t>
      </w:r>
      <w:r w:rsidRPr="005778FC">
        <w:rPr>
          <w:rStyle w:val="Emphasis"/>
          <w:highlight w:val="cya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45EAE390" w14:textId="77777777" w:rsidR="00261FFF" w:rsidRPr="00CE1FD3" w:rsidRDefault="00261FFF" w:rsidP="00261FFF">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56194CF9" w14:textId="77777777" w:rsidR="00261FFF" w:rsidRDefault="00261FFF" w:rsidP="00261FFF">
      <w:pPr>
        <w:pStyle w:val="Heading4"/>
      </w:pPr>
      <w:r>
        <w:t xml:space="preserve">Space Tourism is </w:t>
      </w:r>
      <w:r>
        <w:rPr>
          <w:u w:val="single"/>
        </w:rPr>
        <w:t>explicitly temporary</w:t>
      </w:r>
      <w:r>
        <w:t>.</w:t>
      </w:r>
    </w:p>
    <w:p w14:paraId="23AADBF4" w14:textId="77777777" w:rsidR="00261FFF" w:rsidRPr="00434D67" w:rsidRDefault="00261FFF" w:rsidP="00261FFF">
      <w:r w:rsidRPr="00434D67">
        <w:rPr>
          <w:rStyle w:val="Style13ptBold"/>
        </w:rPr>
        <w:t>Hall</w:t>
      </w:r>
      <w:r>
        <w:rPr>
          <w:rStyle w:val="Style13ptBold"/>
        </w:rPr>
        <w:t xml:space="preserve"> et Al 15</w:t>
      </w:r>
      <w:r w:rsidRPr="00434D67">
        <w:t xml:space="preserve">, Colin Michael, Stefan </w:t>
      </w:r>
      <w:proofErr w:type="spellStart"/>
      <w:r w:rsidRPr="00434D67">
        <w:t>Gössling</w:t>
      </w:r>
      <w:proofErr w:type="spellEnd"/>
      <w:r w:rsidRPr="00434D67">
        <w:t>, and Daniel Scott, eds. The Routledge handbook of tourism and sustainability. Vol. 922. Abingdon: Routledge, 2015.</w:t>
      </w:r>
      <w:r>
        <w:t xml:space="preserve"> (</w:t>
      </w:r>
      <w:r w:rsidRPr="00434D67">
        <w:t>C. Michael Hall is currently Professor (</w:t>
      </w:r>
      <w:proofErr w:type="spellStart"/>
      <w:r w:rsidRPr="00434D67">
        <w:t>Ahurei</w:t>
      </w:r>
      <w:proofErr w:type="spellEnd"/>
      <w:r w:rsidRPr="00434D67">
        <w:t xml:space="preserve">) in Marketing and Tourism in the Department of Management, Marketing &amp; Entrepreneurship, School of Business, University of Canterbury, Christchurch, New Zealand, having joined the department in 2007. He is also currently Visiting Professor and Docent in Geography, University of Oulu, </w:t>
      </w:r>
      <w:proofErr w:type="gramStart"/>
      <w:r w:rsidRPr="00434D67">
        <w:t>Finland;</w:t>
      </w:r>
      <w:proofErr w:type="gramEnd"/>
      <w:r w:rsidRPr="00434D67">
        <w:t xml:space="preserve"> Visiting Professor in tourism, School of Business &amp; Economics, </w:t>
      </w:r>
      <w:proofErr w:type="spellStart"/>
      <w:r w:rsidRPr="00434D67">
        <w:t>Linneaus</w:t>
      </w:r>
      <w:proofErr w:type="spellEnd"/>
      <w:r w:rsidRPr="00434D67">
        <w:t xml:space="preserve"> University, Kalmar, Sweden</w:t>
      </w:r>
      <w:r>
        <w:t xml:space="preserve">)//Elmer </w:t>
      </w:r>
    </w:p>
    <w:p w14:paraId="6CC4DDE7" w14:textId="77777777" w:rsidR="00261FFF" w:rsidRPr="00434D67" w:rsidRDefault="00261FFF" w:rsidP="00261FFF">
      <w:pPr>
        <w:rPr>
          <w:sz w:val="16"/>
        </w:rPr>
      </w:pPr>
      <w:r w:rsidRPr="005778FC">
        <w:rPr>
          <w:rStyle w:val="Emphasis"/>
          <w:highlight w:val="cyan"/>
        </w:rPr>
        <w:t xml:space="preserve">Space tourism </w:t>
      </w:r>
      <w:r w:rsidRPr="005778FC">
        <w:rPr>
          <w:rStyle w:val="Emphasis"/>
          <w:highlight w:val="cyan"/>
          <w:bdr w:val="single" w:sz="18" w:space="0" w:color="auto"/>
        </w:rPr>
        <w:t>is the temporary movement</w:t>
      </w:r>
      <w:r w:rsidRPr="005778FC">
        <w:rPr>
          <w:rStyle w:val="Emphasis"/>
          <w:highlight w:val="cyan"/>
        </w:rPr>
        <w:t xml:space="preserve"> of people for non-military and scientific reasons beyond the Earth’s atmosphere</w:t>
      </w:r>
      <w:r w:rsidRPr="00434D67">
        <w:rPr>
          <w:sz w:val="16"/>
        </w:rPr>
        <w:t>. The Kármán line, at an altitude of 100 km (62 miles) above sea level, is conventionally used as the start of outer space for regulatory purposes, such as the 1967 UN Outer Space Treaty.</w:t>
      </w:r>
    </w:p>
    <w:p w14:paraId="6E5E6A27" w14:textId="77777777" w:rsidR="0023122E" w:rsidRDefault="0023122E" w:rsidP="0023122E">
      <w:pPr>
        <w:pStyle w:val="Heading3"/>
      </w:pPr>
      <w:r>
        <w:t>1NC---AT: Prolif</w:t>
      </w:r>
    </w:p>
    <w:p w14:paraId="371B417F" w14:textId="77777777" w:rsidR="0023122E" w:rsidRPr="009A5EAE" w:rsidRDefault="0023122E" w:rsidP="0023122E">
      <w:pPr>
        <w:pStyle w:val="Heading4"/>
        <w:rPr>
          <w:rFonts w:ascii="Segoe UI" w:hAnsi="Segoe UI" w:cs="Segoe UI"/>
          <w:sz w:val="18"/>
          <w:szCs w:val="18"/>
        </w:rPr>
      </w:pPr>
      <w:r w:rsidRPr="009A5EAE">
        <w:t>No impact to </w:t>
      </w:r>
      <w:proofErr w:type="spellStart"/>
      <w:r w:rsidRPr="009A5EAE">
        <w:t>prolif</w:t>
      </w:r>
      <w:proofErr w:type="spellEnd"/>
      <w:r w:rsidRPr="009A5EAE">
        <w:t> </w:t>
      </w:r>
    </w:p>
    <w:p w14:paraId="2BAC6B32"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--aggression is rare, only in states with severe territorial threats </w:t>
      </w:r>
    </w:p>
    <w:p w14:paraId="109930A3"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--most likely is expansion of existing disputes, but that has modest empirical effect </w:t>
      </w:r>
    </w:p>
    <w:p w14:paraId="5FEB9E07"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--accidents are disproven by seven decades of previous proliferation </w:t>
      </w:r>
    </w:p>
    <w:p w14:paraId="6D1A50F3"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--examples of accidents are all correlated with </w:t>
      </w:r>
      <w:proofErr w:type="spellStart"/>
      <w:r w:rsidRPr="009A5EAE">
        <w:rPr>
          <w:rFonts w:eastAsia="Times New Roman"/>
          <w:sz w:val="18"/>
          <w:szCs w:val="18"/>
        </w:rPr>
        <w:t>compellance</w:t>
      </w:r>
      <w:proofErr w:type="spellEnd"/>
      <w:r w:rsidRPr="009A5EAE">
        <w:rPr>
          <w:rFonts w:eastAsia="Times New Roman"/>
          <w:sz w:val="18"/>
          <w:szCs w:val="18"/>
        </w:rPr>
        <w:t>, not </w:t>
      </w:r>
      <w:proofErr w:type="spellStart"/>
      <w:r w:rsidRPr="009A5EAE">
        <w:rPr>
          <w:rFonts w:eastAsia="Times New Roman"/>
          <w:sz w:val="18"/>
          <w:szCs w:val="18"/>
        </w:rPr>
        <w:t>prolif</w:t>
      </w:r>
      <w:proofErr w:type="spellEnd"/>
      <w:r w:rsidRPr="009A5EAE">
        <w:rPr>
          <w:rFonts w:eastAsia="Times New Roman"/>
          <w:sz w:val="18"/>
          <w:szCs w:val="18"/>
        </w:rPr>
        <w:t> </w:t>
      </w:r>
    </w:p>
    <w:p w14:paraId="25A07563"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--terrorism hasn’t happened, despite predictions </w:t>
      </w:r>
    </w:p>
    <w:p w14:paraId="17C41B3A"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8"/>
          <w:szCs w:val="18"/>
        </w:rPr>
        <w:t>--no state would share weapons with non-state actors given obvious attribution </w:t>
      </w:r>
    </w:p>
    <w:p w14:paraId="595545C1"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w:t>
      </w:r>
      <w:proofErr w:type="gramStart"/>
      <w:r w:rsidRPr="009A5EAE">
        <w:rPr>
          <w:rFonts w:eastAsia="Times New Roman"/>
        </w:rPr>
        <w:t>And</w:t>
      </w:r>
      <w:proofErr w:type="gramEnd"/>
      <w:r w:rsidRPr="009A5EAE">
        <w:rPr>
          <w:rFonts w:eastAsia="Times New Roman"/>
        </w:rPr>
        <w:t> Themes In International Affairs, Ed. </w:t>
      </w:r>
      <w:proofErr w:type="spellStart"/>
      <w:r w:rsidRPr="009A5EAE">
        <w:rPr>
          <w:rFonts w:eastAsia="Times New Roman"/>
        </w:rPr>
        <w:t>Larres</w:t>
      </w:r>
      <w:proofErr w:type="spellEnd"/>
      <w:r w:rsidRPr="009A5EAE">
        <w:rPr>
          <w:rFonts w:eastAsia="Times New Roman"/>
        </w:rPr>
        <w:t xml:space="preserve"> and </w:t>
      </w:r>
      <w:proofErr w:type="spellStart"/>
      <w:r w:rsidRPr="009A5EAE">
        <w:rPr>
          <w:rFonts w:eastAsia="Times New Roman"/>
        </w:rPr>
        <w:t>Wittlinger</w:t>
      </w:r>
      <w:proofErr w:type="spellEnd"/>
      <w:r w:rsidRPr="009A5EAE">
        <w:rPr>
          <w:rFonts w:eastAsia="Times New Roman"/>
        </w:rPr>
        <w:t>, p. 418-419 </w:t>
      </w:r>
    </w:p>
    <w:p w14:paraId="3761D41B"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Subsequent research has detailed the conditions under which new nuclear powers adopt these courses of action. Bell (2016) has argued that </w:t>
      </w:r>
      <w:r w:rsidRPr="009A5EAE">
        <w:rPr>
          <w:rFonts w:eastAsia="Times New Roman"/>
          <w:u w:val="single"/>
          <w:shd w:val="clear" w:color="auto" w:fill="00FFFF"/>
        </w:rPr>
        <w:t>only</w:t>
      </w:r>
      <w:r w:rsidRPr="009A5EAE">
        <w:rPr>
          <w:rFonts w:eastAsia="Times New Roman"/>
          <w:u w:val="single"/>
        </w:rPr>
        <w:t> those </w:t>
      </w:r>
      <w:r w:rsidRPr="009A5EAE">
        <w:rPr>
          <w:rFonts w:eastAsia="Times New Roman"/>
          <w:b/>
          <w:bCs/>
          <w:u w:val="single"/>
          <w:shd w:val="clear" w:color="auto" w:fill="00FFFF"/>
        </w:rPr>
        <w:t>few</w:t>
      </w:r>
      <w:r w:rsidRPr="009A5EAE">
        <w:rPr>
          <w:rFonts w:eastAsia="Times New Roman"/>
          <w:u w:val="single"/>
        </w:rPr>
        <w:t> new nuclear </w:t>
      </w:r>
      <w:r w:rsidRPr="009A5EAE">
        <w:rPr>
          <w:rFonts w:eastAsia="Times New Roman"/>
          <w:u w:val="single"/>
          <w:shd w:val="clear" w:color="auto" w:fill="00FFFF"/>
        </w:rPr>
        <w:t>states who face</w:t>
      </w:r>
      <w:r w:rsidRPr="009A5EAE">
        <w:rPr>
          <w:rFonts w:eastAsia="Times New Roman"/>
          <w:u w:val="single"/>
        </w:rPr>
        <w:t> </w:t>
      </w:r>
      <w:r w:rsidRPr="009A5EAE">
        <w:rPr>
          <w:rFonts w:eastAsia="Times New Roman"/>
          <w:b/>
          <w:bCs/>
          <w:u w:val="single"/>
        </w:rPr>
        <w:t>severe </w:t>
      </w:r>
      <w:r w:rsidRPr="009A5EAE">
        <w:rPr>
          <w:rFonts w:eastAsia="Times New Roman"/>
          <w:b/>
          <w:bCs/>
          <w:u w:val="single"/>
          <w:shd w:val="clear" w:color="auto" w:fill="00FFFF"/>
        </w:rPr>
        <w:t>territorial threats</w:t>
      </w:r>
      <w:r w:rsidRPr="009A5EAE">
        <w:rPr>
          <w:rFonts w:eastAsia="Times New Roman"/>
          <w:sz w:val="16"/>
          <w:szCs w:val="16"/>
        </w:rPr>
        <w:t>, such as Pakistan, </w:t>
      </w:r>
      <w:r w:rsidRPr="009A5EAE">
        <w:rPr>
          <w:rFonts w:eastAsia="Times New Roman"/>
          <w:u w:val="single"/>
        </w:rPr>
        <w:t>opt for </w:t>
      </w:r>
      <w:r w:rsidRPr="009A5EAE">
        <w:rPr>
          <w:rFonts w:eastAsia="Times New Roman"/>
          <w:b/>
          <w:bCs/>
          <w:u w:val="single"/>
          <w:shd w:val="clear" w:color="auto" w:fill="00FFFF"/>
        </w:rPr>
        <w:t>aggress</w:t>
      </w:r>
      <w:r w:rsidRPr="009A5EAE">
        <w:rPr>
          <w:rFonts w:eastAsia="Times New Roman"/>
          <w:u w:val="single"/>
        </w:rPr>
        <w:t>ion</w:t>
      </w:r>
      <w:r w:rsidRPr="009A5EAE">
        <w:rPr>
          <w:rFonts w:eastAsia="Times New Roman"/>
          <w:sz w:val="16"/>
          <w:szCs w:val="16"/>
        </w:rPr>
        <w:t xml:space="preserve">, using their nuclear weapons as shields to deter nuclear and extensive conventional retaliation. Similarly drawing on Pakistan’s increased conflict propensity following its nuclear acquisition, </w:t>
      </w:r>
      <w:proofErr w:type="spellStart"/>
      <w:r w:rsidRPr="009A5EAE">
        <w:rPr>
          <w:rFonts w:eastAsia="Times New Roman"/>
          <w:sz w:val="16"/>
          <w:szCs w:val="16"/>
        </w:rPr>
        <w:t>Kapur’s</w:t>
      </w:r>
      <w:proofErr w:type="spellEnd"/>
      <w:r w:rsidRPr="009A5EAE">
        <w:rPr>
          <w:rFonts w:eastAsia="Times New Roman"/>
          <w:sz w:val="16"/>
          <w:szCs w:val="16"/>
        </w:rPr>
        <w:t xml:space="preserve"> (2007) research suggests that it is </w:t>
      </w:r>
      <w:r w:rsidRPr="009A5EAE">
        <w:rPr>
          <w:rFonts w:eastAsia="Times New Roman"/>
          <w:u w:val="single"/>
        </w:rPr>
        <w:t>the </w:t>
      </w:r>
      <w:r w:rsidRPr="009A5EAE">
        <w:rPr>
          <w:rFonts w:eastAsia="Times New Roman"/>
          <w:b/>
          <w:bCs/>
          <w:u w:val="single"/>
        </w:rPr>
        <w:t>rare</w:t>
      </w:r>
      <w:r w:rsidRPr="009A5EAE">
        <w:rPr>
          <w:rFonts w:eastAsia="Times New Roman"/>
          <w:u w:val="single"/>
        </w:rPr>
        <w:t> combination of revisionist ambitions and conventional inferiority</w:t>
      </w:r>
      <w:r w:rsidRPr="009A5EAE">
        <w:rPr>
          <w:rFonts w:eastAsia="Times New Roman"/>
          <w:sz w:val="16"/>
          <w:szCs w:val="16"/>
        </w:rPr>
        <w:t> that </w:t>
      </w:r>
      <w:r w:rsidRPr="009A5EAE">
        <w:rPr>
          <w:rFonts w:eastAsia="Times New Roman"/>
          <w:u w:val="single"/>
        </w:rPr>
        <w:t>leads new nuclear powers to pursue aggressive military policies</w:t>
      </w:r>
      <w:r w:rsidRPr="009A5EAE">
        <w:rPr>
          <w:rFonts w:eastAsia="Times New Roman"/>
          <w:sz w:val="16"/>
          <w:szCs w:val="16"/>
        </w:rPr>
        <w:t> toward their rivals. Importantly, while they offer different explanations, the two </w:t>
      </w:r>
      <w:r w:rsidRPr="009A5EAE">
        <w:rPr>
          <w:rFonts w:eastAsia="Times New Roman"/>
          <w:b/>
          <w:bCs/>
          <w:u w:val="single"/>
          <w:shd w:val="clear" w:color="auto" w:fill="00FFFF"/>
        </w:rPr>
        <w:t>studies concur</w:t>
      </w:r>
      <w:r w:rsidRPr="009A5EAE">
        <w:rPr>
          <w:rFonts w:eastAsia="Times New Roman"/>
          <w:u w:val="single"/>
        </w:rPr>
        <w:t> that </w:t>
      </w:r>
      <w:r w:rsidRPr="009A5EAE">
        <w:rPr>
          <w:rFonts w:eastAsia="Times New Roman"/>
          <w:u w:val="single"/>
          <w:shd w:val="clear" w:color="auto" w:fill="00FFFF"/>
        </w:rPr>
        <w:t>aggression is</w:t>
      </w:r>
      <w:r w:rsidRPr="009A5EAE">
        <w:rPr>
          <w:rFonts w:eastAsia="Times New Roman"/>
          <w:u w:val="single"/>
        </w:rPr>
        <w:t> a </w:t>
      </w:r>
      <w:r w:rsidRPr="009A5EAE">
        <w:rPr>
          <w:rFonts w:eastAsia="Times New Roman"/>
          <w:b/>
          <w:bCs/>
          <w:u w:val="single"/>
        </w:rPr>
        <w:t>fairly </w:t>
      </w:r>
      <w:r w:rsidRPr="009A5EAE">
        <w:rPr>
          <w:rFonts w:eastAsia="Times New Roman"/>
          <w:b/>
          <w:bCs/>
          <w:u w:val="single"/>
          <w:shd w:val="clear" w:color="auto" w:fill="00FFFF"/>
        </w:rPr>
        <w:t>unlikely</w:t>
      </w:r>
      <w:r w:rsidRPr="009A5EAE">
        <w:rPr>
          <w:rFonts w:eastAsia="Times New Roman"/>
          <w:u w:val="single"/>
        </w:rPr>
        <w:t> effect of nuclear acquisition</w:t>
      </w:r>
      <w:r w:rsidRPr="009A5EAE">
        <w:rPr>
          <w:rFonts w:eastAsia="Times New Roman"/>
          <w:sz w:val="16"/>
          <w:szCs w:val="16"/>
        </w:rPr>
        <w:t>. </w:t>
      </w:r>
    </w:p>
    <w:p w14:paraId="3F12E53A"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 xml:space="preserve">Meanwhile, according to Bell (2016), new nuclear states undertake an expansion of their foreign policy interests if their territory is not </w:t>
      </w:r>
      <w:proofErr w:type="gramStart"/>
      <w:r w:rsidRPr="009A5EAE">
        <w:rPr>
          <w:rFonts w:eastAsia="Times New Roman"/>
          <w:sz w:val="16"/>
          <w:szCs w:val="16"/>
        </w:rPr>
        <w:t>threatened</w:t>
      </w:r>
      <w:proofErr w:type="gramEnd"/>
      <w:r w:rsidRPr="009A5EAE">
        <w:rPr>
          <w:rFonts w:eastAsia="Times New Roman"/>
          <w:sz w:val="16"/>
          <w:szCs w:val="16"/>
        </w:rPr>
        <w:t xml:space="preserve"> and their relative material power is rising. </w:t>
      </w:r>
      <w:r w:rsidRPr="009A5EAE">
        <w:rPr>
          <w:rFonts w:eastAsia="Times New Roman"/>
          <w:u w:val="single"/>
          <w:shd w:val="clear" w:color="auto" w:fill="00FFFF"/>
        </w:rPr>
        <w:t>Historically</w:t>
      </w:r>
      <w:r w:rsidRPr="009A5EAE">
        <w:rPr>
          <w:rFonts w:eastAsia="Times New Roman"/>
          <w:sz w:val="16"/>
          <w:szCs w:val="16"/>
        </w:rPr>
        <w:t>, such </w:t>
      </w:r>
      <w:r w:rsidRPr="009A5EAE">
        <w:rPr>
          <w:rFonts w:eastAsia="Times New Roman"/>
          <w:b/>
          <w:bCs/>
          <w:u w:val="single"/>
          <w:shd w:val="clear" w:color="auto" w:fill="00FFFF"/>
        </w:rPr>
        <w:t>expansions</w:t>
      </w:r>
      <w:r w:rsidRPr="009A5EAE">
        <w:rPr>
          <w:rFonts w:eastAsia="Times New Roman"/>
          <w:u w:val="single"/>
          <w:shd w:val="clear" w:color="auto" w:fill="00FFFF"/>
        </w:rPr>
        <w:t> have been </w:t>
      </w:r>
      <w:r w:rsidRPr="009A5EAE">
        <w:rPr>
          <w:rFonts w:eastAsia="Times New Roman"/>
          <w:b/>
          <w:bCs/>
          <w:u w:val="single"/>
          <w:shd w:val="clear" w:color="auto" w:fill="00FFFF"/>
        </w:rPr>
        <w:t>more</w:t>
      </w:r>
      <w:r w:rsidRPr="009A5EAE">
        <w:rPr>
          <w:rFonts w:eastAsia="Times New Roman"/>
          <w:u w:val="single"/>
        </w:rPr>
        <w:t> common than </w:t>
      </w:r>
      <w:r w:rsidRPr="009A5EAE">
        <w:rPr>
          <w:rFonts w:eastAsia="Times New Roman"/>
          <w:b/>
          <w:bCs/>
          <w:u w:val="single"/>
        </w:rPr>
        <w:t>aggression</w:t>
      </w:r>
      <w:r w:rsidRPr="009A5EAE">
        <w:rPr>
          <w:rFonts w:eastAsia="Times New Roman"/>
          <w:sz w:val="16"/>
          <w:szCs w:val="16"/>
        </w:rPr>
        <w:t xml:space="preserve">: upon acquiring nuclear weapons, the US, South Africa, </w:t>
      </w:r>
      <w:proofErr w:type="gramStart"/>
      <w:r w:rsidRPr="009A5EAE">
        <w:rPr>
          <w:rFonts w:eastAsia="Times New Roman"/>
          <w:sz w:val="16"/>
          <w:szCs w:val="16"/>
        </w:rPr>
        <w:t>Israel</w:t>
      </w:r>
      <w:proofErr w:type="gramEnd"/>
      <w:r w:rsidRPr="009A5EAE">
        <w:rPr>
          <w:rFonts w:eastAsia="Times New Roman"/>
          <w:sz w:val="16"/>
          <w:szCs w:val="16"/>
        </w:rPr>
        <w:t xml:space="preserve"> and the Soviet Union all initiated several </w:t>
      </w:r>
      <w:proofErr w:type="spellStart"/>
      <w:r w:rsidRPr="009A5EAE">
        <w:rPr>
          <w:rFonts w:eastAsia="Times New Roman"/>
          <w:sz w:val="16"/>
          <w:szCs w:val="16"/>
        </w:rPr>
        <w:t>militarised</w:t>
      </w:r>
      <w:proofErr w:type="spellEnd"/>
      <w:r w:rsidRPr="009A5EAE">
        <w:rPr>
          <w:rFonts w:eastAsia="Times New Roman"/>
          <w:sz w:val="16"/>
          <w:szCs w:val="16"/>
        </w:rPr>
        <w:t> disputes targeting states with whom they had no previous conflict (Bell and Miller, 2015: online appendix). </w:t>
      </w:r>
      <w:r w:rsidRPr="009A5EAE">
        <w:rPr>
          <w:rFonts w:eastAsia="Times New Roman"/>
          <w:u w:val="single"/>
        </w:rPr>
        <w:t>Despite the </w:t>
      </w:r>
      <w:r w:rsidRPr="009A5EAE">
        <w:rPr>
          <w:rFonts w:eastAsia="Times New Roman"/>
          <w:u w:val="single"/>
          <w:shd w:val="clear" w:color="auto" w:fill="00FFFF"/>
        </w:rPr>
        <w:t>mostly </w:t>
      </w:r>
      <w:r w:rsidRPr="009A5EAE">
        <w:rPr>
          <w:rFonts w:eastAsia="Times New Roman"/>
          <w:b/>
          <w:bCs/>
          <w:u w:val="single"/>
          <w:shd w:val="clear" w:color="auto" w:fill="00FFFF"/>
        </w:rPr>
        <w:t>low intensity</w:t>
      </w:r>
      <w:r w:rsidRPr="009A5EAE">
        <w:rPr>
          <w:rFonts w:eastAsia="Times New Roman"/>
          <w:u w:val="single"/>
        </w:rPr>
        <w:t> of these disputes, such</w:t>
      </w:r>
      <w:r w:rsidRPr="009A5EAE">
        <w:rPr>
          <w:rFonts w:eastAsia="Times New Roman"/>
          <w:sz w:val="16"/>
          <w:szCs w:val="16"/>
        </w:rPr>
        <w:t> </w:t>
      </w:r>
      <w:r w:rsidRPr="009A5EAE">
        <w:rPr>
          <w:rFonts w:eastAsia="Times New Roman"/>
          <w:b/>
          <w:bCs/>
          <w:u w:val="single"/>
        </w:rPr>
        <w:t>expansive</w:t>
      </w:r>
      <w:r w:rsidRPr="009A5EAE">
        <w:rPr>
          <w:rFonts w:eastAsia="Times New Roman"/>
          <w:u w:val="single"/>
        </w:rPr>
        <w:t> conflict </w:t>
      </w:r>
      <w:proofErr w:type="spellStart"/>
      <w:r w:rsidRPr="009A5EAE">
        <w:rPr>
          <w:rFonts w:eastAsia="Times New Roman"/>
          <w:u w:val="single"/>
        </w:rPr>
        <w:t>behaviour</w:t>
      </w:r>
      <w:proofErr w:type="spellEnd"/>
      <w:r w:rsidRPr="009A5EAE">
        <w:rPr>
          <w:rFonts w:eastAsia="Times New Roman"/>
          <w:u w:val="single"/>
        </w:rPr>
        <w:t> can hardly be considered </w:t>
      </w:r>
      <w:proofErr w:type="spellStart"/>
      <w:r w:rsidRPr="009A5EAE">
        <w:rPr>
          <w:rFonts w:eastAsia="Times New Roman"/>
          <w:u w:val="single"/>
        </w:rPr>
        <w:t>stabilising</w:t>
      </w:r>
      <w:proofErr w:type="spellEnd"/>
      <w:r w:rsidRPr="009A5EAE">
        <w:rPr>
          <w:rFonts w:eastAsia="Times New Roman"/>
          <w:u w:val="single"/>
        </w:rPr>
        <w:t>. Overall, then, new nuclear states seem to have a </w:t>
      </w:r>
      <w:r w:rsidRPr="009A5EAE">
        <w:rPr>
          <w:rFonts w:eastAsia="Times New Roman"/>
          <w:b/>
          <w:bCs/>
          <w:u w:val="single"/>
          <w:shd w:val="clear" w:color="auto" w:fill="00FFFF"/>
        </w:rPr>
        <w:t>moderately</w:t>
      </w:r>
      <w:r w:rsidRPr="009A5EAE">
        <w:rPr>
          <w:rFonts w:eastAsia="Times New Roman"/>
          <w:u w:val="single"/>
          <w:shd w:val="clear" w:color="auto" w:fill="00FFFF"/>
        </w:rPr>
        <w:t> </w:t>
      </w:r>
      <w:proofErr w:type="spellStart"/>
      <w:r w:rsidRPr="009A5EAE">
        <w:rPr>
          <w:rFonts w:eastAsia="Times New Roman"/>
          <w:u w:val="single"/>
          <w:shd w:val="clear" w:color="auto" w:fill="00FFFF"/>
        </w:rPr>
        <w:t>destabilising</w:t>
      </w:r>
      <w:proofErr w:type="spellEnd"/>
      <w:r w:rsidRPr="009A5EAE">
        <w:rPr>
          <w:rFonts w:eastAsia="Times New Roman"/>
          <w:u w:val="single"/>
        </w:rPr>
        <w:t> influence on world politics: they initiate new disputes and take greater risks. At the same time, however, acquiring nuclear weapons </w:t>
      </w:r>
      <w:r w:rsidRPr="009A5EAE">
        <w:rPr>
          <w:rFonts w:eastAsia="Times New Roman"/>
          <w:b/>
          <w:bCs/>
          <w:u w:val="single"/>
          <w:shd w:val="clear" w:color="auto" w:fill="00FFFF"/>
        </w:rPr>
        <w:t>rarely</w:t>
      </w:r>
      <w:r w:rsidRPr="009A5EAE">
        <w:rPr>
          <w:rFonts w:eastAsia="Times New Roman"/>
          <w:u w:val="single"/>
        </w:rPr>
        <w:t> facilitates </w:t>
      </w:r>
      <w:r w:rsidRPr="009A5EAE">
        <w:rPr>
          <w:rFonts w:eastAsia="Times New Roman"/>
          <w:b/>
          <w:bCs/>
          <w:u w:val="single"/>
          <w:shd w:val="clear" w:color="auto" w:fill="00FFFF"/>
        </w:rPr>
        <w:t>severe</w:t>
      </w:r>
      <w:r w:rsidRPr="009A5EAE">
        <w:rPr>
          <w:rFonts w:eastAsia="Times New Roman"/>
          <w:u w:val="single"/>
        </w:rPr>
        <w:t> aggression</w:t>
      </w:r>
      <w:r w:rsidRPr="009A5EAE">
        <w:rPr>
          <w:rFonts w:eastAsia="Times New Roman"/>
          <w:sz w:val="16"/>
          <w:szCs w:val="16"/>
        </w:rPr>
        <w:t>. </w:t>
      </w:r>
    </w:p>
    <w:p w14:paraId="52F0BE9B"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Reconsidering nuclear accidents and nuclear terrorism </w:t>
      </w:r>
    </w:p>
    <w:p w14:paraId="78CD26A8"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u w:val="single"/>
        </w:rPr>
        <w:t>The notion that the spread of</w:t>
      </w:r>
      <w:r w:rsidRPr="009A5EAE">
        <w:rPr>
          <w:rFonts w:eastAsia="Times New Roman"/>
          <w:sz w:val="16"/>
          <w:szCs w:val="16"/>
        </w:rPr>
        <w:t> nuclear </w:t>
      </w:r>
      <w:r w:rsidRPr="009A5EAE">
        <w:rPr>
          <w:rFonts w:eastAsia="Times New Roman"/>
          <w:u w:val="single"/>
        </w:rPr>
        <w:t>weapons would</w:t>
      </w:r>
      <w:r w:rsidRPr="009A5EAE">
        <w:rPr>
          <w:rFonts w:eastAsia="Times New Roman"/>
          <w:sz w:val="16"/>
          <w:szCs w:val="16"/>
        </w:rPr>
        <w:t> someday </w:t>
      </w:r>
      <w:r w:rsidRPr="009A5EAE">
        <w:rPr>
          <w:rFonts w:eastAsia="Times New Roman"/>
          <w:u w:val="single"/>
        </w:rPr>
        <w:t>lead to</w:t>
      </w:r>
      <w:r w:rsidRPr="009A5EAE">
        <w:rPr>
          <w:rFonts w:eastAsia="Times New Roman"/>
          <w:sz w:val="16"/>
          <w:szCs w:val="16"/>
        </w:rPr>
        <w:t> tragic </w:t>
      </w:r>
      <w:r w:rsidRPr="009A5EAE">
        <w:rPr>
          <w:rFonts w:eastAsia="Times New Roman"/>
          <w:u w:val="single"/>
        </w:rPr>
        <w:t>nuclear </w:t>
      </w:r>
      <w:r w:rsidRPr="009A5EAE">
        <w:rPr>
          <w:rFonts w:eastAsia="Times New Roman"/>
          <w:b/>
          <w:bCs/>
          <w:u w:val="single"/>
        </w:rPr>
        <w:t>accidents</w:t>
      </w:r>
      <w:r w:rsidRPr="009A5EAE">
        <w:rPr>
          <w:rFonts w:eastAsia="Times New Roman"/>
          <w:u w:val="single"/>
        </w:rPr>
        <w:t> or</w:t>
      </w:r>
      <w:r w:rsidRPr="009A5EAE">
        <w:rPr>
          <w:rFonts w:eastAsia="Times New Roman"/>
          <w:sz w:val="16"/>
          <w:szCs w:val="16"/>
        </w:rPr>
        <w:t> even nuclear </w:t>
      </w:r>
      <w:r w:rsidRPr="009A5EAE">
        <w:rPr>
          <w:rFonts w:eastAsia="Times New Roman"/>
          <w:b/>
          <w:bCs/>
          <w:u w:val="single"/>
        </w:rPr>
        <w:t>terrorism</w:t>
      </w:r>
      <w:r w:rsidRPr="009A5EAE">
        <w:rPr>
          <w:rFonts w:eastAsia="Times New Roman"/>
          <w:u w:val="single"/>
        </w:rPr>
        <w:t> has long been among</w:t>
      </w:r>
      <w:r w:rsidRPr="009A5EAE">
        <w:rPr>
          <w:rFonts w:eastAsia="Times New Roman"/>
          <w:sz w:val="16"/>
          <w:szCs w:val="16"/>
        </w:rPr>
        <w:t> proliferation pessimists’ </w:t>
      </w:r>
      <w:r w:rsidRPr="009A5EAE">
        <w:rPr>
          <w:rFonts w:eastAsia="Times New Roman"/>
          <w:u w:val="single"/>
        </w:rPr>
        <w:t>foremost concerns. However</w:t>
      </w:r>
      <w:r w:rsidRPr="009A5EAE">
        <w:rPr>
          <w:rFonts w:eastAsia="Times New Roman"/>
          <w:sz w:val="16"/>
          <w:szCs w:val="16"/>
        </w:rPr>
        <w:t>, as reliable datasets on all (attempted) nuclear terrorism plots and on nuclear safety incidents in all nuclear states and proliferators have proved elusive, </w:t>
      </w:r>
      <w:r w:rsidRPr="009A5EAE">
        <w:rPr>
          <w:rFonts w:eastAsia="Times New Roman"/>
          <w:b/>
          <w:bCs/>
          <w:u w:val="single"/>
        </w:rPr>
        <w:t>empirical</w:t>
      </w:r>
      <w:r w:rsidRPr="009A5EAE">
        <w:rPr>
          <w:rFonts w:eastAsia="Times New Roman"/>
          <w:u w:val="single"/>
        </w:rPr>
        <w:t> scholarship has </w:t>
      </w:r>
      <w:r w:rsidRPr="009A5EAE">
        <w:rPr>
          <w:rFonts w:eastAsia="Times New Roman"/>
          <w:b/>
          <w:bCs/>
          <w:u w:val="single"/>
        </w:rPr>
        <w:t>not kept pace</w:t>
      </w:r>
      <w:r w:rsidRPr="009A5EAE">
        <w:rPr>
          <w:rFonts w:eastAsia="Times New Roman"/>
          <w:u w:val="single"/>
        </w:rPr>
        <w:t> with </w:t>
      </w:r>
      <w:r w:rsidRPr="009A5EAE">
        <w:rPr>
          <w:rFonts w:eastAsia="Times New Roman"/>
          <w:b/>
          <w:bCs/>
          <w:u w:val="single"/>
        </w:rPr>
        <w:t>theoretical</w:t>
      </w:r>
      <w:r w:rsidRPr="009A5EAE">
        <w:rPr>
          <w:rFonts w:eastAsia="Times New Roman"/>
          <w:u w:val="single"/>
        </w:rPr>
        <w:t> work</w:t>
      </w:r>
      <w:r w:rsidRPr="009A5EAE">
        <w:rPr>
          <w:rFonts w:eastAsia="Times New Roman"/>
          <w:sz w:val="16"/>
          <w:szCs w:val="16"/>
        </w:rPr>
        <w:t>. Hence, research has been limited to deductive analyses, buttressed by empirical illustrations. Even so, the </w:t>
      </w:r>
      <w:r w:rsidRPr="009A5EAE">
        <w:rPr>
          <w:rFonts w:eastAsia="Times New Roman"/>
          <w:b/>
          <w:bCs/>
          <w:u w:val="single"/>
        </w:rPr>
        <w:t>more </w:t>
      </w:r>
      <w:r w:rsidRPr="009A5EAE">
        <w:rPr>
          <w:rFonts w:eastAsia="Times New Roman"/>
          <w:b/>
          <w:bCs/>
          <w:u w:val="single"/>
          <w:shd w:val="clear" w:color="auto" w:fill="00FFFF"/>
        </w:rPr>
        <w:t>sophisticated</w:t>
      </w:r>
      <w:r w:rsidRPr="009A5EAE">
        <w:rPr>
          <w:rFonts w:eastAsia="Times New Roman"/>
          <w:sz w:val="16"/>
          <w:szCs w:val="16"/>
        </w:rPr>
        <w:t> of those </w:t>
      </w:r>
      <w:r w:rsidRPr="009A5EAE">
        <w:rPr>
          <w:rFonts w:eastAsia="Times New Roman"/>
          <w:b/>
          <w:bCs/>
          <w:u w:val="single"/>
          <w:shd w:val="clear" w:color="auto" w:fill="00FFFF"/>
        </w:rPr>
        <w:t>studies</w:t>
      </w:r>
      <w:r w:rsidRPr="009A5EAE">
        <w:rPr>
          <w:rFonts w:eastAsia="Times New Roman"/>
          <w:u w:val="single"/>
        </w:rPr>
        <w:t> have </w:t>
      </w:r>
      <w:r w:rsidRPr="009A5EAE">
        <w:rPr>
          <w:rFonts w:eastAsia="Times New Roman"/>
          <w:u w:val="single"/>
          <w:shd w:val="clear" w:color="auto" w:fill="00FFFF"/>
        </w:rPr>
        <w:t>called</w:t>
      </w:r>
      <w:r w:rsidRPr="009A5EAE">
        <w:rPr>
          <w:rFonts w:eastAsia="Times New Roman"/>
          <w:u w:val="single"/>
        </w:rPr>
        <w:t> the </w:t>
      </w:r>
      <w:r w:rsidRPr="009A5EAE">
        <w:rPr>
          <w:rFonts w:eastAsia="Times New Roman"/>
          <w:b/>
          <w:bCs/>
          <w:u w:val="single"/>
          <w:shd w:val="clear" w:color="auto" w:fill="00FFFF"/>
        </w:rPr>
        <w:t>pessimists</w:t>
      </w:r>
      <w:r w:rsidRPr="009A5EAE">
        <w:rPr>
          <w:rFonts w:eastAsia="Times New Roman"/>
          <w:u w:val="single"/>
        </w:rPr>
        <w:t>’ claims </w:t>
      </w:r>
      <w:r w:rsidRPr="009A5EAE">
        <w:rPr>
          <w:rFonts w:eastAsia="Times New Roman"/>
          <w:u w:val="single"/>
          <w:shd w:val="clear" w:color="auto" w:fill="00FFFF"/>
        </w:rPr>
        <w:t>into question</w:t>
      </w:r>
      <w:r w:rsidRPr="009A5EAE">
        <w:rPr>
          <w:rFonts w:eastAsia="Times New Roman"/>
          <w:sz w:val="16"/>
          <w:szCs w:val="16"/>
        </w:rPr>
        <w:t>. </w:t>
      </w:r>
    </w:p>
    <w:p w14:paraId="7150FFE0"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For instance, Cohen (2016, pp. 432–434) revealed that </w:t>
      </w:r>
      <w:r w:rsidRPr="009A5EAE">
        <w:rPr>
          <w:rFonts w:eastAsia="Times New Roman"/>
          <w:u w:val="single"/>
        </w:rPr>
        <w:t>the vast majority of</w:t>
      </w:r>
      <w:r w:rsidRPr="009A5EAE">
        <w:rPr>
          <w:rFonts w:eastAsia="Times New Roman"/>
          <w:sz w:val="16"/>
          <w:szCs w:val="16"/>
        </w:rPr>
        <w:t> the gravest nuclear </w:t>
      </w:r>
      <w:r w:rsidRPr="009A5EAE">
        <w:rPr>
          <w:rFonts w:eastAsia="Times New Roman"/>
          <w:u w:val="single"/>
          <w:shd w:val="clear" w:color="auto" w:fill="00FFFF"/>
        </w:rPr>
        <w:t>accidents</w:t>
      </w:r>
      <w:r w:rsidRPr="009A5EAE">
        <w:rPr>
          <w:rFonts w:eastAsia="Times New Roman"/>
          <w:sz w:val="16"/>
          <w:szCs w:val="16"/>
        </w:rPr>
        <w:t> that Sagan (1993, p. 9) points to as support for his logic </w:t>
      </w:r>
      <w:r w:rsidRPr="009A5EAE">
        <w:rPr>
          <w:rFonts w:eastAsia="Times New Roman"/>
          <w:u w:val="single"/>
          <w:shd w:val="clear" w:color="auto" w:fill="00FFFF"/>
        </w:rPr>
        <w:t>occurred during</w:t>
      </w:r>
      <w:r w:rsidRPr="009A5EAE">
        <w:rPr>
          <w:rFonts w:eastAsia="Times New Roman"/>
          <w:sz w:val="16"/>
          <w:szCs w:val="16"/>
        </w:rPr>
        <w:t> global crises in </w:t>
      </w:r>
      <w:r w:rsidRPr="009A5EAE">
        <w:rPr>
          <w:rFonts w:eastAsia="Times New Roman"/>
          <w:u w:val="single"/>
        </w:rPr>
        <w:t>19</w:t>
      </w:r>
      <w:r w:rsidRPr="009A5EAE">
        <w:rPr>
          <w:rFonts w:eastAsia="Times New Roman"/>
          <w:b/>
          <w:bCs/>
          <w:u w:val="single"/>
          <w:shd w:val="clear" w:color="auto" w:fill="00FFFF"/>
        </w:rPr>
        <w:t>62</w:t>
      </w:r>
      <w:r w:rsidRPr="009A5EAE">
        <w:rPr>
          <w:rFonts w:eastAsia="Times New Roman"/>
          <w:u w:val="single"/>
          <w:shd w:val="clear" w:color="auto" w:fill="00FFFF"/>
        </w:rPr>
        <w:t> or</w:t>
      </w:r>
      <w:r w:rsidRPr="009A5EAE">
        <w:rPr>
          <w:rFonts w:eastAsia="Times New Roman"/>
          <w:u w:val="single"/>
        </w:rPr>
        <w:t> 19</w:t>
      </w:r>
      <w:r w:rsidRPr="009A5EAE">
        <w:rPr>
          <w:rFonts w:eastAsia="Times New Roman"/>
          <w:b/>
          <w:bCs/>
          <w:u w:val="single"/>
          <w:shd w:val="clear" w:color="auto" w:fill="00FFFF"/>
        </w:rPr>
        <w:t>73</w:t>
      </w:r>
      <w:r w:rsidRPr="009A5EAE">
        <w:rPr>
          <w:rFonts w:eastAsia="Times New Roman"/>
          <w:u w:val="single"/>
        </w:rPr>
        <w:t>, when leaders sought to leverage</w:t>
      </w:r>
      <w:r w:rsidRPr="009A5EAE">
        <w:rPr>
          <w:rFonts w:eastAsia="Times New Roman"/>
          <w:sz w:val="16"/>
          <w:szCs w:val="16"/>
        </w:rPr>
        <w:t> their nuclear </w:t>
      </w:r>
      <w:r w:rsidRPr="009A5EAE">
        <w:rPr>
          <w:rFonts w:eastAsia="Times New Roman"/>
          <w:u w:val="single"/>
        </w:rPr>
        <w:t>arsenals for </w:t>
      </w:r>
      <w:r w:rsidRPr="009A5EAE">
        <w:rPr>
          <w:rFonts w:eastAsia="Times New Roman"/>
          <w:b/>
          <w:bCs/>
          <w:u w:val="single"/>
          <w:shd w:val="clear" w:color="auto" w:fill="00FFFF"/>
        </w:rPr>
        <w:t>coercive bargaining</w:t>
      </w:r>
      <w:r w:rsidRPr="009A5EAE">
        <w:rPr>
          <w:rFonts w:eastAsia="Times New Roman"/>
          <w:u w:val="single"/>
        </w:rPr>
        <w:t>. It was</w:t>
      </w:r>
      <w:r w:rsidRPr="009A5EAE">
        <w:rPr>
          <w:rFonts w:eastAsia="Times New Roman"/>
          <w:sz w:val="16"/>
          <w:szCs w:val="16"/>
        </w:rPr>
        <w:t>, in other words, </w:t>
      </w:r>
      <w:r w:rsidRPr="009A5EAE">
        <w:rPr>
          <w:rFonts w:eastAsia="Times New Roman"/>
          <w:b/>
          <w:bCs/>
          <w:u w:val="single"/>
          <w:shd w:val="clear" w:color="auto" w:fill="00FFFF"/>
        </w:rPr>
        <w:t>not</w:t>
      </w:r>
      <w:r w:rsidRPr="009A5EAE">
        <w:rPr>
          <w:rFonts w:eastAsia="Times New Roman"/>
          <w:u w:val="single"/>
          <w:shd w:val="clear" w:color="auto" w:fill="00FFFF"/>
        </w:rPr>
        <w:t> </w:t>
      </w:r>
      <w:proofErr w:type="spellStart"/>
      <w:r w:rsidRPr="009A5EAE">
        <w:rPr>
          <w:rFonts w:eastAsia="Times New Roman"/>
          <w:u w:val="single"/>
          <w:shd w:val="clear" w:color="auto" w:fill="00FFFF"/>
        </w:rPr>
        <w:t>organisational</w:t>
      </w:r>
      <w:proofErr w:type="spellEnd"/>
      <w:r w:rsidRPr="009A5EAE">
        <w:rPr>
          <w:rFonts w:eastAsia="Times New Roman"/>
          <w:u w:val="single"/>
          <w:shd w:val="clear" w:color="auto" w:fill="00FFFF"/>
        </w:rPr>
        <w:t> pathologies</w:t>
      </w:r>
      <w:r w:rsidRPr="009A5EAE">
        <w:rPr>
          <w:rFonts w:eastAsia="Times New Roman"/>
          <w:sz w:val="16"/>
          <w:szCs w:val="16"/>
        </w:rPr>
        <w:t> that raised the specter of accidental nuclear war, as Sagan holds, </w:t>
      </w:r>
      <w:r w:rsidRPr="009A5EAE">
        <w:rPr>
          <w:rFonts w:eastAsia="Times New Roman"/>
          <w:u w:val="single"/>
        </w:rPr>
        <w:t>but rather</w:t>
      </w:r>
      <w:r w:rsidRPr="009A5EAE">
        <w:rPr>
          <w:rFonts w:eastAsia="Times New Roman"/>
          <w:sz w:val="16"/>
          <w:szCs w:val="16"/>
        </w:rPr>
        <w:t> the </w:t>
      </w:r>
      <w:r w:rsidRPr="009A5EAE">
        <w:rPr>
          <w:rFonts w:eastAsia="Times New Roman"/>
          <w:u w:val="single"/>
        </w:rPr>
        <w:t>deliberate attempts at</w:t>
      </w:r>
      <w:r w:rsidRPr="009A5EAE">
        <w:rPr>
          <w:rFonts w:eastAsia="Times New Roman"/>
          <w:sz w:val="16"/>
          <w:szCs w:val="16"/>
        </w:rPr>
        <w:t> nuclear </w:t>
      </w:r>
      <w:proofErr w:type="spellStart"/>
      <w:r w:rsidRPr="009A5EAE">
        <w:rPr>
          <w:rFonts w:eastAsia="Times New Roman"/>
          <w:u w:val="single"/>
        </w:rPr>
        <w:t>compellence</w:t>
      </w:r>
      <w:proofErr w:type="spellEnd"/>
      <w:r w:rsidRPr="009A5EAE">
        <w:rPr>
          <w:rFonts w:eastAsia="Times New Roman"/>
          <w:sz w:val="16"/>
          <w:szCs w:val="16"/>
        </w:rPr>
        <w:t>. These accidents, then, represent the actual ‘effects’ of nuclear </w:t>
      </w:r>
      <w:proofErr w:type="spellStart"/>
      <w:r w:rsidRPr="009A5EAE">
        <w:rPr>
          <w:rFonts w:eastAsia="Times New Roman"/>
          <w:sz w:val="16"/>
          <w:szCs w:val="16"/>
        </w:rPr>
        <w:t>compellence</w:t>
      </w:r>
      <w:proofErr w:type="spellEnd"/>
      <w:r w:rsidRPr="009A5EAE">
        <w:rPr>
          <w:rFonts w:eastAsia="Times New Roman"/>
          <w:sz w:val="16"/>
          <w:szCs w:val="16"/>
        </w:rPr>
        <w:t>: while the compellent threats did not affect the trajectory of either crises (</w:t>
      </w:r>
      <w:proofErr w:type="spellStart"/>
      <w:r w:rsidRPr="009A5EAE">
        <w:rPr>
          <w:rFonts w:eastAsia="Times New Roman"/>
          <w:sz w:val="16"/>
          <w:szCs w:val="16"/>
        </w:rPr>
        <w:t>Sechser</w:t>
      </w:r>
      <w:proofErr w:type="spellEnd"/>
      <w:r w:rsidRPr="009A5EAE">
        <w:rPr>
          <w:rFonts w:eastAsia="Times New Roman"/>
          <w:sz w:val="16"/>
          <w:szCs w:val="16"/>
        </w:rPr>
        <w:t xml:space="preserve"> and Fuhrmann, 2017, pp. 207, 220–224), they led to precarious nuclear safety incidents. </w:t>
      </w:r>
    </w:p>
    <w:p w14:paraId="4B753686"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Other critics have rightly pointed out that, </w:t>
      </w:r>
      <w:r w:rsidRPr="009A5EAE">
        <w:rPr>
          <w:rFonts w:eastAsia="Times New Roman"/>
          <w:b/>
          <w:bCs/>
          <w:u w:val="single"/>
          <w:shd w:val="clear" w:color="auto" w:fill="00FFFF"/>
        </w:rPr>
        <w:t>seven decades</w:t>
      </w:r>
      <w:r w:rsidRPr="009A5EAE">
        <w:rPr>
          <w:rFonts w:eastAsia="Times New Roman"/>
          <w:u w:val="single"/>
          <w:shd w:val="clear" w:color="auto" w:fill="00FFFF"/>
        </w:rPr>
        <w:t> </w:t>
      </w:r>
      <w:r w:rsidRPr="009A5EAE">
        <w:rPr>
          <w:rFonts w:eastAsia="Times New Roman"/>
          <w:b/>
          <w:bCs/>
          <w:u w:val="single"/>
          <w:shd w:val="clear" w:color="auto" w:fill="00FFFF"/>
        </w:rPr>
        <w:t>in</w:t>
      </w:r>
      <w:r w:rsidRPr="009A5EAE">
        <w:rPr>
          <w:rFonts w:eastAsia="Times New Roman"/>
          <w:u w:val="single"/>
        </w:rPr>
        <w:t>to the nuclear age, the fact</w:t>
      </w:r>
      <w:r w:rsidRPr="009A5EAE">
        <w:rPr>
          <w:rFonts w:eastAsia="Times New Roman"/>
          <w:sz w:val="16"/>
          <w:szCs w:val="16"/>
        </w:rPr>
        <w:t> – however fortunate it is – </w:t>
      </w:r>
      <w:r w:rsidRPr="009A5EAE">
        <w:rPr>
          <w:rFonts w:eastAsia="Times New Roman"/>
          <w:u w:val="single"/>
        </w:rPr>
        <w:t>that the world </w:t>
      </w:r>
      <w:r w:rsidRPr="009A5EAE">
        <w:rPr>
          <w:rFonts w:eastAsia="Times New Roman"/>
          <w:u w:val="single"/>
          <w:shd w:val="clear" w:color="auto" w:fill="00FFFF"/>
        </w:rPr>
        <w:t>has </w:t>
      </w:r>
      <w:r w:rsidRPr="009A5EAE">
        <w:rPr>
          <w:rFonts w:eastAsia="Times New Roman"/>
          <w:b/>
          <w:bCs/>
          <w:u w:val="single"/>
          <w:shd w:val="clear" w:color="auto" w:fill="00FFFF"/>
        </w:rPr>
        <w:t>still no</w:t>
      </w:r>
      <w:r w:rsidRPr="009A5EAE">
        <w:rPr>
          <w:rFonts w:eastAsia="Times New Roman"/>
          <w:u w:val="single"/>
        </w:rPr>
        <w:t>t experienced a catastrophic fatal nuclear </w:t>
      </w:r>
      <w:r w:rsidRPr="009A5EAE">
        <w:rPr>
          <w:rFonts w:eastAsia="Times New Roman"/>
          <w:u w:val="single"/>
          <w:shd w:val="clear" w:color="auto" w:fill="00FFFF"/>
        </w:rPr>
        <w:t>accident should </w:t>
      </w:r>
      <w:r w:rsidRPr="009A5EAE">
        <w:rPr>
          <w:rFonts w:eastAsia="Times New Roman"/>
          <w:b/>
          <w:bCs/>
          <w:u w:val="single"/>
          <w:shd w:val="clear" w:color="auto" w:fill="00FFFF"/>
        </w:rPr>
        <w:t>give</w:t>
      </w:r>
      <w:r w:rsidRPr="009A5EAE">
        <w:rPr>
          <w:rFonts w:eastAsia="Times New Roman"/>
          <w:b/>
          <w:bCs/>
          <w:u w:val="single"/>
        </w:rPr>
        <w:t> proliferation pessimists </w:t>
      </w:r>
      <w:r w:rsidRPr="009A5EAE">
        <w:rPr>
          <w:rFonts w:eastAsia="Times New Roman"/>
          <w:b/>
          <w:bCs/>
          <w:u w:val="single"/>
          <w:shd w:val="clear" w:color="auto" w:fill="00FFFF"/>
        </w:rPr>
        <w:t>pause</w:t>
      </w:r>
      <w:r w:rsidRPr="009A5EAE">
        <w:rPr>
          <w:rFonts w:eastAsia="Times New Roman"/>
          <w:sz w:val="16"/>
          <w:szCs w:val="16"/>
        </w:rPr>
        <w:t> (</w:t>
      </w:r>
      <w:proofErr w:type="spellStart"/>
      <w:r w:rsidRPr="009A5EAE">
        <w:rPr>
          <w:rFonts w:eastAsia="Times New Roman"/>
          <w:sz w:val="16"/>
          <w:szCs w:val="16"/>
        </w:rPr>
        <w:t>Sechser</w:t>
      </w:r>
      <w:proofErr w:type="spellEnd"/>
      <w:r w:rsidRPr="009A5EAE">
        <w:rPr>
          <w:rFonts w:eastAsia="Times New Roman"/>
          <w:sz w:val="16"/>
          <w:szCs w:val="16"/>
        </w:rPr>
        <w:t>, 2013, pp. 184–186). </w:t>
      </w:r>
      <w:r w:rsidRPr="009A5EAE">
        <w:rPr>
          <w:rFonts w:eastAsia="Times New Roman"/>
          <w:u w:val="single"/>
        </w:rPr>
        <w:t>Obviously, the </w:t>
      </w:r>
      <w:r w:rsidRPr="009A5EAE">
        <w:rPr>
          <w:rFonts w:eastAsia="Times New Roman"/>
          <w:b/>
          <w:bCs/>
          <w:u w:val="single"/>
          <w:shd w:val="clear" w:color="auto" w:fill="00FFFF"/>
        </w:rPr>
        <w:t>bounded rationality</w:t>
      </w:r>
      <w:r w:rsidRPr="009A5EAE">
        <w:rPr>
          <w:rFonts w:eastAsia="Times New Roman"/>
          <w:u w:val="single"/>
        </w:rPr>
        <w:t> of such </w:t>
      </w:r>
      <w:proofErr w:type="spellStart"/>
      <w:r w:rsidRPr="009A5EAE">
        <w:rPr>
          <w:rFonts w:eastAsia="Times New Roman"/>
          <w:u w:val="single"/>
        </w:rPr>
        <w:t>organisations</w:t>
      </w:r>
      <w:proofErr w:type="spellEnd"/>
      <w:r w:rsidRPr="009A5EAE">
        <w:rPr>
          <w:rFonts w:eastAsia="Times New Roman"/>
          <w:u w:val="single"/>
        </w:rPr>
        <w:t> alone </w:t>
      </w:r>
      <w:r w:rsidRPr="009A5EAE">
        <w:rPr>
          <w:rFonts w:eastAsia="Times New Roman"/>
          <w:u w:val="single"/>
          <w:shd w:val="clear" w:color="auto" w:fill="00FFFF"/>
        </w:rPr>
        <w:t>does </w:t>
      </w:r>
      <w:r w:rsidRPr="009A5EAE">
        <w:rPr>
          <w:rFonts w:eastAsia="Times New Roman"/>
          <w:b/>
          <w:bCs/>
          <w:u w:val="single"/>
          <w:shd w:val="clear" w:color="auto" w:fill="00FFFF"/>
        </w:rPr>
        <w:t>not</w:t>
      </w:r>
      <w:r w:rsidRPr="009A5EAE">
        <w:rPr>
          <w:rFonts w:eastAsia="Times New Roman"/>
          <w:u w:val="single"/>
          <w:shd w:val="clear" w:color="auto" w:fill="00FFFF"/>
        </w:rPr>
        <w:t> make</w:t>
      </w:r>
      <w:r w:rsidRPr="009A5EAE">
        <w:rPr>
          <w:rFonts w:eastAsia="Times New Roman"/>
          <w:u w:val="single"/>
        </w:rPr>
        <w:t> tragic nuclear </w:t>
      </w:r>
      <w:r w:rsidRPr="009A5EAE">
        <w:rPr>
          <w:rFonts w:eastAsia="Times New Roman"/>
          <w:u w:val="single"/>
          <w:shd w:val="clear" w:color="auto" w:fill="00FFFF"/>
        </w:rPr>
        <w:t>accidents</w:t>
      </w:r>
      <w:r w:rsidRPr="009A5EAE">
        <w:rPr>
          <w:rFonts w:eastAsia="Times New Roman"/>
          <w:u w:val="single"/>
        </w:rPr>
        <w:t> </w:t>
      </w:r>
      <w:r w:rsidRPr="009A5EAE">
        <w:rPr>
          <w:rFonts w:eastAsia="Times New Roman"/>
          <w:b/>
          <w:bCs/>
          <w:u w:val="single"/>
        </w:rPr>
        <w:t>nearly as </w:t>
      </w:r>
      <w:r w:rsidRPr="009A5EAE">
        <w:rPr>
          <w:rFonts w:eastAsia="Times New Roman"/>
          <w:b/>
          <w:bCs/>
          <w:u w:val="single"/>
          <w:shd w:val="clear" w:color="auto" w:fill="00FFFF"/>
        </w:rPr>
        <w:t>likely</w:t>
      </w:r>
      <w:r w:rsidRPr="009A5EAE">
        <w:rPr>
          <w:rFonts w:eastAsia="Times New Roman"/>
          <w:u w:val="single"/>
        </w:rPr>
        <w:t> as the pessimists contend. Their </w:t>
      </w:r>
      <w:r w:rsidRPr="009A5EAE">
        <w:rPr>
          <w:rFonts w:eastAsia="Times New Roman"/>
          <w:u w:val="single"/>
          <w:shd w:val="clear" w:color="auto" w:fill="00FFFF"/>
        </w:rPr>
        <w:t>fear</w:t>
      </w:r>
      <w:r w:rsidRPr="009A5EAE">
        <w:rPr>
          <w:rFonts w:eastAsia="Times New Roman"/>
          <w:u w:val="single"/>
        </w:rPr>
        <w:t>, hence, </w:t>
      </w:r>
      <w:r w:rsidRPr="009A5EAE">
        <w:rPr>
          <w:rFonts w:eastAsia="Times New Roman"/>
          <w:u w:val="single"/>
          <w:shd w:val="clear" w:color="auto" w:fill="00FFFF"/>
        </w:rPr>
        <w:t>seems</w:t>
      </w:r>
      <w:r w:rsidRPr="009A5EAE">
        <w:rPr>
          <w:rFonts w:eastAsia="Times New Roman"/>
          <w:u w:val="single"/>
        </w:rPr>
        <w:t> to be </w:t>
      </w:r>
      <w:r w:rsidRPr="009A5EAE">
        <w:rPr>
          <w:rFonts w:eastAsia="Times New Roman"/>
          <w:b/>
          <w:bCs/>
          <w:u w:val="single"/>
          <w:shd w:val="clear" w:color="auto" w:fill="00FFFF"/>
        </w:rPr>
        <w:t>overstated</w:t>
      </w:r>
      <w:r w:rsidRPr="009A5EAE">
        <w:rPr>
          <w:rFonts w:eastAsia="Times New Roman"/>
          <w:sz w:val="16"/>
          <w:szCs w:val="16"/>
        </w:rPr>
        <w:t>. </w:t>
      </w:r>
    </w:p>
    <w:p w14:paraId="6AB9A026"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u w:val="single"/>
        </w:rPr>
        <w:t>The </w:t>
      </w:r>
      <w:r w:rsidRPr="009A5EAE">
        <w:rPr>
          <w:rFonts w:eastAsia="Times New Roman"/>
          <w:b/>
          <w:bCs/>
          <w:u w:val="single"/>
          <w:shd w:val="clear" w:color="auto" w:fill="00FFFF"/>
        </w:rPr>
        <w:t>same</w:t>
      </w:r>
      <w:r w:rsidRPr="009A5EAE">
        <w:rPr>
          <w:rFonts w:eastAsia="Times New Roman"/>
          <w:u w:val="single"/>
        </w:rPr>
        <w:t> must probably be said </w:t>
      </w:r>
      <w:r w:rsidRPr="009A5EAE">
        <w:rPr>
          <w:rFonts w:eastAsia="Times New Roman"/>
          <w:u w:val="single"/>
          <w:shd w:val="clear" w:color="auto" w:fill="00FFFF"/>
        </w:rPr>
        <w:t>about</w:t>
      </w:r>
      <w:r w:rsidRPr="009A5EAE">
        <w:rPr>
          <w:rFonts w:eastAsia="Times New Roman"/>
          <w:u w:val="single"/>
        </w:rPr>
        <w:t> nuclear </w:t>
      </w:r>
      <w:r w:rsidRPr="009A5EAE">
        <w:rPr>
          <w:rFonts w:eastAsia="Times New Roman"/>
          <w:b/>
          <w:bCs/>
          <w:u w:val="single"/>
          <w:shd w:val="clear" w:color="auto" w:fill="00FFFF"/>
        </w:rPr>
        <w:t>terror</w:t>
      </w:r>
      <w:r w:rsidRPr="009A5EAE">
        <w:rPr>
          <w:rFonts w:eastAsia="Times New Roman"/>
          <w:u w:val="single"/>
        </w:rPr>
        <w:t>ism. Determinate </w:t>
      </w:r>
      <w:r w:rsidRPr="009A5EAE">
        <w:rPr>
          <w:rFonts w:eastAsia="Times New Roman"/>
          <w:u w:val="single"/>
          <w:shd w:val="clear" w:color="auto" w:fill="00FFFF"/>
        </w:rPr>
        <w:t>predictions</w:t>
      </w:r>
      <w:r w:rsidRPr="009A5EAE">
        <w:rPr>
          <w:rFonts w:eastAsia="Times New Roman"/>
          <w:u w:val="single"/>
        </w:rPr>
        <w:t> that a terrorist attack involving nuclear weapons was bound to occur </w:t>
      </w:r>
      <w:r w:rsidRPr="009A5EAE">
        <w:rPr>
          <w:rFonts w:eastAsia="Times New Roman"/>
          <w:b/>
          <w:bCs/>
          <w:u w:val="single"/>
        </w:rPr>
        <w:t>soon</w:t>
      </w:r>
      <w:r w:rsidRPr="009A5EAE">
        <w:rPr>
          <w:rFonts w:eastAsia="Times New Roman"/>
          <w:sz w:val="16"/>
          <w:szCs w:val="16"/>
        </w:rPr>
        <w:t> (Allison, 2004, p. 15; Graham, 2008, p. VI) </w:t>
      </w:r>
      <w:r w:rsidRPr="009A5EAE">
        <w:rPr>
          <w:rFonts w:eastAsia="Times New Roman"/>
          <w:u w:val="single"/>
        </w:rPr>
        <w:t>have </w:t>
      </w:r>
      <w:r w:rsidRPr="009A5EAE">
        <w:rPr>
          <w:rFonts w:eastAsia="Times New Roman"/>
          <w:b/>
          <w:bCs/>
          <w:u w:val="single"/>
          <w:shd w:val="clear" w:color="auto" w:fill="00FFFF"/>
        </w:rPr>
        <w:t>come and gone</w:t>
      </w:r>
      <w:r w:rsidRPr="009A5EAE">
        <w:rPr>
          <w:rFonts w:eastAsia="Times New Roman"/>
          <w:u w:val="single"/>
          <w:shd w:val="clear" w:color="auto" w:fill="00FFFF"/>
        </w:rPr>
        <w:t> without </w:t>
      </w:r>
      <w:r w:rsidRPr="009A5EAE">
        <w:rPr>
          <w:rFonts w:eastAsia="Times New Roman"/>
          <w:b/>
          <w:bCs/>
          <w:u w:val="single"/>
          <w:shd w:val="clear" w:color="auto" w:fill="00FFFF"/>
        </w:rPr>
        <w:t>anything</w:t>
      </w:r>
      <w:r w:rsidRPr="009A5EAE">
        <w:rPr>
          <w:rFonts w:eastAsia="Times New Roman"/>
          <w:u w:val="single"/>
        </w:rPr>
        <w:t> happening</w:t>
      </w:r>
      <w:r w:rsidRPr="009A5EAE">
        <w:rPr>
          <w:rFonts w:eastAsia="Times New Roman"/>
          <w:sz w:val="16"/>
          <w:szCs w:val="16"/>
        </w:rPr>
        <w:t>. </w:t>
      </w:r>
      <w:proofErr w:type="spellStart"/>
      <w:r w:rsidRPr="009A5EAE">
        <w:rPr>
          <w:rFonts w:eastAsia="Times New Roman"/>
          <w:sz w:val="16"/>
          <w:szCs w:val="16"/>
        </w:rPr>
        <w:t>Sceptical</w:t>
      </w:r>
      <w:proofErr w:type="spellEnd"/>
      <w:r w:rsidRPr="009A5EAE">
        <w:rPr>
          <w:rFonts w:eastAsia="Times New Roman"/>
          <w:sz w:val="16"/>
          <w:szCs w:val="16"/>
        </w:rPr>
        <w:t> experts have argued that </w:t>
      </w:r>
      <w:r w:rsidRPr="009A5EAE">
        <w:rPr>
          <w:rFonts w:eastAsia="Times New Roman"/>
          <w:u w:val="single"/>
        </w:rPr>
        <w:t>this outcome is </w:t>
      </w:r>
      <w:r w:rsidRPr="009A5EAE">
        <w:rPr>
          <w:rFonts w:eastAsia="Times New Roman"/>
          <w:b/>
          <w:bCs/>
          <w:u w:val="single"/>
          <w:shd w:val="clear" w:color="auto" w:fill="00FFFF"/>
        </w:rPr>
        <w:t>not surprising</w:t>
      </w:r>
      <w:r w:rsidRPr="009A5EAE">
        <w:rPr>
          <w:rFonts w:eastAsia="Times New Roman"/>
          <w:u w:val="single"/>
        </w:rPr>
        <w:t> at all, </w:t>
      </w:r>
      <w:r w:rsidRPr="009A5EAE">
        <w:rPr>
          <w:rFonts w:eastAsia="Times New Roman"/>
          <w:u w:val="single"/>
          <w:shd w:val="clear" w:color="auto" w:fill="00FFFF"/>
        </w:rPr>
        <w:t>given</w:t>
      </w:r>
      <w:r w:rsidRPr="009A5EAE">
        <w:rPr>
          <w:rFonts w:eastAsia="Times New Roman"/>
          <w:u w:val="single"/>
        </w:rPr>
        <w:t> the </w:t>
      </w:r>
      <w:r w:rsidRPr="009A5EAE">
        <w:rPr>
          <w:rFonts w:eastAsia="Times New Roman"/>
          <w:b/>
          <w:bCs/>
          <w:u w:val="single"/>
          <w:shd w:val="clear" w:color="auto" w:fill="00FFFF"/>
        </w:rPr>
        <w:t>formidable</w:t>
      </w:r>
      <w:r w:rsidRPr="009A5EAE">
        <w:rPr>
          <w:rFonts w:eastAsia="Times New Roman"/>
          <w:b/>
          <w:bCs/>
          <w:u w:val="single"/>
        </w:rPr>
        <w:t> practical </w:t>
      </w:r>
      <w:r w:rsidRPr="009A5EAE">
        <w:rPr>
          <w:rFonts w:eastAsia="Times New Roman"/>
          <w:b/>
          <w:bCs/>
          <w:u w:val="single"/>
          <w:shd w:val="clear" w:color="auto" w:fill="00FFFF"/>
        </w:rPr>
        <w:t>obstacles</w:t>
      </w:r>
      <w:r w:rsidRPr="009A5EAE">
        <w:rPr>
          <w:rFonts w:eastAsia="Times New Roman"/>
          <w:u w:val="single"/>
        </w:rPr>
        <w:t> such a terrorist scheme would encounter</w:t>
      </w:r>
      <w:r w:rsidRPr="009A5EAE">
        <w:rPr>
          <w:rFonts w:eastAsia="Times New Roman"/>
          <w:sz w:val="16"/>
          <w:szCs w:val="16"/>
        </w:rPr>
        <w:t> (Levi, 2009). </w:t>
      </w:r>
      <w:r w:rsidRPr="009A5EAE">
        <w:rPr>
          <w:rFonts w:eastAsia="Times New Roman"/>
          <w:u w:val="single"/>
        </w:rPr>
        <w:t>Moreover, to the extent that fissile </w:t>
      </w:r>
      <w:r w:rsidRPr="009A5EAE">
        <w:rPr>
          <w:rFonts w:eastAsia="Times New Roman"/>
          <w:u w:val="single"/>
          <w:shd w:val="clear" w:color="auto" w:fill="00FFFF"/>
        </w:rPr>
        <w:t>materials</w:t>
      </w:r>
      <w:r w:rsidRPr="009A5EAE">
        <w:rPr>
          <w:rFonts w:eastAsia="Times New Roman"/>
          <w:u w:val="single"/>
        </w:rPr>
        <w:t> from nuclear weapons </w:t>
      </w:r>
      <w:r w:rsidRPr="009A5EAE">
        <w:rPr>
          <w:rFonts w:eastAsia="Times New Roman"/>
          <w:u w:val="single"/>
          <w:shd w:val="clear" w:color="auto" w:fill="00FFFF"/>
        </w:rPr>
        <w:t>can</w:t>
      </w:r>
      <w:r w:rsidRPr="009A5EAE">
        <w:rPr>
          <w:rFonts w:eastAsia="Times New Roman"/>
          <w:u w:val="single"/>
        </w:rPr>
        <w:t> now </w:t>
      </w:r>
      <w:r w:rsidRPr="009A5EAE">
        <w:rPr>
          <w:rFonts w:eastAsia="Times New Roman"/>
          <w:u w:val="single"/>
          <w:shd w:val="clear" w:color="auto" w:fill="00FFFF"/>
        </w:rPr>
        <w:t>be </w:t>
      </w:r>
      <w:r w:rsidRPr="009A5EAE">
        <w:rPr>
          <w:rFonts w:eastAsia="Times New Roman"/>
          <w:b/>
          <w:bCs/>
          <w:u w:val="single"/>
          <w:shd w:val="clear" w:color="auto" w:fill="00FFFF"/>
        </w:rPr>
        <w:t>traced</w:t>
      </w:r>
      <w:r w:rsidRPr="009A5EAE">
        <w:rPr>
          <w:rFonts w:eastAsia="Times New Roman"/>
          <w:u w:val="single"/>
        </w:rPr>
        <w:t> back to specific state arsenals, the idea </w:t>
      </w:r>
      <w:r w:rsidRPr="009A5EAE">
        <w:rPr>
          <w:rFonts w:eastAsia="Times New Roman"/>
          <w:u w:val="single"/>
          <w:shd w:val="clear" w:color="auto" w:fill="00FFFF"/>
        </w:rPr>
        <w:t>that a</w:t>
      </w:r>
      <w:r w:rsidRPr="009A5EAE">
        <w:rPr>
          <w:rFonts w:eastAsia="Times New Roman"/>
          <w:u w:val="single"/>
        </w:rPr>
        <w:t> nuclear </w:t>
      </w:r>
      <w:r w:rsidRPr="009A5EAE">
        <w:rPr>
          <w:rFonts w:eastAsia="Times New Roman"/>
          <w:u w:val="single"/>
          <w:shd w:val="clear" w:color="auto" w:fill="00FFFF"/>
        </w:rPr>
        <w:t>power could</w:t>
      </w:r>
      <w:r w:rsidRPr="009A5EAE">
        <w:rPr>
          <w:rFonts w:eastAsia="Times New Roman"/>
          <w:u w:val="single"/>
        </w:rPr>
        <w:t> </w:t>
      </w:r>
      <w:r w:rsidRPr="009A5EAE">
        <w:rPr>
          <w:rFonts w:eastAsia="Times New Roman"/>
          <w:b/>
          <w:bCs/>
          <w:u w:val="single"/>
        </w:rPr>
        <w:t>willingly </w:t>
      </w:r>
      <w:r w:rsidRPr="009A5EAE">
        <w:rPr>
          <w:rFonts w:eastAsia="Times New Roman"/>
          <w:b/>
          <w:bCs/>
          <w:u w:val="single"/>
          <w:shd w:val="clear" w:color="auto" w:fill="00FFFF"/>
        </w:rPr>
        <w:t>share</w:t>
      </w:r>
      <w:r w:rsidRPr="009A5EAE">
        <w:rPr>
          <w:rFonts w:eastAsia="Times New Roman"/>
          <w:u w:val="single"/>
        </w:rPr>
        <w:t> its arsenal with terrorists and hope to remain anonymous has been </w:t>
      </w:r>
      <w:r w:rsidRPr="009A5EAE">
        <w:rPr>
          <w:rFonts w:eastAsia="Times New Roman"/>
          <w:b/>
          <w:bCs/>
          <w:u w:val="single"/>
        </w:rPr>
        <w:t>challenged</w:t>
      </w:r>
      <w:r w:rsidRPr="009A5EAE">
        <w:rPr>
          <w:rFonts w:eastAsia="Times New Roman"/>
          <w:u w:val="single"/>
        </w:rPr>
        <w:t> as </w:t>
      </w:r>
      <w:r w:rsidRPr="009A5EAE">
        <w:rPr>
          <w:rFonts w:eastAsia="Times New Roman"/>
          <w:b/>
          <w:bCs/>
          <w:u w:val="single"/>
          <w:shd w:val="clear" w:color="auto" w:fill="00FFFF"/>
        </w:rPr>
        <w:t>lack</w:t>
      </w:r>
      <w:r w:rsidRPr="009A5EAE">
        <w:rPr>
          <w:rFonts w:eastAsia="Times New Roman"/>
          <w:b/>
          <w:bCs/>
          <w:u w:val="single"/>
        </w:rPr>
        <w:t>ing </w:t>
      </w:r>
      <w:r w:rsidRPr="009A5EAE">
        <w:rPr>
          <w:rFonts w:eastAsia="Times New Roman"/>
          <w:b/>
          <w:bCs/>
          <w:u w:val="single"/>
          <w:shd w:val="clear" w:color="auto" w:fill="00FFFF"/>
        </w:rPr>
        <w:t>plausibility</w:t>
      </w:r>
      <w:r w:rsidRPr="009A5EAE">
        <w:rPr>
          <w:rFonts w:eastAsia="Times New Roman"/>
          <w:sz w:val="16"/>
          <w:szCs w:val="16"/>
        </w:rPr>
        <w:t> (Lieber and Press, 2013). </w:t>
      </w:r>
    </w:p>
    <w:p w14:paraId="6E41BA1A" w14:textId="77777777" w:rsidR="0023122E" w:rsidRPr="009A5EAE" w:rsidRDefault="0023122E" w:rsidP="0023122E">
      <w:pPr>
        <w:pStyle w:val="Heading4"/>
        <w:rPr>
          <w:rFonts w:ascii="Segoe UI" w:hAnsi="Segoe UI" w:cs="Segoe UI"/>
          <w:sz w:val="18"/>
          <w:szCs w:val="18"/>
        </w:rPr>
      </w:pPr>
      <w:r w:rsidRPr="009A5EAE">
        <w:t>Their evidence is </w:t>
      </w:r>
      <w:r w:rsidRPr="009A5EAE">
        <w:rPr>
          <w:u w:val="single"/>
        </w:rPr>
        <w:t>biased punditry</w:t>
      </w:r>
      <w:r w:rsidRPr="009A5EAE">
        <w:t>---the </w:t>
      </w:r>
      <w:r w:rsidRPr="009A5EAE">
        <w:rPr>
          <w:u w:val="single"/>
        </w:rPr>
        <w:t>empirical record</w:t>
      </w:r>
      <w:r w:rsidRPr="009A5EAE">
        <w:t> disproves escalation </w:t>
      </w:r>
    </w:p>
    <w:p w14:paraId="6A8D71A7"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w:t>
      </w:r>
      <w:proofErr w:type="gramStart"/>
      <w:r w:rsidRPr="009A5EAE">
        <w:rPr>
          <w:rFonts w:eastAsia="Times New Roman"/>
        </w:rPr>
        <w:t>And</w:t>
      </w:r>
      <w:proofErr w:type="gramEnd"/>
      <w:r w:rsidRPr="009A5EAE">
        <w:rPr>
          <w:rFonts w:eastAsia="Times New Roman"/>
        </w:rPr>
        <w:t> Themes In International Affairs, Ed. </w:t>
      </w:r>
      <w:proofErr w:type="spellStart"/>
      <w:r w:rsidRPr="009A5EAE">
        <w:rPr>
          <w:rFonts w:eastAsia="Times New Roman"/>
        </w:rPr>
        <w:t>Larres</w:t>
      </w:r>
      <w:proofErr w:type="spellEnd"/>
      <w:r w:rsidRPr="009A5EAE">
        <w:rPr>
          <w:rFonts w:eastAsia="Times New Roman"/>
        </w:rPr>
        <w:t xml:space="preserve"> and </w:t>
      </w:r>
      <w:proofErr w:type="spellStart"/>
      <w:r w:rsidRPr="009A5EAE">
        <w:rPr>
          <w:rFonts w:eastAsia="Times New Roman"/>
        </w:rPr>
        <w:t>Wittlinger</w:t>
      </w:r>
      <w:proofErr w:type="spellEnd"/>
      <w:r w:rsidRPr="009A5EAE">
        <w:rPr>
          <w:rFonts w:eastAsia="Times New Roman"/>
        </w:rPr>
        <w:t>, p. 419-420 </w:t>
      </w:r>
    </w:p>
    <w:p w14:paraId="4F4DF766"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Both the classic proliferation optimism-pessimism debate and the recent empirical scholarship have studied the spread of nuclear weapons largely through a systemic lens: they have focused on how further nuclear proliferation affects international stability. </w:t>
      </w:r>
      <w:r w:rsidRPr="009A5EAE">
        <w:rPr>
          <w:rFonts w:eastAsia="Times New Roman"/>
          <w:u w:val="single"/>
          <w:shd w:val="clear" w:color="auto" w:fill="00FFFF"/>
        </w:rPr>
        <w:t>For the </w:t>
      </w:r>
      <w:r w:rsidRPr="009A5EAE">
        <w:rPr>
          <w:rFonts w:eastAsia="Times New Roman"/>
          <w:b/>
          <w:bCs/>
          <w:u w:val="single"/>
          <w:shd w:val="clear" w:color="auto" w:fill="00FFFF"/>
        </w:rPr>
        <w:t>world as a whole</w:t>
      </w:r>
      <w:r w:rsidRPr="009A5EAE">
        <w:rPr>
          <w:rFonts w:eastAsia="Times New Roman"/>
          <w:sz w:val="16"/>
          <w:szCs w:val="16"/>
        </w:rPr>
        <w:t>, as we have seen, </w:t>
      </w:r>
      <w:r w:rsidRPr="009A5EAE">
        <w:rPr>
          <w:rFonts w:eastAsia="Times New Roman"/>
          <w:u w:val="single"/>
        </w:rPr>
        <w:t>the effects of </w:t>
      </w:r>
      <w:r w:rsidRPr="009A5EAE">
        <w:rPr>
          <w:rFonts w:eastAsia="Times New Roman"/>
          <w:b/>
          <w:bCs/>
          <w:u w:val="single"/>
          <w:shd w:val="clear" w:color="auto" w:fill="00FFFF"/>
        </w:rPr>
        <w:t>prolif</w:t>
      </w:r>
      <w:r w:rsidRPr="009A5EAE">
        <w:rPr>
          <w:rFonts w:eastAsia="Times New Roman"/>
          <w:u w:val="single"/>
        </w:rPr>
        <w:t>eration </w:t>
      </w:r>
      <w:r w:rsidRPr="009A5EAE">
        <w:rPr>
          <w:rFonts w:eastAsia="Times New Roman"/>
          <w:u w:val="single"/>
          <w:shd w:val="clear" w:color="auto" w:fill="00FFFF"/>
        </w:rPr>
        <w:t>must be</w:t>
      </w:r>
      <w:r w:rsidRPr="009A5EAE">
        <w:rPr>
          <w:rFonts w:eastAsia="Times New Roman"/>
          <w:u w:val="single"/>
        </w:rPr>
        <w:t> described as </w:t>
      </w:r>
      <w:r w:rsidRPr="009A5EAE">
        <w:rPr>
          <w:rFonts w:eastAsia="Times New Roman"/>
          <w:b/>
          <w:bCs/>
          <w:u w:val="single"/>
          <w:shd w:val="clear" w:color="auto" w:fill="00FFFF"/>
        </w:rPr>
        <w:t>(only) moderately</w:t>
      </w:r>
      <w:r w:rsidRPr="009A5EAE">
        <w:rPr>
          <w:rFonts w:eastAsia="Times New Roman"/>
          <w:u w:val="single"/>
          <w:shd w:val="clear" w:color="auto" w:fill="00FFFF"/>
        </w:rPr>
        <w:t> </w:t>
      </w:r>
      <w:proofErr w:type="spellStart"/>
      <w:r w:rsidRPr="009A5EAE">
        <w:rPr>
          <w:rFonts w:eastAsia="Times New Roman"/>
          <w:u w:val="single"/>
          <w:shd w:val="clear" w:color="auto" w:fill="00FFFF"/>
        </w:rPr>
        <w:t>destabilising</w:t>
      </w:r>
      <w:proofErr w:type="spellEnd"/>
      <w:r w:rsidRPr="009A5EAE">
        <w:rPr>
          <w:rFonts w:eastAsia="Times New Roman"/>
          <w:sz w:val="16"/>
          <w:szCs w:val="16"/>
        </w:rPr>
        <w:t>. </w:t>
      </w:r>
    </w:p>
    <w:p w14:paraId="7D18D4D3"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Crucially, however, these moderate overall effects are distributed unequally across states in the international system. As </w:t>
      </w:r>
      <w:proofErr w:type="spellStart"/>
      <w:r w:rsidRPr="009A5EAE">
        <w:rPr>
          <w:rFonts w:eastAsia="Times New Roman"/>
          <w:sz w:val="16"/>
          <w:szCs w:val="16"/>
        </w:rPr>
        <w:t>Kroenig’s</w:t>
      </w:r>
      <w:proofErr w:type="spellEnd"/>
      <w:r w:rsidRPr="009A5EAE">
        <w:rPr>
          <w:rFonts w:eastAsia="Times New Roman"/>
          <w:sz w:val="16"/>
          <w:szCs w:val="16"/>
        </w:rPr>
        <w:t> work (2009, 2010, 2014b) stresses, states that are capable of projecting conventional military power over long distances are most affected by the consequences of further proliferation, regardless of whether their rivals or allies build the bombs. If rivals get nuclear weapons, then such power-projecting states lose their ability to coerce and invade these rivals. If junior allies acquire an arsenal, power-projecting states lose sway over the ally’s policies because they can no longer manipulate its military dependence. In contrast, </w:t>
      </w:r>
      <w:r w:rsidRPr="009A5EAE">
        <w:rPr>
          <w:rFonts w:eastAsia="Times New Roman"/>
          <w:u w:val="single"/>
        </w:rPr>
        <w:t>states</w:t>
      </w:r>
      <w:r w:rsidRPr="009A5EAE">
        <w:rPr>
          <w:rFonts w:eastAsia="Times New Roman"/>
          <w:sz w:val="16"/>
          <w:szCs w:val="16"/>
        </w:rPr>
        <w:t xml:space="preserve"> with little or no power-projection capability are affected by proliferation only if it occurs in their own </w:t>
      </w:r>
      <w:proofErr w:type="gramStart"/>
      <w:r w:rsidRPr="009A5EAE">
        <w:rPr>
          <w:rFonts w:eastAsia="Times New Roman"/>
          <w:sz w:val="16"/>
          <w:szCs w:val="16"/>
        </w:rPr>
        <w:t>region, but</w:t>
      </w:r>
      <w:proofErr w:type="gramEnd"/>
      <w:r w:rsidRPr="009A5EAE">
        <w:rPr>
          <w:rFonts w:eastAsia="Times New Roman"/>
          <w:sz w:val="16"/>
          <w:szCs w:val="16"/>
        </w:rPr>
        <w:t> </w:t>
      </w:r>
      <w:r w:rsidRPr="009A5EAE">
        <w:rPr>
          <w:rFonts w:eastAsia="Times New Roman"/>
          <w:u w:val="single"/>
        </w:rPr>
        <w:t>have little to lose from proliferation in other parts of the world</w:t>
      </w:r>
      <w:r w:rsidRPr="009A5EAE">
        <w:rPr>
          <w:rFonts w:eastAsia="Times New Roman"/>
          <w:sz w:val="16"/>
          <w:szCs w:val="16"/>
        </w:rPr>
        <w:t> because they did not have the capability to intervene in far-away countries in the first place and do not extend security guarantees to nations in other regions. </w:t>
      </w:r>
    </w:p>
    <w:p w14:paraId="3CA99B83"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Given these differential effects, it is no surprise that regional military powers like France, West Germany and China have often refused to sacrifice economic benefits to prevent proliferation (</w:t>
      </w:r>
      <w:proofErr w:type="spellStart"/>
      <w:r w:rsidRPr="009A5EAE">
        <w:rPr>
          <w:rFonts w:eastAsia="Times New Roman"/>
          <w:sz w:val="16"/>
          <w:szCs w:val="16"/>
        </w:rPr>
        <w:t>Kroenig</w:t>
      </w:r>
      <w:proofErr w:type="spellEnd"/>
      <w:r w:rsidRPr="009A5EAE">
        <w:rPr>
          <w:rFonts w:eastAsia="Times New Roman"/>
          <w:sz w:val="16"/>
          <w:szCs w:val="16"/>
        </w:rPr>
        <w:t>, 2014b; Müller, 1990), whereas nonproliferation has been at the forefront of US grand strategy throughout the nuclear age (Gavin, 2015). Equipped with the strongest conventional forces and the ambition to make its influence felt in every corner of the globe, the US has had the most to lose from the spread of nuclear arsenals: rivals with nuclear weapons might be better able to resist pressure from Washington, bolster other US adversaries or engage in aggression against the US or its allies and partners, while nuclear-armed allies may act more independently of, or even thwart, American interests (Bell, 2016). </w:t>
      </w:r>
    </w:p>
    <w:p w14:paraId="51BFC9FB"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u w:val="single"/>
        </w:rPr>
        <w:t>Facing</w:t>
      </w:r>
      <w:r w:rsidRPr="009A5EAE">
        <w:rPr>
          <w:rFonts w:eastAsia="Times New Roman"/>
          <w:sz w:val="16"/>
          <w:szCs w:val="16"/>
        </w:rPr>
        <w:t> such </w:t>
      </w:r>
      <w:r w:rsidRPr="009A5EAE">
        <w:rPr>
          <w:rFonts w:eastAsia="Times New Roman"/>
          <w:u w:val="single"/>
        </w:rPr>
        <w:t>daunting scenarios, the US has consistently opposed proliferation</w:t>
      </w:r>
      <w:r w:rsidRPr="009A5EAE">
        <w:rPr>
          <w:rFonts w:eastAsia="Times New Roman"/>
          <w:sz w:val="16"/>
          <w:szCs w:val="16"/>
        </w:rPr>
        <w:t> by foes and friends alike. To prevent others from building nuclear weapons, Washington has wielded all tools of US statecraft, ranging from security guarantees (Gavin, 2015), vigorous bilateral diplomacy (Schneider, 2016; Miller, 2014a) and mandatory US sanctions (Miller, 2014b) to collective technology denial (Burr, 2014) and even sustained collusion with its chief adversary, the Soviet Union (Coe and </w:t>
      </w:r>
      <w:proofErr w:type="spellStart"/>
      <w:r w:rsidRPr="009A5EAE">
        <w:rPr>
          <w:rFonts w:eastAsia="Times New Roman"/>
          <w:sz w:val="16"/>
          <w:szCs w:val="16"/>
        </w:rPr>
        <w:t>Vaynman</w:t>
      </w:r>
      <w:proofErr w:type="spellEnd"/>
      <w:r w:rsidRPr="009A5EAE">
        <w:rPr>
          <w:rFonts w:eastAsia="Times New Roman"/>
          <w:sz w:val="16"/>
          <w:szCs w:val="16"/>
        </w:rPr>
        <w:t>, 2015). Remarkably, when these preventive efforts failed, the US more than once cut secret deals committing the new nuclear power to forgo nuclear testing so as to avoid, at least, triggering further proliferation (Miller and Rabinowitz, 2015). </w:t>
      </w:r>
    </w:p>
    <w:p w14:paraId="45B47069"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Today, </w:t>
      </w:r>
      <w:r w:rsidRPr="009A5EAE">
        <w:rPr>
          <w:rFonts w:eastAsia="Times New Roman"/>
          <w:u w:val="single"/>
        </w:rPr>
        <w:t>virtually </w:t>
      </w:r>
      <w:r w:rsidRPr="009A5EAE">
        <w:rPr>
          <w:rFonts w:eastAsia="Times New Roman"/>
          <w:u w:val="single"/>
          <w:shd w:val="clear" w:color="auto" w:fill="00FFFF"/>
        </w:rPr>
        <w:t>every</w:t>
      </w:r>
      <w:r w:rsidRPr="009A5EAE">
        <w:rPr>
          <w:rFonts w:eastAsia="Times New Roman"/>
          <w:sz w:val="16"/>
          <w:szCs w:val="16"/>
        </w:rPr>
        <w:t> policymaker, official and </w:t>
      </w:r>
      <w:r w:rsidRPr="009A5EAE">
        <w:rPr>
          <w:rFonts w:eastAsia="Times New Roman"/>
          <w:b/>
          <w:bCs/>
          <w:u w:val="single"/>
          <w:shd w:val="clear" w:color="auto" w:fill="00FFFF"/>
        </w:rPr>
        <w:t>pundit</w:t>
      </w:r>
      <w:r w:rsidRPr="009A5EAE">
        <w:rPr>
          <w:rFonts w:eastAsia="Times New Roman"/>
          <w:sz w:val="16"/>
          <w:szCs w:val="16"/>
        </w:rPr>
        <w:t> in the US </w:t>
      </w:r>
      <w:r w:rsidRPr="009A5EAE">
        <w:rPr>
          <w:rFonts w:eastAsia="Times New Roman"/>
          <w:u w:val="single"/>
          <w:shd w:val="clear" w:color="auto" w:fill="00FFFF"/>
        </w:rPr>
        <w:t>intuitively opposes</w:t>
      </w:r>
      <w:r w:rsidRPr="009A5EAE">
        <w:rPr>
          <w:rFonts w:eastAsia="Times New Roman"/>
          <w:u w:val="single"/>
        </w:rPr>
        <w:t> the </w:t>
      </w:r>
      <w:r w:rsidRPr="009A5EAE">
        <w:rPr>
          <w:rFonts w:eastAsia="Times New Roman"/>
          <w:u w:val="single"/>
          <w:shd w:val="clear" w:color="auto" w:fill="00FFFF"/>
        </w:rPr>
        <w:t>spread</w:t>
      </w:r>
      <w:r w:rsidRPr="009A5EAE">
        <w:rPr>
          <w:rFonts w:eastAsia="Times New Roman"/>
          <w:u w:val="single"/>
        </w:rPr>
        <w:t> of nuclear weapons as extremely dangerous</w:t>
      </w:r>
      <w:r w:rsidRPr="009A5EAE">
        <w:rPr>
          <w:rFonts w:eastAsia="Times New Roman"/>
          <w:sz w:val="16"/>
          <w:szCs w:val="16"/>
        </w:rPr>
        <w:t>, no matter where it occurs (</w:t>
      </w:r>
      <w:proofErr w:type="spellStart"/>
      <w:r w:rsidRPr="009A5EAE">
        <w:rPr>
          <w:rFonts w:eastAsia="Times New Roman"/>
          <w:sz w:val="16"/>
          <w:szCs w:val="16"/>
        </w:rPr>
        <w:t>Carus</w:t>
      </w:r>
      <w:proofErr w:type="spellEnd"/>
      <w:r w:rsidRPr="009A5EAE">
        <w:rPr>
          <w:rFonts w:eastAsia="Times New Roman"/>
          <w:sz w:val="16"/>
          <w:szCs w:val="16"/>
        </w:rPr>
        <w:t>, 2016; Gavin, 2012b). The same can be said about many officials and experts from states that are US allies or close partners (Gibbons, 2015; Schwartz, 2014). </w:t>
      </w:r>
      <w:r w:rsidRPr="009A5EAE">
        <w:rPr>
          <w:rFonts w:eastAsia="Times New Roman"/>
          <w:u w:val="single"/>
          <w:shd w:val="clear" w:color="auto" w:fill="00FFFF"/>
        </w:rPr>
        <w:t>Yet</w:t>
      </w:r>
      <w:r w:rsidRPr="009A5EAE">
        <w:rPr>
          <w:rFonts w:eastAsia="Times New Roman"/>
          <w:u w:val="single"/>
        </w:rPr>
        <w:t> as we have seen, such </w:t>
      </w:r>
      <w:r w:rsidRPr="009A5EAE">
        <w:rPr>
          <w:rFonts w:eastAsia="Times New Roman"/>
          <w:b/>
          <w:bCs/>
          <w:u w:val="single"/>
          <w:shd w:val="clear" w:color="auto" w:fill="00FFFF"/>
        </w:rPr>
        <w:t>alarmist appraisals</w:t>
      </w:r>
      <w:r w:rsidRPr="009A5EAE">
        <w:rPr>
          <w:rFonts w:eastAsia="Times New Roman"/>
          <w:u w:val="single"/>
          <w:shd w:val="clear" w:color="auto" w:fill="00FFFF"/>
        </w:rPr>
        <w:t> are </w:t>
      </w:r>
      <w:r w:rsidRPr="009A5EAE">
        <w:rPr>
          <w:rFonts w:eastAsia="Times New Roman"/>
          <w:b/>
          <w:bCs/>
          <w:u w:val="single"/>
          <w:shd w:val="clear" w:color="auto" w:fill="00FFFF"/>
        </w:rPr>
        <w:t>not borne out</w:t>
      </w:r>
      <w:r w:rsidRPr="009A5EAE">
        <w:rPr>
          <w:rFonts w:eastAsia="Times New Roman"/>
          <w:u w:val="single"/>
          <w:shd w:val="clear" w:color="auto" w:fill="00FFFF"/>
        </w:rPr>
        <w:t> by</w:t>
      </w:r>
      <w:r w:rsidRPr="009A5EAE">
        <w:rPr>
          <w:rFonts w:eastAsia="Times New Roman"/>
          <w:u w:val="single"/>
        </w:rPr>
        <w:t> the </w:t>
      </w:r>
      <w:r w:rsidRPr="009A5EAE">
        <w:rPr>
          <w:rFonts w:eastAsia="Times New Roman"/>
          <w:b/>
          <w:bCs/>
          <w:u w:val="single"/>
          <w:shd w:val="clear" w:color="auto" w:fill="00FFFF"/>
        </w:rPr>
        <w:t>empirical record</w:t>
      </w:r>
      <w:r w:rsidRPr="009A5EAE">
        <w:rPr>
          <w:rFonts w:eastAsia="Times New Roman"/>
          <w:u w:val="single"/>
        </w:rPr>
        <w:t xml:space="preserve"> about how nuclear weapons have influenced international </w:t>
      </w:r>
      <w:proofErr w:type="gramStart"/>
      <w:r w:rsidRPr="009A5EAE">
        <w:rPr>
          <w:rFonts w:eastAsia="Times New Roman"/>
          <w:u w:val="single"/>
        </w:rPr>
        <w:t>stability, </w:t>
      </w:r>
      <w:r w:rsidRPr="009A5EAE">
        <w:rPr>
          <w:rFonts w:eastAsia="Times New Roman"/>
          <w:u w:val="single"/>
          <w:shd w:val="clear" w:color="auto" w:fill="00FFFF"/>
        </w:rPr>
        <w:t>but</w:t>
      </w:r>
      <w:proofErr w:type="gramEnd"/>
      <w:r w:rsidRPr="009A5EAE">
        <w:rPr>
          <w:rFonts w:eastAsia="Times New Roman"/>
          <w:u w:val="single"/>
          <w:shd w:val="clear" w:color="auto" w:fill="00FFFF"/>
        </w:rPr>
        <w:t xml:space="preserve"> appear</w:t>
      </w:r>
      <w:r w:rsidRPr="009A5EAE">
        <w:rPr>
          <w:rFonts w:eastAsia="Times New Roman"/>
          <w:u w:val="single"/>
        </w:rPr>
        <w:t> to be </w:t>
      </w:r>
      <w:r w:rsidRPr="009A5EAE">
        <w:rPr>
          <w:rFonts w:eastAsia="Times New Roman"/>
          <w:u w:val="single"/>
          <w:shd w:val="clear" w:color="auto" w:fill="00FFFF"/>
        </w:rPr>
        <w:t>a </w:t>
      </w:r>
      <w:r w:rsidRPr="009A5EAE">
        <w:rPr>
          <w:rFonts w:eastAsia="Times New Roman"/>
          <w:b/>
          <w:bCs/>
          <w:u w:val="single"/>
          <w:shd w:val="clear" w:color="auto" w:fill="00FFFF"/>
        </w:rPr>
        <w:t>consequence</w:t>
      </w:r>
      <w:r w:rsidRPr="009A5EAE">
        <w:rPr>
          <w:rFonts w:eastAsia="Times New Roman"/>
          <w:u w:val="single"/>
          <w:shd w:val="clear" w:color="auto" w:fill="00FFFF"/>
        </w:rPr>
        <w:t> of</w:t>
      </w:r>
      <w:r w:rsidRPr="009A5EAE">
        <w:rPr>
          <w:rFonts w:eastAsia="Times New Roman"/>
          <w:u w:val="single"/>
        </w:rPr>
        <w:t> the </w:t>
      </w:r>
      <w:r w:rsidRPr="009A5EAE">
        <w:rPr>
          <w:rFonts w:eastAsia="Times New Roman"/>
          <w:b/>
          <w:bCs/>
          <w:u w:val="single"/>
          <w:shd w:val="clear" w:color="auto" w:fill="00FFFF"/>
        </w:rPr>
        <w:t>differential effects</w:t>
      </w:r>
      <w:r w:rsidRPr="009A5EAE">
        <w:rPr>
          <w:rFonts w:eastAsia="Times New Roman"/>
          <w:u w:val="single"/>
        </w:rPr>
        <w:t> of proliferation. Thus, these </w:t>
      </w:r>
      <w:r w:rsidRPr="009A5EAE">
        <w:rPr>
          <w:rFonts w:eastAsia="Times New Roman"/>
          <w:b/>
          <w:bCs/>
          <w:u w:val="single"/>
          <w:shd w:val="clear" w:color="auto" w:fill="00FFFF"/>
        </w:rPr>
        <w:t>excessively concerned</w:t>
      </w:r>
      <w:r w:rsidRPr="009A5EAE">
        <w:rPr>
          <w:rFonts w:eastAsia="Times New Roman"/>
          <w:u w:val="single"/>
          <w:shd w:val="clear" w:color="auto" w:fill="00FFFF"/>
        </w:rPr>
        <w:t> voices do </w:t>
      </w:r>
      <w:r w:rsidRPr="009A5EAE">
        <w:rPr>
          <w:rFonts w:eastAsia="Times New Roman"/>
          <w:b/>
          <w:bCs/>
          <w:u w:val="single"/>
          <w:shd w:val="clear" w:color="auto" w:fill="00FFFF"/>
        </w:rPr>
        <w:t>not</w:t>
      </w:r>
      <w:r w:rsidRPr="009A5EAE">
        <w:rPr>
          <w:rFonts w:eastAsia="Times New Roman"/>
          <w:u w:val="single"/>
          <w:shd w:val="clear" w:color="auto" w:fill="00FFFF"/>
        </w:rPr>
        <w:t> abstract</w:t>
      </w:r>
      <w:r w:rsidRPr="009A5EAE">
        <w:rPr>
          <w:rFonts w:eastAsia="Times New Roman"/>
          <w:u w:val="single"/>
        </w:rPr>
        <w:t> themselves </w:t>
      </w:r>
      <w:r w:rsidRPr="009A5EAE">
        <w:rPr>
          <w:rFonts w:eastAsia="Times New Roman"/>
          <w:u w:val="single"/>
          <w:shd w:val="clear" w:color="auto" w:fill="00FFFF"/>
        </w:rPr>
        <w:t>from</w:t>
      </w:r>
      <w:r w:rsidRPr="009A5EAE">
        <w:rPr>
          <w:rFonts w:eastAsia="Times New Roman"/>
          <w:u w:val="single"/>
        </w:rPr>
        <w:t> the </w:t>
      </w:r>
      <w:r w:rsidRPr="009A5EAE">
        <w:rPr>
          <w:rFonts w:eastAsia="Times New Roman"/>
          <w:b/>
          <w:bCs/>
          <w:u w:val="single"/>
          <w:shd w:val="clear" w:color="auto" w:fill="00FFFF"/>
        </w:rPr>
        <w:t>specific</w:t>
      </w:r>
      <w:r w:rsidRPr="009A5EAE">
        <w:rPr>
          <w:rFonts w:eastAsia="Times New Roman"/>
          <w:b/>
          <w:bCs/>
          <w:u w:val="single"/>
        </w:rPr>
        <w:t> policy </w:t>
      </w:r>
      <w:r w:rsidRPr="009A5EAE">
        <w:rPr>
          <w:rFonts w:eastAsia="Times New Roman"/>
          <w:b/>
          <w:bCs/>
          <w:u w:val="single"/>
          <w:shd w:val="clear" w:color="auto" w:fill="00FFFF"/>
        </w:rPr>
        <w:t>interests</w:t>
      </w:r>
      <w:r w:rsidRPr="009A5EAE">
        <w:rPr>
          <w:rFonts w:eastAsia="Times New Roman"/>
          <w:u w:val="single"/>
          <w:shd w:val="clear" w:color="auto" w:fill="00FFFF"/>
        </w:rPr>
        <w:t> of</w:t>
      </w:r>
      <w:r w:rsidRPr="009A5EAE">
        <w:rPr>
          <w:rFonts w:eastAsia="Times New Roman"/>
          <w:u w:val="single"/>
        </w:rPr>
        <w:t> their </w:t>
      </w:r>
      <w:r w:rsidRPr="009A5EAE">
        <w:rPr>
          <w:rFonts w:eastAsia="Times New Roman"/>
          <w:u w:val="single"/>
          <w:shd w:val="clear" w:color="auto" w:fill="00FFFF"/>
        </w:rPr>
        <w:t>states</w:t>
      </w:r>
      <w:r w:rsidRPr="009A5EAE">
        <w:rPr>
          <w:rFonts w:eastAsia="Times New Roman"/>
          <w:sz w:val="16"/>
          <w:szCs w:val="16"/>
        </w:rPr>
        <w:t> (Betts, 2001, pp. 64–65): They see an international order underwritten by US military primacy and American political leadership as preferable to any alternative. </w:t>
      </w:r>
    </w:p>
    <w:p w14:paraId="364937E6" w14:textId="77777777" w:rsidR="0023122E" w:rsidRPr="009A5EAE" w:rsidRDefault="0023122E" w:rsidP="0023122E">
      <w:pPr>
        <w:spacing w:after="0" w:line="240" w:lineRule="auto"/>
        <w:textAlignment w:val="baseline"/>
        <w:rPr>
          <w:rFonts w:ascii="Segoe UI" w:eastAsia="Times New Roman" w:hAnsi="Segoe UI" w:cs="Segoe UI"/>
          <w:sz w:val="18"/>
          <w:szCs w:val="18"/>
        </w:rPr>
      </w:pPr>
      <w:r w:rsidRPr="009A5EAE">
        <w:rPr>
          <w:rFonts w:eastAsia="Times New Roman"/>
          <w:sz w:val="16"/>
          <w:szCs w:val="16"/>
        </w:rPr>
        <w:t>Every official who shares that outlook must view proliferation as a major threat because it sharply limits Washington’s global influence and undermines the US-led international security order. </w:t>
      </w:r>
      <w:r w:rsidRPr="009A5EAE">
        <w:rPr>
          <w:rFonts w:eastAsia="Times New Roman"/>
          <w:u w:val="single"/>
        </w:rPr>
        <w:t>Scholars</w:t>
      </w:r>
      <w:r w:rsidRPr="009A5EAE">
        <w:rPr>
          <w:rFonts w:eastAsia="Times New Roman"/>
          <w:sz w:val="16"/>
          <w:szCs w:val="16"/>
        </w:rPr>
        <w:t>, however, </w:t>
      </w:r>
      <w:r w:rsidRPr="009A5EAE">
        <w:rPr>
          <w:rFonts w:eastAsia="Times New Roman"/>
          <w:u w:val="single"/>
        </w:rPr>
        <w:t>should be transparent about the fact that this </w:t>
      </w:r>
      <w:r w:rsidRPr="009A5EAE">
        <w:rPr>
          <w:rFonts w:eastAsia="Times New Roman"/>
          <w:u w:val="single"/>
          <w:shd w:val="clear" w:color="auto" w:fill="00FFFF"/>
        </w:rPr>
        <w:t>appraisal is </w:t>
      </w:r>
      <w:proofErr w:type="spellStart"/>
      <w:r w:rsidRPr="009A5EAE">
        <w:rPr>
          <w:rFonts w:eastAsia="Times New Roman"/>
          <w:b/>
          <w:bCs/>
          <w:u w:val="single"/>
          <w:shd w:val="clear" w:color="auto" w:fill="00FFFF"/>
        </w:rPr>
        <w:t>coloured</w:t>
      </w:r>
      <w:proofErr w:type="spellEnd"/>
      <w:r w:rsidRPr="009A5EAE">
        <w:rPr>
          <w:rFonts w:eastAsia="Times New Roman"/>
          <w:b/>
          <w:bCs/>
          <w:u w:val="single"/>
          <w:shd w:val="clear" w:color="auto" w:fill="00FFFF"/>
        </w:rPr>
        <w:t> by</w:t>
      </w:r>
      <w:r w:rsidRPr="009A5EAE">
        <w:rPr>
          <w:rFonts w:eastAsia="Times New Roman"/>
          <w:b/>
          <w:bCs/>
          <w:u w:val="single"/>
        </w:rPr>
        <w:t> specific policy </w:t>
      </w:r>
      <w:r w:rsidRPr="009A5EAE">
        <w:rPr>
          <w:rFonts w:eastAsia="Times New Roman"/>
          <w:b/>
          <w:bCs/>
          <w:u w:val="single"/>
          <w:shd w:val="clear" w:color="auto" w:fill="00FFFF"/>
        </w:rPr>
        <w:t>preferences</w:t>
      </w:r>
      <w:r w:rsidRPr="009A5EAE">
        <w:rPr>
          <w:rFonts w:eastAsia="Times New Roman"/>
          <w:sz w:val="16"/>
          <w:szCs w:val="16"/>
          <w:shd w:val="clear" w:color="auto" w:fill="00FFFF"/>
        </w:rPr>
        <w:t>. </w:t>
      </w:r>
      <w:r w:rsidRPr="009A5EAE">
        <w:rPr>
          <w:rFonts w:eastAsia="Times New Roman"/>
          <w:u w:val="single"/>
          <w:shd w:val="clear" w:color="auto" w:fill="00FFFF"/>
        </w:rPr>
        <w:t>In contrast, an </w:t>
      </w:r>
      <w:r w:rsidRPr="009A5EAE">
        <w:rPr>
          <w:rFonts w:eastAsia="Times New Roman"/>
          <w:b/>
          <w:bCs/>
          <w:u w:val="single"/>
          <w:shd w:val="clear" w:color="auto" w:fill="00FFFF"/>
        </w:rPr>
        <w:t>equidistant</w:t>
      </w:r>
      <w:r w:rsidRPr="009A5EAE">
        <w:rPr>
          <w:rFonts w:eastAsia="Times New Roman"/>
          <w:u w:val="single"/>
          <w:shd w:val="clear" w:color="auto" w:fill="00FFFF"/>
        </w:rPr>
        <w:t> assessment</w:t>
      </w:r>
      <w:r w:rsidRPr="009A5EAE">
        <w:rPr>
          <w:rFonts w:eastAsia="Times New Roman"/>
          <w:u w:val="single"/>
        </w:rPr>
        <w:t> of the available scholarship on nuclear proliferation can only </w:t>
      </w:r>
      <w:r w:rsidRPr="009A5EAE">
        <w:rPr>
          <w:rFonts w:eastAsia="Times New Roman"/>
          <w:u w:val="single"/>
          <w:shd w:val="clear" w:color="auto" w:fill="00FFFF"/>
        </w:rPr>
        <w:t>conclude</w:t>
      </w:r>
      <w:r w:rsidRPr="009A5EAE">
        <w:rPr>
          <w:rFonts w:eastAsia="Times New Roman"/>
          <w:u w:val="single"/>
        </w:rPr>
        <w:t> that, for the world as a whole, the </w:t>
      </w:r>
      <w:r w:rsidRPr="009A5EAE">
        <w:rPr>
          <w:rFonts w:eastAsia="Times New Roman"/>
          <w:u w:val="single"/>
          <w:shd w:val="clear" w:color="auto" w:fill="00FFFF"/>
        </w:rPr>
        <w:t>spread</w:t>
      </w:r>
      <w:r w:rsidRPr="009A5EAE">
        <w:rPr>
          <w:rFonts w:eastAsia="Times New Roman"/>
          <w:u w:val="single"/>
        </w:rPr>
        <w:t> of nuclear weapons </w:t>
      </w:r>
      <w:r w:rsidRPr="009A5EAE">
        <w:rPr>
          <w:rFonts w:eastAsia="Times New Roman"/>
          <w:u w:val="single"/>
          <w:shd w:val="clear" w:color="auto" w:fill="00FFFF"/>
        </w:rPr>
        <w:t>appears</w:t>
      </w:r>
      <w:r w:rsidRPr="009A5EAE">
        <w:rPr>
          <w:rFonts w:eastAsia="Times New Roman"/>
          <w:u w:val="single"/>
        </w:rPr>
        <w:t> to be </w:t>
      </w:r>
      <w:proofErr w:type="spellStart"/>
      <w:r w:rsidRPr="009A5EAE">
        <w:rPr>
          <w:rFonts w:eastAsia="Times New Roman"/>
          <w:u w:val="single"/>
          <w:shd w:val="clear" w:color="auto" w:fill="00FFFF"/>
        </w:rPr>
        <w:t>destabilising</w:t>
      </w:r>
      <w:proofErr w:type="spellEnd"/>
      <w:r w:rsidRPr="009A5EAE">
        <w:rPr>
          <w:rFonts w:eastAsia="Times New Roman"/>
          <w:u w:val="single"/>
          <w:shd w:val="clear" w:color="auto" w:fill="00FFFF"/>
        </w:rPr>
        <w:t>, but </w:t>
      </w:r>
      <w:r w:rsidRPr="009A5EAE">
        <w:rPr>
          <w:rFonts w:eastAsia="Times New Roman"/>
          <w:b/>
          <w:bCs/>
          <w:u w:val="single"/>
          <w:shd w:val="clear" w:color="auto" w:fill="00FFFF"/>
        </w:rPr>
        <w:t>only moderately so</w:t>
      </w:r>
      <w:r w:rsidRPr="009A5EAE">
        <w:rPr>
          <w:rFonts w:eastAsia="Times New Roman"/>
          <w:sz w:val="16"/>
          <w:szCs w:val="16"/>
        </w:rPr>
        <w:t>. </w:t>
      </w:r>
    </w:p>
    <w:p w14:paraId="31F23E88" w14:textId="77777777" w:rsidR="0023122E" w:rsidRPr="006B156E" w:rsidRDefault="0023122E" w:rsidP="0023122E">
      <w:pPr>
        <w:pStyle w:val="Heading4"/>
        <w:rPr>
          <w:rFonts w:cstheme="majorHAnsi"/>
        </w:rPr>
      </w:pPr>
      <w:r w:rsidRPr="006B156E">
        <w:rPr>
          <w:rFonts w:cstheme="majorHAnsi"/>
        </w:rPr>
        <w:t xml:space="preserve">Horizontal &amp; vertical </w:t>
      </w:r>
      <w:proofErr w:type="spellStart"/>
      <w:r w:rsidRPr="006B156E">
        <w:rPr>
          <w:rFonts w:cstheme="majorHAnsi"/>
        </w:rPr>
        <w:t>prolif</w:t>
      </w:r>
      <w:proofErr w:type="spellEnd"/>
      <w:r w:rsidRPr="006B156E">
        <w:rPr>
          <w:rFonts w:cstheme="majorHAnsi"/>
        </w:rPr>
        <w:t xml:space="preserve"> </w:t>
      </w:r>
      <w:r w:rsidRPr="006B156E">
        <w:rPr>
          <w:rFonts w:cstheme="majorHAnsi"/>
          <w:u w:val="single"/>
        </w:rPr>
        <w:t>raises the threshold</w:t>
      </w:r>
      <w:r w:rsidRPr="006B156E">
        <w:rPr>
          <w:rFonts w:cstheme="majorHAnsi"/>
        </w:rPr>
        <w:t xml:space="preserve"> for conventional wars—those are more </w:t>
      </w:r>
      <w:r w:rsidRPr="006B156E">
        <w:rPr>
          <w:rFonts w:cstheme="majorHAnsi"/>
          <w:u w:val="single"/>
        </w:rPr>
        <w:t>probable</w:t>
      </w:r>
      <w:r w:rsidRPr="006B156E">
        <w:rPr>
          <w:rFonts w:cstheme="majorHAnsi"/>
        </w:rPr>
        <w:t xml:space="preserve"> and </w:t>
      </w:r>
      <w:r w:rsidRPr="006B156E">
        <w:rPr>
          <w:rFonts w:cstheme="majorHAnsi"/>
          <w:u w:val="single"/>
        </w:rPr>
        <w:t>deadly</w:t>
      </w:r>
    </w:p>
    <w:p w14:paraId="3555C84A" w14:textId="77777777" w:rsidR="0023122E" w:rsidRPr="006B156E" w:rsidRDefault="0023122E" w:rsidP="0023122E">
      <w:pPr>
        <w:rPr>
          <w:rFonts w:cstheme="majorHAnsi"/>
        </w:rPr>
      </w:pPr>
      <w:r w:rsidRPr="006B156E">
        <w:rPr>
          <w:rStyle w:val="Style13ptBold"/>
          <w:rFonts w:cstheme="majorHAnsi"/>
        </w:rPr>
        <w:t xml:space="preserve">Leah &amp; Lowther 17 </w:t>
      </w:r>
      <w:r w:rsidRPr="006B156E">
        <w:rPr>
          <w:rFonts w:cstheme="majorHAnsi"/>
        </w:rPr>
        <w:t xml:space="preserve">(Christine Leah, Former Chauncey Postdoctoral Fellow in Grand Strategy at Yale University and Adam B Lowther, Director, School of Advanced Nuclear Deterrence Studies Spring 2017. “Conventional Arms and Nuclear Peace,” Strategic Studies Quarterly. Volume 11. Issue 1. pg. 14-24. </w:t>
      </w:r>
      <w:hyperlink r:id="rId10" w:history="1">
        <w:r w:rsidRPr="006B156E">
          <w:rPr>
            <w:rStyle w:val="Hyperlink"/>
            <w:rFonts w:cstheme="majorHAnsi"/>
          </w:rPr>
          <w:t>http://www.airuniversity.af.mil/Portals/10/SSQ/documents/Volume-11_Issue-1/Leah.pdf</w:t>
        </w:r>
      </w:hyperlink>
      <w:r w:rsidRPr="006B156E">
        <w:rPr>
          <w:rFonts w:cstheme="majorHAnsi"/>
        </w:rPr>
        <w:t>)</w:t>
      </w:r>
    </w:p>
    <w:p w14:paraId="36F19367" w14:textId="77777777" w:rsidR="0023122E" w:rsidRPr="00EF5E8D" w:rsidRDefault="0023122E" w:rsidP="0023122E">
      <w:pPr>
        <w:rPr>
          <w:rFonts w:cstheme="majorHAnsi"/>
          <w:b/>
          <w:iCs/>
          <w:u w:val="single"/>
        </w:rPr>
      </w:pPr>
      <w:r w:rsidRPr="006B156E">
        <w:rPr>
          <w:rFonts w:cstheme="majorHAnsi"/>
          <w:sz w:val="14"/>
        </w:rPr>
        <w:t xml:space="preserve">The </w:t>
      </w:r>
      <w:r w:rsidRPr="006B156E">
        <w:rPr>
          <w:rStyle w:val="StyleUnderline"/>
          <w:rFonts w:cstheme="majorHAnsi"/>
        </w:rPr>
        <w:t>acquisition of nuclear weapons</w:t>
      </w:r>
      <w:r w:rsidRPr="006B156E">
        <w:rPr>
          <w:rFonts w:cstheme="majorHAnsi"/>
          <w:sz w:val="14"/>
        </w:rPr>
        <w:t xml:space="preserve"> </w:t>
      </w:r>
      <w:r w:rsidRPr="006B156E">
        <w:rPr>
          <w:rStyle w:val="StyleUnderline"/>
          <w:rFonts w:cstheme="majorHAnsi"/>
        </w:rPr>
        <w:t>by a weaker state significantly complicates the decision-making calculus of a militarily superior state.</w:t>
      </w:r>
      <w:r w:rsidRPr="006B156E">
        <w:rPr>
          <w:rFonts w:cstheme="majorHAnsi"/>
          <w:sz w:val="14"/>
        </w:rPr>
        <w:t xml:space="preserve"> For these reasons, </w:t>
      </w:r>
      <w:r w:rsidRPr="006B156E">
        <w:rPr>
          <w:rStyle w:val="StyleUnderline"/>
          <w:rFonts w:cstheme="majorHAnsi"/>
        </w:rPr>
        <w:t>power-projecting states fear nuclear proliferation</w:t>
      </w:r>
      <w:r w:rsidRPr="006B156E">
        <w:rPr>
          <w:rFonts w:cstheme="majorHAnsi"/>
          <w:sz w:val="14"/>
        </w:rPr>
        <w:t xml:space="preserve"> to both allied and enemy states.5 </w:t>
      </w:r>
      <w:r w:rsidRPr="006B156E">
        <w:rPr>
          <w:rStyle w:val="StyleUnderline"/>
          <w:rFonts w:cstheme="majorHAnsi"/>
        </w:rPr>
        <w:t>This</w:t>
      </w:r>
      <w:r w:rsidRPr="006B156E">
        <w:rPr>
          <w:rFonts w:cstheme="majorHAnsi"/>
          <w:sz w:val="14"/>
        </w:rPr>
        <w:t xml:space="preserve"> is a point worth underscoring and one that </w:t>
      </w:r>
      <w:r w:rsidRPr="006B156E">
        <w:rPr>
          <w:rStyle w:val="StyleUnderline"/>
          <w:rFonts w:cstheme="majorHAnsi"/>
        </w:rPr>
        <w:t xml:space="preserve">is often overlooked when nonproliferation is </w:t>
      </w:r>
      <w:proofErr w:type="gramStart"/>
      <w:r w:rsidRPr="006B156E">
        <w:rPr>
          <w:rStyle w:val="StyleUnderline"/>
          <w:rFonts w:cstheme="majorHAnsi"/>
        </w:rPr>
        <w:t>discussed</w:t>
      </w:r>
      <w:proofErr w:type="gramEnd"/>
      <w:r w:rsidRPr="006B156E">
        <w:rPr>
          <w:rFonts w:cstheme="majorHAnsi"/>
          <w:sz w:val="14"/>
        </w:rPr>
        <w:t xml:space="preserve"> and its rationale and purposes debated. </w:t>
      </w:r>
      <w:r w:rsidRPr="006B156E">
        <w:rPr>
          <w:rStyle w:val="Emphasis"/>
          <w:rFonts w:cstheme="majorHAnsi"/>
        </w:rPr>
        <w:t>These factors demonstrate that the “more may be better” view of nuclear weapons</w:t>
      </w:r>
      <w:r w:rsidRPr="006B156E">
        <w:rPr>
          <w:rStyle w:val="StyleUnderline"/>
          <w:rFonts w:cstheme="majorHAnsi"/>
        </w:rPr>
        <w:t xml:space="preserve"> </w:t>
      </w:r>
      <w:r w:rsidRPr="006B156E">
        <w:rPr>
          <w:rFonts w:cstheme="majorHAnsi"/>
          <w:sz w:val="14"/>
        </w:rPr>
        <w:t xml:space="preserve">proffered by political scientist Kenneth Waltz </w:t>
      </w:r>
      <w:r w:rsidRPr="006B156E">
        <w:rPr>
          <w:rStyle w:val="StyleUnderline"/>
          <w:rFonts w:cstheme="majorHAnsi"/>
        </w:rPr>
        <w:t>is entirely relevant and accurate</w:t>
      </w:r>
      <w:r w:rsidRPr="006B156E">
        <w:rPr>
          <w:rFonts w:cstheme="majorHAnsi"/>
          <w:sz w:val="14"/>
        </w:rPr>
        <w:t xml:space="preserve">.6 Waltz famously argued that </w:t>
      </w:r>
      <w:r w:rsidRPr="005778FC">
        <w:rPr>
          <w:rStyle w:val="Emphasis"/>
          <w:rFonts w:cstheme="majorHAnsi"/>
          <w:highlight w:val="cyan"/>
        </w:rPr>
        <w:t>more nuclear weapons</w:t>
      </w:r>
      <w:r w:rsidRPr="006B156E">
        <w:rPr>
          <w:rStyle w:val="Emphasis"/>
          <w:rFonts w:cstheme="majorHAnsi"/>
        </w:rPr>
        <w:t xml:space="preserve"> in the world would tend to </w:t>
      </w:r>
      <w:r w:rsidRPr="005778FC">
        <w:rPr>
          <w:rStyle w:val="Emphasis"/>
          <w:rFonts w:cstheme="majorHAnsi"/>
          <w:highlight w:val="cyan"/>
        </w:rPr>
        <w:t xml:space="preserve">increase deterrence </w:t>
      </w:r>
      <w:r w:rsidRPr="006B156E">
        <w:rPr>
          <w:rStyle w:val="Emphasis"/>
          <w:rFonts w:cstheme="majorHAnsi"/>
        </w:rPr>
        <w:t>among states</w:t>
      </w:r>
      <w:r w:rsidRPr="006B156E">
        <w:rPr>
          <w:rStyle w:val="StyleUnderline"/>
          <w:rFonts w:cstheme="majorHAnsi"/>
        </w:rPr>
        <w:t>. That</w:t>
      </w:r>
      <w:r w:rsidRPr="006B156E">
        <w:rPr>
          <w:rFonts w:cstheme="majorHAnsi"/>
          <w:sz w:val="14"/>
        </w:rPr>
        <w:t xml:space="preserve"> logic </w:t>
      </w:r>
      <w:r w:rsidRPr="006B156E">
        <w:rPr>
          <w:rStyle w:val="StyleUnderline"/>
          <w:rFonts w:cstheme="majorHAnsi"/>
        </w:rPr>
        <w:t xml:space="preserve">is turned on its head in a world with far </w:t>
      </w:r>
      <w:r w:rsidRPr="005778FC">
        <w:rPr>
          <w:rStyle w:val="StyleUnderline"/>
          <w:rFonts w:cstheme="majorHAnsi"/>
          <w:highlight w:val="cyan"/>
        </w:rPr>
        <w:t>fewer</w:t>
      </w:r>
      <w:r w:rsidRPr="006B156E">
        <w:rPr>
          <w:rStyle w:val="StyleUnderline"/>
          <w:rFonts w:cstheme="majorHAnsi"/>
        </w:rPr>
        <w:t xml:space="preserve"> nuclear </w:t>
      </w:r>
      <w:r w:rsidRPr="005778FC">
        <w:rPr>
          <w:rStyle w:val="StyleUnderline"/>
          <w:rFonts w:cstheme="majorHAnsi"/>
          <w:highlight w:val="cyan"/>
        </w:rPr>
        <w:t>weapons and</w:t>
      </w:r>
      <w:r w:rsidRPr="006B156E">
        <w:rPr>
          <w:rStyle w:val="StyleUnderline"/>
          <w:rFonts w:cstheme="majorHAnsi"/>
        </w:rPr>
        <w:t xml:space="preserve"> a greater </w:t>
      </w:r>
      <w:r w:rsidRPr="005778FC">
        <w:rPr>
          <w:rStyle w:val="StyleUnderline"/>
          <w:rFonts w:cstheme="majorHAnsi"/>
          <w:highlight w:val="cyan"/>
        </w:rPr>
        <w:t>reliance on conventional systems</w:t>
      </w:r>
      <w:r w:rsidRPr="006B156E">
        <w:rPr>
          <w:rStyle w:val="StyleUnderline"/>
          <w:rFonts w:cstheme="majorHAnsi"/>
        </w:rPr>
        <w:t xml:space="preserve">, which </w:t>
      </w:r>
      <w:r w:rsidRPr="005778FC">
        <w:rPr>
          <w:rStyle w:val="StyleUnderline"/>
          <w:rFonts w:cstheme="majorHAnsi"/>
          <w:highlight w:val="cyan"/>
        </w:rPr>
        <w:t>may</w:t>
      </w:r>
      <w:r w:rsidRPr="005778FC">
        <w:rPr>
          <w:rFonts w:cstheme="majorHAnsi"/>
          <w:sz w:val="14"/>
          <w:highlight w:val="cyan"/>
        </w:rPr>
        <w:t xml:space="preserve"> </w:t>
      </w:r>
      <w:r w:rsidRPr="006B156E">
        <w:rPr>
          <w:rFonts w:cstheme="majorHAnsi"/>
          <w:sz w:val="14"/>
        </w:rPr>
        <w:t xml:space="preserve">actually </w:t>
      </w:r>
      <w:r w:rsidRPr="005778FC">
        <w:rPr>
          <w:rStyle w:val="StyleUnderline"/>
          <w:rFonts w:cstheme="majorHAnsi"/>
          <w:highlight w:val="cyan"/>
        </w:rPr>
        <w:t xml:space="preserve">be </w:t>
      </w:r>
      <w:r w:rsidRPr="005778FC">
        <w:rPr>
          <w:rStyle w:val="Emphasis"/>
          <w:rFonts w:cstheme="majorHAnsi"/>
          <w:highlight w:val="cyan"/>
        </w:rPr>
        <w:t>destabilizing</w:t>
      </w:r>
      <w:r w:rsidRPr="006B156E">
        <w:rPr>
          <w:rFonts w:cstheme="majorHAnsi"/>
          <w:sz w:val="14"/>
        </w:rPr>
        <w:t xml:space="preserve">. This was true even before the advent of the atomic bomb. The awesome destructive power of nuclear weapons tended to overshadow the failure of conventional deterrence in the decades and centuries preceding the first use of nuclear weapons.7 Thomas </w:t>
      </w:r>
      <w:r w:rsidRPr="006B156E">
        <w:rPr>
          <w:rStyle w:val="StyleUnderline"/>
          <w:rFonts w:cstheme="majorHAnsi"/>
        </w:rPr>
        <w:t>Schelling, an economist and foreign policy scholar</w:t>
      </w:r>
      <w:r w:rsidRPr="006B156E">
        <w:rPr>
          <w:rFonts w:cstheme="majorHAnsi"/>
          <w:sz w:val="14"/>
        </w:rPr>
        <w:t xml:space="preserve">, also </w:t>
      </w:r>
      <w:r w:rsidRPr="006B156E">
        <w:rPr>
          <w:rStyle w:val="StyleUnderline"/>
          <w:rFonts w:cstheme="majorHAnsi"/>
        </w:rPr>
        <w:t xml:space="preserve">argued very specifically that </w:t>
      </w:r>
      <w:r w:rsidRPr="005778FC">
        <w:rPr>
          <w:rStyle w:val="Emphasis"/>
          <w:rFonts w:cstheme="majorHAnsi"/>
          <w:highlight w:val="cyan"/>
        </w:rPr>
        <w:t>more nuclear weapons</w:t>
      </w:r>
      <w:r w:rsidRPr="006B156E">
        <w:rPr>
          <w:rStyle w:val="Emphasis"/>
          <w:rFonts w:cstheme="majorHAnsi"/>
        </w:rPr>
        <w:t xml:space="preserve"> might </w:t>
      </w:r>
      <w:r w:rsidRPr="005778FC">
        <w:rPr>
          <w:rStyle w:val="Emphasis"/>
          <w:rFonts w:cstheme="majorHAnsi"/>
          <w:highlight w:val="cyan"/>
        </w:rPr>
        <w:t>enhance strategic stability by increasing</w:t>
      </w:r>
      <w:r w:rsidRPr="006B156E">
        <w:rPr>
          <w:rStyle w:val="Emphasis"/>
          <w:rFonts w:cstheme="majorHAnsi"/>
        </w:rPr>
        <w:t xml:space="preserve"> the </w:t>
      </w:r>
      <w:r w:rsidRPr="005778FC">
        <w:rPr>
          <w:rStyle w:val="Emphasis"/>
          <w:rFonts w:cstheme="majorHAnsi"/>
          <w:highlight w:val="cyan"/>
        </w:rPr>
        <w:t>survivability</w:t>
      </w:r>
      <w:r w:rsidRPr="006B156E">
        <w:rPr>
          <w:rStyle w:val="Emphasis"/>
          <w:rFonts w:cstheme="majorHAnsi"/>
        </w:rPr>
        <w:t xml:space="preserve"> of a nation’s nuclear forces</w:t>
      </w:r>
      <w:r w:rsidRPr="006B156E">
        <w:rPr>
          <w:rStyle w:val="StyleUnderline"/>
          <w:rFonts w:cstheme="majorHAnsi"/>
        </w:rPr>
        <w:t>.</w:t>
      </w:r>
      <w:r w:rsidRPr="006B156E">
        <w:rPr>
          <w:rFonts w:cstheme="majorHAnsi"/>
          <w:sz w:val="14"/>
        </w:rPr>
        <w:t xml:space="preserve">8 </w:t>
      </w:r>
      <w:r w:rsidRPr="006B156E">
        <w:rPr>
          <w:rStyle w:val="StyleUnderline"/>
          <w:rFonts w:cstheme="majorHAnsi"/>
        </w:rPr>
        <w:t xml:space="preserve">Because </w:t>
      </w:r>
      <w:r w:rsidRPr="005778FC">
        <w:rPr>
          <w:rStyle w:val="StyleUnderline"/>
          <w:rFonts w:cstheme="majorHAnsi"/>
          <w:highlight w:val="cyan"/>
        </w:rPr>
        <w:t xml:space="preserve">states might be more risk acceptant with conventional forces </w:t>
      </w:r>
      <w:r w:rsidRPr="006B156E">
        <w:rPr>
          <w:rStyle w:val="StyleUnderline"/>
          <w:rFonts w:cstheme="majorHAnsi"/>
        </w:rPr>
        <w:t xml:space="preserve">and concepts of first and second strikes are much less well defined </w:t>
      </w:r>
      <w:r w:rsidRPr="006B156E">
        <w:rPr>
          <w:rFonts w:cstheme="majorHAnsi"/>
          <w:sz w:val="14"/>
        </w:rPr>
        <w:t xml:space="preserve">in the conventional realm, </w:t>
      </w:r>
      <w:r w:rsidRPr="006B156E">
        <w:rPr>
          <w:rStyle w:val="StyleUnderline"/>
          <w:rFonts w:cstheme="majorHAnsi"/>
        </w:rPr>
        <w:t>stability was much more fragile in the pre-nuclear age and would likely prove fragile in a world with fewer</w:t>
      </w:r>
      <w:r w:rsidRPr="006B156E">
        <w:rPr>
          <w:rFonts w:cstheme="majorHAnsi"/>
          <w:sz w:val="14"/>
        </w:rPr>
        <w:t xml:space="preserve">, or zero, </w:t>
      </w:r>
      <w:r w:rsidRPr="006B156E">
        <w:rPr>
          <w:rStyle w:val="StyleUnderline"/>
          <w:rFonts w:cstheme="majorHAnsi"/>
        </w:rPr>
        <w:t xml:space="preserve">nuclear </w:t>
      </w:r>
      <w:r w:rsidRPr="005778FC">
        <w:rPr>
          <w:rStyle w:val="StyleUnderline"/>
          <w:rFonts w:cstheme="majorHAnsi"/>
          <w:highlight w:val="cyan"/>
        </w:rPr>
        <w:t>weapons</w:t>
      </w:r>
      <w:r w:rsidRPr="006B156E">
        <w:rPr>
          <w:rFonts w:cstheme="majorHAnsi"/>
          <w:sz w:val="14"/>
        </w:rPr>
        <w:t xml:space="preserve">. Advocates of a world free of nuclear weapons often overlook this point. </w:t>
      </w:r>
      <w:r w:rsidRPr="006B156E">
        <w:rPr>
          <w:rStyle w:val="StyleUnderline"/>
          <w:rFonts w:cstheme="majorHAnsi"/>
        </w:rPr>
        <w:t xml:space="preserve">A world with </w:t>
      </w:r>
      <w:r w:rsidRPr="005778FC">
        <w:rPr>
          <w:rStyle w:val="StyleUnderline"/>
          <w:rFonts w:cstheme="majorHAnsi"/>
          <w:highlight w:val="cyan"/>
        </w:rPr>
        <w:t>fewer nuclear</w:t>
      </w:r>
      <w:r w:rsidRPr="006B156E">
        <w:rPr>
          <w:rStyle w:val="StyleUnderline"/>
          <w:rFonts w:cstheme="majorHAnsi"/>
        </w:rPr>
        <w:t xml:space="preserve">, </w:t>
      </w:r>
      <w:r w:rsidRPr="005778FC">
        <w:rPr>
          <w:rStyle w:val="StyleUnderline"/>
          <w:rFonts w:cstheme="majorHAnsi"/>
          <w:highlight w:val="cyan"/>
        </w:rPr>
        <w:t>but more conventional</w:t>
      </w:r>
      <w:r w:rsidRPr="006B156E">
        <w:rPr>
          <w:rStyle w:val="StyleUnderline"/>
          <w:rFonts w:cstheme="majorHAnsi"/>
        </w:rPr>
        <w:t xml:space="preserve">, </w:t>
      </w:r>
      <w:r w:rsidRPr="005778FC">
        <w:rPr>
          <w:rStyle w:val="StyleUnderline"/>
          <w:rFonts w:cstheme="majorHAnsi"/>
          <w:highlight w:val="cyan"/>
        </w:rPr>
        <w:t>forces</w:t>
      </w:r>
      <w:r w:rsidRPr="006B156E">
        <w:rPr>
          <w:rStyle w:val="StyleUnderline"/>
          <w:rFonts w:cstheme="majorHAnsi"/>
        </w:rPr>
        <w:t xml:space="preserve"> is likely to </w:t>
      </w:r>
      <w:r w:rsidRPr="005778FC">
        <w:rPr>
          <w:rStyle w:val="StyleUnderline"/>
          <w:rFonts w:cstheme="majorHAnsi"/>
          <w:highlight w:val="cyan"/>
        </w:rPr>
        <w:t>bring forth</w:t>
      </w:r>
      <w:r w:rsidRPr="006B156E">
        <w:rPr>
          <w:rStyle w:val="StyleUnderline"/>
          <w:rFonts w:cstheme="majorHAnsi"/>
        </w:rPr>
        <w:t xml:space="preserve"> new dynamics for </w:t>
      </w:r>
      <w:r w:rsidRPr="005778FC">
        <w:rPr>
          <w:rStyle w:val="StyleUnderline"/>
          <w:rFonts w:cstheme="majorHAnsi"/>
          <w:highlight w:val="cyan"/>
        </w:rPr>
        <w:t>arms races</w:t>
      </w:r>
      <w:r w:rsidRPr="006B156E">
        <w:rPr>
          <w:rStyle w:val="StyleUnderline"/>
          <w:rFonts w:cstheme="majorHAnsi"/>
        </w:rPr>
        <w:t xml:space="preserve">, </w:t>
      </w:r>
      <w:r w:rsidRPr="005778FC">
        <w:rPr>
          <w:rStyle w:val="Emphasis"/>
          <w:rFonts w:cstheme="majorHAnsi"/>
          <w:highlight w:val="cyan"/>
        </w:rPr>
        <w:t>which increase the likelihood of disputes and wars.</w:t>
      </w:r>
      <w:r w:rsidRPr="006B156E">
        <w:rPr>
          <w:rFonts w:cstheme="majorHAnsi"/>
          <w:sz w:val="14"/>
        </w:rPr>
        <w:t xml:space="preserve">9 Reducing or eliminating nuclear weapons does not remove proliferation problems from the agenda. Might we fear arms races in the second conventional age less because of the subnuclear consequences of an advanced conventional missile system, or should we fear it more because of the lower threshold to the use of armed force that might be involved? A world not anxious about nuclear proliferation is more likely to be anxious about the proliferation of advanced conventional systems. In that world, the knowledge that war might escalate to the use of an immediate and devastating nuclear strike is gone. This also raises new issues influencing the extent to which a conventional war may be more controllable than a nuclear one. As Lawrence Freedman, the doyen of British strategic studies, writes, “In principle, denial is a more reliable strategy than punishment because, if the threats have to be implemented, it offers control rather than continuing coercion. With punishment, the [adversary] is left to decide how much more to take. With denial, the choice is removed.”10 </w:t>
      </w:r>
      <w:r w:rsidRPr="006B156E">
        <w:rPr>
          <w:rFonts w:cstheme="majorHAnsi"/>
          <w:sz w:val="6"/>
          <w:szCs w:val="6"/>
        </w:rPr>
        <w:t xml:space="preserve">Nuclear Reductions, Nonproliferation, and Disarmament Nuclear abolitionists have very different views on the nature of deterrence. Their efforts are based largely on a fundamental ideological dislike of nuclear weapons rather than a deep understanding or appreciation of them. Global nuclear disarmament, if considered in a vacuum, would make the world safer for US conventional power projection but would not necessarily promote strategic stability. This observation is made repeatedly by Russian and Chinese analysts, who clearly understand American conventional superiority. On this basis an argument can indeed be made that global disarmament disproportionately benefits the United States, not regional or global competitors like Russia and China. The effects of conventional capabilities are certainly a neglected topic when compared to the focus on nuclear arms control over the past seven years. They are generally said to bear, or lack, significance in comparison to WMDs. But does this argument still hold in a world with no nuclear weapons? A great deal of analysis is still needed to assess whether and how reductions could be managed to the point that no nuclear-armed state has more than a minimum deterrent. For even further reductions to occur, the process would necessarily have to be multilateral, including China, India, and Pakistan. While China and other states have indicated that they would potentially be willing to enter into negotiations once the United States and Russia reduce their arsenals, they have not specified at what level of forces this might conceivably take place. In any case, the process would involve complex calculations of deterrence equations involving changing sets of multiple actors as well as conventional imbalances that are, again, a major source of concern for many countries that may find themselves at odds with the United States. For the “P5” nuclear weapons states (those with permanent seats on the United Nations’ Security Council) such as Russia and China who are members of the Nuclear Nonproliferation Treaty (NPT), the issue of conventional imbalance compounds the difficulty they face in shaping the perception of some states who suggest that the P5 failed to take significant steps toward nuclear disarmament. Pakistan, for instance, has recently accused the United States and other countries of nuclear hypocrisy, with the Pakistani ambassador to the United Nations saying that a handful of nuclear-weapon states advocate abstinence for others but are unwilling to give up their large inventories of nuclear weapons or cease modernization efforts. The ambassador also stressed that double standards were not only evident on nuclear issues but also in the area of conventional arms: “While professing strict adherence to responsible arms transfers, some powerful states continue to supply increasing numbers of conventional weapons in our region, thereby aggravating instability in South Asia.”11 Indeed, from the Pakistani perspective, the international community does not give enough attention to the issue of vertical proliferation (arms buildup). Certainly, it should come as no surprise that Pakistan continues to stress the importance of nuclear weapons in acting as a deterrent to perceived Indian conventional military superiority.12 Pakistan has made efforts at addressing issues of conventional force imbalances with India in the past, but New Delhi has traditionally dismissed these efforts, instead focusing on its larger regional competitor, China.13 The problem in South Asia is therefore at least a trilateral one. However, the issue speaks to a much larger problem, and that is multilateral conventional arms control. If the India-Pakistan strategic situation offers any lesson, it is that weaker states (such as Pakistan) may desire to develop a “great equalizer” to achieve the security that they cannot find through traditional (conventional) means. With the United States and Russia undertaking a 90 percent reduction in their nuclear arsenals since the end of the Cold War, it is fair to say that these efforts have promoted neither goodwill nor a peaceful posture in countries like China or North Korea. We are not suggesting that American nuclear force reductions have pushed Beijing to expand its antiship ballistic missile inventory, place multiple warheads on its DF-41 ballistic missiles, build artificial islands with deployed military capabilities, or build bases in northern Africa. Nevertheless, it does show that there is little evidence to suggest that nuclear cuts necessarily lead to a more peaceful security environment. If anything, regional and global security evolve independently of the size and shape of one country’s nuclear arsenal. North Korea, in particular, has pursued a nuclear weapons program as a means of countering American conventional superiority, paying little or no attention to the United States’ declining nuclear arsenal. </w:t>
      </w:r>
      <w:r w:rsidRPr="006B156E">
        <w:rPr>
          <w:rFonts w:cstheme="majorHAnsi"/>
          <w:sz w:val="12"/>
        </w:rPr>
        <w:t xml:space="preserve">Conventional Arsenals, Crisis Stability, and Arms Race Stability Nuclear reductions have important consequences for both crisis stability and arms race stability. Conventional forces differ tremendously from nuclear forces in the way they are organized and operate and in their destructiveness. These distinctions influence the way in which arms-control arrangements aimed at conventional arms-race stability and crisis stability must be conceptualized in a world free of nuclear weapons but safe for conventional conflict. To be highly destructive, conventional forces need to be used </w:t>
      </w:r>
      <w:proofErr w:type="spellStart"/>
      <w:r w:rsidRPr="006B156E">
        <w:rPr>
          <w:rFonts w:cstheme="majorHAnsi"/>
          <w:sz w:val="12"/>
        </w:rPr>
        <w:t>en</w:t>
      </w:r>
      <w:proofErr w:type="spellEnd"/>
      <w:r w:rsidRPr="006B156E">
        <w:rPr>
          <w:rFonts w:cstheme="majorHAnsi"/>
          <w:sz w:val="12"/>
        </w:rPr>
        <w:t xml:space="preserve"> masse. Their successful application requires well-organized cooperation between many military units, often between different types of military forces (land, air, naval, cyber, and space), and, due to the globalization of conflict, also the participation of several allied states granting military support and access. Conventional forces most often seek military victory, which requires they first defeat adversarial forces before the political objectives of the conflict can be achieved. Also, to be militarily effective, conventional forces need </w:t>
      </w:r>
      <w:proofErr w:type="spellStart"/>
      <w:r w:rsidRPr="006B156E">
        <w:rPr>
          <w:rFonts w:cstheme="majorHAnsi"/>
          <w:sz w:val="12"/>
        </w:rPr>
        <w:t>upto</w:t>
      </w:r>
      <w:proofErr w:type="spellEnd"/>
      <w:r w:rsidRPr="006B156E">
        <w:rPr>
          <w:rFonts w:cstheme="majorHAnsi"/>
          <w:sz w:val="12"/>
        </w:rPr>
        <w:t xml:space="preserve">-date technology and well-trained troops that are capable of effectively employing weapons of war. Crisis stability is a term that was perfected in its use during the nuclear age. </w:t>
      </w:r>
      <w:r w:rsidRPr="006B156E">
        <w:rPr>
          <w:rStyle w:val="StyleUnderline"/>
          <w:rFonts w:cstheme="majorHAnsi"/>
        </w:rPr>
        <w:t>Crisis stability aims at developing incentives for using the lowest level of military force possible</w:t>
      </w:r>
      <w:r w:rsidRPr="006B156E">
        <w:rPr>
          <w:rFonts w:cstheme="majorHAnsi"/>
          <w:sz w:val="12"/>
        </w:rPr>
        <w:t xml:space="preserve">—all while seeking </w:t>
      </w:r>
      <w:r w:rsidRPr="006B156E">
        <w:rPr>
          <w:rStyle w:val="StyleUnderline"/>
          <w:rFonts w:cstheme="majorHAnsi"/>
        </w:rPr>
        <w:t>to prevent escalation</w:t>
      </w:r>
      <w:r w:rsidRPr="006B156E">
        <w:rPr>
          <w:rFonts w:cstheme="majorHAnsi"/>
          <w:sz w:val="12"/>
        </w:rPr>
        <w:t xml:space="preserve">. It also seeks to control the emotions that are prevalent in conflict, providing procedures to cope with a crisis. </w:t>
      </w:r>
      <w:r w:rsidRPr="005778FC">
        <w:rPr>
          <w:rStyle w:val="StyleUnderline"/>
          <w:rFonts w:cstheme="majorHAnsi"/>
          <w:highlight w:val="cyan"/>
        </w:rPr>
        <w:t>Nuclear reductions</w:t>
      </w:r>
      <w:r w:rsidRPr="005778FC">
        <w:rPr>
          <w:rFonts w:cstheme="majorHAnsi"/>
          <w:sz w:val="12"/>
          <w:highlight w:val="cyan"/>
        </w:rPr>
        <w:t xml:space="preserve"> </w:t>
      </w:r>
      <w:r w:rsidRPr="006B156E">
        <w:rPr>
          <w:rFonts w:cstheme="majorHAnsi"/>
          <w:sz w:val="12"/>
        </w:rPr>
        <w:t xml:space="preserve">and disarmament may </w:t>
      </w:r>
      <w:r w:rsidRPr="005778FC">
        <w:rPr>
          <w:rStyle w:val="StyleUnderline"/>
          <w:rFonts w:cstheme="majorHAnsi"/>
          <w:highlight w:val="cyan"/>
        </w:rPr>
        <w:t>make</w:t>
      </w:r>
      <w:r w:rsidRPr="005778FC">
        <w:rPr>
          <w:rFonts w:cstheme="majorHAnsi"/>
          <w:sz w:val="12"/>
          <w:highlight w:val="cyan"/>
        </w:rPr>
        <w:t xml:space="preserve"> </w:t>
      </w:r>
      <w:r w:rsidRPr="005778FC">
        <w:rPr>
          <w:rStyle w:val="StyleUnderline"/>
          <w:rFonts w:cstheme="majorHAnsi"/>
          <w:highlight w:val="cyan"/>
        </w:rPr>
        <w:t>a</w:t>
      </w:r>
      <w:r w:rsidRPr="006B156E">
        <w:rPr>
          <w:rStyle w:val="StyleUnderline"/>
        </w:rPr>
        <w:t xml:space="preserve"> </w:t>
      </w:r>
      <w:r w:rsidRPr="006B156E">
        <w:rPr>
          <w:rStyle w:val="StyleUnderline"/>
          <w:rFonts w:cstheme="majorHAnsi"/>
        </w:rPr>
        <w:t>paradoxical</w:t>
      </w:r>
      <w:r w:rsidRPr="006B156E">
        <w:rPr>
          <w:rFonts w:cstheme="majorHAnsi"/>
          <w:sz w:val="12"/>
        </w:rPr>
        <w:t xml:space="preserve"> and </w:t>
      </w:r>
      <w:r w:rsidRPr="005778FC">
        <w:rPr>
          <w:rStyle w:val="Emphasis"/>
          <w:highlight w:val="cyan"/>
        </w:rPr>
        <w:t>undesired contribution</w:t>
      </w:r>
      <w:r w:rsidRPr="006B156E">
        <w:rPr>
          <w:rFonts w:cstheme="majorHAnsi"/>
          <w:sz w:val="12"/>
        </w:rPr>
        <w:t xml:space="preserve">; </w:t>
      </w:r>
      <w:r w:rsidRPr="005778FC">
        <w:rPr>
          <w:rStyle w:val="StyleUnderline"/>
          <w:rFonts w:cstheme="majorHAnsi"/>
          <w:highlight w:val="cyan"/>
        </w:rPr>
        <w:t>reducing</w:t>
      </w:r>
      <w:r w:rsidRPr="006B156E">
        <w:rPr>
          <w:rStyle w:val="StyleUnderline"/>
          <w:rFonts w:cstheme="majorHAnsi"/>
        </w:rPr>
        <w:t xml:space="preserve"> expected </w:t>
      </w:r>
      <w:r w:rsidRPr="005778FC">
        <w:rPr>
          <w:rStyle w:val="StyleUnderline"/>
          <w:rFonts w:cstheme="majorHAnsi"/>
          <w:highlight w:val="cyan"/>
        </w:rPr>
        <w:t xml:space="preserve">levels of death </w:t>
      </w:r>
      <w:r w:rsidRPr="006B156E">
        <w:rPr>
          <w:rStyle w:val="StyleUnderline"/>
          <w:rFonts w:cstheme="majorHAnsi"/>
        </w:rPr>
        <w:t xml:space="preserve">and destruction if war comes might actually </w:t>
      </w:r>
      <w:r w:rsidRPr="005778FC">
        <w:rPr>
          <w:rStyle w:val="Emphasis"/>
          <w:rFonts w:cstheme="majorHAnsi"/>
          <w:highlight w:val="cyan"/>
        </w:rPr>
        <w:t>increase the probability of</w:t>
      </w:r>
      <w:r w:rsidRPr="006B156E">
        <w:rPr>
          <w:rStyle w:val="Emphasis"/>
          <w:rFonts w:cstheme="majorHAnsi"/>
        </w:rPr>
        <w:t xml:space="preserve"> the onset of </w:t>
      </w:r>
      <w:r w:rsidRPr="005778FC">
        <w:rPr>
          <w:rStyle w:val="Emphasis"/>
          <w:rFonts w:cstheme="majorHAnsi"/>
          <w:highlight w:val="cyan"/>
        </w:rPr>
        <w:t>war</w:t>
      </w:r>
      <w:r w:rsidRPr="006B156E">
        <w:rPr>
          <w:rFonts w:cstheme="majorHAnsi"/>
          <w:sz w:val="12"/>
        </w:rPr>
        <w:t xml:space="preserve">. </w:t>
      </w:r>
      <w:r w:rsidRPr="006B156E">
        <w:rPr>
          <w:rStyle w:val="Emphasis"/>
          <w:rFonts w:cstheme="majorHAnsi"/>
        </w:rPr>
        <w:t xml:space="preserve">Even </w:t>
      </w:r>
      <w:r w:rsidRPr="005778FC">
        <w:rPr>
          <w:rStyle w:val="Emphasis"/>
          <w:rFonts w:cstheme="majorHAnsi"/>
          <w:highlight w:val="cyan"/>
        </w:rPr>
        <w:t>if two states went to war</w:t>
      </w:r>
      <w:r w:rsidRPr="006B156E">
        <w:rPr>
          <w:sz w:val="12"/>
        </w:rPr>
        <w:t xml:space="preserve">, </w:t>
      </w:r>
      <w:r w:rsidRPr="006B156E">
        <w:rPr>
          <w:rStyle w:val="StyleUnderline"/>
          <w:rFonts w:cstheme="majorHAnsi"/>
        </w:rPr>
        <w:t xml:space="preserve">one would expect </w:t>
      </w:r>
      <w:r w:rsidRPr="005778FC">
        <w:rPr>
          <w:rStyle w:val="StyleUnderline"/>
          <w:rFonts w:cstheme="majorHAnsi"/>
          <w:highlight w:val="cyan"/>
        </w:rPr>
        <w:t>the nuclear sword</w:t>
      </w:r>
      <w:r w:rsidRPr="006B156E">
        <w:rPr>
          <w:rStyle w:val="StyleUnderline"/>
          <w:rFonts w:cstheme="majorHAnsi"/>
        </w:rPr>
        <w:t xml:space="preserve"> of Damocles to </w:t>
      </w:r>
      <w:r w:rsidRPr="005778FC">
        <w:rPr>
          <w:rStyle w:val="StyleUnderline"/>
          <w:rFonts w:cstheme="majorHAnsi"/>
          <w:highlight w:val="cyan"/>
        </w:rPr>
        <w:t>incentivize them to end the conflict</w:t>
      </w:r>
      <w:r w:rsidRPr="006B156E">
        <w:rPr>
          <w:rStyle w:val="StyleUnderline"/>
          <w:rFonts w:cstheme="majorHAnsi"/>
        </w:rPr>
        <w:t xml:space="preserve"> as soon as possible</w:t>
      </w:r>
      <w:r w:rsidRPr="006B156E">
        <w:rPr>
          <w:rFonts w:cstheme="majorHAnsi"/>
          <w:sz w:val="12"/>
        </w:rPr>
        <w:t xml:space="preserve">. In addition, </w:t>
      </w:r>
      <w:r w:rsidRPr="006B156E">
        <w:rPr>
          <w:rStyle w:val="Emphasis"/>
          <w:rFonts w:cstheme="majorHAnsi"/>
        </w:rPr>
        <w:t xml:space="preserve">the </w:t>
      </w:r>
      <w:r w:rsidRPr="005778FC">
        <w:rPr>
          <w:rStyle w:val="Emphasis"/>
          <w:rFonts w:cstheme="majorHAnsi"/>
          <w:highlight w:val="cyan"/>
        </w:rPr>
        <w:t>historical record</w:t>
      </w:r>
      <w:r w:rsidRPr="006B156E">
        <w:rPr>
          <w:rStyle w:val="Emphasis"/>
          <w:rFonts w:cstheme="majorHAnsi"/>
        </w:rPr>
        <w:t xml:space="preserve"> clearly </w:t>
      </w:r>
      <w:r w:rsidRPr="005778FC">
        <w:rPr>
          <w:rStyle w:val="Emphasis"/>
          <w:rFonts w:cstheme="majorHAnsi"/>
          <w:highlight w:val="cyan"/>
        </w:rPr>
        <w:t>shows there is not the same taboo</w:t>
      </w:r>
      <w:r w:rsidRPr="006B156E">
        <w:rPr>
          <w:rStyle w:val="Emphasis"/>
          <w:rFonts w:cstheme="majorHAnsi"/>
        </w:rPr>
        <w:t xml:space="preserve"> or norm </w:t>
      </w:r>
      <w:r w:rsidRPr="005778FC">
        <w:rPr>
          <w:rStyle w:val="Emphasis"/>
          <w:rFonts w:cstheme="majorHAnsi"/>
          <w:highlight w:val="cyan"/>
        </w:rPr>
        <w:t>against using conventional missiles</w:t>
      </w:r>
      <w:r w:rsidRPr="006B156E">
        <w:rPr>
          <w:rStyle w:val="Emphasis"/>
          <w:rFonts w:cstheme="majorHAnsi"/>
        </w:rPr>
        <w:t xml:space="preserve"> and bombers </w:t>
      </w:r>
      <w:r w:rsidRPr="005778FC">
        <w:rPr>
          <w:rStyle w:val="Emphasis"/>
          <w:rFonts w:cstheme="majorHAnsi"/>
          <w:highlight w:val="cyan"/>
        </w:rPr>
        <w:t>as</w:t>
      </w:r>
      <w:r w:rsidRPr="006B156E">
        <w:rPr>
          <w:rStyle w:val="Emphasis"/>
          <w:rFonts w:cstheme="majorHAnsi"/>
        </w:rPr>
        <w:t xml:space="preserve"> there is against using </w:t>
      </w:r>
      <w:r w:rsidRPr="005778FC">
        <w:rPr>
          <w:rStyle w:val="Emphasis"/>
          <w:rFonts w:cstheme="majorHAnsi"/>
          <w:highlight w:val="cyan"/>
        </w:rPr>
        <w:t>an atomic version</w:t>
      </w:r>
      <w:r w:rsidRPr="006B156E">
        <w:rPr>
          <w:rFonts w:cstheme="majorHAnsi"/>
          <w:sz w:val="12"/>
        </w:rPr>
        <w:t xml:space="preserve">.14 </w:t>
      </w:r>
      <w:r w:rsidRPr="006B156E">
        <w:rPr>
          <w:rStyle w:val="Emphasis"/>
          <w:rFonts w:cstheme="majorHAnsi"/>
        </w:rPr>
        <w:t>Not a single nuclear warhead has been delivered by any delivery system since 1945</w:t>
      </w:r>
      <w:r w:rsidRPr="006B156E">
        <w:rPr>
          <w:rFonts w:cstheme="majorHAnsi"/>
          <w:sz w:val="12"/>
        </w:rPr>
        <w:t xml:space="preserve">. By contrast, </w:t>
      </w:r>
      <w:r w:rsidRPr="006B156E">
        <w:rPr>
          <w:rStyle w:val="StyleUnderline"/>
          <w:rFonts w:cstheme="majorHAnsi"/>
        </w:rPr>
        <w:t>over the past 45 years, ballistic missiles were employed in at least six different conflicts</w:t>
      </w:r>
      <w:r w:rsidRPr="006B156E">
        <w:rPr>
          <w:rFonts w:cstheme="majorHAnsi"/>
          <w:sz w:val="12"/>
        </w:rPr>
        <w:t xml:space="preserve">: the Egyptian and Syrian missile attacks on Israel in the 1973 Yom Kippur War, the 1980–88 war between Iraq and Iran, the Afghan civil war of 1988–91, the 1991 Persian Gulf War, the Yemen civil war of 1994, and the 2003 US-led invasion of Iraq. </w:t>
      </w:r>
      <w:proofErr w:type="gramStart"/>
      <w:r w:rsidRPr="006B156E">
        <w:rPr>
          <w:rFonts w:cstheme="majorHAnsi"/>
          <w:sz w:val="12"/>
        </w:rPr>
        <w:t>Indeed</w:t>
      </w:r>
      <w:proofErr w:type="gramEnd"/>
      <w:r w:rsidRPr="006B156E">
        <w:rPr>
          <w:rStyle w:val="StyleUnderline"/>
          <w:rFonts w:cstheme="majorHAnsi"/>
        </w:rPr>
        <w:t xml:space="preserve"> the duration and controllability of a war becomes important here.</w:t>
      </w:r>
      <w:r w:rsidRPr="006B156E">
        <w:rPr>
          <w:rFonts w:cstheme="majorHAnsi"/>
          <w:sz w:val="12"/>
        </w:rPr>
        <w:t xml:space="preserve"> As antinuclear advocate Randall Forsberg admits, </w:t>
      </w:r>
      <w:proofErr w:type="gramStart"/>
      <w:r w:rsidRPr="006B156E">
        <w:rPr>
          <w:rStyle w:val="StyleUnderline"/>
          <w:rFonts w:cstheme="majorHAnsi"/>
        </w:rPr>
        <w:t>The</w:t>
      </w:r>
      <w:proofErr w:type="gramEnd"/>
      <w:r w:rsidRPr="006B156E">
        <w:rPr>
          <w:rStyle w:val="StyleUnderline"/>
          <w:rFonts w:cstheme="majorHAnsi"/>
        </w:rPr>
        <w:t xml:space="preserve"> main role of </w:t>
      </w:r>
      <w:r w:rsidRPr="005778FC">
        <w:rPr>
          <w:rStyle w:val="StyleUnderline"/>
          <w:rFonts w:cstheme="majorHAnsi"/>
          <w:highlight w:val="cyan"/>
        </w:rPr>
        <w:t>nuclear weapons</w:t>
      </w:r>
      <w:r w:rsidRPr="006B156E">
        <w:rPr>
          <w:rStyle w:val="StyleUnderline"/>
          <w:rFonts w:cstheme="majorHAnsi"/>
        </w:rPr>
        <w:t xml:space="preserve"> has always been to </w:t>
      </w:r>
      <w:r w:rsidRPr="005778FC">
        <w:rPr>
          <w:rStyle w:val="StyleUnderline"/>
          <w:rFonts w:cstheme="majorHAnsi"/>
          <w:highlight w:val="cyan"/>
        </w:rPr>
        <w:t>deter conventional war among</w:t>
      </w:r>
      <w:r w:rsidRPr="006B156E">
        <w:rPr>
          <w:rStyle w:val="StyleUnderline"/>
          <w:rFonts w:cstheme="majorHAnsi"/>
        </w:rPr>
        <w:t xml:space="preserve"> the world’s </w:t>
      </w:r>
      <w:r w:rsidRPr="005778FC">
        <w:rPr>
          <w:rStyle w:val="StyleUnderline"/>
          <w:rFonts w:cstheme="majorHAnsi"/>
          <w:highlight w:val="cyan"/>
        </w:rPr>
        <w:t>“big powers”</w:t>
      </w:r>
      <w:r w:rsidRPr="006B156E">
        <w:rPr>
          <w:rFonts w:cstheme="majorHAnsi"/>
          <w:sz w:val="12"/>
        </w:rPr>
        <w:t xml:space="preserve"> (the USA, the USSR, the UK, France, West Germany, China, and Japan) by posing a clear risk that such a war would escalate to nuclear war. If ballistic missiles were abolished, raising again the prime strategic question of the 1950s—could a conventional war be fought without going nuclear, and if it went nuclear, could it be </w:t>
      </w:r>
      <w:proofErr w:type="gramStart"/>
      <w:r w:rsidRPr="006B156E">
        <w:rPr>
          <w:rFonts w:cstheme="majorHAnsi"/>
          <w:sz w:val="12"/>
        </w:rPr>
        <w:t>won?—</w:t>
      </w:r>
      <w:proofErr w:type="gramEnd"/>
      <w:r w:rsidRPr="006B156E">
        <w:rPr>
          <w:rFonts w:cstheme="majorHAnsi"/>
          <w:sz w:val="12"/>
        </w:rPr>
        <w:t xml:space="preserve">it would diminish nuclear deterrence of conventional war.15 (emphasis in original) </w:t>
      </w:r>
      <w:r w:rsidRPr="005778FC">
        <w:rPr>
          <w:rStyle w:val="Emphasis"/>
          <w:rFonts w:cstheme="majorHAnsi"/>
          <w:highlight w:val="cyan"/>
        </w:rPr>
        <w:t>The fog of war could become</w:t>
      </w:r>
      <w:r w:rsidRPr="006B156E">
        <w:rPr>
          <w:rStyle w:val="Emphasis"/>
          <w:rFonts w:cstheme="majorHAnsi"/>
        </w:rPr>
        <w:t xml:space="preserve"> much </w:t>
      </w:r>
      <w:r w:rsidRPr="005778FC">
        <w:rPr>
          <w:rStyle w:val="Emphasis"/>
          <w:rFonts w:cstheme="majorHAnsi"/>
          <w:highlight w:val="cyan"/>
        </w:rPr>
        <w:t>thicker</w:t>
      </w:r>
      <w:r w:rsidRPr="006B156E">
        <w:rPr>
          <w:rFonts w:cstheme="majorHAnsi"/>
          <w:sz w:val="12"/>
        </w:rPr>
        <w:t xml:space="preserve">. Even if lower-yield nuclear weapons were used, they could still significantly disrupt command, control, communication, and intelligence. </w:t>
      </w:r>
      <w:r w:rsidRPr="006B156E">
        <w:rPr>
          <w:rStyle w:val="StyleUnderline"/>
          <w:rFonts w:cstheme="majorHAnsi"/>
        </w:rPr>
        <w:t>In the conventional world this would be less of an issue because of the smaller level of destruction, over a much more protracted amount of time, thus enabling more time to react</w:t>
      </w:r>
      <w:r w:rsidRPr="006B156E">
        <w:rPr>
          <w:rFonts w:cstheme="majorHAnsi"/>
          <w:sz w:val="12"/>
        </w:rPr>
        <w:t xml:space="preserve">. In the nuclear age, time becomes much more compressed. Moreover, assuming that deterrence was still desirable, states would have to rethink how to reorient their forces toward achieving a conventional second-strike capability. </w:t>
      </w:r>
      <w:r w:rsidRPr="006B156E">
        <w:rPr>
          <w:rStyle w:val="Emphasis"/>
          <w:rFonts w:cstheme="majorHAnsi"/>
        </w:rPr>
        <w:t>This might lead to a different type of arms race</w:t>
      </w:r>
      <w:r w:rsidRPr="006B156E">
        <w:rPr>
          <w:rFonts w:cstheme="majorHAnsi"/>
          <w:sz w:val="12"/>
        </w:rPr>
        <w:t xml:space="preserve">. </w:t>
      </w:r>
      <w:r w:rsidRPr="006B156E">
        <w:rPr>
          <w:rStyle w:val="StyleUnderline"/>
          <w:rFonts w:cstheme="majorHAnsi"/>
        </w:rPr>
        <w:t>This concept was already present before the advent of the bomb, in discussions about the importance of airpower and having enough aircraft to deter aggression among European states</w:t>
      </w:r>
      <w:r w:rsidRPr="006B156E">
        <w:rPr>
          <w:rFonts w:cstheme="majorHAnsi"/>
          <w:sz w:val="12"/>
        </w:rPr>
        <w:t xml:space="preserve">.16 All these issues raise the importance of focusing on conventional arms control as much as nuclear reductions, especially in the Asia-Pacific. Arms race stability aims at lowering incentives to further build up military forces. Thus we might conceivably ask: if the United States and Russia reduce their nuclear arsenals to a few hundred warheads each— and other nations to a few dozen—might we see a nonnuclear arms race to fill a nuclear void?17 As the 2010 Nuclear Posture Review states, “fundamental changes in the international security environment in recent years—including the growth of unrivaled US conventional military capabilities [and] major improvements in missile defenses . . . enable us to fulfill . . . objectives at significantly lower nuclear force levels and with reduced reliance on nuclear weapons . . . without jeopardizing our traditional deterrence and reassurance goals.18 If one accepts this statement, and if opponents of nuclear modernization are truly concerned about reducing global instability, they should be urging the administration to cancel and eliminate a number of conventional capabilities that are far more concerning to our adversaries. Granted, such a position is irrational, but if stability is the </w:t>
      </w:r>
      <w:proofErr w:type="gramStart"/>
      <w:r w:rsidRPr="006B156E">
        <w:rPr>
          <w:rFonts w:cstheme="majorHAnsi"/>
          <w:sz w:val="12"/>
        </w:rPr>
        <w:t>key</w:t>
      </w:r>
      <w:proofErr w:type="gramEnd"/>
      <w:r w:rsidRPr="006B156E">
        <w:rPr>
          <w:rFonts w:cstheme="majorHAnsi"/>
          <w:sz w:val="12"/>
        </w:rPr>
        <w:t xml:space="preserve"> then this is the logical position to hold. Indeed, even with successful elimination of nuclear weapons, the tasks of strategic deterrence, extended deterrence, and arms control do not go away. Instead, they become more difficult to manage. This is especially true for conventional </w:t>
      </w:r>
      <w:proofErr w:type="gramStart"/>
      <w:r w:rsidRPr="006B156E">
        <w:rPr>
          <w:rFonts w:cstheme="majorHAnsi"/>
          <w:sz w:val="12"/>
        </w:rPr>
        <w:t>arms control, because</w:t>
      </w:r>
      <w:proofErr w:type="gramEnd"/>
      <w:r w:rsidRPr="006B156E">
        <w:rPr>
          <w:rFonts w:cstheme="majorHAnsi"/>
          <w:sz w:val="12"/>
        </w:rPr>
        <w:t xml:space="preserve"> </w:t>
      </w:r>
      <w:r w:rsidRPr="006B156E">
        <w:rPr>
          <w:rStyle w:val="Emphasis"/>
          <w:rFonts w:cstheme="majorHAnsi"/>
        </w:rPr>
        <w:t>nuclear weapons tend to make deterrence much easier</w:t>
      </w:r>
      <w:r w:rsidRPr="006B156E">
        <w:rPr>
          <w:rFonts w:cstheme="majorHAnsi"/>
          <w:sz w:val="12"/>
        </w:rPr>
        <w:t xml:space="preserve">, or so the historical record would seem to indicate. If one argues for further nuclear reductions and nuclear disarmament, then one needs to be responsible and also think seriously about conventional arms control. Conventional imbalances and any remaining system of deterrence would increasingly become the focus of deterrence and would serve as the source of instability.19 This is especially true because, in many instances, the imbalance and insecurity of a conventional-only world have remained obscured during the nuclear age.20 </w:t>
      </w:r>
      <w:r w:rsidRPr="006B156E">
        <w:rPr>
          <w:rStyle w:val="StyleUnderline"/>
          <w:rFonts w:cstheme="majorHAnsi"/>
        </w:rPr>
        <w:t>With</w:t>
      </w:r>
      <w:r w:rsidRPr="006B156E">
        <w:rPr>
          <w:rFonts w:cstheme="majorHAnsi"/>
          <w:sz w:val="12"/>
        </w:rPr>
        <w:t xml:space="preserve"> </w:t>
      </w:r>
      <w:r w:rsidRPr="006B156E">
        <w:rPr>
          <w:rStyle w:val="StyleUnderline"/>
          <w:rFonts w:cstheme="majorHAnsi"/>
        </w:rPr>
        <w:t>Article VI of</w:t>
      </w:r>
      <w:r w:rsidRPr="006B156E">
        <w:rPr>
          <w:rFonts w:cstheme="majorHAnsi"/>
          <w:sz w:val="12"/>
        </w:rPr>
        <w:t xml:space="preserve"> </w:t>
      </w:r>
      <w:r w:rsidRPr="006B156E">
        <w:rPr>
          <w:rStyle w:val="StyleUnderline"/>
          <w:rFonts w:cstheme="majorHAnsi"/>
        </w:rPr>
        <w:t>the</w:t>
      </w:r>
      <w:r w:rsidRPr="006B156E">
        <w:rPr>
          <w:rFonts w:cstheme="majorHAnsi"/>
          <w:sz w:val="12"/>
        </w:rPr>
        <w:t xml:space="preserve"> </w:t>
      </w:r>
      <w:r w:rsidRPr="006B156E">
        <w:rPr>
          <w:rStyle w:val="StyleUnderline"/>
          <w:rFonts w:cstheme="majorHAnsi"/>
        </w:rPr>
        <w:t>NPT</w:t>
      </w:r>
      <w:r w:rsidRPr="006B156E">
        <w:rPr>
          <w:rFonts w:cstheme="majorHAnsi"/>
          <w:sz w:val="12"/>
        </w:rPr>
        <w:t xml:space="preserve"> </w:t>
      </w:r>
      <w:r w:rsidRPr="006B156E">
        <w:rPr>
          <w:rStyle w:val="StyleUnderline"/>
          <w:rFonts w:cstheme="majorHAnsi"/>
        </w:rPr>
        <w:t>obliging</w:t>
      </w:r>
      <w:r w:rsidRPr="006B156E">
        <w:rPr>
          <w:rFonts w:cstheme="majorHAnsi"/>
          <w:sz w:val="12"/>
        </w:rPr>
        <w:t xml:space="preserve"> nuclear-weapon states to work toward general and </w:t>
      </w:r>
      <w:r w:rsidRPr="006B156E">
        <w:rPr>
          <w:rStyle w:val="StyleUnderline"/>
          <w:rFonts w:cstheme="majorHAnsi"/>
        </w:rPr>
        <w:t xml:space="preserve">complete disarmament </w:t>
      </w:r>
      <w:r w:rsidRPr="006B156E">
        <w:rPr>
          <w:rFonts w:cstheme="majorHAnsi"/>
          <w:sz w:val="12"/>
        </w:rPr>
        <w:t xml:space="preserve">of nuclear weapons, would such a treaty be required or feasible in a conventional world? This possibility raises an important question: to what extent should </w:t>
      </w:r>
      <w:proofErr w:type="spellStart"/>
      <w:r w:rsidRPr="006B156E">
        <w:rPr>
          <w:rFonts w:cstheme="majorHAnsi"/>
          <w:sz w:val="12"/>
        </w:rPr>
        <w:t>nuclearweapon</w:t>
      </w:r>
      <w:proofErr w:type="spellEnd"/>
      <w:r w:rsidRPr="006B156E">
        <w:rPr>
          <w:rFonts w:cstheme="majorHAnsi"/>
          <w:sz w:val="12"/>
        </w:rPr>
        <w:t xml:space="preserve"> states focus on reducing their arsenals as a precondition for conventional disarmament? We have tended to think that it would first be a good idea to reduce nuclear weapons before reducing conventional forces. However, </w:t>
      </w:r>
      <w:r w:rsidRPr="006B156E">
        <w:rPr>
          <w:rStyle w:val="StyleUnderline"/>
          <w:rFonts w:cstheme="majorHAnsi"/>
        </w:rPr>
        <w:t>nuclear weapons are but one component of the overall military balance among states</w:t>
      </w:r>
      <w:r w:rsidRPr="006B156E">
        <w:rPr>
          <w:rFonts w:cstheme="majorHAnsi"/>
          <w:sz w:val="12"/>
        </w:rPr>
        <w:t xml:space="preserve">. In an age </w:t>
      </w:r>
      <w:r w:rsidRPr="005778FC">
        <w:rPr>
          <w:rStyle w:val="Emphasis"/>
          <w:rFonts w:cstheme="majorHAnsi"/>
          <w:highlight w:val="cyan"/>
        </w:rPr>
        <w:t>without nuclear weapons</w:t>
      </w:r>
      <w:r w:rsidRPr="006B156E">
        <w:rPr>
          <w:rStyle w:val="Emphasis"/>
          <w:rFonts w:cstheme="majorHAnsi"/>
        </w:rPr>
        <w:t xml:space="preserve">, it is also conceivable that </w:t>
      </w:r>
      <w:r w:rsidRPr="005778FC">
        <w:rPr>
          <w:rStyle w:val="Emphasis"/>
          <w:rFonts w:cstheme="majorHAnsi"/>
          <w:highlight w:val="cyan"/>
        </w:rPr>
        <w:t>deterrence</w:t>
      </w:r>
      <w:r w:rsidRPr="006B156E">
        <w:rPr>
          <w:rStyle w:val="Emphasis"/>
          <w:rFonts w:cstheme="majorHAnsi"/>
        </w:rPr>
        <w:t xml:space="preserve"> relationships </w:t>
      </w:r>
      <w:r w:rsidRPr="005778FC">
        <w:rPr>
          <w:rStyle w:val="Emphasis"/>
          <w:rFonts w:cstheme="majorHAnsi"/>
          <w:highlight w:val="cyan"/>
        </w:rPr>
        <w:t xml:space="preserve">will </w:t>
      </w:r>
      <w:r w:rsidRPr="006B156E">
        <w:rPr>
          <w:rStyle w:val="Emphasis"/>
          <w:rFonts w:cstheme="majorHAnsi"/>
        </w:rPr>
        <w:t xml:space="preserve">simply </w:t>
      </w:r>
      <w:r w:rsidRPr="005778FC">
        <w:rPr>
          <w:rStyle w:val="Emphasis"/>
          <w:rFonts w:cstheme="majorHAnsi"/>
          <w:highlight w:val="cyan"/>
        </w:rPr>
        <w:t>not work without boosting</w:t>
      </w:r>
      <w:r w:rsidRPr="006B156E">
        <w:rPr>
          <w:rStyle w:val="Emphasis"/>
          <w:rFonts w:cstheme="majorHAnsi"/>
        </w:rPr>
        <w:t xml:space="preserve"> some aspects of </w:t>
      </w:r>
      <w:r w:rsidRPr="005778FC">
        <w:rPr>
          <w:rStyle w:val="Emphasis"/>
          <w:rFonts w:cstheme="majorHAnsi"/>
          <w:highlight w:val="cyan"/>
        </w:rPr>
        <w:t>conventional arsenals</w:t>
      </w:r>
      <w:r w:rsidRPr="006B156E">
        <w:rPr>
          <w:rFonts w:cstheme="majorHAnsi"/>
          <w:sz w:val="12"/>
        </w:rPr>
        <w:t xml:space="preserve">. The more-maybe-better logic that Schelling (and others) applied to nuclear weapons may also carry into an entirely conventional era. That is, </w:t>
      </w:r>
      <w:r w:rsidRPr="006B156E">
        <w:rPr>
          <w:rStyle w:val="StyleUnderline"/>
          <w:rFonts w:cstheme="majorHAnsi"/>
        </w:rPr>
        <w:t>fewer</w:t>
      </w:r>
      <w:r w:rsidRPr="006B156E">
        <w:rPr>
          <w:rFonts w:cstheme="majorHAnsi"/>
          <w:sz w:val="12"/>
        </w:rPr>
        <w:t xml:space="preserve"> nuclear </w:t>
      </w:r>
      <w:r w:rsidRPr="006B156E">
        <w:rPr>
          <w:rStyle w:val="StyleUnderline"/>
          <w:rFonts w:cstheme="majorHAnsi"/>
        </w:rPr>
        <w:t>weapons</w:t>
      </w:r>
      <w:r w:rsidRPr="006B156E">
        <w:rPr>
          <w:rFonts w:cstheme="majorHAnsi"/>
          <w:sz w:val="12"/>
        </w:rPr>
        <w:t xml:space="preserve"> in the world </w:t>
      </w:r>
      <w:r w:rsidRPr="006B156E">
        <w:rPr>
          <w:rStyle w:val="StyleUnderline"/>
          <w:rFonts w:cstheme="majorHAnsi"/>
        </w:rPr>
        <w:t>would</w:t>
      </w:r>
      <w:r w:rsidRPr="006B156E">
        <w:rPr>
          <w:rFonts w:cstheme="majorHAnsi"/>
          <w:sz w:val="12"/>
        </w:rPr>
        <w:t xml:space="preserve"> likely </w:t>
      </w:r>
      <w:r w:rsidRPr="006B156E">
        <w:rPr>
          <w:rStyle w:val="StyleUnderline"/>
          <w:rFonts w:cstheme="majorHAnsi"/>
        </w:rPr>
        <w:t>entail</w:t>
      </w:r>
      <w:r w:rsidRPr="006B156E">
        <w:rPr>
          <w:rFonts w:cstheme="majorHAnsi"/>
          <w:sz w:val="12"/>
        </w:rPr>
        <w:t xml:space="preserve"> </w:t>
      </w:r>
      <w:r w:rsidRPr="006B156E">
        <w:rPr>
          <w:rStyle w:val="StyleUnderline"/>
          <w:rFonts w:cstheme="majorHAnsi"/>
        </w:rPr>
        <w:t>more</w:t>
      </w:r>
      <w:r w:rsidRPr="006B156E">
        <w:rPr>
          <w:rFonts w:cstheme="majorHAnsi"/>
          <w:sz w:val="12"/>
        </w:rPr>
        <w:t xml:space="preserve"> </w:t>
      </w:r>
      <w:r w:rsidRPr="006B156E">
        <w:rPr>
          <w:rStyle w:val="StyleUnderline"/>
          <w:rFonts w:cstheme="majorHAnsi"/>
        </w:rPr>
        <w:t>conventional</w:t>
      </w:r>
      <w:r w:rsidRPr="006B156E">
        <w:rPr>
          <w:rFonts w:cstheme="majorHAnsi"/>
          <w:sz w:val="12"/>
        </w:rPr>
        <w:t xml:space="preserve"> </w:t>
      </w:r>
      <w:r w:rsidRPr="006B156E">
        <w:rPr>
          <w:rStyle w:val="StyleUnderline"/>
          <w:rFonts w:cstheme="majorHAnsi"/>
        </w:rPr>
        <w:t>forces</w:t>
      </w:r>
      <w:r w:rsidRPr="006B156E">
        <w:rPr>
          <w:rFonts w:cstheme="majorHAnsi"/>
          <w:sz w:val="12"/>
        </w:rPr>
        <w:t xml:space="preserve"> </w:t>
      </w:r>
      <w:r w:rsidRPr="006B156E">
        <w:rPr>
          <w:rStyle w:val="StyleUnderline"/>
          <w:rFonts w:cstheme="majorHAnsi"/>
        </w:rPr>
        <w:t>to</w:t>
      </w:r>
      <w:r w:rsidRPr="006B156E">
        <w:rPr>
          <w:rFonts w:cstheme="majorHAnsi"/>
          <w:sz w:val="12"/>
        </w:rPr>
        <w:t xml:space="preserve"> </w:t>
      </w:r>
      <w:r w:rsidRPr="006B156E">
        <w:rPr>
          <w:rStyle w:val="StyleUnderline"/>
          <w:rFonts w:cstheme="majorHAnsi"/>
        </w:rPr>
        <w:t>compensate</w:t>
      </w:r>
      <w:r w:rsidRPr="006B156E">
        <w:rPr>
          <w:rFonts w:cstheme="majorHAnsi"/>
          <w:sz w:val="12"/>
        </w:rPr>
        <w:t xml:space="preserve">, </w:t>
      </w:r>
      <w:r w:rsidRPr="005778FC">
        <w:rPr>
          <w:rStyle w:val="Emphasis"/>
          <w:rFonts w:cstheme="majorHAnsi"/>
          <w:highlight w:val="cyan"/>
        </w:rPr>
        <w:t>which would not</w:t>
      </w:r>
      <w:r w:rsidRPr="006B156E">
        <w:rPr>
          <w:rStyle w:val="Emphasis"/>
          <w:rFonts w:cstheme="majorHAnsi"/>
        </w:rPr>
        <w:t xml:space="preserve"> necessarily </w:t>
      </w:r>
      <w:r w:rsidRPr="005778FC">
        <w:rPr>
          <w:rStyle w:val="Emphasis"/>
          <w:rFonts w:cstheme="majorHAnsi"/>
          <w:highlight w:val="cyan"/>
        </w:rPr>
        <w:t>be</w:t>
      </w:r>
      <w:r w:rsidRPr="006B156E">
        <w:rPr>
          <w:rStyle w:val="Emphasis"/>
          <w:rFonts w:cstheme="majorHAnsi"/>
        </w:rPr>
        <w:t xml:space="preserve"> a </w:t>
      </w:r>
      <w:r w:rsidRPr="005778FC">
        <w:rPr>
          <w:rStyle w:val="Emphasis"/>
          <w:rFonts w:cstheme="majorHAnsi"/>
          <w:highlight w:val="cyan"/>
        </w:rPr>
        <w:t xml:space="preserve">stabilizing </w:t>
      </w:r>
      <w:r w:rsidRPr="006B156E">
        <w:rPr>
          <w:rStyle w:val="Emphasis"/>
          <w:rFonts w:cstheme="majorHAnsi"/>
        </w:rPr>
        <w:t>development.</w:t>
      </w:r>
      <w:r w:rsidRPr="006B156E">
        <w:rPr>
          <w:rFonts w:cstheme="majorHAnsi"/>
          <w:sz w:val="12"/>
        </w:rPr>
        <w:t xml:space="preserve"> For advocates of “global zero,” the implications of a world free of nuclear weapons are assumed to be inherently positive. However, the reality of such a world may be far less positive because the psychological effect achieved by the understood destructive power of nuclear weapons will no longer push risk-acceptant national leaders to allow caution to prevail. Given that no current leader of a nuclear-weapon state was even alive prior to the development of the atomic bomb, the security and stability of a nuclear-free world should not be taken for granted. Instead, much more work is required to understand the implications of such a fundamental change to a proven and stable approach to constraining great-power conflict. Conclusion If the past offers any lessons for the future, it is not unreasonable to believe that a world free of nuclear weapons is a world in which standing armies grow larger, defense expenditures (as a percentage of gross domestic product) increase, and conflict becomes more frequent as the perceived risks to a nation and its leaders decline. National leaders are not always rational, because they do not effectively weigh costs and benefits or risks and rewards, which would lead them to overvalue the prospect of a loss and undervalue the prospect of a gain. </w:t>
      </w:r>
      <w:r w:rsidRPr="006B156E">
        <w:rPr>
          <w:rStyle w:val="StyleUnderline"/>
          <w:rFonts w:cstheme="majorHAnsi"/>
        </w:rPr>
        <w:t xml:space="preserve">The </w:t>
      </w:r>
      <w:r w:rsidRPr="005778FC">
        <w:rPr>
          <w:rStyle w:val="StyleUnderline"/>
          <w:rFonts w:cstheme="majorHAnsi"/>
          <w:highlight w:val="cyan"/>
        </w:rPr>
        <w:t>certain</w:t>
      </w:r>
      <w:r w:rsidRPr="006B156E">
        <w:rPr>
          <w:rFonts w:cstheme="majorHAnsi"/>
          <w:sz w:val="12"/>
        </w:rPr>
        <w:t xml:space="preserve"> </w:t>
      </w:r>
      <w:r w:rsidRPr="005778FC">
        <w:rPr>
          <w:rStyle w:val="StyleUnderline"/>
          <w:rFonts w:cstheme="majorHAnsi"/>
          <w:highlight w:val="cyan"/>
        </w:rPr>
        <w:t>loss caused by</w:t>
      </w:r>
      <w:r w:rsidRPr="006B156E">
        <w:rPr>
          <w:rStyle w:val="StyleUnderline"/>
          <w:rFonts w:cstheme="majorHAnsi"/>
        </w:rPr>
        <w:t xml:space="preserve"> any prospective </w:t>
      </w:r>
      <w:r w:rsidRPr="005778FC">
        <w:rPr>
          <w:rStyle w:val="StyleUnderline"/>
          <w:rFonts w:cstheme="majorHAnsi"/>
          <w:highlight w:val="cyan"/>
        </w:rPr>
        <w:t>use of nuclear weapons</w:t>
      </w:r>
      <w:r w:rsidRPr="006B156E">
        <w:rPr>
          <w:rFonts w:cstheme="majorHAnsi"/>
          <w:sz w:val="12"/>
        </w:rPr>
        <w:t xml:space="preserve"> </w:t>
      </w:r>
      <w:r w:rsidRPr="006B156E">
        <w:rPr>
          <w:rStyle w:val="Emphasis"/>
          <w:rFonts w:cstheme="majorHAnsi"/>
        </w:rPr>
        <w:t xml:space="preserve">has </w:t>
      </w:r>
      <w:r w:rsidRPr="005778FC">
        <w:rPr>
          <w:rStyle w:val="Emphasis"/>
          <w:rFonts w:cstheme="majorHAnsi"/>
          <w:highlight w:val="cyan"/>
        </w:rPr>
        <w:t>caused</w:t>
      </w:r>
      <w:r w:rsidRPr="006B156E">
        <w:rPr>
          <w:rStyle w:val="Emphasis"/>
          <w:rFonts w:cstheme="majorHAnsi"/>
        </w:rPr>
        <w:t xml:space="preserve"> decision makers to exercise </w:t>
      </w:r>
      <w:r w:rsidRPr="005778FC">
        <w:rPr>
          <w:rStyle w:val="Emphasis"/>
          <w:rFonts w:cstheme="majorHAnsi"/>
          <w:highlight w:val="cyan"/>
        </w:rPr>
        <w:t>great restraint when contemplating</w:t>
      </w:r>
      <w:r w:rsidRPr="006B156E">
        <w:rPr>
          <w:rStyle w:val="Emphasis"/>
          <w:rFonts w:cstheme="majorHAnsi"/>
        </w:rPr>
        <w:t xml:space="preserve"> the prospective </w:t>
      </w:r>
      <w:r w:rsidRPr="005778FC">
        <w:rPr>
          <w:rStyle w:val="Emphasis"/>
          <w:rFonts w:cstheme="majorHAnsi"/>
          <w:highlight w:val="cyan"/>
        </w:rPr>
        <w:t>use of force</w:t>
      </w:r>
      <w:r w:rsidRPr="006B156E">
        <w:rPr>
          <w:rFonts w:cstheme="majorHAnsi"/>
          <w:sz w:val="12"/>
        </w:rPr>
        <w:t xml:space="preserve">.21 History appears to suggest that, to some degree, </w:t>
      </w:r>
      <w:r w:rsidRPr="006B156E">
        <w:rPr>
          <w:rStyle w:val="StyleUnderline"/>
          <w:rFonts w:cstheme="majorHAnsi"/>
        </w:rPr>
        <w:t xml:space="preserve">nuclear weapons do cause decision makers to see the use of nuclear weapons as ensuring losses, with few gains—causing restraint. </w:t>
      </w:r>
      <w:r w:rsidRPr="006B156E">
        <w:rPr>
          <w:rFonts w:cstheme="majorHAnsi"/>
          <w:sz w:val="12"/>
        </w:rPr>
        <w:t xml:space="preserve">Thus, eliminating nuclear weapons may well reduce perceived risks and increase perceived gains from fighting—making the world safe for conventional conflict. Such a state of affairs would not have the same absolute risk associated with it that nuclear warfare poses (that of total annihilation), but </w:t>
      </w:r>
      <w:r w:rsidRPr="005778FC">
        <w:rPr>
          <w:rStyle w:val="Emphasis"/>
          <w:rFonts w:cstheme="majorHAnsi"/>
          <w:highlight w:val="cyan"/>
        </w:rPr>
        <w:t>it would increase</w:t>
      </w:r>
      <w:r w:rsidRPr="006B156E">
        <w:rPr>
          <w:rStyle w:val="Emphasis"/>
          <w:rFonts w:cstheme="majorHAnsi"/>
        </w:rPr>
        <w:t xml:space="preserve"> the risks of proliferating </w:t>
      </w:r>
      <w:r w:rsidRPr="005778FC">
        <w:rPr>
          <w:rStyle w:val="Emphasis"/>
          <w:rFonts w:cstheme="majorHAnsi"/>
          <w:highlight w:val="cyan"/>
        </w:rPr>
        <w:t>conflict</w:t>
      </w:r>
      <w:r w:rsidRPr="006B156E">
        <w:rPr>
          <w:rStyle w:val="Emphasis"/>
          <w:rFonts w:cstheme="majorHAnsi"/>
        </w:rPr>
        <w:t>, which may lead to a dramatic increase in conflict-related casualties.</w:t>
      </w:r>
    </w:p>
    <w:p w14:paraId="6CB0AC0F" w14:textId="77777777" w:rsidR="0023122E" w:rsidRPr="001870D4" w:rsidRDefault="0023122E" w:rsidP="0023122E">
      <w:pPr>
        <w:pStyle w:val="Heading4"/>
        <w:rPr>
          <w:rFonts w:asciiTheme="minorHAnsi" w:hAnsiTheme="minorHAnsi" w:cstheme="minorHAnsi"/>
        </w:rPr>
      </w:pPr>
      <w:r w:rsidRPr="001870D4">
        <w:rPr>
          <w:rFonts w:asciiTheme="minorHAnsi" w:hAnsiTheme="minorHAnsi" w:cstheme="minorHAnsi"/>
        </w:rPr>
        <w:t xml:space="preserve">Iranian nuclear weapons are key to </w:t>
      </w:r>
      <w:r w:rsidRPr="001870D4">
        <w:rPr>
          <w:rFonts w:asciiTheme="minorHAnsi" w:hAnsiTheme="minorHAnsi" w:cstheme="minorHAnsi"/>
          <w:u w:val="single"/>
        </w:rPr>
        <w:t>regional deterrence</w:t>
      </w:r>
      <w:r>
        <w:rPr>
          <w:rFonts w:asciiTheme="minorHAnsi" w:hAnsiTheme="minorHAnsi" w:cstheme="minorHAnsi"/>
        </w:rPr>
        <w:t>.</w:t>
      </w:r>
    </w:p>
    <w:p w14:paraId="50C5ACE4" w14:textId="77777777" w:rsidR="0023122E" w:rsidRPr="001870D4" w:rsidRDefault="0023122E" w:rsidP="0023122E">
      <w:pPr>
        <w:spacing w:after="0"/>
        <w:rPr>
          <w:rFonts w:asciiTheme="minorHAnsi" w:hAnsiTheme="minorHAnsi" w:cstheme="minorHAnsi"/>
        </w:rPr>
      </w:pPr>
      <w:r w:rsidRPr="001870D4">
        <w:rPr>
          <w:rStyle w:val="Style13ptBold"/>
          <w:rFonts w:asciiTheme="minorHAnsi" w:hAnsiTheme="minorHAnsi" w:cstheme="minorHAnsi"/>
        </w:rPr>
        <w:t>O’Grady 19</w:t>
      </w:r>
      <w:r w:rsidRPr="001870D4">
        <w:rPr>
          <w:rFonts w:asciiTheme="minorHAnsi" w:hAnsiTheme="minorHAnsi" w:cstheme="minorHAnsi"/>
        </w:rPr>
        <w:t xml:space="preserve"> (Sean, Associate Editor, The Independent, “Let Iran have its nuclear weapons – it would make the world safer for us all,” https://www.independent.co.uk/voices/iran-drone-us-cold-war-nuclear-weapons-a8967091.html, 6/20/2019, 7/5/2019) DG</w:t>
      </w:r>
    </w:p>
    <w:p w14:paraId="4A8680F7" w14:textId="77777777" w:rsidR="0023122E" w:rsidRPr="001870D4" w:rsidRDefault="0023122E" w:rsidP="0023122E">
      <w:pPr>
        <w:spacing w:after="0"/>
        <w:rPr>
          <w:rStyle w:val="StyleUnderline"/>
          <w:rFonts w:asciiTheme="minorHAnsi" w:hAnsiTheme="minorHAnsi" w:cstheme="minorHAnsi"/>
        </w:rPr>
      </w:pPr>
      <w:r w:rsidRPr="001870D4">
        <w:rPr>
          <w:rFonts w:asciiTheme="minorHAnsi" w:hAnsiTheme="minorHAnsi" w:cstheme="minorHAnsi"/>
          <w:sz w:val="14"/>
        </w:rPr>
        <w:t xml:space="preserve">Drone down. No one hurt. There </w:t>
      </w:r>
      <w:proofErr w:type="spellStart"/>
      <w:r w:rsidRPr="001870D4">
        <w:rPr>
          <w:rFonts w:asciiTheme="minorHAnsi" w:hAnsiTheme="minorHAnsi" w:cstheme="minorHAnsi"/>
          <w:sz w:val="14"/>
        </w:rPr>
        <w:t>ain’t</w:t>
      </w:r>
      <w:proofErr w:type="spellEnd"/>
      <w:r w:rsidRPr="001870D4">
        <w:rPr>
          <w:rFonts w:asciiTheme="minorHAnsi" w:hAnsiTheme="minorHAnsi" w:cstheme="minorHAnsi"/>
          <w:sz w:val="14"/>
        </w:rPr>
        <w:t xml:space="preserve"> </w:t>
      </w:r>
      <w:proofErr w:type="spellStart"/>
      <w:r w:rsidRPr="001870D4">
        <w:rPr>
          <w:rFonts w:asciiTheme="minorHAnsi" w:hAnsiTheme="minorHAnsi" w:cstheme="minorHAnsi"/>
          <w:sz w:val="14"/>
        </w:rPr>
        <w:t>gonna</w:t>
      </w:r>
      <w:proofErr w:type="spellEnd"/>
      <w:r w:rsidRPr="001870D4">
        <w:rPr>
          <w:rFonts w:asciiTheme="minorHAnsi" w:hAnsiTheme="minorHAnsi" w:cstheme="minorHAnsi"/>
          <w:sz w:val="14"/>
        </w:rPr>
        <w:t xml:space="preserve"> be no war. </w:t>
      </w:r>
      <w:r w:rsidRPr="001870D4">
        <w:rPr>
          <w:rStyle w:val="StyleUnderline"/>
          <w:rFonts w:asciiTheme="minorHAnsi" w:hAnsiTheme="minorHAnsi" w:cstheme="minorHAnsi"/>
        </w:rPr>
        <w:t>Iran's revolutionary guards managed to shoot down a Yankee drone. Big deal.</w:t>
      </w:r>
      <w:r w:rsidRPr="001870D4">
        <w:rPr>
          <w:rFonts w:asciiTheme="minorHAnsi" w:hAnsiTheme="minorHAnsi" w:cstheme="minorHAnsi"/>
          <w:sz w:val="14"/>
        </w:rPr>
        <w:t xml:space="preserve"> </w:t>
      </w:r>
      <w:r w:rsidRPr="001870D4">
        <w:rPr>
          <w:rStyle w:val="StyleUnderline"/>
          <w:rFonts w:asciiTheme="minorHAnsi" w:hAnsiTheme="minorHAnsi" w:cstheme="minorHAnsi"/>
        </w:rPr>
        <w:t>Embarrassing for the Americans, but they’ve had worse.</w:t>
      </w:r>
      <w:r w:rsidRPr="001870D4">
        <w:rPr>
          <w:rFonts w:asciiTheme="minorHAnsi" w:hAnsiTheme="minorHAnsi" w:cstheme="minorHAnsi"/>
          <w:sz w:val="14"/>
        </w:rPr>
        <w:t xml:space="preserve"> At least it shows they’re keeping an eye on their troublesome foes. It was bound to happen, such is the state of relations between the two countries, and such is the sheer volume of unmanned aircraft activity in the region. Downing stray aircrafts is the sort of thing that happens in cold wars, just as it did in the US-USSR Cold </w:t>
      </w:r>
      <w:r w:rsidRPr="003F6A28">
        <w:rPr>
          <w:rFonts w:asciiTheme="minorHAnsi" w:hAnsiTheme="minorHAnsi" w:cstheme="minorHAnsi"/>
          <w:sz w:val="14"/>
        </w:rPr>
        <w:t xml:space="preserve">War in the 1960s. And </w:t>
      </w:r>
      <w:r w:rsidRPr="003F6A28">
        <w:rPr>
          <w:rStyle w:val="Emphasis"/>
          <w:rFonts w:asciiTheme="minorHAnsi" w:hAnsiTheme="minorHAnsi" w:cstheme="minorHAnsi"/>
        </w:rPr>
        <w:t>America and Iran have long been engaged in a cold war</w:t>
      </w:r>
      <w:r w:rsidRPr="003F6A28">
        <w:rPr>
          <w:rFonts w:asciiTheme="minorHAnsi" w:hAnsiTheme="minorHAnsi" w:cstheme="minorHAnsi"/>
          <w:sz w:val="14"/>
        </w:rPr>
        <w:t xml:space="preserve"> that has lasted about as long as the one they fought with the </w:t>
      </w:r>
      <w:proofErr w:type="gramStart"/>
      <w:r w:rsidRPr="003F6A28">
        <w:rPr>
          <w:rFonts w:asciiTheme="minorHAnsi" w:hAnsiTheme="minorHAnsi" w:cstheme="minorHAnsi"/>
          <w:sz w:val="14"/>
        </w:rPr>
        <w:t>Russians, and</w:t>
      </w:r>
      <w:proofErr w:type="gramEnd"/>
      <w:r w:rsidRPr="003F6A28">
        <w:rPr>
          <w:rFonts w:asciiTheme="minorHAnsi" w:hAnsiTheme="minorHAnsi" w:cstheme="minorHAnsi"/>
          <w:sz w:val="14"/>
        </w:rPr>
        <w:t xml:space="preserve"> is laced with even more hatred. </w:t>
      </w:r>
      <w:r w:rsidRPr="003F6A28">
        <w:rPr>
          <w:rStyle w:val="StyleUnderline"/>
          <w:rFonts w:asciiTheme="minorHAnsi" w:hAnsiTheme="minorHAnsi" w:cstheme="minorHAnsi"/>
        </w:rPr>
        <w:t>For 40 years they have been spying and bugging each other, engaged in economic warfare and sanctions, fighting proxy wars</w:t>
      </w:r>
      <w:r w:rsidRPr="003F6A28">
        <w:rPr>
          <w:rFonts w:asciiTheme="minorHAnsi" w:hAnsiTheme="minorHAnsi" w:cstheme="minorHAnsi"/>
          <w:sz w:val="14"/>
        </w:rPr>
        <w:t xml:space="preserve"> in Iraq, Syria to Yemen, </w:t>
      </w:r>
      <w:r w:rsidRPr="003F6A28">
        <w:rPr>
          <w:rStyle w:val="StyleUnderline"/>
          <w:rFonts w:asciiTheme="minorHAnsi" w:hAnsiTheme="minorHAnsi" w:cstheme="minorHAnsi"/>
        </w:rPr>
        <w:t>engaging in propaganda</w:t>
      </w:r>
      <w:r w:rsidRPr="003F6A28">
        <w:rPr>
          <w:rFonts w:asciiTheme="minorHAnsi" w:hAnsiTheme="minorHAnsi" w:cstheme="minorHAnsi"/>
          <w:sz w:val="14"/>
        </w:rPr>
        <w:t xml:space="preserve"> and </w:t>
      </w:r>
      <w:proofErr w:type="gramStart"/>
      <w:r w:rsidRPr="003F6A28">
        <w:rPr>
          <w:rFonts w:asciiTheme="minorHAnsi" w:hAnsiTheme="minorHAnsi" w:cstheme="minorHAnsi"/>
          <w:sz w:val="14"/>
        </w:rPr>
        <w:t>counter-propaganda</w:t>
      </w:r>
      <w:proofErr w:type="gramEnd"/>
      <w:r w:rsidRPr="003F6A28">
        <w:rPr>
          <w:rFonts w:asciiTheme="minorHAnsi" w:hAnsiTheme="minorHAnsi" w:cstheme="minorHAnsi"/>
          <w:sz w:val="14"/>
        </w:rPr>
        <w:t xml:space="preserve">, </w:t>
      </w:r>
      <w:r w:rsidRPr="003F6A28">
        <w:rPr>
          <w:rStyle w:val="StyleUnderline"/>
          <w:rFonts w:asciiTheme="minorHAnsi" w:hAnsiTheme="minorHAnsi" w:cstheme="minorHAnsi"/>
        </w:rPr>
        <w:t xml:space="preserve">exchanging insults, backing state-sponsored terrorism. The lot. The </w:t>
      </w:r>
      <w:r w:rsidRPr="003F6A28">
        <w:rPr>
          <w:rFonts w:asciiTheme="minorHAnsi" w:hAnsiTheme="minorHAnsi" w:cstheme="minorHAnsi"/>
          <w:sz w:val="14"/>
        </w:rPr>
        <w:t xml:space="preserve">(probable) </w:t>
      </w:r>
      <w:r w:rsidRPr="003F6A28">
        <w:rPr>
          <w:rStyle w:val="StyleUnderline"/>
          <w:rFonts w:asciiTheme="minorHAnsi" w:hAnsiTheme="minorHAnsi" w:cstheme="minorHAnsi"/>
        </w:rPr>
        <w:t>Iranian mining of oil tankers in the Gulf</w:t>
      </w:r>
      <w:r w:rsidRPr="003F6A28">
        <w:rPr>
          <w:rFonts w:asciiTheme="minorHAnsi" w:hAnsiTheme="minorHAnsi" w:cstheme="minorHAnsi"/>
          <w:sz w:val="14"/>
        </w:rPr>
        <w:t xml:space="preserve"> – the oil coming from US allies Saudi Arabia and the United Arab Emirates – </w:t>
      </w:r>
      <w:r w:rsidRPr="003F6A28">
        <w:rPr>
          <w:rStyle w:val="StyleUnderline"/>
          <w:rFonts w:asciiTheme="minorHAnsi" w:hAnsiTheme="minorHAnsi" w:cstheme="minorHAnsi"/>
        </w:rPr>
        <w:t>is just another shady, disputed incident between the two sides.</w:t>
      </w:r>
      <w:r w:rsidRPr="003F6A28">
        <w:rPr>
          <w:rFonts w:asciiTheme="minorHAnsi" w:hAnsiTheme="minorHAnsi" w:cstheme="minorHAnsi"/>
          <w:sz w:val="14"/>
        </w:rPr>
        <w:t xml:space="preserve"> Since the fall of the Shah in 1979 and the seizing of the American hostages in the Tehran embassy, America and Iran have been at war. </w:t>
      </w:r>
      <w:r w:rsidRPr="003F6A28">
        <w:rPr>
          <w:rStyle w:val="StyleUnderline"/>
          <w:rFonts w:asciiTheme="minorHAnsi" w:hAnsiTheme="minorHAnsi" w:cstheme="minorHAnsi"/>
        </w:rPr>
        <w:t>Only the short-lived international nuclear proliferation treaty</w:t>
      </w:r>
      <w:r w:rsidRPr="003F6A28">
        <w:rPr>
          <w:rFonts w:asciiTheme="minorHAnsi" w:hAnsiTheme="minorHAnsi" w:cstheme="minorHAnsi"/>
          <w:sz w:val="14"/>
        </w:rPr>
        <w:t xml:space="preserve"> signed under the Obama administration in 2015 </w:t>
      </w:r>
      <w:r w:rsidRPr="003F6A28">
        <w:rPr>
          <w:rStyle w:val="StyleUnderline"/>
          <w:rFonts w:asciiTheme="minorHAnsi" w:hAnsiTheme="minorHAnsi" w:cstheme="minorHAnsi"/>
        </w:rPr>
        <w:t>represented much of a truce in their incessant hostilitie</w:t>
      </w:r>
      <w:r w:rsidRPr="003F6A28">
        <w:rPr>
          <w:rFonts w:asciiTheme="minorHAnsi" w:hAnsiTheme="minorHAnsi" w:cstheme="minorHAnsi"/>
          <w:sz w:val="14"/>
        </w:rPr>
        <w:t xml:space="preserve">s, and of course that has now been rescinded by Donald Trump. The Great Satan versus the axis of evil? It’s not such a new story. </w:t>
      </w:r>
      <w:r w:rsidRPr="003F6A28">
        <w:rPr>
          <w:rStyle w:val="Emphasis"/>
          <w:rFonts w:asciiTheme="minorHAnsi" w:hAnsiTheme="minorHAnsi" w:cstheme="minorHAnsi"/>
        </w:rPr>
        <w:t>What is novel is that the Iranians are now winning their cold war with Tehran</w:t>
      </w:r>
      <w:r w:rsidRPr="003F6A28">
        <w:rPr>
          <w:rFonts w:asciiTheme="minorHAnsi" w:hAnsiTheme="minorHAnsi" w:cstheme="minorHAnsi"/>
          <w:sz w:val="14"/>
        </w:rPr>
        <w:t xml:space="preserve"> – </w:t>
      </w:r>
      <w:r w:rsidRPr="003F6A28">
        <w:rPr>
          <w:rStyle w:val="StyleUnderline"/>
          <w:rFonts w:asciiTheme="minorHAnsi" w:hAnsiTheme="minorHAnsi" w:cstheme="minorHAnsi"/>
        </w:rPr>
        <w:t>and it is the fault of</w:t>
      </w:r>
      <w:r w:rsidRPr="003F6A28">
        <w:rPr>
          <w:rFonts w:asciiTheme="minorHAnsi" w:hAnsiTheme="minorHAnsi" w:cstheme="minorHAnsi"/>
          <w:sz w:val="14"/>
        </w:rPr>
        <w:t xml:space="preserve"> President </w:t>
      </w:r>
      <w:r w:rsidRPr="003F6A28">
        <w:rPr>
          <w:rStyle w:val="StyleUnderline"/>
          <w:rFonts w:asciiTheme="minorHAnsi" w:hAnsiTheme="minorHAnsi" w:cstheme="minorHAnsi"/>
        </w:rPr>
        <w:t>Trump</w:t>
      </w:r>
      <w:r w:rsidRPr="003F6A28">
        <w:rPr>
          <w:rFonts w:asciiTheme="minorHAnsi" w:hAnsiTheme="minorHAnsi" w:cstheme="minorHAnsi"/>
          <w:sz w:val="14"/>
        </w:rPr>
        <w:t xml:space="preserve"> and his predecessors. </w:t>
      </w:r>
      <w:r w:rsidRPr="003F6A28">
        <w:rPr>
          <w:rStyle w:val="StyleUnderline"/>
          <w:rFonts w:asciiTheme="minorHAnsi" w:hAnsiTheme="minorHAnsi" w:cstheme="minorHAnsi"/>
        </w:rPr>
        <w:t>Iran looks to Kim Jong-Un</w:t>
      </w:r>
      <w:r w:rsidRPr="003F6A28">
        <w:rPr>
          <w:rFonts w:asciiTheme="minorHAnsi" w:hAnsiTheme="minorHAnsi" w:cstheme="minorHAnsi"/>
          <w:sz w:val="14"/>
        </w:rPr>
        <w:t xml:space="preserve">, fellow axis of evil/rogue state club member, and Iran’s secret nuclear collaborator, </w:t>
      </w:r>
      <w:r w:rsidRPr="003F6A28">
        <w:rPr>
          <w:rStyle w:val="StyleUnderline"/>
          <w:rFonts w:asciiTheme="minorHAnsi" w:hAnsiTheme="minorHAnsi" w:cstheme="minorHAnsi"/>
        </w:rPr>
        <w:t>for help and inspiration.</w:t>
      </w:r>
      <w:r w:rsidRPr="003F6A28">
        <w:rPr>
          <w:rFonts w:asciiTheme="minorHAnsi" w:hAnsiTheme="minorHAnsi" w:cstheme="minorHAnsi"/>
          <w:sz w:val="14"/>
        </w:rPr>
        <w:t xml:space="preserve"> Despite the harshest of US and UN economic sanctions, and with a notorious disregard for the welfare of his own citizens, </w:t>
      </w:r>
      <w:r w:rsidRPr="005778FC">
        <w:rPr>
          <w:rStyle w:val="StyleUnderline"/>
          <w:rFonts w:asciiTheme="minorHAnsi" w:hAnsiTheme="minorHAnsi" w:cstheme="minorHAnsi"/>
          <w:highlight w:val="cyan"/>
        </w:rPr>
        <w:t>Kim</w:t>
      </w:r>
      <w:r w:rsidRPr="003F6A28">
        <w:rPr>
          <w:rStyle w:val="StyleUnderline"/>
          <w:rFonts w:asciiTheme="minorHAnsi" w:hAnsiTheme="minorHAnsi" w:cstheme="minorHAnsi"/>
        </w:rPr>
        <w:t xml:space="preserve"> has </w:t>
      </w:r>
      <w:r w:rsidRPr="005778FC">
        <w:rPr>
          <w:rStyle w:val="StyleUnderline"/>
          <w:rFonts w:asciiTheme="minorHAnsi" w:hAnsiTheme="minorHAnsi" w:cstheme="minorHAnsi"/>
          <w:highlight w:val="cyan"/>
        </w:rPr>
        <w:t>developed</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nuclear</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weaponry</w:t>
      </w:r>
      <w:r w:rsidRPr="003F6A28">
        <w:rPr>
          <w:rFonts w:asciiTheme="minorHAnsi" w:hAnsiTheme="minorHAnsi" w:cstheme="minorHAnsi"/>
          <w:sz w:val="14"/>
        </w:rPr>
        <w:t xml:space="preserve"> such that he is now immune from US military aggression. </w:t>
      </w:r>
      <w:r w:rsidRPr="003F6A28">
        <w:rPr>
          <w:rStyle w:val="StyleUnderline"/>
          <w:rFonts w:asciiTheme="minorHAnsi" w:hAnsiTheme="minorHAnsi" w:cstheme="minorHAnsi"/>
        </w:rPr>
        <w:t>He can easily hit Japan and South Korea</w:t>
      </w:r>
      <w:r w:rsidRPr="003F6A28">
        <w:rPr>
          <w:rFonts w:asciiTheme="minorHAnsi" w:hAnsiTheme="minorHAnsi" w:cstheme="minorHAnsi"/>
          <w:sz w:val="14"/>
        </w:rPr>
        <w:t xml:space="preserve"> with his </w:t>
      </w:r>
      <w:proofErr w:type="gramStart"/>
      <w:r w:rsidRPr="003F6A28">
        <w:rPr>
          <w:rFonts w:asciiTheme="minorHAnsi" w:hAnsiTheme="minorHAnsi" w:cstheme="minorHAnsi"/>
          <w:sz w:val="14"/>
        </w:rPr>
        <w:t>missiles, and</w:t>
      </w:r>
      <w:proofErr w:type="gramEnd"/>
      <w:r w:rsidRPr="003F6A28">
        <w:rPr>
          <w:rFonts w:asciiTheme="minorHAnsi" w:hAnsiTheme="minorHAnsi" w:cstheme="minorHAnsi"/>
          <w:sz w:val="14"/>
        </w:rPr>
        <w:t xml:space="preserve"> might be able accurately to reach US interests in Guam and Hawaii, maybe even the west coast, if the hermit king of Pyongyang got lucky. Whatever. The Americans know that he has the ability to hit them and their allies very hard. He has acquired a nuclear deterrent. End of story. Now America, and Donald Trump of all people, wants to talk to him. </w:t>
      </w:r>
      <w:r w:rsidRPr="003F6A28">
        <w:rPr>
          <w:rStyle w:val="StyleUnderline"/>
          <w:rFonts w:asciiTheme="minorHAnsi" w:hAnsiTheme="minorHAnsi" w:cstheme="minorHAnsi"/>
        </w:rPr>
        <w:t xml:space="preserve">A </w:t>
      </w:r>
      <w:r w:rsidRPr="005778FC">
        <w:rPr>
          <w:rStyle w:val="StyleUnderline"/>
          <w:rFonts w:asciiTheme="minorHAnsi" w:hAnsiTheme="minorHAnsi" w:cstheme="minorHAnsi"/>
          <w:highlight w:val="cyan"/>
        </w:rPr>
        <w:t>first</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strike</w:t>
      </w:r>
      <w:r w:rsidRPr="003F6A28">
        <w:rPr>
          <w:rStyle w:val="StyleUnderline"/>
          <w:rFonts w:asciiTheme="minorHAnsi" w:hAnsiTheme="minorHAnsi" w:cstheme="minorHAnsi"/>
        </w:rPr>
        <w:t xml:space="preserve"> attack </w:t>
      </w:r>
      <w:r w:rsidRPr="005778FC">
        <w:rPr>
          <w:rStyle w:val="StyleUnderline"/>
          <w:rFonts w:asciiTheme="minorHAnsi" w:hAnsiTheme="minorHAnsi" w:cstheme="minorHAnsi"/>
          <w:highlight w:val="cyan"/>
        </w:rPr>
        <w:t>on</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North</w:t>
      </w:r>
      <w:r w:rsidRPr="003F6A28">
        <w:rPr>
          <w:rStyle w:val="StyleUnderline"/>
          <w:rFonts w:asciiTheme="minorHAnsi" w:hAnsiTheme="minorHAnsi" w:cstheme="minorHAnsi"/>
        </w:rPr>
        <w:t xml:space="preserve"> Korea is today </w:t>
      </w:r>
      <w:r w:rsidRPr="005778FC">
        <w:rPr>
          <w:rStyle w:val="StyleUnderline"/>
          <w:rFonts w:asciiTheme="minorHAnsi" w:hAnsiTheme="minorHAnsi" w:cstheme="minorHAnsi"/>
          <w:highlight w:val="cyan"/>
        </w:rPr>
        <w:t>unthinkable</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and</w:t>
      </w:r>
      <w:r w:rsidRPr="003F6A28">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impractical</w:t>
      </w:r>
      <w:r w:rsidRPr="003F6A28">
        <w:rPr>
          <w:rFonts w:asciiTheme="minorHAnsi" w:hAnsiTheme="minorHAnsi" w:cstheme="minorHAnsi"/>
          <w:sz w:val="14"/>
        </w:rPr>
        <w:t xml:space="preserve">, </w:t>
      </w:r>
      <w:r w:rsidRPr="003F6A28">
        <w:rPr>
          <w:rStyle w:val="StyleUnderline"/>
          <w:rFonts w:asciiTheme="minorHAnsi" w:hAnsiTheme="minorHAnsi" w:cstheme="minorHAnsi"/>
        </w:rPr>
        <w:t>and a “hot” war between America and North Korea impossible.</w:t>
      </w:r>
      <w:r w:rsidRPr="003F6A28">
        <w:rPr>
          <w:rFonts w:asciiTheme="minorHAnsi" w:hAnsiTheme="minorHAnsi" w:cstheme="minorHAnsi"/>
          <w:sz w:val="14"/>
        </w:rPr>
        <w:t xml:space="preserve"> </w:t>
      </w:r>
      <w:proofErr w:type="gramStart"/>
      <w:r w:rsidRPr="003F6A28">
        <w:rPr>
          <w:rFonts w:asciiTheme="minorHAnsi" w:hAnsiTheme="minorHAnsi" w:cstheme="minorHAnsi"/>
          <w:sz w:val="14"/>
        </w:rPr>
        <w:t>Instead</w:t>
      </w:r>
      <w:proofErr w:type="gramEnd"/>
      <w:r w:rsidRPr="003F6A28">
        <w:rPr>
          <w:rFonts w:asciiTheme="minorHAnsi" w:hAnsiTheme="minorHAnsi" w:cstheme="minorHAnsi"/>
          <w:sz w:val="14"/>
        </w:rPr>
        <w:t xml:space="preserve"> the US wants to hold summits with Kim, treat him as an equal, blessing him with the prestige granted to a nuclear power. </w:t>
      </w:r>
      <w:r w:rsidRPr="003F6A28">
        <w:rPr>
          <w:rStyle w:val="Emphasis"/>
          <w:rFonts w:asciiTheme="minorHAnsi" w:hAnsiTheme="minorHAnsi" w:cstheme="minorHAnsi"/>
        </w:rPr>
        <w:t>His regime is unassailable. The dynasty</w:t>
      </w:r>
      <w:r w:rsidRPr="001870D4">
        <w:rPr>
          <w:rStyle w:val="Emphasis"/>
          <w:rFonts w:asciiTheme="minorHAnsi" w:hAnsiTheme="minorHAnsi" w:cstheme="minorHAnsi"/>
        </w:rPr>
        <w:t xml:space="preserve"> is assured.</w:t>
      </w:r>
      <w:r w:rsidRPr="001870D4">
        <w:rPr>
          <w:rFonts w:asciiTheme="minorHAnsi" w:hAnsiTheme="minorHAnsi" w:cstheme="minorHAnsi"/>
          <w:sz w:val="14"/>
        </w:rPr>
        <w:t xml:space="preserve"> The reckless </w:t>
      </w:r>
      <w:proofErr w:type="spellStart"/>
      <w:r w:rsidRPr="001870D4">
        <w:rPr>
          <w:rFonts w:asciiTheme="minorHAnsi" w:hAnsiTheme="minorHAnsi" w:cstheme="minorHAnsi"/>
          <w:sz w:val="14"/>
        </w:rPr>
        <w:t>programme</w:t>
      </w:r>
      <w:proofErr w:type="spellEnd"/>
      <w:r w:rsidRPr="001870D4">
        <w:rPr>
          <w:rFonts w:asciiTheme="minorHAnsi" w:hAnsiTheme="minorHAnsi" w:cstheme="minorHAnsi"/>
          <w:sz w:val="14"/>
        </w:rPr>
        <w:t xml:space="preserve"> to acquire nuclear weapons and the ability to project that power far out into the Pacific worked. Successive American presidents failed to restrain him diplomatically or militarily, and now Kim has to be appeased. Talk of regime change in North Korea is done, as it is not when the Americans discuss Iran. Well, if you were a policy maker watching the world from Tehran what lesson would you take from such developments? What Donald Trump should have done is leave the Iran nuclear deal (formally the Joint Comprehensive Plan of Action also guaranteed by Germany, </w:t>
      </w:r>
      <w:proofErr w:type="gramStart"/>
      <w:r w:rsidRPr="001870D4">
        <w:rPr>
          <w:rFonts w:asciiTheme="minorHAnsi" w:hAnsiTheme="minorHAnsi" w:cstheme="minorHAnsi"/>
          <w:sz w:val="14"/>
        </w:rPr>
        <w:t>France</w:t>
      </w:r>
      <w:proofErr w:type="gramEnd"/>
      <w:r w:rsidRPr="001870D4">
        <w:rPr>
          <w:rFonts w:asciiTheme="minorHAnsi" w:hAnsiTheme="minorHAnsi" w:cstheme="minorHAnsi"/>
          <w:sz w:val="14"/>
        </w:rPr>
        <w:t xml:space="preserve"> and Britain) well alone, because it at least offered the possibility of slowing and containing the Iranians. Maybe they were insincere, maybe Iran cheated. Perfectly possible. But </w:t>
      </w:r>
      <w:r w:rsidRPr="001870D4">
        <w:rPr>
          <w:rStyle w:val="StyleUnderline"/>
          <w:rFonts w:asciiTheme="minorHAnsi" w:hAnsiTheme="minorHAnsi" w:cstheme="minorHAnsi"/>
        </w:rPr>
        <w:t>what is now 100 per cent certain is that they are accelerating their already advanced nuclear project</w:t>
      </w:r>
      <w:r w:rsidRPr="001870D4">
        <w:rPr>
          <w:rStyle w:val="Emphasis"/>
          <w:rFonts w:asciiTheme="minorHAnsi" w:hAnsiTheme="minorHAnsi" w:cstheme="minorHAnsi"/>
        </w:rPr>
        <w:t>. There is nothing the Americans can do about that</w:t>
      </w:r>
      <w:r w:rsidRPr="001870D4">
        <w:rPr>
          <w:rFonts w:asciiTheme="minorHAnsi" w:hAnsiTheme="minorHAnsi" w:cstheme="minorHAnsi"/>
          <w:sz w:val="14"/>
        </w:rPr>
        <w:t xml:space="preserve">, </w:t>
      </w:r>
      <w:r w:rsidRPr="001870D4">
        <w:rPr>
          <w:rStyle w:val="StyleUnderline"/>
          <w:rFonts w:asciiTheme="minorHAnsi" w:hAnsiTheme="minorHAnsi" w:cstheme="minorHAnsi"/>
        </w:rPr>
        <w:t>even with air strikes, given that a land invasion would make the long conflicts in Iraq and Afghanistan</w:t>
      </w:r>
      <w:r w:rsidRPr="001870D4">
        <w:rPr>
          <w:rFonts w:asciiTheme="minorHAnsi" w:hAnsiTheme="minorHAnsi" w:cstheme="minorHAnsi"/>
          <w:sz w:val="14"/>
        </w:rPr>
        <w:t xml:space="preserve"> combined </w:t>
      </w:r>
      <w:r w:rsidRPr="001870D4">
        <w:rPr>
          <w:rStyle w:val="StyleUnderline"/>
          <w:rFonts w:asciiTheme="minorHAnsi" w:hAnsiTheme="minorHAnsi" w:cstheme="minorHAnsi"/>
        </w:rPr>
        <w:t xml:space="preserve">look like a White House tea party for the Boy Scouts </w:t>
      </w:r>
      <w:r w:rsidRPr="001870D4">
        <w:rPr>
          <w:rFonts w:asciiTheme="minorHAnsi" w:hAnsiTheme="minorHAnsi" w:cstheme="minorHAnsi"/>
          <w:sz w:val="14"/>
        </w:rPr>
        <w:t xml:space="preserve">of America. Then again, </w:t>
      </w:r>
      <w:r w:rsidRPr="005778FC">
        <w:rPr>
          <w:rStyle w:val="Emphasis"/>
          <w:rFonts w:asciiTheme="minorHAnsi" w:hAnsiTheme="minorHAnsi" w:cstheme="minorHAnsi"/>
          <w:highlight w:val="cyan"/>
        </w:rPr>
        <w:t xml:space="preserve">if Iran acquitted nuclear </w:t>
      </w:r>
      <w:proofErr w:type="gramStart"/>
      <w:r w:rsidRPr="005778FC">
        <w:rPr>
          <w:rStyle w:val="Emphasis"/>
          <w:rFonts w:asciiTheme="minorHAnsi" w:hAnsiTheme="minorHAnsi" w:cstheme="minorHAnsi"/>
          <w:highlight w:val="cyan"/>
        </w:rPr>
        <w:t>weapons</w:t>
      </w:r>
      <w:proofErr w:type="gramEnd"/>
      <w:r w:rsidRPr="005778FC">
        <w:rPr>
          <w:rStyle w:val="Emphasis"/>
          <w:rFonts w:asciiTheme="minorHAnsi" w:hAnsiTheme="minorHAnsi" w:cstheme="minorHAnsi"/>
          <w:highlight w:val="cyan"/>
        </w:rPr>
        <w:t xml:space="preserve"> it might</w:t>
      </w:r>
      <w:r w:rsidRPr="001870D4">
        <w:rPr>
          <w:rFonts w:asciiTheme="minorHAnsi" w:hAnsiTheme="minorHAnsi" w:cstheme="minorHAnsi"/>
          <w:sz w:val="14"/>
        </w:rPr>
        <w:t xml:space="preserve">, ironically, </w:t>
      </w:r>
      <w:r w:rsidRPr="005778FC">
        <w:rPr>
          <w:rStyle w:val="Emphasis"/>
          <w:rFonts w:asciiTheme="minorHAnsi" w:hAnsiTheme="minorHAnsi" w:cstheme="minorHAnsi"/>
          <w:highlight w:val="cyan"/>
        </w:rPr>
        <w:t>prevent America and Iran from ending up in a “hot” war</w:t>
      </w:r>
      <w:r w:rsidRPr="001870D4">
        <w:rPr>
          <w:rStyle w:val="Emphasis"/>
          <w:rFonts w:asciiTheme="minorHAnsi" w:hAnsiTheme="minorHAnsi" w:cstheme="minorHAnsi"/>
        </w:rPr>
        <w:t>.</w:t>
      </w:r>
      <w:r w:rsidRPr="001870D4">
        <w:rPr>
          <w:rFonts w:asciiTheme="minorHAnsi" w:hAnsiTheme="minorHAnsi" w:cstheme="minorHAnsi"/>
          <w:sz w:val="14"/>
        </w:rPr>
        <w:t xml:space="preserve"> </w:t>
      </w:r>
      <w:proofErr w:type="gramStart"/>
      <w:r w:rsidRPr="001870D4">
        <w:rPr>
          <w:rFonts w:asciiTheme="minorHAnsi" w:hAnsiTheme="minorHAnsi" w:cstheme="minorHAnsi"/>
          <w:sz w:val="14"/>
        </w:rPr>
        <w:t>Of course</w:t>
      </w:r>
      <w:proofErr w:type="gramEnd"/>
      <w:r w:rsidRPr="001870D4">
        <w:rPr>
          <w:rFonts w:asciiTheme="minorHAnsi" w:hAnsiTheme="minorHAnsi" w:cstheme="minorHAnsi"/>
          <w:sz w:val="14"/>
        </w:rPr>
        <w:t xml:space="preserve"> they are an unstable, over excitable bunch (and I mean the characters in the White House as well), but </w:t>
      </w:r>
      <w:r w:rsidRPr="005778FC">
        <w:rPr>
          <w:rStyle w:val="StyleUnderline"/>
          <w:rFonts w:asciiTheme="minorHAnsi" w:hAnsiTheme="minorHAnsi" w:cstheme="minorHAnsi"/>
          <w:highlight w:val="cyan"/>
        </w:rPr>
        <w:t>the</w:t>
      </w:r>
      <w:r w:rsidRPr="001870D4">
        <w:rPr>
          <w:rStyle w:val="StyleUnderline"/>
          <w:rFonts w:asciiTheme="minorHAnsi" w:hAnsiTheme="minorHAnsi" w:cstheme="minorHAnsi"/>
        </w:rPr>
        <w:t xml:space="preserve"> traditional and </w:t>
      </w:r>
      <w:r w:rsidRPr="005778FC">
        <w:rPr>
          <w:rStyle w:val="StyleUnderline"/>
          <w:rFonts w:asciiTheme="minorHAnsi" w:hAnsiTheme="minorHAnsi" w:cstheme="minorHAnsi"/>
          <w:highlight w:val="cyan"/>
        </w:rPr>
        <w:t>durable doctrine of the deterrent</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and the fear of “m</w:t>
      </w:r>
      <w:r w:rsidRPr="001870D4">
        <w:rPr>
          <w:rFonts w:asciiTheme="minorHAnsi" w:hAnsiTheme="minorHAnsi" w:cstheme="minorHAnsi"/>
          <w:sz w:val="14"/>
        </w:rPr>
        <w:t xml:space="preserve">utually </w:t>
      </w:r>
      <w:r w:rsidRPr="005778FC">
        <w:rPr>
          <w:rStyle w:val="StyleUnderline"/>
          <w:rFonts w:asciiTheme="minorHAnsi" w:hAnsiTheme="minorHAnsi" w:cstheme="minorHAnsi"/>
          <w:highlight w:val="cyan"/>
        </w:rPr>
        <w:t>a</w:t>
      </w:r>
      <w:r w:rsidRPr="001870D4">
        <w:rPr>
          <w:rFonts w:asciiTheme="minorHAnsi" w:hAnsiTheme="minorHAnsi" w:cstheme="minorHAnsi"/>
          <w:sz w:val="14"/>
        </w:rPr>
        <w:t xml:space="preserve">ssured </w:t>
      </w:r>
      <w:r w:rsidRPr="005778FC">
        <w:rPr>
          <w:rStyle w:val="StyleUnderline"/>
          <w:rFonts w:asciiTheme="minorHAnsi" w:hAnsiTheme="minorHAnsi" w:cstheme="minorHAnsi"/>
          <w:highlight w:val="cyan"/>
        </w:rPr>
        <w:t>d</w:t>
      </w:r>
      <w:r w:rsidRPr="001870D4">
        <w:rPr>
          <w:rFonts w:asciiTheme="minorHAnsi" w:hAnsiTheme="minorHAnsi" w:cstheme="minorHAnsi"/>
          <w:sz w:val="14"/>
        </w:rPr>
        <w:t xml:space="preserve">estruction” </w:t>
      </w:r>
      <w:r w:rsidRPr="005778FC">
        <w:rPr>
          <w:rStyle w:val="StyleUnderline"/>
          <w:rFonts w:asciiTheme="minorHAnsi" w:hAnsiTheme="minorHAnsi" w:cstheme="minorHAnsi"/>
          <w:highlight w:val="cyan"/>
        </w:rPr>
        <w:t>might</w:t>
      </w:r>
      <w:r w:rsidRPr="001870D4">
        <w:rPr>
          <w:rFonts w:asciiTheme="minorHAnsi" w:hAnsiTheme="minorHAnsi" w:cstheme="minorHAnsi"/>
          <w:sz w:val="14"/>
        </w:rPr>
        <w:t xml:space="preserve"> keep at least </w:t>
      </w:r>
      <w:r w:rsidRPr="005778FC">
        <w:rPr>
          <w:rStyle w:val="StyleUnderline"/>
          <w:rFonts w:asciiTheme="minorHAnsi" w:hAnsiTheme="minorHAnsi" w:cstheme="minorHAnsi"/>
          <w:highlight w:val="cyan"/>
        </w:rPr>
        <w:t>prevent a full-scale</w:t>
      </w:r>
      <w:r w:rsidRPr="001870D4">
        <w:rPr>
          <w:rStyle w:val="StyleUnderline"/>
          <w:rFonts w:asciiTheme="minorHAnsi" w:hAnsiTheme="minorHAnsi" w:cstheme="minorHAnsi"/>
        </w:rPr>
        <w:t xml:space="preserve"> military/naval </w:t>
      </w:r>
      <w:r w:rsidRPr="005778FC">
        <w:rPr>
          <w:rStyle w:val="StyleUnderline"/>
          <w:rFonts w:asciiTheme="minorHAnsi" w:hAnsiTheme="minorHAnsi" w:cstheme="minorHAnsi"/>
          <w:highlight w:val="cyan"/>
        </w:rPr>
        <w:t>confrontation with the US</w:t>
      </w:r>
      <w:r w:rsidRPr="001870D4">
        <w:rPr>
          <w:rFonts w:asciiTheme="minorHAnsi" w:hAnsiTheme="minorHAnsi" w:cstheme="minorHAnsi"/>
          <w:sz w:val="14"/>
        </w:rPr>
        <w:t>. America probably only has a matter of months left before Iran becomes a fully-fledged, albeit minor, nuclear power, securing its status as a regional superpower and player</w:t>
      </w:r>
      <w:r w:rsidRPr="005778FC">
        <w:rPr>
          <w:rFonts w:asciiTheme="minorHAnsi" w:hAnsiTheme="minorHAnsi" w:cstheme="minorHAnsi"/>
          <w:sz w:val="14"/>
          <w:highlight w:val="cyan"/>
        </w:rPr>
        <w:t>.</w:t>
      </w:r>
      <w:r w:rsidRPr="001870D4">
        <w:rPr>
          <w:rFonts w:asciiTheme="minorHAnsi" w:hAnsiTheme="minorHAnsi" w:cstheme="minorHAnsi"/>
          <w:sz w:val="14"/>
        </w:rPr>
        <w:t xml:space="preserve"> </w:t>
      </w:r>
      <w:r w:rsidRPr="001870D4">
        <w:rPr>
          <w:rStyle w:val="StyleUnderline"/>
          <w:rFonts w:asciiTheme="minorHAnsi" w:hAnsiTheme="minorHAnsi" w:cstheme="minorHAnsi"/>
        </w:rPr>
        <w:t xml:space="preserve">No </w:t>
      </w:r>
      <w:r w:rsidRPr="005778FC">
        <w:rPr>
          <w:rStyle w:val="StyleUnderline"/>
          <w:rFonts w:asciiTheme="minorHAnsi" w:hAnsiTheme="minorHAnsi" w:cstheme="minorHAnsi"/>
          <w:highlight w:val="cyan"/>
        </w:rPr>
        <w:t>amount of</w:t>
      </w:r>
      <w:r w:rsidRPr="001870D4">
        <w:rPr>
          <w:rStyle w:val="StyleUnderline"/>
          <w:rFonts w:asciiTheme="minorHAnsi" w:hAnsiTheme="minorHAnsi" w:cstheme="minorHAnsi"/>
        </w:rPr>
        <w:t xml:space="preserve"> oil </w:t>
      </w:r>
      <w:r w:rsidRPr="005778FC">
        <w:rPr>
          <w:rStyle w:val="StyleUnderline"/>
          <w:rFonts w:asciiTheme="minorHAnsi" w:hAnsiTheme="minorHAnsi" w:cstheme="minorHAnsi"/>
          <w:highlight w:val="cyan"/>
        </w:rPr>
        <w:t>sanctions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or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drones</w:t>
      </w:r>
      <w:r w:rsidRPr="001870D4">
        <w:rPr>
          <w:rStyle w:val="StyleUnderline"/>
          <w:rFonts w:asciiTheme="minorHAnsi" w:hAnsiTheme="minorHAnsi" w:cstheme="minorHAnsi"/>
        </w:rPr>
        <w:t xml:space="preserve"> or aircraft carriers</w:t>
      </w:r>
      <w:r w:rsidRPr="001870D4">
        <w:rPr>
          <w:rFonts w:asciiTheme="minorHAnsi" w:hAnsiTheme="minorHAnsi" w:cstheme="minorHAnsi"/>
          <w:sz w:val="14"/>
        </w:rPr>
        <w:t xml:space="preserve"> around the Strait of Hormuz </w:t>
      </w:r>
      <w:r w:rsidRPr="005778FC">
        <w:rPr>
          <w:rStyle w:val="StyleUnderline"/>
          <w:rFonts w:asciiTheme="minorHAnsi" w:hAnsiTheme="minorHAnsi" w:cstheme="minorHAnsi"/>
          <w:highlight w:val="cyan"/>
        </w:rPr>
        <w:t>will</w:t>
      </w:r>
      <w:r w:rsidRPr="003F6A28">
        <w:rPr>
          <w:rStyle w:val="StyleUnderline"/>
          <w:rFonts w:asciiTheme="minorHAnsi" w:hAnsiTheme="minorHAnsi" w:cstheme="minorHAnsi"/>
        </w:rPr>
        <w:t xml:space="preserve"> t</w:t>
      </w:r>
      <w:r w:rsidRPr="001870D4">
        <w:rPr>
          <w:rStyle w:val="StyleUnderline"/>
          <w:rFonts w:asciiTheme="minorHAnsi" w:hAnsiTheme="minorHAnsi" w:cstheme="minorHAnsi"/>
        </w:rPr>
        <w:t xml:space="preserve">hen </w:t>
      </w:r>
      <w:r w:rsidRPr="005778FC">
        <w:rPr>
          <w:rStyle w:val="StyleUnderline"/>
          <w:rFonts w:asciiTheme="minorHAnsi" w:hAnsiTheme="minorHAnsi" w:cstheme="minorHAnsi"/>
          <w:highlight w:val="cyan"/>
        </w:rPr>
        <w:t>alter that</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transcendent</w:t>
      </w:r>
      <w:r w:rsidRPr="001870D4">
        <w:rPr>
          <w:rStyle w:val="StyleUnderline"/>
          <w:rFonts w:asciiTheme="minorHAnsi" w:hAnsiTheme="minorHAnsi" w:cstheme="minorHAnsi"/>
        </w:rPr>
        <w:t xml:space="preserve"> fact, </w:t>
      </w:r>
      <w:r w:rsidRPr="005778FC">
        <w:rPr>
          <w:rStyle w:val="StyleUnderline"/>
          <w:rFonts w:asciiTheme="minorHAnsi" w:hAnsiTheme="minorHAnsi" w:cstheme="minorHAnsi"/>
          <w:highlight w:val="cyan"/>
        </w:rPr>
        <w:t>with US military strikes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provoking unthinkable</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retaliation</w:t>
      </w:r>
      <w:r w:rsidRPr="001870D4">
        <w:rPr>
          <w:rFonts w:asciiTheme="minorHAnsi" w:hAnsiTheme="minorHAnsi" w:cstheme="minorHAnsi"/>
          <w:sz w:val="14"/>
        </w:rPr>
        <w:t xml:space="preserve">. </w:t>
      </w:r>
      <w:r w:rsidRPr="005778FC">
        <w:rPr>
          <w:rStyle w:val="Emphasis"/>
          <w:rFonts w:asciiTheme="minorHAnsi" w:hAnsiTheme="minorHAnsi" w:cstheme="minorHAnsi"/>
          <w:highlight w:val="cyan"/>
        </w:rPr>
        <w:t>Iran</w:t>
      </w:r>
      <w:r w:rsidRPr="001870D4">
        <w:rPr>
          <w:rStyle w:val="Emphasis"/>
          <w:rFonts w:asciiTheme="minorHAnsi" w:hAnsiTheme="minorHAnsi" w:cstheme="minorHAnsi"/>
        </w:rPr>
        <w:t xml:space="preserve"> and its government </w:t>
      </w:r>
      <w:r w:rsidRPr="005778FC">
        <w:rPr>
          <w:rStyle w:val="Emphasis"/>
          <w:rFonts w:asciiTheme="minorHAnsi" w:hAnsiTheme="minorHAnsi" w:cstheme="minorHAnsi"/>
          <w:highlight w:val="cyan"/>
        </w:rPr>
        <w:t>will be safe</w:t>
      </w:r>
      <w:r w:rsidRPr="001870D4">
        <w:rPr>
          <w:rFonts w:asciiTheme="minorHAnsi" w:hAnsiTheme="minorHAnsi" w:cstheme="minorHAnsi"/>
          <w:sz w:val="14"/>
        </w:rPr>
        <w:t xml:space="preserve">. Like Kim, </w:t>
      </w:r>
      <w:r w:rsidRPr="005778FC">
        <w:rPr>
          <w:rStyle w:val="StyleUnderline"/>
          <w:rFonts w:asciiTheme="minorHAnsi" w:hAnsiTheme="minorHAnsi" w:cstheme="minorHAnsi"/>
          <w:highlight w:val="cyan"/>
        </w:rPr>
        <w:t>Trump will have no option but to make peace</w:t>
      </w:r>
      <w:r w:rsidRPr="001870D4">
        <w:rPr>
          <w:rStyle w:val="StyleUnderline"/>
          <w:rFonts w:asciiTheme="minorHAnsi" w:hAnsiTheme="minorHAnsi" w:cstheme="minorHAnsi"/>
        </w:rPr>
        <w:t>, and treat them as an equal</w:t>
      </w:r>
      <w:r w:rsidRPr="001870D4">
        <w:rPr>
          <w:rFonts w:asciiTheme="minorHAnsi" w:hAnsiTheme="minorHAnsi" w:cstheme="minorHAnsi"/>
          <w:sz w:val="14"/>
        </w:rPr>
        <w:t xml:space="preserve">. A further humiliation for an American president at the hands of Iran, but in the long run, one that might lead to a more realistic settlement of the two sides’ differences. Of course, it will still be appalling for the poor civilians in Yemen, Syria and elsewhere that have been the victims of the proxy wars between Iran and its allies (usually Russia and Turkey) and America’s (the Saudis, UAE, </w:t>
      </w:r>
      <w:proofErr w:type="gramStart"/>
      <w:r w:rsidRPr="001870D4">
        <w:rPr>
          <w:rFonts w:asciiTheme="minorHAnsi" w:hAnsiTheme="minorHAnsi" w:cstheme="minorHAnsi"/>
          <w:sz w:val="14"/>
        </w:rPr>
        <w:t>Israel</w:t>
      </w:r>
      <w:proofErr w:type="gramEnd"/>
      <w:r w:rsidRPr="001870D4">
        <w:rPr>
          <w:rFonts w:asciiTheme="minorHAnsi" w:hAnsiTheme="minorHAnsi" w:cstheme="minorHAnsi"/>
          <w:sz w:val="14"/>
        </w:rPr>
        <w:t xml:space="preserve"> and the rest of the West). During the frostiest years of the Cold War between the Soviet Union and the United States, their conflicts too were pitilessly played out with other people's lives, from Angola to Vietnam. Proxy wars were fought, spy planes and civilian airliners were periodically shot down by panicky air forces, spies arrested and exchanged, and the ultimatums and tensions sometimes escalated to terrifying heights (Cuba in 1962, Afghanistan in 1980). Still, seeing as we are all still here, </w:t>
      </w:r>
      <w:r w:rsidRPr="001870D4">
        <w:rPr>
          <w:rStyle w:val="Emphasis"/>
          <w:rFonts w:asciiTheme="minorHAnsi" w:hAnsiTheme="minorHAnsi" w:cstheme="minorHAnsi"/>
        </w:rPr>
        <w:t>we never did perish in that global thermonuclear conflict that we all once feared Kennedy and Khrushchev, Reagan and Brezhnev would inflict on us.</w:t>
      </w:r>
      <w:r w:rsidRPr="001870D4">
        <w:rPr>
          <w:rFonts w:asciiTheme="minorHAnsi" w:hAnsiTheme="minorHAnsi" w:cstheme="minorHAnsi"/>
          <w:sz w:val="14"/>
        </w:rPr>
        <w:t xml:space="preserve"> </w:t>
      </w:r>
      <w:proofErr w:type="gramStart"/>
      <w:r w:rsidRPr="001870D4">
        <w:rPr>
          <w:rStyle w:val="StyleUnderline"/>
          <w:rFonts w:asciiTheme="minorHAnsi" w:hAnsiTheme="minorHAnsi" w:cstheme="minorHAnsi"/>
        </w:rPr>
        <w:t>So</w:t>
      </w:r>
      <w:proofErr w:type="gramEnd"/>
      <w:r w:rsidRPr="001870D4">
        <w:rPr>
          <w:rStyle w:val="StyleUnderline"/>
          <w:rFonts w:asciiTheme="minorHAnsi" w:hAnsiTheme="minorHAnsi" w:cstheme="minorHAnsi"/>
        </w:rPr>
        <w:t xml:space="preserve"> if nuclear deterrence is good enough for the Russians and Americans, why not the Iranians or the Saudis, and,</w:t>
      </w:r>
      <w:r w:rsidRPr="001870D4">
        <w:rPr>
          <w:rFonts w:asciiTheme="minorHAnsi" w:hAnsiTheme="minorHAnsi" w:cstheme="minorHAnsi"/>
          <w:sz w:val="14"/>
        </w:rPr>
        <w:t xml:space="preserve"> for that matter, </w:t>
      </w:r>
      <w:r w:rsidRPr="001870D4">
        <w:rPr>
          <w:rStyle w:val="StyleUnderline"/>
          <w:rFonts w:asciiTheme="minorHAnsi" w:hAnsiTheme="minorHAnsi" w:cstheme="minorHAnsi"/>
        </w:rPr>
        <w:t>other undeclared nuclear states such as Israel, India, Pakistan and,</w:t>
      </w:r>
      <w:r w:rsidRPr="001870D4">
        <w:rPr>
          <w:rFonts w:asciiTheme="minorHAnsi" w:hAnsiTheme="minorHAnsi" w:cstheme="minorHAnsi"/>
          <w:sz w:val="14"/>
        </w:rPr>
        <w:t xml:space="preserve"> of course, </w:t>
      </w:r>
      <w:r w:rsidRPr="001870D4">
        <w:rPr>
          <w:rStyle w:val="StyleUnderline"/>
          <w:rFonts w:asciiTheme="minorHAnsi" w:hAnsiTheme="minorHAnsi" w:cstheme="minorHAnsi"/>
        </w:rPr>
        <w:t>North Korea</w:t>
      </w:r>
      <w:r w:rsidRPr="001870D4">
        <w:rPr>
          <w:rFonts w:asciiTheme="minorHAnsi" w:hAnsiTheme="minorHAnsi" w:cstheme="minorHAnsi"/>
          <w:sz w:val="14"/>
        </w:rPr>
        <w:t xml:space="preserve">. The irony is that </w:t>
      </w:r>
      <w:r w:rsidRPr="005778FC">
        <w:rPr>
          <w:rStyle w:val="Emphasis"/>
          <w:rFonts w:asciiTheme="minorHAnsi" w:hAnsiTheme="minorHAnsi" w:cstheme="minorHAnsi"/>
          <w:highlight w:val="cyan"/>
        </w:rPr>
        <w:t>an inter-state Middle East war is</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 xml:space="preserve">less likely once everyone </w:t>
      </w:r>
      <w:proofErr w:type="spellStart"/>
      <w:r w:rsidRPr="005778FC">
        <w:rPr>
          <w:rStyle w:val="Emphasis"/>
          <w:rFonts w:asciiTheme="minorHAnsi" w:hAnsiTheme="minorHAnsi" w:cstheme="minorHAnsi"/>
          <w:highlight w:val="cyan"/>
        </w:rPr>
        <w:t>realises</w:t>
      </w:r>
      <w:proofErr w:type="spellEnd"/>
      <w:r w:rsidRPr="001870D4">
        <w:rPr>
          <w:rStyle w:val="Emphasis"/>
          <w:rFonts w:asciiTheme="minorHAnsi" w:hAnsiTheme="minorHAnsi" w:cstheme="minorHAnsi"/>
        </w:rPr>
        <w:t xml:space="preserve"> that </w:t>
      </w:r>
      <w:r w:rsidRPr="005778FC">
        <w:rPr>
          <w:rStyle w:val="Emphasis"/>
          <w:rFonts w:asciiTheme="minorHAnsi" w:hAnsiTheme="minorHAnsi" w:cstheme="minorHAnsi"/>
          <w:highlight w:val="cyan"/>
        </w:rPr>
        <w:t>Iran</w:t>
      </w:r>
      <w:r w:rsidRPr="001870D4">
        <w:rPr>
          <w:rStyle w:val="Emphasis"/>
          <w:rFonts w:asciiTheme="minorHAnsi" w:hAnsiTheme="minorHAnsi" w:cstheme="minorHAnsi"/>
        </w:rPr>
        <w:t xml:space="preserve">, and Israel and possibly Saudi Arabia too </w:t>
      </w:r>
      <w:r w:rsidRPr="005778FC">
        <w:rPr>
          <w:rStyle w:val="Emphasis"/>
          <w:rFonts w:asciiTheme="minorHAnsi" w:hAnsiTheme="minorHAnsi" w:cstheme="minorHAnsi"/>
          <w:highlight w:val="cyan"/>
        </w:rPr>
        <w:t>have nuc</w:t>
      </w:r>
      <w:r w:rsidRPr="001870D4">
        <w:rPr>
          <w:rStyle w:val="Emphasis"/>
          <w:rFonts w:asciiTheme="minorHAnsi" w:hAnsiTheme="minorHAnsi" w:cstheme="minorHAnsi"/>
        </w:rPr>
        <w:t>lear weapon</w:t>
      </w:r>
      <w:r w:rsidRPr="005778FC">
        <w:rPr>
          <w:rStyle w:val="Emphasis"/>
          <w:rFonts w:asciiTheme="minorHAnsi" w:hAnsiTheme="minorHAnsi" w:cstheme="minorHAnsi"/>
          <w:highlight w:val="cyan"/>
        </w:rPr>
        <w:t>s</w:t>
      </w:r>
      <w:r w:rsidRPr="001870D4">
        <w:rPr>
          <w:rFonts w:asciiTheme="minorHAnsi" w:hAnsiTheme="minorHAnsi" w:cstheme="minorHAnsi"/>
          <w:sz w:val="14"/>
        </w:rPr>
        <w:t xml:space="preserve"> </w:t>
      </w:r>
      <w:r w:rsidRPr="005778FC">
        <w:rPr>
          <w:rStyle w:val="StyleUnderline"/>
          <w:rFonts w:asciiTheme="minorHAnsi" w:hAnsiTheme="minorHAnsi" w:cstheme="minorHAnsi"/>
          <w:highlight w:val="cyan"/>
        </w:rPr>
        <w:t>and would</w:t>
      </w:r>
      <w:r w:rsidRPr="001870D4">
        <w:rPr>
          <w:rFonts w:asciiTheme="minorHAnsi" w:hAnsiTheme="minorHAnsi" w:cstheme="minorHAnsi"/>
          <w:sz w:val="14"/>
        </w:rPr>
        <w:t xml:space="preserve">, in certain circumstances, </w:t>
      </w:r>
      <w:r w:rsidRPr="005778FC">
        <w:rPr>
          <w:rStyle w:val="StyleUnderline"/>
          <w:rFonts w:asciiTheme="minorHAnsi" w:hAnsiTheme="minorHAnsi" w:cstheme="minorHAnsi"/>
          <w:highlight w:val="cyan"/>
        </w:rPr>
        <w:t>use t</w:t>
      </w:r>
      <w:r w:rsidRPr="001870D4">
        <w:rPr>
          <w:rStyle w:val="StyleUnderline"/>
          <w:rFonts w:asciiTheme="minorHAnsi" w:hAnsiTheme="minorHAnsi" w:cstheme="minorHAnsi"/>
        </w:rPr>
        <w:t>hem.</w:t>
      </w:r>
      <w:r w:rsidRPr="001870D4">
        <w:rPr>
          <w:rFonts w:asciiTheme="minorHAnsi" w:hAnsiTheme="minorHAnsi" w:cstheme="minorHAnsi"/>
          <w:sz w:val="14"/>
        </w:rPr>
        <w:t xml:space="preserve"> Much the same goes for why India and Pakistan never quite go to war, despite all the crises, and shot down planes and festering grievances. </w:t>
      </w:r>
      <w:r w:rsidRPr="005778FC">
        <w:rPr>
          <w:rStyle w:val="StyleUnderline"/>
          <w:rFonts w:asciiTheme="minorHAnsi" w:hAnsiTheme="minorHAnsi" w:cstheme="minorHAnsi"/>
          <w:highlight w:val="cyan"/>
        </w:rPr>
        <w:t xml:space="preserve">The </w:t>
      </w:r>
      <w:proofErr w:type="gramStart"/>
      <w:r w:rsidRPr="005778FC">
        <w:rPr>
          <w:rStyle w:val="StyleUnderline"/>
          <w:rFonts w:asciiTheme="minorHAnsi" w:hAnsiTheme="minorHAnsi" w:cstheme="minorHAnsi"/>
          <w:highlight w:val="cyan"/>
        </w:rPr>
        <w:t>back-channels</w:t>
      </w:r>
      <w:proofErr w:type="gramEnd"/>
      <w:r w:rsidRPr="005778FC">
        <w:rPr>
          <w:rStyle w:val="StyleUnderline"/>
          <w:rFonts w:asciiTheme="minorHAnsi" w:hAnsiTheme="minorHAnsi" w:cstheme="minorHAnsi"/>
          <w:highlight w:val="cyan"/>
        </w:rPr>
        <w:t xml:space="preserve"> open up, tempers calm,</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and</w:t>
      </w:r>
      <w:r w:rsidRPr="001870D4">
        <w:rPr>
          <w:rStyle w:val="StyleUnderline"/>
          <w:rFonts w:asciiTheme="minorHAnsi" w:hAnsiTheme="minorHAnsi" w:cstheme="minorHAnsi"/>
        </w:rPr>
        <w:t xml:space="preserve"> they</w:t>
      </w:r>
      <w:r w:rsidRPr="001870D4">
        <w:rPr>
          <w:rFonts w:asciiTheme="minorHAnsi" w:hAnsiTheme="minorHAnsi" w:cstheme="minorHAnsi"/>
          <w:sz w:val="14"/>
        </w:rPr>
        <w:t xml:space="preserve"> always </w:t>
      </w:r>
      <w:r w:rsidRPr="001870D4">
        <w:rPr>
          <w:rStyle w:val="StyleUnderline"/>
          <w:rFonts w:asciiTheme="minorHAnsi" w:hAnsiTheme="minorHAnsi" w:cstheme="minorHAnsi"/>
        </w:rPr>
        <w:t xml:space="preserve">end up </w:t>
      </w:r>
      <w:r w:rsidRPr="005778FC">
        <w:rPr>
          <w:rStyle w:val="StyleUnderline"/>
          <w:rFonts w:asciiTheme="minorHAnsi" w:hAnsiTheme="minorHAnsi" w:cstheme="minorHAnsi"/>
          <w:highlight w:val="cyan"/>
        </w:rPr>
        <w:t>draw</w:t>
      </w:r>
      <w:r w:rsidRPr="001870D4">
        <w:rPr>
          <w:rStyle w:val="StyleUnderline"/>
          <w:rFonts w:asciiTheme="minorHAnsi" w:hAnsiTheme="minorHAnsi" w:cstheme="minorHAnsi"/>
        </w:rPr>
        <w:t xml:space="preserve">ing </w:t>
      </w:r>
      <w:r w:rsidRPr="005778FC">
        <w:rPr>
          <w:rStyle w:val="StyleUnderline"/>
          <w:rFonts w:asciiTheme="minorHAnsi" w:hAnsiTheme="minorHAnsi" w:cstheme="minorHAnsi"/>
          <w:highlight w:val="cyan"/>
        </w:rPr>
        <w:t>back</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from the brink</w:t>
      </w:r>
      <w:r w:rsidRPr="003F6A28">
        <w:rPr>
          <w:rStyle w:val="StyleUnderline"/>
          <w:rFonts w:asciiTheme="minorHAnsi" w:hAnsiTheme="minorHAnsi" w:cstheme="minorHAnsi"/>
        </w:rPr>
        <w:t xml:space="preserve">. </w:t>
      </w:r>
      <w:r w:rsidRPr="003F6A28">
        <w:rPr>
          <w:rStyle w:val="Emphasis"/>
          <w:rFonts w:asciiTheme="minorHAnsi" w:hAnsiTheme="minorHAnsi" w:cstheme="minorHAnsi"/>
        </w:rPr>
        <w:t>Nuclear weapons are an obscenity, but they have their uses.</w:t>
      </w:r>
      <w:r w:rsidRPr="001870D4">
        <w:rPr>
          <w:rStyle w:val="StyleUnderline"/>
          <w:rFonts w:asciiTheme="minorHAnsi" w:hAnsiTheme="minorHAnsi" w:cstheme="minorHAnsi"/>
        </w:rPr>
        <w:t xml:space="preserve"> </w:t>
      </w:r>
    </w:p>
    <w:p w14:paraId="250E7147" w14:textId="77777777" w:rsidR="0023122E" w:rsidRPr="001870D4" w:rsidRDefault="0023122E" w:rsidP="0023122E">
      <w:pPr>
        <w:pStyle w:val="Heading4"/>
        <w:rPr>
          <w:rFonts w:asciiTheme="minorHAnsi" w:hAnsiTheme="minorHAnsi" w:cstheme="minorHAnsi"/>
        </w:rPr>
      </w:pPr>
      <w:r w:rsidRPr="001870D4">
        <w:rPr>
          <w:rFonts w:asciiTheme="minorHAnsi" w:hAnsiTheme="minorHAnsi" w:cstheme="minorHAnsi"/>
        </w:rPr>
        <w:t xml:space="preserve">The </w:t>
      </w:r>
      <w:r w:rsidRPr="001870D4">
        <w:rPr>
          <w:rFonts w:asciiTheme="minorHAnsi" w:hAnsiTheme="minorHAnsi" w:cstheme="minorHAnsi"/>
          <w:u w:val="single"/>
        </w:rPr>
        <w:t xml:space="preserve">threat of Iranian </w:t>
      </w:r>
      <w:proofErr w:type="spellStart"/>
      <w:r w:rsidRPr="001870D4">
        <w:rPr>
          <w:rFonts w:asciiTheme="minorHAnsi" w:hAnsiTheme="minorHAnsi" w:cstheme="minorHAnsi"/>
          <w:u w:val="single"/>
        </w:rPr>
        <w:t>prolif</w:t>
      </w:r>
      <w:proofErr w:type="spellEnd"/>
      <w:r w:rsidRPr="001870D4">
        <w:rPr>
          <w:rFonts w:asciiTheme="minorHAnsi" w:hAnsiTheme="minorHAnsi" w:cstheme="minorHAnsi"/>
        </w:rPr>
        <w:t xml:space="preserve"> alone deters conflict – prefer historical analysis – talks of </w:t>
      </w:r>
      <w:proofErr w:type="spellStart"/>
      <w:r w:rsidRPr="001870D4">
        <w:rPr>
          <w:rFonts w:asciiTheme="minorHAnsi" w:hAnsiTheme="minorHAnsi" w:cstheme="minorHAnsi"/>
        </w:rPr>
        <w:t>prolif</w:t>
      </w:r>
      <w:proofErr w:type="spellEnd"/>
      <w:r w:rsidRPr="001870D4">
        <w:rPr>
          <w:rFonts w:asciiTheme="minorHAnsi" w:hAnsiTheme="minorHAnsi" w:cstheme="minorHAnsi"/>
        </w:rPr>
        <w:t xml:space="preserve"> lead to military restraint, not conflict</w:t>
      </w:r>
    </w:p>
    <w:p w14:paraId="361C79B3" w14:textId="77777777" w:rsidR="0023122E" w:rsidRPr="001870D4" w:rsidRDefault="0023122E" w:rsidP="0023122E">
      <w:pPr>
        <w:rPr>
          <w:rFonts w:asciiTheme="minorHAnsi" w:hAnsiTheme="minorHAnsi" w:cstheme="minorHAnsi"/>
        </w:rPr>
      </w:pPr>
      <w:r w:rsidRPr="001870D4">
        <w:rPr>
          <w:rStyle w:val="Style13ptBold"/>
          <w:rFonts w:asciiTheme="minorHAnsi" w:hAnsiTheme="minorHAnsi" w:cstheme="minorHAnsi"/>
        </w:rPr>
        <w:t>Fuhrmann 17</w:t>
      </w:r>
      <w:r w:rsidRPr="001870D4">
        <w:rPr>
          <w:rFonts w:asciiTheme="minorHAnsi" w:hAnsiTheme="minorHAnsi" w:cstheme="minorHAnsi"/>
        </w:rPr>
        <w:t xml:space="preserve"> (Matthew, Professor of Political Science at Texas A&amp;M University, “The Logic of Latent Nuclear Deterrence,” https://papers.ssrn.com/sol3/papers.cfm?abstract_id=3052231, 10/13/2017, 7/5/2019) DG</w:t>
      </w:r>
    </w:p>
    <w:p w14:paraId="7D7597BF" w14:textId="77777777" w:rsidR="0023122E" w:rsidRPr="001870D4" w:rsidRDefault="0023122E" w:rsidP="0023122E">
      <w:pPr>
        <w:rPr>
          <w:rStyle w:val="Emphasis"/>
          <w:rFonts w:asciiTheme="minorHAnsi" w:hAnsiTheme="minorHAnsi" w:cstheme="minorHAnsi"/>
        </w:rPr>
      </w:pPr>
      <w:r w:rsidRPr="001870D4">
        <w:rPr>
          <w:rStyle w:val="StyleUnderline"/>
          <w:rFonts w:asciiTheme="minorHAnsi" w:hAnsiTheme="minorHAnsi" w:cstheme="minorHAnsi"/>
        </w:rPr>
        <w:t>Iran’s</w:t>
      </w:r>
      <w:r w:rsidRPr="001870D4">
        <w:rPr>
          <w:rFonts w:asciiTheme="minorHAnsi" w:hAnsiTheme="minorHAnsi" w:cstheme="minorHAnsi"/>
          <w:sz w:val="14"/>
        </w:rPr>
        <w:t xml:space="preserve"> sensitive </w:t>
      </w:r>
      <w:r w:rsidRPr="001870D4">
        <w:rPr>
          <w:rStyle w:val="StyleUnderline"/>
          <w:rFonts w:asciiTheme="minorHAnsi" w:hAnsiTheme="minorHAnsi" w:cstheme="minorHAnsi"/>
        </w:rPr>
        <w:t>nuclear activities date back to the late-</w:t>
      </w:r>
      <w:proofErr w:type="gramStart"/>
      <w:r w:rsidRPr="001870D4">
        <w:rPr>
          <w:rStyle w:val="StyleUnderline"/>
          <w:rFonts w:asciiTheme="minorHAnsi" w:hAnsiTheme="minorHAnsi" w:cstheme="minorHAnsi"/>
        </w:rPr>
        <w:t>1960s, when</w:t>
      </w:r>
      <w:proofErr w:type="gramEnd"/>
      <w:r w:rsidRPr="001870D4">
        <w:rPr>
          <w:rStyle w:val="StyleUnderline"/>
          <w:rFonts w:asciiTheme="minorHAnsi" w:hAnsiTheme="minorHAnsi" w:cstheme="minorHAnsi"/>
        </w:rPr>
        <w:t xml:space="preserve"> it carried out reprocessing activities at the Tehran Nuclear Research Center</w:t>
      </w:r>
      <w:r w:rsidRPr="001870D4">
        <w:rPr>
          <w:rFonts w:asciiTheme="minorHAnsi" w:hAnsiTheme="minorHAnsi" w:cstheme="minorHAnsi"/>
          <w:sz w:val="14"/>
        </w:rPr>
        <w:t xml:space="preserve">. More recently, </w:t>
      </w:r>
      <w:r w:rsidRPr="001870D4">
        <w:rPr>
          <w:rStyle w:val="StyleUnderline"/>
          <w:rFonts w:asciiTheme="minorHAnsi" w:hAnsiTheme="minorHAnsi" w:cstheme="minorHAnsi"/>
        </w:rPr>
        <w:t>Iran developed an advanced uranium enrichment capability. In April 2006</w:t>
      </w:r>
      <w:r w:rsidRPr="001870D4">
        <w:rPr>
          <w:rFonts w:asciiTheme="minorHAnsi" w:hAnsiTheme="minorHAnsi" w:cstheme="minorHAnsi"/>
          <w:sz w:val="14"/>
        </w:rPr>
        <w:t xml:space="preserve">, after Iran enriched uranium to a level sufficient to fuel a nuclear power plant, President Mahmoud </w:t>
      </w:r>
      <w:r w:rsidRPr="001870D4">
        <w:rPr>
          <w:rStyle w:val="StyleUnderline"/>
          <w:rFonts w:asciiTheme="minorHAnsi" w:hAnsiTheme="minorHAnsi" w:cstheme="minorHAnsi"/>
        </w:rPr>
        <w:t xml:space="preserve">Ahmadinejad proclaimed that Iran </w:t>
      </w:r>
      <w:r w:rsidRPr="001870D4">
        <w:rPr>
          <w:rFonts w:asciiTheme="minorHAnsi" w:hAnsiTheme="minorHAnsi" w:cstheme="minorHAnsi"/>
          <w:sz w:val="14"/>
        </w:rPr>
        <w:t>had</w:t>
      </w:r>
      <w:r w:rsidRPr="001870D4">
        <w:rPr>
          <w:rStyle w:val="StyleUnderline"/>
          <w:rFonts w:asciiTheme="minorHAnsi" w:hAnsiTheme="minorHAnsi" w:cstheme="minorHAnsi"/>
        </w:rPr>
        <w:t xml:space="preserve"> “joined the club of nuclear countries</w:t>
      </w:r>
      <w:r w:rsidRPr="001870D4">
        <w:rPr>
          <w:rFonts w:asciiTheme="minorHAnsi" w:hAnsiTheme="minorHAnsi" w:cstheme="minorHAnsi"/>
          <w:sz w:val="14"/>
        </w:rPr>
        <w:t xml:space="preserve">.” 54 Iran’s enrichment capacity triggered an international crisis and raised the possibility of an American attack against the country’s nuclear infrastructure. Despite a period of sustained tension, there was not a serious military confrontation. </w:t>
      </w:r>
      <w:r w:rsidRPr="001870D4">
        <w:rPr>
          <w:rStyle w:val="StyleUnderline"/>
          <w:rFonts w:asciiTheme="minorHAnsi" w:hAnsiTheme="minorHAnsi" w:cstheme="minorHAnsi"/>
        </w:rPr>
        <w:t xml:space="preserve">The </w:t>
      </w:r>
      <w:r w:rsidRPr="005778FC">
        <w:rPr>
          <w:rStyle w:val="StyleUnderline"/>
          <w:rFonts w:asciiTheme="minorHAnsi" w:hAnsiTheme="minorHAnsi" w:cstheme="minorHAnsi"/>
          <w:highlight w:val="cyan"/>
        </w:rPr>
        <w:t>crisis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over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Iran’s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nuclear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program</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subsided</w:t>
      </w:r>
      <w:r w:rsidRPr="001870D4">
        <w:rPr>
          <w:rFonts w:asciiTheme="minorHAnsi" w:hAnsiTheme="minorHAnsi" w:cstheme="minorHAnsi"/>
          <w:sz w:val="14"/>
        </w:rPr>
        <w:t xml:space="preserve"> (at least </w:t>
      </w:r>
      <w:r w:rsidRPr="001870D4">
        <w:rPr>
          <w:rStyle w:val="StyleUnderline"/>
          <w:rFonts w:asciiTheme="minorHAnsi" w:hAnsiTheme="minorHAnsi" w:cstheme="minorHAnsi"/>
        </w:rPr>
        <w:t>temporarily</w:t>
      </w:r>
      <w:r w:rsidRPr="001870D4">
        <w:rPr>
          <w:rFonts w:asciiTheme="minorHAnsi" w:hAnsiTheme="minorHAnsi" w:cstheme="minorHAnsi"/>
          <w:sz w:val="14"/>
        </w:rPr>
        <w:t xml:space="preserve">) </w:t>
      </w:r>
      <w:r w:rsidRPr="001870D4">
        <w:rPr>
          <w:rStyle w:val="StyleUnderline"/>
          <w:rFonts w:asciiTheme="minorHAnsi" w:hAnsiTheme="minorHAnsi" w:cstheme="minorHAnsi"/>
        </w:rPr>
        <w:t>with a diplomatic settlement in 2015.</w:t>
      </w:r>
      <w:r w:rsidRPr="001870D4">
        <w:rPr>
          <w:rFonts w:asciiTheme="minorHAnsi" w:hAnsiTheme="minorHAnsi" w:cstheme="minorHAnsi"/>
          <w:sz w:val="14"/>
        </w:rPr>
        <w:t xml:space="preserve"> </w:t>
      </w:r>
      <w:r w:rsidRPr="005778FC">
        <w:rPr>
          <w:rStyle w:val="Emphasis"/>
          <w:rFonts w:asciiTheme="minorHAnsi" w:hAnsiTheme="minorHAnsi" w:cstheme="minorHAnsi"/>
          <w:highlight w:val="cyan"/>
        </w:rPr>
        <w:t>Washington</w:t>
      </w:r>
      <w:r w:rsidRPr="001870D4">
        <w:rPr>
          <w:rStyle w:val="Emphasis"/>
          <w:rFonts w:asciiTheme="minorHAnsi" w:hAnsiTheme="minorHAnsi" w:cstheme="minorHAnsi"/>
        </w:rPr>
        <w:t xml:space="preserve"> was </w:t>
      </w:r>
      <w:r w:rsidRPr="005778FC">
        <w:rPr>
          <w:rStyle w:val="Emphasis"/>
          <w:rFonts w:asciiTheme="minorHAnsi" w:hAnsiTheme="minorHAnsi" w:cstheme="minorHAnsi"/>
          <w:highlight w:val="cyan"/>
        </w:rPr>
        <w:t>threatened</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by</w:t>
      </w:r>
      <w:r w:rsidRPr="001870D4">
        <w:rPr>
          <w:rStyle w:val="Emphasis"/>
          <w:rFonts w:asciiTheme="minorHAnsi" w:hAnsiTheme="minorHAnsi" w:cstheme="minorHAnsi"/>
        </w:rPr>
        <w:t xml:space="preserve"> the </w:t>
      </w:r>
      <w:r w:rsidRPr="005778FC">
        <w:rPr>
          <w:rStyle w:val="Emphasis"/>
          <w:rFonts w:asciiTheme="minorHAnsi" w:hAnsiTheme="minorHAnsi" w:cstheme="minorHAnsi"/>
          <w:highlight w:val="cyan"/>
        </w:rPr>
        <w:t>possibility</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of</w:t>
      </w:r>
      <w:r w:rsidRPr="001870D4">
        <w:rPr>
          <w:rStyle w:val="Emphasis"/>
          <w:rFonts w:asciiTheme="minorHAnsi" w:hAnsiTheme="minorHAnsi" w:cstheme="minorHAnsi"/>
        </w:rPr>
        <w:t xml:space="preserve"> an Iranian </w:t>
      </w:r>
      <w:r w:rsidRPr="005778FC">
        <w:rPr>
          <w:rStyle w:val="Emphasis"/>
          <w:rFonts w:asciiTheme="minorHAnsi" w:hAnsiTheme="minorHAnsi" w:cstheme="minorHAnsi"/>
          <w:highlight w:val="cyan"/>
        </w:rPr>
        <w:t>bomb</w:t>
      </w:r>
      <w:r w:rsidRPr="001870D4">
        <w:rPr>
          <w:rFonts w:asciiTheme="minorHAnsi" w:hAnsiTheme="minorHAnsi" w:cstheme="minorHAnsi"/>
          <w:sz w:val="14"/>
        </w:rPr>
        <w:t xml:space="preserve">. To be sure, there was bipartisan consensus in the United States that Iran’s acquisition of nuclear weapons could produce a number of undesirable effects: limiting U.S. freedom of action in the Middle East, encouraging Tehran to adopt a more assertive foreign policy, triggering a regional arms race, and generally raising the risk that nuclear weapons would be used in war. One might instinctively expect that these fears would prompt U.S. military action against Iran. However, </w:t>
      </w:r>
      <w:r w:rsidRPr="001870D4">
        <w:rPr>
          <w:rStyle w:val="StyleUnderline"/>
          <w:rFonts w:asciiTheme="minorHAnsi" w:hAnsiTheme="minorHAnsi" w:cstheme="minorHAnsi"/>
        </w:rPr>
        <w:t xml:space="preserve">as expected by latent </w:t>
      </w:r>
      <w:r w:rsidRPr="005778FC">
        <w:rPr>
          <w:rStyle w:val="StyleUnderline"/>
          <w:rFonts w:asciiTheme="minorHAnsi" w:hAnsiTheme="minorHAnsi" w:cstheme="minorHAnsi"/>
          <w:highlight w:val="cyan"/>
        </w:rPr>
        <w:t>nuclear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deterrence</w:t>
      </w:r>
      <w:r w:rsidRPr="001870D4">
        <w:rPr>
          <w:rStyle w:val="StyleUnderline"/>
          <w:rFonts w:asciiTheme="minorHAnsi" w:hAnsiTheme="minorHAnsi" w:cstheme="minorHAnsi"/>
        </w:rPr>
        <w:t xml:space="preserve"> theory, the </w:t>
      </w:r>
      <w:r w:rsidRPr="005778FC">
        <w:rPr>
          <w:rStyle w:val="StyleUnderline"/>
          <w:rFonts w:asciiTheme="minorHAnsi" w:hAnsiTheme="minorHAnsi" w:cstheme="minorHAnsi"/>
          <w:highlight w:val="cyan"/>
        </w:rPr>
        <w:t>U</w:t>
      </w:r>
      <w:r w:rsidRPr="001870D4">
        <w:rPr>
          <w:rFonts w:asciiTheme="minorHAnsi" w:hAnsiTheme="minorHAnsi" w:cstheme="minorHAnsi"/>
          <w:sz w:val="14"/>
        </w:rPr>
        <w:t xml:space="preserve">nited </w:t>
      </w:r>
      <w:r w:rsidRPr="005778FC">
        <w:rPr>
          <w:rStyle w:val="StyleUnderline"/>
          <w:rFonts w:asciiTheme="minorHAnsi" w:hAnsiTheme="minorHAnsi" w:cstheme="minorHAnsi"/>
          <w:highlight w:val="cyan"/>
        </w:rPr>
        <w:t>S</w:t>
      </w:r>
      <w:r w:rsidRPr="001870D4">
        <w:rPr>
          <w:rFonts w:asciiTheme="minorHAnsi" w:hAnsiTheme="minorHAnsi" w:cstheme="minorHAnsi"/>
          <w:sz w:val="14"/>
        </w:rPr>
        <w:t xml:space="preserve">tates </w:t>
      </w:r>
      <w:r w:rsidRPr="005778FC">
        <w:rPr>
          <w:rStyle w:val="StyleUnderline"/>
          <w:rFonts w:asciiTheme="minorHAnsi" w:hAnsiTheme="minorHAnsi" w:cstheme="minorHAnsi"/>
          <w:highlight w:val="cyan"/>
        </w:rPr>
        <w:t>exercised</w:t>
      </w:r>
      <w:r w:rsidRPr="001870D4">
        <w:rPr>
          <w:rStyle w:val="StyleUnderline"/>
          <w:rFonts w:asciiTheme="minorHAnsi" w:hAnsiTheme="minorHAnsi" w:cstheme="minorHAnsi"/>
        </w:rPr>
        <w:t xml:space="preserve"> military </w:t>
      </w:r>
      <w:r w:rsidRPr="005778FC">
        <w:rPr>
          <w:rStyle w:val="StyleUnderline"/>
          <w:rFonts w:asciiTheme="minorHAnsi" w:hAnsiTheme="minorHAnsi" w:cstheme="minorHAnsi"/>
          <w:highlight w:val="cyan"/>
        </w:rPr>
        <w:t>restraint</w:t>
      </w:r>
      <w:r w:rsidRPr="001870D4">
        <w:rPr>
          <w:rFonts w:asciiTheme="minorHAnsi" w:hAnsiTheme="minorHAnsi" w:cstheme="minorHAnsi"/>
          <w:sz w:val="14"/>
        </w:rPr>
        <w:t xml:space="preserve">. </w:t>
      </w:r>
      <w:r w:rsidRPr="001870D4">
        <w:rPr>
          <w:rStyle w:val="StyleUnderline"/>
          <w:rFonts w:asciiTheme="minorHAnsi" w:hAnsiTheme="minorHAnsi" w:cstheme="minorHAnsi"/>
        </w:rPr>
        <w:t>Washington did so</w:t>
      </w:r>
      <w:r w:rsidRPr="001870D4">
        <w:rPr>
          <w:rFonts w:asciiTheme="minorHAnsi" w:hAnsiTheme="minorHAnsi" w:cstheme="minorHAnsi"/>
          <w:sz w:val="14"/>
        </w:rPr>
        <w:t xml:space="preserve"> in part </w:t>
      </w:r>
      <w:r w:rsidRPr="001870D4">
        <w:rPr>
          <w:rStyle w:val="StyleUnderline"/>
          <w:rFonts w:asciiTheme="minorHAnsi" w:hAnsiTheme="minorHAnsi" w:cstheme="minorHAnsi"/>
        </w:rPr>
        <w:t xml:space="preserve">because it </w:t>
      </w:r>
      <w:r w:rsidRPr="005778FC">
        <w:rPr>
          <w:rStyle w:val="StyleUnderline"/>
          <w:rFonts w:asciiTheme="minorHAnsi" w:hAnsiTheme="minorHAnsi" w:cstheme="minorHAnsi"/>
          <w:highlight w:val="cyan"/>
        </w:rPr>
        <w:t>feared</w:t>
      </w:r>
      <w:r w:rsidRPr="001870D4">
        <w:rPr>
          <w:rStyle w:val="StyleUnderline"/>
          <w:rFonts w:asciiTheme="minorHAnsi" w:hAnsiTheme="minorHAnsi" w:cstheme="minorHAnsi"/>
        </w:rPr>
        <w:t xml:space="preserve"> that </w:t>
      </w:r>
      <w:r w:rsidRPr="005778FC">
        <w:rPr>
          <w:rStyle w:val="StyleUnderline"/>
          <w:rFonts w:asciiTheme="minorHAnsi" w:hAnsiTheme="minorHAnsi" w:cstheme="minorHAnsi"/>
          <w:highlight w:val="cyan"/>
        </w:rPr>
        <w:t>attacking</w:t>
      </w:r>
      <w:r w:rsidRPr="001870D4">
        <w:rPr>
          <w:rStyle w:val="StyleUnderline"/>
          <w:rFonts w:asciiTheme="minorHAnsi" w:hAnsiTheme="minorHAnsi" w:cstheme="minorHAnsi"/>
        </w:rPr>
        <w:t xml:space="preserve"> Iran </w:t>
      </w:r>
      <w:r w:rsidRPr="005778FC">
        <w:rPr>
          <w:rStyle w:val="StyleUnderline"/>
          <w:rFonts w:asciiTheme="minorHAnsi" w:hAnsiTheme="minorHAnsi" w:cstheme="minorHAnsi"/>
          <w:highlight w:val="cyan"/>
        </w:rPr>
        <w:t>would</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foment</w:t>
      </w:r>
      <w:r w:rsidRPr="001870D4">
        <w:rPr>
          <w:rStyle w:val="StyleUnderline"/>
          <w:rFonts w:asciiTheme="minorHAnsi" w:hAnsiTheme="minorHAnsi" w:cstheme="minorHAnsi"/>
        </w:rPr>
        <w:t xml:space="preserve"> nuclear </w:t>
      </w:r>
      <w:r w:rsidRPr="005778FC">
        <w:rPr>
          <w:rStyle w:val="StyleUnderline"/>
          <w:rFonts w:asciiTheme="minorHAnsi" w:hAnsiTheme="minorHAnsi" w:cstheme="minorHAnsi"/>
          <w:highlight w:val="cyan"/>
        </w:rPr>
        <w:t>proliferation</w:t>
      </w:r>
      <w:r w:rsidRPr="001870D4">
        <w:rPr>
          <w:rFonts w:asciiTheme="minorHAnsi" w:hAnsiTheme="minorHAnsi" w:cstheme="minorHAnsi"/>
          <w:sz w:val="14"/>
        </w:rPr>
        <w:t xml:space="preserve">. A U.S. military strike would have exacerbated Tehran’s insecurity, thereby heightening its need for a nuclear deterrent. An attack may also have induced Iran to withdraw from the NPT or refuse to have its facilities inspected by the International Atomic Energy Agency, which would lower the barriers to proliferation.55 An attack may have nonetheless occurred if Washington believed that it could lower the probability of an Iranian bomb by destroying critical infrastructure. Some advocates of the military option argued that this was the case.56 However, it was far from obvious that preventive strikes could have degraded Iran’s nuclear capacity to a degree that was acceptable to U.S. policymakers. </w:t>
      </w:r>
      <w:r w:rsidRPr="001870D4">
        <w:rPr>
          <w:rStyle w:val="StyleUnderline"/>
          <w:rFonts w:asciiTheme="minorHAnsi" w:hAnsiTheme="minorHAnsi" w:cstheme="minorHAnsi"/>
        </w:rPr>
        <w:t xml:space="preserve">The </w:t>
      </w:r>
      <w:r w:rsidRPr="005778FC">
        <w:rPr>
          <w:rStyle w:val="StyleUnderline"/>
          <w:rFonts w:asciiTheme="minorHAnsi" w:hAnsiTheme="minorHAnsi" w:cstheme="minorHAnsi"/>
          <w:highlight w:val="cyan"/>
        </w:rPr>
        <w:t>U</w:t>
      </w:r>
      <w:r w:rsidRPr="001870D4">
        <w:rPr>
          <w:rStyle w:val="StyleUnderline"/>
          <w:rFonts w:asciiTheme="minorHAnsi" w:hAnsiTheme="minorHAnsi" w:cstheme="minorHAnsi"/>
        </w:rPr>
        <w:t>.</w:t>
      </w:r>
      <w:r w:rsidRPr="005778FC">
        <w:rPr>
          <w:rStyle w:val="StyleUnderline"/>
          <w:rFonts w:asciiTheme="minorHAnsi" w:hAnsiTheme="minorHAnsi" w:cstheme="minorHAnsi"/>
          <w:highlight w:val="cyan"/>
        </w:rPr>
        <w:t>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military</w:t>
      </w:r>
      <w:r w:rsidRPr="001870D4">
        <w:rPr>
          <w:rFonts w:asciiTheme="minorHAnsi" w:hAnsiTheme="minorHAnsi" w:cstheme="minorHAnsi"/>
          <w:sz w:val="14"/>
        </w:rPr>
        <w:t xml:space="preserve"> certainly </w:t>
      </w:r>
      <w:r w:rsidRPr="005778FC">
        <w:rPr>
          <w:rStyle w:val="StyleUnderline"/>
          <w:rFonts w:asciiTheme="minorHAnsi" w:hAnsiTheme="minorHAnsi" w:cstheme="minorHAnsi"/>
          <w:highlight w:val="cyan"/>
        </w:rPr>
        <w:t>had</w:t>
      </w:r>
      <w:r w:rsidRPr="001870D4">
        <w:rPr>
          <w:rStyle w:val="StyleUnderline"/>
          <w:rFonts w:asciiTheme="minorHAnsi" w:hAnsiTheme="minorHAnsi" w:cstheme="minorHAnsi"/>
        </w:rPr>
        <w:t xml:space="preserve"> the </w:t>
      </w:r>
      <w:r w:rsidRPr="005778FC">
        <w:rPr>
          <w:rStyle w:val="StyleUnderline"/>
          <w:rFonts w:asciiTheme="minorHAnsi" w:hAnsiTheme="minorHAnsi" w:cstheme="minorHAnsi"/>
          <w:highlight w:val="cyan"/>
        </w:rPr>
        <w:t>capacity</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to</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destroy</w:t>
      </w:r>
      <w:r w:rsidRPr="001870D4">
        <w:rPr>
          <w:rStyle w:val="StyleUnderline"/>
          <w:rFonts w:asciiTheme="minorHAnsi" w:hAnsiTheme="minorHAnsi" w:cstheme="minorHAnsi"/>
        </w:rPr>
        <w:t xml:space="preserve"> the </w:t>
      </w:r>
      <w:r w:rsidRPr="005778FC">
        <w:rPr>
          <w:rStyle w:val="StyleUnderline"/>
          <w:rFonts w:asciiTheme="minorHAnsi" w:hAnsiTheme="minorHAnsi" w:cstheme="minorHAnsi"/>
          <w:highlight w:val="cyan"/>
        </w:rPr>
        <w:t>sites</w:t>
      </w:r>
      <w:r w:rsidRPr="001870D4">
        <w:rPr>
          <w:rFonts w:asciiTheme="minorHAnsi" w:hAnsiTheme="minorHAnsi" w:cstheme="minorHAnsi"/>
          <w:sz w:val="14"/>
        </w:rPr>
        <w:t xml:space="preserve"> about which it knew, including those that might have been buried underground</w:t>
      </w:r>
      <w:r w:rsidRPr="001870D4">
        <w:rPr>
          <w:rStyle w:val="Emphasis"/>
          <w:rFonts w:asciiTheme="minorHAnsi" w:hAnsiTheme="minorHAnsi" w:cstheme="minorHAnsi"/>
        </w:rPr>
        <w:t xml:space="preserve">. Yet there was </w:t>
      </w:r>
      <w:r w:rsidRPr="005778FC">
        <w:rPr>
          <w:rStyle w:val="Emphasis"/>
          <w:rFonts w:asciiTheme="minorHAnsi" w:hAnsiTheme="minorHAnsi" w:cstheme="minorHAnsi"/>
          <w:highlight w:val="cyan"/>
        </w:rPr>
        <w:t>still</w:t>
      </w:r>
      <w:r w:rsidRPr="001870D4">
        <w:rPr>
          <w:rStyle w:val="Emphasis"/>
          <w:rFonts w:asciiTheme="minorHAnsi" w:hAnsiTheme="minorHAnsi" w:cstheme="minorHAnsi"/>
        </w:rPr>
        <w:t xml:space="preserve"> a </w:t>
      </w:r>
      <w:r w:rsidRPr="005778FC">
        <w:rPr>
          <w:rStyle w:val="Emphasis"/>
          <w:rFonts w:asciiTheme="minorHAnsi" w:hAnsiTheme="minorHAnsi" w:cstheme="minorHAnsi"/>
          <w:highlight w:val="cyan"/>
        </w:rPr>
        <w:t>possibility</w:t>
      </w:r>
      <w:r w:rsidRPr="001870D4">
        <w:rPr>
          <w:rStyle w:val="Emphasis"/>
          <w:rFonts w:asciiTheme="minorHAnsi" w:hAnsiTheme="minorHAnsi" w:cstheme="minorHAnsi"/>
        </w:rPr>
        <w:t xml:space="preserve"> that critical technology or </w:t>
      </w:r>
      <w:r w:rsidRPr="005778FC">
        <w:rPr>
          <w:rStyle w:val="Emphasis"/>
          <w:rFonts w:asciiTheme="minorHAnsi" w:hAnsiTheme="minorHAnsi" w:cstheme="minorHAnsi"/>
          <w:highlight w:val="cyan"/>
        </w:rPr>
        <w:t>materials</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existed</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in</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secret</w:t>
      </w:r>
      <w:r w:rsidRPr="001870D4">
        <w:rPr>
          <w:rStyle w:val="Emphasis"/>
          <w:rFonts w:asciiTheme="minorHAnsi" w:hAnsiTheme="minorHAnsi" w:cstheme="minorHAnsi"/>
        </w:rPr>
        <w:t xml:space="preserve"> locations.</w:t>
      </w:r>
      <w:r w:rsidRPr="001870D4">
        <w:rPr>
          <w:rFonts w:asciiTheme="minorHAnsi" w:hAnsiTheme="minorHAnsi" w:cstheme="minorHAnsi"/>
          <w:sz w:val="14"/>
        </w:rPr>
        <w:t xml:space="preserve">57 </w:t>
      </w:r>
      <w:r w:rsidRPr="001870D4">
        <w:rPr>
          <w:rStyle w:val="StyleUnderline"/>
          <w:rFonts w:asciiTheme="minorHAnsi" w:hAnsiTheme="minorHAnsi" w:cstheme="minorHAnsi"/>
        </w:rPr>
        <w:t>Unlike the 1981 Israeli raid against Iraq’s nuclear reactor</w:t>
      </w:r>
      <w:r w:rsidRPr="001870D4">
        <w:rPr>
          <w:rFonts w:asciiTheme="minorHAnsi" w:hAnsiTheme="minorHAnsi" w:cstheme="minorHAnsi"/>
          <w:sz w:val="14"/>
        </w:rPr>
        <w:t xml:space="preserve"> – when destroying a single facility could substantially curtail the program – </w:t>
      </w:r>
      <w:r w:rsidRPr="001870D4">
        <w:rPr>
          <w:rStyle w:val="StyleUnderline"/>
          <w:rFonts w:asciiTheme="minorHAnsi" w:hAnsiTheme="minorHAnsi" w:cstheme="minorHAnsi"/>
        </w:rPr>
        <w:t>multiple sites would need to be located and destroyed in order for a raid against Iran to be</w:t>
      </w:r>
      <w:r w:rsidRPr="001870D4">
        <w:rPr>
          <w:rFonts w:asciiTheme="minorHAnsi" w:hAnsiTheme="minorHAnsi" w:cstheme="minorHAnsi"/>
          <w:sz w:val="14"/>
        </w:rPr>
        <w:t xml:space="preserve"> operationally </w:t>
      </w:r>
      <w:r w:rsidRPr="001870D4">
        <w:rPr>
          <w:rStyle w:val="StyleUnderline"/>
          <w:rFonts w:asciiTheme="minorHAnsi" w:hAnsiTheme="minorHAnsi" w:cstheme="minorHAnsi"/>
        </w:rPr>
        <w:t xml:space="preserve">successful. In the </w:t>
      </w:r>
      <w:proofErr w:type="gramStart"/>
      <w:r w:rsidRPr="001870D4">
        <w:rPr>
          <w:rStyle w:val="StyleUnderline"/>
          <w:rFonts w:asciiTheme="minorHAnsi" w:hAnsiTheme="minorHAnsi" w:cstheme="minorHAnsi"/>
        </w:rPr>
        <w:t>best case</w:t>
      </w:r>
      <w:proofErr w:type="gramEnd"/>
      <w:r w:rsidRPr="001870D4">
        <w:rPr>
          <w:rStyle w:val="StyleUnderline"/>
          <w:rFonts w:asciiTheme="minorHAnsi" w:hAnsiTheme="minorHAnsi" w:cstheme="minorHAnsi"/>
        </w:rPr>
        <w:t xml:space="preserve"> scenario, a U.S. attack could have set Iran’s nuclear program back by a few years</w:t>
      </w:r>
      <w:r w:rsidRPr="001870D4">
        <w:rPr>
          <w:rFonts w:asciiTheme="minorHAnsi" w:hAnsiTheme="minorHAnsi" w:cstheme="minorHAnsi"/>
          <w:sz w:val="14"/>
        </w:rPr>
        <w:t xml:space="preserve">. However, </w:t>
      </w:r>
      <w:r w:rsidRPr="001870D4">
        <w:rPr>
          <w:rStyle w:val="StyleUnderline"/>
          <w:rFonts w:asciiTheme="minorHAnsi" w:hAnsiTheme="minorHAnsi" w:cstheme="minorHAnsi"/>
        </w:rPr>
        <w:t xml:space="preserve">because </w:t>
      </w:r>
      <w:r w:rsidRPr="005778FC">
        <w:rPr>
          <w:rStyle w:val="StyleUnderline"/>
          <w:rFonts w:asciiTheme="minorHAnsi" w:hAnsiTheme="minorHAnsi" w:cstheme="minorHAnsi"/>
          <w:highlight w:val="cyan"/>
        </w:rPr>
        <w:t>Iran</w:t>
      </w:r>
      <w:r w:rsidRPr="001870D4">
        <w:rPr>
          <w:rStyle w:val="StyleUnderline"/>
          <w:rFonts w:asciiTheme="minorHAnsi" w:hAnsiTheme="minorHAnsi" w:cstheme="minorHAnsi"/>
        </w:rPr>
        <w:t xml:space="preserve"> was </w:t>
      </w:r>
      <w:r w:rsidRPr="005778FC">
        <w:rPr>
          <w:rStyle w:val="StyleUnderline"/>
          <w:rFonts w:asciiTheme="minorHAnsi" w:hAnsiTheme="minorHAnsi" w:cstheme="minorHAnsi"/>
          <w:highlight w:val="cyan"/>
        </w:rPr>
        <w:t>already</w:t>
      </w:r>
      <w:r w:rsidRPr="001870D4">
        <w:rPr>
          <w:rStyle w:val="StyleUnderline"/>
          <w:rFonts w:asciiTheme="minorHAnsi" w:hAnsiTheme="minorHAnsi" w:cstheme="minorHAnsi"/>
        </w:rPr>
        <w:t xml:space="preserve"> a </w:t>
      </w:r>
      <w:r w:rsidRPr="005778FC">
        <w:rPr>
          <w:rStyle w:val="StyleUnderline"/>
          <w:rFonts w:asciiTheme="minorHAnsi" w:hAnsiTheme="minorHAnsi" w:cstheme="minorHAnsi"/>
          <w:highlight w:val="cyan"/>
        </w:rPr>
        <w:t>latent</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nuclear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power</w:t>
      </w:r>
      <w:r w:rsidRPr="001870D4">
        <w:rPr>
          <w:rStyle w:val="StyleUnderline"/>
          <w:rFonts w:asciiTheme="minorHAnsi" w:hAnsiTheme="minorHAnsi" w:cstheme="minorHAnsi"/>
        </w:rPr>
        <w:t xml:space="preserve">, it could </w:t>
      </w:r>
      <w:r w:rsidRPr="005778FC">
        <w:rPr>
          <w:rStyle w:val="StyleUnderline"/>
          <w:rFonts w:asciiTheme="minorHAnsi" w:hAnsiTheme="minorHAnsi" w:cstheme="minorHAnsi"/>
          <w:highlight w:val="cyan"/>
        </w:rPr>
        <w:t>rebuild</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sensitive</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plants</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with</w:t>
      </w:r>
      <w:r w:rsidRPr="001870D4">
        <w:rPr>
          <w:rStyle w:val="StyleUnderline"/>
          <w:rFonts w:asciiTheme="minorHAnsi" w:hAnsiTheme="minorHAnsi" w:cstheme="minorHAnsi"/>
        </w:rPr>
        <w:t xml:space="preserve"> relative </w:t>
      </w:r>
      <w:r w:rsidRPr="005778FC">
        <w:rPr>
          <w:rStyle w:val="StyleUnderline"/>
          <w:rFonts w:asciiTheme="minorHAnsi" w:hAnsiTheme="minorHAnsi" w:cstheme="minorHAnsi"/>
          <w:highlight w:val="cyan"/>
        </w:rPr>
        <w:t>ease</w:t>
      </w:r>
      <w:r w:rsidRPr="001870D4">
        <w:rPr>
          <w:rFonts w:asciiTheme="minorHAnsi" w:hAnsiTheme="minorHAnsi" w:cstheme="minorHAnsi"/>
          <w:sz w:val="14"/>
        </w:rPr>
        <w:t xml:space="preserve">. Given that an attack would also increase Iran’s appetite for a nuclear arsenal, </w:t>
      </w:r>
      <w:r w:rsidRPr="001870D4">
        <w:rPr>
          <w:rStyle w:val="Emphasis"/>
          <w:rFonts w:asciiTheme="minorHAnsi" w:hAnsiTheme="minorHAnsi" w:cstheme="minorHAnsi"/>
        </w:rPr>
        <w:t xml:space="preserve">the net </w:t>
      </w:r>
      <w:r w:rsidRPr="005778FC">
        <w:rPr>
          <w:rStyle w:val="Emphasis"/>
          <w:rFonts w:asciiTheme="minorHAnsi" w:hAnsiTheme="minorHAnsi" w:cstheme="minorHAnsi"/>
          <w:highlight w:val="cyan"/>
        </w:rPr>
        <w:t>effect</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of</w:t>
      </w:r>
      <w:r w:rsidRPr="001870D4">
        <w:rPr>
          <w:rStyle w:val="Emphasis"/>
          <w:rFonts w:asciiTheme="minorHAnsi" w:hAnsiTheme="minorHAnsi" w:cstheme="minorHAnsi"/>
        </w:rPr>
        <w:t xml:space="preserve"> using </w:t>
      </w:r>
      <w:r w:rsidRPr="005778FC">
        <w:rPr>
          <w:rStyle w:val="Emphasis"/>
          <w:rFonts w:asciiTheme="minorHAnsi" w:hAnsiTheme="minorHAnsi" w:cstheme="minorHAnsi"/>
          <w:highlight w:val="cyan"/>
        </w:rPr>
        <w:t>military</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force</w:t>
      </w:r>
      <w:r w:rsidRPr="001870D4">
        <w:rPr>
          <w:rStyle w:val="Emphasis"/>
          <w:rFonts w:asciiTheme="minorHAnsi" w:hAnsiTheme="minorHAnsi" w:cstheme="minorHAnsi"/>
        </w:rPr>
        <w:t xml:space="preserve"> would be to </w:t>
      </w:r>
      <w:r w:rsidRPr="005778FC">
        <w:rPr>
          <w:rStyle w:val="Emphasis"/>
          <w:rFonts w:asciiTheme="minorHAnsi" w:hAnsiTheme="minorHAnsi" w:cstheme="minorHAnsi"/>
          <w:highlight w:val="cyan"/>
        </w:rPr>
        <w:t>increase</w:t>
      </w:r>
      <w:r w:rsidRPr="001870D4">
        <w:rPr>
          <w:rStyle w:val="Emphasis"/>
          <w:rFonts w:asciiTheme="minorHAnsi" w:hAnsiTheme="minorHAnsi" w:cstheme="minorHAnsi"/>
        </w:rPr>
        <w:t xml:space="preserve"> the </w:t>
      </w:r>
      <w:r w:rsidRPr="005778FC">
        <w:rPr>
          <w:rStyle w:val="Emphasis"/>
          <w:rFonts w:asciiTheme="minorHAnsi" w:hAnsiTheme="minorHAnsi" w:cstheme="minorHAnsi"/>
          <w:highlight w:val="cyan"/>
        </w:rPr>
        <w:t>likelihood</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of</w:t>
      </w:r>
      <w:r w:rsidRPr="001870D4">
        <w:rPr>
          <w:rStyle w:val="Emphasis"/>
          <w:rFonts w:asciiTheme="minorHAnsi" w:hAnsiTheme="minorHAnsi" w:cstheme="minorHAnsi"/>
        </w:rPr>
        <w:t xml:space="preserve"> an Iranian </w:t>
      </w:r>
      <w:r w:rsidRPr="005778FC">
        <w:rPr>
          <w:rStyle w:val="Emphasis"/>
          <w:rFonts w:asciiTheme="minorHAnsi" w:hAnsiTheme="minorHAnsi" w:cstheme="minorHAnsi"/>
          <w:highlight w:val="cyan"/>
        </w:rPr>
        <w:t>bomb</w:t>
      </w:r>
      <w:r w:rsidRPr="001870D4">
        <w:rPr>
          <w:rStyle w:val="Emphasis"/>
          <w:rFonts w:asciiTheme="minorHAnsi" w:hAnsiTheme="minorHAnsi" w:cstheme="minorHAnsi"/>
        </w:rPr>
        <w:t>,</w:t>
      </w:r>
      <w:r w:rsidRPr="001870D4">
        <w:rPr>
          <w:rFonts w:asciiTheme="minorHAnsi" w:hAnsiTheme="minorHAnsi" w:cstheme="minorHAnsi"/>
          <w:sz w:val="14"/>
        </w:rPr>
        <w:t xml:space="preserve"> especially in the medium to long term. U.S. officials, including those at the highest levels, accepted this assessment. A secret study carried out during the presidency of George W. Bush reportedly concluded that bombing Iran would be counterproductive. As then Central Intelligence Agency director Michael Hayden put it, Bush’s advisers believed that striking the Iranians “would drive them to do what we were trying to prevent.” 58 This view persisted during the Barack Obama administration. According to Colin Kahl, who served as deputy assistant to the U.S. president and national security to the vice president from 2014 to 2017, “Obama regularly talked about a military strike buying a few years but motivating Iran to go all the way to deter a future attack.” Kahl added that “</w:t>
      </w:r>
      <w:r w:rsidRPr="001870D4">
        <w:rPr>
          <w:rStyle w:val="StyleUnderline"/>
          <w:rFonts w:asciiTheme="minorHAnsi" w:hAnsiTheme="minorHAnsi" w:cstheme="minorHAnsi"/>
        </w:rPr>
        <w:t xml:space="preserve">while Obama was willing to use force as a last resort if Iran made a mad dash for the bomb, he strongly believed that only a </w:t>
      </w:r>
      <w:r w:rsidRPr="009C0270">
        <w:rPr>
          <w:rStyle w:val="StyleUnderline"/>
          <w:rFonts w:asciiTheme="minorHAnsi" w:hAnsiTheme="minorHAnsi" w:cstheme="minorHAnsi"/>
        </w:rPr>
        <w:t>diplomatic</w:t>
      </w:r>
      <w:r w:rsidRPr="001870D4">
        <w:rPr>
          <w:rStyle w:val="StyleUnderline"/>
          <w:rFonts w:asciiTheme="minorHAnsi" w:hAnsiTheme="minorHAnsi" w:cstheme="minorHAnsi"/>
        </w:rPr>
        <w:t xml:space="preserve"> </w:t>
      </w:r>
      <w:r w:rsidRPr="009C0270">
        <w:rPr>
          <w:rStyle w:val="StyleUnderline"/>
          <w:rFonts w:asciiTheme="minorHAnsi" w:hAnsiTheme="minorHAnsi" w:cstheme="minorHAnsi"/>
        </w:rPr>
        <w:t>solution</w:t>
      </w:r>
      <w:r w:rsidRPr="001870D4">
        <w:rPr>
          <w:rFonts w:asciiTheme="minorHAnsi" w:hAnsiTheme="minorHAnsi" w:cstheme="minorHAnsi"/>
          <w:sz w:val="14"/>
        </w:rPr>
        <w:t xml:space="preserve"> – not a military one – </w:t>
      </w:r>
      <w:r w:rsidRPr="001870D4">
        <w:rPr>
          <w:rStyle w:val="StyleUnderline"/>
          <w:rFonts w:asciiTheme="minorHAnsi" w:hAnsiTheme="minorHAnsi" w:cstheme="minorHAnsi"/>
        </w:rPr>
        <w:t>offered an enduring solution to the proliferation challenge posed by Iran</w:t>
      </w:r>
      <w:r w:rsidRPr="001870D4">
        <w:rPr>
          <w:rFonts w:asciiTheme="minorHAnsi" w:hAnsiTheme="minorHAnsi" w:cstheme="minorHAnsi"/>
          <w:sz w:val="14"/>
        </w:rPr>
        <w:t xml:space="preserve">.” 59 Officials outside of the United States held this view as well. For example, Carl </w:t>
      </w:r>
      <w:proofErr w:type="spellStart"/>
      <w:r w:rsidRPr="001870D4">
        <w:rPr>
          <w:rFonts w:asciiTheme="minorHAnsi" w:hAnsiTheme="minorHAnsi" w:cstheme="minorHAnsi"/>
          <w:sz w:val="14"/>
        </w:rPr>
        <w:t>Bildt</w:t>
      </w:r>
      <w:proofErr w:type="spellEnd"/>
      <w:r w:rsidRPr="001870D4">
        <w:rPr>
          <w:rFonts w:asciiTheme="minorHAnsi" w:hAnsiTheme="minorHAnsi" w:cstheme="minorHAnsi"/>
          <w:sz w:val="14"/>
        </w:rPr>
        <w:t xml:space="preserve"> and </w:t>
      </w:r>
      <w:proofErr w:type="spellStart"/>
      <w:r w:rsidRPr="001870D4">
        <w:rPr>
          <w:rFonts w:asciiTheme="minorHAnsi" w:hAnsiTheme="minorHAnsi" w:cstheme="minorHAnsi"/>
          <w:sz w:val="14"/>
        </w:rPr>
        <w:t>Erkki</w:t>
      </w:r>
      <w:proofErr w:type="spellEnd"/>
      <w:r w:rsidRPr="001870D4">
        <w:rPr>
          <w:rFonts w:asciiTheme="minorHAnsi" w:hAnsiTheme="minorHAnsi" w:cstheme="minorHAnsi"/>
          <w:sz w:val="14"/>
        </w:rPr>
        <w:t xml:space="preserve"> </w:t>
      </w:r>
      <w:proofErr w:type="spellStart"/>
      <w:r w:rsidRPr="001870D4">
        <w:rPr>
          <w:rFonts w:asciiTheme="minorHAnsi" w:hAnsiTheme="minorHAnsi" w:cstheme="minorHAnsi"/>
          <w:sz w:val="14"/>
        </w:rPr>
        <w:t>Tuomioja</w:t>
      </w:r>
      <w:proofErr w:type="spellEnd"/>
      <w:r w:rsidRPr="001870D4">
        <w:rPr>
          <w:rFonts w:asciiTheme="minorHAnsi" w:hAnsiTheme="minorHAnsi" w:cstheme="minorHAnsi"/>
          <w:sz w:val="14"/>
        </w:rPr>
        <w:t xml:space="preserve">, the foreign ministers of Sweden and Finland, wrote in 2012, “It is difficult to see a single action more likely to drive Iran into taking the final decision to acquire nuclear weapons than an attack on the country. And once such a decision was made, it would only be a matter of time before a nuclear-armed Iran became a reality [because Iran was already a latent nuclear power].” 60 </w:t>
      </w:r>
      <w:r w:rsidRPr="001870D4">
        <w:rPr>
          <w:rStyle w:val="Emphasis"/>
          <w:rFonts w:asciiTheme="minorHAnsi" w:hAnsiTheme="minorHAnsi" w:cstheme="minorHAnsi"/>
        </w:rPr>
        <w:t xml:space="preserve">American </w:t>
      </w:r>
      <w:r w:rsidRPr="005778FC">
        <w:rPr>
          <w:rStyle w:val="Emphasis"/>
          <w:rFonts w:asciiTheme="minorHAnsi" w:hAnsiTheme="minorHAnsi" w:cstheme="minorHAnsi"/>
          <w:highlight w:val="cyan"/>
        </w:rPr>
        <w:t>perceptions</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of</w:t>
      </w:r>
      <w:r w:rsidRPr="001870D4">
        <w:rPr>
          <w:rStyle w:val="Emphasis"/>
          <w:rFonts w:asciiTheme="minorHAnsi" w:hAnsiTheme="minorHAnsi" w:cstheme="minorHAnsi"/>
        </w:rPr>
        <w:t xml:space="preserve"> Iran’s </w:t>
      </w:r>
      <w:r w:rsidRPr="005778FC">
        <w:rPr>
          <w:rStyle w:val="Emphasis"/>
          <w:rFonts w:asciiTheme="minorHAnsi" w:hAnsiTheme="minorHAnsi" w:cstheme="minorHAnsi"/>
          <w:highlight w:val="cyan"/>
        </w:rPr>
        <w:t>intentions</w:t>
      </w:r>
      <w:r w:rsidRPr="001870D4">
        <w:rPr>
          <w:rStyle w:val="Emphasis"/>
          <w:rFonts w:asciiTheme="minorHAnsi" w:hAnsiTheme="minorHAnsi" w:cstheme="minorHAnsi"/>
        </w:rPr>
        <w:t xml:space="preserve"> played an important role in </w:t>
      </w:r>
      <w:r w:rsidRPr="005778FC">
        <w:rPr>
          <w:rStyle w:val="Emphasis"/>
          <w:rFonts w:asciiTheme="minorHAnsi" w:hAnsiTheme="minorHAnsi" w:cstheme="minorHAnsi"/>
          <w:highlight w:val="cyan"/>
        </w:rPr>
        <w:t>deterring</w:t>
      </w:r>
      <w:r w:rsidRPr="001870D4">
        <w:rPr>
          <w:rStyle w:val="Emphasis"/>
          <w:rFonts w:asciiTheme="minorHAnsi" w:hAnsiTheme="minorHAnsi" w:cstheme="minorHAnsi"/>
        </w:rPr>
        <w:t xml:space="preserve"> an </w:t>
      </w:r>
      <w:r w:rsidRPr="005778FC">
        <w:rPr>
          <w:rStyle w:val="Emphasis"/>
          <w:rFonts w:asciiTheme="minorHAnsi" w:hAnsiTheme="minorHAnsi" w:cstheme="minorHAnsi"/>
          <w:highlight w:val="cyan"/>
        </w:rPr>
        <w:t>attack</w:t>
      </w:r>
      <w:r w:rsidRPr="001870D4">
        <w:rPr>
          <w:rFonts w:asciiTheme="minorHAnsi" w:hAnsiTheme="minorHAnsi" w:cstheme="minorHAnsi"/>
          <w:sz w:val="14"/>
        </w:rPr>
        <w:t xml:space="preserve">. </w:t>
      </w:r>
      <w:r w:rsidRPr="001870D4">
        <w:rPr>
          <w:rStyle w:val="StyleUnderline"/>
          <w:rFonts w:asciiTheme="minorHAnsi" w:hAnsiTheme="minorHAnsi" w:cstheme="minorHAnsi"/>
        </w:rPr>
        <w:t xml:space="preserve">Most officials in Washington </w:t>
      </w:r>
      <w:r w:rsidRPr="005778FC">
        <w:rPr>
          <w:rStyle w:val="StyleUnderline"/>
          <w:rFonts w:asciiTheme="minorHAnsi" w:hAnsiTheme="minorHAnsi" w:cstheme="minorHAnsi"/>
          <w:highlight w:val="cyan"/>
        </w:rPr>
        <w:t>believed</w:t>
      </w:r>
      <w:r w:rsidRPr="001870D4">
        <w:rPr>
          <w:rStyle w:val="StyleUnderline"/>
          <w:rFonts w:asciiTheme="minorHAnsi" w:hAnsiTheme="minorHAnsi" w:cstheme="minorHAnsi"/>
        </w:rPr>
        <w:t xml:space="preserve"> that Iran’s nuclear </w:t>
      </w:r>
      <w:r w:rsidRPr="005778FC">
        <w:rPr>
          <w:rStyle w:val="StyleUnderline"/>
          <w:rFonts w:asciiTheme="minorHAnsi" w:hAnsiTheme="minorHAnsi" w:cstheme="minorHAnsi"/>
          <w:highlight w:val="cyan"/>
        </w:rPr>
        <w:t>future</w:t>
      </w:r>
      <w:r w:rsidRPr="001870D4">
        <w:rPr>
          <w:rStyle w:val="StyleUnderline"/>
          <w:rFonts w:asciiTheme="minorHAnsi" w:hAnsiTheme="minorHAnsi" w:cstheme="minorHAnsi"/>
        </w:rPr>
        <w:t xml:space="preserve"> was </w:t>
      </w:r>
      <w:r w:rsidRPr="005778FC">
        <w:rPr>
          <w:rStyle w:val="StyleUnderline"/>
          <w:rFonts w:asciiTheme="minorHAnsi" w:hAnsiTheme="minorHAnsi" w:cstheme="minorHAnsi"/>
          <w:highlight w:val="cyan"/>
        </w:rPr>
        <w:t>uncertain</w:t>
      </w:r>
      <w:r w:rsidRPr="001870D4">
        <w:rPr>
          <w:rStyle w:val="StyleUnderline"/>
          <w:rFonts w:asciiTheme="minorHAnsi" w:hAnsiTheme="minorHAnsi" w:cstheme="minorHAnsi"/>
        </w:rPr>
        <w:t>.</w:t>
      </w:r>
      <w:r w:rsidRPr="001870D4">
        <w:rPr>
          <w:rFonts w:asciiTheme="minorHAnsi" w:hAnsiTheme="minorHAnsi" w:cstheme="minorHAnsi"/>
          <w:sz w:val="14"/>
        </w:rPr>
        <w:t xml:space="preserve"> There was general consensus that </w:t>
      </w:r>
      <w:r w:rsidRPr="001870D4">
        <w:rPr>
          <w:rStyle w:val="StyleUnderline"/>
          <w:rFonts w:asciiTheme="minorHAnsi" w:hAnsiTheme="minorHAnsi" w:cstheme="minorHAnsi"/>
        </w:rPr>
        <w:t>Tehran wanted to maintain the capacity to build nuclear bombs, but little evidence that it was racing to proliferate as quickly as possible</w:t>
      </w:r>
      <w:r w:rsidRPr="001870D4">
        <w:rPr>
          <w:rFonts w:asciiTheme="minorHAnsi" w:hAnsiTheme="minorHAnsi" w:cstheme="minorHAnsi"/>
          <w:sz w:val="14"/>
        </w:rPr>
        <w:t xml:space="preserve">. As an oft-cited 2007 National Intelligence Estimate put it, “We judge with high confidence that in fall 2003, Tehran halted its nuclear weapons program; we also assess with moderate-to-high confidence that Tehran at a minimum is keeping open the option to develop nuclear weapons.” </w:t>
      </w:r>
      <w:r w:rsidRPr="001870D4">
        <w:rPr>
          <w:rStyle w:val="StyleUnderline"/>
          <w:rFonts w:asciiTheme="minorHAnsi" w:hAnsiTheme="minorHAnsi" w:cstheme="minorHAnsi"/>
        </w:rPr>
        <w:t>Obama’s view</w:t>
      </w:r>
      <w:r w:rsidRPr="001870D4">
        <w:rPr>
          <w:rFonts w:asciiTheme="minorHAnsi" w:hAnsiTheme="minorHAnsi" w:cstheme="minorHAnsi"/>
          <w:sz w:val="14"/>
        </w:rPr>
        <w:t xml:space="preserve">, as summarized previously, </w:t>
      </w:r>
      <w:r w:rsidRPr="001870D4">
        <w:rPr>
          <w:rStyle w:val="StyleUnderline"/>
          <w:rFonts w:asciiTheme="minorHAnsi" w:hAnsiTheme="minorHAnsi" w:cstheme="minorHAnsi"/>
        </w:rPr>
        <w:t xml:space="preserve">underscores </w:t>
      </w:r>
      <w:proofErr w:type="gramStart"/>
      <w:r w:rsidRPr="001870D4">
        <w:rPr>
          <w:rStyle w:val="StyleUnderline"/>
          <w:rFonts w:asciiTheme="minorHAnsi" w:hAnsiTheme="minorHAnsi" w:cstheme="minorHAnsi"/>
        </w:rPr>
        <w:t>that things</w:t>
      </w:r>
      <w:proofErr w:type="gramEnd"/>
      <w:r w:rsidRPr="001870D4">
        <w:rPr>
          <w:rStyle w:val="StyleUnderline"/>
          <w:rFonts w:asciiTheme="minorHAnsi" w:hAnsiTheme="minorHAnsi" w:cstheme="minorHAnsi"/>
        </w:rPr>
        <w:t xml:space="preserve"> might have played out differently if Washington believed that Iran was sprinting towards the bomb</w:t>
      </w:r>
      <w:r w:rsidRPr="001870D4">
        <w:rPr>
          <w:rFonts w:asciiTheme="minorHAnsi" w:hAnsiTheme="minorHAnsi" w:cstheme="minorHAnsi"/>
          <w:sz w:val="14"/>
        </w:rPr>
        <w:t xml:space="preserve">. Actions such as withdrawing from the NPT, expelling international inspectors, or diverting large quantities of nuclear material from civilian plants may have produced a latent nuclear deterrence failure, if those moves caused the United States to believe that nuclear proliferation would be immediate and inevitable in the absence of military intervention. That U.S. officials saw an Iranian bomb as possible but not inevitable in the absence of conflict bolstered latent nuclear deterrence. </w:t>
      </w:r>
      <w:r w:rsidRPr="001870D4">
        <w:rPr>
          <w:rStyle w:val="StyleUnderline"/>
          <w:rFonts w:asciiTheme="minorHAnsi" w:hAnsiTheme="minorHAnsi" w:cstheme="minorHAnsi"/>
        </w:rPr>
        <w:t>This case highlights the importance of conflict severity in latent nuclear deterrence.</w:t>
      </w:r>
      <w:r w:rsidRPr="001870D4">
        <w:rPr>
          <w:rFonts w:asciiTheme="minorHAnsi" w:hAnsiTheme="minorHAnsi" w:cstheme="minorHAnsi"/>
          <w:sz w:val="14"/>
        </w:rPr>
        <w:t xml:space="preserve"> </w:t>
      </w:r>
      <w:r w:rsidRPr="001870D4">
        <w:rPr>
          <w:rStyle w:val="StyleUnderline"/>
          <w:rFonts w:asciiTheme="minorHAnsi" w:hAnsiTheme="minorHAnsi" w:cstheme="minorHAnsi"/>
        </w:rPr>
        <w:t xml:space="preserve">The </w:t>
      </w:r>
      <w:r w:rsidRPr="005778FC">
        <w:rPr>
          <w:rStyle w:val="StyleUnderline"/>
          <w:rFonts w:asciiTheme="minorHAnsi" w:hAnsiTheme="minorHAnsi" w:cstheme="minorHAnsi"/>
          <w:highlight w:val="cyan"/>
        </w:rPr>
        <w:t>Iranian</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nuclear</w:t>
      </w:r>
      <w:r w:rsidRPr="001870D4">
        <w:rPr>
          <w:rStyle w:val="StyleUnderline"/>
          <w:rFonts w:asciiTheme="minorHAnsi" w:hAnsiTheme="minorHAnsi" w:cstheme="minorHAnsi"/>
        </w:rPr>
        <w:t xml:space="preserve"> </w:t>
      </w:r>
      <w:r w:rsidRPr="005778FC">
        <w:rPr>
          <w:rStyle w:val="StyleUnderline"/>
          <w:rFonts w:asciiTheme="minorHAnsi" w:hAnsiTheme="minorHAnsi" w:cstheme="minorHAnsi"/>
          <w:highlight w:val="cyan"/>
        </w:rPr>
        <w:t>crisis</w:t>
      </w:r>
      <w:r w:rsidRPr="001870D4">
        <w:rPr>
          <w:rStyle w:val="StyleUnderline"/>
          <w:rFonts w:asciiTheme="minorHAnsi" w:hAnsiTheme="minorHAnsi" w:cstheme="minorHAnsi"/>
        </w:rPr>
        <w:t xml:space="preserve"> was </w:t>
      </w:r>
      <w:r w:rsidRPr="005778FC">
        <w:rPr>
          <w:rStyle w:val="StyleUnderline"/>
          <w:rFonts w:asciiTheme="minorHAnsi" w:hAnsiTheme="minorHAnsi" w:cstheme="minorHAnsi"/>
          <w:highlight w:val="cyan"/>
        </w:rPr>
        <w:t>not</w:t>
      </w:r>
      <w:r w:rsidRPr="001870D4">
        <w:rPr>
          <w:rStyle w:val="StyleUnderline"/>
          <w:rFonts w:asciiTheme="minorHAnsi" w:hAnsiTheme="minorHAnsi" w:cstheme="minorHAnsi"/>
        </w:rPr>
        <w:t xml:space="preserve"> completely </w:t>
      </w:r>
      <w:r w:rsidRPr="005778FC">
        <w:rPr>
          <w:rStyle w:val="StyleUnderline"/>
          <w:rFonts w:asciiTheme="minorHAnsi" w:hAnsiTheme="minorHAnsi" w:cstheme="minorHAnsi"/>
          <w:highlight w:val="cyan"/>
        </w:rPr>
        <w:t>conflict</w:t>
      </w:r>
      <w:r w:rsidRPr="001870D4">
        <w:rPr>
          <w:rStyle w:val="StyleUnderline"/>
          <w:rFonts w:asciiTheme="minorHAnsi" w:hAnsiTheme="minorHAnsi" w:cstheme="minorHAnsi"/>
        </w:rPr>
        <w:t>-</w:t>
      </w:r>
      <w:r w:rsidRPr="005778FC">
        <w:rPr>
          <w:rStyle w:val="StyleUnderline"/>
          <w:rFonts w:asciiTheme="minorHAnsi" w:hAnsiTheme="minorHAnsi" w:cstheme="minorHAnsi"/>
          <w:highlight w:val="cyan"/>
        </w:rPr>
        <w:t>free</w:t>
      </w:r>
      <w:r w:rsidRPr="001870D4">
        <w:rPr>
          <w:rStyle w:val="StyleUnderline"/>
          <w:rFonts w:asciiTheme="minorHAnsi" w:hAnsiTheme="minorHAnsi" w:cstheme="minorHAnsi"/>
        </w:rPr>
        <w:t>.</w:t>
      </w:r>
      <w:r w:rsidRPr="001870D4">
        <w:rPr>
          <w:rFonts w:asciiTheme="minorHAnsi" w:hAnsiTheme="minorHAnsi" w:cstheme="minorHAnsi"/>
          <w:sz w:val="14"/>
        </w:rPr>
        <w:t xml:space="preserve"> In fact, Iran and the United States experienced militarized disputes during the crisis. In January 2005, for instance, U.S. planes violated Iranian airspace, apparently to collect intelligence on the country’s nuclear activities. U.S. forces also conducted military operations in the Persian Gulf in March 2007 and, the next month, sent planes over Iranian territory at low altitudes as signals of resolve. These kinds of disputes are possible, according to latent nuclear deterrence theory, because </w:t>
      </w:r>
      <w:proofErr w:type="spellStart"/>
      <w:r w:rsidRPr="001870D4">
        <w:rPr>
          <w:rFonts w:asciiTheme="minorHAnsi" w:hAnsiTheme="minorHAnsi" w:cstheme="minorHAnsi"/>
          <w:sz w:val="14"/>
        </w:rPr>
        <w:t>postconflict</w:t>
      </w:r>
      <w:proofErr w:type="spellEnd"/>
      <w:r w:rsidRPr="001870D4">
        <w:rPr>
          <w:rFonts w:asciiTheme="minorHAnsi" w:hAnsiTheme="minorHAnsi" w:cstheme="minorHAnsi"/>
          <w:sz w:val="14"/>
        </w:rPr>
        <w:t xml:space="preserve"> threats to build nuclear weapons may lack credibility. The United States likely calculated that Iran would not race to obtain a nuclear arsenal just because of American displays of force, since these actions did not pose a large enough threat to Tehran. Thus, </w:t>
      </w:r>
      <w:r w:rsidRPr="001870D4">
        <w:rPr>
          <w:rStyle w:val="Emphasis"/>
          <w:rFonts w:asciiTheme="minorHAnsi" w:hAnsiTheme="minorHAnsi" w:cstheme="minorHAnsi"/>
        </w:rPr>
        <w:t xml:space="preserve">Iran’s development of nuclear latency may have </w:t>
      </w:r>
      <w:r w:rsidRPr="005778FC">
        <w:rPr>
          <w:rStyle w:val="Emphasis"/>
          <w:rFonts w:asciiTheme="minorHAnsi" w:hAnsiTheme="minorHAnsi" w:cstheme="minorHAnsi"/>
          <w:highlight w:val="cyan"/>
        </w:rPr>
        <w:t>invited</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low</w:t>
      </w:r>
      <w:r w:rsidRPr="001870D4">
        <w:rPr>
          <w:rStyle w:val="Emphasis"/>
          <w:rFonts w:asciiTheme="minorHAnsi" w:hAnsiTheme="minorHAnsi" w:cstheme="minorHAnsi"/>
        </w:rPr>
        <w:t>-</w:t>
      </w:r>
      <w:r w:rsidRPr="005778FC">
        <w:rPr>
          <w:rStyle w:val="Emphasis"/>
          <w:rFonts w:asciiTheme="minorHAnsi" w:hAnsiTheme="minorHAnsi" w:cstheme="minorHAnsi"/>
          <w:highlight w:val="cyan"/>
        </w:rPr>
        <w:t>level</w:t>
      </w:r>
      <w:r w:rsidRPr="001870D4">
        <w:rPr>
          <w:rStyle w:val="Emphasis"/>
          <w:rFonts w:asciiTheme="minorHAnsi" w:hAnsiTheme="minorHAnsi" w:cstheme="minorHAnsi"/>
        </w:rPr>
        <w:t xml:space="preserve"> </w:t>
      </w:r>
      <w:proofErr w:type="gramStart"/>
      <w:r w:rsidRPr="005778FC">
        <w:rPr>
          <w:rStyle w:val="Emphasis"/>
          <w:rFonts w:asciiTheme="minorHAnsi" w:hAnsiTheme="minorHAnsi" w:cstheme="minorHAnsi"/>
          <w:highlight w:val="cyan"/>
        </w:rPr>
        <w:t>disputes</w:t>
      </w:r>
      <w:proofErr w:type="gramEnd"/>
      <w:r w:rsidRPr="001870D4">
        <w:rPr>
          <w:rStyle w:val="Emphasis"/>
          <w:rFonts w:asciiTheme="minorHAnsi" w:hAnsiTheme="minorHAnsi" w:cstheme="minorHAnsi"/>
        </w:rPr>
        <w:t xml:space="preserve"> but it </w:t>
      </w:r>
      <w:r w:rsidRPr="005778FC">
        <w:rPr>
          <w:rStyle w:val="Emphasis"/>
          <w:rFonts w:asciiTheme="minorHAnsi" w:hAnsiTheme="minorHAnsi" w:cstheme="minorHAnsi"/>
          <w:highlight w:val="cyan"/>
        </w:rPr>
        <w:t>did</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not</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trigger</w:t>
      </w:r>
      <w:r w:rsidRPr="001870D4">
        <w:rPr>
          <w:rStyle w:val="Emphasis"/>
          <w:rFonts w:asciiTheme="minorHAnsi" w:hAnsiTheme="minorHAnsi" w:cstheme="minorHAnsi"/>
        </w:rPr>
        <w:t xml:space="preserve"> a </w:t>
      </w:r>
      <w:r w:rsidRPr="005778FC">
        <w:rPr>
          <w:rStyle w:val="Emphasis"/>
          <w:rFonts w:asciiTheme="minorHAnsi" w:hAnsiTheme="minorHAnsi" w:cstheme="minorHAnsi"/>
          <w:highlight w:val="cyan"/>
        </w:rPr>
        <w:t>large-scale attack</w:t>
      </w:r>
      <w:r w:rsidRPr="001870D4">
        <w:rPr>
          <w:rStyle w:val="Emphasis"/>
          <w:rFonts w:asciiTheme="minorHAnsi" w:hAnsiTheme="minorHAnsi" w:cstheme="minorHAnsi"/>
        </w:rPr>
        <w:t>.</w:t>
      </w:r>
      <w:r w:rsidRPr="001870D4">
        <w:rPr>
          <w:rFonts w:asciiTheme="minorHAnsi" w:hAnsiTheme="minorHAnsi" w:cstheme="minorHAnsi"/>
          <w:sz w:val="14"/>
        </w:rPr>
        <w:t xml:space="preserve"> Although the possibility of inducing an Iranian bomb deterred the United States from attacking Tehran, it did not halt U.S. nonproliferation efforts. Washington instituted harsh economic sanctions against Iran, applied serious diplomatic pressure, and even engaged in covert actions to halt Iran’s progress such as the Stuxnet cyberattack against the Natanz enrichment plant. Latent nuclear deterrence theory does not expect that states will accept an adversary’s nuclear capabilities without a fight, just that they should refrain from launching serious military attacks that heighten the latent state’s insecurity and lower the barriers to proliferation. In sum, </w:t>
      </w:r>
      <w:r w:rsidRPr="001870D4">
        <w:rPr>
          <w:rStyle w:val="Emphasis"/>
          <w:rFonts w:asciiTheme="minorHAnsi" w:hAnsiTheme="minorHAnsi" w:cstheme="minorHAnsi"/>
        </w:rPr>
        <w:t xml:space="preserve">this case </w:t>
      </w:r>
      <w:r w:rsidRPr="005778FC">
        <w:rPr>
          <w:rStyle w:val="Emphasis"/>
          <w:rFonts w:asciiTheme="minorHAnsi" w:hAnsiTheme="minorHAnsi" w:cstheme="minorHAnsi"/>
          <w:highlight w:val="cyan"/>
        </w:rPr>
        <w:t>satisfies</w:t>
      </w:r>
      <w:r w:rsidRPr="001870D4">
        <w:rPr>
          <w:rStyle w:val="Emphasis"/>
          <w:rFonts w:asciiTheme="minorHAnsi" w:hAnsiTheme="minorHAnsi" w:cstheme="minorHAnsi"/>
        </w:rPr>
        <w:t xml:space="preserve"> the key conditions for </w:t>
      </w:r>
      <w:r w:rsidRPr="005778FC">
        <w:rPr>
          <w:rStyle w:val="Emphasis"/>
          <w:rFonts w:asciiTheme="minorHAnsi" w:hAnsiTheme="minorHAnsi" w:cstheme="minorHAnsi"/>
          <w:highlight w:val="cyan"/>
        </w:rPr>
        <w:t>latent</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nuclear</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deterrence</w:t>
      </w:r>
      <w:r w:rsidRPr="001870D4">
        <w:rPr>
          <w:rStyle w:val="Emphasis"/>
          <w:rFonts w:asciiTheme="minorHAnsi" w:hAnsiTheme="minorHAnsi" w:cstheme="minorHAnsi"/>
        </w:rPr>
        <w:t xml:space="preserve"> theory</w:t>
      </w:r>
      <w:r w:rsidRPr="001870D4">
        <w:rPr>
          <w:rFonts w:asciiTheme="minorHAnsi" w:hAnsiTheme="minorHAnsi" w:cstheme="minorHAnsi"/>
          <w:sz w:val="14"/>
        </w:rPr>
        <w:t xml:space="preserve">. First, </w:t>
      </w:r>
      <w:r w:rsidRPr="001870D4">
        <w:rPr>
          <w:rStyle w:val="StyleUnderline"/>
          <w:rFonts w:asciiTheme="minorHAnsi" w:hAnsiTheme="minorHAnsi" w:cstheme="minorHAnsi"/>
        </w:rPr>
        <w:t>the U</w:t>
      </w:r>
      <w:r w:rsidRPr="001870D4">
        <w:rPr>
          <w:rFonts w:asciiTheme="minorHAnsi" w:hAnsiTheme="minorHAnsi" w:cstheme="minorHAnsi"/>
          <w:sz w:val="14"/>
        </w:rPr>
        <w:t xml:space="preserve">nited </w:t>
      </w:r>
      <w:r w:rsidRPr="001870D4">
        <w:rPr>
          <w:rStyle w:val="StyleUnderline"/>
          <w:rFonts w:asciiTheme="minorHAnsi" w:hAnsiTheme="minorHAnsi" w:cstheme="minorHAnsi"/>
        </w:rPr>
        <w:t>S</w:t>
      </w:r>
      <w:r w:rsidRPr="001870D4">
        <w:rPr>
          <w:rFonts w:asciiTheme="minorHAnsi" w:hAnsiTheme="minorHAnsi" w:cstheme="minorHAnsi"/>
          <w:sz w:val="14"/>
        </w:rPr>
        <w:t xml:space="preserve">tates </w:t>
      </w:r>
      <w:r w:rsidRPr="001870D4">
        <w:rPr>
          <w:rStyle w:val="StyleUnderline"/>
          <w:rFonts w:asciiTheme="minorHAnsi" w:hAnsiTheme="minorHAnsi" w:cstheme="minorHAnsi"/>
        </w:rPr>
        <w:t>opposed Iran’s acquisition of nuclear weapons</w:t>
      </w:r>
      <w:r w:rsidRPr="001870D4">
        <w:rPr>
          <w:rFonts w:asciiTheme="minorHAnsi" w:hAnsiTheme="minorHAnsi" w:cstheme="minorHAnsi"/>
          <w:sz w:val="14"/>
        </w:rPr>
        <w:t xml:space="preserve">. Second, </w:t>
      </w:r>
      <w:r w:rsidRPr="001870D4">
        <w:rPr>
          <w:rStyle w:val="StyleUnderline"/>
          <w:rFonts w:asciiTheme="minorHAnsi" w:hAnsiTheme="minorHAnsi" w:cstheme="minorHAnsi"/>
        </w:rPr>
        <w:t>Iran’s enrichment program demonstrated the technological wherewithal to proliferate</w:t>
      </w:r>
      <w:r w:rsidRPr="001870D4">
        <w:rPr>
          <w:rStyle w:val="Emphasis"/>
          <w:rFonts w:asciiTheme="minorHAnsi" w:hAnsiTheme="minorHAnsi" w:cstheme="minorHAnsi"/>
        </w:rPr>
        <w:t>. U.S. officials did not appear to be confident that a military attack would</w:t>
      </w:r>
      <w:r w:rsidRPr="001870D4">
        <w:rPr>
          <w:rFonts w:asciiTheme="minorHAnsi" w:hAnsiTheme="minorHAnsi" w:cstheme="minorHAnsi"/>
          <w:sz w:val="14"/>
        </w:rPr>
        <w:t xml:space="preserve"> reliably </w:t>
      </w:r>
      <w:r w:rsidRPr="001870D4">
        <w:rPr>
          <w:rStyle w:val="Emphasis"/>
          <w:rFonts w:asciiTheme="minorHAnsi" w:hAnsiTheme="minorHAnsi" w:cstheme="minorHAnsi"/>
        </w:rPr>
        <w:t>erode Iran’s capacity</w:t>
      </w:r>
      <w:r w:rsidRPr="001870D4">
        <w:rPr>
          <w:rFonts w:asciiTheme="minorHAnsi" w:hAnsiTheme="minorHAnsi" w:cstheme="minorHAnsi"/>
          <w:sz w:val="14"/>
        </w:rPr>
        <w:t xml:space="preserve">, especially not in the medium to long term. Third, </w:t>
      </w:r>
      <w:r w:rsidRPr="001870D4">
        <w:rPr>
          <w:rStyle w:val="StyleUnderline"/>
          <w:rFonts w:asciiTheme="minorHAnsi" w:hAnsiTheme="minorHAnsi" w:cstheme="minorHAnsi"/>
        </w:rPr>
        <w:t>Washington recognized that an attack would harden Tehran’s resolve to seek nuclear weapons</w:t>
      </w:r>
      <w:r w:rsidRPr="001870D4">
        <w:rPr>
          <w:rFonts w:asciiTheme="minorHAnsi" w:hAnsiTheme="minorHAnsi" w:cstheme="minorHAnsi"/>
          <w:sz w:val="14"/>
        </w:rPr>
        <w:t xml:space="preserve">, thereby facilitating the very </w:t>
      </w:r>
      <w:r w:rsidRPr="001870D4">
        <w:rPr>
          <w:rStyle w:val="StyleUnderline"/>
          <w:rFonts w:asciiTheme="minorHAnsi" w:hAnsiTheme="minorHAnsi" w:cstheme="minorHAnsi"/>
        </w:rPr>
        <w:t>thing</w:t>
      </w:r>
      <w:r w:rsidRPr="001870D4">
        <w:rPr>
          <w:rFonts w:asciiTheme="minorHAnsi" w:hAnsiTheme="minorHAnsi" w:cstheme="minorHAnsi"/>
          <w:sz w:val="14"/>
        </w:rPr>
        <w:t xml:space="preserve"> that </w:t>
      </w:r>
      <w:r w:rsidRPr="001870D4">
        <w:rPr>
          <w:rStyle w:val="StyleUnderline"/>
          <w:rFonts w:asciiTheme="minorHAnsi" w:hAnsiTheme="minorHAnsi" w:cstheme="minorHAnsi"/>
        </w:rPr>
        <w:t>U.S. policymakers were trying to stop</w:t>
      </w:r>
      <w:r w:rsidRPr="001870D4">
        <w:rPr>
          <w:rFonts w:asciiTheme="minorHAnsi" w:hAnsiTheme="minorHAnsi" w:cstheme="minorHAnsi"/>
          <w:sz w:val="14"/>
        </w:rPr>
        <w:t xml:space="preserve">. Fourth, </w:t>
      </w:r>
      <w:r w:rsidRPr="001870D4">
        <w:rPr>
          <w:rStyle w:val="StyleUnderline"/>
          <w:rFonts w:asciiTheme="minorHAnsi" w:hAnsiTheme="minorHAnsi" w:cstheme="minorHAnsi"/>
        </w:rPr>
        <w:t>American leaders did not believe that Iran was hellbent on building nuclear bombs</w:t>
      </w:r>
      <w:r w:rsidRPr="001870D4">
        <w:rPr>
          <w:rFonts w:asciiTheme="minorHAnsi" w:hAnsiTheme="minorHAnsi" w:cstheme="minorHAnsi"/>
          <w:sz w:val="14"/>
        </w:rPr>
        <w:t xml:space="preserve">. The perceived flexibility in Iran’s nuclear intentions weakened arguments for preventive strikes. Fifth, </w:t>
      </w:r>
      <w:r w:rsidRPr="001870D4">
        <w:rPr>
          <w:rStyle w:val="StyleUnderline"/>
          <w:rFonts w:asciiTheme="minorHAnsi" w:hAnsiTheme="minorHAnsi" w:cstheme="minorHAnsi"/>
        </w:rPr>
        <w:t>the U</w:t>
      </w:r>
      <w:r w:rsidRPr="001870D4">
        <w:rPr>
          <w:rFonts w:asciiTheme="minorHAnsi" w:hAnsiTheme="minorHAnsi" w:cstheme="minorHAnsi"/>
          <w:sz w:val="14"/>
        </w:rPr>
        <w:t xml:space="preserve">nited </w:t>
      </w:r>
      <w:r w:rsidRPr="001870D4">
        <w:rPr>
          <w:rStyle w:val="StyleUnderline"/>
          <w:rFonts w:asciiTheme="minorHAnsi" w:hAnsiTheme="minorHAnsi" w:cstheme="minorHAnsi"/>
        </w:rPr>
        <w:t>S</w:t>
      </w:r>
      <w:r w:rsidRPr="001870D4">
        <w:rPr>
          <w:rFonts w:asciiTheme="minorHAnsi" w:hAnsiTheme="minorHAnsi" w:cstheme="minorHAnsi"/>
          <w:sz w:val="14"/>
        </w:rPr>
        <w:t xml:space="preserve">tates </w:t>
      </w:r>
      <w:r w:rsidRPr="001870D4">
        <w:rPr>
          <w:rStyle w:val="StyleUnderline"/>
          <w:rFonts w:asciiTheme="minorHAnsi" w:hAnsiTheme="minorHAnsi" w:cstheme="minorHAnsi"/>
        </w:rPr>
        <w:t>did not have salient reasons to fight that were unrelated to Iran’s nuclear program.</w:t>
      </w:r>
      <w:r w:rsidRPr="001870D4">
        <w:rPr>
          <w:rFonts w:asciiTheme="minorHAnsi" w:hAnsiTheme="minorHAnsi" w:cstheme="minorHAnsi"/>
          <w:sz w:val="14"/>
        </w:rPr>
        <w:t xml:space="preserve"> </w:t>
      </w:r>
      <w:r w:rsidRPr="001870D4">
        <w:rPr>
          <w:rStyle w:val="Emphasis"/>
          <w:rFonts w:asciiTheme="minorHAnsi" w:hAnsiTheme="minorHAnsi" w:cstheme="minorHAnsi"/>
        </w:rPr>
        <w:t>Had Iran hardened American resolve to use military force</w:t>
      </w:r>
      <w:r w:rsidRPr="001870D4">
        <w:rPr>
          <w:rFonts w:asciiTheme="minorHAnsi" w:hAnsiTheme="minorHAnsi" w:cstheme="minorHAnsi"/>
          <w:sz w:val="14"/>
        </w:rPr>
        <w:t xml:space="preserve"> – for example, by attacking Israel or seizing disputed territory from its Arab rivals – </w:t>
      </w:r>
      <w:r w:rsidRPr="001870D4">
        <w:rPr>
          <w:rStyle w:val="Emphasis"/>
          <w:rFonts w:asciiTheme="minorHAnsi" w:hAnsiTheme="minorHAnsi" w:cstheme="minorHAnsi"/>
        </w:rPr>
        <w:t xml:space="preserve">the </w:t>
      </w:r>
      <w:r w:rsidRPr="005778FC">
        <w:rPr>
          <w:rStyle w:val="Emphasis"/>
          <w:rFonts w:asciiTheme="minorHAnsi" w:hAnsiTheme="minorHAnsi" w:cstheme="minorHAnsi"/>
          <w:highlight w:val="cyan"/>
        </w:rPr>
        <w:t>benefits</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of</w:t>
      </w:r>
      <w:r w:rsidRPr="001870D4">
        <w:rPr>
          <w:rStyle w:val="Emphasis"/>
          <w:rFonts w:asciiTheme="minorHAnsi" w:hAnsiTheme="minorHAnsi" w:cstheme="minorHAnsi"/>
        </w:rPr>
        <w:t xml:space="preserve"> </w:t>
      </w:r>
      <w:r w:rsidRPr="005778FC">
        <w:rPr>
          <w:rStyle w:val="Emphasis"/>
          <w:rFonts w:asciiTheme="minorHAnsi" w:hAnsiTheme="minorHAnsi" w:cstheme="minorHAnsi"/>
          <w:highlight w:val="cyan"/>
        </w:rPr>
        <w:t>fighting</w:t>
      </w:r>
      <w:r w:rsidRPr="001870D4">
        <w:rPr>
          <w:rStyle w:val="Emphasis"/>
          <w:rFonts w:asciiTheme="minorHAnsi" w:hAnsiTheme="minorHAnsi" w:cstheme="minorHAnsi"/>
        </w:rPr>
        <w:t xml:space="preserve"> may have </w:t>
      </w:r>
      <w:r w:rsidRPr="005778FC">
        <w:rPr>
          <w:rStyle w:val="Emphasis"/>
          <w:rFonts w:asciiTheme="minorHAnsi" w:hAnsiTheme="minorHAnsi" w:cstheme="minorHAnsi"/>
          <w:highlight w:val="cyan"/>
        </w:rPr>
        <w:t>exceeded</w:t>
      </w:r>
      <w:r w:rsidRPr="001870D4">
        <w:rPr>
          <w:rStyle w:val="Emphasis"/>
          <w:rFonts w:asciiTheme="minorHAnsi" w:hAnsiTheme="minorHAnsi" w:cstheme="minorHAnsi"/>
        </w:rPr>
        <w:t xml:space="preserve"> the </w:t>
      </w:r>
      <w:r w:rsidRPr="005778FC">
        <w:rPr>
          <w:rStyle w:val="Emphasis"/>
          <w:rFonts w:asciiTheme="minorHAnsi" w:hAnsiTheme="minorHAnsi" w:cstheme="minorHAnsi"/>
          <w:highlight w:val="cyan"/>
        </w:rPr>
        <w:t>costs</w:t>
      </w:r>
    </w:p>
    <w:p w14:paraId="234B84C8" w14:textId="77777777" w:rsidR="0023122E" w:rsidRPr="00C91749" w:rsidRDefault="0023122E" w:rsidP="0023122E">
      <w:pPr>
        <w:pStyle w:val="Heading4"/>
      </w:pPr>
      <w:r w:rsidRPr="00C91749">
        <w:t xml:space="preserve">Iran </w:t>
      </w:r>
      <w:proofErr w:type="spellStart"/>
      <w:r w:rsidRPr="00C91749">
        <w:t>prolif</w:t>
      </w:r>
      <w:proofErr w:type="spellEnd"/>
      <w:r w:rsidRPr="00C91749">
        <w:t xml:space="preserve"> solves </w:t>
      </w:r>
      <w:r w:rsidRPr="00C91749">
        <w:rPr>
          <w:u w:val="single"/>
        </w:rPr>
        <w:t>Middle East stability</w:t>
      </w:r>
      <w:r w:rsidRPr="00C91749">
        <w:t xml:space="preserve"> – otherwise </w:t>
      </w:r>
      <w:r w:rsidRPr="00C91749">
        <w:rPr>
          <w:u w:val="single"/>
        </w:rPr>
        <w:t>Israel escalation</w:t>
      </w:r>
      <w:r w:rsidRPr="00C91749">
        <w:t xml:space="preserve"> is inevitable</w:t>
      </w:r>
    </w:p>
    <w:p w14:paraId="2331B304" w14:textId="77777777" w:rsidR="0023122E" w:rsidRPr="00C91749" w:rsidRDefault="0023122E" w:rsidP="0023122E">
      <w:r w:rsidRPr="00C91749">
        <w:rPr>
          <w:rStyle w:val="Style13ptBold"/>
        </w:rPr>
        <w:t>Waltz 12</w:t>
      </w:r>
      <w:r w:rsidRPr="00C91749">
        <w:t xml:space="preserve"> [Kenneth N. Waltz is Senior Research Scholar at the Saltzman Institute of War and Peace Studies and Adjunct Professor of Political Science at Columbia University. Why Iran Should Get the Bomb. Foreign Affairs, 2012. https://www.foreignaffairs.com/articles/iran/2012-06-15/why-iran-should-get-bomb]</w:t>
      </w:r>
    </w:p>
    <w:p w14:paraId="44AD696F" w14:textId="77777777" w:rsidR="0023122E" w:rsidRDefault="0023122E" w:rsidP="0023122E">
      <w:pPr>
        <w:rPr>
          <w:sz w:val="16"/>
        </w:rPr>
      </w:pPr>
      <w:r w:rsidRPr="005778FC">
        <w:rPr>
          <w:highlight w:val="cyan"/>
          <w:u w:val="single"/>
        </w:rPr>
        <w:t>Israel's</w:t>
      </w:r>
      <w:r w:rsidRPr="004F5E32">
        <w:rPr>
          <w:u w:val="single"/>
        </w:rPr>
        <w:t xml:space="preserve"> regional </w:t>
      </w:r>
      <w:r w:rsidRPr="005778FC">
        <w:rPr>
          <w:rStyle w:val="Emphasis"/>
          <w:highlight w:val="cyan"/>
        </w:rPr>
        <w:t>nuclear</w:t>
      </w:r>
      <w:r w:rsidRPr="004F5E32">
        <w:rPr>
          <w:rStyle w:val="Emphasis"/>
        </w:rPr>
        <w:t xml:space="preserve"> monopoly</w:t>
      </w:r>
      <w:r w:rsidRPr="004F5E32">
        <w:rPr>
          <w:sz w:val="16"/>
        </w:rPr>
        <w:t xml:space="preserve">, which has proved remarkably durable for the past four decades, </w:t>
      </w:r>
      <w:r w:rsidRPr="004F5E32">
        <w:rPr>
          <w:u w:val="single"/>
        </w:rPr>
        <w:t xml:space="preserve">has long </w:t>
      </w:r>
      <w:r w:rsidRPr="005778FC">
        <w:rPr>
          <w:rStyle w:val="Emphasis"/>
          <w:highlight w:val="cyan"/>
        </w:rPr>
        <w:t>fueled instability</w:t>
      </w:r>
      <w:r w:rsidRPr="004F5E32">
        <w:rPr>
          <w:u w:val="single"/>
        </w:rPr>
        <w:t xml:space="preserve"> </w:t>
      </w:r>
      <w:r w:rsidRPr="005778FC">
        <w:rPr>
          <w:highlight w:val="cyan"/>
          <w:u w:val="single"/>
        </w:rPr>
        <w:t>in</w:t>
      </w:r>
      <w:r w:rsidRPr="004F5E32">
        <w:rPr>
          <w:u w:val="single"/>
        </w:rPr>
        <w:t xml:space="preserve"> the </w:t>
      </w:r>
      <w:r w:rsidRPr="005778FC">
        <w:rPr>
          <w:rStyle w:val="Emphasis"/>
          <w:highlight w:val="cyan"/>
        </w:rPr>
        <w:t>Middle</w:t>
      </w:r>
      <w:r w:rsidRPr="004F5E32">
        <w:rPr>
          <w:rStyle w:val="Emphasis"/>
        </w:rPr>
        <w:t xml:space="preserve"> </w:t>
      </w:r>
      <w:r w:rsidRPr="005778FC">
        <w:rPr>
          <w:rStyle w:val="Emphasis"/>
          <w:highlight w:val="cyan"/>
        </w:rPr>
        <w:t>East</w:t>
      </w:r>
      <w:r w:rsidRPr="004F5E32">
        <w:rPr>
          <w:sz w:val="16"/>
        </w:rPr>
        <w:t xml:space="preserve">. </w:t>
      </w:r>
      <w:r w:rsidRPr="004F5E32">
        <w:rPr>
          <w:u w:val="single"/>
        </w:rPr>
        <w:t xml:space="preserve">In </w:t>
      </w:r>
      <w:r w:rsidRPr="004F5E32">
        <w:rPr>
          <w:rStyle w:val="Emphasis"/>
        </w:rPr>
        <w:t>no other region</w:t>
      </w:r>
      <w:r w:rsidRPr="004F5E32">
        <w:rPr>
          <w:u w:val="single"/>
        </w:rPr>
        <w:t xml:space="preserve"> of the world does a </w:t>
      </w:r>
      <w:r w:rsidRPr="004F5E32">
        <w:rPr>
          <w:rStyle w:val="Emphasis"/>
        </w:rPr>
        <w:t>lone</w:t>
      </w:r>
      <w:r w:rsidRPr="004F5E32">
        <w:rPr>
          <w:u w:val="single"/>
        </w:rPr>
        <w:t xml:space="preserve">, </w:t>
      </w:r>
      <w:r w:rsidRPr="004F5E32">
        <w:rPr>
          <w:rStyle w:val="Emphasis"/>
        </w:rPr>
        <w:t>unchecked nuclear state</w:t>
      </w:r>
      <w:r w:rsidRPr="004F5E32">
        <w:rPr>
          <w:u w:val="single"/>
        </w:rPr>
        <w:t xml:space="preserve"> exist</w:t>
      </w:r>
      <w:r w:rsidRPr="004F5E32">
        <w:rPr>
          <w:sz w:val="16"/>
        </w:rPr>
        <w:t xml:space="preserve">. </w:t>
      </w:r>
      <w:r w:rsidRPr="004F5E32">
        <w:rPr>
          <w:u w:val="single"/>
        </w:rPr>
        <w:t>It is Israel's</w:t>
      </w:r>
      <w:r w:rsidRPr="00C91749">
        <w:rPr>
          <w:u w:val="single"/>
        </w:rPr>
        <w:t xml:space="preserve"> nuclear arsenal</w:t>
      </w:r>
      <w:r w:rsidRPr="00C91749">
        <w:rPr>
          <w:sz w:val="16"/>
        </w:rPr>
        <w:t xml:space="preserve">, not Iran's desire for one, </w:t>
      </w:r>
      <w:r w:rsidRPr="00C91749">
        <w:rPr>
          <w:u w:val="single"/>
        </w:rPr>
        <w:t>that has contributed most to the current crisis</w:t>
      </w:r>
      <w:r w:rsidRPr="00C91749">
        <w:rPr>
          <w:sz w:val="16"/>
        </w:rPr>
        <w:t xml:space="preserve">. </w:t>
      </w:r>
      <w:r w:rsidRPr="00C91749">
        <w:rPr>
          <w:rStyle w:val="Emphasis"/>
        </w:rPr>
        <w:t>Power</w:t>
      </w:r>
      <w:r w:rsidRPr="00C91749">
        <w:rPr>
          <w:sz w:val="16"/>
        </w:rPr>
        <w:t xml:space="preserve">, after all, </w:t>
      </w:r>
      <w:r w:rsidRPr="00C91749">
        <w:rPr>
          <w:rStyle w:val="Emphasis"/>
        </w:rPr>
        <w:t>begs to be balanced</w:t>
      </w:r>
      <w:r w:rsidRPr="00C91749">
        <w:rPr>
          <w:sz w:val="16"/>
        </w:rPr>
        <w:t xml:space="preserve">. What is surprising about the Israeli case is that it has taken so long for a potential balancer to emerge. Of course, it is easy to understand why Israel wants to remain the sole nuclear power in the region and why it is willing to use force to secure that status. In 1981, Israel bombed Iraq to prevent a challenge to its nuclear monopoly. It did the same to Syria in 2007 and is now considering similar action against Iran. But the very acts that have allowed Israel to maintain its nuclear edge in the short term have prolonged an imbalance that is unsustainable in the long term. Israel's proven ability to </w:t>
      </w:r>
      <w:r w:rsidRPr="004F5E32">
        <w:rPr>
          <w:sz w:val="16"/>
        </w:rPr>
        <w:t xml:space="preserve">strike potential nuclear rivals with impunity has inevitably made its enemies anxious to develop the means to prevent Israel from doing so again. In this way, the </w:t>
      </w:r>
      <w:r w:rsidRPr="004F5E32">
        <w:rPr>
          <w:rStyle w:val="Emphasis"/>
        </w:rPr>
        <w:t>current tensions</w:t>
      </w:r>
      <w:r w:rsidRPr="004F5E32">
        <w:rPr>
          <w:u w:val="single"/>
        </w:rPr>
        <w:t xml:space="preserve"> are best viewed </w:t>
      </w:r>
      <w:r w:rsidRPr="004F5E32">
        <w:rPr>
          <w:rStyle w:val="Emphasis"/>
        </w:rPr>
        <w:t>not</w:t>
      </w:r>
      <w:r w:rsidRPr="004F5E32">
        <w:rPr>
          <w:u w:val="single"/>
        </w:rPr>
        <w:t xml:space="preserve"> as the </w:t>
      </w:r>
      <w:r w:rsidRPr="004F5E32">
        <w:rPr>
          <w:rStyle w:val="Emphasis"/>
        </w:rPr>
        <w:t>early stages</w:t>
      </w:r>
      <w:r w:rsidRPr="004F5E32">
        <w:rPr>
          <w:u w:val="single"/>
        </w:rPr>
        <w:t xml:space="preserve"> of a relatively </w:t>
      </w:r>
      <w:r w:rsidRPr="004F5E32">
        <w:rPr>
          <w:rStyle w:val="Emphasis"/>
        </w:rPr>
        <w:t>recent</w:t>
      </w:r>
      <w:r w:rsidRPr="004F5E32">
        <w:rPr>
          <w:u w:val="single"/>
        </w:rPr>
        <w:t xml:space="preserve"> Iranian </w:t>
      </w:r>
      <w:r w:rsidRPr="004F5E32">
        <w:rPr>
          <w:rStyle w:val="Emphasis"/>
        </w:rPr>
        <w:t>nuclear crisis</w:t>
      </w:r>
      <w:r w:rsidRPr="004F5E32">
        <w:rPr>
          <w:u w:val="single"/>
        </w:rPr>
        <w:t xml:space="preserve"> but rather as the </w:t>
      </w:r>
      <w:r w:rsidRPr="004F5E32">
        <w:rPr>
          <w:rStyle w:val="Emphasis"/>
        </w:rPr>
        <w:t>final stages</w:t>
      </w:r>
      <w:r w:rsidRPr="004F5E32">
        <w:rPr>
          <w:u w:val="single"/>
        </w:rPr>
        <w:t xml:space="preserve"> of a </w:t>
      </w:r>
      <w:r w:rsidRPr="005778FC">
        <w:rPr>
          <w:rStyle w:val="Emphasis"/>
          <w:highlight w:val="cyan"/>
        </w:rPr>
        <w:t>decades</w:t>
      </w:r>
      <w:r w:rsidRPr="004F5E32">
        <w:rPr>
          <w:rStyle w:val="Emphasis"/>
        </w:rPr>
        <w:t>-</w:t>
      </w:r>
      <w:r w:rsidRPr="005778FC">
        <w:rPr>
          <w:rStyle w:val="Emphasis"/>
          <w:highlight w:val="cyan"/>
        </w:rPr>
        <w:t>long</w:t>
      </w:r>
      <w:r w:rsidRPr="004F5E32">
        <w:rPr>
          <w:u w:val="single"/>
        </w:rPr>
        <w:t xml:space="preserve"> Middle East </w:t>
      </w:r>
      <w:r w:rsidRPr="005778FC">
        <w:rPr>
          <w:rStyle w:val="Emphasis"/>
          <w:highlight w:val="cyan"/>
        </w:rPr>
        <w:t>nuclear</w:t>
      </w:r>
      <w:r w:rsidRPr="004F5E32">
        <w:rPr>
          <w:rStyle w:val="Emphasis"/>
        </w:rPr>
        <w:t xml:space="preserve"> </w:t>
      </w:r>
      <w:r w:rsidRPr="005778FC">
        <w:rPr>
          <w:rStyle w:val="Emphasis"/>
          <w:highlight w:val="cyan"/>
        </w:rPr>
        <w:t>crisis</w:t>
      </w:r>
      <w:r w:rsidRPr="004F5E32">
        <w:rPr>
          <w:u w:val="single"/>
        </w:rPr>
        <w:t xml:space="preserve"> that </w:t>
      </w:r>
      <w:r w:rsidRPr="005778FC">
        <w:rPr>
          <w:highlight w:val="cyan"/>
          <w:u w:val="single"/>
        </w:rPr>
        <w:t>will</w:t>
      </w:r>
      <w:r w:rsidRPr="004F5E32">
        <w:rPr>
          <w:u w:val="single"/>
        </w:rPr>
        <w:t xml:space="preserve"> </w:t>
      </w:r>
      <w:r w:rsidRPr="005778FC">
        <w:rPr>
          <w:rStyle w:val="Emphasis"/>
          <w:highlight w:val="cyan"/>
        </w:rPr>
        <w:t>end</w:t>
      </w:r>
      <w:r w:rsidRPr="004F5E32">
        <w:rPr>
          <w:rStyle w:val="Emphasis"/>
        </w:rPr>
        <w:t xml:space="preserve"> only</w:t>
      </w:r>
      <w:r w:rsidRPr="004F5E32">
        <w:rPr>
          <w:u w:val="single"/>
        </w:rPr>
        <w:t xml:space="preserve"> </w:t>
      </w:r>
      <w:r w:rsidRPr="005778FC">
        <w:rPr>
          <w:highlight w:val="cyan"/>
          <w:u w:val="single"/>
        </w:rPr>
        <w:t>when</w:t>
      </w:r>
      <w:r w:rsidRPr="004F5E32">
        <w:rPr>
          <w:u w:val="single"/>
        </w:rPr>
        <w:t xml:space="preserve"> a </w:t>
      </w:r>
      <w:r w:rsidRPr="005778FC">
        <w:rPr>
          <w:rStyle w:val="Emphasis"/>
          <w:highlight w:val="cyan"/>
        </w:rPr>
        <w:t>balance</w:t>
      </w:r>
      <w:r w:rsidRPr="004F5E32">
        <w:rPr>
          <w:rStyle w:val="Emphasis"/>
        </w:rPr>
        <w:t xml:space="preserve"> of military power</w:t>
      </w:r>
      <w:r w:rsidRPr="004F5E32">
        <w:rPr>
          <w:u w:val="single"/>
        </w:rPr>
        <w:t xml:space="preserve"> </w:t>
      </w:r>
      <w:r w:rsidRPr="005778FC">
        <w:rPr>
          <w:highlight w:val="cyan"/>
          <w:u w:val="single"/>
        </w:rPr>
        <w:t>is</w:t>
      </w:r>
      <w:r w:rsidRPr="004F5E32">
        <w:rPr>
          <w:u w:val="single"/>
        </w:rPr>
        <w:t xml:space="preserve"> </w:t>
      </w:r>
      <w:r w:rsidRPr="005778FC">
        <w:rPr>
          <w:rStyle w:val="Emphasis"/>
          <w:highlight w:val="cyan"/>
        </w:rPr>
        <w:t>restored</w:t>
      </w:r>
      <w:r w:rsidRPr="004F5E32">
        <w:rPr>
          <w:sz w:val="16"/>
        </w:rPr>
        <w:t>. UNFOUNDED FEARS One</w:t>
      </w:r>
      <w:r w:rsidRPr="00C91749">
        <w:rPr>
          <w:sz w:val="16"/>
        </w:rPr>
        <w:t xml:space="preserve"> </w:t>
      </w:r>
      <w:r w:rsidRPr="004F5E32">
        <w:rPr>
          <w:sz w:val="16"/>
        </w:rPr>
        <w:t xml:space="preserve">reason </w:t>
      </w:r>
      <w:r w:rsidRPr="004F5E32">
        <w:rPr>
          <w:u w:val="single"/>
        </w:rPr>
        <w:t>the</w:t>
      </w:r>
      <w:r w:rsidRPr="004F5E32">
        <w:rPr>
          <w:sz w:val="16"/>
        </w:rPr>
        <w:t xml:space="preserve"> danger of a </w:t>
      </w:r>
      <w:r w:rsidRPr="004F5E32">
        <w:rPr>
          <w:u w:val="single"/>
        </w:rPr>
        <w:t>nuclear Iran</w:t>
      </w:r>
      <w:r w:rsidRPr="004F5E32">
        <w:rPr>
          <w:sz w:val="16"/>
        </w:rPr>
        <w:t xml:space="preserve"> has been grossly exaggerated is that the </w:t>
      </w:r>
      <w:r w:rsidRPr="004F5E32">
        <w:rPr>
          <w:u w:val="single"/>
        </w:rPr>
        <w:t>debate</w:t>
      </w:r>
      <w:r w:rsidRPr="004F5E32">
        <w:rPr>
          <w:sz w:val="16"/>
        </w:rPr>
        <w:t xml:space="preserve"> surrounding it </w:t>
      </w:r>
      <w:r w:rsidRPr="004F5E32">
        <w:rPr>
          <w:u w:val="single"/>
        </w:rPr>
        <w:t xml:space="preserve">has been </w:t>
      </w:r>
      <w:r w:rsidRPr="004F5E32">
        <w:rPr>
          <w:rStyle w:val="Emphasis"/>
        </w:rPr>
        <w:t>distorted</w:t>
      </w:r>
      <w:r w:rsidRPr="004F5E32">
        <w:rPr>
          <w:u w:val="single"/>
        </w:rPr>
        <w:t xml:space="preserve"> by </w:t>
      </w:r>
      <w:r w:rsidRPr="004F5E32">
        <w:rPr>
          <w:rStyle w:val="Emphasis"/>
        </w:rPr>
        <w:t>misplaced worries</w:t>
      </w:r>
      <w:r w:rsidRPr="004F5E32">
        <w:rPr>
          <w:u w:val="single"/>
        </w:rPr>
        <w:t xml:space="preserve"> and fundamental </w:t>
      </w:r>
      <w:r w:rsidRPr="004F5E32">
        <w:rPr>
          <w:rStyle w:val="Emphasis"/>
        </w:rPr>
        <w:t>misunderstandings</w:t>
      </w:r>
      <w:r w:rsidRPr="004F5E32">
        <w:rPr>
          <w:u w:val="single"/>
        </w:rPr>
        <w:t xml:space="preserve"> of </w:t>
      </w:r>
      <w:r w:rsidRPr="004F5E32">
        <w:rPr>
          <w:rStyle w:val="Emphasis"/>
        </w:rPr>
        <w:t>how states</w:t>
      </w:r>
      <w:r w:rsidRPr="004F5E32">
        <w:rPr>
          <w:u w:val="single"/>
        </w:rPr>
        <w:t xml:space="preserve"> generally </w:t>
      </w:r>
      <w:r w:rsidRPr="004F5E32">
        <w:rPr>
          <w:rStyle w:val="Emphasis"/>
        </w:rPr>
        <w:t>behave</w:t>
      </w:r>
      <w:r w:rsidRPr="004F5E32">
        <w:rPr>
          <w:u w:val="single"/>
        </w:rPr>
        <w:t xml:space="preserve"> in the international system</w:t>
      </w:r>
      <w:r w:rsidRPr="004F5E32">
        <w:rPr>
          <w:sz w:val="16"/>
        </w:rPr>
        <w:t xml:space="preserve">. </w:t>
      </w:r>
      <w:r w:rsidRPr="004F5E32">
        <w:rPr>
          <w:u w:val="single"/>
        </w:rPr>
        <w:t>The first</w:t>
      </w:r>
      <w:r w:rsidRPr="004F5E32">
        <w:rPr>
          <w:sz w:val="16"/>
        </w:rPr>
        <w:t xml:space="preserve"> prominent </w:t>
      </w:r>
      <w:r w:rsidRPr="004F5E32">
        <w:rPr>
          <w:u w:val="single"/>
        </w:rPr>
        <w:t>concern</w:t>
      </w:r>
      <w:r w:rsidRPr="004F5E32">
        <w:rPr>
          <w:sz w:val="16"/>
        </w:rPr>
        <w:t xml:space="preserve">, which undergirds many others, </w:t>
      </w:r>
      <w:r w:rsidRPr="004F5E32">
        <w:rPr>
          <w:u w:val="single"/>
        </w:rPr>
        <w:t>is that the Iranian regime is innately irrational</w:t>
      </w:r>
      <w:r w:rsidRPr="004F5E32">
        <w:rPr>
          <w:sz w:val="16"/>
        </w:rPr>
        <w:t xml:space="preserve">. </w:t>
      </w:r>
      <w:r w:rsidRPr="004F5E32">
        <w:rPr>
          <w:u w:val="single"/>
        </w:rPr>
        <w:t>Despite</w:t>
      </w:r>
      <w:r w:rsidRPr="004F5E32">
        <w:rPr>
          <w:sz w:val="16"/>
        </w:rPr>
        <w:t xml:space="preserve"> a </w:t>
      </w:r>
      <w:r w:rsidRPr="004F5E32">
        <w:rPr>
          <w:u w:val="single"/>
        </w:rPr>
        <w:t>widespread belief to the contrary</w:t>
      </w:r>
      <w:r w:rsidRPr="00C91749">
        <w:rPr>
          <w:sz w:val="16"/>
        </w:rPr>
        <w:t xml:space="preserve">, </w:t>
      </w:r>
      <w:r w:rsidRPr="005778FC">
        <w:rPr>
          <w:highlight w:val="cyan"/>
          <w:u w:val="single"/>
        </w:rPr>
        <w:t xml:space="preserve">Iranian policy </w:t>
      </w:r>
      <w:r w:rsidRPr="005778FC">
        <w:rPr>
          <w:u w:val="single"/>
        </w:rPr>
        <w:t xml:space="preserve">is </w:t>
      </w:r>
      <w:r w:rsidRPr="005778FC">
        <w:rPr>
          <w:highlight w:val="cyan"/>
          <w:u w:val="single"/>
        </w:rPr>
        <w:t>made</w:t>
      </w:r>
      <w:r w:rsidRPr="00C91749">
        <w:rPr>
          <w:sz w:val="16"/>
        </w:rPr>
        <w:t xml:space="preserve"> not </w:t>
      </w:r>
      <w:r w:rsidRPr="005778FC">
        <w:rPr>
          <w:highlight w:val="cyan"/>
          <w:u w:val="single"/>
        </w:rPr>
        <w:t>by</w:t>
      </w:r>
      <w:r w:rsidRPr="00C91749">
        <w:rPr>
          <w:sz w:val="16"/>
        </w:rPr>
        <w:t xml:space="preserve"> "mad mullahs" but by </w:t>
      </w:r>
      <w:r w:rsidRPr="005778FC">
        <w:rPr>
          <w:rStyle w:val="Emphasis"/>
          <w:highlight w:val="cyan"/>
        </w:rPr>
        <w:t>perfectly sane</w:t>
      </w:r>
      <w:r w:rsidRPr="005778FC">
        <w:rPr>
          <w:highlight w:val="cyan"/>
          <w:u w:val="single"/>
        </w:rPr>
        <w:t xml:space="preserve"> </w:t>
      </w:r>
      <w:r w:rsidRPr="005778FC">
        <w:rPr>
          <w:u w:val="single"/>
        </w:rPr>
        <w:t xml:space="preserve">ayatollahs who </w:t>
      </w:r>
      <w:r w:rsidRPr="005778FC">
        <w:rPr>
          <w:highlight w:val="cyan"/>
          <w:u w:val="single"/>
        </w:rPr>
        <w:t xml:space="preserve">want to </w:t>
      </w:r>
      <w:r w:rsidRPr="005778FC">
        <w:rPr>
          <w:rStyle w:val="Emphasis"/>
          <w:highlight w:val="cyan"/>
        </w:rPr>
        <w:t>survive</w:t>
      </w:r>
      <w:r w:rsidRPr="00C91749">
        <w:rPr>
          <w:u w:val="single"/>
        </w:rPr>
        <w:t xml:space="preserve"> just </w:t>
      </w:r>
      <w:r w:rsidRPr="005778FC">
        <w:rPr>
          <w:u w:val="single"/>
        </w:rPr>
        <w:t xml:space="preserve">like </w:t>
      </w:r>
      <w:r w:rsidRPr="005778FC">
        <w:rPr>
          <w:rStyle w:val="Emphasis"/>
        </w:rPr>
        <w:t>any other leaders</w:t>
      </w:r>
      <w:r w:rsidRPr="00C91749">
        <w:rPr>
          <w:sz w:val="16"/>
        </w:rPr>
        <w:t xml:space="preserve">. </w:t>
      </w:r>
      <w:r w:rsidRPr="005778FC">
        <w:rPr>
          <w:highlight w:val="cyan"/>
          <w:u w:val="single"/>
        </w:rPr>
        <w:t>Although</w:t>
      </w:r>
      <w:r w:rsidRPr="00C91749">
        <w:rPr>
          <w:u w:val="single"/>
        </w:rPr>
        <w:t xml:space="preserve"> Iran's </w:t>
      </w:r>
      <w:r w:rsidRPr="005778FC">
        <w:rPr>
          <w:u w:val="single"/>
        </w:rPr>
        <w:t xml:space="preserve">leaders </w:t>
      </w:r>
      <w:r w:rsidRPr="005778FC">
        <w:rPr>
          <w:highlight w:val="cyan"/>
          <w:u w:val="single"/>
        </w:rPr>
        <w:t xml:space="preserve">indulge in </w:t>
      </w:r>
      <w:r w:rsidRPr="005778FC">
        <w:rPr>
          <w:rStyle w:val="Emphasis"/>
          <w:highlight w:val="cyan"/>
        </w:rPr>
        <w:t>inflammatory</w:t>
      </w:r>
      <w:r w:rsidRPr="00C91749">
        <w:rPr>
          <w:u w:val="single"/>
        </w:rPr>
        <w:t xml:space="preserve"> and hateful </w:t>
      </w:r>
      <w:r w:rsidRPr="005778FC">
        <w:rPr>
          <w:rStyle w:val="Emphasis"/>
          <w:highlight w:val="cyan"/>
        </w:rPr>
        <w:t>rhetoric</w:t>
      </w:r>
      <w:r w:rsidRPr="00C91749">
        <w:rPr>
          <w:sz w:val="16"/>
        </w:rPr>
        <w:t xml:space="preserve">, </w:t>
      </w:r>
      <w:r w:rsidRPr="005778FC">
        <w:rPr>
          <w:u w:val="single"/>
        </w:rPr>
        <w:t xml:space="preserve">they show </w:t>
      </w:r>
      <w:r w:rsidRPr="005778FC">
        <w:rPr>
          <w:rStyle w:val="Emphasis"/>
          <w:highlight w:val="cyan"/>
        </w:rPr>
        <w:t>no propensity</w:t>
      </w:r>
      <w:r w:rsidRPr="005778FC">
        <w:rPr>
          <w:highlight w:val="cyan"/>
          <w:u w:val="single"/>
        </w:rPr>
        <w:t xml:space="preserve"> for </w:t>
      </w:r>
      <w:r w:rsidRPr="005778FC">
        <w:rPr>
          <w:rStyle w:val="Emphasis"/>
          <w:highlight w:val="cyan"/>
        </w:rPr>
        <w:t>self-destruction</w:t>
      </w:r>
      <w:r w:rsidRPr="00C91749">
        <w:rPr>
          <w:sz w:val="16"/>
        </w:rPr>
        <w:t xml:space="preserve"> </w:t>
      </w:r>
      <w:r w:rsidRPr="00C91749">
        <w:rPr>
          <w:u w:val="single"/>
        </w:rPr>
        <w:t xml:space="preserve">It would be a </w:t>
      </w:r>
      <w:r w:rsidRPr="00C91749">
        <w:rPr>
          <w:rStyle w:val="Emphasis"/>
        </w:rPr>
        <w:t>grave error</w:t>
      </w:r>
      <w:r w:rsidRPr="00C91749">
        <w:rPr>
          <w:u w:val="single"/>
        </w:rPr>
        <w:t xml:space="preserve"> for policymakers in the United States</w:t>
      </w:r>
      <w:r w:rsidRPr="00C91749">
        <w:rPr>
          <w:sz w:val="16"/>
        </w:rPr>
        <w:t xml:space="preserve"> and Israel </w:t>
      </w:r>
      <w:r w:rsidRPr="00C91749">
        <w:rPr>
          <w:u w:val="single"/>
        </w:rPr>
        <w:t xml:space="preserve">to </w:t>
      </w:r>
      <w:r w:rsidRPr="00C91749">
        <w:rPr>
          <w:rStyle w:val="Emphasis"/>
        </w:rPr>
        <w:t>assume otherwise</w:t>
      </w:r>
      <w:r w:rsidRPr="00C91749">
        <w:rPr>
          <w:sz w:val="16"/>
        </w:rPr>
        <w:t xml:space="preserve">. Yet that is precisely what many U.S. and Israeli officials and analysts have done. Portraying Iran as irrational has allowed them to argue that the logic of nuclear deterrence does not apply to the Islamic Republic. If Iran acquired a nuclear weapon, they warn, it would not hesitate to use it in a first strike against Israel, even though doing so would invite massive retaliation and risk destroying </w:t>
      </w:r>
      <w:r w:rsidRPr="005778FC">
        <w:rPr>
          <w:sz w:val="16"/>
        </w:rPr>
        <w:t>everything the Iranian regime holds dear. Although it is impossible to be certain of Iranian intentions</w:t>
      </w:r>
      <w:r w:rsidRPr="005778FC">
        <w:rPr>
          <w:u w:val="single"/>
        </w:rPr>
        <w:t xml:space="preserve">, it is far more likely that if </w:t>
      </w:r>
      <w:r w:rsidRPr="005778FC">
        <w:rPr>
          <w:highlight w:val="cyan"/>
          <w:u w:val="single"/>
        </w:rPr>
        <w:t>Iran</w:t>
      </w:r>
      <w:r w:rsidRPr="005778FC">
        <w:rPr>
          <w:u w:val="single"/>
        </w:rPr>
        <w:t xml:space="preserve"> desires </w:t>
      </w:r>
      <w:r w:rsidRPr="005778FC">
        <w:rPr>
          <w:highlight w:val="cyan"/>
          <w:u w:val="single"/>
        </w:rPr>
        <w:t>nuclear</w:t>
      </w:r>
      <w:r w:rsidRPr="005778FC">
        <w:rPr>
          <w:u w:val="single"/>
        </w:rPr>
        <w:t xml:space="preserve"> </w:t>
      </w:r>
      <w:r w:rsidRPr="005778FC">
        <w:rPr>
          <w:highlight w:val="cyan"/>
          <w:u w:val="single"/>
        </w:rPr>
        <w:t>weapons</w:t>
      </w:r>
      <w:r w:rsidRPr="005778FC">
        <w:rPr>
          <w:u w:val="single"/>
        </w:rPr>
        <w:t xml:space="preserve">, it is for the purpose of </w:t>
      </w:r>
      <w:r w:rsidRPr="005778FC">
        <w:rPr>
          <w:rStyle w:val="Emphasis"/>
        </w:rPr>
        <w:t>providing</w:t>
      </w:r>
      <w:r w:rsidRPr="005778FC">
        <w:rPr>
          <w:u w:val="single"/>
        </w:rPr>
        <w:t xml:space="preserve"> </w:t>
      </w:r>
      <w:r w:rsidRPr="005778FC">
        <w:rPr>
          <w:highlight w:val="cyan"/>
          <w:u w:val="single"/>
        </w:rPr>
        <w:t>for</w:t>
      </w:r>
      <w:r w:rsidRPr="005778FC">
        <w:rPr>
          <w:u w:val="single"/>
        </w:rPr>
        <w:t xml:space="preserve"> its own </w:t>
      </w:r>
      <w:r w:rsidRPr="005778FC">
        <w:rPr>
          <w:rStyle w:val="Emphasis"/>
          <w:highlight w:val="cyan"/>
        </w:rPr>
        <w:t>security</w:t>
      </w:r>
      <w:r w:rsidRPr="005778FC">
        <w:rPr>
          <w:sz w:val="16"/>
        </w:rPr>
        <w:t xml:space="preserve">, </w:t>
      </w:r>
      <w:r w:rsidRPr="005778FC">
        <w:rPr>
          <w:rStyle w:val="Emphasis"/>
          <w:highlight w:val="cyan"/>
        </w:rPr>
        <w:t>not</w:t>
      </w:r>
      <w:r w:rsidRPr="005778FC">
        <w:rPr>
          <w:u w:val="single"/>
        </w:rPr>
        <w:t xml:space="preserve"> to improve</w:t>
      </w:r>
      <w:r w:rsidRPr="005778FC">
        <w:rPr>
          <w:sz w:val="16"/>
        </w:rPr>
        <w:t xml:space="preserve"> its </w:t>
      </w:r>
      <w:r w:rsidRPr="005778FC">
        <w:rPr>
          <w:highlight w:val="cyan"/>
          <w:u w:val="single"/>
        </w:rPr>
        <w:t>offensive</w:t>
      </w:r>
      <w:r w:rsidRPr="005778FC">
        <w:rPr>
          <w:u w:val="single"/>
        </w:rPr>
        <w:t xml:space="preserve"> capabilities (or </w:t>
      </w:r>
      <w:r w:rsidRPr="005778FC">
        <w:rPr>
          <w:rStyle w:val="Emphasis"/>
        </w:rPr>
        <w:t>destroy</w:t>
      </w:r>
      <w:r w:rsidRPr="00C91749">
        <w:rPr>
          <w:rStyle w:val="Emphasis"/>
        </w:rPr>
        <w:t xml:space="preserve"> itself</w:t>
      </w:r>
      <w:r w:rsidRPr="00C91749">
        <w:rPr>
          <w:sz w:val="16"/>
        </w:rPr>
        <w:t xml:space="preserve">). </w:t>
      </w:r>
      <w:r w:rsidRPr="00C91749">
        <w:rPr>
          <w:u w:val="single"/>
        </w:rPr>
        <w:t xml:space="preserve">Iran may be intransigent at the negotiating table and defiant in the face of sanctions, but it </w:t>
      </w:r>
      <w:r w:rsidRPr="00C91749">
        <w:rPr>
          <w:rStyle w:val="Emphasis"/>
        </w:rPr>
        <w:t>still acts</w:t>
      </w:r>
      <w:r w:rsidRPr="00C91749">
        <w:rPr>
          <w:u w:val="single"/>
        </w:rPr>
        <w:t xml:space="preserve"> to </w:t>
      </w:r>
      <w:r w:rsidRPr="00C91749">
        <w:rPr>
          <w:rStyle w:val="Emphasis"/>
        </w:rPr>
        <w:t>secure</w:t>
      </w:r>
      <w:r w:rsidRPr="00C91749">
        <w:rPr>
          <w:u w:val="single"/>
        </w:rPr>
        <w:t xml:space="preserve"> its </w:t>
      </w:r>
      <w:r w:rsidRPr="00C91749">
        <w:rPr>
          <w:rStyle w:val="Emphasis"/>
        </w:rPr>
        <w:t xml:space="preserve">own </w:t>
      </w:r>
      <w:r w:rsidRPr="005778FC">
        <w:rPr>
          <w:rStyle w:val="Emphasis"/>
        </w:rPr>
        <w:t>preservation</w:t>
      </w:r>
      <w:r w:rsidRPr="005778FC">
        <w:rPr>
          <w:sz w:val="16"/>
        </w:rPr>
        <w:t xml:space="preserve">. </w:t>
      </w:r>
      <w:r w:rsidRPr="005778FC">
        <w:rPr>
          <w:highlight w:val="cyan"/>
          <w:u w:val="single"/>
        </w:rPr>
        <w:t>Iran's</w:t>
      </w:r>
      <w:r w:rsidRPr="005778FC">
        <w:rPr>
          <w:u w:val="single"/>
        </w:rPr>
        <w:t xml:space="preserve"> </w:t>
      </w:r>
      <w:r w:rsidRPr="005778FC">
        <w:rPr>
          <w:highlight w:val="cyan"/>
          <w:u w:val="single"/>
        </w:rPr>
        <w:t>leaders</w:t>
      </w:r>
      <w:r w:rsidRPr="005778FC">
        <w:rPr>
          <w:u w:val="single"/>
        </w:rPr>
        <w:t xml:space="preserve"> </w:t>
      </w:r>
      <w:r w:rsidRPr="005778FC">
        <w:rPr>
          <w:highlight w:val="cyan"/>
          <w:u w:val="single"/>
        </w:rPr>
        <w:t>did</w:t>
      </w:r>
      <w:r w:rsidRPr="005778FC">
        <w:rPr>
          <w:u w:val="single"/>
        </w:rPr>
        <w:t xml:space="preserve"> </w:t>
      </w:r>
      <w:r w:rsidRPr="005778FC">
        <w:rPr>
          <w:highlight w:val="cyan"/>
          <w:u w:val="single"/>
        </w:rPr>
        <w:t>not</w:t>
      </w:r>
      <w:r w:rsidRPr="005778FC">
        <w:rPr>
          <w:sz w:val="16"/>
        </w:rPr>
        <w:t xml:space="preserve">, for example, </w:t>
      </w:r>
      <w:r w:rsidRPr="005778FC">
        <w:rPr>
          <w:u w:val="single"/>
        </w:rPr>
        <w:t xml:space="preserve">attempt to </w:t>
      </w:r>
      <w:r w:rsidRPr="005778FC">
        <w:rPr>
          <w:highlight w:val="cyan"/>
          <w:u w:val="single"/>
        </w:rPr>
        <w:t>close</w:t>
      </w:r>
      <w:r w:rsidRPr="005778FC">
        <w:rPr>
          <w:sz w:val="16"/>
        </w:rPr>
        <w:t xml:space="preserve"> the Strait of </w:t>
      </w:r>
      <w:r w:rsidRPr="005778FC">
        <w:rPr>
          <w:highlight w:val="cyan"/>
          <w:u w:val="single"/>
        </w:rPr>
        <w:t>Hormuz</w:t>
      </w:r>
      <w:r w:rsidRPr="005778FC">
        <w:rPr>
          <w:u w:val="single"/>
        </w:rPr>
        <w:t xml:space="preserve"> despite issuing blustery warnings</w:t>
      </w:r>
      <w:r w:rsidRPr="005778FC">
        <w:rPr>
          <w:sz w:val="16"/>
        </w:rPr>
        <w:t xml:space="preserve"> that</w:t>
      </w:r>
      <w:r w:rsidRPr="00C91749">
        <w:rPr>
          <w:sz w:val="16"/>
        </w:rPr>
        <w:t xml:space="preserve"> they might do so after the EU announced its planned oil embargo in January. The Iranian regime clearly concluded that it did not want to provoke what would surely have been a swift and devastating American response to such a move. Nevertheless, even some observers and policymakers who accept that the Iranian regime is rational still worry that a nuclear weapon would embolden it, providing Tehran with a shield that would allow it to act more aggressively and increase its support for terrorism. </w:t>
      </w:r>
      <w:r w:rsidRPr="005778FC">
        <w:rPr>
          <w:sz w:val="16"/>
        </w:rPr>
        <w:t xml:space="preserve">Some </w:t>
      </w:r>
      <w:r w:rsidRPr="005778FC">
        <w:rPr>
          <w:u w:val="single"/>
        </w:rPr>
        <w:t>analysts</w:t>
      </w:r>
      <w:r w:rsidRPr="005778FC">
        <w:rPr>
          <w:sz w:val="16"/>
        </w:rPr>
        <w:t xml:space="preserve"> even </w:t>
      </w:r>
      <w:r w:rsidRPr="005778FC">
        <w:rPr>
          <w:highlight w:val="cyan"/>
          <w:u w:val="single"/>
        </w:rPr>
        <w:t>fear</w:t>
      </w:r>
      <w:r w:rsidRPr="005778FC">
        <w:rPr>
          <w:sz w:val="16"/>
        </w:rPr>
        <w:t xml:space="preserve"> that </w:t>
      </w:r>
      <w:r w:rsidRPr="005778FC">
        <w:rPr>
          <w:highlight w:val="cyan"/>
          <w:u w:val="single"/>
        </w:rPr>
        <w:t>Iran</w:t>
      </w:r>
      <w:r w:rsidRPr="005778FC">
        <w:rPr>
          <w:u w:val="single"/>
        </w:rPr>
        <w:t xml:space="preserve"> would</w:t>
      </w:r>
      <w:r w:rsidRPr="005778FC">
        <w:rPr>
          <w:sz w:val="16"/>
        </w:rPr>
        <w:t xml:space="preserve"> directly </w:t>
      </w:r>
      <w:r w:rsidRPr="005778FC">
        <w:rPr>
          <w:highlight w:val="cyan"/>
          <w:u w:val="single"/>
        </w:rPr>
        <w:t>provide</w:t>
      </w:r>
      <w:r w:rsidRPr="005778FC">
        <w:rPr>
          <w:u w:val="single"/>
        </w:rPr>
        <w:t xml:space="preserve"> </w:t>
      </w:r>
      <w:r w:rsidRPr="005778FC">
        <w:rPr>
          <w:highlight w:val="cyan"/>
          <w:u w:val="single"/>
        </w:rPr>
        <w:t>terrorists</w:t>
      </w:r>
      <w:r w:rsidRPr="005778FC">
        <w:rPr>
          <w:u w:val="single"/>
        </w:rPr>
        <w:t xml:space="preserve"> with nuclear arms</w:t>
      </w:r>
      <w:r w:rsidRPr="005778FC">
        <w:rPr>
          <w:sz w:val="16"/>
        </w:rPr>
        <w:t xml:space="preserve">. The problem with </w:t>
      </w:r>
      <w:r w:rsidRPr="005778FC">
        <w:rPr>
          <w:u w:val="single"/>
        </w:rPr>
        <w:t>these concerns</w:t>
      </w:r>
      <w:r w:rsidRPr="005778FC">
        <w:rPr>
          <w:sz w:val="16"/>
        </w:rPr>
        <w:t xml:space="preserve"> is that they </w:t>
      </w:r>
      <w:r w:rsidRPr="005778FC">
        <w:rPr>
          <w:rStyle w:val="Emphasis"/>
          <w:highlight w:val="cyan"/>
        </w:rPr>
        <w:t>contradict</w:t>
      </w:r>
      <w:r w:rsidRPr="005778FC">
        <w:rPr>
          <w:rStyle w:val="Emphasis"/>
        </w:rPr>
        <w:t xml:space="preserve"> the record</w:t>
      </w:r>
      <w:r w:rsidRPr="005778FC">
        <w:rPr>
          <w:u w:val="single"/>
        </w:rPr>
        <w:t xml:space="preserve"> of </w:t>
      </w:r>
      <w:r w:rsidRPr="005778FC">
        <w:rPr>
          <w:rStyle w:val="Emphasis"/>
          <w:highlight w:val="cyan"/>
        </w:rPr>
        <w:t>every</w:t>
      </w:r>
      <w:r w:rsidRPr="005778FC">
        <w:rPr>
          <w:rStyle w:val="Emphasis"/>
        </w:rPr>
        <w:t xml:space="preserve"> </w:t>
      </w:r>
      <w:r w:rsidRPr="005778FC">
        <w:rPr>
          <w:rStyle w:val="Emphasis"/>
          <w:highlight w:val="cyan"/>
        </w:rPr>
        <w:t>other</w:t>
      </w:r>
      <w:r w:rsidRPr="005778FC">
        <w:rPr>
          <w:rStyle w:val="Emphasis"/>
        </w:rPr>
        <w:t xml:space="preserve"> nuclear</w:t>
      </w:r>
      <w:r w:rsidRPr="005778FC">
        <w:rPr>
          <w:u w:val="single"/>
        </w:rPr>
        <w:t xml:space="preserve"> weapons </w:t>
      </w:r>
      <w:r w:rsidRPr="005778FC">
        <w:rPr>
          <w:rStyle w:val="Emphasis"/>
          <w:highlight w:val="cyan"/>
        </w:rPr>
        <w:t>state</w:t>
      </w:r>
      <w:r w:rsidRPr="005778FC">
        <w:rPr>
          <w:u w:val="single"/>
        </w:rPr>
        <w:t xml:space="preserve"> going back to 1945</w:t>
      </w:r>
      <w:r w:rsidRPr="005778FC">
        <w:rPr>
          <w:sz w:val="16"/>
        </w:rPr>
        <w:t xml:space="preserve">. History shows that </w:t>
      </w:r>
      <w:r w:rsidRPr="005778FC">
        <w:rPr>
          <w:rStyle w:val="Emphasis"/>
        </w:rPr>
        <w:t xml:space="preserve">when </w:t>
      </w:r>
      <w:r w:rsidRPr="005778FC">
        <w:rPr>
          <w:rStyle w:val="Emphasis"/>
          <w:highlight w:val="cyan"/>
        </w:rPr>
        <w:t>countries</w:t>
      </w:r>
      <w:r w:rsidRPr="005778FC">
        <w:rPr>
          <w:rStyle w:val="Emphasis"/>
        </w:rPr>
        <w:t xml:space="preserve"> </w:t>
      </w:r>
      <w:r w:rsidRPr="005778FC">
        <w:rPr>
          <w:rStyle w:val="Emphasis"/>
          <w:highlight w:val="cyan"/>
        </w:rPr>
        <w:t>acquire</w:t>
      </w:r>
      <w:r w:rsidRPr="005778FC">
        <w:rPr>
          <w:u w:val="single"/>
        </w:rPr>
        <w:t xml:space="preserve"> the </w:t>
      </w:r>
      <w:r w:rsidRPr="005778FC">
        <w:rPr>
          <w:highlight w:val="cyan"/>
          <w:u w:val="single"/>
        </w:rPr>
        <w:t>bomb</w:t>
      </w:r>
      <w:r w:rsidRPr="005778FC">
        <w:rPr>
          <w:u w:val="single"/>
        </w:rPr>
        <w:t xml:space="preserve">, they </w:t>
      </w:r>
      <w:r w:rsidRPr="005778FC">
        <w:rPr>
          <w:highlight w:val="cyan"/>
          <w:u w:val="single"/>
        </w:rPr>
        <w:t>feel</w:t>
      </w:r>
      <w:r w:rsidRPr="005778FC">
        <w:rPr>
          <w:u w:val="single"/>
        </w:rPr>
        <w:t xml:space="preserve"> </w:t>
      </w:r>
      <w:r w:rsidRPr="005778FC">
        <w:rPr>
          <w:rStyle w:val="Emphasis"/>
        </w:rPr>
        <w:t>increasing</w:t>
      </w:r>
      <w:r w:rsidRPr="00C91749">
        <w:rPr>
          <w:rStyle w:val="Emphasis"/>
        </w:rPr>
        <w:t xml:space="preserve">ly </w:t>
      </w:r>
      <w:r w:rsidRPr="005778FC">
        <w:rPr>
          <w:rStyle w:val="Emphasis"/>
          <w:highlight w:val="cyan"/>
        </w:rPr>
        <w:t>vulnerable</w:t>
      </w:r>
      <w:r w:rsidRPr="005778FC">
        <w:rPr>
          <w:highlight w:val="cyan"/>
          <w:u w:val="single"/>
        </w:rPr>
        <w:t xml:space="preserve"> and </w:t>
      </w:r>
      <w:r w:rsidRPr="005778FC">
        <w:rPr>
          <w:u w:val="single"/>
        </w:rPr>
        <w:t xml:space="preserve">become </w:t>
      </w:r>
      <w:r w:rsidRPr="005778FC">
        <w:rPr>
          <w:rStyle w:val="Emphasis"/>
        </w:rPr>
        <w:t xml:space="preserve">acutely </w:t>
      </w:r>
      <w:r w:rsidRPr="005778FC">
        <w:rPr>
          <w:rStyle w:val="Emphasis"/>
          <w:highlight w:val="cyan"/>
        </w:rPr>
        <w:t>aware</w:t>
      </w:r>
      <w:r w:rsidRPr="00C91749">
        <w:rPr>
          <w:u w:val="single"/>
        </w:rPr>
        <w:t xml:space="preserve"> that </w:t>
      </w:r>
      <w:r w:rsidRPr="005778FC">
        <w:rPr>
          <w:highlight w:val="cyan"/>
          <w:u w:val="single"/>
        </w:rPr>
        <w:t>their</w:t>
      </w:r>
      <w:r w:rsidRPr="00C91749">
        <w:rPr>
          <w:u w:val="single"/>
        </w:rPr>
        <w:t xml:space="preserve"> </w:t>
      </w:r>
      <w:r w:rsidRPr="00C91749">
        <w:rPr>
          <w:rStyle w:val="Emphasis"/>
        </w:rPr>
        <w:t xml:space="preserve">nuclear </w:t>
      </w:r>
      <w:r w:rsidRPr="005778FC">
        <w:rPr>
          <w:rStyle w:val="Emphasis"/>
          <w:highlight w:val="cyan"/>
        </w:rPr>
        <w:t>weapons</w:t>
      </w:r>
      <w:r w:rsidRPr="005778FC">
        <w:rPr>
          <w:highlight w:val="cyan"/>
          <w:u w:val="single"/>
        </w:rPr>
        <w:t xml:space="preserve"> make them a </w:t>
      </w:r>
      <w:r w:rsidRPr="005778FC">
        <w:rPr>
          <w:rStyle w:val="Emphasis"/>
        </w:rPr>
        <w:t xml:space="preserve">potential </w:t>
      </w:r>
      <w:r w:rsidRPr="005778FC">
        <w:rPr>
          <w:rStyle w:val="Emphasis"/>
          <w:highlight w:val="cyan"/>
        </w:rPr>
        <w:t>target</w:t>
      </w:r>
      <w:r w:rsidRPr="00C91749">
        <w:rPr>
          <w:u w:val="single"/>
        </w:rPr>
        <w:t xml:space="preserve"> in the eyes </w:t>
      </w:r>
      <w:r w:rsidRPr="005778FC">
        <w:rPr>
          <w:highlight w:val="cyan"/>
          <w:u w:val="single"/>
        </w:rPr>
        <w:t>of</w:t>
      </w:r>
      <w:r w:rsidRPr="00C91749">
        <w:rPr>
          <w:u w:val="single"/>
        </w:rPr>
        <w:t xml:space="preserve"> </w:t>
      </w:r>
      <w:r w:rsidRPr="005778FC">
        <w:rPr>
          <w:rStyle w:val="Emphasis"/>
          <w:highlight w:val="cyan"/>
        </w:rPr>
        <w:t>major powers</w:t>
      </w:r>
      <w:r w:rsidRPr="005778FC">
        <w:rPr>
          <w:sz w:val="16"/>
          <w:highlight w:val="cyan"/>
        </w:rPr>
        <w:t xml:space="preserve">. </w:t>
      </w:r>
      <w:r w:rsidRPr="005778FC">
        <w:rPr>
          <w:u w:val="single"/>
        </w:rPr>
        <w:t>This</w:t>
      </w:r>
      <w:r w:rsidRPr="00C91749">
        <w:rPr>
          <w:u w:val="single"/>
        </w:rPr>
        <w:t xml:space="preserve"> awareness </w:t>
      </w:r>
      <w:r w:rsidRPr="005778FC">
        <w:rPr>
          <w:rStyle w:val="Emphasis"/>
          <w:highlight w:val="cyan"/>
        </w:rPr>
        <w:t>discourages nuclear states</w:t>
      </w:r>
      <w:r w:rsidRPr="005778FC">
        <w:rPr>
          <w:highlight w:val="cyan"/>
          <w:u w:val="single"/>
        </w:rPr>
        <w:t xml:space="preserve"> from</w:t>
      </w:r>
      <w:r w:rsidRPr="00C91749">
        <w:rPr>
          <w:u w:val="single"/>
        </w:rPr>
        <w:t xml:space="preserve"> bold </w:t>
      </w:r>
      <w:r w:rsidRPr="00C91749">
        <w:rPr>
          <w:rStyle w:val="Emphasis"/>
        </w:rPr>
        <w:t xml:space="preserve">and </w:t>
      </w:r>
      <w:r w:rsidRPr="005778FC">
        <w:rPr>
          <w:rStyle w:val="Emphasis"/>
          <w:highlight w:val="cyan"/>
        </w:rPr>
        <w:t>aggressive action</w:t>
      </w:r>
      <w:r w:rsidRPr="00C91749">
        <w:rPr>
          <w:sz w:val="16"/>
        </w:rPr>
        <w:t xml:space="preserve">. </w:t>
      </w:r>
      <w:r w:rsidRPr="005778FC">
        <w:rPr>
          <w:highlight w:val="cyan"/>
          <w:u w:val="single"/>
        </w:rPr>
        <w:t>Maoist China</w:t>
      </w:r>
      <w:r w:rsidRPr="00C91749">
        <w:rPr>
          <w:sz w:val="16"/>
        </w:rPr>
        <w:t xml:space="preserve">, for example, </w:t>
      </w:r>
      <w:r w:rsidRPr="005778FC">
        <w:rPr>
          <w:highlight w:val="cyan"/>
          <w:u w:val="single"/>
        </w:rPr>
        <w:t>became much less bellicose</w:t>
      </w:r>
      <w:r w:rsidRPr="00C91749">
        <w:rPr>
          <w:u w:val="single"/>
        </w:rPr>
        <w:t xml:space="preserve"> after acquiring nuclear weapons</w:t>
      </w:r>
      <w:r w:rsidRPr="00C91749">
        <w:rPr>
          <w:sz w:val="16"/>
        </w:rPr>
        <w:t xml:space="preserve"> in 1964, and </w:t>
      </w:r>
      <w:r w:rsidRPr="00C91749">
        <w:rPr>
          <w:u w:val="single"/>
        </w:rPr>
        <w:t xml:space="preserve">India and Pakistan have both become more cautious since going </w:t>
      </w:r>
      <w:r w:rsidRPr="005778FC">
        <w:rPr>
          <w:u w:val="single"/>
        </w:rPr>
        <w:t>nuclear</w:t>
      </w:r>
      <w:r w:rsidRPr="005778FC">
        <w:rPr>
          <w:sz w:val="16"/>
        </w:rPr>
        <w:t xml:space="preserve">. </w:t>
      </w:r>
      <w:r w:rsidRPr="005778FC">
        <w:rPr>
          <w:u w:val="single"/>
        </w:rPr>
        <w:t xml:space="preserve">There is </w:t>
      </w:r>
      <w:r w:rsidRPr="005778FC">
        <w:rPr>
          <w:rStyle w:val="Emphasis"/>
          <w:highlight w:val="cyan"/>
        </w:rPr>
        <w:t>little</w:t>
      </w:r>
      <w:r w:rsidRPr="005778FC">
        <w:rPr>
          <w:rStyle w:val="Emphasis"/>
        </w:rPr>
        <w:t xml:space="preserve"> </w:t>
      </w:r>
      <w:r w:rsidRPr="005778FC">
        <w:rPr>
          <w:rStyle w:val="Emphasis"/>
          <w:highlight w:val="cyan"/>
        </w:rPr>
        <w:t>reason</w:t>
      </w:r>
      <w:r w:rsidRPr="005778FC">
        <w:rPr>
          <w:rStyle w:val="Emphasis"/>
        </w:rPr>
        <w:t xml:space="preserve"> to believe</w:t>
      </w:r>
      <w:r w:rsidRPr="005778FC">
        <w:rPr>
          <w:u w:val="single"/>
        </w:rPr>
        <w:t xml:space="preserve"> </w:t>
      </w:r>
      <w:r w:rsidRPr="005778FC">
        <w:rPr>
          <w:rStyle w:val="Emphasis"/>
          <w:highlight w:val="cyan"/>
        </w:rPr>
        <w:t>Iran</w:t>
      </w:r>
      <w:r w:rsidRPr="005778FC">
        <w:rPr>
          <w:u w:val="single"/>
        </w:rPr>
        <w:t xml:space="preserve"> would </w:t>
      </w:r>
      <w:r w:rsidRPr="005778FC">
        <w:rPr>
          <w:rStyle w:val="Emphasis"/>
          <w:highlight w:val="cyan"/>
        </w:rPr>
        <w:t>break</w:t>
      </w:r>
      <w:r w:rsidRPr="005778FC">
        <w:rPr>
          <w:rStyle w:val="Emphasis"/>
        </w:rPr>
        <w:t xml:space="preserve"> </w:t>
      </w:r>
      <w:r w:rsidRPr="005778FC">
        <w:rPr>
          <w:rStyle w:val="Emphasis"/>
          <w:highlight w:val="cyan"/>
        </w:rPr>
        <w:t>this</w:t>
      </w:r>
      <w:r w:rsidRPr="005778FC">
        <w:rPr>
          <w:rStyle w:val="Emphasis"/>
        </w:rPr>
        <w:t xml:space="preserve"> mold</w:t>
      </w:r>
      <w:r w:rsidRPr="005778FC">
        <w:rPr>
          <w:sz w:val="16"/>
        </w:rPr>
        <w:t xml:space="preserve">. As for the risk of a handoff to terrorists, </w:t>
      </w:r>
      <w:r w:rsidRPr="005778FC">
        <w:rPr>
          <w:rStyle w:val="Emphasis"/>
        </w:rPr>
        <w:t>no country</w:t>
      </w:r>
      <w:r w:rsidRPr="005778FC">
        <w:rPr>
          <w:u w:val="single"/>
        </w:rPr>
        <w:t xml:space="preserve"> could </w:t>
      </w:r>
      <w:r w:rsidRPr="005778FC">
        <w:rPr>
          <w:rStyle w:val="Emphasis"/>
          <w:highlight w:val="cyan"/>
        </w:rPr>
        <w:t>transfer</w:t>
      </w:r>
      <w:r w:rsidRPr="005778FC">
        <w:rPr>
          <w:u w:val="single"/>
        </w:rPr>
        <w:t xml:space="preserve"> </w:t>
      </w:r>
      <w:r w:rsidRPr="005778FC">
        <w:rPr>
          <w:highlight w:val="cyan"/>
          <w:u w:val="single"/>
        </w:rPr>
        <w:t>nuclear</w:t>
      </w:r>
      <w:r w:rsidRPr="005778FC">
        <w:rPr>
          <w:u w:val="single"/>
        </w:rPr>
        <w:t xml:space="preserve"> </w:t>
      </w:r>
      <w:r w:rsidRPr="005778FC">
        <w:rPr>
          <w:highlight w:val="cyan"/>
          <w:u w:val="single"/>
        </w:rPr>
        <w:t>weapons</w:t>
      </w:r>
      <w:r w:rsidRPr="005778FC">
        <w:rPr>
          <w:u w:val="single"/>
        </w:rPr>
        <w:t xml:space="preserve"> without </w:t>
      </w:r>
      <w:r w:rsidRPr="005778FC">
        <w:rPr>
          <w:rStyle w:val="Emphasis"/>
          <w:highlight w:val="cyan"/>
        </w:rPr>
        <w:t>running</w:t>
      </w:r>
      <w:r w:rsidRPr="005778FC">
        <w:rPr>
          <w:rStyle w:val="Emphasis"/>
        </w:rPr>
        <w:t xml:space="preserve"> a </w:t>
      </w:r>
      <w:r w:rsidRPr="005778FC">
        <w:rPr>
          <w:rStyle w:val="Emphasis"/>
          <w:highlight w:val="cyan"/>
        </w:rPr>
        <w:t>high</w:t>
      </w:r>
      <w:r w:rsidRPr="005778FC">
        <w:rPr>
          <w:rStyle w:val="Emphasis"/>
        </w:rPr>
        <w:t xml:space="preserve"> </w:t>
      </w:r>
      <w:r w:rsidRPr="005778FC">
        <w:rPr>
          <w:rStyle w:val="Emphasis"/>
          <w:highlight w:val="cyan"/>
        </w:rPr>
        <w:t>risk</w:t>
      </w:r>
      <w:r w:rsidRPr="005778FC">
        <w:rPr>
          <w:u w:val="single"/>
        </w:rPr>
        <w:t xml:space="preserve"> </w:t>
      </w:r>
      <w:r w:rsidRPr="005778FC">
        <w:rPr>
          <w:highlight w:val="cyan"/>
          <w:u w:val="single"/>
        </w:rPr>
        <w:t>of</w:t>
      </w:r>
      <w:r w:rsidRPr="005778FC">
        <w:rPr>
          <w:u w:val="single"/>
        </w:rPr>
        <w:t xml:space="preserve"> </w:t>
      </w:r>
      <w:r w:rsidRPr="005778FC">
        <w:rPr>
          <w:highlight w:val="cyan"/>
          <w:u w:val="single"/>
        </w:rPr>
        <w:t>being</w:t>
      </w:r>
      <w:r w:rsidRPr="005778FC">
        <w:rPr>
          <w:u w:val="single"/>
        </w:rPr>
        <w:t xml:space="preserve"> </w:t>
      </w:r>
      <w:r w:rsidRPr="005778FC">
        <w:rPr>
          <w:rStyle w:val="Emphasis"/>
          <w:highlight w:val="cyan"/>
        </w:rPr>
        <w:t>found</w:t>
      </w:r>
      <w:r w:rsidRPr="005778FC">
        <w:rPr>
          <w:rStyle w:val="Emphasis"/>
        </w:rPr>
        <w:t xml:space="preserve"> </w:t>
      </w:r>
      <w:r w:rsidRPr="005778FC">
        <w:rPr>
          <w:rStyle w:val="Emphasis"/>
          <w:highlight w:val="cyan"/>
        </w:rPr>
        <w:t>out</w:t>
      </w:r>
      <w:r w:rsidRPr="005778FC">
        <w:rPr>
          <w:sz w:val="16"/>
        </w:rPr>
        <w:t xml:space="preserve">. </w:t>
      </w:r>
      <w:r w:rsidRPr="005778FC">
        <w:rPr>
          <w:u w:val="single"/>
        </w:rPr>
        <w:t xml:space="preserve">U.S. </w:t>
      </w:r>
      <w:r w:rsidRPr="005778FC">
        <w:rPr>
          <w:rStyle w:val="Emphasis"/>
          <w:highlight w:val="cyan"/>
        </w:rPr>
        <w:t>surveillance</w:t>
      </w:r>
      <w:r w:rsidRPr="005778FC">
        <w:rPr>
          <w:u w:val="single"/>
        </w:rPr>
        <w:t xml:space="preserve"> capabilities would pose a serious obstacle, as would the United States' impressive and growing ability to </w:t>
      </w:r>
      <w:r w:rsidRPr="005778FC">
        <w:rPr>
          <w:rStyle w:val="Emphasis"/>
          <w:highlight w:val="cyan"/>
        </w:rPr>
        <w:t>identify</w:t>
      </w:r>
      <w:r w:rsidRPr="005778FC">
        <w:rPr>
          <w:u w:val="single"/>
        </w:rPr>
        <w:t xml:space="preserve"> the </w:t>
      </w:r>
      <w:r w:rsidRPr="005778FC">
        <w:rPr>
          <w:rStyle w:val="Emphasis"/>
          <w:highlight w:val="cyan"/>
        </w:rPr>
        <w:t>source</w:t>
      </w:r>
      <w:r w:rsidRPr="005778FC">
        <w:rPr>
          <w:u w:val="single"/>
        </w:rPr>
        <w:t xml:space="preserve"> of </w:t>
      </w:r>
      <w:r w:rsidRPr="005778FC">
        <w:rPr>
          <w:rStyle w:val="Emphasis"/>
        </w:rPr>
        <w:t>fissile material</w:t>
      </w:r>
      <w:r w:rsidRPr="005778FC">
        <w:rPr>
          <w:sz w:val="16"/>
        </w:rPr>
        <w:t xml:space="preserve">. Moreover, </w:t>
      </w:r>
      <w:r w:rsidRPr="005778FC">
        <w:rPr>
          <w:u w:val="single"/>
        </w:rPr>
        <w:t>countries</w:t>
      </w:r>
      <w:r w:rsidRPr="00C91749">
        <w:rPr>
          <w:u w:val="single"/>
        </w:rPr>
        <w:t xml:space="preserve"> can never entirely control or even predict the behavior of the terrorist groups they sponsor</w:t>
      </w:r>
      <w:r w:rsidRPr="00C91749">
        <w:rPr>
          <w:sz w:val="16"/>
        </w:rPr>
        <w:t xml:space="preserve">. Once a country such as </w:t>
      </w:r>
      <w:r w:rsidRPr="00C91749">
        <w:rPr>
          <w:u w:val="single"/>
        </w:rPr>
        <w:t>Iran</w:t>
      </w:r>
      <w:r w:rsidRPr="00C91749">
        <w:rPr>
          <w:sz w:val="16"/>
        </w:rPr>
        <w:t xml:space="preserve"> acquires a nuclear capability, it </w:t>
      </w:r>
      <w:r w:rsidRPr="00C91749">
        <w:rPr>
          <w:u w:val="single"/>
        </w:rPr>
        <w:t xml:space="preserve">will have </w:t>
      </w:r>
      <w:r w:rsidRPr="00C91749">
        <w:rPr>
          <w:rStyle w:val="Emphasis"/>
        </w:rPr>
        <w:t>every reason</w:t>
      </w:r>
      <w:r w:rsidRPr="00C91749">
        <w:rPr>
          <w:u w:val="single"/>
        </w:rPr>
        <w:t xml:space="preserve"> to </w:t>
      </w:r>
      <w:r w:rsidRPr="00C91749">
        <w:rPr>
          <w:rStyle w:val="Emphasis"/>
        </w:rPr>
        <w:t>maintain full control</w:t>
      </w:r>
      <w:r w:rsidRPr="00C91749">
        <w:rPr>
          <w:u w:val="single"/>
        </w:rPr>
        <w:t xml:space="preserve"> over its arsenal</w:t>
      </w:r>
      <w:r w:rsidRPr="00C91749">
        <w:rPr>
          <w:sz w:val="16"/>
        </w:rPr>
        <w:t xml:space="preserve">. After all, building a bomb is costly and dangerous. It would make little sense to transfer the product of that investment to parties that cannot be trusted or managed. Another oft-touted worry is that if Iran obtains the bomb, other states in the region will follow suit, leading to a nuclear arms race in the Middle East. But the nuclear age is now almost 70 years old, and so far, fears of proliferation have proved to be unfounded. Properly defined, the term "proliferation" means a rapid and uncontrolled spread. Nothing like that has occurred; in fact, since 1970, there has been a marked slowdown in the emergence of nuclear states. There is no reason to expect that this pattern will change now. </w:t>
      </w:r>
      <w:r w:rsidRPr="005778FC">
        <w:rPr>
          <w:u w:val="single"/>
        </w:rPr>
        <w:t xml:space="preserve">Should Iran become the second Middle Eastern nuclear power since 1945, it would </w:t>
      </w:r>
      <w:r w:rsidRPr="005778FC">
        <w:rPr>
          <w:rStyle w:val="Emphasis"/>
        </w:rPr>
        <w:t>hardly signal</w:t>
      </w:r>
      <w:r w:rsidRPr="005778FC">
        <w:rPr>
          <w:u w:val="single"/>
        </w:rPr>
        <w:t xml:space="preserve"> the start of a </w:t>
      </w:r>
      <w:r w:rsidRPr="005778FC">
        <w:rPr>
          <w:rStyle w:val="Emphasis"/>
        </w:rPr>
        <w:t>landslide</w:t>
      </w:r>
      <w:r w:rsidRPr="005778FC">
        <w:rPr>
          <w:sz w:val="16"/>
        </w:rPr>
        <w:t xml:space="preserve">. </w:t>
      </w:r>
      <w:r w:rsidRPr="005778FC">
        <w:rPr>
          <w:u w:val="single"/>
        </w:rPr>
        <w:t>When Israel acquired the bomb in the 1960s, it was at war with many of its neighbors. Its nuclear</w:t>
      </w:r>
      <w:r w:rsidRPr="00C91749">
        <w:rPr>
          <w:u w:val="single"/>
        </w:rPr>
        <w:t xml:space="preserve"> arms were a much bigger threat to</w:t>
      </w:r>
      <w:r w:rsidRPr="00C91749">
        <w:rPr>
          <w:sz w:val="16"/>
        </w:rPr>
        <w:t xml:space="preserve"> the Arab world than Iran's program is today. </w:t>
      </w:r>
      <w:r w:rsidRPr="00C91749">
        <w:rPr>
          <w:u w:val="single"/>
        </w:rPr>
        <w:t xml:space="preserve">If an atomic Israel did not trigger an </w:t>
      </w:r>
      <w:proofErr w:type="gramStart"/>
      <w:r w:rsidRPr="00C91749">
        <w:rPr>
          <w:u w:val="single"/>
        </w:rPr>
        <w:t>arms race</w:t>
      </w:r>
      <w:proofErr w:type="gramEnd"/>
      <w:r w:rsidRPr="00C91749">
        <w:rPr>
          <w:u w:val="single"/>
        </w:rPr>
        <w:t xml:space="preserve"> then, there is no reason a nuclear Iran should now</w:t>
      </w:r>
      <w:r w:rsidRPr="00C91749">
        <w:rPr>
          <w:sz w:val="16"/>
        </w:rPr>
        <w:t>. REST ASSURED In 1991, the historical rivals India and Pakistan signed a treaty agreeing not to target each other's nuclear facilities. They realized that far more worrisome than their adversary's nuclear deterrent was the instability produced by challenges to it. Since then, even in the face of high tensions and risky provocations, the two countries have kept the peace. Israel and Iran would do well to consider this precedent.</w:t>
      </w:r>
      <w:r w:rsidRPr="00C91749">
        <w:rPr>
          <w:u w:val="single"/>
        </w:rPr>
        <w:t xml:space="preserve"> If Iran goes nuclear, </w:t>
      </w:r>
      <w:r w:rsidRPr="005778FC">
        <w:rPr>
          <w:rStyle w:val="Emphasis"/>
          <w:highlight w:val="cyan"/>
        </w:rPr>
        <w:t>Israel and Iran</w:t>
      </w:r>
      <w:r w:rsidRPr="005778FC">
        <w:rPr>
          <w:highlight w:val="cyan"/>
          <w:u w:val="single"/>
        </w:rPr>
        <w:t xml:space="preserve"> will deter each other</w:t>
      </w:r>
      <w:r w:rsidRPr="00C91749">
        <w:rPr>
          <w:u w:val="single"/>
        </w:rPr>
        <w:t xml:space="preserve">, as nuclear powers always have. </w:t>
      </w:r>
      <w:r w:rsidRPr="005778FC">
        <w:rPr>
          <w:highlight w:val="cyan"/>
          <w:u w:val="single"/>
        </w:rPr>
        <w:t>There has never been a</w:t>
      </w:r>
      <w:r w:rsidRPr="00C91749">
        <w:rPr>
          <w:u w:val="single"/>
        </w:rPr>
        <w:t xml:space="preserve"> full-scale </w:t>
      </w:r>
      <w:r w:rsidRPr="005778FC">
        <w:rPr>
          <w:highlight w:val="cyan"/>
          <w:u w:val="single"/>
        </w:rPr>
        <w:t>war between</w:t>
      </w:r>
      <w:r w:rsidRPr="00C91749">
        <w:rPr>
          <w:u w:val="single"/>
        </w:rPr>
        <w:t xml:space="preserve"> two </w:t>
      </w:r>
      <w:r w:rsidRPr="005778FC">
        <w:rPr>
          <w:highlight w:val="cyan"/>
          <w:u w:val="single"/>
        </w:rPr>
        <w:t>nuclear</w:t>
      </w:r>
      <w:r w:rsidRPr="00C91749">
        <w:rPr>
          <w:u w:val="single"/>
        </w:rPr>
        <w:t xml:space="preserve">-armed </w:t>
      </w:r>
      <w:r w:rsidRPr="005778FC">
        <w:rPr>
          <w:highlight w:val="cyan"/>
          <w:u w:val="single"/>
        </w:rPr>
        <w:t>states</w:t>
      </w:r>
      <w:r w:rsidRPr="00C91749">
        <w:rPr>
          <w:sz w:val="16"/>
        </w:rPr>
        <w:t xml:space="preserve">. </w:t>
      </w:r>
      <w:r w:rsidRPr="00C91749">
        <w:rPr>
          <w:u w:val="single"/>
        </w:rPr>
        <w:t>Once Iran crosses the nuclear threshold, deterrence will apply, even if the Iranian arsenal is relatively small</w:t>
      </w:r>
      <w:r w:rsidRPr="00C91749">
        <w:rPr>
          <w:sz w:val="16"/>
        </w:rPr>
        <w:t xml:space="preserve">. </w:t>
      </w:r>
      <w:r w:rsidRPr="005778FC">
        <w:rPr>
          <w:rStyle w:val="Emphasis"/>
          <w:highlight w:val="cyan"/>
        </w:rPr>
        <w:t>No other country</w:t>
      </w:r>
      <w:r w:rsidRPr="00C91749">
        <w:rPr>
          <w:u w:val="single"/>
        </w:rPr>
        <w:t xml:space="preserve"> in the region </w:t>
      </w:r>
      <w:r w:rsidRPr="005778FC">
        <w:rPr>
          <w:highlight w:val="cyan"/>
          <w:u w:val="single"/>
        </w:rPr>
        <w:t xml:space="preserve">will have an </w:t>
      </w:r>
      <w:r w:rsidRPr="005778FC">
        <w:rPr>
          <w:rStyle w:val="Emphasis"/>
          <w:highlight w:val="cyan"/>
        </w:rPr>
        <w:t>incentive</w:t>
      </w:r>
      <w:r w:rsidRPr="005778FC">
        <w:rPr>
          <w:highlight w:val="cyan"/>
          <w:u w:val="single"/>
        </w:rPr>
        <w:t xml:space="preserve"> to </w:t>
      </w:r>
      <w:r w:rsidRPr="005778FC">
        <w:rPr>
          <w:rStyle w:val="Emphasis"/>
          <w:highlight w:val="cyan"/>
        </w:rPr>
        <w:t>acquire</w:t>
      </w:r>
      <w:r w:rsidRPr="00C91749">
        <w:rPr>
          <w:u w:val="single"/>
        </w:rPr>
        <w:t xml:space="preserve"> its own </w:t>
      </w:r>
      <w:r w:rsidRPr="005778FC">
        <w:rPr>
          <w:rStyle w:val="Emphasis"/>
          <w:highlight w:val="cyan"/>
        </w:rPr>
        <w:t>nuclear capability</w:t>
      </w:r>
      <w:r w:rsidRPr="00C91749">
        <w:rPr>
          <w:sz w:val="16"/>
        </w:rPr>
        <w:t xml:space="preserve">, and </w:t>
      </w:r>
      <w:r w:rsidRPr="005778FC">
        <w:rPr>
          <w:highlight w:val="cyan"/>
          <w:u w:val="single"/>
        </w:rPr>
        <w:t>the</w:t>
      </w:r>
      <w:r w:rsidRPr="00C91749">
        <w:rPr>
          <w:sz w:val="16"/>
        </w:rPr>
        <w:t xml:space="preserve"> current </w:t>
      </w:r>
      <w:r w:rsidRPr="005778FC">
        <w:rPr>
          <w:rStyle w:val="Emphasis"/>
          <w:highlight w:val="cyan"/>
        </w:rPr>
        <w:t>crisis will</w:t>
      </w:r>
      <w:r w:rsidRPr="00C91749">
        <w:rPr>
          <w:sz w:val="16"/>
        </w:rPr>
        <w:t xml:space="preserve"> finally </w:t>
      </w:r>
      <w:r w:rsidRPr="005778FC">
        <w:rPr>
          <w:rStyle w:val="Emphasis"/>
          <w:highlight w:val="cyan"/>
        </w:rPr>
        <w:t>dissipate</w:t>
      </w:r>
      <w:r w:rsidRPr="00C91749">
        <w:rPr>
          <w:sz w:val="16"/>
        </w:rPr>
        <w:t xml:space="preserve">, </w:t>
      </w:r>
      <w:r w:rsidRPr="005778FC">
        <w:rPr>
          <w:highlight w:val="cyan"/>
          <w:u w:val="single"/>
        </w:rPr>
        <w:t xml:space="preserve">leading to a </w:t>
      </w:r>
      <w:r w:rsidRPr="005778FC">
        <w:rPr>
          <w:rStyle w:val="Emphasis"/>
          <w:highlight w:val="cyan"/>
        </w:rPr>
        <w:t>Middle East</w:t>
      </w:r>
      <w:r w:rsidRPr="005778FC">
        <w:rPr>
          <w:highlight w:val="cyan"/>
          <w:u w:val="single"/>
        </w:rPr>
        <w:t xml:space="preserve"> that is </w:t>
      </w:r>
      <w:r w:rsidRPr="005778FC">
        <w:rPr>
          <w:rStyle w:val="Emphasis"/>
          <w:highlight w:val="cyan"/>
        </w:rPr>
        <w:t>more stable</w:t>
      </w:r>
      <w:r w:rsidRPr="00C91749">
        <w:rPr>
          <w:u w:val="single"/>
        </w:rPr>
        <w:t xml:space="preserve"> than it is today</w:t>
      </w:r>
      <w:r w:rsidRPr="00C91749">
        <w:rPr>
          <w:sz w:val="16"/>
        </w:rPr>
        <w:t>.</w:t>
      </w:r>
    </w:p>
    <w:p w14:paraId="4BB29E04" w14:textId="77777777" w:rsidR="0023122E" w:rsidRPr="00555A3A" w:rsidRDefault="0023122E" w:rsidP="0023122E">
      <w:pPr>
        <w:pStyle w:val="Heading4"/>
        <w:rPr>
          <w:rFonts w:cs="Calibri"/>
        </w:rPr>
      </w:pPr>
      <w:r w:rsidRPr="00555A3A">
        <w:rPr>
          <w:rFonts w:cs="Calibri"/>
        </w:rPr>
        <w:t>Middle East turmoil goes nuclear.</w:t>
      </w:r>
    </w:p>
    <w:p w14:paraId="1E64DF5D" w14:textId="77777777" w:rsidR="0023122E" w:rsidRPr="00555A3A" w:rsidRDefault="0023122E" w:rsidP="0023122E">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1ED9B972" w14:textId="77777777" w:rsidR="0023122E" w:rsidRPr="00555A3A" w:rsidRDefault="0023122E" w:rsidP="0023122E">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p>
    <w:p w14:paraId="21AC08E8" w14:textId="77777777" w:rsidR="0023122E" w:rsidRPr="00555A3A" w:rsidRDefault="0023122E" w:rsidP="0023122E">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p>
    <w:p w14:paraId="5FDE727D" w14:textId="77777777" w:rsidR="0023122E" w:rsidRPr="00555A3A" w:rsidRDefault="0023122E" w:rsidP="0023122E">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p>
    <w:p w14:paraId="73DB06D0" w14:textId="77777777" w:rsidR="0023122E" w:rsidRPr="00555A3A" w:rsidRDefault="0023122E" w:rsidP="0023122E">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34A15EDC" w14:textId="77777777" w:rsidR="0023122E" w:rsidRPr="00555A3A" w:rsidRDefault="0023122E" w:rsidP="0023122E">
      <w:r w:rsidRPr="00555A3A">
        <w:t>Campaign of terror</w:t>
      </w:r>
    </w:p>
    <w:p w14:paraId="2DC0FD28" w14:textId="77777777" w:rsidR="0023122E" w:rsidRPr="00555A3A" w:rsidRDefault="0023122E" w:rsidP="0023122E">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p>
    <w:p w14:paraId="5FBCBC33" w14:textId="77777777" w:rsidR="0023122E" w:rsidRPr="00555A3A" w:rsidRDefault="0023122E" w:rsidP="0023122E">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668CD41B" w14:textId="77777777" w:rsidR="0023122E" w:rsidRPr="00555A3A" w:rsidRDefault="0023122E" w:rsidP="0023122E">
      <w:r w:rsidRPr="00555A3A">
        <w:t>Iran has responded in its own limited way, restrained by its need to maintain good relations with nuclear-deal signatories.</w:t>
      </w:r>
    </w:p>
    <w:p w14:paraId="43B1F902" w14:textId="77777777" w:rsidR="0023122E" w:rsidRPr="00555A3A" w:rsidRDefault="0023122E" w:rsidP="0023122E">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1DAA9C78" w14:textId="77777777" w:rsidR="0023122E" w:rsidRPr="00555A3A" w:rsidRDefault="0023122E" w:rsidP="0023122E">
      <w:r w:rsidRPr="00555A3A">
        <w:t>Eliminating Israeli leverage</w:t>
      </w:r>
    </w:p>
    <w:p w14:paraId="354159CC" w14:textId="77777777" w:rsidR="0023122E" w:rsidRPr="00555A3A" w:rsidRDefault="0023122E" w:rsidP="0023122E">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271EB569" w14:textId="77777777" w:rsidR="0023122E" w:rsidRPr="00555A3A" w:rsidRDefault="0023122E" w:rsidP="0023122E">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60224FDD" w14:textId="77777777" w:rsidR="0023122E" w:rsidRPr="00555A3A" w:rsidRDefault="0023122E" w:rsidP="0023122E">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p>
    <w:p w14:paraId="1F5EBF82" w14:textId="77777777" w:rsidR="0023122E" w:rsidRPr="00555A3A" w:rsidRDefault="0023122E" w:rsidP="0023122E">
      <w:r w:rsidRPr="00555A3A">
        <w:t>The hypocrisy of Israel’s refusal to acknowledge its own massive military interventions in Lebanon, Syria, Gaza and even Iraq, while decrying Iran’s involvement in Syria, is almost breathtaking.</w:t>
      </w:r>
    </w:p>
    <w:p w14:paraId="10E59920" w14:textId="77777777" w:rsidR="0023122E" w:rsidRPr="00555A3A" w:rsidRDefault="0023122E" w:rsidP="0023122E">
      <w:r w:rsidRPr="00555A3A">
        <w:t>There is next to no chance that any of this will enter into the considerations of negotiators in Vienna. Unlike Israel, they are interested in doing a nuclear deal, not engaging in wishful thinking.</w:t>
      </w:r>
    </w:p>
    <w:p w14:paraId="53300B42" w14:textId="77777777" w:rsidR="0023122E" w:rsidRPr="00555A3A" w:rsidRDefault="0023122E" w:rsidP="0023122E">
      <w:pPr>
        <w:rPr>
          <w:rStyle w:val="StyleUnderline"/>
        </w:rPr>
      </w:pPr>
      <w:r w:rsidRPr="00555A3A">
        <w:rPr>
          <w:rStyle w:val="StyleUnderline"/>
        </w:rPr>
        <w:t>Combustible Middle East mix</w:t>
      </w:r>
    </w:p>
    <w:p w14:paraId="752CCA60" w14:textId="77777777" w:rsidR="0023122E" w:rsidRPr="00555A3A" w:rsidRDefault="0023122E" w:rsidP="0023122E">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525CB830" w14:textId="77777777" w:rsidR="0023122E" w:rsidRPr="005778FC" w:rsidRDefault="0023122E" w:rsidP="0023122E">
      <w:pPr>
        <w:rPr>
          <w:u w:val="singl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A12F842" w14:textId="77777777" w:rsidR="0023122E" w:rsidRPr="00C91749" w:rsidRDefault="0023122E" w:rsidP="0023122E">
      <w:pPr>
        <w:pStyle w:val="Heading4"/>
        <w:rPr>
          <w:rStyle w:val="StyleUnderline"/>
        </w:rPr>
      </w:pPr>
      <w:proofErr w:type="gramStart"/>
      <w:r w:rsidRPr="00C91749">
        <w:t>And,</w:t>
      </w:r>
      <w:proofErr w:type="gramEnd"/>
      <w:r w:rsidRPr="00C91749">
        <w:t xml:space="preserve"> it solves a </w:t>
      </w:r>
      <w:r w:rsidRPr="00C91749">
        <w:rPr>
          <w:u w:val="single"/>
        </w:rPr>
        <w:t>US strike</w:t>
      </w:r>
      <w:r w:rsidRPr="00C91749">
        <w:t xml:space="preserve"> on Iran</w:t>
      </w:r>
    </w:p>
    <w:p w14:paraId="54CAC841" w14:textId="77777777" w:rsidR="0023122E" w:rsidRPr="00C91749" w:rsidRDefault="0023122E" w:rsidP="0023122E">
      <w:r w:rsidRPr="00C91749">
        <w:rPr>
          <w:rStyle w:val="Style13ptBold"/>
        </w:rPr>
        <w:t>Greenwald 12</w:t>
      </w:r>
      <w:r w:rsidRPr="00C91749">
        <w:t xml:space="preserve">, Journalist, constitutional lawyer, and author of four New York Times best-selling books on politics and law, featured columnist at The Guardian and Salon (Glenn, </w:t>
      </w:r>
      <w:proofErr w:type="gramStart"/>
      <w:r w:rsidRPr="00C91749">
        <w:t>The</w:t>
      </w:r>
      <w:proofErr w:type="gramEnd"/>
      <w:r w:rsidRPr="00C91749">
        <w:t xml:space="preserve"> true reason US fears Iranian nukes: they can deter US attacks, www.theguardian.com/commentisfree/2012/oct/02/iran-nukes-deterrence)</w:t>
      </w:r>
    </w:p>
    <w:p w14:paraId="02713C02" w14:textId="77777777" w:rsidR="0023122E" w:rsidRPr="00C91749" w:rsidRDefault="0023122E" w:rsidP="0023122E">
      <w:pPr>
        <w:rPr>
          <w:sz w:val="16"/>
        </w:rPr>
      </w:pPr>
      <w:r w:rsidRPr="00C91749">
        <w:rPr>
          <w:sz w:val="16"/>
        </w:rPr>
        <w:t xml:space="preserve">Cohen's surprise notwithstanding, numerous Iranian leaders, including Ahmadinejad, have long made the same point. And it's a point so obvious it should not even need to be made. </w:t>
      </w:r>
      <w:r w:rsidRPr="00C91749">
        <w:rPr>
          <w:rStyle w:val="StyleUnderline"/>
        </w:rPr>
        <w:t>No rational person takes seriously the claim that Iran, even if it did obtain a nuclear weapon, would commit instant and guaranteed national suicide by using it to attack</w:t>
      </w:r>
      <w:r w:rsidRPr="00C91749">
        <w:rPr>
          <w:sz w:val="16"/>
        </w:rPr>
        <w:t xml:space="preserve"> a nation that has a huge nuclear stockpile, which happens to include both </w:t>
      </w:r>
      <w:r w:rsidRPr="00C91749">
        <w:rPr>
          <w:rStyle w:val="StyleUnderline"/>
        </w:rPr>
        <w:t xml:space="preserve">the US and Israel. One can locate nothing in the actions of Iran's regime that </w:t>
      </w:r>
      <w:r w:rsidRPr="00C91749">
        <w:rPr>
          <w:sz w:val="16"/>
        </w:rPr>
        <w:t xml:space="preserve">even </w:t>
      </w:r>
      <w:r w:rsidRPr="00C91749">
        <w:rPr>
          <w:rStyle w:val="StyleUnderline"/>
        </w:rPr>
        <w:t>suggests irrationality on that level, let alone suicidal impulses. That Iran will use its nuclear weapons</w:t>
      </w:r>
      <w:r w:rsidRPr="00C91749">
        <w:rPr>
          <w:sz w:val="16"/>
        </w:rPr>
        <w:t xml:space="preserve"> against the US and Israel </w:t>
      </w:r>
      <w:r w:rsidRPr="00C91749">
        <w:rPr>
          <w:rStyle w:val="StyleUnderline"/>
        </w:rPr>
        <w:t>is</w:t>
      </w:r>
      <w:r w:rsidRPr="00C91749">
        <w:rPr>
          <w:sz w:val="16"/>
        </w:rPr>
        <w:t xml:space="preserve"> rather obviously </w:t>
      </w:r>
      <w:r w:rsidRPr="00C91749">
        <w:rPr>
          <w:rStyle w:val="StyleUnderline"/>
        </w:rPr>
        <w:t>the centerpiece of the fear-mongering campaign against Tehran, to build popular support for threats to launch an aggressive attack</w:t>
      </w:r>
      <w:r w:rsidRPr="00C91749">
        <w:rPr>
          <w:sz w:val="16"/>
        </w:rPr>
        <w:t xml:space="preserve"> in order to prevent them from acquiring that weapon. </w:t>
      </w:r>
      <w:proofErr w:type="gramStart"/>
      <w:r w:rsidRPr="00C91749">
        <w:rPr>
          <w:sz w:val="16"/>
        </w:rPr>
        <w:t>So</w:t>
      </w:r>
      <w:proofErr w:type="gramEnd"/>
      <w:r w:rsidRPr="00C91749">
        <w:rPr>
          <w:sz w:val="16"/>
        </w:rPr>
        <w:t xml:space="preserve"> what, then, is </w:t>
      </w:r>
      <w:r w:rsidRPr="00C91749">
        <w:rPr>
          <w:rStyle w:val="StyleUnderline"/>
        </w:rPr>
        <w:t>the real reason that so many people in both the US and Israeli governments are so desperate</w:t>
      </w:r>
      <w:r w:rsidRPr="00C91749">
        <w:rPr>
          <w:sz w:val="16"/>
        </w:rPr>
        <w:t xml:space="preserve"> to stop Iranian proliferation? Every now and then, they reveal the real reason: </w:t>
      </w:r>
      <w:r w:rsidRPr="005778FC">
        <w:rPr>
          <w:rStyle w:val="Emphasis"/>
          <w:highlight w:val="cyan"/>
        </w:rPr>
        <w:t>Iranian nuclear weapons would prevent the US from attacking Iran</w:t>
      </w:r>
      <w:r w:rsidRPr="00C91749">
        <w:rPr>
          <w:sz w:val="16"/>
        </w:rPr>
        <w:t xml:space="preserve"> at will, and that is what is intolerable. The latest person to unwittingly reveal the real reason for viewing an Iranian nuclear capacity as unacceptable was GOP Senator Lindsey Graham, one of the US's most reliable and bloodthirsty warmongers. On Monday, Graham spoke in North Augusta, South Carolina, and was asked about the way in which sanctions were harming ordinary Iranians. Ayman Hossam Fadel was present and recorded the exchange. Answering that question, Graham praised President Obama for threatening Iran with war over nuclear weapons, decreed that "the Iranian people should be willing to suffer now for a better future," and then – invoking the trite neocon script that is hauled out whenever new wars are being justified – analogized Iranian nukes to Hitler in the 1930s. But in the middle of his answer, he explained the real reason Iranian nuclear weapons should be feared: "They have two goals: one, regime survival. The best way for the regime surviving, in their mind, is having a nuclear weapon, because </w:t>
      </w:r>
      <w:r w:rsidRPr="005778FC">
        <w:rPr>
          <w:rStyle w:val="StyleUnderline"/>
          <w:highlight w:val="cyan"/>
        </w:rPr>
        <w:t>when you have a nuclear weapon, nobody attacks you</w:t>
      </w:r>
      <w:r w:rsidRPr="00C91749">
        <w:rPr>
          <w:sz w:val="16"/>
        </w:rPr>
        <w:t xml:space="preserve">." Graham added that the second regime goal is "influence", that "people listen to you" when you have a nuclear weapon. In other words, we cannot let Iran acquire nuclear weapons because </w:t>
      </w:r>
      <w:r w:rsidRPr="005778FC">
        <w:rPr>
          <w:rStyle w:val="StyleUnderline"/>
          <w:highlight w:val="cyan"/>
        </w:rPr>
        <w:t>if they get them, we can no longer attack them when we want</w:t>
      </w:r>
      <w:r w:rsidRPr="00C91749">
        <w:rPr>
          <w:rStyle w:val="StyleUnderline"/>
        </w:rPr>
        <w:t xml:space="preserve"> to </w:t>
      </w:r>
      <w:r w:rsidRPr="005778FC">
        <w:rPr>
          <w:rStyle w:val="StyleUnderline"/>
          <w:highlight w:val="cyan"/>
        </w:rPr>
        <w:t>and can no longer bully them in their own region</w:t>
      </w:r>
      <w:r w:rsidRPr="00C91749">
        <w:rPr>
          <w:sz w:val="16"/>
        </w:rPr>
        <w:t xml:space="preserve">. Graham's answer is consistent with what various American policy elites have said over the years about America's enemies generally and Iran specifically: the true threat of </w:t>
      </w:r>
      <w:r w:rsidRPr="005778FC">
        <w:rPr>
          <w:rStyle w:val="Emphasis"/>
          <w:highlight w:val="cyan"/>
        </w:rPr>
        <w:t>nuclear proliferation</w:t>
      </w:r>
      <w:r w:rsidRPr="00C91749">
        <w:rPr>
          <w:sz w:val="16"/>
        </w:rPr>
        <w:t xml:space="preserve"> is that it </w:t>
      </w:r>
      <w:r w:rsidRPr="005778FC">
        <w:rPr>
          <w:rStyle w:val="Emphasis"/>
          <w:highlight w:val="cyan"/>
        </w:rPr>
        <w:t>can deter American aggression</w:t>
      </w:r>
      <w:r w:rsidRPr="00C91749">
        <w:rPr>
          <w:sz w:val="16"/>
        </w:rPr>
        <w:t>. Thomas Donnelly of the American Enterprise Institute and the New American Century Project has long been crystal clear that this is the real reason for opposing Iranian nuclear capability [my emphasis]: "</w:t>
      </w:r>
      <w:r w:rsidRPr="00C91749">
        <w:rPr>
          <w:rStyle w:val="StyleUnderline"/>
        </w:rPr>
        <w:t>When their missiles are tipped with warheads carrying nuclear</w:t>
      </w:r>
      <w:r w:rsidRPr="00C91749">
        <w:rPr>
          <w:sz w:val="16"/>
        </w:rPr>
        <w:t xml:space="preserve">, biological, or chemical </w:t>
      </w:r>
      <w:r w:rsidRPr="00C91749">
        <w:rPr>
          <w:rStyle w:val="StyleUnderline"/>
        </w:rPr>
        <w:t xml:space="preserve">weapons, </w:t>
      </w:r>
      <w:r w:rsidRPr="005778FC">
        <w:rPr>
          <w:rStyle w:val="StyleUnderline"/>
          <w:highlight w:val="cyan"/>
        </w:rPr>
        <w:t xml:space="preserve">even weak regional powers have a </w:t>
      </w:r>
      <w:r w:rsidRPr="005778FC">
        <w:rPr>
          <w:rStyle w:val="Emphasis"/>
          <w:highlight w:val="cyan"/>
        </w:rPr>
        <w:t>credible deterrent regardless of the balance of conventional forces</w:t>
      </w:r>
      <w:r w:rsidRPr="00C91749">
        <w:rPr>
          <w:sz w:val="16"/>
        </w:rPr>
        <w:t xml:space="preserve"> … In the </w:t>
      </w:r>
      <w:proofErr w:type="spellStart"/>
      <w:r w:rsidRPr="00C91749">
        <w:rPr>
          <w:sz w:val="16"/>
        </w:rPr>
        <w:t>post cold</w:t>
      </w:r>
      <w:proofErr w:type="spellEnd"/>
      <w:r w:rsidRPr="00C91749">
        <w:rPr>
          <w:sz w:val="16"/>
        </w:rPr>
        <w:t xml:space="preserve"> war era, </w:t>
      </w:r>
      <w:proofErr w:type="gramStart"/>
      <w:r w:rsidRPr="00C91749">
        <w:rPr>
          <w:rStyle w:val="StyleUnderline"/>
        </w:rPr>
        <w:t>America</w:t>
      </w:r>
      <w:proofErr w:type="gramEnd"/>
      <w:r w:rsidRPr="00C91749">
        <w:rPr>
          <w:rStyle w:val="StyleUnderline"/>
        </w:rPr>
        <w:t xml:space="preserve"> and its allies</w:t>
      </w:r>
      <w:r w:rsidRPr="00C91749">
        <w:rPr>
          <w:sz w:val="16"/>
        </w:rPr>
        <w:t xml:space="preserve">, rather than the Soviet Union, </w:t>
      </w:r>
      <w:r w:rsidRPr="00C91749">
        <w:rPr>
          <w:rStyle w:val="StyleUnderline"/>
        </w:rPr>
        <w:t>have become the primary objects of deterrence and it is states like</w:t>
      </w:r>
      <w:r w:rsidRPr="00C91749">
        <w:rPr>
          <w:sz w:val="16"/>
        </w:rPr>
        <w:t xml:space="preserve"> Iraq, </w:t>
      </w:r>
      <w:r w:rsidRPr="00C91749">
        <w:rPr>
          <w:rStyle w:val="StyleUnderline"/>
        </w:rPr>
        <w:t>Iran</w:t>
      </w:r>
      <w:r w:rsidRPr="00C91749">
        <w:rPr>
          <w:sz w:val="16"/>
        </w:rPr>
        <w:t xml:space="preserve"> and North Korea </w:t>
      </w:r>
      <w:r w:rsidRPr="00C91749">
        <w:rPr>
          <w:rStyle w:val="StyleUnderline"/>
        </w:rPr>
        <w:t>who most wish to develop deterrent capabilities</w:t>
      </w:r>
      <w:r w:rsidRPr="00C91749">
        <w:rPr>
          <w:sz w:val="16"/>
        </w:rPr>
        <w:t>." He added: "</w:t>
      </w:r>
      <w:r w:rsidRPr="00C91749">
        <w:rPr>
          <w:rStyle w:val="Emphasis"/>
        </w:rPr>
        <w:t>The surest deterrent to American action is a functioning nuclear arsenal</w:t>
      </w:r>
      <w:r w:rsidRPr="00C91749">
        <w:rPr>
          <w:sz w:val="16"/>
        </w:rPr>
        <w:t xml:space="preserve"> … "To be sure, the prospect of a nuclear Iran is a nightmare. But it is less a nightmare because of the high likelihood that Tehran would employ its weapons or pass them on to terrorist groups – although that is not beyond the realm of possibility – and more because of the constraining effect it threatens to impose upon US strategy for the greater Middle East. The danger is that Iran will 'extend' its deterrence, either directly or de facto, to a variety of states and other actors throughout the region. This would be an ironic echo of the extended deterrence thought to apply to US allies during the cold war." As Jonathan Schwarz has extensively documented, this is what US policy elites have said over and over. In 2001, Defense Secretary Donald Rumsfeld warned: "Several of these [small enemy nations] are intensely hostile to the United States and are arming to deter us from bringing our conventional or nuclear power to bear in a regional crisis." In 2002, State Department official Philip Zelikow said that if Iraq were permitted to keep its WMDs, "they now can deter us from attacking them, because they really can retaliate against us." In 2008, Democratic Senator Chuck Robb and GOP Senator Dan Coates wrote an incredibly hawkish Washington Post op-ed all but demanding an attack on </w:t>
      </w:r>
      <w:proofErr w:type="gramStart"/>
      <w:r w:rsidRPr="00C91749">
        <w:rPr>
          <w:sz w:val="16"/>
        </w:rPr>
        <w:t>Iran, and</w:t>
      </w:r>
      <w:proofErr w:type="gramEnd"/>
      <w:r w:rsidRPr="00C91749">
        <w:rPr>
          <w:sz w:val="16"/>
        </w:rPr>
        <w:t xml:space="preserve"> wrote: "[A]n Islamic Republic of Iran with nuclear weapons capability would be strategically untenable. It would threaten U.S. national security … While a nuclear attack is the worst-case scenario, </w:t>
      </w:r>
      <w:r w:rsidRPr="005778FC">
        <w:rPr>
          <w:rStyle w:val="Emphasis"/>
          <w:highlight w:val="cyan"/>
        </w:rPr>
        <w:t>Iran would not need</w:t>
      </w:r>
      <w:r w:rsidRPr="00C91749">
        <w:rPr>
          <w:rStyle w:val="Emphasis"/>
        </w:rPr>
        <w:t xml:space="preserve"> to employ </w:t>
      </w:r>
      <w:r w:rsidRPr="005778FC">
        <w:rPr>
          <w:rStyle w:val="Emphasis"/>
          <w:highlight w:val="cyan"/>
        </w:rPr>
        <w:t>a nuclear arsenal</w:t>
      </w:r>
      <w:r w:rsidRPr="00C91749">
        <w:rPr>
          <w:rStyle w:val="Emphasis"/>
        </w:rPr>
        <w:t xml:space="preserve"> to threaten US interests. </w:t>
      </w:r>
      <w:r w:rsidRPr="005778FC">
        <w:rPr>
          <w:rStyle w:val="Emphasis"/>
          <w:highlight w:val="cyan"/>
        </w:rPr>
        <w:t>Simply obtaining the ability to quickly assemble a nuclear weapon would effectively give Iran a nuclear deterrent</w:t>
      </w:r>
      <w:r w:rsidRPr="00C91749">
        <w:rPr>
          <w:sz w:val="16"/>
        </w:rPr>
        <w:t xml:space="preserve">." The No 1 concern of American national security planners appears to be that countries may be able to prevent the US from attacking them at will, whether to change their regimes or achieve other objectives. In other words, </w:t>
      </w:r>
      <w:r w:rsidRPr="005778FC">
        <w:rPr>
          <w:rStyle w:val="Emphasis"/>
          <w:highlight w:val="cyan"/>
        </w:rPr>
        <w:t>Iranian nuclear weapons could be used to prevent wars</w:t>
      </w:r>
      <w:r w:rsidRPr="00C91749">
        <w:rPr>
          <w:sz w:val="16"/>
        </w:rPr>
        <w:t xml:space="preserve"> – ones </w:t>
      </w:r>
      <w:r w:rsidRPr="005778FC">
        <w:rPr>
          <w:rStyle w:val="Emphasis"/>
          <w:highlight w:val="cyan"/>
        </w:rPr>
        <w:t>started by the US</w:t>
      </w:r>
      <w:r w:rsidRPr="00C91749">
        <w:rPr>
          <w:sz w:val="16"/>
        </w:rPr>
        <w:t xml:space="preserve"> – and that, above all, is what we must fear. (Graham's questioner said that she believed Iran was not committed to developing a nuclear weapon, and Graham responded that Israeli leaders had reached the opposite conclusion. That is simply false.) Whatever one thinks of Iran, the signal the US has sent to the world is unmistakable: any rational government should acquire nuclear weapons. The Iranians undoubtedly watched the US treatment of two dictators who gave up their quest for nuclear weapons – Iraq's Saddam Hussein and Libya's Muammar Gaddafi – and drew the only reasoned lesson: </w:t>
      </w:r>
      <w:r w:rsidRPr="005778FC">
        <w:rPr>
          <w:rStyle w:val="Emphasis"/>
          <w:highlight w:val="cyan"/>
        </w:rPr>
        <w:t>the only way a country can protect itself from US attack</w:t>
      </w:r>
      <w:r w:rsidRPr="00C91749">
        <w:rPr>
          <w:sz w:val="16"/>
        </w:rPr>
        <w:t xml:space="preserve">, other than full-scale obeisance, </w:t>
      </w:r>
      <w:r w:rsidRPr="005778FC">
        <w:rPr>
          <w:rStyle w:val="Emphasis"/>
          <w:highlight w:val="cyan"/>
        </w:rPr>
        <w:t>is to acquire nuclear weapons</w:t>
      </w:r>
      <w:r w:rsidRPr="00C91749">
        <w:rPr>
          <w:sz w:val="16"/>
        </w:rPr>
        <w:t>. That is precisely why the US and Israel are so eager to ensure they do not.</w:t>
      </w:r>
    </w:p>
    <w:p w14:paraId="4D17DCC3" w14:textId="77777777" w:rsidR="0023122E" w:rsidRPr="00C91749" w:rsidRDefault="0023122E" w:rsidP="0023122E">
      <w:pPr>
        <w:pStyle w:val="Heading4"/>
      </w:pPr>
      <w:r w:rsidRPr="00C91749">
        <w:t xml:space="preserve">That would collapse the </w:t>
      </w:r>
      <w:r w:rsidRPr="00C91749">
        <w:rPr>
          <w:u w:val="single"/>
        </w:rPr>
        <w:t>economy</w:t>
      </w:r>
    </w:p>
    <w:p w14:paraId="277CFBFC" w14:textId="77777777" w:rsidR="0023122E" w:rsidRPr="00C91749" w:rsidRDefault="0023122E" w:rsidP="0023122E">
      <w:pPr>
        <w:rPr>
          <w:b/>
          <w:bCs/>
          <w:u w:val="single"/>
        </w:rPr>
      </w:pPr>
      <w:r w:rsidRPr="00C91749">
        <w:rPr>
          <w:rStyle w:val="Style13ptBold"/>
        </w:rPr>
        <w:t>Kayani 9</w:t>
      </w:r>
      <w:r w:rsidRPr="00C91749">
        <w:t xml:space="preserve"> [2009, Naushad Kayani, Brigadier in Pakistani </w:t>
      </w:r>
      <w:proofErr w:type="spellStart"/>
      <w:r w:rsidRPr="00C91749">
        <w:t>Army,"ATTAINING</w:t>
      </w:r>
      <w:proofErr w:type="spellEnd"/>
      <w:r w:rsidRPr="00C91749">
        <w:t xml:space="preserve"> STABILITY: A CASE FOR ACCEPTING A NUCLEARIZED IRAN," </w:t>
      </w:r>
      <w:hyperlink r:id="rId12" w:history="1">
        <w:r w:rsidRPr="00C91749">
          <w:rPr>
            <w:rStyle w:val="Hyperlink"/>
          </w:rPr>
          <w:t>www.dtic.mil/dtic/tr/fulltext/u2/a500599.pdf</w:t>
        </w:r>
      </w:hyperlink>
      <w:r w:rsidRPr="00C91749">
        <w:t>]</w:t>
      </w:r>
    </w:p>
    <w:p w14:paraId="00DBC68C" w14:textId="77777777" w:rsidR="0023122E" w:rsidRPr="00C91749" w:rsidRDefault="0023122E" w:rsidP="0023122E">
      <w:pPr>
        <w:rPr>
          <w:sz w:val="16"/>
        </w:rPr>
      </w:pPr>
      <w:r w:rsidRPr="00C91749">
        <w:rPr>
          <w:sz w:val="16"/>
        </w:rPr>
        <w:t>Analysts argue that “</w:t>
      </w:r>
      <w:r w:rsidRPr="005778FC">
        <w:rPr>
          <w:rStyle w:val="StyleUnderline"/>
          <w:highlight w:val="cyan"/>
        </w:rPr>
        <w:t xml:space="preserve">Iran’s best strategy might be to </w:t>
      </w:r>
      <w:r w:rsidRPr="005778FC">
        <w:rPr>
          <w:rStyle w:val="Emphasis"/>
          <w:highlight w:val="cyan"/>
        </w:rPr>
        <w:t>lash out in retaliation</w:t>
      </w:r>
      <w:r w:rsidRPr="00C91749">
        <w:rPr>
          <w:sz w:val="16"/>
        </w:rPr>
        <w:t xml:space="preserve">.” As previously indicated </w:t>
      </w:r>
      <w:r w:rsidRPr="005778FC">
        <w:rPr>
          <w:rStyle w:val="StyleUnderline"/>
          <w:highlight w:val="cyan"/>
        </w:rPr>
        <w:t>Iran has the</w:t>
      </w:r>
      <w:r w:rsidRPr="00C91749">
        <w:rPr>
          <w:rStyle w:val="StyleUnderline"/>
        </w:rPr>
        <w:t xml:space="preserve"> </w:t>
      </w:r>
      <w:r w:rsidRPr="005778FC">
        <w:rPr>
          <w:rStyle w:val="StyleUnderline"/>
          <w:highlight w:val="cyan"/>
        </w:rPr>
        <w:t xml:space="preserve">capacity to influence </w:t>
      </w:r>
      <w:r w:rsidRPr="00C91749">
        <w:rPr>
          <w:rStyle w:val="StyleUnderline"/>
        </w:rPr>
        <w:t xml:space="preserve">events in the Gulf and </w:t>
      </w:r>
      <w:r w:rsidRPr="005778FC">
        <w:rPr>
          <w:rStyle w:val="StyleUnderline"/>
          <w:highlight w:val="cyan"/>
        </w:rPr>
        <w:t>the Strait of Hormuz</w:t>
      </w:r>
      <w:r w:rsidRPr="00C91749">
        <w:rPr>
          <w:rStyle w:val="StyleUnderline"/>
        </w:rPr>
        <w:t>.</w:t>
      </w:r>
      <w:r w:rsidRPr="00C91749">
        <w:rPr>
          <w:sz w:val="16"/>
        </w:rPr>
        <w:t xml:space="preserve"> 47 Furthermore, </w:t>
      </w:r>
      <w:r w:rsidRPr="005778FC">
        <w:rPr>
          <w:rStyle w:val="StyleUnderline"/>
          <w:highlight w:val="cyan"/>
        </w:rPr>
        <w:t>Iranian leadership is aware of the threat</w:t>
      </w:r>
      <w:r w:rsidRPr="00C91749">
        <w:rPr>
          <w:rStyle w:val="StyleUnderline"/>
        </w:rPr>
        <w:t xml:space="preserve"> from the US and/or Israel </w:t>
      </w:r>
      <w:r w:rsidRPr="005778FC">
        <w:rPr>
          <w:rStyle w:val="StyleUnderline"/>
          <w:highlight w:val="cyan"/>
        </w:rPr>
        <w:t>and is</w:t>
      </w:r>
      <w:r w:rsidRPr="00C91749">
        <w:rPr>
          <w:rStyle w:val="StyleUnderline"/>
        </w:rPr>
        <w:t xml:space="preserve"> likely </w:t>
      </w:r>
      <w:r w:rsidRPr="005778FC">
        <w:rPr>
          <w:rStyle w:val="StyleUnderline"/>
          <w:highlight w:val="cyan"/>
        </w:rPr>
        <w:t>taking preparatory measures</w:t>
      </w:r>
      <w:r w:rsidRPr="00C91749">
        <w:rPr>
          <w:rStyle w:val="StyleUnderline"/>
        </w:rPr>
        <w:t xml:space="preserve"> to secure its program and deter or prevent such an attack</w:t>
      </w:r>
      <w:r w:rsidRPr="00C91749">
        <w:rPr>
          <w:sz w:val="16"/>
        </w:rPr>
        <w:t xml:space="preserve">. </w:t>
      </w:r>
      <w:r w:rsidRPr="005778FC">
        <w:rPr>
          <w:rStyle w:val="StyleUnderline"/>
          <w:highlight w:val="cyan"/>
        </w:rPr>
        <w:t>Iran has</w:t>
      </w:r>
      <w:r w:rsidRPr="00C91749">
        <w:rPr>
          <w:rStyle w:val="StyleUnderline"/>
        </w:rPr>
        <w:t xml:space="preserve"> previously </w:t>
      </w:r>
      <w:r w:rsidRPr="005778FC">
        <w:rPr>
          <w:rStyle w:val="StyleUnderline"/>
          <w:highlight w:val="cyan"/>
        </w:rPr>
        <w:t>threatened to close the Strait of Hormuz and</w:t>
      </w:r>
      <w:r w:rsidRPr="00C91749">
        <w:rPr>
          <w:rStyle w:val="StyleUnderline"/>
        </w:rPr>
        <w:t xml:space="preserve"> otherwise </w:t>
      </w:r>
      <w:r w:rsidRPr="005778FC">
        <w:rPr>
          <w:rStyle w:val="StyleUnderline"/>
          <w:highlight w:val="cyan"/>
        </w:rPr>
        <w:t>prevent oil shipping in the</w:t>
      </w:r>
      <w:r w:rsidRPr="00C91749">
        <w:rPr>
          <w:rStyle w:val="StyleUnderline"/>
        </w:rPr>
        <w:t xml:space="preserve"> Persian </w:t>
      </w:r>
      <w:r w:rsidRPr="005778FC">
        <w:rPr>
          <w:rStyle w:val="StyleUnderline"/>
          <w:highlight w:val="cyan"/>
        </w:rPr>
        <w:t>Gulf</w:t>
      </w:r>
      <w:r w:rsidRPr="00C91749">
        <w:rPr>
          <w:rStyle w:val="StyleUnderline"/>
        </w:rPr>
        <w:t xml:space="preserve"> area </w:t>
      </w:r>
      <w:r w:rsidRPr="005778FC">
        <w:rPr>
          <w:rStyle w:val="StyleUnderline"/>
          <w:highlight w:val="cyan"/>
        </w:rPr>
        <w:t>if it was attacked</w:t>
      </w:r>
      <w:r w:rsidRPr="00C91749">
        <w:rPr>
          <w:sz w:val="16"/>
        </w:rPr>
        <w:t xml:space="preserve">. Thus, </w:t>
      </w:r>
      <w:r w:rsidRPr="005778FC">
        <w:rPr>
          <w:rStyle w:val="StyleUnderline"/>
          <w:highlight w:val="cyan"/>
        </w:rPr>
        <w:t>an attack on Iran could endanger</w:t>
      </w:r>
      <w:r w:rsidRPr="00C91749">
        <w:rPr>
          <w:rStyle w:val="StyleUnderline"/>
        </w:rPr>
        <w:t xml:space="preserve"> Saudi Arabia, Kuwait, </w:t>
      </w:r>
      <w:proofErr w:type="gramStart"/>
      <w:r w:rsidRPr="00C91749">
        <w:rPr>
          <w:rStyle w:val="StyleUnderline"/>
        </w:rPr>
        <w:t>Iraq</w:t>
      </w:r>
      <w:proofErr w:type="gramEnd"/>
      <w:r w:rsidRPr="00C91749">
        <w:rPr>
          <w:rStyle w:val="StyleUnderline"/>
        </w:rPr>
        <w:t xml:space="preserve"> and </w:t>
      </w:r>
      <w:r w:rsidRPr="005778FC">
        <w:rPr>
          <w:rStyle w:val="StyleUnderline"/>
          <w:highlight w:val="cyan"/>
        </w:rPr>
        <w:t xml:space="preserve">the </w:t>
      </w:r>
      <w:r w:rsidRPr="005778FC">
        <w:rPr>
          <w:rStyle w:val="Emphasis"/>
          <w:highlight w:val="cyan"/>
        </w:rPr>
        <w:t>entire Middle East global oil supplies</w:t>
      </w:r>
      <w:r w:rsidRPr="00C91749">
        <w:rPr>
          <w:sz w:val="16"/>
        </w:rPr>
        <w:t xml:space="preserve">.48 </w:t>
      </w:r>
      <w:r w:rsidRPr="005778FC">
        <w:rPr>
          <w:rStyle w:val="StyleUnderline"/>
          <w:highlight w:val="cyan"/>
        </w:rPr>
        <w:t>A military attack</w:t>
      </w:r>
      <w:r w:rsidRPr="00C91749">
        <w:rPr>
          <w:rStyle w:val="StyleUnderline"/>
        </w:rPr>
        <w:t xml:space="preserve"> on Iran by US/Israel </w:t>
      </w:r>
      <w:r w:rsidRPr="005778FC">
        <w:rPr>
          <w:rStyle w:val="StyleUnderline"/>
          <w:highlight w:val="cyan"/>
        </w:rPr>
        <w:t>might</w:t>
      </w:r>
      <w:r w:rsidRPr="00C91749">
        <w:rPr>
          <w:sz w:val="16"/>
        </w:rPr>
        <w:t xml:space="preserve"> also </w:t>
      </w:r>
      <w:r w:rsidRPr="005778FC">
        <w:rPr>
          <w:rStyle w:val="StyleUnderline"/>
          <w:highlight w:val="cyan"/>
        </w:rPr>
        <w:t>initiate conflicts in</w:t>
      </w:r>
      <w:r w:rsidRPr="00C91749">
        <w:rPr>
          <w:rStyle w:val="StyleUnderline"/>
        </w:rPr>
        <w:t xml:space="preserve"> other related “</w:t>
      </w:r>
      <w:r w:rsidRPr="005778FC">
        <w:rPr>
          <w:rStyle w:val="StyleUnderline"/>
          <w:highlight w:val="cyan"/>
        </w:rPr>
        <w:t>hot spots</w:t>
      </w:r>
      <w:r w:rsidRPr="00C91749">
        <w:rPr>
          <w:sz w:val="16"/>
        </w:rPr>
        <w:t xml:space="preserve">” with limited prospects for anything but the temporary cessations of hostilities. </w:t>
      </w:r>
      <w:r w:rsidRPr="00C91749">
        <w:rPr>
          <w:rStyle w:val="StyleUnderline"/>
        </w:rPr>
        <w:t xml:space="preserve">Conflict could also involve a resurgence of Shia violence in Iraq and Afghanistan, Hezbollah in Lebanon, Hamas in the Gaza, and from </w:t>
      </w:r>
      <w:proofErr w:type="gramStart"/>
      <w:r w:rsidRPr="00C91749">
        <w:rPr>
          <w:rStyle w:val="StyleUnderline"/>
        </w:rPr>
        <w:t>Hamas</w:t>
      </w:r>
      <w:proofErr w:type="gramEnd"/>
      <w:r w:rsidRPr="00C91749">
        <w:rPr>
          <w:rStyle w:val="StyleUnderline"/>
        </w:rPr>
        <w:t xml:space="preserve"> elements operating from Syria, Yemen and the Sudan against cooperating Gulf States</w:t>
      </w:r>
      <w:r w:rsidRPr="00C91749">
        <w:rPr>
          <w:sz w:val="16"/>
        </w:rPr>
        <w:t xml:space="preserve">. </w:t>
      </w:r>
      <w:r w:rsidRPr="005778FC">
        <w:rPr>
          <w:rStyle w:val="StyleUnderline"/>
          <w:highlight w:val="cyan"/>
        </w:rPr>
        <w:t xml:space="preserve">The ramifications of regional conflict </w:t>
      </w:r>
      <w:r w:rsidRPr="00C91749">
        <w:rPr>
          <w:rStyle w:val="StyleUnderline"/>
        </w:rPr>
        <w:t xml:space="preserve">may </w:t>
      </w:r>
      <w:r w:rsidRPr="005778FC">
        <w:rPr>
          <w:rStyle w:val="StyleUnderline"/>
          <w:highlight w:val="cyan"/>
        </w:rPr>
        <w:t xml:space="preserve">vary </w:t>
      </w:r>
      <w:r w:rsidRPr="005778FC">
        <w:rPr>
          <w:rStyle w:val="Emphasis"/>
          <w:highlight w:val="cyan"/>
        </w:rPr>
        <w:t>from high oil prices leading to economic crisis</w:t>
      </w:r>
      <w:r w:rsidRPr="00C91749">
        <w:rPr>
          <w:rStyle w:val="Emphasis"/>
        </w:rPr>
        <w:t xml:space="preserve">/recession </w:t>
      </w:r>
      <w:r w:rsidRPr="005778FC">
        <w:rPr>
          <w:rStyle w:val="Emphasis"/>
          <w:highlight w:val="cyan"/>
        </w:rPr>
        <w:t>and</w:t>
      </w:r>
      <w:r w:rsidRPr="00C91749">
        <w:rPr>
          <w:rStyle w:val="Emphasis"/>
        </w:rPr>
        <w:t xml:space="preserve">/or an </w:t>
      </w:r>
      <w:r w:rsidRPr="005778FC">
        <w:rPr>
          <w:rStyle w:val="Emphasis"/>
          <w:highlight w:val="cyan"/>
        </w:rPr>
        <w:t>outright crash of stock exchanges worldwide</w:t>
      </w:r>
      <w:r w:rsidRPr="00C91749">
        <w:rPr>
          <w:rStyle w:val="Emphasis"/>
        </w:rPr>
        <w:t>.</w:t>
      </w:r>
      <w:r w:rsidRPr="00C91749">
        <w:rPr>
          <w:sz w:val="16"/>
        </w:rPr>
        <w:t xml:space="preserve"> </w:t>
      </w:r>
      <w:r w:rsidRPr="00C91749">
        <w:rPr>
          <w:rStyle w:val="StyleUnderline"/>
        </w:rPr>
        <w:t xml:space="preserve">The </w:t>
      </w:r>
      <w:r w:rsidRPr="005778FC">
        <w:rPr>
          <w:rStyle w:val="StyleUnderline"/>
          <w:highlight w:val="cyan"/>
        </w:rPr>
        <w:t xml:space="preserve">interruption </w:t>
      </w:r>
      <w:r w:rsidRPr="00C91749">
        <w:rPr>
          <w:rStyle w:val="StyleUnderline"/>
        </w:rPr>
        <w:t xml:space="preserve">of the transit of </w:t>
      </w:r>
      <w:r w:rsidRPr="005778FC">
        <w:rPr>
          <w:rStyle w:val="StyleUnderline"/>
          <w:highlight w:val="cyan"/>
        </w:rPr>
        <w:t>oil</w:t>
      </w:r>
      <w:r w:rsidRPr="00C91749">
        <w:rPr>
          <w:rStyle w:val="StyleUnderline"/>
        </w:rPr>
        <w:t xml:space="preserve"> tankers and the threatening or actual closure of the Strait of Hormuz </w:t>
      </w:r>
      <w:r w:rsidRPr="005778FC">
        <w:rPr>
          <w:rStyle w:val="StyleUnderline"/>
          <w:highlight w:val="cyan"/>
        </w:rPr>
        <w:t xml:space="preserve">could </w:t>
      </w:r>
      <w:r w:rsidRPr="005778FC">
        <w:rPr>
          <w:rStyle w:val="Emphasis"/>
          <w:highlight w:val="cyan"/>
        </w:rPr>
        <w:t>lead to an economic meltdown</w:t>
      </w:r>
      <w:r w:rsidRPr="00C91749">
        <w:rPr>
          <w:rStyle w:val="StyleUnderline"/>
        </w:rPr>
        <w:t xml:space="preserve">. </w:t>
      </w:r>
      <w:r w:rsidRPr="00C91749">
        <w:rPr>
          <w:sz w:val="16"/>
        </w:rPr>
        <w:t xml:space="preserve">Activities of the international terrorist organizations would likely receive renewed support and motivation to target US and Israeli interests worldwide and extremism will gain further strength with obvious adverse consequences for the regional countries…especially those surrounding Iran. Faced with increased violence, </w:t>
      </w:r>
      <w:r w:rsidRPr="00C91749">
        <w:rPr>
          <w:rStyle w:val="StyleUnderline"/>
        </w:rPr>
        <w:t>Israel would likely resort to additional retaliatory or pre-emptive attacks that further alienate and enflame the Arab world and indefinitely delay any prospects of resolving the Palestinian problem.</w:t>
      </w:r>
      <w:r w:rsidRPr="00C91749">
        <w:rPr>
          <w:sz w:val="16"/>
        </w:rPr>
        <w:t xml:space="preserve"> Within this complex and volatile region, </w:t>
      </w:r>
      <w:r w:rsidRPr="00C91749">
        <w:rPr>
          <w:rStyle w:val="Emphasis"/>
        </w:rPr>
        <w:t>violence oftentimes begets greater violence and instability</w:t>
      </w:r>
      <w:r w:rsidRPr="00C91749">
        <w:rPr>
          <w:sz w:val="16"/>
        </w:rPr>
        <w:t xml:space="preserve">. </w:t>
      </w:r>
    </w:p>
    <w:p w14:paraId="0A5C8DBA" w14:textId="77777777" w:rsidR="0023122E" w:rsidRPr="00C91749" w:rsidRDefault="0023122E" w:rsidP="0023122E">
      <w:pPr>
        <w:pStyle w:val="Heading4"/>
      </w:pPr>
      <w:r w:rsidRPr="00C91749">
        <w:t xml:space="preserve">Econ </w:t>
      </w:r>
      <w:r w:rsidRPr="00C91749">
        <w:rPr>
          <w:u w:val="single"/>
        </w:rPr>
        <w:t>decline</w:t>
      </w:r>
      <w:r w:rsidRPr="00C91749">
        <w:t xml:space="preserve"> causes </w:t>
      </w:r>
      <w:r w:rsidRPr="00C91749">
        <w:rPr>
          <w:u w:val="single"/>
        </w:rPr>
        <w:t>world war</w:t>
      </w:r>
      <w:r w:rsidRPr="00C91749">
        <w:t xml:space="preserve"> – there’s </w:t>
      </w:r>
      <w:r w:rsidRPr="00C91749">
        <w:rPr>
          <w:u w:val="single"/>
        </w:rPr>
        <w:t>no buffer</w:t>
      </w:r>
      <w:r w:rsidRPr="00C91749">
        <w:t xml:space="preserve"> now</w:t>
      </w:r>
    </w:p>
    <w:p w14:paraId="1BB5DA23" w14:textId="77777777" w:rsidR="0023122E" w:rsidRPr="00C91749" w:rsidRDefault="0023122E" w:rsidP="0023122E">
      <w:pPr>
        <w:pStyle w:val="ListParagraph"/>
        <w:numPr>
          <w:ilvl w:val="0"/>
          <w:numId w:val="11"/>
        </w:numPr>
        <w:spacing w:after="0" w:line="240" w:lineRule="auto"/>
      </w:pPr>
      <w:r w:rsidRPr="00C91749">
        <w:t>08 recovery isn’t possible anymore</w:t>
      </w:r>
    </w:p>
    <w:p w14:paraId="2A7E2D39" w14:textId="77777777" w:rsidR="0023122E" w:rsidRPr="00C91749" w:rsidRDefault="0023122E" w:rsidP="0023122E">
      <w:pPr>
        <w:pStyle w:val="ListParagraph"/>
        <w:numPr>
          <w:ilvl w:val="0"/>
          <w:numId w:val="11"/>
        </w:numPr>
        <w:spacing w:after="0" w:line="240" w:lineRule="auto"/>
      </w:pPr>
      <w:r w:rsidRPr="00C91749">
        <w:t xml:space="preserve">Econ crisis + populism and threats cause </w:t>
      </w:r>
      <w:proofErr w:type="spellStart"/>
      <w:r w:rsidRPr="00C91749">
        <w:t>miscalc</w:t>
      </w:r>
      <w:proofErr w:type="spellEnd"/>
      <w:r w:rsidRPr="00C91749">
        <w:t xml:space="preserve"> and wars</w:t>
      </w:r>
    </w:p>
    <w:p w14:paraId="45999DE4" w14:textId="77777777" w:rsidR="0023122E" w:rsidRPr="00C91749" w:rsidRDefault="0023122E" w:rsidP="0023122E">
      <w:pPr>
        <w:pStyle w:val="ListParagraph"/>
        <w:numPr>
          <w:ilvl w:val="0"/>
          <w:numId w:val="11"/>
        </w:numPr>
        <w:spacing w:after="0" w:line="240" w:lineRule="auto"/>
      </w:pPr>
      <w:r w:rsidRPr="00C91749">
        <w:t>International system already fragile, draws in major powers</w:t>
      </w:r>
    </w:p>
    <w:p w14:paraId="314AFC2C" w14:textId="77777777" w:rsidR="0023122E" w:rsidRPr="00C91749" w:rsidRDefault="0023122E" w:rsidP="0023122E">
      <w:pPr>
        <w:pStyle w:val="ListParagraph"/>
        <w:numPr>
          <w:ilvl w:val="0"/>
          <w:numId w:val="11"/>
        </w:numPr>
        <w:spacing w:after="0" w:line="240" w:lineRule="auto"/>
      </w:pPr>
      <w:r w:rsidRPr="00C91749">
        <w:t>Similar nationalism to the 30s</w:t>
      </w:r>
    </w:p>
    <w:p w14:paraId="24B8F8F4" w14:textId="77777777" w:rsidR="0023122E" w:rsidRPr="00C91749" w:rsidRDefault="0023122E" w:rsidP="0023122E">
      <w:pPr>
        <w:pStyle w:val="ListParagraph"/>
        <w:numPr>
          <w:ilvl w:val="0"/>
          <w:numId w:val="11"/>
        </w:numPr>
        <w:spacing w:after="0" w:line="240" w:lineRule="auto"/>
      </w:pPr>
      <w:r w:rsidRPr="00C91749">
        <w:t>All escalates even if unintended</w:t>
      </w:r>
    </w:p>
    <w:p w14:paraId="673381BA" w14:textId="77777777" w:rsidR="0023122E" w:rsidRPr="00C91749" w:rsidRDefault="0023122E" w:rsidP="0023122E">
      <w:r w:rsidRPr="00C91749">
        <w:rPr>
          <w:rStyle w:val="Style13ptBold"/>
        </w:rPr>
        <w:t>Sundaram</w:t>
      </w:r>
      <w:r w:rsidRPr="00C91749">
        <w:t xml:space="preserve"> and Popov </w:t>
      </w:r>
      <w:r w:rsidRPr="00C91749">
        <w:rPr>
          <w:rStyle w:val="Style13ptBold"/>
        </w:rPr>
        <w:t>2/12</w:t>
      </w:r>
      <w:r w:rsidRPr="00C91749">
        <w:t xml:space="preserve">/19 [Jomo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w:t>
      </w:r>
      <w:proofErr w:type="gramStart"/>
      <w:r w:rsidRPr="00C91749">
        <w:t>Russia</w:t>
      </w:r>
      <w:proofErr w:type="gramEnd"/>
      <w:r w:rsidRPr="00C91749">
        <w:t xml:space="preserve"> and the United Nations Secretariat, is now Research Director at the Dialogue of Civilizations Research Institute in Berlin. Economic Crisis Can Trigger World War. February 12, 2019. www.ipsnews.net/2019/02/economic-crisis-can-trigger-world-war/]</w:t>
      </w:r>
    </w:p>
    <w:p w14:paraId="3E04BBA6" w14:textId="77777777" w:rsidR="0023122E" w:rsidRPr="00C91749" w:rsidRDefault="0023122E" w:rsidP="0023122E">
      <w:pPr>
        <w:rPr>
          <w:sz w:val="16"/>
        </w:rPr>
      </w:pPr>
      <w:r w:rsidRPr="00C91749">
        <w:rPr>
          <w:sz w:val="16"/>
        </w:rPr>
        <w:t>KUALA LUMPUR and BERLIN, Feb 12</w:t>
      </w:r>
      <w:proofErr w:type="gramStart"/>
      <w:r w:rsidRPr="00C91749">
        <w:rPr>
          <w:sz w:val="16"/>
        </w:rPr>
        <w:t xml:space="preserve"> 2019</w:t>
      </w:r>
      <w:proofErr w:type="gramEnd"/>
      <w:r w:rsidRPr="00C91749">
        <w:rPr>
          <w:sz w:val="16"/>
        </w:rPr>
        <w:t xml:space="preserve"> (IPS) - </w:t>
      </w:r>
      <w:r w:rsidRPr="00C91749">
        <w:rPr>
          <w:u w:val="single"/>
        </w:rPr>
        <w:t xml:space="preserve">Economic </w:t>
      </w:r>
      <w:r w:rsidRPr="005778FC">
        <w:rPr>
          <w:highlight w:val="cyan"/>
          <w:u w:val="single"/>
        </w:rPr>
        <w:t>recovery</w:t>
      </w:r>
      <w:r w:rsidRPr="00C91749">
        <w:rPr>
          <w:sz w:val="16"/>
        </w:rPr>
        <w:t xml:space="preserve"> efforts </w:t>
      </w:r>
      <w:r w:rsidRPr="005778FC">
        <w:rPr>
          <w:highlight w:val="cyan"/>
          <w:u w:val="single"/>
        </w:rPr>
        <w:t>since</w:t>
      </w:r>
      <w:r w:rsidRPr="00C91749">
        <w:rPr>
          <w:sz w:val="16"/>
        </w:rPr>
        <w:t xml:space="preserve"> the 20</w:t>
      </w:r>
      <w:r w:rsidRPr="005778FC">
        <w:rPr>
          <w:rStyle w:val="Emphasis"/>
          <w:highlight w:val="cyan"/>
        </w:rPr>
        <w:t>08</w:t>
      </w:r>
      <w:r w:rsidRPr="00C91749">
        <w:rPr>
          <w:sz w:val="16"/>
        </w:rPr>
        <w:t xml:space="preserve">-2009 global financial crisis </w:t>
      </w:r>
      <w:r w:rsidRPr="00C91749">
        <w:rPr>
          <w:u w:val="single"/>
        </w:rPr>
        <w:t>have</w:t>
      </w:r>
      <w:r w:rsidRPr="00C91749">
        <w:rPr>
          <w:sz w:val="16"/>
        </w:rPr>
        <w:t xml:space="preserve"> mainly </w:t>
      </w:r>
      <w:r w:rsidRPr="005778FC">
        <w:rPr>
          <w:highlight w:val="cyan"/>
          <w:u w:val="single"/>
        </w:rPr>
        <w:t xml:space="preserve">depended on </w:t>
      </w:r>
      <w:r w:rsidRPr="005778FC">
        <w:rPr>
          <w:rStyle w:val="Emphasis"/>
          <w:highlight w:val="cyan"/>
        </w:rPr>
        <w:t>unconventional</w:t>
      </w:r>
      <w:r w:rsidRPr="00C91749">
        <w:rPr>
          <w:u w:val="single"/>
        </w:rPr>
        <w:t xml:space="preserve"> monetary </w:t>
      </w:r>
      <w:r w:rsidRPr="005778FC">
        <w:rPr>
          <w:rStyle w:val="Emphasis"/>
          <w:highlight w:val="cyan"/>
        </w:rPr>
        <w:t>policies</w:t>
      </w:r>
      <w:r w:rsidRPr="00C91749">
        <w:rPr>
          <w:sz w:val="16"/>
        </w:rPr>
        <w:t xml:space="preserve">. </w:t>
      </w:r>
      <w:r w:rsidRPr="005778FC">
        <w:rPr>
          <w:highlight w:val="cyan"/>
          <w:u w:val="single"/>
        </w:rPr>
        <w:t>As fears rise of</w:t>
      </w:r>
      <w:r w:rsidRPr="00C91749">
        <w:rPr>
          <w:sz w:val="16"/>
        </w:rPr>
        <w:t xml:space="preserve"> yet </w:t>
      </w:r>
      <w:r w:rsidRPr="005778FC">
        <w:rPr>
          <w:highlight w:val="cyan"/>
          <w:u w:val="single"/>
        </w:rPr>
        <w:t>another</w:t>
      </w:r>
      <w:r w:rsidRPr="00C91749">
        <w:rPr>
          <w:sz w:val="16"/>
        </w:rPr>
        <w:t xml:space="preserve"> international </w:t>
      </w:r>
      <w:r w:rsidRPr="00C91749">
        <w:rPr>
          <w:u w:val="single"/>
        </w:rPr>
        <w:t xml:space="preserve">financial </w:t>
      </w:r>
      <w:r w:rsidRPr="005778FC">
        <w:rPr>
          <w:highlight w:val="cyan"/>
          <w:u w:val="single"/>
        </w:rPr>
        <w:t>crisis</w:t>
      </w:r>
      <w:r w:rsidRPr="005778FC">
        <w:rPr>
          <w:sz w:val="16"/>
          <w:highlight w:val="cyan"/>
        </w:rPr>
        <w:t xml:space="preserve">, </w:t>
      </w:r>
      <w:r w:rsidRPr="005778FC">
        <w:rPr>
          <w:highlight w:val="cyan"/>
          <w:u w:val="single"/>
        </w:rPr>
        <w:t>there are</w:t>
      </w:r>
      <w:r w:rsidRPr="00C91749">
        <w:rPr>
          <w:sz w:val="16"/>
        </w:rPr>
        <w:t xml:space="preserve"> growing </w:t>
      </w:r>
      <w:r w:rsidRPr="005778FC">
        <w:rPr>
          <w:rStyle w:val="Emphasis"/>
          <w:highlight w:val="cyan"/>
        </w:rPr>
        <w:t>concerns</w:t>
      </w:r>
      <w:r w:rsidRPr="005778FC">
        <w:rPr>
          <w:sz w:val="16"/>
          <w:highlight w:val="cyan"/>
        </w:rPr>
        <w:t xml:space="preserve"> </w:t>
      </w:r>
      <w:r w:rsidRPr="005778FC">
        <w:rPr>
          <w:highlight w:val="cyan"/>
          <w:u w:val="single"/>
        </w:rPr>
        <w:t>about</w:t>
      </w:r>
      <w:r w:rsidRPr="00C91749">
        <w:rPr>
          <w:sz w:val="16"/>
        </w:rPr>
        <w:t xml:space="preserve"> the increased </w:t>
      </w:r>
      <w:r w:rsidRPr="00C91749">
        <w:rPr>
          <w:u w:val="single"/>
        </w:rPr>
        <w:t xml:space="preserve">possibility of </w:t>
      </w:r>
      <w:r w:rsidRPr="005778FC">
        <w:rPr>
          <w:rStyle w:val="Emphasis"/>
          <w:highlight w:val="cyan"/>
        </w:rPr>
        <w:t>large-scale military conflict</w:t>
      </w:r>
      <w:r w:rsidRPr="00C91749">
        <w:rPr>
          <w:sz w:val="16"/>
        </w:rPr>
        <w:t xml:space="preserve">. More worryingly, </w:t>
      </w:r>
      <w:r w:rsidRPr="00C91749">
        <w:rPr>
          <w:u w:val="single"/>
        </w:rPr>
        <w:t xml:space="preserve">in the </w:t>
      </w:r>
      <w:r w:rsidRPr="00C91749">
        <w:rPr>
          <w:rStyle w:val="Emphasis"/>
        </w:rPr>
        <w:t>current political landscape</w:t>
      </w:r>
      <w:r w:rsidRPr="00C91749">
        <w:rPr>
          <w:sz w:val="16"/>
        </w:rPr>
        <w:t xml:space="preserve">, prolonged </w:t>
      </w:r>
      <w:r w:rsidRPr="005778FC">
        <w:rPr>
          <w:rStyle w:val="Emphasis"/>
          <w:highlight w:val="cyan"/>
        </w:rPr>
        <w:t>economic crisis</w:t>
      </w:r>
      <w:r w:rsidRPr="005778FC">
        <w:rPr>
          <w:sz w:val="16"/>
          <w:highlight w:val="cyan"/>
        </w:rPr>
        <w:t xml:space="preserve">, </w:t>
      </w:r>
      <w:r w:rsidRPr="005778FC">
        <w:rPr>
          <w:highlight w:val="cyan"/>
          <w:u w:val="single"/>
        </w:rPr>
        <w:t>combined with</w:t>
      </w:r>
      <w:r w:rsidRPr="00C91749">
        <w:rPr>
          <w:sz w:val="16"/>
        </w:rPr>
        <w:t xml:space="preserve"> rising economic </w:t>
      </w:r>
      <w:r w:rsidRPr="00C91749">
        <w:rPr>
          <w:u w:val="single"/>
        </w:rPr>
        <w:t>inequality</w:t>
      </w:r>
      <w:r w:rsidRPr="00C91749">
        <w:rPr>
          <w:sz w:val="16"/>
        </w:rPr>
        <w:t xml:space="preserve">, chauvinistic </w:t>
      </w:r>
      <w:r w:rsidRPr="00C91749">
        <w:rPr>
          <w:rStyle w:val="Emphasis"/>
        </w:rPr>
        <w:t>ethno-</w:t>
      </w:r>
      <w:r w:rsidRPr="005778FC">
        <w:rPr>
          <w:rStyle w:val="Emphasis"/>
          <w:highlight w:val="cyan"/>
        </w:rPr>
        <w:t>populism</w:t>
      </w:r>
      <w:r w:rsidRPr="00C91749">
        <w:rPr>
          <w:sz w:val="16"/>
        </w:rPr>
        <w:t xml:space="preserve"> </w:t>
      </w:r>
      <w:r w:rsidRPr="00C91749">
        <w:rPr>
          <w:u w:val="single"/>
        </w:rPr>
        <w:t>as well as</w:t>
      </w:r>
      <w:r w:rsidRPr="00C91749">
        <w:rPr>
          <w:sz w:val="16"/>
        </w:rPr>
        <w:t xml:space="preserve"> aggressive </w:t>
      </w:r>
      <w:r w:rsidRPr="005778FC">
        <w:rPr>
          <w:rStyle w:val="Emphasis"/>
          <w:highlight w:val="cyan"/>
        </w:rPr>
        <w:t>jingoist</w:t>
      </w:r>
      <w:r w:rsidRPr="00C91749">
        <w:rPr>
          <w:rStyle w:val="Emphasis"/>
        </w:rPr>
        <w:t xml:space="preserve"> rhetoric</w:t>
      </w:r>
      <w:r w:rsidRPr="00C91749">
        <w:rPr>
          <w:sz w:val="16"/>
        </w:rPr>
        <w:t xml:space="preserve">, </w:t>
      </w:r>
      <w:r w:rsidRPr="00C91749">
        <w:rPr>
          <w:u w:val="single"/>
        </w:rPr>
        <w:t xml:space="preserve">including </w:t>
      </w:r>
      <w:r w:rsidRPr="005778FC">
        <w:rPr>
          <w:rStyle w:val="Emphasis"/>
          <w:highlight w:val="cyan"/>
        </w:rPr>
        <w:t>threats</w:t>
      </w:r>
      <w:r w:rsidRPr="00C91749">
        <w:rPr>
          <w:sz w:val="16"/>
        </w:rPr>
        <w:t xml:space="preserve">, </w:t>
      </w:r>
      <w:r w:rsidRPr="005778FC">
        <w:rPr>
          <w:highlight w:val="cyan"/>
          <w:u w:val="single"/>
        </w:rPr>
        <w:t>could</w:t>
      </w:r>
      <w:r w:rsidRPr="00C91749">
        <w:rPr>
          <w:u w:val="single"/>
        </w:rPr>
        <w:t xml:space="preserve"> easily </w:t>
      </w:r>
      <w:r w:rsidRPr="005778FC">
        <w:rPr>
          <w:rStyle w:val="Emphasis"/>
          <w:highlight w:val="cyan"/>
        </w:rPr>
        <w:t>spin out of control</w:t>
      </w:r>
      <w:r w:rsidRPr="00C91749">
        <w:rPr>
          <w:u w:val="single"/>
        </w:rPr>
        <w:t xml:space="preserve"> and ‘morph’ </w:t>
      </w:r>
      <w:r w:rsidRPr="005778FC">
        <w:rPr>
          <w:highlight w:val="cyan"/>
          <w:u w:val="single"/>
        </w:rPr>
        <w:t>into</w:t>
      </w:r>
      <w:r w:rsidRPr="00C91749">
        <w:rPr>
          <w:sz w:val="16"/>
        </w:rPr>
        <w:t xml:space="preserve"> military conflict, and worse, </w:t>
      </w:r>
      <w:r w:rsidRPr="005778FC">
        <w:rPr>
          <w:rStyle w:val="Emphasis"/>
          <w:highlight w:val="cyan"/>
        </w:rPr>
        <w:t>world war</w:t>
      </w:r>
      <w:r w:rsidRPr="00C91749">
        <w:rPr>
          <w:sz w:val="16"/>
        </w:rPr>
        <w:t xml:space="preserve">. Crisis responses limited </w:t>
      </w:r>
      <w:proofErr w:type="gramStart"/>
      <w:r w:rsidRPr="00C91749">
        <w:rPr>
          <w:sz w:val="16"/>
        </w:rPr>
        <w:t>The</w:t>
      </w:r>
      <w:proofErr w:type="gramEnd"/>
      <w:r w:rsidRPr="00C91749">
        <w:rPr>
          <w:sz w:val="16"/>
        </w:rPr>
        <w:t xml:space="preserv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 But while these </w:t>
      </w:r>
      <w:r w:rsidRPr="00C91749">
        <w:rPr>
          <w:u w:val="single"/>
        </w:rPr>
        <w:t xml:space="preserve">monetary </w:t>
      </w:r>
      <w:r w:rsidRPr="005778FC">
        <w:rPr>
          <w:highlight w:val="cyan"/>
          <w:u w:val="single"/>
        </w:rPr>
        <w:t>interventions</w:t>
      </w:r>
      <w:r w:rsidRPr="00C91749">
        <w:rPr>
          <w:sz w:val="16"/>
        </w:rPr>
        <w:t xml:space="preserve"> averted realization of the worst fears at the time by turning the US economy around, they </w:t>
      </w:r>
      <w:r w:rsidRPr="005778FC">
        <w:rPr>
          <w:highlight w:val="cyan"/>
          <w:u w:val="single"/>
        </w:rPr>
        <w:t xml:space="preserve">did little to address </w:t>
      </w:r>
      <w:r w:rsidRPr="005778FC">
        <w:rPr>
          <w:rStyle w:val="Emphasis"/>
          <w:highlight w:val="cyan"/>
        </w:rPr>
        <w:t>underlying</w:t>
      </w:r>
      <w:r w:rsidRPr="00C91749">
        <w:rPr>
          <w:u w:val="single"/>
        </w:rPr>
        <w:t xml:space="preserve"> economic </w:t>
      </w:r>
      <w:r w:rsidRPr="005778FC">
        <w:rPr>
          <w:rStyle w:val="Emphasis"/>
          <w:highlight w:val="cyan"/>
        </w:rPr>
        <w:t>weaknesses</w:t>
      </w:r>
      <w:r w:rsidRPr="00C91749">
        <w:rPr>
          <w:sz w:val="16"/>
        </w:rPr>
        <w:t xml:space="preserve">, largely due to the ascendance of finance in recent decades at the expense of the real economy. Since then, despite promising to do so, policymakers have not seriously pursued, let alone achieved, such needed reforms. Instead, ostensible structural reformers have taken advantage of the crisis to pursue largely irrelevant efforts to further ‘casualize’ </w:t>
      </w:r>
      <w:proofErr w:type="spellStart"/>
      <w:r w:rsidRPr="00C91749">
        <w:rPr>
          <w:sz w:val="16"/>
        </w:rPr>
        <w:t>labour</w:t>
      </w:r>
      <w:proofErr w:type="spellEnd"/>
      <w:r w:rsidRPr="00C91749">
        <w:rPr>
          <w:sz w:val="16"/>
        </w:rPr>
        <w:t xml:space="preserve"> markets. This </w:t>
      </w:r>
      <w:r w:rsidRPr="00C91749">
        <w:rPr>
          <w:u w:val="single"/>
        </w:rPr>
        <w:t xml:space="preserve">lack of </w:t>
      </w:r>
      <w:r w:rsidRPr="00C91749">
        <w:rPr>
          <w:rStyle w:val="Emphasis"/>
        </w:rPr>
        <w:t>structural reform</w:t>
      </w:r>
      <w:r w:rsidRPr="00C91749">
        <w:rPr>
          <w:sz w:val="16"/>
        </w:rPr>
        <w:t xml:space="preserve"> </w:t>
      </w:r>
      <w:r w:rsidRPr="00C91749">
        <w:rPr>
          <w:u w:val="single"/>
        </w:rPr>
        <w:t>has meant</w:t>
      </w:r>
      <w:r w:rsidRPr="00C91749">
        <w:rPr>
          <w:sz w:val="16"/>
        </w:rPr>
        <w:t xml:space="preserve"> that the </w:t>
      </w:r>
      <w:r w:rsidRPr="00C91749">
        <w:rPr>
          <w:u w:val="single"/>
        </w:rPr>
        <w:t xml:space="preserve">unprecedented </w:t>
      </w:r>
      <w:r w:rsidRPr="005778FC">
        <w:rPr>
          <w:rStyle w:val="Emphasis"/>
          <w:highlight w:val="cyan"/>
        </w:rPr>
        <w:t>liquidity</w:t>
      </w:r>
      <w:r w:rsidRPr="00C91749">
        <w:rPr>
          <w:u w:val="single"/>
        </w:rPr>
        <w:t xml:space="preserve"> central banks injected into economies </w:t>
      </w:r>
      <w:r w:rsidRPr="005778FC">
        <w:rPr>
          <w:highlight w:val="cyan"/>
          <w:u w:val="single"/>
        </w:rPr>
        <w:t xml:space="preserve">has </w:t>
      </w:r>
      <w:r w:rsidRPr="005778FC">
        <w:rPr>
          <w:rStyle w:val="Emphasis"/>
          <w:highlight w:val="cyan"/>
        </w:rPr>
        <w:t>not been well allocated</w:t>
      </w:r>
      <w:r w:rsidRPr="00C91749">
        <w:rPr>
          <w:sz w:val="16"/>
        </w:rPr>
        <w:t xml:space="preserve"> to stimulate resurgence of the real economy. From bust to bubble 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 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RPr="00C91749">
        <w:rPr>
          <w:u w:val="single"/>
        </w:rPr>
        <w:t xml:space="preserve">another round of </w:t>
      </w:r>
      <w:r w:rsidRPr="005778FC">
        <w:rPr>
          <w:highlight w:val="cyan"/>
          <w:u w:val="single"/>
        </w:rPr>
        <w:t xml:space="preserve">economic stress is deemed likely to foment </w:t>
      </w:r>
      <w:r w:rsidRPr="005778FC">
        <w:rPr>
          <w:rStyle w:val="Emphasis"/>
          <w:highlight w:val="cyan"/>
        </w:rPr>
        <w:t>unrest</w:t>
      </w:r>
      <w:r w:rsidRPr="00C91749">
        <w:rPr>
          <w:u w:val="single"/>
        </w:rPr>
        <w:t xml:space="preserve">, </w:t>
      </w:r>
      <w:r w:rsidRPr="005778FC">
        <w:rPr>
          <w:rStyle w:val="Emphasis"/>
          <w:highlight w:val="cyan"/>
        </w:rPr>
        <w:t>conflict</w:t>
      </w:r>
      <w:r w:rsidRPr="00C91749">
        <w:rPr>
          <w:u w:val="single"/>
        </w:rPr>
        <w:t xml:space="preserve">, </w:t>
      </w:r>
      <w:r w:rsidRPr="005778FC">
        <w:rPr>
          <w:highlight w:val="cyan"/>
          <w:u w:val="single"/>
        </w:rPr>
        <w:t xml:space="preserve">even </w:t>
      </w:r>
      <w:r w:rsidRPr="005778FC">
        <w:rPr>
          <w:rStyle w:val="Emphasis"/>
          <w:highlight w:val="cyan"/>
        </w:rPr>
        <w:t>war</w:t>
      </w:r>
      <w:r w:rsidRPr="00C91749">
        <w:rPr>
          <w:u w:val="single"/>
        </w:rPr>
        <w:t xml:space="preserve"> as it is </w:t>
      </w:r>
      <w:r w:rsidRPr="00C91749">
        <w:rPr>
          <w:rStyle w:val="Emphasis"/>
        </w:rPr>
        <w:t>blamed</w:t>
      </w:r>
      <w:r w:rsidRPr="00C91749">
        <w:rPr>
          <w:u w:val="single"/>
        </w:rPr>
        <w:t xml:space="preserve"> on the </w:t>
      </w:r>
      <w:r w:rsidRPr="00C91749">
        <w:rPr>
          <w:rStyle w:val="Emphasis"/>
        </w:rPr>
        <w:t>foreign</w:t>
      </w:r>
      <w:r w:rsidRPr="00C91749">
        <w:rPr>
          <w:sz w:val="16"/>
        </w:rPr>
        <w:t xml:space="preserve">. International trade shrank by two-thirds within half a decade after the US passed the Smoot-Hawley Tariff Act in 1930, at the start of the Great Depression, ostensibly to protect American workers and farmers from foreign competition! Liberalization’s discontents Rising </w:t>
      </w:r>
      <w:r w:rsidRPr="00C91749">
        <w:rPr>
          <w:u w:val="single"/>
        </w:rPr>
        <w:t xml:space="preserve">economic insecurity, inequalities and deprivation are expected to strengthen ethno-populist and jingoistic nationalist sentiments, and </w:t>
      </w:r>
      <w:r w:rsidRPr="00C91749">
        <w:rPr>
          <w:rStyle w:val="Emphasis"/>
        </w:rPr>
        <w:t>increase</w:t>
      </w:r>
      <w:r w:rsidRPr="00C91749">
        <w:rPr>
          <w:sz w:val="16"/>
        </w:rPr>
        <w:t xml:space="preserve"> social </w:t>
      </w:r>
      <w:r w:rsidRPr="00C91749">
        <w:rPr>
          <w:rStyle w:val="Emphasis"/>
        </w:rPr>
        <w:t>tensions</w:t>
      </w:r>
      <w:r w:rsidRPr="00C91749">
        <w:rPr>
          <w:sz w:val="16"/>
        </w:rPr>
        <w:t xml:space="preserve"> and turmoil, especially among the growing precariat and others who feel vulnerable or threatened. Thus, </w:t>
      </w:r>
      <w:r w:rsidRPr="005778FC">
        <w:rPr>
          <w:highlight w:val="cyan"/>
          <w:u w:val="single"/>
        </w:rPr>
        <w:t>ethno-populist</w:t>
      </w:r>
      <w:r w:rsidRPr="00C91749">
        <w:rPr>
          <w:u w:val="single"/>
        </w:rPr>
        <w:t xml:space="preserve"> inspired chauvinistic </w:t>
      </w:r>
      <w:r w:rsidRPr="005778FC">
        <w:rPr>
          <w:rStyle w:val="Emphasis"/>
          <w:highlight w:val="cyan"/>
        </w:rPr>
        <w:t>nationalism</w:t>
      </w:r>
      <w:r w:rsidRPr="005778FC">
        <w:rPr>
          <w:highlight w:val="cyan"/>
          <w:u w:val="single"/>
        </w:rPr>
        <w:t xml:space="preserve"> may exacerbate tensions</w:t>
      </w:r>
      <w:r w:rsidRPr="00C91749">
        <w:rPr>
          <w:u w:val="single"/>
        </w:rPr>
        <w:t xml:space="preserve">, </w:t>
      </w:r>
      <w:r w:rsidRPr="005778FC">
        <w:rPr>
          <w:highlight w:val="cyan"/>
          <w:u w:val="single"/>
        </w:rPr>
        <w:t xml:space="preserve">leading to </w:t>
      </w:r>
      <w:r w:rsidRPr="005778FC">
        <w:rPr>
          <w:rStyle w:val="Emphasis"/>
          <w:highlight w:val="cyan"/>
        </w:rPr>
        <w:t>conflicts</w:t>
      </w:r>
      <w:r w:rsidRPr="00C91749">
        <w:rPr>
          <w:sz w:val="16"/>
        </w:rPr>
        <w:t xml:space="preserve"> and tensions </w:t>
      </w:r>
      <w:r w:rsidRPr="00C91749">
        <w:rPr>
          <w:u w:val="single"/>
        </w:rPr>
        <w:t xml:space="preserve">among countries, </w:t>
      </w:r>
      <w:r w:rsidRPr="005778FC">
        <w:rPr>
          <w:highlight w:val="cyan"/>
          <w:u w:val="single"/>
        </w:rPr>
        <w:t>as in the</w:t>
      </w:r>
      <w:r w:rsidRPr="00C91749">
        <w:rPr>
          <w:sz w:val="16"/>
        </w:rPr>
        <w:t xml:space="preserve"> </w:t>
      </w:r>
      <w:r w:rsidRPr="00C91749">
        <w:rPr>
          <w:rStyle w:val="Emphasis"/>
        </w:rPr>
        <w:t>19</w:t>
      </w:r>
      <w:r w:rsidRPr="005778FC">
        <w:rPr>
          <w:rStyle w:val="Emphasis"/>
          <w:highlight w:val="cyan"/>
        </w:rPr>
        <w:t>30s</w:t>
      </w:r>
      <w:r w:rsidRPr="00C91749">
        <w:rPr>
          <w:sz w:val="16"/>
        </w:rPr>
        <w:t xml:space="preserve">. </w:t>
      </w:r>
      <w:r w:rsidRPr="005778FC">
        <w:rPr>
          <w:rStyle w:val="Emphasis"/>
          <w:highlight w:val="cyan"/>
        </w:rPr>
        <w:t>Opportunistic leaders</w:t>
      </w:r>
      <w:r w:rsidRPr="005778FC">
        <w:rPr>
          <w:highlight w:val="cyan"/>
          <w:u w:val="single"/>
        </w:rPr>
        <w:t xml:space="preserve"> have been </w:t>
      </w:r>
      <w:r w:rsidRPr="005778FC">
        <w:rPr>
          <w:rStyle w:val="Emphasis"/>
          <w:highlight w:val="cyan"/>
        </w:rPr>
        <w:t>blaming</w:t>
      </w:r>
      <w:r w:rsidRPr="00C91749">
        <w:rPr>
          <w:u w:val="single"/>
        </w:rPr>
        <w:t xml:space="preserve"> such </w:t>
      </w:r>
      <w:r w:rsidRPr="005778FC">
        <w:rPr>
          <w:rStyle w:val="Emphasis"/>
          <w:highlight w:val="cyan"/>
        </w:rPr>
        <w:t>misfortunes</w:t>
      </w:r>
      <w:r w:rsidRPr="005778FC">
        <w:rPr>
          <w:highlight w:val="cyan"/>
          <w:u w:val="single"/>
        </w:rPr>
        <w:t xml:space="preserve"> on </w:t>
      </w:r>
      <w:r w:rsidRPr="005778FC">
        <w:rPr>
          <w:rStyle w:val="Emphasis"/>
          <w:highlight w:val="cyan"/>
        </w:rPr>
        <w:t>outsiders</w:t>
      </w:r>
      <w:r w:rsidRPr="00C91749">
        <w:rPr>
          <w:sz w:val="16"/>
        </w:rPr>
        <w:t xml:space="preserve">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 Insecurity, populism, conflict Thomas Piketty has argued that a </w:t>
      </w:r>
      <w:r w:rsidRPr="005778FC">
        <w:rPr>
          <w:rStyle w:val="Emphasis"/>
          <w:highlight w:val="cyan"/>
        </w:rPr>
        <w:t>sudden increase</w:t>
      </w:r>
      <w:r w:rsidRPr="005778FC">
        <w:rPr>
          <w:highlight w:val="cyan"/>
          <w:u w:val="single"/>
        </w:rPr>
        <w:t xml:space="preserve"> in</w:t>
      </w:r>
      <w:r w:rsidRPr="00C91749">
        <w:rPr>
          <w:u w:val="single"/>
        </w:rPr>
        <w:t xml:space="preserve"> income </w:t>
      </w:r>
      <w:r w:rsidRPr="005778FC">
        <w:rPr>
          <w:rStyle w:val="Emphasis"/>
          <w:highlight w:val="cyan"/>
        </w:rPr>
        <w:t>inequality</w:t>
      </w:r>
      <w:r w:rsidRPr="005778FC">
        <w:rPr>
          <w:highlight w:val="cyan"/>
          <w:u w:val="single"/>
        </w:rPr>
        <w:t xml:space="preserve"> is</w:t>
      </w:r>
      <w:r w:rsidRPr="00C91749">
        <w:rPr>
          <w:u w:val="single"/>
        </w:rPr>
        <w:t xml:space="preserve"> often </w:t>
      </w:r>
      <w:r w:rsidRPr="005778FC">
        <w:rPr>
          <w:highlight w:val="cyan"/>
          <w:u w:val="single"/>
        </w:rPr>
        <w:t>followed by</w:t>
      </w:r>
      <w:r w:rsidRPr="00C91749">
        <w:rPr>
          <w:u w:val="single"/>
        </w:rPr>
        <w:t xml:space="preserve"> a </w:t>
      </w:r>
      <w:r w:rsidRPr="005778FC">
        <w:rPr>
          <w:rStyle w:val="Emphasis"/>
          <w:highlight w:val="cyan"/>
        </w:rPr>
        <w:t>great crisis</w:t>
      </w:r>
      <w:r w:rsidRPr="00C91749">
        <w:rPr>
          <w:sz w:val="16"/>
        </w:rPr>
        <w:t xml:space="preserve">.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w:t>
      </w:r>
      <w:r w:rsidRPr="005778FC">
        <w:rPr>
          <w:highlight w:val="cyan"/>
          <w:u w:val="single"/>
        </w:rPr>
        <w:t>such</w:t>
      </w:r>
      <w:r w:rsidRPr="00C91749">
        <w:rPr>
          <w:u w:val="single"/>
        </w:rPr>
        <w:t xml:space="preserve"> developments </w:t>
      </w:r>
      <w:r w:rsidRPr="005778FC">
        <w:rPr>
          <w:highlight w:val="cyan"/>
          <w:u w:val="single"/>
        </w:rPr>
        <w:t xml:space="preserve">could </w:t>
      </w:r>
      <w:r w:rsidRPr="005778FC">
        <w:rPr>
          <w:rStyle w:val="Emphasis"/>
          <w:highlight w:val="cyan"/>
        </w:rPr>
        <w:t xml:space="preserve">inadvertently </w:t>
      </w:r>
      <w:proofErr w:type="spellStart"/>
      <w:r w:rsidRPr="005778FC">
        <w:rPr>
          <w:rStyle w:val="Emphasis"/>
          <w:highlight w:val="cyan"/>
        </w:rPr>
        <w:t>catalyse</w:t>
      </w:r>
      <w:proofErr w:type="spellEnd"/>
      <w:r w:rsidRPr="005778FC">
        <w:rPr>
          <w:highlight w:val="cyan"/>
          <w:u w:val="single"/>
        </w:rPr>
        <w:t xml:space="preserve"> </w:t>
      </w:r>
      <w:r w:rsidRPr="005778FC">
        <w:rPr>
          <w:rStyle w:val="Emphasis"/>
          <w:highlight w:val="cyan"/>
        </w:rPr>
        <w:t>future</w:t>
      </w:r>
      <w:r w:rsidRPr="00C91749">
        <w:rPr>
          <w:u w:val="single"/>
        </w:rPr>
        <w:t xml:space="preserve"> crises and </w:t>
      </w:r>
      <w:r w:rsidRPr="005778FC">
        <w:rPr>
          <w:rStyle w:val="Emphasis"/>
          <w:highlight w:val="cyan"/>
        </w:rPr>
        <w:t>conflicts</w:t>
      </w:r>
      <w:r w:rsidRPr="00C91749">
        <w:rPr>
          <w:sz w:val="16"/>
        </w:rPr>
        <w:t xml:space="preserve">.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protracted economic distress, economic conflicts or </w:t>
      </w:r>
      <w:r w:rsidRPr="005778FC">
        <w:rPr>
          <w:rStyle w:val="Emphasis"/>
          <w:highlight w:val="cyan"/>
        </w:rPr>
        <w:t>another</w:t>
      </w:r>
      <w:r w:rsidRPr="00C91749">
        <w:rPr>
          <w:rStyle w:val="Emphasis"/>
        </w:rPr>
        <w:t xml:space="preserve"> financial </w:t>
      </w:r>
      <w:r w:rsidRPr="005778FC">
        <w:rPr>
          <w:rStyle w:val="Emphasis"/>
          <w:highlight w:val="cyan"/>
        </w:rPr>
        <w:t>crisis</w:t>
      </w:r>
      <w:r w:rsidRPr="005778FC">
        <w:rPr>
          <w:sz w:val="16"/>
          <w:highlight w:val="cyan"/>
        </w:rPr>
        <w:t xml:space="preserve"> </w:t>
      </w:r>
      <w:r w:rsidRPr="005778FC">
        <w:rPr>
          <w:highlight w:val="cyan"/>
          <w:u w:val="single"/>
        </w:rPr>
        <w:t xml:space="preserve">could lead to </w:t>
      </w:r>
      <w:r w:rsidRPr="005778FC">
        <w:rPr>
          <w:rStyle w:val="Emphasis"/>
          <w:highlight w:val="cyan"/>
        </w:rPr>
        <w:t>military confrontation</w:t>
      </w:r>
      <w:r w:rsidRPr="00C91749">
        <w:rPr>
          <w:sz w:val="16"/>
        </w:rPr>
        <w:t xml:space="preserve"> by the protagonists, </w:t>
      </w:r>
      <w:r w:rsidRPr="005778FC">
        <w:rPr>
          <w:highlight w:val="cyan"/>
          <w:u w:val="single"/>
        </w:rPr>
        <w:t xml:space="preserve">even if </w:t>
      </w:r>
      <w:r w:rsidRPr="005778FC">
        <w:rPr>
          <w:rStyle w:val="Emphasis"/>
          <w:highlight w:val="cyan"/>
        </w:rPr>
        <w:t>unintended</w:t>
      </w:r>
      <w:r w:rsidRPr="00C91749">
        <w:rPr>
          <w:sz w:val="16"/>
        </w:rPr>
        <w:t xml:space="preserve">. Less than a decade after the Great Depression started, the Second World War had begun as the Axis powers challenged the earlier entrenched colonial powers. </w:t>
      </w:r>
    </w:p>
    <w:p w14:paraId="34C1FAB5" w14:textId="6DF0BAC2" w:rsidR="00261FFF" w:rsidRDefault="00261FFF" w:rsidP="00261FFF">
      <w:pPr>
        <w:pStyle w:val="Heading3"/>
      </w:pPr>
      <w:r>
        <w:t>1NC---AT: Warming</w:t>
      </w:r>
    </w:p>
    <w:p w14:paraId="72088871" w14:textId="77777777" w:rsidR="007F4366" w:rsidRDefault="007F4366" w:rsidP="007F4366">
      <w:pPr>
        <w:pStyle w:val="Heading4"/>
      </w:pPr>
      <w:r>
        <w:t xml:space="preserve">Lunar observation </w:t>
      </w:r>
      <w:r>
        <w:rPr>
          <w:u w:val="single"/>
        </w:rPr>
        <w:t>fails</w:t>
      </w:r>
      <w:r>
        <w:t xml:space="preserve"> and interplanetary space observation solves</w:t>
      </w:r>
    </w:p>
    <w:p w14:paraId="4C6757A1" w14:textId="77777777" w:rsidR="007F4366" w:rsidRPr="002B20FD" w:rsidRDefault="007F4366" w:rsidP="007F4366">
      <w:r w:rsidRPr="002B20FD">
        <w:rPr>
          <w:rStyle w:val="Style13ptBold"/>
        </w:rPr>
        <w:t>Siegel 18.</w:t>
      </w:r>
      <w:r>
        <w:t xml:space="preserve"> </w:t>
      </w:r>
      <w:r w:rsidRPr="002B20FD">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2B20FD">
        <w:t xml:space="preserve">, 10-25-2018, "Why Don't We Put A Space Telescope On The </w:t>
      </w:r>
      <w:proofErr w:type="gramStart"/>
      <w:r w:rsidRPr="002B20FD">
        <w:t>Moon?,</w:t>
      </w:r>
      <w:proofErr w:type="gramEnd"/>
      <w:r w:rsidRPr="002B20FD">
        <w:t xml:space="preserve">" Forbes, https://www.forbes.com/sites/startswithabang/2018/10/25/why-dont-we-put-a-space-telescope-on-the-moon/?sh=78be159a777f </w:t>
      </w:r>
      <w:proofErr w:type="spellStart"/>
      <w:r w:rsidRPr="002B20FD">
        <w:t>sean</w:t>
      </w:r>
      <w:proofErr w:type="spellEnd"/>
      <w:r w:rsidRPr="002B20FD">
        <w:t>!</w:t>
      </w:r>
    </w:p>
    <w:p w14:paraId="339989A4" w14:textId="77777777" w:rsidR="007F4366" w:rsidRDefault="007F4366" w:rsidP="007F4366">
      <w:pPr>
        <w:rPr>
          <w:u w:val="single"/>
        </w:rPr>
      </w:pPr>
      <w:r w:rsidRPr="00E9471E">
        <w:rPr>
          <w:sz w:val="16"/>
        </w:rPr>
        <w:t xml:space="preserve">Yet observatories like Hubble, Chandra, Fermi, Spitzer and more have showcased how remarkably effective a space telescope can be. The views and data they've returned to Earth have taught us more than any similar observatory could have revealed from the ground. So </w:t>
      </w:r>
      <w:r w:rsidRPr="00E9471E">
        <w:rPr>
          <w:u w:val="single"/>
        </w:rPr>
        <w:t xml:space="preserve">why not put </w:t>
      </w:r>
      <w:r w:rsidRPr="00E9471E">
        <w:rPr>
          <w:highlight w:val="cyan"/>
          <w:u w:val="single"/>
        </w:rPr>
        <w:t>a telescope on the Moon</w:t>
      </w:r>
      <w:r w:rsidRPr="00E9471E">
        <w:rPr>
          <w:u w:val="single"/>
        </w:rPr>
        <w:t xml:space="preserve">, then? Believe it or not, it's </w:t>
      </w:r>
      <w:r w:rsidRPr="00E9471E">
        <w:rPr>
          <w:highlight w:val="cyan"/>
          <w:u w:val="single"/>
        </w:rPr>
        <w:t>a terrible idea</w:t>
      </w:r>
      <w:r w:rsidRPr="00E9471E">
        <w:rPr>
          <w:sz w:val="16"/>
        </w:rPr>
        <w:t xml:space="preserve"> in all ways except one. Here's why. The transmittance or opacity of the electromagnetic spectrum through the atmosphere. Note all the... [+] absorption features in gamma rays, X-rays, and the infrared, which is why they are best viewed from space. Over many wavelengths, such as in the radio, the ground is just as good, while others are simply impossible. The transmittance or opacity of the electromagnetic spectrum through the atmosphere. Note all the... [+] NASA The Moon, at first glance, seems like the ideal location for a telescope. There's practically no atmosphere at all, which removes all the light pollution concerns. It's far away from the Earth, which should greatly reduce the interference from any signals that humans produce. The ultra-long nights mean that you can observe the same target, continuously, for as long as 14 days at a time with no interruptions. And because you have solid ground to brace yourself against, you don't need to rely on gyroscopes or reaction wheels for pointing. It sounds like a really good deal. But if you start thinking about the way the Moon orbits the Earth, with the entire Moon-Earth system orbiting the Sun, you might start to realize some of the problems that a setup like this would inevitably encounter. First, </w:t>
      </w:r>
      <w:r w:rsidRPr="00E9471E">
        <w:rPr>
          <w:u w:val="single"/>
        </w:rPr>
        <w:t xml:space="preserve">if you put your telescope on the Moon, which side do you pick: the near side or the far side? Either one has drawbacks. If you place your telescope on </w:t>
      </w:r>
      <w:r w:rsidRPr="00E9471E">
        <w:rPr>
          <w:highlight w:val="cyan"/>
          <w:u w:val="single"/>
        </w:rPr>
        <w:t>the near</w:t>
      </w:r>
      <w:r w:rsidRPr="00E9471E">
        <w:rPr>
          <w:u w:val="single"/>
        </w:rPr>
        <w:t xml:space="preserve"> (Earth-facing) </w:t>
      </w:r>
      <w:r w:rsidRPr="00E9471E">
        <w:rPr>
          <w:highlight w:val="cyan"/>
          <w:u w:val="single"/>
        </w:rPr>
        <w:t>side</w:t>
      </w:r>
      <w:r w:rsidRPr="00E9471E">
        <w:rPr>
          <w:u w:val="single"/>
        </w:rPr>
        <w:t xml:space="preserve"> of the Moon, you will always have a view of the Earth. This means you can send-and-receive signals, control your telescope, and download-upload data in nearly real-time, with only the light-travel-time of signals across space limiting you. But it also </w:t>
      </w:r>
      <w:r w:rsidRPr="00E9471E">
        <w:rPr>
          <w:highlight w:val="cyan"/>
          <w:u w:val="single"/>
        </w:rPr>
        <w:t>means that Earth-produced interference</w:t>
      </w:r>
      <w:r w:rsidRPr="00E9471E">
        <w:rPr>
          <w:u w:val="single"/>
        </w:rPr>
        <w:t xml:space="preserve">, like radio broadcast signals, </w:t>
      </w:r>
      <w:r w:rsidRPr="00E9471E">
        <w:rPr>
          <w:highlight w:val="cyan"/>
          <w:u w:val="single"/>
        </w:rPr>
        <w:t>will always be a problem</w:t>
      </w:r>
      <w:r w:rsidRPr="00E9471E">
        <w:rPr>
          <w:sz w:val="16"/>
        </w:rPr>
        <w:t xml:space="preserve"> you need to shield yourself from. On the other hand, </w:t>
      </w:r>
      <w:r w:rsidRPr="00E9471E">
        <w:rPr>
          <w:u w:val="single"/>
        </w:rPr>
        <w:t xml:space="preserve">if you're on </w:t>
      </w:r>
      <w:r w:rsidRPr="00E9471E">
        <w:rPr>
          <w:highlight w:val="cyan"/>
          <w:u w:val="single"/>
        </w:rPr>
        <w:t>the far side</w:t>
      </w:r>
      <w:r w:rsidRPr="00E9471E">
        <w:rPr>
          <w:u w:val="single"/>
        </w:rPr>
        <w:t xml:space="preserve"> of the Moon, you shield yourself from everything coming from Earth quite effectively, but you also </w:t>
      </w:r>
      <w:r w:rsidRPr="00E9471E">
        <w:rPr>
          <w:highlight w:val="cyan"/>
          <w:u w:val="single"/>
        </w:rPr>
        <w:t>have no direct path for data transfer</w:t>
      </w:r>
      <w:r w:rsidRPr="00E9471E">
        <w:rPr>
          <w:u w:val="single"/>
        </w:rPr>
        <w:t xml:space="preserve"> or signal transmittance</w:t>
      </w:r>
      <w:r w:rsidRPr="00E9471E">
        <w:rPr>
          <w:sz w:val="16"/>
        </w:rPr>
        <w:t xml:space="preserve">. There would have to be an additional mechanism set up, like a lunar orbiter or a link to a transmitter/receiver on the near side, just to operate it. The near and far sides of the Moon, as reconstructed with imagery from NASA's Clementine mission. The near and far sides of the Moon, as reconstructed with imagery from NASA's Clementine mission. NASA / CLEMENTINE MISSION / LUNAR &amp; PLANETARY INSTITUTE / USRA </w:t>
      </w:r>
      <w:r w:rsidRPr="00E9471E">
        <w:rPr>
          <w:highlight w:val="cyan"/>
          <w:u w:val="single"/>
        </w:rPr>
        <w:t>Either way</w:t>
      </w:r>
      <w:r w:rsidRPr="00E9471E">
        <w:rPr>
          <w:u w:val="single"/>
        </w:rPr>
        <w:t xml:space="preserve">, you're </w:t>
      </w:r>
      <w:r w:rsidRPr="00E9471E">
        <w:rPr>
          <w:highlight w:val="cyan"/>
          <w:u w:val="single"/>
        </w:rPr>
        <w:t>going to have a slew of problems</w:t>
      </w:r>
      <w:r w:rsidRPr="00E9471E">
        <w:rPr>
          <w:u w:val="single"/>
        </w:rPr>
        <w:t xml:space="preserve"> to contend with that you wouldn't encounter simply from going into the lonely abyss of interplanetary space. </w:t>
      </w:r>
      <w:r w:rsidRPr="00E9471E">
        <w:rPr>
          <w:sz w:val="16"/>
        </w:rPr>
        <w:t xml:space="preserve">The two biggest are: </w:t>
      </w:r>
      <w:r w:rsidRPr="00E9471E">
        <w:rPr>
          <w:highlight w:val="cyan"/>
          <w:u w:val="single"/>
        </w:rPr>
        <w:t>Moonquakes</w:t>
      </w:r>
      <w:r w:rsidRPr="00E9471E">
        <w:rPr>
          <w:u w:val="single"/>
        </w:rPr>
        <w:t xml:space="preserve">. You think the Moon's a big deal because it's responsible for Earth's tides? </w:t>
      </w:r>
      <w:r w:rsidRPr="00E9471E">
        <w:rPr>
          <w:highlight w:val="cyan"/>
          <w:u w:val="single"/>
        </w:rPr>
        <w:t>The tidal forces</w:t>
      </w:r>
      <w:r w:rsidRPr="00E9471E">
        <w:rPr>
          <w:u w:val="single"/>
        </w:rPr>
        <w:t xml:space="preserve"> that the Earth exerts </w:t>
      </w:r>
      <w:r w:rsidRPr="00E9471E">
        <w:rPr>
          <w:highlight w:val="cyan"/>
          <w:u w:val="single"/>
        </w:rPr>
        <w:t>on the Moon are</w:t>
      </w:r>
      <w:r w:rsidRPr="00E9471E">
        <w:rPr>
          <w:u w:val="single"/>
        </w:rPr>
        <w:t xml:space="preserve"> more than </w:t>
      </w:r>
      <w:r w:rsidRPr="00E9471E">
        <w:rPr>
          <w:highlight w:val="cyan"/>
          <w:u w:val="single"/>
        </w:rPr>
        <w:t>20 times greater</w:t>
      </w:r>
      <w:r w:rsidRPr="00E9471E">
        <w:rPr>
          <w:u w:val="single"/>
        </w:rPr>
        <w:t xml:space="preserve"> than the Moon's tidal forces on Earth, enough to cause the Moon to experience considerable moonquakes. Temperature extremes. Because of </w:t>
      </w:r>
      <w:r w:rsidRPr="00E9471E">
        <w:rPr>
          <w:highlight w:val="cyan"/>
          <w:u w:val="single"/>
        </w:rPr>
        <w:t>the Moon's</w:t>
      </w:r>
      <w:r w:rsidRPr="00E9471E">
        <w:rPr>
          <w:u w:val="single"/>
        </w:rPr>
        <w:t xml:space="preserve"> tidal locking to Earth and its extremely slow rotation, it's </w:t>
      </w:r>
      <w:r w:rsidRPr="00E9471E">
        <w:rPr>
          <w:highlight w:val="cyan"/>
          <w:u w:val="single"/>
        </w:rPr>
        <w:t>bathed in sunlight constantly</w:t>
      </w:r>
      <w:r w:rsidRPr="00E9471E">
        <w:rPr>
          <w:u w:val="single"/>
        </w:rPr>
        <w:t xml:space="preserve"> for 14 days at a time, followed by 14 days of total darkness. Daytime </w:t>
      </w:r>
      <w:r w:rsidRPr="00E9471E">
        <w:rPr>
          <w:highlight w:val="cyan"/>
          <w:u w:val="single"/>
        </w:rPr>
        <w:t>temperatures</w:t>
      </w:r>
      <w:r w:rsidRPr="00E9471E">
        <w:rPr>
          <w:u w:val="single"/>
        </w:rPr>
        <w:t xml:space="preserve"> can </w:t>
      </w:r>
      <w:r w:rsidRPr="00E9471E">
        <w:rPr>
          <w:highlight w:val="cyan"/>
          <w:u w:val="single"/>
        </w:rPr>
        <w:t>reach over 200 °F</w:t>
      </w:r>
      <w:r w:rsidRPr="00E9471E">
        <w:rPr>
          <w:u w:val="single"/>
        </w:rPr>
        <w:t xml:space="preserve"> (nearly 100 °C), while night brings cold down to -280 °F (-173 °C)</w:t>
      </w:r>
      <w:r w:rsidRPr="00E9471E">
        <w:rPr>
          <w:sz w:val="16"/>
        </w:rPr>
        <w:t xml:space="preserve">. </w:t>
      </w:r>
      <w:r w:rsidRPr="00E9471E">
        <w:rPr>
          <w:u w:val="single"/>
        </w:rPr>
        <w:t xml:space="preserve">While a space-based telescope can control its temperature through either active or passive cooling (or a combination of both), </w:t>
      </w:r>
      <w:r w:rsidRPr="00E9471E">
        <w:rPr>
          <w:highlight w:val="cyan"/>
          <w:u w:val="single"/>
        </w:rPr>
        <w:t>a telescope must cool down below the temperature of the wavelengths it's trying to observe</w:t>
      </w:r>
      <w:r w:rsidRPr="00E9471E">
        <w:rPr>
          <w:u w:val="single"/>
        </w:rPr>
        <w:t xml:space="preserve">, or noise will swamp your intended signal. This would be a tremendous drawback for ultraviolet, optical, or infrared astronomy, all of which would have severe problems on the Moon </w:t>
      </w:r>
      <w:r w:rsidRPr="00E9471E">
        <w:rPr>
          <w:sz w:val="16"/>
        </w:rPr>
        <w:t>for anything other than the goal of Earth (or Sun) observing.</w:t>
      </w:r>
      <w:r w:rsidRPr="00E9471E">
        <w:rPr>
          <w:u w:val="single"/>
        </w:rPr>
        <w:t xml:space="preserve"> Engineering a telescope that can survive those temperature extremes and still function optimally is an extraordinary challenge</w:t>
      </w:r>
      <w:r w:rsidRPr="00E9471E">
        <w:rPr>
          <w:sz w:val="16"/>
        </w:rPr>
        <w:t xml:space="preserve">. It's no wonder that the only lunar-based telescope we have, at present, is a UV-telescope on the Moon's near side, at wavelengths where the Earth's atmosphere absorbs almost all of the light. For most applications, </w:t>
      </w:r>
      <w:r w:rsidRPr="00E9471E">
        <w:rPr>
          <w:u w:val="single"/>
        </w:rPr>
        <w:t>going to space is going to be a superior option to going to the Moon</w:t>
      </w:r>
      <w:r w:rsidRPr="00E9471E">
        <w:rPr>
          <w:sz w:val="16"/>
        </w:rPr>
        <w:t xml:space="preserve">. </w:t>
      </w:r>
      <w:r w:rsidRPr="002B20FD">
        <w:rPr>
          <w:highlight w:val="cyan"/>
          <w:u w:val="single"/>
        </w:rPr>
        <w:t>The lunar surface</w:t>
      </w:r>
      <w:r w:rsidRPr="002B20FD">
        <w:rPr>
          <w:u w:val="single"/>
        </w:rPr>
        <w:t xml:space="preserve">, in terms of temperature extremes and difficulties communicating with Earth, </w:t>
      </w:r>
      <w:r w:rsidRPr="002B20FD">
        <w:rPr>
          <w:highlight w:val="cyan"/>
          <w:u w:val="single"/>
        </w:rPr>
        <w:t>offers more drawbacks than</w:t>
      </w:r>
      <w:r w:rsidRPr="002B20FD">
        <w:rPr>
          <w:u w:val="single"/>
        </w:rPr>
        <w:t xml:space="preserve"> having a surface to push against/build on </w:t>
      </w:r>
      <w:r w:rsidRPr="002B20FD">
        <w:rPr>
          <w:highlight w:val="cyan"/>
          <w:u w:val="single"/>
        </w:rPr>
        <w:t>offers</w:t>
      </w:r>
      <w:r w:rsidRPr="002B20FD">
        <w:rPr>
          <w:u w:val="single"/>
        </w:rPr>
        <w:t xml:space="preserve">. </w:t>
      </w:r>
    </w:p>
    <w:p w14:paraId="24421D5D" w14:textId="77777777" w:rsidR="007F4366" w:rsidRDefault="007F4366" w:rsidP="007F4366">
      <w:pPr>
        <w:pStyle w:val="Heading4"/>
      </w:pPr>
      <w:r>
        <w:t xml:space="preserve">They have two moon key warrants. Their evidence has </w:t>
      </w:r>
      <w:r>
        <w:rPr>
          <w:u w:val="single"/>
        </w:rPr>
        <w:t>zero highlighted warrants</w:t>
      </w:r>
      <w:r>
        <w:t xml:space="preserve"> for either of these so </w:t>
      </w:r>
      <w:r>
        <w:rPr>
          <w:u w:val="single"/>
        </w:rPr>
        <w:t>default to 1NC explanation</w:t>
      </w:r>
      <w:r>
        <w:t>:</w:t>
      </w:r>
    </w:p>
    <w:p w14:paraId="176D48E3" w14:textId="77777777" w:rsidR="007F4366" w:rsidRDefault="007F4366" w:rsidP="007F4366"/>
    <w:p w14:paraId="5691E69C" w14:textId="77777777" w:rsidR="007F4366" w:rsidRDefault="007F4366" w:rsidP="007F4366">
      <w:pPr>
        <w:pStyle w:val="Heading4"/>
      </w:pPr>
      <w:r>
        <w:t>First, angular rotation – we have that tech already</w:t>
      </w:r>
    </w:p>
    <w:p w14:paraId="3648C6B7" w14:textId="77777777" w:rsidR="007F4366" w:rsidRPr="00BE4E69" w:rsidRDefault="007F4366" w:rsidP="007F4366">
      <w:r w:rsidRPr="00BE4E69">
        <w:rPr>
          <w:rStyle w:val="Style13ptBold"/>
        </w:rPr>
        <w:t>Siegel 18-2.</w:t>
      </w:r>
      <w:r>
        <w:t xml:space="preserve"> </w:t>
      </w:r>
      <w:r w:rsidRPr="00BE4E69">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BE4E69">
        <w:t xml:space="preserve">, 10-16-2018, "This Is How Hubble Will Use Its Remaining Gyroscopes </w:t>
      </w:r>
      <w:proofErr w:type="gramStart"/>
      <w:r w:rsidRPr="00BE4E69">
        <w:t>To</w:t>
      </w:r>
      <w:proofErr w:type="gramEnd"/>
      <w:r w:rsidRPr="00BE4E69">
        <w:t xml:space="preserve"> Maneuver In Space," Forbes, https://www.forbes.com/sites/startswithabang/2018/10/16/this-is-how-hubble-will-use-its-remaining-gyroscopes-to-maneuver-in-space/?sh=2427594b2ba8 </w:t>
      </w:r>
      <w:proofErr w:type="spellStart"/>
      <w:r w:rsidRPr="00BE4E69">
        <w:t>sean</w:t>
      </w:r>
      <w:proofErr w:type="spellEnd"/>
      <w:r w:rsidRPr="00BE4E69">
        <w:t>!</w:t>
      </w:r>
    </w:p>
    <w:p w14:paraId="20FC1E5E" w14:textId="77777777" w:rsidR="007F4366" w:rsidRDefault="007F4366" w:rsidP="007F4366">
      <w:pPr>
        <w:rPr>
          <w:u w:val="single"/>
        </w:rPr>
      </w:pPr>
      <w:r w:rsidRPr="00BE4E69">
        <w:rPr>
          <w:sz w:val="16"/>
        </w:rPr>
        <w:t xml:space="preserve">In a space telescope, we don't have different components of our bodies to work with, but we do have different components of the telescope. And </w:t>
      </w:r>
      <w:r w:rsidRPr="00BE4E69">
        <w:rPr>
          <w:u w:val="single"/>
        </w:rPr>
        <w:t>in the case of Hubble</w:t>
      </w:r>
      <w:r w:rsidRPr="00BE4E69">
        <w:rPr>
          <w:sz w:val="16"/>
        </w:rPr>
        <w:t xml:space="preserve">, we have an entire guidance system built on this principle. </w:t>
      </w:r>
      <w:r w:rsidRPr="00BE4E69">
        <w:rPr>
          <w:u w:val="single"/>
        </w:rPr>
        <w:t xml:space="preserve">The </w:t>
      </w:r>
      <w:r w:rsidRPr="00BE4E69">
        <w:rPr>
          <w:highlight w:val="cyan"/>
          <w:u w:val="single"/>
        </w:rPr>
        <w:t>reaction wheels allow it to change</w:t>
      </w:r>
      <w:r w:rsidRPr="00BE4E69">
        <w:rPr>
          <w:u w:val="single"/>
        </w:rPr>
        <w:t xml:space="preserve"> its </w:t>
      </w:r>
      <w:r w:rsidRPr="00BE4E69">
        <w:rPr>
          <w:highlight w:val="cyan"/>
          <w:u w:val="single"/>
        </w:rPr>
        <w:t>orientation</w:t>
      </w:r>
      <w:r w:rsidRPr="00BE4E69">
        <w:rPr>
          <w:u w:val="single"/>
        </w:rPr>
        <w:t>, and the fine-guidance sensor allows it to determine how to orient itself.</w:t>
      </w:r>
      <w:r w:rsidRPr="00BE4E69">
        <w:rPr>
          <w:sz w:val="16"/>
        </w:rPr>
        <w:t xml:space="preserve"> According to NASA itself: </w:t>
      </w:r>
      <w:r w:rsidRPr="00BE4E69">
        <w:rPr>
          <w:highlight w:val="cyan"/>
          <w:u w:val="single"/>
        </w:rPr>
        <w:t>To change angles</w:t>
      </w:r>
      <w:r w:rsidRPr="00BE4E69">
        <w:rPr>
          <w:u w:val="single"/>
        </w:rPr>
        <w:t xml:space="preserve">, </w:t>
      </w:r>
      <w:r w:rsidRPr="00BE4E69">
        <w:rPr>
          <w:highlight w:val="cyan"/>
          <w:u w:val="single"/>
        </w:rPr>
        <w:t>it</w:t>
      </w:r>
      <w:r w:rsidRPr="00BE4E69">
        <w:rPr>
          <w:u w:val="single"/>
        </w:rPr>
        <w:t xml:space="preserve"> uses Newton’s third law by </w:t>
      </w:r>
      <w:r w:rsidRPr="00BE4E69">
        <w:rPr>
          <w:highlight w:val="cyan"/>
          <w:u w:val="single"/>
        </w:rPr>
        <w:t>spin</w:t>
      </w:r>
      <w:r w:rsidRPr="00BE4E69">
        <w:rPr>
          <w:u w:val="single"/>
        </w:rPr>
        <w:t xml:space="preserve">ning its </w:t>
      </w:r>
      <w:r w:rsidRPr="00BE4E69">
        <w:rPr>
          <w:highlight w:val="cyan"/>
          <w:u w:val="single"/>
        </w:rPr>
        <w:t>wheels in the opposite direction</w:t>
      </w:r>
      <w:r w:rsidRPr="00BE4E69">
        <w:rPr>
          <w:u w:val="single"/>
        </w:rPr>
        <w:t>.</w:t>
      </w:r>
      <w:r w:rsidRPr="00BE4E69">
        <w:rPr>
          <w:sz w:val="16"/>
        </w:rPr>
        <w:t xml:space="preserve"> It turns at about the speed of a minute hand on a clock, taking 15 minutes to turn 90 degrees. But </w:t>
      </w:r>
      <w:r w:rsidRPr="00BE4E69">
        <w:rPr>
          <w:u w:val="single"/>
        </w:rPr>
        <w:t xml:space="preserve">keeping the telescope stable needs a key ingredient: </w:t>
      </w:r>
      <w:r w:rsidRPr="00BE4E69">
        <w:rPr>
          <w:highlight w:val="cyan"/>
          <w:u w:val="single"/>
        </w:rPr>
        <w:t>gyroscopes</w:t>
      </w:r>
      <w:r w:rsidRPr="00BE4E69">
        <w:rPr>
          <w:u w:val="single"/>
        </w:rPr>
        <w:t>.</w:t>
      </w:r>
      <w:r w:rsidRPr="00BE4E69">
        <w:rPr>
          <w:sz w:val="16"/>
        </w:rPr>
        <w:t xml:space="preserve"> Without those gyroscopes, tiny external forces would cause Hubble's orientation to drift over </w:t>
      </w:r>
      <w:proofErr w:type="gramStart"/>
      <w:r w:rsidRPr="00BE4E69">
        <w:rPr>
          <w:sz w:val="16"/>
        </w:rPr>
        <w:t>time, and</w:t>
      </w:r>
      <w:proofErr w:type="gramEnd"/>
      <w:r w:rsidRPr="00BE4E69">
        <w:rPr>
          <w:sz w:val="16"/>
        </w:rPr>
        <w:t xml:space="preserve"> would make long-exposure images impossible. But </w:t>
      </w:r>
      <w:r w:rsidRPr="00BE4E69">
        <w:rPr>
          <w:u w:val="single"/>
        </w:rPr>
        <w:t xml:space="preserve">with them, we can </w:t>
      </w:r>
      <w:r w:rsidRPr="00BE4E69">
        <w:rPr>
          <w:highlight w:val="cyan"/>
          <w:u w:val="single"/>
        </w:rPr>
        <w:t>keep the telescope stable</w:t>
      </w:r>
      <w:r w:rsidRPr="00BE4E69">
        <w:rPr>
          <w:u w:val="single"/>
        </w:rPr>
        <w:t>.</w:t>
      </w:r>
    </w:p>
    <w:p w14:paraId="0325C55B" w14:textId="77777777" w:rsidR="007F4366" w:rsidRDefault="007F4366" w:rsidP="007F4366">
      <w:pPr>
        <w:rPr>
          <w:u w:val="single"/>
        </w:rPr>
      </w:pPr>
    </w:p>
    <w:p w14:paraId="5B10F94A" w14:textId="77777777" w:rsidR="007F4366" w:rsidRDefault="007F4366" w:rsidP="007F4366">
      <w:pPr>
        <w:pStyle w:val="Heading4"/>
      </w:pPr>
      <w:r>
        <w:t>Second is gas analysis – we have that too:</w:t>
      </w:r>
    </w:p>
    <w:p w14:paraId="353885CB" w14:textId="77777777" w:rsidR="007F4366" w:rsidRPr="00BE4E69" w:rsidRDefault="007F4366" w:rsidP="007F4366">
      <w:r w:rsidRPr="000A1250">
        <w:rPr>
          <w:rStyle w:val="Style13ptBold"/>
        </w:rPr>
        <w:t>NASA 18.</w:t>
      </w:r>
      <w:r>
        <w:t xml:space="preserve"> </w:t>
      </w:r>
      <w:r w:rsidRPr="000A1250">
        <w:t xml:space="preserve">NASA, 7-11-2018, "NASA’s Webb Telescope to Inspect Atmospheres of Gas Giant Exoplanets," https://www.nasa.gov/feature/goddard/2018/nasa-s-webb-space-telescope-to-inspect-atmospheres-of-gas-giant-exoplanets/ </w:t>
      </w:r>
      <w:proofErr w:type="spellStart"/>
      <w:r w:rsidRPr="000A1250">
        <w:t>sean</w:t>
      </w:r>
      <w:proofErr w:type="spellEnd"/>
      <w:r w:rsidRPr="000A1250">
        <w:t>!</w:t>
      </w:r>
    </w:p>
    <w:p w14:paraId="54719B88" w14:textId="77777777" w:rsidR="007F4366" w:rsidRDefault="007F4366" w:rsidP="007F4366">
      <w:pPr>
        <w:rPr>
          <w:u w:val="single"/>
        </w:rPr>
      </w:pPr>
      <w:r w:rsidRPr="00BE4E69">
        <w:rPr>
          <w:sz w:val="16"/>
        </w:rPr>
        <w:t xml:space="preserve">When a planet crosses in front of, or transits, its host star, the star’s light is filtered through the planet’s atmosphere. </w:t>
      </w:r>
      <w:r w:rsidRPr="00BE4E69">
        <w:rPr>
          <w:highlight w:val="cyan"/>
          <w:u w:val="single"/>
        </w:rPr>
        <w:t>Molecules within the atmosphere absorb</w:t>
      </w:r>
      <w:r w:rsidRPr="00BE4E69">
        <w:rPr>
          <w:u w:val="single"/>
        </w:rPr>
        <w:t xml:space="preserve"> certain wavelengths, or colors, of </w:t>
      </w:r>
      <w:r w:rsidRPr="00BE4E69">
        <w:rPr>
          <w:highlight w:val="cyan"/>
          <w:u w:val="single"/>
        </w:rPr>
        <w:t>light</w:t>
      </w:r>
      <w:r w:rsidRPr="00BE4E69">
        <w:rPr>
          <w:u w:val="single"/>
        </w:rPr>
        <w:t xml:space="preserve">. By splitting the star’s light into a rainbow spectrum, </w:t>
      </w:r>
      <w:r w:rsidRPr="00BE4E69">
        <w:rPr>
          <w:highlight w:val="cyan"/>
          <w:u w:val="single"/>
        </w:rPr>
        <w:t>astronomers can detect</w:t>
      </w:r>
      <w:r w:rsidRPr="00BE4E69">
        <w:rPr>
          <w:u w:val="single"/>
        </w:rPr>
        <w:t xml:space="preserve"> those sections of </w:t>
      </w:r>
      <w:r w:rsidRPr="00BE4E69">
        <w:rPr>
          <w:highlight w:val="cyan"/>
          <w:u w:val="single"/>
        </w:rPr>
        <w:t>missing light and determine what molecules are in the</w:t>
      </w:r>
      <w:r w:rsidRPr="00BE4E69">
        <w:rPr>
          <w:u w:val="single"/>
        </w:rPr>
        <w:t xml:space="preserve"> planet’s </w:t>
      </w:r>
      <w:r w:rsidRPr="00BE4E69">
        <w:rPr>
          <w:highlight w:val="cyan"/>
          <w:u w:val="single"/>
        </w:rPr>
        <w:t>atmosphere</w:t>
      </w:r>
      <w:r w:rsidRPr="00BE4E69">
        <w:rPr>
          <w:u w:val="single"/>
        </w:rPr>
        <w:t>.</w:t>
      </w:r>
      <w:r w:rsidRPr="00BE4E69">
        <w:rPr>
          <w:sz w:val="16"/>
        </w:rPr>
        <w:t xml:space="preserve"> For these observations, the project team selected WASP-79b, a Jupiter-sized planet located about 780 light-years from Earth. </w:t>
      </w:r>
      <w:r w:rsidRPr="00BE4E69">
        <w:rPr>
          <w:u w:val="single"/>
        </w:rPr>
        <w:t xml:space="preserve">The team expects to detect and measure the abundances of water, carbon monoxide, and carbon dioxide in WASP-79b. </w:t>
      </w:r>
      <w:r w:rsidRPr="00BE4E69">
        <w:rPr>
          <w:highlight w:val="cyan"/>
          <w:u w:val="single"/>
        </w:rPr>
        <w:t>Webb also might detect new molecules not yet seen</w:t>
      </w:r>
      <w:r w:rsidRPr="00BE4E69">
        <w:rPr>
          <w:u w:val="single"/>
        </w:rPr>
        <w:t xml:space="preserve"> in exoplanet atmospheres.</w:t>
      </w:r>
    </w:p>
    <w:p w14:paraId="256881A1" w14:textId="77777777" w:rsidR="007F4366" w:rsidRDefault="007F4366" w:rsidP="007F4366">
      <w:pPr>
        <w:pStyle w:val="Heading4"/>
      </w:pPr>
      <w:r>
        <w:t>Your authors concluded a year later that lunar observation is infeasible</w:t>
      </w:r>
    </w:p>
    <w:p w14:paraId="3541D36F" w14:textId="77777777" w:rsidR="007F4366" w:rsidRPr="00987375" w:rsidRDefault="007F4366" w:rsidP="007F4366">
      <w:r w:rsidRPr="00987375">
        <w:rPr>
          <w:rStyle w:val="Style13ptBold"/>
        </w:rPr>
        <w:t xml:space="preserve">Guo et al </w:t>
      </w:r>
      <w:r>
        <w:rPr>
          <w:rStyle w:val="Style13ptBold"/>
        </w:rPr>
        <w:t>18</w:t>
      </w:r>
      <w:r w:rsidRPr="00987375">
        <w:rPr>
          <w:rStyle w:val="Style13ptBold"/>
        </w:rPr>
        <w:t>.</w:t>
      </w:r>
      <w:r>
        <w:t xml:space="preserve"> </w:t>
      </w:r>
      <w:r w:rsidRPr="00987375">
        <w:t>Huadong Guo,</w:t>
      </w:r>
      <w:r>
        <w:t xml:space="preserve"> </w:t>
      </w:r>
      <w:proofErr w:type="spellStart"/>
      <w:r>
        <w:t>Hanlin</w:t>
      </w:r>
      <w:proofErr w:type="spellEnd"/>
      <w:r>
        <w:t xml:space="preserve"> Ye, </w:t>
      </w:r>
      <w:proofErr w:type="spellStart"/>
      <w:r>
        <w:t>Changyong</w:t>
      </w:r>
      <w:proofErr w:type="spellEnd"/>
      <w:r>
        <w:t xml:space="preserve"> Duo, Jing Huang (All authors are researchers at the </w:t>
      </w:r>
      <w:r w:rsidRPr="00987375">
        <w:t>Key Laboratory of Digital Earth Science, Institute of Remote Sensing and Digital Earth</w:t>
      </w:r>
      <w:proofErr w:type="gramStart"/>
      <w:r>
        <w:t>)</w:t>
      </w:r>
      <w:r w:rsidRPr="00987375">
        <w:t>,</w:t>
      </w:r>
      <w:r>
        <w:t xml:space="preserve"> </w:t>
      </w:r>
      <w:r w:rsidRPr="00987375">
        <w:t xml:space="preserve"> 2</w:t>
      </w:r>
      <w:proofErr w:type="gramEnd"/>
      <w:r w:rsidRPr="00987375">
        <w:t xml:space="preserve">-28-2018, "Error analysis of exterior orientation elements on geolocation for a Moon-based Earth observation optical sensor," Taylor &amp; Francis, https://www.tandfonline.com/doi/full/10.1080/17538947.2018.1513088 </w:t>
      </w:r>
      <w:proofErr w:type="spellStart"/>
      <w:r w:rsidRPr="00987375">
        <w:t>sean</w:t>
      </w:r>
      <w:proofErr w:type="spellEnd"/>
      <w:r w:rsidRPr="00987375">
        <w:t>!</w:t>
      </w:r>
    </w:p>
    <w:p w14:paraId="648233C2" w14:textId="0F6BC5B3" w:rsidR="007F4366" w:rsidRPr="007F4366" w:rsidRDefault="007F4366" w:rsidP="007F4366">
      <w:pPr>
        <w:rPr>
          <w:sz w:val="16"/>
        </w:rPr>
      </w:pPr>
      <w:r w:rsidRPr="003F5AC7">
        <w:rPr>
          <w:u w:val="single"/>
        </w:rPr>
        <w:t xml:space="preserve">For a Moon-based optical sensor, the effect of the errors of exterior orientation elements has some characteristics. First, </w:t>
      </w:r>
      <w:r w:rsidRPr="00987375">
        <w:rPr>
          <w:highlight w:val="cyan"/>
          <w:u w:val="single"/>
        </w:rPr>
        <w:t>since the Earth–Moon distance is very large, a small error</w:t>
      </w:r>
      <w:r w:rsidRPr="003F5AC7">
        <w:rPr>
          <w:u w:val="single"/>
        </w:rPr>
        <w:t xml:space="preserve"> caused by the exterior orientation elements would lead to large geolocation errors and the image distort</w:t>
      </w:r>
      <w:r w:rsidRPr="00987375">
        <w:rPr>
          <w:sz w:val="16"/>
        </w:rPr>
        <w:t xml:space="preserve">. Actually, </w:t>
      </w:r>
      <w:r w:rsidRPr="003F5AC7">
        <w:rPr>
          <w:u w:val="single"/>
        </w:rPr>
        <w:t xml:space="preserve">one-second position error in both latitudinal and longitudinal direction </w:t>
      </w:r>
      <w:r w:rsidRPr="00987375">
        <w:rPr>
          <w:highlight w:val="cyan"/>
          <w:u w:val="single"/>
        </w:rPr>
        <w:t xml:space="preserve">can lead to geolocation error on </w:t>
      </w:r>
      <w:proofErr w:type="spellStart"/>
      <w:r w:rsidRPr="00987375">
        <w:rPr>
          <w:highlight w:val="cyan"/>
          <w:u w:val="single"/>
        </w:rPr>
        <w:t>kilometres</w:t>
      </w:r>
      <w:proofErr w:type="spellEnd"/>
      <w:r w:rsidRPr="003F5AC7">
        <w:rPr>
          <w:u w:val="single"/>
        </w:rPr>
        <w:t xml:space="preserve"> level</w:t>
      </w:r>
      <w:r w:rsidRPr="00987375">
        <w:rPr>
          <w:sz w:val="16"/>
        </w:rPr>
        <w:t xml:space="preserve"> (Figure 7). </w:t>
      </w:r>
      <w:r w:rsidRPr="003F5AC7">
        <w:rPr>
          <w:u w:val="single"/>
        </w:rPr>
        <w:t>O</w:t>
      </w:r>
      <w:r w:rsidRPr="00987375">
        <w:rPr>
          <w:highlight w:val="cyan"/>
          <w:u w:val="single"/>
        </w:rPr>
        <w:t>ne-second angular error</w:t>
      </w:r>
      <w:r w:rsidRPr="003F5AC7">
        <w:rPr>
          <w:u w:val="single"/>
        </w:rPr>
        <w:t xml:space="preserve"> of a Moon-based sensor will also </w:t>
      </w:r>
      <w:r w:rsidRPr="00987375">
        <w:rPr>
          <w:highlight w:val="cyan"/>
          <w:u w:val="single"/>
        </w:rPr>
        <w:t xml:space="preserve">result in thousands of </w:t>
      </w:r>
      <w:proofErr w:type="spellStart"/>
      <w:r w:rsidRPr="00987375">
        <w:rPr>
          <w:highlight w:val="cyan"/>
          <w:u w:val="single"/>
        </w:rPr>
        <w:t>metres</w:t>
      </w:r>
      <w:proofErr w:type="spellEnd"/>
      <w:r w:rsidRPr="00987375">
        <w:rPr>
          <w:highlight w:val="cyan"/>
          <w:u w:val="single"/>
        </w:rPr>
        <w:t xml:space="preserve"> error</w:t>
      </w:r>
      <w:r w:rsidRPr="003F5AC7">
        <w:rPr>
          <w:u w:val="single"/>
        </w:rPr>
        <w:t xml:space="preserve"> (Figures 8 and 9), while </w:t>
      </w:r>
      <w:r w:rsidRPr="00987375">
        <w:rPr>
          <w:highlight w:val="cyan"/>
          <w:u w:val="single"/>
        </w:rPr>
        <w:t>0.1° angular error of a</w:t>
      </w:r>
      <w:r w:rsidRPr="003F5AC7">
        <w:rPr>
          <w:u w:val="single"/>
        </w:rPr>
        <w:t xml:space="preserve">n optical sensor onboard </w:t>
      </w:r>
      <w:r w:rsidRPr="00987375">
        <w:rPr>
          <w:highlight w:val="cyan"/>
          <w:u w:val="single"/>
        </w:rPr>
        <w:t xml:space="preserve">space-borne platform can only cause hundreds of </w:t>
      </w:r>
      <w:proofErr w:type="spellStart"/>
      <w:r w:rsidRPr="00987375">
        <w:rPr>
          <w:highlight w:val="cyan"/>
          <w:u w:val="single"/>
        </w:rPr>
        <w:t>metres</w:t>
      </w:r>
      <w:proofErr w:type="spellEnd"/>
      <w:r w:rsidRPr="003F5AC7">
        <w:rPr>
          <w:u w:val="single"/>
        </w:rPr>
        <w:t xml:space="preserve"> geolocation error</w:t>
      </w:r>
      <w:r w:rsidRPr="00987375">
        <w:rPr>
          <w:sz w:val="16"/>
        </w:rPr>
        <w:t xml:space="preserve"> (Dou et al. 2014). Second, </w:t>
      </w:r>
      <w:r w:rsidRPr="00987375">
        <w:rPr>
          <w:u w:val="single"/>
        </w:rPr>
        <w:t>with the orbit and attitude of the Moon changing, the observation geometry is also different.</w:t>
      </w:r>
      <w:r w:rsidRPr="00987375">
        <w:rPr>
          <w:sz w:val="16"/>
        </w:rPr>
        <w:t xml:space="preserve"> The geolocation error varies with the changing Earth–Moon distance and angle (Figures 11 and 12). It’s worth noting that, the sensors can be equipped in the </w:t>
      </w:r>
      <w:proofErr w:type="gramStart"/>
      <w:r w:rsidRPr="00987375">
        <w:rPr>
          <w:sz w:val="16"/>
        </w:rPr>
        <w:t>near-side</w:t>
      </w:r>
      <w:proofErr w:type="gramEnd"/>
      <w:r w:rsidRPr="00987375">
        <w:rPr>
          <w:sz w:val="16"/>
        </w:rPr>
        <w:t xml:space="preserve"> of the Moon. The different locations on the lunar surface, the different look vector that the Moon-based optical sensor would have (Ye, Guo, and Liu 2017a). Similar to the look vector, equipping sensors at different positions of the Moon will also lead to different geolocation error (Figures 5 and 6). Third, some uni</w:t>
      </w:r>
      <w:r w:rsidRPr="00987375">
        <w:rPr>
          <w:rFonts w:hint="eastAsia"/>
          <w:sz w:val="16"/>
        </w:rPr>
        <w:t xml:space="preserve">que factors can lead to the error of the exterior orientation elements, such as lunar position and lunar </w:t>
      </w:r>
      <w:proofErr w:type="spellStart"/>
      <w:r w:rsidRPr="00987375">
        <w:rPr>
          <w:rFonts w:hint="eastAsia"/>
          <w:sz w:val="16"/>
        </w:rPr>
        <w:t>libration</w:t>
      </w:r>
      <w:proofErr w:type="spellEnd"/>
      <w:r w:rsidRPr="00987375">
        <w:rPr>
          <w:rFonts w:hint="eastAsia"/>
          <w:sz w:val="16"/>
        </w:rPr>
        <w:t xml:space="preserve"> (</w:t>
      </w:r>
      <w:proofErr w:type="spellStart"/>
      <w:r w:rsidRPr="00987375">
        <w:rPr>
          <w:rFonts w:hint="eastAsia"/>
          <w:sz w:val="16"/>
        </w:rPr>
        <w:t>Folkner</w:t>
      </w:r>
      <w:proofErr w:type="spellEnd"/>
      <w:r w:rsidRPr="00987375">
        <w:rPr>
          <w:rFonts w:hint="eastAsia"/>
          <w:sz w:val="16"/>
        </w:rPr>
        <w:t xml:space="preserve"> et al. 2014; Yang et al. 2017). </w:t>
      </w:r>
      <w:r w:rsidRPr="00987375">
        <w:rPr>
          <w:rFonts w:hint="eastAsia"/>
          <w:u w:val="single"/>
        </w:rPr>
        <w:t xml:space="preserve">A very small angular error (0.1″) of lunar </w:t>
      </w:r>
      <w:proofErr w:type="spellStart"/>
      <w:r w:rsidRPr="00987375">
        <w:rPr>
          <w:rFonts w:hint="eastAsia"/>
          <w:u w:val="single"/>
        </w:rPr>
        <w:t>libration</w:t>
      </w:r>
      <w:proofErr w:type="spellEnd"/>
      <w:r w:rsidRPr="00987375">
        <w:rPr>
          <w:rFonts w:hint="eastAsia"/>
          <w:u w:val="single"/>
        </w:rPr>
        <w:t xml:space="preserve"> can result in significant geolocation error</w:t>
      </w:r>
      <w:r w:rsidRPr="00987375">
        <w:rPr>
          <w:rFonts w:hint="eastAsia"/>
          <w:sz w:val="16"/>
        </w:rPr>
        <w:t xml:space="preserve"> (Fi</w:t>
      </w:r>
      <w:r w:rsidRPr="00987375">
        <w:rPr>
          <w:sz w:val="16"/>
        </w:rPr>
        <w:t xml:space="preserve">gure 15). With the increasing concern of the lunar exploration, more and more sensors have been equipped on the lunar orbit or on the surface of the Moon, such as Lunar-based Ultraviolet Telescope (LUT) and Moon-based Extreme Ultraviolet (EUV) imager (He et al. 2011; Wen et al. 2014). Some researchers studied the geolocation error. Qi presented the astrometric solution of LUT devised to solve the problem of accurate pointing and tracking of celestial objects (Qi et al. 2015). Yan </w:t>
      </w:r>
      <w:proofErr w:type="spellStart"/>
      <w:r w:rsidRPr="00987375">
        <w:rPr>
          <w:sz w:val="16"/>
        </w:rPr>
        <w:t>analysed</w:t>
      </w:r>
      <w:proofErr w:type="spellEnd"/>
      <w:r w:rsidRPr="00987375">
        <w:rPr>
          <w:sz w:val="16"/>
        </w:rPr>
        <w:t xml:space="preserve"> the observational data from EUV onboard Chang’E-3 mission (Yan et al. 2016). The effect of exterior orientation elements on geolocation here is different as from those studies. Since the observation target isn’t the same, when observing the Earth surface features, the EUV or LUT cannot offer the direct reference value for Moon-based optical sensors. According to the effect analysis of the exterior orientation elements, the results that we obtained can further give support to the study of the Moon-based Earth observation optical sensor from the perspective of the observation geometry and geolocation error. 5. Conclusions Geolocation error analysis, based on the observation geometry of the Moon-based platform and the Moon-based geometric image model, is proposed. We first performed a detailed image model applied to the Moon-based Earth observation. According to the model, a detailed explanation for the peculiarities of the observation geometry including the observation distance and the observation angle </w:t>
      </w:r>
      <w:proofErr w:type="gramStart"/>
      <w:r w:rsidRPr="00987375">
        <w:rPr>
          <w:sz w:val="16"/>
        </w:rPr>
        <w:t>are</w:t>
      </w:r>
      <w:proofErr w:type="gramEnd"/>
      <w:r w:rsidRPr="00987375">
        <w:rPr>
          <w:sz w:val="16"/>
        </w:rPr>
        <w:t xml:space="preserve"> shown. To </w:t>
      </w:r>
      <w:proofErr w:type="spellStart"/>
      <w:r w:rsidRPr="00987375">
        <w:rPr>
          <w:sz w:val="16"/>
        </w:rPr>
        <w:t>analyse</w:t>
      </w:r>
      <w:proofErr w:type="spellEnd"/>
      <w:r w:rsidRPr="00987375">
        <w:rPr>
          <w:sz w:val="16"/>
        </w:rPr>
        <w:t xml:space="preserve"> the geolocation error caused by the errors of the exterior orientation elements, we </w:t>
      </w:r>
      <w:proofErr w:type="spellStart"/>
      <w:r w:rsidRPr="00987375">
        <w:rPr>
          <w:sz w:val="16"/>
        </w:rPr>
        <w:t>utilised</w:t>
      </w:r>
      <w:proofErr w:type="spellEnd"/>
      <w:r w:rsidRPr="00987375">
        <w:rPr>
          <w:sz w:val="16"/>
        </w:rPr>
        <w:t xml:space="preserve"> some parameters such as RMSE and MAE to measure the offsets. Our analysis showed that equipping sensors at different positions of the Moon has different geolocation error under the condition of the same error of exterior orientation elements (Figure 6). The effect of the position errors showed the systematic feature in the image (Figure 7). The geolocation error will be larger when equipping sensors near the </w:t>
      </w:r>
      <w:proofErr w:type="spellStart"/>
      <w:r w:rsidRPr="00987375">
        <w:rPr>
          <w:sz w:val="16"/>
        </w:rPr>
        <w:t>centre</w:t>
      </w:r>
      <w:proofErr w:type="spellEnd"/>
      <w:r w:rsidRPr="00987375">
        <w:rPr>
          <w:sz w:val="16"/>
        </w:rPr>
        <w:t xml:space="preserve"> of the lunar disc under the condition of the same pointing error (Figures 6 and 7). We </w:t>
      </w:r>
      <w:proofErr w:type="spellStart"/>
      <w:r w:rsidRPr="00987375">
        <w:rPr>
          <w:sz w:val="16"/>
        </w:rPr>
        <w:t>analysed</w:t>
      </w:r>
      <w:proofErr w:type="spellEnd"/>
      <w:r w:rsidRPr="00987375">
        <w:rPr>
          <w:sz w:val="16"/>
        </w:rPr>
        <w:t xml:space="preserve"> the geolocation error variation during one orbital period and drew the conclusion that the geolocation error is not obviously influenced by the observation distance and Earth–Moon angle, especially in the mid-high latitude of the Moon. In addition, the spatial resolution magnitude associated with the geolocation error is investigated so as to give support to the image geometric correction and the spatial resolution determination. We find that, the image offsets have significant linear correlation with the increasing errors of exterior orientation elements. According to this regularity, a suitable spatial resolution can be evaluated from the perspective of error estimation. We also evaluated the error effects of the lunar position and lunar </w:t>
      </w:r>
      <w:proofErr w:type="spellStart"/>
      <w:r w:rsidRPr="00987375">
        <w:rPr>
          <w:sz w:val="16"/>
        </w:rPr>
        <w:t>libration</w:t>
      </w:r>
      <w:proofErr w:type="spellEnd"/>
      <w:r w:rsidRPr="00987375">
        <w:rPr>
          <w:sz w:val="16"/>
        </w:rPr>
        <w:t xml:space="preserve"> on geolocation and discussed the characteristics of the error effect of exterior orientation elements. </w:t>
      </w:r>
      <w:r w:rsidRPr="00987375">
        <w:rPr>
          <w:highlight w:val="cyan"/>
          <w:u w:val="single"/>
        </w:rPr>
        <w:t>Compared to</w:t>
      </w:r>
      <w:r w:rsidRPr="00987375">
        <w:rPr>
          <w:u w:val="single"/>
        </w:rPr>
        <w:t xml:space="preserve"> the </w:t>
      </w:r>
      <w:r w:rsidRPr="00987375">
        <w:rPr>
          <w:highlight w:val="cyan"/>
          <w:u w:val="single"/>
        </w:rPr>
        <w:t>space-borne</w:t>
      </w:r>
      <w:r w:rsidRPr="00987375">
        <w:rPr>
          <w:u w:val="single"/>
        </w:rPr>
        <w:t xml:space="preserve"> platform case, </w:t>
      </w:r>
      <w:r w:rsidRPr="00987375">
        <w:rPr>
          <w:highlight w:val="cyan"/>
          <w:u w:val="single"/>
        </w:rPr>
        <w:t>Moon-based</w:t>
      </w:r>
      <w:r w:rsidRPr="00987375">
        <w:rPr>
          <w:u w:val="single"/>
        </w:rPr>
        <w:t xml:space="preserve"> Earth observations </w:t>
      </w:r>
      <w:r w:rsidRPr="00987375">
        <w:rPr>
          <w:highlight w:val="cyan"/>
          <w:u w:val="single"/>
        </w:rPr>
        <w:t>have larger distance and require higher</w:t>
      </w:r>
      <w:r w:rsidRPr="00987375">
        <w:rPr>
          <w:u w:val="single"/>
        </w:rPr>
        <w:t xml:space="preserve"> pointing </w:t>
      </w:r>
      <w:r w:rsidRPr="00987375">
        <w:rPr>
          <w:highlight w:val="cyan"/>
          <w:u w:val="single"/>
        </w:rPr>
        <w:t>accuracy</w:t>
      </w:r>
      <w:r w:rsidRPr="00987375">
        <w:rPr>
          <w:u w:val="single"/>
        </w:rPr>
        <w:t xml:space="preserve"> of the optical sensor. Besides, some unique factors need to be considered, such as lunar position and lunar </w:t>
      </w:r>
      <w:proofErr w:type="spellStart"/>
      <w:r w:rsidRPr="00987375">
        <w:rPr>
          <w:u w:val="single"/>
        </w:rPr>
        <w:t>libration</w:t>
      </w:r>
      <w:proofErr w:type="spellEnd"/>
      <w:r w:rsidRPr="00987375">
        <w:rPr>
          <w:u w:val="single"/>
        </w:rPr>
        <w:t xml:space="preserve">. </w:t>
      </w:r>
      <w:r w:rsidRPr="00987375">
        <w:rPr>
          <w:highlight w:val="cyan"/>
          <w:u w:val="single"/>
        </w:rPr>
        <w:t>The effect of these errors cannot be neglected</w:t>
      </w:r>
      <w:r w:rsidRPr="00987375">
        <w:rPr>
          <w:u w:val="single"/>
        </w:rPr>
        <w:t>.</w:t>
      </w:r>
      <w:r w:rsidRPr="00987375">
        <w:rPr>
          <w:sz w:val="16"/>
        </w:rPr>
        <w:t xml:space="preserve"> Overall, these results and analysis reveal the </w:t>
      </w:r>
      <w:proofErr w:type="spellStart"/>
      <w:r w:rsidRPr="00987375">
        <w:rPr>
          <w:sz w:val="16"/>
        </w:rPr>
        <w:t>pecularities</w:t>
      </w:r>
      <w:proofErr w:type="spellEnd"/>
      <w:r w:rsidRPr="00987375">
        <w:rPr>
          <w:sz w:val="16"/>
        </w:rPr>
        <w:t xml:space="preserve"> of the error effect on geolocation for a Moon-based optical sensor. This will provide evidence for the study of the Moon-based optical sensors in the following.</w:t>
      </w:r>
    </w:p>
    <w:p w14:paraId="08BC5254" w14:textId="0988E9E9" w:rsidR="005778FC" w:rsidRPr="00D92772" w:rsidRDefault="005778FC" w:rsidP="005778FC">
      <w:pPr>
        <w:pStyle w:val="Heading4"/>
      </w:pPr>
      <w:r>
        <w:t xml:space="preserve">Rood and Gibbons says adaptation is good, </w:t>
      </w:r>
      <w:r>
        <w:rPr>
          <w:u w:val="single"/>
        </w:rPr>
        <w:t>not</w:t>
      </w:r>
      <w:r>
        <w:t xml:space="preserve"> that it solves warming</w:t>
      </w:r>
    </w:p>
    <w:p w14:paraId="3BAF206E" w14:textId="77777777" w:rsidR="005778FC" w:rsidRDefault="005778FC" w:rsidP="005778FC">
      <w:pPr>
        <w:rPr>
          <w:rStyle w:val="StyleUnderline"/>
        </w:rPr>
      </w:pPr>
    </w:p>
    <w:p w14:paraId="487BF37A" w14:textId="6F6A7E9D" w:rsidR="005778FC" w:rsidRDefault="005778FC" w:rsidP="005778FC">
      <w:pPr>
        <w:pStyle w:val="Heading4"/>
      </w:pPr>
      <w:r>
        <w:t xml:space="preserve">Their evidence concedes adaptation doesn’t solve – </w:t>
      </w:r>
      <w:r>
        <w:t>Ayala</w:t>
      </w:r>
      <w:r>
        <w:t xml:space="preserve"> reads yellow</w:t>
      </w:r>
    </w:p>
    <w:p w14:paraId="56386F27" w14:textId="77777777" w:rsidR="005778FC" w:rsidRPr="008723F8" w:rsidRDefault="005778FC" w:rsidP="005778FC">
      <w:r>
        <w:rPr>
          <w:rStyle w:val="Style13ptBold"/>
        </w:rPr>
        <w:t xml:space="preserve">1AC Sears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E0D1138" w14:textId="0F253070" w:rsidR="005778FC" w:rsidRDefault="005778FC" w:rsidP="005778FC">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Cs/>
          <w:highlight w:val="cyan"/>
        </w:rPr>
        <w:t>planet</w:t>
      </w:r>
      <w:r w:rsidRPr="00200733">
        <w:rPr>
          <w:rStyle w:val="StyleUnderline"/>
        </w:rPr>
        <w:t>’s</w:t>
      </w:r>
      <w:r w:rsidRPr="00F86273">
        <w:rPr>
          <w:rStyle w:val="StyleUnderline"/>
        </w:rPr>
        <w:t xml:space="preserve"> climate </w:t>
      </w:r>
      <w:r w:rsidRPr="002E74DF">
        <w:rPr>
          <w:rStyle w:val="StyleUnderline"/>
          <w:highlight w:val="cyan"/>
        </w:rPr>
        <w:t xml:space="preserve">reaches a </w:t>
      </w:r>
      <w:r w:rsidRPr="002E74DF">
        <w:rPr>
          <w:rStyle w:val="Emphasis"/>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Cs/>
          <w:highlight w:val="cyan"/>
        </w:rPr>
        <w:t>extreme heat</w:t>
      </w:r>
      <w:r w:rsidRPr="00F86273">
        <w:rPr>
          <w:rStyle w:val="StyleUnderline"/>
        </w:rPr>
        <w:t xml:space="preserve">. </w:t>
      </w:r>
      <w:r w:rsidRPr="008115B5">
        <w:rPr>
          <w:rStyle w:val="StyleUnderline"/>
          <w:highlight w:val="yellow"/>
        </w:rPr>
        <w:t xml:space="preserve">While human societies </w:t>
      </w:r>
      <w:proofErr w:type="gramStart"/>
      <w:r w:rsidRPr="008115B5">
        <w:rPr>
          <w:rStyle w:val="StyleUnderline"/>
          <w:highlight w:val="yellow"/>
        </w:rPr>
        <w:t>possesses</w:t>
      </w:r>
      <w:proofErr w:type="gramEnd"/>
      <w:r w:rsidRPr="008115B5">
        <w:rPr>
          <w:rStyle w:val="StyleUnderline"/>
          <w:highlight w:val="yellow"/>
        </w:rPr>
        <w:t xml:space="preserve"> </w:t>
      </w:r>
      <w:r w:rsidRPr="008115B5">
        <w:rPr>
          <w:rStyle w:val="Emphasis"/>
          <w:bCs/>
          <w:highlight w:val="yellow"/>
        </w:rPr>
        <w:t>some</w:t>
      </w:r>
      <w:r w:rsidRPr="008115B5">
        <w:rPr>
          <w:rStyle w:val="StyleUnderline"/>
          <w:highlight w:val="yellow"/>
        </w:rPr>
        <w:t xml:space="preserve"> capacity for </w:t>
      </w:r>
      <w:r w:rsidRPr="008115B5">
        <w:rPr>
          <w:rStyle w:val="Emphasis"/>
          <w:bCs/>
          <w:highlight w:val="yellow"/>
        </w:rPr>
        <w:t>adaptation</w:t>
      </w:r>
      <w:r w:rsidRPr="00017DEF">
        <w:rPr>
          <w:rStyle w:val="StyleUnderline"/>
        </w:rPr>
        <w:t xml:space="preserve"> and</w:t>
      </w:r>
      <w:r w:rsidRPr="00F86273">
        <w:rPr>
          <w:rStyle w:val="StyleUnderline"/>
        </w:rPr>
        <w:t xml:space="preserve"> </w:t>
      </w:r>
      <w:r w:rsidRPr="00200733">
        <w:rPr>
          <w:rStyle w:val="Emphasis"/>
          <w:bCs/>
        </w:rPr>
        <w:t>resilience</w:t>
      </w:r>
      <w:r w:rsidRPr="00F72911">
        <w:rPr>
          <w:sz w:val="16"/>
        </w:rPr>
        <w:t xml:space="preserve"> to climate change, </w:t>
      </w:r>
      <w:r w:rsidRPr="008115B5">
        <w:rPr>
          <w:sz w:val="16"/>
          <w:highlight w:val="yellow"/>
        </w:rPr>
        <w:t>th</w:t>
      </w:r>
      <w:r w:rsidRPr="008115B5">
        <w:rPr>
          <w:rStyle w:val="StyleUnderline"/>
          <w:highlight w:val="yellow"/>
        </w:rPr>
        <w:t xml:space="preserve">e physiological response of humans to heat stress imposes </w:t>
      </w:r>
      <w:r w:rsidRPr="008115B5">
        <w:rPr>
          <w:rStyle w:val="Emphasis"/>
          <w:highlight w:val="yellow"/>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115B5">
        <w:rPr>
          <w:rStyle w:val="Emphasis"/>
          <w:highlight w:val="yellow"/>
        </w:rPr>
        <w:t>12°</w:t>
      </w:r>
      <w:r w:rsidRPr="008115B5">
        <w:rPr>
          <w:rStyle w:val="StyleUnderline"/>
          <w:highlight w:val="yellow"/>
        </w:rPr>
        <w:t>C would leave</w:t>
      </w:r>
      <w:r w:rsidRPr="00F86273">
        <w:rPr>
          <w:rStyle w:val="StyleUnderline"/>
        </w:rPr>
        <w:t xml:space="preserve"> much of </w:t>
      </w:r>
      <w:r w:rsidRPr="008115B5">
        <w:rPr>
          <w:rStyle w:val="StyleUnderline"/>
          <w:highlight w:val="yellow"/>
        </w:rPr>
        <w:t xml:space="preserve">the planet </w:t>
      </w:r>
      <w:r w:rsidRPr="008115B5">
        <w:rPr>
          <w:rStyle w:val="Emphasis"/>
          <w:highlight w:val="yellow"/>
        </w:rPr>
        <w:t>too hot</w:t>
      </w:r>
      <w:r w:rsidRPr="002E74DF">
        <w:rPr>
          <w:rStyle w:val="Emphasis"/>
          <w:highlight w:val="cyan"/>
        </w:rPr>
        <w:t xml:space="preserve">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0BFFED3" w14:textId="5D86CCF1" w:rsidR="00B6490E" w:rsidRPr="00B6490E" w:rsidRDefault="00B6490E" w:rsidP="00B6490E">
      <w:pPr>
        <w:pStyle w:val="Heading4"/>
      </w:pPr>
      <w:r w:rsidRPr="00B6490E">
        <w:t>Adaptation is only as effective as policy implementation – even if fantastic adaptation exists</w:t>
      </w:r>
      <w:r>
        <w:t xml:space="preserve"> post </w:t>
      </w:r>
      <w:proofErr w:type="spellStart"/>
      <w:r>
        <w:t>aff</w:t>
      </w:r>
      <w:proofErr w:type="spellEnd"/>
      <w:r>
        <w:t xml:space="preserve"> </w:t>
      </w:r>
      <w:r w:rsidRPr="00B6490E">
        <w:t xml:space="preserve">they have not read </w:t>
      </w:r>
      <w:proofErr w:type="spellStart"/>
      <w:r w:rsidRPr="00B6490E">
        <w:t>uq</w:t>
      </w:r>
      <w:proofErr w:type="spellEnd"/>
      <w:r w:rsidRPr="00B6490E">
        <w:t xml:space="preserve"> that says states are going to use them</w:t>
      </w:r>
    </w:p>
    <w:p w14:paraId="6E9CE3B8" w14:textId="77777777" w:rsidR="0023122E" w:rsidRPr="00924728" w:rsidRDefault="0023122E" w:rsidP="00924728"/>
    <w:sectPr w:rsidR="0023122E" w:rsidRPr="009247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61FFF"/>
    <w:rsid w:val="000139A3"/>
    <w:rsid w:val="0002181F"/>
    <w:rsid w:val="00100833"/>
    <w:rsid w:val="00104529"/>
    <w:rsid w:val="00105942"/>
    <w:rsid w:val="00107396"/>
    <w:rsid w:val="00143D95"/>
    <w:rsid w:val="00144A4C"/>
    <w:rsid w:val="00151401"/>
    <w:rsid w:val="00176AB0"/>
    <w:rsid w:val="00177B7D"/>
    <w:rsid w:val="0018322D"/>
    <w:rsid w:val="001B5776"/>
    <w:rsid w:val="001E527A"/>
    <w:rsid w:val="001F78CE"/>
    <w:rsid w:val="0023122E"/>
    <w:rsid w:val="00251FC7"/>
    <w:rsid w:val="00261FFF"/>
    <w:rsid w:val="002855A7"/>
    <w:rsid w:val="002B146A"/>
    <w:rsid w:val="002B5E17"/>
    <w:rsid w:val="002D32D2"/>
    <w:rsid w:val="0031307F"/>
    <w:rsid w:val="00315690"/>
    <w:rsid w:val="00316B75"/>
    <w:rsid w:val="00325646"/>
    <w:rsid w:val="003460F2"/>
    <w:rsid w:val="0038158C"/>
    <w:rsid w:val="003902BA"/>
    <w:rsid w:val="003A09E2"/>
    <w:rsid w:val="00407037"/>
    <w:rsid w:val="00407DF0"/>
    <w:rsid w:val="004239A3"/>
    <w:rsid w:val="004605D6"/>
    <w:rsid w:val="00490FF7"/>
    <w:rsid w:val="004A41B0"/>
    <w:rsid w:val="004C60E8"/>
    <w:rsid w:val="004E3579"/>
    <w:rsid w:val="004E728B"/>
    <w:rsid w:val="004F39E0"/>
    <w:rsid w:val="004F5E32"/>
    <w:rsid w:val="00537BD5"/>
    <w:rsid w:val="0057268A"/>
    <w:rsid w:val="005727C5"/>
    <w:rsid w:val="005778FC"/>
    <w:rsid w:val="005D2912"/>
    <w:rsid w:val="006065BD"/>
    <w:rsid w:val="00636808"/>
    <w:rsid w:val="00645FA9"/>
    <w:rsid w:val="00647866"/>
    <w:rsid w:val="00657425"/>
    <w:rsid w:val="00665003"/>
    <w:rsid w:val="006815BA"/>
    <w:rsid w:val="006A2AD0"/>
    <w:rsid w:val="006C2375"/>
    <w:rsid w:val="006D41A4"/>
    <w:rsid w:val="006D4ECC"/>
    <w:rsid w:val="006F268F"/>
    <w:rsid w:val="00722258"/>
    <w:rsid w:val="007243E5"/>
    <w:rsid w:val="00766EA0"/>
    <w:rsid w:val="007A2226"/>
    <w:rsid w:val="007F4366"/>
    <w:rsid w:val="007F5B66"/>
    <w:rsid w:val="00823A1C"/>
    <w:rsid w:val="00845B9D"/>
    <w:rsid w:val="00860984"/>
    <w:rsid w:val="008B3ECB"/>
    <w:rsid w:val="008B4E85"/>
    <w:rsid w:val="008C1B2E"/>
    <w:rsid w:val="0091627E"/>
    <w:rsid w:val="00924728"/>
    <w:rsid w:val="0097032B"/>
    <w:rsid w:val="009D2EAD"/>
    <w:rsid w:val="009D54B2"/>
    <w:rsid w:val="009E1922"/>
    <w:rsid w:val="009F7ED2"/>
    <w:rsid w:val="00A91BB0"/>
    <w:rsid w:val="00A93661"/>
    <w:rsid w:val="00A95652"/>
    <w:rsid w:val="00AC0AB8"/>
    <w:rsid w:val="00B33C6D"/>
    <w:rsid w:val="00B4508F"/>
    <w:rsid w:val="00B55AD5"/>
    <w:rsid w:val="00B6490E"/>
    <w:rsid w:val="00B8057C"/>
    <w:rsid w:val="00BD6238"/>
    <w:rsid w:val="00BF593B"/>
    <w:rsid w:val="00BF773A"/>
    <w:rsid w:val="00BF7E81"/>
    <w:rsid w:val="00C13773"/>
    <w:rsid w:val="00C17CC8"/>
    <w:rsid w:val="00C83417"/>
    <w:rsid w:val="00C9604F"/>
    <w:rsid w:val="00CA19AA"/>
    <w:rsid w:val="00CB4097"/>
    <w:rsid w:val="00CC5298"/>
    <w:rsid w:val="00CD0BA9"/>
    <w:rsid w:val="00CD736E"/>
    <w:rsid w:val="00CD798D"/>
    <w:rsid w:val="00CE161E"/>
    <w:rsid w:val="00CF59A8"/>
    <w:rsid w:val="00D325A9"/>
    <w:rsid w:val="00D36A8A"/>
    <w:rsid w:val="00D61409"/>
    <w:rsid w:val="00D6691E"/>
    <w:rsid w:val="00D71170"/>
    <w:rsid w:val="00D94B82"/>
    <w:rsid w:val="00DA1C92"/>
    <w:rsid w:val="00DA25D4"/>
    <w:rsid w:val="00DA6538"/>
    <w:rsid w:val="00E15E75"/>
    <w:rsid w:val="00E5199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08EEE"/>
  <w15:chartTrackingRefBased/>
  <w15:docId w15:val="{C6F4A619-F9D9-41E0-96CE-C803171C2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1FFF"/>
    <w:rPr>
      <w:rFonts w:ascii="Calibri" w:hAnsi="Calibri" w:cs="Calibri"/>
      <w:sz w:val="24"/>
    </w:rPr>
  </w:style>
  <w:style w:type="paragraph" w:styleId="Heading1">
    <w:name w:val="heading 1"/>
    <w:aliases w:val="Pocket"/>
    <w:basedOn w:val="Normal"/>
    <w:next w:val="Normal"/>
    <w:link w:val="Heading1Char"/>
    <w:qFormat/>
    <w:rsid w:val="00261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1F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261F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261F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1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FFF"/>
  </w:style>
  <w:style w:type="character" w:customStyle="1" w:styleId="Heading1Char">
    <w:name w:val="Heading 1 Char"/>
    <w:aliases w:val="Pocket Char"/>
    <w:basedOn w:val="DefaultParagraphFont"/>
    <w:link w:val="Heading1"/>
    <w:rsid w:val="00261F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1FF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261F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261FF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261FF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1FF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S,9."/>
    <w:basedOn w:val="DefaultParagraphFont"/>
    <w:uiPriority w:val="6"/>
    <w:qFormat/>
    <w:rsid w:val="00261FFF"/>
    <w:rPr>
      <w:b w:val="0"/>
      <w:sz w:val="24"/>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261FFF"/>
    <w:rPr>
      <w:color w:val="auto"/>
      <w:u w:val="none"/>
    </w:rPr>
  </w:style>
  <w:style w:type="character" w:styleId="FollowedHyperlink">
    <w:name w:val="FollowedHyperlink"/>
    <w:basedOn w:val="DefaultParagraphFont"/>
    <w:uiPriority w:val="99"/>
    <w:semiHidden/>
    <w:unhideWhenUsed/>
    <w:rsid w:val="00261FFF"/>
    <w:rPr>
      <w:color w:val="auto"/>
      <w:u w:val="none"/>
    </w:rPr>
  </w:style>
  <w:style w:type="paragraph" w:customStyle="1" w:styleId="textbold">
    <w:name w:val="text bold"/>
    <w:basedOn w:val="Normal"/>
    <w:link w:val="Emphasis"/>
    <w:autoRedefine/>
    <w:uiPriority w:val="7"/>
    <w:qFormat/>
    <w:rsid w:val="00261FFF"/>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9247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247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4F5E32"/>
    <w:pPr>
      <w:ind w:left="720"/>
      <w:contextualSpacing/>
    </w:pPr>
  </w:style>
  <w:style w:type="paragraph" w:customStyle="1" w:styleId="Emphasize">
    <w:name w:val="Emphasize"/>
    <w:basedOn w:val="Normal"/>
    <w:uiPriority w:val="7"/>
    <w:qFormat/>
    <w:rsid w:val="0023122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5727C5"/>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5727C5"/>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5727C5"/>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5727C5"/>
    <w:pPr>
      <w:ind w:left="288"/>
    </w:pPr>
  </w:style>
  <w:style w:type="character" w:customStyle="1" w:styleId="CardIndentedChar">
    <w:name w:val="Card (Indented) Char"/>
    <w:basedOn w:val="DefaultParagraphFont"/>
    <w:link w:val="CardIndented"/>
    <w:rsid w:val="005727C5"/>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ebertpub.com/doi/full/10.1089/space.2020.00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iebertpub.com/doi/full/10.1089/space.2020.0047" TargetMode="External"/><Relationship Id="rId12" Type="http://schemas.openxmlformats.org/officeDocument/2006/relationships/hyperlink" Target="http://www.dtic.mil/dtic/tr/fulltext/u2/a50059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ebertpub.com/doi/full/10.1089/space.2020.0047%20accessed%202/16/22" TargetMode="External"/><Relationship Id="rId11" Type="http://schemas.openxmlformats.org/officeDocument/2006/relationships/hyperlink" Target="https://www.middleeasteye.net/opinion/iran-israel-tensions-threat-nuclear-war-looms-large" TargetMode="External"/><Relationship Id="rId5" Type="http://schemas.openxmlformats.org/officeDocument/2006/relationships/webSettings" Target="webSettings.xml"/><Relationship Id="rId10" Type="http://schemas.openxmlformats.org/officeDocument/2006/relationships/hyperlink" Target="http://www.airuniversity.af.mil/Portals/10/SSQ/documents/Volume-11_Issue-1/Leah.pdf" TargetMode="External"/><Relationship Id="rId4" Type="http://schemas.openxmlformats.org/officeDocument/2006/relationships/settings" Target="settings.xml"/><Relationship Id="rId9" Type="http://schemas.openxmlformats.org/officeDocument/2006/relationships/hyperlink" Target="https://www.nasa.gov/green/nepa/itm_NEPAProgram.html%20accessed%202/16/2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18686</Words>
  <Characters>106513</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14</cp:revision>
  <dcterms:created xsi:type="dcterms:W3CDTF">2022-02-17T19:25:00Z</dcterms:created>
  <dcterms:modified xsi:type="dcterms:W3CDTF">2022-02-17T21:48:00Z</dcterms:modified>
</cp:coreProperties>
</file>