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70147" w14:textId="6C0D1915" w:rsidR="00E42E4C" w:rsidRDefault="00D51D07" w:rsidP="00D51D07">
      <w:pPr>
        <w:pStyle w:val="Heading2"/>
      </w:pPr>
      <w:r>
        <w:t>1NC</w:t>
      </w:r>
    </w:p>
    <w:p w14:paraId="4D883A02" w14:textId="3584214A" w:rsidR="00D51D07" w:rsidRDefault="00D51D07" w:rsidP="00D51D07">
      <w:pPr>
        <w:pStyle w:val="Heading3"/>
      </w:pPr>
      <w:r>
        <w:lastRenderedPageBreak/>
        <w:t>1NC---OFF</w:t>
      </w:r>
    </w:p>
    <w:p w14:paraId="2CAA7104" w14:textId="77777777" w:rsidR="00D51D07" w:rsidRPr="00250A1C" w:rsidRDefault="00D51D07" w:rsidP="00D51D07">
      <w:pPr>
        <w:pStyle w:val="Heading4"/>
      </w:pPr>
      <w:r>
        <w:t xml:space="preserve">1] </w:t>
      </w:r>
      <w:proofErr w:type="spellStart"/>
      <w:r w:rsidRPr="003E6DE1">
        <w:rPr>
          <w:u w:val="single"/>
        </w:rPr>
        <w:t>Interp</w:t>
      </w:r>
      <w:proofErr w:type="spellEnd"/>
      <w:r>
        <w:t xml:space="preserve"> – the Affirmative must </w:t>
      </w:r>
      <w:r>
        <w:rPr>
          <w:u w:val="single"/>
        </w:rPr>
        <w:t>only</w:t>
      </w:r>
      <w:r>
        <w:t xml:space="preserve"> defend that appropriation of outer space is unjust.</w:t>
      </w:r>
    </w:p>
    <w:p w14:paraId="21BE6C4A" w14:textId="77777777" w:rsidR="00D51D07" w:rsidRPr="000E26F9" w:rsidRDefault="00D51D07" w:rsidP="00D51D07">
      <w:pPr>
        <w:pStyle w:val="Heading4"/>
        <w:rPr>
          <w:sz w:val="22"/>
          <w:u w:val="single"/>
        </w:rPr>
      </w:pPr>
      <w:r>
        <w:t xml:space="preserve">a] </w:t>
      </w:r>
      <w:r w:rsidRPr="003E6DE1">
        <w:rPr>
          <w:u w:val="single"/>
        </w:rPr>
        <w:t>Private</w:t>
      </w:r>
      <w:r w:rsidRPr="00197617">
        <w:rPr>
          <w:u w:val="single"/>
        </w:rPr>
        <w:t xml:space="preserve"> entit</w:t>
      </w:r>
      <w:r>
        <w:rPr>
          <w:u w:val="single"/>
        </w:rPr>
        <w:t>ies</w:t>
      </w:r>
      <w:r>
        <w:t xml:space="preserve"> </w:t>
      </w:r>
      <w:r w:rsidRPr="000E26F9">
        <w:t xml:space="preserve">are </w:t>
      </w:r>
      <w:r w:rsidRPr="000E26F9">
        <w:rPr>
          <w:u w:val="single"/>
        </w:rPr>
        <w:t>non-governmental</w:t>
      </w:r>
      <w:r w:rsidRPr="000E26F9">
        <w:t>.</w:t>
      </w:r>
    </w:p>
    <w:p w14:paraId="214D1173" w14:textId="77777777" w:rsidR="00D51D07" w:rsidRPr="000E26F9" w:rsidRDefault="00D51D07" w:rsidP="00D51D07">
      <w:r w:rsidRPr="000E26F9">
        <w:rPr>
          <w:rStyle w:val="Style13ptBold"/>
        </w:rPr>
        <w:t>Dunk 11</w:t>
      </w:r>
      <w:r>
        <w:t xml:space="preserve"> </w:t>
      </w:r>
      <w:r w:rsidRPr="000E26F9">
        <w:t xml:space="preserve">Von Der Dunk, Frans G. "1. The Origins </w:t>
      </w:r>
      <w:proofErr w:type="gramStart"/>
      <w:r w:rsidRPr="000E26F9">
        <w:t>Of</w:t>
      </w:r>
      <w:proofErr w:type="gramEnd"/>
      <w:r w:rsidRPr="000E26F9">
        <w:t xml:space="preserve"> </w:t>
      </w:r>
      <w:proofErr w:type="spellStart"/>
      <w:r w:rsidRPr="000E26F9">
        <w:t>Authorisation</w:t>
      </w:r>
      <w:proofErr w:type="spellEnd"/>
      <w:r w:rsidRPr="000E26F9">
        <w:t xml:space="preserve">: Article VI Of The Outer Space Treaty And International Space Law." National Space Legislation in Europe. Brill </w:t>
      </w:r>
      <w:proofErr w:type="spellStart"/>
      <w:r w:rsidRPr="000E26F9">
        <w:t>Nijhoff</w:t>
      </w:r>
      <w:proofErr w:type="spellEnd"/>
      <w:r w:rsidRPr="000E26F9">
        <w:t>, 2011. 3-28.</w:t>
      </w:r>
      <w:r>
        <w:t xml:space="preserve"> (University of Nebraska)//Elmer </w:t>
      </w:r>
    </w:p>
    <w:p w14:paraId="24A335F5" w14:textId="77777777" w:rsidR="00D51D07" w:rsidRDefault="00D51D07" w:rsidP="00D51D07">
      <w:pPr>
        <w:rPr>
          <w:sz w:val="16"/>
        </w:rPr>
      </w:pPr>
      <w:r w:rsidRPr="000E26F9">
        <w:rPr>
          <w:sz w:val="16"/>
        </w:rPr>
        <w:t>4</w:t>
      </w:r>
      <w:r w:rsidRPr="000E26F9">
        <w:rPr>
          <w:u w:val="single"/>
        </w:rPr>
        <w:t xml:space="preserve">. </w:t>
      </w:r>
      <w:r w:rsidRPr="00A90E46">
        <w:rPr>
          <w:rStyle w:val="Emphasis"/>
          <w:highlight w:val="green"/>
        </w:rPr>
        <w:t>Interpreting</w:t>
      </w:r>
      <w:r w:rsidRPr="000E26F9">
        <w:rPr>
          <w:u w:val="single"/>
        </w:rPr>
        <w:t xml:space="preserve"> Article VI of the </w:t>
      </w:r>
      <w:r w:rsidRPr="00A90E46">
        <w:rPr>
          <w:rStyle w:val="Emphasis"/>
          <w:highlight w:val="green"/>
        </w:rPr>
        <w:t>O</w:t>
      </w:r>
      <w:r w:rsidRPr="000E26F9">
        <w:rPr>
          <w:u w:val="single"/>
        </w:rPr>
        <w:t xml:space="preserve">uter </w:t>
      </w:r>
      <w:r w:rsidRPr="00A90E46">
        <w:rPr>
          <w:rStyle w:val="Emphasis"/>
          <w:highlight w:val="green"/>
        </w:rPr>
        <w:t>S</w:t>
      </w:r>
      <w:r w:rsidRPr="000E26F9">
        <w:rPr>
          <w:u w:val="single"/>
        </w:rPr>
        <w:t xml:space="preserve">pace </w:t>
      </w:r>
      <w:r w:rsidRPr="00A90E46">
        <w:rPr>
          <w:rStyle w:val="Emphasis"/>
          <w:highlight w:val="green"/>
        </w:rPr>
        <w:t>T</w:t>
      </w:r>
      <w:r w:rsidRPr="000E26F9">
        <w:rPr>
          <w:u w:val="single"/>
        </w:rPr>
        <w:t>reaty</w:t>
      </w:r>
      <w:r w:rsidRPr="000E26F9">
        <w:rPr>
          <w:sz w:val="16"/>
        </w:rPr>
        <w:t xml:space="preserve"> One main novel feature of Article VI stood out with reference to the role of private enterprise in this context. Contrary to the version </w:t>
      </w:r>
      <w:proofErr w:type="spellStart"/>
      <w:r w:rsidRPr="000E26F9">
        <w:rPr>
          <w:sz w:val="16"/>
        </w:rPr>
        <w:t>o</w:t>
      </w:r>
      <w:proofErr w:type="spellEnd"/>
      <w:r w:rsidRPr="000E26F9">
        <w:rPr>
          <w:sz w:val="16"/>
        </w:rPr>
        <w:t xml:space="preserve"> </w:t>
      </w:r>
      <w:proofErr w:type="spellStart"/>
      <w:r w:rsidRPr="000E26F9">
        <w:rPr>
          <w:sz w:val="16"/>
        </w:rPr>
        <w:t>fthe</w:t>
      </w:r>
      <w:proofErr w:type="spellEnd"/>
      <w:r w:rsidRPr="000E26F9">
        <w:rPr>
          <w:sz w:val="16"/>
        </w:rPr>
        <w:t xml:space="preserv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0E26F9">
        <w:rPr>
          <w:u w:val="single"/>
        </w:rPr>
        <w:t xml:space="preserve">Article VI made no difference as to whether the activities at issue were the state's own ("whether such activities are carried on by governmental agencies" ...) or those of </w:t>
      </w:r>
      <w:r w:rsidRPr="00A90E46">
        <w:rPr>
          <w:rStyle w:val="Emphasis"/>
          <w:highlight w:val="green"/>
        </w:rPr>
        <w:t>private actors</w:t>
      </w:r>
      <w:r w:rsidRPr="00A90E46">
        <w:rPr>
          <w:highlight w:val="green"/>
          <w:u w:val="single"/>
        </w:rPr>
        <w:t xml:space="preserve"> </w:t>
      </w:r>
      <w:r w:rsidRPr="000E26F9">
        <w:rPr>
          <w:u w:val="single"/>
        </w:rPr>
        <w:t>(... "</w:t>
      </w:r>
      <w:r w:rsidRPr="00A90E46">
        <w:rPr>
          <w:rStyle w:val="Emphasis"/>
          <w:highlight w:val="green"/>
        </w:rPr>
        <w:t>or</w:t>
      </w:r>
      <w:r w:rsidRPr="00A90E46">
        <w:rPr>
          <w:highlight w:val="green"/>
          <w:u w:val="single"/>
        </w:rPr>
        <w:t xml:space="preserve"> </w:t>
      </w:r>
      <w:r w:rsidRPr="000E26F9">
        <w:rPr>
          <w:u w:val="single"/>
        </w:rPr>
        <w:t xml:space="preserve">by </w:t>
      </w:r>
      <w:r w:rsidRPr="00A90E46">
        <w:rPr>
          <w:rStyle w:val="Emphasis"/>
          <w:highlight w:val="green"/>
          <w:bdr w:val="single" w:sz="18" w:space="0" w:color="auto"/>
        </w:rPr>
        <w:t>non-governmental entities</w:t>
      </w:r>
      <w:r w:rsidRPr="000E26F9">
        <w:rPr>
          <w:u w:val="single"/>
        </w:rPr>
        <w:t>").</w:t>
      </w:r>
      <w:r w:rsidRPr="000E26F9">
        <w:rPr>
          <w:sz w:val="16"/>
        </w:rPr>
        <w:t xml:space="preserve"> The interests of the Soviet Union in ensuring that, whomever would </w:t>
      </w:r>
      <w:proofErr w:type="gramStart"/>
      <w:r w:rsidRPr="000E26F9">
        <w:rPr>
          <w:sz w:val="16"/>
        </w:rPr>
        <w:t>actually conduct</w:t>
      </w:r>
      <w:proofErr w:type="gramEnd"/>
      <w:r w:rsidRPr="000E26F9">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2459AEEE" w14:textId="77777777" w:rsidR="00D51D07" w:rsidRDefault="00D51D07" w:rsidP="00D51D07">
      <w:pPr>
        <w:pStyle w:val="Heading4"/>
      </w:pPr>
      <w:r>
        <w:t xml:space="preserve">b] Unjust refers to a </w:t>
      </w:r>
      <w:r>
        <w:rPr>
          <w:u w:val="single"/>
        </w:rPr>
        <w:t>negative action</w:t>
      </w:r>
      <w:r>
        <w:t xml:space="preserve"> – it means </w:t>
      </w:r>
      <w:r>
        <w:rPr>
          <w:u w:val="single"/>
        </w:rPr>
        <w:t>contrary</w:t>
      </w:r>
      <w:r>
        <w:t>.</w:t>
      </w:r>
    </w:p>
    <w:p w14:paraId="1F989969" w14:textId="77777777" w:rsidR="00D51D07" w:rsidRPr="00D92843" w:rsidRDefault="00D51D07" w:rsidP="00D51D07">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3C42066B" w14:textId="77777777" w:rsidR="00D51D07" w:rsidRPr="000E26F9" w:rsidRDefault="00D51D07" w:rsidP="00D51D07">
      <w:pPr>
        <w:rPr>
          <w:sz w:val="16"/>
        </w:rPr>
      </w:pPr>
      <w:r w:rsidRPr="00A90E46">
        <w:rPr>
          <w:rStyle w:val="Emphasis"/>
          <w:highlight w:val="green"/>
        </w:rPr>
        <w:t>Contrary to right and justice</w:t>
      </w:r>
      <w:r w:rsidRPr="002B1040">
        <w:rPr>
          <w:sz w:val="16"/>
        </w:rPr>
        <w:t>, or to the enjoyment of his rights by another</w:t>
      </w:r>
      <w:r w:rsidRPr="00A90E46">
        <w:rPr>
          <w:rStyle w:val="Emphasis"/>
          <w:highlight w:val="green"/>
        </w:rPr>
        <w:t>, or to the standards of conduct furnished by the laws</w:t>
      </w:r>
      <w:r w:rsidRPr="002B1040">
        <w:rPr>
          <w:sz w:val="16"/>
        </w:rPr>
        <w:t>.</w:t>
      </w:r>
    </w:p>
    <w:p w14:paraId="4BFD1654" w14:textId="336F79F6" w:rsidR="00D51D07" w:rsidRPr="003F6F7F" w:rsidRDefault="00D51D07" w:rsidP="00D51D07">
      <w:pPr>
        <w:pStyle w:val="Heading4"/>
      </w:pPr>
      <w:r>
        <w:lastRenderedPageBreak/>
        <w:t xml:space="preserve">2] </w:t>
      </w:r>
      <w:r>
        <w:rPr>
          <w:u w:val="single"/>
        </w:rPr>
        <w:t>Violation</w:t>
      </w:r>
      <w:r>
        <w:t xml:space="preserve"> – the Affirmative defends a </w:t>
      </w:r>
      <w:r>
        <w:rPr>
          <w:u w:val="single"/>
        </w:rPr>
        <w:t>new</w:t>
      </w:r>
      <w:r>
        <w:t xml:space="preserve">, </w:t>
      </w:r>
      <w:r>
        <w:rPr>
          <w:u w:val="single"/>
        </w:rPr>
        <w:t>multi-lateral agreement</w:t>
      </w:r>
      <w:r>
        <w:t xml:space="preserve"> between states </w:t>
      </w:r>
      <w:r>
        <w:t xml:space="preserve">that creates a fund of </w:t>
      </w:r>
      <w:r w:rsidR="003F6F7F">
        <w:t xml:space="preserve">money that eventually results in a restriction on mining </w:t>
      </w:r>
      <w:r>
        <w:t xml:space="preserve">which is </w:t>
      </w:r>
      <w:r w:rsidR="003F6F7F" w:rsidRPr="003F6F7F">
        <w:t>both effects t and extra t</w:t>
      </w:r>
    </w:p>
    <w:p w14:paraId="474E7E17" w14:textId="77777777" w:rsidR="00D51D07" w:rsidRDefault="00D51D07" w:rsidP="00D51D07">
      <w:pPr>
        <w:pStyle w:val="Heading4"/>
      </w:pPr>
      <w:r>
        <w:t xml:space="preserve">3] </w:t>
      </w:r>
      <w:r>
        <w:rPr>
          <w:u w:val="single"/>
        </w:rPr>
        <w:t>Standards</w:t>
      </w:r>
      <w:r>
        <w:t xml:space="preserve"> – </w:t>
      </w:r>
      <w:r>
        <w:rPr>
          <w:u w:val="single"/>
        </w:rPr>
        <w:t>Effects</w:t>
      </w:r>
      <w:r>
        <w:t xml:space="preserve"> and </w:t>
      </w:r>
      <w:r>
        <w:rPr>
          <w:u w:val="single"/>
        </w:rPr>
        <w:t>Extra-T</w:t>
      </w:r>
      <w:r>
        <w:t xml:space="preserve"> which are voters for </w:t>
      </w:r>
      <w:r>
        <w:rPr>
          <w:u w:val="single"/>
        </w:rPr>
        <w:t>predictable limits</w:t>
      </w:r>
      <w:r>
        <w:t xml:space="preserve"> and </w:t>
      </w:r>
      <w:r>
        <w:rPr>
          <w:u w:val="single"/>
        </w:rPr>
        <w:t>ground</w:t>
      </w:r>
      <w:r>
        <w:t xml:space="preserve"> – allowing the </w:t>
      </w:r>
      <w:proofErr w:type="spellStart"/>
      <w:r>
        <w:t>Aff</w:t>
      </w:r>
      <w:proofErr w:type="spellEnd"/>
      <w:r>
        <w:t xml:space="preserve"> to defend </w:t>
      </w:r>
      <w:r>
        <w:rPr>
          <w:u w:val="single"/>
        </w:rPr>
        <w:t>implementation</w:t>
      </w:r>
      <w:r>
        <w:t xml:space="preserve"> through </w:t>
      </w:r>
      <w:r>
        <w:rPr>
          <w:u w:val="single"/>
        </w:rPr>
        <w:t>any number</w:t>
      </w:r>
      <w:r>
        <w:t xml:space="preserve"> of agreements/mechanisms explodes </w:t>
      </w:r>
      <w:r>
        <w:rPr>
          <w:u w:val="single"/>
        </w:rPr>
        <w:t>predictable limits</w:t>
      </w:r>
      <w:r>
        <w:t xml:space="preserve"> – it shifts the topic to not </w:t>
      </w:r>
      <w:r>
        <w:rPr>
          <w:u w:val="single"/>
        </w:rPr>
        <w:t>appropriation good/bad</w:t>
      </w:r>
      <w:r>
        <w:t xml:space="preserve"> but </w:t>
      </w:r>
      <w:r>
        <w:rPr>
          <w:u w:val="single"/>
        </w:rPr>
        <w:t>how</w:t>
      </w:r>
      <w:r>
        <w:t xml:space="preserve"> we should end it which skews pre-tournament prep. Allowing them to be </w:t>
      </w:r>
      <w:r>
        <w:rPr>
          <w:u w:val="single"/>
        </w:rPr>
        <w:t>Effects-T</w:t>
      </w:r>
      <w:r>
        <w:t xml:space="preserve"> gives them unlimited </w:t>
      </w:r>
      <w:r>
        <w:rPr>
          <w:u w:val="single"/>
        </w:rPr>
        <w:t>advantage ground</w:t>
      </w:r>
      <w:r>
        <w:t xml:space="preserve"> like multilateral governance good or PTD perception spill-over which skews our ground since they could say our particular mechanism </w:t>
      </w:r>
      <w:r>
        <w:rPr>
          <w:u w:val="single"/>
        </w:rPr>
        <w:t>side-steps</w:t>
      </w:r>
      <w:r>
        <w:t xml:space="preserve"> your links. </w:t>
      </w:r>
    </w:p>
    <w:p w14:paraId="29480F93" w14:textId="77777777" w:rsidR="00D51D07" w:rsidRPr="008406FC" w:rsidRDefault="00D51D07" w:rsidP="00D51D07">
      <w:pPr>
        <w:pStyle w:val="Heading4"/>
      </w:pPr>
      <w:r>
        <w:t xml:space="preserve">4] </w:t>
      </w:r>
      <w:r>
        <w:rPr>
          <w:u w:val="single"/>
        </w:rPr>
        <w:t>TVA</w:t>
      </w:r>
      <w:r>
        <w:t xml:space="preserve"> – just defend space mining being bad without the multilateral governance part of the plan. </w:t>
      </w:r>
    </w:p>
    <w:p w14:paraId="4C8A3E5D" w14:textId="77777777" w:rsidR="00D51D07" w:rsidRDefault="00D51D07" w:rsidP="00D51D07">
      <w:pPr>
        <w:pStyle w:val="Heading4"/>
      </w:pPr>
      <w:r>
        <w:t xml:space="preserve">5] </w:t>
      </w:r>
      <w:r>
        <w:rPr>
          <w:u w:val="single"/>
        </w:rPr>
        <w:t>Paradigm Issues</w:t>
      </w:r>
      <w:r>
        <w:t xml:space="preserve"> – </w:t>
      </w:r>
    </w:p>
    <w:p w14:paraId="6E8745F5" w14:textId="77777777" w:rsidR="00D51D07" w:rsidRDefault="00D51D07" w:rsidP="00D51D07">
      <w:pPr>
        <w:pStyle w:val="Heading4"/>
      </w:pPr>
      <w:r>
        <w:t xml:space="preserve">a] Topicality is </w:t>
      </w:r>
      <w:r>
        <w:rPr>
          <w:u w:val="single"/>
        </w:rPr>
        <w:t>Drop the Debater</w:t>
      </w:r>
      <w:r>
        <w:t xml:space="preserve"> – it’s a fundamental baseline for debate-ability.</w:t>
      </w:r>
    </w:p>
    <w:p w14:paraId="5693AF7B" w14:textId="77777777" w:rsidR="00D51D07" w:rsidRDefault="00D51D07" w:rsidP="00D51D07">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7ABFD5AD" w14:textId="77777777" w:rsidR="00D51D07" w:rsidRPr="00B12150" w:rsidRDefault="00D51D07" w:rsidP="00D51D07">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28FDD393" w14:textId="77777777" w:rsidR="00D51D07" w:rsidRPr="00D51D07" w:rsidRDefault="00D51D07" w:rsidP="00D51D07"/>
    <w:p w14:paraId="455EEFBF" w14:textId="39327192" w:rsidR="00D51D07" w:rsidRDefault="00D51D07" w:rsidP="00D51D07">
      <w:pPr>
        <w:pStyle w:val="Heading3"/>
      </w:pPr>
      <w:r>
        <w:lastRenderedPageBreak/>
        <w:t>1NC---OFF</w:t>
      </w:r>
    </w:p>
    <w:p w14:paraId="132517C7" w14:textId="77777777" w:rsidR="00D51D07" w:rsidRDefault="00D51D07" w:rsidP="00D51D07">
      <w:pPr>
        <w:pStyle w:val="Heading4"/>
      </w:pPr>
      <w:r>
        <w:t xml:space="preserve">CP Text:  Space faring nations should establish a multilateral agreement that restricts asteroid mining done by private entities except for on asteroid </w:t>
      </w:r>
      <w:proofErr w:type="spellStart"/>
      <w:r>
        <w:t>Kamo’oalewa</w:t>
      </w:r>
      <w:proofErr w:type="spellEnd"/>
      <w:r>
        <w:t>.</w:t>
      </w:r>
    </w:p>
    <w:p w14:paraId="110DD861" w14:textId="77777777" w:rsidR="00D51D07" w:rsidRDefault="00D51D07" w:rsidP="00D51D07">
      <w:pPr>
        <w:pStyle w:val="Heading4"/>
      </w:pPr>
      <w:proofErr w:type="spellStart"/>
      <w:r>
        <w:t>Kamo’oalewa</w:t>
      </w:r>
      <w:proofErr w:type="spellEnd"/>
      <w:r>
        <w:t xml:space="preserve"> is NEO asteroid comprised of lunar material</w:t>
      </w:r>
    </w:p>
    <w:p w14:paraId="5B32C5B9" w14:textId="77777777" w:rsidR="00D51D07" w:rsidRPr="00A71718" w:rsidRDefault="00D51D07" w:rsidP="00D51D07">
      <w:r w:rsidRPr="00EE5095">
        <w:rPr>
          <w:rStyle w:val="Style13ptBold"/>
        </w:rPr>
        <w:t>Devlin 21</w:t>
      </w:r>
      <w:r>
        <w:t xml:space="preserve"> </w:t>
      </w:r>
      <w:r w:rsidRPr="005C1657">
        <w:rPr>
          <w:sz w:val="18"/>
          <w:szCs w:val="20"/>
        </w:rPr>
        <w:t>[Hannah Devlin is the Guardian's science correspondent, having previously been science editor of the Times.  “Near-Earth asteroid is a fragment from the moon, say scientists.”  November 11, 2021.  https://www.theguardian.com/science/2021/nov/11/near-earth-asteroid-is-a-fragment-from-the-moon-say-scientists]</w:t>
      </w:r>
    </w:p>
    <w:p w14:paraId="45D824CC" w14:textId="77777777" w:rsidR="00D51D07" w:rsidRPr="003D71CA" w:rsidRDefault="00D51D07" w:rsidP="00D51D07">
      <w:pPr>
        <w:rPr>
          <w:sz w:val="16"/>
        </w:rPr>
      </w:pPr>
      <w:r w:rsidRPr="003D57B2">
        <w:rPr>
          <w:highlight w:val="green"/>
          <w:u w:val="single"/>
        </w:rPr>
        <w:t>Scientists</w:t>
      </w:r>
      <w:r w:rsidRPr="00BC7895">
        <w:rPr>
          <w:u w:val="single"/>
        </w:rPr>
        <w:t xml:space="preserve"> have </w:t>
      </w:r>
      <w:r w:rsidRPr="00B60A34">
        <w:rPr>
          <w:highlight w:val="green"/>
          <w:u w:val="single"/>
        </w:rPr>
        <w:t>identified</w:t>
      </w:r>
      <w:r w:rsidRPr="00BC7895">
        <w:rPr>
          <w:u w:val="single"/>
        </w:rPr>
        <w:t xml:space="preserve"> what appears to be </w:t>
      </w:r>
      <w:r w:rsidRPr="00C66EE0">
        <w:rPr>
          <w:rStyle w:val="Emphasis"/>
          <w:highlight w:val="green"/>
        </w:rPr>
        <w:t>a</w:t>
      </w:r>
      <w:r w:rsidRPr="00C66EE0">
        <w:rPr>
          <w:rStyle w:val="Emphasis"/>
        </w:rPr>
        <w:t xml:space="preserve"> small </w:t>
      </w:r>
      <w:r w:rsidRPr="00C66EE0">
        <w:rPr>
          <w:rStyle w:val="Emphasis"/>
          <w:highlight w:val="green"/>
        </w:rPr>
        <w:t>chunk of the moon</w:t>
      </w:r>
      <w:r w:rsidRPr="00BC7895">
        <w:rPr>
          <w:u w:val="single"/>
        </w:rPr>
        <w:t xml:space="preserve"> that is tracking the Earth’s orbit around the Sun</w:t>
      </w:r>
      <w:r w:rsidRPr="003D71CA">
        <w:rPr>
          <w:sz w:val="16"/>
        </w:rPr>
        <w:t xml:space="preserve">. The </w:t>
      </w:r>
      <w:r w:rsidRPr="00C66EE0">
        <w:rPr>
          <w:rStyle w:val="Emphasis"/>
          <w:highlight w:val="green"/>
        </w:rPr>
        <w:t>asteroid</w:t>
      </w:r>
      <w:r w:rsidRPr="000877AB">
        <w:rPr>
          <w:highlight w:val="green"/>
          <w:u w:val="single"/>
        </w:rPr>
        <w:t xml:space="preserve">, </w:t>
      </w:r>
      <w:r w:rsidRPr="00B82BE0">
        <w:rPr>
          <w:u w:val="single"/>
        </w:rPr>
        <w:t xml:space="preserve">named </w:t>
      </w:r>
      <w:proofErr w:type="spellStart"/>
      <w:r w:rsidRPr="000877AB">
        <w:rPr>
          <w:highlight w:val="green"/>
          <w:u w:val="single"/>
        </w:rPr>
        <w:t>Kamo`oalewa</w:t>
      </w:r>
      <w:proofErr w:type="spellEnd"/>
      <w:r w:rsidRPr="003D71CA">
        <w:rPr>
          <w:sz w:val="16"/>
        </w:rPr>
        <w:t xml:space="preserve">, was discovered in 2016 but until now relatively little has been known about it. New </w:t>
      </w:r>
      <w:r w:rsidRPr="00243EB3">
        <w:rPr>
          <w:u w:val="single"/>
        </w:rPr>
        <w:t xml:space="preserve">observations suggest </w:t>
      </w:r>
      <w:r w:rsidRPr="002D7D8F">
        <w:rPr>
          <w:highlight w:val="green"/>
          <w:u w:val="single"/>
        </w:rPr>
        <w:t>it</w:t>
      </w:r>
      <w:r w:rsidRPr="00243EB3">
        <w:rPr>
          <w:u w:val="single"/>
        </w:rPr>
        <w:t xml:space="preserve"> could be </w:t>
      </w:r>
      <w:r w:rsidRPr="00A4554D">
        <w:rPr>
          <w:highlight w:val="green"/>
          <w:u w:val="single"/>
        </w:rPr>
        <w:t>a fragment from the moon</w:t>
      </w:r>
      <w:r w:rsidRPr="00243EB3">
        <w:rPr>
          <w:u w:val="single"/>
        </w:rPr>
        <w:t xml:space="preserve"> that was thrown into space by an ancient lunar collision</w:t>
      </w:r>
      <w:r w:rsidRPr="003D71CA">
        <w:rPr>
          <w:sz w:val="16"/>
        </w:rPr>
        <w:t xml:space="preserve">. </w:t>
      </w:r>
      <w:proofErr w:type="spellStart"/>
      <w:r w:rsidRPr="00D2445F">
        <w:rPr>
          <w:u w:val="single"/>
        </w:rPr>
        <w:t>Kamo`oalewa</w:t>
      </w:r>
      <w:proofErr w:type="spellEnd"/>
      <w:r w:rsidRPr="00D2445F">
        <w:rPr>
          <w:u w:val="single"/>
        </w:rPr>
        <w:t xml:space="preserve"> is one of Earth’s quasi-satellites, a category of asteroid that orbits the Sun, but </w:t>
      </w:r>
      <w:r w:rsidRPr="00D842C9">
        <w:rPr>
          <w:highlight w:val="green"/>
          <w:u w:val="single"/>
        </w:rPr>
        <w:t>remains</w:t>
      </w:r>
      <w:r w:rsidRPr="00D2445F">
        <w:rPr>
          <w:u w:val="single"/>
        </w:rPr>
        <w:t xml:space="preserve"> relatively </w:t>
      </w:r>
      <w:r w:rsidRPr="00D842C9">
        <w:rPr>
          <w:highlight w:val="green"/>
          <w:u w:val="single"/>
        </w:rPr>
        <w:t>close to the planet</w:t>
      </w:r>
      <w:r w:rsidRPr="00D2445F">
        <w:rPr>
          <w:u w:val="single"/>
        </w:rPr>
        <w:t xml:space="preserve"> – in this case about 9m miles away</w:t>
      </w:r>
      <w:r w:rsidRPr="003D71CA">
        <w:rPr>
          <w:sz w:val="16"/>
        </w:rPr>
        <w:t xml:space="preserve">. Despite being close in astronomical terms, the asteroid is about the size of a </w:t>
      </w:r>
      <w:proofErr w:type="spellStart"/>
      <w:r w:rsidRPr="003D71CA">
        <w:rPr>
          <w:sz w:val="16"/>
        </w:rPr>
        <w:t>ferris</w:t>
      </w:r>
      <w:proofErr w:type="spellEnd"/>
      <w:r w:rsidRPr="003D71CA">
        <w:rPr>
          <w:sz w:val="16"/>
        </w:rPr>
        <w:t xml:space="preserve"> wheel and about 4m times fainter than the faintest star that can be seen with the naked eye. Consequently, the Earth’s most powerful telescopes are needed to make observations. </w:t>
      </w:r>
      <w:r w:rsidRPr="00F9395B">
        <w:rPr>
          <w:u w:val="single"/>
        </w:rPr>
        <w:t>Using the Large Binocular Telescope on Mount Graham in southern Arizona</w:t>
      </w:r>
      <w:r w:rsidRPr="003D71CA">
        <w:rPr>
          <w:sz w:val="16"/>
        </w:rPr>
        <w:t xml:space="preserve">, </w:t>
      </w:r>
      <w:r w:rsidRPr="00831985">
        <w:rPr>
          <w:u w:val="single"/>
        </w:rPr>
        <w:t xml:space="preserve">astronomers found </w:t>
      </w:r>
      <w:r w:rsidRPr="00AC4664">
        <w:rPr>
          <w:highlight w:val="green"/>
          <w:u w:val="single"/>
        </w:rPr>
        <w:t>the spectrum of reflected light</w:t>
      </w:r>
      <w:r w:rsidRPr="00831985">
        <w:rPr>
          <w:u w:val="single"/>
        </w:rPr>
        <w:t xml:space="preserve"> from </w:t>
      </w:r>
      <w:proofErr w:type="spellStart"/>
      <w:r w:rsidRPr="00831985">
        <w:rPr>
          <w:u w:val="single"/>
        </w:rPr>
        <w:t>Kamo`oalewa</w:t>
      </w:r>
      <w:proofErr w:type="spellEnd"/>
      <w:r w:rsidRPr="00831985">
        <w:rPr>
          <w:u w:val="single"/>
        </w:rPr>
        <w:t xml:space="preserve"> </w:t>
      </w:r>
      <w:r w:rsidRPr="00A36701">
        <w:rPr>
          <w:highlight w:val="green"/>
          <w:u w:val="single"/>
        </w:rPr>
        <w:t>closely matched lunar rocks</w:t>
      </w:r>
      <w:r w:rsidRPr="00831985">
        <w:rPr>
          <w:u w:val="single"/>
        </w:rPr>
        <w:t xml:space="preserve"> from Nasa’s Apollo missions, suggesting </w:t>
      </w:r>
      <w:r w:rsidRPr="00290AF4">
        <w:rPr>
          <w:u w:val="single"/>
        </w:rPr>
        <w:t xml:space="preserve">it </w:t>
      </w:r>
      <w:r w:rsidRPr="00540024">
        <w:rPr>
          <w:highlight w:val="green"/>
          <w:u w:val="single"/>
        </w:rPr>
        <w:t>originated from the moon</w:t>
      </w:r>
      <w:r w:rsidRPr="003D71CA">
        <w:rPr>
          <w:sz w:val="16"/>
        </w:rPr>
        <w:t xml:space="preserve">. They had initially </w:t>
      </w:r>
      <w:r w:rsidRPr="00F922B4">
        <w:rPr>
          <w:u w:val="single"/>
        </w:rPr>
        <w:t xml:space="preserve">compared the light with that reflected off other near-Earth </w:t>
      </w:r>
      <w:proofErr w:type="gramStart"/>
      <w:r w:rsidRPr="00F922B4">
        <w:rPr>
          <w:u w:val="single"/>
        </w:rPr>
        <w:t>asteroids, but</w:t>
      </w:r>
      <w:proofErr w:type="gramEnd"/>
      <w:r w:rsidRPr="00F922B4">
        <w:rPr>
          <w:u w:val="single"/>
        </w:rPr>
        <w:t xml:space="preserve"> drawn a blank</w:t>
      </w:r>
      <w:r w:rsidRPr="003D71CA">
        <w:rPr>
          <w:sz w:val="16"/>
        </w:rPr>
        <w:t xml:space="preserve">. “I looked </w:t>
      </w:r>
      <w:r w:rsidRPr="00F0604F">
        <w:rPr>
          <w:u w:val="single"/>
        </w:rPr>
        <w:t>through every near-Earth asteroid spectrum we had access to, and nothing matched,</w:t>
      </w:r>
      <w:r w:rsidRPr="003D71CA">
        <w:rPr>
          <w:sz w:val="16"/>
        </w:rPr>
        <w:t xml:space="preserve">” said Ben Sharkey, a PhD student at the University of Arizona and the paper’s lead author. After </w:t>
      </w:r>
      <w:r w:rsidRPr="00B914D6">
        <w:rPr>
          <w:u w:val="single"/>
        </w:rPr>
        <w:t xml:space="preserve">missing the chance to observe </w:t>
      </w:r>
      <w:proofErr w:type="spellStart"/>
      <w:r w:rsidRPr="00B914D6">
        <w:rPr>
          <w:u w:val="single"/>
        </w:rPr>
        <w:t>Kamo`oalewa</w:t>
      </w:r>
      <w:proofErr w:type="spellEnd"/>
      <w:r w:rsidRPr="00B914D6">
        <w:rPr>
          <w:u w:val="single"/>
        </w:rPr>
        <w:t xml:space="preserve"> in April 2020 owing to a shutdown of the telescope during the coronavirus pandemic, the team found the final piece of the puzzle in 2021.</w:t>
      </w:r>
      <w:r w:rsidRPr="003D71CA">
        <w:rPr>
          <w:sz w:val="16"/>
        </w:rPr>
        <w:t xml:space="preserve"> “This spring, we got much needed follow-up observations and went, ‘</w:t>
      </w:r>
      <w:r w:rsidRPr="008130EE">
        <w:rPr>
          <w:u w:val="single"/>
        </w:rPr>
        <w:t>Wow it is real,’” Sharkey said. “It’s easier to explain with the moon than other ideas</w:t>
      </w:r>
      <w:r w:rsidRPr="003D71CA">
        <w:rPr>
          <w:sz w:val="16"/>
        </w:rPr>
        <w:t>.”</w:t>
      </w:r>
    </w:p>
    <w:p w14:paraId="100870BE" w14:textId="77777777" w:rsidR="00D51D07" w:rsidRDefault="00D51D07" w:rsidP="00D51D07">
      <w:pPr>
        <w:pStyle w:val="Heading4"/>
      </w:pPr>
      <w:r w:rsidRPr="00313FF6">
        <w:rPr>
          <w:u w:val="single"/>
        </w:rPr>
        <w:t>Space based solar power</w:t>
      </w:r>
      <w:r>
        <w:t xml:space="preserve"> is being developed and </w:t>
      </w:r>
      <w:r w:rsidRPr="00DB780F">
        <w:rPr>
          <w:u w:val="single"/>
        </w:rPr>
        <w:t>transitions</w:t>
      </w:r>
      <w:r>
        <w:t xml:space="preserve"> to </w:t>
      </w:r>
      <w:r w:rsidRPr="00CF76AB">
        <w:rPr>
          <w:u w:val="single"/>
        </w:rPr>
        <w:t>100% clean energy</w:t>
      </w:r>
      <w:r>
        <w:t xml:space="preserve">, but </w:t>
      </w:r>
      <w:r w:rsidRPr="00EC051E">
        <w:rPr>
          <w:u w:val="single"/>
        </w:rPr>
        <w:t>lunar regolith</w:t>
      </w:r>
      <w:r>
        <w:t xml:space="preserve"> is key</w:t>
      </w:r>
    </w:p>
    <w:p w14:paraId="2ED9D934" w14:textId="77777777" w:rsidR="00D51D07" w:rsidRPr="00F767A0" w:rsidRDefault="00D51D07" w:rsidP="00D51D07">
      <w:pPr>
        <w:rPr>
          <w:sz w:val="15"/>
          <w:szCs w:val="16"/>
        </w:rPr>
      </w:pPr>
      <w:r w:rsidRPr="00D76899">
        <w:rPr>
          <w:rStyle w:val="Style13ptBold"/>
        </w:rPr>
        <w:t xml:space="preserve">O’Neill 13 </w:t>
      </w:r>
      <w:r w:rsidRPr="00F767A0">
        <w:rPr>
          <w:sz w:val="15"/>
          <w:szCs w:val="16"/>
        </w:rPr>
        <w:t xml:space="preserve">[Ian O'Neill is a media relations specialist at NASA's Jet Propulsion Laboratory (JPL) in Southern California. Prior to joining JPL, he served as editor for the Astronomical Society of the </w:t>
      </w:r>
      <w:proofErr w:type="gramStart"/>
      <w:r w:rsidRPr="00F767A0">
        <w:rPr>
          <w:sz w:val="15"/>
          <w:szCs w:val="16"/>
        </w:rPr>
        <w:t>Pacific‘</w:t>
      </w:r>
      <w:proofErr w:type="gramEnd"/>
      <w:r w:rsidRPr="00F767A0">
        <w:rPr>
          <w:sz w:val="15"/>
          <w:szCs w:val="16"/>
        </w:rPr>
        <w:t xml:space="preserve">s Mercury magazine and Mercury Online and contributed articles to a number of other publications, including Space.com, Space.com, Live Science, HISTORY.com, Scientific American. Ian holds a </w:t>
      </w:r>
      <w:proofErr w:type="spellStart"/>
      <w:proofErr w:type="gramStart"/>
      <w:r w:rsidRPr="00F767A0">
        <w:rPr>
          <w:sz w:val="15"/>
          <w:szCs w:val="16"/>
        </w:rPr>
        <w:t>Ph.D</w:t>
      </w:r>
      <w:proofErr w:type="spellEnd"/>
      <w:proofErr w:type="gramEnd"/>
      <w:r w:rsidRPr="00F767A0">
        <w:rPr>
          <w:sz w:val="15"/>
          <w:szCs w:val="16"/>
        </w:rPr>
        <w:t xml:space="preserve"> in solar physics and a master's degree in planetary and space physics.  “How to Turn the Moon </w:t>
      </w:r>
      <w:proofErr w:type="gramStart"/>
      <w:r w:rsidRPr="00F767A0">
        <w:rPr>
          <w:sz w:val="15"/>
          <w:szCs w:val="16"/>
        </w:rPr>
        <w:t>Into</w:t>
      </w:r>
      <w:proofErr w:type="gramEnd"/>
      <w:r w:rsidRPr="00F767A0">
        <w:rPr>
          <w:sz w:val="15"/>
          <w:szCs w:val="16"/>
        </w:rPr>
        <w:t xml:space="preserve"> a Giant Space Solar Power Hub.”  December 3, 2013.  https://www.space.com/23810-moon-luna-belt-solar-power-idea.html]</w:t>
      </w:r>
    </w:p>
    <w:p w14:paraId="766E71DC" w14:textId="77777777" w:rsidR="00D51D07" w:rsidRPr="00E339F7" w:rsidRDefault="00D51D07" w:rsidP="00D51D07">
      <w:pPr>
        <w:rPr>
          <w:u w:val="single"/>
        </w:rPr>
      </w:pPr>
      <w:r w:rsidRPr="00C51E5E">
        <w:rPr>
          <w:u w:val="single"/>
        </w:rPr>
        <w:t>When it comes to space and energy, we need to think big</w:t>
      </w:r>
      <w:r w:rsidRPr="004A7985">
        <w:rPr>
          <w:sz w:val="16"/>
        </w:rPr>
        <w:t xml:space="preserve">. That's what one Japanese company is doing — and they're reaching for the moon, literally. The best thing about the moon is that one lunar hemisphere is constantly bathed in sunlight (except for the occasional eclipse), so using solar arrays to generate power may not seem like such a stretch. Take </w:t>
      </w:r>
      <w:r w:rsidRPr="00383CA5">
        <w:rPr>
          <w:u w:val="single"/>
        </w:rPr>
        <w:t xml:space="preserve">China's </w:t>
      </w:r>
      <w:proofErr w:type="gramStart"/>
      <w:r w:rsidRPr="00383CA5">
        <w:rPr>
          <w:u w:val="single"/>
        </w:rPr>
        <w:t>recently-launched</w:t>
      </w:r>
      <w:proofErr w:type="gramEnd"/>
      <w:r w:rsidRPr="00383CA5">
        <w:rPr>
          <w:u w:val="single"/>
        </w:rPr>
        <w:t xml:space="preserve"> </w:t>
      </w:r>
      <w:proofErr w:type="spellStart"/>
      <w:r w:rsidRPr="00383CA5">
        <w:rPr>
          <w:u w:val="single"/>
        </w:rPr>
        <w:t>Chang'e</w:t>
      </w:r>
      <w:proofErr w:type="spellEnd"/>
      <w:r w:rsidRPr="00383CA5">
        <w:rPr>
          <w:u w:val="single"/>
        </w:rPr>
        <w:t xml:space="preserve"> 3 </w:t>
      </w:r>
      <w:proofErr w:type="spellStart"/>
      <w:r w:rsidRPr="00383CA5">
        <w:rPr>
          <w:u w:val="single"/>
        </w:rPr>
        <w:t>Yutu</w:t>
      </w:r>
      <w:proofErr w:type="spellEnd"/>
      <w:r w:rsidRPr="00383CA5">
        <w:rPr>
          <w:u w:val="single"/>
        </w:rPr>
        <w:t xml:space="preserve"> rover for example, it's solar powered</w:t>
      </w:r>
      <w:r w:rsidRPr="004A7985">
        <w:rPr>
          <w:sz w:val="16"/>
        </w:rPr>
        <w:t xml:space="preserve">. Also, Apollo </w:t>
      </w:r>
      <w:r w:rsidRPr="007E7F07">
        <w:rPr>
          <w:rStyle w:val="Emphasis"/>
        </w:rPr>
        <w:t xml:space="preserve">astronauts set up </w:t>
      </w:r>
      <w:r w:rsidRPr="000D5AE4">
        <w:rPr>
          <w:rStyle w:val="Emphasis"/>
          <w:highlight w:val="green"/>
        </w:rPr>
        <w:t>solar-powered experiments on</w:t>
      </w:r>
      <w:r w:rsidRPr="007E7F07">
        <w:rPr>
          <w:rStyle w:val="Emphasis"/>
        </w:rPr>
        <w:t xml:space="preserve"> the </w:t>
      </w:r>
      <w:r w:rsidRPr="000A0C46">
        <w:rPr>
          <w:rStyle w:val="Emphasis"/>
          <w:highlight w:val="green"/>
        </w:rPr>
        <w:t>lunar regolith</w:t>
      </w:r>
      <w:r w:rsidRPr="004A7985">
        <w:rPr>
          <w:sz w:val="16"/>
        </w:rPr>
        <w:t xml:space="preserve">. But how about wrapping the moon's equator in a </w:t>
      </w:r>
      <w:proofErr w:type="gramStart"/>
      <w:r w:rsidRPr="004A7985">
        <w:rPr>
          <w:sz w:val="16"/>
        </w:rPr>
        <w:t>250 mile wide</w:t>
      </w:r>
      <w:proofErr w:type="gramEnd"/>
      <w:r w:rsidRPr="004A7985">
        <w:rPr>
          <w:sz w:val="16"/>
        </w:rPr>
        <w:t xml:space="preserve"> band of solar panels and beaming the power generated back to Earth? That's exactly what Shimizu Corporation is </w:t>
      </w:r>
      <w:proofErr w:type="gramStart"/>
      <w:r w:rsidRPr="004A7985">
        <w:rPr>
          <w:sz w:val="16"/>
        </w:rPr>
        <w:t>proposing</w:t>
      </w:r>
      <w:proofErr w:type="gramEnd"/>
      <w:r w:rsidRPr="004A7985">
        <w:rPr>
          <w:sz w:val="16"/>
        </w:rPr>
        <w:t xml:space="preserve"> and they reckon </w:t>
      </w:r>
      <w:r w:rsidRPr="00A97FA6">
        <w:rPr>
          <w:u w:val="single"/>
        </w:rPr>
        <w:t xml:space="preserve">their concept could </w:t>
      </w:r>
      <w:r w:rsidRPr="00773570">
        <w:rPr>
          <w:highlight w:val="green"/>
          <w:u w:val="single"/>
        </w:rPr>
        <w:t>harness</w:t>
      </w:r>
      <w:r w:rsidRPr="00A97FA6">
        <w:rPr>
          <w:u w:val="single"/>
        </w:rPr>
        <w:t xml:space="preserve"> a steady stream of </w:t>
      </w:r>
      <w:r w:rsidRPr="00C01B9C">
        <w:rPr>
          <w:highlight w:val="green"/>
          <w:u w:val="single"/>
        </w:rPr>
        <w:t>13,000 terawatts of power</w:t>
      </w:r>
      <w:r w:rsidRPr="00C01B9C">
        <w:rPr>
          <w:sz w:val="16"/>
          <w:highlight w:val="green"/>
        </w:rPr>
        <w:t>.</w:t>
      </w:r>
      <w:r w:rsidRPr="004A7985">
        <w:rPr>
          <w:sz w:val="16"/>
        </w:rPr>
        <w:t xml:space="preserve"> According to Business Insider, "the </w:t>
      </w:r>
      <w:r w:rsidRPr="005705A9">
        <w:rPr>
          <w:rStyle w:val="StyleUnderline"/>
          <w:highlight w:val="green"/>
        </w:rPr>
        <w:t>total</w:t>
      </w:r>
      <w:r w:rsidRPr="00D6057A">
        <w:rPr>
          <w:rStyle w:val="StyleUnderline"/>
        </w:rPr>
        <w:t xml:space="preserve"> installed </w:t>
      </w:r>
      <w:r w:rsidRPr="009A44CA">
        <w:rPr>
          <w:rStyle w:val="StyleUnderline"/>
          <w:highlight w:val="green"/>
        </w:rPr>
        <w:t>electricity</w:t>
      </w:r>
      <w:r w:rsidRPr="00D6057A">
        <w:rPr>
          <w:rStyle w:val="StyleUnderline"/>
        </w:rPr>
        <w:t xml:space="preserve"> generation summer capacity </w:t>
      </w:r>
      <w:r w:rsidRPr="00620470">
        <w:rPr>
          <w:rStyle w:val="StyleUnderline"/>
          <w:highlight w:val="green"/>
        </w:rPr>
        <w:t>in the U</w:t>
      </w:r>
      <w:r w:rsidRPr="00D6057A">
        <w:rPr>
          <w:rStyle w:val="StyleUnderline"/>
        </w:rPr>
        <w:t xml:space="preserve">nited </w:t>
      </w:r>
      <w:r w:rsidRPr="00681961">
        <w:rPr>
          <w:rStyle w:val="StyleUnderline"/>
          <w:highlight w:val="green"/>
        </w:rPr>
        <w:t>S</w:t>
      </w:r>
      <w:r w:rsidRPr="00D6057A">
        <w:rPr>
          <w:rStyle w:val="StyleUnderline"/>
        </w:rPr>
        <w:t xml:space="preserve">tates </w:t>
      </w:r>
      <w:r w:rsidRPr="007C7C97">
        <w:rPr>
          <w:rStyle w:val="StyleUnderline"/>
          <w:highlight w:val="green"/>
        </w:rPr>
        <w:t>was 1,050.9 gigawatts</w:t>
      </w:r>
      <w:r w:rsidRPr="00D6057A">
        <w:rPr>
          <w:rStyle w:val="StyleUnderline"/>
        </w:rPr>
        <w:t xml:space="preserve">." Such a </w:t>
      </w:r>
      <w:r w:rsidRPr="003257B4">
        <w:rPr>
          <w:rStyle w:val="StyleUnderline"/>
          <w:highlight w:val="green"/>
        </w:rPr>
        <w:t>vast energy resource</w:t>
      </w:r>
      <w:r w:rsidRPr="00D6057A">
        <w:rPr>
          <w:rStyle w:val="StyleUnderline"/>
        </w:rPr>
        <w:t xml:space="preserve"> could be </w:t>
      </w:r>
      <w:r w:rsidRPr="003257B4">
        <w:rPr>
          <w:rStyle w:val="StyleUnderline"/>
          <w:highlight w:val="green"/>
        </w:rPr>
        <w:t>transformative for</w:t>
      </w:r>
      <w:r w:rsidRPr="00D6057A">
        <w:rPr>
          <w:rStyle w:val="StyleUnderline"/>
        </w:rPr>
        <w:t xml:space="preserve"> our </w:t>
      </w:r>
      <w:r w:rsidRPr="003257B4">
        <w:rPr>
          <w:rStyle w:val="StyleUnderline"/>
          <w:highlight w:val="green"/>
        </w:rPr>
        <w:t>civilization</w:t>
      </w:r>
      <w:r w:rsidRPr="00D6057A">
        <w:rPr>
          <w:rStyle w:val="StyleUnderline"/>
        </w:rPr>
        <w:t>.</w:t>
      </w:r>
      <w:r w:rsidRPr="004A7985">
        <w:rPr>
          <w:sz w:val="16"/>
        </w:rPr>
        <w:t xml:space="preserve"> As Obi-Wan might say: "That's no moon. It's a space (solar power) station." "</w:t>
      </w:r>
      <w:r w:rsidRPr="00CE1060">
        <w:rPr>
          <w:u w:val="single"/>
        </w:rPr>
        <w:t xml:space="preserve">A shift from economical use of limited </w:t>
      </w:r>
      <w:r w:rsidRPr="00CE1060">
        <w:rPr>
          <w:u w:val="single"/>
        </w:rPr>
        <w:lastRenderedPageBreak/>
        <w:t xml:space="preserve">resources to the </w:t>
      </w:r>
      <w:r w:rsidRPr="00E03C55">
        <w:rPr>
          <w:highlight w:val="green"/>
          <w:u w:val="single"/>
        </w:rPr>
        <w:t>unlimited use of clean energy</w:t>
      </w:r>
      <w:r w:rsidRPr="00CE1060">
        <w:rPr>
          <w:u w:val="single"/>
        </w:rPr>
        <w:t xml:space="preserve"> is the ultimate dream </w:t>
      </w:r>
      <w:r w:rsidRPr="004A7985">
        <w:rPr>
          <w:sz w:val="16"/>
        </w:rPr>
        <w:t xml:space="preserve">of all mankind," says the company's website. "The LUNA RING, our </w:t>
      </w:r>
      <w:r w:rsidRPr="009B11F3">
        <w:rPr>
          <w:highlight w:val="green"/>
          <w:u w:val="single"/>
        </w:rPr>
        <w:t>lunar solar power generation</w:t>
      </w:r>
      <w:r w:rsidRPr="00C31DC3">
        <w:rPr>
          <w:u w:val="single"/>
        </w:rPr>
        <w:t xml:space="preserve"> concept, translates this dream into reality</w:t>
      </w:r>
      <w:r w:rsidRPr="004A7985">
        <w:rPr>
          <w:sz w:val="16"/>
        </w:rPr>
        <w:t xml:space="preserve"> through ingenious ideas coupled with advanced space technologies." Indeed, advanced space technologies will be needed, not only to harvest solar energy and efficiently beam it back to Earth, but </w:t>
      </w:r>
      <w:proofErr w:type="spellStart"/>
      <w:r w:rsidRPr="004A7985">
        <w:rPr>
          <w:sz w:val="16"/>
        </w:rPr>
        <w:t>its</w:t>
      </w:r>
      <w:proofErr w:type="spellEnd"/>
      <w:r w:rsidRPr="004A7985">
        <w:rPr>
          <w:sz w:val="16"/>
        </w:rPr>
        <w:t xml:space="preserve"> very construction will require several leaps in robotic technology development. Also, this mother of all engineering tasks will need to see some significant changes in international space treaties before it sees light of day. Resembling a moon born from science fiction, the LUNA RING is just that, a ring around the moon. The ring, stretching 6,800 miles around the moon's circumference, will be constructed by robots that will "perform various tasks on the lunar surface, including ground leveling and excavation of hard bottom strata." The entire project will be overseen by a team of humans while the bulk of the robotic tasks can be teleoperated from Earth. [Moon Base Visions: How to Build a Lunar Colony (Photos)] It’s all very well building a huge array of solar panels around the moon, but how would the power be sent to Earth? As our </w:t>
      </w:r>
      <w:r w:rsidRPr="001F00EE">
        <w:rPr>
          <w:u w:val="single"/>
        </w:rPr>
        <w:t>atmosphere is virtually transparent to microwaves and lasers</w:t>
      </w:r>
      <w:r w:rsidRPr="004A7985">
        <w:rPr>
          <w:sz w:val="16"/>
        </w:rPr>
        <w:t xml:space="preserve">, Shimizu envisages solar energy being fed through microwave/laser transmitters located around the Earth-facing side of the moon. </w:t>
      </w:r>
      <w:r w:rsidRPr="0056494F">
        <w:rPr>
          <w:u w:val="single"/>
        </w:rPr>
        <w:t>As the</w:t>
      </w:r>
      <w:r w:rsidRPr="004A7985">
        <w:rPr>
          <w:sz w:val="16"/>
        </w:rPr>
        <w:t xml:space="preserve"> moon orbits the Earth and the </w:t>
      </w:r>
      <w:r w:rsidRPr="004A56AB">
        <w:rPr>
          <w:u w:val="single"/>
        </w:rPr>
        <w:t xml:space="preserve">Earth rotates, international receiving stations will feed electricity grids with plentiful lunar solar power as the moon rises to when it sets. </w:t>
      </w:r>
      <w:r w:rsidRPr="004A7985">
        <w:rPr>
          <w:sz w:val="16"/>
        </w:rPr>
        <w:t xml:space="preserve">The </w:t>
      </w:r>
      <w:r w:rsidRPr="00FF0C13">
        <w:rPr>
          <w:u w:val="single"/>
        </w:rPr>
        <w:t xml:space="preserve">designers are keen to point out that this is a </w:t>
      </w:r>
      <w:r w:rsidRPr="00BB274B">
        <w:rPr>
          <w:highlight w:val="green"/>
          <w:u w:val="single"/>
        </w:rPr>
        <w:t>green energy resource</w:t>
      </w:r>
      <w:r w:rsidRPr="00FF0C13">
        <w:rPr>
          <w:u w:val="single"/>
        </w:rPr>
        <w:t xml:space="preserve"> that could benefit the whole of mankind. </w:t>
      </w:r>
      <w:r w:rsidRPr="004A7985">
        <w:rPr>
          <w:sz w:val="16"/>
        </w:rPr>
        <w:t xml:space="preserve">What's more, when the infrastructure is set up, other resources can be exploited — such as mining for precious minerals and </w:t>
      </w:r>
      <w:r w:rsidRPr="00E97367">
        <w:rPr>
          <w:u w:val="single"/>
        </w:rPr>
        <w:t>fabricating products from regolith</w:t>
      </w:r>
      <w:r w:rsidRPr="004A7985">
        <w:rPr>
          <w:sz w:val="16"/>
        </w:rPr>
        <w:t xml:space="preserve">. One could imagine an international consortium of nations and/or companies that buy a stake in the LUNA RING to aid its construction. Each partner would then have rights to construct receiving stations in their geographical location of choice, weaning us off polluting sources of power. Japan, which was hurt by the devastating Fukushima meltdown in 2011, is </w:t>
      </w:r>
      <w:r w:rsidRPr="00E339F7">
        <w:rPr>
          <w:u w:val="single"/>
        </w:rPr>
        <w:t>actively seeking out alternative power resources to wean itself off nuclear energy — it doesn't get more "alternative" than this.</w:t>
      </w:r>
    </w:p>
    <w:p w14:paraId="0612FA30" w14:textId="77777777" w:rsidR="00D51D07" w:rsidRPr="006F4FD8" w:rsidRDefault="00D51D07" w:rsidP="00D51D07">
      <w:pPr>
        <w:keepNext/>
        <w:keepLines/>
        <w:spacing w:before="40" w:after="0"/>
        <w:outlineLvl w:val="3"/>
        <w:rPr>
          <w:rFonts w:eastAsia="Times New Roman"/>
          <w:b/>
          <w:bCs/>
          <w:color w:val="000000"/>
          <w:sz w:val="26"/>
          <w:szCs w:val="26"/>
        </w:rPr>
      </w:pPr>
      <w:r w:rsidRPr="006F4FD8">
        <w:rPr>
          <w:rFonts w:eastAsia="Times New Roman"/>
          <w:b/>
          <w:bCs/>
          <w:color w:val="000000"/>
          <w:sz w:val="26"/>
          <w:szCs w:val="26"/>
        </w:rPr>
        <w:t xml:space="preserve">Warming causes </w:t>
      </w:r>
      <w:r w:rsidRPr="006F4FD8">
        <w:rPr>
          <w:rFonts w:eastAsia="Times New Roman"/>
          <w:b/>
          <w:bCs/>
          <w:color w:val="000000"/>
          <w:sz w:val="26"/>
          <w:szCs w:val="26"/>
          <w:u w:val="single"/>
        </w:rPr>
        <w:t>extinction</w:t>
      </w:r>
      <w:r w:rsidRPr="006F4FD8">
        <w:rPr>
          <w:rFonts w:eastAsia="Times New Roman"/>
          <w:b/>
          <w:bCs/>
          <w:color w:val="000000"/>
          <w:sz w:val="26"/>
          <w:szCs w:val="26"/>
        </w:rPr>
        <w:t xml:space="preserve"> and </w:t>
      </w:r>
      <w:r w:rsidRPr="006F4FD8">
        <w:rPr>
          <w:rFonts w:eastAsia="Times New Roman"/>
          <w:b/>
          <w:bCs/>
          <w:color w:val="000000"/>
          <w:sz w:val="26"/>
          <w:szCs w:val="26"/>
          <w:u w:val="single"/>
        </w:rPr>
        <w:t>guarantees</w:t>
      </w:r>
      <w:r w:rsidRPr="006F4FD8">
        <w:rPr>
          <w:rFonts w:eastAsia="Times New Roman"/>
          <w:b/>
          <w:bCs/>
          <w:color w:val="000000"/>
          <w:sz w:val="26"/>
          <w:szCs w:val="26"/>
        </w:rPr>
        <w:t xml:space="preserve"> every other impact</w:t>
      </w:r>
    </w:p>
    <w:p w14:paraId="2114C141" w14:textId="77777777" w:rsidR="00D51D07" w:rsidRPr="006F4FD8" w:rsidRDefault="00D51D07" w:rsidP="00D51D07">
      <w:pPr>
        <w:rPr>
          <w:rFonts w:eastAsia="Times New Roman"/>
          <w:color w:val="000000"/>
          <w:sz w:val="16"/>
        </w:rPr>
      </w:pPr>
      <w:r w:rsidRPr="006F4FD8">
        <w:rPr>
          <w:rFonts w:eastAsia="Times New Roman"/>
          <w:color w:val="000000"/>
          <w:u w:val="single"/>
        </w:rPr>
        <w:t xml:space="preserve">Spratt and </w:t>
      </w:r>
      <w:proofErr w:type="spellStart"/>
      <w:r w:rsidRPr="006F4FD8">
        <w:rPr>
          <w:rFonts w:eastAsia="Times New Roman"/>
          <w:color w:val="000000"/>
          <w:u w:val="single"/>
        </w:rPr>
        <w:t>Dunplop</w:t>
      </w:r>
      <w:proofErr w:type="spellEnd"/>
      <w:r w:rsidRPr="006F4FD8">
        <w:rPr>
          <w:rFonts w:eastAsia="Times New Roman"/>
          <w:color w:val="000000"/>
          <w:u w:val="single"/>
        </w:rPr>
        <w:t xml:space="preserve"> 19</w:t>
      </w:r>
      <w:r w:rsidRPr="006F4FD8">
        <w:rPr>
          <w:rFonts w:eastAsia="Times New Roman"/>
          <w:color w:val="000000"/>
          <w:sz w:val="16"/>
        </w:rPr>
        <w:t xml:space="preserve">,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w:t>
      </w:r>
      <w:proofErr w:type="spellStart"/>
      <w:r w:rsidRPr="006F4FD8">
        <w:rPr>
          <w:rFonts w:eastAsia="Times New Roman"/>
          <w:color w:val="000000"/>
          <w:sz w:val="16"/>
        </w:rPr>
        <w:t>beckert</w:t>
      </w:r>
      <w:proofErr w:type="spellEnd"/>
      <w:r w:rsidRPr="006F4FD8">
        <w:rPr>
          <w:rFonts w:eastAsia="Times New Roman"/>
          <w:color w:val="000000"/>
          <w:sz w:val="16"/>
        </w:rPr>
        <w:t>. Brackets in original text</w:t>
      </w:r>
    </w:p>
    <w:p w14:paraId="3446AED5" w14:textId="77777777" w:rsidR="00D51D07" w:rsidRPr="006F4FD8" w:rsidRDefault="00D51D07" w:rsidP="00D51D07">
      <w:pPr>
        <w:rPr>
          <w:rFonts w:eastAsia="Times New Roman"/>
          <w:color w:val="000000"/>
          <w:sz w:val="16"/>
        </w:rPr>
      </w:pPr>
      <w:r w:rsidRPr="006F4FD8">
        <w:rPr>
          <w:rFonts w:eastAsia="Times New Roman"/>
          <w:color w:val="000000"/>
          <w:sz w:val="16"/>
        </w:rPr>
        <w:t xml:space="preserve">2020–2030: </w:t>
      </w:r>
      <w:proofErr w:type="gramStart"/>
      <w:r w:rsidRPr="006F4FD8">
        <w:rPr>
          <w:rFonts w:eastAsia="Times New Roman"/>
          <w:color w:val="000000"/>
          <w:highlight w:val="green"/>
          <w:u w:val="single"/>
        </w:rPr>
        <w:t>Policy-makers</w:t>
      </w:r>
      <w:proofErr w:type="gramEnd"/>
      <w:r w:rsidRPr="006F4FD8">
        <w:rPr>
          <w:rFonts w:eastAsia="Times New Roman"/>
          <w:color w:val="000000"/>
          <w:highlight w:val="green"/>
          <w:u w:val="single"/>
        </w:rPr>
        <w:t xml:space="preserve"> fail to act</w:t>
      </w:r>
      <w:r w:rsidRPr="006F4FD8">
        <w:rPr>
          <w:rFonts w:eastAsia="Times New Roman"/>
          <w:color w:val="000000"/>
          <w:sz w:val="16"/>
        </w:rPr>
        <w:t xml:space="preserve"> on evidence that the current ​Paris Agreement path — in which global human-caused greenhouse emissions do not peak until 2030 — will lock in at least 3°C of warming. </w:t>
      </w:r>
      <w:r w:rsidRPr="006F4FD8">
        <w:rPr>
          <w:rFonts w:eastAsia="Times New Roman"/>
          <w:color w:val="000000"/>
          <w:u w:val="single"/>
        </w:rPr>
        <w:t>The case for a global</w:t>
      </w:r>
      <w:r w:rsidRPr="006F4FD8">
        <w:rPr>
          <w:rFonts w:eastAsia="Times New Roman"/>
          <w:color w:val="000000"/>
          <w:sz w:val="16"/>
        </w:rPr>
        <w:t xml:space="preserve">, climate-emergency </w:t>
      </w:r>
      <w:proofErr w:type="spellStart"/>
      <w:r w:rsidRPr="006F4FD8">
        <w:rPr>
          <w:rFonts w:eastAsia="Times New Roman"/>
          <w:color w:val="000000"/>
          <w:highlight w:val="green"/>
          <w:u w:val="single"/>
        </w:rPr>
        <w:t>mobilisation</w:t>
      </w:r>
      <w:proofErr w:type="spellEnd"/>
      <w:r w:rsidRPr="006F4FD8">
        <w:rPr>
          <w:rFonts w:eastAsia="Times New Roman"/>
          <w:color w:val="000000"/>
          <w:highlight w:val="green"/>
          <w:u w:val="single"/>
        </w:rPr>
        <w:t xml:space="preserve"> of </w:t>
      </w:r>
      <w:proofErr w:type="spellStart"/>
      <w:r w:rsidRPr="006F4FD8">
        <w:rPr>
          <w:rFonts w:eastAsia="Times New Roman"/>
          <w:color w:val="000000"/>
          <w:highlight w:val="green"/>
          <w:u w:val="single"/>
        </w:rPr>
        <w:t>labour</w:t>
      </w:r>
      <w:proofErr w:type="spellEnd"/>
      <w:r w:rsidRPr="006F4FD8">
        <w:rPr>
          <w:rFonts w:eastAsia="Times New Roman"/>
          <w:color w:val="000000"/>
          <w:u w:val="single"/>
        </w:rPr>
        <w:t xml:space="preserve"> and resources to </w:t>
      </w:r>
      <w:r w:rsidRPr="006F4FD8">
        <w:rPr>
          <w:rFonts w:eastAsia="Times New Roman"/>
          <w:color w:val="000000"/>
          <w:highlight w:val="green"/>
          <w:u w:val="single"/>
        </w:rPr>
        <w:t>build a zero-emission economy</w:t>
      </w:r>
      <w:r w:rsidRPr="006F4FD8">
        <w:rPr>
          <w:rFonts w:eastAsia="Times New Roman"/>
          <w:color w:val="000000"/>
          <w:u w:val="single"/>
        </w:rPr>
        <w:t xml:space="preserve"> and carbon drawdown </w:t>
      </w:r>
      <w:proofErr w:type="gramStart"/>
      <w:r w:rsidRPr="006F4FD8">
        <w:rPr>
          <w:rFonts w:eastAsia="Times New Roman"/>
          <w:color w:val="000000"/>
          <w:u w:val="single"/>
        </w:rPr>
        <w:t>in order to</w:t>
      </w:r>
      <w:proofErr w:type="gramEnd"/>
      <w:r w:rsidRPr="006F4FD8">
        <w:rPr>
          <w:rFonts w:eastAsia="Times New Roman"/>
          <w:color w:val="000000"/>
          <w:u w:val="single"/>
        </w:rPr>
        <w:t xml:space="preserve"> have a realistic chance of keeping warming well below 2°C is politely ignored</w:t>
      </w:r>
      <w:r w:rsidRPr="006F4FD8">
        <w:rPr>
          <w:rFonts w:eastAsia="Times New Roman"/>
          <w:color w:val="000000"/>
          <w:sz w:val="16"/>
        </w:rPr>
        <w:t xml:space="preserve">. As projected by Xu and Ramanathan, by 2030 carbon dioxide levels have reached 437 parts per million — which is unprecedented in the last 20 million years — and warming reaches 1.6°C.18 2030–2050: </w:t>
      </w:r>
      <w:r w:rsidRPr="006F4FD8">
        <w:rPr>
          <w:rFonts w:eastAsia="Times New Roman"/>
          <w:color w:val="000000"/>
          <w:u w:val="single"/>
        </w:rPr>
        <w:t xml:space="preserve">Emissions peak in </w:t>
      </w:r>
      <w:proofErr w:type="gramStart"/>
      <w:r w:rsidRPr="006F4FD8">
        <w:rPr>
          <w:rFonts w:eastAsia="Times New Roman"/>
          <w:color w:val="000000"/>
          <w:u w:val="single"/>
        </w:rPr>
        <w:t>2030</w:t>
      </w:r>
      <w:r w:rsidRPr="006F4FD8">
        <w:rPr>
          <w:rFonts w:eastAsia="Times New Roman"/>
          <w:color w:val="000000"/>
          <w:sz w:val="16"/>
        </w:rPr>
        <w:t>, and</w:t>
      </w:r>
      <w:proofErr w:type="gramEnd"/>
      <w:r w:rsidRPr="006F4FD8">
        <w:rPr>
          <w:rFonts w:eastAsia="Times New Roman"/>
          <w:color w:val="000000"/>
          <w:sz w:val="16"/>
        </w:rPr>
        <w:t xml:space="preserve">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w:t>
      </w:r>
      <w:proofErr w:type="gramStart"/>
      <w:r w:rsidRPr="006F4FD8">
        <w:rPr>
          <w:rFonts w:eastAsia="Times New Roman"/>
          <w:color w:val="000000"/>
          <w:sz w:val="16"/>
        </w:rPr>
        <w:t>a number of</w:t>
      </w:r>
      <w:proofErr w:type="gramEnd"/>
      <w:r w:rsidRPr="006F4FD8">
        <w:rPr>
          <w:rFonts w:eastAsia="Times New Roman"/>
          <w:color w:val="000000"/>
          <w:sz w:val="16"/>
        </w:rPr>
        <w:t xml:space="preserve">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6F4FD8">
        <w:rPr>
          <w:rFonts w:eastAsia="Times New Roman"/>
          <w:color w:val="000000"/>
          <w:highlight w:val="green"/>
          <w:u w:val="single"/>
        </w:rPr>
        <w:t>By 2050</w:t>
      </w:r>
      <w:r w:rsidRPr="006F4FD8">
        <w:rPr>
          <w:rFonts w:eastAsia="Times New Roman"/>
          <w:color w:val="000000"/>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6F4FD8">
        <w:rPr>
          <w:rFonts w:eastAsia="Times New Roman"/>
          <w:color w:val="000000"/>
          <w:u w:val="single"/>
        </w:rPr>
        <w:t>The “</w:t>
      </w:r>
      <w:r w:rsidRPr="006F4FD8">
        <w:rPr>
          <w:rFonts w:eastAsia="Times New Roman"/>
          <w:b/>
          <w:iCs/>
          <w:color w:val="000000"/>
          <w:highlight w:val="green"/>
          <w:u w:val="single"/>
          <w:bdr w:val="single" w:sz="8" w:space="0" w:color="auto"/>
        </w:rPr>
        <w:t>hothouse Earth</w:t>
      </w:r>
      <w:r w:rsidRPr="006F4FD8">
        <w:rPr>
          <w:rFonts w:eastAsia="Times New Roman"/>
          <w:color w:val="000000"/>
          <w:u w:val="single"/>
        </w:rPr>
        <w:t xml:space="preserve">” scenario </w:t>
      </w:r>
      <w:r w:rsidRPr="006F4FD8">
        <w:rPr>
          <w:rFonts w:eastAsia="Times New Roman"/>
          <w:color w:val="000000"/>
          <w:highlight w:val="green"/>
          <w:u w:val="single"/>
        </w:rPr>
        <w:t xml:space="preserve">has been </w:t>
      </w:r>
      <w:proofErr w:type="spellStart"/>
      <w:r w:rsidRPr="006F4FD8">
        <w:rPr>
          <w:rFonts w:eastAsia="Times New Roman"/>
          <w:color w:val="000000"/>
          <w:highlight w:val="green"/>
          <w:u w:val="single"/>
        </w:rPr>
        <w:t>realised</w:t>
      </w:r>
      <w:proofErr w:type="spellEnd"/>
      <w:r w:rsidRPr="006F4FD8">
        <w:rPr>
          <w:rFonts w:eastAsia="Times New Roman"/>
          <w:color w:val="000000"/>
          <w:sz w:val="16"/>
        </w:rPr>
        <w:t xml:space="preserve">, and Earth is headed for another degree or more of warming, especially since human greenhouse emissions are still significant.20 While sea levels have risen 0.5 </w:t>
      </w:r>
      <w:proofErr w:type="spellStart"/>
      <w:r w:rsidRPr="006F4FD8">
        <w:rPr>
          <w:rFonts w:eastAsia="Times New Roman"/>
          <w:color w:val="000000"/>
          <w:sz w:val="16"/>
        </w:rPr>
        <w:t>metres</w:t>
      </w:r>
      <w:proofErr w:type="spellEnd"/>
      <w:r w:rsidRPr="006F4FD8">
        <w:rPr>
          <w:rFonts w:eastAsia="Times New Roman"/>
          <w:color w:val="000000"/>
          <w:sz w:val="16"/>
        </w:rPr>
        <w:t xml:space="preserve"> by 2050, the increase may be 2–3 </w:t>
      </w:r>
      <w:proofErr w:type="spellStart"/>
      <w:r w:rsidRPr="006F4FD8">
        <w:rPr>
          <w:rFonts w:eastAsia="Times New Roman"/>
          <w:color w:val="000000"/>
          <w:sz w:val="16"/>
        </w:rPr>
        <w:t>metres</w:t>
      </w:r>
      <w:proofErr w:type="spellEnd"/>
      <w:r w:rsidRPr="006F4FD8">
        <w:rPr>
          <w:rFonts w:eastAsia="Times New Roman"/>
          <w:color w:val="000000"/>
          <w:sz w:val="16"/>
        </w:rPr>
        <w:t xml:space="preserve"> by 2100, and </w:t>
      </w:r>
      <w:r w:rsidRPr="006F4FD8">
        <w:rPr>
          <w:rFonts w:eastAsia="Times New Roman"/>
          <w:color w:val="000000"/>
          <w:u w:val="single"/>
        </w:rPr>
        <w:t xml:space="preserve">it is understood from historical analogues that seas may eventually rise by more than 25 </w:t>
      </w:r>
      <w:proofErr w:type="spellStart"/>
      <w:r w:rsidRPr="006F4FD8">
        <w:rPr>
          <w:rFonts w:eastAsia="Times New Roman"/>
          <w:color w:val="000000"/>
          <w:u w:val="single"/>
        </w:rPr>
        <w:t>metres</w:t>
      </w:r>
      <w:proofErr w:type="spellEnd"/>
      <w:r w:rsidRPr="006F4FD8">
        <w:rPr>
          <w:rFonts w:eastAsia="Times New Roman"/>
          <w:color w:val="000000"/>
          <w:sz w:val="16"/>
        </w:rPr>
        <w:t xml:space="preserve">. Thirty-five percent of the global land area, and </w:t>
      </w:r>
      <w:r w:rsidRPr="006F4FD8">
        <w:rPr>
          <w:rFonts w:eastAsia="Times New Roman"/>
          <w:color w:val="000000"/>
          <w:highlight w:val="green"/>
          <w:u w:val="single"/>
        </w:rPr>
        <w:t>55 percent of</w:t>
      </w:r>
      <w:r w:rsidRPr="006F4FD8">
        <w:rPr>
          <w:rFonts w:eastAsia="Times New Roman"/>
          <w:color w:val="000000"/>
          <w:u w:val="single"/>
        </w:rPr>
        <w:t xml:space="preserve"> the global </w:t>
      </w:r>
      <w:r w:rsidRPr="006F4FD8">
        <w:rPr>
          <w:rFonts w:eastAsia="Times New Roman"/>
          <w:color w:val="000000"/>
          <w:highlight w:val="green"/>
          <w:u w:val="single"/>
        </w:rPr>
        <w:t>population</w:t>
      </w:r>
      <w:r w:rsidRPr="006F4FD8">
        <w:rPr>
          <w:rFonts w:eastAsia="Times New Roman"/>
          <w:color w:val="000000"/>
          <w:u w:val="single"/>
        </w:rPr>
        <w:t xml:space="preserve">, </w:t>
      </w:r>
      <w:r w:rsidRPr="006F4FD8">
        <w:rPr>
          <w:rFonts w:eastAsia="Times New Roman"/>
          <w:color w:val="000000"/>
          <w:highlight w:val="green"/>
          <w:u w:val="single"/>
        </w:rPr>
        <w:t>are subject t</w:t>
      </w:r>
      <w:r w:rsidRPr="006F4FD8">
        <w:rPr>
          <w:rFonts w:eastAsia="Times New Roman"/>
          <w:color w:val="000000"/>
          <w:u w:val="single"/>
        </w:rPr>
        <w:t xml:space="preserve">o more than 20 days a year of </w:t>
      </w:r>
      <w:r w:rsidRPr="006F4FD8">
        <w:rPr>
          <w:rFonts w:eastAsia="Times New Roman"/>
          <w:b/>
          <w:iCs/>
          <w:color w:val="000000"/>
          <w:u w:val="single"/>
          <w:bdr w:val="single" w:sz="8" w:space="0" w:color="auto"/>
        </w:rPr>
        <w:t>lethal heat</w:t>
      </w:r>
      <w:r w:rsidRPr="006F4FD8">
        <w:rPr>
          <w:rFonts w:eastAsia="Times New Roman"/>
          <w:color w:val="000000"/>
          <w:u w:val="single"/>
        </w:rPr>
        <w:t xml:space="preserve"> conditions</w:t>
      </w:r>
      <w:r w:rsidRPr="006F4FD8">
        <w:rPr>
          <w:rFonts w:eastAsia="Times New Roman"/>
          <w:color w:val="000000"/>
          <w:sz w:val="16"/>
        </w:rPr>
        <w:t xml:space="preserve">, </w:t>
      </w:r>
      <w:r w:rsidRPr="006F4FD8">
        <w:rPr>
          <w:rFonts w:eastAsia="Times New Roman"/>
          <w:color w:val="000000"/>
          <w:highlight w:val="green"/>
          <w:u w:val="single"/>
        </w:rPr>
        <w:t>beyond</w:t>
      </w:r>
      <w:r w:rsidRPr="006F4FD8">
        <w:rPr>
          <w:rFonts w:eastAsia="Times New Roman"/>
          <w:color w:val="000000"/>
          <w:u w:val="single"/>
        </w:rPr>
        <w:t xml:space="preserve"> the threshold of human </w:t>
      </w:r>
      <w:r w:rsidRPr="006F4FD8">
        <w:rPr>
          <w:rFonts w:eastAsia="Times New Roman"/>
          <w:color w:val="000000"/>
          <w:highlight w:val="green"/>
          <w:u w:val="single"/>
        </w:rPr>
        <w:t>survivability</w:t>
      </w:r>
      <w:r w:rsidRPr="006F4FD8">
        <w:rPr>
          <w:rFonts w:eastAsia="Times New Roman"/>
          <w:color w:val="000000"/>
          <w:sz w:val="16"/>
        </w:rPr>
        <w:t xml:space="preserve">. The </w:t>
      </w:r>
      <w:proofErr w:type="spellStart"/>
      <w:r w:rsidRPr="006F4FD8">
        <w:rPr>
          <w:rFonts w:eastAsia="Times New Roman"/>
          <w:color w:val="000000"/>
          <w:sz w:val="16"/>
        </w:rPr>
        <w:t>destabilisation</w:t>
      </w:r>
      <w:proofErr w:type="spellEnd"/>
      <w:r w:rsidRPr="006F4FD8">
        <w:rPr>
          <w:rFonts w:eastAsia="Times New Roman"/>
          <w:color w:val="000000"/>
          <w:sz w:val="16"/>
        </w:rPr>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w:t>
      </w:r>
      <w:proofErr w:type="gramStart"/>
      <w:r w:rsidRPr="006F4FD8">
        <w:rPr>
          <w:rFonts w:eastAsia="Times New Roman"/>
          <w:color w:val="000000"/>
          <w:sz w:val="16"/>
        </w:rPr>
        <w:t>drought</w:t>
      </w:r>
      <w:proofErr w:type="gramEnd"/>
      <w:r w:rsidRPr="006F4FD8">
        <w:rPr>
          <w:rFonts w:eastAsia="Times New Roman"/>
          <w:color w:val="000000"/>
          <w:sz w:val="16"/>
        </w:rPr>
        <w:t xml:space="preserve"> and inundation. The summer monsoons in China have failed, and water flows into the great rivers of Asia are </w:t>
      </w:r>
      <w:r w:rsidRPr="006F4FD8">
        <w:rPr>
          <w:rFonts w:eastAsia="Times New Roman"/>
          <w:color w:val="000000"/>
          <w:sz w:val="16"/>
        </w:rPr>
        <w:lastRenderedPageBreak/>
        <w:t xml:space="preserve">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w:t>
      </w:r>
      <w:proofErr w:type="gramStart"/>
      <w:r w:rsidRPr="006F4FD8">
        <w:rPr>
          <w:rFonts w:eastAsia="Times New Roman"/>
          <w:color w:val="000000"/>
          <w:sz w:val="16"/>
        </w:rPr>
        <w:t>A number of</w:t>
      </w:r>
      <w:proofErr w:type="gramEnd"/>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ecosystems collapse</w:t>
      </w:r>
      <w:r w:rsidRPr="006F4FD8">
        <w:rPr>
          <w:rFonts w:eastAsia="Times New Roman"/>
          <w:color w:val="000000"/>
          <w:u w:val="single"/>
        </w:rPr>
        <w:t>, including coral reef systems, the Amazon rainforest and in the Arctic</w:t>
      </w:r>
      <w:r w:rsidRPr="006F4FD8">
        <w:rPr>
          <w:rFonts w:eastAsia="Times New Roman"/>
          <w:color w:val="000000"/>
          <w:sz w:val="16"/>
        </w:rPr>
        <w:t xml:space="preserve">. Some </w:t>
      </w:r>
      <w:r w:rsidRPr="006F4FD8">
        <w:rPr>
          <w:rFonts w:eastAsia="Times New Roman"/>
          <w:color w:val="000000"/>
          <w:u w:val="single"/>
        </w:rPr>
        <w:t xml:space="preserve">poorer nations and </w:t>
      </w:r>
      <w:r w:rsidRPr="006F4FD8">
        <w:rPr>
          <w:rFonts w:eastAsia="Times New Roman"/>
          <w:color w:val="000000"/>
          <w:highlight w:val="green"/>
          <w:u w:val="single"/>
        </w:rPr>
        <w:t>regions</w:t>
      </w:r>
      <w:r w:rsidRPr="006F4FD8">
        <w:rPr>
          <w:rFonts w:eastAsia="Times New Roman"/>
          <w:color w:val="000000"/>
          <w:sz w:val="16"/>
        </w:rPr>
        <w:t xml:space="preserve">, which lack capacity to provide </w:t>
      </w:r>
      <w:proofErr w:type="gramStart"/>
      <w:r w:rsidRPr="006F4FD8">
        <w:rPr>
          <w:rFonts w:eastAsia="Times New Roman"/>
          <w:color w:val="000000"/>
          <w:sz w:val="16"/>
        </w:rPr>
        <w:t>artificially-cooled</w:t>
      </w:r>
      <w:proofErr w:type="gramEnd"/>
      <w:r w:rsidRPr="006F4FD8">
        <w:rPr>
          <w:rFonts w:eastAsia="Times New Roman"/>
          <w:color w:val="000000"/>
          <w:sz w:val="16"/>
        </w:rPr>
        <w:t xml:space="preserve"> environments for their populations, </w:t>
      </w:r>
      <w:r w:rsidRPr="006F4FD8">
        <w:rPr>
          <w:rFonts w:eastAsia="Times New Roman"/>
          <w:b/>
          <w:iCs/>
          <w:color w:val="000000"/>
          <w:highlight w:val="green"/>
          <w:u w:val="single"/>
          <w:bdr w:val="single" w:sz="8" w:space="0" w:color="auto"/>
        </w:rPr>
        <w:t>become unviable</w:t>
      </w:r>
      <w:r w:rsidRPr="006F4FD8">
        <w:rPr>
          <w:rFonts w:eastAsia="Times New Roman"/>
          <w:color w:val="000000"/>
          <w:sz w:val="16"/>
        </w:rPr>
        <w:t xml:space="preserve">. Deadly heat conditions persist for more than 100 days per year in West Africa, tropical South America, the Middle </w:t>
      </w:r>
      <w:proofErr w:type="gramStart"/>
      <w:r w:rsidRPr="006F4FD8">
        <w:rPr>
          <w:rFonts w:eastAsia="Times New Roman"/>
          <w:color w:val="000000"/>
          <w:sz w:val="16"/>
        </w:rPr>
        <w:t>East</w:t>
      </w:r>
      <w:proofErr w:type="gramEnd"/>
      <w:r w:rsidRPr="006F4FD8">
        <w:rPr>
          <w:rFonts w:eastAsia="Times New Roman"/>
          <w:color w:val="000000"/>
          <w:sz w:val="16"/>
        </w:rPr>
        <w:t xml:space="preserve"> and South-East Asia, </w:t>
      </w:r>
      <w:r w:rsidRPr="006F4FD8">
        <w:rPr>
          <w:rFonts w:eastAsia="Times New Roman"/>
          <w:color w:val="000000"/>
          <w:u w:val="single"/>
        </w:rPr>
        <w:t xml:space="preserve">contributing to </w:t>
      </w:r>
      <w:r w:rsidRPr="006F4FD8">
        <w:rPr>
          <w:rFonts w:eastAsia="Times New Roman"/>
          <w:b/>
          <w:iCs/>
          <w:color w:val="000000"/>
          <w:highlight w:val="green"/>
          <w:u w:val="single"/>
          <w:bdr w:val="single" w:sz="8" w:space="0" w:color="auto"/>
        </w:rPr>
        <w:t>more than a billion</w:t>
      </w:r>
      <w:r w:rsidRPr="006F4FD8">
        <w:rPr>
          <w:rFonts w:eastAsia="Times New Roman"/>
          <w:b/>
          <w:iCs/>
          <w:color w:val="000000"/>
          <w:u w:val="single"/>
          <w:bdr w:val="single" w:sz="8" w:space="0" w:color="auto"/>
        </w:rPr>
        <w:t xml:space="preserve"> people </w:t>
      </w:r>
      <w:r w:rsidRPr="006F4FD8">
        <w:rPr>
          <w:rFonts w:eastAsia="Times New Roman"/>
          <w:b/>
          <w:iCs/>
          <w:color w:val="000000"/>
          <w:highlight w:val="green"/>
          <w:u w:val="single"/>
          <w:bdr w:val="single" w:sz="8" w:space="0" w:color="auto"/>
        </w:rPr>
        <w:t>being displaced</w:t>
      </w:r>
      <w:r w:rsidRPr="006F4FD8">
        <w:rPr>
          <w:rFonts w:eastAsia="Times New Roman"/>
          <w:color w:val="000000"/>
          <w:u w:val="single"/>
        </w:rPr>
        <w:t xml:space="preserve"> from the tropical zone</w:t>
      </w:r>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Water availability decreases</w:t>
      </w:r>
      <w:r w:rsidRPr="006F4FD8">
        <w:rPr>
          <w:rFonts w:eastAsia="Times New Roman"/>
          <w:b/>
          <w:iCs/>
          <w:color w:val="000000"/>
          <w:u w:val="single"/>
          <w:bdr w:val="single" w:sz="8" w:space="0" w:color="auto"/>
        </w:rPr>
        <w:t xml:space="preserve"> sharply</w:t>
      </w:r>
      <w:r w:rsidRPr="006F4FD8">
        <w:rPr>
          <w:rFonts w:eastAsia="Times New Roman"/>
          <w:color w:val="000000"/>
          <w:sz w:val="16"/>
        </w:rPr>
        <w:t xml:space="preserve"> in the most affected regions at lower latitudes (dry tropics and subtropics), </w:t>
      </w:r>
      <w:r w:rsidRPr="006F4FD8">
        <w:rPr>
          <w:rFonts w:eastAsia="Times New Roman"/>
          <w:color w:val="000000"/>
          <w:highlight w:val="green"/>
          <w:u w:val="single"/>
        </w:rPr>
        <w:t>affecting</w:t>
      </w:r>
      <w:r w:rsidRPr="006F4FD8">
        <w:rPr>
          <w:rFonts w:eastAsia="Times New Roman"/>
          <w:color w:val="000000"/>
          <w:u w:val="single"/>
        </w:rPr>
        <w:t xml:space="preserve"> about </w:t>
      </w:r>
      <w:r w:rsidRPr="006F4FD8">
        <w:rPr>
          <w:rFonts w:eastAsia="Times New Roman"/>
          <w:b/>
          <w:iCs/>
          <w:color w:val="000000"/>
          <w:highlight w:val="green"/>
          <w:u w:val="single"/>
          <w:bdr w:val="single" w:sz="8" w:space="0" w:color="auto"/>
        </w:rPr>
        <w:t>two billion</w:t>
      </w:r>
      <w:r w:rsidRPr="006F4FD8">
        <w:rPr>
          <w:rFonts w:eastAsia="Times New Roman"/>
          <w:color w:val="000000"/>
          <w:u w:val="single"/>
        </w:rPr>
        <w:t xml:space="preserve"> people worldwide</w:t>
      </w:r>
      <w:r w:rsidRPr="006F4FD8">
        <w:rPr>
          <w:rFonts w:eastAsia="Times New Roman"/>
          <w:color w:val="000000"/>
          <w:sz w:val="16"/>
        </w:rPr>
        <w:t xml:space="preserve">. Agriculture becomes nonviable in the dry subtropics. </w:t>
      </w:r>
      <w:r w:rsidRPr="006F4FD8">
        <w:rPr>
          <w:rFonts w:eastAsia="Times New Roman"/>
          <w:color w:val="000000"/>
          <w:u w:val="single"/>
        </w:rPr>
        <w:t xml:space="preserve">Most regions in the world see a significant drop in food production and increasing numbers of extreme weather events, including heat waves, </w:t>
      </w:r>
      <w:proofErr w:type="gramStart"/>
      <w:r w:rsidRPr="006F4FD8">
        <w:rPr>
          <w:rFonts w:eastAsia="Times New Roman"/>
          <w:color w:val="000000"/>
          <w:u w:val="single"/>
        </w:rPr>
        <w:t>floods</w:t>
      </w:r>
      <w:proofErr w:type="gramEnd"/>
      <w:r w:rsidRPr="006F4FD8">
        <w:rPr>
          <w:rFonts w:eastAsia="Times New Roman"/>
          <w:color w:val="000000"/>
          <w:u w:val="single"/>
        </w:rPr>
        <w:t xml:space="preserve"> and storms.</w:t>
      </w:r>
      <w:r w:rsidRPr="006F4FD8">
        <w:rPr>
          <w:rFonts w:eastAsia="Times New Roman"/>
          <w:color w:val="000000"/>
          <w:sz w:val="16"/>
        </w:rPr>
        <w:t xml:space="preserve"> Food production is inadequate to feed the global population and </w:t>
      </w:r>
      <w:r w:rsidRPr="006F4FD8">
        <w:rPr>
          <w:rFonts w:eastAsia="Times New Roman"/>
          <w:color w:val="000000"/>
          <w:highlight w:val="green"/>
          <w:u w:val="single"/>
        </w:rPr>
        <w:t>food prices skyrocket</w:t>
      </w:r>
      <w:r w:rsidRPr="006F4FD8">
        <w:rPr>
          <w:rFonts w:eastAsia="Times New Roman"/>
          <w:color w:val="000000"/>
          <w:sz w:val="16"/>
        </w:rPr>
        <w:t xml:space="preserve">, </w:t>
      </w:r>
      <w:proofErr w:type="gramStart"/>
      <w:r w:rsidRPr="006F4FD8">
        <w:rPr>
          <w:rFonts w:eastAsia="Times New Roman"/>
          <w:color w:val="000000"/>
          <w:sz w:val="16"/>
        </w:rPr>
        <w:t>as a consequence of</w:t>
      </w:r>
      <w:proofErr w:type="gramEnd"/>
      <w:r w:rsidRPr="006F4FD8">
        <w:rPr>
          <w:rFonts w:eastAsia="Times New Roman"/>
          <w:color w:val="000000"/>
          <w:sz w:val="16"/>
        </w:rPr>
        <w:t xml:space="preserve">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w:t>
      </w:r>
      <w:proofErr w:type="gramStart"/>
      <w:r w:rsidRPr="006F4FD8">
        <w:rPr>
          <w:rFonts w:eastAsia="Times New Roman"/>
          <w:color w:val="000000"/>
          <w:sz w:val="16"/>
        </w:rPr>
        <w:t>Bangkok</w:t>
      </w:r>
      <w:proofErr w:type="gramEnd"/>
      <w:r w:rsidRPr="006F4FD8">
        <w:rPr>
          <w:rFonts w:eastAsia="Times New Roman"/>
          <w:color w:val="000000"/>
          <w:sz w:val="16"/>
        </w:rPr>
        <w:t xml:space="preserve"> and Manila — are abandoned. Some small islands become uninhabitable. Ten percent of Bangladesh is inundated, displacing 15 million people. Even for 2°C of warming, more than a billion people may need to be relocated and In high-end scenarios, </w:t>
      </w:r>
      <w:r w:rsidRPr="006F4FD8">
        <w:rPr>
          <w:rFonts w:eastAsia="Times New Roman"/>
          <w:color w:val="000000"/>
          <w:u w:val="single"/>
        </w:rPr>
        <w:t xml:space="preserve">the scale of </w:t>
      </w:r>
      <w:r w:rsidRPr="006F4FD8">
        <w:rPr>
          <w:rFonts w:eastAsia="Times New Roman"/>
          <w:color w:val="000000"/>
          <w:highlight w:val="green"/>
          <w:u w:val="single"/>
        </w:rPr>
        <w:t>destruction is</w:t>
      </w:r>
      <w:r w:rsidRPr="006F4FD8">
        <w:rPr>
          <w:rFonts w:eastAsia="Times New Roman"/>
          <w:color w:val="000000"/>
          <w:u w:val="single"/>
        </w:rPr>
        <w:t xml:space="preserve"> beyond our capacity to model, with a </w:t>
      </w:r>
      <w:r w:rsidRPr="006F4FD8">
        <w:rPr>
          <w:rFonts w:eastAsia="Times New Roman"/>
          <w:b/>
          <w:iCs/>
          <w:color w:val="000000"/>
          <w:highlight w:val="green"/>
          <w:u w:val="single"/>
          <w:bdr w:val="single" w:sz="8" w:space="0" w:color="auto"/>
        </w:rPr>
        <w:t xml:space="preserve">high likelihood of human </w:t>
      </w:r>
      <w:proofErr w:type="spellStart"/>
      <w:r w:rsidRPr="006F4FD8">
        <w:rPr>
          <w:rFonts w:eastAsia="Times New Roman"/>
          <w:b/>
          <w:iCs/>
          <w:color w:val="000000"/>
          <w:highlight w:val="green"/>
          <w:u w:val="single"/>
          <w:bdr w:val="single" w:sz="8" w:space="0" w:color="auto"/>
        </w:rPr>
        <w:t>civilisation</w:t>
      </w:r>
      <w:proofErr w:type="spellEnd"/>
      <w:r w:rsidRPr="006F4FD8">
        <w:rPr>
          <w:rFonts w:eastAsia="Times New Roman"/>
          <w:b/>
          <w:iCs/>
          <w:color w:val="000000"/>
          <w:highlight w:val="green"/>
          <w:u w:val="single"/>
          <w:bdr w:val="single" w:sz="8" w:space="0" w:color="auto"/>
        </w:rPr>
        <w:t xml:space="preserve"> coming to an end</w:t>
      </w:r>
      <w:r w:rsidRPr="006F4FD8">
        <w:rPr>
          <w:rFonts w:eastAsia="Times New Roman"/>
          <w:color w:val="000000"/>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Massive </w:t>
      </w:r>
      <w:r w:rsidRPr="006F4FD8">
        <w:rPr>
          <w:rFonts w:eastAsia="Times New Roman"/>
          <w:color w:val="000000"/>
          <w:u w:val="single"/>
        </w:rPr>
        <w:t>nonlinear events in the global environment give rise to ​massive nonlinear societal events</w:t>
      </w:r>
      <w:r w:rsidRPr="006F4FD8">
        <w:rPr>
          <w:rFonts w:eastAsia="Times New Roman"/>
          <w:color w:val="000000"/>
          <w:sz w:val="16"/>
        </w:rPr>
        <w:t xml:space="preserve">.​ In this scenario, nations around the world will be ​overwhelmed by the scale of change and pernicious challenges, such as pandemic disease. The </w:t>
      </w:r>
      <w:r w:rsidRPr="006F4FD8">
        <w:rPr>
          <w:rFonts w:eastAsia="Times New Roman"/>
          <w:color w:val="000000"/>
          <w:highlight w:val="green"/>
          <w:u w:val="single"/>
        </w:rPr>
        <w:t xml:space="preserve">internal cohesion </w:t>
      </w:r>
      <w:r w:rsidRPr="006F4FD8">
        <w:rPr>
          <w:rFonts w:eastAsia="Times New Roman"/>
          <w:color w:val="000000"/>
          <w:u w:val="single"/>
        </w:rPr>
        <w:t xml:space="preserve">of nations </w:t>
      </w:r>
      <w:r w:rsidRPr="006F4FD8">
        <w:rPr>
          <w:rFonts w:eastAsia="Times New Roman"/>
          <w:color w:val="000000"/>
          <w:highlight w:val="green"/>
          <w:u w:val="single"/>
        </w:rPr>
        <w:t>will be under great stress</w:t>
      </w:r>
      <w:r w:rsidRPr="006F4FD8">
        <w:rPr>
          <w:rFonts w:eastAsia="Times New Roman"/>
          <w:color w:val="000000"/>
          <w:u w:val="single"/>
        </w:rPr>
        <w:t xml:space="preserve">, </w:t>
      </w:r>
      <w:r w:rsidRPr="006F4FD8">
        <w:rPr>
          <w:rFonts w:eastAsia="Times New Roman"/>
          <w:b/>
          <w:iCs/>
          <w:color w:val="000000"/>
          <w:highlight w:val="green"/>
          <w:u w:val="single"/>
          <w:bdr w:val="single" w:sz="8" w:space="0" w:color="auto"/>
        </w:rPr>
        <w:t>including</w:t>
      </w:r>
      <w:r w:rsidRPr="006F4FD8">
        <w:rPr>
          <w:rFonts w:eastAsia="Times New Roman"/>
          <w:b/>
          <w:iCs/>
          <w:color w:val="000000"/>
          <w:u w:val="single"/>
          <w:bdr w:val="single" w:sz="8" w:space="0" w:color="auto"/>
        </w:rPr>
        <w:t xml:space="preserve"> in the </w:t>
      </w:r>
      <w:r w:rsidRPr="006F4FD8">
        <w:rPr>
          <w:rFonts w:eastAsia="Times New Roman"/>
          <w:b/>
          <w:iCs/>
          <w:color w:val="000000"/>
          <w:highlight w:val="green"/>
          <w:u w:val="single"/>
          <w:bdr w:val="single" w:sz="8" w:space="0" w:color="auto"/>
        </w:rPr>
        <w:t>U</w:t>
      </w:r>
      <w:r w:rsidRPr="006F4FD8">
        <w:rPr>
          <w:rFonts w:eastAsia="Times New Roman"/>
          <w:b/>
          <w:iCs/>
          <w:color w:val="000000"/>
          <w:u w:val="single"/>
          <w:bdr w:val="single" w:sz="8" w:space="0" w:color="auto"/>
        </w:rPr>
        <w:t xml:space="preserve">nited </w:t>
      </w:r>
      <w:r w:rsidRPr="006F4FD8">
        <w:rPr>
          <w:rFonts w:eastAsia="Times New Roman"/>
          <w:b/>
          <w:iCs/>
          <w:color w:val="000000"/>
          <w:highlight w:val="green"/>
          <w:u w:val="single"/>
          <w:bdr w:val="single" w:sz="8" w:space="0" w:color="auto"/>
        </w:rPr>
        <w:t>S</w:t>
      </w:r>
      <w:r w:rsidRPr="006F4FD8">
        <w:rPr>
          <w:rFonts w:eastAsia="Times New Roman"/>
          <w:b/>
          <w:iCs/>
          <w:color w:val="000000"/>
          <w:u w:val="single"/>
          <w:bdr w:val="single" w:sz="8" w:space="0" w:color="auto"/>
        </w:rPr>
        <w:t>tates</w:t>
      </w:r>
      <w:r w:rsidRPr="006F4FD8">
        <w:rPr>
          <w:rFonts w:eastAsia="Times New Roman"/>
          <w:color w:val="000000"/>
          <w:sz w:val="16"/>
        </w:rPr>
        <w:t xml:space="preserve">, both </w:t>
      </w:r>
      <w:proofErr w:type="gramStart"/>
      <w:r w:rsidRPr="006F4FD8">
        <w:rPr>
          <w:rFonts w:eastAsia="Times New Roman"/>
          <w:color w:val="000000"/>
          <w:sz w:val="16"/>
        </w:rPr>
        <w:t>as a result of</w:t>
      </w:r>
      <w:proofErr w:type="gramEnd"/>
      <w:r w:rsidRPr="006F4FD8">
        <w:rPr>
          <w:rFonts w:eastAsia="Times New Roman"/>
          <w:color w:val="000000"/>
          <w:sz w:val="16"/>
        </w:rPr>
        <w:t xml:space="preserve"> a dramatic rise in migration and changes in agricultural patterns and water availability. The </w:t>
      </w:r>
      <w:r w:rsidRPr="006F4FD8">
        <w:rPr>
          <w:rFonts w:eastAsia="Times New Roman"/>
          <w:color w:val="000000"/>
          <w:highlight w:val="green"/>
          <w:u w:val="single"/>
        </w:rPr>
        <w:t>flooding</w:t>
      </w:r>
      <w:r w:rsidRPr="006F4FD8">
        <w:rPr>
          <w:rFonts w:eastAsia="Times New Roman"/>
          <w:color w:val="000000"/>
          <w:sz w:val="16"/>
        </w:rPr>
        <w:t xml:space="preserve"> of coastal communities around the world, especially in the Netherlands, the United States, South Asia, and China, </w:t>
      </w:r>
      <w:r w:rsidRPr="006F4FD8">
        <w:rPr>
          <w:rFonts w:eastAsia="Times New Roman"/>
          <w:color w:val="000000"/>
          <w:highlight w:val="green"/>
          <w:u w:val="single"/>
        </w:rPr>
        <w:t>has</w:t>
      </w:r>
      <w:r w:rsidRPr="006F4FD8">
        <w:rPr>
          <w:rFonts w:eastAsia="Times New Roman"/>
          <w:color w:val="000000"/>
          <w:u w:val="single"/>
        </w:rPr>
        <w:t xml:space="preserve"> the </w:t>
      </w:r>
      <w:r w:rsidRPr="006F4FD8">
        <w:rPr>
          <w:rFonts w:eastAsia="Times New Roman"/>
          <w:color w:val="000000"/>
          <w:highlight w:val="green"/>
          <w:u w:val="single"/>
        </w:rPr>
        <w:t>potential to challenge</w:t>
      </w:r>
      <w:r w:rsidRPr="006F4FD8">
        <w:rPr>
          <w:rFonts w:eastAsia="Times New Roman"/>
          <w:color w:val="000000"/>
          <w:u w:val="single"/>
        </w:rPr>
        <w:t xml:space="preserve"> regional and even </w:t>
      </w:r>
      <w:r w:rsidRPr="006F4FD8">
        <w:rPr>
          <w:rFonts w:eastAsia="Times New Roman"/>
          <w:color w:val="000000"/>
          <w:highlight w:val="green"/>
          <w:u w:val="single"/>
        </w:rPr>
        <w:t>national identities</w:t>
      </w:r>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Armed conflict</w:t>
      </w:r>
      <w:r w:rsidRPr="006F4FD8">
        <w:rPr>
          <w:rFonts w:eastAsia="Times New Roman"/>
          <w:color w:val="000000"/>
          <w:u w:val="single"/>
        </w:rPr>
        <w:t xml:space="preserve"> between nations </w:t>
      </w:r>
      <w:r w:rsidRPr="006F4FD8">
        <w:rPr>
          <w:rFonts w:eastAsia="Times New Roman"/>
          <w:color w:val="000000"/>
          <w:highlight w:val="green"/>
          <w:u w:val="single"/>
        </w:rPr>
        <w:t>over resources</w:t>
      </w:r>
      <w:r w:rsidRPr="006F4FD8">
        <w:rPr>
          <w:rFonts w:eastAsia="Times New Roman"/>
          <w:color w:val="000000"/>
          <w:sz w:val="16"/>
        </w:rPr>
        <w:t xml:space="preserve">, such as the Nile and its tributaries, </w:t>
      </w:r>
      <w:r w:rsidRPr="006F4FD8">
        <w:rPr>
          <w:rFonts w:eastAsia="Times New Roman"/>
          <w:color w:val="000000"/>
          <w:highlight w:val="green"/>
          <w:u w:val="single"/>
        </w:rPr>
        <w:t>is likely</w:t>
      </w:r>
      <w:r w:rsidRPr="006F4FD8">
        <w:rPr>
          <w:rFonts w:eastAsia="Times New Roman"/>
          <w:color w:val="000000"/>
          <w:u w:val="single"/>
        </w:rPr>
        <w:t xml:space="preserve"> and </w:t>
      </w:r>
      <w:r w:rsidRPr="006F4FD8">
        <w:rPr>
          <w:rFonts w:eastAsia="Times New Roman"/>
          <w:b/>
          <w:iCs/>
          <w:color w:val="000000"/>
          <w:highlight w:val="green"/>
          <w:u w:val="single"/>
          <w:bdr w:val="single" w:sz="8" w:space="0" w:color="auto"/>
        </w:rPr>
        <w:t>nuclear war</w:t>
      </w:r>
      <w:r w:rsidRPr="006F4FD8">
        <w:rPr>
          <w:rFonts w:eastAsia="Times New Roman"/>
          <w:color w:val="000000"/>
          <w:highlight w:val="green"/>
          <w:u w:val="single"/>
        </w:rPr>
        <w:t xml:space="preserve"> </w:t>
      </w:r>
      <w:r w:rsidRPr="006F4FD8">
        <w:rPr>
          <w:rFonts w:eastAsia="Times New Roman"/>
          <w:color w:val="000000"/>
          <w:u w:val="single"/>
        </w:rPr>
        <w:t>is possible</w:t>
      </w:r>
      <w:r w:rsidRPr="006F4FD8">
        <w:rPr>
          <w:rFonts w:eastAsia="Times New Roman"/>
          <w:color w:val="000000"/>
          <w:sz w:val="16"/>
        </w:rPr>
        <w:t xml:space="preserve">. The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w:t>
      </w:r>
      <w:proofErr w:type="spellStart"/>
      <w:r w:rsidRPr="006F4FD8">
        <w:rPr>
          <w:rFonts w:eastAsia="Times New Roman"/>
          <w:color w:val="000000"/>
          <w:sz w:val="16"/>
        </w:rPr>
        <w:t>civilisation</w:t>
      </w:r>
      <w:proofErr w:type="spellEnd"/>
      <w:r w:rsidRPr="006F4FD8">
        <w:rPr>
          <w:rFonts w:eastAsia="Times New Roman"/>
          <w:color w:val="000000"/>
          <w:sz w:val="16"/>
        </w:rPr>
        <w:t xml:space="preserve">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proofErr w:type="spellStart"/>
      <w:r w:rsidRPr="006F4FD8">
        <w:rPr>
          <w:rFonts w:eastAsia="Times New Roman"/>
          <w:color w:val="000000"/>
          <w:sz w:val="16"/>
        </w:rPr>
        <w:t>civilisation</w:t>
      </w:r>
      <w:proofErr w:type="spellEnd"/>
      <w:r w:rsidRPr="006F4FD8">
        <w:rPr>
          <w:rFonts w:eastAsia="Times New Roman"/>
          <w:color w:val="000000"/>
          <w:sz w:val="16"/>
        </w:rPr>
        <w:t xml:space="preserve">, a </w:t>
      </w:r>
      <w:r w:rsidRPr="006F4FD8">
        <w:rPr>
          <w:rFonts w:eastAsia="Times New Roman"/>
          <w:color w:val="000000"/>
          <w:u w:val="single"/>
        </w:rPr>
        <w:t xml:space="preserve">massive global </w:t>
      </w:r>
      <w:proofErr w:type="spellStart"/>
      <w:r w:rsidRPr="006F4FD8">
        <w:rPr>
          <w:rFonts w:eastAsia="Times New Roman"/>
          <w:color w:val="000000"/>
          <w:u w:val="single"/>
        </w:rPr>
        <w:t>mobilisation</w:t>
      </w:r>
      <w:proofErr w:type="spellEnd"/>
      <w:r w:rsidRPr="006F4FD8">
        <w:rPr>
          <w:rFonts w:eastAsia="Times New Roman"/>
          <w:color w:val="000000"/>
          <w:u w:val="single"/>
        </w:rPr>
        <w:t xml:space="preserve"> of resources is needed in the coming decade to build a zero-emissions industrial system</w:t>
      </w:r>
      <w:r w:rsidRPr="006F4FD8">
        <w:rPr>
          <w:rFonts w:eastAsia="Times New Roman"/>
          <w:color w:val="000000"/>
          <w:sz w:val="16"/>
        </w:rPr>
        <w:t xml:space="preserve"> and set in train the restoration of a safe climate. This would be akin in scale to the World War II emergency </w:t>
      </w:r>
      <w:proofErr w:type="spellStart"/>
      <w:r w:rsidRPr="006F4FD8">
        <w:rPr>
          <w:rFonts w:eastAsia="Times New Roman"/>
          <w:color w:val="000000"/>
          <w:sz w:val="16"/>
        </w:rPr>
        <w:t>mobilisation</w:t>
      </w:r>
      <w:proofErr w:type="spellEnd"/>
      <w:r w:rsidRPr="006F4FD8">
        <w:rPr>
          <w:rFonts w:eastAsia="Times New Roman"/>
          <w:color w:val="000000"/>
          <w:sz w:val="16"/>
        </w:rPr>
        <w:t>.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6F4FD8">
        <w:rPr>
          <w:rFonts w:eastAsia="Times New Roman"/>
          <w:b/>
          <w:iCs/>
          <w:color w:val="000000"/>
          <w:highlight w:val="green"/>
          <w:u w:val="single"/>
          <w:bdr w:val="single" w:sz="8" w:space="0" w:color="auto"/>
        </w:rPr>
        <w:t>only a drastic, economy-wide makeover within the next decade</w:t>
      </w:r>
      <w:r w:rsidRPr="006F4FD8">
        <w:rPr>
          <w:rFonts w:eastAsia="Times New Roman"/>
          <w:color w:val="000000"/>
          <w:sz w:val="16"/>
        </w:rPr>
        <w:t xml:space="preserve">, consistent with limiting warming to 1.5°C”, </w:t>
      </w:r>
      <w:r w:rsidRPr="006F4FD8">
        <w:rPr>
          <w:rFonts w:eastAsia="Times New Roman"/>
          <w:color w:val="000000"/>
          <w:highlight w:val="green"/>
          <w:u w:val="single"/>
        </w:rPr>
        <w:t>would avoid</w:t>
      </w:r>
      <w:r w:rsidRPr="006F4FD8">
        <w:rPr>
          <w:rFonts w:eastAsia="Times New Roman"/>
          <w:color w:val="000000"/>
          <w:u w:val="single"/>
        </w:rPr>
        <w:t xml:space="preserve"> the </w:t>
      </w:r>
      <w:r w:rsidRPr="006F4FD8">
        <w:rPr>
          <w:rFonts w:eastAsia="Times New Roman"/>
          <w:color w:val="000000"/>
          <w:highlight w:val="green"/>
          <w:u w:val="single"/>
        </w:rPr>
        <w:t>transition</w:t>
      </w:r>
      <w:r w:rsidRPr="006F4FD8">
        <w:rPr>
          <w:rFonts w:eastAsia="Times New Roman"/>
          <w:color w:val="000000"/>
          <w:u w:val="single"/>
        </w:rPr>
        <w:t xml:space="preserve"> of the Earth System </w:t>
      </w:r>
      <w:r w:rsidRPr="006F4FD8">
        <w:rPr>
          <w:rFonts w:eastAsia="Times New Roman"/>
          <w:color w:val="000000"/>
          <w:highlight w:val="green"/>
          <w:u w:val="single"/>
        </w:rPr>
        <w:t>to</w:t>
      </w:r>
      <w:r w:rsidRPr="006F4FD8">
        <w:rPr>
          <w:rFonts w:eastAsia="Times New Roman"/>
          <w:color w:val="000000"/>
          <w:u w:val="single"/>
        </w:rPr>
        <w:t xml:space="preserve"> the Pliocene-like conditions that prevailed 3-3.3 million years ago, when temperatures were </w:t>
      </w:r>
      <w:r w:rsidRPr="006F4FD8">
        <w:rPr>
          <w:rFonts w:eastAsia="Times New Roman"/>
          <w:color w:val="000000"/>
          <w:highlight w:val="green"/>
          <w:u w:val="single"/>
        </w:rPr>
        <w:t>~3°C</w:t>
      </w:r>
      <w:r w:rsidRPr="006F4FD8">
        <w:rPr>
          <w:rFonts w:eastAsia="Times New Roman"/>
          <w:color w:val="000000"/>
          <w:sz w:val="16"/>
        </w:rPr>
        <w:t xml:space="preserve"> and sea levels 25 </w:t>
      </w:r>
      <w:proofErr w:type="spellStart"/>
      <w:r w:rsidRPr="006F4FD8">
        <w:rPr>
          <w:rFonts w:eastAsia="Times New Roman"/>
          <w:color w:val="000000"/>
          <w:sz w:val="16"/>
        </w:rPr>
        <w:t>metres</w:t>
      </w:r>
      <w:proofErr w:type="spellEnd"/>
      <w:r w:rsidRPr="006F4FD8">
        <w:rPr>
          <w:rFonts w:eastAsia="Times New Roman"/>
          <w:color w:val="000000"/>
          <w:sz w:val="16"/>
        </w:rPr>
        <w:t xml:space="preserve"> higher.25 It should be noted here that the 1.5° goal is not safe for a number of Earth System elements, including Arctic sea-ice, West Antarctica and coral reefs.</w:t>
      </w:r>
    </w:p>
    <w:p w14:paraId="16AE0184" w14:textId="77777777" w:rsidR="00D51D07" w:rsidRPr="00924682" w:rsidRDefault="00D51D07" w:rsidP="00D51D07"/>
    <w:p w14:paraId="5F3BC5EE" w14:textId="77777777" w:rsidR="00D51D07" w:rsidRPr="00D51D07" w:rsidRDefault="00D51D07" w:rsidP="00D51D07"/>
    <w:p w14:paraId="017DF539" w14:textId="56A6B173" w:rsidR="00D51D07" w:rsidRDefault="00D51D07" w:rsidP="00D51D07">
      <w:pPr>
        <w:pStyle w:val="Heading3"/>
      </w:pPr>
      <w:r>
        <w:lastRenderedPageBreak/>
        <w:t>1NC---OFF</w:t>
      </w:r>
    </w:p>
    <w:p w14:paraId="024C624D" w14:textId="77777777" w:rsidR="003F6F7F" w:rsidRDefault="003F6F7F" w:rsidP="003F6F7F">
      <w:pPr>
        <w:pStyle w:val="Heading4"/>
      </w:pPr>
      <w:r>
        <w:t>Text – The United States should unilaterally restrict asteroid mining done by private entities.</w:t>
      </w:r>
    </w:p>
    <w:p w14:paraId="4763DE7E" w14:textId="77777777" w:rsidR="003F6F7F" w:rsidRPr="00881736" w:rsidRDefault="003F6F7F" w:rsidP="003F6F7F">
      <w:pPr>
        <w:pStyle w:val="Heading4"/>
      </w:pPr>
      <w:r>
        <w:t xml:space="preserve">Counterplan </w:t>
      </w:r>
      <w:r>
        <w:rPr>
          <w:u w:val="single"/>
        </w:rPr>
        <w:t>competes</w:t>
      </w:r>
      <w:r>
        <w:t xml:space="preserve"> – the Plan is a </w:t>
      </w:r>
      <w:r>
        <w:rPr>
          <w:u w:val="single"/>
        </w:rPr>
        <w:t>multilateral agreement</w:t>
      </w:r>
      <w:r>
        <w:t xml:space="preserve"> while the CP is </w:t>
      </w:r>
      <w:r>
        <w:rPr>
          <w:u w:val="single"/>
        </w:rPr>
        <w:t>just</w:t>
      </w:r>
      <w:r>
        <w:t xml:space="preserve"> the United States.</w:t>
      </w:r>
    </w:p>
    <w:p w14:paraId="5D5B5C4B" w14:textId="77777777" w:rsidR="003F6F7F" w:rsidRDefault="003F6F7F" w:rsidP="003F6F7F">
      <w:pPr>
        <w:pStyle w:val="Heading4"/>
      </w:pPr>
      <w:r>
        <w:t xml:space="preserve">Counterplan </w:t>
      </w:r>
      <w:r>
        <w:rPr>
          <w:u w:val="single"/>
        </w:rPr>
        <w:t>solves</w:t>
      </w:r>
      <w:r>
        <w:t xml:space="preserve"> the </w:t>
      </w:r>
      <w:proofErr w:type="spellStart"/>
      <w:r>
        <w:t>Aff</w:t>
      </w:r>
      <w:proofErr w:type="spellEnd"/>
      <w:r>
        <w:t xml:space="preserve"> – 1] 1AC Gallagher says that US Leadership </w:t>
      </w:r>
      <w:r>
        <w:rPr>
          <w:u w:val="single"/>
        </w:rPr>
        <w:t>spill-over</w:t>
      </w:r>
      <w:r>
        <w:t xml:space="preserve"> to </w:t>
      </w:r>
      <w:r>
        <w:rPr>
          <w:u w:val="single"/>
        </w:rPr>
        <w:t>follow-on</w:t>
      </w:r>
      <w:r>
        <w:t xml:space="preserve"> and </w:t>
      </w:r>
      <w:r>
        <w:rPr>
          <w:u w:val="single"/>
        </w:rPr>
        <w:t>norming</w:t>
      </w:r>
      <w:r>
        <w:t xml:space="preserve"> which solves Advantage 1 and 2] 1AC Wall says the US actions over Mining fractures governance – the CP sets the US </w:t>
      </w:r>
      <w:r>
        <w:rPr>
          <w:u w:val="single"/>
        </w:rPr>
        <w:t>in-line</w:t>
      </w:r>
      <w:r>
        <w:t xml:space="preserve">. </w:t>
      </w:r>
    </w:p>
    <w:p w14:paraId="14F095E5" w14:textId="77777777" w:rsidR="003F6F7F" w:rsidRDefault="003F6F7F" w:rsidP="003F6F7F">
      <w:pPr>
        <w:pStyle w:val="Heading4"/>
      </w:pPr>
      <w:r>
        <w:t xml:space="preserve">Unilateral Actions </w:t>
      </w:r>
      <w:r>
        <w:rPr>
          <w:u w:val="single"/>
        </w:rPr>
        <w:t>solve</w:t>
      </w:r>
      <w:r>
        <w:t xml:space="preserve"> – they’re </w:t>
      </w:r>
      <w:r w:rsidRPr="00881736">
        <w:rPr>
          <w:u w:val="single"/>
        </w:rPr>
        <w:t>legally binding</w:t>
      </w:r>
      <w:r>
        <w:t xml:space="preserve"> and perceived </w:t>
      </w:r>
      <w:r>
        <w:rPr>
          <w:u w:val="single"/>
        </w:rPr>
        <w:t>internationally</w:t>
      </w:r>
      <w:r>
        <w:t>.</w:t>
      </w:r>
    </w:p>
    <w:p w14:paraId="6CB33433" w14:textId="77777777" w:rsidR="003F6F7F" w:rsidRPr="00EE51C8" w:rsidRDefault="003F6F7F" w:rsidP="003F6F7F">
      <w:proofErr w:type="spellStart"/>
      <w:r w:rsidRPr="00EE51C8">
        <w:rPr>
          <w:rStyle w:val="Style13ptBold"/>
        </w:rPr>
        <w:t>Su</w:t>
      </w:r>
      <w:proofErr w:type="spellEnd"/>
      <w:r w:rsidRPr="00EE51C8">
        <w:rPr>
          <w:rStyle w:val="Style13ptBold"/>
        </w:rPr>
        <w:t xml:space="preserve"> 17</w:t>
      </w:r>
      <w:r>
        <w:t xml:space="preserve"> </w:t>
      </w:r>
      <w:proofErr w:type="spellStart"/>
      <w:r w:rsidRPr="00EE51C8">
        <w:t>Jinyuan</w:t>
      </w:r>
      <w:proofErr w:type="spellEnd"/>
      <w:r w:rsidRPr="00EE51C8">
        <w:t xml:space="preserve">, S. U. "Space arms control: Lex </w:t>
      </w:r>
      <w:proofErr w:type="spellStart"/>
      <w:r w:rsidRPr="00EE51C8">
        <w:t>lata</w:t>
      </w:r>
      <w:proofErr w:type="spellEnd"/>
      <w:r w:rsidRPr="00EE51C8">
        <w:t xml:space="preserve"> and currently active proposals." Asian Journal of International Law 7.1 (2017): 61-93.</w:t>
      </w:r>
      <w:r>
        <w:t xml:space="preserve"> //Elmer </w:t>
      </w:r>
    </w:p>
    <w:p w14:paraId="31E689B4" w14:textId="77777777" w:rsidR="003F6F7F" w:rsidRPr="008437BF" w:rsidRDefault="003F6F7F" w:rsidP="003F6F7F">
      <w:pPr>
        <w:rPr>
          <w:sz w:val="16"/>
        </w:rPr>
      </w:pPr>
      <w:r w:rsidRPr="00DB2CD4">
        <w:rPr>
          <w:rStyle w:val="StyleUnderline"/>
        </w:rPr>
        <w:t>The</w:t>
      </w:r>
      <w:r w:rsidRPr="008437BF">
        <w:rPr>
          <w:sz w:val="16"/>
        </w:rPr>
        <w:t xml:space="preserve"> </w:t>
      </w:r>
      <w:r w:rsidRPr="00A90E46">
        <w:rPr>
          <w:rStyle w:val="Emphasis"/>
          <w:highlight w:val="green"/>
        </w:rPr>
        <w:t>unilateral statements</w:t>
      </w:r>
      <w:r w:rsidRPr="008437BF">
        <w:rPr>
          <w:sz w:val="16"/>
        </w:rPr>
        <w:t xml:space="preserve"> led </w:t>
      </w:r>
      <w:r w:rsidRPr="00DB2CD4">
        <w:rPr>
          <w:rStyle w:val="StyleUnderline"/>
        </w:rPr>
        <w:t xml:space="preserve">by Russia </w:t>
      </w:r>
      <w:r w:rsidRPr="00A90E46">
        <w:rPr>
          <w:rStyle w:val="StyleUnderline"/>
          <w:highlight w:val="green"/>
        </w:rPr>
        <w:t xml:space="preserve">are important </w:t>
      </w:r>
      <w:r w:rsidRPr="00A90E46">
        <w:rPr>
          <w:rStyle w:val="Emphasis"/>
          <w:highlight w:val="green"/>
          <w:bdr w:val="single" w:sz="18" w:space="0" w:color="auto"/>
        </w:rPr>
        <w:t>confidence-building measures</w:t>
      </w:r>
      <w:r w:rsidRPr="008437BF">
        <w:rPr>
          <w:sz w:val="16"/>
        </w:rPr>
        <w:t xml:space="preserve"> </w:t>
      </w:r>
      <w:r w:rsidRPr="00A90E46">
        <w:rPr>
          <w:rStyle w:val="Emphasis"/>
          <w:highlight w:val="green"/>
        </w:rPr>
        <w:t>for</w:t>
      </w:r>
      <w:r w:rsidRPr="00A90E46">
        <w:rPr>
          <w:rStyle w:val="StyleUnderline"/>
          <w:highlight w:val="green"/>
        </w:rPr>
        <w:t xml:space="preserve"> </w:t>
      </w:r>
      <w:r w:rsidRPr="00DB2CD4">
        <w:rPr>
          <w:rStyle w:val="StyleUnderline"/>
        </w:rPr>
        <w:t xml:space="preserve">the </w:t>
      </w:r>
      <w:r w:rsidRPr="00DB2CD4">
        <w:rPr>
          <w:rStyle w:val="Emphasis"/>
        </w:rPr>
        <w:t>security</w:t>
      </w:r>
      <w:r w:rsidRPr="00DB2CD4">
        <w:rPr>
          <w:rStyle w:val="StyleUnderline"/>
        </w:rPr>
        <w:t xml:space="preserve"> of </w:t>
      </w:r>
      <w:r w:rsidRPr="00A90E46">
        <w:rPr>
          <w:rStyle w:val="Emphasis"/>
          <w:highlight w:val="green"/>
        </w:rPr>
        <w:t>outer space</w:t>
      </w:r>
      <w:r w:rsidRPr="008437BF">
        <w:rPr>
          <w:sz w:val="16"/>
        </w:rPr>
        <w:t xml:space="preserve">. However, in international law </w:t>
      </w:r>
      <w:r w:rsidRPr="00A90E46">
        <w:rPr>
          <w:rStyle w:val="StyleUnderline"/>
          <w:highlight w:val="green"/>
        </w:rPr>
        <w:t xml:space="preserve">unilateral acts </w:t>
      </w:r>
      <w:r w:rsidRPr="00DB2CD4">
        <w:rPr>
          <w:rStyle w:val="StyleUnderline"/>
        </w:rPr>
        <w:t xml:space="preserve">may also </w:t>
      </w:r>
      <w:r w:rsidRPr="00A90E46">
        <w:rPr>
          <w:rStyle w:val="Emphasis"/>
          <w:highlight w:val="green"/>
        </w:rPr>
        <w:t>imply binding obligations</w:t>
      </w:r>
      <w:r w:rsidRPr="00DB2CD4">
        <w:rPr>
          <w:rStyle w:val="StyleUnderline"/>
        </w:rPr>
        <w:t>, subject to the fulfilment of some conditions.</w:t>
      </w:r>
      <w:r w:rsidRPr="008437BF">
        <w:rPr>
          <w:sz w:val="16"/>
        </w:rPr>
        <w:t xml:space="preserve"> </w:t>
      </w:r>
      <w:r w:rsidRPr="00DB2CD4">
        <w:rPr>
          <w:rStyle w:val="StyleUnderline"/>
        </w:rPr>
        <w:t>The</w:t>
      </w:r>
      <w:r w:rsidRPr="008437BF">
        <w:rPr>
          <w:sz w:val="16"/>
        </w:rPr>
        <w:t xml:space="preserve"> </w:t>
      </w:r>
      <w:r w:rsidRPr="00DB2CD4">
        <w:rPr>
          <w:rStyle w:val="Emphasis"/>
        </w:rPr>
        <w:t>binding character</w:t>
      </w:r>
      <w:r w:rsidRPr="008437BF">
        <w:rPr>
          <w:sz w:val="16"/>
        </w:rPr>
        <w:t xml:space="preserve"> </w:t>
      </w:r>
      <w:r w:rsidRPr="00DB2CD4">
        <w:rPr>
          <w:rStyle w:val="StyleUnderline"/>
        </w:rPr>
        <w:t>of an international obligation assumed unilaterally</w:t>
      </w:r>
      <w:r w:rsidRPr="008437BF">
        <w:rPr>
          <w:sz w:val="16"/>
        </w:rPr>
        <w:t xml:space="preserve">, as the customary principle of pacta sunt </w:t>
      </w:r>
      <w:proofErr w:type="spellStart"/>
      <w:r w:rsidRPr="008437BF">
        <w:rPr>
          <w:sz w:val="16"/>
        </w:rPr>
        <w:t>servanda</w:t>
      </w:r>
      <w:proofErr w:type="spellEnd"/>
      <w:r w:rsidRPr="008437BF">
        <w:rPr>
          <w:sz w:val="16"/>
        </w:rPr>
        <w:t xml:space="preserve">, </w:t>
      </w:r>
      <w:r w:rsidRPr="00DB2CD4">
        <w:rPr>
          <w:rStyle w:val="StyleUnderline"/>
        </w:rPr>
        <w:t xml:space="preserve">is based on </w:t>
      </w:r>
      <w:r w:rsidRPr="00DB2CD4">
        <w:rPr>
          <w:rStyle w:val="Emphasis"/>
        </w:rPr>
        <w:t>good faith</w:t>
      </w:r>
      <w:r w:rsidRPr="008437BF">
        <w:rPr>
          <w:sz w:val="16"/>
        </w:rPr>
        <w:t xml:space="preserve">. The </w:t>
      </w:r>
      <w:r w:rsidRPr="008437BF">
        <w:rPr>
          <w:rStyle w:val="StyleUnderline"/>
        </w:rPr>
        <w:t>legal effect of unilateral statements</w:t>
      </w:r>
      <w:r w:rsidRPr="008437BF">
        <w:rPr>
          <w:sz w:val="16"/>
        </w:rPr>
        <w:t xml:space="preserve"> made vis-à-vis the whole world community </w:t>
      </w:r>
      <w:r w:rsidRPr="008437BF">
        <w:rPr>
          <w:rStyle w:val="StyleUnderline"/>
        </w:rPr>
        <w:t xml:space="preserve">was addressed by the ICJ </w:t>
      </w:r>
      <w:r w:rsidRPr="008437BF">
        <w:rPr>
          <w:sz w:val="16"/>
        </w:rPr>
        <w:t xml:space="preserve">in the Nuclear Tests case, in which France committed to cease nuclear tests in the South Pacific. The ICJ expounded: It is well recognized that declarations made by way of unilateral acts, concerning legal or factual situations, may have the effect of creating legal obligations. </w:t>
      </w:r>
      <w:r w:rsidRPr="00A90E46">
        <w:rPr>
          <w:rStyle w:val="StyleUnderline"/>
          <w:highlight w:val="green"/>
        </w:rPr>
        <w:t>Declarations</w:t>
      </w:r>
      <w:r w:rsidRPr="00DB2CD4">
        <w:rPr>
          <w:rStyle w:val="StyleUnderline"/>
        </w:rPr>
        <w:t xml:space="preserve"> of this kind may be, and often </w:t>
      </w:r>
      <w:r w:rsidRPr="00A90E46">
        <w:rPr>
          <w:rStyle w:val="StyleUnderline"/>
          <w:highlight w:val="green"/>
        </w:rPr>
        <w:t xml:space="preserve">are, </w:t>
      </w:r>
      <w:r w:rsidRPr="00A90E46">
        <w:rPr>
          <w:rStyle w:val="Emphasis"/>
          <w:highlight w:val="green"/>
        </w:rPr>
        <w:t>very specific</w:t>
      </w:r>
      <w:r w:rsidRPr="008437BF">
        <w:rPr>
          <w:sz w:val="16"/>
        </w:rPr>
        <w:t xml:space="preserve">. </w:t>
      </w:r>
      <w:r w:rsidRPr="00DB2CD4">
        <w:rPr>
          <w:rStyle w:val="StyleUnderline"/>
        </w:rPr>
        <w:t xml:space="preserve">When it is the intention of the State making the declaration that it should become </w:t>
      </w:r>
      <w:r w:rsidRPr="00DB2CD4">
        <w:rPr>
          <w:rStyle w:val="Emphasis"/>
        </w:rPr>
        <w:t>bound according to its terms</w:t>
      </w:r>
      <w:r w:rsidRPr="008437BF">
        <w:rPr>
          <w:sz w:val="16"/>
        </w:rPr>
        <w:t xml:space="preserve">, </w:t>
      </w:r>
      <w:r w:rsidRPr="00DB2CD4">
        <w:rPr>
          <w:rStyle w:val="StyleUnderline"/>
        </w:rPr>
        <w:t xml:space="preserve">that </w:t>
      </w:r>
      <w:r w:rsidRPr="00A90E46">
        <w:rPr>
          <w:rStyle w:val="StyleUnderline"/>
          <w:highlight w:val="green"/>
        </w:rPr>
        <w:t>intention</w:t>
      </w:r>
      <w:r w:rsidRPr="00DB2CD4">
        <w:rPr>
          <w:rStyle w:val="StyleUnderline"/>
        </w:rPr>
        <w:t xml:space="preserve"> </w:t>
      </w:r>
      <w:r w:rsidRPr="00A90E46">
        <w:rPr>
          <w:rStyle w:val="StyleUnderline"/>
          <w:highlight w:val="green"/>
        </w:rPr>
        <w:t>confers</w:t>
      </w:r>
      <w:r w:rsidRPr="00DB2CD4">
        <w:rPr>
          <w:rStyle w:val="StyleUnderline"/>
        </w:rPr>
        <w:t xml:space="preserve"> on the declaration </w:t>
      </w:r>
      <w:r w:rsidRPr="00A90E46">
        <w:rPr>
          <w:rStyle w:val="StyleUnderline"/>
          <w:highlight w:val="green"/>
        </w:rPr>
        <w:t>the character of a</w:t>
      </w:r>
      <w:r w:rsidRPr="008437BF">
        <w:rPr>
          <w:sz w:val="16"/>
        </w:rPr>
        <w:t xml:space="preserve"> </w:t>
      </w:r>
      <w:r w:rsidRPr="00A90E46">
        <w:rPr>
          <w:rStyle w:val="Emphasis"/>
          <w:highlight w:val="green"/>
          <w:bdr w:val="single" w:sz="18" w:space="0" w:color="auto"/>
        </w:rPr>
        <w:t>legal undertaking</w:t>
      </w:r>
      <w:r w:rsidRPr="008437BF">
        <w:rPr>
          <w:sz w:val="16"/>
        </w:rPr>
        <w:t xml:space="preserve">, </w:t>
      </w:r>
      <w:r w:rsidRPr="00DB2CD4">
        <w:rPr>
          <w:rStyle w:val="StyleUnderline"/>
        </w:rPr>
        <w:t xml:space="preserve">the </w:t>
      </w:r>
      <w:r w:rsidRPr="00A90E46">
        <w:rPr>
          <w:rStyle w:val="Emphasis"/>
          <w:highlight w:val="green"/>
        </w:rPr>
        <w:t>State</w:t>
      </w:r>
      <w:r w:rsidRPr="00A90E46">
        <w:rPr>
          <w:rStyle w:val="StyleUnderline"/>
          <w:highlight w:val="green"/>
        </w:rPr>
        <w:t xml:space="preserve"> </w:t>
      </w:r>
      <w:r w:rsidRPr="00DB2CD4">
        <w:rPr>
          <w:rStyle w:val="StyleUnderline"/>
        </w:rPr>
        <w:t xml:space="preserve">being thenceforth </w:t>
      </w:r>
      <w:r w:rsidRPr="00A90E46">
        <w:rPr>
          <w:rStyle w:val="Emphasis"/>
          <w:highlight w:val="green"/>
        </w:rPr>
        <w:t>legally</w:t>
      </w:r>
      <w:r w:rsidRPr="00A90E46">
        <w:rPr>
          <w:rStyle w:val="StyleUnderline"/>
          <w:highlight w:val="green"/>
        </w:rPr>
        <w:t xml:space="preserve"> </w:t>
      </w:r>
      <w:r w:rsidRPr="00A90E46">
        <w:rPr>
          <w:rStyle w:val="Emphasis"/>
          <w:highlight w:val="green"/>
        </w:rPr>
        <w:t>required to follow a course of conduct consistent with the declaration</w:t>
      </w:r>
      <w:r w:rsidRPr="008437BF">
        <w:rPr>
          <w:sz w:val="16"/>
        </w:rPr>
        <w:t xml:space="preserve">. </w:t>
      </w:r>
      <w:r w:rsidRPr="00DB2CD4">
        <w:rPr>
          <w:rStyle w:val="StyleUnderline"/>
        </w:rPr>
        <w:t>An undertaking of this kind</w:t>
      </w:r>
      <w:r w:rsidRPr="008437BF">
        <w:rPr>
          <w:sz w:val="16"/>
        </w:rPr>
        <w:t xml:space="preserve">, if given publicly, and </w:t>
      </w:r>
      <w:r w:rsidRPr="00DB2CD4">
        <w:rPr>
          <w:rStyle w:val="StyleUnderline"/>
        </w:rPr>
        <w:t>with an intent to be bound,</w:t>
      </w:r>
      <w:r w:rsidRPr="008437BF">
        <w:rPr>
          <w:sz w:val="16"/>
        </w:rPr>
        <w:t xml:space="preserve"> even though not made within the context of international negotiations, </w:t>
      </w:r>
      <w:r w:rsidRPr="00DB2CD4">
        <w:rPr>
          <w:rStyle w:val="StyleUnderline"/>
        </w:rPr>
        <w:t>is</w:t>
      </w:r>
      <w:r w:rsidRPr="008437BF">
        <w:rPr>
          <w:sz w:val="16"/>
        </w:rPr>
        <w:t xml:space="preserve"> </w:t>
      </w:r>
      <w:r w:rsidRPr="00DB2CD4">
        <w:rPr>
          <w:rStyle w:val="Emphasis"/>
        </w:rPr>
        <w:t>binding</w:t>
      </w:r>
      <w:r w:rsidRPr="008437BF">
        <w:rPr>
          <w:sz w:val="16"/>
        </w:rPr>
        <w:t xml:space="preserve">. </w:t>
      </w:r>
      <w:r w:rsidRPr="00A90E46">
        <w:rPr>
          <w:rStyle w:val="StyleUnderline"/>
          <w:highlight w:val="green"/>
        </w:rPr>
        <w:t xml:space="preserve">In these circumstances, </w:t>
      </w:r>
      <w:r w:rsidRPr="008437BF">
        <w:rPr>
          <w:rStyle w:val="Emphasis"/>
        </w:rPr>
        <w:t xml:space="preserve">nothing </w:t>
      </w:r>
      <w:proofErr w:type="gramStart"/>
      <w:r w:rsidRPr="008437BF">
        <w:rPr>
          <w:rStyle w:val="Emphasis"/>
        </w:rPr>
        <w:t>in the nature</w:t>
      </w:r>
      <w:r w:rsidRPr="008437BF">
        <w:rPr>
          <w:rStyle w:val="StyleUnderline"/>
        </w:rPr>
        <w:t xml:space="preserve"> of a</w:t>
      </w:r>
      <w:proofErr w:type="gramEnd"/>
      <w:r w:rsidRPr="008437BF">
        <w:rPr>
          <w:rStyle w:val="StyleUnderline"/>
        </w:rPr>
        <w:t xml:space="preserve"> </w:t>
      </w:r>
      <w:r w:rsidRPr="008437BF">
        <w:rPr>
          <w:rStyle w:val="Emphasis"/>
        </w:rPr>
        <w:t>quid pro quo</w:t>
      </w:r>
      <w:r w:rsidRPr="008437BF">
        <w:rPr>
          <w:rStyle w:val="StyleUnderline"/>
        </w:rPr>
        <w:t xml:space="preserve"> nor any</w:t>
      </w:r>
      <w:r w:rsidRPr="008437BF">
        <w:rPr>
          <w:sz w:val="16"/>
        </w:rPr>
        <w:t xml:space="preserve"> </w:t>
      </w:r>
      <w:r w:rsidRPr="008437BF">
        <w:rPr>
          <w:rStyle w:val="Emphasis"/>
        </w:rPr>
        <w:t>subsequent acceptance</w:t>
      </w:r>
      <w:r w:rsidRPr="008437BF">
        <w:rPr>
          <w:sz w:val="16"/>
        </w:rPr>
        <w:t xml:space="preserve"> </w:t>
      </w:r>
      <w:r w:rsidRPr="008437BF">
        <w:rPr>
          <w:rStyle w:val="StyleUnderline"/>
        </w:rPr>
        <w:t>of the declaration,</w:t>
      </w:r>
      <w:r w:rsidRPr="00DB2CD4">
        <w:rPr>
          <w:rStyle w:val="StyleUnderline"/>
        </w:rPr>
        <w:t xml:space="preserve"> </w:t>
      </w:r>
      <w:r w:rsidRPr="00A90E46">
        <w:rPr>
          <w:rStyle w:val="StyleUnderline"/>
          <w:highlight w:val="green"/>
        </w:rPr>
        <w:t>nor even</w:t>
      </w:r>
      <w:r w:rsidRPr="00DB2CD4">
        <w:rPr>
          <w:rStyle w:val="StyleUnderline"/>
        </w:rPr>
        <w:t xml:space="preserve"> any </w:t>
      </w:r>
      <w:r w:rsidRPr="00A90E46">
        <w:rPr>
          <w:rStyle w:val="Emphasis"/>
          <w:highlight w:val="green"/>
        </w:rPr>
        <w:t>reply</w:t>
      </w:r>
      <w:r w:rsidRPr="00A90E46">
        <w:rPr>
          <w:rStyle w:val="StyleUnderline"/>
          <w:highlight w:val="green"/>
        </w:rPr>
        <w:t xml:space="preserve"> or </w:t>
      </w:r>
      <w:r w:rsidRPr="00A90E46">
        <w:rPr>
          <w:rStyle w:val="Emphasis"/>
          <w:highlight w:val="green"/>
        </w:rPr>
        <w:t>reaction</w:t>
      </w:r>
      <w:r w:rsidRPr="00A90E46">
        <w:rPr>
          <w:rStyle w:val="StyleUnderline"/>
          <w:highlight w:val="green"/>
        </w:rPr>
        <w:t xml:space="preserve"> from </w:t>
      </w:r>
      <w:r w:rsidRPr="00A90E46">
        <w:rPr>
          <w:rStyle w:val="Emphasis"/>
          <w:highlight w:val="green"/>
        </w:rPr>
        <w:t>other States</w:t>
      </w:r>
      <w:r w:rsidRPr="00A90E46">
        <w:rPr>
          <w:rStyle w:val="StyleUnderline"/>
          <w:highlight w:val="green"/>
        </w:rPr>
        <w:t xml:space="preserve">, is </w:t>
      </w:r>
      <w:r w:rsidRPr="00A90E46">
        <w:rPr>
          <w:rStyle w:val="Emphasis"/>
          <w:highlight w:val="green"/>
        </w:rPr>
        <w:t>required</w:t>
      </w:r>
      <w:r w:rsidRPr="00DB2CD4">
        <w:rPr>
          <w:rStyle w:val="StyleUnderline"/>
        </w:rPr>
        <w:t xml:space="preserve"> for the </w:t>
      </w:r>
      <w:r w:rsidRPr="00DB2CD4">
        <w:rPr>
          <w:rStyle w:val="Emphasis"/>
        </w:rPr>
        <w:t>declaration to take effect</w:t>
      </w:r>
      <w:r w:rsidRPr="00DB2CD4">
        <w:rPr>
          <w:rStyle w:val="StyleUnderline"/>
        </w:rPr>
        <w:t xml:space="preserve">, since such a requirement would be </w:t>
      </w:r>
      <w:r w:rsidRPr="00DB2CD4">
        <w:rPr>
          <w:rStyle w:val="Emphasis"/>
        </w:rPr>
        <w:t>inconsistent</w:t>
      </w:r>
      <w:r w:rsidRPr="00DB2CD4">
        <w:rPr>
          <w:rStyle w:val="StyleUnderline"/>
        </w:rPr>
        <w:t xml:space="preserve"> with the </w:t>
      </w:r>
      <w:r w:rsidRPr="00DB2CD4">
        <w:rPr>
          <w:rStyle w:val="Emphasis"/>
        </w:rPr>
        <w:t>strictly unilateral nature</w:t>
      </w:r>
      <w:r w:rsidRPr="008437BF">
        <w:rPr>
          <w:sz w:val="16"/>
        </w:rPr>
        <w:t xml:space="preserve"> </w:t>
      </w:r>
      <w:r w:rsidRPr="00DB2CD4">
        <w:rPr>
          <w:rStyle w:val="StyleUnderline"/>
        </w:rPr>
        <w:t>of the juridical act by which the pronouncement by the State was made</w:t>
      </w:r>
      <w:r w:rsidRPr="008437BF">
        <w:rPr>
          <w:sz w:val="16"/>
        </w:rPr>
        <w:t>.92</w:t>
      </w:r>
    </w:p>
    <w:p w14:paraId="743D9DEC" w14:textId="77777777" w:rsidR="003F6F7F" w:rsidRPr="003E6DE1" w:rsidRDefault="003F6F7F" w:rsidP="003F6F7F">
      <w:pPr>
        <w:pStyle w:val="Heading4"/>
      </w:pPr>
      <w:r>
        <w:t xml:space="preserve">China uses </w:t>
      </w:r>
      <w:r>
        <w:rPr>
          <w:u w:val="single"/>
        </w:rPr>
        <w:t>space coop</w:t>
      </w:r>
      <w:r>
        <w:t xml:space="preserve"> to bolster perception of </w:t>
      </w:r>
      <w:r>
        <w:rPr>
          <w:u w:val="single"/>
        </w:rPr>
        <w:t>credible leadership</w:t>
      </w:r>
      <w:r>
        <w:t xml:space="preserve"> – that causes </w:t>
      </w:r>
      <w:r>
        <w:rPr>
          <w:u w:val="single"/>
        </w:rPr>
        <w:t>space war</w:t>
      </w:r>
      <w:r>
        <w:t xml:space="preserve"> and </w:t>
      </w:r>
      <w:r>
        <w:rPr>
          <w:u w:val="single"/>
        </w:rPr>
        <w:t>conventional conflict</w:t>
      </w:r>
      <w:r>
        <w:t xml:space="preserve"> in the SCS</w:t>
      </w:r>
    </w:p>
    <w:p w14:paraId="7AE05746" w14:textId="77777777" w:rsidR="003F6F7F" w:rsidRPr="00B1369A" w:rsidRDefault="003F6F7F" w:rsidP="003F6F7F">
      <w:r w:rsidRPr="003E6DE1">
        <w:rPr>
          <w:rStyle w:val="Style13ptBold"/>
        </w:rPr>
        <w:t>Fisher 15</w:t>
      </w:r>
      <w:r>
        <w:t xml:space="preserve"> Richard D. Fisher 2-8-2015 “</w:t>
      </w:r>
      <w:r w:rsidRPr="00D06B2E">
        <w:t>China’s Military Ambitions in Space and America’s Response</w:t>
      </w:r>
      <w:r>
        <w:t xml:space="preserve">” </w:t>
      </w:r>
      <w:hyperlink r:id="rId10" w:history="1">
        <w:r w:rsidRPr="005C484B">
          <w:rPr>
            <w:rStyle w:val="Hyperlink"/>
          </w:rPr>
          <w:t>http://www.uscc.gov/sites/default/files/Fisher_Testimony_2.18.15.pdf</w:t>
        </w:r>
      </w:hyperlink>
      <w:r>
        <w:t xml:space="preserve"> (</w:t>
      </w:r>
      <w:r w:rsidRPr="00D06B2E">
        <w:t>President of Pacific Strategies, Inc</w:t>
      </w:r>
      <w:r>
        <w:t xml:space="preserve">)//Elmer </w:t>
      </w:r>
    </w:p>
    <w:p w14:paraId="0B81120B" w14:textId="77777777" w:rsidR="003F6F7F" w:rsidRPr="005064B0" w:rsidRDefault="003F6F7F" w:rsidP="003F6F7F">
      <w:pPr>
        <w:rPr>
          <w:sz w:val="16"/>
        </w:rPr>
      </w:pPr>
      <w:r w:rsidRPr="005064B0">
        <w:rPr>
          <w:sz w:val="16"/>
        </w:rPr>
        <w:t xml:space="preserve">As with the former Soviet Union, China’s pursuit of regional and then global military power is not rooted in an existential threat, but in the CCP’s fears for its power position. This requires a CCP-led “rejuvenation” of China, entailing mobilization for greater power, ever more control over its own people, and then increasing control over others. </w:t>
      </w:r>
      <w:r w:rsidRPr="005064B0">
        <w:rPr>
          <w:u w:val="single"/>
        </w:rPr>
        <w:t xml:space="preserve">Another result is </w:t>
      </w:r>
      <w:r w:rsidRPr="00A90E46">
        <w:rPr>
          <w:rStyle w:val="Emphasis"/>
          <w:highlight w:val="green"/>
        </w:rPr>
        <w:t>China’s choice to be</w:t>
      </w:r>
      <w:r w:rsidRPr="005064B0">
        <w:rPr>
          <w:rStyle w:val="Emphasis"/>
        </w:rPr>
        <w:t xml:space="preserve"> </w:t>
      </w:r>
      <w:r w:rsidRPr="00A90E46">
        <w:rPr>
          <w:rStyle w:val="Emphasis"/>
          <w:highlight w:val="green"/>
        </w:rPr>
        <w:t>hostile</w:t>
      </w:r>
      <w:r w:rsidRPr="005064B0">
        <w:rPr>
          <w:rStyle w:val="Emphasis"/>
        </w:rPr>
        <w:t xml:space="preserve"> </w:t>
      </w:r>
      <w:r w:rsidRPr="00A90E46">
        <w:rPr>
          <w:rStyle w:val="Emphasis"/>
          <w:highlight w:val="green"/>
        </w:rPr>
        <w:t>to Western rules</w:t>
      </w:r>
      <w:r w:rsidRPr="005064B0">
        <w:rPr>
          <w:u w:val="single"/>
        </w:rPr>
        <w:t xml:space="preserve"> or concepts that </w:t>
      </w:r>
      <w:r w:rsidRPr="00A90E46">
        <w:rPr>
          <w:rStyle w:val="Emphasis"/>
          <w:highlight w:val="green"/>
        </w:rPr>
        <w:t>may</w:t>
      </w:r>
      <w:r w:rsidRPr="00A90E46">
        <w:rPr>
          <w:highlight w:val="green"/>
          <w:u w:val="single"/>
        </w:rPr>
        <w:t xml:space="preserve"> </w:t>
      </w:r>
      <w:r w:rsidRPr="00A90E46">
        <w:rPr>
          <w:rStyle w:val="Emphasis"/>
          <w:highlight w:val="green"/>
        </w:rPr>
        <w:t>constrain China’s power</w:t>
      </w:r>
      <w:r w:rsidRPr="00A90E46">
        <w:rPr>
          <w:highlight w:val="green"/>
          <w:u w:val="single"/>
        </w:rPr>
        <w:t xml:space="preserve">. </w:t>
      </w:r>
      <w:r w:rsidRPr="005064B0">
        <w:rPr>
          <w:u w:val="single"/>
        </w:rPr>
        <w:t xml:space="preserve">This justifies an essential Chinese rejection of American or Western conceptions of transparency and restraint, or verifiable weapons control in space which might constrain its power. </w:t>
      </w:r>
      <w:r w:rsidRPr="005064B0">
        <w:rPr>
          <w:sz w:val="16"/>
        </w:rPr>
        <w:t xml:space="preserve">This mirrors the CCP/PLA’s repeated refusal of U.S. requests to consider real nuclear weapons transparency and control, transparency over its nuclear and </w:t>
      </w:r>
      <w:r w:rsidRPr="005064B0">
        <w:rPr>
          <w:sz w:val="16"/>
        </w:rPr>
        <w:lastRenderedPageBreak/>
        <w:t xml:space="preserve">missile exports, and --from many of its neighbors and Washington -- fair settlement of territorial disputes which threaten war. The latter, especially in the South China Sea, is instructive. As it has gained military power in the South China Sea, China has sought to change the strategic environment and dictate new rules to increase its security at the expense of others. Once it gains commanding strength and position in space, will China do the same? For the United States, </w:t>
      </w:r>
      <w:r w:rsidRPr="00A90E46">
        <w:rPr>
          <w:rStyle w:val="Emphasis"/>
          <w:highlight w:val="green"/>
        </w:rPr>
        <w:t>cooperation with China in space</w:t>
      </w:r>
      <w:r w:rsidRPr="005064B0">
        <w:rPr>
          <w:sz w:val="16"/>
        </w:rPr>
        <w:t xml:space="preserve"> may yield some benefits, but it likely </w:t>
      </w:r>
      <w:r w:rsidRPr="00A90E46">
        <w:rPr>
          <w:rStyle w:val="Emphasis"/>
          <w:highlight w:val="green"/>
        </w:rPr>
        <w:t>will have little impact on</w:t>
      </w:r>
      <w:r w:rsidRPr="005064B0">
        <w:rPr>
          <w:sz w:val="16"/>
        </w:rPr>
        <w:t xml:space="preserve"> the direction and severity of </w:t>
      </w:r>
      <w:r w:rsidRPr="00A90E46">
        <w:rPr>
          <w:rStyle w:val="Emphasis"/>
          <w:highlight w:val="green"/>
        </w:rPr>
        <w:t>terrestrial conflicts</w:t>
      </w:r>
      <w:r w:rsidRPr="005064B0">
        <w:rPr>
          <w:sz w:val="16"/>
        </w:rPr>
        <w:t xml:space="preserve"> which will dominate relations with China. One can see the value of meeting with Chinese space officials, especially higher CCP and PLA leaders, to advance concerns over their actions in space and to promote transparency. But at this juncture, before China has achieved levels of “space dominance”, </w:t>
      </w:r>
      <w:r w:rsidRPr="00A90E46">
        <w:rPr>
          <w:rStyle w:val="Emphasis"/>
          <w:highlight w:val="green"/>
        </w:rPr>
        <w:t>it is crucial to link any real cooperation with China to its behavior in space and elsewhere</w:t>
      </w:r>
      <w:r w:rsidRPr="005064B0">
        <w:rPr>
          <w:sz w:val="16"/>
        </w:rPr>
        <w:t xml:space="preserve"> which threatens U.S. security. Furthermore, allowing China increasing access to U.S. space technology, space corporations, or government institutions </w:t>
      </w:r>
      <w:proofErr w:type="gramStart"/>
      <w:r w:rsidRPr="005064B0">
        <w:rPr>
          <w:sz w:val="16"/>
        </w:rPr>
        <w:t>at this time</w:t>
      </w:r>
      <w:proofErr w:type="gramEnd"/>
      <w:r w:rsidRPr="005064B0">
        <w:rPr>
          <w:sz w:val="16"/>
        </w:rPr>
        <w:t xml:space="preserve"> presents two risks. First it could encourage </w:t>
      </w:r>
      <w:r w:rsidRPr="00A90E46">
        <w:rPr>
          <w:rStyle w:val="Emphasis"/>
          <w:highlight w:val="green"/>
        </w:rPr>
        <w:t>China</w:t>
      </w:r>
      <w:r w:rsidRPr="00A90E46">
        <w:rPr>
          <w:sz w:val="16"/>
          <w:highlight w:val="green"/>
        </w:rPr>
        <w:t xml:space="preserve"> </w:t>
      </w:r>
      <w:r w:rsidRPr="005064B0">
        <w:rPr>
          <w:sz w:val="16"/>
        </w:rPr>
        <w:t xml:space="preserve">to </w:t>
      </w:r>
      <w:r w:rsidRPr="00A90E46">
        <w:rPr>
          <w:rStyle w:val="Emphasis"/>
          <w:highlight w:val="green"/>
        </w:rPr>
        <w:t>advance</w:t>
      </w:r>
      <w:r w:rsidRPr="00A90E46">
        <w:rPr>
          <w:sz w:val="16"/>
          <w:highlight w:val="green"/>
        </w:rPr>
        <w:t xml:space="preserve"> </w:t>
      </w:r>
      <w:r w:rsidRPr="00A90E46">
        <w:rPr>
          <w:rStyle w:val="Emphasis"/>
          <w:highlight w:val="green"/>
          <w:bdr w:val="single" w:sz="18" w:space="0" w:color="auto"/>
        </w:rPr>
        <w:t>an illusion of cooperation</w:t>
      </w:r>
      <w:r w:rsidRPr="00A90E46">
        <w:rPr>
          <w:sz w:val="16"/>
          <w:highlight w:val="green"/>
        </w:rPr>
        <w:t xml:space="preserve"> </w:t>
      </w:r>
      <w:r w:rsidRPr="00A90E46">
        <w:rPr>
          <w:rStyle w:val="Emphasis"/>
          <w:highlight w:val="green"/>
        </w:rPr>
        <w:t>with the U.S. and the West</w:t>
      </w:r>
      <w:r w:rsidRPr="00A90E46">
        <w:rPr>
          <w:sz w:val="16"/>
          <w:highlight w:val="green"/>
        </w:rPr>
        <w:t xml:space="preserve"> </w:t>
      </w:r>
      <w:r w:rsidRPr="00A90E46">
        <w:rPr>
          <w:rStyle w:val="Emphasis"/>
          <w:highlight w:val="green"/>
        </w:rPr>
        <w:t>while differences on Earth become sharper</w:t>
      </w:r>
      <w:r w:rsidRPr="005064B0">
        <w:rPr>
          <w:sz w:val="16"/>
        </w:rPr>
        <w:t xml:space="preserve">. This </w:t>
      </w:r>
      <w:r w:rsidRPr="00A90E46">
        <w:rPr>
          <w:rStyle w:val="Emphasis"/>
          <w:highlight w:val="green"/>
        </w:rPr>
        <w:t>could become useful for Beijing to deflect criticism</w:t>
      </w:r>
      <w:r w:rsidRPr="00A90E46">
        <w:rPr>
          <w:sz w:val="16"/>
          <w:highlight w:val="green"/>
        </w:rPr>
        <w:t xml:space="preserve"> </w:t>
      </w:r>
      <w:r w:rsidRPr="005064B0">
        <w:rPr>
          <w:sz w:val="16"/>
        </w:rPr>
        <w:t xml:space="preserve">on other issues, </w:t>
      </w:r>
      <w:r w:rsidRPr="00A90E46">
        <w:rPr>
          <w:rStyle w:val="Emphasis"/>
          <w:highlight w:val="green"/>
        </w:rPr>
        <w:t>or</w:t>
      </w:r>
      <w:r w:rsidRPr="005064B0">
        <w:rPr>
          <w:sz w:val="16"/>
        </w:rPr>
        <w:t xml:space="preserve"> even to </w:t>
      </w:r>
      <w:r w:rsidRPr="00A90E46">
        <w:rPr>
          <w:rStyle w:val="Emphasis"/>
          <w:highlight w:val="green"/>
          <w:bdr w:val="single" w:sz="18" w:space="0" w:color="auto"/>
        </w:rPr>
        <w:t>obtain leverage over U.S. options</w:t>
      </w:r>
      <w:r w:rsidRPr="005064B0">
        <w:rPr>
          <w:sz w:val="16"/>
        </w:rPr>
        <w:t xml:space="preserve"> and actions. Second, as has been proven repeatedly, China will exploit any new access for espionage gains to strengthen its own space and military sectors. 2 China’s increasing space power, however, like its growing economic and political power, cannot be “contained.” Russia appears ready to greatly expand space and military cooperation with China as part of a larger strategic alignment, while the European Space Agency is edging toward greater cooperation with China. These attractions may only increase if China has the only LEO manned space station in the mid-2020s. </w:t>
      </w:r>
      <w:r w:rsidRPr="005064B0">
        <w:rPr>
          <w:u w:val="single"/>
        </w:rPr>
        <w:t xml:space="preserve">Already a top commercial space service and technology provider, </w:t>
      </w:r>
      <w:r w:rsidRPr="00A90E46">
        <w:rPr>
          <w:rStyle w:val="Emphasis"/>
          <w:highlight w:val="green"/>
        </w:rPr>
        <w:t>China will use its</w:t>
      </w:r>
      <w:r w:rsidRPr="00A90E46">
        <w:rPr>
          <w:highlight w:val="green"/>
          <w:u w:val="single"/>
        </w:rPr>
        <w:t xml:space="preserve"> </w:t>
      </w:r>
      <w:r w:rsidRPr="005064B0">
        <w:rPr>
          <w:u w:val="single"/>
        </w:rPr>
        <w:t xml:space="preserve">gathering </w:t>
      </w:r>
      <w:r w:rsidRPr="00A90E46">
        <w:rPr>
          <w:rStyle w:val="Emphasis"/>
          <w:highlight w:val="green"/>
        </w:rPr>
        <w:t>space diplomacy</w:t>
      </w:r>
      <w:r w:rsidRPr="005064B0">
        <w:rPr>
          <w:u w:val="single"/>
        </w:rPr>
        <w:t xml:space="preserve"> </w:t>
      </w:r>
      <w:r w:rsidRPr="00A90E46">
        <w:rPr>
          <w:rStyle w:val="Emphasis"/>
          <w:highlight w:val="green"/>
        </w:rPr>
        <w:t>tools</w:t>
      </w:r>
      <w:r w:rsidRPr="00A90E46">
        <w:rPr>
          <w:highlight w:val="green"/>
          <w:u w:val="single"/>
        </w:rPr>
        <w:t xml:space="preserve"> </w:t>
      </w:r>
      <w:r w:rsidRPr="00A90E46">
        <w:rPr>
          <w:rStyle w:val="Emphasis"/>
          <w:highlight w:val="green"/>
        </w:rPr>
        <w:t>to aid its pursuit of</w:t>
      </w:r>
      <w:r w:rsidRPr="005064B0">
        <w:rPr>
          <w:rStyle w:val="Emphasis"/>
        </w:rPr>
        <w:t xml:space="preserve"> </w:t>
      </w:r>
      <w:r w:rsidRPr="005064B0">
        <w:rPr>
          <w:u w:val="single"/>
        </w:rPr>
        <w:t xml:space="preserve">economic, </w:t>
      </w:r>
      <w:proofErr w:type="gramStart"/>
      <w:r w:rsidRPr="00A90E46">
        <w:rPr>
          <w:rStyle w:val="Emphasis"/>
          <w:highlight w:val="green"/>
        </w:rPr>
        <w:t>political</w:t>
      </w:r>
      <w:proofErr w:type="gramEnd"/>
      <w:r w:rsidRPr="00A90E46">
        <w:rPr>
          <w:rStyle w:val="Emphasis"/>
          <w:highlight w:val="green"/>
        </w:rPr>
        <w:t xml:space="preserve"> and military influence in</w:t>
      </w:r>
      <w:r w:rsidRPr="00A90E46">
        <w:rPr>
          <w:highlight w:val="green"/>
          <w:u w:val="single"/>
        </w:rPr>
        <w:t xml:space="preserve"> </w:t>
      </w:r>
      <w:r w:rsidRPr="005064B0">
        <w:rPr>
          <w:u w:val="single"/>
        </w:rPr>
        <w:t xml:space="preserve">critical regions like </w:t>
      </w:r>
      <w:r w:rsidRPr="00A90E46">
        <w:rPr>
          <w:rStyle w:val="Emphasis"/>
          <w:highlight w:val="green"/>
          <w:bdr w:val="single" w:sz="18" w:space="0" w:color="auto"/>
        </w:rPr>
        <w:t>Africa and Latin America</w:t>
      </w:r>
      <w:r w:rsidRPr="005064B0">
        <w:rPr>
          <w:sz w:val="16"/>
        </w:rPr>
        <w:t xml:space="preserve">. The challenge for the United States is to maintain the means to compete with China in space both in military and non-military endeavors. China’s potential for developing new space combat systems means the U.S. must be able to rapidly develop appropriate deterrent capabilities. There should also be a more developed U.S. capability to rapidly repopulate satellite systems taken down by PLA attacks, and there should be more terrestrial or airborne systems to compensate for lost navigation, </w:t>
      </w:r>
      <w:proofErr w:type="gramStart"/>
      <w:r w:rsidRPr="005064B0">
        <w:rPr>
          <w:sz w:val="16"/>
        </w:rPr>
        <w:t>communication</w:t>
      </w:r>
      <w:proofErr w:type="gramEnd"/>
      <w:r w:rsidRPr="005064B0">
        <w:rPr>
          <w:sz w:val="16"/>
        </w:rPr>
        <w:t xml:space="preserve"> and surveillance satellites. In addition, as the PLA moves substantially out to deep space, the Moon, or to the </w:t>
      </w:r>
      <w:proofErr w:type="spellStart"/>
      <w:r w:rsidRPr="005064B0">
        <w:rPr>
          <w:sz w:val="16"/>
        </w:rPr>
        <w:t>Lagrangian</w:t>
      </w:r>
      <w:proofErr w:type="spellEnd"/>
      <w:r w:rsidRPr="005064B0">
        <w:rPr>
          <w:sz w:val="16"/>
        </w:rPr>
        <w:t xml:space="preserve"> Points, it will be necessary for the U.S. to consider a compensating presence that is affordable, attractive to a coalition of democracies, and helps to deter China from seeking strategic advantage. Strategic priorities would suggest that a presence on or near the Moon is of greater importance than going to Mars. A multinational government-private presence on the Moon is one option, as is the likely less expensive option of a far cis-lunar presence to further develop manned deep space capabilities. As was the case with the former Soviet Union, relative peace on Earth or in space will not truly be possible until China evolves beyond its Leninist dictatorship. In its final years, the Soviet Union was on the cusp of deploying multiple space combat systems despite years of U.S.-Soviet space diplomacy. </w:t>
      </w:r>
      <w:r w:rsidRPr="005064B0">
        <w:rPr>
          <w:u w:val="single"/>
        </w:rPr>
        <w:t xml:space="preserve">Real space cooperation between Russia the West became possible only after the fall of the Soviet </w:t>
      </w:r>
      <w:proofErr w:type="gramStart"/>
      <w:r w:rsidRPr="005064B0">
        <w:rPr>
          <w:u w:val="single"/>
        </w:rPr>
        <w:t>Union, and</w:t>
      </w:r>
      <w:proofErr w:type="gramEnd"/>
      <w:r w:rsidRPr="005064B0">
        <w:rPr>
          <w:u w:val="single"/>
        </w:rPr>
        <w:t xml:space="preserve"> may again become threatened by Russia’s slide into authoritarian aggression. </w:t>
      </w:r>
      <w:r w:rsidRPr="00A90E46">
        <w:rPr>
          <w:rStyle w:val="Emphasis"/>
          <w:highlight w:val="green"/>
        </w:rPr>
        <w:t>Substantive cooperation with China</w:t>
      </w:r>
      <w:r w:rsidRPr="00A90E46">
        <w:rPr>
          <w:highlight w:val="green"/>
          <w:u w:val="single"/>
        </w:rPr>
        <w:t xml:space="preserve"> </w:t>
      </w:r>
      <w:r w:rsidRPr="005064B0">
        <w:rPr>
          <w:u w:val="single"/>
        </w:rPr>
        <w:t xml:space="preserve">in space </w:t>
      </w:r>
      <w:r w:rsidRPr="00A90E46">
        <w:rPr>
          <w:rStyle w:val="Emphasis"/>
          <w:highlight w:val="green"/>
        </w:rPr>
        <w:t>offers no assurance that China will change its</w:t>
      </w:r>
      <w:r w:rsidRPr="00A90E46">
        <w:rPr>
          <w:highlight w:val="green"/>
          <w:u w:val="single"/>
        </w:rPr>
        <w:t xml:space="preserve"> </w:t>
      </w:r>
      <w:r w:rsidRPr="005064B0">
        <w:rPr>
          <w:u w:val="single"/>
        </w:rPr>
        <w:t xml:space="preserve">threatening </w:t>
      </w:r>
      <w:r w:rsidRPr="00A90E46">
        <w:rPr>
          <w:rStyle w:val="Emphasis"/>
          <w:highlight w:val="green"/>
        </w:rPr>
        <w:t xml:space="preserve">behaviors on Earth or in </w:t>
      </w:r>
      <w:proofErr w:type="gramStart"/>
      <w:r w:rsidRPr="00A90E46">
        <w:rPr>
          <w:rStyle w:val="Emphasis"/>
          <w:highlight w:val="green"/>
        </w:rPr>
        <w:t>space, but</w:t>
      </w:r>
      <w:proofErr w:type="gramEnd"/>
      <w:r w:rsidRPr="00A90E46">
        <w:rPr>
          <w:rStyle w:val="Emphasis"/>
          <w:highlight w:val="green"/>
        </w:rPr>
        <w:t xml:space="preserve"> does create opportunities for China to exploit U.S. and Western</w:t>
      </w:r>
      <w:r w:rsidRPr="00A90E46">
        <w:rPr>
          <w:highlight w:val="green"/>
          <w:u w:val="single"/>
        </w:rPr>
        <w:t xml:space="preserve"> </w:t>
      </w:r>
      <w:r w:rsidRPr="005064B0">
        <w:rPr>
          <w:u w:val="single"/>
        </w:rPr>
        <w:t xml:space="preserve">space </w:t>
      </w:r>
      <w:r w:rsidRPr="00A90E46">
        <w:rPr>
          <w:rStyle w:val="Emphasis"/>
          <w:highlight w:val="green"/>
        </w:rPr>
        <w:t>technology to gain</w:t>
      </w:r>
      <w:r w:rsidRPr="00A90E46">
        <w:rPr>
          <w:highlight w:val="green"/>
          <w:u w:val="single"/>
        </w:rPr>
        <w:t xml:space="preserve"> </w:t>
      </w:r>
      <w:r w:rsidRPr="005064B0">
        <w:rPr>
          <w:u w:val="single"/>
        </w:rPr>
        <w:t xml:space="preserve">potential </w:t>
      </w:r>
      <w:r w:rsidRPr="00A90E46">
        <w:rPr>
          <w:rStyle w:val="Emphasis"/>
          <w:highlight w:val="green"/>
        </w:rPr>
        <w:t>military advantages</w:t>
      </w:r>
      <w:r w:rsidRPr="00A90E46">
        <w:rPr>
          <w:highlight w:val="green"/>
          <w:u w:val="single"/>
        </w:rPr>
        <w:t>.</w:t>
      </w:r>
      <w:r w:rsidRPr="005064B0">
        <w:rPr>
          <w:u w:val="single"/>
        </w:rPr>
        <w:t xml:space="preserve"> </w:t>
      </w:r>
    </w:p>
    <w:p w14:paraId="719DDBFA" w14:textId="77777777" w:rsidR="003F6F7F" w:rsidRDefault="003F6F7F" w:rsidP="003F6F7F">
      <w:pPr>
        <w:pStyle w:val="Heading4"/>
      </w:pPr>
      <w:r w:rsidRPr="005064B0">
        <w:t xml:space="preserve">China uses to increase aggression in the SCS. </w:t>
      </w:r>
    </w:p>
    <w:p w14:paraId="500CF790" w14:textId="77777777" w:rsidR="003F6F7F" w:rsidRPr="005064B0" w:rsidRDefault="003F6F7F" w:rsidP="003F6F7F">
      <w:r w:rsidRPr="005064B0">
        <w:rPr>
          <w:rStyle w:val="Style13ptBold"/>
        </w:rPr>
        <w:t>Yang 18</w:t>
      </w:r>
      <w:r>
        <w:t xml:space="preserve"> Adam </w:t>
      </w:r>
      <w:r w:rsidRPr="005064B0">
        <w:t xml:space="preserve">Yang 3-17-2018 “How Should the US Engage China in Space?” </w:t>
      </w:r>
      <w:hyperlink r:id="rId11" w:history="1">
        <w:r w:rsidRPr="005064B0">
          <w:rPr>
            <w:rStyle w:val="Hyperlink"/>
          </w:rPr>
          <w:t>https://thediplomat.com/2018/03/how-should-the-us-engage-china-in-space</w:t>
        </w:r>
      </w:hyperlink>
      <w:r w:rsidRPr="005064B0">
        <w:t xml:space="preserve"> (Major in the U.S. Marine Corp and a student at the Command and Staff College)//Elmer</w:t>
      </w:r>
      <w:r>
        <w:rPr>
          <w:rFonts w:eastAsia="Cambria" w:cs="Times New Roman"/>
          <w:sz w:val="16"/>
        </w:rPr>
        <w:t xml:space="preserve"> </w:t>
      </w:r>
    </w:p>
    <w:p w14:paraId="1C821EF7" w14:textId="77777777" w:rsidR="003F6F7F" w:rsidRPr="00D81E0A" w:rsidRDefault="003F6F7F" w:rsidP="003F6F7F">
      <w:pPr>
        <w:rPr>
          <w:sz w:val="16"/>
        </w:rPr>
      </w:pPr>
      <w:r w:rsidRPr="00D81E0A">
        <w:rPr>
          <w:u w:val="single"/>
        </w:rPr>
        <w:t xml:space="preserve">Subsequently, </w:t>
      </w:r>
      <w:r w:rsidRPr="00A90E46">
        <w:rPr>
          <w:rStyle w:val="Emphasis"/>
          <w:highlight w:val="green"/>
        </w:rPr>
        <w:t>China is pursuing international cooperation in space</w:t>
      </w:r>
      <w:r w:rsidRPr="00D81E0A">
        <w:rPr>
          <w:u w:val="single"/>
        </w:rPr>
        <w:t xml:space="preserve"> – not only </w:t>
      </w:r>
      <w:r w:rsidRPr="00A90E46">
        <w:rPr>
          <w:rStyle w:val="Emphasis"/>
          <w:highlight w:val="green"/>
        </w:rPr>
        <w:t>for security</w:t>
      </w:r>
      <w:r w:rsidRPr="00A90E46">
        <w:rPr>
          <w:highlight w:val="green"/>
          <w:u w:val="single"/>
        </w:rPr>
        <w:t xml:space="preserve"> </w:t>
      </w:r>
      <w:r w:rsidRPr="00A90E46">
        <w:rPr>
          <w:rStyle w:val="Emphasis"/>
          <w:highlight w:val="green"/>
        </w:rPr>
        <w:t>and</w:t>
      </w:r>
      <w:r w:rsidRPr="00A90E46">
        <w:rPr>
          <w:highlight w:val="green"/>
          <w:u w:val="single"/>
        </w:rPr>
        <w:t xml:space="preserve"> </w:t>
      </w:r>
      <w:r w:rsidRPr="00A90E46">
        <w:rPr>
          <w:rStyle w:val="Emphasis"/>
          <w:highlight w:val="green"/>
        </w:rPr>
        <w:t>economic</w:t>
      </w:r>
      <w:r w:rsidRPr="00A90E46">
        <w:rPr>
          <w:highlight w:val="green"/>
          <w:u w:val="single"/>
        </w:rPr>
        <w:t xml:space="preserve"> </w:t>
      </w:r>
      <w:r w:rsidRPr="00A90E46">
        <w:rPr>
          <w:rStyle w:val="Emphasis"/>
          <w:highlight w:val="green"/>
        </w:rPr>
        <w:t>reasons</w:t>
      </w:r>
      <w:r w:rsidRPr="00D81E0A">
        <w:rPr>
          <w:u w:val="single"/>
        </w:rPr>
        <w:t xml:space="preserve">, but also </w:t>
      </w:r>
      <w:r w:rsidRPr="00A90E46">
        <w:rPr>
          <w:rStyle w:val="Emphasis"/>
          <w:highlight w:val="green"/>
        </w:rPr>
        <w:t>to bolster</w:t>
      </w:r>
      <w:r w:rsidRPr="00D81E0A">
        <w:rPr>
          <w:u w:val="single"/>
        </w:rPr>
        <w:t xml:space="preserve"> the </w:t>
      </w:r>
      <w:r w:rsidRPr="00A90E46">
        <w:rPr>
          <w:rStyle w:val="Emphasis"/>
          <w:highlight w:val="green"/>
        </w:rPr>
        <w:t>legitimacy of the</w:t>
      </w:r>
      <w:r w:rsidRPr="00A90E46">
        <w:rPr>
          <w:highlight w:val="green"/>
          <w:u w:val="single"/>
        </w:rPr>
        <w:t xml:space="preserve"> </w:t>
      </w:r>
      <w:r w:rsidRPr="00A90E46">
        <w:rPr>
          <w:rStyle w:val="Emphasis"/>
          <w:highlight w:val="green"/>
        </w:rPr>
        <w:t>C</w:t>
      </w:r>
      <w:r w:rsidRPr="00D81E0A">
        <w:rPr>
          <w:u w:val="single"/>
        </w:rPr>
        <w:t xml:space="preserve">hinese </w:t>
      </w:r>
      <w:r w:rsidRPr="00A90E46">
        <w:rPr>
          <w:rStyle w:val="Emphasis"/>
          <w:highlight w:val="green"/>
        </w:rPr>
        <w:t>C</w:t>
      </w:r>
      <w:r w:rsidRPr="00D81E0A">
        <w:rPr>
          <w:u w:val="single"/>
        </w:rPr>
        <w:t xml:space="preserve">ommunist </w:t>
      </w:r>
      <w:r w:rsidRPr="00A90E46">
        <w:rPr>
          <w:rStyle w:val="Emphasis"/>
          <w:highlight w:val="green"/>
        </w:rPr>
        <w:t>P</w:t>
      </w:r>
      <w:r w:rsidRPr="00D81E0A">
        <w:rPr>
          <w:u w:val="single"/>
        </w:rPr>
        <w:t xml:space="preserve">arty </w:t>
      </w:r>
      <w:r w:rsidRPr="00A90E46">
        <w:rPr>
          <w:rStyle w:val="Emphasis"/>
          <w:highlight w:val="green"/>
        </w:rPr>
        <w:t>to</w:t>
      </w:r>
      <w:r w:rsidRPr="00D81E0A">
        <w:rPr>
          <w:u w:val="single"/>
        </w:rPr>
        <w:t xml:space="preserve"> domestic and </w:t>
      </w:r>
      <w:r w:rsidRPr="00A90E46">
        <w:rPr>
          <w:rStyle w:val="Emphasis"/>
          <w:highlight w:val="green"/>
        </w:rPr>
        <w:t>international audiences.</w:t>
      </w:r>
      <w:r w:rsidRPr="00D81E0A">
        <w:rPr>
          <w:u w:val="single"/>
        </w:rPr>
        <w:t xml:space="preserve"> The European Space Administration (ESA) has already expressed desires to cooperate with China on human space flight and the use of its future space station.</w:t>
      </w:r>
      <w:r w:rsidRPr="00D81E0A">
        <w:rPr>
          <w:sz w:val="16"/>
        </w:rPr>
        <w:t xml:space="preserve"> China especially values its relationship with ESA due to the opportunities to trade and transfer technologies denied by the United States. China and Russia have also agreed to cooperate on human space flight and deep space exploration. Though these initiatives are not on the scale of a Maritime Silk Road, they do offer U.S. policymakers opportunities to work with a rising space power for positive ends</w:t>
      </w:r>
      <w:r w:rsidRPr="00D81E0A">
        <w:rPr>
          <w:u w:val="single"/>
        </w:rPr>
        <w:t xml:space="preserve">. Finally, the [US] United States should pay attention to </w:t>
      </w:r>
      <w:r w:rsidRPr="00A90E46">
        <w:rPr>
          <w:rStyle w:val="Emphasis"/>
          <w:highlight w:val="green"/>
        </w:rPr>
        <w:t>China’s diplomatic</w:t>
      </w:r>
      <w:r w:rsidRPr="00D81E0A">
        <w:rPr>
          <w:u w:val="single"/>
        </w:rPr>
        <w:t xml:space="preserve"> and </w:t>
      </w:r>
      <w:r w:rsidRPr="00D81E0A">
        <w:rPr>
          <w:u w:val="single"/>
        </w:rPr>
        <w:lastRenderedPageBreak/>
        <w:t xml:space="preserve">engagement </w:t>
      </w:r>
      <w:r w:rsidRPr="00A90E46">
        <w:rPr>
          <w:rStyle w:val="Emphasis"/>
          <w:highlight w:val="green"/>
        </w:rPr>
        <w:t>efforts</w:t>
      </w:r>
      <w:r w:rsidRPr="00D81E0A">
        <w:rPr>
          <w:u w:val="single"/>
        </w:rPr>
        <w:t xml:space="preserve"> with other nations. Contrary to the cooperative tenets for a Maritime Silk Road, in 2016, China </w:t>
      </w:r>
      <w:r w:rsidRPr="00A90E46">
        <w:rPr>
          <w:rStyle w:val="Emphasis"/>
          <w:highlight w:val="green"/>
        </w:rPr>
        <w:t>convinced Cambodia to</w:t>
      </w:r>
      <w:r w:rsidRPr="00A90E46">
        <w:rPr>
          <w:highlight w:val="green"/>
          <w:u w:val="single"/>
        </w:rPr>
        <w:t xml:space="preserve"> </w:t>
      </w:r>
      <w:r w:rsidRPr="00A90E46">
        <w:rPr>
          <w:rStyle w:val="Emphasis"/>
          <w:highlight w:val="green"/>
        </w:rPr>
        <w:t>block</w:t>
      </w:r>
      <w:r w:rsidRPr="00A90E46">
        <w:rPr>
          <w:highlight w:val="green"/>
          <w:u w:val="single"/>
        </w:rPr>
        <w:t xml:space="preserve"> an</w:t>
      </w:r>
      <w:r w:rsidRPr="00D81E0A">
        <w:rPr>
          <w:u w:val="single"/>
        </w:rPr>
        <w:t xml:space="preserve"> Association of </w:t>
      </w:r>
      <w:proofErr w:type="gramStart"/>
      <w:r w:rsidRPr="00D81E0A">
        <w:rPr>
          <w:u w:val="single"/>
        </w:rPr>
        <w:t>South East</w:t>
      </w:r>
      <w:proofErr w:type="gramEnd"/>
      <w:r w:rsidRPr="00D81E0A">
        <w:rPr>
          <w:u w:val="single"/>
        </w:rPr>
        <w:t xml:space="preserve"> Asian Nations (</w:t>
      </w:r>
      <w:r w:rsidRPr="00A90E46">
        <w:rPr>
          <w:rStyle w:val="Emphasis"/>
          <w:highlight w:val="green"/>
        </w:rPr>
        <w:t>ASEAN</w:t>
      </w:r>
      <w:r w:rsidRPr="00D81E0A">
        <w:rPr>
          <w:u w:val="single"/>
        </w:rPr>
        <w:t xml:space="preserve">) joint </w:t>
      </w:r>
      <w:r w:rsidRPr="00A90E46">
        <w:rPr>
          <w:rStyle w:val="Emphasis"/>
          <w:highlight w:val="green"/>
        </w:rPr>
        <w:t>statement</w:t>
      </w:r>
      <w:r w:rsidRPr="00D81E0A">
        <w:rPr>
          <w:u w:val="single"/>
        </w:rPr>
        <w:t xml:space="preserve"> </w:t>
      </w:r>
      <w:r w:rsidRPr="00A90E46">
        <w:rPr>
          <w:rStyle w:val="Emphasis"/>
          <w:highlight w:val="green"/>
        </w:rPr>
        <w:t>that recognized</w:t>
      </w:r>
      <w:r w:rsidRPr="00A90E46">
        <w:rPr>
          <w:highlight w:val="green"/>
          <w:u w:val="single"/>
        </w:rPr>
        <w:t xml:space="preserve"> </w:t>
      </w:r>
      <w:r w:rsidRPr="00A90E46">
        <w:rPr>
          <w:rStyle w:val="Emphasis"/>
          <w:highlight w:val="green"/>
        </w:rPr>
        <w:t>The Hague’s</w:t>
      </w:r>
      <w:r w:rsidRPr="00A90E46">
        <w:rPr>
          <w:highlight w:val="green"/>
          <w:u w:val="single"/>
        </w:rPr>
        <w:t xml:space="preserve"> </w:t>
      </w:r>
      <w:r w:rsidRPr="00D81E0A">
        <w:rPr>
          <w:u w:val="single"/>
        </w:rPr>
        <w:t xml:space="preserve">arbitration </w:t>
      </w:r>
      <w:r w:rsidRPr="00A90E46">
        <w:rPr>
          <w:rStyle w:val="Emphasis"/>
          <w:highlight w:val="green"/>
        </w:rPr>
        <w:t>ruling on the S</w:t>
      </w:r>
      <w:r w:rsidRPr="00D81E0A">
        <w:rPr>
          <w:u w:val="single"/>
        </w:rPr>
        <w:t>outh</w:t>
      </w:r>
      <w:r w:rsidRPr="00A90E46">
        <w:rPr>
          <w:highlight w:val="green"/>
          <w:u w:val="single"/>
        </w:rPr>
        <w:t xml:space="preserve"> </w:t>
      </w:r>
      <w:r w:rsidRPr="00A90E46">
        <w:rPr>
          <w:rStyle w:val="Emphasis"/>
          <w:highlight w:val="green"/>
        </w:rPr>
        <w:t>C</w:t>
      </w:r>
      <w:r w:rsidRPr="00D81E0A">
        <w:rPr>
          <w:u w:val="single"/>
        </w:rPr>
        <w:t>hina</w:t>
      </w:r>
      <w:r w:rsidRPr="00A90E46">
        <w:rPr>
          <w:highlight w:val="green"/>
          <w:u w:val="single"/>
        </w:rPr>
        <w:t xml:space="preserve"> </w:t>
      </w:r>
      <w:r w:rsidRPr="00A90E46">
        <w:rPr>
          <w:rStyle w:val="Emphasis"/>
          <w:highlight w:val="green"/>
        </w:rPr>
        <w:t>S</w:t>
      </w:r>
      <w:r w:rsidRPr="00D81E0A">
        <w:rPr>
          <w:u w:val="single"/>
        </w:rPr>
        <w:t>ea dispute in favor of the Philippines</w:t>
      </w:r>
      <w:r w:rsidRPr="00D81E0A">
        <w:rPr>
          <w:sz w:val="16"/>
        </w:rPr>
        <w:t xml:space="preserve">. In </w:t>
      </w:r>
      <w:r w:rsidRPr="00D81E0A">
        <w:rPr>
          <w:u w:val="single"/>
        </w:rPr>
        <w:t>June 2017, Vietnam resisted China’s demands to vacate an oil venture within its EEZ, but eventually capitulated when China threatened to use force</w:t>
      </w:r>
      <w:r w:rsidRPr="00D81E0A">
        <w:rPr>
          <w:sz w:val="16"/>
        </w:rPr>
        <w:t xml:space="preserve">. The most concerning aspect for Vietnam was an atypical silence from its neighbors – particularly from the Philippines, Indonesia, and Singapore. Apparently, China’s political and economic </w:t>
      </w:r>
      <w:r w:rsidRPr="00A90E46">
        <w:rPr>
          <w:rStyle w:val="Emphasis"/>
          <w:highlight w:val="green"/>
        </w:rPr>
        <w:t>leverage</w:t>
      </w:r>
      <w:r w:rsidRPr="00A90E46">
        <w:rPr>
          <w:sz w:val="16"/>
          <w:highlight w:val="green"/>
        </w:rPr>
        <w:t xml:space="preserve"> </w:t>
      </w:r>
      <w:r w:rsidRPr="00D81E0A">
        <w:rPr>
          <w:sz w:val="16"/>
        </w:rPr>
        <w:t xml:space="preserve">over these nations </w:t>
      </w:r>
      <w:r w:rsidRPr="00A90E46">
        <w:rPr>
          <w:rStyle w:val="Emphasis"/>
          <w:highlight w:val="green"/>
        </w:rPr>
        <w:t>prevented them</w:t>
      </w:r>
      <w:r w:rsidRPr="00A90E46">
        <w:rPr>
          <w:sz w:val="16"/>
          <w:highlight w:val="green"/>
        </w:rPr>
        <w:t xml:space="preserve"> </w:t>
      </w:r>
      <w:r w:rsidRPr="00D81E0A">
        <w:rPr>
          <w:sz w:val="16"/>
        </w:rPr>
        <w:t xml:space="preserve">from publicly sympathizing with Vietnam or rebuking China’s actions. Seemingly, when pressed, </w:t>
      </w:r>
      <w:r w:rsidRPr="00A90E46">
        <w:rPr>
          <w:rStyle w:val="Emphasis"/>
          <w:highlight w:val="green"/>
        </w:rPr>
        <w:t xml:space="preserve">China uses soft and hard power tactics bilaterally to dislodge multilateral </w:t>
      </w:r>
      <w:r w:rsidRPr="00A90E46">
        <w:rPr>
          <w:rStyle w:val="Emphasis"/>
          <w:highlight w:val="green"/>
          <w:bdr w:val="single" w:sz="18" w:space="0" w:color="auto"/>
        </w:rPr>
        <w:t>initiatives that counter it interest</w:t>
      </w:r>
      <w:r w:rsidRPr="00A90E46">
        <w:rPr>
          <w:sz w:val="16"/>
          <w:highlight w:val="green"/>
          <w:bdr w:val="single" w:sz="18" w:space="0" w:color="auto"/>
        </w:rPr>
        <w:t>s</w:t>
      </w:r>
      <w:r w:rsidRPr="00D81E0A">
        <w:rPr>
          <w:sz w:val="16"/>
        </w:rPr>
        <w:t xml:space="preserve">. Could China disrupt the U.S.-European alliance as it did with ASEAN unity? At this stage, Chinese-European cooperation in space seems well intentioned. Nevertheless, U.S. policymakers should consider whether China’s growing space relations with Europe, Russia, or any other space power could complicate U.S. interests in other areas. </w:t>
      </w:r>
      <w:r w:rsidRPr="00D81E0A">
        <w:rPr>
          <w:rStyle w:val="StyleUnderline"/>
        </w:rPr>
        <w:t>As China strengthens its partnerships, its ability to shape laws, institutions and the strategic preferences of others increase as well.</w:t>
      </w:r>
    </w:p>
    <w:p w14:paraId="46EAA06E" w14:textId="77777777" w:rsidR="003F6F7F" w:rsidRPr="00D81E0A" w:rsidRDefault="003F6F7F" w:rsidP="003F6F7F">
      <w:pPr>
        <w:pStyle w:val="Heading4"/>
      </w:pPr>
      <w:r w:rsidRPr="00D81E0A">
        <w:t xml:space="preserve">Unchecked maritime expansion risks </w:t>
      </w:r>
      <w:r>
        <w:t>Nuclear War</w:t>
      </w:r>
    </w:p>
    <w:p w14:paraId="3219665E" w14:textId="77777777" w:rsidR="003F6F7F" w:rsidRDefault="003F6F7F" w:rsidP="003F6F7F">
      <w:r w:rsidRPr="00D81E0A">
        <w:rPr>
          <w:rStyle w:val="Style13ptBold"/>
        </w:rPr>
        <w:t xml:space="preserve">Thayer and Han 19 </w:t>
      </w:r>
      <w:r w:rsidRPr="00D81E0A">
        <w:t xml:space="preserve">(Bradley A. &amp; </w:t>
      </w:r>
      <w:proofErr w:type="spellStart"/>
      <w:r w:rsidRPr="00D81E0A">
        <w:t>Lianchao</w:t>
      </w:r>
      <w:proofErr w:type="spellEnd"/>
      <w:r w:rsidRPr="00D81E0A">
        <w:t xml:space="preserve">; professor of Political Science at the University of Texas San Antonio, fellow at the </w:t>
      </w:r>
      <w:proofErr w:type="spellStart"/>
      <w:r w:rsidRPr="00D81E0A">
        <w:t>Belfer</w:t>
      </w:r>
      <w:proofErr w:type="spellEnd"/>
      <w:r w:rsidRPr="00D81E0A">
        <w:t xml:space="preserve"> Center for Science and International Affairs at Harvard University; vice president of Citizen Power Initiatives for China, founder of the Independent Federation of Chinese Students and Scholars, legislative counsel and policy director in the US Senate for 12 years; ( 6-12-2019, https://nationalinterest.org/feature/%E2%80%98xi-doctrine%E2%80%99-proclaiming-and-rationalizing-china%E2%80%99s-aggression-62402, "The ‘Xi Doctrine’: Proclaiming and Rationalizing China’s Aggression," National Interest, Acc:9-20-2019 (</w:t>
      </w:r>
      <w:proofErr w:type="spellStart"/>
      <w:r w:rsidRPr="00D81E0A">
        <w:t>ermo</w:t>
      </w:r>
      <w:proofErr w:type="spellEnd"/>
      <w:r w:rsidRPr="00D81E0A">
        <w:t>/</w:t>
      </w:r>
      <w:proofErr w:type="spellStart"/>
      <w:r w:rsidRPr="00D81E0A">
        <w:t>sms</w:t>
      </w:r>
      <w:proofErr w:type="spellEnd"/>
      <w:r w:rsidRPr="00D81E0A">
        <w:t>)</w:t>
      </w:r>
    </w:p>
    <w:p w14:paraId="1378E5CA" w14:textId="77777777" w:rsidR="003F6F7F" w:rsidRPr="00D81E0A" w:rsidRDefault="003F6F7F" w:rsidP="003F6F7F">
      <w:pPr>
        <w:rPr>
          <w:sz w:val="12"/>
        </w:rPr>
      </w:pPr>
      <w:r w:rsidRPr="00D81E0A">
        <w:rPr>
          <w:sz w:val="12"/>
        </w:rPr>
        <w:t xml:space="preserve">Using the occasion of the Shangri-La Dialogue </w:t>
      </w:r>
      <w:r w:rsidRPr="00D81E0A">
        <w:rPr>
          <w:rStyle w:val="StyleUnderline"/>
        </w:rPr>
        <w:t>in Singapore this month</w:t>
      </w:r>
      <w:r w:rsidRPr="00D81E0A">
        <w:rPr>
          <w:sz w:val="12"/>
        </w:rPr>
        <w:t xml:space="preserve">, Chinese Minister of National Defense and State Councilor Gen. Wei </w:t>
      </w:r>
      <w:proofErr w:type="spellStart"/>
      <w:r w:rsidRPr="00D81E0A">
        <w:rPr>
          <w:sz w:val="12"/>
        </w:rPr>
        <w:t>Fenghe</w:t>
      </w:r>
      <w:proofErr w:type="spellEnd"/>
      <w:r w:rsidRPr="00D81E0A">
        <w:rPr>
          <w:sz w:val="12"/>
        </w:rPr>
        <w:t xml:space="preserve">, delivered a sharp message to the United States, which may be termed the “Xi Doctrine” on China’s use of force, after Chinese premier Xi Jinping. Wei declaring both China’s resolve to aggress to advance its interests and a rationalization for the use of force. </w:t>
      </w:r>
      <w:r w:rsidRPr="00D81E0A">
        <w:rPr>
          <w:rStyle w:val="StyleUnderline"/>
        </w:rPr>
        <w:t>Wei’s de facto threat of war should not be lost in</w:t>
      </w:r>
      <w:r w:rsidRPr="00D81E0A">
        <w:rPr>
          <w:sz w:val="12"/>
        </w:rPr>
        <w:t xml:space="preserve"> his nuances, deliberate ambiguity, or in </w:t>
      </w:r>
      <w:r w:rsidRPr="00D81E0A">
        <w:rPr>
          <w:rStyle w:val="StyleUnderline"/>
        </w:rPr>
        <w:t>translation. His remarks were so bellicose that</w:t>
      </w:r>
      <w:r w:rsidRPr="00D81E0A">
        <w:rPr>
          <w:sz w:val="12"/>
        </w:rPr>
        <w:t xml:space="preserve"> the world has noticed, as was certainly intended by the leadership of the Chinese Communist Party (CCP). Empirical evidence of China’s aggression is increasingly common, from its attempt to dominate the South China Sea, the neo-imperialist effort to gain control of states through the Belt and Road Initiative, to its technological imperialism to control 5G and artificial intelligence technologies. What is rather less frequent are statements from high-level Chinese officials proclaiming the country’s intent to be aggressive and offering an attempted legitimizing principle justifying that aggression. While much of the content of Wei’s remarks were in keeping with the gossamer pronouncements on China’s peaceful intentions, as well as a paean to Xi Jinping’s leadership, they still conveyed that China is ready and willing to resort to war if the United States stands in its way of global expansion; and </w:t>
      </w:r>
      <w:r w:rsidRPr="00A90E46">
        <w:rPr>
          <w:rStyle w:val="StyleUnderline"/>
          <w:highlight w:val="green"/>
        </w:rPr>
        <w:t>they made</w:t>
      </w:r>
      <w:r w:rsidRPr="00A90E46">
        <w:rPr>
          <w:highlight w:val="green"/>
          <w:u w:val="single"/>
        </w:rPr>
        <w:t xml:space="preserve"> clear that </w:t>
      </w:r>
      <w:r w:rsidRPr="00D81E0A">
        <w:rPr>
          <w:sz w:val="12"/>
        </w:rPr>
        <w:t xml:space="preserve">China must go to war, or even a nuclear war, to occupy Taiwan. 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t>
      </w:r>
      <w:proofErr w:type="gramStart"/>
      <w:r w:rsidRPr="00D81E0A">
        <w:rPr>
          <w:sz w:val="12"/>
        </w:rPr>
        <w:t>war, and</w:t>
      </w:r>
      <w:proofErr w:type="gramEnd"/>
      <w:r w:rsidRPr="00D81E0A">
        <w:rPr>
          <w:sz w:val="12"/>
        </w:rPr>
        <w:t xml:space="preserve"> must fight for the reunification of the motherland at all costs.” “At all </w:t>
      </w:r>
      <w:proofErr w:type="gramStart"/>
      <w:r w:rsidRPr="00D81E0A">
        <w:rPr>
          <w:sz w:val="12"/>
        </w:rPr>
        <w:t>cost</w:t>
      </w:r>
      <w:proofErr w:type="gramEnd"/>
      <w:r w:rsidRPr="00D81E0A">
        <w:rPr>
          <w:sz w:val="12"/>
        </w:rPr>
        <w:t xml:space="preserve">” means that </w:t>
      </w:r>
      <w:r w:rsidRPr="00A90E46">
        <w:rPr>
          <w:highlight w:val="green"/>
          <w:u w:val="single"/>
        </w:rPr>
        <w:t xml:space="preserve">China </w:t>
      </w:r>
      <w:r w:rsidRPr="00A90E46">
        <w:rPr>
          <w:b/>
          <w:iCs/>
          <w:highlight w:val="green"/>
          <w:u w:val="single"/>
        </w:rPr>
        <w:t>will not hesitate</w:t>
      </w:r>
      <w:r w:rsidRPr="00A90E46">
        <w:rPr>
          <w:highlight w:val="green"/>
          <w:u w:val="single"/>
        </w:rPr>
        <w:t xml:space="preserve"> to use nuclear weapons</w:t>
      </w:r>
      <w:r w:rsidRPr="00D81E0A">
        <w:rPr>
          <w:sz w:val="12"/>
        </w:rPr>
        <w:t xml:space="preserve"> or launching another Pearl Harbor to take over Taiwan. This is a clear warning of an invasion. Second, the Xi Doctrine legitimizes territorial expansion. Through his remarks, Wei sought to convince the rest of the world that China’s seizure of most of the South China Sea is an accomplished fact that cannot be overturned.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w:t>
      </w:r>
      <w:r w:rsidRPr="00A90E46">
        <w:rPr>
          <w:highlight w:val="green"/>
          <w:u w:val="single"/>
        </w:rPr>
        <w:t xml:space="preserve">the Xi Doctrine will set a </w:t>
      </w:r>
      <w:r w:rsidRPr="00A90E46">
        <w:rPr>
          <w:b/>
          <w:iCs/>
          <w:highlight w:val="green"/>
          <w:u w:val="single"/>
        </w:rPr>
        <w:t>perilous precedent</w:t>
      </w:r>
      <w:r w:rsidRPr="00A90E46">
        <w:rPr>
          <w:highlight w:val="green"/>
          <w:u w:val="single"/>
        </w:rPr>
        <w:t xml:space="preserve"> of successful territorial expansion, which will </w:t>
      </w:r>
      <w:r w:rsidRPr="00A90E46">
        <w:rPr>
          <w:b/>
          <w:iCs/>
          <w:highlight w:val="green"/>
          <w:u w:val="single"/>
        </w:rPr>
        <w:t>further entice China</w:t>
      </w:r>
      <w:r w:rsidRPr="00D81E0A">
        <w:rPr>
          <w:sz w:val="12"/>
        </w:rPr>
        <w:t xml:space="preserve"> and jeopardize the peace of the region. Third, the doctrine targets the United States as a cause of the world’s major problems and envisions a powerful China evicting the United States from the region. </w:t>
      </w:r>
      <w:r w:rsidRPr="00A90E46">
        <w:rPr>
          <w:highlight w:val="green"/>
          <w:u w:val="single"/>
        </w:rPr>
        <w:t>Wei</w:t>
      </w:r>
      <w:r w:rsidRPr="00D81E0A">
        <w:rPr>
          <w:sz w:val="12"/>
        </w:rPr>
        <w:t xml:space="preserve"> obliquely identified the United States as the cause wars, conflicts, and unrest, and </w:t>
      </w:r>
      <w:r w:rsidRPr="00A90E46">
        <w:rPr>
          <w:b/>
          <w:iCs/>
          <w:highlight w:val="green"/>
          <w:u w:val="single"/>
        </w:rPr>
        <w:t>sought</w:t>
      </w:r>
      <w:r w:rsidRPr="00A90E46">
        <w:rPr>
          <w:highlight w:val="green"/>
          <w:u w:val="single"/>
        </w:rPr>
        <w:t xml:space="preserve"> to convey that the United States will abandon</w:t>
      </w:r>
      <w:r w:rsidRPr="00D81E0A">
        <w:rPr>
          <w:sz w:val="12"/>
        </w:rPr>
        <w:t xml:space="preserve"> the states of the South China Sea (</w:t>
      </w:r>
      <w:r w:rsidRPr="00A90E46">
        <w:rPr>
          <w:highlight w:val="green"/>
          <w:u w:val="single"/>
        </w:rPr>
        <w:t>SCS</w:t>
      </w:r>
      <w:r w:rsidRPr="00D81E0A">
        <w:rPr>
          <w:sz w:val="12"/>
        </w:rPr>
        <w:t xml:space="preserve">)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w:t>
      </w:r>
      <w:r w:rsidRPr="00A90E46">
        <w:rPr>
          <w:rStyle w:val="StyleUnderline"/>
          <w:highlight w:val="green"/>
        </w:rPr>
        <w:t>China has a long history of aggression</w:t>
      </w:r>
      <w:r w:rsidRPr="00D81E0A">
        <w:rPr>
          <w:sz w:val="12"/>
        </w:rPr>
        <w:t xml:space="preserve">, including </w:t>
      </w:r>
      <w:r w:rsidRPr="00A90E46">
        <w:rPr>
          <w:rStyle w:val="StyleUnderline"/>
          <w:highlight w:val="green"/>
        </w:rPr>
        <w:t>against the</w:t>
      </w:r>
      <w:r w:rsidRPr="00D81E0A">
        <w:rPr>
          <w:sz w:val="12"/>
        </w:rPr>
        <w:t xml:space="preserve"> Tibetans and </w:t>
      </w:r>
      <w:r w:rsidRPr="00A90E46">
        <w:rPr>
          <w:rStyle w:val="StyleUnderline"/>
          <w:highlight w:val="green"/>
        </w:rPr>
        <w:t>Vietnamese, and perhaps soon</w:t>
      </w:r>
      <w:r w:rsidRPr="00D81E0A">
        <w:rPr>
          <w:sz w:val="12"/>
        </w:rPr>
        <w:t xml:space="preserve"> against the </w:t>
      </w:r>
      <w:r w:rsidRPr="00A90E46">
        <w:rPr>
          <w:rStyle w:val="StyleUnderline"/>
          <w:highlight w:val="green"/>
        </w:rPr>
        <w:t>Taiwan</w:t>
      </w:r>
      <w:r w:rsidRPr="00D81E0A">
        <w:rPr>
          <w:sz w:val="12"/>
        </w:rPr>
        <w:t>ese. Second, Wei argued that hegemony does not conform to China’s values when, in fact, China proudly was Asia’s hegemon for most of the last two thousand years. Lastly, he claimed that the situation in the SCS is moving toward stability—</w:t>
      </w:r>
      <w:r w:rsidRPr="00A90E46">
        <w:rPr>
          <w:rStyle w:val="StyleUnderline"/>
          <w:highlight w:val="green"/>
        </w:rPr>
        <w:t>from China’s perspective</w:t>
      </w:r>
      <w:r w:rsidRPr="00D81E0A">
        <w:rPr>
          <w:sz w:val="12"/>
        </w:rPr>
        <w:t xml:space="preserve"> this </w:t>
      </w:r>
      <w:r w:rsidRPr="00A90E46">
        <w:rPr>
          <w:rStyle w:val="StyleUnderline"/>
          <w:highlight w:val="green"/>
        </w:rPr>
        <w:lastRenderedPageBreak/>
        <w:t>stability is caused by its successful seizure of territory</w:t>
      </w:r>
      <w:r w:rsidRPr="00D81E0A">
        <w:rPr>
          <w:sz w:val="12"/>
        </w:rPr>
        <w:t xml:space="preserve">. In fact, the SCS is far less stable </w:t>
      </w:r>
      <w:proofErr w:type="gramStart"/>
      <w:r w:rsidRPr="00D81E0A">
        <w:rPr>
          <w:sz w:val="12"/>
        </w:rPr>
        <w:t>as a result of</w:t>
      </w:r>
      <w:proofErr w:type="gramEnd"/>
      <w:r w:rsidRPr="00D81E0A">
        <w:rPr>
          <w:sz w:val="12"/>
        </w:rPr>
        <w:t xml:space="preserve">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Trump administration has shocked the CCP with the three major steps it has taken. First, it has shifted the focus of the U.S. national-security strategy and now identifies China explicitly as its primary rival—abandoning the far more muted policies of previous administrations. Second, Trump has acted on this peer competitive threat by advancing tangible measures, such as arms sales to allies and the ban of Huawei. Third, the administration has made credible commitments to assure partners and allies to counter China’s aggression and bullying. These have unbalanced the CCP regime, and its natural reaction is to bully its way out. Additionally, the CCP regime has perceived that the world today has begun to consider the 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w:t>
      </w:r>
      <w:r w:rsidRPr="00A90E46">
        <w:rPr>
          <w:rStyle w:val="StyleUnderline"/>
          <w:highlight w:val="green"/>
        </w:rPr>
        <w:t>the regime wants to direct</w:t>
      </w:r>
      <w:r w:rsidRPr="00D81E0A">
        <w:rPr>
          <w:sz w:val="12"/>
        </w:rPr>
        <w:t xml:space="preserve"> these </w:t>
      </w:r>
      <w:r w:rsidRPr="00A90E46">
        <w:rPr>
          <w:rStyle w:val="StyleUnderline"/>
          <w:highlight w:val="green"/>
        </w:rPr>
        <w:t>internal tensions outward</w:t>
      </w:r>
      <w:r w:rsidRPr="00D81E0A">
        <w:rPr>
          <w:sz w:val="12"/>
        </w:rPr>
        <w:t xml:space="preserve">. At the same time, the nationalistic fervor advanced by the CCP’s propaganda and by the rapid military modernization have made many young militant officers in the PLA overconfident. This is infrequently noticed in the West. They can hardly wait to fight an ultimate war to defeat the </w:t>
      </w:r>
      <w:proofErr w:type="gramStart"/>
      <w:r w:rsidRPr="00D81E0A">
        <w:rPr>
          <w:sz w:val="12"/>
        </w:rPr>
        <w:t>arch-enemy</w:t>
      </w:r>
      <w:proofErr w:type="gramEnd"/>
      <w:r w:rsidRPr="00D81E0A">
        <w:rPr>
          <w:sz w:val="12"/>
        </w:rPr>
        <w:t xml:space="preserve">. </w:t>
      </w:r>
      <w:r w:rsidRPr="00D81E0A">
        <w:rPr>
          <w:rStyle w:val="StyleUnderline"/>
        </w:rPr>
        <w:t>This</w:t>
      </w:r>
      <w:r w:rsidRPr="00D81E0A">
        <w:rPr>
          <w:sz w:val="12"/>
        </w:rPr>
        <w:t xml:space="preserve"> plainly dangerous </w:t>
      </w:r>
      <w:r w:rsidRPr="00D81E0A">
        <w:rPr>
          <w:rStyle w:val="StyleUnderline"/>
        </w:rPr>
        <w:t>mentality echoes the Japanese military’s beliefs before Pearl Harbor</w:t>
      </w:r>
      <w:r w:rsidRPr="00D81E0A">
        <w:rPr>
          <w:sz w:val="12"/>
        </w:rPr>
        <w:t>.</w:t>
      </w:r>
    </w:p>
    <w:p w14:paraId="53F275DF" w14:textId="65C951B2" w:rsidR="003F6F7F" w:rsidRDefault="003F6F7F" w:rsidP="003F6F7F">
      <w:pPr>
        <w:pStyle w:val="Heading3"/>
      </w:pPr>
      <w:r>
        <w:lastRenderedPageBreak/>
        <w:t>1NC---OFF</w:t>
      </w:r>
    </w:p>
    <w:p w14:paraId="01564693" w14:textId="77777777" w:rsidR="003F6F7F" w:rsidRDefault="003F6F7F" w:rsidP="003F6F7F">
      <w:pPr>
        <w:pStyle w:val="Heading4"/>
      </w:pPr>
      <w:r>
        <w:t xml:space="preserve">Plan: Space faring nations should </w:t>
      </w:r>
    </w:p>
    <w:p w14:paraId="182EE1C4" w14:textId="0AEC1B07" w:rsidR="003F6F7F" w:rsidRDefault="003F6F7F" w:rsidP="003F6F7F">
      <w:pPr>
        <w:pStyle w:val="Heading4"/>
        <w:numPr>
          <w:ilvl w:val="0"/>
          <w:numId w:val="13"/>
        </w:numPr>
        <w:tabs>
          <w:tab w:val="num" w:pos="0"/>
        </w:tabs>
        <w:ind w:left="0" w:firstLine="0"/>
      </w:pPr>
      <w:r>
        <w:t xml:space="preserve">establish </w:t>
      </w:r>
      <w:r w:rsidR="005046D3">
        <w:t>a multilateral space agreement with an</w:t>
      </w:r>
      <w:r>
        <w:t xml:space="preserve"> application system for property rights on celestial bodies conditioned upon open disclosure of data and applications. Private entities will only be granted one property grant per celestial body.</w:t>
      </w:r>
    </w:p>
    <w:p w14:paraId="5997DAC4" w14:textId="77777777" w:rsidR="003F6F7F" w:rsidRDefault="003F6F7F" w:rsidP="003F6F7F">
      <w:pPr>
        <w:pStyle w:val="Heading4"/>
      </w:pPr>
      <w:r>
        <w:t>The CP solves:</w:t>
      </w:r>
    </w:p>
    <w:p w14:paraId="31B084BE" w14:textId="77777777" w:rsidR="003F6F7F" w:rsidRPr="000C3C85" w:rsidRDefault="003F6F7F" w:rsidP="003F6F7F">
      <w:pPr>
        <w:pStyle w:val="Heading4"/>
      </w:pPr>
      <w:r>
        <w:t>1] Solves Advantage 2 – it applies multilateral norms to space mining which solves spill-over</w:t>
      </w:r>
    </w:p>
    <w:p w14:paraId="5BE14A4F" w14:textId="77777777" w:rsidR="003F6F7F" w:rsidRPr="000C3C85" w:rsidRDefault="003F6F7F" w:rsidP="003F6F7F">
      <w:pPr>
        <w:pStyle w:val="Heading4"/>
      </w:pPr>
      <w:r>
        <w:t xml:space="preserve">2] Solves Advantage 1 – makes mining </w:t>
      </w:r>
      <w:r>
        <w:rPr>
          <w:u w:val="single"/>
        </w:rPr>
        <w:t>safe</w:t>
      </w:r>
      <w:r>
        <w:t xml:space="preserve"> and establishes a </w:t>
      </w:r>
      <w:r>
        <w:rPr>
          <w:u w:val="single"/>
        </w:rPr>
        <w:t>regulatory regime</w:t>
      </w:r>
      <w:r>
        <w:t>.</w:t>
      </w:r>
    </w:p>
    <w:p w14:paraId="6CEC9801" w14:textId="77777777" w:rsidR="003F6F7F" w:rsidRPr="00873810" w:rsidRDefault="003F6F7F" w:rsidP="003F6F7F">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2" w:history="1">
        <w:r w:rsidRPr="006723E0">
          <w:rPr>
            <w:rStyle w:val="Hyperlink"/>
          </w:rPr>
          <w:t>https://www.sciencedirect.com/science/article/pii/S0265964621000515 accessed 12/12/21</w:t>
        </w:r>
      </w:hyperlink>
      <w:r>
        <w:t>] Adam</w:t>
      </w:r>
    </w:p>
    <w:p w14:paraId="4B90605D" w14:textId="77777777" w:rsidR="003F6F7F" w:rsidRDefault="003F6F7F" w:rsidP="003F6F7F">
      <w:pPr>
        <w:rPr>
          <w:rStyle w:val="StyleUnderline"/>
        </w:rPr>
      </w:pPr>
      <w:r w:rsidRPr="006647F0">
        <w:rPr>
          <w:sz w:val="16"/>
        </w:rPr>
        <w:t>4. The data-</w:t>
      </w:r>
      <w:proofErr w:type="spellStart"/>
      <w:r w:rsidRPr="006647F0">
        <w:rPr>
          <w:sz w:val="16"/>
        </w:rPr>
        <w:t>centred</w:t>
      </w:r>
      <w:proofErr w:type="spellEnd"/>
      <w:r w:rsidRPr="006647F0">
        <w:rPr>
          <w:sz w:val="16"/>
        </w:rPr>
        <w:t xml:space="preserve"> approach to space mining regulation 4.1. Core description of the regulatory regime and mining rights acquisition process The </w:t>
      </w:r>
      <w:r w:rsidRPr="00A90E46">
        <w:rPr>
          <w:rStyle w:val="StyleUnderline"/>
          <w:highlight w:val="green"/>
        </w:rPr>
        <w:t>data</w:t>
      </w:r>
      <w:r w:rsidRPr="00B60AC4">
        <w:rPr>
          <w:rStyle w:val="StyleUnderline"/>
        </w:rPr>
        <w:t xml:space="preserve"> gathered </w:t>
      </w:r>
      <w:r w:rsidRPr="00A90E46">
        <w:rPr>
          <w:rStyle w:val="StyleUnderline"/>
          <w:highlight w:val="green"/>
        </w:rPr>
        <w:t>in</w:t>
      </w:r>
      <w:r w:rsidRPr="00B60AC4">
        <w:rPr>
          <w:rStyle w:val="StyleUnderline"/>
        </w:rPr>
        <w:t xml:space="preserve"> the exploration of a</w:t>
      </w:r>
      <w:r>
        <w:rPr>
          <w:rStyle w:val="StyleUnderline"/>
        </w:rPr>
        <w:t xml:space="preserve"> </w:t>
      </w:r>
      <w:hyperlink r:id="rId13" w:tooltip="Learn more about celestial body from ScienceDirect's AI-generated Topic Pages" w:history="1">
        <w:r w:rsidRPr="00A90E46">
          <w:rPr>
            <w:rStyle w:val="StyleUnderline"/>
            <w:highlight w:val="green"/>
          </w:rPr>
          <w:t>celestial body</w:t>
        </w:r>
      </w:hyperlink>
      <w:r>
        <w:rPr>
          <w:rStyle w:val="StyleUnderline"/>
        </w:rPr>
        <w:t xml:space="preserve"> </w:t>
      </w:r>
      <w:r w:rsidRPr="00B60AC4">
        <w:rPr>
          <w:rStyle w:val="StyleUnderline"/>
        </w:rPr>
        <w:t>is not only of value for space mining companies</w:t>
      </w:r>
      <w:r w:rsidRPr="006647F0">
        <w:rPr>
          <w:sz w:val="16"/>
        </w:rPr>
        <w:t xml:space="preserve"> for informing them whether, </w:t>
      </w:r>
      <w:r w:rsidRPr="00B60AC4">
        <w:rPr>
          <w:rStyle w:val="StyleUnderline"/>
        </w:rPr>
        <w:t>where and how to exploit resources from the body in question</w:t>
      </w:r>
      <w:r w:rsidRPr="006647F0">
        <w:rPr>
          <w:sz w:val="16"/>
        </w:rPr>
        <w:t xml:space="preserve">, but </w:t>
      </w:r>
      <w:r w:rsidRPr="00B60AC4">
        <w:rPr>
          <w:rStyle w:val="StyleUnderline"/>
        </w:rPr>
        <w:t>also for science</w:t>
      </w:r>
      <w:r w:rsidRPr="006647F0">
        <w:rPr>
          <w:sz w:val="16"/>
        </w:rPr>
        <w:t xml:space="preserve">. The </w:t>
      </w:r>
      <w:r w:rsidRPr="00B60AC4">
        <w:rPr>
          <w:rStyle w:val="StyleUnderline"/>
        </w:rPr>
        <w:t xml:space="preserve">irretrievability of information relating to the solar system contained in the body that will be lost during resource exploitation carries a </w:t>
      </w:r>
      <w:r w:rsidRPr="00A90E46">
        <w:rPr>
          <w:rStyle w:val="StyleUnderline"/>
          <w:highlight w:val="green"/>
        </w:rPr>
        <w:t>value</w:t>
      </w:r>
      <w:r w:rsidRPr="00B60AC4">
        <w:rPr>
          <w:rStyle w:val="StyleUnderline"/>
        </w:rPr>
        <w:t xml:space="preserve"> </w:t>
      </w:r>
      <w:r w:rsidRPr="00A90E46">
        <w:rPr>
          <w:rStyle w:val="StyleUnderline"/>
          <w:highlight w:val="green"/>
        </w:rPr>
        <w:t>for</w:t>
      </w:r>
      <w:r w:rsidRPr="00B60AC4">
        <w:rPr>
          <w:rStyle w:val="StyleUnderline"/>
        </w:rPr>
        <w:t xml:space="preserve"> humanity and </w:t>
      </w:r>
      <w:r w:rsidRPr="00A90E46">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6647F0">
        <w:rPr>
          <w:sz w:val="16"/>
        </w:rPr>
        <w:t xml:space="preserve">This characteristic </w:t>
      </w:r>
      <w:r w:rsidRPr="00052A1E">
        <w:rPr>
          <w:rStyle w:val="StyleUnderline"/>
        </w:rPr>
        <w:t>makes exploration data an exceptional and unique candidate for use in a mechanism for acquiring mining rights</w:t>
      </w:r>
      <w:r w:rsidRPr="006647F0">
        <w:rPr>
          <w:sz w:val="16"/>
        </w:rPr>
        <w:t xml:space="preserve"> </w:t>
      </w:r>
      <w:r w:rsidRPr="00052A1E">
        <w:rPr>
          <w:rStyle w:val="StyleUnderline"/>
        </w:rPr>
        <w:t>because its preservation is of public interest and its disclosure in exchange for exclusive mining rights does not place any additional burden on the mining company</w:t>
      </w:r>
      <w:r w:rsidRPr="006647F0">
        <w:rPr>
          <w:sz w:val="16"/>
        </w:rPr>
        <w:t xml:space="preserve">. The following </w:t>
      </w:r>
      <w:r w:rsidRPr="00B60AC4">
        <w:rPr>
          <w:rStyle w:val="StyleUnderline"/>
        </w:rPr>
        <w:t>principles would form the cornerstones of the proposed regulatory regime and rights acquisition mechanism based on exploration data:</w:t>
      </w:r>
      <w:r>
        <w:rPr>
          <w:rStyle w:val="StyleUnderline"/>
        </w:rPr>
        <w:t xml:space="preserve"> </w:t>
      </w:r>
      <w:r w:rsidRPr="00601FE1">
        <w:rPr>
          <w:rStyle w:val="StyleUnderline"/>
        </w:rPr>
        <w:t>Without preconditions, no entity has a right to mine the resources of a celestial body.</w:t>
      </w:r>
      <w:r>
        <w:rPr>
          <w:rStyle w:val="StyleUnderline"/>
        </w:rPr>
        <w:t xml:space="preserve"> </w:t>
      </w:r>
      <w:r w:rsidRPr="00601FE1">
        <w:rPr>
          <w:rStyle w:val="StyleUnderline"/>
        </w:rPr>
        <w:t xml:space="preserve">An </w:t>
      </w:r>
      <w:r w:rsidRPr="00A90E46">
        <w:rPr>
          <w:rStyle w:val="StyleUnderline"/>
          <w:highlight w:val="green"/>
        </w:rPr>
        <w:t xml:space="preserve">international </w:t>
      </w:r>
      <w:r w:rsidRPr="00B60AC4">
        <w:rPr>
          <w:rStyle w:val="StyleUnderline"/>
        </w:rPr>
        <w:t xml:space="preserve">regulatory </w:t>
      </w:r>
      <w:r w:rsidRPr="00A90E46">
        <w:rPr>
          <w:rStyle w:val="StyleUnderline"/>
          <w:highlight w:val="green"/>
        </w:rPr>
        <w:t>body</w:t>
      </w:r>
      <w:r w:rsidRPr="00601FE1">
        <w:rPr>
          <w:rStyle w:val="StyleUnderline"/>
        </w:rPr>
        <w:t xml:space="preserve"> </w:t>
      </w:r>
      <w:r w:rsidRPr="00A90E46">
        <w:rPr>
          <w:rStyle w:val="Emphasis"/>
          <w:highlight w:val="green"/>
        </w:rPr>
        <w:t>administers</w:t>
      </w:r>
      <w:r w:rsidRPr="006647F0">
        <w:rPr>
          <w:rStyle w:val="Emphasis"/>
        </w:rPr>
        <w:t xml:space="preserve"> the existing </w:t>
      </w:r>
      <w:r w:rsidRPr="00A90E46">
        <w:rPr>
          <w:rStyle w:val="Emphasis"/>
          <w:highlight w:val="green"/>
        </w:rPr>
        <w:t>rights of companies</w:t>
      </w:r>
      <w:r w:rsidRPr="006647F0">
        <w:rPr>
          <w:rStyle w:val="Emphasis"/>
        </w:rPr>
        <w:t xml:space="preserve"> </w:t>
      </w:r>
      <w:r w:rsidRPr="00A90E46">
        <w:rPr>
          <w:rStyle w:val="Emphasis"/>
          <w:highlight w:val="green"/>
        </w:rPr>
        <w:t>for</w:t>
      </w:r>
      <w:r w:rsidRPr="006647F0">
        <w:rPr>
          <w:rStyle w:val="Emphasis"/>
        </w:rPr>
        <w:t xml:space="preserve"> </w:t>
      </w:r>
      <w:r w:rsidRPr="00A90E46">
        <w:rPr>
          <w:rStyle w:val="Emphasis"/>
          <w:highlight w:val="green"/>
        </w:rPr>
        <w:t>mining</w:t>
      </w:r>
      <w:r w:rsidRPr="00601FE1">
        <w:rPr>
          <w:rStyle w:val="StyleUnderline"/>
        </w:rPr>
        <w:t xml:space="preserve"> a specific celestial body.</w:t>
      </w:r>
      <w:r>
        <w:rPr>
          <w:rStyle w:val="StyleUnderline"/>
        </w:rPr>
        <w:t xml:space="preserve"> </w:t>
      </w:r>
      <w:r w:rsidRPr="00601FE1">
        <w:rPr>
          <w:rStyle w:val="StyleUnderline"/>
        </w:rPr>
        <w:t xml:space="preserve">Mining </w:t>
      </w:r>
      <w:r w:rsidRPr="00A90E46">
        <w:rPr>
          <w:rStyle w:val="StyleUnderline"/>
          <w:highlight w:val="green"/>
        </w:rPr>
        <w:t>rights</w:t>
      </w:r>
      <w:r w:rsidRPr="00601FE1">
        <w:rPr>
          <w:rStyle w:val="StyleUnderline"/>
        </w:rPr>
        <w:t xml:space="preserve"> to such bodies can be </w:t>
      </w:r>
      <w:r w:rsidRPr="00A90E46">
        <w:rPr>
          <w:rStyle w:val="StyleUnderline"/>
          <w:highlight w:val="green"/>
        </w:rPr>
        <w:t>applied</w:t>
      </w:r>
      <w:r w:rsidRPr="00601FE1">
        <w:rPr>
          <w:rStyle w:val="StyleUnderline"/>
        </w:rPr>
        <w:t xml:space="preserve"> for from this international regulatory body, with </w:t>
      </w:r>
      <w:r w:rsidRPr="00A90E46">
        <w:rPr>
          <w:rStyle w:val="StyleUnderline"/>
          <w:highlight w:val="green"/>
        </w:rPr>
        <w:t>applications</w:t>
      </w:r>
      <w:r w:rsidRPr="00601FE1">
        <w:rPr>
          <w:rStyle w:val="StyleUnderline"/>
        </w:rPr>
        <w:t xml:space="preserve"> made </w:t>
      </w:r>
      <w:r w:rsidRPr="00A90E46">
        <w:rPr>
          <w:rStyle w:val="StyleUnderline"/>
          <w:highlight w:val="green"/>
        </w:rPr>
        <w:t>public</w:t>
      </w:r>
      <w:r w:rsidRPr="00601FE1">
        <w:rPr>
          <w:rStyle w:val="StyleUnderline"/>
        </w:rPr>
        <w:t xml:space="preserve">. </w:t>
      </w:r>
      <w:r w:rsidRPr="006647F0">
        <w:rPr>
          <w:rStyle w:val="StyleUnderline"/>
        </w:rPr>
        <w:t>The application expires after a pre-set period.</w:t>
      </w:r>
      <w:r>
        <w:rPr>
          <w:rStyle w:val="StyleUnderline"/>
        </w:rPr>
        <w:t xml:space="preserve"> </w:t>
      </w:r>
      <w:r w:rsidRPr="00601FE1">
        <w:rPr>
          <w:rStyle w:val="StyleUnderline"/>
        </w:rPr>
        <w:t xml:space="preserve">Mining rights are </w:t>
      </w:r>
      <w:r w:rsidRPr="00A90E46">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A90E46">
        <w:rPr>
          <w:rStyle w:val="StyleUnderline"/>
          <w:highlight w:val="green"/>
        </w:rPr>
        <w:t>disclosure of</w:t>
      </w:r>
      <w:r w:rsidRPr="00601FE1">
        <w:rPr>
          <w:rStyle w:val="StyleUnderline"/>
        </w:rPr>
        <w:t xml:space="preserve"> </w:t>
      </w:r>
      <w:r w:rsidRPr="00A90E46">
        <w:rPr>
          <w:rStyle w:val="StyleUnderline"/>
          <w:highlight w:val="green"/>
        </w:rPr>
        <w:t>exploration</w:t>
      </w:r>
      <w:r w:rsidRPr="00601FE1">
        <w:rPr>
          <w:rStyle w:val="StyleUnderline"/>
        </w:rPr>
        <w:t xml:space="preserve"> </w:t>
      </w:r>
      <w:r w:rsidRPr="00A90E46">
        <w:rPr>
          <w:rStyle w:val="StyleUnderline"/>
          <w:highlight w:val="green"/>
        </w:rPr>
        <w:t>data</w:t>
      </w:r>
      <w:r w:rsidRPr="00601FE1">
        <w:rPr>
          <w:rStyle w:val="StyleUnderline"/>
        </w:rPr>
        <w:t xml:space="preserve"> on the celestial body within the pre-set period, proposedly </w:t>
      </w:r>
      <w:r w:rsidRPr="00A90E46">
        <w:rPr>
          <w:rStyle w:val="StyleUnderline"/>
          <w:highlight w:val="gree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r>
        <w:rPr>
          <w:rStyle w:val="StyleUnderline"/>
        </w:rPr>
        <w:t xml:space="preserve"> </w:t>
      </w:r>
      <w:r w:rsidRPr="00601FE1">
        <w:rPr>
          <w:rStyle w:val="StyleUnderline"/>
        </w:rPr>
        <w:t xml:space="preserve">The explorer's mining right to the resources of the celestial body is </w:t>
      </w:r>
      <w:r w:rsidRPr="00A90E46">
        <w:rPr>
          <w:rStyle w:val="StyleUnderline"/>
          <w:highlight w:val="green"/>
        </w:rPr>
        <w:t>published</w:t>
      </w:r>
      <w:r w:rsidRPr="00601FE1">
        <w:rPr>
          <w:rStyle w:val="StyleUnderline"/>
        </w:rPr>
        <w:t xml:space="preserve"> by the regulatory body </w:t>
      </w:r>
      <w:r w:rsidRPr="00A90E46">
        <w:rPr>
          <w:rStyle w:val="StyleUnderline"/>
          <w:highlight w:val="green"/>
        </w:rPr>
        <w:t xml:space="preserve">in </w:t>
      </w:r>
      <w:r w:rsidRPr="00622FF9">
        <w:rPr>
          <w:rStyle w:val="StyleUnderline"/>
        </w:rPr>
        <w:t>a</w:t>
      </w:r>
      <w:r>
        <w:rPr>
          <w:rStyle w:val="StyleUnderline"/>
        </w:rPr>
        <w:t xml:space="preserve"> </w:t>
      </w:r>
      <w:r w:rsidRPr="00A90E46">
        <w:rPr>
          <w:rStyle w:val="StyleUnderline"/>
          <w:highlight w:val="green"/>
        </w:rPr>
        <w:t>mining rights grant</w:t>
      </w:r>
      <w:r w:rsidRPr="00601FE1">
        <w:rPr>
          <w:rStyle w:val="StyleUnderline"/>
        </w:rPr>
        <w:t>.</w:t>
      </w:r>
      <w:r>
        <w:rPr>
          <w:rStyle w:val="StyleUnderline"/>
        </w:rPr>
        <w:t xml:space="preserve"> </w:t>
      </w:r>
      <w:r w:rsidRPr="006647F0">
        <w:rPr>
          <w:rStyle w:val="StyleUnderline"/>
        </w:rPr>
        <w:t>The data concerning the celestial body are made public as part of the rights grant within the domain of all participating members of the regulatory regime.</w:t>
      </w:r>
      <w:r>
        <w:rPr>
          <w:rStyle w:val="StyleUnderline"/>
        </w:rPr>
        <w:t xml:space="preserve"> </w:t>
      </w:r>
      <w:r w:rsidRPr="006647F0">
        <w:rPr>
          <w:rStyle w:val="StyleUnderline"/>
        </w:rPr>
        <w:t>The exclusive mining rights to any specific body are tradeable.</w:t>
      </w:r>
      <w:r>
        <w:rPr>
          <w:rStyle w:val="StyleUnderline"/>
        </w:rPr>
        <w:t xml:space="preserve"> </w:t>
      </w:r>
      <w:r w:rsidRPr="006647F0">
        <w:rPr>
          <w:rStyle w:val="StyleUnderline"/>
        </w:rPr>
        <w:t>The scope of the regulatory</w:t>
      </w:r>
      <w:r w:rsidRPr="00601FE1">
        <w:rPr>
          <w:rStyle w:val="StyleUnderline"/>
        </w:rPr>
        <w:t xml:space="preserve"> body with respect to the granting of mining rights is not </w:t>
      </w:r>
      <w:proofErr w:type="gramStart"/>
      <w:r w:rsidRPr="00601FE1">
        <w:rPr>
          <w:rStyle w:val="StyleUnderline"/>
        </w:rPr>
        <w:t>revenue-oriented</w:t>
      </w:r>
      <w:proofErr w:type="gramEnd"/>
      <w:r w:rsidRPr="00601FE1">
        <w:rPr>
          <w:rStyle w:val="StyleUnderline"/>
        </w:rPr>
        <w:t>.</w:t>
      </w:r>
      <w:r>
        <w:rPr>
          <w:rStyle w:val="StyleUnderline"/>
        </w:rPr>
        <w:t xml:space="preserve"> </w:t>
      </w:r>
      <w:r w:rsidRPr="006647F0">
        <w:rPr>
          <w:sz w:val="16"/>
        </w:rPr>
        <w:t xml:space="preserve">The </w:t>
      </w:r>
      <w:r w:rsidRPr="00A90E46">
        <w:rPr>
          <w:rStyle w:val="StyleUnderline"/>
          <w:highlight w:val="green"/>
        </w:rPr>
        <w:t>international</w:t>
      </w:r>
      <w:r w:rsidRPr="00EE14D9">
        <w:rPr>
          <w:rStyle w:val="StyleUnderline"/>
        </w:rPr>
        <w:t xml:space="preserve"> regulatory </w:t>
      </w:r>
      <w:r w:rsidRPr="00A90E46">
        <w:rPr>
          <w:rStyle w:val="StyleUnderline"/>
          <w:highlight w:val="green"/>
        </w:rPr>
        <w:t>body</w:t>
      </w:r>
      <w:r w:rsidRPr="00EE14D9">
        <w:rPr>
          <w:rStyle w:val="StyleUnderline"/>
        </w:rPr>
        <w:t xml:space="preserve"> would thus </w:t>
      </w:r>
      <w:r w:rsidRPr="00A90E46">
        <w:rPr>
          <w:rStyle w:val="StyleUnderline"/>
          <w:highlight w:val="green"/>
        </w:rPr>
        <w:t>act</w:t>
      </w:r>
      <w:r w:rsidRPr="00EE14D9">
        <w:rPr>
          <w:rStyle w:val="StyleUnderline"/>
        </w:rPr>
        <w:t xml:space="preserve"> </w:t>
      </w:r>
      <w:r w:rsidRPr="00A90E46">
        <w:rPr>
          <w:rStyle w:val="StyleUnderline"/>
          <w:highlight w:val="green"/>
        </w:rPr>
        <w:t>as</w:t>
      </w:r>
      <w:r w:rsidRPr="00EE14D9">
        <w:rPr>
          <w:rStyle w:val="StyleUnderline"/>
        </w:rPr>
        <w:t xml:space="preserve"> a curator of </w:t>
      </w:r>
      <w:r w:rsidRPr="00A90E46">
        <w:rPr>
          <w:rStyle w:val="StyleUnderline"/>
          <w:highlight w:val="green"/>
        </w:rPr>
        <w:t>a rights register</w:t>
      </w:r>
      <w:r w:rsidRPr="00EE14D9">
        <w:rPr>
          <w:rStyle w:val="StyleUnderline"/>
        </w:rPr>
        <w:t xml:space="preserve"> and an attached database of exploration data</w:t>
      </w:r>
      <w:r w:rsidRPr="006647F0">
        <w:rPr>
          <w:sz w:val="16"/>
        </w:rPr>
        <w:t xml:space="preserve">. The concept is superficially </w:t>
      </w:r>
      <w:r w:rsidRPr="00A90E46">
        <w:rPr>
          <w:rStyle w:val="StyleUnderline"/>
          <w:highlight w:val="green"/>
        </w:rPr>
        <w:t>comparable to</w:t>
      </w:r>
      <w:r w:rsidRPr="00974309">
        <w:rPr>
          <w:rStyle w:val="StyleUnderline"/>
        </w:rPr>
        <w:t xml:space="preserve"> </w:t>
      </w:r>
      <w:r w:rsidRPr="00A90E46">
        <w:rPr>
          <w:rStyle w:val="StyleUnderline"/>
          <w:highlight w:val="green"/>
        </w:rPr>
        <w:t>patent law</w:t>
      </w:r>
      <w:r w:rsidRPr="00974309">
        <w:rPr>
          <w:rStyle w:val="StyleUnderline"/>
        </w:rPr>
        <w:t>, where exclusive rights are granted following the disclosure of an invention</w:t>
      </w:r>
      <w:r w:rsidRPr="006647F0">
        <w:rPr>
          <w:sz w:val="16"/>
        </w:rPr>
        <w:t xml:space="preserve"> to </w:t>
      </w:r>
      <w:proofErr w:type="spellStart"/>
      <w:r w:rsidRPr="00974309">
        <w:rPr>
          <w:rStyle w:val="StyleUnderline"/>
        </w:rPr>
        <w:t>incentivise</w:t>
      </w:r>
      <w:proofErr w:type="spellEnd"/>
      <w:r w:rsidRPr="00974309">
        <w:rPr>
          <w:rStyle w:val="StyleUnderline"/>
        </w:rPr>
        <w:t xml:space="preserve"> the efforts made in the </w:t>
      </w:r>
      <w:r w:rsidRPr="00974309">
        <w:rPr>
          <w:rStyle w:val="StyleUnderline"/>
        </w:rPr>
        <w:lastRenderedPageBreak/>
        <w:t>development process</w:t>
      </w:r>
      <w:r w:rsidRPr="00EE14D9">
        <w:rPr>
          <w:rStyle w:val="StyleUnderline"/>
        </w:rPr>
        <w:t>.</w:t>
      </w:r>
      <w:r w:rsidRPr="006647F0">
        <w:rPr>
          <w:sz w:val="16"/>
        </w:rPr>
        <w:t xml:space="preserve"> In the following section, the characteristics of such a regulatory regime are further discussed with respect to the formation of </w:t>
      </w:r>
      <w:hyperlink r:id="rId14" w:tooltip="Learn more about monopolies from ScienceDirect's AI-generated Topic Pages" w:history="1">
        <w:r w:rsidRPr="006647F0">
          <w:rPr>
            <w:rStyle w:val="Hyperlink"/>
            <w:sz w:val="16"/>
          </w:rPr>
          <w:t>monopolies</w:t>
        </w:r>
      </w:hyperlink>
      <w:r w:rsidRPr="006647F0">
        <w:rPr>
          <w:sz w:val="16"/>
        </w:rPr>
        <w:t>, market dynamics, conflict avoidance, inclusivity towards less developed countries and the viability of implementation.</w:t>
      </w:r>
      <w:r>
        <w:rPr>
          <w:rStyle w:val="StyleUnderline"/>
        </w:rPr>
        <w:t xml:space="preserve"> </w:t>
      </w:r>
      <w:r w:rsidRPr="006647F0">
        <w:rPr>
          <w:sz w:val="16"/>
        </w:rPr>
        <w:t xml:space="preserve">4.2. Discussion and means of implementation The proposed regulatory mechanism has advantages both from a business/investor and society perspective. First, it prevents already highly </w:t>
      </w:r>
      <w:proofErr w:type="spellStart"/>
      <w:r w:rsidRPr="006647F0">
        <w:rPr>
          <w:sz w:val="16"/>
        </w:rPr>
        <w:t>capitalised</w:t>
      </w:r>
      <w:proofErr w:type="spellEnd"/>
      <w:r w:rsidRPr="006647F0">
        <w:rPr>
          <w:sz w:val="16"/>
        </w:rPr>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r>
        <w:rPr>
          <w:rStyle w:val="StyleUnderline"/>
        </w:rPr>
        <w:t xml:space="preserve"> </w:t>
      </w:r>
      <w:r w:rsidRPr="006647F0">
        <w:rPr>
          <w:sz w:val="16"/>
        </w:rPr>
        <w:t xml:space="preserve">The </w:t>
      </w:r>
      <w:r w:rsidRPr="006647F0">
        <w:rPr>
          <w:rStyle w:val="StyleUnderline"/>
        </w:rPr>
        <w:t>use of data disclosure for the granting of mining rights ensures the scientific community has access to this invaluable source of information</w:t>
      </w:r>
      <w:r w:rsidRPr="006647F0">
        <w:rPr>
          <w:sz w:val="16"/>
        </w:rPr>
        <w:t xml:space="preserve">. In this way, space mining prospecting missions can </w:t>
      </w:r>
      <w:r w:rsidRPr="006647F0">
        <w:rPr>
          <w:rStyle w:val="StyleUnderline"/>
        </w:rPr>
        <w:t>lead to a boost in research on small celestial bodies at a speed unmatchable by pure government/agency funded science probes</w:t>
      </w:r>
      <w:r w:rsidRPr="006647F0">
        <w:rPr>
          <w:sz w:val="16"/>
        </w:rPr>
        <w:t xml:space="preserve">. This usefulness to the scientific community could </w:t>
      </w:r>
      <w:r w:rsidRPr="006647F0">
        <w:rPr>
          <w:rStyle w:val="StyleUnderline"/>
        </w:rPr>
        <w:t>lead to sustained partnerships between prospecting companies and scientific institutions and could even provide a source of funding for the companies through R&amp;D grants and public-private partnerships</w:t>
      </w:r>
      <w:r w:rsidRPr="006647F0">
        <w:rPr>
          <w:sz w:val="16"/>
        </w:rPr>
        <w:t xml:space="preserve">. The </w:t>
      </w:r>
      <w:r w:rsidRPr="006647F0">
        <w:rPr>
          <w:rStyle w:val="StyleUnderline"/>
        </w:rPr>
        <w:t xml:space="preserve">results of the exploration efforts contribute to research on the formation of planets and the history of the solar system and provide valuable insight for space </w:t>
      </w:r>
      <w:proofErr w:type="spellStart"/>
      <w:r w:rsidRPr="006647F0">
        <w:rPr>
          <w:rStyle w:val="StyleUnderline"/>
        </w:rPr>
        <w:t>defence</w:t>
      </w:r>
      <w:proofErr w:type="spellEnd"/>
      <w:r w:rsidRPr="006647F0">
        <w:rPr>
          <w:rStyle w:val="StyleUnderline"/>
        </w:rPr>
        <w:t xml:space="preserve"> against asteroids. </w:t>
      </w:r>
      <w:r w:rsidRPr="006647F0">
        <w:rPr>
          <w:sz w:val="16"/>
        </w:rPr>
        <w:t xml:space="preserve">The </w:t>
      </w:r>
      <w:r w:rsidRPr="006647F0">
        <w:rPr>
          <w:rStyle w:val="StyleUnderline"/>
        </w:rPr>
        <w:t>transition of exploration from a tailored mission profile with a purpose-built spacecraft to a standard task in space flight would also lead to a cost reduction of the respective exploration spacecraft through</w:t>
      </w:r>
      <w:r>
        <w:rPr>
          <w:rStyle w:val="StyleUnderline"/>
        </w:rPr>
        <w:t xml:space="preserve"> </w:t>
      </w:r>
      <w:hyperlink r:id="rId15" w:tooltip="Learn more about economies of scale from ScienceDirect's AI-generated Topic Pages" w:history="1">
        <w:r w:rsidRPr="006647F0">
          <w:rPr>
            <w:rStyle w:val="StyleUnderline"/>
          </w:rPr>
          <w:t>economies of scale</w:t>
        </w:r>
      </w:hyperlink>
      <w:r w:rsidRPr="006647F0">
        <w:rPr>
          <w:rStyle w:val="StyleUnderline"/>
        </w:rPr>
        <w:t>.</w:t>
      </w:r>
      <w:r w:rsidRPr="006647F0">
        <w:rPr>
          <w:sz w:val="16"/>
        </w:rPr>
        <w:t xml:space="preserve"> This describes the very benefits Elvis [</w:t>
      </w:r>
      <w:bookmarkStart w:id="0" w:name="bbib24"/>
      <w:r w:rsidRPr="006647F0">
        <w:rPr>
          <w:sz w:val="16"/>
        </w:rPr>
        <w:fldChar w:fldCharType="begin"/>
      </w:r>
      <w:r w:rsidRPr="006647F0">
        <w:rPr>
          <w:sz w:val="16"/>
        </w:rPr>
        <w:instrText xml:space="preserve"> HYPERLINK "https://www.sciencedirect.com/science/article/pii/S0265964621000515" \l "bib24" </w:instrText>
      </w:r>
      <w:r w:rsidRPr="006647F0">
        <w:rPr>
          <w:sz w:val="16"/>
        </w:rPr>
        <w:fldChar w:fldCharType="separate"/>
      </w:r>
      <w:r w:rsidRPr="006647F0">
        <w:rPr>
          <w:rStyle w:val="Hyperlink"/>
          <w:sz w:val="16"/>
        </w:rPr>
        <w:t>24</w:t>
      </w:r>
      <w:r w:rsidRPr="006647F0">
        <w:rPr>
          <w:sz w:val="16"/>
        </w:rPr>
        <w:fldChar w:fldCharType="end"/>
      </w:r>
      <w:bookmarkEnd w:id="0"/>
      <w:r w:rsidRPr="006647F0">
        <w:rPr>
          <w:sz w:val="16"/>
        </w:rPr>
        <w:t>] and Crawford [</w:t>
      </w:r>
      <w:bookmarkStart w:id="1" w:name="bbib25"/>
      <w:r w:rsidRPr="006647F0">
        <w:rPr>
          <w:sz w:val="16"/>
        </w:rPr>
        <w:fldChar w:fldCharType="begin"/>
      </w:r>
      <w:r w:rsidRPr="006647F0">
        <w:rPr>
          <w:sz w:val="16"/>
        </w:rPr>
        <w:instrText xml:space="preserve"> HYPERLINK "https://www.sciencedirect.com/science/article/pii/S0265964621000515" \l "bib25" </w:instrText>
      </w:r>
      <w:r w:rsidRPr="006647F0">
        <w:rPr>
          <w:sz w:val="16"/>
        </w:rPr>
        <w:fldChar w:fldCharType="separate"/>
      </w:r>
      <w:r w:rsidRPr="006647F0">
        <w:rPr>
          <w:rStyle w:val="Hyperlink"/>
          <w:sz w:val="16"/>
        </w:rPr>
        <w:t>25</w:t>
      </w:r>
      <w:r w:rsidRPr="006647F0">
        <w:rPr>
          <w:sz w:val="16"/>
        </w:rPr>
        <w:fldChar w:fldCharType="end"/>
      </w:r>
      <w:bookmarkEnd w:id="1"/>
      <w:r w:rsidRPr="006647F0">
        <w:rPr>
          <w:sz w:val="16"/>
        </w:rPr>
        <w:t xml:space="preserve">] imagined as possible effects of a space economy. Thus, there is an immediate return for society from the exploitation rights grant. It also reconciles the adverse interests of space development and </w:t>
      </w:r>
      <w:hyperlink r:id="rId16" w:tooltip="Learn more about space science from ScienceDirect's AI-generated Topic Pages" w:history="1">
        <w:r w:rsidRPr="006647F0">
          <w:rPr>
            <w:rStyle w:val="Hyperlink"/>
            <w:sz w:val="16"/>
          </w:rPr>
          <w:t>space science</w:t>
        </w:r>
      </w:hyperlink>
      <w:r w:rsidRPr="006647F0">
        <w:rPr>
          <w:sz w:val="16"/>
        </w:rPr>
        <w:t xml:space="preserve"> as laid out by Schwartz [</w:t>
      </w:r>
      <w:bookmarkStart w:id="2" w:name="bbib26"/>
      <w:r w:rsidRPr="006647F0">
        <w:rPr>
          <w:sz w:val="16"/>
        </w:rPr>
        <w:fldChar w:fldCharType="begin"/>
      </w:r>
      <w:r w:rsidRPr="006647F0">
        <w:rPr>
          <w:sz w:val="16"/>
        </w:rPr>
        <w:instrText xml:space="preserve"> HYPERLINK "https://www.sciencedirect.com/science/article/pii/S0265964621000515" \l "bib26" </w:instrText>
      </w:r>
      <w:r w:rsidRPr="006647F0">
        <w:rPr>
          <w:sz w:val="16"/>
        </w:rPr>
        <w:fldChar w:fldCharType="separate"/>
      </w:r>
      <w:r w:rsidRPr="006647F0">
        <w:rPr>
          <w:rStyle w:val="Hyperlink"/>
          <w:sz w:val="16"/>
        </w:rPr>
        <w:t>26</w:t>
      </w:r>
      <w:r w:rsidRPr="006647F0">
        <w:rPr>
          <w:sz w:val="16"/>
        </w:rPr>
        <w:fldChar w:fldCharType="end"/>
      </w:r>
      <w:bookmarkEnd w:id="2"/>
      <w:r w:rsidRPr="006647F0">
        <w:rPr>
          <w:sz w:val="16"/>
        </w:rPr>
        <w:t xml:space="preserve">]. </w:t>
      </w:r>
      <w:r w:rsidRPr="006647F0">
        <w:rPr>
          <w:rStyle w:val="StyleUnderline"/>
        </w:rPr>
        <w:t xml:space="preserve">It ensures that, by exploitation, information contained in celestial bodies is not lost for future </w:t>
      </w:r>
      <w:proofErr w:type="spellStart"/>
      <w:proofErr w:type="gramStart"/>
      <w:r w:rsidRPr="006647F0">
        <w:rPr>
          <w:rStyle w:val="StyleUnderline"/>
        </w:rPr>
        <w:t>generations.</w:t>
      </w:r>
      <w:r w:rsidRPr="006647F0">
        <w:rPr>
          <w:sz w:val="16"/>
        </w:rPr>
        <w:t>The</w:t>
      </w:r>
      <w:proofErr w:type="spellEnd"/>
      <w:proofErr w:type="gramEnd"/>
      <w:r w:rsidRPr="006647F0">
        <w:rPr>
          <w:sz w:val="16"/>
        </w:rPr>
        <w:t xml:space="preserve"> </w:t>
      </w:r>
      <w:r w:rsidRPr="006647F0">
        <w:rPr>
          <w:rStyle w:val="StyleUnderline"/>
        </w:rPr>
        <w:t>application period should not be set in a manner that creates a situation that can be abused through the potential for stockpiling inventory rights</w:t>
      </w:r>
      <w:r w:rsidRPr="006647F0">
        <w:rPr>
          <w:sz w:val="16"/>
        </w:rPr>
        <w:t xml:space="preserve">. Rather, it is </w:t>
      </w:r>
      <w:r w:rsidRPr="006647F0">
        <w:rPr>
          <w:rStyle w:val="StyleUnderline"/>
        </w:rPr>
        <w:t>intended to prevent conflict in the phase before exploration data gathered by a mission, as a prerequisite to the mining rights grant, is available.</w:t>
      </w:r>
      <w:r w:rsidRPr="006647F0">
        <w:rPr>
          <w:sz w:val="16"/>
        </w:rPr>
        <w:t xml:space="preserve"> In other words, </w:t>
      </w:r>
      <w:r w:rsidRPr="006647F0">
        <w:rPr>
          <w:rStyle w:val="StyleUnderline"/>
        </w:rPr>
        <w:t>only one exploration effort at a time can be permitted for a specific body</w:t>
      </w:r>
      <w:r w:rsidRPr="006647F0">
        <w:rPr>
          <w:sz w:val="16"/>
        </w:rPr>
        <w:t xml:space="preserve">. The </w:t>
      </w:r>
      <w:r w:rsidRPr="006647F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6647F0">
        <w:rPr>
          <w:sz w:val="16"/>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6647F0">
        <w:rPr>
          <w:rStyle w:val="StyleUnderline"/>
        </w:rPr>
        <w:t>After the expiration of the application period, applications for the exploration target would again be permissible.</w:t>
      </w:r>
      <w:r w:rsidRPr="006647F0">
        <w:rPr>
          <w:sz w:val="16"/>
        </w:rPr>
        <w:t xml:space="preserve"> </w:t>
      </w:r>
      <w:r w:rsidRPr="006647F0">
        <w:rPr>
          <w:rStyle w:val="StyleUnderline"/>
        </w:rPr>
        <w:t>To prevent the previously mentioned stockpiling of inventory rights, credible proof of an imminent exploration intention would need to be part of the application process</w:t>
      </w:r>
      <w:r w:rsidRPr="006647F0">
        <w:rPr>
          <w:sz w:val="16"/>
        </w:rPr>
        <w:t xml:space="preserve">, for example, </w:t>
      </w:r>
      <w:r w:rsidRPr="006647F0">
        <w:rPr>
          <w:rStyle w:val="StyleUnderline"/>
        </w:rPr>
        <w:t>a fixed launch contract or the advanced build status of the exploration probe.</w:t>
      </w:r>
      <w:r w:rsidRPr="006647F0">
        <w:rPr>
          <w:sz w:val="16"/>
        </w:rPr>
        <w:t xml:space="preserve"> Such a mechanism would not contradict the statement in the OST that outer space shall be free for both exploration and scientific investigation. Applications would not apply to purely scientific exploration. </w:t>
      </w:r>
      <w:r w:rsidRPr="006647F0">
        <w:rPr>
          <w:rStyle w:val="StyleUnderline"/>
        </w:rPr>
        <w:t>An application would only be necessary as a prerequisite for mining</w:t>
      </w:r>
      <w:r w:rsidRPr="006647F0">
        <w:rPr>
          <w:sz w:val="16"/>
        </w:rPr>
        <w:t xml:space="preserve">. Even </w:t>
      </w:r>
      <w:r w:rsidRPr="006647F0">
        <w:rPr>
          <w:rStyle w:val="StyleUnderline"/>
        </w:rPr>
        <w:t>resource prospecting could take place without an application</w:t>
      </w:r>
      <w:r w:rsidRPr="006647F0">
        <w:rPr>
          <w:sz w:val="16"/>
        </w:rPr>
        <w:t xml:space="preserve"> (for whatever reason), with a subsequent application comprising in situ data already gathered. For such cases, the </w:t>
      </w:r>
      <w:r w:rsidRPr="006647F0">
        <w:rPr>
          <w:rStyle w:val="StyleUnderline"/>
        </w:rPr>
        <w:t>application process would need to provide a short period for objections to enable the secretive explorer to make their efforts public</w:t>
      </w:r>
      <w:r w:rsidRPr="006647F0">
        <w:rPr>
          <w:sz w:val="16"/>
        </w:rPr>
        <w:t xml:space="preserve">. The </w:t>
      </w:r>
      <w:r w:rsidRPr="00B60AC4">
        <w:rPr>
          <w:rStyle w:val="StyleUnderline"/>
        </w:rPr>
        <w:t>publication of the application for the mining rights, which is nothing more than a statement of intention to explore, thus provides a strong measure for avoiding conflict.</w:t>
      </w:r>
      <w:r>
        <w:rPr>
          <w:u w:val="single"/>
        </w:rPr>
        <w:t xml:space="preserve"> </w:t>
      </w:r>
      <w:r w:rsidRPr="006647F0">
        <w:rPr>
          <w:sz w:val="16"/>
        </w:rPr>
        <w:t xml:space="preserve">The </w:t>
      </w:r>
      <w:r w:rsidRPr="00A90E46">
        <w:rPr>
          <w:rStyle w:val="StyleUnderline"/>
          <w:highlight w:val="green"/>
        </w:rPr>
        <w:t>transparency</w:t>
      </w:r>
      <w:r w:rsidRPr="00B60AC4">
        <w:rPr>
          <w:rStyle w:val="StyleUnderline"/>
        </w:rPr>
        <w:t xml:space="preserve"> </w:t>
      </w:r>
      <w:r w:rsidRPr="00A90E46">
        <w:rPr>
          <w:rStyle w:val="StyleUnderline"/>
          <w:highlight w:val="green"/>
        </w:rPr>
        <w:t>of</w:t>
      </w:r>
      <w:r w:rsidRPr="00B60AC4">
        <w:rPr>
          <w:rStyle w:val="StyleUnderline"/>
        </w:rPr>
        <w:t xml:space="preserve"> where exploration </w:t>
      </w:r>
      <w:r w:rsidRPr="00A90E46">
        <w:rPr>
          <w:rStyle w:val="StyleUnderline"/>
          <w:highlight w:val="green"/>
        </w:rPr>
        <w:t>spacecraft</w:t>
      </w:r>
      <w:r w:rsidRPr="00B60AC4">
        <w:rPr>
          <w:rStyle w:val="StyleUnderline"/>
        </w:rPr>
        <w:t xml:space="preserve"> are located and, at a later stage, </w:t>
      </w:r>
      <w:r w:rsidRPr="006647F0">
        <w:rPr>
          <w:sz w:val="16"/>
        </w:rPr>
        <w:t xml:space="preserve">where mining activities take place, </w:t>
      </w:r>
      <w:r w:rsidRPr="00B60AC4">
        <w:rPr>
          <w:rStyle w:val="StyleUnderline"/>
        </w:rPr>
        <w:t xml:space="preserve">provides additional </w:t>
      </w:r>
      <w:r w:rsidRPr="00A90E46">
        <w:rPr>
          <w:rStyle w:val="StyleUnderline"/>
          <w:highlight w:val="green"/>
        </w:rPr>
        <w:t>benefits</w:t>
      </w:r>
      <w:r w:rsidRPr="00B60AC4">
        <w:rPr>
          <w:rStyle w:val="StyleUnderline"/>
        </w:rPr>
        <w:t xml:space="preserve"> for the </w:t>
      </w:r>
      <w:r w:rsidRPr="00A90E46">
        <w:rPr>
          <w:rStyle w:val="StyleUnderline"/>
          <w:highlight w:val="green"/>
        </w:rPr>
        <w:t>sustainable</w:t>
      </w:r>
      <w:r w:rsidRPr="00B60AC4">
        <w:rPr>
          <w:rStyle w:val="StyleUnderline"/>
        </w:rPr>
        <w:t xml:space="preserve"> use of space</w:t>
      </w:r>
      <w:r w:rsidRPr="006647F0">
        <w:rPr>
          <w:sz w:val="16"/>
        </w:rPr>
        <w:t xml:space="preserve">, </w:t>
      </w:r>
      <w:r w:rsidRPr="00A90E46">
        <w:rPr>
          <w:rStyle w:val="StyleUnderline"/>
          <w:highlight w:val="green"/>
        </w:rPr>
        <w:t xml:space="preserve">trust building </w:t>
      </w:r>
      <w:r w:rsidRPr="00B60AC4">
        <w:rPr>
          <w:rStyle w:val="StyleUnderline"/>
        </w:rPr>
        <w:t xml:space="preserve">and </w:t>
      </w:r>
      <w:r w:rsidRPr="00A90E46">
        <w:rPr>
          <w:rStyle w:val="StyleUnderline"/>
          <w:highlight w:val="green"/>
        </w:rPr>
        <w:t xml:space="preserve">deterrence </w:t>
      </w:r>
      <w:r w:rsidRPr="00B60AC4">
        <w:rPr>
          <w:rStyle w:val="StyleUnderline"/>
        </w:rPr>
        <w:t>against malign misuse of mining technology.</w:t>
      </w:r>
      <w:r w:rsidRPr="006647F0">
        <w:rPr>
          <w:sz w:val="16"/>
        </w:rPr>
        <w:t xml:space="preserve"> </w:t>
      </w:r>
      <w:r w:rsidRPr="00B60AC4">
        <w:rPr>
          <w:rStyle w:val="StyleUnderline"/>
        </w:rPr>
        <w:t xml:space="preserve">Involuntary spacecraft </w:t>
      </w:r>
      <w:r w:rsidRPr="00A90E46">
        <w:rPr>
          <w:rStyle w:val="StyleUnderline"/>
          <w:highlight w:val="green"/>
        </w:rPr>
        <w:t>collisions</w:t>
      </w:r>
      <w:r w:rsidRPr="00B60AC4">
        <w:rPr>
          <w:rStyle w:val="StyleUnderline"/>
        </w:rPr>
        <w:t xml:space="preserve"> of competitors </w:t>
      </w:r>
      <w:r w:rsidRPr="00A90E46">
        <w:rPr>
          <w:rStyle w:val="StyleUnderline"/>
          <w:highlight w:val="green"/>
        </w:rPr>
        <w:t>in deep space</w:t>
      </w:r>
      <w:r w:rsidRPr="00B60AC4">
        <w:rPr>
          <w:rStyle w:val="StyleUnderline"/>
        </w:rPr>
        <w:t xml:space="preserve"> are </w:t>
      </w:r>
      <w:r w:rsidRPr="00A90E46">
        <w:rPr>
          <w:rStyle w:val="StyleUnderline"/>
          <w:highlight w:val="green"/>
        </w:rPr>
        <w:t>prevented</w:t>
      </w:r>
      <w:r w:rsidRPr="00B60AC4">
        <w:rPr>
          <w:rStyle w:val="StyleUnderline"/>
        </w:rPr>
        <w:t xml:space="preserve"> </w:t>
      </w:r>
      <w:r w:rsidRPr="00A90E46">
        <w:rPr>
          <w:rStyle w:val="StyleUnderline"/>
          <w:highlight w:val="green"/>
        </w:rPr>
        <w:t>by</w:t>
      </w:r>
      <w:r w:rsidRPr="00B60AC4">
        <w:rPr>
          <w:rStyle w:val="StyleUnderline"/>
        </w:rPr>
        <w:t xml:space="preserve"> the </w:t>
      </w:r>
      <w:r w:rsidRPr="00A90E46">
        <w:rPr>
          <w:rStyle w:val="StyleUnderline"/>
          <w:highlight w:val="green"/>
        </w:rPr>
        <w:t>reduction of exploration</w:t>
      </w:r>
      <w:r w:rsidRPr="00B60AC4">
        <w:rPr>
          <w:rStyle w:val="StyleUnderline"/>
        </w:rPr>
        <w:t xml:space="preserve"> efforts at the same destination through the </w:t>
      </w:r>
      <w:r w:rsidRPr="00A90E46">
        <w:rPr>
          <w:rStyle w:val="StyleUnderline"/>
          <w:highlight w:val="green"/>
        </w:rPr>
        <w:t>application</w:t>
      </w:r>
      <w:r w:rsidRPr="00B60AC4">
        <w:rPr>
          <w:rStyle w:val="StyleUnderline"/>
        </w:rPr>
        <w:t xml:space="preserve"> </w:t>
      </w:r>
      <w:r w:rsidRPr="00A90E46">
        <w:rPr>
          <w:rStyle w:val="StyleUnderline"/>
          <w:highlight w:val="green"/>
        </w:rPr>
        <w:t>for</w:t>
      </w:r>
      <w:r w:rsidRPr="00B60AC4">
        <w:rPr>
          <w:rStyle w:val="StyleUnderline"/>
        </w:rPr>
        <w:t xml:space="preserve"> mining </w:t>
      </w:r>
      <w:r w:rsidRPr="00A90E46">
        <w:rPr>
          <w:rStyle w:val="StyleUnderline"/>
          <w:highlight w:val="green"/>
        </w:rPr>
        <w:t>rights</w:t>
      </w:r>
      <w:r w:rsidRPr="00B60AC4">
        <w:rPr>
          <w:rStyle w:val="StyleUnderline"/>
        </w:rPr>
        <w:t xml:space="preserve"> by </w:t>
      </w:r>
      <w:r w:rsidRPr="00A90E46">
        <w:rPr>
          <w:rStyle w:val="StyleUnderline"/>
          <w:highlight w:val="green"/>
        </w:rPr>
        <w:t>one</w:t>
      </w:r>
      <w:r w:rsidRPr="00B60AC4">
        <w:rPr>
          <w:rStyle w:val="StyleUnderline"/>
        </w:rPr>
        <w:t xml:space="preserve"> applicant </w:t>
      </w:r>
      <w:r w:rsidRPr="00A90E46">
        <w:rPr>
          <w:rStyle w:val="StyleUnderline"/>
          <w:highlight w:val="green"/>
        </w:rPr>
        <w:t>at a time</w:t>
      </w:r>
      <w:r w:rsidRPr="00B60AC4">
        <w:rPr>
          <w:rStyle w:val="StyleUnderline"/>
        </w:rPr>
        <w:t>.</w:t>
      </w:r>
      <w:r w:rsidRPr="006647F0">
        <w:rPr>
          <w:sz w:val="16"/>
        </w:rPr>
        <w:t xml:space="preserve"> As pointed out by Newman and Williamson [</w:t>
      </w:r>
      <w:bookmarkStart w:id="3" w:name="bbib20"/>
      <w:r w:rsidRPr="006647F0">
        <w:rPr>
          <w:sz w:val="16"/>
        </w:rPr>
        <w:fldChar w:fldCharType="begin"/>
      </w:r>
      <w:r w:rsidRPr="006647F0">
        <w:rPr>
          <w:sz w:val="16"/>
        </w:rPr>
        <w:instrText xml:space="preserve"> HYPERLINK "https://www.sciencedirect.com/science/article/pii/S0265964621000515" \l "bib20" </w:instrText>
      </w:r>
      <w:r w:rsidRPr="006647F0">
        <w:rPr>
          <w:sz w:val="16"/>
        </w:rPr>
        <w:fldChar w:fldCharType="separate"/>
      </w:r>
      <w:r w:rsidRPr="006647F0">
        <w:rPr>
          <w:rStyle w:val="Hyperlink"/>
          <w:sz w:val="16"/>
        </w:rPr>
        <w:t>20</w:t>
      </w:r>
      <w:r w:rsidRPr="006647F0">
        <w:rPr>
          <w:sz w:val="16"/>
        </w:rPr>
        <w:fldChar w:fldCharType="end"/>
      </w:r>
      <w:bookmarkEnd w:id="3"/>
      <w:r w:rsidRPr="006647F0">
        <w:rPr>
          <w:sz w:val="16"/>
        </w:rPr>
        <w:t xml:space="preserve">], this is relevant because </w:t>
      </w:r>
      <w:r w:rsidRPr="00E4117B">
        <w:rPr>
          <w:rStyle w:val="StyleUnderline"/>
        </w:rPr>
        <w:t xml:space="preserve">space </w:t>
      </w:r>
      <w:r w:rsidRPr="00E4117B">
        <w:rPr>
          <w:rStyle w:val="StyleUnderline"/>
        </w:rPr>
        <w:lastRenderedPageBreak/>
        <w:t>debris does not de-orbit in deep space as in the case of LEO. Deep space may be vast, but the velocities involved mean that small debris particles are no less dangerous.</w:t>
      </w:r>
      <w:r w:rsidRPr="006647F0">
        <w:rPr>
          <w:sz w:val="16"/>
        </w:rPr>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6647F0">
        <w:rPr>
          <w:sz w:val="16"/>
        </w:rPr>
        <w:t xml:space="preserve"> Thus, by </w:t>
      </w:r>
      <w:r w:rsidRPr="00E4117B">
        <w:rPr>
          <w:rStyle w:val="StyleUnderline"/>
        </w:rPr>
        <w:t xml:space="preserve">effectively </w:t>
      </w:r>
      <w:r w:rsidRPr="00A90E46">
        <w:rPr>
          <w:rStyle w:val="StyleUnderline"/>
          <w:highlight w:val="green"/>
        </w:rPr>
        <w:t>preventing</w:t>
      </w:r>
      <w:r w:rsidRPr="00E4117B">
        <w:rPr>
          <w:rStyle w:val="StyleUnderline"/>
        </w:rPr>
        <w:t xml:space="preserve"> the </w:t>
      </w:r>
      <w:r w:rsidRPr="00A90E46">
        <w:rPr>
          <w:rStyle w:val="StyleUnderline"/>
          <w:highlight w:val="green"/>
        </w:rPr>
        <w:t>collision</w:t>
      </w:r>
      <w:r w:rsidRPr="00E4117B">
        <w:rPr>
          <w:rStyle w:val="StyleUnderline"/>
        </w:rPr>
        <w:t xml:space="preserve"> of two spacecraft, one </w:t>
      </w:r>
      <w:r w:rsidRPr="00A90E46">
        <w:rPr>
          <w:rStyle w:val="StyleUnderline"/>
          <w:highlight w:val="green"/>
        </w:rPr>
        <w:t>source</w:t>
      </w:r>
      <w:r w:rsidRPr="00E4117B">
        <w:rPr>
          <w:rStyle w:val="StyleUnderline"/>
        </w:rPr>
        <w:t xml:space="preserve"> </w:t>
      </w:r>
      <w:r w:rsidRPr="00A90E46">
        <w:rPr>
          <w:rStyle w:val="StyleUnderline"/>
          <w:highlight w:val="green"/>
        </w:rPr>
        <w:t>of debris creation</w:t>
      </w:r>
      <w:r w:rsidRPr="00E4117B">
        <w:rPr>
          <w:rStyle w:val="StyleUnderline"/>
        </w:rPr>
        <w:t xml:space="preserve"> can be </w:t>
      </w:r>
      <w:r w:rsidRPr="00A90E46">
        <w:rPr>
          <w:rStyle w:val="StyleUnderline"/>
          <w:highlight w:val="green"/>
        </w:rPr>
        <w:t>mitigated</w:t>
      </w:r>
      <w:r w:rsidRPr="00E4117B">
        <w:rPr>
          <w:rStyle w:val="StyleUnderline"/>
        </w:rPr>
        <w:t xml:space="preserve"> through this regulation mechanism.</w:t>
      </w:r>
      <w:r w:rsidRPr="006647F0">
        <w:rPr>
          <w:sz w:val="16"/>
        </w:rPr>
        <w:t xml:space="preserve"> With respect to </w:t>
      </w:r>
      <w:proofErr w:type="spellStart"/>
      <w:r w:rsidRPr="006647F0">
        <w:rPr>
          <w:sz w:val="16"/>
        </w:rPr>
        <w:t>Deudney's</w:t>
      </w:r>
      <w:proofErr w:type="spellEnd"/>
      <w:r w:rsidRPr="006647F0">
        <w:rPr>
          <w:sz w:val="16"/>
        </w:rPr>
        <w:t xml:space="preserve"> [</w:t>
      </w:r>
      <w:bookmarkStart w:id="4" w:name="bbib11"/>
      <w:r w:rsidRPr="006647F0">
        <w:rPr>
          <w:sz w:val="16"/>
        </w:rPr>
        <w:fldChar w:fldCharType="begin"/>
      </w:r>
      <w:r w:rsidRPr="006647F0">
        <w:rPr>
          <w:sz w:val="16"/>
        </w:rPr>
        <w:instrText xml:space="preserve"> HYPERLINK "https://www.sciencedirect.com/science/article/pii/S0265964621000515" \l "bib11" </w:instrText>
      </w:r>
      <w:r w:rsidRPr="006647F0">
        <w:rPr>
          <w:sz w:val="16"/>
        </w:rPr>
        <w:fldChar w:fldCharType="separate"/>
      </w:r>
      <w:r w:rsidRPr="006647F0">
        <w:rPr>
          <w:rStyle w:val="Hyperlink"/>
          <w:sz w:val="16"/>
        </w:rPr>
        <w:t>11</w:t>
      </w:r>
      <w:r w:rsidRPr="006647F0">
        <w:rPr>
          <w:sz w:val="16"/>
        </w:rPr>
        <w:fldChar w:fldCharType="end"/>
      </w:r>
      <w:bookmarkEnd w:id="4"/>
      <w:r w:rsidRPr="006647F0">
        <w:rPr>
          <w:sz w:val="16"/>
        </w:rPr>
        <w:t xml:space="preserve">] </w:t>
      </w:r>
      <w:proofErr w:type="spellStart"/>
      <w:r w:rsidRPr="006647F0">
        <w:rPr>
          <w:sz w:val="16"/>
        </w:rPr>
        <w:t>scepticism</w:t>
      </w:r>
      <w:proofErr w:type="spellEnd"/>
      <w:r w:rsidRPr="006647F0">
        <w:rPr>
          <w:sz w:val="16"/>
        </w:rPr>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6647F0">
        <w:rPr>
          <w:sz w:val="16"/>
        </w:rPr>
        <w:t>. An asteroid redirect mission for scientific purposes was pursued by NASA [</w:t>
      </w:r>
      <w:bookmarkStart w:id="5" w:name="bbib49"/>
      <w:r w:rsidRPr="006647F0">
        <w:rPr>
          <w:sz w:val="16"/>
        </w:rPr>
        <w:fldChar w:fldCharType="begin"/>
      </w:r>
      <w:r w:rsidRPr="006647F0">
        <w:rPr>
          <w:sz w:val="16"/>
        </w:rPr>
        <w:instrText xml:space="preserve"> HYPERLINK "https://www.sciencedirect.com/science/article/pii/S0265964621000515" \l "bib49" </w:instrText>
      </w:r>
      <w:r w:rsidRPr="006647F0">
        <w:rPr>
          <w:sz w:val="16"/>
        </w:rPr>
        <w:fldChar w:fldCharType="separate"/>
      </w:r>
      <w:r w:rsidRPr="006647F0">
        <w:rPr>
          <w:rStyle w:val="Hyperlink"/>
          <w:sz w:val="16"/>
        </w:rPr>
        <w:t>49</w:t>
      </w:r>
      <w:r w:rsidRPr="006647F0">
        <w:rPr>
          <w:sz w:val="16"/>
        </w:rPr>
        <w:fldChar w:fldCharType="end"/>
      </w:r>
      <w:bookmarkEnd w:id="5"/>
      <w:r w:rsidRPr="006647F0">
        <w:rPr>
          <w:sz w:val="16"/>
        </w:rPr>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w:t>
      </w:r>
      <w:r>
        <w:rPr>
          <w:rStyle w:val="StyleUnderline"/>
        </w:rPr>
        <w:t xml:space="preserve"> </w:t>
      </w:r>
      <w:r w:rsidRPr="00E4117B">
        <w:rPr>
          <w:rStyle w:val="StyleUnderline"/>
        </w:rPr>
        <w:t>in situ</w:t>
      </w:r>
      <w:r w:rsidRPr="006647F0">
        <w:rPr>
          <w:sz w:val="16"/>
        </w:rPr>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6647F0">
        <w:rPr>
          <w:sz w:val="16"/>
        </w:rPr>
        <w:t xml:space="preserve"> This </w:t>
      </w:r>
      <w:r w:rsidRPr="00E4117B">
        <w:rPr>
          <w:rStyle w:val="StyleUnderline"/>
        </w:rPr>
        <w:t>seems unfeasible for currently discussed mining concepts using small-scale spacecraft as described in this article</w:t>
      </w:r>
      <w:r w:rsidRPr="006647F0">
        <w:rPr>
          <w:sz w:val="16"/>
        </w:rPr>
        <w:t xml:space="preserve">. Redirecting larger masses or whole asteroids would require far more powerful mining vessels or small amounts of thrust over long periods of time. </w:t>
      </w:r>
      <w:r w:rsidRPr="006647F0">
        <w:rPr>
          <w:rStyle w:val="StyleUnderline"/>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sidRPr="006647F0">
        <w:rPr>
          <w:sz w:val="16"/>
        </w:rPr>
        <w:t xml:space="preserve"> The </w:t>
      </w:r>
      <w:r w:rsidRPr="006647F0">
        <w:rPr>
          <w:rStyle w:val="StyleUnderline"/>
        </w:rPr>
        <w:t>proposed database would provide a catalogue of asteroids with exploration and mining activities in place that should be tracked more closely because of their interaction with spacecraft.</w:t>
      </w:r>
      <w:r w:rsidRPr="006647F0">
        <w:rPr>
          <w:sz w:val="16"/>
        </w:rPr>
        <w:t xml:space="preserve"> This would, in fact, </w:t>
      </w:r>
      <w:r w:rsidRPr="006647F0">
        <w:rPr>
          <w:rStyle w:val="StyleUnderline"/>
        </w:rPr>
        <w:t>be necessary</w:t>
      </w:r>
      <w:r>
        <w:rPr>
          <w:rStyle w:val="StyleUnderline"/>
        </w:rPr>
        <w:t xml:space="preserve"> </w:t>
      </w:r>
      <w:r w:rsidRPr="006647F0">
        <w:rPr>
          <w:rStyle w:val="StyleUnderline"/>
        </w:rPr>
        <w:t>per se</w:t>
      </w:r>
      <w:r>
        <w:rPr>
          <w:rStyle w:val="StyleUnderline"/>
        </w:rPr>
        <w:t xml:space="preserve"> </w:t>
      </w:r>
      <w:r w:rsidRPr="006647F0">
        <w:rPr>
          <w:rStyle w:val="StyleUnderline"/>
        </w:rPr>
        <w:t>as a precaution to avoid catastrophic mishaps, such as the accidental change of a NEO's orbit to intercept Earth by changing</w:t>
      </w:r>
      <w:r w:rsidRPr="00E4117B">
        <w:rPr>
          <w:rStyle w:val="StyleUnderline"/>
        </w:rPr>
        <w:t xml:space="preserve"> its mass through mining.</w:t>
      </w:r>
    </w:p>
    <w:p w14:paraId="7CCDAF51" w14:textId="77777777" w:rsidR="003F6F7F" w:rsidRPr="0024700B" w:rsidRDefault="003F6F7F" w:rsidP="003F6F7F">
      <w:pPr>
        <w:pStyle w:val="Heading4"/>
      </w:pPr>
      <w:r>
        <w:t xml:space="preserve">Space mining kills the terrestrial mining industry – </w:t>
      </w:r>
      <w:r w:rsidRPr="0024700B">
        <w:rPr>
          <w:u w:val="single"/>
        </w:rPr>
        <w:t>oversaturation</w:t>
      </w:r>
      <w:r>
        <w:t>.</w:t>
      </w:r>
    </w:p>
    <w:p w14:paraId="79CBA6F7" w14:textId="77777777" w:rsidR="003F6F7F" w:rsidRPr="0024700B" w:rsidRDefault="003F6F7F" w:rsidP="003F6F7F">
      <w:proofErr w:type="spellStart"/>
      <w:r w:rsidRPr="00C22237">
        <w:rPr>
          <w:rStyle w:val="Style13ptBold"/>
        </w:rPr>
        <w:t>Zeisl</w:t>
      </w:r>
      <w:proofErr w:type="spellEnd"/>
      <w:r w:rsidRPr="00C22237">
        <w:rPr>
          <w:rStyle w:val="Style13ptBold"/>
        </w:rPr>
        <w:t xml:space="preserve"> 19</w:t>
      </w:r>
      <w:r>
        <w:t xml:space="preserve"> [</w:t>
      </w:r>
      <w:r w:rsidRPr="00C22237">
        <w:t xml:space="preserve">Yasemin </w:t>
      </w:r>
      <w:proofErr w:type="spellStart"/>
      <w:r w:rsidRPr="00C22237">
        <w:t>Zeisl</w:t>
      </w:r>
      <w:proofErr w:type="spellEnd"/>
      <w:r>
        <w:t>,</w:t>
      </w:r>
      <w:r w:rsidRPr="00C22237">
        <w:t xml:space="preserve"> MSc in International Relations and Affairs from the London School of Economics and Political Science (LSE)</w:t>
      </w:r>
      <w:r>
        <w:t>, “</w:t>
      </w:r>
      <w:r w:rsidRPr="00C22237">
        <w:t>Three Salient Risks of Mining in Space</w:t>
      </w:r>
      <w:r>
        <w:t xml:space="preserve">,” 05/03/19, </w:t>
      </w:r>
      <w:proofErr w:type="spellStart"/>
      <w:r w:rsidRPr="00C22237">
        <w:rPr>
          <w:i/>
          <w:iCs/>
        </w:rPr>
        <w:t>GlobalRiskIntel</w:t>
      </w:r>
      <w:proofErr w:type="spellEnd"/>
      <w:r>
        <w:t xml:space="preserve">, </w:t>
      </w:r>
      <w:r w:rsidRPr="00C22237">
        <w:t>https://www.globalriskintel.com/insights/three-salient-risks-mining-space</w:t>
      </w:r>
      <w:r>
        <w:t>, EA]</w:t>
      </w:r>
    </w:p>
    <w:p w14:paraId="14D14B58" w14:textId="222285D0" w:rsidR="003F6F7F" w:rsidRDefault="003F6F7F" w:rsidP="003F6F7F">
      <w:pPr>
        <w:rPr>
          <w:rStyle w:val="Emphasis"/>
        </w:rPr>
      </w:pPr>
      <w:r w:rsidRPr="0024700B">
        <w:rPr>
          <w:rStyle w:val="StyleUnderline"/>
        </w:rPr>
        <w:t>A</w:t>
      </w:r>
      <w:r w:rsidRPr="0024700B">
        <w:rPr>
          <w:sz w:val="16"/>
        </w:rPr>
        <w:t xml:space="preserve"> potential </w:t>
      </w:r>
      <w:r w:rsidRPr="000B3A7A">
        <w:rPr>
          <w:rStyle w:val="StyleUnderline"/>
        </w:rPr>
        <w:t>over</w:t>
      </w:r>
      <w:r w:rsidRPr="0024700B">
        <w:rPr>
          <w:rStyle w:val="StyleUnderline"/>
        </w:rPr>
        <w:t>haul of the mining industry if not the global e</w:t>
      </w:r>
      <w:r w:rsidRPr="000B3A7A">
        <w:rPr>
          <w:rStyle w:val="StyleUnderline"/>
        </w:rPr>
        <w:t>conomy is the second risk of mining in outer space.</w:t>
      </w:r>
      <w:r w:rsidRPr="0024700B">
        <w:rPr>
          <w:sz w:val="16"/>
        </w:rPr>
        <w:t xml:space="preserve">  While </w:t>
      </w:r>
      <w:r w:rsidRPr="00A90E46">
        <w:rPr>
          <w:rStyle w:val="StyleUnderline"/>
          <w:highlight w:val="green"/>
        </w:rPr>
        <w:t>resources</w:t>
      </w:r>
      <w:r w:rsidRPr="0024700B">
        <w:rPr>
          <w:rStyle w:val="StyleUnderline"/>
        </w:rPr>
        <w:t xml:space="preserve"> of essential metals </w:t>
      </w:r>
      <w:r w:rsidRPr="00A90E46">
        <w:rPr>
          <w:rStyle w:val="StyleUnderline"/>
          <w:highlight w:val="green"/>
        </w:rPr>
        <w:t>on Earth</w:t>
      </w:r>
      <w:r w:rsidRPr="0024700B">
        <w:rPr>
          <w:sz w:val="16"/>
        </w:rPr>
        <w:t xml:space="preserve"> are also slowly declining, they </w:t>
      </w:r>
      <w:r w:rsidRPr="00A90E46">
        <w:rPr>
          <w:rStyle w:val="StyleUnderline"/>
          <w:highlight w:val="green"/>
        </w:rPr>
        <w:t>will</w:t>
      </w:r>
      <w:r w:rsidRPr="0024700B">
        <w:rPr>
          <w:sz w:val="16"/>
        </w:rPr>
        <w:t xml:space="preserve"> likely </w:t>
      </w:r>
      <w:r w:rsidRPr="00A90E46">
        <w:rPr>
          <w:rStyle w:val="StyleUnderline"/>
          <w:highlight w:val="green"/>
        </w:rPr>
        <w:t>not deplete</w:t>
      </w:r>
      <w:r w:rsidRPr="0024700B">
        <w:rPr>
          <w:rStyle w:val="StyleUnderline"/>
        </w:rPr>
        <w:t xml:space="preserve"> </w:t>
      </w:r>
      <w:proofErr w:type="gramStart"/>
      <w:r w:rsidRPr="0024700B">
        <w:rPr>
          <w:rStyle w:val="StyleUnderline"/>
        </w:rPr>
        <w:t>in the near future</w:t>
      </w:r>
      <w:proofErr w:type="gramEnd"/>
      <w:r w:rsidRPr="0024700B">
        <w:rPr>
          <w:rStyle w:val="StyleUnderline"/>
        </w:rPr>
        <w:t xml:space="preserve">. Importing </w:t>
      </w:r>
      <w:r w:rsidRPr="00A90E46">
        <w:rPr>
          <w:rStyle w:val="StyleUnderline"/>
          <w:bCs/>
          <w:highlight w:val="green"/>
          <w:bdr w:val="single" w:sz="18" w:space="0" w:color="auto"/>
        </w:rPr>
        <w:t>metals from space</w:t>
      </w:r>
      <w:r w:rsidRPr="0024700B">
        <w:rPr>
          <w:rStyle w:val="StyleUnderline"/>
        </w:rPr>
        <w:t xml:space="preserve"> would</w:t>
      </w:r>
      <w:r w:rsidRPr="0024700B">
        <w:rPr>
          <w:sz w:val="16"/>
        </w:rPr>
        <w:t xml:space="preserve"> therefore </w:t>
      </w:r>
      <w:r w:rsidRPr="0024700B">
        <w:rPr>
          <w:rStyle w:val="StyleUnderline"/>
        </w:rPr>
        <w:t>not substitute depleted terrestrial reserves but could</w:t>
      </w:r>
      <w:r w:rsidRPr="0024700B">
        <w:rPr>
          <w:sz w:val="16"/>
        </w:rPr>
        <w:t xml:space="preserve"> rather </w:t>
      </w:r>
      <w:r w:rsidRPr="00A90E46">
        <w:rPr>
          <w:rStyle w:val="StyleUnderline"/>
          <w:highlight w:val="green"/>
        </w:rPr>
        <w:t>cause</w:t>
      </w:r>
      <w:r w:rsidRPr="0024700B">
        <w:rPr>
          <w:rStyle w:val="StyleUnderline"/>
        </w:rPr>
        <w:t xml:space="preserve"> an </w:t>
      </w:r>
      <w:r w:rsidRPr="00A90E46">
        <w:rPr>
          <w:rStyle w:val="Emphasis"/>
          <w:highlight w:val="green"/>
        </w:rPr>
        <w:t>oversaturation</w:t>
      </w:r>
      <w:r w:rsidRPr="0024700B">
        <w:rPr>
          <w:rStyle w:val="Emphasis"/>
        </w:rPr>
        <w:t xml:space="preserve"> of certain resources </w:t>
      </w:r>
      <w:r w:rsidRPr="0024700B">
        <w:rPr>
          <w:rStyle w:val="StyleUnderline"/>
        </w:rPr>
        <w:t>on the market. This</w:t>
      </w:r>
      <w:r w:rsidRPr="0024700B">
        <w:rPr>
          <w:sz w:val="16"/>
        </w:rPr>
        <w:t xml:space="preserve"> development </w:t>
      </w:r>
      <w:r w:rsidRPr="0024700B">
        <w:rPr>
          <w:rStyle w:val="StyleUnderline"/>
        </w:rPr>
        <w:t xml:space="preserve">would </w:t>
      </w:r>
      <w:r w:rsidRPr="00A90E46">
        <w:rPr>
          <w:rStyle w:val="StyleUnderline"/>
          <w:highlight w:val="green"/>
        </w:rPr>
        <w:t xml:space="preserve">lead to a </w:t>
      </w:r>
      <w:r w:rsidRPr="00A90E46">
        <w:rPr>
          <w:rStyle w:val="Emphasis"/>
          <w:highlight w:val="green"/>
        </w:rPr>
        <w:t>price drop</w:t>
      </w:r>
      <w:r w:rsidRPr="0024700B">
        <w:rPr>
          <w:rStyle w:val="Emphasis"/>
        </w:rPr>
        <w:t xml:space="preserve"> of metals</w:t>
      </w:r>
      <w:r w:rsidRPr="0024700B">
        <w:rPr>
          <w:sz w:val="16"/>
        </w:rPr>
        <w:t xml:space="preserve"> that are </w:t>
      </w:r>
      <w:r w:rsidRPr="0024700B">
        <w:rPr>
          <w:rStyle w:val="StyleUnderline"/>
        </w:rPr>
        <w:t>sourced from space</w:t>
      </w:r>
      <w:r w:rsidRPr="0024700B">
        <w:rPr>
          <w:sz w:val="16"/>
        </w:rPr>
        <w:t xml:space="preserve">. Additionally, </w:t>
      </w:r>
      <w:r w:rsidRPr="0024700B">
        <w:rPr>
          <w:rStyle w:val="StyleUnderline"/>
        </w:rPr>
        <w:t xml:space="preserve">a </w:t>
      </w:r>
      <w:r w:rsidRPr="00A90E46">
        <w:rPr>
          <w:rStyle w:val="StyleUnderline"/>
          <w:highlight w:val="green"/>
        </w:rPr>
        <w:t>reduction</w:t>
      </w:r>
      <w:r w:rsidRPr="0024700B">
        <w:rPr>
          <w:rStyle w:val="StyleUnderline"/>
        </w:rPr>
        <w:t xml:space="preserve"> in price of rare metals such as rhodium, platinum, or gold may </w:t>
      </w:r>
      <w:r w:rsidRPr="00A90E46">
        <w:rPr>
          <w:rStyle w:val="Emphasis"/>
          <w:highlight w:val="green"/>
        </w:rPr>
        <w:t>change the value of existing reserves</w:t>
      </w:r>
      <w:r w:rsidRPr="0024700B">
        <w:rPr>
          <w:rStyle w:val="Emphasis"/>
        </w:rPr>
        <w:t xml:space="preserve"> on Earth.</w:t>
      </w:r>
      <w:r w:rsidRPr="0024700B">
        <w:rPr>
          <w:sz w:val="16"/>
        </w:rPr>
        <w:t xml:space="preserve"> Metals that are expensive now may then be used more lavishly, and this development could boost future progress in technology and engineering. Despite this positive outlook, </w:t>
      </w:r>
      <w:r w:rsidRPr="0024700B">
        <w:rPr>
          <w:rStyle w:val="StyleUnderline"/>
        </w:rPr>
        <w:t>a transformation of the global economy through space mining may</w:t>
      </w:r>
      <w:r w:rsidRPr="0024700B">
        <w:rPr>
          <w:rStyle w:val="Emphasis"/>
        </w:rPr>
        <w:t xml:space="preserve"> </w:t>
      </w:r>
      <w:r w:rsidRPr="00A90E46">
        <w:rPr>
          <w:rStyle w:val="Emphasis"/>
          <w:highlight w:val="green"/>
        </w:rPr>
        <w:t>imperil</w:t>
      </w:r>
      <w:r w:rsidRPr="0024700B">
        <w:rPr>
          <w:rStyle w:val="StyleUnderline"/>
        </w:rPr>
        <w:t xml:space="preserve"> profits and jobs in </w:t>
      </w:r>
      <w:r w:rsidRPr="00A90E46">
        <w:rPr>
          <w:rStyle w:val="Emphasis"/>
          <w:highlight w:val="green"/>
        </w:rPr>
        <w:t>the</w:t>
      </w:r>
      <w:r w:rsidRPr="0024700B">
        <w:rPr>
          <w:rStyle w:val="Emphasis"/>
        </w:rPr>
        <w:t xml:space="preserve"> </w:t>
      </w:r>
      <w:r w:rsidRPr="00A90E46">
        <w:rPr>
          <w:rStyle w:val="Emphasis"/>
          <w:highlight w:val="green"/>
        </w:rPr>
        <w:t>existing mining industry</w:t>
      </w:r>
      <w:r w:rsidRPr="0024700B">
        <w:rPr>
          <w:rStyle w:val="Emphasis"/>
        </w:rPr>
        <w:t>.</w:t>
      </w:r>
    </w:p>
    <w:p w14:paraId="0537F535" w14:textId="77777777" w:rsidR="00726B1D" w:rsidRPr="00100A2B" w:rsidRDefault="00726B1D" w:rsidP="00726B1D"/>
    <w:p w14:paraId="4EC6B371" w14:textId="77777777" w:rsidR="00726B1D" w:rsidRPr="00100A2B" w:rsidRDefault="00726B1D" w:rsidP="00726B1D">
      <w:pPr>
        <w:pStyle w:val="Heading4"/>
        <w:rPr>
          <w:rFonts w:cs="Calibri"/>
        </w:rPr>
      </w:pPr>
      <w:r w:rsidRPr="00100A2B">
        <w:rPr>
          <w:rFonts w:cs="Calibri"/>
        </w:rPr>
        <w:t>REM access key to military primacy and tech advancement – alternatives fail</w:t>
      </w:r>
    </w:p>
    <w:p w14:paraId="37DED0F1" w14:textId="77777777" w:rsidR="00726B1D" w:rsidRPr="00100A2B" w:rsidRDefault="00726B1D" w:rsidP="00726B1D">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lastRenderedPageBreak/>
        <w:t>https://digital.stpetersburg.usf.edu/cgi/viewcontent.cgi?article=1132&amp;context=honorstheses</w:t>
      </w:r>
      <w:r w:rsidRPr="00100A2B">
        <w:rPr>
          <w:szCs w:val="26"/>
        </w:rPr>
        <w:t>] TDI</w:t>
      </w:r>
    </w:p>
    <w:p w14:paraId="7A026DB0" w14:textId="77777777" w:rsidR="00726B1D" w:rsidRPr="00100A2B" w:rsidRDefault="00726B1D" w:rsidP="00726B1D">
      <w:pPr>
        <w:rPr>
          <w:rStyle w:val="StyleUnderline"/>
        </w:rPr>
      </w:pPr>
      <w:r w:rsidRPr="00100A2B">
        <w:t xml:space="preserve">The </w:t>
      </w:r>
      <w:r w:rsidRPr="00100A2B">
        <w:rPr>
          <w:rStyle w:val="StyleUnderline"/>
        </w:rPr>
        <w:t xml:space="preserve">implications of </w:t>
      </w:r>
      <w:r w:rsidRPr="008212F1">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8212F1">
        <w:rPr>
          <w:rStyle w:val="StyleUnderline"/>
          <w:highlight w:val="green"/>
        </w:rPr>
        <w:t>could threaten the position of the</w:t>
      </w:r>
      <w:r w:rsidRPr="00100A2B">
        <w:rPr>
          <w:rStyle w:val="StyleUnderline"/>
        </w:rPr>
        <w:t xml:space="preserve"> United States </w:t>
      </w:r>
      <w:r w:rsidRPr="008212F1">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8212F1">
        <w:rPr>
          <w:rStyle w:val="StyleUnderline"/>
          <w:highlight w:val="green"/>
        </w:rPr>
        <w:t>tech</w:t>
      </w:r>
      <w:r w:rsidRPr="00100A2B">
        <w:rPr>
          <w:rStyle w:val="StyleUnderline"/>
        </w:rPr>
        <w:t xml:space="preserve">nological </w:t>
      </w:r>
      <w:r w:rsidRPr="008212F1">
        <w:rPr>
          <w:rStyle w:val="StyleUnderline"/>
          <w:highlight w:val="green"/>
        </w:rPr>
        <w:t>superiority</w:t>
      </w:r>
      <w:r w:rsidRPr="00100A2B">
        <w:rPr>
          <w:rStyle w:val="StyleUnderline"/>
        </w:rPr>
        <w:t xml:space="preserve"> over its opponents </w:t>
      </w:r>
      <w:r w:rsidRPr="008212F1">
        <w:rPr>
          <w:rStyle w:val="StyleUnderline"/>
          <w:highlight w:val="green"/>
        </w:rPr>
        <w:t>provided</w:t>
      </w:r>
      <w:r w:rsidRPr="00100A2B">
        <w:rPr>
          <w:rStyle w:val="StyleUnderline"/>
        </w:rPr>
        <w:t xml:space="preserve"> it with </w:t>
      </w:r>
      <w:r w:rsidRPr="008212F1">
        <w:rPr>
          <w:rStyle w:val="StyleUnderline"/>
          <w:highlight w:val="green"/>
        </w:rPr>
        <w:t>sustained dominance over</w:t>
      </w:r>
      <w:r w:rsidRPr="00B97F0E">
        <w:rPr>
          <w:rStyle w:val="StyleUnderline"/>
        </w:rPr>
        <w:t xml:space="preserve"> its </w:t>
      </w:r>
      <w:r w:rsidRPr="008212F1">
        <w:rPr>
          <w:rStyle w:val="StyleUnderline"/>
          <w:highlight w:val="green"/>
        </w:rPr>
        <w:t>enemie</w:t>
      </w:r>
      <w:r w:rsidRPr="00100A2B">
        <w:rPr>
          <w:rStyle w:val="StyleUnderline"/>
        </w:rPr>
        <w:t xml:space="preserve">s, </w:t>
      </w:r>
      <w:r w:rsidRPr="00B97F0E">
        <w:rPr>
          <w:rStyle w:val="StyleUnderline"/>
        </w:rPr>
        <w:t xml:space="preserve">even </w:t>
      </w:r>
      <w:r w:rsidRPr="008212F1">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4A36E55C" w14:textId="77777777" w:rsidR="00726B1D" w:rsidRPr="00100A2B" w:rsidRDefault="00726B1D" w:rsidP="00726B1D">
      <w:r w:rsidRPr="00100A2B">
        <w:rPr>
          <w:rStyle w:val="StyleUnderline"/>
        </w:rPr>
        <w:t xml:space="preserve">The United States military now serves many important functions, deterring threats across the world. </w:t>
      </w:r>
      <w:r w:rsidRPr="008212F1">
        <w:rPr>
          <w:rStyle w:val="StyleUnderline"/>
          <w:highlight w:val="green"/>
        </w:rPr>
        <w:t>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projects</w:t>
      </w:r>
      <w:r w:rsidRPr="00100A2B">
        <w:rPr>
          <w:rStyle w:val="StyleUnderline"/>
        </w:rPr>
        <w:t xml:space="preserve"> its </w:t>
      </w:r>
      <w:r w:rsidRPr="008212F1">
        <w:rPr>
          <w:rStyle w:val="StyleUnderline"/>
          <w:highlight w:val="green"/>
        </w:rPr>
        <w:t>power internationally, through</w:t>
      </w:r>
      <w:r w:rsidRPr="00100A2B">
        <w:rPr>
          <w:rStyle w:val="StyleUnderline"/>
        </w:rPr>
        <w:t xml:space="preserve"> a network of </w:t>
      </w:r>
      <w:r w:rsidRPr="008212F1">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8212F1">
        <w:rPr>
          <w:rStyle w:val="StyleUnderline"/>
          <w:highlight w:val="green"/>
        </w:rPr>
        <w:t>a buffer against Chinese</w:t>
      </w:r>
      <w:r w:rsidRPr="00B97F0E">
        <w:rPr>
          <w:rStyle w:val="StyleUnderline"/>
        </w:rPr>
        <w:t xml:space="preserve"> military </w:t>
      </w:r>
      <w:r w:rsidRPr="008212F1">
        <w:rPr>
          <w:rStyle w:val="StyleUnderline"/>
          <w:highlight w:val="green"/>
        </w:rPr>
        <w:t>modernization in East</w:t>
      </w:r>
      <w:r w:rsidRPr="00B97F0E">
        <w:rPr>
          <w:rStyle w:val="StyleUnderline"/>
        </w:rPr>
        <w:t xml:space="preserve">ern </w:t>
      </w:r>
      <w:r w:rsidRPr="008212F1">
        <w:rPr>
          <w:rStyle w:val="StyleUnderline"/>
          <w:highlight w:val="green"/>
        </w:rPr>
        <w:t>Asia</w:t>
      </w:r>
      <w:r w:rsidRPr="00100A2B">
        <w:rPr>
          <w:rStyle w:val="StyleUnderline"/>
        </w:rPr>
        <w:t xml:space="preserve">, against an increasingly nationalist </w:t>
      </w:r>
      <w:r w:rsidRPr="008212F1">
        <w:rPr>
          <w:rStyle w:val="StyleUnderline"/>
          <w:highlight w:val="green"/>
        </w:rPr>
        <w:t>Russia in Europe</w:t>
      </w:r>
      <w:r w:rsidRPr="00100A2B">
        <w:rPr>
          <w:rStyle w:val="StyleUnderline"/>
        </w:rPr>
        <w:t xml:space="preserve">, and smaller regional actors, such as </w:t>
      </w:r>
      <w:r w:rsidRPr="008212F1">
        <w:rPr>
          <w:rStyle w:val="StyleUnderline"/>
          <w:highlight w:val="green"/>
        </w:rPr>
        <w:t>Venezuela</w:t>
      </w:r>
      <w:r w:rsidRPr="00B97F0E">
        <w:rPr>
          <w:rStyle w:val="StyleUnderline"/>
        </w:rPr>
        <w:t xml:space="preserve"> in</w:t>
      </w:r>
      <w:r w:rsidRPr="00100A2B">
        <w:rPr>
          <w:rStyle w:val="StyleUnderline"/>
        </w:rPr>
        <w:t xml:space="preserve"> South America </w:t>
      </w:r>
      <w:r w:rsidRPr="008212F1">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8212F1">
        <w:rPr>
          <w:rStyle w:val="StyleUnderline"/>
          <w:highlight w:val="green"/>
        </w:rPr>
        <w:t>US projection</w:t>
      </w:r>
      <w:r w:rsidRPr="00100A2B">
        <w:rPr>
          <w:rStyle w:val="StyleUnderline"/>
        </w:rPr>
        <w:t xml:space="preserve"> is also key </w:t>
      </w:r>
      <w:r w:rsidRPr="008212F1">
        <w:rPr>
          <w:rStyle w:val="StyleUnderline"/>
          <w:highlight w:val="green"/>
        </w:rPr>
        <w:t>deter</w:t>
      </w:r>
      <w:r w:rsidRPr="00B97F0E">
        <w:rPr>
          <w:rStyle w:val="StyleUnderline"/>
        </w:rPr>
        <w:t>r</w:t>
      </w:r>
      <w:r w:rsidRPr="00100A2B">
        <w:rPr>
          <w:rStyle w:val="StyleUnderline"/>
        </w:rPr>
        <w:t xml:space="preserve">ing emerging threats such as </w:t>
      </w:r>
      <w:r w:rsidRPr="008212F1">
        <w:rPr>
          <w:rStyle w:val="StyleUnderline"/>
          <w:highlight w:val="green"/>
        </w:rPr>
        <w:t>terrorism and</w:t>
      </w:r>
      <w:r w:rsidRPr="00B97F0E">
        <w:rPr>
          <w:rStyle w:val="StyleUnderline"/>
        </w:rPr>
        <w:t xml:space="preserve"> nuclear</w:t>
      </w:r>
      <w:r w:rsidRPr="00100A2B">
        <w:rPr>
          <w:rStyle w:val="StyleUnderline"/>
        </w:rPr>
        <w:t xml:space="preserve"> </w:t>
      </w:r>
      <w:r w:rsidRPr="008212F1">
        <w:rPr>
          <w:rStyle w:val="StyleUnderline"/>
          <w:highlight w:val="green"/>
        </w:rPr>
        <w:t>proliferation</w:t>
      </w:r>
      <w:r w:rsidRPr="00100A2B">
        <w:t xml:space="preserve">. While not direct challenges to US primacy, both terrorism and nuclear proliferation can kill thousands.  </w:t>
      </w:r>
    </w:p>
    <w:p w14:paraId="3709CDF8" w14:textId="77777777" w:rsidR="00726B1D" w:rsidRPr="00100A2B" w:rsidRDefault="00726B1D" w:rsidP="00726B1D">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0E2F6AE1" w14:textId="77777777" w:rsidR="00726B1D" w:rsidRPr="00100A2B" w:rsidRDefault="00726B1D" w:rsidP="00726B1D">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8212F1">
        <w:rPr>
          <w:rStyle w:val="StyleUnderline"/>
          <w:highlight w:val="green"/>
        </w:rPr>
        <w:t>Chinese</w:t>
      </w:r>
      <w:r w:rsidRPr="00100A2B">
        <w:rPr>
          <w:rStyle w:val="StyleUnderline"/>
        </w:rPr>
        <w:t xml:space="preserve"> </w:t>
      </w:r>
      <w:r w:rsidRPr="008212F1">
        <w:rPr>
          <w:rStyle w:val="StyleUnderline"/>
          <w:highlight w:val="green"/>
        </w:rPr>
        <w:t>modernization efforts have a</w:t>
      </w:r>
      <w:r w:rsidRPr="00100A2B">
        <w:rPr>
          <w:rStyle w:val="StyleUnderline"/>
        </w:rPr>
        <w:t xml:space="preserve"> serious </w:t>
      </w:r>
      <w:r w:rsidRPr="008212F1">
        <w:rPr>
          <w:rStyle w:val="StyleUnderline"/>
          <w:highlight w:val="green"/>
        </w:rPr>
        <w:t>long-term advantage over 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access to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8212F1">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4C23EDAA" w14:textId="77777777" w:rsidR="00726B1D" w:rsidRPr="00100A2B" w:rsidRDefault="00726B1D" w:rsidP="00726B1D">
      <w:r w:rsidRPr="00100A2B">
        <w:rPr>
          <w:rStyle w:val="StyleUnderline"/>
        </w:rPr>
        <w:lastRenderedPageBreak/>
        <w:t>The largest example is US airpower</w:t>
      </w:r>
      <w:r w:rsidRPr="00100A2B">
        <w:t>. With every successive generation of military aircraft</w:t>
      </w:r>
      <w:r w:rsidRPr="00B97F0E">
        <w:t xml:space="preserve">, </w:t>
      </w:r>
      <w:r w:rsidRPr="008212F1">
        <w:rPr>
          <w:rStyle w:val="StyleUnderline"/>
          <w:highlight w:val="green"/>
        </w:rPr>
        <w:t>the</w:t>
      </w:r>
      <w:r w:rsidRPr="00100A2B">
        <w:rPr>
          <w:rStyle w:val="StyleUnderline"/>
        </w:rPr>
        <w:t xml:space="preserve"> U.S. </w:t>
      </w:r>
      <w:r w:rsidRPr="008212F1">
        <w:rPr>
          <w:rStyle w:val="StyleUnderline"/>
          <w:highlight w:val="green"/>
        </w:rPr>
        <w:t>Air Force becomes more</w:t>
      </w:r>
      <w:r w:rsidRPr="00100A2B">
        <w:rPr>
          <w:rStyle w:val="StyleUnderline"/>
        </w:rPr>
        <w:t xml:space="preserve"> and more </w:t>
      </w:r>
      <w:r w:rsidRPr="008212F1">
        <w:rPr>
          <w:rStyle w:val="StyleUnderline"/>
          <w:highlight w:val="green"/>
        </w:rPr>
        <w:t>dependent on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.82 </w:t>
      </w:r>
      <w:r w:rsidRPr="008212F1">
        <w:rPr>
          <w:rStyle w:val="StyleUnderline"/>
          <w:highlight w:val="green"/>
        </w:rPr>
        <w:t>As planes</w:t>
      </w:r>
      <w:r w:rsidRPr="00100A2B">
        <w:rPr>
          <w:rStyle w:val="StyleUnderline"/>
        </w:rPr>
        <w:t xml:space="preserve"> </w:t>
      </w:r>
      <w:r w:rsidRPr="008212F1">
        <w:rPr>
          <w:rStyle w:val="StyleUnderline"/>
          <w:highlight w:val="green"/>
        </w:rPr>
        <w:t>get faster and</w:t>
      </w:r>
      <w:r w:rsidRPr="00100A2B">
        <w:rPr>
          <w:rStyle w:val="StyleUnderline"/>
        </w:rPr>
        <w:t xml:space="preserve"> faster, they </w:t>
      </w:r>
      <w:proofErr w:type="gramStart"/>
      <w:r w:rsidRPr="00100A2B">
        <w:rPr>
          <w:rStyle w:val="StyleUnderline"/>
        </w:rPr>
        <w:t>have to</w:t>
      </w:r>
      <w:proofErr w:type="gramEnd"/>
      <w:r w:rsidRPr="00100A2B">
        <w:rPr>
          <w:rStyle w:val="StyleUnderline"/>
        </w:rPr>
        <w:t xml:space="preserve"> get lighter </w:t>
      </w:r>
      <w:r w:rsidRPr="00B97F0E">
        <w:rPr>
          <w:rStyle w:val="StyleUnderline"/>
        </w:rPr>
        <w:t xml:space="preserve">and </w:t>
      </w:r>
      <w:r w:rsidRPr="008212F1">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8212F1">
        <w:rPr>
          <w:rStyle w:val="StyleUnderline"/>
          <w:highlight w:val="green"/>
        </w:rPr>
        <w:t>F-35 jets</w:t>
      </w:r>
      <w:r w:rsidRPr="00100A2B">
        <w:rPr>
          <w:rStyle w:val="StyleUnderline"/>
        </w:rPr>
        <w:t xml:space="preserve"> are the next generation fighter jet that works together to form the dual plane combination that </w:t>
      </w:r>
      <w:r w:rsidRPr="008212F1">
        <w:rPr>
          <w:rStyle w:val="StyleUnderline"/>
          <w:highlight w:val="green"/>
        </w:rPr>
        <w:t>cement</w:t>
      </w:r>
      <w:r w:rsidRPr="00100A2B">
        <w:rPr>
          <w:rStyle w:val="StyleUnderline"/>
        </w:rPr>
        <w:t xml:space="preserve">s </w:t>
      </w:r>
      <w:r w:rsidRPr="008212F1">
        <w:rPr>
          <w:rStyle w:val="StyleUnderline"/>
          <w:highlight w:val="green"/>
        </w:rPr>
        <w:t>U.S. dominance</w:t>
      </w:r>
      <w:r w:rsidRPr="00100A2B">
        <w:rPr>
          <w:rStyle w:val="StyleUnderline"/>
        </w:rPr>
        <w:t xml:space="preserve"> in air power </w:t>
      </w:r>
      <w:r w:rsidRPr="008212F1">
        <w:rPr>
          <w:rStyle w:val="StyleUnderline"/>
          <w:highlight w:val="green"/>
        </w:rPr>
        <w:t>over</w:t>
      </w:r>
      <w:r w:rsidRPr="00100A2B">
        <w:rPr>
          <w:rStyle w:val="StyleUnderline"/>
        </w:rPr>
        <w:t xml:space="preserve"> the </w:t>
      </w:r>
      <w:r w:rsidRPr="008212F1">
        <w:rPr>
          <w:rStyle w:val="StyleUnderline"/>
          <w:highlight w:val="green"/>
        </w:rPr>
        <w:t>Russia</w:t>
      </w:r>
      <w:r w:rsidRPr="00100A2B">
        <w:rPr>
          <w:rStyle w:val="StyleUnderline"/>
        </w:rPr>
        <w:t>n PAK FA</w:t>
      </w:r>
      <w:r w:rsidRPr="00100A2B">
        <w:t>.86</w:t>
      </w:r>
    </w:p>
    <w:p w14:paraId="196167E1" w14:textId="77777777" w:rsidR="00726B1D" w:rsidRPr="00100A2B" w:rsidRDefault="00726B1D" w:rsidP="00726B1D">
      <w:r w:rsidRPr="008212F1">
        <w:rPr>
          <w:rStyle w:val="StyleUnderline"/>
          <w:highlight w:val="green"/>
        </w:rPr>
        <w:t>Rare earth shortages</w:t>
      </w:r>
      <w:r w:rsidRPr="00100A2B">
        <w:rPr>
          <w:rStyle w:val="StyleUnderline"/>
        </w:rPr>
        <w:t xml:space="preserve"> don’t just affect air power, also </w:t>
      </w:r>
      <w:r w:rsidRPr="008212F1">
        <w:rPr>
          <w:rStyle w:val="StyleUnderline"/>
          <w:highlight w:val="green"/>
        </w:rPr>
        <w:t>compromis</w:t>
      </w:r>
      <w:r w:rsidRPr="00100A2B">
        <w:rPr>
          <w:rStyle w:val="StyleUnderline"/>
        </w:rPr>
        <w:t xml:space="preserve">ing the navigation system of </w:t>
      </w:r>
      <w:r w:rsidRPr="008212F1">
        <w:rPr>
          <w:rStyle w:val="StyleUnderline"/>
          <w:highlight w:val="green"/>
        </w:rPr>
        <w:t>Abrams Tanks</w:t>
      </w:r>
      <w:r w:rsidRPr="00100A2B">
        <w:rPr>
          <w:rStyle w:val="StyleUnderline"/>
        </w:rPr>
        <w:t xml:space="preserve">, which need samarium cobalt magnets. The Abrams Tank is </w:t>
      </w:r>
      <w:r w:rsidRPr="008212F1">
        <w:rPr>
          <w:rStyle w:val="StyleUnderline"/>
          <w:highlight w:val="green"/>
        </w:rPr>
        <w:t>the primary offensive</w:t>
      </w:r>
      <w:r w:rsidRPr="00100A2B">
        <w:rPr>
          <w:rStyle w:val="StyleUnderline"/>
        </w:rPr>
        <w:t xml:space="preserve"> </w:t>
      </w:r>
      <w:r w:rsidRPr="00B97F0E">
        <w:rPr>
          <w:rStyle w:val="StyleUnderline"/>
        </w:rPr>
        <w:t xml:space="preserve">mechanized </w:t>
      </w:r>
      <w:r w:rsidRPr="008212F1">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48DAE367" w14:textId="77777777" w:rsidR="00726B1D" w:rsidRPr="00100A2B" w:rsidRDefault="00726B1D" w:rsidP="00726B1D">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1052B6E5" w14:textId="77777777" w:rsidR="00726B1D" w:rsidRPr="00100A2B" w:rsidRDefault="00726B1D" w:rsidP="00726B1D">
      <w:pPr>
        <w:rPr>
          <w:rStyle w:val="StyleUnderline"/>
        </w:rPr>
      </w:pPr>
      <w:r w:rsidRPr="008212F1">
        <w:rPr>
          <w:rStyle w:val="StyleUnderline"/>
          <w:highlight w:val="green"/>
        </w:rPr>
        <w:t>Rare Earth Elements make</w:t>
      </w:r>
      <w:r w:rsidRPr="00100A2B">
        <w:rPr>
          <w:rStyle w:val="StyleUnderline"/>
        </w:rPr>
        <w:t xml:space="preserve"> this </w:t>
      </w:r>
      <w:r w:rsidRPr="008212F1">
        <w:rPr>
          <w:rStyle w:val="StyleUnderline"/>
          <w:highlight w:val="green"/>
        </w:rPr>
        <w:t>technological superiority possible</w:t>
      </w:r>
      <w:r w:rsidRPr="00100A2B">
        <w:rPr>
          <w:rStyle w:val="StyleUnderline"/>
        </w:rPr>
        <w:t>.</w:t>
      </w:r>
    </w:p>
    <w:p w14:paraId="503F25D0" w14:textId="77777777" w:rsidR="00726B1D" w:rsidRPr="00100A2B" w:rsidRDefault="00726B1D" w:rsidP="00726B1D">
      <w:r w:rsidRPr="00100A2B">
        <w:t xml:space="preserve">To make matters worse, the defense industrial base is often a single market industry, dependent on government contracts for its business. </w:t>
      </w:r>
      <w:r w:rsidRPr="008212F1">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8212F1">
        <w:rPr>
          <w:rStyle w:val="StyleUnderline"/>
          <w:highlight w:val="green"/>
        </w:rPr>
        <w:t>contractors can’t build</w:t>
      </w:r>
      <w:r w:rsidRPr="00100A2B">
        <w:rPr>
          <w:rStyle w:val="StyleUnderline"/>
        </w:rPr>
        <w:t xml:space="preserve"> anything, </w:t>
      </w:r>
      <w:r w:rsidRPr="008212F1">
        <w:rPr>
          <w:rStyle w:val="StyleUnderline"/>
          <w:highlight w:val="green"/>
        </w:rPr>
        <w:t>which collapses the industry</w:t>
      </w:r>
      <w:r w:rsidRPr="00100A2B">
        <w:t xml:space="preserve">.90 </w:t>
      </w:r>
    </w:p>
    <w:p w14:paraId="21744997" w14:textId="5BF4A974" w:rsidR="00726B1D" w:rsidRPr="00726B1D" w:rsidRDefault="00726B1D" w:rsidP="003F6F7F">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8212F1">
        <w:rPr>
          <w:rStyle w:val="StyleUnderline"/>
          <w:highlight w:val="green"/>
        </w:rPr>
        <w:t>substitutions aren’t possible</w:t>
      </w:r>
      <w:r w:rsidRPr="00100A2B">
        <w:t>. 91</w:t>
      </w:r>
    </w:p>
    <w:p w14:paraId="3C441AF4" w14:textId="77777777" w:rsidR="003F6F7F" w:rsidRDefault="003F6F7F" w:rsidP="003F6F7F">
      <w:pPr>
        <w:pStyle w:val="Heading4"/>
      </w:pPr>
      <w:r>
        <w:rPr>
          <w:u w:val="single"/>
        </w:rPr>
        <w:t>Perceived</w:t>
      </w:r>
      <w:r>
        <w:t xml:space="preserve"> vulnerability</w:t>
      </w:r>
      <w:r w:rsidRPr="00AC6DF3">
        <w:t xml:space="preserve"> </w:t>
      </w:r>
      <w:r>
        <w:t>to China hurts readiness and causes conflict.</w:t>
      </w:r>
    </w:p>
    <w:p w14:paraId="1BCACE05" w14:textId="77777777" w:rsidR="003F6F7F" w:rsidRPr="008406FC" w:rsidRDefault="003F6F7F" w:rsidP="003F6F7F">
      <w:proofErr w:type="spellStart"/>
      <w:r w:rsidRPr="008406FC">
        <w:rPr>
          <w:rStyle w:val="Style13ptBold"/>
        </w:rPr>
        <w:t>Parthemore</w:t>
      </w:r>
      <w:proofErr w:type="spellEnd"/>
      <w:r>
        <w:rPr>
          <w:rStyle w:val="Style13ptBold"/>
        </w:rPr>
        <w:t xml:space="preserve"> 11</w:t>
      </w:r>
      <w:r w:rsidRPr="008406FC">
        <w:t xml:space="preserve">, Christine. "Elements of security: mitigating the risks of US dependence on critical minerals." (2011). </w:t>
      </w:r>
      <w:r>
        <w:t>(</w:t>
      </w:r>
      <w:r w:rsidRPr="00B123F6">
        <w:t>Fellow</w:t>
      </w:r>
      <w:r w:rsidRPr="00E5433C">
        <w:t xml:space="preserve"> </w:t>
      </w:r>
      <w:r>
        <w:t xml:space="preserve">at </w:t>
      </w:r>
      <w:r w:rsidRPr="00E5433C">
        <w:t>Center for a New American Security</w:t>
      </w:r>
      <w:r>
        <w:t xml:space="preserve">)//Elmer </w:t>
      </w:r>
    </w:p>
    <w:p w14:paraId="4E4E6551" w14:textId="77777777" w:rsidR="003F6F7F" w:rsidRDefault="003F6F7F" w:rsidP="003F6F7F">
      <w:pPr>
        <w:rPr>
          <w:sz w:val="12"/>
        </w:rPr>
      </w:pPr>
      <w:r w:rsidRPr="00A86AAD">
        <w:rPr>
          <w:u w:val="single"/>
        </w:rPr>
        <w:t>Minerals are a subject of much contention</w:t>
      </w:r>
      <w:r w:rsidRPr="00A86AAD">
        <w:rPr>
          <w:sz w:val="12"/>
        </w:rPr>
        <w:t xml:space="preserve">. On one hand, </w:t>
      </w:r>
      <w:r w:rsidRPr="00A86AAD">
        <w:rPr>
          <w:u w:val="single"/>
        </w:rPr>
        <w:t>the U</w:t>
      </w:r>
      <w:r w:rsidRPr="00A86AAD">
        <w:rPr>
          <w:sz w:val="12"/>
        </w:rPr>
        <w:t xml:space="preserve">nited </w:t>
      </w:r>
      <w:r w:rsidRPr="00A86AAD">
        <w:rPr>
          <w:u w:val="single"/>
        </w:rPr>
        <w:t>S</w:t>
      </w:r>
      <w:r w:rsidRPr="00A86AAD">
        <w:rPr>
          <w:sz w:val="12"/>
        </w:rPr>
        <w:t xml:space="preserve">tates </w:t>
      </w:r>
      <w:r w:rsidRPr="00A86AAD">
        <w:rPr>
          <w:u w:val="single"/>
        </w:rPr>
        <w:t xml:space="preserve">remains less prepared for supply </w:t>
      </w:r>
      <w:r w:rsidRPr="00DB2CD4">
        <w:rPr>
          <w:u w:val="single"/>
        </w:rPr>
        <w:t>disruptions, price spikes and trade disagreements related to the</w:t>
      </w:r>
      <w:r w:rsidRPr="00DB2CD4">
        <w:rPr>
          <w:sz w:val="12"/>
        </w:rPr>
        <w:t xml:space="preserve"> global </w:t>
      </w:r>
      <w:r w:rsidRPr="00DB2CD4">
        <w:rPr>
          <w:u w:val="single"/>
        </w:rPr>
        <w:t>minerals trade</w:t>
      </w:r>
      <w:r w:rsidRPr="00DB2CD4">
        <w:rPr>
          <w:sz w:val="12"/>
        </w:rPr>
        <w:t xml:space="preserve"> than most experts realize. On the other hand, public concern over reliable access to the minerals required in key sectors of the U.S. economy, </w:t>
      </w:r>
      <w:proofErr w:type="gramStart"/>
      <w:r w:rsidRPr="00DB2CD4">
        <w:rPr>
          <w:sz w:val="12"/>
        </w:rPr>
        <w:t>in particular those</w:t>
      </w:r>
      <w:proofErr w:type="gramEnd"/>
      <w:r w:rsidRPr="00DB2CD4">
        <w:rPr>
          <w:sz w:val="12"/>
        </w:rPr>
        <w:t xml:space="preserve"> needed to produce military equipment, is growing. Too frequently, however, such concerns are based on inaccurate assumptions. A sober and informed analysis suggests there are real vulnerabilities, which place critical national security and foreign policy interests at risk. In worst-case scenarios, </w:t>
      </w:r>
      <w:r w:rsidRPr="00A90E46">
        <w:rPr>
          <w:rStyle w:val="Emphasis"/>
          <w:highlight w:val="green"/>
        </w:rPr>
        <w:t>supplies of minerals</w:t>
      </w:r>
      <w:r w:rsidRPr="00DB2CD4">
        <w:rPr>
          <w:u w:val="single"/>
        </w:rPr>
        <w:t xml:space="preserve"> that the U</w:t>
      </w:r>
      <w:r w:rsidRPr="00DB2CD4">
        <w:rPr>
          <w:sz w:val="12"/>
        </w:rPr>
        <w:t xml:space="preserve">nited </w:t>
      </w:r>
      <w:r w:rsidRPr="00DB2CD4">
        <w:rPr>
          <w:u w:val="single"/>
        </w:rPr>
        <w:t>S</w:t>
      </w:r>
      <w:r w:rsidRPr="00DB2CD4">
        <w:rPr>
          <w:sz w:val="12"/>
        </w:rPr>
        <w:t xml:space="preserve">tates </w:t>
      </w:r>
      <w:r w:rsidRPr="00DB2CD4">
        <w:rPr>
          <w:u w:val="single"/>
        </w:rPr>
        <w:t xml:space="preserve">does </w:t>
      </w:r>
      <w:r w:rsidRPr="00DB2CD4">
        <w:rPr>
          <w:u w:val="single"/>
        </w:rPr>
        <w:lastRenderedPageBreak/>
        <w:t xml:space="preserve">not produce domestically </w:t>
      </w:r>
      <w:r w:rsidRPr="00A90E46">
        <w:rPr>
          <w:rStyle w:val="Emphasis"/>
          <w:highlight w:val="green"/>
        </w:rPr>
        <w:t>may be disrupted, creating price spikes and lags in delivery</w:t>
      </w:r>
      <w:r w:rsidRPr="00DB2CD4">
        <w:rPr>
          <w:sz w:val="12"/>
        </w:rPr>
        <w:t xml:space="preserve">. Even short of major supply disruptions, </w:t>
      </w:r>
      <w:r w:rsidRPr="00A90E46">
        <w:rPr>
          <w:highlight w:val="green"/>
          <w:u w:val="single"/>
        </w:rPr>
        <w:t>supplier countries</w:t>
      </w:r>
      <w:r w:rsidRPr="00DB2CD4">
        <w:rPr>
          <w:u w:val="single"/>
        </w:rPr>
        <w:t xml:space="preserve"> can </w:t>
      </w:r>
      <w:r w:rsidRPr="00A90E46">
        <w:rPr>
          <w:rStyle w:val="Emphasis"/>
          <w:highlight w:val="green"/>
        </w:rPr>
        <w:t>exert leverage</w:t>
      </w:r>
      <w:r w:rsidRPr="00A90E46">
        <w:rPr>
          <w:highlight w:val="green"/>
          <w:u w:val="single"/>
        </w:rPr>
        <w:t xml:space="preserve"> </w:t>
      </w:r>
      <w:r w:rsidRPr="00DB2CD4">
        <w:rPr>
          <w:u w:val="single"/>
        </w:rPr>
        <w:t>over the U</w:t>
      </w:r>
      <w:r w:rsidRPr="00DB2CD4">
        <w:rPr>
          <w:sz w:val="12"/>
        </w:rPr>
        <w:t xml:space="preserve">nited </w:t>
      </w:r>
      <w:r w:rsidRPr="00DB2CD4">
        <w:rPr>
          <w:u w:val="single"/>
        </w:rPr>
        <w:t>S</w:t>
      </w:r>
      <w:r w:rsidRPr="00DB2CD4">
        <w:rPr>
          <w:sz w:val="12"/>
        </w:rPr>
        <w:t xml:space="preserve">tates </w:t>
      </w:r>
      <w:r w:rsidRPr="00DB2CD4">
        <w:rPr>
          <w:u w:val="single"/>
        </w:rPr>
        <w:t>by threatening</w:t>
      </w:r>
      <w:r w:rsidRPr="00DB2CD4">
        <w:rPr>
          <w:sz w:val="12"/>
        </w:rPr>
        <w:t xml:space="preserve"> to </w:t>
      </w:r>
      <w:r w:rsidRPr="00DB2CD4">
        <w:rPr>
          <w:u w:val="single"/>
        </w:rPr>
        <w:t>cut off</w:t>
      </w:r>
      <w:r w:rsidRPr="00DB2CD4">
        <w:rPr>
          <w:sz w:val="12"/>
        </w:rPr>
        <w:t xml:space="preserve"> certain key mineral supplies. </w:t>
      </w:r>
      <w:r w:rsidRPr="00A90E46">
        <w:rPr>
          <w:rStyle w:val="Emphasis"/>
          <w:highlight w:val="green"/>
        </w:rPr>
        <w:t>The U</w:t>
      </w:r>
      <w:r w:rsidRPr="00DB2CD4">
        <w:rPr>
          <w:sz w:val="12"/>
        </w:rPr>
        <w:t xml:space="preserve">nited </w:t>
      </w:r>
      <w:r w:rsidRPr="00A90E46">
        <w:rPr>
          <w:rStyle w:val="Emphasis"/>
          <w:highlight w:val="green"/>
        </w:rPr>
        <w:t>S</w:t>
      </w:r>
      <w:r w:rsidRPr="00DB2CD4">
        <w:rPr>
          <w:sz w:val="12"/>
        </w:rPr>
        <w:t xml:space="preserve">tates </w:t>
      </w:r>
      <w:r w:rsidRPr="00A90E46">
        <w:rPr>
          <w:rStyle w:val="Emphasis"/>
          <w:highlight w:val="green"/>
        </w:rPr>
        <w:t>may</w:t>
      </w:r>
      <w:r w:rsidRPr="00A90E46">
        <w:rPr>
          <w:sz w:val="12"/>
          <w:highlight w:val="green"/>
        </w:rPr>
        <w:t xml:space="preserve"> </w:t>
      </w:r>
      <w:r w:rsidRPr="00DB2CD4">
        <w:rPr>
          <w:sz w:val="12"/>
        </w:rPr>
        <w:t xml:space="preserve">also </w:t>
      </w:r>
      <w:r w:rsidRPr="00A90E46">
        <w:rPr>
          <w:rStyle w:val="Emphasis"/>
          <w:highlight w:val="green"/>
        </w:rPr>
        <w:t xml:space="preserve">lose ground strategically if it </w:t>
      </w:r>
      <w:r w:rsidRPr="00A90E46">
        <w:rPr>
          <w:rStyle w:val="Emphasis"/>
          <w:highlight w:val="green"/>
          <w:bdr w:val="single" w:sz="18" w:space="0" w:color="auto"/>
        </w:rPr>
        <w:t>continues to lag in managing mineral issues</w:t>
      </w:r>
      <w:r w:rsidRPr="00DB2CD4">
        <w:rPr>
          <w:u w:val="single"/>
        </w:rPr>
        <w:t>,</w:t>
      </w:r>
      <w:r w:rsidRPr="00DB2CD4">
        <w:rPr>
          <w:sz w:val="12"/>
        </w:rPr>
        <w:t xml:space="preserve"> as countries that consider assured access to minerals as far more strategically important are increasingly setting the rules for trade in this area. </w:t>
      </w:r>
      <w:r w:rsidRPr="00A90E46">
        <w:rPr>
          <w:rStyle w:val="Emphasis"/>
          <w:highlight w:val="green"/>
        </w:rPr>
        <w:t>China’s</w:t>
      </w:r>
      <w:r w:rsidRPr="00A90E46">
        <w:rPr>
          <w:sz w:val="12"/>
          <w:highlight w:val="green"/>
        </w:rPr>
        <w:t xml:space="preserve"> </w:t>
      </w:r>
      <w:r w:rsidRPr="00DB2CD4">
        <w:rPr>
          <w:sz w:val="12"/>
        </w:rPr>
        <w:t xml:space="preserve">rising dominance is at the heart of this growing public debate. Its </w:t>
      </w:r>
      <w:r w:rsidRPr="00DB2CD4">
        <w:rPr>
          <w:u w:val="single"/>
        </w:rPr>
        <w:t xml:space="preserve">2010 </w:t>
      </w:r>
      <w:r w:rsidRPr="00A90E46">
        <w:rPr>
          <w:rStyle w:val="Emphasis"/>
          <w:highlight w:val="green"/>
        </w:rPr>
        <w:t>cutoff of</w:t>
      </w:r>
      <w:r w:rsidRPr="00A90E46">
        <w:rPr>
          <w:highlight w:val="green"/>
          <w:u w:val="single"/>
        </w:rPr>
        <w:t xml:space="preserve"> </w:t>
      </w:r>
      <w:r w:rsidRPr="00A90E46">
        <w:rPr>
          <w:rStyle w:val="Emphasis"/>
          <w:highlight w:val="green"/>
        </w:rPr>
        <w:t>r</w:t>
      </w:r>
      <w:r w:rsidRPr="00DB2CD4">
        <w:rPr>
          <w:u w:val="single"/>
        </w:rPr>
        <w:t xml:space="preserve">are </w:t>
      </w:r>
      <w:r w:rsidRPr="00A90E46">
        <w:rPr>
          <w:rStyle w:val="Emphasis"/>
          <w:highlight w:val="green"/>
        </w:rPr>
        <w:t>e</w:t>
      </w:r>
      <w:r w:rsidRPr="00DB2CD4">
        <w:rPr>
          <w:u w:val="single"/>
        </w:rPr>
        <w:t xml:space="preserve">arth </w:t>
      </w:r>
      <w:r w:rsidRPr="00A90E46">
        <w:rPr>
          <w:rStyle w:val="Emphasis"/>
          <w:highlight w:val="green"/>
        </w:rPr>
        <w:t>e</w:t>
      </w:r>
      <w:r w:rsidRPr="00DB2CD4">
        <w:rPr>
          <w:u w:val="single"/>
        </w:rPr>
        <w:t>lements</w:t>
      </w:r>
      <w:r w:rsidRPr="00DB2CD4">
        <w:rPr>
          <w:sz w:val="12"/>
        </w:rPr>
        <w:t xml:space="preserve">2 – a unique set of minerals that are difficult to process yet critical to many </w:t>
      </w:r>
      <w:proofErr w:type="spellStart"/>
      <w:r w:rsidRPr="00DB2CD4">
        <w:rPr>
          <w:sz w:val="12"/>
        </w:rPr>
        <w:t>hightech</w:t>
      </w:r>
      <w:proofErr w:type="spellEnd"/>
      <w:r w:rsidRPr="00DB2CD4">
        <w:rPr>
          <w:sz w:val="12"/>
        </w:rPr>
        <w:t xml:space="preserve"> applications – </w:t>
      </w:r>
      <w:r w:rsidRPr="00DB2CD4">
        <w:rPr>
          <w:u w:val="single"/>
        </w:rPr>
        <w:t>attracted</w:t>
      </w:r>
      <w:r w:rsidRPr="00DB2CD4">
        <w:rPr>
          <w:sz w:val="12"/>
        </w:rPr>
        <w:t xml:space="preserve"> particular </w:t>
      </w:r>
      <w:r w:rsidRPr="00DB2CD4">
        <w:rPr>
          <w:u w:val="single"/>
        </w:rPr>
        <w:t xml:space="preserve">attention. </w:t>
      </w:r>
      <w:r w:rsidRPr="00DB2CD4">
        <w:rPr>
          <w:sz w:val="12"/>
        </w:rPr>
        <w:t xml:space="preserve">After Japan detained a Chinese trawler captain over a skirmish in the East China Sea, Japanese companies reported weeks of stalled shipments of rare earths from China amid rumors of an official embargo. This may sound like a minor trade dispute, but </w:t>
      </w:r>
      <w:r w:rsidRPr="00DB2CD4">
        <w:rPr>
          <w:u w:val="single"/>
        </w:rPr>
        <w:t>China currently controls production of about 95 percent of the world’s rare earths</w:t>
      </w:r>
      <w:r w:rsidRPr="00DB2CD4">
        <w:rPr>
          <w:sz w:val="12"/>
        </w:rPr>
        <w:t xml:space="preserve">, which are critical to building laser-guidance systems for weapons, refining </w:t>
      </w:r>
      <w:proofErr w:type="gramStart"/>
      <w:r w:rsidRPr="00DB2CD4">
        <w:rPr>
          <w:sz w:val="12"/>
        </w:rPr>
        <w:t>petroleum</w:t>
      </w:r>
      <w:proofErr w:type="gramEnd"/>
      <w:r w:rsidRPr="00DB2CD4">
        <w:rPr>
          <w:sz w:val="12"/>
        </w:rPr>
        <w:t xml:space="preserve"> and building wind turbines. Coinciding with possessing this incredible leverage over the rest of the world, China has also reduced its export quotas for these minerals. For its part, the Chinese government contended that it did not put any formal export embargo in place, and that its plans to reduce exports simply reflect the need to meet growing domestic demand for rare earths. Japan-China relations experienced further strain in their already tense relationship. </w:t>
      </w:r>
      <w:r w:rsidRPr="00DB2CD4">
        <w:rPr>
          <w:u w:val="single"/>
        </w:rPr>
        <w:t xml:space="preserve">In the </w:t>
      </w:r>
      <w:r w:rsidRPr="00DB2CD4">
        <w:rPr>
          <w:rStyle w:val="Emphasis"/>
        </w:rPr>
        <w:t>U</w:t>
      </w:r>
      <w:r w:rsidRPr="00DB2CD4">
        <w:rPr>
          <w:sz w:val="12"/>
        </w:rPr>
        <w:t xml:space="preserve">nited </w:t>
      </w:r>
      <w:r w:rsidRPr="00DB2CD4">
        <w:rPr>
          <w:rStyle w:val="Emphasis"/>
        </w:rPr>
        <w:t>S</w:t>
      </w:r>
      <w:r w:rsidRPr="00DB2CD4">
        <w:rPr>
          <w:sz w:val="12"/>
        </w:rPr>
        <w:t xml:space="preserve">tates, many reporters, </w:t>
      </w:r>
      <w:r w:rsidRPr="00DB2CD4">
        <w:rPr>
          <w:u w:val="single"/>
        </w:rPr>
        <w:t>policy analysts and decision makers</w:t>
      </w:r>
      <w:r w:rsidRPr="00DB2CD4">
        <w:rPr>
          <w:sz w:val="12"/>
        </w:rPr>
        <w:t xml:space="preserve"> did not foresee this challenge. Feeling blindsided, some in the United States </w:t>
      </w:r>
      <w:r w:rsidRPr="00DB2CD4">
        <w:rPr>
          <w:u w:val="single"/>
        </w:rPr>
        <w:t>characterized the situation in a manner that demonized China rather than using the opportunity to better understand</w:t>
      </w:r>
      <w:r w:rsidRPr="00DB2CD4">
        <w:rPr>
          <w:sz w:val="12"/>
        </w:rPr>
        <w:t xml:space="preserve"> the true nature of </w:t>
      </w:r>
      <w:r w:rsidRPr="00DB2CD4">
        <w:rPr>
          <w:u w:val="single"/>
        </w:rPr>
        <w:t>U.S. supply chain vulnerabilities. The 2010 rare earths case</w:t>
      </w:r>
      <w:r w:rsidRPr="00DB2CD4">
        <w:rPr>
          <w:sz w:val="12"/>
        </w:rPr>
        <w:t xml:space="preserve"> and others are </w:t>
      </w:r>
      <w:r w:rsidRPr="00DB2CD4">
        <w:rPr>
          <w:u w:val="single"/>
        </w:rPr>
        <w:t>increas</w:t>
      </w:r>
      <w:r w:rsidRPr="00DB2CD4">
        <w:rPr>
          <w:sz w:val="12"/>
        </w:rPr>
        <w:t xml:space="preserve">ing </w:t>
      </w:r>
      <w:r w:rsidRPr="00DB2CD4">
        <w:rPr>
          <w:u w:val="single"/>
        </w:rPr>
        <w:t>interest in critical minerals among U.S. policymakers</w:t>
      </w:r>
      <w:r w:rsidRPr="00DB2CD4">
        <w:rPr>
          <w:sz w:val="12"/>
        </w:rPr>
        <w:t xml:space="preserve">. Congress held hearings on the strategic importance of minerals between 2007 and 2010, and the 2010 National Defense Authorization Act required DOD to study and report on its dependence on rare earth elements for weapons, </w:t>
      </w:r>
      <w:proofErr w:type="gramStart"/>
      <w:r w:rsidRPr="00DB2CD4">
        <w:rPr>
          <w:sz w:val="12"/>
        </w:rPr>
        <w:t>communications</w:t>
      </w:r>
      <w:proofErr w:type="gramEnd"/>
      <w:r w:rsidRPr="00DB2CD4">
        <w:rPr>
          <w:sz w:val="12"/>
        </w:rPr>
        <w:t xml:space="preserve"> and other systems.3 During a 2009 hearing on minerals and military readiness, Republican Representative Randy Forbes of Virginia called minerals, “one of those things that no one really talks about or worries about until something goes wrong. It’s at that point – the point where we don’t have the steel we need to build MRAPs [Mine Resistant Ambush Protected vehicles] or the rhenium we need to build a JSF [Joint Strike Fighter] engine that the stockpile becomes critically important.”4 In October 2010, Secretary of State Hillary Rodham Clinton stated that it would be “in our interests commercially and strategically” to find additional sources of supply for rare earth minerals, and stated that China’s recent cuts to rare earth exports “served as a wakeup call that being so dependent on only one source, disruption could occur for natural disaster reasons or other kinds of events could intervene.”5 In January 2011, Sen. Mark Begich, D-Alaska, Sen. Lisa Murkowski, R-Alaska, and Rep. Mike Coffman, R-Colo., wrote a letter to Defense Secretary Robert Gates expressing concern for minerals required for producing defense equipment such as Joint Direct Attack Munitions (JDAMs), which stated, “Clearly, rare earth supply limitations present a serious vulnerability to our national security. Yet early indications are that DOD has dismissed the severity of the situation to date.”6 Additionally, the Department of Energy (DOE) launched a multiyear effort to explore potential vulnerabilities in supply chains for minerals that will be critical to four distinct areas of energy technology innovation. While concern is growing, the media and </w:t>
      </w:r>
      <w:r w:rsidRPr="00DB2CD4">
        <w:rPr>
          <w:u w:val="single"/>
        </w:rPr>
        <w:t xml:space="preserve">policymakers often focus </w:t>
      </w:r>
      <w:r w:rsidRPr="00DB2CD4">
        <w:rPr>
          <w:sz w:val="12"/>
        </w:rPr>
        <w:t>too narrowly</w:t>
      </w:r>
      <w:r w:rsidRPr="00DB2CD4">
        <w:rPr>
          <w:u w:val="single"/>
        </w:rPr>
        <w:t xml:space="preserve"> on </w:t>
      </w:r>
      <w:r w:rsidRPr="00DB2CD4">
        <w:rPr>
          <w:sz w:val="12"/>
        </w:rPr>
        <w:t>what may seem the most compelling indicators – usually</w:t>
      </w:r>
      <w:r w:rsidRPr="00DB2CD4">
        <w:rPr>
          <w:u w:val="single"/>
        </w:rPr>
        <w:t xml:space="preserve"> import dependence or scarcity</w:t>
      </w:r>
      <w:r w:rsidRPr="00DB2CD4">
        <w:rPr>
          <w:sz w:val="12"/>
        </w:rPr>
        <w:t xml:space="preserve"> – </w:t>
      </w:r>
      <w:r w:rsidRPr="00DB2CD4">
        <w:rPr>
          <w:u w:val="single"/>
        </w:rPr>
        <w:t>in prescribing solutions to reduce U.S. vulnerabilities</w:t>
      </w:r>
      <w:r w:rsidRPr="00DB2CD4">
        <w:rPr>
          <w:sz w:val="12"/>
        </w:rPr>
        <w:t xml:space="preserve">, </w:t>
      </w:r>
      <w:proofErr w:type="gramStart"/>
      <w:r w:rsidRPr="00DB2CD4">
        <w:rPr>
          <w:sz w:val="12"/>
        </w:rPr>
        <w:t>in particular to</w:t>
      </w:r>
      <w:proofErr w:type="gramEnd"/>
      <w:r w:rsidRPr="00DB2CD4">
        <w:rPr>
          <w:sz w:val="12"/>
        </w:rPr>
        <w:t xml:space="preserve"> supply disruptions in critical minerals such as rare earths. </w:t>
      </w:r>
      <w:r w:rsidRPr="00DB2CD4">
        <w:rPr>
          <w:u w:val="single"/>
        </w:rPr>
        <w:t>This focus is sparking protectionist attitudes</w:t>
      </w:r>
      <w:r w:rsidRPr="00DB2CD4">
        <w:rPr>
          <w:sz w:val="12"/>
        </w:rPr>
        <w:t xml:space="preserve">, with some worrying that import dependence poses an inherent risk to the U.S. economy. Discussion of minerals also frequently focuses on supply scarcity and resource depletion in absolute terms. </w:t>
      </w:r>
      <w:r w:rsidRPr="00DB2CD4">
        <w:rPr>
          <w:u w:val="single"/>
        </w:rPr>
        <w:t>However</w:t>
      </w:r>
      <w:r w:rsidRPr="00DB2CD4">
        <w:rPr>
          <w:sz w:val="12"/>
        </w:rPr>
        <w:t xml:space="preserve">, both the rhenium and rare earth minerals </w:t>
      </w:r>
      <w:r w:rsidRPr="00DB2CD4">
        <w:rPr>
          <w:u w:val="single"/>
        </w:rPr>
        <w:t>disruptions of the past five years were triggered by deliberate decisions made by political leaders to leverage their positions of strength</w:t>
      </w:r>
      <w:r w:rsidRPr="00DB2CD4">
        <w:rPr>
          <w:sz w:val="12"/>
        </w:rPr>
        <w:t xml:space="preserve">, </w:t>
      </w:r>
      <w:r w:rsidRPr="00DB2CD4">
        <w:rPr>
          <w:u w:val="single"/>
        </w:rPr>
        <w:t>not by market forces,</w:t>
      </w:r>
      <w:r w:rsidRPr="00DB2CD4">
        <w:rPr>
          <w:sz w:val="12"/>
        </w:rPr>
        <w:t xml:space="preserve"> </w:t>
      </w:r>
      <w:proofErr w:type="gramStart"/>
      <w:r w:rsidRPr="00DB2CD4">
        <w:rPr>
          <w:sz w:val="12"/>
        </w:rPr>
        <w:t>disorder</w:t>
      </w:r>
      <w:proofErr w:type="gramEnd"/>
      <w:r w:rsidRPr="00DB2CD4">
        <w:rPr>
          <w:sz w:val="12"/>
        </w:rPr>
        <w:t xml:space="preserve"> or scarcities of these minerals. </w:t>
      </w:r>
      <w:r w:rsidRPr="00A90E46">
        <w:rPr>
          <w:highlight w:val="green"/>
          <w:u w:val="single"/>
        </w:rPr>
        <w:t>Countries</w:t>
      </w:r>
      <w:r w:rsidRPr="00DB2CD4">
        <w:rPr>
          <w:u w:val="single"/>
        </w:rPr>
        <w:t xml:space="preserve"> often </w:t>
      </w:r>
      <w:r w:rsidRPr="00A90E46">
        <w:rPr>
          <w:highlight w:val="green"/>
          <w:u w:val="single"/>
        </w:rPr>
        <w:t xml:space="preserve">revert to hoarding, pressuring </w:t>
      </w:r>
      <w:proofErr w:type="gramStart"/>
      <w:r w:rsidRPr="00A90E46">
        <w:rPr>
          <w:highlight w:val="green"/>
          <w:u w:val="single"/>
        </w:rPr>
        <w:t>suppliers</w:t>
      </w:r>
      <w:proofErr w:type="gramEnd"/>
      <w:r w:rsidRPr="00A90E46">
        <w:rPr>
          <w:highlight w:val="green"/>
          <w:u w:val="single"/>
        </w:rPr>
        <w:t xml:space="preserve"> and</w:t>
      </w:r>
      <w:r w:rsidRPr="00DB2CD4">
        <w:t xml:space="preserve"> </w:t>
      </w:r>
      <w:r w:rsidRPr="00DB2CD4">
        <w:rPr>
          <w:sz w:val="12"/>
        </w:rPr>
        <w:t>otherwise</w:t>
      </w:r>
      <w:r w:rsidRPr="00DB2CD4">
        <w:t xml:space="preserve"> </w:t>
      </w:r>
      <w:r w:rsidRPr="00A90E46">
        <w:rPr>
          <w:highlight w:val="green"/>
          <w:u w:val="single"/>
        </w:rPr>
        <w:t>behaving as if scarcities are present even when</w:t>
      </w:r>
      <w:r w:rsidRPr="00DB2CD4">
        <w:rPr>
          <w:u w:val="single"/>
        </w:rPr>
        <w:t xml:space="preserve"> they are </w:t>
      </w:r>
      <w:r w:rsidRPr="00A90E46">
        <w:rPr>
          <w:highlight w:val="green"/>
          <w:u w:val="single"/>
        </w:rPr>
        <w:t>not</w:t>
      </w:r>
      <w:r w:rsidRPr="00DB2CD4">
        <w:rPr>
          <w:sz w:val="12"/>
        </w:rPr>
        <w:t xml:space="preserve">, based solely on concerns that shortages are likely in the near term. In fact, neither scarcity nor import dependence alone is sufficient to signal vulnerability, and a combination of factors including concentration of suppliers is most often required for mineral issues to become security or foreign policy problems. </w:t>
      </w:r>
      <w:r w:rsidRPr="00DB2CD4">
        <w:rPr>
          <w:u w:val="single"/>
        </w:rPr>
        <w:t>This report, based on two years of research</w:t>
      </w:r>
      <w:r w:rsidRPr="00DB2CD4">
        <w:rPr>
          <w:sz w:val="12"/>
        </w:rPr>
        <w:t xml:space="preserve">, site visits and discussions with stakeholders, </w:t>
      </w:r>
      <w:r w:rsidRPr="00DB2CD4">
        <w:rPr>
          <w:u w:val="single"/>
        </w:rPr>
        <w:t>explores how</w:t>
      </w:r>
      <w:r w:rsidRPr="00DB2CD4">
        <w:rPr>
          <w:sz w:val="12"/>
        </w:rPr>
        <w:t xml:space="preserve"> </w:t>
      </w:r>
      <w:r w:rsidRPr="00DB2CD4">
        <w:rPr>
          <w:u w:val="single"/>
        </w:rPr>
        <w:t xml:space="preserve">the supply, demand and </w:t>
      </w:r>
      <w:r w:rsidRPr="00A90E46">
        <w:rPr>
          <w:highlight w:val="green"/>
          <w:u w:val="single"/>
        </w:rPr>
        <w:t>use</w:t>
      </w:r>
      <w:r w:rsidRPr="00DB2CD4">
        <w:rPr>
          <w:u w:val="single"/>
        </w:rPr>
        <w:t xml:space="preserve"> of minerals </w:t>
      </w:r>
      <w:r w:rsidRPr="00A90E46">
        <w:rPr>
          <w:highlight w:val="green"/>
          <w:u w:val="single"/>
        </w:rPr>
        <w:t>can impair</w:t>
      </w:r>
      <w:r w:rsidRPr="00DB2CD4">
        <w:rPr>
          <w:u w:val="single"/>
        </w:rPr>
        <w:t xml:space="preserve"> U.S. </w:t>
      </w:r>
      <w:r w:rsidRPr="00A90E46">
        <w:rPr>
          <w:rStyle w:val="Emphasis"/>
          <w:highlight w:val="green"/>
        </w:rPr>
        <w:t xml:space="preserve">foreign relations, economic </w:t>
      </w:r>
      <w:proofErr w:type="gramStart"/>
      <w:r w:rsidRPr="00A90E46">
        <w:rPr>
          <w:rStyle w:val="Emphasis"/>
          <w:highlight w:val="green"/>
        </w:rPr>
        <w:t>interests</w:t>
      </w:r>
      <w:proofErr w:type="gramEnd"/>
      <w:r w:rsidRPr="00A90E46">
        <w:rPr>
          <w:rStyle w:val="Emphasis"/>
          <w:highlight w:val="green"/>
        </w:rPr>
        <w:t xml:space="preserve"> and defense readiness</w:t>
      </w:r>
      <w:r w:rsidRPr="00DB2CD4">
        <w:rPr>
          <w:sz w:val="12"/>
        </w:rPr>
        <w:t xml:space="preserve">. </w:t>
      </w:r>
      <w:r w:rsidRPr="00DB2CD4">
        <w:rPr>
          <w:rStyle w:val="StyleUnderline"/>
        </w:rPr>
        <w:t xml:space="preserve">It examines cases of five individual minerals – </w:t>
      </w:r>
      <w:r w:rsidRPr="00DB2CD4">
        <w:rPr>
          <w:rStyle w:val="Emphasis"/>
        </w:rPr>
        <w:t xml:space="preserve">lithium, gallium, rhenium, </w:t>
      </w:r>
      <w:proofErr w:type="gramStart"/>
      <w:r w:rsidRPr="00DB2CD4">
        <w:rPr>
          <w:rStyle w:val="Emphasis"/>
        </w:rPr>
        <w:t>tantalum</w:t>
      </w:r>
      <w:proofErr w:type="gramEnd"/>
      <w:r w:rsidRPr="00DB2CD4">
        <w:rPr>
          <w:rStyle w:val="Emphasis"/>
        </w:rPr>
        <w:t xml:space="preserve"> and niobium</w:t>
      </w:r>
      <w:r w:rsidRPr="00DB2CD4">
        <w:rPr>
          <w:rStyle w:val="StyleUnderline"/>
        </w:rPr>
        <w:t xml:space="preserve"> – and rare earth elements, such as neodymium, samarium and dysprosium, as a sixth group in order to show the complexity of addressing these concerns.</w:t>
      </w:r>
      <w:r w:rsidRPr="00DB2CD4">
        <w:rPr>
          <w:sz w:val="12"/>
        </w:rPr>
        <w:t xml:space="preserve"> </w:t>
      </w:r>
      <w:r w:rsidRPr="00A90E46">
        <w:rPr>
          <w:highlight w:val="green"/>
          <w:u w:val="single"/>
        </w:rPr>
        <w:t>Each</w:t>
      </w:r>
      <w:r w:rsidRPr="00DB2CD4">
        <w:rPr>
          <w:u w:val="single"/>
        </w:rPr>
        <w:t xml:space="preserve"> of these minerals </w:t>
      </w:r>
      <w:r w:rsidRPr="00A90E46">
        <w:rPr>
          <w:highlight w:val="green"/>
          <w:u w:val="single"/>
        </w:rPr>
        <w:t>is critical for defense</w:t>
      </w:r>
      <w:r w:rsidRPr="00DB2CD4">
        <w:rPr>
          <w:u w:val="single"/>
        </w:rPr>
        <w:t xml:space="preserve"> technologies </w:t>
      </w:r>
      <w:r w:rsidRPr="00A90E46">
        <w:rPr>
          <w:highlight w:val="green"/>
          <w:u w:val="single"/>
        </w:rPr>
        <w:t>and</w:t>
      </w:r>
      <w:r w:rsidRPr="00DB2CD4">
        <w:rPr>
          <w:u w:val="single"/>
        </w:rPr>
        <w:t xml:space="preserve"> U.S. economic </w:t>
      </w:r>
      <w:r w:rsidRPr="00A90E46">
        <w:rPr>
          <w:highlight w:val="green"/>
          <w:u w:val="single"/>
        </w:rPr>
        <w:t>growth</w:t>
      </w:r>
      <w:r w:rsidRPr="00DB2CD4">
        <w:rPr>
          <w:u w:val="single"/>
        </w:rPr>
        <w:t xml:space="preserve"> plans</w:t>
      </w:r>
      <w:r w:rsidRPr="00DB2CD4">
        <w:rPr>
          <w:sz w:val="12"/>
        </w:rPr>
        <w:t xml:space="preserve">. </w:t>
      </w:r>
      <w:r w:rsidRPr="00DB2CD4">
        <w:rPr>
          <w:u w:val="single"/>
        </w:rPr>
        <w:t>They</w:t>
      </w:r>
      <w:r w:rsidRPr="00DB2CD4">
        <w:rPr>
          <w:sz w:val="12"/>
        </w:rPr>
        <w:t xml:space="preserve"> share characteristics with minerals that </w:t>
      </w:r>
      <w:r w:rsidRPr="00DB2CD4">
        <w:rPr>
          <w:u w:val="single"/>
        </w:rPr>
        <w:t>have caused important political or economic concerns for the U</w:t>
      </w:r>
      <w:r w:rsidRPr="00DB2CD4">
        <w:rPr>
          <w:sz w:val="12"/>
        </w:rPr>
        <w:t xml:space="preserve">nited </w:t>
      </w:r>
      <w:r w:rsidRPr="00DB2CD4">
        <w:rPr>
          <w:u w:val="single"/>
        </w:rPr>
        <w:t>S</w:t>
      </w:r>
      <w:r w:rsidRPr="00DB2CD4">
        <w:rPr>
          <w:sz w:val="12"/>
        </w:rPr>
        <w:t xml:space="preserve">tates </w:t>
      </w:r>
      <w:r w:rsidRPr="00DB2CD4">
        <w:rPr>
          <w:u w:val="single"/>
        </w:rPr>
        <w:t>in the past</w:t>
      </w:r>
      <w:r w:rsidRPr="00DB2CD4">
        <w:rPr>
          <w:sz w:val="12"/>
        </w:rPr>
        <w:t xml:space="preserve">. Additionally, lithium is frequently cited in the media and in discussions of how clean energy supply chains are critical to meeting America’s future economic, energy and environmental goals. </w:t>
      </w:r>
      <w:r w:rsidRPr="00DB2CD4">
        <w:rPr>
          <w:u w:val="single"/>
        </w:rPr>
        <w:t>Within</w:t>
      </w:r>
      <w:r w:rsidRPr="00A86AAD">
        <w:rPr>
          <w:u w:val="single"/>
        </w:rPr>
        <w:t xml:space="preserve"> the past five years</w:t>
      </w:r>
      <w:r w:rsidRPr="00A86AAD">
        <w:rPr>
          <w:sz w:val="12"/>
        </w:rPr>
        <w:t xml:space="preserve">, two of these cases – rhenium and rare earth </w:t>
      </w:r>
      <w:r w:rsidRPr="00A86AAD">
        <w:rPr>
          <w:u w:val="single"/>
        </w:rPr>
        <w:t>minerals</w:t>
      </w:r>
      <w:r w:rsidRPr="00A86AAD">
        <w:rPr>
          <w:sz w:val="12"/>
        </w:rPr>
        <w:t xml:space="preserve"> – </w:t>
      </w:r>
      <w:r w:rsidRPr="00A86AAD">
        <w:rPr>
          <w:u w:val="single"/>
        </w:rPr>
        <w:t>have involved supply disruptions or</w:t>
      </w:r>
      <w:r w:rsidRPr="00A86AAD">
        <w:rPr>
          <w:sz w:val="12"/>
        </w:rPr>
        <w:t xml:space="preserve"> important </w:t>
      </w:r>
      <w:r w:rsidRPr="00A90E46">
        <w:rPr>
          <w:highlight w:val="green"/>
          <w:u w:val="single"/>
        </w:rPr>
        <w:t>threats</w:t>
      </w:r>
      <w:r w:rsidRPr="00A90E46">
        <w:rPr>
          <w:sz w:val="12"/>
          <w:highlight w:val="green"/>
        </w:rPr>
        <w:t xml:space="preserve"> </w:t>
      </w:r>
      <w:r w:rsidRPr="00A90E46">
        <w:rPr>
          <w:highlight w:val="green"/>
          <w:u w:val="single"/>
        </w:rPr>
        <w:t>of disruptions</w:t>
      </w:r>
      <w:r w:rsidRPr="00A86AAD">
        <w:rPr>
          <w:sz w:val="12"/>
        </w:rPr>
        <w:t xml:space="preserve"> for the United States and its allies. </w:t>
      </w:r>
      <w:r w:rsidRPr="00A86AAD">
        <w:rPr>
          <w:u w:val="single"/>
        </w:rPr>
        <w:t xml:space="preserve">Each of these minerals will </w:t>
      </w:r>
      <w:r w:rsidRPr="00A90E46">
        <w:rPr>
          <w:highlight w:val="green"/>
          <w:u w:val="single"/>
        </w:rPr>
        <w:t>require</w:t>
      </w:r>
      <w:r w:rsidRPr="00A86AAD">
        <w:rPr>
          <w:u w:val="single"/>
        </w:rPr>
        <w:t xml:space="preserve"> federal government </w:t>
      </w:r>
      <w:r w:rsidRPr="00A90E46">
        <w:rPr>
          <w:highlight w:val="green"/>
          <w:u w:val="single"/>
        </w:rPr>
        <w:t>attention</w:t>
      </w:r>
      <w:r w:rsidRPr="00A86AAD">
        <w:rPr>
          <w:u w:val="single"/>
        </w:rPr>
        <w:t xml:space="preserve"> in the coming years.</w:t>
      </w:r>
      <w:r>
        <w:rPr>
          <w:sz w:val="12"/>
        </w:rPr>
        <w:t xml:space="preserve"> Pg. 6-10 </w:t>
      </w:r>
    </w:p>
    <w:p w14:paraId="3091A38D" w14:textId="77777777" w:rsidR="003F6F7F" w:rsidRDefault="003F6F7F" w:rsidP="003F6F7F">
      <w:pPr>
        <w:pStyle w:val="Heading4"/>
      </w:pPr>
      <w:r>
        <w:lastRenderedPageBreak/>
        <w:t>Strong Readiness solves conflict – amplifies diplomacy, strengthens alliances, and shores up credibility</w:t>
      </w:r>
    </w:p>
    <w:p w14:paraId="5E3C2ADE" w14:textId="77777777" w:rsidR="003F6F7F" w:rsidRDefault="003F6F7F" w:rsidP="003F6F7F">
      <w:proofErr w:type="spellStart"/>
      <w:r w:rsidRPr="00DB56CA">
        <w:rPr>
          <w:rStyle w:val="Style13ptBold"/>
        </w:rPr>
        <w:t>Inboden</w:t>
      </w:r>
      <w:proofErr w:type="spellEnd"/>
      <w:r w:rsidRPr="00DB56CA">
        <w:rPr>
          <w:rStyle w:val="Style13ptBold"/>
        </w:rPr>
        <w:t xml:space="preserve"> 16</w:t>
      </w:r>
      <w:r>
        <w:t xml:space="preserve"> William </w:t>
      </w:r>
      <w:proofErr w:type="spellStart"/>
      <w:r>
        <w:t>Inboden</w:t>
      </w:r>
      <w:proofErr w:type="spellEnd"/>
      <w:r>
        <w:t xml:space="preserve"> 2016 “</w:t>
      </w:r>
      <w:r w:rsidRPr="00E86A7E">
        <w:t>The Role of a Strong National Defense</w:t>
      </w:r>
      <w:r>
        <w:t xml:space="preserve">” </w:t>
      </w:r>
      <w:hyperlink r:id="rId17" w:history="1">
        <w:r w:rsidRPr="00E86A7E">
          <w:t>https://s3.amazonaws.com/ims-2016/PDF/2016_Index_of_US_Military_Strength_ESSAYS_INBODEN.pdf</w:t>
        </w:r>
      </w:hyperlink>
      <w:r>
        <w:t xml:space="preserve"> (</w:t>
      </w:r>
      <w:r w:rsidRPr="00E86A7E">
        <w:t>PhD, is Executive Director of the William P. Clements, Jr. Center for History, Strategy, and Statecraft and Associate Professor of Public Affairs at the University of Texas-Austin</w:t>
      </w:r>
      <w:r>
        <w:t>)//Elmer</w:t>
      </w:r>
    </w:p>
    <w:p w14:paraId="45456DE6" w14:textId="77777777" w:rsidR="003F6F7F" w:rsidRDefault="003F6F7F" w:rsidP="003F6F7F">
      <w:pPr>
        <w:rPr>
          <w:b/>
          <w:iCs/>
          <w:u w:val="single"/>
        </w:rPr>
      </w:pPr>
      <w:r w:rsidRPr="00DB56CA">
        <w:rPr>
          <w:sz w:val="16"/>
        </w:rPr>
        <w:t xml:space="preserve">One of the few core responsibilities of the federal government mandated by the Constitution of the United States is “to provide for the common defence.”2 </w:t>
      </w:r>
      <w:r w:rsidRPr="00DB56CA">
        <w:rPr>
          <w:u w:val="single"/>
        </w:rPr>
        <w:t xml:space="preserve">Upon commissioning, every American military officer swears an oath to “support and defend” this Constitution.3 Accordingly, </w:t>
      </w:r>
      <w:r w:rsidRPr="00A90E46">
        <w:rPr>
          <w:highlight w:val="green"/>
          <w:u w:val="single"/>
        </w:rPr>
        <w:t xml:space="preserve">the </w:t>
      </w:r>
      <w:r w:rsidRPr="00DB56CA">
        <w:rPr>
          <w:u w:val="single"/>
        </w:rPr>
        <w:t xml:space="preserve">core </w:t>
      </w:r>
      <w:r w:rsidRPr="00A90E46">
        <w:rPr>
          <w:highlight w:val="green"/>
          <w:u w:val="single"/>
        </w:rPr>
        <w:t xml:space="preserve">mission of the </w:t>
      </w:r>
      <w:r w:rsidRPr="00DB56CA">
        <w:rPr>
          <w:u w:val="single"/>
        </w:rPr>
        <w:t xml:space="preserve">American </w:t>
      </w:r>
      <w:r w:rsidRPr="00A90E46">
        <w:rPr>
          <w:highlight w:val="green"/>
          <w:u w:val="single"/>
        </w:rPr>
        <w:t xml:space="preserve">military is </w:t>
      </w:r>
      <w:r w:rsidRPr="00DB56CA">
        <w:rPr>
          <w:u w:val="single"/>
        </w:rPr>
        <w:t xml:space="preserve">to protect and defend our nation. This means </w:t>
      </w:r>
      <w:r w:rsidRPr="00A90E46">
        <w:rPr>
          <w:b/>
          <w:bCs/>
          <w:highlight w:val="green"/>
          <w:u w:val="single"/>
        </w:rPr>
        <w:t>deterring potential aggressors</w:t>
      </w:r>
      <w:r w:rsidRPr="00A90E46">
        <w:rPr>
          <w:highlight w:val="green"/>
          <w:u w:val="single"/>
        </w:rPr>
        <w:t xml:space="preserve"> </w:t>
      </w:r>
      <w:r w:rsidRPr="00DB56CA">
        <w:rPr>
          <w:u w:val="single"/>
        </w:rPr>
        <w:t>and, if deterrence fails, fighting and winning wars. Any consideration of the military’s role and American defense policy must start with that foundational principle</w:t>
      </w:r>
      <w:r w:rsidRPr="00DB56CA">
        <w:rPr>
          <w:sz w:val="16"/>
        </w:rPr>
        <w:t xml:space="preserve">. Yet if </w:t>
      </w:r>
      <w:r w:rsidRPr="00DB56CA">
        <w:rPr>
          <w:b/>
          <w:bCs/>
          <w:u w:val="single"/>
        </w:rPr>
        <w:t>the need for a strong military begins with the mission to fight and win wars, it does not end there</w:t>
      </w:r>
      <w:r w:rsidRPr="00DB56CA">
        <w:rPr>
          <w:sz w:val="16"/>
        </w:rPr>
        <w:t xml:space="preserve">. As the quote from Theodore Roosevelt at the beginning of this essay illustrates, American leaders have long appreciated that a formidable military can produce abundant diplomatic and economic dividends, even—especially—when not wielded in wartime. </w:t>
      </w:r>
      <w:r w:rsidRPr="00DB56CA">
        <w:rPr>
          <w:u w:val="single"/>
        </w:rPr>
        <w:t xml:space="preserve">The United States’ </w:t>
      </w:r>
      <w:r w:rsidRPr="00A90E46">
        <w:rPr>
          <w:highlight w:val="green"/>
          <w:u w:val="single"/>
        </w:rPr>
        <w:t xml:space="preserve">military capability supported </w:t>
      </w:r>
      <w:r w:rsidRPr="00DB56CA">
        <w:rPr>
          <w:u w:val="single"/>
        </w:rPr>
        <w:t xml:space="preserve">our nation’s </w:t>
      </w:r>
      <w:r w:rsidRPr="00A90E46">
        <w:rPr>
          <w:highlight w:val="green"/>
          <w:u w:val="single"/>
        </w:rPr>
        <w:t xml:space="preserve">rise to global greatness </w:t>
      </w:r>
      <w:r w:rsidRPr="00DB56CA">
        <w:rPr>
          <w:u w:val="single"/>
        </w:rPr>
        <w:t xml:space="preserve">over the past century, but this was often </w:t>
      </w:r>
      <w:r w:rsidRPr="00A90E46">
        <w:rPr>
          <w:highlight w:val="green"/>
          <w:u w:val="single"/>
        </w:rPr>
        <w:t xml:space="preserve">because of </w:t>
      </w:r>
      <w:r w:rsidRPr="00DB56CA">
        <w:rPr>
          <w:u w:val="single"/>
        </w:rPr>
        <w:t xml:space="preserve">the </w:t>
      </w:r>
      <w:r w:rsidRPr="00A90E46">
        <w:rPr>
          <w:b/>
          <w:bCs/>
          <w:highlight w:val="green"/>
          <w:u w:val="single"/>
          <w:bdr w:val="single" w:sz="4" w:space="0" w:color="auto"/>
        </w:rPr>
        <w:t>increased influence and credibility</w:t>
      </w:r>
      <w:r w:rsidRPr="00A90E46">
        <w:rPr>
          <w:highlight w:val="green"/>
          <w:u w:val="single"/>
        </w:rPr>
        <w:t xml:space="preserve"> </w:t>
      </w:r>
      <w:r w:rsidRPr="00DB56CA">
        <w:rPr>
          <w:u w:val="single"/>
        </w:rPr>
        <w:t xml:space="preserve">produced by this </w:t>
      </w:r>
      <w:r w:rsidRPr="00DB56CA">
        <w:rPr>
          <w:iCs/>
          <w:u w:val="single"/>
        </w:rPr>
        <w:t xml:space="preserve">capability </w:t>
      </w:r>
      <w:r w:rsidRPr="00A90E46">
        <w:rPr>
          <w:highlight w:val="green"/>
          <w:u w:val="single"/>
        </w:rPr>
        <w:t xml:space="preserve">rather than </w:t>
      </w:r>
      <w:r w:rsidRPr="00DB56CA">
        <w:rPr>
          <w:u w:val="single"/>
        </w:rPr>
        <w:t xml:space="preserve">the overt </w:t>
      </w:r>
      <w:r w:rsidRPr="00A90E46">
        <w:rPr>
          <w:highlight w:val="green"/>
          <w:u w:val="single"/>
        </w:rPr>
        <w:t>use of force</w:t>
      </w:r>
      <w:r w:rsidRPr="00DB56CA">
        <w:rPr>
          <w:u w:val="single"/>
        </w:rPr>
        <w:t xml:space="preserve">. </w:t>
      </w:r>
      <w:r w:rsidRPr="00DB56CA">
        <w:rPr>
          <w:sz w:val="16"/>
        </w:rPr>
        <w:t xml:space="preserve">Along the way, there developed an American strategic tradition that integrated military strength with diplomatic acumen, economic growth, and international influence.4 It is an historic tradition with an impressive heritage and continuing salience today. Drawing on the historical record, there are many ways beyond the kinetic use of force that a strong national defense bolsters our national power and global influence. A robust defense budget and defense policy also strengthens our nation in manifest other ways. </w:t>
      </w:r>
      <w:r w:rsidRPr="00A90E46">
        <w:rPr>
          <w:iCs/>
          <w:highlight w:val="green"/>
          <w:u w:val="single"/>
        </w:rPr>
        <w:t xml:space="preserve">A well-equipped defense enhances </w:t>
      </w:r>
      <w:r w:rsidRPr="00DB56CA">
        <w:rPr>
          <w:iCs/>
          <w:u w:val="single"/>
        </w:rPr>
        <w:t xml:space="preserve">our capabilities and </w:t>
      </w:r>
      <w:r w:rsidRPr="00A90E46">
        <w:rPr>
          <w:iCs/>
          <w:highlight w:val="green"/>
          <w:u w:val="single"/>
        </w:rPr>
        <w:t xml:space="preserve">influence across </w:t>
      </w:r>
      <w:r w:rsidRPr="00DB56CA">
        <w:rPr>
          <w:iCs/>
          <w:u w:val="single"/>
        </w:rPr>
        <w:t xml:space="preserve">virtually </w:t>
      </w:r>
      <w:r w:rsidRPr="00A90E46">
        <w:rPr>
          <w:iCs/>
          <w:highlight w:val="green"/>
          <w:u w:val="single"/>
        </w:rPr>
        <w:t xml:space="preserve">all </w:t>
      </w:r>
      <w:r w:rsidRPr="00A90E46">
        <w:rPr>
          <w:b/>
          <w:bCs/>
          <w:iCs/>
          <w:highlight w:val="green"/>
          <w:u w:val="single"/>
        </w:rPr>
        <w:t>other elements</w:t>
      </w:r>
      <w:r w:rsidRPr="00A90E46">
        <w:rPr>
          <w:iCs/>
          <w:highlight w:val="green"/>
          <w:u w:val="single"/>
        </w:rPr>
        <w:t xml:space="preserve"> </w:t>
      </w:r>
      <w:r w:rsidRPr="00DB56CA">
        <w:rPr>
          <w:iCs/>
          <w:u w:val="single"/>
        </w:rPr>
        <w:t xml:space="preserve">of national power: </w:t>
      </w:r>
      <w:r w:rsidRPr="00DB56CA">
        <w:rPr>
          <w:b/>
          <w:bCs/>
          <w:iCs/>
          <w:u w:val="single"/>
        </w:rPr>
        <w:t>our economy, our diplomacy, our alliances, and our credibility and influence in the world</w:t>
      </w:r>
      <w:r w:rsidRPr="00DB56CA">
        <w:rPr>
          <w:sz w:val="16"/>
        </w:rPr>
        <w:t xml:space="preserve">. Conversely, </w:t>
      </w:r>
      <w:r w:rsidRPr="00DB56CA">
        <w:rPr>
          <w:iCs/>
          <w:u w:val="single"/>
        </w:rPr>
        <w:t xml:space="preserve">an </w:t>
      </w:r>
      <w:proofErr w:type="spellStart"/>
      <w:r w:rsidRPr="00DB56CA">
        <w:rPr>
          <w:iCs/>
          <w:u w:val="single"/>
        </w:rPr>
        <w:t>underresourced</w:t>
      </w:r>
      <w:proofErr w:type="spellEnd"/>
      <w:r w:rsidRPr="00DB56CA">
        <w:rPr>
          <w:iCs/>
          <w:u w:val="single"/>
        </w:rPr>
        <w:t xml:space="preserve"> national defense threatens to diminish our national power across </w:t>
      </w:r>
      <w:proofErr w:type="gramStart"/>
      <w:r w:rsidRPr="00DB56CA">
        <w:rPr>
          <w:iCs/>
          <w:u w:val="single"/>
        </w:rPr>
        <w:t>all of</w:t>
      </w:r>
      <w:proofErr w:type="gramEnd"/>
      <w:r w:rsidRPr="00DB56CA">
        <w:rPr>
          <w:iCs/>
          <w:u w:val="single"/>
        </w:rPr>
        <w:t xml:space="preserve"> these other dimensions. </w:t>
      </w:r>
      <w:r w:rsidRPr="00DB56CA">
        <w:rPr>
          <w:b/>
          <w:bCs/>
          <w:iCs/>
          <w:u w:val="single"/>
        </w:rPr>
        <w:t>A strong national defense is thus indispensable for a peaceful, successful, and free America</w:t>
      </w:r>
      <w:r w:rsidRPr="00DB56CA">
        <w:rPr>
          <w:iCs/>
          <w:u w:val="single"/>
        </w:rPr>
        <w:t>—even if a shot is never fired</w:t>
      </w:r>
      <w:r w:rsidRPr="00DB56CA">
        <w:rPr>
          <w:sz w:val="16"/>
        </w:rPr>
        <w:t xml:space="preserve">. The </w:t>
      </w:r>
      <w:r w:rsidRPr="00A90E46">
        <w:rPr>
          <w:highlight w:val="green"/>
          <w:u w:val="single"/>
        </w:rPr>
        <w:t xml:space="preserve">diplomatic successes </w:t>
      </w:r>
      <w:r w:rsidRPr="00DB56CA">
        <w:rPr>
          <w:u w:val="single"/>
        </w:rPr>
        <w:t xml:space="preserve">in </w:t>
      </w:r>
      <w:r w:rsidRPr="00DB56CA">
        <w:rPr>
          <w:iCs/>
          <w:u w:val="single"/>
        </w:rPr>
        <w:t>building and maintaining a stable and peaceful international order</w:t>
      </w:r>
      <w:r w:rsidRPr="00DB56CA">
        <w:rPr>
          <w:u w:val="single"/>
        </w:rPr>
        <w:t xml:space="preserve"> achieved by the United States over the past century </w:t>
      </w:r>
      <w:r w:rsidRPr="00A90E46">
        <w:rPr>
          <w:highlight w:val="green"/>
          <w:u w:val="single"/>
        </w:rPr>
        <w:t xml:space="preserve">have been enabled by </w:t>
      </w:r>
      <w:r w:rsidRPr="00A90E46">
        <w:rPr>
          <w:b/>
          <w:bCs/>
          <w:highlight w:val="green"/>
          <w:u w:val="single"/>
        </w:rPr>
        <w:t>America’s military dominance</w:t>
      </w:r>
      <w:r w:rsidRPr="00DB56CA">
        <w:rPr>
          <w:sz w:val="16"/>
        </w:rPr>
        <w:t xml:space="preserve">. Conversely, the calamitous defense budget cuts and corresponding rise of potential peer competitors in the present day are already undermining America’s diplomatic and economic influence. </w:t>
      </w:r>
      <w:r w:rsidRPr="00DB56CA">
        <w:rPr>
          <w:iCs/>
          <w:u w:val="single"/>
        </w:rPr>
        <w:t xml:space="preserve">A well-appointed military improves diplomacy with adversaries, </w:t>
      </w:r>
      <w:r w:rsidRPr="00A90E46">
        <w:rPr>
          <w:b/>
          <w:bCs/>
          <w:iCs/>
          <w:highlight w:val="green"/>
          <w:u w:val="single"/>
        </w:rPr>
        <w:t xml:space="preserve">strengthens </w:t>
      </w:r>
      <w:r w:rsidRPr="00DB56CA">
        <w:rPr>
          <w:b/>
          <w:bCs/>
          <w:iCs/>
          <w:u w:val="single"/>
        </w:rPr>
        <w:t xml:space="preserve">our </w:t>
      </w:r>
      <w:r w:rsidRPr="00A90E46">
        <w:rPr>
          <w:b/>
          <w:bCs/>
          <w:iCs/>
          <w:highlight w:val="green"/>
          <w:u w:val="single"/>
        </w:rPr>
        <w:t>alliances</w:t>
      </w:r>
      <w:r w:rsidRPr="00DB56CA">
        <w:rPr>
          <w:b/>
          <w:bCs/>
          <w:iCs/>
          <w:u w:val="single"/>
        </w:rPr>
        <w:t xml:space="preserve">, </w:t>
      </w:r>
      <w:r w:rsidRPr="00A90E46">
        <w:rPr>
          <w:b/>
          <w:bCs/>
          <w:iCs/>
          <w:highlight w:val="green"/>
          <w:u w:val="single"/>
        </w:rPr>
        <w:t xml:space="preserve">signals credibility </w:t>
      </w:r>
      <w:r w:rsidRPr="00DB56CA">
        <w:rPr>
          <w:iCs/>
          <w:u w:val="single"/>
        </w:rPr>
        <w:t xml:space="preserve">and resolve, </w:t>
      </w:r>
      <w:r w:rsidRPr="00A90E46">
        <w:rPr>
          <w:b/>
          <w:bCs/>
          <w:iCs/>
          <w:highlight w:val="green"/>
          <w:u w:val="single"/>
        </w:rPr>
        <w:t>deters aggression</w:t>
      </w:r>
      <w:r w:rsidRPr="00DB56CA">
        <w:rPr>
          <w:iCs/>
          <w:u w:val="single"/>
        </w:rPr>
        <w:t>, and enhances national morale</w:t>
      </w:r>
      <w:r w:rsidRPr="00DB56CA">
        <w:rPr>
          <w:sz w:val="16"/>
        </w:rPr>
        <w:t xml:space="preserve">. Yet this is not to disregard the manifest other dividends that a strong military can pay. There are multiple pathways by which investments in military hard power produce economic benefits. For example, </w:t>
      </w:r>
      <w:r w:rsidRPr="00DB56CA">
        <w:rPr>
          <w:u w:val="single"/>
        </w:rPr>
        <w:t xml:space="preserve">the military’s role in protecting a stable international environment also creates predictable and secure conditions in which economic growth can flourish. </w:t>
      </w:r>
      <w:r w:rsidRPr="00DB56CA">
        <w:rPr>
          <w:b/>
          <w:bCs/>
          <w:u w:val="single"/>
        </w:rPr>
        <w:t xml:space="preserve">The American security umbrella facilitated Western Europe’s postwar reconstruction and economic revival, and Asia’s half-century economic boom has been partly a function of America’s treaty alliances in the region maintaining peace and stability, </w:t>
      </w:r>
      <w:r w:rsidRPr="00DB56CA">
        <w:rPr>
          <w:b/>
          <w:bCs/>
          <w:iCs/>
          <w:u w:val="single"/>
        </w:rPr>
        <w:t>exemplified by the United States Navy’s Seventh Fleet protecting an open maritime order, freedom of navigation, and secure sea lanes</w:t>
      </w:r>
      <w:r w:rsidRPr="00DB56CA">
        <w:rPr>
          <w:iCs/>
          <w:u w:val="single"/>
        </w:rPr>
        <w:t>.</w:t>
      </w:r>
      <w:r w:rsidRPr="00E86A7E">
        <w:rPr>
          <w:b/>
          <w:iCs/>
          <w:u w:val="single"/>
        </w:rPr>
        <w:t xml:space="preserve"> </w:t>
      </w:r>
    </w:p>
    <w:p w14:paraId="2470E8D9" w14:textId="77777777" w:rsidR="003F6F7F" w:rsidRDefault="003F6F7F" w:rsidP="003F6F7F">
      <w:pPr>
        <w:pStyle w:val="Heading4"/>
      </w:pPr>
      <w:r>
        <w:lastRenderedPageBreak/>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1AA1A433" w14:textId="77777777" w:rsidR="003F6F7F" w:rsidRDefault="003F6F7F" w:rsidP="003F6F7F">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46250A6D" w14:textId="77777777" w:rsidR="003F6F7F" w:rsidRPr="006326AA" w:rsidRDefault="003F6F7F" w:rsidP="003F6F7F">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A90E46">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A90E46">
        <w:rPr>
          <w:rStyle w:val="Emphasis"/>
          <w:highlight w:val="green"/>
        </w:rPr>
        <w:t>Climate change</w:t>
      </w:r>
      <w:r w:rsidRPr="00A90E46">
        <w:rPr>
          <w:rStyle w:val="StyleUnderline"/>
          <w:highlight w:val="green"/>
        </w:rPr>
        <w:t xml:space="preserve"> </w:t>
      </w:r>
      <w:r w:rsidRPr="006F549C">
        <w:rPr>
          <w:rStyle w:val="StyleUnderline"/>
        </w:rPr>
        <w:t xml:space="preserve">is threatening our very </w:t>
      </w:r>
      <w:r w:rsidRPr="006F549C">
        <w:rPr>
          <w:rStyle w:val="Emphasis"/>
        </w:rPr>
        <w:t>existence</w:t>
      </w:r>
      <w:r w:rsidRPr="00A90E46">
        <w:rPr>
          <w:rStyle w:val="StyleUnderline"/>
          <w:highlight w:val="green"/>
        </w:rPr>
        <w:t>.</w:t>
      </w:r>
      <w:r w:rsidRPr="00184EB0">
        <w:rPr>
          <w:sz w:val="12"/>
        </w:rPr>
        <w:t xml:space="preserve"> Political leaders and even the Pope have cautioned us against inaction. Perhaps the naysayers are right. </w:t>
      </w:r>
      <w:r w:rsidRPr="00A90E46">
        <w:rPr>
          <w:rStyle w:val="Emphasis"/>
          <w:sz w:val="24"/>
          <w:highlight w:val="green"/>
        </w:rPr>
        <w:t xml:space="preserve">All humanity is at </w:t>
      </w:r>
      <w:r w:rsidRPr="00184EB0">
        <w:rPr>
          <w:rStyle w:val="Emphasis"/>
          <w:sz w:val="24"/>
        </w:rPr>
        <w:t xml:space="preserve">tremendous </w:t>
      </w:r>
      <w:r w:rsidRPr="00A90E46">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w:t>
      </w:r>
      <w:proofErr w:type="gramStart"/>
      <w:r w:rsidRPr="00184EB0">
        <w:rPr>
          <w:sz w:val="12"/>
        </w:rPr>
        <w:t>universe</w:t>
      </w:r>
      <w:proofErr w:type="gramEnd"/>
      <w:r w:rsidRPr="00184EB0">
        <w:rPr>
          <w:sz w:val="12"/>
        </w:rPr>
        <w:t xml:space="preserve"> then perhaps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w:t>
      </w:r>
      <w:r w:rsidRPr="00662130">
        <w:rPr>
          <w:sz w:val="12"/>
        </w:rPr>
        <w:lastRenderedPageBreak/>
        <w:t xml:space="preserve">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A90E46">
        <w:rPr>
          <w:rStyle w:val="StyleUnderline"/>
          <w:highlight w:val="green"/>
        </w:rPr>
        <w:t xml:space="preserve">robotics, </w:t>
      </w:r>
      <w:r w:rsidRPr="00A90E46">
        <w:rPr>
          <w:rStyle w:val="Emphasis"/>
          <w:highlight w:val="green"/>
        </w:rPr>
        <w:t>a</w:t>
      </w:r>
      <w:r w:rsidRPr="00500BA2">
        <w:rPr>
          <w:rStyle w:val="StyleUnderline"/>
        </w:rPr>
        <w:t xml:space="preserve">rtificial </w:t>
      </w:r>
      <w:proofErr w:type="gramStart"/>
      <w:r w:rsidRPr="00A90E46">
        <w:rPr>
          <w:rStyle w:val="Emphasis"/>
          <w:highlight w:val="green"/>
        </w:rPr>
        <w:t>i</w:t>
      </w:r>
      <w:r w:rsidRPr="00500BA2">
        <w:rPr>
          <w:rStyle w:val="StyleUnderline"/>
        </w:rPr>
        <w:t>ntelligence</w:t>
      </w:r>
      <w:proofErr w:type="gramEnd"/>
      <w:r w:rsidRPr="00500BA2">
        <w:rPr>
          <w:rStyle w:val="StyleUnderline"/>
        </w:rPr>
        <w:t xml:space="preserv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0E46">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w:t>
      </w:r>
      <w:proofErr w:type="gramStart"/>
      <w:r w:rsidRPr="00177575">
        <w:rPr>
          <w:sz w:val="12"/>
        </w:rPr>
        <w:t>Suites</w:t>
      </w:r>
      <w:proofErr w:type="gramEnd"/>
      <w:r w:rsidRPr="00177575">
        <w:rPr>
          <w:sz w:val="12"/>
        </w:rPr>
        <w:t xml:space="preserve">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A90E46">
        <w:rPr>
          <w:rStyle w:val="StyleUnderline"/>
          <w:highlight w:val="green"/>
        </w:rPr>
        <w:t xml:space="preserve">have </w:t>
      </w:r>
      <w:r w:rsidRPr="00A90E46">
        <w:rPr>
          <w:rStyle w:val="Emphasis"/>
          <w:highlight w:val="green"/>
        </w:rPr>
        <w:t>billions</w:t>
      </w:r>
      <w:r w:rsidRPr="00184EB0">
        <w:rPr>
          <w:sz w:val="12"/>
        </w:rPr>
        <w:t xml:space="preserve"> of dollars </w:t>
      </w:r>
      <w:r w:rsidRPr="00DF6B30">
        <w:rPr>
          <w:rStyle w:val="StyleUnderline"/>
        </w:rPr>
        <w:t>in assets</w:t>
      </w:r>
      <w:r w:rsidRPr="00A90E46">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A90E46">
        <w:rPr>
          <w:rStyle w:val="Emphasis"/>
          <w:highlight w:val="green"/>
        </w:rPr>
        <w:t xml:space="preserve">rare </w:t>
      </w:r>
      <w:r w:rsidRPr="00E7137A">
        <w:rPr>
          <w:rStyle w:val="Emphasis"/>
        </w:rPr>
        <w:t xml:space="preserve">earth </w:t>
      </w:r>
      <w:r w:rsidRPr="00A90E46">
        <w:rPr>
          <w:rStyle w:val="Emphasis"/>
          <w:highlight w:val="green"/>
        </w:rPr>
        <w:t>metals</w:t>
      </w:r>
      <w:r w:rsidRPr="00A90E46">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A90E46">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A90E46">
        <w:rPr>
          <w:rStyle w:val="StyleUnderline"/>
          <w:highlight w:val="green"/>
        </w:rPr>
        <w:t xml:space="preserve">provide </w:t>
      </w:r>
      <w:r w:rsidRPr="00A90E46">
        <w:rPr>
          <w:rStyle w:val="Emphasis"/>
          <w:highlight w:val="green"/>
        </w:rPr>
        <w:t>clean</w:t>
      </w:r>
      <w:r w:rsidRPr="00CB37E4">
        <w:rPr>
          <w:rStyle w:val="Emphasis"/>
        </w:rPr>
        <w:t xml:space="preserve"> and abundant </w:t>
      </w:r>
      <w:r w:rsidRPr="00A90E46">
        <w:rPr>
          <w:rStyle w:val="Emphasis"/>
          <w:highlight w:val="green"/>
        </w:rPr>
        <w:t>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A90E46">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A90E46">
        <w:rPr>
          <w:rStyle w:val="Emphasis"/>
          <w:highlight w:val="green"/>
        </w:rPr>
        <w:t>food</w:t>
      </w:r>
      <w:r w:rsidRPr="00A90E46">
        <w:rPr>
          <w:rStyle w:val="StyleUnderline"/>
          <w:highlight w:val="green"/>
        </w:rPr>
        <w:t xml:space="preserve">, </w:t>
      </w:r>
      <w:r w:rsidRPr="00A90E46">
        <w:rPr>
          <w:rStyle w:val="Emphasis"/>
          <w:highlight w:val="green"/>
        </w:rPr>
        <w:t>health care</w:t>
      </w:r>
      <w:r w:rsidRPr="00A90E46">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A90E46">
        <w:rPr>
          <w:rStyle w:val="Emphasis"/>
          <w:highlight w:val="green"/>
        </w:rPr>
        <w:t>systemic war</w:t>
      </w:r>
      <w:r w:rsidRPr="00E7137A">
        <w:rPr>
          <w:rStyle w:val="StyleUnderline"/>
        </w:rPr>
        <w:t>fare</w:t>
      </w:r>
      <w:r w:rsidRPr="00A90E46">
        <w:rPr>
          <w:rStyle w:val="StyleUnderline"/>
          <w:highlight w:val="green"/>
        </w:rPr>
        <w:t xml:space="preserve"> are </w:t>
      </w:r>
      <w:r w:rsidRPr="00480D32">
        <w:rPr>
          <w:rStyle w:val="StyleUnderline"/>
        </w:rPr>
        <w:t xml:space="preserve">the </w:t>
      </w:r>
      <w:r w:rsidRPr="00A90E46">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w:t>
      </w:r>
      <w:r w:rsidRPr="00184EB0">
        <w:rPr>
          <w:sz w:val="12"/>
        </w:rPr>
        <w:lastRenderedPageBreak/>
        <w:t xml:space="preserve">abundance, as will good government for all. No one nation can be rich and secure when everyone else is poor and insecure. In short, global space security and strategic space defense, mediated by global space agreements, are part of this new pathway to the future. </w:t>
      </w:r>
    </w:p>
    <w:p w14:paraId="160DBF88" w14:textId="77777777" w:rsidR="003F6F7F" w:rsidRPr="00C435A1" w:rsidRDefault="003F6F7F" w:rsidP="003F6F7F">
      <w:pPr>
        <w:pStyle w:val="Heading4"/>
        <w:rPr>
          <w:rFonts w:cs="Arial"/>
        </w:rPr>
      </w:pPr>
      <w:r w:rsidRPr="00C435A1">
        <w:rPr>
          <w:rFonts w:cs="Arial"/>
        </w:rPr>
        <w:t>Resource scarcity coming now and causes extinction—asteroid mining is the only way to solve</w:t>
      </w:r>
    </w:p>
    <w:p w14:paraId="28798645" w14:textId="77777777" w:rsidR="003F6F7F" w:rsidRPr="00C435A1" w:rsidRDefault="003F6F7F" w:rsidP="003F6F7F">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18" w:history="1">
        <w:r w:rsidRPr="00C435A1">
          <w:rPr>
            <w:rStyle w:val="Hyperlink"/>
          </w:rPr>
          <w:t>https://www.linkedin.com/pulse/asteroid-mining-necessary-answer-mineral-scarcity-de-crombrugghe</w:t>
        </w:r>
      </w:hyperlink>
    </w:p>
    <w:p w14:paraId="5920D1F1" w14:textId="77777777" w:rsidR="003F6F7F" w:rsidRPr="00C435A1" w:rsidRDefault="003F6F7F" w:rsidP="003F6F7F">
      <w:pPr>
        <w:rPr>
          <w:sz w:val="14"/>
        </w:rPr>
      </w:pPr>
      <w:r w:rsidRPr="00A90E46">
        <w:rPr>
          <w:rStyle w:val="StyleUnderline"/>
          <w:highlight w:val="green"/>
        </w:rPr>
        <w:t>We need minerals</w:t>
      </w:r>
      <w:r w:rsidRPr="00C435A1">
        <w:rPr>
          <w:sz w:val="14"/>
        </w:rPr>
        <w:t xml:space="preserve">, and we always will. Yet, our </w:t>
      </w:r>
      <w:r w:rsidRPr="00A90E46">
        <w:rPr>
          <w:rStyle w:val="StyleUnderline"/>
          <w:highlight w:val="green"/>
        </w:rPr>
        <w:t xml:space="preserve">reserves are </w:t>
      </w:r>
      <w:proofErr w:type="gramStart"/>
      <w:r w:rsidRPr="00A90E46">
        <w:rPr>
          <w:rStyle w:val="StyleUnderline"/>
          <w:highlight w:val="green"/>
        </w:rPr>
        <w:t>finite</w:t>
      </w:r>
      <w:proofErr w:type="gramEnd"/>
      <w:r w:rsidRPr="00A90E46">
        <w:rPr>
          <w:rStyle w:val="StyleUnderline"/>
          <w:highlight w:val="green"/>
        </w:rPr>
        <w:t xml:space="preserve"> and</w:t>
      </w:r>
      <w:r w:rsidRPr="00C435A1">
        <w:rPr>
          <w:rStyle w:val="StyleUnderline"/>
        </w:rPr>
        <w:t xml:space="preserve"> a </w:t>
      </w:r>
      <w:r w:rsidRPr="00A90E46">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A90E46">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A90E46">
        <w:rPr>
          <w:rStyle w:val="StyleUnderline"/>
          <w:highlight w:val="green"/>
        </w:rPr>
        <w:t xml:space="preserve">every solution </w:t>
      </w:r>
      <w:r w:rsidRPr="00C435A1">
        <w:rPr>
          <w:rStyle w:val="StyleUnderline"/>
        </w:rPr>
        <w:t xml:space="preserve">based on recycling </w:t>
      </w:r>
      <w:r w:rsidRPr="00A90E46">
        <w:rPr>
          <w:rStyle w:val="StyleUnderline"/>
          <w:highlight w:val="green"/>
        </w:rPr>
        <w:t>is</w:t>
      </w:r>
      <w:r w:rsidRPr="00C435A1">
        <w:rPr>
          <w:rStyle w:val="StyleUnderline"/>
        </w:rPr>
        <w:t xml:space="preserve">, again, nothing more than </w:t>
      </w:r>
      <w:r w:rsidRPr="00A90E46">
        <w:rPr>
          <w:rStyle w:val="Emphasis"/>
          <w:highlight w:val="green"/>
        </w:rPr>
        <w:t>a temporary fix</w:t>
      </w:r>
      <w:r w:rsidRPr="00A90E46">
        <w:rPr>
          <w:rStyle w:val="StyleUnderline"/>
          <w:highlight w:val="green"/>
        </w:rPr>
        <w:t>,</w:t>
      </w:r>
      <w:r w:rsidRPr="00A90E46">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A90E46">
        <w:rPr>
          <w:rStyle w:val="StyleUnderline"/>
          <w:highlight w:val="green"/>
        </w:rPr>
        <w:t xml:space="preserve">the </w:t>
      </w:r>
      <w:proofErr w:type="gramStart"/>
      <w:r w:rsidRPr="00A90E46">
        <w:rPr>
          <w:rStyle w:val="StyleUnderline"/>
          <w:highlight w:val="green"/>
        </w:rPr>
        <w:t>amount</w:t>
      </w:r>
      <w:proofErr w:type="gramEnd"/>
      <w:r w:rsidRPr="00A90E46">
        <w:rPr>
          <w:rStyle w:val="StyleUnderline"/>
          <w:highlight w:val="green"/>
        </w:rPr>
        <w:t xml:space="preserve"> </w:t>
      </w:r>
      <w:r w:rsidRPr="00C435A1">
        <w:rPr>
          <w:rStyle w:val="StyleUnderline"/>
        </w:rPr>
        <w:t xml:space="preserve">of resources </w:t>
      </w:r>
      <w:r w:rsidRPr="00A90E46">
        <w:rPr>
          <w:rStyle w:val="StyleUnderline"/>
          <w:highlight w:val="green"/>
        </w:rPr>
        <w:t>needed</w:t>
      </w:r>
      <w:r w:rsidRPr="00C435A1">
        <w:rPr>
          <w:rStyle w:val="StyleUnderline"/>
        </w:rPr>
        <w:t xml:space="preserve"> at a given time </w:t>
      </w:r>
      <w:r w:rsidRPr="00A90E46">
        <w:rPr>
          <w:rStyle w:val="Emphasis"/>
          <w:highlight w:val="green"/>
        </w:rPr>
        <w:t xml:space="preserve">will </w:t>
      </w:r>
      <w:r w:rsidRPr="00C435A1">
        <w:rPr>
          <w:rStyle w:val="Emphasis"/>
        </w:rPr>
        <w:t xml:space="preserve">simply </w:t>
      </w:r>
      <w:r w:rsidRPr="00A90E46">
        <w:rPr>
          <w:rStyle w:val="Emphasis"/>
          <w:highlight w:val="green"/>
        </w:rPr>
        <w:t xml:space="preserve">exceed the total </w:t>
      </w:r>
      <w:r w:rsidRPr="00C435A1">
        <w:rPr>
          <w:rStyle w:val="Emphasis"/>
        </w:rPr>
        <w:t xml:space="preserve">available </w:t>
      </w:r>
      <w:r w:rsidRPr="00A90E46">
        <w:rPr>
          <w:rStyle w:val="Emphasis"/>
          <w:highlight w:val="green"/>
        </w:rPr>
        <w:t>stock</w:t>
      </w:r>
      <w:r w:rsidRPr="00A90E46">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A90E46">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A90E46">
        <w:rPr>
          <w:rStyle w:val="Emphasis"/>
          <w:highlight w:val="green"/>
        </w:rPr>
        <w:t xml:space="preserve">all these </w:t>
      </w:r>
      <w:r w:rsidRPr="00C435A1">
        <w:rPr>
          <w:rStyle w:val="Emphasis"/>
        </w:rPr>
        <w:t xml:space="preserve">minerals </w:t>
      </w:r>
      <w:r w:rsidRPr="00A90E46">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A90E46">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w:t>
      </w:r>
      <w:r w:rsidRPr="00C435A1">
        <w:rPr>
          <w:sz w:val="14"/>
        </w:rPr>
        <w:lastRenderedPageBreak/>
        <w:t xml:space="preserve">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A90E46">
        <w:rPr>
          <w:rStyle w:val="StyleUnderline"/>
          <w:highlight w:val="green"/>
        </w:rPr>
        <w:t>they are</w:t>
      </w:r>
      <w:r w:rsidRPr="00C435A1">
        <w:rPr>
          <w:sz w:val="14"/>
        </w:rPr>
        <w:t xml:space="preserve"> also </w:t>
      </w:r>
      <w:r w:rsidRPr="00A90E46">
        <w:rPr>
          <w:rStyle w:val="Emphasis"/>
          <w:highlight w:val="green"/>
        </w:rPr>
        <w:t>essential</w:t>
      </w:r>
      <w:r w:rsidRPr="00A90E46">
        <w:rPr>
          <w:sz w:val="14"/>
          <w:highlight w:val="green"/>
        </w:rPr>
        <w:t xml:space="preserve"> </w:t>
      </w:r>
      <w:r w:rsidRPr="00A90E46">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48A27C46" w14:textId="77777777" w:rsidR="00AA4FDD" w:rsidRDefault="00AA4FDD" w:rsidP="00AA4FDD">
      <w:pPr>
        <w:pStyle w:val="Heading4"/>
      </w:pPr>
      <w:r w:rsidRPr="00970CF9">
        <w:rPr>
          <w:u w:val="single"/>
        </w:rPr>
        <w:t>Reject 1AR theory</w:t>
      </w:r>
      <w:r>
        <w:t xml:space="preserve">- A] </w:t>
      </w:r>
      <w:proofErr w:type="gramStart"/>
      <w:r>
        <w:t>7-6 time</w:t>
      </w:r>
      <w:proofErr w:type="gramEnd"/>
      <w:r>
        <w:t xml:space="preserve"> skew means it’s endlessly </w:t>
      </w:r>
      <w:proofErr w:type="spellStart"/>
      <w:r>
        <w:t>aff</w:t>
      </w:r>
      <w:proofErr w:type="spellEnd"/>
      <w:r>
        <w:t xml:space="preserve"> biased B] I don’t have a 3nr which allows for endless extrapolation C] 1AR theory is skewed to the </w:t>
      </w:r>
      <w:proofErr w:type="spellStart"/>
      <w:r>
        <w:t>aff</w:t>
      </w:r>
      <w:proofErr w:type="spellEnd"/>
      <w:r>
        <w:t xml:space="preserve"> because they have a 2ar judge psychology warrant.</w:t>
      </w:r>
    </w:p>
    <w:p w14:paraId="1C86722F" w14:textId="77777777" w:rsidR="00AA4FDD" w:rsidRPr="00106853" w:rsidRDefault="00AA4FDD" w:rsidP="00AA4FDD">
      <w:pPr>
        <w:pStyle w:val="Heading4"/>
      </w:pPr>
      <w:r>
        <w:t xml:space="preserve">Infinite abuse claims are wrong- A] </w:t>
      </w:r>
      <w:r w:rsidRPr="00970CF9">
        <w:rPr>
          <w:u w:val="single"/>
        </w:rPr>
        <w:t>Spikes solve</w:t>
      </w:r>
      <w:r>
        <w:t>-you can just preempt paradigms in the 1AC B] Functional limits- 1nc is only 7 minutes long</w:t>
      </w:r>
    </w:p>
    <w:p w14:paraId="6CD72600" w14:textId="77777777" w:rsidR="00AA4FDD" w:rsidRPr="00970CF9" w:rsidRDefault="00AA4FDD" w:rsidP="00AA4FDD">
      <w:pPr>
        <w:pStyle w:val="Heading4"/>
      </w:pPr>
      <w:r w:rsidRPr="00970CF9">
        <w:rPr>
          <w:u w:val="single"/>
        </w:rPr>
        <w:t>1NC theory first</w:t>
      </w:r>
      <w:r>
        <w:t xml:space="preserve"> - </w:t>
      </w:r>
      <w:r w:rsidRPr="007054E9">
        <w:t>1] Abuse was self-inflicted- They started the chain of abuse and forced me down this strategy</w:t>
      </w:r>
      <w:r>
        <w:t xml:space="preserve"> </w:t>
      </w:r>
      <w:r w:rsidRPr="007054E9">
        <w:t xml:space="preserve">2] Norming- We have more speeches to norm over whether it’s a good idea </w:t>
      </w:r>
      <w:r>
        <w:t xml:space="preserve">since the shell was read earlier. Norming outweighs A] </w:t>
      </w:r>
      <w:proofErr w:type="spellStart"/>
      <w:r w:rsidRPr="00970CF9">
        <w:rPr>
          <w:u w:val="single"/>
        </w:rPr>
        <w:t>Constutivism</w:t>
      </w:r>
      <w:proofErr w:type="spellEnd"/>
      <w:r>
        <w:t xml:space="preserve">- It’s the constitutive purpose of theory debating B] Sequencing- it’s a pre-requisite to actualizing any other voter like fairness or education </w:t>
      </w:r>
      <w:r w:rsidRPr="007054E9">
        <w:t>3] It was introduced first so it comes lexically prior</w:t>
      </w:r>
      <w:r>
        <w:t xml:space="preserve"> 4] All the reasons why 1AR theory is skewed towards the </w:t>
      </w:r>
      <w:proofErr w:type="spellStart"/>
      <w:r>
        <w:t>aff</w:t>
      </w:r>
      <w:proofErr w:type="spellEnd"/>
      <w:r>
        <w:t xml:space="preserve"> should be evaluated as a reason why 1NC theory comes first</w:t>
      </w:r>
    </w:p>
    <w:p w14:paraId="7750064F" w14:textId="77777777" w:rsidR="003F6F7F" w:rsidRPr="003F6F7F" w:rsidRDefault="003F6F7F" w:rsidP="003F6F7F"/>
    <w:p w14:paraId="3FCF20A8" w14:textId="05F44833" w:rsidR="00D51D07" w:rsidRDefault="00D51D07" w:rsidP="00D51D07">
      <w:pPr>
        <w:pStyle w:val="Heading2"/>
      </w:pPr>
      <w:r>
        <w:lastRenderedPageBreak/>
        <w:t>Case</w:t>
      </w:r>
    </w:p>
    <w:p w14:paraId="07828B2C" w14:textId="64C4F412" w:rsidR="00D51D07" w:rsidRDefault="00D51D07" w:rsidP="00D51D07">
      <w:pPr>
        <w:pStyle w:val="Heading3"/>
      </w:pPr>
      <w:r>
        <w:lastRenderedPageBreak/>
        <w:t>1NC---AT: Debris</w:t>
      </w:r>
    </w:p>
    <w:p w14:paraId="75120BC4" w14:textId="77777777" w:rsidR="00D51D07" w:rsidRDefault="00D51D07" w:rsidP="00D51D07">
      <w:pPr>
        <w:pStyle w:val="Heading4"/>
      </w:pPr>
      <w:proofErr w:type="spellStart"/>
      <w:r>
        <w:t>Squo</w:t>
      </w:r>
      <w:proofErr w:type="spellEnd"/>
      <w:r>
        <w:t xml:space="preserve"> debris thumps</w:t>
      </w:r>
    </w:p>
    <w:p w14:paraId="505A54AA" w14:textId="77777777" w:rsidR="00D51D07" w:rsidRPr="00BB72E3" w:rsidRDefault="00D51D07" w:rsidP="00D51D07">
      <w:r w:rsidRPr="00BB72E3">
        <w:rPr>
          <w:rFonts w:eastAsiaTheme="majorEastAsia" w:cstheme="majorBidi"/>
          <w:b/>
          <w:iCs/>
          <w:sz w:val="26"/>
        </w:rPr>
        <w:t>Wall 21</w:t>
      </w:r>
      <w:r>
        <w:t xml:space="preserve"> [</w:t>
      </w:r>
      <w:r w:rsidRPr="00BB72E3">
        <w:t>Mike Wall, Michael Wall is a Senior Space Writer with </w:t>
      </w:r>
      <w:hyperlink r:id="rId19"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0" w:history="1">
        <w:r w:rsidRPr="00BB72E3">
          <w:rPr>
            <w:rStyle w:val="Hyperlink"/>
          </w:rPr>
          <w:t>https://www.space.com/kessler-syndrome-space-debris accessed 12/10/21</w:t>
        </w:r>
      </w:hyperlink>
      <w:r w:rsidRPr="00BB72E3">
        <w:t>] Adam</w:t>
      </w:r>
    </w:p>
    <w:p w14:paraId="4CD07B2B" w14:textId="1C548E9E" w:rsidR="00D51D07" w:rsidRDefault="00D51D07" w:rsidP="00D51D07">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21"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22"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23"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24"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w:t>
      </w:r>
      <w:proofErr w:type="gramStart"/>
      <w:r w:rsidRPr="0027205C">
        <w:t xml:space="preserve">The </w:t>
      </w:r>
      <w:r w:rsidRPr="00BB72E3">
        <w:rPr>
          <w:rStyle w:val="StyleUnderline"/>
        </w:rPr>
        <w:t>vast majority of</w:t>
      </w:r>
      <w:proofErr w:type="gramEnd"/>
      <w:r w:rsidRPr="00BB72E3">
        <w:rPr>
          <w:rStyle w:val="StyleUnderline"/>
        </w:rPr>
        <w:t xml:space="preserve">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2076FF">
        <w:rPr>
          <w:rStyle w:val="StyleUnderline"/>
          <w:highlight w:val="cyan"/>
        </w:rPr>
        <w:t>Kosmos</w:t>
      </w:r>
      <w:proofErr w:type="spellEnd"/>
      <w:r w:rsidRPr="002076FF">
        <w:rPr>
          <w:rStyle w:val="StyleUnderline"/>
          <w:highlight w:val="cyan"/>
        </w:rPr>
        <w:t xml:space="preserve">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25"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26" w:tgtFrame="_blank" w:history="1">
        <w:r w:rsidRPr="0027205C">
          <w:rPr>
            <w:rStyle w:val="Hyperlink"/>
          </w:rPr>
          <w:t>Kessler told Space Safety Magazine in 2012</w:t>
        </w:r>
      </w:hyperlink>
      <w:r w:rsidRPr="0027205C">
        <w:t>.</w:t>
      </w:r>
    </w:p>
    <w:p w14:paraId="363EAE0C" w14:textId="3D06E6C9" w:rsidR="00D51D07" w:rsidRPr="00B77C83" w:rsidRDefault="00D51D07" w:rsidP="00D51D07">
      <w:pPr>
        <w:pStyle w:val="Heading4"/>
        <w:rPr>
          <w:rFonts w:cs="Calibri"/>
        </w:rPr>
      </w:pPr>
      <w:r w:rsidRPr="00B77C83">
        <w:rPr>
          <w:rFonts w:cs="Calibri"/>
        </w:rPr>
        <w:t>Interdependence checks space war.</w:t>
      </w:r>
    </w:p>
    <w:p w14:paraId="1DA7C1D3" w14:textId="77777777" w:rsidR="00D51D07" w:rsidRDefault="00D51D07" w:rsidP="00D51D07">
      <w:r w:rsidRPr="0042714D">
        <w:rPr>
          <w:rFonts w:eastAsiaTheme="majorEastAsia" w:cstheme="majorBidi"/>
          <w:b/>
          <w:iCs/>
          <w:sz w:val="26"/>
        </w:rPr>
        <w:t>Hall 15</w:t>
      </w:r>
      <w:r>
        <w:t xml:space="preserve"> [</w:t>
      </w:r>
      <w:r w:rsidRPr="0042714D">
        <w:t xml:space="preserve">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27" w:history="1">
        <w:r w:rsidRPr="0042714D">
          <w:rPr>
            <w:rStyle w:val="Hyperlink"/>
          </w:rPr>
          <w:t>https://www.thecipherbrief.com/article/5-reasons-%E2%80%9Cspace-war%E2%80%9D-isn%E2%80%99t-scary-it-sounds</w:t>
        </w:r>
      </w:hyperlink>
      <w:r w:rsidRPr="0042714D">
        <w:t>] recut Adam</w:t>
      </w:r>
    </w:p>
    <w:p w14:paraId="47C38FB9" w14:textId="77777777" w:rsidR="00D51D07" w:rsidRPr="0042714D" w:rsidRDefault="00D51D07" w:rsidP="00D51D07">
      <w:pPr>
        <w:pStyle w:val="ListParagraph"/>
        <w:numPr>
          <w:ilvl w:val="0"/>
          <w:numId w:val="12"/>
        </w:numPr>
      </w:pPr>
      <w:r>
        <w:lastRenderedPageBreak/>
        <w:t xml:space="preserve">If you are also reading the </w:t>
      </w:r>
      <w:proofErr w:type="spellStart"/>
      <w:r>
        <w:t>Pavur</w:t>
      </w:r>
      <w:proofErr w:type="spellEnd"/>
      <w:r>
        <w:t xml:space="preserve"> </w:t>
      </w:r>
      <w:proofErr w:type="gramStart"/>
      <w:r>
        <w:t>evidence</w:t>
      </w:r>
      <w:proofErr w:type="gramEnd"/>
      <w:r>
        <w:t xml:space="preserve"> then unhighlight the debris stuff</w:t>
      </w:r>
    </w:p>
    <w:p w14:paraId="346D7E68" w14:textId="77777777" w:rsidR="00D51D07" w:rsidRPr="00B77C83" w:rsidRDefault="00D51D07" w:rsidP="00D51D07">
      <w:r w:rsidRPr="00B77C83">
        <w:t xml:space="preserve">The </w:t>
      </w:r>
      <w:r w:rsidRPr="00B77C83">
        <w:rPr>
          <w:rStyle w:val="StyleUnderline"/>
        </w:rPr>
        <w:t>U.S. depends heavily on military and commercial satellite</w:t>
      </w:r>
      <w:r w:rsidRPr="000579AD">
        <w:rPr>
          <w:rStyle w:val="StyleUnderline"/>
        </w:rPr>
        <w:t>s</w:t>
      </w:r>
      <w:r w:rsidRPr="000579AD">
        <w:t xml:space="preserve">. </w:t>
      </w:r>
      <w:r w:rsidRPr="000579AD">
        <w:rPr>
          <w:rStyle w:val="StyleUnderline"/>
        </w:rPr>
        <w:t>If a less satellite-dependent opponent launched an anti-satellite (ASAT) attack</w:t>
      </w:r>
      <w:r w:rsidRPr="000579AD">
        <w:t xml:space="preserve">, it </w:t>
      </w:r>
      <w:r w:rsidRPr="000579AD">
        <w:rPr>
          <w:rStyle w:val="StyleUnderline"/>
        </w:rPr>
        <w:t>would have far greater impact on the U.S. than the attacker</w:t>
      </w:r>
      <w:r w:rsidRPr="000579AD">
        <w:t>.  However, it’s not</w:t>
      </w:r>
      <w:r w:rsidRPr="00B77C83">
        <w:t xml:space="preserve"> as simple as that – for the following reasons: </w:t>
      </w:r>
    </w:p>
    <w:p w14:paraId="67971938" w14:textId="77777777" w:rsidR="00D51D07" w:rsidRPr="00B77C83" w:rsidRDefault="00D51D07" w:rsidP="00D51D07">
      <w:r w:rsidRPr="00B77C83">
        <w:t xml:space="preserve">1. </w:t>
      </w:r>
      <w:r w:rsidRPr="00B77C83">
        <w:rPr>
          <w:rStyle w:val="StyleUnderline"/>
        </w:rPr>
        <w:t xml:space="preserve">An </w:t>
      </w:r>
      <w:r w:rsidRPr="002076FF">
        <w:rPr>
          <w:rStyle w:val="StyleUnderline"/>
          <w:highlight w:val="cyan"/>
        </w:rPr>
        <w:t>ASAT attack</w:t>
      </w:r>
      <w:r w:rsidRPr="00B77C83">
        <w:rPr>
          <w:rStyle w:val="StyleUnderline"/>
        </w:rPr>
        <w:t xml:space="preserve"> would likely be </w:t>
      </w:r>
      <w:r w:rsidRPr="002076FF">
        <w:rPr>
          <w:rStyle w:val="StyleUnderline"/>
          <w:highlight w:val="cyan"/>
        </w:rPr>
        <w:t>part of</w:t>
      </w:r>
      <w:r w:rsidRPr="00B77C83">
        <w:rPr>
          <w:rStyle w:val="StyleUnderline"/>
        </w:rPr>
        <w:t xml:space="preserve"> a </w:t>
      </w:r>
      <w:r w:rsidRPr="002076FF">
        <w:rPr>
          <w:rStyle w:val="StyleUnderline"/>
          <w:highlight w:val="cyan"/>
        </w:rPr>
        <w:t>larger</w:t>
      </w:r>
      <w:r w:rsidRPr="00B77C83">
        <w:rPr>
          <w:rStyle w:val="StyleUnderline"/>
        </w:rPr>
        <w:t xml:space="preserve">, </w:t>
      </w:r>
      <w:r w:rsidRPr="000579AD">
        <w:rPr>
          <w:rStyle w:val="StyleUnderline"/>
        </w:rPr>
        <w:t>terrestrial</w:t>
      </w:r>
      <w:r w:rsidRPr="00B77C83">
        <w:rPr>
          <w:rStyle w:val="StyleUnderline"/>
        </w:rPr>
        <w:t xml:space="preserve"> </w:t>
      </w:r>
      <w:r w:rsidRPr="002076FF">
        <w:rPr>
          <w:rStyle w:val="StyleUnderline"/>
          <w:highlight w:val="cyan"/>
        </w:rPr>
        <w:t>attack</w:t>
      </w:r>
      <w:r w:rsidRPr="00B77C83">
        <w:t xml:space="preserve">.  An </w:t>
      </w:r>
      <w:r w:rsidRPr="00B77C83">
        <w:rPr>
          <w:rStyle w:val="StyleUnderline"/>
        </w:rPr>
        <w:t xml:space="preserve">attack on space assets would be </w:t>
      </w:r>
      <w:r w:rsidRPr="002076FF">
        <w:rPr>
          <w:rStyle w:val="StyleUnderline"/>
          <w:highlight w:val="cyan"/>
        </w:rPr>
        <w:t>no different than</w:t>
      </w:r>
      <w:r w:rsidRPr="00B77C83">
        <w:rPr>
          <w:rStyle w:val="StyleUnderline"/>
        </w:rPr>
        <w:t xml:space="preserve"> an </w:t>
      </w:r>
      <w:r w:rsidRPr="002076FF">
        <w:rPr>
          <w:rStyle w:val="StyleUnderline"/>
          <w:highlight w:val="cyan"/>
        </w:rPr>
        <w:t>attack on territory</w:t>
      </w:r>
      <w:r w:rsidRPr="00B77C83">
        <w:rPr>
          <w:rStyle w:val="StyleUnderline"/>
        </w:rPr>
        <w:t xml:space="preserve"> or other assets </w:t>
      </w:r>
      <w:r w:rsidRPr="000579AD">
        <w:rPr>
          <w:rStyle w:val="StyleUnderline"/>
        </w:rPr>
        <w:t>on</w:t>
      </w:r>
      <w:r w:rsidRPr="00B77C83">
        <w:rPr>
          <w:rStyle w:val="StyleUnderline"/>
        </w:rPr>
        <w:t xml:space="preserve"> earth. </w:t>
      </w:r>
      <w:r w:rsidRPr="00B77C83">
        <w:t xml:space="preserve">This means that </w:t>
      </w:r>
      <w:r w:rsidRPr="000579AD">
        <w:rPr>
          <w:rStyle w:val="StyleUnderline"/>
        </w:rPr>
        <w:t>no space war would stay limited to space</w:t>
      </w:r>
      <w:r w:rsidRPr="00B77C83">
        <w:t xml:space="preserve">. An ASAT campaign </w:t>
      </w:r>
      <w:r w:rsidRPr="000579AD">
        <w:rPr>
          <w:rStyle w:val="StyleUnderline"/>
        </w:rPr>
        <w:t>would be part of a larger conventional military conflict</w:t>
      </w:r>
      <w:r w:rsidRPr="00B77C83">
        <w:rPr>
          <w:rStyle w:val="StyleUnderline"/>
        </w:rPr>
        <w:t xml:space="preserve"> that would play out on earth.</w:t>
      </w:r>
    </w:p>
    <w:p w14:paraId="2AAF7773" w14:textId="77777777" w:rsidR="00D51D07" w:rsidRPr="00B77C83" w:rsidRDefault="00D51D07" w:rsidP="00D51D07">
      <w:pPr>
        <w:rPr>
          <w:rStyle w:val="StyleUnderline"/>
        </w:rPr>
      </w:pPr>
      <w:r w:rsidRPr="00B77C83">
        <w:t xml:space="preserve">2. </w:t>
      </w:r>
      <w:r w:rsidRPr="000579AD">
        <w:rPr>
          <w:rStyle w:val="StyleUnderline"/>
        </w:rPr>
        <w:t>Every country with ASAT capabilities also needs satellites</w:t>
      </w:r>
      <w:r w:rsidRPr="00B77C83">
        <w:t xml:space="preserve">.  While </w:t>
      </w:r>
      <w:r w:rsidRPr="00B77C83">
        <w:rPr>
          <w:rStyle w:val="StyleUnderline"/>
        </w:rPr>
        <w:t xml:space="preserve">the United States is the most dependent on military satellites, most </w:t>
      </w:r>
      <w:r w:rsidRPr="002076FF">
        <w:rPr>
          <w:rStyle w:val="StyleUnderline"/>
          <w:highlight w:val="cyan"/>
        </w:rPr>
        <w:t>other countries need</w:t>
      </w:r>
      <w:r w:rsidRPr="00B77C83">
        <w:rPr>
          <w:rStyle w:val="StyleUnderline"/>
        </w:rPr>
        <w:t xml:space="preserve"> </w:t>
      </w:r>
      <w:r w:rsidRPr="002076FF">
        <w:rPr>
          <w:rStyle w:val="StyleUnderline"/>
          <w:highlight w:val="cyan"/>
        </w:rPr>
        <w:t>satellites</w:t>
      </w:r>
      <w:r w:rsidRPr="00B77C83">
        <w:rPr>
          <w:rStyle w:val="StyleUnderline"/>
        </w:rPr>
        <w:t xml:space="preserve"> to </w:t>
      </w:r>
      <w:r w:rsidRPr="000579AD">
        <w:rPr>
          <w:rStyle w:val="StyleUnderline"/>
        </w:rPr>
        <w:t>participate in the global economy</w:t>
      </w:r>
      <w:r w:rsidRPr="000579AD">
        <w:t xml:space="preserve">. All </w:t>
      </w:r>
      <w:r w:rsidRPr="000579AD">
        <w:rPr>
          <w:rStyle w:val="StyleUnderline"/>
        </w:rPr>
        <w:t>countries</w:t>
      </w:r>
      <w:r w:rsidRPr="00B77C83">
        <w:rPr>
          <w:rStyle w:val="StyleUnderline"/>
        </w:rPr>
        <w:t xml:space="preserve"> that have the technical ability to play in this space – the </w:t>
      </w:r>
      <w:r w:rsidRPr="002076FF">
        <w:rPr>
          <w:rStyle w:val="StyleUnderline"/>
          <w:highlight w:val="cyan"/>
        </w:rPr>
        <w:t xml:space="preserve">U.S., Russia, </w:t>
      </w:r>
      <w:proofErr w:type="gramStart"/>
      <w:r w:rsidRPr="002076FF">
        <w:rPr>
          <w:rStyle w:val="StyleUnderline"/>
          <w:highlight w:val="cyan"/>
        </w:rPr>
        <w:t>China</w:t>
      </w:r>
      <w:proofErr w:type="gramEnd"/>
      <w:r w:rsidRPr="002076FF">
        <w:rPr>
          <w:rStyle w:val="StyleUnderline"/>
          <w:highlight w:val="cyan"/>
        </w:rPr>
        <w:t xml:space="preserve"> and India</w:t>
      </w:r>
      <w:r w:rsidRPr="00B77C83">
        <w:t xml:space="preserve"> - also </w:t>
      </w:r>
      <w:r w:rsidRPr="00B77C83">
        <w:rPr>
          <w:rStyle w:val="StyleUnderline"/>
        </w:rPr>
        <w:t xml:space="preserve">have a </w:t>
      </w:r>
      <w:r w:rsidRPr="002076FF">
        <w:rPr>
          <w:rStyle w:val="StyleUnderline"/>
          <w:highlight w:val="cyan"/>
        </w:rPr>
        <w:t>vested</w:t>
      </w:r>
      <w:r w:rsidRPr="00B77C83">
        <w:rPr>
          <w:rStyle w:val="StyleUnderline"/>
        </w:rPr>
        <w:t xml:space="preserve"> </w:t>
      </w:r>
      <w:r w:rsidRPr="002076FF">
        <w:rPr>
          <w:rStyle w:val="StyleUnderline"/>
          <w:highlight w:val="cyan"/>
        </w:rPr>
        <w:t>interest</w:t>
      </w:r>
      <w:r w:rsidRPr="00B77C83">
        <w:rPr>
          <w:rStyle w:val="StyleUnderline"/>
        </w:rPr>
        <w:t xml:space="preserve"> </w:t>
      </w:r>
      <w:r w:rsidRPr="002076FF">
        <w:rPr>
          <w:rStyle w:val="StyleUnderline"/>
          <w:highlight w:val="cyan"/>
        </w:rPr>
        <w:t>in</w:t>
      </w:r>
      <w:r w:rsidRPr="00B77C83">
        <w:rPr>
          <w:rStyle w:val="StyleUnderline"/>
        </w:rPr>
        <w:t xml:space="preserve"> </w:t>
      </w:r>
      <w:r w:rsidRPr="002076FF">
        <w:rPr>
          <w:rStyle w:val="StyleUnderline"/>
          <w:highlight w:val="cyan"/>
        </w:rPr>
        <w:t>preventing</w:t>
      </w:r>
      <w:r w:rsidRPr="00B77C83">
        <w:rPr>
          <w:rStyle w:val="StyleUnderline"/>
        </w:rPr>
        <w:t xml:space="preserve"> the </w:t>
      </w:r>
      <w:r w:rsidRPr="002076FF">
        <w:rPr>
          <w:rStyle w:val="StyleUnderline"/>
          <w:highlight w:val="cyan"/>
        </w:rPr>
        <w:t>militarization</w:t>
      </w:r>
      <w:r w:rsidRPr="00B77C83">
        <w:rPr>
          <w:rStyle w:val="StyleUnderline"/>
        </w:rPr>
        <w:t xml:space="preserve"> of space and protecting their own satellites</w:t>
      </w:r>
      <w:r w:rsidRPr="00B77C83">
        <w:t xml:space="preserve">.  If any of those countries were to attack U.S. satellites, it </w:t>
      </w:r>
      <w:r w:rsidRPr="002076FF">
        <w:rPr>
          <w:rStyle w:val="StyleUnderline"/>
          <w:highlight w:val="cyan"/>
        </w:rPr>
        <w:t>would</w:t>
      </w:r>
      <w:r w:rsidRPr="00B77C83">
        <w:rPr>
          <w:rStyle w:val="StyleUnderline"/>
        </w:rPr>
        <w:t xml:space="preserve"> likely </w:t>
      </w:r>
      <w:r w:rsidRPr="002076FF">
        <w:rPr>
          <w:rStyle w:val="StyleUnderline"/>
          <w:highlight w:val="cyan"/>
        </w:rPr>
        <w:t>hurt them</w:t>
      </w:r>
      <w:r w:rsidRPr="00B77C83">
        <w:rPr>
          <w:rStyle w:val="StyleUnderline"/>
        </w:rPr>
        <w:t xml:space="preserve"> far </w:t>
      </w:r>
      <w:r w:rsidRPr="002076FF">
        <w:rPr>
          <w:rStyle w:val="StyleUnderline"/>
          <w:highlight w:val="cyan"/>
        </w:rPr>
        <w:t>more</w:t>
      </w:r>
      <w:r w:rsidRPr="00B77C83">
        <w:rPr>
          <w:rStyle w:val="StyleUnderline"/>
        </w:rPr>
        <w:t xml:space="preserve"> </w:t>
      </w:r>
      <w:r w:rsidRPr="002076FF">
        <w:rPr>
          <w:rStyle w:val="StyleUnderline"/>
          <w:highlight w:val="cyan"/>
        </w:rPr>
        <w:t>than</w:t>
      </w:r>
      <w:r w:rsidRPr="00B77C83">
        <w:rPr>
          <w:rStyle w:val="StyleUnderline"/>
        </w:rPr>
        <w:t xml:space="preserve"> it would hurt </w:t>
      </w:r>
      <w:r w:rsidRPr="000579AD">
        <w:rPr>
          <w:rStyle w:val="StyleUnderline"/>
        </w:rPr>
        <w:t>the</w:t>
      </w:r>
      <w:r w:rsidRPr="00B77C83">
        <w:rPr>
          <w:rStyle w:val="StyleUnderline"/>
        </w:rPr>
        <w:t xml:space="preserve"> </w:t>
      </w:r>
      <w:r w:rsidRPr="002076FF">
        <w:rPr>
          <w:rStyle w:val="StyleUnderline"/>
          <w:highlight w:val="cyan"/>
        </w:rPr>
        <w:t>U</w:t>
      </w:r>
      <w:r w:rsidRPr="00B77C83">
        <w:rPr>
          <w:rStyle w:val="StyleUnderline"/>
        </w:rPr>
        <w:t xml:space="preserve">nited </w:t>
      </w:r>
      <w:r w:rsidRPr="002076FF">
        <w:rPr>
          <w:rStyle w:val="StyleUnderline"/>
          <w:highlight w:val="cyan"/>
        </w:rPr>
        <w:t>S</w:t>
      </w:r>
      <w:r w:rsidRPr="00B77C83">
        <w:rPr>
          <w:rStyle w:val="StyleUnderline"/>
        </w:rPr>
        <w:t>tates.</w:t>
      </w:r>
    </w:p>
    <w:p w14:paraId="28864527" w14:textId="77777777" w:rsidR="00D51D07" w:rsidRPr="00B77C83" w:rsidRDefault="00D51D07" w:rsidP="00D51D07">
      <w:pPr>
        <w:rPr>
          <w:rStyle w:val="StyleUnderline"/>
        </w:rPr>
      </w:pPr>
      <w:r w:rsidRPr="00B77C83">
        <w:t xml:space="preserve">3. </w:t>
      </w:r>
      <w:r w:rsidRPr="002076FF">
        <w:rPr>
          <w:rStyle w:val="StyleUnderline"/>
          <w:highlight w:val="cyan"/>
        </w:rPr>
        <w:t>Destruction</w:t>
      </w:r>
      <w:r w:rsidRPr="00B77C83">
        <w:rPr>
          <w:rStyle w:val="StyleUnderline"/>
        </w:rPr>
        <w:t xml:space="preserve"> of </w:t>
      </w:r>
      <w:r w:rsidRPr="000579AD">
        <w:rPr>
          <w:rStyle w:val="StyleUnderline"/>
        </w:rPr>
        <w:t>satellites</w:t>
      </w:r>
      <w:r w:rsidRPr="00B77C83">
        <w:rPr>
          <w:rStyle w:val="StyleUnderline"/>
        </w:rPr>
        <w:t xml:space="preserve"> could </w:t>
      </w:r>
      <w:r w:rsidRPr="002076FF">
        <w:rPr>
          <w:rStyle w:val="StyleUnderline"/>
          <w:highlight w:val="cyan"/>
        </w:rPr>
        <w:t>create</w:t>
      </w:r>
      <w:r w:rsidRPr="00B77C83">
        <w:rPr>
          <w:rStyle w:val="StyleUnderline"/>
        </w:rPr>
        <w:t xml:space="preserve"> a damaging </w:t>
      </w:r>
      <w:r w:rsidRPr="000579AD">
        <w:rPr>
          <w:rStyle w:val="StyleUnderline"/>
        </w:rPr>
        <w:t>chain reaction</w:t>
      </w:r>
      <w:r w:rsidRPr="00B77C83">
        <w:t xml:space="preserve">. </w:t>
      </w:r>
      <w:r w:rsidRPr="00B77C83">
        <w:rPr>
          <w:rStyle w:val="StyleUnderline"/>
        </w:rPr>
        <w:t xml:space="preserve">Scientists warn that the violent destruction of satellites could </w:t>
      </w:r>
      <w:r w:rsidRPr="000579AD">
        <w:rPr>
          <w:rStyle w:val="StyleUnderline"/>
        </w:rPr>
        <w:t>result in</w:t>
      </w:r>
      <w:r w:rsidRPr="00B77C83">
        <w:rPr>
          <w:rStyle w:val="StyleUnderline"/>
        </w:rPr>
        <w:t xml:space="preserve"> an effect called an </w:t>
      </w:r>
      <w:r w:rsidRPr="002076FF">
        <w:rPr>
          <w:rStyle w:val="StyleUnderline"/>
          <w:highlight w:val="cyan"/>
        </w:rPr>
        <w:t>ablation</w:t>
      </w:r>
      <w:r w:rsidRPr="00B77C83">
        <w:rPr>
          <w:rStyle w:val="StyleUnderline"/>
        </w:rPr>
        <w:t xml:space="preserve"> </w:t>
      </w:r>
      <w:r w:rsidRPr="002076FF">
        <w:rPr>
          <w:rStyle w:val="StyleUnderline"/>
          <w:highlight w:val="cyan"/>
        </w:rPr>
        <w:t>cascade</w:t>
      </w:r>
      <w:r w:rsidRPr="00B77C83">
        <w:rPr>
          <w:rStyle w:val="StyleUnderline"/>
        </w:rPr>
        <w:t xml:space="preserve">.  High-velocity </w:t>
      </w:r>
      <w:r w:rsidRPr="002076FF">
        <w:rPr>
          <w:rStyle w:val="StyleUnderline"/>
          <w:highlight w:val="cyan"/>
        </w:rPr>
        <w:t>debris</w:t>
      </w:r>
      <w:r w:rsidRPr="00B77C83">
        <w:rPr>
          <w:rStyle w:val="StyleUnderline"/>
        </w:rPr>
        <w:t xml:space="preserve"> from a destroyed satellite could </w:t>
      </w:r>
      <w:r w:rsidRPr="002076FF">
        <w:rPr>
          <w:rStyle w:val="StyleUnderline"/>
          <w:highlight w:val="cyan"/>
        </w:rPr>
        <w:t>crash</w:t>
      </w:r>
      <w:r w:rsidRPr="00B77C83">
        <w:rPr>
          <w:rStyle w:val="StyleUnderline"/>
        </w:rPr>
        <w:t xml:space="preserve"> </w:t>
      </w:r>
      <w:r w:rsidRPr="002076FF">
        <w:rPr>
          <w:rStyle w:val="StyleUnderline"/>
          <w:highlight w:val="cyan"/>
        </w:rPr>
        <w:t>into other</w:t>
      </w:r>
      <w:r w:rsidRPr="00B77C83">
        <w:rPr>
          <w:rStyle w:val="StyleUnderline"/>
        </w:rPr>
        <w:t xml:space="preserve"> </w:t>
      </w:r>
      <w:r w:rsidRPr="002076FF">
        <w:rPr>
          <w:rStyle w:val="StyleUnderline"/>
          <w:highlight w:val="cyan"/>
        </w:rPr>
        <w:t>satellites</w:t>
      </w:r>
      <w:r w:rsidRPr="00B77C83">
        <w:rPr>
          <w:rStyle w:val="StyleUnderline"/>
        </w:rPr>
        <w:t xml:space="preserve"> and </w:t>
      </w:r>
      <w:r w:rsidRPr="000579AD">
        <w:rPr>
          <w:rStyle w:val="StyleUnderline"/>
        </w:rPr>
        <w:t>create</w:t>
      </w:r>
      <w:r w:rsidRPr="00B77C83">
        <w:rPr>
          <w:rStyle w:val="StyleUnderline"/>
        </w:rPr>
        <w:t xml:space="preserve"> more high-velocity debris.</w:t>
      </w:r>
      <w:r w:rsidRPr="00B77C83">
        <w:t xml:space="preserve"> If an </w:t>
      </w:r>
      <w:r w:rsidRPr="00B77C83">
        <w:rPr>
          <w:rStyle w:val="StyleUnderline"/>
        </w:rPr>
        <w:t xml:space="preserve">ablation cascade were to occur, it could </w:t>
      </w:r>
      <w:r w:rsidRPr="002076FF">
        <w:rPr>
          <w:rStyle w:val="StyleUnderline"/>
          <w:highlight w:val="cyan"/>
        </w:rPr>
        <w:t>render</w:t>
      </w:r>
      <w:r w:rsidRPr="00B77C83">
        <w:rPr>
          <w:rStyle w:val="StyleUnderline"/>
        </w:rPr>
        <w:t xml:space="preserve"> certain </w:t>
      </w:r>
      <w:r w:rsidRPr="002076FF">
        <w:rPr>
          <w:rStyle w:val="StyleUnderline"/>
          <w:highlight w:val="cyan"/>
        </w:rPr>
        <w:t>orbital levels</w:t>
      </w:r>
      <w:r w:rsidRPr="00B77C83">
        <w:rPr>
          <w:rStyle w:val="StyleUnderline"/>
        </w:rPr>
        <w:t xml:space="preserve"> </w:t>
      </w:r>
      <w:r w:rsidRPr="002076FF">
        <w:rPr>
          <w:rStyle w:val="StyleUnderline"/>
          <w:highlight w:val="cyan"/>
        </w:rPr>
        <w:t>completely unusable</w:t>
      </w:r>
      <w:r w:rsidRPr="00B77C83">
        <w:rPr>
          <w:rStyle w:val="StyleUnderline"/>
        </w:rPr>
        <w:t xml:space="preserve"> for centuries.</w:t>
      </w:r>
    </w:p>
    <w:p w14:paraId="4217C2DB" w14:textId="77777777" w:rsidR="00D51D07" w:rsidRPr="00B77C83" w:rsidRDefault="00D51D07" w:rsidP="00D51D07">
      <w:pPr>
        <w:rPr>
          <w:rStyle w:val="StyleUnderline"/>
        </w:rPr>
      </w:pPr>
      <w:r w:rsidRPr="00B77C83">
        <w:t xml:space="preserve">4. Any country that threatened access to space </w:t>
      </w:r>
      <w:r w:rsidRPr="00B77C83">
        <w:rPr>
          <w:rStyle w:val="StyleUnderline"/>
        </w:rPr>
        <w:t xml:space="preserve">would </w:t>
      </w:r>
      <w:r w:rsidRPr="002076FF">
        <w:rPr>
          <w:rStyle w:val="StyleUnderline"/>
          <w:highlight w:val="cyan"/>
        </w:rPr>
        <w:t>threaten</w:t>
      </w:r>
      <w:r w:rsidRPr="00B77C83">
        <w:rPr>
          <w:rStyle w:val="StyleUnderline"/>
        </w:rPr>
        <w:t xml:space="preserve"> the </w:t>
      </w:r>
      <w:r w:rsidRPr="002076FF">
        <w:rPr>
          <w:rStyle w:val="StyleUnderline"/>
          <w:highlight w:val="cyan"/>
        </w:rPr>
        <w:t>global economy</w:t>
      </w:r>
      <w:r w:rsidRPr="00B77C83">
        <w:rPr>
          <w:rStyle w:val="StyleUnderline"/>
        </w:rPr>
        <w:t>.</w:t>
      </w:r>
      <w:r w:rsidRPr="00B77C83">
        <w:t xml:space="preserve">  Even if a full-blown ablation cascade didn’t occur, </w:t>
      </w:r>
      <w:r w:rsidRPr="000579AD">
        <w:rPr>
          <w:rStyle w:val="StyleUnderline"/>
        </w:rPr>
        <w:t>an ASAT campaign would cause debris, making operating in space more hazardous</w:t>
      </w:r>
      <w:r w:rsidRPr="00B77C83">
        <w:t xml:space="preserve">.  </w:t>
      </w:r>
      <w:r w:rsidRPr="00B77C83">
        <w:rPr>
          <w:rStyle w:val="StyleUnderline"/>
        </w:rPr>
        <w:t xml:space="preserve">The global economy </w:t>
      </w:r>
      <w:r w:rsidRPr="002076FF">
        <w:rPr>
          <w:rStyle w:val="StyleUnderline"/>
          <w:highlight w:val="cyan"/>
        </w:rPr>
        <w:t>relies on</w:t>
      </w:r>
      <w:r w:rsidRPr="00B77C83">
        <w:rPr>
          <w:rStyle w:val="StyleUnderline"/>
        </w:rPr>
        <w:t xml:space="preserve"> </w:t>
      </w:r>
      <w:r w:rsidRPr="002076FF">
        <w:rPr>
          <w:rStyle w:val="StyleUnderline"/>
          <w:highlight w:val="cyan"/>
        </w:rPr>
        <w:t>satellites</w:t>
      </w:r>
      <w:r w:rsidRPr="00B77C83">
        <w:rPr>
          <w:rStyle w:val="StyleUnderline"/>
        </w:rPr>
        <w:t xml:space="preserve"> and any disruption of operations would be </w:t>
      </w:r>
      <w:r w:rsidRPr="002076FF">
        <w:rPr>
          <w:rStyle w:val="StyleUnderline"/>
          <w:highlight w:val="cyan"/>
        </w:rPr>
        <w:t>met with</w:t>
      </w:r>
      <w:r w:rsidRPr="00B77C83">
        <w:rPr>
          <w:rStyle w:val="StyleUnderline"/>
        </w:rPr>
        <w:t xml:space="preserve"> </w:t>
      </w:r>
      <w:r w:rsidRPr="002076FF">
        <w:rPr>
          <w:rStyle w:val="StyleUnderline"/>
          <w:highlight w:val="cyan"/>
        </w:rPr>
        <w:t>worldwide</w:t>
      </w:r>
      <w:r w:rsidRPr="00B77C83">
        <w:rPr>
          <w:rStyle w:val="StyleUnderline"/>
        </w:rPr>
        <w:t xml:space="preserve"> </w:t>
      </w:r>
      <w:r w:rsidRPr="002076FF">
        <w:rPr>
          <w:rStyle w:val="StyleUnderline"/>
          <w:highlight w:val="cyan"/>
        </w:rPr>
        <w:t>disapproval</w:t>
      </w:r>
      <w:r w:rsidRPr="00B77C83">
        <w:rPr>
          <w:rStyle w:val="StyleUnderline"/>
        </w:rPr>
        <w:t xml:space="preserve"> and severe economic ramifications.</w:t>
      </w:r>
    </w:p>
    <w:p w14:paraId="249B35A9" w14:textId="77777777" w:rsidR="00D51D07" w:rsidRPr="00B77C83" w:rsidRDefault="00D51D07" w:rsidP="00D51D07">
      <w:pPr>
        <w:rPr>
          <w:rStyle w:val="StyleUnderline"/>
        </w:rPr>
      </w:pPr>
      <w:r w:rsidRPr="00B77C83">
        <w:t xml:space="preserve">5. International Prohibits the Use of ASAT Weapons. </w:t>
      </w:r>
      <w:r w:rsidRPr="00B77C83">
        <w:rPr>
          <w:rStyle w:val="StyleUnderline"/>
        </w:rPr>
        <w:t xml:space="preserve">Several </w:t>
      </w:r>
      <w:r w:rsidRPr="002076FF">
        <w:rPr>
          <w:rStyle w:val="StyleUnderline"/>
          <w:highlight w:val="cyan"/>
        </w:rPr>
        <w:t>international treaties</w:t>
      </w:r>
      <w:r w:rsidRPr="00B77C83">
        <w:rPr>
          <w:rStyle w:val="StyleUnderline"/>
        </w:rPr>
        <w:t xml:space="preserve"> expressly </w:t>
      </w:r>
      <w:r w:rsidRPr="002076FF">
        <w:rPr>
          <w:rStyle w:val="StyleUnderline"/>
          <w:highlight w:val="cyan"/>
        </w:rPr>
        <w:t>prohibit</w:t>
      </w:r>
      <w:r w:rsidRPr="00B77C83">
        <w:rPr>
          <w:rStyle w:val="StyleUnderline"/>
        </w:rPr>
        <w:t xml:space="preserve"> signatory nations from </w:t>
      </w:r>
      <w:r w:rsidRPr="002076FF">
        <w:rPr>
          <w:rStyle w:val="StyleUnderline"/>
          <w:highlight w:val="cyan"/>
        </w:rPr>
        <w:t>attacking</w:t>
      </w:r>
      <w:r w:rsidRPr="00B77C83">
        <w:rPr>
          <w:rStyle w:val="StyleUnderline"/>
        </w:rPr>
        <w:t xml:space="preserve"> other countries’ space assets</w:t>
      </w:r>
      <w:r w:rsidRPr="00B77C83">
        <w:t xml:space="preserve">.  </w:t>
      </w:r>
      <w:r w:rsidRPr="00F1720B">
        <w:rPr>
          <w:rStyle w:val="StyleUnderline"/>
        </w:rPr>
        <w:t xml:space="preserve">It </w:t>
      </w:r>
      <w:r w:rsidRPr="002076FF">
        <w:rPr>
          <w:rStyle w:val="StyleUnderline"/>
          <w:highlight w:val="cyan"/>
        </w:rPr>
        <w:t>is</w:t>
      </w:r>
      <w:r w:rsidRPr="00B77C83">
        <w:t xml:space="preserve"> </w:t>
      </w:r>
      <w:r w:rsidRPr="00B77C83">
        <w:rPr>
          <w:rStyle w:val="StyleUnderline"/>
        </w:rPr>
        <w:t xml:space="preserve">generally </w:t>
      </w:r>
      <w:r w:rsidRPr="002076FF">
        <w:rPr>
          <w:rStyle w:val="StyleUnderline"/>
          <w:highlight w:val="cyan"/>
        </w:rPr>
        <w:t xml:space="preserve">accepted </w:t>
      </w:r>
      <w:r w:rsidRPr="00F1720B">
        <w:rPr>
          <w:rStyle w:val="StyleUnderline"/>
        </w:rPr>
        <w:t>that</w:t>
      </w:r>
      <w:r w:rsidRPr="00B77C83">
        <w:rPr>
          <w:rStyle w:val="StyleUnderline"/>
        </w:rPr>
        <w:t xml:space="preserve"> </w:t>
      </w:r>
      <w:r w:rsidRPr="002076FF">
        <w:rPr>
          <w:rStyle w:val="StyleUnderline"/>
          <w:highlight w:val="cyan"/>
        </w:rPr>
        <w:t>space</w:t>
      </w:r>
      <w:r w:rsidRPr="00B77C83">
        <w:rPr>
          <w:rStyle w:val="StyleUnderline"/>
        </w:rPr>
        <w:t xml:space="preserve"> should be treated </w:t>
      </w:r>
      <w:r w:rsidRPr="002076FF">
        <w:rPr>
          <w:rStyle w:val="StyleUnderline"/>
          <w:highlight w:val="cyan"/>
        </w:rPr>
        <w:t>as</w:t>
      </w:r>
      <w:r w:rsidRPr="00B77C83">
        <w:rPr>
          <w:rStyle w:val="StyleUnderline"/>
        </w:rPr>
        <w:t xml:space="preserve"> a </w:t>
      </w:r>
      <w:r w:rsidRPr="002076FF">
        <w:rPr>
          <w:rStyle w:val="StyleUnderline"/>
          <w:highlight w:val="cyan"/>
        </w:rPr>
        <w:t>global common</w:t>
      </w:r>
      <w:r w:rsidRPr="00B77C83">
        <w:rPr>
          <w:rStyle w:val="StyleUnderline"/>
        </w:rPr>
        <w:t xml:space="preserve"> area, rather than a military domain.</w:t>
      </w:r>
    </w:p>
    <w:p w14:paraId="0E3043F3" w14:textId="72F00329" w:rsidR="00D51D07" w:rsidRPr="00D51D07" w:rsidRDefault="00D51D07" w:rsidP="00D51D07">
      <w:r w:rsidRPr="00B77C83">
        <w:t xml:space="preserve">While it remains necessary for military planners to create contingency plans for </w:t>
      </w:r>
      <w:proofErr w:type="gramStart"/>
      <w:r w:rsidRPr="00B77C83">
        <w:t>a,</w:t>
      </w:r>
      <w:proofErr w:type="gramEnd"/>
      <w:r w:rsidRPr="00B77C83">
        <w:t xml:space="preserve"> </w:t>
      </w:r>
      <w:r w:rsidRPr="002076FF">
        <w:rPr>
          <w:rStyle w:val="StyleUnderline"/>
          <w:highlight w:val="cyan"/>
        </w:rPr>
        <w:t>space war</w:t>
      </w:r>
      <w:r w:rsidRPr="00F1720B">
        <w:rPr>
          <w:rStyle w:val="StyleUnderline"/>
        </w:rPr>
        <w:t xml:space="preserve"> </w:t>
      </w:r>
      <w:r w:rsidRPr="00F1720B">
        <w:t>it</w:t>
      </w:r>
      <w:r w:rsidRPr="00B77C83">
        <w:t xml:space="preserve"> </w:t>
      </w:r>
      <w:r w:rsidRPr="00F1720B">
        <w:rPr>
          <w:rStyle w:val="StyleUnderline"/>
        </w:rPr>
        <w:t xml:space="preserve">is a highly </w:t>
      </w:r>
      <w:r w:rsidRPr="002076FF">
        <w:rPr>
          <w:rStyle w:val="StyleUnderline"/>
          <w:highlight w:val="cyan"/>
        </w:rPr>
        <w:t>unlikely</w:t>
      </w:r>
      <w:r w:rsidRPr="00B77C83">
        <w:rPr>
          <w:rStyle w:val="StyleUnderline"/>
        </w:rPr>
        <w:t xml:space="preserve"> scenario</w:t>
      </w:r>
      <w:r w:rsidRPr="00B77C83">
        <w:t xml:space="preserve">.  </w:t>
      </w:r>
      <w:r w:rsidRPr="00B77C83">
        <w:rPr>
          <w:rStyle w:val="StyleUnderline"/>
        </w:rPr>
        <w:t xml:space="preserve">All involved parties are incentivized against attacking.  </w:t>
      </w:r>
      <w:r w:rsidRPr="00B77C83">
        <w:t xml:space="preserve">However, if a space war did occur, it would be part of a larger conflict on Earth.  Those concerned about the potential for war in space should be more concerned about the potential for war, period. </w:t>
      </w:r>
    </w:p>
    <w:p w14:paraId="563052C8" w14:textId="7B5F32E4" w:rsidR="00D51D07" w:rsidRDefault="00D51D07" w:rsidP="00D51D07">
      <w:pPr>
        <w:pStyle w:val="Heading4"/>
        <w:rPr>
          <w:rFonts w:cs="Times New Roman"/>
        </w:rPr>
      </w:pPr>
      <w:r>
        <w:rPr>
          <w:rFonts w:cs="Times New Roman"/>
        </w:rPr>
        <w:t xml:space="preserve">AT </w:t>
      </w:r>
      <w:proofErr w:type="spellStart"/>
      <w:r>
        <w:rPr>
          <w:rFonts w:cs="Times New Roman"/>
        </w:rPr>
        <w:t>Scoles</w:t>
      </w:r>
      <w:proofErr w:type="spellEnd"/>
      <w:r>
        <w:rPr>
          <w:rFonts w:cs="Times New Roman"/>
        </w:rPr>
        <w:t>:</w:t>
      </w:r>
    </w:p>
    <w:p w14:paraId="16E4AA96" w14:textId="77777777" w:rsidR="00D51D07" w:rsidRDefault="00D51D07" w:rsidP="00D51D07">
      <w:pPr>
        <w:pStyle w:val="Heading4"/>
      </w:pPr>
      <w:r>
        <w:t xml:space="preserve">1] The real danger is from </w:t>
      </w:r>
      <w:r w:rsidRPr="005937C0">
        <w:rPr>
          <w:u w:val="single"/>
        </w:rPr>
        <w:t>NASA’s</w:t>
      </w:r>
      <w:r>
        <w:t xml:space="preserve"> mission to </w:t>
      </w:r>
      <w:r>
        <w:rPr>
          <w:u w:val="single"/>
        </w:rPr>
        <w:t>transplant</w:t>
      </w:r>
      <w:r>
        <w:t xml:space="preserve"> rocks --- plan doesn’t affect, and there’s other methods of mining, we read blue</w:t>
      </w:r>
    </w:p>
    <w:p w14:paraId="5D70ED7E" w14:textId="77777777" w:rsidR="00D51D07" w:rsidRDefault="00D51D07" w:rsidP="00D51D07">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5053F308" w14:textId="77777777" w:rsidR="00D51D07" w:rsidRPr="00DE5888" w:rsidRDefault="00D51D07" w:rsidP="00D51D07">
      <w:pPr>
        <w:rPr>
          <w:b/>
          <w:iCs/>
          <w:u w:val="single"/>
          <w:bdr w:val="single" w:sz="8" w:space="0" w:color="auto"/>
        </w:rPr>
      </w:pPr>
      <w:r w:rsidRPr="00A90E46">
        <w:rPr>
          <w:rStyle w:val="StyleUnderline"/>
          <w:highlight w:val="green"/>
        </w:rPr>
        <w:t>NASA chose</w:t>
      </w:r>
      <w:r w:rsidRPr="00364AB4">
        <w:rPr>
          <w:rStyle w:val="StyleUnderline"/>
        </w:rPr>
        <w:t xml:space="preserve"> the second option for </w:t>
      </w:r>
      <w:r w:rsidRPr="00A90E46">
        <w:rPr>
          <w:rStyle w:val="StyleUnderline"/>
          <w:highlight w:val="green"/>
        </w:rPr>
        <w:t>its Asteroid Redirect Mission</w:t>
      </w:r>
      <w:r w:rsidRPr="00364AB4">
        <w:rPr>
          <w:rStyle w:val="StyleUnderline"/>
        </w:rPr>
        <w:t xml:space="preserve">, which aims to pluck a boulder from an asteroid’s surface and relocate it to a stable orbit around the moon. But an asteroid’s </w:t>
      </w:r>
      <w:r w:rsidRPr="00364AB4">
        <w:rPr>
          <w:rStyle w:val="StyleUnderline"/>
        </w:rPr>
        <w:lastRenderedPageBreak/>
        <w:t>gravity is so weak that it’s not hard for surface particles to escape into space</w:t>
      </w:r>
      <w:r w:rsidRPr="00364AB4">
        <w:rPr>
          <w:sz w:val="12"/>
        </w:rPr>
        <w:t xml:space="preserve">. </w:t>
      </w:r>
      <w:r w:rsidRPr="00AD64D7">
        <w:rPr>
          <w:rStyle w:val="Emphasis"/>
        </w:rPr>
        <w:t xml:space="preserve">Now a new model warns that </w:t>
      </w:r>
      <w:r w:rsidRPr="00A90E46">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A90E46">
        <w:rPr>
          <w:rStyle w:val="Emphasis"/>
          <w:highlight w:val="green"/>
        </w:rPr>
        <w:t xml:space="preserve">could intrude </w:t>
      </w:r>
      <w:r w:rsidRPr="00AD64D7">
        <w:rPr>
          <w:rStyle w:val="Emphasis"/>
        </w:rPr>
        <w:t xml:space="preserve">where many </w:t>
      </w:r>
      <w:proofErr w:type="spellStart"/>
      <w:r w:rsidRPr="00A90E46">
        <w:rPr>
          <w:rStyle w:val="Emphasis"/>
          <w:highlight w:val="green"/>
        </w:rPr>
        <w:t>defence</w:t>
      </w:r>
      <w:proofErr w:type="spellEnd"/>
      <w:r w:rsidRPr="00A90E46">
        <w:rPr>
          <w:rStyle w:val="Emphasis"/>
          <w:highlight w:val="green"/>
        </w:rPr>
        <w:t xml:space="preserve"> and communication satellites </w:t>
      </w:r>
      <w:r w:rsidRPr="00AD64D7">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A90E46">
        <w:rPr>
          <w:sz w:val="12"/>
          <w:highlight w:val="green"/>
        </w:rPr>
        <w:t xml:space="preserve">. </w:t>
      </w:r>
      <w:r w:rsidRPr="00A90E46">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A90E46">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A90E46">
        <w:rPr>
          <w:rStyle w:val="Emphasis"/>
          <w:highlight w:val="green"/>
        </w:rPr>
        <w:t xml:space="preserve">It is possible to </w:t>
      </w:r>
      <w:r w:rsidRPr="00F5773D">
        <w:rPr>
          <w:rStyle w:val="Emphasis"/>
        </w:rPr>
        <w:t xml:space="preserve">quantify and </w:t>
      </w:r>
      <w:r w:rsidRPr="00A90E46">
        <w:rPr>
          <w:rStyle w:val="Emphasis"/>
          <w:highlight w:val="green"/>
        </w:rPr>
        <w:t>manage the risk</w:t>
      </w:r>
      <w:r w:rsidRPr="00A90E46">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F5773D">
        <w:rPr>
          <w:rStyle w:val="Emphasis"/>
        </w:rPr>
        <w:t xml:space="preserve">A few basic </w:t>
      </w:r>
      <w:r w:rsidRPr="00A90E46">
        <w:rPr>
          <w:rStyle w:val="Emphasis"/>
          <w:highlight w:val="green"/>
        </w:rPr>
        <w:t>precautions will prevent harm due to stray asteroid material.”</w:t>
      </w:r>
    </w:p>
    <w:p w14:paraId="3F9F6833" w14:textId="77777777" w:rsidR="00D51D07" w:rsidRPr="00B036CD" w:rsidRDefault="00D51D07" w:rsidP="00D51D07">
      <w:pPr>
        <w:pStyle w:val="Heading4"/>
        <w:rPr>
          <w:rFonts w:cs="Times New Roman"/>
        </w:rPr>
      </w:pPr>
      <w:r>
        <w:rPr>
          <w:rFonts w:cs="Times New Roman"/>
        </w:rPr>
        <w:t xml:space="preserve">2] </w:t>
      </w:r>
      <w:r w:rsidRPr="00B036CD">
        <w:rPr>
          <w:rFonts w:cs="Times New Roman"/>
        </w:rPr>
        <w:t xml:space="preserve">Collision risk is </w:t>
      </w:r>
      <w:r w:rsidRPr="00B036CD">
        <w:rPr>
          <w:rFonts w:cs="Times New Roman"/>
          <w:u w:val="single"/>
        </w:rPr>
        <w:t>infinitesimally small</w:t>
      </w:r>
    </w:p>
    <w:p w14:paraId="616D54C0" w14:textId="77777777" w:rsidR="00D51D07" w:rsidRPr="00FE4F08" w:rsidRDefault="00D51D07" w:rsidP="00D51D07">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3A593CFE" w14:textId="77777777" w:rsidR="00D51D07" w:rsidRPr="00FE4F08" w:rsidRDefault="00D51D07" w:rsidP="00D51D07">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A90E46">
        <w:rPr>
          <w:rStyle w:val="Emphasis"/>
          <w:highlight w:val="green"/>
        </w:rPr>
        <w:t>worst case</w:t>
      </w:r>
      <w:proofErr w:type="gramEnd"/>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 xml:space="preserve">there would </w:t>
      </w:r>
      <w:r w:rsidRPr="005E6353">
        <w:rPr>
          <w:rStyle w:val="StyleUnderline"/>
        </w:rPr>
        <w:lastRenderedPageBreak/>
        <w:t>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0C859DB0" w14:textId="77777777" w:rsidR="00D51D07" w:rsidRDefault="00D51D07" w:rsidP="00D51D07">
      <w:pPr>
        <w:pStyle w:val="Heading4"/>
        <w:rPr>
          <w:rFonts w:cs="Calibri"/>
        </w:rPr>
      </w:pPr>
      <w:r>
        <w:rPr>
          <w:rFonts w:cs="Calibri"/>
        </w:rPr>
        <w:t xml:space="preserve">3] Concedes Asteroid Mining can be regulated to still be allowed to occur – says “possible to … manage risk” – no solvency deficit to the CP. </w:t>
      </w:r>
    </w:p>
    <w:p w14:paraId="7CFF325D" w14:textId="77777777" w:rsidR="00D51D07" w:rsidRDefault="00D51D07" w:rsidP="00D51D07">
      <w:pPr>
        <w:pStyle w:val="Heading4"/>
      </w:pPr>
      <w:r>
        <w:t xml:space="preserve">AT McKnight – It’s not talking </w:t>
      </w:r>
      <w:proofErr w:type="spellStart"/>
      <w:r>
        <w:t>abt</w:t>
      </w:r>
      <w:proofErr w:type="spellEnd"/>
      <w:r>
        <w:t xml:space="preserve"> Asteroid Mining – it’s talking about status quo debris from current dust and rockets – inserted the table below – their evidence </w:t>
      </w:r>
      <w:r>
        <w:rPr>
          <w:u w:val="single"/>
        </w:rPr>
        <w:t>isn’t predictive</w:t>
      </w:r>
      <w:r>
        <w:t xml:space="preserve">, it’s </w:t>
      </w:r>
      <w:r>
        <w:rPr>
          <w:u w:val="single"/>
        </w:rPr>
        <w:t>descriptive</w:t>
      </w:r>
      <w:r>
        <w:t xml:space="preserve"> – means current dust thumps. </w:t>
      </w:r>
    </w:p>
    <w:p w14:paraId="653C1A49" w14:textId="77777777" w:rsidR="00D51D07" w:rsidRPr="00A158DC" w:rsidRDefault="00D51D07" w:rsidP="00D51D07">
      <w:r w:rsidRPr="00A158DC">
        <w:rPr>
          <w:rStyle w:val="Style13ptBold"/>
        </w:rPr>
        <w:t>McKnight 17</w:t>
      </w:r>
      <w:r>
        <w:t xml:space="preserve"> </w:t>
      </w:r>
      <w:r w:rsidRPr="00A158DC">
        <w:t>Dr. Darren McKnight 17,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 [graphics omitted]</w:t>
      </w:r>
    </w:p>
    <w:p w14:paraId="4DC95024" w14:textId="77777777" w:rsidR="00D51D07" w:rsidRPr="00A158DC" w:rsidRDefault="00D51D07" w:rsidP="00D51D07">
      <w:r>
        <w:rPr>
          <w:noProof/>
        </w:rPr>
        <w:drawing>
          <wp:inline distT="0" distB="0" distL="0" distR="0" wp14:anchorId="6C16717D" wp14:editId="340CC192">
            <wp:extent cx="5943600" cy="2786380"/>
            <wp:effectExtent l="0" t="0" r="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28">
                      <a:extLst>
                        <a:ext uri="{28A0092B-C50C-407E-A947-70E740481C1C}">
                          <a14:useLocalDpi xmlns:a14="http://schemas.microsoft.com/office/drawing/2010/main" val="0"/>
                        </a:ext>
                      </a:extLst>
                    </a:blip>
                    <a:stretch>
                      <a:fillRect/>
                    </a:stretch>
                  </pic:blipFill>
                  <pic:spPr>
                    <a:xfrm>
                      <a:off x="0" y="0"/>
                      <a:ext cx="5943600" cy="2786380"/>
                    </a:xfrm>
                    <a:prstGeom prst="rect">
                      <a:avLst/>
                    </a:prstGeom>
                  </pic:spPr>
                </pic:pic>
              </a:graphicData>
            </a:graphic>
          </wp:inline>
        </w:drawing>
      </w:r>
    </w:p>
    <w:p w14:paraId="3F1444F4" w14:textId="77777777" w:rsidR="00D51D07" w:rsidRDefault="00D51D07" w:rsidP="00D51D07">
      <w:pPr>
        <w:pStyle w:val="Heading4"/>
        <w:rPr>
          <w:rFonts w:cs="Calibri"/>
        </w:rPr>
      </w:pPr>
      <w:r>
        <w:rPr>
          <w:rFonts w:cs="Calibri"/>
        </w:rPr>
        <w:t xml:space="preserve">Means D/B – either </w:t>
      </w:r>
      <w:proofErr w:type="spellStart"/>
      <w:r>
        <w:rPr>
          <w:rFonts w:cs="Calibri"/>
        </w:rPr>
        <w:t>Squo</w:t>
      </w:r>
      <w:proofErr w:type="spellEnd"/>
      <w:r>
        <w:rPr>
          <w:rFonts w:cs="Calibri"/>
        </w:rPr>
        <w:t xml:space="preserve"> Debris Thumps or disproves the I/L – past Debris didn’t trigger escalations.</w:t>
      </w:r>
    </w:p>
    <w:p w14:paraId="07A6103F" w14:textId="77777777" w:rsidR="00D51D07" w:rsidRDefault="00D51D07" w:rsidP="00D51D07">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08C9FEEE" w14:textId="77777777" w:rsidR="00D51D07" w:rsidRPr="00550AE7" w:rsidRDefault="00D51D07" w:rsidP="00D51D07">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4845B339" w14:textId="77777777" w:rsidR="00D51D07" w:rsidRPr="00D817CD" w:rsidRDefault="00D51D07" w:rsidP="00D51D07">
      <w:pPr>
        <w:rPr>
          <w:sz w:val="16"/>
        </w:rPr>
      </w:pPr>
      <w:r w:rsidRPr="00A90E46">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A90E46">
        <w:rPr>
          <w:rStyle w:val="Emphasis"/>
          <w:highlight w:val="green"/>
        </w:rPr>
        <w:t xml:space="preserve">uncertainty </w:t>
      </w:r>
      <w:r w:rsidRPr="00A613CC">
        <w:rPr>
          <w:rStyle w:val="Emphasis"/>
        </w:rPr>
        <w:t xml:space="preserve">will be </w:t>
      </w:r>
      <w:r w:rsidRPr="00A90E46">
        <w:rPr>
          <w:rStyle w:val="Emphasis"/>
          <w:highlight w:val="green"/>
        </w:rPr>
        <w:t>compounded</w:t>
      </w:r>
      <w:r w:rsidRPr="00BF1081">
        <w:rPr>
          <w:rStyle w:val="StyleUnderline"/>
        </w:rPr>
        <w:t xml:space="preserve"> when potential conflict extends to the space and cyber domains, where </w:t>
      </w:r>
      <w:r w:rsidRPr="00A90E46">
        <w:rPr>
          <w:rStyle w:val="Emphasis"/>
          <w:highlight w:val="green"/>
        </w:rPr>
        <w:t>weapon effectiveness is</w:t>
      </w:r>
      <w:r w:rsidRPr="00A613CC">
        <w:rPr>
          <w:rStyle w:val="Emphasis"/>
        </w:rPr>
        <w:t xml:space="preserve"> largely </w:t>
      </w:r>
      <w:r w:rsidRPr="00A90E46">
        <w:rPr>
          <w:rStyle w:val="Emphasis"/>
          <w:highlight w:val="green"/>
        </w:rPr>
        <w:t>untested</w:t>
      </w:r>
      <w:r w:rsidRPr="00BF1081">
        <w:rPr>
          <w:rStyle w:val="StyleUnderline"/>
        </w:rPr>
        <w:t xml:space="preserve"> and uncertain, </w:t>
      </w:r>
      <w:r w:rsidRPr="00BF1081">
        <w:rPr>
          <w:rStyle w:val="Emphasis"/>
        </w:rPr>
        <w:t xml:space="preserve">infrastructure </w:t>
      </w:r>
      <w:r w:rsidRPr="00A90E46">
        <w:rPr>
          <w:rStyle w:val="Emphasis"/>
          <w:highlight w:val="green"/>
        </w:rPr>
        <w:t>interdependencies</w:t>
      </w:r>
      <w:r w:rsidRPr="00A90E46">
        <w:rPr>
          <w:rStyle w:val="StyleUnderline"/>
          <w:highlight w:val="green"/>
        </w:rPr>
        <w:t xml:space="preserve"> </w:t>
      </w:r>
      <w:r w:rsidRPr="00A613CC">
        <w:rPr>
          <w:rStyle w:val="StyleUnderline"/>
        </w:rPr>
        <w:t xml:space="preserve">are </w:t>
      </w:r>
      <w:r w:rsidRPr="00A90E46">
        <w:rPr>
          <w:rStyle w:val="StyleUnderline"/>
          <w:highlight w:val="green"/>
        </w:rPr>
        <w:t xml:space="preserve">unclear, and </w:t>
      </w:r>
      <w:r w:rsidRPr="00A90E46">
        <w:rPr>
          <w:rStyle w:val="Emphasis"/>
          <w:highlight w:val="green"/>
        </w:rPr>
        <w:t xml:space="preserve">damaging </w:t>
      </w:r>
      <w:r w:rsidRPr="00A613CC">
        <w:rPr>
          <w:rStyle w:val="Emphasis"/>
        </w:rPr>
        <w:t xml:space="preserve">an </w:t>
      </w:r>
      <w:r w:rsidRPr="00A90E46">
        <w:rPr>
          <w:rStyle w:val="Emphasis"/>
          <w:highlight w:val="green"/>
        </w:rPr>
        <w:t xml:space="preserve">adversary could </w:t>
      </w:r>
      <w:r w:rsidRPr="00A613CC">
        <w:rPr>
          <w:rStyle w:val="Emphasis"/>
        </w:rPr>
        <w:t xml:space="preserve">also </w:t>
      </w:r>
      <w:r w:rsidRPr="00A90E46">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A90E46">
        <w:rPr>
          <w:rStyle w:val="Emphasis"/>
          <w:highlight w:val="green"/>
        </w:rPr>
        <w:t xml:space="preserve">no country </w:t>
      </w:r>
      <w:r w:rsidRPr="00A613CC">
        <w:rPr>
          <w:rStyle w:val="Emphasis"/>
        </w:rPr>
        <w:t xml:space="preserve">will likely </w:t>
      </w:r>
      <w:r w:rsidRPr="00A90E46">
        <w:rPr>
          <w:rStyle w:val="Emphasis"/>
          <w:highlight w:val="green"/>
        </w:rPr>
        <w:t xml:space="preserve">want to gamble </w:t>
      </w:r>
      <w:r w:rsidRPr="00A613CC">
        <w:rPr>
          <w:rStyle w:val="Emphasis"/>
        </w:rPr>
        <w:t xml:space="preserve">its </w:t>
      </w:r>
      <w:r w:rsidRPr="00A90E46">
        <w:rPr>
          <w:rStyle w:val="Emphasis"/>
          <w:highlight w:val="green"/>
        </w:rPr>
        <w:t xml:space="preserve">well-being in </w:t>
      </w:r>
      <w:r w:rsidRPr="00A613CC">
        <w:rPr>
          <w:rStyle w:val="Emphasis"/>
        </w:rPr>
        <w:t xml:space="preserve">a </w:t>
      </w:r>
      <w:r w:rsidRPr="00B32CB5">
        <w:rPr>
          <w:rStyle w:val="Emphasis"/>
        </w:rPr>
        <w:t xml:space="preserve">“single </w:t>
      </w:r>
      <w:r w:rsidRPr="00A90E46">
        <w:rPr>
          <w:rStyle w:val="Emphasis"/>
          <w:highlight w:val="green"/>
        </w:rPr>
        <w:t xml:space="preserve">cosmic </w:t>
      </w:r>
      <w:r w:rsidRPr="00A90E46">
        <w:rPr>
          <w:rStyle w:val="Emphasis"/>
          <w:highlight w:val="green"/>
        </w:rPr>
        <w:lastRenderedPageBreak/>
        <w:t>throw of the dice,”</w:t>
      </w:r>
      <w:r w:rsidRPr="00BF1081">
        <w:rPr>
          <w:sz w:val="16"/>
        </w:rPr>
        <w:t xml:space="preserve"> in Harold Brown’s memorable phrase. 96 </w:t>
      </w:r>
      <w:r w:rsidRPr="00A613CC">
        <w:rPr>
          <w:rStyle w:val="StyleUnderline"/>
        </w:rPr>
        <w:t xml:space="preserve">The </w:t>
      </w:r>
      <w:r w:rsidRPr="00A90E46">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A90E46">
        <w:rPr>
          <w:rStyle w:val="StyleUnderline"/>
          <w:highlight w:val="green"/>
        </w:rPr>
        <w:t xml:space="preserve">with </w:t>
      </w:r>
      <w:r w:rsidRPr="00A90E46">
        <w:rPr>
          <w:rStyle w:val="Emphasis"/>
          <w:highlight w:val="green"/>
        </w:rPr>
        <w:t>risk aversion and worst-case assessments</w:t>
      </w:r>
      <w:r w:rsidRPr="00A90E46">
        <w:rPr>
          <w:rStyle w:val="StyleUnderline"/>
          <w:highlight w:val="green"/>
        </w:rPr>
        <w:t xml:space="preserve">, </w:t>
      </w:r>
      <w:r w:rsidRPr="00A613CC">
        <w:rPr>
          <w:rStyle w:val="StyleUnderline"/>
        </w:rPr>
        <w:t xml:space="preserve">could </w:t>
      </w:r>
      <w:r w:rsidRPr="00A90E46">
        <w:rPr>
          <w:rStyle w:val="StyleUnderline"/>
          <w:highlight w:val="green"/>
        </w:rPr>
        <w:t>lead</w:t>
      </w:r>
      <w:r w:rsidRPr="00A613CC">
        <w:rPr>
          <w:rStyle w:val="StyleUnderline"/>
        </w:rPr>
        <w:t xml:space="preserve"> space </w:t>
      </w:r>
      <w:r w:rsidRPr="00A90E46">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A90E46">
        <w:rPr>
          <w:rStyle w:val="Emphasis"/>
          <w:highlight w:val="green"/>
        </w:rPr>
        <w:t xml:space="preserve">restrained by </w:t>
      </w:r>
      <w:r w:rsidRPr="00A613CC">
        <w:rPr>
          <w:rStyle w:val="Emphasis"/>
        </w:rPr>
        <w:t xml:space="preserve">its </w:t>
      </w:r>
      <w:r w:rsidRPr="00A90E46">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A90E46">
        <w:rPr>
          <w:rStyle w:val="Emphasis"/>
          <w:highlight w:val="green"/>
        </w:rPr>
        <w:t>risk aversion</w:t>
      </w:r>
      <w:r w:rsidRPr="00B32CB5">
        <w:rPr>
          <w:rStyle w:val="Emphasis"/>
        </w:rPr>
        <w:t xml:space="preserve"> are present and </w:t>
      </w:r>
      <w:r w:rsidRPr="00A90E46">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A90E46">
        <w:rPr>
          <w:rStyle w:val="Emphasis"/>
          <w:highlight w:val="green"/>
        </w:rPr>
        <w:t xml:space="preserve">adversary is </w:t>
      </w:r>
      <w:r w:rsidRPr="00A613CC">
        <w:rPr>
          <w:rStyle w:val="Emphasis"/>
        </w:rPr>
        <w:t xml:space="preserve">more likely to be </w:t>
      </w:r>
      <w:r w:rsidRPr="00A90E46">
        <w:rPr>
          <w:rStyle w:val="Emphasis"/>
          <w:highlight w:val="green"/>
        </w:rPr>
        <w:t>conservative</w:t>
      </w:r>
      <w:r w:rsidRPr="00A90E46">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A90E46">
        <w:rPr>
          <w:rStyle w:val="StyleUnderline"/>
          <w:highlight w:val="green"/>
        </w:rPr>
        <w:t xml:space="preserve">capabilities, </w:t>
      </w:r>
      <w:r w:rsidRPr="00A613CC">
        <w:rPr>
          <w:rStyle w:val="StyleUnderline"/>
        </w:rPr>
        <w:t xml:space="preserve">while </w:t>
      </w:r>
      <w:r w:rsidRPr="00A90E46">
        <w:rPr>
          <w:rStyle w:val="StyleUnderline"/>
          <w:highlight w:val="green"/>
        </w:rPr>
        <w:t xml:space="preserve">more </w:t>
      </w:r>
      <w:r w:rsidRPr="00A90E46">
        <w:rPr>
          <w:rStyle w:val="Emphasis"/>
          <w:highlight w:val="green"/>
        </w:rPr>
        <w:t xml:space="preserve">generously assessing </w:t>
      </w:r>
      <w:r w:rsidRPr="00A613CC">
        <w:rPr>
          <w:rStyle w:val="Emphasis"/>
        </w:rPr>
        <w:t xml:space="preserve">the capabilities of </w:t>
      </w:r>
      <w:r w:rsidRPr="00A90E46">
        <w:rPr>
          <w:rStyle w:val="Emphasis"/>
          <w:highlight w:val="green"/>
        </w:rPr>
        <w:t>its adversary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w:t>
      </w:r>
      <w:proofErr w:type="gramStart"/>
      <w:r w:rsidRPr="00BF1081">
        <w:rPr>
          <w:sz w:val="16"/>
        </w:rPr>
        <w:t>effective in reality, each</w:t>
      </w:r>
      <w:proofErr w:type="gramEnd"/>
      <w:r w:rsidRPr="00BF1081">
        <w:rPr>
          <w:sz w:val="16"/>
        </w:rPr>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A90E46">
        <w:rPr>
          <w:rStyle w:val="StyleUnderline"/>
          <w:highlight w:val="green"/>
        </w:rPr>
        <w:t xml:space="preserve">each </w:t>
      </w:r>
      <w:r w:rsidRPr="00A613CC">
        <w:rPr>
          <w:rStyle w:val="StyleUnderline"/>
        </w:rPr>
        <w:t xml:space="preserve">may </w:t>
      </w:r>
      <w:r w:rsidRPr="00A90E46">
        <w:rPr>
          <w:rStyle w:val="StyleUnderline"/>
          <w:highlight w:val="green"/>
        </w:rPr>
        <w:t xml:space="preserve">be </w:t>
      </w:r>
      <w:r w:rsidRPr="00A90E46">
        <w:rPr>
          <w:rStyle w:val="Emphasis"/>
          <w:highlight w:val="green"/>
        </w:rPr>
        <w:t xml:space="preserve">deterred </w:t>
      </w:r>
      <w:r w:rsidRPr="00A613CC">
        <w:rPr>
          <w:rStyle w:val="Emphasis"/>
        </w:rPr>
        <w:t xml:space="preserve">from </w:t>
      </w:r>
      <w:r w:rsidRPr="00A90E46">
        <w:rPr>
          <w:rStyle w:val="Emphasis"/>
          <w:highlight w:val="green"/>
        </w:rPr>
        <w:t xml:space="preserve">initiating </w:t>
      </w:r>
      <w:r w:rsidRPr="00A613CC">
        <w:rPr>
          <w:rStyle w:val="Emphasis"/>
        </w:rPr>
        <w:t xml:space="preserve">an attack </w:t>
      </w:r>
      <w:r w:rsidRPr="00A90E46">
        <w:rPr>
          <w:rStyle w:val="Emphasis"/>
          <w:highlight w:val="green"/>
        </w:rPr>
        <w:t xml:space="preserve">by </w:t>
      </w:r>
      <w:r w:rsidRPr="00A613CC">
        <w:rPr>
          <w:rStyle w:val="Emphasis"/>
        </w:rPr>
        <w:t xml:space="preserve">its </w:t>
      </w:r>
      <w:r w:rsidRPr="00A90E46">
        <w:rPr>
          <w:rStyle w:val="Emphasis"/>
          <w:highlight w:val="green"/>
        </w:rPr>
        <w:t xml:space="preserve">unwillingness </w:t>
      </w:r>
      <w:r w:rsidRPr="00A613CC">
        <w:rPr>
          <w:rStyle w:val="Emphasis"/>
        </w:rPr>
        <w:t xml:space="preserve">to </w:t>
      </w:r>
      <w:r w:rsidRPr="00A90E46">
        <w:rPr>
          <w:rStyle w:val="Emphasis"/>
          <w:highlight w:val="green"/>
        </w:rPr>
        <w:t xml:space="preserve">accept </w:t>
      </w:r>
      <w:r w:rsidRPr="00A613CC">
        <w:rPr>
          <w:rStyle w:val="Emphasis"/>
        </w:rPr>
        <w:t xml:space="preserve">the necessary </w:t>
      </w:r>
      <w:r w:rsidRPr="00A90E46">
        <w:rPr>
          <w:rStyle w:val="Emphasis"/>
          <w:highlight w:val="green"/>
        </w:rPr>
        <w:t>risks</w:t>
      </w:r>
      <w:r w:rsidRPr="00BF1081">
        <w:rPr>
          <w:sz w:val="16"/>
        </w:rPr>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rPr>
          <w:sz w:val="16"/>
        </w:rPr>
        <w:t>with regard to</w:t>
      </w:r>
      <w:proofErr w:type="gramEnd"/>
      <w:r w:rsidRPr="00BF1081">
        <w:rPr>
          <w:sz w:val="16"/>
        </w:rPr>
        <w:t xml:space="preserve">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rPr>
          <w:sz w:val="16"/>
        </w:rPr>
        <w:t xml:space="preserve">, as the infrastructures such warfare would affect are constantly changing in design and technology. </w:t>
      </w:r>
      <w:r w:rsidRPr="00BF1081">
        <w:rPr>
          <w:rStyle w:val="StyleUnderline"/>
        </w:rPr>
        <w:t xml:space="preserve">Added to this is a likely </w:t>
      </w:r>
      <w:r w:rsidRPr="00A90E46">
        <w:rPr>
          <w:rStyle w:val="Emphasis"/>
          <w:highlight w:val="green"/>
        </w:rPr>
        <w:t>anxiety</w:t>
      </w:r>
      <w:r w:rsidRPr="00A613CC">
        <w:rPr>
          <w:rStyle w:val="Emphasis"/>
        </w:rPr>
        <w:t xml:space="preserve"> that </w:t>
      </w:r>
      <w:r w:rsidRPr="00A90E46">
        <w:rPr>
          <w:rStyle w:val="Emphasis"/>
          <w:highlight w:val="green"/>
        </w:rPr>
        <w:t xml:space="preserve">if </w:t>
      </w:r>
      <w:r w:rsidRPr="00A613CC">
        <w:rPr>
          <w:rStyle w:val="Emphasis"/>
        </w:rPr>
        <w:t xml:space="preserve">an attack were </w:t>
      </w:r>
      <w:r w:rsidRPr="00A90E46">
        <w:rPr>
          <w:rStyle w:val="Emphasis"/>
          <w:highlight w:val="green"/>
        </w:rPr>
        <w:t xml:space="preserve">less successful than planned, </w:t>
      </w:r>
      <w:r w:rsidRPr="00A613CC">
        <w:rPr>
          <w:rStyle w:val="Emphasis"/>
        </w:rPr>
        <w:t xml:space="preserve">a highly </w:t>
      </w:r>
      <w:r w:rsidRPr="00A90E46">
        <w:rPr>
          <w:rStyle w:val="Emphasis"/>
          <w:highlight w:val="green"/>
        </w:rPr>
        <w:t xml:space="preserve">aggrieved and powerful adversary </w:t>
      </w:r>
      <w:r w:rsidRPr="00A613CC">
        <w:rPr>
          <w:rStyle w:val="Emphasis"/>
        </w:rPr>
        <w:t xml:space="preserve">could </w:t>
      </w:r>
      <w:r w:rsidRPr="00A90E46">
        <w:rPr>
          <w:rStyle w:val="Emphasis"/>
          <w:highlight w:val="green"/>
        </w:rPr>
        <w:t>retaliate</w:t>
      </w:r>
      <w:r w:rsidRPr="00BF1081">
        <w:rPr>
          <w:sz w:val="16"/>
        </w:rPr>
        <w:t xml:space="preserve"> in unanticipated ways, </w:t>
      </w:r>
      <w:r w:rsidRPr="00BF1081">
        <w:rPr>
          <w:rStyle w:val="StyleUnderline"/>
        </w:rPr>
        <w:t>possibly with highly destructive consequences</w:t>
      </w:r>
      <w:r w:rsidRPr="00BF1081">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rPr>
          <w:sz w:val="16"/>
        </w:rPr>
        <w:t xml:space="preserve"> </w:t>
      </w:r>
      <w:r w:rsidRPr="00A90E46">
        <w:rPr>
          <w:rStyle w:val="Emphasis"/>
          <w:highlight w:val="green"/>
        </w:rPr>
        <w:t xml:space="preserve">mutual uncertainty </w:t>
      </w:r>
      <w:r w:rsidRPr="00A613CC">
        <w:rPr>
          <w:rStyle w:val="Emphasis"/>
        </w:rPr>
        <w:t xml:space="preserve">would ultimately be </w:t>
      </w:r>
      <w:r w:rsidRPr="00A90E46">
        <w:rPr>
          <w:rStyle w:val="Emphasis"/>
          <w:highlight w:val="green"/>
        </w:rPr>
        <w:t>stabilizing</w:t>
      </w:r>
      <w:r w:rsidRPr="00BF1081">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F1081">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1DAC96B6" w14:textId="70B2E7F4" w:rsidR="00D51D07" w:rsidRDefault="00D51D07" w:rsidP="00D51D07">
      <w:pPr>
        <w:pStyle w:val="Heading3"/>
      </w:pPr>
      <w:r>
        <w:lastRenderedPageBreak/>
        <w:t xml:space="preserve">1NC---AT: </w:t>
      </w:r>
      <w:proofErr w:type="spellStart"/>
      <w:r>
        <w:t>Multilat</w:t>
      </w:r>
      <w:proofErr w:type="spellEnd"/>
    </w:p>
    <w:p w14:paraId="0595E8AA" w14:textId="77777777" w:rsidR="00D51D07" w:rsidRDefault="00D51D07" w:rsidP="00D51D07">
      <w:pPr>
        <w:pStyle w:val="Heading4"/>
      </w:pPr>
      <w:r>
        <w:t xml:space="preserve">AT Wall – They can’t solve – they don’t re-vitalize the UN OST – they go through a </w:t>
      </w:r>
      <w:r>
        <w:rPr>
          <w:u w:val="single"/>
        </w:rPr>
        <w:t>new treaty</w:t>
      </w:r>
      <w:r>
        <w:t xml:space="preserve"> which doesn’t solve the governance unravelling U/Q they’ve identified. </w:t>
      </w:r>
    </w:p>
    <w:p w14:paraId="630B850B" w14:textId="77777777" w:rsidR="00D51D07" w:rsidRPr="009E2C34" w:rsidRDefault="00D51D07" w:rsidP="00D51D07">
      <w:pPr>
        <w:pStyle w:val="Heading4"/>
      </w:pPr>
      <w:r>
        <w:t>AT Beard – Disconnect from their U/Q which is about the US either</w:t>
      </w:r>
    </w:p>
    <w:p w14:paraId="4BFBD52E" w14:textId="77777777" w:rsidR="00D51D07" w:rsidRDefault="00D51D07" w:rsidP="00D51D07">
      <w:pPr>
        <w:pStyle w:val="Heading4"/>
      </w:pPr>
      <w:r>
        <w:t xml:space="preserve">a] Space Governance is </w:t>
      </w:r>
      <w:r>
        <w:rPr>
          <w:u w:val="single"/>
        </w:rPr>
        <w:t>high now</w:t>
      </w:r>
      <w:r>
        <w:t xml:space="preserve">. </w:t>
      </w:r>
    </w:p>
    <w:p w14:paraId="172E2BEA" w14:textId="77777777" w:rsidR="00D51D07" w:rsidRPr="00192F75" w:rsidRDefault="00D51D07" w:rsidP="00D51D07">
      <w:r w:rsidRPr="00192F75">
        <w:rPr>
          <w:rStyle w:val="Style13ptBold"/>
        </w:rPr>
        <w:t>Stuart 17</w:t>
      </w:r>
      <w:r>
        <w:t xml:space="preserve"> </w:t>
      </w:r>
      <w:r w:rsidRPr="00192F75">
        <w:t>Jill Stuart 1-27-2017 "The Outer Space Treaty has been remarkably successful – but is it fit for the modern age?"</w:t>
      </w:r>
      <w:r>
        <w:t xml:space="preserve"> </w:t>
      </w:r>
      <w:hyperlink r:id="rId29" w:history="1">
        <w:r w:rsidRPr="00FC542F">
          <w:rPr>
            <w:rStyle w:val="Hyperlink"/>
          </w:rPr>
          <w:t>https://theconversation.com/the-outer-space-treaty-has-been-remarkably-successful-but-is-it-fit-for-the-modern-age-71381</w:t>
        </w:r>
      </w:hyperlink>
      <w:r>
        <w:t xml:space="preserve"> (</w:t>
      </w:r>
      <w:r w:rsidRPr="00192F75">
        <w:t>Visiting Fellow, Department of Government, London School of Economics and Political Science</w:t>
      </w:r>
      <w:r>
        <w:t xml:space="preserve">)//Elmer </w:t>
      </w:r>
    </w:p>
    <w:p w14:paraId="6157808E" w14:textId="77777777" w:rsidR="00D51D07" w:rsidRPr="00EF01CF" w:rsidRDefault="00D51D07" w:rsidP="00D51D07">
      <w:pPr>
        <w:rPr>
          <w:sz w:val="16"/>
        </w:rPr>
      </w:pPr>
      <w:r w:rsidRPr="00A90E46">
        <w:rPr>
          <w:rStyle w:val="Emphasis"/>
          <w:highlight w:val="green"/>
        </w:rPr>
        <w:t>Space exploration</w:t>
      </w:r>
      <w:r w:rsidRPr="001804FB">
        <w:rPr>
          <w:rStyle w:val="StyleUnderline"/>
        </w:rPr>
        <w:t xml:space="preserve"> is </w:t>
      </w:r>
      <w:r w:rsidRPr="00A90E46">
        <w:rPr>
          <w:rStyle w:val="Emphasis"/>
          <w:highlight w:val="green"/>
        </w:rPr>
        <w:t>governed by</w:t>
      </w:r>
      <w:r w:rsidRPr="001804FB">
        <w:rPr>
          <w:rStyle w:val="StyleUnderline"/>
        </w:rPr>
        <w:t xml:space="preserve"> a complex series of international treaties and agreements which have been in place for years. The first and probably most important of them celebrates its 50th anniversary on January 27 – The </w:t>
      </w:r>
      <w:r w:rsidRPr="00A90E46">
        <w:rPr>
          <w:rStyle w:val="Emphasis"/>
          <w:highlight w:val="green"/>
        </w:rPr>
        <w:t>O</w:t>
      </w:r>
      <w:r w:rsidRPr="001804FB">
        <w:rPr>
          <w:rStyle w:val="StyleUnderline"/>
        </w:rPr>
        <w:t xml:space="preserve">uter </w:t>
      </w:r>
      <w:r w:rsidRPr="00A90E46">
        <w:rPr>
          <w:rStyle w:val="Emphasis"/>
          <w:highlight w:val="green"/>
        </w:rPr>
        <w:t>S</w:t>
      </w:r>
      <w:r w:rsidRPr="001804FB">
        <w:rPr>
          <w:rStyle w:val="StyleUnderline"/>
        </w:rPr>
        <w:t xml:space="preserve">pace </w:t>
      </w:r>
      <w:r w:rsidRPr="00A90E46">
        <w:rPr>
          <w:rStyle w:val="Emphasis"/>
          <w:highlight w:val="green"/>
        </w:rPr>
        <w:t>T</w:t>
      </w:r>
      <w:r w:rsidRPr="001804FB">
        <w:rPr>
          <w:rStyle w:val="StyleUnderline"/>
        </w:rPr>
        <w:t>reaty. This treaty, which was signed in 1967, was agreed through the United Nations, and today it remain as the “constitution” of outer space</w:t>
      </w:r>
      <w:r w:rsidRPr="00EF01CF">
        <w:rPr>
          <w:sz w:val="16"/>
        </w:rPr>
        <w:t xml:space="preserve">. It has been </w:t>
      </w:r>
      <w:r w:rsidRPr="00A90E46">
        <w:rPr>
          <w:rStyle w:val="Emphasis"/>
          <w:highlight w:val="green"/>
        </w:rPr>
        <w:t>signed</w:t>
      </w:r>
      <w:r w:rsidRPr="00EF01CF">
        <w:rPr>
          <w:sz w:val="16"/>
        </w:rPr>
        <w:t xml:space="preserve"> and made official, or ratified, </w:t>
      </w:r>
      <w:r w:rsidRPr="00A90E46">
        <w:rPr>
          <w:rStyle w:val="Emphasis"/>
          <w:highlight w:val="green"/>
          <w:bdr w:val="single" w:sz="18" w:space="0" w:color="auto"/>
        </w:rPr>
        <w:t>by 105 countries</w:t>
      </w:r>
      <w:r w:rsidRPr="001804FB">
        <w:rPr>
          <w:rStyle w:val="StyleUnderline"/>
        </w:rPr>
        <w:t xml:space="preserve"> across the world</w:t>
      </w:r>
      <w:r w:rsidRPr="00EF01CF">
        <w:rPr>
          <w:sz w:val="16"/>
        </w:rPr>
        <w:t xml:space="preserve">. </w:t>
      </w:r>
      <w:r w:rsidRPr="001804FB">
        <w:rPr>
          <w:rStyle w:val="StyleUnderline"/>
        </w:rPr>
        <w:t xml:space="preserve">The treaty has </w:t>
      </w:r>
      <w:r w:rsidRPr="00A90E46">
        <w:rPr>
          <w:rStyle w:val="Emphasis"/>
          <w:highlight w:val="green"/>
        </w:rPr>
        <w:t>worked well so far</w:t>
      </w:r>
      <w:r w:rsidRPr="001804FB">
        <w:rPr>
          <w:rStyle w:val="StyleUnderline"/>
        </w:rPr>
        <w:t xml:space="preserve"> but challenges have increasingly started to crop up.</w:t>
      </w:r>
      <w:r w:rsidRPr="00EF01CF">
        <w:rPr>
          <w:sz w:val="16"/>
        </w:rPr>
        <w:t xml:space="preserve"> </w:t>
      </w:r>
      <w:proofErr w:type="gramStart"/>
      <w:r w:rsidRPr="001804FB">
        <w:rPr>
          <w:rStyle w:val="StyleUnderline"/>
        </w:rPr>
        <w:t>So</w:t>
      </w:r>
      <w:proofErr w:type="gramEnd"/>
      <w:r w:rsidRPr="001804FB">
        <w:rPr>
          <w:rStyle w:val="StyleUnderline"/>
        </w:rPr>
        <w:t xml:space="preserve"> will it survive another 50 years? The </w:t>
      </w:r>
      <w:r w:rsidRPr="00A90E46">
        <w:rPr>
          <w:rStyle w:val="Emphasis"/>
          <w:highlight w:val="green"/>
        </w:rPr>
        <w:t>O</w:t>
      </w:r>
      <w:r w:rsidRPr="001804FB">
        <w:rPr>
          <w:rStyle w:val="StyleUnderline"/>
        </w:rPr>
        <w:t xml:space="preserve">uter </w:t>
      </w:r>
      <w:r w:rsidRPr="00A90E46">
        <w:rPr>
          <w:rStyle w:val="Emphasis"/>
          <w:highlight w:val="green"/>
        </w:rPr>
        <w:t>S</w:t>
      </w:r>
      <w:r w:rsidRPr="001804FB">
        <w:rPr>
          <w:rStyle w:val="StyleUnderline"/>
        </w:rPr>
        <w:t xml:space="preserve">pace </w:t>
      </w:r>
      <w:r w:rsidRPr="00A90E46">
        <w:rPr>
          <w:rStyle w:val="Emphasis"/>
          <w:highlight w:val="green"/>
        </w:rPr>
        <w:t>T</w:t>
      </w:r>
      <w:r w:rsidRPr="001804FB">
        <w:rPr>
          <w:rStyle w:val="StyleUnderline"/>
        </w:rPr>
        <w:t xml:space="preserve">reaty, like all international law, is </w:t>
      </w:r>
      <w:r w:rsidRPr="00A90E46">
        <w:rPr>
          <w:rStyle w:val="Emphasis"/>
          <w:highlight w:val="green"/>
          <w:bdr w:val="single" w:sz="18" w:space="0" w:color="auto"/>
        </w:rPr>
        <w:t>technically binding</w:t>
      </w:r>
      <w:r w:rsidRPr="001804FB">
        <w:rPr>
          <w:rStyle w:val="Emphasis"/>
          <w:bdr w:val="single" w:sz="18" w:space="0" w:color="auto"/>
        </w:rPr>
        <w:t xml:space="preserve"> </w:t>
      </w:r>
      <w:r w:rsidRPr="001804FB">
        <w:rPr>
          <w:rStyle w:val="StyleUnderline"/>
        </w:rPr>
        <w:t>to those countries who sign up to it.</w:t>
      </w:r>
      <w:r w:rsidRPr="00EF01CF">
        <w:rPr>
          <w:sz w:val="16"/>
        </w:rPr>
        <w:t xml:space="preserve"> But the obvious lack of “space police” means that it cannot be practically enforced. </w:t>
      </w:r>
      <w:proofErr w:type="gramStart"/>
      <w:r w:rsidRPr="00EF01CF">
        <w:rPr>
          <w:sz w:val="16"/>
        </w:rPr>
        <w:t>So</w:t>
      </w:r>
      <w:proofErr w:type="gramEnd"/>
      <w:r w:rsidRPr="00EF01CF">
        <w:rPr>
          <w:sz w:val="16"/>
        </w:rPr>
        <w:t xml:space="preserve"> a country, individual or company could simply ignore it if they so wished. </w:t>
      </w:r>
      <w:r w:rsidRPr="00A90E46">
        <w:rPr>
          <w:rStyle w:val="Emphasis"/>
          <w:highlight w:val="green"/>
        </w:rPr>
        <w:t>Implications for not complying</w:t>
      </w:r>
      <w:r w:rsidRPr="001804FB">
        <w:rPr>
          <w:rStyle w:val="StyleUnderline"/>
        </w:rPr>
        <w:t xml:space="preserve"> could </w:t>
      </w:r>
      <w:r w:rsidRPr="00A90E46">
        <w:rPr>
          <w:rStyle w:val="Emphasis"/>
          <w:highlight w:val="green"/>
        </w:rPr>
        <w:t>include</w:t>
      </w:r>
      <w:r w:rsidRPr="001804FB">
        <w:rPr>
          <w:rStyle w:val="StyleUnderline"/>
        </w:rPr>
        <w:t xml:space="preserve"> sanctions, but mainly a </w:t>
      </w:r>
      <w:r w:rsidRPr="00A90E46">
        <w:rPr>
          <w:rStyle w:val="Emphasis"/>
          <w:highlight w:val="green"/>
        </w:rPr>
        <w:t>lack of legitimacy</w:t>
      </w:r>
      <w:r w:rsidRPr="001804FB">
        <w:rPr>
          <w:rStyle w:val="StyleUnderline"/>
        </w:rPr>
        <w:t xml:space="preserve"> and respect </w:t>
      </w:r>
      <w:r w:rsidRPr="00A90E46">
        <w:rPr>
          <w:rStyle w:val="Emphasis"/>
          <w:highlight w:val="green"/>
        </w:rPr>
        <w:t>which</w:t>
      </w:r>
      <w:r w:rsidRPr="001804FB">
        <w:rPr>
          <w:rStyle w:val="StyleUnderline"/>
        </w:rPr>
        <w:t xml:space="preserve"> is </w:t>
      </w:r>
      <w:r w:rsidRPr="00A90E46">
        <w:rPr>
          <w:rStyle w:val="Emphasis"/>
          <w:highlight w:val="green"/>
          <w:bdr w:val="single" w:sz="18" w:space="0" w:color="auto"/>
        </w:rPr>
        <w:t>of importance in the international arena</w:t>
      </w:r>
      <w:r w:rsidRPr="001804FB">
        <w:rPr>
          <w:rStyle w:val="StyleUnderline"/>
        </w:rPr>
        <w:t xml:space="preserve">. </w:t>
      </w:r>
      <w:proofErr w:type="gramStart"/>
      <w:r w:rsidRPr="001804FB">
        <w:rPr>
          <w:rStyle w:val="StyleUnderline"/>
        </w:rPr>
        <w:t>However</w:t>
      </w:r>
      <w:proofErr w:type="gramEnd"/>
      <w:r w:rsidRPr="001804FB">
        <w:rPr>
          <w:rStyle w:val="StyleUnderline"/>
        </w:rPr>
        <w:t xml:space="preserve"> it is interesting that, </w:t>
      </w:r>
      <w:r w:rsidRPr="00A90E46">
        <w:rPr>
          <w:rStyle w:val="Emphasis"/>
          <w:highlight w:val="green"/>
        </w:rPr>
        <w:t>over</w:t>
      </w:r>
      <w:r w:rsidRPr="001804FB">
        <w:rPr>
          <w:rStyle w:val="StyleUnderline"/>
        </w:rPr>
        <w:t xml:space="preserve"> the </w:t>
      </w:r>
      <w:r w:rsidRPr="00A90E46">
        <w:rPr>
          <w:rStyle w:val="Emphasis"/>
          <w:highlight w:val="green"/>
        </w:rPr>
        <w:t>50 years</w:t>
      </w:r>
      <w:r w:rsidRPr="001804FB">
        <w:rPr>
          <w:rStyle w:val="StyleUnderline"/>
        </w:rPr>
        <w:t xml:space="preserve"> of </w:t>
      </w:r>
      <w:proofErr w:type="spellStart"/>
      <w:r w:rsidRPr="001804FB">
        <w:rPr>
          <w:rStyle w:val="StyleUnderline"/>
        </w:rPr>
        <w:t>it’s</w:t>
      </w:r>
      <w:proofErr w:type="spellEnd"/>
      <w:r w:rsidRPr="001804FB">
        <w:rPr>
          <w:rStyle w:val="StyleUnderline"/>
        </w:rPr>
        <w:t xml:space="preserve"> existence, </w:t>
      </w:r>
      <w:r w:rsidRPr="00A90E46">
        <w:rPr>
          <w:rStyle w:val="Emphasis"/>
          <w:highlight w:val="green"/>
        </w:rPr>
        <w:t>the treaty has never</w:t>
      </w:r>
      <w:r w:rsidRPr="001804FB">
        <w:rPr>
          <w:rStyle w:val="StyleUnderline"/>
        </w:rPr>
        <w:t xml:space="preserve"> actually </w:t>
      </w:r>
      <w:r w:rsidRPr="00A90E46">
        <w:rPr>
          <w:rStyle w:val="Emphasis"/>
          <w:highlight w:val="green"/>
          <w:bdr w:val="single" w:sz="18" w:space="0" w:color="auto"/>
        </w:rPr>
        <w:t>been violated</w:t>
      </w:r>
      <w:r w:rsidRPr="001804FB">
        <w:rPr>
          <w:rStyle w:val="StyleUnderline"/>
        </w:rPr>
        <w:t xml:space="preserve">. Although many practical challenges have been made – these have always been made with pars of the treaty in mind, rather than seeking to undermine </w:t>
      </w:r>
      <w:r w:rsidRPr="00EF01CF">
        <w:rPr>
          <w:sz w:val="16"/>
        </w:rPr>
        <w:t>it entirely.</w:t>
      </w:r>
    </w:p>
    <w:p w14:paraId="74EBAB8A" w14:textId="77777777" w:rsidR="00D51D07" w:rsidRDefault="00D51D07" w:rsidP="00D51D07">
      <w:pPr>
        <w:pStyle w:val="Heading4"/>
      </w:pPr>
      <w:r>
        <w:t xml:space="preserve">OR b] OTHER exclusions of Russia and China from multilateral agreements thump – they have no mining </w:t>
      </w:r>
      <w:r>
        <w:rPr>
          <w:u w:val="single"/>
        </w:rPr>
        <w:t>spill-over</w:t>
      </w:r>
      <w:r>
        <w:t xml:space="preserve"> which means no solvency – here’s the re-cutting</w:t>
      </w:r>
    </w:p>
    <w:p w14:paraId="1020B2D0" w14:textId="77777777" w:rsidR="00D51D07" w:rsidRDefault="00D51D07" w:rsidP="00D51D07">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51789BC5" w14:textId="77777777" w:rsidR="00D51D07" w:rsidRPr="00DD5141" w:rsidRDefault="00D51D07" w:rsidP="00D51D07">
      <w:pPr>
        <w:rPr>
          <w:sz w:val="16"/>
        </w:rPr>
      </w:pPr>
      <w:r w:rsidRPr="00DD5141">
        <w:rPr>
          <w:sz w:val="16"/>
        </w:rPr>
        <w:t xml:space="preserve">Russia and China thus continue to lie beyond the reach of the Code, defeating efforts by proponents to make the Code a widely subscribed and broadly accepted instrument and greatly diminishing its purported "norm-setting" capabilities. Whatever benefits soft law instruments are asserted to have in addressing security matters, participation by only a fraction of states in </w:t>
      </w:r>
      <w:r w:rsidRPr="00A90E46">
        <w:rPr>
          <w:rStyle w:val="Emphasis"/>
          <w:highlight w:val="green"/>
        </w:rPr>
        <w:t>the Code</w:t>
      </w:r>
      <w:r w:rsidRPr="00DD5141">
        <w:rPr>
          <w:sz w:val="16"/>
        </w:rPr>
        <w:t xml:space="preserve">, particularly </w:t>
      </w:r>
      <w:r w:rsidRPr="00A90E46">
        <w:rPr>
          <w:rStyle w:val="Emphasis"/>
          <w:highlight w:val="green"/>
        </w:rPr>
        <w:t>a fraction</w:t>
      </w:r>
      <w:r w:rsidRPr="00A90E46">
        <w:rPr>
          <w:sz w:val="16"/>
          <w:highlight w:val="green"/>
        </w:rPr>
        <w:t xml:space="preserve"> </w:t>
      </w:r>
      <w:r w:rsidRPr="00A90E46">
        <w:rPr>
          <w:rStyle w:val="Emphasis"/>
          <w:highlight w:val="green"/>
        </w:rPr>
        <w:t>that fails to include all the major space-faring countries</w:t>
      </w:r>
      <w:r w:rsidRPr="00DD5141">
        <w:rPr>
          <w:sz w:val="16"/>
        </w:rPr>
        <w:t xml:space="preserve">, will not provide a sound basis for establishing new norms or help to identify or isolate aggressors and other non-participating, misbehaving states. Furthermore, states facing perceived security threats in space are not likely to be assured by a fractional version of the Code in </w:t>
      </w:r>
      <w:r w:rsidRPr="00DD5141">
        <w:rPr>
          <w:sz w:val="16"/>
        </w:rPr>
        <w:lastRenderedPageBreak/>
        <w:t xml:space="preserve">which their potential adversaries do not even participate. In some areas of international cooperation, such as the protection of human rights, persuading only a fraction of states to initially sign multilateral instruments may be viewed as a positive, progressive [*394] step of achievement (particularly since human rights agreements are not focused on reciprocal obligations). 240 As an arms control initiative for space, however, </w:t>
      </w:r>
      <w:r w:rsidRPr="00A90E46">
        <w:rPr>
          <w:rStyle w:val="Emphasis"/>
          <w:highlight w:val="green"/>
        </w:rPr>
        <w:t>the Code's failure to include Russia and China</w:t>
      </w:r>
      <w:r w:rsidRPr="00A90E46">
        <w:rPr>
          <w:sz w:val="16"/>
          <w:highlight w:val="green"/>
        </w:rPr>
        <w:t xml:space="preserve"> </w:t>
      </w:r>
      <w:r w:rsidRPr="00DD5141">
        <w:rPr>
          <w:sz w:val="16"/>
        </w:rPr>
        <w:t xml:space="preserve">and other major space stakeholders is a fundamental flaw. The absence of powerful, potential adversaries </w:t>
      </w:r>
      <w:r w:rsidRPr="00A90E46">
        <w:rPr>
          <w:rStyle w:val="Emphasis"/>
          <w:highlight w:val="green"/>
        </w:rPr>
        <w:t>makes</w:t>
      </w:r>
      <w:r w:rsidRPr="00A90E46">
        <w:rPr>
          <w:sz w:val="16"/>
          <w:highlight w:val="green"/>
        </w:rPr>
        <w:t xml:space="preserve"> </w:t>
      </w:r>
      <w:r w:rsidRPr="00A90E46">
        <w:rPr>
          <w:rStyle w:val="Emphasis"/>
          <w:highlight w:val="green"/>
          <w:bdr w:val="single" w:sz="18" w:space="0" w:color="auto"/>
        </w:rPr>
        <w:t>multilateral conventions addressing arms control or disarmament issues highly problematic</w:t>
      </w:r>
      <w:r w:rsidRPr="00A90E46">
        <w:rPr>
          <w:sz w:val="16"/>
          <w:highlight w:val="green"/>
        </w:rPr>
        <w:t xml:space="preserve"> </w:t>
      </w:r>
      <w:r w:rsidRPr="00DD5141">
        <w:rPr>
          <w:sz w:val="16"/>
        </w:rPr>
        <w:t xml:space="preserve">for those states contemplating joining such regimes and making potentially dangerous, non-reciprocal commitments. 241 [FOOTNOTE] 241 Richard L. Williamson Jr., Hard Law, Soft Law, and Non-Law in Multilateral Arms Control: Some Compliance Hypotheses, 4 Chi. J. Int'l L 59, 61-62 (2003) ("Other matters can affect a treaty's effectiveness, such as the degree to which essential nations become parties to the treaty. If key parties remain outside the treaty, it increases pressure on the other states to withdraw or cheat"). [END FOOTNOTE] To the extent that soft law arrangements such as the </w:t>
      </w:r>
      <w:r w:rsidRPr="00DD5141">
        <w:rPr>
          <w:rStyle w:val="StyleUnderline"/>
        </w:rPr>
        <w:t>proposed Code seek to promote arms control measures in the face of severe security dilemmas and the threat of arms races, the non-participation of powerful adversaries clearly undermines such efforts</w:t>
      </w:r>
      <w:r w:rsidRPr="00DD5141">
        <w:rPr>
          <w:sz w:val="16"/>
        </w:rPr>
        <w:t xml:space="preserve">. If the proposed Code is adopted by states in its current state of limited acceptance, a fractional soft law product will emerge which will present its own </w:t>
      </w:r>
      <w:proofErr w:type="gramStart"/>
      <w:r w:rsidRPr="00DD5141">
        <w:rPr>
          <w:sz w:val="16"/>
        </w:rPr>
        <w:t>particular disadvantages</w:t>
      </w:r>
      <w:proofErr w:type="gramEnd"/>
      <w:r w:rsidRPr="00DD5141">
        <w:rPr>
          <w:sz w:val="16"/>
        </w:rPr>
        <w:t xml:space="preserve"> and problems (beyond those associated with soft law arrangements generally). Not only would a fractionalized Code fail to identify aggressors and isolate rogue states, </w:t>
      </w:r>
      <w:proofErr w:type="gramStart"/>
      <w:r w:rsidRPr="00DD5141">
        <w:rPr>
          <w:sz w:val="16"/>
        </w:rPr>
        <w:t>it could</w:t>
      </w:r>
      <w:proofErr w:type="gramEnd"/>
      <w:r w:rsidRPr="00DD5141">
        <w:rPr>
          <w:sz w:val="16"/>
        </w:rPr>
        <w:t xml:space="preserve"> instead lead to de facto competing legal regimes in space, as subscribing states respect their own "rules of the road" while other non-participating states - especially major, non-participating space powers - seek to advance their own interests through different or less restrictive approaches. Attempts to later successfully persuade non-participating states to accede to the Code will be challenging, if not impossible, and could risk further weakening rather than improving the Code. 242</w:t>
      </w:r>
    </w:p>
    <w:p w14:paraId="1AFCB5FA" w14:textId="77777777" w:rsidR="00D51D07" w:rsidRDefault="00D51D07" w:rsidP="00D51D07">
      <w:pPr>
        <w:pStyle w:val="Heading4"/>
      </w:pPr>
      <w:r>
        <w:t xml:space="preserve">AT Pelton – This card says </w:t>
      </w:r>
      <w:r>
        <w:rPr>
          <w:u w:val="single"/>
        </w:rPr>
        <w:t>space good</w:t>
      </w:r>
      <w:r>
        <w:t xml:space="preserve"> NOT that </w:t>
      </w:r>
      <w:r>
        <w:rPr>
          <w:u w:val="single"/>
        </w:rPr>
        <w:t>space governance is good</w:t>
      </w:r>
      <w:r>
        <w:t xml:space="preserve"> – there isn’t a spill-over argument or a coherent solvency chain/brink for how they cause action in outer space. </w:t>
      </w:r>
    </w:p>
    <w:p w14:paraId="6BDDF064" w14:textId="77777777" w:rsidR="00D51D07" w:rsidRPr="00244B1F" w:rsidRDefault="00D51D07" w:rsidP="00D51D07">
      <w:pPr>
        <w:pStyle w:val="Heading4"/>
      </w:pPr>
      <w:r>
        <w:t xml:space="preserve">Space Multilateralism </w:t>
      </w:r>
      <w:r>
        <w:rPr>
          <w:u w:val="single"/>
        </w:rPr>
        <w:t>fails</w:t>
      </w:r>
      <w:r>
        <w:t xml:space="preserve"> – free-riding. </w:t>
      </w:r>
    </w:p>
    <w:p w14:paraId="3C5C0B7D" w14:textId="77777777" w:rsidR="00D51D07" w:rsidRPr="00B4379B" w:rsidRDefault="00D51D07" w:rsidP="00D51D07">
      <w:pPr>
        <w:rPr>
          <w:b/>
          <w:bCs/>
          <w:sz w:val="26"/>
          <w:u w:val="single"/>
        </w:rPr>
      </w:pPr>
      <w:r w:rsidRPr="00244B1F">
        <w:rPr>
          <w:rStyle w:val="Style13ptBold"/>
        </w:rPr>
        <w:t>Knopf 18</w:t>
      </w:r>
      <w:r w:rsidRPr="00B4379B">
        <w:t xml:space="preserve"> - professor at the Middlebury Institute of International Studies at Monterey, chair of the M.A. program in Nonproliferation and Terrorism Studies (Jeffrey, </w:t>
      </w:r>
      <w:proofErr w:type="gramStart"/>
      <w:r w:rsidRPr="00B4379B">
        <w:t>After</w:t>
      </w:r>
      <w:proofErr w:type="gramEnd"/>
      <w:r w:rsidRPr="00B4379B">
        <w:t xml:space="preserve"> diffusion: Challenges to enforcing nonproliferation and disarmament norms, </w:t>
      </w:r>
      <w:r w:rsidRPr="00B4379B">
        <w:rPr>
          <w:i/>
        </w:rPr>
        <w:t>Contemporary Security Policy</w:t>
      </w:r>
      <w:r w:rsidRPr="00B4379B">
        <w:t>, Vol. 39, Issue 3, February 9</w:t>
      </w:r>
      <w:r w:rsidRPr="00B4379B">
        <w:rPr>
          <w:vertAlign w:val="superscript"/>
        </w:rPr>
        <w:t>th</w:t>
      </w:r>
      <w:r w:rsidRPr="00B4379B">
        <w:t>, pages 367-398)</w:t>
      </w:r>
    </w:p>
    <w:p w14:paraId="32318843" w14:textId="77777777" w:rsidR="00D51D07" w:rsidRPr="00244B1F" w:rsidRDefault="00D51D07" w:rsidP="00D51D07">
      <w:pPr>
        <w:rPr>
          <w:rFonts w:eastAsiaTheme="majorEastAsia" w:cstheme="majorBidi"/>
          <w:b/>
          <w:iCs/>
          <w:sz w:val="16"/>
        </w:rPr>
      </w:pPr>
      <w:r w:rsidRPr="00A90E46">
        <w:rPr>
          <w:highlight w:val="green"/>
          <w:u w:val="single"/>
        </w:rPr>
        <w:t xml:space="preserve">A second challenge that </w:t>
      </w:r>
      <w:r w:rsidRPr="00A90E46">
        <w:rPr>
          <w:b/>
          <w:iCs/>
          <w:highlight w:val="green"/>
          <w:u w:val="single"/>
          <w:bdr w:val="single" w:sz="8" w:space="0" w:color="auto"/>
        </w:rPr>
        <w:t>complicates efforts to enforce</w:t>
      </w:r>
      <w:r w:rsidRPr="00A90E46">
        <w:rPr>
          <w:sz w:val="16"/>
          <w:highlight w:val="green"/>
        </w:rPr>
        <w:t xml:space="preserve"> </w:t>
      </w:r>
      <w:r w:rsidRPr="00244B1F">
        <w:rPr>
          <w:sz w:val="16"/>
        </w:rPr>
        <w:t xml:space="preserve">international </w:t>
      </w:r>
      <w:r w:rsidRPr="00A90E46">
        <w:rPr>
          <w:b/>
          <w:iCs/>
          <w:highlight w:val="green"/>
          <w:u w:val="single"/>
          <w:bdr w:val="single" w:sz="8" w:space="0" w:color="auto"/>
        </w:rPr>
        <w:t>norms</w:t>
      </w:r>
      <w:r w:rsidRPr="00A90E46">
        <w:rPr>
          <w:sz w:val="16"/>
          <w:highlight w:val="green"/>
        </w:rPr>
        <w:t xml:space="preserve"> </w:t>
      </w:r>
      <w:r w:rsidRPr="00A90E46">
        <w:rPr>
          <w:highlight w:val="green"/>
          <w:u w:val="single"/>
        </w:rPr>
        <w:t>is the</w:t>
      </w:r>
      <w:r w:rsidRPr="00244B1F">
        <w:rPr>
          <w:sz w:val="16"/>
        </w:rPr>
        <w:t xml:space="preserve"> well-known </w:t>
      </w:r>
      <w:r w:rsidRPr="00A90E46">
        <w:rPr>
          <w:b/>
          <w:iCs/>
          <w:highlight w:val="green"/>
          <w:u w:val="single"/>
          <w:bdr w:val="single" w:sz="8" w:space="0" w:color="auto"/>
        </w:rPr>
        <w:t>collective action problem</w:t>
      </w:r>
      <w:r w:rsidRPr="00244B1F">
        <w:rPr>
          <w:sz w:val="16"/>
        </w:rPr>
        <w:t xml:space="preserve"> (Olson, 1965). In many cases, </w:t>
      </w:r>
      <w:r w:rsidRPr="00B4379B">
        <w:rPr>
          <w:u w:val="single"/>
        </w:rPr>
        <w:t>effective enforcement will require</w:t>
      </w:r>
      <w:r w:rsidRPr="00244B1F">
        <w:rPr>
          <w:sz w:val="16"/>
        </w:rPr>
        <w:t xml:space="preserve"> the participation of </w:t>
      </w:r>
      <w:r w:rsidRPr="00B4379B">
        <w:rPr>
          <w:u w:val="single"/>
        </w:rPr>
        <w:t xml:space="preserve">more than one </w:t>
      </w:r>
      <w:r w:rsidRPr="00244B1F">
        <w:rPr>
          <w:u w:val="single"/>
        </w:rPr>
        <w:t>actor</w:t>
      </w:r>
      <w:r w:rsidRPr="00244B1F">
        <w:rPr>
          <w:sz w:val="16"/>
        </w:rPr>
        <w:t xml:space="preserve">. Unless one state has unusual economic leverage, for example, economic </w:t>
      </w:r>
      <w:r w:rsidRPr="00244B1F">
        <w:rPr>
          <w:u w:val="single"/>
        </w:rPr>
        <w:t xml:space="preserve">sanctions usually </w:t>
      </w:r>
      <w:r w:rsidRPr="00244B1F">
        <w:rPr>
          <w:b/>
          <w:iCs/>
          <w:u w:val="single"/>
          <w:bdr w:val="single" w:sz="8" w:space="0" w:color="auto"/>
        </w:rPr>
        <w:t xml:space="preserve">require </w:t>
      </w:r>
      <w:r w:rsidRPr="00A90E46">
        <w:rPr>
          <w:b/>
          <w:iCs/>
          <w:highlight w:val="green"/>
          <w:u w:val="single"/>
          <w:bdr w:val="single" w:sz="8" w:space="0" w:color="auto"/>
        </w:rPr>
        <w:t>multilateral enforcement</w:t>
      </w:r>
      <w:r w:rsidRPr="00B4379B">
        <w:rPr>
          <w:u w:val="single"/>
        </w:rPr>
        <w:t xml:space="preserve"> to be effective</w:t>
      </w:r>
      <w:r w:rsidRPr="00244B1F">
        <w:rPr>
          <w:sz w:val="16"/>
        </w:rPr>
        <w:t xml:space="preserve">. Otherwise, </w:t>
      </w:r>
      <w:r w:rsidRPr="00B4379B">
        <w:rPr>
          <w:u w:val="single"/>
        </w:rPr>
        <w:t xml:space="preserve">the target state can evade sanctions by trading with those states that choose not to </w:t>
      </w:r>
      <w:r w:rsidRPr="00244B1F">
        <w:rPr>
          <w:u w:val="single"/>
        </w:rPr>
        <w:t xml:space="preserve">participate in the </w:t>
      </w:r>
      <w:proofErr w:type="gramStart"/>
      <w:r w:rsidRPr="00244B1F">
        <w:rPr>
          <w:u w:val="single"/>
        </w:rPr>
        <w:t>sanctions</w:t>
      </w:r>
      <w:proofErr w:type="gramEnd"/>
      <w:r w:rsidRPr="00244B1F">
        <w:rPr>
          <w:u w:val="single"/>
        </w:rPr>
        <w:t xml:space="preserve"> effort</w:t>
      </w:r>
      <w:r w:rsidRPr="00244B1F">
        <w:rPr>
          <w:sz w:val="16"/>
        </w:rPr>
        <w:t xml:space="preserve">. </w:t>
      </w:r>
      <w:r w:rsidRPr="00244B1F">
        <w:rPr>
          <w:b/>
          <w:iCs/>
          <w:u w:val="single"/>
          <w:bdr w:val="single" w:sz="8" w:space="0" w:color="auto"/>
        </w:rPr>
        <w:t>Even military enforcement</w:t>
      </w:r>
      <w:r w:rsidRPr="00244B1F">
        <w:rPr>
          <w:sz w:val="16"/>
        </w:rPr>
        <w:t xml:space="preserve"> often </w:t>
      </w:r>
      <w:r w:rsidRPr="00244B1F">
        <w:rPr>
          <w:b/>
          <w:iCs/>
          <w:u w:val="single"/>
          <w:bdr w:val="single" w:sz="8" w:space="0" w:color="auto"/>
        </w:rPr>
        <w:t>depends on</w:t>
      </w:r>
      <w:r w:rsidRPr="00244B1F">
        <w:rPr>
          <w:sz w:val="16"/>
        </w:rPr>
        <w:t xml:space="preserve"> the involvement of </w:t>
      </w:r>
      <w:r w:rsidRPr="00244B1F">
        <w:rPr>
          <w:b/>
          <w:iCs/>
          <w:u w:val="single"/>
          <w:bdr w:val="single" w:sz="8" w:space="0" w:color="auto"/>
        </w:rPr>
        <w:t>multiple states</w:t>
      </w:r>
      <w:r w:rsidRPr="00244B1F">
        <w:rPr>
          <w:sz w:val="16"/>
        </w:rPr>
        <w:t xml:space="preserve">. Take the U.S.-led invasion of Iraq in 2003 for example. Although often seen as a case of U.S. unilateralism, this is not entirely accurate. The United States relied on earlier UN Security Council resolutions for legal justification, so at minimum the United States needed other members of the Security Council to have voted in favor of relevant resolutions. It also sought a so-called second resolution that would have explicitly authorized the use of force, and the U.S. failure to obtain Security Council passage of this authorization reduced international support for the U.S.-led operation (Thompson, 2009). In addition, the United States sought to enlist other partners in the “coalition of the willing” that conducted the military operation. The United States could have gone it alone if it chose to, but it clearly had a strong preference to obtain as much legitimacy as it could from the presence of coalition partners. In short, </w:t>
      </w:r>
      <w:r w:rsidRPr="00244B1F">
        <w:rPr>
          <w:u w:val="single"/>
        </w:rPr>
        <w:t>effective unilateral enforcement is</w:t>
      </w:r>
      <w:r w:rsidRPr="00244B1F">
        <w:rPr>
          <w:sz w:val="16"/>
        </w:rPr>
        <w:t xml:space="preserve"> likely to be </w:t>
      </w:r>
      <w:r w:rsidRPr="00244B1F">
        <w:rPr>
          <w:b/>
          <w:iCs/>
          <w:u w:val="single"/>
          <w:bdr w:val="single" w:sz="8" w:space="0" w:color="auto"/>
        </w:rPr>
        <w:t>rare</w:t>
      </w:r>
      <w:r w:rsidRPr="00244B1F">
        <w:rPr>
          <w:sz w:val="16"/>
        </w:rPr>
        <w:t xml:space="preserve">; norm enforcement will typically be more effective as a multilateral enterprise. </w:t>
      </w:r>
      <w:r w:rsidRPr="00244B1F">
        <w:rPr>
          <w:b/>
          <w:iCs/>
          <w:u w:val="single"/>
          <w:bdr w:val="single" w:sz="8" w:space="0" w:color="auto"/>
        </w:rPr>
        <w:t xml:space="preserve">Multilateral cooperation </w:t>
      </w:r>
      <w:r w:rsidRPr="00A90E46">
        <w:rPr>
          <w:b/>
          <w:iCs/>
          <w:highlight w:val="green"/>
          <w:u w:val="single"/>
          <w:bdr w:val="single" w:sz="8" w:space="0" w:color="auto"/>
        </w:rPr>
        <w:t xml:space="preserve">is not </w:t>
      </w:r>
      <w:proofErr w:type="gramStart"/>
      <w:r w:rsidRPr="00A90E46">
        <w:rPr>
          <w:b/>
          <w:iCs/>
          <w:highlight w:val="green"/>
          <w:u w:val="single"/>
          <w:bdr w:val="single" w:sz="8" w:space="0" w:color="auto"/>
        </w:rPr>
        <w:t>automatic</w:t>
      </w:r>
      <w:proofErr w:type="gramEnd"/>
      <w:r w:rsidRPr="00244B1F">
        <w:rPr>
          <w:sz w:val="16"/>
        </w:rPr>
        <w:t xml:space="preserve"> however. By the familiar logic of collective action, </w:t>
      </w:r>
      <w:r w:rsidRPr="00A90E46">
        <w:rPr>
          <w:highlight w:val="green"/>
          <w:u w:val="single"/>
        </w:rPr>
        <w:t>states will</w:t>
      </w:r>
      <w:r w:rsidRPr="00B4379B">
        <w:rPr>
          <w:u w:val="single"/>
        </w:rPr>
        <w:t xml:space="preserve"> be tempted to </w:t>
      </w:r>
      <w:r w:rsidRPr="00A90E46">
        <w:rPr>
          <w:b/>
          <w:iCs/>
          <w:highlight w:val="green"/>
          <w:u w:val="single"/>
          <w:bdr w:val="single" w:sz="8" w:space="0" w:color="auto"/>
        </w:rPr>
        <w:t>free ride</w:t>
      </w:r>
      <w:r w:rsidRPr="00B4379B">
        <w:rPr>
          <w:u w:val="single"/>
        </w:rPr>
        <w:t xml:space="preserve"> on the enforcement efforts of others</w:t>
      </w:r>
      <w:r w:rsidRPr="00244B1F">
        <w:rPr>
          <w:sz w:val="16"/>
        </w:rPr>
        <w:t xml:space="preserve">. </w:t>
      </w:r>
      <w:proofErr w:type="gramStart"/>
      <w:r w:rsidRPr="00244B1F">
        <w:rPr>
          <w:sz w:val="16"/>
        </w:rPr>
        <w:t>As long as</w:t>
      </w:r>
      <w:proofErr w:type="gramEnd"/>
      <w:r w:rsidRPr="00244B1F">
        <w:rPr>
          <w:sz w:val="16"/>
        </w:rPr>
        <w:t xml:space="preserve"> others enforce the nonproliferation or disarmament norm in question, free riders still enjoy the benefits. But </w:t>
      </w:r>
      <w:r w:rsidRPr="00B4379B">
        <w:rPr>
          <w:u w:val="single"/>
        </w:rPr>
        <w:t>free riders do not have to pay the costs of enforcement</w:t>
      </w:r>
      <w:r w:rsidRPr="00244B1F">
        <w:rPr>
          <w:sz w:val="16"/>
        </w:rPr>
        <w:t xml:space="preserve">, in trade forgone, in diplomatic frictions with the target or its friends, or in potential casualties should military </w:t>
      </w:r>
      <w:r w:rsidRPr="00244B1F">
        <w:rPr>
          <w:sz w:val="16"/>
        </w:rPr>
        <w:lastRenderedPageBreak/>
        <w:t xml:space="preserve">force come into play. </w:t>
      </w:r>
      <w:r w:rsidRPr="00B4379B">
        <w:rPr>
          <w:u w:val="single"/>
        </w:rPr>
        <w:t>If all states give in to the temptation to free ride</w:t>
      </w:r>
      <w:r w:rsidRPr="00244B1F">
        <w:rPr>
          <w:sz w:val="16"/>
        </w:rPr>
        <w:t xml:space="preserve">, however, then </w:t>
      </w:r>
      <w:r w:rsidRPr="00A90E46">
        <w:rPr>
          <w:b/>
          <w:iCs/>
          <w:highlight w:val="green"/>
          <w:u w:val="single"/>
          <w:bdr w:val="single" w:sz="8" w:space="0" w:color="auto"/>
        </w:rPr>
        <w:t>effective enforcement will not happen</w:t>
      </w:r>
      <w:r w:rsidRPr="00B4379B">
        <w:rPr>
          <w:b/>
          <w:iCs/>
          <w:u w:val="single"/>
          <w:bdr w:val="single" w:sz="8" w:space="0" w:color="auto"/>
        </w:rPr>
        <w:t>.</w:t>
      </w:r>
      <w:r>
        <w:rPr>
          <w:b/>
          <w:iCs/>
          <w:u w:val="single"/>
          <w:bdr w:val="single" w:sz="8" w:space="0" w:color="auto"/>
        </w:rPr>
        <w:t xml:space="preserve"> </w:t>
      </w:r>
      <w:r w:rsidRPr="00244B1F">
        <w:rPr>
          <w:sz w:val="16"/>
        </w:rPr>
        <w:t xml:space="preserve">In some cases, a </w:t>
      </w:r>
      <w:r w:rsidRPr="00B4379B">
        <w:rPr>
          <w:u w:val="single"/>
        </w:rPr>
        <w:t>lack of participation in collective action may arise</w:t>
      </w:r>
      <w:r w:rsidRPr="00244B1F">
        <w:rPr>
          <w:sz w:val="16"/>
        </w:rPr>
        <w:t xml:space="preserve"> less from states deliberately free riding than </w:t>
      </w:r>
      <w:r w:rsidRPr="00B4379B">
        <w:rPr>
          <w:u w:val="single"/>
        </w:rPr>
        <w:t xml:space="preserve">from a </w:t>
      </w:r>
      <w:r w:rsidRPr="00B4379B">
        <w:rPr>
          <w:b/>
          <w:iCs/>
          <w:u w:val="single"/>
          <w:bdr w:val="single" w:sz="8" w:space="0" w:color="auto"/>
        </w:rPr>
        <w:t>lack of consensus</w:t>
      </w:r>
      <w:r w:rsidRPr="00B4379B">
        <w:rPr>
          <w:u w:val="single"/>
        </w:rPr>
        <w:t xml:space="preserve"> about </w:t>
      </w:r>
      <w:proofErr w:type="gramStart"/>
      <w:r w:rsidRPr="00B4379B">
        <w:rPr>
          <w:u w:val="single"/>
        </w:rPr>
        <w:t>whether or not</w:t>
      </w:r>
      <w:proofErr w:type="gramEnd"/>
      <w:r w:rsidRPr="00B4379B">
        <w:rPr>
          <w:u w:val="single"/>
        </w:rPr>
        <w:t xml:space="preserve"> a particular state is actually violating a particular norm</w:t>
      </w:r>
      <w:r w:rsidRPr="00244B1F">
        <w:rPr>
          <w:sz w:val="16"/>
        </w:rPr>
        <w:t xml:space="preserve">. There can be ambiguity about the standards for ascertaining norm compliance or about the evidence of a violation. When this occurs, </w:t>
      </w:r>
      <w:r w:rsidRPr="00A90E46">
        <w:rPr>
          <w:highlight w:val="green"/>
          <w:u w:val="single"/>
        </w:rPr>
        <w:t xml:space="preserve">states can come to </w:t>
      </w:r>
      <w:r w:rsidRPr="00A90E46">
        <w:rPr>
          <w:b/>
          <w:iCs/>
          <w:highlight w:val="green"/>
          <w:u w:val="single"/>
          <w:bdr w:val="single" w:sz="8" w:space="0" w:color="auto"/>
        </w:rPr>
        <w:t>different interpretations</w:t>
      </w:r>
      <w:r w:rsidRPr="00B4379B">
        <w:rPr>
          <w:u w:val="single"/>
        </w:rPr>
        <w:t xml:space="preserve"> of whether the situation even calls for an effort at enforcement</w:t>
      </w:r>
      <w:r w:rsidRPr="00244B1F">
        <w:rPr>
          <w:sz w:val="16"/>
        </w:rPr>
        <w:t xml:space="preserve"> (for examples involving NPT safeguards, see Goldschmidt, 2010) The end result will be </w:t>
      </w:r>
      <w:proofErr w:type="gramStart"/>
      <w:r w:rsidRPr="00244B1F">
        <w:rPr>
          <w:sz w:val="16"/>
        </w:rPr>
        <w:t>similar to</w:t>
      </w:r>
      <w:proofErr w:type="gramEnd"/>
      <w:r w:rsidRPr="00244B1F">
        <w:rPr>
          <w:sz w:val="16"/>
        </w:rPr>
        <w:t xml:space="preserve"> when free riding occurs, in that many </w:t>
      </w:r>
      <w:r w:rsidRPr="00A90E46">
        <w:rPr>
          <w:b/>
          <w:iCs/>
          <w:highlight w:val="green"/>
          <w:u w:val="single"/>
          <w:bdr w:val="single" w:sz="8" w:space="0" w:color="auto"/>
        </w:rPr>
        <w:t>states will choose not to join in collective action</w:t>
      </w:r>
      <w:r w:rsidRPr="00A90E46">
        <w:rPr>
          <w:sz w:val="16"/>
          <w:highlight w:val="green"/>
        </w:rPr>
        <w:t>.</w:t>
      </w:r>
      <w:r w:rsidRPr="00244B1F">
        <w:rPr>
          <w:sz w:val="16"/>
        </w:rPr>
        <w:t xml:space="preserve"> </w:t>
      </w:r>
      <w:r w:rsidRPr="00B4379B">
        <w:rPr>
          <w:u w:val="single"/>
        </w:rPr>
        <w:t xml:space="preserve">The collective action problem is </w:t>
      </w:r>
      <w:r w:rsidRPr="00A90E46">
        <w:rPr>
          <w:highlight w:val="green"/>
          <w:u w:val="single"/>
        </w:rPr>
        <w:t xml:space="preserve">accentuated by </w:t>
      </w:r>
      <w:r w:rsidRPr="00A90E46">
        <w:rPr>
          <w:b/>
          <w:iCs/>
          <w:highlight w:val="green"/>
          <w:u w:val="single"/>
          <w:bdr w:val="single" w:sz="8" w:space="0" w:color="auto"/>
        </w:rPr>
        <w:t>global power asymmetries</w:t>
      </w:r>
      <w:r w:rsidRPr="00244B1F">
        <w:rPr>
          <w:sz w:val="16"/>
        </w:rPr>
        <w:t xml:space="preserve">. </w:t>
      </w:r>
      <w:r w:rsidRPr="00B4379B">
        <w:rPr>
          <w:u w:val="single"/>
        </w:rPr>
        <w:t>The</w:t>
      </w:r>
      <w:r w:rsidRPr="00244B1F">
        <w:rPr>
          <w:sz w:val="16"/>
        </w:rPr>
        <w:t xml:space="preserve"> </w:t>
      </w:r>
      <w:r w:rsidRPr="00B4379B">
        <w:rPr>
          <w:b/>
          <w:iCs/>
          <w:u w:val="single"/>
          <w:bdr w:val="single" w:sz="8" w:space="0" w:color="auto"/>
        </w:rPr>
        <w:t>U</w:t>
      </w:r>
      <w:r w:rsidRPr="00244B1F">
        <w:rPr>
          <w:sz w:val="16"/>
        </w:rPr>
        <w:t xml:space="preserve">nited </w:t>
      </w:r>
      <w:r w:rsidRPr="00B4379B">
        <w:rPr>
          <w:b/>
          <w:iCs/>
          <w:u w:val="single"/>
          <w:bdr w:val="single" w:sz="8" w:space="0" w:color="auto"/>
        </w:rPr>
        <w:t>S</w:t>
      </w:r>
      <w:r w:rsidRPr="00244B1F">
        <w:rPr>
          <w:sz w:val="16"/>
        </w:rPr>
        <w:t xml:space="preserve">tates </w:t>
      </w:r>
      <w:r w:rsidRPr="00B4379B">
        <w:rPr>
          <w:u w:val="single"/>
        </w:rPr>
        <w:t>is</w:t>
      </w:r>
      <w:r w:rsidRPr="00244B1F">
        <w:rPr>
          <w:sz w:val="16"/>
        </w:rPr>
        <w:t xml:space="preserve"> so </w:t>
      </w:r>
      <w:r w:rsidRPr="00B4379B">
        <w:rPr>
          <w:u w:val="single"/>
        </w:rPr>
        <w:t xml:space="preserve">much more powerful than most other </w:t>
      </w:r>
      <w:proofErr w:type="gramStart"/>
      <w:r w:rsidRPr="00B4379B">
        <w:rPr>
          <w:u w:val="single"/>
        </w:rPr>
        <w:t>states</w:t>
      </w:r>
      <w:r w:rsidRPr="00244B1F">
        <w:rPr>
          <w:sz w:val="16"/>
        </w:rPr>
        <w:t xml:space="preserve">, </w:t>
      </w:r>
      <w:r w:rsidRPr="00B4379B">
        <w:rPr>
          <w:u w:val="single"/>
        </w:rPr>
        <w:t>and</w:t>
      </w:r>
      <w:proofErr w:type="gramEnd"/>
      <w:r w:rsidRPr="00244B1F">
        <w:rPr>
          <w:sz w:val="16"/>
        </w:rPr>
        <w:t xml:space="preserve"> has </w:t>
      </w:r>
      <w:r w:rsidRPr="00B4379B">
        <w:rPr>
          <w:u w:val="single"/>
        </w:rPr>
        <w:t>demonstrated such an obvious commitment to enforcing nonproliferation</w:t>
      </w:r>
      <w:r w:rsidRPr="00244B1F">
        <w:rPr>
          <w:sz w:val="16"/>
        </w:rPr>
        <w:t xml:space="preserve"> in certain cases, </w:t>
      </w:r>
      <w:r w:rsidRPr="00B4379B">
        <w:rPr>
          <w:b/>
          <w:iCs/>
          <w:u w:val="single"/>
          <w:bdr w:val="single" w:sz="8" w:space="0" w:color="auto"/>
        </w:rPr>
        <w:t xml:space="preserve">that </w:t>
      </w:r>
      <w:r w:rsidRPr="00A90E46">
        <w:rPr>
          <w:b/>
          <w:iCs/>
          <w:highlight w:val="green"/>
          <w:u w:val="single"/>
          <w:bdr w:val="single" w:sz="8" w:space="0" w:color="auto"/>
        </w:rPr>
        <w:t>other states may hope that the</w:t>
      </w:r>
      <w:r w:rsidRPr="00244B1F">
        <w:rPr>
          <w:sz w:val="16"/>
        </w:rPr>
        <w:t xml:space="preserve"> </w:t>
      </w:r>
      <w:r w:rsidRPr="00A90E46">
        <w:rPr>
          <w:b/>
          <w:iCs/>
          <w:highlight w:val="green"/>
          <w:u w:val="single"/>
          <w:bdr w:val="single" w:sz="8" w:space="0" w:color="auto"/>
        </w:rPr>
        <w:t>U</w:t>
      </w:r>
      <w:r w:rsidRPr="00244B1F">
        <w:rPr>
          <w:sz w:val="16"/>
        </w:rPr>
        <w:t xml:space="preserve">nited </w:t>
      </w:r>
      <w:r w:rsidRPr="00A90E46">
        <w:rPr>
          <w:b/>
          <w:iCs/>
          <w:highlight w:val="green"/>
          <w:u w:val="single"/>
          <w:bdr w:val="single" w:sz="8" w:space="0" w:color="auto"/>
        </w:rPr>
        <w:t>S</w:t>
      </w:r>
      <w:r w:rsidRPr="00244B1F">
        <w:rPr>
          <w:sz w:val="16"/>
        </w:rPr>
        <w:t xml:space="preserve">tates </w:t>
      </w:r>
      <w:r w:rsidRPr="00A90E46">
        <w:rPr>
          <w:b/>
          <w:iCs/>
          <w:highlight w:val="green"/>
          <w:u w:val="single"/>
          <w:bdr w:val="single" w:sz="8" w:space="0" w:color="auto"/>
        </w:rPr>
        <w:t>will shoulder the entire burden</w:t>
      </w:r>
      <w:r w:rsidRPr="00244B1F">
        <w:rPr>
          <w:sz w:val="16"/>
        </w:rPr>
        <w:t xml:space="preserve"> of enforcement. This creates an especially strong temptation to free ride. To the extent that </w:t>
      </w:r>
      <w:r w:rsidRPr="00A90E46">
        <w:rPr>
          <w:highlight w:val="green"/>
          <w:u w:val="single"/>
        </w:rPr>
        <w:t>the</w:t>
      </w:r>
      <w:r w:rsidRPr="00244B1F">
        <w:rPr>
          <w:sz w:val="16"/>
        </w:rPr>
        <w:t xml:space="preserve"> </w:t>
      </w:r>
      <w:r w:rsidRPr="00A90E46">
        <w:rPr>
          <w:b/>
          <w:iCs/>
          <w:highlight w:val="green"/>
          <w:u w:val="single"/>
          <w:bdr w:val="single" w:sz="8" w:space="0" w:color="auto"/>
        </w:rPr>
        <w:t>U</w:t>
      </w:r>
      <w:r w:rsidRPr="00244B1F">
        <w:rPr>
          <w:sz w:val="16"/>
        </w:rPr>
        <w:t xml:space="preserve">nited </w:t>
      </w:r>
      <w:r w:rsidRPr="00A90E46">
        <w:rPr>
          <w:b/>
          <w:iCs/>
          <w:highlight w:val="green"/>
          <w:u w:val="single"/>
          <w:bdr w:val="single" w:sz="8" w:space="0" w:color="auto"/>
        </w:rPr>
        <w:t>S</w:t>
      </w:r>
      <w:r w:rsidRPr="00244B1F">
        <w:rPr>
          <w:sz w:val="16"/>
        </w:rPr>
        <w:t xml:space="preserve">tates </w:t>
      </w:r>
      <w:r w:rsidRPr="00A90E46">
        <w:rPr>
          <w:highlight w:val="green"/>
          <w:u w:val="single"/>
        </w:rPr>
        <w:t>cannot</w:t>
      </w:r>
      <w:r w:rsidRPr="00B4379B">
        <w:rPr>
          <w:u w:val="single"/>
        </w:rPr>
        <w:t xml:space="preserve"> on its own </w:t>
      </w:r>
      <w:r w:rsidRPr="00A90E46">
        <w:rPr>
          <w:highlight w:val="green"/>
          <w:u w:val="single"/>
        </w:rPr>
        <w:t xml:space="preserve">bring about </w:t>
      </w:r>
      <w:r w:rsidRPr="00A90E46">
        <w:rPr>
          <w:b/>
          <w:iCs/>
          <w:highlight w:val="green"/>
          <w:u w:val="single"/>
          <w:bdr w:val="single" w:sz="8" w:space="0" w:color="auto"/>
        </w:rPr>
        <w:t>norm compliance</w:t>
      </w:r>
      <w:r w:rsidRPr="00244B1F">
        <w:rPr>
          <w:sz w:val="16"/>
        </w:rPr>
        <w:t>, however, the collective action problem will become a major barrier to enforcement of nonproliferation norms.</w:t>
      </w:r>
      <w:r w:rsidRPr="00244B1F">
        <w:rPr>
          <w:rFonts w:eastAsiaTheme="majorEastAsia" w:cstheme="majorBidi"/>
          <w:b/>
          <w:iCs/>
          <w:sz w:val="16"/>
        </w:rPr>
        <w:t xml:space="preserve"> </w:t>
      </w:r>
    </w:p>
    <w:p w14:paraId="3145419D" w14:textId="77777777" w:rsidR="00D51D07" w:rsidRPr="00560D33" w:rsidRDefault="00D51D07" w:rsidP="00D51D07">
      <w:pPr>
        <w:pStyle w:val="Heading4"/>
      </w:pPr>
      <w:r>
        <w:t xml:space="preserve">AT </w:t>
      </w:r>
      <w:proofErr w:type="spellStart"/>
      <w:r>
        <w:t>Borgwardt</w:t>
      </w:r>
      <w:proofErr w:type="spellEnd"/>
      <w:r>
        <w:t xml:space="preserve"> – 1] They haven’t read Brink U/Q that Nuke Terror is happening/possible and 2] This assumes a Trump administration lash-out to Nuke Terror NOT a universal claim about how every country would react – no escalation scenario. </w:t>
      </w:r>
    </w:p>
    <w:p w14:paraId="1A79800B" w14:textId="77777777" w:rsidR="00D51D07" w:rsidRPr="00D51D07" w:rsidRDefault="00D51D07" w:rsidP="00D51D07"/>
    <w:sectPr w:rsidR="00D51D07" w:rsidRPr="00D51D0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0F4D0F"/>
    <w:multiLevelType w:val="hybridMultilevel"/>
    <w:tmpl w:val="C4B83D14"/>
    <w:lvl w:ilvl="0" w:tplc="4808AE5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768D"/>
    <w:rsid w:val="00001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C10"/>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F7F"/>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46D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B1D"/>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4FDD"/>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68D"/>
    <w:rsid w:val="00B517CF"/>
    <w:rsid w:val="00B5602D"/>
    <w:rsid w:val="00B60125"/>
    <w:rsid w:val="00B6656B"/>
    <w:rsid w:val="00B71625"/>
    <w:rsid w:val="00B75C54"/>
    <w:rsid w:val="00B8710E"/>
    <w:rsid w:val="00B92A93"/>
    <w:rsid w:val="00BA17A8"/>
    <w:rsid w:val="00BA3C33"/>
    <w:rsid w:val="00BB0878"/>
    <w:rsid w:val="00BB1879"/>
    <w:rsid w:val="00BB5E5E"/>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D07"/>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E09"/>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AC0EDC"/>
  <w14:defaultImageDpi w14:val="300"/>
  <w15:docId w15:val="{6A9CBE6B-5144-4F4E-93EF-198954200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4768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476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76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476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ta,CD - Cite,t,Ta,No Spacing12,No Spacing4,Tag1"/>
    <w:basedOn w:val="Normal"/>
    <w:next w:val="Normal"/>
    <w:link w:val="Heading4Char"/>
    <w:uiPriority w:val="9"/>
    <w:unhideWhenUsed/>
    <w:qFormat/>
    <w:rsid w:val="00B476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476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768D"/>
  </w:style>
  <w:style w:type="character" w:customStyle="1" w:styleId="Heading1Char">
    <w:name w:val="Heading 1 Char"/>
    <w:aliases w:val="Pocket Char"/>
    <w:basedOn w:val="DefaultParagraphFont"/>
    <w:link w:val="Heading1"/>
    <w:uiPriority w:val="9"/>
    <w:rsid w:val="00B476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4768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4768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B4768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4768D"/>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B4768D"/>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B4768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4768D"/>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T"/>
    <w:basedOn w:val="DefaultParagraphFont"/>
    <w:link w:val="Card"/>
    <w:uiPriority w:val="99"/>
    <w:unhideWhenUsed/>
    <w:rsid w:val="00B4768D"/>
    <w:rPr>
      <w:color w:val="auto"/>
      <w:u w:val="none"/>
    </w:rPr>
  </w:style>
  <w:style w:type="paragraph" w:styleId="DocumentMap">
    <w:name w:val="Document Map"/>
    <w:basedOn w:val="Normal"/>
    <w:link w:val="DocumentMapChar"/>
    <w:uiPriority w:val="99"/>
    <w:semiHidden/>
    <w:unhideWhenUsed/>
    <w:rsid w:val="00B476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768D"/>
    <w:rPr>
      <w:rFonts w:ascii="Lucida Grande" w:hAnsi="Lucida Grande" w:cs="Lucida Grande"/>
    </w:rPr>
  </w:style>
  <w:style w:type="paragraph" w:customStyle="1" w:styleId="textbold">
    <w:name w:val="text bold"/>
    <w:basedOn w:val="Normal"/>
    <w:link w:val="Emphasis"/>
    <w:autoRedefine/>
    <w:uiPriority w:val="20"/>
    <w:qFormat/>
    <w:rsid w:val="00D51D07"/>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D51D0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D51D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astronomical-systems" TargetMode="External"/><Relationship Id="rId18" Type="http://schemas.openxmlformats.org/officeDocument/2006/relationships/hyperlink" Target="https://www.linkedin.com/pulse/asteroid-mining-necessary-answer-mineral-scarcity-de-crombrugghe" TargetMode="External"/><Relationship Id="rId26" Type="http://schemas.openxmlformats.org/officeDocument/2006/relationships/hyperlink" Target="http://www.spacesafetymagazine.com/space-debris/kessler-syndrome/don-kessler-envisat-kessler-syndrome/" TargetMode="External"/><Relationship Id="rId3" Type="http://schemas.openxmlformats.org/officeDocument/2006/relationships/customXml" Target="../customXml/item3.xml"/><Relationship Id="rId21" Type="http://schemas.openxmlformats.org/officeDocument/2006/relationships/hyperlink" Target="https://www.esa.int/Safety_Security/Space_Debris/Space_debris_by_the_numbers" TargetMode="External"/><Relationship Id="rId7" Type="http://schemas.openxmlformats.org/officeDocument/2006/relationships/settings" Target="settings.xml"/><Relationship Id="rId12" Type="http://schemas.openxmlformats.org/officeDocument/2006/relationships/hyperlink" Target="https://www.sciencedirect.com/science/article/pii/S0265964621000515%20accessed%2012/12/21" TargetMode="External"/><Relationship Id="rId17" Type="http://schemas.openxmlformats.org/officeDocument/2006/relationships/hyperlink" Target="https://s3.amazonaws.com/ims-2016/PDF/2016_Index_of_US_Military_Strength_ESSAYS_INBODEN.pdf" TargetMode="External"/><Relationship Id="rId25" Type="http://schemas.openxmlformats.org/officeDocument/2006/relationships/hyperlink" Target="https://swfound.org/media/6575/swf_iridium_cosmos_collision_fact_sheet_updated_2012.pdf" TargetMode="External"/><Relationship Id="rId2" Type="http://schemas.openxmlformats.org/officeDocument/2006/relationships/customXml" Target="../customXml/item2.xml"/><Relationship Id="rId16" Type="http://schemas.openxmlformats.org/officeDocument/2006/relationships/hyperlink" Target="https://www.sciencedirect.com/topics/social-sciences/space-sciences" TargetMode="External"/><Relationship Id="rId20" Type="http://schemas.openxmlformats.org/officeDocument/2006/relationships/hyperlink" Target="https://www.space.com/kessler-syndrome-space-debris%20accessed%2012/10/21" TargetMode="External"/><Relationship Id="rId29" Type="http://schemas.openxmlformats.org/officeDocument/2006/relationships/hyperlink" Target="https://theconversation.com/the-outer-space-treaty-has-been-remarkably-successful-but-is-it-fit-for-the-modern-age-7138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diplomat.com/2018/03/how-should-the-us-engage-china-in-space" TargetMode="External"/><Relationship Id="rId24" Type="http://schemas.openxmlformats.org/officeDocument/2006/relationships/hyperlink" Target="https://swfound.org/media/9550/chinese_asat_fact_sheet_updated_2012.pdf" TargetMode="External"/><Relationship Id="rId5" Type="http://schemas.openxmlformats.org/officeDocument/2006/relationships/numbering" Target="numbering.xml"/><Relationship Id="rId15" Type="http://schemas.openxmlformats.org/officeDocument/2006/relationships/hyperlink" Target="https://www.sciencedirect.com/topics/social-sciences/economies-of-scale" TargetMode="External"/><Relationship Id="rId23" Type="http://schemas.openxmlformats.org/officeDocument/2006/relationships/hyperlink" Target="https://www.space.com/space-station-dodging-chinese-space-junk-spacex-crew-3" TargetMode="External"/><Relationship Id="rId28" Type="http://schemas.openxmlformats.org/officeDocument/2006/relationships/image" Target="media/image1.PNG"/><Relationship Id="rId10" Type="http://schemas.openxmlformats.org/officeDocument/2006/relationships/hyperlink" Target="http://www.uscc.gov/sites/default/files/Fisher_Testimony_2.18.15.pdf" TargetMode="External"/><Relationship Id="rId19" Type="http://schemas.openxmlformats.org/officeDocument/2006/relationships/hyperlink" Target="http://space.co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sciencedirect.com/topics/social-sciences/monopolies" TargetMode="External"/><Relationship Id="rId22" Type="http://schemas.openxmlformats.org/officeDocument/2006/relationships/hyperlink" Target="https://www.nasa.gov/mission_pages/station/news/orbital_debris.html" TargetMode="External"/><Relationship Id="rId27" Type="http://schemas.openxmlformats.org/officeDocument/2006/relationships/hyperlink" Target="https://www.thecipherbrief.com/article/5-reasons-%E2%80%9Cspace-war%E2%80%9D-isn%E2%80%99t-scary-it-sounds"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30</Pages>
  <Words>18353</Words>
  <Characters>104618</Characters>
  <Application>Microsoft Office Word</Application>
  <DocSecurity>0</DocSecurity>
  <Lines>871</Lines>
  <Paragraphs>245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122726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5</cp:revision>
  <dcterms:created xsi:type="dcterms:W3CDTF">2022-02-20T22:48:00Z</dcterms:created>
  <dcterms:modified xsi:type="dcterms:W3CDTF">2022-02-21T00:04:00Z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