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410B5" w14:textId="4B5459EF" w:rsidR="00E42E4C" w:rsidRDefault="003840C0" w:rsidP="003840C0">
      <w:pPr>
        <w:pStyle w:val="Heading2"/>
      </w:pPr>
      <w:r>
        <w:t>1NC</w:t>
      </w:r>
    </w:p>
    <w:p w14:paraId="7E0B09A0" w14:textId="32CE4C0D" w:rsidR="003840C0" w:rsidRDefault="003840C0" w:rsidP="003840C0">
      <w:pPr>
        <w:pStyle w:val="Heading3"/>
      </w:pPr>
      <w:r>
        <w:lastRenderedPageBreak/>
        <w:t>1NC---OFF</w:t>
      </w:r>
    </w:p>
    <w:p w14:paraId="03D293AE" w14:textId="77777777" w:rsidR="003840C0" w:rsidRDefault="003840C0" w:rsidP="003840C0">
      <w:pPr>
        <w:pStyle w:val="Heading4"/>
      </w:pPr>
      <w:r>
        <w:t xml:space="preserve">Text – Private Appropriation of Outer Space except for Space Elevators is Unjust. </w:t>
      </w:r>
    </w:p>
    <w:p w14:paraId="40781BB4" w14:textId="77777777" w:rsidR="003840C0" w:rsidRDefault="003840C0" w:rsidP="003840C0">
      <w:pPr>
        <w:pStyle w:val="Heading4"/>
      </w:pPr>
      <w:r>
        <w:t xml:space="preserve">Space Elevators constitute Appropriation – they impede orbits. </w:t>
      </w:r>
    </w:p>
    <w:p w14:paraId="5ACBA9A5" w14:textId="77777777" w:rsidR="003840C0" w:rsidRPr="005F1160" w:rsidRDefault="003840C0" w:rsidP="003840C0">
      <w:r w:rsidRPr="005F1160">
        <w:rPr>
          <w:rStyle w:val="Style13ptBold"/>
        </w:rPr>
        <w:t>Matignon 19</w:t>
      </w:r>
      <w:r>
        <w:t xml:space="preserve"> </w:t>
      </w:r>
      <w:r w:rsidRPr="005F1160">
        <w:t>Louis de Gouyon Matignon</w:t>
      </w:r>
      <w:r>
        <w:t xml:space="preserve"> </w:t>
      </w:r>
      <w:r w:rsidRPr="005F1160">
        <w:t>3-3-2019 "LEGAL ASPECTS OF THE SPACE ELEVATOR TRANSPORTATION SYSTEM"</w:t>
      </w:r>
      <w:r>
        <w:t xml:space="preserve"> </w:t>
      </w:r>
      <w:hyperlink r:id="rId9" w:history="1">
        <w:r w:rsidRPr="00473E10">
          <w:rPr>
            <w:rStyle w:val="Hyperlink"/>
          </w:rPr>
          <w:t>https://www.spacelegalissues.com/space-law-legal-aspects-of-the-space-elevator-transportation-system/</w:t>
        </w:r>
      </w:hyperlink>
      <w:r>
        <w:t xml:space="preserve"> [PhD in space law (co-supervised by both Philippe Delebecque, from Université Paris 1 Panthéon-Sorbonne, France, and Christopher D. Johnson, from Georgetown University || regularly write articles on the website Space Legal Issues so as to popularise space law and public international law]//Elmer </w:t>
      </w:r>
    </w:p>
    <w:p w14:paraId="5238164D" w14:textId="77777777" w:rsidR="003840C0" w:rsidRPr="00C71C98" w:rsidRDefault="003840C0" w:rsidP="003840C0">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centre) orbits are organised as follow: 1) Low Earth orbit (LEO): geocentric orbits with altitudes (the height of an object above the average surface of the Earth’s oceans) from 100 to 2 000 kilometres.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reboosting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kilometres to just below geosynchronous orbit at 35 786 kilometres. The most common use for satellites in this region is for navigation, communication, and geodetic/space environment science. The most common altitude is approximately 20 000 kilometres which yields an orbital period of twelve hours. 3) Geosynchronous orbit (GSO) and geostationary orbit (GEO) are orbits around Earth at an altitude of 35 786 kilometres matching Earth’s sidereal rotation period. All geosynchronous and geostationary orbits have a semi-major axis of 42 164 kilometres.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kilometres.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4CBC6F60" w14:textId="77777777" w:rsidR="003840C0" w:rsidRDefault="003840C0" w:rsidP="003840C0">
      <w:pPr>
        <w:pStyle w:val="Heading4"/>
      </w:pPr>
      <w:r>
        <w:lastRenderedPageBreak/>
        <w:t xml:space="preserve">Private Companies are pursuing Space Elevators. </w:t>
      </w:r>
    </w:p>
    <w:p w14:paraId="740982D3" w14:textId="77777777" w:rsidR="003840C0" w:rsidRPr="005F1160" w:rsidRDefault="003840C0" w:rsidP="003840C0">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10" w:history="1">
        <w:r w:rsidRPr="00473E10">
          <w:rPr>
            <w:rStyle w:val="Hyperlink"/>
          </w:rPr>
          <w:t>https://www.techtimes.com/articles/77612/20150818/companies-working-space-elevator.htm</w:t>
        </w:r>
      </w:hyperlink>
      <w:r>
        <w:t xml:space="preserve"> (Writer at the Tech Times)//Elmer </w:t>
      </w:r>
    </w:p>
    <w:p w14:paraId="2BECC766" w14:textId="77777777" w:rsidR="003840C0" w:rsidRPr="00C71C98" w:rsidRDefault="003840C0" w:rsidP="003840C0">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r w:rsidRPr="00001B27">
        <w:rPr>
          <w:rStyle w:val="Emphasis"/>
          <w:highlight w:val="green"/>
        </w:rPr>
        <w:t>LiftPort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LiftPort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LiftPort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LiftPort's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LiftPort's</w:t>
      </w:r>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LiftPort's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35AA5984" w14:textId="77777777" w:rsidR="003840C0" w:rsidRDefault="003840C0" w:rsidP="003840C0">
      <w:pPr>
        <w:pStyle w:val="Heading4"/>
      </w:pPr>
      <w:r>
        <w:t>They’re feasible.</w:t>
      </w:r>
    </w:p>
    <w:p w14:paraId="6338DF0A" w14:textId="77777777" w:rsidR="003840C0" w:rsidRPr="005566B5" w:rsidRDefault="003840C0" w:rsidP="003840C0">
      <w:r w:rsidRPr="005566B5">
        <w:rPr>
          <w:rStyle w:val="Style13ptBold"/>
        </w:rPr>
        <w:t>Smith 17</w:t>
      </w:r>
      <w:r w:rsidRPr="005566B5">
        <w:t xml:space="preserve"> Vincent Smith 6-21-2017 "3 Challenges for Engineering </w:t>
      </w:r>
      <w:proofErr w:type="gramStart"/>
      <w:r w:rsidRPr="005566B5">
        <w:t>A</w:t>
      </w:r>
      <w:proofErr w:type="gramEnd"/>
      <w:r w:rsidRPr="005566B5">
        <w:t xml:space="preserve"> Space Elevator"</w:t>
      </w:r>
      <w:r>
        <w:t xml:space="preserve"> </w:t>
      </w:r>
      <w:hyperlink r:id="rId11" w:history="1">
        <w:r w:rsidRPr="001F28C2">
          <w:rPr>
            <w:rStyle w:val="Hyperlink"/>
          </w:rPr>
          <w:t>https://www.engineering.com/story/3-challenges-for-engineering-a-space-elevator</w:t>
        </w:r>
      </w:hyperlink>
      <w:r>
        <w:t xml:space="preserve"> (Engineer)//Elmer </w:t>
      </w:r>
    </w:p>
    <w:p w14:paraId="17D1646B" w14:textId="77777777" w:rsidR="003840C0" w:rsidRPr="003622BA" w:rsidRDefault="003840C0" w:rsidP="003840C0">
      <w:pPr>
        <w:rPr>
          <w:sz w:val="16"/>
        </w:rPr>
      </w:pPr>
      <w:r w:rsidRPr="0031305F">
        <w:rPr>
          <w:rStyle w:val="StyleUnderline"/>
        </w:rPr>
        <w:t>There's a lot of junk orbiting Earth</w:t>
      </w:r>
      <w:r w:rsidRPr="0031305F">
        <w:rPr>
          <w:sz w:val="16"/>
        </w:rPr>
        <w:t xml:space="preserve">. Thousands of hours have been poured into previous NASA missions, ensuring the least possible contamination by even the tiniest motes of dust and dirt. The kinds of instrumentation that would monitor a space elevator would need to be similarly discerning. </w:t>
      </w:r>
      <w:r w:rsidRPr="0031305F">
        <w:rPr>
          <w:rStyle w:val="StyleUnderline"/>
        </w:rPr>
        <w:t>However, the fact that it would be a permanent fixture means that sooner or later, a space elevator would cross paths with meteors and even remnants of previous space missions left behind as space debris.</w:t>
      </w:r>
      <w:r w:rsidRPr="0031305F">
        <w:rPr>
          <w:rStyle w:val="StyleUnderline"/>
          <w:sz w:val="16"/>
          <w:u w:val="none"/>
        </w:rPr>
        <w:t xml:space="preserve"> </w:t>
      </w:r>
      <w:r w:rsidRPr="0031305F">
        <w:rPr>
          <w:sz w:val="16"/>
        </w:rPr>
        <w:t xml:space="preserve">The extreme of this phenomenon even has a name: Kessler Syndrome, where the density of low earth debris becomes so large that nothing can pass it safely into outer space. </w:t>
      </w:r>
      <w:r w:rsidRPr="0031305F">
        <w:rPr>
          <w:rStyle w:val="StyleUnderline"/>
        </w:rPr>
        <w:t>This cascading problem of space debris collisions was featured in the film Gravity. As Bullock and Clooney can tell you, this phenomenon could cause catastrophic damage to the overall structure (or knock it off balance, returning to our 'oscillation' concerns).</w:t>
      </w:r>
      <w:r w:rsidRPr="0031305F">
        <w:rPr>
          <w:rStyle w:val="StyleUnderline"/>
          <w:sz w:val="16"/>
          <w:u w:val="none"/>
        </w:rPr>
        <w:t xml:space="preserve"> </w:t>
      </w:r>
      <w:r w:rsidRPr="0031305F">
        <w:rPr>
          <w:sz w:val="16"/>
        </w:rPr>
        <w:t xml:space="preserve">Edwards recognized </w:t>
      </w:r>
      <w:proofErr w:type="gramStart"/>
      <w:r w:rsidRPr="0031305F">
        <w:rPr>
          <w:sz w:val="16"/>
        </w:rPr>
        <w:t>this, and</w:t>
      </w:r>
      <w:proofErr w:type="gramEnd"/>
      <w:r w:rsidRPr="0031305F">
        <w:rPr>
          <w:sz w:val="16"/>
        </w:rPr>
        <w:t xml:space="preserve"> devoted an entire section of his report to addressing it. </w:t>
      </w:r>
      <w:r w:rsidRPr="0031305F">
        <w:rPr>
          <w:rStyle w:val="StyleUnderline"/>
        </w:rPr>
        <w:t xml:space="preserve">According to the report, part of </w:t>
      </w:r>
      <w:r w:rsidRPr="0031305F">
        <w:rPr>
          <w:rStyle w:val="Emphasis"/>
          <w:highlight w:val="green"/>
        </w:rPr>
        <w:t>dealing with this</w:t>
      </w:r>
      <w:r w:rsidRPr="0031305F">
        <w:rPr>
          <w:rStyle w:val="StyleUnderline"/>
          <w:highlight w:val="green"/>
        </w:rPr>
        <w:t xml:space="preserve"> </w:t>
      </w:r>
      <w:r w:rsidRPr="0031305F">
        <w:rPr>
          <w:rStyle w:val="StyleUnderline"/>
        </w:rPr>
        <w:t xml:space="preserve">obstacle </w:t>
      </w:r>
      <w:r w:rsidRPr="0031305F">
        <w:rPr>
          <w:rStyle w:val="Emphasis"/>
          <w:highlight w:val="green"/>
        </w:rPr>
        <w:t>is</w:t>
      </w:r>
      <w:r w:rsidRPr="0031305F">
        <w:rPr>
          <w:rStyle w:val="StyleUnderline"/>
          <w:highlight w:val="green"/>
        </w:rPr>
        <w:t xml:space="preserve"> </w:t>
      </w:r>
      <w:r w:rsidRPr="0031305F">
        <w:rPr>
          <w:rStyle w:val="Emphasis"/>
          <w:highlight w:val="green"/>
        </w:rPr>
        <w:t xml:space="preserve">recognizing and tracking </w:t>
      </w:r>
      <w:r w:rsidRPr="0031305F">
        <w:rPr>
          <w:rStyle w:val="StyleUnderline"/>
        </w:rPr>
        <w:t xml:space="preserve">low-earth orbit </w:t>
      </w:r>
      <w:r w:rsidRPr="0031305F">
        <w:rPr>
          <w:rStyle w:val="Emphasis"/>
          <w:highlight w:val="green"/>
        </w:rPr>
        <w:t>objects</w:t>
      </w:r>
      <w:r w:rsidRPr="0031305F">
        <w:rPr>
          <w:rStyle w:val="StyleUnderline"/>
          <w:highlight w:val="green"/>
        </w:rPr>
        <w:t xml:space="preserve"> </w:t>
      </w:r>
      <w:r w:rsidRPr="0031305F">
        <w:rPr>
          <w:rStyle w:val="StyleUnderline"/>
        </w:rPr>
        <w:t>large enough to do damage to the structure.</w:t>
      </w:r>
      <w:r w:rsidRPr="0031305F">
        <w:rPr>
          <w:sz w:val="16"/>
        </w:rPr>
        <w:t xml:space="preserve"> </w:t>
      </w:r>
      <w:r w:rsidRPr="0031305F">
        <w:rPr>
          <w:sz w:val="16"/>
        </w:rPr>
        <w:lastRenderedPageBreak/>
        <w:t>According to Section 10.3 of the report, “</w:t>
      </w:r>
      <w:r w:rsidRPr="0031305F">
        <w:rPr>
          <w:rStyle w:val="StyleUnderline"/>
        </w:rPr>
        <w:t xml:space="preserve">A </w:t>
      </w:r>
      <w:r w:rsidRPr="0031305F">
        <w:rPr>
          <w:rStyle w:val="Emphasis"/>
          <w:highlight w:val="green"/>
        </w:rPr>
        <w:t>study</w:t>
      </w:r>
      <w:r w:rsidRPr="0031305F">
        <w:rPr>
          <w:rStyle w:val="StyleUnderline"/>
          <w:highlight w:val="green"/>
        </w:rPr>
        <w:t xml:space="preserve"> </w:t>
      </w:r>
      <w:r w:rsidRPr="0031305F">
        <w:rPr>
          <w:rStyle w:val="StyleUnderline"/>
        </w:rPr>
        <w:t xml:space="preserve">was </w:t>
      </w:r>
      <w:r w:rsidRPr="0031305F">
        <w:rPr>
          <w:rStyle w:val="Emphasis"/>
          <w:highlight w:val="green"/>
        </w:rPr>
        <w:t>done</w:t>
      </w:r>
      <w:r w:rsidRPr="0031305F">
        <w:rPr>
          <w:rStyle w:val="StyleUnderline"/>
          <w:highlight w:val="green"/>
        </w:rPr>
        <w:t xml:space="preserve"> </w:t>
      </w:r>
      <w:r w:rsidRPr="0031305F">
        <w:rPr>
          <w:rStyle w:val="StyleUnderline"/>
        </w:rPr>
        <w:t xml:space="preserve">at Johnson Space Center </w:t>
      </w:r>
      <w:r w:rsidRPr="0031305F">
        <w:rPr>
          <w:rStyle w:val="Emphasis"/>
          <w:highlight w:val="green"/>
        </w:rPr>
        <w:t>on</w:t>
      </w:r>
      <w:r w:rsidRPr="0031305F">
        <w:rPr>
          <w:rStyle w:val="StyleUnderline"/>
          <w:highlight w:val="green"/>
        </w:rPr>
        <w:t xml:space="preserve"> </w:t>
      </w:r>
      <w:r w:rsidRPr="0031305F">
        <w:rPr>
          <w:rStyle w:val="StyleUnderline"/>
        </w:rPr>
        <w:t xml:space="preserve">the </w:t>
      </w:r>
      <w:r w:rsidRPr="0031305F">
        <w:rPr>
          <w:rStyle w:val="Emphasis"/>
          <w:highlight w:val="green"/>
        </w:rPr>
        <w:t>construction of a system</w:t>
      </w:r>
      <w:r w:rsidRPr="0031305F">
        <w:rPr>
          <w:rStyle w:val="StyleUnderline"/>
          <w:highlight w:val="green"/>
        </w:rPr>
        <w:t xml:space="preserve"> </w:t>
      </w:r>
      <w:r w:rsidRPr="0031305F">
        <w:rPr>
          <w:rStyle w:val="Emphasis"/>
          <w:highlight w:val="green"/>
          <w:bdr w:val="single" w:sz="18" w:space="0" w:color="auto"/>
        </w:rPr>
        <w:t>that could track objects</w:t>
      </w:r>
      <w:r w:rsidRPr="0031305F">
        <w:rPr>
          <w:rStyle w:val="StyleUnderline"/>
          <w:highlight w:val="green"/>
        </w:rPr>
        <w:t xml:space="preserve"> </w:t>
      </w:r>
      <w:r w:rsidRPr="0031305F">
        <w:rPr>
          <w:rStyle w:val="StyleUnderline"/>
        </w:rPr>
        <w:t xml:space="preserve">down to 1cm in size </w:t>
      </w:r>
      <w:r w:rsidRPr="0031305F">
        <w:rPr>
          <w:rStyle w:val="Emphasis"/>
          <w:highlight w:val="green"/>
        </w:rPr>
        <w:t>with</w:t>
      </w:r>
      <w:r w:rsidRPr="0031305F">
        <w:rPr>
          <w:rStyle w:val="StyleUnderline"/>
          <w:highlight w:val="green"/>
        </w:rPr>
        <w:t xml:space="preserve"> </w:t>
      </w:r>
      <w:r w:rsidRPr="0031305F">
        <w:rPr>
          <w:rStyle w:val="StyleUnderline"/>
        </w:rPr>
        <w:t xml:space="preserve">100m </w:t>
      </w:r>
      <w:r w:rsidRPr="0031305F">
        <w:rPr>
          <w:rStyle w:val="Emphasis"/>
          <w:highlight w:val="green"/>
        </w:rPr>
        <w:t>accuracy</w:t>
      </w:r>
      <w:r w:rsidRPr="0031305F">
        <w:rPr>
          <w:rStyle w:val="StyleUnderline"/>
          <w:highlight w:val="green"/>
        </w:rPr>
        <w:t xml:space="preserve"> </w:t>
      </w:r>
      <w:r w:rsidRPr="0031305F">
        <w:rPr>
          <w:rStyle w:val="StyleUnderline"/>
        </w:rPr>
        <w:t xml:space="preserve">using effectively current technology. This is very </w:t>
      </w:r>
      <w:r w:rsidRPr="0031305F">
        <w:rPr>
          <w:rStyle w:val="Emphasis"/>
          <w:highlight w:val="green"/>
        </w:rPr>
        <w:t>close to the tracking network we would need for the space elevator.”</w:t>
      </w:r>
      <w:r w:rsidRPr="0031305F">
        <w:rPr>
          <w:sz w:val="16"/>
        </w:rPr>
        <w:t xml:space="preserve"> </w:t>
      </w:r>
      <w:r w:rsidRPr="0031305F">
        <w:rPr>
          <w:rStyle w:val="Emphasis"/>
          <w:highlight w:val="green"/>
        </w:rPr>
        <w:t>For situations</w:t>
      </w:r>
      <w:r w:rsidRPr="0031305F">
        <w:rPr>
          <w:rStyle w:val="StyleUnderline"/>
          <w:highlight w:val="green"/>
        </w:rPr>
        <w:t xml:space="preserve"> </w:t>
      </w:r>
      <w:r w:rsidRPr="0031305F">
        <w:rPr>
          <w:rStyle w:val="StyleUnderline"/>
        </w:rPr>
        <w:t>in</w:t>
      </w:r>
      <w:r w:rsidRPr="0031305F">
        <w:rPr>
          <w:sz w:val="16"/>
        </w:rPr>
        <w:t xml:space="preserve"> </w:t>
      </w:r>
      <w:r w:rsidRPr="0031305F">
        <w:rPr>
          <w:rStyle w:val="Emphasis"/>
          <w:highlight w:val="green"/>
        </w:rPr>
        <w:t>which</w:t>
      </w:r>
      <w:r w:rsidRPr="0031305F">
        <w:rPr>
          <w:rStyle w:val="StyleUnderline"/>
          <w:highlight w:val="green"/>
        </w:rPr>
        <w:t xml:space="preserve"> </w:t>
      </w:r>
      <w:r w:rsidRPr="0031305F">
        <w:rPr>
          <w:rStyle w:val="Emphasis"/>
          <w:highlight w:val="green"/>
        </w:rPr>
        <w:t>avoidance is not</w:t>
      </w:r>
      <w:r w:rsidRPr="0031305F">
        <w:rPr>
          <w:rStyle w:val="StyleUnderline"/>
          <w:highlight w:val="green"/>
        </w:rPr>
        <w:t xml:space="preserve"> </w:t>
      </w:r>
      <w:r w:rsidRPr="0031305F">
        <w:rPr>
          <w:rStyle w:val="StyleUnderline"/>
        </w:rPr>
        <w:t xml:space="preserve">always </w:t>
      </w:r>
      <w:r w:rsidRPr="0031305F">
        <w:rPr>
          <w:rStyle w:val="Emphasis"/>
          <w:highlight w:val="green"/>
        </w:rPr>
        <w:t>possible</w:t>
      </w:r>
      <w:r w:rsidRPr="0031305F">
        <w:rPr>
          <w:sz w:val="16"/>
          <w:highlight w:val="green"/>
        </w:rPr>
        <w:t xml:space="preserve"> </w:t>
      </w:r>
      <w:r w:rsidRPr="0031305F">
        <w:rPr>
          <w:sz w:val="16"/>
        </w:rPr>
        <w:t xml:space="preserve">(the amount of low-earth orbit debris increases significantly from altitudes of approximately 300 to 1,000 miles), </w:t>
      </w:r>
      <w:r w:rsidRPr="0031305F">
        <w:rPr>
          <w:rStyle w:val="StyleUnderline"/>
        </w:rPr>
        <w:t xml:space="preserve">Edwards posits that </w:t>
      </w:r>
      <w:r w:rsidRPr="0031305F">
        <w:rPr>
          <w:rStyle w:val="Emphasis"/>
          <w:highlight w:val="green"/>
        </w:rPr>
        <w:t>increasing the thickness of the cable</w:t>
      </w:r>
      <w:r w:rsidRPr="0031305F">
        <w:rPr>
          <w:rStyle w:val="StyleUnderline"/>
          <w:highlight w:val="green"/>
        </w:rPr>
        <w:t xml:space="preserve"> </w:t>
      </w:r>
      <w:r w:rsidRPr="0031305F">
        <w:rPr>
          <w:rStyle w:val="Emphasis"/>
          <w:highlight w:val="green"/>
          <w:bdr w:val="single" w:sz="18" w:space="0" w:color="auto"/>
        </w:rPr>
        <w:t>will make it robust enough to withstand</w:t>
      </w:r>
      <w:r w:rsidRPr="0031305F">
        <w:rPr>
          <w:rStyle w:val="StyleUnderline"/>
          <w:highlight w:val="green"/>
        </w:rPr>
        <w:t xml:space="preserve"> </w:t>
      </w:r>
      <w:r w:rsidRPr="0031305F">
        <w:rPr>
          <w:rStyle w:val="StyleUnderline"/>
        </w:rPr>
        <w:t>all but the largest of objects, which could be tracked and avoided ahead of time using the systems previously mentioned.</w:t>
      </w:r>
      <w:r w:rsidRPr="0031305F">
        <w:rPr>
          <w:sz w:val="16"/>
        </w:rPr>
        <w:t xml:space="preserve"> </w:t>
      </w:r>
      <w:r w:rsidRPr="0031305F">
        <w:rPr>
          <w:rStyle w:val="Emphasis"/>
          <w:highlight w:val="green"/>
        </w:rPr>
        <w:t>Even for</w:t>
      </w:r>
      <w:r w:rsidRPr="0031305F">
        <w:rPr>
          <w:rStyle w:val="StyleUnderline"/>
          <w:highlight w:val="green"/>
        </w:rPr>
        <w:t xml:space="preserve"> </w:t>
      </w:r>
      <w:r w:rsidRPr="0031305F">
        <w:rPr>
          <w:rStyle w:val="StyleUnderline"/>
        </w:rPr>
        <w:t xml:space="preserve">these </w:t>
      </w:r>
      <w:r w:rsidRPr="0031305F">
        <w:rPr>
          <w:rStyle w:val="Emphasis"/>
          <w:highlight w:val="green"/>
        </w:rPr>
        <w:t>exceptional</w:t>
      </w:r>
      <w:r w:rsidRPr="0031305F">
        <w:rPr>
          <w:rStyle w:val="StyleUnderline"/>
          <w:highlight w:val="green"/>
        </w:rPr>
        <w:t xml:space="preserve"> </w:t>
      </w:r>
      <w:r w:rsidRPr="0031305F">
        <w:rPr>
          <w:rStyle w:val="StyleUnderline"/>
        </w:rPr>
        <w:t xml:space="preserve">pieces of </w:t>
      </w:r>
      <w:r w:rsidRPr="0031305F">
        <w:rPr>
          <w:rStyle w:val="Emphasis"/>
          <w:highlight w:val="green"/>
        </w:rPr>
        <w:t>debris</w:t>
      </w:r>
      <w:r w:rsidRPr="0031305F">
        <w:rPr>
          <w:rStyle w:val="StyleUnderline"/>
        </w:rPr>
        <w:t xml:space="preserve">, Edwards illustrates in a section simply labeled “Meteors” that only (i) direct impact by an object (ii) over 3cm in diameter, (iii) with enough force to stay on the initial plane of impact (as opposed to being deflected or redirected by contact with the elevator apparatus), would create the kind of catastrophic damage that we associate with a complete severing of the cable. </w:t>
      </w:r>
      <w:r w:rsidRPr="0031305F">
        <w:rPr>
          <w:rStyle w:val="Emphasis"/>
          <w:highlight w:val="green"/>
        </w:rPr>
        <w:t>Designing the cable with curvature and panels specifically for deflection has been proposed</w:t>
      </w:r>
      <w:r w:rsidRPr="0031305F">
        <w:rPr>
          <w:rStyle w:val="StyleUnderline"/>
          <w:highlight w:val="green"/>
        </w:rPr>
        <w:t xml:space="preserve"> </w:t>
      </w:r>
      <w:r w:rsidRPr="0031305F">
        <w:rPr>
          <w:rStyle w:val="StyleUnderline"/>
        </w:rPr>
        <w:t>by both Edwards as well as several other survivability reports, including this one, put together for the 2010 International Space Elevator Consortium (ISEC).</w:t>
      </w:r>
      <w:r w:rsidRPr="0031305F">
        <w:rPr>
          <w:sz w:val="16"/>
        </w:rPr>
        <w:t xml:space="preserve"> Definitive answers as to the effectiveness of these measures are hopefully forthcoming, but it's at least comforting to know that there </w:t>
      </w:r>
      <w:proofErr w:type="gramStart"/>
      <w:r w:rsidRPr="0031305F">
        <w:rPr>
          <w:sz w:val="16"/>
        </w:rPr>
        <w:t>are</w:t>
      </w:r>
      <w:proofErr w:type="gramEnd"/>
      <w:r w:rsidRPr="0031305F">
        <w:rPr>
          <w:sz w:val="16"/>
        </w:rPr>
        <w:t xml:space="preserve"> first, second, and third lines of defense prepared for just such occasions. </w:t>
      </w:r>
    </w:p>
    <w:p w14:paraId="570611EB" w14:textId="77777777" w:rsidR="003840C0" w:rsidRPr="00001B27" w:rsidRDefault="003840C0" w:rsidP="003840C0">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1EEA554A" w14:textId="77777777" w:rsidR="003840C0" w:rsidRDefault="003840C0" w:rsidP="003840C0">
      <w:r>
        <w:t xml:space="preserve">Liam </w:t>
      </w:r>
      <w:r w:rsidRPr="006F17E7">
        <w:rPr>
          <w:rStyle w:val="Style13ptBold"/>
        </w:rPr>
        <w:t>O’Brien 16</w:t>
      </w:r>
      <w:r>
        <w:t>. University of Wollongong. 07/2016. “Nanotechnology in Space.” Young Scientists Journal; Canterbury, no. 19, p. 22.</w:t>
      </w:r>
    </w:p>
    <w:p w14:paraId="1ED6C776" w14:textId="77777777" w:rsidR="003840C0" w:rsidRDefault="003840C0" w:rsidP="003840C0">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kilometres in length and only a few micrometres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226176">
        <w:rPr>
          <w:rStyle w:val="Emphasis"/>
          <w:highlight w:val="green"/>
        </w:rPr>
        <w:t>into nanotechnology</w:t>
      </w:r>
      <w:r w:rsidRPr="00226176">
        <w:rPr>
          <w:sz w:val="16"/>
          <w:highlight w:val="green"/>
        </w:rPr>
        <w:t xml:space="preserve"> </w:t>
      </w:r>
      <w:r w:rsidRPr="00226176">
        <w:rPr>
          <w:rStyle w:val="Emphasis"/>
          <w:highlight w:val="green"/>
        </w:rPr>
        <w:t>for space</w:t>
      </w:r>
      <w:r w:rsidRPr="00226176">
        <w:rPr>
          <w:sz w:val="16"/>
          <w:highlight w:val="green"/>
        </w:rPr>
        <w:t xml:space="preserve"> </w:t>
      </w:r>
      <w:r w:rsidRPr="00F84047">
        <w:rPr>
          <w:sz w:val="16"/>
        </w:rPr>
        <w:t xml:space="preserve">exploration </w:t>
      </w:r>
      <w:r w:rsidRPr="00226176">
        <w:rPr>
          <w:rStyle w:val="Emphasis"/>
          <w:highlight w:val="green"/>
          <w:bdr w:val="single" w:sz="18" w:space="0" w:color="auto"/>
        </w:rPr>
        <w:t>has benefits for society</w:t>
      </w:r>
      <w:r w:rsidRPr="00226176">
        <w:rPr>
          <w:sz w:val="16"/>
          <w:highlight w:val="green"/>
        </w:rPr>
        <w:t xml:space="preserve"> </w:t>
      </w:r>
      <w:r w:rsidRPr="00F84047">
        <w:rPr>
          <w:sz w:val="16"/>
        </w:rPr>
        <w:t xml:space="preserve">today. </w:t>
      </w:r>
      <w:r w:rsidRPr="002D4D22">
        <w:rPr>
          <w:rStyle w:val="Emphasis"/>
          <w:highlight w:val="green"/>
        </w:rPr>
        <w:t>Materials</w:t>
      </w:r>
      <w:r w:rsidRPr="002D4D22">
        <w:rPr>
          <w:sz w:val="16"/>
          <w:highlight w:val="green"/>
        </w:rPr>
        <w:t xml:space="preserve"> </w:t>
      </w:r>
      <w:r w:rsidRPr="00F84047">
        <w:rPr>
          <w:sz w:val="16"/>
        </w:rPr>
        <w:t xml:space="preserve">such as graphene </w:t>
      </w:r>
      <w:r w:rsidRPr="002D4D22">
        <w:rPr>
          <w:rStyle w:val="Emphasis"/>
          <w:highlight w:val="green"/>
        </w:rPr>
        <w:t>are being used</w:t>
      </w:r>
      <w:r w:rsidRPr="002D4D22">
        <w:rPr>
          <w:sz w:val="16"/>
          <w:highlight w:val="green"/>
        </w:rPr>
        <w:t xml:space="preserve"> </w:t>
      </w:r>
      <w:r w:rsidRPr="00F84047">
        <w:rPr>
          <w:sz w:val="16"/>
        </w:rPr>
        <w:t xml:space="preserve">in modern manufacturing </w:t>
      </w:r>
      <w:r w:rsidRPr="002D4D22">
        <w:rPr>
          <w:rStyle w:val="Emphasis"/>
          <w:highlight w:val="green"/>
        </w:rPr>
        <w:t>at an increasing rate</w:t>
      </w:r>
      <w:r w:rsidRPr="002D4D22">
        <w:rPr>
          <w:sz w:val="16"/>
          <w:highlight w:val="green"/>
        </w:rPr>
        <w:t xml:space="preserve"> </w:t>
      </w:r>
      <w:r w:rsidRPr="002D4D22">
        <w:rPr>
          <w:rStyle w:val="Emphasis"/>
          <w:highlight w:val="green"/>
          <w:bdr w:val="single" w:sz="18" w:space="0" w:color="auto"/>
        </w:rPr>
        <w:t>as the applications become utilised</w:t>
      </w:r>
      <w:r w:rsidRPr="00F84047">
        <w:rPr>
          <w:sz w:val="16"/>
        </w:rPr>
        <w:t xml:space="preserve">. </w:t>
      </w:r>
      <w:r w:rsidRPr="002D4D22">
        <w:rPr>
          <w:rStyle w:val="Emphasis"/>
          <w:highlight w:val="green"/>
        </w:rPr>
        <w:t>C</w:t>
      </w:r>
      <w:r w:rsidRPr="00F84047">
        <w:rPr>
          <w:sz w:val="16"/>
        </w:rPr>
        <w:t xml:space="preserve">arbon </w:t>
      </w:r>
      <w:r w:rsidRPr="002D4D22">
        <w:rPr>
          <w:rStyle w:val="Emphasis"/>
          <w:highlight w:val="green"/>
        </w:rPr>
        <w:t>n</w:t>
      </w:r>
      <w:r w:rsidRPr="00F84047">
        <w:rPr>
          <w:sz w:val="16"/>
        </w:rPr>
        <w:t>ano</w:t>
      </w:r>
      <w:r w:rsidRPr="002D4D22">
        <w:rPr>
          <w:rStyle w:val="Emphasis"/>
          <w:highlight w:val="green"/>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 xml:space="preserve">change </w:t>
      </w:r>
      <w:r w:rsidRPr="002D4D22">
        <w:rPr>
          <w:rStyle w:val="Emphasis"/>
          <w:highlight w:val="green"/>
          <w:bdr w:val="single" w:sz="18" w:space="0" w:color="auto"/>
        </w:rPr>
        <w:t>the way we think about materials</w:t>
      </w:r>
      <w:r w:rsidRPr="00F84047">
        <w:rPr>
          <w:sz w:val="16"/>
        </w:rPr>
        <w:t xml:space="preserve"> and their strength. </w:t>
      </w:r>
      <w:r w:rsidRPr="002D4D22">
        <w:rPr>
          <w:rStyle w:val="StyleUnderline"/>
        </w:rPr>
        <w:t xml:space="preserve">These nanotubes have a tensile strength one hundred times that of </w:t>
      </w:r>
      <w:proofErr w:type="gramStart"/>
      <w:r w:rsidRPr="002D4D22">
        <w:rPr>
          <w:rStyle w:val="StyleUnderline"/>
        </w:rPr>
        <w:t>steel, yet</w:t>
      </w:r>
      <w:proofErr w:type="gramEnd"/>
      <w:r w:rsidRPr="002D4D22">
        <w:rPr>
          <w:rStyle w:val="StyleUnderline"/>
        </w:rPr>
        <w:t xml:space="preserve"> are only a sixth of the weight</w:t>
      </w:r>
      <w:r w:rsidRPr="00F84047">
        <w:rPr>
          <w:sz w:val="16"/>
        </w:rPr>
        <w: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 xml:space="preserve">less </w:t>
      </w:r>
      <w:r w:rsidRPr="00F84047">
        <w:rPr>
          <w:rStyle w:val="Emphasis"/>
        </w:rPr>
        <w:lastRenderedPageBreak/>
        <w:t>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36905110" w14:textId="77777777" w:rsidR="00A82C81" w:rsidRDefault="00A82C81" w:rsidP="00A82C81">
      <w:pPr>
        <w:pStyle w:val="Heading4"/>
      </w:pPr>
      <w:r>
        <w:t>Nanotech solves every existential threat war, disease, warming, aging, etc</w:t>
      </w:r>
    </w:p>
    <w:p w14:paraId="5982A708" w14:textId="77777777" w:rsidR="00A82C81" w:rsidRPr="00717977" w:rsidRDefault="00A82C81" w:rsidP="00A82C81">
      <w:r>
        <w:rPr>
          <w:b/>
          <w:bCs/>
          <w:color w:val="000000"/>
          <w:sz w:val="26"/>
          <w:szCs w:val="26"/>
        </w:rPr>
        <w:t>Miller 17,</w:t>
      </w:r>
      <w:r>
        <w:rPr>
          <w:color w:val="000000"/>
        </w:rPr>
        <w:t> </w:t>
      </w:r>
      <w:r w:rsidRPr="00717977">
        <w:rPr>
          <w:color w:val="000000"/>
        </w:rPr>
        <w:t xml:space="preserve">Gina Miller, </w:t>
      </w:r>
      <w:proofErr w:type="gramStart"/>
      <w:r w:rsidRPr="00717977">
        <w:rPr>
          <w:color w:val="000000"/>
        </w:rPr>
        <w:t>She</w:t>
      </w:r>
      <w:proofErr w:type="gramEnd"/>
      <w:r w:rsidRPr="00717977">
        <w:rPr>
          <w:color w:val="000000"/>
        </w:rPr>
        <w:t xml:space="preserve"> has written articles and provided interviews on the subject of nanotechnology and created digital artwork, videos and animations to illustrate future applications.</w:t>
      </w:r>
      <w:r>
        <w:rPr>
          <w:color w:val="000000"/>
        </w:rPr>
        <w:t xml:space="preserve"> </w:t>
      </w:r>
      <w:r w:rsidRPr="00717977">
        <w:rPr>
          <w:color w:val="000000"/>
        </w:rPr>
        <w:t>Her work has been featured in various media including the History Channel, Japanese television, international documentaries, Wired, PC Magazine, Fast Company, and various books such as “Nanofuture”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rPr>
        <w:t>”..</w:t>
      </w:r>
      <w:proofErr w:type="gramEnd"/>
      <w:r w:rsidRPr="00717977">
        <w:rPr>
          <w:color w:val="000000"/>
        </w:rPr>
        <w:t xml:space="preserve"> 2-26-2017, accessed on 1-28-2021, Nanotechnology Industries, "Nanotechnology, the real science of miracles, the end of disease, aging, poverty and pollution - Nanotechnology Industries", http://nanoindustries.com/nanotechnology_science_of_miracles/</w:t>
      </w:r>
      <w:r w:rsidRPr="00717977">
        <w:rPr>
          <w:sz w:val="28"/>
        </w:rPr>
        <w:t xml:space="preserve"> </w:t>
      </w:r>
      <w:r w:rsidRPr="00717977">
        <w:t>//Adam</w:t>
      </w:r>
    </w:p>
    <w:p w14:paraId="044EBE0B" w14:textId="77777777" w:rsidR="00A82C81" w:rsidRPr="007F4B0F" w:rsidRDefault="00A82C81" w:rsidP="00A82C81">
      <w:pPr>
        <w:rPr>
          <w:sz w:val="16"/>
        </w:rPr>
      </w:pPr>
      <w:r w:rsidRPr="00717977">
        <w:rPr>
          <w:rStyle w:val="StyleUnderline"/>
        </w:rPr>
        <w:t xml:space="preserve">The </w:t>
      </w:r>
      <w:proofErr w:type="gramStart"/>
      <w:r w:rsidRPr="00717977">
        <w:rPr>
          <w:rStyle w:val="StyleUnderline"/>
        </w:rPr>
        <w:t>current</w:t>
      </w:r>
      <w:r w:rsidRPr="009F406B">
        <w:rPr>
          <w:rStyle w:val="StyleUnderline"/>
        </w:rPr>
        <w:t xml:space="preserve"> status</w:t>
      </w:r>
      <w:proofErr w:type="gramEnd"/>
      <w:r w:rsidRPr="009F406B">
        <w:rPr>
          <w:rStyle w:val="StyleUnderline"/>
        </w:rPr>
        <w:t xml:space="preserve">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7F4B0F">
        <w:rPr>
          <w:rStyle w:val="Emphasis"/>
        </w:rPr>
        <w:t xml:space="preserve">could be a </w:t>
      </w:r>
      <w:r w:rsidRPr="0014525A">
        <w:rPr>
          <w:rStyle w:val="Emphasis"/>
          <w:highlight w:val="cyan"/>
        </w:rPr>
        <w:t>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14525A">
        <w:rPr>
          <w:rStyle w:val="StyleUnderline"/>
          <w:highlight w:val="cyan"/>
        </w:rPr>
        <w:t xml:space="preserve">scientists </w:t>
      </w:r>
      <w:r w:rsidRPr="007F4B0F">
        <w:rPr>
          <w:rStyle w:val="StyleUnderline"/>
        </w:rPr>
        <w:t>will</w:t>
      </w:r>
      <w:r w:rsidRPr="009F406B">
        <w:rPr>
          <w:rStyle w:val="StyleUnderline"/>
        </w:rPr>
        <w:t xml:space="preserve"> be able to </w:t>
      </w:r>
      <w:r w:rsidRPr="0014525A">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DNA and other molecules build cells; sometimes cells malfunction and cause disease.</w:t>
      </w:r>
      <w:r w:rsidRPr="00717977">
        <w:rPr>
          <w:sz w:val="16"/>
        </w:rPr>
        <w:t xml:space="preserve"> Where does nanotechnology fit in? That's a self realizing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14525A">
        <w:rPr>
          <w:rStyle w:val="StyleUnderline"/>
          <w:highlight w:val="cyan"/>
        </w:rPr>
        <w:t xml:space="preserve">nanorobot </w:t>
      </w:r>
      <w:r w:rsidRPr="007F4B0F">
        <w:rPr>
          <w:rStyle w:val="StyleUnderline"/>
        </w:rPr>
        <w:t xml:space="preserve">can </w:t>
      </w:r>
      <w:r w:rsidRPr="0014525A">
        <w:rPr>
          <w:rStyle w:val="StyleUnderline"/>
          <w:highlight w:val="cyan"/>
        </w:rPr>
        <w:t xml:space="preserve">grab a cell </w:t>
      </w:r>
      <w:r w:rsidRPr="007F4B0F">
        <w:rPr>
          <w:rStyle w:val="StyleUnderline"/>
        </w:rPr>
        <w:t xml:space="preserve">and </w:t>
      </w:r>
      <w:r w:rsidRPr="0014525A">
        <w:rPr>
          <w:rStyle w:val="StyleUnderline"/>
          <w:highlight w:val="cyan"/>
        </w:rPr>
        <w:t>repair it</w:t>
      </w:r>
      <w:r w:rsidRPr="009F406B">
        <w:rPr>
          <w:rStyle w:val="StyleUnderline"/>
        </w:rPr>
        <w:t xml:space="preserve">. This will </w:t>
      </w:r>
      <w:r w:rsidRPr="007F4B0F">
        <w:rPr>
          <w:rStyle w:val="Emphasis"/>
        </w:rPr>
        <w:t xml:space="preserve">allow us to </w:t>
      </w:r>
      <w:r w:rsidRPr="0014525A">
        <w:rPr>
          <w:rStyle w:val="Emphasis"/>
          <w:highlight w:val="cyan"/>
        </w:rPr>
        <w:t>cure diseases</w:t>
      </w:r>
      <w:r w:rsidRPr="009F406B">
        <w:rPr>
          <w:rStyle w:val="StyleUnderline"/>
        </w:rPr>
        <w:t xml:space="preserve"> that have </w:t>
      </w:r>
      <w:r w:rsidRPr="0014525A">
        <w:rPr>
          <w:rStyle w:val="StyleUnderline"/>
          <w:highlight w:val="cyan"/>
        </w:rPr>
        <w:t>never</w:t>
      </w:r>
      <w:r w:rsidRPr="009F406B">
        <w:rPr>
          <w:rStyle w:val="StyleUnderline"/>
        </w:rPr>
        <w:t xml:space="preserve"> been </w:t>
      </w:r>
      <w:r w:rsidRPr="0014525A">
        <w:rPr>
          <w:rStyle w:val="StyleUnderline"/>
          <w:highlight w:val="cyan"/>
        </w:rPr>
        <w:t>cured before</w:t>
      </w:r>
      <w:r w:rsidRPr="009F406B">
        <w:rPr>
          <w:rStyle w:val="StyleUnderline"/>
        </w:rPr>
        <w:t xml:space="preserve">. Nanorobots could be </w:t>
      </w:r>
      <w:r w:rsidRPr="0014525A">
        <w:rPr>
          <w:rStyle w:val="StyleUnderline"/>
          <w:highlight w:val="cyan"/>
        </w:rPr>
        <w:t>released into</w:t>
      </w:r>
      <w:r w:rsidRPr="009F406B">
        <w:rPr>
          <w:rStyle w:val="StyleUnderline"/>
        </w:rPr>
        <w:t xml:space="preserve"> the </w:t>
      </w:r>
      <w:r w:rsidRPr="0014525A">
        <w:rPr>
          <w:rStyle w:val="StyleUnderline"/>
          <w:highlight w:val="cyan"/>
        </w:rPr>
        <w:t>blood stream</w:t>
      </w:r>
      <w:r w:rsidRPr="009F406B">
        <w:rPr>
          <w:rStyle w:val="StyleUnderline"/>
        </w:rPr>
        <w:t xml:space="preserve"> via pill or injection </w:t>
      </w:r>
      <w:r w:rsidRPr="0014525A">
        <w:rPr>
          <w:rStyle w:val="StyleUnderline"/>
          <w:highlight w:val="cyan"/>
        </w:rPr>
        <w:t>to</w:t>
      </w:r>
      <w:r w:rsidRPr="009F406B">
        <w:rPr>
          <w:rStyle w:val="StyleUnderline"/>
        </w:rPr>
        <w:t xml:space="preserve"> find and </w:t>
      </w:r>
      <w:r w:rsidRPr="0014525A">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w:t>
      </w:r>
      <w:proofErr w:type="gramStart"/>
      <w:r w:rsidRPr="009F406B">
        <w:rPr>
          <w:rStyle w:val="StyleUnderline"/>
        </w:rPr>
        <w:t>remain in the body at all times</w:t>
      </w:r>
      <w:proofErr w:type="gramEnd"/>
      <w:r w:rsidRPr="009F406B">
        <w:rPr>
          <w:rStyle w:val="StyleUnderline"/>
        </w:rPr>
        <w:t xml:space="preserve">, </w:t>
      </w:r>
      <w:r w:rsidRPr="007F4B0F">
        <w:rPr>
          <w:rStyle w:val="StyleUnderline"/>
        </w:rPr>
        <w:t>perpetually</w:t>
      </w:r>
      <w:r w:rsidRPr="009F406B">
        <w:rPr>
          <w:rStyle w:val="StyleUnderline"/>
        </w:rPr>
        <w:t xml:space="preserve"> monitoring, identifying and </w:t>
      </w:r>
      <w:r w:rsidRPr="0014525A">
        <w:rPr>
          <w:rStyle w:val="Emphasis"/>
          <w:highlight w:val="cyan"/>
        </w:rPr>
        <w:t xml:space="preserve">repairing </w:t>
      </w:r>
      <w:r w:rsidRPr="007F4B0F">
        <w:rPr>
          <w:rStyle w:val="Emphasis"/>
        </w:rPr>
        <w:t xml:space="preserve">problems </w:t>
      </w:r>
      <w:r w:rsidRPr="0014525A">
        <w:rPr>
          <w:rStyle w:val="Emphasis"/>
          <w:highlight w:val="cyan"/>
        </w:rPr>
        <w:t>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 xml:space="preserve">A nanorobot could have radiation inside of it, locate the tumor, inject </w:t>
      </w:r>
      <w:proofErr w:type="gramStart"/>
      <w:r w:rsidRPr="009F406B">
        <w:rPr>
          <w:rStyle w:val="StyleUnderline"/>
        </w:rPr>
        <w:t>it</w:t>
      </w:r>
      <w:proofErr w:type="gramEnd"/>
      <w:r w:rsidRPr="009F406B">
        <w:rPr>
          <w:rStyle w:val="StyleUnderline"/>
        </w:rPr>
        <w:t xml:space="preserve">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w:t>
      </w:r>
      <w:proofErr w:type="gramStart"/>
      <w:r w:rsidRPr="00717977">
        <w:rPr>
          <w:sz w:val="16"/>
        </w:rPr>
        <w:t>case</w:t>
      </w:r>
      <w:proofErr w:type="gramEnd"/>
      <w:r w:rsidRPr="00717977">
        <w:rPr>
          <w:sz w:val="16"/>
        </w:rPr>
        <w:t xml:space="preserve"> and the cancer returns. </w:t>
      </w:r>
      <w:r w:rsidRPr="009F406B">
        <w:rPr>
          <w:rStyle w:val="StyleUnderline"/>
        </w:rPr>
        <w:t xml:space="preserve">A nanotech gene therapy </w:t>
      </w:r>
      <w:r w:rsidRPr="009F406B">
        <w:rPr>
          <w:rStyle w:val="Emphasis"/>
        </w:rPr>
        <w:t xml:space="preserve">has successfully killed ovarian cancer in </w:t>
      </w:r>
      <w:proofErr w:type="gramStart"/>
      <w:r w:rsidRPr="009F406B">
        <w:rPr>
          <w:rStyle w:val="Emphasis"/>
        </w:rPr>
        <w:t>mice</w:t>
      </w:r>
      <w:r w:rsidRPr="00717977">
        <w:rPr>
          <w:sz w:val="16"/>
        </w:rPr>
        <w:t>;</w:t>
      </w:r>
      <w:proofErr w:type="gramEnd"/>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lastRenderedPageBreak/>
        <w:t>doesn't stop with cancer</w:t>
      </w:r>
      <w:r w:rsidRPr="007F4B0F">
        <w:rPr>
          <w:rStyle w:val="StyleUnderline"/>
        </w:rPr>
        <w:t xml:space="preserve">. Every disease is </w:t>
      </w:r>
      <w:proofErr w:type="gramStart"/>
      <w:r w:rsidRPr="007F4B0F">
        <w:rPr>
          <w:rStyle w:val="StyleUnderline"/>
        </w:rPr>
        <w:t>made out of</w:t>
      </w:r>
      <w:proofErr w:type="gramEnd"/>
      <w:r w:rsidRPr="007F4B0F">
        <w:rPr>
          <w:rStyle w:val="StyleUnderline"/>
        </w:rPr>
        <w:t xml:space="preserve"> the same atoms that</w:t>
      </w:r>
      <w:r w:rsidRPr="009F406B">
        <w:rPr>
          <w:rStyle w:val="StyleUnderline"/>
        </w:rPr>
        <w:t xml:space="preserve">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EVERYTHING. From cancer to the common cold. </w:t>
      </w:r>
      <w:r w:rsidRPr="0014525A">
        <w:rPr>
          <w:rStyle w:val="StyleUnderline"/>
          <w:highlight w:val="cyan"/>
        </w:rPr>
        <w:t>There is nothing</w:t>
      </w:r>
      <w:r w:rsidRPr="009F406B">
        <w:rPr>
          <w:rStyle w:val="StyleUnderline"/>
        </w:rPr>
        <w:t xml:space="preserve"> that </w:t>
      </w:r>
      <w:r w:rsidRPr="0014525A">
        <w:rPr>
          <w:rStyle w:val="StyleUnderline"/>
          <w:highlight w:val="cyan"/>
        </w:rPr>
        <w:t>nanotechnology</w:t>
      </w:r>
      <w:r w:rsidRPr="009F406B">
        <w:rPr>
          <w:rStyle w:val="StyleUnderline"/>
        </w:rPr>
        <w:t xml:space="preserve"> </w:t>
      </w:r>
      <w:r w:rsidRPr="0014525A">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14525A">
        <w:rPr>
          <w:rStyle w:val="Emphasis"/>
          <w:highlight w:val="cyan"/>
        </w:rPr>
        <w:t>eliminate diseases,</w:t>
      </w:r>
      <w:r w:rsidRPr="00321A75">
        <w:rPr>
          <w:rStyle w:val="Emphasis"/>
        </w:rPr>
        <w:t xml:space="preserve"> </w:t>
      </w:r>
      <w:r w:rsidRPr="0014525A">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14525A">
        <w:rPr>
          <w:rStyle w:val="Emphasis"/>
          <w:highlight w:val="cyan"/>
        </w:rPr>
        <w:t>heal wounds</w:t>
      </w:r>
      <w:r w:rsidRPr="00321A75">
        <w:rPr>
          <w:rStyle w:val="Emphasis"/>
        </w:rPr>
        <w:t>,</w:t>
      </w:r>
      <w:r w:rsidRPr="009F406B">
        <w:rPr>
          <w:rStyle w:val="StyleUnderline"/>
        </w:rPr>
        <w:t xml:space="preserve"> reduce child mortality, </w:t>
      </w:r>
      <w:r w:rsidRPr="0014525A">
        <w:rPr>
          <w:rStyle w:val="Emphasis"/>
          <w:highlight w:val="cyan"/>
        </w:rPr>
        <w:t xml:space="preserve">regenerate </w:t>
      </w:r>
      <w:proofErr w:type="gramStart"/>
      <w:r w:rsidRPr="0014525A">
        <w:rPr>
          <w:rStyle w:val="Emphasis"/>
          <w:highlight w:val="cyan"/>
        </w:rPr>
        <w:t>limbs</w:t>
      </w:r>
      <w:proofErr w:type="gramEnd"/>
      <w:r w:rsidRPr="00321A75">
        <w:rPr>
          <w:rStyle w:val="StyleUnderline"/>
        </w:rPr>
        <w:t xml:space="preserve"> and organs, eliminate inflammatory/</w:t>
      </w:r>
      <w:r w:rsidRPr="0014525A">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w:t>
      </w:r>
      <w:proofErr w:type="gramStart"/>
      <w:r w:rsidRPr="00717977">
        <w:rPr>
          <w:sz w:val="16"/>
        </w:rPr>
        <w:t>tumors</w:t>
      </w:r>
      <w:proofErr w:type="gramEnd"/>
      <w:r w:rsidRPr="00717977">
        <w:rPr>
          <w:sz w:val="16"/>
        </w:rPr>
        <w:t xml:space="preserve"> and neurological disorders. </w:t>
      </w:r>
      <w:r w:rsidRPr="00116F93">
        <w:rPr>
          <w:rStyle w:val="StyleUnderline"/>
        </w:rPr>
        <w:t xml:space="preserve">Nanoconstructs could </w:t>
      </w:r>
      <w:r w:rsidRPr="0014525A">
        <w:rPr>
          <w:rStyle w:val="StyleUnderline"/>
          <w:highlight w:val="cyan"/>
        </w:rPr>
        <w:t>deliver</w:t>
      </w:r>
      <w:r w:rsidRPr="00116F93">
        <w:rPr>
          <w:rStyle w:val="StyleUnderline"/>
        </w:rPr>
        <w:t xml:space="preserve"> </w:t>
      </w:r>
      <w:r w:rsidRPr="0014525A">
        <w:rPr>
          <w:rStyle w:val="StyleUnderline"/>
          <w:highlight w:val="cyan"/>
        </w:rPr>
        <w:t>neuroprotective molecules</w:t>
      </w:r>
      <w:r w:rsidRPr="00116F93">
        <w:rPr>
          <w:rStyle w:val="StyleUnderline"/>
        </w:rPr>
        <w:t xml:space="preserve"> directly to the brain </w:t>
      </w:r>
      <w:r w:rsidRPr="0014525A">
        <w:rPr>
          <w:rStyle w:val="StyleUnderline"/>
          <w:highlight w:val="cyan"/>
        </w:rPr>
        <w:t>to</w:t>
      </w:r>
      <w:r w:rsidRPr="00116F93">
        <w:rPr>
          <w:rStyle w:val="StyleUnderline"/>
        </w:rPr>
        <w:t xml:space="preserve"> recover or </w:t>
      </w:r>
      <w:r w:rsidRPr="0014525A">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w:t>
      </w:r>
      <w:proofErr w:type="gramStart"/>
      <w:r w:rsidRPr="00717977">
        <w:rPr>
          <w:sz w:val="16"/>
        </w:rPr>
        <w:t>surgery</w:t>
      </w:r>
      <w:proofErr w:type="gramEnd"/>
      <w:r w:rsidRPr="00717977">
        <w:rPr>
          <w:sz w:val="16"/>
        </w:rPr>
        <w:t xml:space="preserve">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w:t>
      </w:r>
      <w:proofErr w:type="gramStart"/>
      <w:r w:rsidRPr="00321A75">
        <w:rPr>
          <w:rStyle w:val="StyleUnderline"/>
        </w:rPr>
        <w:t>gene</w:t>
      </w:r>
      <w:proofErr w:type="gramEnd"/>
      <w:r w:rsidRPr="00321A75">
        <w:rPr>
          <w:rStyle w:val="StyleUnderline"/>
        </w:rPr>
        <w:t xml:space="preserv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w:t>
      </w:r>
      <w:proofErr w:type="gramStart"/>
      <w:r w:rsidRPr="00717977">
        <w:rPr>
          <w:sz w:val="16"/>
        </w:rPr>
        <w:t>cancers</w:t>
      </w:r>
      <w:proofErr w:type="gramEnd"/>
      <w:r w:rsidRPr="00717977">
        <w:rPr>
          <w:sz w:val="16"/>
        </w:rPr>
        <w:t xml:space="preserve"> and diabetes. Nanorobots as nanodentistry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Spider bites and ticks carrying lyme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14525A">
        <w:rPr>
          <w:rStyle w:val="Emphasis"/>
          <w:highlight w:val="cyan"/>
        </w:rPr>
        <w:t>Dead cells are the</w:t>
      </w:r>
      <w:r w:rsidRPr="00321A75">
        <w:rPr>
          <w:rStyle w:val="Emphasis"/>
        </w:rPr>
        <w:t xml:space="preserve"> primary </w:t>
      </w:r>
      <w:r w:rsidRPr="0014525A">
        <w:rPr>
          <w:rStyle w:val="Emphasis"/>
          <w:highlight w:val="cyan"/>
        </w:rPr>
        <w:t>reason for aging and death</w:t>
      </w:r>
      <w:r w:rsidRPr="00321A75">
        <w:rPr>
          <w:rStyle w:val="StyleUnderline"/>
        </w:rPr>
        <w:t xml:space="preserve">; nanorobots </w:t>
      </w:r>
      <w:r w:rsidRPr="0014525A">
        <w:rPr>
          <w:rStyle w:val="StyleUnderline"/>
          <w:highlight w:val="cyan"/>
        </w:rPr>
        <w:t>could replace</w:t>
      </w:r>
      <w:r w:rsidRPr="00321A75">
        <w:rPr>
          <w:rStyle w:val="StyleUnderline"/>
        </w:rPr>
        <w:t xml:space="preserve"> senescent </w:t>
      </w:r>
      <w:r w:rsidRPr="0014525A">
        <w:rPr>
          <w:rStyle w:val="StyleUnderline"/>
          <w:highlight w:val="cyan"/>
        </w:rPr>
        <w:t>(old) cells</w:t>
      </w:r>
      <w:r w:rsidRPr="00321A75">
        <w:rPr>
          <w:rStyle w:val="StyleUnderline"/>
        </w:rPr>
        <w:t xml:space="preserve"> </w:t>
      </w:r>
      <w:r w:rsidRPr="0014525A">
        <w:rPr>
          <w:rStyle w:val="StyleUnderline"/>
          <w:highlight w:val="cyan"/>
        </w:rPr>
        <w:t>with non-senescent cells</w:t>
      </w:r>
      <w:r w:rsidRPr="00321A75">
        <w:rPr>
          <w:rStyle w:val="StyleUnderline"/>
        </w:rPr>
        <w:t xml:space="preserve">, or reprogram cells so they do not senescensce, </w:t>
      </w:r>
      <w:r w:rsidRPr="0014525A">
        <w:rPr>
          <w:rStyle w:val="StyleUnderline"/>
          <w:highlight w:val="cyan"/>
        </w:rPr>
        <w:t>which</w:t>
      </w:r>
      <w:r w:rsidRPr="00321A75">
        <w:rPr>
          <w:rStyle w:val="StyleUnderline"/>
        </w:rPr>
        <w:t xml:space="preserve"> would </w:t>
      </w:r>
      <w:r w:rsidRPr="0014525A">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proofErr w:type="gramStart"/>
      <w:r w:rsidRPr="00321A75">
        <w:rPr>
          <w:rStyle w:val="StyleUnderline"/>
        </w:rPr>
        <w:t>So</w:t>
      </w:r>
      <w:proofErr w:type="gramEnd"/>
      <w:r w:rsidRPr="00321A75">
        <w:rPr>
          <w:rStyle w:val="StyleUnderline"/>
        </w:rPr>
        <w:t xml:space="preserve">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14525A">
        <w:rPr>
          <w:rStyle w:val="Emphasis"/>
          <w:highlight w:val="cyan"/>
        </w:rPr>
        <w:t>human</w:t>
      </w:r>
      <w:r w:rsidRPr="00321A75">
        <w:rPr>
          <w:rStyle w:val="Emphasis"/>
        </w:rPr>
        <w:t xml:space="preserve"> body could </w:t>
      </w:r>
      <w:r w:rsidRPr="0014525A">
        <w:rPr>
          <w:rStyle w:val="Emphasis"/>
          <w:highlight w:val="cyan"/>
        </w:rPr>
        <w:t>become immortal</w:t>
      </w:r>
      <w:r w:rsidRPr="0014525A">
        <w:rPr>
          <w:rStyle w:val="StyleUnderline"/>
          <w:highlight w:val="cyan"/>
        </w:rPr>
        <w:t>.</w:t>
      </w:r>
      <w:r w:rsidRPr="00717977">
        <w:rPr>
          <w:sz w:val="16"/>
        </w:rPr>
        <w:t xml:space="preserve"> You could live a disease-free youthful life, forever. </w:t>
      </w:r>
      <w:proofErr w:type="gramStart"/>
      <w:r w:rsidRPr="00717977">
        <w:rPr>
          <w:sz w:val="16"/>
        </w:rPr>
        <w:t>Of course</w:t>
      </w:r>
      <w:proofErr w:type="gramEnd"/>
      <w:r w:rsidRPr="00717977">
        <w:rPr>
          <w:sz w:val="16"/>
        </w:rPr>
        <w:t xml:space="preserve"> immortality isn't for everyone and everyone should have the right to decide what they want or don't want for their own body. </w:t>
      </w:r>
      <w:r w:rsidRPr="00321A75">
        <w:rPr>
          <w:rStyle w:val="StyleUnderline"/>
        </w:rPr>
        <w:t xml:space="preserve">Death will be a choice rather </w:t>
      </w:r>
      <w:r w:rsidRPr="00321A75">
        <w:rPr>
          <w:rStyle w:val="StyleUnderline"/>
        </w:rPr>
        <w:lastRenderedPageBreak/>
        <w:t>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w:t>
      </w:r>
      <w:proofErr w:type="gramStart"/>
      <w:r w:rsidRPr="00717977">
        <w:rPr>
          <w:sz w:val="16"/>
        </w:rPr>
        <w:t>example</w:t>
      </w:r>
      <w:proofErr w:type="gramEnd"/>
      <w:r w:rsidRPr="00717977">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w:t>
      </w:r>
      <w:proofErr w:type="gramStart"/>
      <w:r w:rsidRPr="00717977">
        <w:rPr>
          <w:sz w:val="16"/>
        </w:rPr>
        <w:t>has to</w:t>
      </w:r>
      <w:proofErr w:type="gramEnd"/>
      <w:r w:rsidRPr="00717977">
        <w:rPr>
          <w:sz w:val="16"/>
        </w:rPr>
        <w:t xml:space="preserve">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w:t>
      </w:r>
      <w:proofErr w:type="gramStart"/>
      <w:r w:rsidRPr="00717977">
        <w:rPr>
          <w:sz w:val="16"/>
        </w:rPr>
        <w:t>nutrients</w:t>
      </w:r>
      <w:proofErr w:type="gramEnd"/>
      <w:r w:rsidRPr="00717977">
        <w:rPr>
          <w:sz w:val="16"/>
        </w:rPr>
        <w:t xml:space="preserve"> and minerals could be delivered to rebuild soil to a fertile state and thus have the ability to grow food. Hunger could one day be a solvable problem. Nanotechnology would make it possible to provide meat and animal products inexpensively without killing animals. </w:t>
      </w:r>
      <w:proofErr w:type="gramStart"/>
      <w:r w:rsidRPr="00717977">
        <w:rPr>
          <w:sz w:val="16"/>
        </w:rPr>
        <w:t>E.coli</w:t>
      </w:r>
      <w:proofErr w:type="gramEnd"/>
      <w:r w:rsidRPr="00717977">
        <w:rPr>
          <w:sz w:val="16"/>
        </w:rPr>
        <w:t xml:space="preserve">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t>
      </w:r>
      <w:proofErr w:type="gramStart"/>
      <w:r w:rsidRPr="00717977">
        <w:rPr>
          <w:sz w:val="16"/>
        </w:rPr>
        <w:t>water;</w:t>
      </w:r>
      <w:proofErr w:type="gramEnd"/>
      <w:r w:rsidRPr="00717977">
        <w:rPr>
          <w:sz w:val="16"/>
        </w:rPr>
        <w:t xml:space="preserve"> approximately one in nine people. 840,000 people die each year from water-related disease</w:t>
      </w:r>
      <w:r w:rsidRPr="00717977">
        <w:rPr>
          <w:rStyle w:val="StyleUnderline"/>
        </w:rPr>
        <w:t xml:space="preserve">. A portable non-chemical </w:t>
      </w:r>
      <w:r w:rsidRPr="0014525A">
        <w:rPr>
          <w:rStyle w:val="StyleUnderline"/>
          <w:highlight w:val="cyan"/>
        </w:rPr>
        <w:t>nano-filtration water purification</w:t>
      </w:r>
      <w:r w:rsidRPr="00717977">
        <w:rPr>
          <w:rStyle w:val="StyleUnderline"/>
        </w:rPr>
        <w:t xml:space="preserve"> device </w:t>
      </w:r>
      <w:r w:rsidRPr="0014525A">
        <w:rPr>
          <w:rStyle w:val="StyleUnderline"/>
          <w:highlight w:val="cyan"/>
        </w:rPr>
        <w:t>has been developed</w:t>
      </w:r>
      <w:r w:rsidRPr="00717977">
        <w:rPr>
          <w:rStyle w:val="StyleUnderline"/>
        </w:rPr>
        <w:t xml:space="preserve"> by Micheal Pritchard</w:t>
      </w:r>
      <w:r w:rsidRPr="00717977">
        <w:rPr>
          <w:sz w:val="16"/>
        </w:rPr>
        <w:t xml:space="preserve">. It </w:t>
      </w:r>
      <w:r w:rsidRPr="0014525A">
        <w:rPr>
          <w:rStyle w:val="Emphasis"/>
          <w:highlight w:val="cyan"/>
        </w:rPr>
        <w:t xml:space="preserve">creates safe </w:t>
      </w:r>
      <w:r w:rsidRPr="00717977">
        <w:rPr>
          <w:rStyle w:val="Emphasis"/>
        </w:rPr>
        <w:t xml:space="preserve">and sterile </w:t>
      </w:r>
      <w:r w:rsidRPr="0014525A">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14525A">
        <w:rPr>
          <w:rStyle w:val="Emphasis"/>
          <w:highlight w:val="cyan"/>
        </w:rPr>
        <w:t>Pollution</w:t>
      </w:r>
      <w:r w:rsidRPr="00717977">
        <w:rPr>
          <w:rStyle w:val="Emphasis"/>
        </w:rPr>
        <w:t xml:space="preserve"> in general, </w:t>
      </w:r>
      <w:r w:rsidRPr="0014525A">
        <w:rPr>
          <w:rStyle w:val="Emphasis"/>
          <w:highlight w:val="cyan"/>
        </w:rPr>
        <w:t>global warming</w:t>
      </w:r>
      <w:r w:rsidRPr="00717977">
        <w:rPr>
          <w:rStyle w:val="StyleUnderline"/>
        </w:rPr>
        <w:t xml:space="preserve">, nuclear waste, oil spills, smog, and acid rain, </w:t>
      </w:r>
      <w:r w:rsidRPr="0014525A">
        <w:rPr>
          <w:rStyle w:val="StyleUnderline"/>
          <w:highlight w:val="cyan"/>
        </w:rPr>
        <w:t>could be remedied</w:t>
      </w:r>
      <w:r w:rsidRPr="00717977">
        <w:rPr>
          <w:rStyle w:val="StyleUnderline"/>
        </w:rPr>
        <w:t xml:space="preserve"> and prevented </w:t>
      </w:r>
      <w:r w:rsidRPr="0014525A">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14525A">
        <w:rPr>
          <w:rStyle w:val="StyleUnderline"/>
          <w:highlight w:val="cyan"/>
        </w:rPr>
        <w:t>come together to remove pollutant atoms</w:t>
      </w:r>
      <w:r w:rsidRPr="00717977">
        <w:rPr>
          <w:rStyle w:val="StyleUnderline"/>
        </w:rPr>
        <w:t xml:space="preserve"> from the atmosphere, </w:t>
      </w:r>
      <w:proofErr w:type="gramStart"/>
      <w:r w:rsidRPr="00717977">
        <w:rPr>
          <w:rStyle w:val="StyleUnderline"/>
        </w:rPr>
        <w:t>earth</w:t>
      </w:r>
      <w:proofErr w:type="gramEnd"/>
      <w:r w:rsidRPr="00717977">
        <w:rPr>
          <w:rStyle w:val="StyleUnderline"/>
        </w:rPr>
        <w:t xml:space="preserve">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14525A">
        <w:rPr>
          <w:rStyle w:val="StyleUnderline"/>
          <w:highlight w:val="cyan"/>
        </w:rPr>
        <w:t>pull apart</w:t>
      </w:r>
      <w:r w:rsidRPr="00717977">
        <w:rPr>
          <w:rStyle w:val="StyleUnderline"/>
        </w:rPr>
        <w:t xml:space="preserve"> the </w:t>
      </w:r>
      <w:r w:rsidRPr="0014525A">
        <w:rPr>
          <w:rStyle w:val="StyleUnderline"/>
          <w:highlight w:val="cyan"/>
        </w:rPr>
        <w:t>bad molecules and</w:t>
      </w:r>
      <w:r w:rsidRPr="00717977">
        <w:rPr>
          <w:rStyle w:val="StyleUnderline"/>
        </w:rPr>
        <w:t xml:space="preserve"> </w:t>
      </w:r>
      <w:r w:rsidRPr="0014525A">
        <w:rPr>
          <w:rStyle w:val="StyleUnderline"/>
          <w:highlight w:val="cyan"/>
        </w:rPr>
        <w:t>reassemble</w:t>
      </w:r>
      <w:r w:rsidRPr="00717977">
        <w:rPr>
          <w:rStyle w:val="StyleUnderline"/>
        </w:rPr>
        <w:t xml:space="preserve"> the atoms </w:t>
      </w:r>
      <w:r w:rsidRPr="0014525A">
        <w:rPr>
          <w:rStyle w:val="StyleUnderline"/>
          <w:highlight w:val="cyan"/>
        </w:rPr>
        <w:t>into good molecules</w:t>
      </w:r>
      <w:r w:rsidRPr="00717977">
        <w:rPr>
          <w:rStyle w:val="StyleUnderline"/>
        </w:rPr>
        <w:t xml:space="preserve"> for other positive purposes</w:t>
      </w:r>
      <w:r w:rsidRPr="00717977">
        <w:rPr>
          <w:sz w:val="16"/>
        </w:rPr>
        <w:t xml:space="preserve">. As a first indicator of the possibility, Brian Mercer created a new pollution control technology using nanofibres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t>
      </w:r>
      <w:proofErr w:type="gramStart"/>
      <w:r w:rsidRPr="00717977">
        <w:rPr>
          <w:sz w:val="16"/>
        </w:rPr>
        <w:t>waste</w:t>
      </w:r>
      <w:proofErr w:type="gramEnd"/>
      <w:r w:rsidRPr="00717977">
        <w:rPr>
          <w:sz w:val="16"/>
        </w:rPr>
        <w:t xml:space="preserve"> and no pollution.</w:t>
      </w:r>
    </w:p>
    <w:p w14:paraId="3C35FE27" w14:textId="45AE0BEA" w:rsidR="003840C0" w:rsidRPr="003840C0" w:rsidRDefault="003840C0" w:rsidP="003840C0">
      <w:pPr>
        <w:pStyle w:val="Heading4"/>
      </w:pPr>
      <w:proofErr w:type="gramStart"/>
      <w:r w:rsidRPr="003840C0">
        <w:t>Cross</w:t>
      </w:r>
      <w:proofErr w:type="gramEnd"/>
      <w:r w:rsidRPr="003840C0">
        <w:t xml:space="preserve"> apply their warming impact</w:t>
      </w:r>
    </w:p>
    <w:p w14:paraId="7E63EE1D" w14:textId="77777777" w:rsidR="003840C0" w:rsidRDefault="003840C0" w:rsidP="003840C0">
      <w:pPr>
        <w:pStyle w:val="Heading4"/>
      </w:pPr>
      <w:r>
        <w:t>Space Elevators solve Space Debris – reduces Rocket Launches</w:t>
      </w:r>
    </w:p>
    <w:p w14:paraId="5AB2C778" w14:textId="77777777" w:rsidR="003840C0" w:rsidRPr="000E7582" w:rsidRDefault="003840C0" w:rsidP="003840C0">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179B2707" w14:textId="77777777" w:rsidR="003840C0" w:rsidRDefault="003840C0" w:rsidP="003840C0">
      <w:r w:rsidRPr="00193A76">
        <w:rPr>
          <w:sz w:val="16"/>
        </w:rPr>
        <w:t xml:space="preserve">All objects in HEO reside beyond the geostationary orbit (GEO). The orbital period at GEO (w'hich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001B27">
        <w:rPr>
          <w:rStyle w:val="Emphasis"/>
          <w:highlight w:val="green"/>
        </w:rPr>
        <w:t>every launch</w:t>
      </w:r>
      <w:r w:rsidRPr="00001B27">
        <w:rPr>
          <w:sz w:val="16"/>
          <w:highlight w:val="green"/>
        </w:rPr>
        <w:t xml:space="preserve"> </w:t>
      </w:r>
      <w:r w:rsidRPr="00001B27">
        <w:rPr>
          <w:rStyle w:val="StyleUnderline"/>
          <w:highlight w:val="green"/>
        </w:rPr>
        <w:t>is accompanied by</w:t>
      </w:r>
      <w:r w:rsidRPr="00001B27">
        <w:rPr>
          <w:sz w:val="16"/>
          <w:highlight w:val="green"/>
        </w:rPr>
        <w:t xml:space="preserve"> </w:t>
      </w:r>
      <w:r w:rsidRPr="00001B27">
        <w:rPr>
          <w:rStyle w:val="Emphasis"/>
          <w:highlight w:val="green"/>
        </w:rPr>
        <w:t>substantial</w:t>
      </w:r>
      <w:r w:rsidRPr="00193A76">
        <w:rPr>
          <w:sz w:val="16"/>
        </w:rPr>
        <w:t xml:space="preserve"> amounts of </w:t>
      </w:r>
      <w:r w:rsidRPr="00193A76">
        <w:rPr>
          <w:rStyle w:val="Emphasis"/>
        </w:rPr>
        <w:t xml:space="preserve">space </w:t>
      </w:r>
      <w:r w:rsidRPr="00001B27">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w:t>
      </w:r>
      <w:r w:rsidRPr="00193A76">
        <w:rPr>
          <w:sz w:val="16"/>
        </w:rPr>
        <w:lastRenderedPageBreak/>
        <w:t xml:space="preserve">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001B27">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001B27">
        <w:rPr>
          <w:rStyle w:val="Emphasis"/>
          <w:highlight w:val="green"/>
        </w:rPr>
        <w:t>impacts</w:t>
      </w:r>
      <w:r w:rsidRPr="00193A76">
        <w:rPr>
          <w:sz w:val="16"/>
        </w:rPr>
        <w:t xml:space="preserve"> </w:t>
      </w:r>
      <w:r w:rsidRPr="00193A76">
        <w:rPr>
          <w:rStyle w:val="StyleUnderline"/>
        </w:rPr>
        <w:t>w'hich</w:t>
      </w:r>
      <w:r w:rsidRPr="00193A76">
        <w:rPr>
          <w:sz w:val="16"/>
        </w:rPr>
        <w:t xml:space="preserve"> tend to </w:t>
      </w:r>
      <w:r w:rsidRPr="00001B27">
        <w:rPr>
          <w:rStyle w:val="StyleUnderline"/>
          <w:highlight w:val="green"/>
        </w:rPr>
        <w:t>produce</w:t>
      </w:r>
      <w:r w:rsidRPr="00001B27">
        <w:rPr>
          <w:sz w:val="16"/>
          <w:highlight w:val="green"/>
        </w:rPr>
        <w:t xml:space="preserve"> </w:t>
      </w:r>
      <w:r w:rsidRPr="00001B27">
        <w:rPr>
          <w:rStyle w:val="Emphasis"/>
          <w:highlight w:val="green"/>
        </w:rPr>
        <w:t>further debris</w:t>
      </w:r>
      <w:r w:rsidRPr="00193A76">
        <w:rPr>
          <w:sz w:val="16"/>
        </w:rPr>
        <w:t>.</w:t>
      </w:r>
      <w:r>
        <w:rPr>
          <w:sz w:val="16"/>
        </w:rPr>
        <w:t xml:space="preserve"> </w:t>
      </w:r>
      <w:proofErr w:type="gramStart"/>
      <w:r w:rsidRPr="00193A76">
        <w:rPr>
          <w:sz w:val="16"/>
        </w:rPr>
        <w:t>The vast majority of</w:t>
      </w:r>
      <w:proofErr w:type="gramEnd"/>
      <w:r w:rsidRPr="00193A76">
        <w:rPr>
          <w:sz w:val="16"/>
        </w:rPr>
        <w:t xml:space="preserve"> the low-size debris population is so-called fragmentation debris. This is produced during spacecraft deterioration, and in the most abun-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001B27">
        <w:rPr>
          <w:rStyle w:val="Emphasis"/>
          <w:highlight w:val="green"/>
        </w:rPr>
        <w:t>existential</w:t>
      </w:r>
      <w:r w:rsidRPr="00193A76">
        <w:rPr>
          <w:rStyle w:val="Emphasis"/>
        </w:rPr>
        <w:t xml:space="preserve"> risk</w:t>
      </w:r>
      <w:r w:rsidRPr="00193A76">
        <w:rPr>
          <w:sz w:val="16"/>
        </w:rPr>
        <w:t xml:space="preserve"> </w:t>
      </w:r>
      <w:r w:rsidRPr="00001B27">
        <w:rPr>
          <w:rStyle w:val="StyleUnderline"/>
          <w:highlight w:val="green"/>
        </w:rPr>
        <w:t>to</w:t>
      </w:r>
      <w:r w:rsidRPr="00001B27">
        <w:rPr>
          <w:sz w:val="16"/>
          <w:highlight w:val="green"/>
        </w:rPr>
        <w:t xml:space="preserve"> </w:t>
      </w:r>
      <w:r w:rsidRPr="00001B27">
        <w:rPr>
          <w:rStyle w:val="Emphasis"/>
          <w:highlight w:val="green"/>
        </w:rPr>
        <w:t>space op</w:t>
      </w:r>
      <w:r w:rsidRPr="00504C07">
        <w:rPr>
          <w:rStyle w:val="StyleUnderline"/>
        </w:rPr>
        <w:t>eration</w:t>
      </w:r>
      <w:r w:rsidRPr="00001B27">
        <w:rPr>
          <w:rStyle w:val="Emphasis"/>
          <w:highlight w:val="green"/>
        </w:rPr>
        <w:t>s</w:t>
      </w:r>
      <w:r w:rsidRPr="00193A76">
        <w:rPr>
          <w:sz w:val="16"/>
        </w:rPr>
        <w:t>. Kessler and Cour-Palais (1978) worked from the then-population of satellites to extrapolate the debris production rate over the next 30 years. Impact rates on spacecraft at any location. /, can be calculated if one knows the local density of debris p, the mean relative velocity vrei* and the cross-sectional area ct:</w:t>
      </w:r>
      <w:r>
        <w:rPr>
          <w:sz w:val="16"/>
        </w:rPr>
        <w:t xml:space="preserve"> </w:t>
      </w:r>
      <w:r w:rsidRPr="00193A76">
        <w:t>[[EQUATION 13.5 OMITTED]]</w:t>
      </w:r>
      <w:r>
        <w:t xml:space="preserve"> </w:t>
      </w:r>
      <w:r w:rsidRPr="00193A76">
        <w:rPr>
          <w:sz w:val="16"/>
        </w:rPr>
        <w:t xml:space="preserve">Each impact increases p without substantially altering vrel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 xml:space="preserve">Kessler and Cour-Palais (1978) predicted that by the year 2000, p would have increased beyond the critical value for generating a collisional cascade. As new collisions occur, these begin to increase ^jjp, which in turn increases resulting in </w:t>
      </w:r>
      <w:proofErr w:type="gramStart"/>
      <w:r w:rsidRPr="00193A76">
        <w:rPr>
          <w:sz w:val="16"/>
        </w:rPr>
        <w:t>a rapid positive feedback</w:t>
      </w:r>
      <w:proofErr w:type="gramEnd"/>
      <w:r w:rsidRPr="00193A76">
        <w:rPr>
          <w:sz w:val="16"/>
        </w:rPr>
        <w:t>,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r w:rsidRPr="00193A76">
        <w:rPr>
          <w:rStyle w:val="Emphasis"/>
        </w:rPr>
        <w:t xml:space="preserve">spectre of </w:t>
      </w:r>
      <w:r w:rsidRPr="00001B27">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001B27">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001B27">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001B27">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001B27">
        <w:rPr>
          <w:rStyle w:val="Emphasis"/>
          <w:highlight w:val="green"/>
        </w:rPr>
        <w:t>production</w:t>
      </w:r>
      <w:r w:rsidRPr="00193A76">
        <w:rPr>
          <w:rStyle w:val="Emphasis"/>
        </w:rPr>
        <w:t xml:space="preserve"> of debris</w:t>
      </w:r>
      <w:r w:rsidRPr="00193A76">
        <w:rPr>
          <w:sz w:val="16"/>
        </w:rPr>
        <w:t xml:space="preserve"> </w:t>
      </w:r>
      <w:r w:rsidRPr="00001B27">
        <w:rPr>
          <w:rStyle w:val="StyleUnderline"/>
          <w:highlight w:val="green"/>
        </w:rPr>
        <w:t>during</w:t>
      </w:r>
      <w:r w:rsidRPr="00001B27">
        <w:rPr>
          <w:sz w:val="16"/>
          <w:highlight w:val="green"/>
        </w:rPr>
        <w:t xml:space="preserve"> </w:t>
      </w:r>
      <w:r w:rsidRPr="00001B27">
        <w:rPr>
          <w:rStyle w:val="Emphasis"/>
          <w:highlight w:val="green"/>
        </w:rPr>
        <w:t>launches</w:t>
      </w:r>
      <w:r w:rsidRPr="00193A76">
        <w:rPr>
          <w:sz w:val="16"/>
        </w:rPr>
        <w:t xml:space="preserve">, or through removal of debris fragments from LEO. </w:t>
      </w:r>
      <w:r w:rsidRPr="00001B27">
        <w:rPr>
          <w:rStyle w:val="StyleUnderline"/>
          <w:highlight w:val="green"/>
        </w:rPr>
        <w:t>we</w:t>
      </w:r>
      <w:r w:rsidRPr="00001B27">
        <w:rPr>
          <w:sz w:val="16"/>
          <w:highlight w:val="green"/>
        </w:rPr>
        <w:t xml:space="preserve"> </w:t>
      </w:r>
      <w:r w:rsidRPr="00001B27">
        <w:rPr>
          <w:rStyle w:val="Emphasis"/>
          <w:highlight w:val="green"/>
        </w:rPr>
        <w:t>cannot</w:t>
      </w:r>
      <w:r w:rsidRPr="00504C07">
        <w:rPr>
          <w:rStyle w:val="Emphasis"/>
        </w:rPr>
        <w:t xml:space="preserve"> guarantee</w:t>
      </w:r>
      <w:r w:rsidRPr="00193A76">
        <w:rPr>
          <w:sz w:val="16"/>
        </w:rPr>
        <w:t xml:space="preserve"> the </w:t>
      </w:r>
      <w:r w:rsidRPr="00001B27">
        <w:rPr>
          <w:rStyle w:val="Emphasis"/>
          <w:highlight w:val="green"/>
        </w:rPr>
        <w:t>protect</w:t>
      </w:r>
      <w:r w:rsidRPr="00504C07">
        <w:rPr>
          <w:rStyle w:val="StyleUnderline"/>
        </w:rPr>
        <w:t>ion of</w:t>
      </w:r>
      <w:r w:rsidRPr="00193A76">
        <w:rPr>
          <w:sz w:val="16"/>
        </w:rPr>
        <w:t xml:space="preserve"> the </w:t>
      </w:r>
      <w:r w:rsidRPr="00001B27">
        <w:rPr>
          <w:rStyle w:val="Emphasis"/>
          <w:highlight w:val="green"/>
        </w:rPr>
        <w:t>current</w:t>
      </w:r>
      <w:r w:rsidRPr="00193A76">
        <w:rPr>
          <w:sz w:val="16"/>
        </w:rPr>
        <w:t xml:space="preserve"> flotilla of </w:t>
      </w:r>
      <w:r w:rsidRPr="00001B27">
        <w:rPr>
          <w:rStyle w:val="Emphasis"/>
          <w:highlight w:val="green"/>
        </w:rPr>
        <w:t>sat</w:t>
      </w:r>
      <w:r w:rsidRPr="00504C07">
        <w:rPr>
          <w:rStyle w:val="StyleUnderline"/>
        </w:rPr>
        <w:t>ellite</w:t>
      </w:r>
      <w:r w:rsidRPr="00001B27">
        <w:rPr>
          <w:rStyle w:val="Emphasis"/>
          <w:highlight w:val="green"/>
        </w:rPr>
        <w:t>s</w:t>
      </w:r>
      <w:r w:rsidRPr="00001B27">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001B27">
        <w:rPr>
          <w:rStyle w:val="Emphasis"/>
          <w:highlight w:val="green"/>
        </w:rPr>
        <w:t>society</w:t>
      </w:r>
      <w:r w:rsidRPr="00001B27">
        <w:rPr>
          <w:sz w:val="16"/>
          <w:highlight w:val="green"/>
        </w:rPr>
        <w:t xml:space="preserve"> </w:t>
      </w:r>
      <w:r w:rsidRPr="00001B27">
        <w:rPr>
          <w:rStyle w:val="StyleUnderline"/>
          <w:highlight w:val="green"/>
        </w:rPr>
        <w:t>at</w:t>
      </w:r>
      <w:r w:rsidRPr="00001B27">
        <w:rPr>
          <w:sz w:val="16"/>
          <w:highlight w:val="green"/>
        </w:rPr>
        <w:t xml:space="preserve"> </w:t>
      </w:r>
      <w:r w:rsidRPr="00001B27">
        <w:rPr>
          <w:rStyle w:val="Emphasis"/>
          <w:highlight w:val="gree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tem. Most debris </w:t>
      </w:r>
      <w:proofErr w:type="gramStart"/>
      <w:r w:rsidRPr="00193A76">
        <w:rPr>
          <w:sz w:val="16"/>
        </w:rPr>
        <w:t>is</w:t>
      </w:r>
      <w:proofErr w:type="gramEnd"/>
      <w:r w:rsidRPr="00193A76">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mechani- cal methods include capturing the debris using either a net or </w:t>
      </w:r>
      <w:proofErr w:type="gramStart"/>
      <w:r w:rsidRPr="00193A76">
        <w:rPr>
          <w:sz w:val="16"/>
        </w:rPr>
        <w:t>harpoon, and</w:t>
      </w:r>
      <w:proofErr w:type="gramEnd"/>
      <w:r w:rsidRPr="00193A76">
        <w:rPr>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The Japanese space agency JAXA’s Kounotori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001B27">
        <w:rPr>
          <w:rStyle w:val="StyleUnderline"/>
          <w:highlight w:val="green"/>
        </w:rPr>
        <w:t>A</w:t>
      </w:r>
      <w:r w:rsidRPr="00193A76">
        <w:rPr>
          <w:sz w:val="16"/>
        </w:rPr>
        <w:t xml:space="preserve"> more </w:t>
      </w:r>
      <w:r w:rsidRPr="00193A76">
        <w:rPr>
          <w:rStyle w:val="StyleUnderline"/>
        </w:rPr>
        <w:t xml:space="preserve">lateral </w:t>
      </w:r>
      <w:r w:rsidRPr="00001B27">
        <w:rPr>
          <w:rStyle w:val="Emphasis"/>
          <w:highlight w:val="green"/>
        </w:rPr>
        <w:t>solution</w:t>
      </w:r>
      <w:r w:rsidRPr="00001B27">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193A76">
        <w:rPr>
          <w:sz w:val="16"/>
        </w:rPr>
        <w:t xml:space="preserve"> (see Aravind. 2007). Originally conceived by Tsiolkovsky, the ele- vator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001B27">
        <w:rPr>
          <w:rStyle w:val="Emphasis"/>
          <w:highlight w:val="green"/>
        </w:rPr>
        <w:t>‘Climber’</w:t>
      </w:r>
      <w:r w:rsidRPr="00001B27">
        <w:rPr>
          <w:sz w:val="16"/>
          <w:highlight w:val="green"/>
        </w:rPr>
        <w:t xml:space="preserve"> </w:t>
      </w:r>
      <w:r w:rsidRPr="00001B27">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001B27">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001B27">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001B27">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001B27">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001B27">
        <w:rPr>
          <w:rStyle w:val="Emphasis"/>
          <w:highlight w:val="green"/>
        </w:rPr>
        <w:t>payload</w:t>
      </w:r>
      <w:r w:rsidRPr="00193A76">
        <w:rPr>
          <w:sz w:val="16"/>
        </w:rPr>
        <w:t xml:space="preserve"> out of the Earth's atmosphere. The technical challenges involved in deploying a </w:t>
      </w:r>
      <w:proofErr w:type="gramStart"/>
      <w:r w:rsidRPr="00193A76">
        <w:rPr>
          <w:sz w:val="16"/>
        </w:rPr>
        <w:t>cable tens of thousands of kilometres</w:t>
      </w:r>
      <w:proofErr w:type="gramEnd"/>
      <w:r w:rsidRPr="00193A76">
        <w:rPr>
          <w:sz w:val="16"/>
        </w:rPr>
        <w:t xml:space="preserve"> long are enormous, not to mention the material science required to produce a cable of sufficient tensile strength and flexibility in the first place. The gravitational force (and centrifugal force) felt by the </w:t>
      </w:r>
      <w:r w:rsidRPr="00193A76">
        <w:rPr>
          <w:sz w:val="16"/>
        </w:rPr>
        <w:lastRenderedPageBreak/>
        <w:t>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r w:rsidRPr="00001B27">
        <w:rPr>
          <w:rStyle w:val="StyleUnderline"/>
          <w:highlight w:val="green"/>
        </w:rPr>
        <w:t>civilisation</w:t>
      </w:r>
      <w:r w:rsidRPr="00193A76">
        <w:rPr>
          <w:sz w:val="16"/>
        </w:rPr>
        <w:t xml:space="preserve"> (or at least, a civilisation that utilises its local orbital environment as we do) </w:t>
      </w:r>
      <w:r w:rsidRPr="00001B27">
        <w:rPr>
          <w:rStyle w:val="Emphasis"/>
          <w:highlight w:val="green"/>
        </w:rPr>
        <w:t>must develop</w:t>
      </w:r>
      <w:r w:rsidRPr="00001B27">
        <w:rPr>
          <w:sz w:val="16"/>
          <w:highlight w:val="green"/>
        </w:rPr>
        <w:t xml:space="preserve"> </w:t>
      </w:r>
      <w:r w:rsidRPr="00001B27">
        <w:rPr>
          <w:rStyle w:val="StyleUnderline"/>
          <w:highlight w:val="green"/>
        </w:rPr>
        <w:t>a</w:t>
      </w:r>
      <w:r w:rsidRPr="00001B27">
        <w:rPr>
          <w:sz w:val="16"/>
          <w:highlight w:val="green"/>
        </w:rPr>
        <w:t xml:space="preserve"> </w:t>
      </w:r>
      <w:r w:rsidRPr="00001B27">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001B27">
        <w:rPr>
          <w:rStyle w:val="StyleUnderline"/>
          <w:highlight w:val="green"/>
        </w:rPr>
        <w:t>via</w:t>
      </w:r>
      <w:r w:rsidRPr="00193A76">
        <w:rPr>
          <w:sz w:val="16"/>
        </w:rPr>
        <w:t xml:space="preserve"> the construction of </w:t>
      </w:r>
      <w:r w:rsidRPr="00001B27">
        <w:rPr>
          <w:rStyle w:val="StyleUnderline"/>
          <w:highlight w:val="green"/>
        </w:rPr>
        <w:t xml:space="preserve">a </w:t>
      </w:r>
      <w:r w:rsidRPr="00001B27">
        <w:rPr>
          <w:rStyle w:val="Emphasis"/>
          <w:highlight w:val="green"/>
        </w:rPr>
        <w:t>space elevator</w:t>
      </w:r>
      <w:r w:rsidRPr="00193A76">
        <w:rPr>
          <w:sz w:val="16"/>
        </w:rPr>
        <w:t xml:space="preserve">, a maglev launch loop, rail gun, or some other form of non-rocket acceleration. </w:t>
      </w:r>
      <w:r w:rsidRPr="00001B27">
        <w:rPr>
          <w:rStyle w:val="StyleUnderline"/>
          <w:highlight w:val="green"/>
        </w:rPr>
        <w:t>If it</w:t>
      </w:r>
      <w:r w:rsidRPr="00001B27">
        <w:rPr>
          <w:sz w:val="16"/>
          <w:highlight w:val="green"/>
        </w:rPr>
        <w:t xml:space="preserve"> </w:t>
      </w:r>
      <w:r w:rsidRPr="00001B27">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001B27">
        <w:rPr>
          <w:rStyle w:val="StyleUnderline"/>
          <w:highlight w:val="green"/>
        </w:rPr>
        <w:t>it will</w:t>
      </w:r>
      <w:r w:rsidRPr="00193A76">
        <w:rPr>
          <w:rStyle w:val="StyleUnderline"/>
        </w:rPr>
        <w:t xml:space="preserve"> eventually</w:t>
      </w:r>
      <w:r w:rsidRPr="00193A76">
        <w:rPr>
          <w:sz w:val="16"/>
        </w:rPr>
        <w:t xml:space="preserve"> </w:t>
      </w:r>
      <w:r w:rsidRPr="00001B27">
        <w:rPr>
          <w:rStyle w:val="Emphasis"/>
          <w:highlight w:val="green"/>
        </w:rPr>
        <w:t>succumb to Kessler</w:t>
      </w:r>
      <w:r w:rsidRPr="00193A76">
        <w:rPr>
          <w:rStyle w:val="Emphasis"/>
        </w:rPr>
        <w:t xml:space="preserve"> syndrome</w:t>
      </w:r>
      <w:r w:rsidRPr="00193A76">
        <w:rPr>
          <w:rStyle w:val="StyleUnderline"/>
        </w:rPr>
        <w:t xml:space="preserve">, </w:t>
      </w:r>
      <w:r w:rsidRPr="00001B27">
        <w:rPr>
          <w:rStyle w:val="StyleUnderline"/>
          <w:highlight w:val="green"/>
        </w:rPr>
        <w:t>with</w:t>
      </w:r>
      <w:r w:rsidRPr="00193A76">
        <w:rPr>
          <w:sz w:val="16"/>
        </w:rPr>
        <w:t xml:space="preserve"> potentially </w:t>
      </w:r>
      <w:r w:rsidRPr="00001B27">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001B27">
        <w:rPr>
          <w:rStyle w:val="Emphasis"/>
          <w:highlight w:val="green"/>
        </w:rPr>
        <w:t>likely civilisation-ending effects</w:t>
      </w:r>
      <w:r w:rsidRPr="00193A76">
        <w:rPr>
          <w:sz w:val="16"/>
        </w:rPr>
        <w:t xml:space="preserve"> (Solution C.13).</w:t>
      </w:r>
    </w:p>
    <w:p w14:paraId="2F484D84" w14:textId="77777777" w:rsidR="003840C0" w:rsidRPr="003840C0" w:rsidRDefault="003840C0" w:rsidP="003840C0"/>
    <w:p w14:paraId="4E51C09D" w14:textId="62D64673" w:rsidR="003840C0" w:rsidRDefault="003840C0" w:rsidP="003840C0">
      <w:pPr>
        <w:pStyle w:val="Heading3"/>
      </w:pPr>
      <w:r>
        <w:lastRenderedPageBreak/>
        <w:t>1NC---OFF</w:t>
      </w:r>
    </w:p>
    <w:p w14:paraId="74D146DF" w14:textId="77777777" w:rsidR="00A82C81" w:rsidRDefault="00A82C81" w:rsidP="00A82C81">
      <w:pPr>
        <w:pStyle w:val="Heading4"/>
      </w:pPr>
      <w:r>
        <w:t>India’s digital divide is increasing and has uniquely undermined economic growth.</w:t>
      </w:r>
    </w:p>
    <w:p w14:paraId="1B98DE76" w14:textId="77777777" w:rsidR="00A82C81" w:rsidRDefault="00A82C81" w:rsidP="00A82C81">
      <w:r w:rsidRPr="00F668E8">
        <w:rPr>
          <w:rFonts w:eastAsiaTheme="majorEastAsia" w:cstheme="majorBidi"/>
          <w:b/>
          <w:iCs/>
          <w:sz w:val="26"/>
        </w:rPr>
        <w:t>Beniwal 20</w:t>
      </w:r>
      <w:r>
        <w:t xml:space="preserve"> [</w:t>
      </w:r>
      <w:r w:rsidRPr="00F668E8">
        <w:t>Vrishti Beniwal,</w:t>
      </w:r>
      <w:r>
        <w:t xml:space="preserve"> Vrishti is a journalist for Bloomberg and ThePrint.</w:t>
      </w:r>
      <w:r w:rsidRPr="00F668E8">
        <w:t xml:space="preserve"> </w:t>
      </w:r>
      <w:r>
        <w:t>12-17-20</w:t>
      </w:r>
      <w:r w:rsidRPr="00F668E8">
        <w:t xml:space="preserve">, "As digital divide widens, India risks losing a generation to pandemic disruption," ThePrint, </w:t>
      </w:r>
      <w:hyperlink r:id="rId12" w:history="1">
        <w:r w:rsidRPr="00272F7B">
          <w:rPr>
            <w:rStyle w:val="Hyperlink"/>
          </w:rPr>
          <w:t>https://theprint.in/india/education/as-digital-divide-widens-india-risks-losing-a-generation-to-pandemic-disruption/568394/</w:t>
        </w:r>
      </w:hyperlink>
      <w:r>
        <w:t xml:space="preserve"> accessed 2/9/22] Adam</w:t>
      </w:r>
    </w:p>
    <w:p w14:paraId="529B1BAC" w14:textId="77777777" w:rsidR="00A82C81" w:rsidRPr="005B0B5B" w:rsidRDefault="00A82C81" w:rsidP="00A82C81">
      <w:r w:rsidRPr="005B0B5B">
        <w:t xml:space="preserve">Plenty of Indians are facing a similar predicament: As many as </w:t>
      </w:r>
      <w:r w:rsidRPr="005B0B5B">
        <w:rPr>
          <w:rStyle w:val="StyleUnderline"/>
        </w:rPr>
        <w:t>80% of Indian students couldn’t access online schooling during the lockdown</w:t>
      </w:r>
      <w:r w:rsidRPr="005B0B5B">
        <w:t>, and many might not return to classrooms when they reopen, according to a recent study by Oxfam.</w:t>
      </w:r>
    </w:p>
    <w:p w14:paraId="23818847" w14:textId="77777777" w:rsidR="00A82C81" w:rsidRPr="005B0B5B" w:rsidRDefault="00A82C81" w:rsidP="00A82C81">
      <w:pPr>
        <w:rPr>
          <w:rStyle w:val="StyleUnderline"/>
        </w:rPr>
      </w:pPr>
      <w:r w:rsidRPr="005B0B5B">
        <w:t xml:space="preserve">That’s just one example of how the </w:t>
      </w:r>
      <w:r w:rsidRPr="00800BFB">
        <w:rPr>
          <w:rStyle w:val="StyleUnderline"/>
          <w:highlight w:val="cyan"/>
        </w:rPr>
        <w:t>pandemic</w:t>
      </w:r>
      <w:r w:rsidRPr="005B0B5B">
        <w:rPr>
          <w:rStyle w:val="StyleUnderline"/>
        </w:rPr>
        <w:t xml:space="preserve"> has </w:t>
      </w:r>
      <w:r w:rsidRPr="00800BFB">
        <w:rPr>
          <w:rStyle w:val="StyleUnderline"/>
          <w:highlight w:val="cyan"/>
        </w:rPr>
        <w:t>exacerbated</w:t>
      </w:r>
      <w:r w:rsidRPr="005B0B5B">
        <w:rPr>
          <w:rStyle w:val="StyleUnderline"/>
        </w:rPr>
        <w:t xml:space="preserve"> the country’s </w:t>
      </w:r>
      <w:r w:rsidRPr="00800BFB">
        <w:rPr>
          <w:rStyle w:val="StyleUnderline"/>
          <w:highlight w:val="cyan"/>
        </w:rPr>
        <w:t>digital divide</w:t>
      </w:r>
      <w:r w:rsidRPr="005B0B5B">
        <w:rPr>
          <w:rStyle w:val="StyleUnderline"/>
        </w:rPr>
        <w:t xml:space="preserve"> — the gap between those with the means and knowledge to benefit from the internet, </w:t>
      </w:r>
      <w:r w:rsidRPr="005B0B5B">
        <w:t xml:space="preserve">and those without — </w:t>
      </w:r>
      <w:r w:rsidRPr="00800BFB">
        <w:rPr>
          <w:rStyle w:val="StyleUnderline"/>
          <w:highlight w:val="cyan"/>
        </w:rPr>
        <w:t>worsening</w:t>
      </w:r>
      <w:r w:rsidRPr="005B0B5B">
        <w:rPr>
          <w:rStyle w:val="StyleUnderline"/>
        </w:rPr>
        <w:t xml:space="preserve"> already stark levels of </w:t>
      </w:r>
      <w:r w:rsidRPr="00800BFB">
        <w:rPr>
          <w:rStyle w:val="StyleUnderline"/>
          <w:highlight w:val="cyan"/>
        </w:rPr>
        <w:t>inequality</w:t>
      </w:r>
      <w:r w:rsidRPr="005B0B5B">
        <w:rPr>
          <w:rStyle w:val="StyleUnderline"/>
        </w:rPr>
        <w:t xml:space="preserve"> and </w:t>
      </w:r>
      <w:r w:rsidRPr="00800BFB">
        <w:rPr>
          <w:rStyle w:val="StyleUnderline"/>
          <w:highlight w:val="cyan"/>
        </w:rPr>
        <w:t>weighing</w:t>
      </w:r>
      <w:r w:rsidRPr="005B0B5B">
        <w:rPr>
          <w:rStyle w:val="StyleUnderline"/>
        </w:rPr>
        <w:t xml:space="preserve"> </w:t>
      </w:r>
      <w:r w:rsidRPr="00800BFB">
        <w:rPr>
          <w:rStyle w:val="StyleUnderline"/>
          <w:highlight w:val="cyan"/>
        </w:rPr>
        <w:t>on</w:t>
      </w:r>
      <w:r w:rsidRPr="005B0B5B">
        <w:rPr>
          <w:rStyle w:val="StyleUnderline"/>
        </w:rPr>
        <w:t xml:space="preserve"> </w:t>
      </w:r>
      <w:r w:rsidRPr="00800BFB">
        <w:rPr>
          <w:rStyle w:val="StyleUnderline"/>
          <w:highlight w:val="cyan"/>
        </w:rPr>
        <w:t>economic growth</w:t>
      </w:r>
      <w:r w:rsidRPr="005B0B5B">
        <w:rPr>
          <w:rStyle w:val="StyleUnderline"/>
        </w:rPr>
        <w:t xml:space="preserve">. </w:t>
      </w:r>
      <w:r w:rsidRPr="005B0B5B">
        <w:t xml:space="preserve">While the divide isn’t unique to India, it’s especially acute in a nation where </w:t>
      </w:r>
      <w:r w:rsidRPr="005B0B5B">
        <w:rPr>
          <w:rStyle w:val="StyleUnderline"/>
        </w:rPr>
        <w:t>more than half the population of 1.3 billion people is under 25 years old.</w:t>
      </w:r>
    </w:p>
    <w:p w14:paraId="3B55C9C2" w14:textId="77777777" w:rsidR="00A82C81" w:rsidRPr="005B0B5B" w:rsidRDefault="00A82C81" w:rsidP="00A82C81">
      <w:r w:rsidRPr="005B0B5B">
        <w:t xml:space="preserve">When Prime Minister Narendra Modi announced lockdowns earlier this year, </w:t>
      </w:r>
      <w:r w:rsidRPr="00800BFB">
        <w:rPr>
          <w:rStyle w:val="StyleUnderline"/>
          <w:highlight w:val="cyan"/>
        </w:rPr>
        <w:t>services</w:t>
      </w:r>
      <w:r w:rsidRPr="005B0B5B">
        <w:rPr>
          <w:rStyle w:val="StyleUnderline"/>
        </w:rPr>
        <w:t xml:space="preserve"> from banking and schooling to medical consultations and job searches </w:t>
      </w:r>
      <w:r w:rsidRPr="00800BFB">
        <w:rPr>
          <w:rStyle w:val="StyleUnderline"/>
          <w:highlight w:val="cyan"/>
        </w:rPr>
        <w:t>moved online</w:t>
      </w:r>
      <w:r w:rsidRPr="005B0B5B">
        <w:t>, and in some cases remain there nine months later. Many companies see “work from home” as the new normal.</w:t>
      </w:r>
    </w:p>
    <w:p w14:paraId="6529F9A1" w14:textId="77777777" w:rsidR="00A82C81" w:rsidRPr="005B0B5B" w:rsidRDefault="00A82C81" w:rsidP="00A82C81">
      <w:r w:rsidRPr="005B0B5B">
        <w:t xml:space="preserve">Before the pandemic, </w:t>
      </w:r>
      <w:r w:rsidRPr="005B0B5B">
        <w:rPr>
          <w:rStyle w:val="StyleUnderline"/>
        </w:rPr>
        <w:t xml:space="preserve">government researchers estimated </w:t>
      </w:r>
      <w:r w:rsidRPr="00800BFB">
        <w:rPr>
          <w:rStyle w:val="StyleUnderline"/>
          <w:highlight w:val="cyan"/>
        </w:rPr>
        <w:t>India’s</w:t>
      </w:r>
      <w:r w:rsidRPr="005B0B5B">
        <w:rPr>
          <w:rStyle w:val="StyleUnderline"/>
        </w:rPr>
        <w:t xml:space="preserve"> </w:t>
      </w:r>
      <w:r w:rsidRPr="00800BFB">
        <w:rPr>
          <w:rStyle w:val="StyleUnderline"/>
          <w:highlight w:val="cyan"/>
        </w:rPr>
        <w:t>digital</w:t>
      </w:r>
      <w:r w:rsidRPr="005B0B5B">
        <w:rPr>
          <w:rStyle w:val="StyleUnderline"/>
        </w:rPr>
        <w:t xml:space="preserve"> </w:t>
      </w:r>
      <w:r w:rsidRPr="00800BFB">
        <w:rPr>
          <w:rStyle w:val="StyleUnderline"/>
          <w:highlight w:val="cyan"/>
        </w:rPr>
        <w:t>shift</w:t>
      </w:r>
      <w:r w:rsidRPr="005B0B5B">
        <w:rPr>
          <w:rStyle w:val="StyleUnderline"/>
        </w:rPr>
        <w:t xml:space="preserve"> could </w:t>
      </w:r>
      <w:r w:rsidRPr="00800BFB">
        <w:rPr>
          <w:rStyle w:val="StyleUnderline"/>
          <w:highlight w:val="cyan"/>
        </w:rPr>
        <w:t>unlock</w:t>
      </w:r>
      <w:r w:rsidRPr="005B0B5B">
        <w:rPr>
          <w:rStyle w:val="StyleUnderline"/>
        </w:rPr>
        <w:t xml:space="preserve"> as much as </w:t>
      </w:r>
      <w:r w:rsidRPr="00800BFB">
        <w:rPr>
          <w:rStyle w:val="StyleUnderline"/>
          <w:highlight w:val="cyan"/>
        </w:rPr>
        <w:t>$1 trillion</w:t>
      </w:r>
      <w:r w:rsidRPr="005B0B5B">
        <w:rPr>
          <w:rStyle w:val="StyleUnderline"/>
        </w:rPr>
        <w:t xml:space="preserve"> of economic value </w:t>
      </w:r>
      <w:r w:rsidRPr="00800BFB">
        <w:rPr>
          <w:rStyle w:val="StyleUnderline"/>
          <w:highlight w:val="cyan"/>
        </w:rPr>
        <w:t>over five years</w:t>
      </w:r>
      <w:r w:rsidRPr="005B0B5B">
        <w:t xml:space="preserve">. But the crisis is spreading those benefits unevenly and widening socio-economic inequalities, with girls suffering more than boys and </w:t>
      </w:r>
      <w:r w:rsidRPr="00800BFB">
        <w:rPr>
          <w:rStyle w:val="StyleUnderline"/>
          <w:highlight w:val="cyan"/>
        </w:rPr>
        <w:t>rural areas more affected</w:t>
      </w:r>
      <w:r w:rsidRPr="005B0B5B">
        <w:rPr>
          <w:rStyle w:val="StyleUnderline"/>
        </w:rPr>
        <w:t xml:space="preserve"> than cities.</w:t>
      </w:r>
    </w:p>
    <w:p w14:paraId="165A93BF" w14:textId="77777777" w:rsidR="00A82C81" w:rsidRPr="005B0B5B" w:rsidRDefault="00A82C81" w:rsidP="00A82C81">
      <w:r w:rsidRPr="005B0B5B">
        <w:t xml:space="preserve">“The digital divide in India is an ongoing problem and the pandemic has definitely made it worse,” said Sumeysh Srivastava, a New Delhi-based internet-access researcher at Nyaaya, an open-access platform that provides simple and actionable legal information. “The </w:t>
      </w:r>
      <w:r w:rsidRPr="005B0B5B">
        <w:rPr>
          <w:rStyle w:val="StyleUnderline"/>
        </w:rPr>
        <w:t>government needs to ensure that all Indians are in position to benefit from digitization,</w:t>
      </w:r>
      <w:r w:rsidRPr="005B0B5B">
        <w:t xml:space="preserve"> otherwise we’re at risk of creating a new class of digitally poor citizens.”</w:t>
      </w:r>
    </w:p>
    <w:p w14:paraId="2BE2BC56" w14:textId="77777777" w:rsidR="00A82C81" w:rsidRPr="005B0B5B" w:rsidRDefault="00A82C81" w:rsidP="00A82C81">
      <w:r w:rsidRPr="005B0B5B">
        <w:t>Internet access</w:t>
      </w:r>
    </w:p>
    <w:p w14:paraId="346000B1" w14:textId="77777777" w:rsidR="00A82C81" w:rsidRPr="00A27987" w:rsidRDefault="00A82C81" w:rsidP="00A82C81">
      <w:pPr>
        <w:rPr>
          <w:rStyle w:val="StyleUnderline"/>
        </w:rPr>
      </w:pPr>
      <w:r w:rsidRPr="005B0B5B">
        <w:rPr>
          <w:rStyle w:val="StyleUnderline"/>
        </w:rPr>
        <w:t>India has the world’s second-largest pool of internet users</w:t>
      </w:r>
      <w:r w:rsidRPr="005B0B5B">
        <w:t xml:space="preserve">, about 600 million, comprising more than 12% of all users globally. Yet </w:t>
      </w:r>
      <w:r w:rsidRPr="00800BFB">
        <w:rPr>
          <w:rStyle w:val="StyleUnderline"/>
          <w:highlight w:val="cyan"/>
        </w:rPr>
        <w:t>half</w:t>
      </w:r>
      <w:r w:rsidRPr="005B0B5B">
        <w:rPr>
          <w:rStyle w:val="StyleUnderline"/>
        </w:rPr>
        <w:t xml:space="preserve"> its </w:t>
      </w:r>
      <w:r w:rsidRPr="00800BFB">
        <w:rPr>
          <w:rStyle w:val="StyleUnderline"/>
          <w:highlight w:val="cyan"/>
        </w:rPr>
        <w:t>population</w:t>
      </w:r>
      <w:r w:rsidRPr="005B0B5B">
        <w:rPr>
          <w:rStyle w:val="StyleUnderline"/>
        </w:rPr>
        <w:t xml:space="preserve"> </w:t>
      </w:r>
      <w:r w:rsidRPr="00800BFB">
        <w:rPr>
          <w:rStyle w:val="StyleUnderline"/>
          <w:highlight w:val="cyan"/>
        </w:rPr>
        <w:t>lacks</w:t>
      </w:r>
      <w:r w:rsidRPr="005B0B5B">
        <w:rPr>
          <w:rStyle w:val="StyleUnderline"/>
        </w:rPr>
        <w:t xml:space="preserve"> internet </w:t>
      </w:r>
      <w:r w:rsidRPr="00800BFB">
        <w:rPr>
          <w:rStyle w:val="StyleUnderline"/>
          <w:highlight w:val="cyan"/>
        </w:rPr>
        <w:t>access</w:t>
      </w:r>
      <w:r w:rsidRPr="00A27987">
        <w:rPr>
          <w:rStyle w:val="StyleUnderline"/>
        </w:rPr>
        <w:t>, and even if they can get online, only 20% of Indians know how to use digital services, according to government data.</w:t>
      </w:r>
    </w:p>
    <w:p w14:paraId="62074AC9" w14:textId="77777777" w:rsidR="00A82C81" w:rsidRPr="005B0B5B" w:rsidRDefault="00A82C81" w:rsidP="00A82C81">
      <w:r w:rsidRPr="005B0B5B">
        <w:rPr>
          <w:rStyle w:val="StyleUnderline"/>
        </w:rPr>
        <w:t xml:space="preserve">Every </w:t>
      </w:r>
      <w:r w:rsidRPr="00800BFB">
        <w:rPr>
          <w:rStyle w:val="StyleUnderline"/>
          <w:highlight w:val="cyan"/>
        </w:rPr>
        <w:t>10% increase in</w:t>
      </w:r>
      <w:r w:rsidRPr="005B0B5B">
        <w:rPr>
          <w:rStyle w:val="StyleUnderline"/>
        </w:rPr>
        <w:t xml:space="preserve"> India’s </w:t>
      </w:r>
      <w:r w:rsidRPr="00800BFB">
        <w:rPr>
          <w:rStyle w:val="StyleUnderline"/>
          <w:highlight w:val="cyan"/>
        </w:rPr>
        <w:t>internet</w:t>
      </w:r>
      <w:r w:rsidRPr="005B0B5B">
        <w:rPr>
          <w:rStyle w:val="StyleUnderline"/>
        </w:rPr>
        <w:t xml:space="preserve"> </w:t>
      </w:r>
      <w:r w:rsidRPr="00800BFB">
        <w:rPr>
          <w:rStyle w:val="StyleUnderline"/>
          <w:highlight w:val="cyan"/>
        </w:rPr>
        <w:t>traffic</w:t>
      </w:r>
      <w:r w:rsidRPr="005B0B5B">
        <w:rPr>
          <w:rStyle w:val="StyleUnderline"/>
        </w:rPr>
        <w:t xml:space="preserve"> delivers a </w:t>
      </w:r>
      <w:r w:rsidRPr="00800BFB">
        <w:rPr>
          <w:rStyle w:val="StyleUnderline"/>
          <w:highlight w:val="cyan"/>
        </w:rPr>
        <w:t>3.1% increase</w:t>
      </w:r>
      <w:r w:rsidRPr="005B0B5B">
        <w:rPr>
          <w:rStyle w:val="StyleUnderline"/>
        </w:rPr>
        <w:t xml:space="preserve"> </w:t>
      </w:r>
      <w:r w:rsidRPr="00800BFB">
        <w:rPr>
          <w:rStyle w:val="StyleUnderline"/>
          <w:highlight w:val="cyan"/>
        </w:rPr>
        <w:t>in</w:t>
      </w:r>
      <w:r w:rsidRPr="005B0B5B">
        <w:rPr>
          <w:rStyle w:val="StyleUnderline"/>
        </w:rPr>
        <w:t xml:space="preserve"> per-capita </w:t>
      </w:r>
      <w:r w:rsidRPr="00800BFB">
        <w:rPr>
          <w:rStyle w:val="StyleUnderline"/>
          <w:highlight w:val="cyan"/>
        </w:rPr>
        <w:t>g</w:t>
      </w:r>
      <w:r w:rsidRPr="005B0B5B">
        <w:rPr>
          <w:rStyle w:val="StyleUnderline"/>
        </w:rPr>
        <w:t xml:space="preserve">ross </w:t>
      </w:r>
      <w:r w:rsidRPr="00800BFB">
        <w:rPr>
          <w:rStyle w:val="StyleUnderline"/>
          <w:highlight w:val="cyan"/>
        </w:rPr>
        <w:t>d</w:t>
      </w:r>
      <w:r w:rsidRPr="005B0B5B">
        <w:rPr>
          <w:rStyle w:val="StyleUnderline"/>
        </w:rPr>
        <w:t xml:space="preserve">omestic </w:t>
      </w:r>
      <w:r w:rsidRPr="00800BFB">
        <w:rPr>
          <w:rStyle w:val="StyleUnderline"/>
          <w:highlight w:val="cyan"/>
        </w:rPr>
        <w:t>p</w:t>
      </w:r>
      <w:r w:rsidRPr="005B0B5B">
        <w:rPr>
          <w:rStyle w:val="StyleUnderline"/>
        </w:rPr>
        <w:t xml:space="preserve">roduct, </w:t>
      </w:r>
      <w:r w:rsidRPr="005B0B5B">
        <w:t xml:space="preserve">according to a 2018 report by the Indian Council for Research on International Economic Relations. But the benefits of those gains aren’t reaching everyone: Srivastava said </w:t>
      </w:r>
      <w:r w:rsidRPr="00800BFB">
        <w:rPr>
          <w:rStyle w:val="StyleUnderline"/>
          <w:highlight w:val="cyan"/>
        </w:rPr>
        <w:t>government</w:t>
      </w:r>
      <w:r w:rsidRPr="005B0B5B">
        <w:rPr>
          <w:rStyle w:val="StyleUnderline"/>
        </w:rPr>
        <w:t xml:space="preserve">-run digital literacy </w:t>
      </w:r>
      <w:r w:rsidRPr="00800BFB">
        <w:rPr>
          <w:rStyle w:val="StyleUnderline"/>
          <w:highlight w:val="cyan"/>
        </w:rPr>
        <w:t>programs</w:t>
      </w:r>
      <w:r w:rsidRPr="005B0B5B">
        <w:rPr>
          <w:rStyle w:val="StyleUnderline"/>
        </w:rPr>
        <w:t xml:space="preserve"> </w:t>
      </w:r>
      <w:r w:rsidRPr="00800BFB">
        <w:rPr>
          <w:rStyle w:val="StyleUnderline"/>
          <w:highlight w:val="cyan"/>
        </w:rPr>
        <w:t>cover</w:t>
      </w:r>
      <w:r w:rsidRPr="005B0B5B">
        <w:rPr>
          <w:rStyle w:val="StyleUnderline"/>
        </w:rPr>
        <w:t xml:space="preserve"> </w:t>
      </w:r>
      <w:r w:rsidRPr="00800BFB">
        <w:rPr>
          <w:rStyle w:val="StyleUnderline"/>
          <w:highlight w:val="cyan"/>
        </w:rPr>
        <w:t>5% or less</w:t>
      </w:r>
      <w:r w:rsidRPr="005B0B5B">
        <w:rPr>
          <w:rStyle w:val="StyleUnderline"/>
        </w:rPr>
        <w:t xml:space="preserve"> of the population</w:t>
      </w:r>
      <w:r w:rsidRPr="005B0B5B">
        <w:t>, are focused only on rural areas and suffer from various design and implementation issues.</w:t>
      </w:r>
    </w:p>
    <w:p w14:paraId="4CCCDB9B" w14:textId="77777777" w:rsidR="00A82C81" w:rsidRPr="005B0B5B" w:rsidRDefault="00A82C81" w:rsidP="00A82C81">
      <w:pPr>
        <w:rPr>
          <w:rStyle w:val="StyleUnderline"/>
        </w:rPr>
      </w:pPr>
      <w:r w:rsidRPr="005B0B5B">
        <w:lastRenderedPageBreak/>
        <w:t xml:space="preserve">“The </w:t>
      </w:r>
      <w:r w:rsidRPr="00800BFB">
        <w:rPr>
          <w:rStyle w:val="StyleUnderline"/>
          <w:highlight w:val="cyan"/>
        </w:rPr>
        <w:t>digital revolution</w:t>
      </w:r>
      <w:r w:rsidRPr="005B0B5B">
        <w:rPr>
          <w:rStyle w:val="StyleUnderline"/>
        </w:rPr>
        <w:t xml:space="preserve"> has made services more tradable and </w:t>
      </w:r>
      <w:r w:rsidRPr="00800BFB">
        <w:rPr>
          <w:rStyle w:val="StyleUnderline"/>
          <w:highlight w:val="cyan"/>
        </w:rPr>
        <w:t>enabled India to grow</w:t>
      </w:r>
      <w:r w:rsidRPr="005B0B5B">
        <w:rPr>
          <w:rStyle w:val="StyleUnderline"/>
        </w:rPr>
        <w:t xml:space="preserve"> rapidly with a different growth model </w:t>
      </w:r>
      <w:r w:rsidRPr="005B0B5B">
        <w:t xml:space="preserve">compared to China,” said Ejaz Ghani, a former economist at the World Bank. “But this is </w:t>
      </w:r>
      <w:r w:rsidRPr="00800BFB">
        <w:rPr>
          <w:rStyle w:val="StyleUnderline"/>
          <w:highlight w:val="cyan"/>
        </w:rPr>
        <w:t>now</w:t>
      </w:r>
      <w:r w:rsidRPr="005B0B5B">
        <w:rPr>
          <w:rStyle w:val="StyleUnderline"/>
        </w:rPr>
        <w:t xml:space="preserve"> being </w:t>
      </w:r>
      <w:r w:rsidRPr="00800BFB">
        <w:rPr>
          <w:rStyle w:val="StyleUnderline"/>
          <w:highlight w:val="cyan"/>
        </w:rPr>
        <w:t>restrained</w:t>
      </w:r>
      <w:r w:rsidRPr="005B0B5B">
        <w:rPr>
          <w:rStyle w:val="StyleUnderline"/>
        </w:rPr>
        <w:t xml:space="preserve"> </w:t>
      </w:r>
      <w:r w:rsidRPr="00800BFB">
        <w:rPr>
          <w:rStyle w:val="StyleUnderline"/>
          <w:highlight w:val="cyan"/>
        </w:rPr>
        <w:t>by</w:t>
      </w:r>
      <w:r w:rsidRPr="005B0B5B">
        <w:rPr>
          <w:rStyle w:val="StyleUnderline"/>
        </w:rPr>
        <w:t xml:space="preserve"> </w:t>
      </w:r>
      <w:r w:rsidRPr="00800BFB">
        <w:rPr>
          <w:rStyle w:val="StyleUnderline"/>
          <w:highlight w:val="cyan"/>
        </w:rPr>
        <w:t>the</w:t>
      </w:r>
      <w:r w:rsidRPr="005B0B5B">
        <w:rPr>
          <w:rStyle w:val="StyleUnderline"/>
        </w:rPr>
        <w:t xml:space="preserve"> digital </w:t>
      </w:r>
      <w:r w:rsidRPr="00800BFB">
        <w:rPr>
          <w:rStyle w:val="StyleUnderline"/>
          <w:highlight w:val="cyan"/>
        </w:rPr>
        <w:t>divide</w:t>
      </w:r>
      <w:r w:rsidRPr="005B0B5B">
        <w:rPr>
          <w:rStyle w:val="StyleUnderline"/>
        </w:rPr>
        <w:t>.”</w:t>
      </w:r>
    </w:p>
    <w:p w14:paraId="6A11BA4C" w14:textId="77777777" w:rsidR="00A82C81" w:rsidRDefault="00A82C81" w:rsidP="00A82C81">
      <w:r w:rsidRPr="005B0B5B">
        <w:t>The launch of online job portals for laborers and e-passes to move around during the lockdown meant Indians who aren’t digitally literate could have lost out on livelihood opportunities.</w:t>
      </w:r>
    </w:p>
    <w:p w14:paraId="4524F284" w14:textId="77777777" w:rsidR="00A82C81" w:rsidRPr="00C61EAA" w:rsidRDefault="00A82C81" w:rsidP="00A82C81">
      <w:pPr>
        <w:pStyle w:val="Heading4"/>
      </w:pPr>
      <w:r>
        <w:t>Mega constellations</w:t>
      </w:r>
      <w:r w:rsidRPr="00C61EAA">
        <w:t xml:space="preserve"> are</w:t>
      </w:r>
      <w:r>
        <w:t xml:space="preserve"> </w:t>
      </w:r>
      <w:r w:rsidRPr="00C61EAA">
        <w:t xml:space="preserve">expanding access </w:t>
      </w:r>
      <w:r>
        <w:t xml:space="preserve">in India </w:t>
      </w:r>
      <w:r w:rsidRPr="00C61EAA">
        <w:t>now</w:t>
      </w:r>
      <w:r>
        <w:t>.</w:t>
      </w:r>
    </w:p>
    <w:p w14:paraId="357883ED" w14:textId="77777777" w:rsidR="00A82C81" w:rsidRPr="00B55AD5" w:rsidRDefault="00A82C81" w:rsidP="00A82C81">
      <w:r w:rsidRPr="00C61EAA">
        <w:rPr>
          <w:rFonts w:eastAsiaTheme="majorEastAsia" w:cstheme="majorBidi"/>
          <w:b/>
          <w:iCs/>
          <w:sz w:val="26"/>
        </w:rPr>
        <w:t>Vanamali 21</w:t>
      </w:r>
      <w:r>
        <w:t xml:space="preserve"> [</w:t>
      </w:r>
      <w:r w:rsidRPr="00C61EAA">
        <w:t xml:space="preserve">Krishna Veera Vanamali, 11-9-2021, "Starlink and OneWeb: Can satellite broadband bridge India's digital divide?," </w:t>
      </w:r>
      <w:r>
        <w:t>Business Standard</w:t>
      </w:r>
      <w:r w:rsidRPr="00C61EAA">
        <w:t xml:space="preserve">, </w:t>
      </w:r>
      <w:hyperlink r:id="rId13" w:history="1">
        <w:r w:rsidRPr="00272F7B">
          <w:rPr>
            <w:rStyle w:val="Hyperlink"/>
          </w:rPr>
          <w:t>https://www.business-standard.com/podcast/current-affairs/starlink-and-oneweb-can-satellite-broadband-bridge-india-s-digital-divide-121110900035_1.html accessed 2/9/22</w:t>
        </w:r>
      </w:hyperlink>
      <w:r>
        <w:t>] Adam</w:t>
      </w:r>
    </w:p>
    <w:p w14:paraId="6B69E9FF" w14:textId="77777777" w:rsidR="00A82C81" w:rsidRPr="00C61EAA" w:rsidRDefault="00A82C81" w:rsidP="00A82C81">
      <w:pPr>
        <w:rPr>
          <w:sz w:val="16"/>
        </w:rPr>
      </w:pPr>
      <w:r w:rsidRPr="00950C32">
        <w:rPr>
          <w:sz w:val="16"/>
        </w:rPr>
        <w:t>70% of India’s rural population does not have Internet access Union government had launched Digital India scheme to connect rural areas with Internet 1.78 lakh gram panchayats connected with optical fibre so far The target is to provide broadband connectivity to 2.5 lakh gram panchayats Internet penetration in the country stood at around 50% in 2020 India had launched </w:t>
      </w:r>
      <w:hyperlink r:id="rId14" w:tgtFrame="_blank" w:history="1">
        <w:r w:rsidRPr="00950C32">
          <w:rPr>
            <w:rStyle w:val="Hyperlink"/>
            <w:sz w:val="16"/>
          </w:rPr>
          <w:t>BharatNet </w:t>
        </w:r>
      </w:hyperlink>
      <w:r w:rsidRPr="00950C32">
        <w:rPr>
          <w:sz w:val="16"/>
        </w:rPr>
        <w:t>project in 2011 to ensure that every village panchayat in the country has broadband Internet connectivity</w:t>
      </w:r>
      <w:r w:rsidRPr="004C00A8">
        <w:rPr>
          <w:rStyle w:val="StyleUnderline"/>
        </w:rPr>
        <w:t xml:space="preserve">. But, according to a report in 2020, </w:t>
      </w:r>
      <w:r w:rsidRPr="00800BFB">
        <w:rPr>
          <w:rStyle w:val="StyleUnderline"/>
          <w:highlight w:val="cyan"/>
        </w:rPr>
        <w:t>half of India</w:t>
      </w:r>
      <w:r w:rsidRPr="00C61EAA">
        <w:rPr>
          <w:rStyle w:val="StyleUnderline"/>
        </w:rPr>
        <w:t>’s population</w:t>
      </w:r>
      <w:r w:rsidRPr="004C00A8">
        <w:rPr>
          <w:rStyle w:val="StyleUnderline"/>
        </w:rPr>
        <w:t xml:space="preserve"> still </w:t>
      </w:r>
      <w:r w:rsidRPr="00800BFB">
        <w:rPr>
          <w:rStyle w:val="StyleUnderline"/>
          <w:highlight w:val="cyan"/>
        </w:rPr>
        <w:t>does</w:t>
      </w:r>
      <w:r w:rsidRPr="004C00A8">
        <w:rPr>
          <w:rStyle w:val="StyleUnderline"/>
        </w:rPr>
        <w:t xml:space="preserve"> </w:t>
      </w:r>
      <w:r w:rsidRPr="00800BFB">
        <w:rPr>
          <w:rStyle w:val="StyleUnderline"/>
          <w:highlight w:val="cyan"/>
        </w:rPr>
        <w:t>not</w:t>
      </w:r>
      <w:r w:rsidRPr="004C00A8">
        <w:rPr>
          <w:rStyle w:val="StyleUnderline"/>
        </w:rPr>
        <w:t xml:space="preserve"> </w:t>
      </w:r>
      <w:r w:rsidRPr="00800BFB">
        <w:rPr>
          <w:rStyle w:val="StyleUnderline"/>
          <w:highlight w:val="cyan"/>
        </w:rPr>
        <w:t>have</w:t>
      </w:r>
      <w:r w:rsidRPr="004C00A8">
        <w:rPr>
          <w:rStyle w:val="StyleUnderline"/>
        </w:rPr>
        <w:t xml:space="preserve"> </w:t>
      </w:r>
      <w:r w:rsidRPr="00800BFB">
        <w:rPr>
          <w:rStyle w:val="StyleUnderline"/>
          <w:highlight w:val="cyan"/>
        </w:rPr>
        <w:t>Internet</w:t>
      </w:r>
      <w:r w:rsidRPr="004C00A8">
        <w:rPr>
          <w:rStyle w:val="StyleUnderline"/>
        </w:rPr>
        <w:t xml:space="preserve"> access. And 70% of the country’s rural population is yet to log in to the Internet.</w:t>
      </w:r>
      <w:r w:rsidRPr="00950C32">
        <w:rPr>
          <w:sz w:val="16"/>
        </w:rPr>
        <w:t xml:space="preserve"> Till date, </w:t>
      </w:r>
      <w:hyperlink r:id="rId15" w:tgtFrame="_blank" w:history="1">
        <w:r w:rsidRPr="00950C32">
          <w:rPr>
            <w:rStyle w:val="Hyperlink"/>
            <w:sz w:val="16"/>
          </w:rPr>
          <w:t>BharatNet </w:t>
        </w:r>
      </w:hyperlink>
      <w:r w:rsidRPr="00950C32">
        <w:rPr>
          <w:sz w:val="16"/>
        </w:rPr>
        <w:t xml:space="preserve">connections have been provided to 1.78 lakh gram panchayats. In June this year, the Union Cabinet approved the implementation of the project in 16 states through the Public Private Partnership Model (PPP). When it comes to wired broadband, India had only 24.3 million customers at the end of August, most of whom are urban subscribers. How satellite-based internet service works </w:t>
      </w:r>
      <w:r w:rsidRPr="00800BFB">
        <w:rPr>
          <w:rStyle w:val="StyleUnderline"/>
          <w:highlight w:val="cyan"/>
        </w:rPr>
        <w:t>Starlink and OneWeb</w:t>
      </w:r>
      <w:r w:rsidRPr="00C61EAA">
        <w:rPr>
          <w:rStyle w:val="StyleUnderline"/>
        </w:rPr>
        <w:t xml:space="preserve"> are among </w:t>
      </w:r>
      <w:proofErr w:type="gramStart"/>
      <w:r w:rsidRPr="00C61EAA">
        <w:rPr>
          <w:rStyle w:val="StyleUnderline"/>
        </w:rPr>
        <w:t>a number of</w:t>
      </w:r>
      <w:proofErr w:type="gramEnd"/>
      <w:r w:rsidRPr="00C61EAA">
        <w:rPr>
          <w:rStyle w:val="StyleUnderline"/>
        </w:rPr>
        <w:t xml:space="preserve"> companies which use Low-Earth Orbit satellites to provide high-speed broadband Internet services</w:t>
      </w:r>
      <w:r w:rsidRPr="00950C32">
        <w:rPr>
          <w:sz w:val="16"/>
        </w:rPr>
        <w:t xml:space="preserve"> around the world, with a </w:t>
      </w:r>
      <w:r w:rsidRPr="006C481E">
        <w:rPr>
          <w:rStyle w:val="StyleUnderline"/>
        </w:rPr>
        <w:t xml:space="preserve">special </w:t>
      </w:r>
      <w:r w:rsidRPr="00800BFB">
        <w:rPr>
          <w:rStyle w:val="StyleUnderline"/>
          <w:highlight w:val="cyan"/>
        </w:rPr>
        <w:t>focus</w:t>
      </w:r>
      <w:r w:rsidRPr="006C481E">
        <w:rPr>
          <w:rStyle w:val="StyleUnderline"/>
        </w:rPr>
        <w:t xml:space="preserve"> </w:t>
      </w:r>
      <w:r w:rsidRPr="00800BFB">
        <w:rPr>
          <w:rStyle w:val="StyleUnderline"/>
          <w:highlight w:val="cyan"/>
        </w:rPr>
        <w:t>on</w:t>
      </w:r>
      <w:r w:rsidRPr="006C481E">
        <w:rPr>
          <w:rStyle w:val="StyleUnderline"/>
        </w:rPr>
        <w:t xml:space="preserve"> </w:t>
      </w:r>
      <w:r w:rsidRPr="00800BFB">
        <w:rPr>
          <w:rStyle w:val="StyleUnderline"/>
          <w:highlight w:val="cyan"/>
        </w:rPr>
        <w:t>remote</w:t>
      </w:r>
      <w:r w:rsidRPr="006C481E">
        <w:rPr>
          <w:rStyle w:val="StyleUnderline"/>
        </w:rPr>
        <w:t xml:space="preserve"> </w:t>
      </w:r>
      <w:r w:rsidRPr="00800BFB">
        <w:rPr>
          <w:rStyle w:val="StyleUnderline"/>
          <w:highlight w:val="cyan"/>
        </w:rPr>
        <w:t>areas</w:t>
      </w:r>
      <w:r w:rsidRPr="00950C32">
        <w:rPr>
          <w:sz w:val="16"/>
        </w:rPr>
        <w:t xml:space="preserve"> where </w:t>
      </w:r>
      <w:r w:rsidRPr="00800BFB">
        <w:rPr>
          <w:rStyle w:val="StyleUnderline"/>
          <w:highlight w:val="cyan"/>
        </w:rPr>
        <w:t>deploying</w:t>
      </w:r>
      <w:r w:rsidRPr="006C481E">
        <w:rPr>
          <w:rStyle w:val="StyleUnderline"/>
        </w:rPr>
        <w:t xml:space="preserve"> mobile </w:t>
      </w:r>
      <w:r w:rsidRPr="00800BFB">
        <w:rPr>
          <w:rStyle w:val="StyleUnderline"/>
          <w:highlight w:val="cyan"/>
        </w:rPr>
        <w:t>towers</w:t>
      </w:r>
      <w:r w:rsidRPr="006C481E">
        <w:rPr>
          <w:rStyle w:val="StyleUnderline"/>
        </w:rPr>
        <w:t xml:space="preserve"> </w:t>
      </w:r>
      <w:r w:rsidRPr="00800BFB">
        <w:rPr>
          <w:rStyle w:val="StyleUnderline"/>
          <w:highlight w:val="cyan"/>
        </w:rPr>
        <w:t>or</w:t>
      </w:r>
      <w:r w:rsidRPr="006C481E">
        <w:rPr>
          <w:rStyle w:val="StyleUnderline"/>
        </w:rPr>
        <w:t xml:space="preserve"> fiber optic </w:t>
      </w:r>
      <w:r w:rsidRPr="00800BFB">
        <w:rPr>
          <w:rStyle w:val="StyleUnderline"/>
          <w:highlight w:val="cyan"/>
        </w:rPr>
        <w:t>cables</w:t>
      </w:r>
      <w:r w:rsidRPr="006C481E">
        <w:rPr>
          <w:rStyle w:val="StyleUnderline"/>
        </w:rPr>
        <w:t xml:space="preserve"> </w:t>
      </w:r>
      <w:r w:rsidRPr="00800BFB">
        <w:rPr>
          <w:rStyle w:val="StyleUnderline"/>
          <w:highlight w:val="cyan"/>
        </w:rPr>
        <w:t>are</w:t>
      </w:r>
      <w:r w:rsidRPr="006C481E">
        <w:rPr>
          <w:rStyle w:val="StyleUnderline"/>
        </w:rPr>
        <w:t xml:space="preserve"> </w:t>
      </w:r>
      <w:r w:rsidRPr="00800BFB">
        <w:rPr>
          <w:rStyle w:val="StyleUnderline"/>
          <w:highlight w:val="cyan"/>
        </w:rPr>
        <w:t>difficult</w:t>
      </w:r>
      <w:r w:rsidRPr="00950C32">
        <w:rPr>
          <w:sz w:val="16"/>
        </w:rPr>
        <w:t xml:space="preserve">. These </w:t>
      </w:r>
      <w:r w:rsidRPr="006C481E">
        <w:rPr>
          <w:rStyle w:val="StyleUnderline"/>
        </w:rPr>
        <w:t xml:space="preserve">satellites can </w:t>
      </w:r>
      <w:r w:rsidRPr="00800BFB">
        <w:rPr>
          <w:rStyle w:val="StyleUnderline"/>
          <w:highlight w:val="cyan"/>
        </w:rPr>
        <w:t>beam</w:t>
      </w:r>
      <w:r w:rsidRPr="006C481E">
        <w:rPr>
          <w:rStyle w:val="StyleUnderline"/>
        </w:rPr>
        <w:t xml:space="preserve"> the </w:t>
      </w:r>
      <w:r w:rsidRPr="00800BFB">
        <w:rPr>
          <w:rStyle w:val="StyleUnderline"/>
          <w:highlight w:val="cyan"/>
        </w:rPr>
        <w:t>Internet</w:t>
      </w:r>
      <w:r w:rsidRPr="006C481E">
        <w:rPr>
          <w:rStyle w:val="StyleUnderline"/>
        </w:rPr>
        <w:t xml:space="preserve"> </w:t>
      </w:r>
      <w:r w:rsidRPr="00800BFB">
        <w:rPr>
          <w:rStyle w:val="StyleUnderline"/>
          <w:highlight w:val="cyan"/>
        </w:rPr>
        <w:t>to</w:t>
      </w:r>
      <w:r w:rsidRPr="006C481E">
        <w:rPr>
          <w:rStyle w:val="StyleUnderline"/>
        </w:rPr>
        <w:t xml:space="preserve"> virtually </w:t>
      </w:r>
      <w:r w:rsidRPr="00800BFB">
        <w:rPr>
          <w:rStyle w:val="StyleUnderline"/>
          <w:highlight w:val="cyan"/>
        </w:rPr>
        <w:t>anywhere</w:t>
      </w:r>
      <w:r w:rsidRPr="006C481E">
        <w:rPr>
          <w:rStyle w:val="StyleUnderline"/>
        </w:rPr>
        <w:t xml:space="preserve"> on the earth.</w:t>
      </w:r>
      <w:r w:rsidRPr="00950C32">
        <w:rPr>
          <w:rStyle w:val="StyleUnderline"/>
          <w:sz w:val="16"/>
          <w:u w:val="none"/>
        </w:rPr>
        <w:t xml:space="preserve"> </w:t>
      </w:r>
      <w:r w:rsidRPr="00950C32">
        <w:rPr>
          <w:sz w:val="16"/>
        </w:rPr>
        <w:t xml:space="preserve">Starlink and OneWeb Starlink is a subsidiary of Elon Musk’s rocket company SpaceX OneWeb is owned by Sunil Mittal’s Bharti Group along with the British government Leading the race, </w:t>
      </w:r>
      <w:r w:rsidRPr="006C481E">
        <w:rPr>
          <w:rStyle w:val="StyleUnderline"/>
        </w:rPr>
        <w:t xml:space="preserve">Starlink has already deployed more than 1,700 satellites in low-earth orbit </w:t>
      </w:r>
      <w:r w:rsidRPr="00950C32">
        <w:rPr>
          <w:sz w:val="16"/>
        </w:rPr>
        <w:t xml:space="preserve">Sensing the opportunity, Starlink and OneWeb are </w:t>
      </w:r>
      <w:r w:rsidRPr="006C481E">
        <w:rPr>
          <w:rStyle w:val="StyleUnderline"/>
        </w:rPr>
        <w:t>looking to provide the unserved areas with the Internet</w:t>
      </w:r>
      <w:r w:rsidRPr="00950C32">
        <w:rPr>
          <w:sz w:val="16"/>
        </w:rPr>
        <w:t>. Starlink is a subsidiary of Elon Musk’s rocket company </w:t>
      </w:r>
      <w:hyperlink r:id="rId16" w:tgtFrame="_blank" w:history="1">
        <w:r w:rsidRPr="00950C32">
          <w:rPr>
            <w:rStyle w:val="Hyperlink"/>
            <w:sz w:val="16"/>
          </w:rPr>
          <w:t>SpaceX </w:t>
        </w:r>
      </w:hyperlink>
      <w:r w:rsidRPr="00950C32">
        <w:rPr>
          <w:sz w:val="16"/>
        </w:rPr>
        <w:t xml:space="preserve">and OneWeb is owned by Sunil Mittal’s Bharti Group along with the British government. Starlink is one of a growing number of companies launching small satellites as part of a low-Earth orbiting network to provide low-latency broadband Internet services around the world, with a </w:t>
      </w:r>
      <w:r w:rsidRPr="00800BFB">
        <w:rPr>
          <w:rStyle w:val="StyleUnderline"/>
          <w:highlight w:val="cyan"/>
        </w:rPr>
        <w:t>particular focus on</w:t>
      </w:r>
      <w:r w:rsidRPr="006C481E">
        <w:rPr>
          <w:rStyle w:val="StyleUnderline"/>
        </w:rPr>
        <w:t xml:space="preserve"> </w:t>
      </w:r>
      <w:r w:rsidRPr="00800BFB">
        <w:rPr>
          <w:rStyle w:val="StyleUnderline"/>
          <w:highlight w:val="cyan"/>
        </w:rPr>
        <w:t>remote</w:t>
      </w:r>
      <w:r w:rsidRPr="006C481E">
        <w:rPr>
          <w:rStyle w:val="StyleUnderline"/>
        </w:rPr>
        <w:t xml:space="preserve"> </w:t>
      </w:r>
      <w:r w:rsidRPr="00800BFB">
        <w:rPr>
          <w:rStyle w:val="StyleUnderline"/>
          <w:highlight w:val="cyan"/>
        </w:rPr>
        <w:t>areas</w:t>
      </w:r>
      <w:r w:rsidRPr="006C481E">
        <w:rPr>
          <w:rStyle w:val="StyleUnderline"/>
        </w:rPr>
        <w:t xml:space="preserve"> that terrestrial Internet infrastructure struggles to reach.</w:t>
      </w:r>
      <w:r w:rsidRPr="00950C32">
        <w:rPr>
          <w:sz w:val="16"/>
        </w:rPr>
        <w:t xml:space="preserve"> </w:t>
      </w:r>
      <w:hyperlink r:id="rId17" w:tgtFrame="_blank" w:history="1">
        <w:r w:rsidRPr="00950C32">
          <w:rPr>
            <w:rStyle w:val="Hyperlink"/>
            <w:sz w:val="16"/>
          </w:rPr>
          <w:t>Satellite </w:t>
        </w:r>
      </w:hyperlink>
      <w:r w:rsidRPr="00950C32">
        <w:rPr>
          <w:sz w:val="16"/>
        </w:rPr>
        <w:t xml:space="preserve">broadband wars Starlink has </w:t>
      </w:r>
      <w:r w:rsidRPr="00800BFB">
        <w:rPr>
          <w:rStyle w:val="StyleUnderline"/>
          <w:highlight w:val="cyan"/>
        </w:rPr>
        <w:t>already deployed</w:t>
      </w:r>
      <w:r w:rsidRPr="00C61EAA">
        <w:rPr>
          <w:rStyle w:val="StyleUnderline"/>
        </w:rPr>
        <w:t xml:space="preserve"> more than </w:t>
      </w:r>
      <w:r w:rsidRPr="00800BFB">
        <w:rPr>
          <w:rStyle w:val="StyleUnderline"/>
          <w:highlight w:val="cyan"/>
        </w:rPr>
        <w:t>1,700 satellites</w:t>
      </w:r>
      <w:r w:rsidRPr="00C61EAA">
        <w:rPr>
          <w:rStyle w:val="StyleUnderline"/>
        </w:rPr>
        <w:t xml:space="preserve"> in low-earth orbit, against a target of having 12,000 satellites in its constellation</w:t>
      </w:r>
      <w:r w:rsidRPr="00950C32">
        <w:rPr>
          <w:sz w:val="16"/>
        </w:rPr>
        <w:t xml:space="preserve">. Meanwhile, </w:t>
      </w:r>
      <w:r w:rsidRPr="00C61EAA">
        <w:rPr>
          <w:rStyle w:val="StyleUnderline"/>
        </w:rPr>
        <w:t>OneWeb has put 322 satellites into orbit and plans to have 648 of them by the middle of next year.</w:t>
      </w:r>
      <w:r w:rsidRPr="00950C32">
        <w:rPr>
          <w:sz w:val="16"/>
        </w:rPr>
        <w:t xml:space="preserve"> Starlink currently serves about 100,000 users in 14 countries. Recently, </w:t>
      </w:r>
      <w:r w:rsidRPr="00800BFB">
        <w:rPr>
          <w:rStyle w:val="StyleUnderline"/>
          <w:highlight w:val="cyan"/>
        </w:rPr>
        <w:t>Starlink</w:t>
      </w:r>
      <w:r w:rsidRPr="006C481E">
        <w:rPr>
          <w:rStyle w:val="StyleUnderline"/>
        </w:rPr>
        <w:t xml:space="preserve"> </w:t>
      </w:r>
      <w:r w:rsidRPr="00800BFB">
        <w:rPr>
          <w:rStyle w:val="StyleUnderline"/>
          <w:highlight w:val="cyan"/>
        </w:rPr>
        <w:t>established</w:t>
      </w:r>
      <w:r w:rsidRPr="006C481E">
        <w:rPr>
          <w:rStyle w:val="StyleUnderline"/>
        </w:rPr>
        <w:t xml:space="preserve"> a </w:t>
      </w:r>
      <w:r w:rsidRPr="00800BFB">
        <w:rPr>
          <w:rStyle w:val="StyleUnderline"/>
          <w:highlight w:val="cyan"/>
        </w:rPr>
        <w:t>subsidiary</w:t>
      </w:r>
      <w:r w:rsidRPr="006C481E">
        <w:rPr>
          <w:rStyle w:val="StyleUnderline"/>
        </w:rPr>
        <w:t xml:space="preserve"> </w:t>
      </w:r>
      <w:r w:rsidRPr="00800BFB">
        <w:rPr>
          <w:rStyle w:val="StyleUnderline"/>
          <w:highlight w:val="cyan"/>
        </w:rPr>
        <w:t>in</w:t>
      </w:r>
      <w:r w:rsidRPr="006C481E">
        <w:rPr>
          <w:rStyle w:val="StyleUnderline"/>
        </w:rPr>
        <w:t xml:space="preserve"> </w:t>
      </w:r>
      <w:r w:rsidRPr="00800BFB">
        <w:rPr>
          <w:rStyle w:val="StyleUnderline"/>
          <w:highlight w:val="cyan"/>
        </w:rPr>
        <w:t>India</w:t>
      </w:r>
      <w:r w:rsidRPr="006C481E">
        <w:rPr>
          <w:rStyle w:val="StyleUnderline"/>
        </w:rPr>
        <w:t xml:space="preserve"> headed by former PayPal executive Sanjay Bhargava as it </w:t>
      </w:r>
      <w:r w:rsidRPr="00800BFB">
        <w:rPr>
          <w:rStyle w:val="StyleUnderline"/>
          <w:highlight w:val="cyan"/>
        </w:rPr>
        <w:t>gears up to</w:t>
      </w:r>
      <w:r w:rsidRPr="006C481E">
        <w:rPr>
          <w:rStyle w:val="StyleUnderline"/>
        </w:rPr>
        <w:t xml:space="preserve"> launch its services </w:t>
      </w:r>
      <w:r w:rsidRPr="00800BFB">
        <w:rPr>
          <w:rStyle w:val="StyleUnderline"/>
          <w:highlight w:val="cyan"/>
        </w:rPr>
        <w:t>in</w:t>
      </w:r>
      <w:r w:rsidRPr="006C481E">
        <w:rPr>
          <w:rStyle w:val="StyleUnderline"/>
        </w:rPr>
        <w:t xml:space="preserve"> </w:t>
      </w:r>
      <w:r w:rsidRPr="00800BFB">
        <w:rPr>
          <w:rStyle w:val="StyleUnderline"/>
          <w:highlight w:val="cyan"/>
        </w:rPr>
        <w:t>the</w:t>
      </w:r>
      <w:r w:rsidRPr="006C481E">
        <w:rPr>
          <w:rStyle w:val="StyleUnderline"/>
        </w:rPr>
        <w:t xml:space="preserve"> </w:t>
      </w:r>
      <w:r w:rsidRPr="00800BFB">
        <w:rPr>
          <w:rStyle w:val="StyleUnderline"/>
          <w:highlight w:val="cyan"/>
        </w:rPr>
        <w:t>country</w:t>
      </w:r>
      <w:r w:rsidRPr="00950C32">
        <w:rPr>
          <w:sz w:val="16"/>
        </w:rPr>
        <w:t xml:space="preserve">. It has </w:t>
      </w:r>
      <w:r w:rsidRPr="006C481E">
        <w:rPr>
          <w:rStyle w:val="StyleUnderline"/>
        </w:rPr>
        <w:t xml:space="preserve">already received over 5,000 pre-orders for its devices in India. </w:t>
      </w:r>
      <w:r w:rsidRPr="00950C32">
        <w:rPr>
          <w:sz w:val="16"/>
        </w:rPr>
        <w:t>But there are some factors which could hit its Indian venture, it’s the high cost is one of them</w:t>
      </w:r>
    </w:p>
    <w:p w14:paraId="5942BFBD" w14:textId="77777777" w:rsidR="00A82C81" w:rsidRDefault="00A82C81" w:rsidP="00A82C81">
      <w:pPr>
        <w:pStyle w:val="Heading4"/>
      </w:pPr>
      <w:r w:rsidRPr="005D46AE">
        <w:t xml:space="preserve">Constellations will bridge </w:t>
      </w:r>
      <w:r>
        <w:t xml:space="preserve">digital divide </w:t>
      </w:r>
      <w:r w:rsidRPr="005D46AE">
        <w:t>– costs fall over time.</w:t>
      </w:r>
    </w:p>
    <w:p w14:paraId="70C2A946" w14:textId="77777777" w:rsidR="00A82C81" w:rsidRDefault="00A82C81" w:rsidP="00A82C81">
      <w:r w:rsidRPr="0031434E">
        <w:rPr>
          <w:rFonts w:eastAsiaTheme="majorEastAsia" w:cstheme="majorBidi"/>
          <w:b/>
          <w:iCs/>
          <w:sz w:val="26"/>
        </w:rPr>
        <w:t>Croshier 22</w:t>
      </w:r>
      <w:r>
        <w:t xml:space="preserve"> [</w:t>
      </w:r>
      <w:r w:rsidRPr="0031434E">
        <w:t xml:space="preserve">Rose Croshier, Rose Croshier is a policy fellow at the Center for Global Development, where her work focuses on enabling low and middle-income countries’ adoption of space-based technology. Before joining CGD, Croshier was an accomplished program and operations manager with the U.S. Air Force, specializing in areas such as Space Operations, Security Cooperation, Peacekeeping, Disaster Management and Military Intelligence. 1-19-2022, "Space and Development: Preparing for Affordable Space-Based Telecommunications," Center </w:t>
      </w:r>
      <w:r w:rsidRPr="0031434E">
        <w:lastRenderedPageBreak/>
        <w:t xml:space="preserve">For Global Development, </w:t>
      </w:r>
      <w:hyperlink r:id="rId18" w:history="1">
        <w:r w:rsidRPr="0031434E">
          <w:rPr>
            <w:rStyle w:val="Hyperlink"/>
          </w:rPr>
          <w:t>https://www.cgdev.org/publication/space-and-development-preparing-affordable-space-based-telecommunications accessed 2/9/22</w:t>
        </w:r>
      </w:hyperlink>
      <w:r w:rsidRPr="0031434E">
        <w:t>] Adam</w:t>
      </w:r>
    </w:p>
    <w:p w14:paraId="76E4C6AE" w14:textId="77777777" w:rsidR="00A82C81" w:rsidRDefault="00A82C81" w:rsidP="00A82C81">
      <w:pPr>
        <w:pStyle w:val="ListParagraph"/>
        <w:numPr>
          <w:ilvl w:val="0"/>
          <w:numId w:val="13"/>
        </w:numPr>
      </w:pPr>
      <w:r>
        <w:t>Can be read with other das like precision ag etc</w:t>
      </w:r>
    </w:p>
    <w:p w14:paraId="41A702E9" w14:textId="77777777" w:rsidR="00A82C81" w:rsidRPr="0031434E" w:rsidRDefault="00A82C81" w:rsidP="00A82C81">
      <w:pPr>
        <w:pStyle w:val="ListParagraph"/>
        <w:numPr>
          <w:ilvl w:val="0"/>
          <w:numId w:val="13"/>
        </w:numPr>
      </w:pPr>
      <w:r>
        <w:t>This can be saved for the 2nr</w:t>
      </w:r>
    </w:p>
    <w:p w14:paraId="3F278EAB" w14:textId="77777777" w:rsidR="00A82C81" w:rsidRPr="005D46AE" w:rsidRDefault="00A82C81" w:rsidP="00A82C81">
      <w:pPr>
        <w:rPr>
          <w:sz w:val="16"/>
        </w:rPr>
      </w:pPr>
      <w:r w:rsidRPr="00C17BAE">
        <w:rPr>
          <w:rStyle w:val="StyleUnderline"/>
        </w:rPr>
        <w:t xml:space="preserve">The </w:t>
      </w:r>
      <w:r w:rsidRPr="00800BFB">
        <w:rPr>
          <w:rStyle w:val="StyleUnderline"/>
          <w:highlight w:val="cyan"/>
        </w:rPr>
        <w:t>starting block</w:t>
      </w:r>
      <w:r w:rsidRPr="00C17BAE">
        <w:rPr>
          <w:rStyle w:val="StyleUnderline"/>
        </w:rPr>
        <w:t xml:space="preserve"> </w:t>
      </w:r>
      <w:r w:rsidRPr="00800BFB">
        <w:rPr>
          <w:rStyle w:val="StyleUnderline"/>
          <w:highlight w:val="cyan"/>
        </w:rPr>
        <w:t>for</w:t>
      </w:r>
      <w:r w:rsidRPr="00C17BAE">
        <w:rPr>
          <w:rStyle w:val="StyleUnderline"/>
        </w:rPr>
        <w:t xml:space="preserve"> emerging NGSO </w:t>
      </w:r>
      <w:r w:rsidRPr="00800BFB">
        <w:rPr>
          <w:rStyle w:val="StyleUnderline"/>
          <w:highlight w:val="cyan"/>
        </w:rPr>
        <w:t>constellations</w:t>
      </w:r>
      <w:r w:rsidRPr="00C17BAE">
        <w:rPr>
          <w:rStyle w:val="StyleUnderline"/>
        </w:rPr>
        <w:t xml:space="preserve"> providing 4G-5G broadband in the commercial space sector has been </w:t>
      </w:r>
      <w:r w:rsidRPr="00800BFB">
        <w:rPr>
          <w:rStyle w:val="StyleUnderline"/>
          <w:highlight w:val="cyan"/>
        </w:rPr>
        <w:t>set</w:t>
      </w:r>
      <w:r w:rsidRPr="00C17BAE">
        <w:rPr>
          <w:rStyle w:val="StyleUnderline"/>
        </w:rPr>
        <w:t xml:space="preserve"> thus far </w:t>
      </w:r>
      <w:r w:rsidRPr="00800BFB">
        <w:rPr>
          <w:rStyle w:val="StyleUnderline"/>
          <w:highlight w:val="cyan"/>
        </w:rPr>
        <w:t>by</w:t>
      </w:r>
      <w:r w:rsidRPr="00C17BAE">
        <w:rPr>
          <w:rStyle w:val="StyleUnderline"/>
        </w:rPr>
        <w:t xml:space="preserve"> </w:t>
      </w:r>
      <w:r w:rsidRPr="00800BFB">
        <w:rPr>
          <w:rStyle w:val="StyleUnderline"/>
          <w:highlight w:val="cyan"/>
        </w:rPr>
        <w:t>Starlink</w:t>
      </w:r>
      <w:r w:rsidRPr="00C17BAE">
        <w:rPr>
          <w:rStyle w:val="StyleUnderline"/>
        </w:rPr>
        <w:t>,</w:t>
      </w:r>
      <w:r w:rsidRPr="005D46AE">
        <w:rPr>
          <w:sz w:val="16"/>
        </w:rPr>
        <w:t xml:space="preserve"> costing approximately $500 for a company-subsidized all-inclusive receiver, wifi router and hardware set and about $100 per month, uncapped, broadband subscription.</w:t>
      </w:r>
    </w:p>
    <w:p w14:paraId="6B9910C8" w14:textId="77777777" w:rsidR="00A82C81" w:rsidRPr="005D46AE" w:rsidRDefault="00A82C81" w:rsidP="00A82C81">
      <w:pPr>
        <w:rPr>
          <w:sz w:val="16"/>
        </w:rPr>
      </w:pPr>
      <w:r w:rsidRPr="005D46AE">
        <w:rPr>
          <w:sz w:val="16"/>
        </w:rPr>
        <w:t xml:space="preserve">A </w:t>
      </w:r>
      <w:r w:rsidRPr="00C17BAE">
        <w:rPr>
          <w:rStyle w:val="StyleUnderline"/>
        </w:rPr>
        <w:t>combined “first month” cost of $600 is still not realistic</w:t>
      </w:r>
      <w:r w:rsidRPr="005D46AE">
        <w:rPr>
          <w:sz w:val="16"/>
        </w:rPr>
        <w:t xml:space="preserve"> for the majority of the undercovered or underconnected population, as illustrated in Figure 6.</w:t>
      </w:r>
      <w:hyperlink r:id="rId19" w:anchor="edn24" w:history="1">
        <w:r w:rsidRPr="005D46AE">
          <w:rPr>
            <w:rStyle w:val="Hyperlink"/>
            <w:sz w:val="16"/>
          </w:rPr>
          <w:t>[24]</w:t>
        </w:r>
      </w:hyperlink>
      <w:r w:rsidRPr="005D46AE">
        <w:rPr>
          <w:sz w:val="16"/>
        </w:rPr>
        <w:t> Using India as an example, even though a Starlink antenna and broadband subscription is steeply cheaper than traditional VSAT options on the market today, it is still seven to eight times more expensive than what is typically available in India’s urban, in-network areas.</w:t>
      </w:r>
      <w:hyperlink r:id="rId20" w:anchor="edn25" w:history="1">
        <w:r w:rsidRPr="005D46AE">
          <w:rPr>
            <w:rStyle w:val="Hyperlink"/>
            <w:sz w:val="16"/>
          </w:rPr>
          <w:t>[25]</w:t>
        </w:r>
      </w:hyperlink>
      <w:hyperlink r:id="rId21" w:anchor="edn26" w:history="1">
        <w:r w:rsidRPr="005D46AE">
          <w:rPr>
            <w:rStyle w:val="Hyperlink"/>
            <w:sz w:val="16"/>
          </w:rPr>
          <w:t>[26]</w:t>
        </w:r>
      </w:hyperlink>
      <w:r w:rsidRPr="005D46AE">
        <w:rPr>
          <w:sz w:val="16"/>
        </w:rPr>
        <w:t xml:space="preserve"> A MIT </w:t>
      </w:r>
      <w:r w:rsidRPr="00C17BAE">
        <w:rPr>
          <w:rStyle w:val="StyleUnderline"/>
        </w:rPr>
        <w:t>study examining 37 countries</w:t>
      </w:r>
      <w:r w:rsidRPr="005D46AE">
        <w:rPr>
          <w:sz w:val="16"/>
        </w:rPr>
        <w:t xml:space="preserve"> determined that even though Starlink’s data is unlimited, the flat fee of $100 per month is affordable for only about 15 percent of the undercovered population. </w:t>
      </w:r>
      <w:r w:rsidRPr="00800BFB">
        <w:rPr>
          <w:rStyle w:val="StyleUnderline"/>
          <w:highlight w:val="cyan"/>
        </w:rPr>
        <w:t>Starlink</w:t>
      </w:r>
      <w:r w:rsidRPr="005D46AE">
        <w:rPr>
          <w:rStyle w:val="StyleUnderline"/>
        </w:rPr>
        <w:t>’s</w:t>
      </w:r>
      <w:r w:rsidRPr="00C17BAE">
        <w:rPr>
          <w:rStyle w:val="StyleUnderline"/>
        </w:rPr>
        <w:t xml:space="preserve"> </w:t>
      </w:r>
      <w:r w:rsidRPr="00800BFB">
        <w:rPr>
          <w:rStyle w:val="StyleUnderline"/>
          <w:highlight w:val="cyan"/>
        </w:rPr>
        <w:t>greatest potential for</w:t>
      </w:r>
      <w:r w:rsidRPr="00C17BAE">
        <w:rPr>
          <w:rStyle w:val="StyleUnderline"/>
        </w:rPr>
        <w:t xml:space="preserve"> early </w:t>
      </w:r>
      <w:r w:rsidRPr="00800BFB">
        <w:rPr>
          <w:rStyle w:val="StyleUnderline"/>
          <w:highlight w:val="cyan"/>
        </w:rPr>
        <w:t>uptake</w:t>
      </w:r>
      <w:r w:rsidRPr="00C17BAE">
        <w:rPr>
          <w:rStyle w:val="StyleUnderline"/>
        </w:rPr>
        <w:t xml:space="preserve"> is </w:t>
      </w:r>
      <w:r w:rsidRPr="00800BFB">
        <w:rPr>
          <w:rStyle w:val="StyleUnderline"/>
          <w:highlight w:val="cyan"/>
        </w:rPr>
        <w:t>in</w:t>
      </w:r>
      <w:r w:rsidRPr="00C17BAE">
        <w:rPr>
          <w:rStyle w:val="StyleUnderline"/>
        </w:rPr>
        <w:t xml:space="preserve"> </w:t>
      </w:r>
      <w:r w:rsidRPr="00800BFB">
        <w:rPr>
          <w:rStyle w:val="StyleUnderline"/>
          <w:highlight w:val="cyan"/>
        </w:rPr>
        <w:t>rural</w:t>
      </w:r>
      <w:r w:rsidRPr="00C17BAE">
        <w:rPr>
          <w:rStyle w:val="StyleUnderline"/>
        </w:rPr>
        <w:t xml:space="preserve"> </w:t>
      </w:r>
      <w:r w:rsidRPr="00800BFB">
        <w:rPr>
          <w:rStyle w:val="StyleUnderline"/>
          <w:highlight w:val="cyan"/>
        </w:rPr>
        <w:t>areas</w:t>
      </w:r>
      <w:r w:rsidRPr="00C17BAE">
        <w:rPr>
          <w:rStyle w:val="StyleUnderline"/>
        </w:rPr>
        <w:t xml:space="preserve"> of high-income countries, or undercovered areas of middle-income countries in South America and </w:t>
      </w:r>
      <w:r w:rsidRPr="00800BFB">
        <w:rPr>
          <w:rStyle w:val="StyleUnderline"/>
          <w:highlight w:val="cyan"/>
        </w:rPr>
        <w:t>Southeast Asia.</w:t>
      </w:r>
    </w:p>
    <w:p w14:paraId="6A25C09D" w14:textId="77777777" w:rsidR="00A82C81" w:rsidRPr="00C17BAE" w:rsidRDefault="00A82C81" w:rsidP="00A82C81">
      <w:pPr>
        <w:rPr>
          <w:rStyle w:val="StyleUnderline"/>
        </w:rPr>
      </w:pPr>
      <w:r w:rsidRPr="00C17BAE">
        <w:rPr>
          <w:rStyle w:val="StyleUnderline"/>
        </w:rPr>
        <w:t>Over the following decade, however,</w:t>
      </w:r>
      <w:r w:rsidRPr="005D46AE">
        <w:rPr>
          <w:sz w:val="16"/>
        </w:rPr>
        <w:t xml:space="preserve"> the same </w:t>
      </w:r>
      <w:r w:rsidRPr="00C17BAE">
        <w:rPr>
          <w:rStyle w:val="StyleUnderline"/>
        </w:rPr>
        <w:t xml:space="preserve">study suggested NGSO </w:t>
      </w:r>
      <w:r w:rsidRPr="00800BFB">
        <w:rPr>
          <w:rStyle w:val="StyleUnderline"/>
          <w:highlight w:val="cyan"/>
        </w:rPr>
        <w:t>satellite prices</w:t>
      </w:r>
      <w:r w:rsidRPr="00C17BAE">
        <w:rPr>
          <w:rStyle w:val="StyleUnderline"/>
        </w:rPr>
        <w:t xml:space="preserve"> may </w:t>
      </w:r>
      <w:r w:rsidRPr="00800BFB">
        <w:rPr>
          <w:rStyle w:val="StyleUnderline"/>
          <w:highlight w:val="cyan"/>
        </w:rPr>
        <w:t>drop</w:t>
      </w:r>
      <w:r w:rsidRPr="00C17BAE">
        <w:rPr>
          <w:rStyle w:val="StyleUnderline"/>
        </w:rPr>
        <w:t xml:space="preserve"> closer </w:t>
      </w:r>
      <w:r w:rsidRPr="00800BFB">
        <w:rPr>
          <w:rStyle w:val="StyleUnderline"/>
          <w:highlight w:val="cyan"/>
        </w:rPr>
        <w:t>to $30 per Mbps per month</w:t>
      </w:r>
      <w:r w:rsidRPr="005D46AE">
        <w:rPr>
          <w:sz w:val="16"/>
        </w:rPr>
        <w:t xml:space="preserve">, </w:t>
      </w:r>
      <w:proofErr w:type="gramStart"/>
      <w:r w:rsidRPr="00800BFB">
        <w:rPr>
          <w:rStyle w:val="StyleUnderline"/>
          <w:highlight w:val="cyan"/>
        </w:rPr>
        <w:t>opening up</w:t>
      </w:r>
      <w:proofErr w:type="gramEnd"/>
      <w:r w:rsidRPr="00800BFB">
        <w:rPr>
          <w:rStyle w:val="StyleUnderline"/>
          <w:highlight w:val="cyan"/>
        </w:rPr>
        <w:t xml:space="preserve"> affordability</w:t>
      </w:r>
      <w:r w:rsidRPr="00C17BAE">
        <w:rPr>
          <w:rStyle w:val="StyleUnderline"/>
        </w:rPr>
        <w:t xml:space="preserve"> </w:t>
      </w:r>
      <w:r w:rsidRPr="00800BFB">
        <w:rPr>
          <w:rStyle w:val="StyleUnderline"/>
          <w:highlight w:val="cyan"/>
        </w:rPr>
        <w:t>to</w:t>
      </w:r>
      <w:r w:rsidRPr="00C17BAE">
        <w:rPr>
          <w:rStyle w:val="StyleUnderline"/>
        </w:rPr>
        <w:t xml:space="preserve"> about </w:t>
      </w:r>
      <w:r w:rsidRPr="00800BFB">
        <w:rPr>
          <w:rStyle w:val="StyleUnderline"/>
          <w:highlight w:val="cyan"/>
        </w:rPr>
        <w:t xml:space="preserve">60 percent </w:t>
      </w:r>
      <w:r w:rsidRPr="005D46AE">
        <w:rPr>
          <w:rStyle w:val="StyleUnderline"/>
        </w:rPr>
        <w:t>of</w:t>
      </w:r>
      <w:r w:rsidRPr="00C17BAE">
        <w:rPr>
          <w:rStyle w:val="StyleUnderline"/>
        </w:rPr>
        <w:t xml:space="preserve"> the </w:t>
      </w:r>
      <w:r w:rsidRPr="00800BFB">
        <w:rPr>
          <w:rStyle w:val="StyleUnderline"/>
          <w:highlight w:val="cyan"/>
        </w:rPr>
        <w:t>population</w:t>
      </w:r>
      <w:r w:rsidRPr="00C17BAE">
        <w:rPr>
          <w:rStyle w:val="StyleUnderline"/>
        </w:rPr>
        <w:t xml:space="preserve"> considered. </w:t>
      </w:r>
      <w:r w:rsidRPr="005D46AE">
        <w:rPr>
          <w:sz w:val="16"/>
        </w:rPr>
        <w:t xml:space="preserve">While these costs are more than what many individual households can afford, </w:t>
      </w:r>
      <w:r w:rsidRPr="00C17BAE">
        <w:rPr>
          <w:rStyle w:val="StyleUnderline"/>
        </w:rPr>
        <w:t>civil society organizations, government, and non-governmental organizations can take action to increase sustainability and uptake.</w:t>
      </w:r>
      <w:r w:rsidRPr="005D46AE">
        <w:rPr>
          <w:sz w:val="16"/>
        </w:rPr>
        <w:t xml:space="preserve"> Many </w:t>
      </w:r>
      <w:r w:rsidRPr="00800BFB">
        <w:rPr>
          <w:rStyle w:val="StyleUnderline"/>
          <w:highlight w:val="cyan"/>
        </w:rPr>
        <w:t>rural</w:t>
      </w:r>
      <w:r w:rsidRPr="00C17BAE">
        <w:rPr>
          <w:rStyle w:val="StyleUnderline"/>
        </w:rPr>
        <w:t xml:space="preserve"> </w:t>
      </w:r>
      <w:r w:rsidRPr="00800BFB">
        <w:rPr>
          <w:rStyle w:val="StyleUnderline"/>
          <w:highlight w:val="cyan"/>
        </w:rPr>
        <w:t>communities</w:t>
      </w:r>
      <w:r w:rsidRPr="005D46AE">
        <w:rPr>
          <w:sz w:val="16"/>
        </w:rPr>
        <w:t xml:space="preserve">, frustrated by the high for-profit cost of rural internet, </w:t>
      </w:r>
      <w:r w:rsidRPr="00C17BAE">
        <w:rPr>
          <w:rStyle w:val="StyleUnderline"/>
        </w:rPr>
        <w:t xml:space="preserve">have </w:t>
      </w:r>
      <w:r w:rsidRPr="00800BFB">
        <w:rPr>
          <w:rStyle w:val="StyleUnderline"/>
          <w:highlight w:val="cyan"/>
        </w:rPr>
        <w:t>successfully</w:t>
      </w:r>
      <w:r w:rsidRPr="00C17BAE">
        <w:rPr>
          <w:rStyle w:val="StyleUnderline"/>
        </w:rPr>
        <w:t xml:space="preserve"> </w:t>
      </w:r>
      <w:r w:rsidRPr="00800BFB">
        <w:rPr>
          <w:rStyle w:val="StyleUnderline"/>
          <w:highlight w:val="cyan"/>
        </w:rPr>
        <w:t>established</w:t>
      </w:r>
      <w:r w:rsidRPr="00C17BAE">
        <w:rPr>
          <w:rStyle w:val="StyleUnderline"/>
        </w:rPr>
        <w:t xml:space="preserve"> small, </w:t>
      </w:r>
      <w:r w:rsidRPr="00800BFB">
        <w:rPr>
          <w:rStyle w:val="StyleUnderline"/>
          <w:highlight w:val="cyan"/>
        </w:rPr>
        <w:t>cooperative-owned</w:t>
      </w:r>
      <w:r w:rsidRPr="00C17BAE">
        <w:rPr>
          <w:rStyle w:val="StyleUnderline"/>
        </w:rPr>
        <w:t xml:space="preserve">, internet service provider community </w:t>
      </w:r>
      <w:r w:rsidRPr="00800BFB">
        <w:rPr>
          <w:rStyle w:val="StyleUnderline"/>
          <w:highlight w:val="cyan"/>
        </w:rPr>
        <w:t>networks</w:t>
      </w:r>
      <w:r w:rsidRPr="005D46AE">
        <w:rPr>
          <w:sz w:val="16"/>
        </w:rPr>
        <w:t xml:space="preserve">, like the Zenzeleni network in South Africa. These </w:t>
      </w:r>
      <w:r w:rsidRPr="00C17BAE">
        <w:rPr>
          <w:rStyle w:val="StyleUnderline"/>
        </w:rPr>
        <w:t xml:space="preserve">networks have </w:t>
      </w:r>
      <w:r w:rsidRPr="00800BFB">
        <w:rPr>
          <w:rStyle w:val="StyleUnderline"/>
          <w:highlight w:val="cyan"/>
        </w:rPr>
        <w:t>made</w:t>
      </w:r>
      <w:r w:rsidRPr="00C17BAE">
        <w:rPr>
          <w:rStyle w:val="StyleUnderline"/>
        </w:rPr>
        <w:t xml:space="preserve"> impressive </w:t>
      </w:r>
      <w:r w:rsidRPr="00800BFB">
        <w:rPr>
          <w:rStyle w:val="StyleUnderline"/>
          <w:highlight w:val="cyan"/>
        </w:rPr>
        <w:t>progress</w:t>
      </w:r>
      <w:r w:rsidRPr="00C17BAE">
        <w:rPr>
          <w:rStyle w:val="StyleUnderline"/>
        </w:rPr>
        <w:t xml:space="preserve"> </w:t>
      </w:r>
      <w:r w:rsidRPr="00800BFB">
        <w:rPr>
          <w:rStyle w:val="StyleUnderline"/>
          <w:highlight w:val="cyan"/>
        </w:rPr>
        <w:t>in</w:t>
      </w:r>
      <w:r w:rsidRPr="00C17BAE">
        <w:rPr>
          <w:rStyle w:val="StyleUnderline"/>
        </w:rPr>
        <w:t xml:space="preserve"> localizing use and </w:t>
      </w:r>
      <w:r w:rsidRPr="00800BFB">
        <w:rPr>
          <w:rStyle w:val="StyleUnderline"/>
          <w:highlight w:val="cyan"/>
        </w:rPr>
        <w:t>boosting affordability</w:t>
      </w:r>
      <w:r w:rsidRPr="00C17BAE">
        <w:rPr>
          <w:rStyle w:val="StyleUnderline"/>
        </w:rPr>
        <w:t xml:space="preserve"> of high-speed broadband.</w:t>
      </w:r>
      <w:hyperlink r:id="rId22" w:anchor="edn27" w:history="1">
        <w:r w:rsidRPr="00C17BAE">
          <w:rPr>
            <w:rStyle w:val="StyleUnderline"/>
          </w:rPr>
          <w:t>[27]</w:t>
        </w:r>
      </w:hyperlink>
      <w:hyperlink r:id="rId23" w:anchor="edn28" w:history="1">
        <w:r w:rsidRPr="00C17BAE">
          <w:rPr>
            <w:rStyle w:val="StyleUnderline"/>
          </w:rPr>
          <w:t>[28]</w:t>
        </w:r>
      </w:hyperlink>
    </w:p>
    <w:p w14:paraId="455B3FE5" w14:textId="77777777" w:rsidR="00A82C81" w:rsidRPr="005D46AE" w:rsidRDefault="00A82C81" w:rsidP="00A82C81">
      <w:pPr>
        <w:rPr>
          <w:rStyle w:val="StyleUnderline"/>
        </w:rPr>
      </w:pPr>
      <w:r w:rsidRPr="005D46AE">
        <w:rPr>
          <w:sz w:val="16"/>
        </w:rPr>
        <w:t xml:space="preserve">Most promising, </w:t>
      </w:r>
      <w:r w:rsidRPr="00CC670D">
        <w:rPr>
          <w:rStyle w:val="StyleUnderline"/>
        </w:rPr>
        <w:t xml:space="preserve">satellite-to-cellphone </w:t>
      </w:r>
      <w:r w:rsidRPr="00800BFB">
        <w:rPr>
          <w:rStyle w:val="StyleUnderline"/>
          <w:highlight w:val="cyan"/>
        </w:rPr>
        <w:t>constellations</w:t>
      </w:r>
      <w:r w:rsidRPr="00CC670D">
        <w:rPr>
          <w:rStyle w:val="StyleUnderline"/>
        </w:rPr>
        <w:t xml:space="preserve"> like Lynk </w:t>
      </w:r>
      <w:r w:rsidRPr="00800BFB">
        <w:rPr>
          <w:rStyle w:val="StyleUnderline"/>
          <w:highlight w:val="cyan"/>
        </w:rPr>
        <w:t>provide</w:t>
      </w:r>
      <w:r w:rsidRPr="00CC670D">
        <w:rPr>
          <w:rStyle w:val="StyleUnderline"/>
        </w:rPr>
        <w:t xml:space="preserve"> a shorter-term </w:t>
      </w:r>
      <w:r w:rsidRPr="00800BFB">
        <w:rPr>
          <w:rStyle w:val="StyleUnderline"/>
          <w:highlight w:val="cyan"/>
        </w:rPr>
        <w:t>jump</w:t>
      </w:r>
      <w:r w:rsidRPr="00CC670D">
        <w:rPr>
          <w:rStyle w:val="StyleUnderline"/>
        </w:rPr>
        <w:t xml:space="preserve"> </w:t>
      </w:r>
      <w:r w:rsidRPr="00800BFB">
        <w:rPr>
          <w:rStyle w:val="StyleUnderline"/>
          <w:highlight w:val="cyan"/>
        </w:rPr>
        <w:t>in</w:t>
      </w:r>
      <w:r w:rsidRPr="00CC670D">
        <w:rPr>
          <w:rStyle w:val="StyleUnderline"/>
        </w:rPr>
        <w:t xml:space="preserve"> both </w:t>
      </w:r>
      <w:r w:rsidRPr="00800BFB">
        <w:rPr>
          <w:rStyle w:val="StyleUnderline"/>
          <w:highlight w:val="cyan"/>
        </w:rPr>
        <w:t>accessibility</w:t>
      </w:r>
      <w:r w:rsidRPr="00CC670D">
        <w:rPr>
          <w:rStyle w:val="StyleUnderline"/>
        </w:rPr>
        <w:t xml:space="preserve"> </w:t>
      </w:r>
      <w:r w:rsidRPr="00E02A9F">
        <w:rPr>
          <w:rStyle w:val="StyleUnderline"/>
        </w:rPr>
        <w:t>and affordability</w:t>
      </w:r>
      <w:r w:rsidRPr="00E02A9F">
        <w:rPr>
          <w:sz w:val="16"/>
        </w:rPr>
        <w:t>.</w:t>
      </w:r>
      <w:r w:rsidRPr="005D46AE">
        <w:rPr>
          <w:sz w:val="16"/>
        </w:rPr>
        <w:t xml:space="preserve"> Since they are </w:t>
      </w:r>
      <w:r w:rsidRPr="00CC670D">
        <w:rPr>
          <w:rStyle w:val="StyleUnderline"/>
        </w:rPr>
        <w:t xml:space="preserve">designed to be </w:t>
      </w:r>
      <w:r w:rsidRPr="00800BFB">
        <w:rPr>
          <w:rStyle w:val="StyleUnderline"/>
          <w:highlight w:val="cyan"/>
        </w:rPr>
        <w:t>incorporated</w:t>
      </w:r>
      <w:r w:rsidRPr="00CC670D">
        <w:rPr>
          <w:rStyle w:val="StyleUnderline"/>
        </w:rPr>
        <w:t xml:space="preserve"> </w:t>
      </w:r>
      <w:r w:rsidRPr="00800BFB">
        <w:rPr>
          <w:rStyle w:val="StyleUnderline"/>
          <w:highlight w:val="cyan"/>
        </w:rPr>
        <w:t>into</w:t>
      </w:r>
      <w:r w:rsidRPr="00CC670D">
        <w:rPr>
          <w:rStyle w:val="StyleUnderline"/>
        </w:rPr>
        <w:t xml:space="preserve"> </w:t>
      </w:r>
      <w:r w:rsidRPr="00800BFB">
        <w:rPr>
          <w:rStyle w:val="StyleUnderline"/>
          <w:highlight w:val="cyan"/>
        </w:rPr>
        <w:t>local</w:t>
      </w:r>
      <w:r w:rsidRPr="00CC670D">
        <w:rPr>
          <w:rStyle w:val="StyleUnderline"/>
        </w:rPr>
        <w:t xml:space="preserve"> mobile network operator’s </w:t>
      </w:r>
      <w:r w:rsidRPr="00800BFB">
        <w:rPr>
          <w:rStyle w:val="StyleUnderline"/>
          <w:highlight w:val="cyan"/>
        </w:rPr>
        <w:t>ecosystem</w:t>
      </w:r>
      <w:r w:rsidRPr="005D46AE">
        <w:rPr>
          <w:sz w:val="16"/>
        </w:rPr>
        <w:t xml:space="preserve">, then </w:t>
      </w:r>
      <w:r w:rsidRPr="00CC670D">
        <w:rPr>
          <w:rStyle w:val="StyleUnderline"/>
        </w:rPr>
        <w:t xml:space="preserve">the access problem would be addressed, and the cost at level with the local </w:t>
      </w:r>
      <w:r w:rsidRPr="005D46AE">
        <w:rPr>
          <w:rStyle w:val="StyleUnderline"/>
        </w:rPr>
        <w:t>market for cellphones and mobile credit.</w:t>
      </w:r>
    </w:p>
    <w:p w14:paraId="58AF0D81" w14:textId="77777777" w:rsidR="00A82C81" w:rsidRDefault="00A82C81" w:rsidP="00A82C81">
      <w:pPr>
        <w:rPr>
          <w:sz w:val="16"/>
          <w:szCs w:val="14"/>
        </w:rPr>
      </w:pPr>
      <w:r w:rsidRPr="005D46AE">
        <w:rPr>
          <w:sz w:val="16"/>
          <w:szCs w:val="14"/>
        </w:rPr>
        <w:t xml:space="preserve">Several other innovative approaches, like utilizing television “white space” (TVWS), or “buffer” space between television channels in the radio frequency spectrum to provide cheap broadband internet </w:t>
      </w:r>
      <w:proofErr w:type="gramStart"/>
      <w:r w:rsidRPr="005D46AE">
        <w:rPr>
          <w:sz w:val="16"/>
          <w:szCs w:val="14"/>
        </w:rPr>
        <w:t>access, or</w:t>
      </w:r>
      <w:proofErr w:type="gramEnd"/>
      <w:r w:rsidRPr="005D46AE">
        <w:rPr>
          <w:sz w:val="16"/>
          <w:szCs w:val="14"/>
        </w:rPr>
        <w:t xml:space="preserve"> using drones and balloons to extend middle and last mile coverage, provide additional alternatives for consideration. TVWS may fade as a viable option as countries become more efficient at reducing unused spectrum. Balloons and drones require significant in situ management and maintenance, thus making them less practical for expanding telecommunications infrastructure in developing countries.</w:t>
      </w:r>
      <w:hyperlink r:id="rId24" w:anchor="edn29" w:history="1">
        <w:r w:rsidRPr="005D46AE">
          <w:rPr>
            <w:rStyle w:val="Hyperlink"/>
            <w:sz w:val="16"/>
            <w:szCs w:val="14"/>
          </w:rPr>
          <w:t>[29]</w:t>
        </w:r>
      </w:hyperlink>
    </w:p>
    <w:p w14:paraId="4EA5FB7C" w14:textId="77777777" w:rsidR="00A82C81" w:rsidRPr="00921E76" w:rsidRDefault="00A82C81" w:rsidP="00A82C81">
      <w:pPr>
        <w:pStyle w:val="Heading4"/>
        <w:rPr>
          <w:rFonts w:cs="Calibri"/>
        </w:rPr>
      </w:pPr>
      <w:r w:rsidRPr="00921E76">
        <w:rPr>
          <w:rFonts w:cs="Calibri"/>
        </w:rPr>
        <w:t xml:space="preserve">Indian economic strength </w:t>
      </w:r>
      <w:r w:rsidRPr="00921E76">
        <w:rPr>
          <w:rFonts w:cs="Calibri"/>
          <w:u w:val="single"/>
        </w:rPr>
        <w:t>deters China</w:t>
      </w:r>
      <w:r w:rsidRPr="00921E76">
        <w:rPr>
          <w:rFonts w:cs="Calibri"/>
        </w:rPr>
        <w:t xml:space="preserve"> along the India-China border---military buildup and signal of resolve </w:t>
      </w:r>
      <w:r w:rsidRPr="00921E76">
        <w:rPr>
          <w:rFonts w:cs="Calibri"/>
          <w:u w:val="single"/>
        </w:rPr>
        <w:t>diffuses conflict</w:t>
      </w:r>
      <w:r w:rsidRPr="00921E76">
        <w:rPr>
          <w:rFonts w:cs="Calibri"/>
        </w:rPr>
        <w:t>.</w:t>
      </w:r>
    </w:p>
    <w:p w14:paraId="50AD93EB" w14:textId="77777777" w:rsidR="00A82C81" w:rsidRPr="008A5EA9" w:rsidRDefault="00A82C81" w:rsidP="00A82C81">
      <w:r w:rsidRPr="008A5EA9">
        <w:rPr>
          <w:rFonts w:eastAsiaTheme="majorEastAsia" w:cstheme="majorBidi"/>
          <w:b/>
          <w:iCs/>
          <w:sz w:val="26"/>
        </w:rPr>
        <w:t>Haqqani and Pande 21</w:t>
      </w:r>
      <w:r>
        <w:t xml:space="preserve"> [</w:t>
      </w:r>
      <w:r w:rsidRPr="008A5EA9">
        <w:t>Husain Haqqani and Aparna Pande 7-10-21. Haqqani is the director for South and Central Asia at the Hudson Institute in Washington D.C. and was Pakistan’s ambassador to the United States. Pande (</w:t>
      </w:r>
      <w:proofErr w:type="gramStart"/>
      <w:r w:rsidRPr="008A5EA9">
        <w:t>Ph.D</w:t>
      </w:r>
      <w:proofErr w:type="gramEnd"/>
      <w:r w:rsidRPr="008A5EA9">
        <w:t>) is director of the Initiative on the Future of India and South Asia at the Hudson Institute. "India has a long way to go in confronting China". The Hill. https://thehill.com/opinion/international/562397-india-has-a-long-way-to-go-in-confronting-china</w:t>
      </w:r>
      <w:r>
        <w:t>]</w:t>
      </w:r>
    </w:p>
    <w:p w14:paraId="2E109057" w14:textId="77777777" w:rsidR="00A82C81" w:rsidRPr="00921E76" w:rsidRDefault="00A82C81" w:rsidP="00A82C81">
      <w:pPr>
        <w:rPr>
          <w:sz w:val="16"/>
        </w:rPr>
      </w:pPr>
      <w:r w:rsidRPr="00921E76">
        <w:rPr>
          <w:u w:val="single"/>
        </w:rPr>
        <w:t>India’s decision to move </w:t>
      </w:r>
      <w:hyperlink r:id="rId25" w:tgtFrame="_blank" w:history="1">
        <w:r w:rsidRPr="00921E76">
          <w:rPr>
            <w:sz w:val="16"/>
          </w:rPr>
          <w:t>50,000</w:t>
        </w:r>
      </w:hyperlink>
      <w:r w:rsidRPr="00921E76">
        <w:rPr>
          <w:sz w:val="16"/>
        </w:rPr>
        <w:t xml:space="preserve"> </w:t>
      </w:r>
      <w:r w:rsidRPr="00921E76">
        <w:rPr>
          <w:u w:val="single"/>
        </w:rPr>
        <w:t>additional troops to its border with China bolsters its ability to protect itself against Chinese aggression</w:t>
      </w:r>
      <w:r w:rsidRPr="00921E76">
        <w:rPr>
          <w:sz w:val="16"/>
        </w:rPr>
        <w:t xml:space="preserve">. </w:t>
      </w:r>
      <w:r w:rsidRPr="00921E76">
        <w:rPr>
          <w:u w:val="single"/>
        </w:rPr>
        <w:t>It is a belated response to China’s actions</w:t>
      </w:r>
      <w:r w:rsidRPr="00921E76">
        <w:rPr>
          <w:sz w:val="16"/>
        </w:rPr>
        <w:t xml:space="preserve"> </w:t>
      </w:r>
      <w:hyperlink r:id="rId26" w:tgtFrame="_blank" w:history="1">
        <w:r w:rsidRPr="00921E76">
          <w:rPr>
            <w:sz w:val="16"/>
          </w:rPr>
          <w:t>last year</w:t>
        </w:r>
      </w:hyperlink>
      <w:r w:rsidRPr="00921E76">
        <w:rPr>
          <w:sz w:val="16"/>
        </w:rPr>
        <w:t xml:space="preserve">, </w:t>
      </w:r>
      <w:r w:rsidRPr="00921E76">
        <w:rPr>
          <w:u w:val="single"/>
        </w:rPr>
        <w:t xml:space="preserve">when the Chinese army </w:t>
      </w:r>
      <w:hyperlink r:id="rId27" w:tgtFrame="_blank" w:history="1">
        <w:r w:rsidRPr="00921E76">
          <w:rPr>
            <w:u w:val="single"/>
          </w:rPr>
          <w:t>surprised</w:t>
        </w:r>
      </w:hyperlink>
      <w:r w:rsidRPr="00921E76">
        <w:rPr>
          <w:u w:val="single"/>
        </w:rPr>
        <w:t xml:space="preserve"> ill-prepared Indian soldiers and occupied several </w:t>
      </w:r>
      <w:r w:rsidRPr="00921E76">
        <w:rPr>
          <w:sz w:val="16"/>
        </w:rPr>
        <w:t xml:space="preserve">square </w:t>
      </w:r>
      <w:r w:rsidRPr="00921E76">
        <w:rPr>
          <w:u w:val="single"/>
        </w:rPr>
        <w:t xml:space="preserve">miles of </w:t>
      </w:r>
      <w:r w:rsidRPr="00921E76">
        <w:rPr>
          <w:u w:val="single"/>
        </w:rPr>
        <w:lastRenderedPageBreak/>
        <w:t>Indian territory</w:t>
      </w:r>
      <w:r w:rsidRPr="00921E76">
        <w:rPr>
          <w:sz w:val="16"/>
        </w:rPr>
        <w:t xml:space="preserve"> in the Ladakh region to build roads and fortify military encampments. </w:t>
      </w:r>
      <w:r w:rsidRPr="00921E76">
        <w:rPr>
          <w:u w:val="single"/>
        </w:rPr>
        <w:t>The hope of some Indian policymakers to resolve the matter diplomatically has not so far been fulfilled. Several rounds of military and diplomatic negotiations</w:t>
      </w:r>
      <w:r w:rsidRPr="00921E76">
        <w:rPr>
          <w:sz w:val="16"/>
        </w:rPr>
        <w:t xml:space="preserve"> since April 2020, when the Chinese incursions started, </w:t>
      </w:r>
      <w:r w:rsidRPr="00921E76">
        <w:rPr>
          <w:u w:val="single"/>
        </w:rPr>
        <w:t>have yielded little result. Any willingness on India’s part to deal forcefully with China would be welcomed in the U.S.,</w:t>
      </w:r>
      <w:r w:rsidRPr="00921E76">
        <w:rPr>
          <w:sz w:val="16"/>
        </w:rPr>
        <w:t xml:space="preserve"> where successive administrations have sought to integrate India into America’s Indo-Pacific strategy. Several years of an India-U.S. entente cordiale has been premised on India standing up to China. </w:t>
      </w:r>
      <w:r w:rsidRPr="00921E76">
        <w:rPr>
          <w:u w:val="single"/>
        </w:rPr>
        <w:t xml:space="preserve">After all, with a population of more than one billion, </w:t>
      </w:r>
      <w:r w:rsidRPr="00800BFB">
        <w:rPr>
          <w:highlight w:val="cyan"/>
          <w:u w:val="single"/>
        </w:rPr>
        <w:t>India is</w:t>
      </w:r>
      <w:r w:rsidRPr="00921E76">
        <w:rPr>
          <w:u w:val="single"/>
        </w:rPr>
        <w:t xml:space="preserve"> the </w:t>
      </w:r>
      <w:r w:rsidRPr="00800BFB">
        <w:rPr>
          <w:highlight w:val="cyan"/>
          <w:u w:val="single"/>
        </w:rPr>
        <w:t xml:space="preserve">only country with </w:t>
      </w:r>
      <w:r w:rsidRPr="00921E76">
        <w:rPr>
          <w:u w:val="single"/>
        </w:rPr>
        <w:t xml:space="preserve">enough manpower </w:t>
      </w:r>
      <w:r w:rsidRPr="00800BFB">
        <w:rPr>
          <w:highlight w:val="cyan"/>
          <w:u w:val="single"/>
        </w:rPr>
        <w:t>to match</w:t>
      </w:r>
      <w:r w:rsidRPr="00921E76">
        <w:rPr>
          <w:u w:val="single"/>
        </w:rPr>
        <w:t xml:space="preserve"> that of </w:t>
      </w:r>
      <w:r w:rsidRPr="00800BFB">
        <w:rPr>
          <w:highlight w:val="cyan"/>
          <w:u w:val="single"/>
        </w:rPr>
        <w:t>China</w:t>
      </w:r>
      <w:r w:rsidRPr="00921E76">
        <w:rPr>
          <w:u w:val="single"/>
        </w:rPr>
        <w:t>. China sees India as a potential rival and covets parts of Indian territory</w:t>
      </w:r>
      <w:r w:rsidRPr="00921E76">
        <w:rPr>
          <w:sz w:val="16"/>
        </w:rPr>
        <w:t xml:space="preserve">. China </w:t>
      </w:r>
      <w:hyperlink r:id="rId28" w:tgtFrame="_blank" w:history="1">
        <w:r w:rsidRPr="00921E76">
          <w:rPr>
            <w:sz w:val="16"/>
          </w:rPr>
          <w:t>occupied</w:t>
        </w:r>
      </w:hyperlink>
      <w:r w:rsidRPr="00921E76">
        <w:rPr>
          <w:sz w:val="16"/>
        </w:rPr>
        <w:t xml:space="preserve"> 15,000 miles of Indian territory in the Aksai Chin section of Ladakh after war in 1962. </w:t>
      </w:r>
      <w:r w:rsidRPr="00800BFB">
        <w:rPr>
          <w:highlight w:val="cyan"/>
          <w:u w:val="single"/>
        </w:rPr>
        <w:t xml:space="preserve">China’s </w:t>
      </w:r>
      <w:r w:rsidRPr="00921E76">
        <w:rPr>
          <w:u w:val="single"/>
        </w:rPr>
        <w:t>desire for influence in South Asia and the Indian Ocean Region challenges India in its backyard</w:t>
      </w:r>
      <w:r w:rsidRPr="00921E76">
        <w:rPr>
          <w:sz w:val="16"/>
        </w:rPr>
        <w:t xml:space="preserve">, </w:t>
      </w:r>
      <w:r w:rsidRPr="00800BFB">
        <w:rPr>
          <w:highlight w:val="cyan"/>
          <w:u w:val="single"/>
        </w:rPr>
        <w:t xml:space="preserve">setting off </w:t>
      </w:r>
      <w:hyperlink r:id="rId29" w:tgtFrame="_blank" w:history="1">
        <w:r w:rsidRPr="00800BFB">
          <w:rPr>
            <w:highlight w:val="cyan"/>
            <w:u w:val="single"/>
          </w:rPr>
          <w:t>competition</w:t>
        </w:r>
      </w:hyperlink>
      <w:r w:rsidRPr="00800BFB">
        <w:rPr>
          <w:highlight w:val="cyan"/>
          <w:u w:val="single"/>
        </w:rPr>
        <w:t xml:space="preserve"> for</w:t>
      </w:r>
      <w:r w:rsidRPr="00921E76">
        <w:rPr>
          <w:u w:val="single"/>
        </w:rPr>
        <w:t xml:space="preserve"> the same </w:t>
      </w:r>
      <w:r w:rsidRPr="00800BFB">
        <w:rPr>
          <w:highlight w:val="cyan"/>
          <w:u w:val="single"/>
        </w:rPr>
        <w:t>s</w:t>
      </w:r>
      <w:r w:rsidRPr="00921E76">
        <w:rPr>
          <w:u w:val="single"/>
        </w:rPr>
        <w:t xml:space="preserve">phere </w:t>
      </w:r>
      <w:r w:rsidRPr="00800BFB">
        <w:rPr>
          <w:highlight w:val="cyan"/>
          <w:u w:val="single"/>
        </w:rPr>
        <w:t>o</w:t>
      </w:r>
      <w:r w:rsidRPr="00921E76">
        <w:rPr>
          <w:u w:val="single"/>
        </w:rPr>
        <w:t xml:space="preserve">f </w:t>
      </w:r>
      <w:r w:rsidRPr="00800BFB">
        <w:rPr>
          <w:highlight w:val="cyan"/>
          <w:u w:val="single"/>
        </w:rPr>
        <w:t>i</w:t>
      </w:r>
      <w:r w:rsidRPr="00921E76">
        <w:rPr>
          <w:u w:val="single"/>
        </w:rPr>
        <w:t>nfluence</w:t>
      </w:r>
      <w:r w:rsidRPr="00921E76">
        <w:rPr>
          <w:sz w:val="16"/>
        </w:rPr>
        <w:t xml:space="preserve">. </w:t>
      </w:r>
      <w:r w:rsidRPr="00921E76">
        <w:rPr>
          <w:u w:val="single"/>
        </w:rPr>
        <w:t xml:space="preserve">But </w:t>
      </w:r>
      <w:r w:rsidRPr="00800BFB">
        <w:rPr>
          <w:highlight w:val="cyan"/>
          <w:u w:val="single"/>
        </w:rPr>
        <w:t>China’s</w:t>
      </w:r>
      <w:r w:rsidRPr="00921E76">
        <w:rPr>
          <w:u w:val="single"/>
        </w:rPr>
        <w:t xml:space="preserve"> phenomenal </w:t>
      </w:r>
      <w:r w:rsidRPr="00800BFB">
        <w:rPr>
          <w:highlight w:val="cyan"/>
          <w:u w:val="single"/>
        </w:rPr>
        <w:t>economic growth</w:t>
      </w:r>
      <w:r w:rsidRPr="00921E76">
        <w:rPr>
          <w:u w:val="single"/>
        </w:rPr>
        <w:t xml:space="preserve">, coupled </w:t>
      </w:r>
      <w:r w:rsidRPr="00800BFB">
        <w:rPr>
          <w:highlight w:val="cyan"/>
          <w:u w:val="single"/>
        </w:rPr>
        <w:t>with India’s inability</w:t>
      </w:r>
      <w:r w:rsidRPr="00921E76">
        <w:rPr>
          <w:u w:val="single"/>
        </w:rPr>
        <w:t xml:space="preserve"> </w:t>
      </w:r>
      <w:r w:rsidRPr="00800BFB">
        <w:rPr>
          <w:highlight w:val="cyan"/>
          <w:u w:val="single"/>
        </w:rPr>
        <w:t>to keep pace</w:t>
      </w:r>
      <w:r w:rsidRPr="00921E76">
        <w:rPr>
          <w:u w:val="single"/>
        </w:rPr>
        <w:t xml:space="preserve">, has </w:t>
      </w:r>
      <w:r w:rsidRPr="00800BFB">
        <w:rPr>
          <w:highlight w:val="cyan"/>
          <w:u w:val="single"/>
        </w:rPr>
        <w:t xml:space="preserve">hampered India’s ability to respond </w:t>
      </w:r>
      <w:r w:rsidRPr="00921E76">
        <w:rPr>
          <w:u w:val="single"/>
        </w:rPr>
        <w:t>to China strategically</w:t>
      </w:r>
      <w:r w:rsidRPr="00921E76">
        <w:rPr>
          <w:sz w:val="16"/>
        </w:rPr>
        <w:t xml:space="preserve">. </w:t>
      </w:r>
      <w:r w:rsidRPr="00921E76">
        <w:rPr>
          <w:u w:val="single"/>
        </w:rPr>
        <w:t>Even now the moving of troops</w:t>
      </w:r>
      <w:r w:rsidRPr="00921E76">
        <w:rPr>
          <w:sz w:val="16"/>
        </w:rPr>
        <w:t xml:space="preserve"> to Ladakh </w:t>
      </w:r>
      <w:r w:rsidRPr="00921E76">
        <w:rPr>
          <w:u w:val="single"/>
        </w:rPr>
        <w:t xml:space="preserve">is a tactical maneuver not backed by a clear strategic plan. </w:t>
      </w:r>
      <w:r w:rsidRPr="00921E76">
        <w:rPr>
          <w:sz w:val="16"/>
        </w:rPr>
        <w:t xml:space="preserve">On </w:t>
      </w:r>
      <w:hyperlink r:id="rId30" w:tgtFrame="_blank" w:history="1">
        <w:r w:rsidRPr="00921E76">
          <w:rPr>
            <w:sz w:val="16"/>
          </w:rPr>
          <w:t>four</w:t>
        </w:r>
      </w:hyperlink>
      <w:r w:rsidRPr="00921E76">
        <w:rPr>
          <w:sz w:val="16"/>
        </w:rPr>
        <w:t xml:space="preserve"> occasions since 2012, </w:t>
      </w:r>
      <w:r w:rsidRPr="00800BFB">
        <w:rPr>
          <w:highlight w:val="cyan"/>
          <w:u w:val="single"/>
        </w:rPr>
        <w:t>China</w:t>
      </w:r>
      <w:r w:rsidRPr="00921E76">
        <w:rPr>
          <w:u w:val="single"/>
        </w:rPr>
        <w:t xml:space="preserve"> has </w:t>
      </w:r>
      <w:r w:rsidRPr="00800BFB">
        <w:rPr>
          <w:highlight w:val="cyan"/>
          <w:u w:val="single"/>
        </w:rPr>
        <w:t>indulged in salami-slicing along</w:t>
      </w:r>
      <w:r w:rsidRPr="00921E76">
        <w:rPr>
          <w:u w:val="single"/>
        </w:rPr>
        <w:t xml:space="preserve"> the largely un-demarcated </w:t>
      </w:r>
      <w:r w:rsidRPr="00800BFB">
        <w:rPr>
          <w:highlight w:val="cyan"/>
          <w:u w:val="single"/>
        </w:rPr>
        <w:t>India-China border</w:t>
      </w:r>
      <w:r w:rsidRPr="00921E76">
        <w:rPr>
          <w:u w:val="single"/>
        </w:rPr>
        <w:t xml:space="preserve">. India’s response each time has been limited to diplomatic negotiations with limited military pushback. </w:t>
      </w:r>
      <w:r w:rsidRPr="00800BFB">
        <w:rPr>
          <w:highlight w:val="cyan"/>
          <w:u w:val="single"/>
        </w:rPr>
        <w:t>There is</w:t>
      </w:r>
      <w:r w:rsidRPr="00921E76">
        <w:rPr>
          <w:u w:val="single"/>
        </w:rPr>
        <w:t xml:space="preserve"> a </w:t>
      </w:r>
      <w:r w:rsidRPr="00800BFB">
        <w:rPr>
          <w:highlight w:val="cyan"/>
          <w:u w:val="single"/>
        </w:rPr>
        <w:t>co-relation between</w:t>
      </w:r>
      <w:r w:rsidRPr="00921E76">
        <w:rPr>
          <w:u w:val="single"/>
        </w:rPr>
        <w:t xml:space="preserve"> relative </w:t>
      </w:r>
      <w:r w:rsidRPr="00800BFB">
        <w:rPr>
          <w:highlight w:val="cyan"/>
          <w:u w:val="single"/>
        </w:rPr>
        <w:t>economic strength and China’s willingness to</w:t>
      </w:r>
      <w:r w:rsidRPr="00921E76">
        <w:rPr>
          <w:u w:val="single"/>
        </w:rPr>
        <w:t xml:space="preserve"> </w:t>
      </w:r>
      <w:r w:rsidRPr="00800BFB">
        <w:rPr>
          <w:highlight w:val="cyan"/>
          <w:u w:val="single"/>
        </w:rPr>
        <w:t>flex its muscle</w:t>
      </w:r>
      <w:r w:rsidRPr="00921E76">
        <w:rPr>
          <w:sz w:val="16"/>
        </w:rPr>
        <w:t xml:space="preserve">. </w:t>
      </w:r>
      <w:r w:rsidRPr="00921E76">
        <w:rPr>
          <w:u w:val="single"/>
        </w:rPr>
        <w:t>Between 1988, when India and China signed a series of agreements to restore relations</w:t>
      </w:r>
      <w:r w:rsidRPr="00921E76">
        <w:rPr>
          <w:sz w:val="16"/>
        </w:rPr>
        <w:t xml:space="preserve">, </w:t>
      </w:r>
      <w:r w:rsidRPr="00921E76">
        <w:rPr>
          <w:u w:val="single"/>
        </w:rPr>
        <w:t>and 2012, the border between India and China remained by and large quiet. During that period, the size of the two countries’ economies was not huge</w:t>
      </w:r>
      <w:r w:rsidRPr="00921E76">
        <w:rPr>
          <w:sz w:val="16"/>
        </w:rPr>
        <w:t xml:space="preserve">. In 1990, India’s GDP stood at $320 billion and China’s GDP at $413 billion. </w:t>
      </w:r>
      <w:r w:rsidRPr="00921E76">
        <w:rPr>
          <w:u w:val="single"/>
        </w:rPr>
        <w:t>By 2012, China’s GDP had grown</w:t>
      </w:r>
      <w:r w:rsidRPr="00921E76">
        <w:rPr>
          <w:sz w:val="16"/>
        </w:rPr>
        <w:t xml:space="preserve"> to $8.5 trillion, </w:t>
      </w:r>
      <w:r w:rsidRPr="00921E76">
        <w:rPr>
          <w:u w:val="single"/>
        </w:rPr>
        <w:t>seven times larger than India’s</w:t>
      </w:r>
      <w:r w:rsidRPr="00921E76">
        <w:rPr>
          <w:sz w:val="16"/>
        </w:rPr>
        <w:t xml:space="preserve"> $1.2 trillion economy. </w:t>
      </w:r>
      <w:r w:rsidRPr="00921E76">
        <w:rPr>
          <w:u w:val="single"/>
        </w:rPr>
        <w:t xml:space="preserve">The </w:t>
      </w:r>
      <w:hyperlink r:id="rId31" w:tgtFrame="_blank" w:history="1">
        <w:r w:rsidRPr="00921E76">
          <w:rPr>
            <w:u w:val="single"/>
          </w:rPr>
          <w:t>change</w:t>
        </w:r>
      </w:hyperlink>
      <w:r w:rsidRPr="00921E76">
        <w:rPr>
          <w:u w:val="single"/>
        </w:rPr>
        <w:t xml:space="preserve"> in China’s policy after 2012, encouraging its troops to use force against India along the border, coincided with the rise in China’s</w:t>
      </w:r>
      <w:r w:rsidRPr="00921E76">
        <w:rPr>
          <w:sz w:val="16"/>
        </w:rPr>
        <w:t xml:space="preserve"> military and </w:t>
      </w:r>
      <w:r w:rsidRPr="00921E76">
        <w:rPr>
          <w:u w:val="single"/>
        </w:rPr>
        <w:t>economic power and its impact on the relative balance of power with India. Like many in the West, India</w:t>
      </w:r>
      <w:r w:rsidRPr="00921E76">
        <w:rPr>
          <w:sz w:val="16"/>
        </w:rPr>
        <w:t xml:space="preserve"> during the 1990s </w:t>
      </w:r>
      <w:r w:rsidRPr="00921E76">
        <w:rPr>
          <w:u w:val="single"/>
        </w:rPr>
        <w:t>had bought into the view that deeper economic and diplomatic</w:t>
      </w:r>
      <w:r w:rsidRPr="00921E76">
        <w:rPr>
          <w:sz w:val="16"/>
        </w:rPr>
        <w:t xml:space="preserve"> </w:t>
      </w:r>
      <w:r w:rsidRPr="00921E76">
        <w:rPr>
          <w:u w:val="single"/>
        </w:rPr>
        <w:t>engagement with</w:t>
      </w:r>
      <w:r w:rsidRPr="00921E76">
        <w:rPr>
          <w:sz w:val="16"/>
        </w:rPr>
        <w:t xml:space="preserve"> communist </w:t>
      </w:r>
      <w:r w:rsidRPr="00921E76">
        <w:rPr>
          <w:u w:val="single"/>
        </w:rPr>
        <w:t>China would help maintain peace between the two Asian giants. But the India-China border dispute could not remain on the back burner as China became more aggressive</w:t>
      </w:r>
      <w:r w:rsidRPr="00921E76">
        <w:rPr>
          <w:sz w:val="16"/>
        </w:rPr>
        <w:t xml:space="preserve"> </w:t>
      </w:r>
      <w:r w:rsidRPr="00921E76">
        <w:rPr>
          <w:u w:val="single"/>
        </w:rPr>
        <w:t xml:space="preserve">in the wake of growing economic and military power. </w:t>
      </w:r>
      <w:r w:rsidRPr="00800BFB">
        <w:rPr>
          <w:highlight w:val="cyan"/>
          <w:u w:val="single"/>
        </w:rPr>
        <w:t>India</w:t>
      </w:r>
      <w:r w:rsidRPr="00921E76">
        <w:rPr>
          <w:u w:val="single"/>
        </w:rPr>
        <w:t xml:space="preserve"> can no longer rely solely on diplomacy to deal with China</w:t>
      </w:r>
      <w:r w:rsidRPr="00921E76">
        <w:rPr>
          <w:sz w:val="16"/>
        </w:rPr>
        <w:t xml:space="preserve">. </w:t>
      </w:r>
      <w:r w:rsidRPr="00921E76">
        <w:rPr>
          <w:u w:val="single"/>
        </w:rPr>
        <w:t xml:space="preserve">It will soon </w:t>
      </w:r>
      <w:r w:rsidRPr="00800BFB">
        <w:rPr>
          <w:highlight w:val="cyan"/>
          <w:u w:val="single"/>
        </w:rPr>
        <w:t>have to build and deploy hard power to deter the Chinese</w:t>
      </w:r>
      <w:r w:rsidRPr="00921E76">
        <w:rPr>
          <w:u w:val="single"/>
        </w:rPr>
        <w:t>.</w:t>
      </w:r>
      <w:r w:rsidRPr="00921E76">
        <w:rPr>
          <w:sz w:val="16"/>
        </w:rPr>
        <w:t xml:space="preserve"> The recent deployment along the Ladakh border could mark the beginning of that process.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921E76">
        <w:rPr>
          <w:u w:val="single"/>
        </w:rPr>
        <w:t xml:space="preserve">While India’s attempts over the last year have been to convince China, primarily through diplomatic engagements, to return the border to status quo ante, most </w:t>
      </w:r>
      <w:hyperlink r:id="rId32" w:tgtFrame="_blank" w:history="1">
        <w:r w:rsidRPr="00921E76">
          <w:rPr>
            <w:u w:val="single"/>
          </w:rPr>
          <w:t>military</w:t>
        </w:r>
      </w:hyperlink>
      <w:r w:rsidRPr="00921E76">
        <w:rPr>
          <w:u w:val="single"/>
        </w:rPr>
        <w:t xml:space="preserve"> and </w:t>
      </w:r>
      <w:hyperlink r:id="rId33" w:tgtFrame="_blank" w:history="1">
        <w:r w:rsidRPr="00921E76">
          <w:rPr>
            <w:u w:val="single"/>
          </w:rPr>
          <w:t>strategic</w:t>
        </w:r>
      </w:hyperlink>
      <w:r w:rsidRPr="00921E76">
        <w:rPr>
          <w:u w:val="single"/>
        </w:rPr>
        <w:t xml:space="preserve"> experts argue that China has no interest in resolving the border dispute with India. India has for far too long acquiesced to Chinese aggression without sufficient retaliatory military action</w:t>
      </w:r>
      <w:r w:rsidRPr="00921E76">
        <w:rPr>
          <w:sz w:val="16"/>
        </w:rPr>
        <w:t xml:space="preserve">. </w:t>
      </w:r>
      <w:r w:rsidRPr="00921E76">
        <w:rPr>
          <w:u w:val="single"/>
        </w:rPr>
        <w:t>India</w:t>
      </w:r>
      <w:r w:rsidRPr="00921E76">
        <w:rPr>
          <w:sz w:val="16"/>
        </w:rPr>
        <w:t xml:space="preserve"> may not seek to provoke China into an all-out war, but it </w:t>
      </w:r>
      <w:r w:rsidRPr="00921E76">
        <w:rPr>
          <w:u w:val="single"/>
        </w:rPr>
        <w:t>needs to find a sweet spot between ignoring and provoking</w:t>
      </w:r>
      <w:r w:rsidRPr="00921E76">
        <w:rPr>
          <w:sz w:val="16"/>
        </w:rPr>
        <w:t xml:space="preserve">. </w:t>
      </w:r>
      <w:r w:rsidRPr="00921E76">
        <w:rPr>
          <w:u w:val="single"/>
        </w:rPr>
        <w:t>The United States and its allies</w:t>
      </w:r>
      <w:r w:rsidRPr="00921E76">
        <w:rPr>
          <w:sz w:val="16"/>
        </w:rPr>
        <w:t xml:space="preserve">, too, </w:t>
      </w:r>
      <w:r w:rsidRPr="00921E76">
        <w:rPr>
          <w:u w:val="single"/>
        </w:rPr>
        <w:t xml:space="preserve">would like India to act like a major power in not taking Chinese provocations lightly. </w:t>
      </w:r>
      <w:r w:rsidRPr="00921E76">
        <w:rPr>
          <w:sz w:val="16"/>
        </w:rPr>
        <w:t xml:space="preserve">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ties. </w:t>
      </w:r>
      <w:r w:rsidRPr="00921E76">
        <w:rPr>
          <w:u w:val="single"/>
        </w:rPr>
        <w:t>India also shares America’s concerns about China’s rising power</w:t>
      </w:r>
      <w:r w:rsidRPr="00921E76">
        <w:rPr>
          <w:sz w:val="16"/>
        </w:rPr>
        <w:t xml:space="preserve">. </w:t>
      </w:r>
      <w:r w:rsidRPr="00921E76">
        <w:rPr>
          <w:u w:val="single"/>
        </w:rPr>
        <w:t>In developing a pivot to Asia or an Indo-Pacific policy, successive U.S. administrations have assumed that a shared concern about China makes India a natural American ally</w:t>
      </w:r>
      <w:r w:rsidRPr="00921E76">
        <w:rPr>
          <w:sz w:val="16"/>
        </w:rPr>
        <w:t>. India-U.S. relations were referred to as the “</w:t>
      </w:r>
      <w:hyperlink r:id="rId34" w:tgtFrame="_blank" w:history="1">
        <w:r w:rsidRPr="00921E76">
          <w:rPr>
            <w:sz w:val="16"/>
          </w:rPr>
          <w:t>defining</w:t>
        </w:r>
      </w:hyperlink>
      <w:r w:rsidRPr="00921E76">
        <w:rPr>
          <w:sz w:val="16"/>
        </w:rPr>
        <w:t xml:space="preserve"> partnership of the 21st century” under President Obama. The Trump administration’s </w:t>
      </w:r>
      <w:hyperlink r:id="rId35" w:tgtFrame="_blank" w:history="1">
        <w:r w:rsidRPr="00921E76">
          <w:rPr>
            <w:sz w:val="16"/>
          </w:rPr>
          <w:t>2017</w:t>
        </w:r>
      </w:hyperlink>
      <w:r w:rsidRPr="00921E76">
        <w:rPr>
          <w:sz w:val="16"/>
        </w:rPr>
        <w:t xml:space="preserve"> National Security Strategy spoke of India as a “leading global power” and a strong “strategic and defense partner.” </w:t>
      </w:r>
      <w:r w:rsidRPr="00921E76">
        <w:rPr>
          <w:u w:val="single"/>
        </w:rPr>
        <w:t xml:space="preserve">The </w:t>
      </w:r>
      <w:r w:rsidRPr="00921E76">
        <w:rPr>
          <w:sz w:val="16"/>
        </w:rPr>
        <w:t xml:space="preserve">Biden </w:t>
      </w:r>
      <w:r w:rsidRPr="00921E76">
        <w:rPr>
          <w:u w:val="single"/>
        </w:rPr>
        <w:t xml:space="preserve">administration’s </w:t>
      </w:r>
      <w:hyperlink r:id="rId36" w:tgtFrame="_blank" w:history="1">
        <w:r w:rsidRPr="00921E76">
          <w:rPr>
            <w:sz w:val="16"/>
          </w:rPr>
          <w:t>March</w:t>
        </w:r>
      </w:hyperlink>
      <w:r w:rsidRPr="00921E76">
        <w:rPr>
          <w:sz w:val="16"/>
        </w:rPr>
        <w:t xml:space="preserve"> 2021 “Interim National Security </w:t>
      </w:r>
      <w:r w:rsidRPr="00921E76">
        <w:rPr>
          <w:u w:val="single"/>
        </w:rPr>
        <w:t>guidance</w:t>
      </w:r>
      <w:r w:rsidRPr="00921E76">
        <w:rPr>
          <w:sz w:val="16"/>
        </w:rPr>
        <w:t xml:space="preserve">” </w:t>
      </w:r>
      <w:r w:rsidRPr="00921E76">
        <w:rPr>
          <w:u w:val="single"/>
        </w:rPr>
        <w:t xml:space="preserve">has described the “deepening partnership” with India as being critical to America’s “vital </w:t>
      </w:r>
      <w:r w:rsidRPr="00921E76">
        <w:rPr>
          <w:u w:val="single"/>
        </w:rPr>
        <w:lastRenderedPageBreak/>
        <w:t xml:space="preserve">national interests.” But the Indo-Pacific policies of both the Trump and Biden administrations have focused on maritime security, ignoring India’s challenge from China on the continental landmass. </w:t>
      </w:r>
      <w:r w:rsidRPr="00800BFB">
        <w:rPr>
          <w:highlight w:val="cyan"/>
          <w:u w:val="single"/>
        </w:rPr>
        <w:t>China views India as</w:t>
      </w:r>
      <w:r w:rsidRPr="00921E76">
        <w:rPr>
          <w:u w:val="single"/>
        </w:rPr>
        <w:t xml:space="preserve"> an </w:t>
      </w:r>
      <w:r w:rsidRPr="00800BFB">
        <w:rPr>
          <w:highlight w:val="cyan"/>
          <w:u w:val="single"/>
        </w:rPr>
        <w:t xml:space="preserve">inward-looking democracy </w:t>
      </w:r>
      <w:r w:rsidRPr="00921E76">
        <w:rPr>
          <w:u w:val="single"/>
        </w:rPr>
        <w:t>that has yet to focus on economic growth or military prowess</w:t>
      </w:r>
      <w:r w:rsidRPr="00921E76">
        <w:rPr>
          <w:sz w:val="16"/>
        </w:rPr>
        <w:t xml:space="preserve">. </w:t>
      </w:r>
      <w:r w:rsidRPr="00800BFB">
        <w:rPr>
          <w:highlight w:val="cyan"/>
          <w:u w:val="single"/>
        </w:rPr>
        <w:t>Only an expansion in India’s econ</w:t>
      </w:r>
      <w:r w:rsidRPr="00921E76">
        <w:rPr>
          <w:u w:val="single"/>
        </w:rPr>
        <w:t xml:space="preserve">omy </w:t>
      </w:r>
      <w:r w:rsidRPr="00800BFB">
        <w:rPr>
          <w:highlight w:val="cyan"/>
          <w:u w:val="single"/>
        </w:rPr>
        <w:t>and military capability would convince China’s leaders to view it differently</w:t>
      </w:r>
      <w:r w:rsidRPr="00921E76">
        <w:rPr>
          <w:sz w:val="16"/>
        </w:rPr>
        <w:t>. Moreover, the two decades of celebrating convergence of democratic values and voicing of strategic concerns by Washington and Delhi now needs to be followed up with specific steps to counter Chinese hard power with Indian muscle.</w:t>
      </w:r>
    </w:p>
    <w:p w14:paraId="4C7E17A5" w14:textId="77777777" w:rsidR="00A82C81" w:rsidRPr="00623846" w:rsidRDefault="00A82C81" w:rsidP="00A82C81"/>
    <w:p w14:paraId="1C5DFE11" w14:textId="77777777" w:rsidR="00A82C81" w:rsidRPr="00623846" w:rsidRDefault="00A82C81" w:rsidP="00A82C81">
      <w:pPr>
        <w:pStyle w:val="Heading4"/>
        <w:rPr>
          <w:rFonts w:cs="Calibri"/>
        </w:rPr>
      </w:pPr>
      <w:r>
        <w:rPr>
          <w:rFonts w:cs="Calibri"/>
        </w:rPr>
        <w:t>That</w:t>
      </w:r>
      <w:r w:rsidRPr="00623846">
        <w:rPr>
          <w:rFonts w:cs="Calibri"/>
        </w:rPr>
        <w:t xml:space="preserve"> goes nuclear.</w:t>
      </w:r>
    </w:p>
    <w:p w14:paraId="5CE8A5F2" w14:textId="77777777" w:rsidR="00A82C81" w:rsidRPr="00623846" w:rsidRDefault="00A82C81" w:rsidP="00A82C81">
      <w:r w:rsidRPr="00623846">
        <w:rPr>
          <w:rStyle w:val="Style13ptBold"/>
        </w:rPr>
        <w:t xml:space="preserve">Rachman 20 </w:t>
      </w:r>
      <w:r w:rsidRPr="00623846">
        <w:t xml:space="preserve">“Erosion of nuclear deterrence makes India-China relations critical” GIDEON RACHMAN [Gideon Rachman became chief foreign affairs columnist for the Financial Times in July 2006. He joined the FT after a 15-year career at The Economist, which included spells as a foreign correspondent in Brussels, </w:t>
      </w:r>
      <w:proofErr w:type="gramStart"/>
      <w:r w:rsidRPr="00623846">
        <w:t>Washington</w:t>
      </w:r>
      <w:proofErr w:type="gramEnd"/>
      <w:r w:rsidRPr="00623846">
        <w:t xml:space="preserve"> and Bangkok.] September 7, </w:t>
      </w:r>
      <w:proofErr w:type="gramStart"/>
      <w:r w:rsidRPr="00623846">
        <w:t>2020</w:t>
      </w:r>
      <w:proofErr w:type="gramEnd"/>
      <w:r w:rsidRPr="00623846">
        <w:t xml:space="preserve"> </w:t>
      </w:r>
      <w:hyperlink r:id="rId37" w:history="1">
        <w:r w:rsidRPr="00623846">
          <w:rPr>
            <w:rStyle w:val="Hyperlink"/>
          </w:rPr>
          <w:t>https://www.ft.com/content/311694ac-d1a4-4d92-a850-97e161ad887c</w:t>
        </w:r>
      </w:hyperlink>
      <w:r w:rsidRPr="00623846">
        <w:t xml:space="preserve"> SM</w:t>
      </w:r>
    </w:p>
    <w:p w14:paraId="64331199" w14:textId="77777777" w:rsidR="00A82C81" w:rsidRPr="00623846" w:rsidRDefault="00A82C81" w:rsidP="00A82C81">
      <w:pPr>
        <w:rPr>
          <w:rStyle w:val="StyleUnderline"/>
        </w:rPr>
      </w:pPr>
      <w:r w:rsidRPr="00623846">
        <w:rPr>
          <w:rStyle w:val="StyleUnderline"/>
        </w:rPr>
        <w:t xml:space="preserve">Erosion of nuclear deterrence makes </w:t>
      </w:r>
      <w:r w:rsidRPr="00800BFB">
        <w:rPr>
          <w:rStyle w:val="StyleUnderline"/>
          <w:highlight w:val="cyan"/>
        </w:rPr>
        <w:t>India-China relations</w:t>
      </w:r>
      <w:r w:rsidRPr="00623846">
        <w:rPr>
          <w:rStyle w:val="StyleUnderline"/>
        </w:rPr>
        <w:t xml:space="preserve"> critical</w:t>
      </w:r>
    </w:p>
    <w:p w14:paraId="16370EE0" w14:textId="77777777" w:rsidR="00A82C81" w:rsidRPr="00623846" w:rsidRDefault="00A82C81" w:rsidP="00A82C81">
      <w:pPr>
        <w:rPr>
          <w:rStyle w:val="StyleUnderline"/>
        </w:rPr>
      </w:pPr>
      <w:r w:rsidRPr="00623846">
        <w:rPr>
          <w:rStyle w:val="StyleUnderline"/>
        </w:rPr>
        <w:t xml:space="preserve">Countries with nuclear weapons are </w:t>
      </w:r>
      <w:r w:rsidRPr="00800BFB">
        <w:rPr>
          <w:rStyle w:val="StyleUnderline"/>
          <w:highlight w:val="cyan"/>
        </w:rPr>
        <w:t xml:space="preserve">moving </w:t>
      </w:r>
      <w:r w:rsidRPr="00623846">
        <w:rPr>
          <w:rStyle w:val="StyleUnderline"/>
        </w:rPr>
        <w:t xml:space="preserve">closer </w:t>
      </w:r>
      <w:r w:rsidRPr="00800BFB">
        <w:rPr>
          <w:rStyle w:val="StyleUnderline"/>
          <w:highlight w:val="cyan"/>
        </w:rPr>
        <w:t xml:space="preserve">to </w:t>
      </w:r>
      <w:r w:rsidRPr="005D0FAC">
        <w:rPr>
          <w:rStyle w:val="StyleUnderline"/>
        </w:rPr>
        <w:t xml:space="preserve">military </w:t>
      </w:r>
      <w:r w:rsidRPr="00800BFB">
        <w:rPr>
          <w:rStyle w:val="StyleUnderline"/>
          <w:highlight w:val="cyan"/>
        </w:rPr>
        <w:t>confrontation</w:t>
      </w:r>
    </w:p>
    <w:p w14:paraId="59425741" w14:textId="77777777" w:rsidR="00A82C81" w:rsidRPr="00623846" w:rsidRDefault="00A82C81" w:rsidP="00A82C81">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611A3513" w14:textId="77777777" w:rsidR="00A82C81" w:rsidRPr="00623846" w:rsidRDefault="00A82C81" w:rsidP="00A82C81">
      <w:pPr>
        <w:rPr>
          <w:rStyle w:val="StyleUnderline"/>
        </w:rPr>
      </w:pPr>
      <w:r w:rsidRPr="00623846">
        <w:t xml:space="preserve">My children’s generation are much more likely to demonstrate against climate change than nuclear weapons. Leading politicians also no longer worry so much about nukes. </w:t>
      </w:r>
      <w:r w:rsidRPr="005D0FAC">
        <w:rPr>
          <w:rStyle w:val="StyleUnderline"/>
        </w:rPr>
        <w:t>Nuclear</w:t>
      </w:r>
      <w:r w:rsidRPr="00623846">
        <w:rPr>
          <w:rStyle w:val="StyleUnderline"/>
        </w:rPr>
        <w:t xml:space="preserve"> </w:t>
      </w:r>
      <w:r w:rsidRPr="00800BFB">
        <w:rPr>
          <w:rStyle w:val="StyleUnderline"/>
          <w:highlight w:val="cyan"/>
        </w:rPr>
        <w:t>arms-control</w:t>
      </w:r>
      <w:r w:rsidRPr="00623846">
        <w:rPr>
          <w:rStyle w:val="StyleUnderline"/>
        </w:rPr>
        <w:t xml:space="preserve"> negotiations, a staple of the cold war, </w:t>
      </w:r>
      <w:r w:rsidRPr="005D0FAC">
        <w:rPr>
          <w:rStyle w:val="StyleUnderline"/>
        </w:rPr>
        <w:t xml:space="preserve">have </w:t>
      </w:r>
      <w:r w:rsidRPr="00800BFB">
        <w:rPr>
          <w:rStyle w:val="StyleUnderline"/>
          <w:highlight w:val="cyan"/>
        </w:rPr>
        <w:t>fallen into abeyance</w:t>
      </w:r>
      <w:r w:rsidRPr="00623846">
        <w:rPr>
          <w:rStyle w:val="StyleUnderline"/>
        </w:rPr>
        <w:t xml:space="preserve">. But </w:t>
      </w:r>
      <w:r w:rsidRPr="005D0FAC">
        <w:rPr>
          <w:rStyle w:val="StyleUnderline"/>
        </w:rPr>
        <w:t>this</w:t>
      </w:r>
      <w:r w:rsidRPr="00623846">
        <w:rPr>
          <w:rStyle w:val="StyleUnderline"/>
        </w:rPr>
        <w:t xml:space="preserve"> relatively </w:t>
      </w:r>
      <w:r w:rsidRPr="00800BFB">
        <w:rPr>
          <w:rStyle w:val="StyleUnderline"/>
          <w:highlight w:val="cyan"/>
        </w:rPr>
        <w:t>relaxed attitude is</w:t>
      </w:r>
      <w:r w:rsidRPr="00623846">
        <w:rPr>
          <w:rStyle w:val="StyleUnderline"/>
        </w:rPr>
        <w:t xml:space="preserve"> having a </w:t>
      </w:r>
      <w:r w:rsidRPr="00800BFB">
        <w:rPr>
          <w:rStyle w:val="StyleUnderline"/>
          <w:highlight w:val="cyan"/>
        </w:rPr>
        <w:t>paradoxical</w:t>
      </w:r>
      <w:r w:rsidRPr="00623846">
        <w:rPr>
          <w:rStyle w:val="StyleUnderline"/>
        </w:rPr>
        <w:t xml:space="preserve"> effect. It seems to be making </w:t>
      </w:r>
      <w:r w:rsidRPr="00800BFB">
        <w:rPr>
          <w:rStyle w:val="StyleUnderline"/>
          <w:highlight w:val="cyan"/>
        </w:rPr>
        <w:t>countries</w:t>
      </w:r>
      <w:r w:rsidRPr="00623846">
        <w:rPr>
          <w:rStyle w:val="StyleUnderline"/>
        </w:rPr>
        <w:t xml:space="preserve"> armed </w:t>
      </w:r>
      <w:r w:rsidRPr="00800BFB">
        <w:rPr>
          <w:rStyle w:val="StyleUnderline"/>
          <w:highlight w:val="cyan"/>
        </w:rPr>
        <w:t>with nuclear weapons more willing to risk</w:t>
      </w:r>
      <w:r w:rsidRPr="00623846">
        <w:rPr>
          <w:rStyle w:val="StyleUnderline"/>
        </w:rPr>
        <w:t xml:space="preserve"> military </w:t>
      </w:r>
      <w:r w:rsidRPr="00800BFB">
        <w:rPr>
          <w:rStyle w:val="StyleUnderline"/>
          <w:highlight w:val="cyan"/>
        </w:rPr>
        <w:t>confrontation</w:t>
      </w:r>
      <w:r w:rsidRPr="00623846">
        <w:rPr>
          <w:rStyle w:val="StyleUnderline"/>
        </w:rPr>
        <w:t xml:space="preserve"> with each other.</w:t>
      </w:r>
    </w:p>
    <w:p w14:paraId="4572F949" w14:textId="77777777" w:rsidR="00A82C81" w:rsidRPr="00623846" w:rsidRDefault="00A82C81" w:rsidP="00A82C81">
      <w:r w:rsidRPr="00623846">
        <w:rPr>
          <w:rStyle w:val="StyleUnderline"/>
        </w:rPr>
        <w:t xml:space="preserve">There are three international rivalries where tensions between nuclear-weapons states are reaching dangerous levels. </w:t>
      </w:r>
      <w:r w:rsidRPr="005D0FAC">
        <w:rPr>
          <w:rStyle w:val="StyleUnderline"/>
        </w:rPr>
        <w:t xml:space="preserve">The </w:t>
      </w:r>
      <w:r w:rsidRPr="00800BFB">
        <w:rPr>
          <w:rStyle w:val="StyleUnderline"/>
          <w:highlight w:val="cyan"/>
        </w:rPr>
        <w:t>biggest</w:t>
      </w:r>
      <w:r w:rsidRPr="00623846">
        <w:rPr>
          <w:rStyle w:val="StyleUnderline"/>
        </w:rPr>
        <w:t xml:space="preserve"> current </w:t>
      </w:r>
      <w:r w:rsidRPr="00800BFB">
        <w:rPr>
          <w:rStyle w:val="StyleUnderline"/>
          <w:highlight w:val="cyan"/>
        </w:rPr>
        <w:t>risk is</w:t>
      </w:r>
      <w:r w:rsidRPr="00623846">
        <w:rPr>
          <w:rStyle w:val="StyleUnderline"/>
        </w:rPr>
        <w:t xml:space="preserve"> on the </w:t>
      </w:r>
      <w:r w:rsidRPr="00800BFB">
        <w:rPr>
          <w:rStyle w:val="StyleUnderline"/>
          <w:highlight w:val="cyan"/>
        </w:rPr>
        <w:t>China-India</w:t>
      </w:r>
      <w:r w:rsidRPr="00623846">
        <w:rPr>
          <w:rStyle w:val="StyleUnderline"/>
        </w:rPr>
        <w:t xml:space="preserve"> </w:t>
      </w:r>
      <w:r w:rsidRPr="00800BFB">
        <w:rPr>
          <w:rStyle w:val="StyleUnderline"/>
          <w:highlight w:val="cyan"/>
        </w:rPr>
        <w:t>border</w:t>
      </w:r>
      <w:r w:rsidRPr="00623846">
        <w:rPr>
          <w:rStyle w:val="StyleUnderline"/>
        </w:rPr>
        <w:t xml:space="preserve"> — </w:t>
      </w:r>
      <w:r w:rsidRPr="005D0FAC">
        <w:rPr>
          <w:rStyle w:val="StyleUnderline"/>
        </w:rPr>
        <w:t>where</w:t>
      </w:r>
      <w:r w:rsidRPr="00623846">
        <w:rPr>
          <w:rStyle w:val="StyleUnderline"/>
        </w:rPr>
        <w:t xml:space="preserve"> recent </w:t>
      </w:r>
      <w:r w:rsidRPr="00800BFB">
        <w:rPr>
          <w:rStyle w:val="StyleUnderline"/>
          <w:highlight w:val="cyan"/>
        </w:rPr>
        <w:t xml:space="preserve">clashes </w:t>
      </w:r>
      <w:r w:rsidRPr="005D0FAC">
        <w:rPr>
          <w:rStyle w:val="StyleUnderline"/>
        </w:rPr>
        <w:t xml:space="preserve">have </w:t>
      </w:r>
      <w:r w:rsidRPr="00800BFB">
        <w:rPr>
          <w:rStyle w:val="StyleUnderline"/>
          <w:highlight w:val="cyan"/>
        </w:rPr>
        <w:t>led to 21 Indian</w:t>
      </w:r>
      <w:r w:rsidRPr="00623846">
        <w:rPr>
          <w:rStyle w:val="StyleUnderline"/>
        </w:rPr>
        <w:t xml:space="preserve"> fatalities </w:t>
      </w:r>
      <w:r w:rsidRPr="00800BFB">
        <w:rPr>
          <w:rStyle w:val="StyleUnderline"/>
          <w:highlight w:val="cyan"/>
        </w:rPr>
        <w:t>and</w:t>
      </w:r>
      <w:r w:rsidRPr="00623846">
        <w:rPr>
          <w:rStyle w:val="StyleUnderline"/>
        </w:rPr>
        <w:t xml:space="preserve"> an </w:t>
      </w:r>
      <w:r w:rsidRPr="00800BFB">
        <w:rPr>
          <w:rStyle w:val="StyleUnderline"/>
          <w:highlight w:val="cyan"/>
        </w:rPr>
        <w:t>unknown</w:t>
      </w:r>
      <w:r w:rsidRPr="00623846">
        <w:rPr>
          <w:rStyle w:val="StyleUnderline"/>
        </w:rPr>
        <w:t xml:space="preserve"> number of </w:t>
      </w:r>
      <w:r w:rsidRPr="00800BFB">
        <w:rPr>
          <w:rStyle w:val="StyleUnderline"/>
          <w:highlight w:val="cya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Nato on alert.</w:t>
      </w:r>
    </w:p>
    <w:p w14:paraId="66D24820" w14:textId="77777777" w:rsidR="00A82C81" w:rsidRPr="00623846" w:rsidRDefault="00A82C81" w:rsidP="00A82C81">
      <w:pPr>
        <w:rPr>
          <w:rStyle w:val="StyleUnderline"/>
        </w:rPr>
      </w:pPr>
      <w:r w:rsidRPr="00623846">
        <w:rPr>
          <w:rStyle w:val="StyleUnderline"/>
        </w:rPr>
        <w:t xml:space="preserve">The </w:t>
      </w:r>
      <w:r w:rsidRPr="00800BFB">
        <w:rPr>
          <w:rStyle w:val="StyleUnderline"/>
          <w:highlight w:val="cyan"/>
        </w:rPr>
        <w:t xml:space="preserve">erosion of </w:t>
      </w:r>
      <w:r w:rsidRPr="005D0FAC">
        <w:rPr>
          <w:rStyle w:val="StyleUnderline"/>
        </w:rPr>
        <w:t xml:space="preserve">nuclear </w:t>
      </w:r>
      <w:r w:rsidRPr="00800BFB">
        <w:rPr>
          <w:rStyle w:val="StyleUnderline"/>
          <w:highlight w:val="cyan"/>
        </w:rPr>
        <w:t xml:space="preserve">deterrence gives rise to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5D0FAC">
        <w:rPr>
          <w:rStyle w:val="StyleUnderline"/>
        </w:rPr>
        <w:t xml:space="preserve">nuclear </w:t>
      </w:r>
      <w:r w:rsidRPr="00800BFB">
        <w:rPr>
          <w:rStyle w:val="StyleUnderline"/>
          <w:highlight w:val="cyan"/>
        </w:rPr>
        <w:t>war</w:t>
      </w:r>
      <w:r w:rsidRPr="00623846">
        <w:rPr>
          <w:rStyle w:val="StyleUnderline"/>
        </w:rPr>
        <w:t>, which could happen if a conventional war escalated unexpectedly.</w:t>
      </w:r>
    </w:p>
    <w:p w14:paraId="2C25CEF7" w14:textId="77777777" w:rsidR="00A82C81" w:rsidRPr="00623846" w:rsidRDefault="00A82C81" w:rsidP="00A82C81">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800BFB">
        <w:rPr>
          <w:rStyle w:val="StyleUnderline"/>
          <w:highlight w:val="cyan"/>
        </w:rPr>
        <w:t>Chinese leadership</w:t>
      </w:r>
      <w:r w:rsidRPr="00623846">
        <w:rPr>
          <w:rStyle w:val="StyleUnderline"/>
        </w:rPr>
        <w:t xml:space="preserve"> has taken the risk of </w:t>
      </w:r>
      <w:r w:rsidRPr="00800BFB">
        <w:rPr>
          <w:rStyle w:val="StyleUnderline"/>
          <w:highlight w:val="cyan"/>
        </w:rPr>
        <w:t>killing Indian troops</w:t>
      </w:r>
      <w:r w:rsidRPr="00623846">
        <w:rPr>
          <w:rStyle w:val="StyleUnderline"/>
        </w:rPr>
        <w:t xml:space="preserve">, despite India's possession of nuclear weapons — </w:t>
      </w:r>
      <w:r w:rsidRPr="00780DA7">
        <w:rPr>
          <w:rStyle w:val="StyleUnderline"/>
        </w:rPr>
        <w:t xml:space="preserve">and </w:t>
      </w:r>
      <w:r w:rsidRPr="00800BFB">
        <w:rPr>
          <w:rStyle w:val="StyleUnderline"/>
          <w:highlight w:val="cyan"/>
        </w:rPr>
        <w:t xml:space="preserve">New Delhi </w:t>
      </w:r>
      <w:r w:rsidRPr="00780DA7">
        <w:rPr>
          <w:rStyle w:val="StyleUnderline"/>
        </w:rPr>
        <w:t xml:space="preserve">is </w:t>
      </w:r>
      <w:r w:rsidRPr="00800BFB">
        <w:rPr>
          <w:rStyle w:val="StyleUnderline"/>
          <w:highlight w:val="cyan"/>
        </w:rPr>
        <w:t>pushing back</w:t>
      </w:r>
      <w:r w:rsidRPr="00623846">
        <w:rPr>
          <w:rStyle w:val="StyleUnderline"/>
        </w:rPr>
        <w:t>.</w:t>
      </w:r>
    </w:p>
    <w:p w14:paraId="41819D51" w14:textId="77777777" w:rsidR="00A82C81" w:rsidRPr="00623846" w:rsidRDefault="00A82C81" w:rsidP="00A82C81">
      <w:r w:rsidRPr="00623846">
        <w:rPr>
          <w:rStyle w:val="StyleUnderline"/>
        </w:rPr>
        <w:t>The deadly clash in the Himalayas over the summer was only the second time that two nuclear-weapons states have fought.</w:t>
      </w:r>
      <w:r w:rsidRPr="00623846">
        <w:t xml:space="preserve"> The first was the Kargil war between India and Pakistan in 1999. </w:t>
      </w:r>
      <w:r w:rsidRPr="00623846">
        <w:lastRenderedPageBreak/>
        <w:t>That confrontation did not go nuclear. But it left world leaders profoundly shaken. Bill Clinton, the US president at the time, called the frontline where the two sides had clashed “the most dangerous place in the world”.</w:t>
      </w:r>
    </w:p>
    <w:p w14:paraId="247D001F" w14:textId="77777777" w:rsidR="00A82C81" w:rsidRPr="00623846" w:rsidRDefault="00A82C81" w:rsidP="00A82C81">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800BFB">
        <w:rPr>
          <w:rStyle w:val="StyleUnderline"/>
          <w:highlight w:val="cyan"/>
        </w:rPr>
        <w:t>if Beijing and</w:t>
      </w:r>
      <w:r w:rsidRPr="00623846">
        <w:rPr>
          <w:rStyle w:val="StyleUnderline"/>
        </w:rPr>
        <w:t xml:space="preserve"> New </w:t>
      </w:r>
      <w:r w:rsidRPr="00800BFB">
        <w:rPr>
          <w:rStyle w:val="StyleUnderline"/>
          <w:highlight w:val="cyan"/>
        </w:rPr>
        <w:t>Delhi’s confidence</w:t>
      </w:r>
      <w:r w:rsidRPr="00623846">
        <w:rPr>
          <w:rStyle w:val="StyleUnderline"/>
        </w:rPr>
        <w:t xml:space="preserve"> that </w:t>
      </w:r>
      <w:r w:rsidRPr="00800BFB">
        <w:rPr>
          <w:rStyle w:val="StyleUnderline"/>
          <w:highlight w:val="cyan"/>
        </w:rPr>
        <w:t>the other</w:t>
      </w:r>
      <w:r w:rsidRPr="00623846">
        <w:rPr>
          <w:rStyle w:val="StyleUnderline"/>
        </w:rPr>
        <w:t xml:space="preserve"> side </w:t>
      </w:r>
      <w:r w:rsidRPr="00800BFB">
        <w:rPr>
          <w:rStyle w:val="StyleUnderline"/>
          <w:highlight w:val="cyan"/>
        </w:rPr>
        <w:t>will not use nuclear weapons</w:t>
      </w:r>
      <w:r w:rsidRPr="00623846">
        <w:rPr>
          <w:rStyle w:val="StyleUnderline"/>
        </w:rPr>
        <w:t xml:space="preserve"> </w:t>
      </w:r>
      <w:r w:rsidRPr="00800BFB">
        <w:rPr>
          <w:rStyle w:val="StyleUnderline"/>
          <w:highlight w:val="cyan"/>
        </w:rPr>
        <w:t>persuades China to press</w:t>
      </w:r>
      <w:r w:rsidRPr="00623846">
        <w:rPr>
          <w:rStyle w:val="StyleUnderline"/>
        </w:rPr>
        <w:t xml:space="preserve"> home </w:t>
      </w:r>
      <w:r w:rsidRPr="00800BFB">
        <w:rPr>
          <w:rStyle w:val="StyleUnderline"/>
          <w:highlight w:val="cyan"/>
        </w:rPr>
        <w:t xml:space="preserve">its </w:t>
      </w:r>
      <w:r w:rsidRPr="005D0FAC">
        <w:rPr>
          <w:rStyle w:val="StyleUnderline"/>
        </w:rPr>
        <w:t xml:space="preserve">military </w:t>
      </w:r>
      <w:r w:rsidRPr="00800BFB">
        <w:rPr>
          <w:rStyle w:val="StyleUnderline"/>
          <w:highlight w:val="cyan"/>
        </w:rPr>
        <w:t>advantage</w:t>
      </w:r>
      <w:r w:rsidRPr="00623846">
        <w:rPr>
          <w:rStyle w:val="StyleUnderline"/>
        </w:rPr>
        <w:t xml:space="preserve">, then </w:t>
      </w:r>
      <w:r w:rsidRPr="00800BFB">
        <w:rPr>
          <w:rStyle w:val="StyleUnderline"/>
          <w:highlight w:val="cyan"/>
        </w:rPr>
        <w:t xml:space="preserve">India </w:t>
      </w:r>
      <w:r w:rsidRPr="005D0FAC">
        <w:rPr>
          <w:rStyle w:val="StyleUnderline"/>
        </w:rPr>
        <w:t xml:space="preserve">may be </w:t>
      </w:r>
      <w:r w:rsidRPr="00800BFB">
        <w:rPr>
          <w:rStyle w:val="StyleUnderline"/>
          <w:highlight w:val="cyan"/>
        </w:rPr>
        <w:t>tempted to alter</w:t>
      </w:r>
      <w:r w:rsidRPr="00623846">
        <w:rPr>
          <w:rStyle w:val="StyleUnderline"/>
        </w:rPr>
        <w:t xml:space="preserve"> its </w:t>
      </w:r>
      <w:r w:rsidRPr="00800BFB">
        <w:rPr>
          <w:rStyle w:val="StyleUnderline"/>
          <w:highlight w:val="cyan"/>
        </w:rPr>
        <w:t>policy</w:t>
      </w:r>
      <w:r w:rsidRPr="00623846">
        <w:rPr>
          <w:rStyle w:val="StyleUnderline"/>
        </w:rPr>
        <w:t xml:space="preserve"> </w:t>
      </w:r>
      <w:proofErr w:type="gramStart"/>
      <w:r w:rsidRPr="00623846">
        <w:rPr>
          <w:rStyle w:val="StyleUnderline"/>
        </w:rPr>
        <w:t>in an attempt to</w:t>
      </w:r>
      <w:proofErr w:type="gramEnd"/>
      <w:r w:rsidRPr="00623846">
        <w:rPr>
          <w:rStyle w:val="StyleUnderline"/>
        </w:rPr>
        <w:t xml:space="preserve"> restore deterrence. Some </w:t>
      </w:r>
      <w:r w:rsidRPr="00800BFB">
        <w:rPr>
          <w:rStyle w:val="StyleUnderline"/>
          <w:highlight w:val="cyan"/>
        </w:rPr>
        <w:t>experts point to</w:t>
      </w:r>
      <w:r w:rsidRPr="00623846">
        <w:rPr>
          <w:rStyle w:val="StyleUnderline"/>
        </w:rPr>
        <w:t xml:space="preserve"> the possibility of </w:t>
      </w:r>
      <w:r w:rsidRPr="00800BFB">
        <w:rPr>
          <w:rStyle w:val="StyleUnderline"/>
          <w:highlight w:val="cyan"/>
        </w:rPr>
        <w:t>India deploying</w:t>
      </w:r>
      <w:r w:rsidRPr="00623846">
        <w:rPr>
          <w:rStyle w:val="StyleUnderline"/>
        </w:rPr>
        <w:t xml:space="preserve"> tactical </w:t>
      </w:r>
      <w:r w:rsidRPr="00800BFB">
        <w:rPr>
          <w:rStyle w:val="StyleUnderline"/>
          <w:highlight w:val="cyan"/>
        </w:rPr>
        <w:t>nuclear weapons in the Himalayas, or</w:t>
      </w:r>
      <w:r w:rsidRPr="00623846">
        <w:rPr>
          <w:rStyle w:val="StyleUnderline"/>
        </w:rPr>
        <w:t xml:space="preserve"> formally </w:t>
      </w:r>
      <w:r w:rsidRPr="00800BFB">
        <w:rPr>
          <w:rStyle w:val="StyleUnderline"/>
          <w:highlight w:val="cyan"/>
        </w:rPr>
        <w:t>renouncing</w:t>
      </w:r>
      <w:r w:rsidRPr="00623846">
        <w:rPr>
          <w:rStyle w:val="StyleUnderline"/>
        </w:rPr>
        <w:t xml:space="preserve"> its </w:t>
      </w:r>
      <w:r w:rsidRPr="00800BFB">
        <w:rPr>
          <w:rStyle w:val="StyleUnderline"/>
          <w:highlight w:val="cyan"/>
        </w:rPr>
        <w:t>no-first-use</w:t>
      </w:r>
      <w:r w:rsidRPr="00623846">
        <w:rPr>
          <w:rStyle w:val="StyleUnderline"/>
        </w:rPr>
        <w:t xml:space="preserve"> policy.</w:t>
      </w:r>
    </w:p>
    <w:p w14:paraId="515995B6" w14:textId="77CCC13A" w:rsidR="00A82C81" w:rsidRPr="00A82C81" w:rsidRDefault="00A82C81" w:rsidP="00A82C81">
      <w:r w:rsidRPr="00623846">
        <w:rPr>
          <w:rStyle w:val="StyleUnderline"/>
        </w:rPr>
        <w:t xml:space="preserve">Threatening to use </w:t>
      </w:r>
      <w:r w:rsidRPr="00800BFB">
        <w:rPr>
          <w:rStyle w:val="StyleUnderline"/>
          <w:highlight w:val="cyan"/>
        </w:rPr>
        <w:t>nuclear weapons</w:t>
      </w:r>
      <w:r w:rsidRPr="00623846">
        <w:rPr>
          <w:rStyle w:val="StyleUnderline"/>
        </w:rPr>
        <w:t xml:space="preserve"> is </w:t>
      </w:r>
      <w:r w:rsidRPr="00800BFB">
        <w:rPr>
          <w:rStyle w:val="StyleUnderline"/>
          <w:highlight w:val="cyan"/>
        </w:rPr>
        <w:t>always tempting for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2EE26849" w14:textId="5BDD6132" w:rsidR="003840C0" w:rsidRDefault="003840C0" w:rsidP="003840C0">
      <w:pPr>
        <w:pStyle w:val="Heading3"/>
      </w:pPr>
      <w:r>
        <w:lastRenderedPageBreak/>
        <w:t>1NC---OFF</w:t>
      </w:r>
    </w:p>
    <w:p w14:paraId="6060907F" w14:textId="2FFE2CB5" w:rsidR="00A82C81" w:rsidRDefault="00A82C81" w:rsidP="00A82C81">
      <w:r>
        <w:t xml:space="preserve">Text - States should </w:t>
      </w:r>
      <w:r>
        <w:t>establish an international mediating organization that would allow the appropriation of outer space by private entities on a rental basis with a 20% royalty on all profits that is put into a Space Resource Fund that is distributed between every global citizen.</w:t>
      </w:r>
    </w:p>
    <w:p w14:paraId="265EB561" w14:textId="0B5174C2" w:rsidR="00A82C81" w:rsidRDefault="00A82C81" w:rsidP="00A82C81">
      <w:pPr>
        <w:pStyle w:val="Heading4"/>
      </w:pPr>
      <w:r>
        <w:t xml:space="preserve">That </w:t>
      </w:r>
      <w:r>
        <w:t>solves solves inequality.</w:t>
      </w:r>
    </w:p>
    <w:p w14:paraId="1A610A61" w14:textId="77777777" w:rsidR="00A82C81" w:rsidRDefault="00A82C81" w:rsidP="00A82C81">
      <w:r>
        <w:rPr>
          <w:rStyle w:val="Style13ptBold"/>
        </w:rPr>
        <w:t>Webb</w:t>
      </w:r>
      <w:r w:rsidRPr="000D0D42">
        <w:rPr>
          <w:rStyle w:val="Style13ptBold"/>
        </w:rPr>
        <w:t xml:space="preserve"> et al. 18</w:t>
      </w:r>
      <w:r>
        <w:t xml:space="preserve"> [Lucas; November 2018; Masters of Astronautical Engineering student at USC; Brittany Wojciechowski,**; Wichita State University PhD student in aerospace engineering; Aubrey Koonce**, Molly Williams***, Wichita State University; European Space Policy Institute; “The Need for Strict Regulation of Asteroid Mining,” </w:t>
      </w:r>
      <w:hyperlink r:id="rId38" w:history="1">
        <w:r w:rsidRPr="00A647ED">
          <w:rPr>
            <w:rStyle w:val="Hyperlink"/>
          </w:rPr>
          <w:t>https://espi.or.at/publications/voices-from-the-space-community/category/3-voices-from-the-space-community</w:t>
        </w:r>
      </w:hyperlink>
      <w:r>
        <w:t>] brett</w:t>
      </w:r>
    </w:p>
    <w:p w14:paraId="17D7F14D" w14:textId="77777777" w:rsidR="00A82C81" w:rsidRDefault="00A82C81" w:rsidP="00A82C81">
      <w:pPr>
        <w:rPr>
          <w:sz w:val="16"/>
        </w:rPr>
      </w:pPr>
      <w:r w:rsidRPr="00A52B5F">
        <w:rPr>
          <w:sz w:val="16"/>
        </w:rPr>
        <w:t xml:space="preserve">In terms of policy recommendations, the aim is not </w:t>
      </w:r>
      <w:r w:rsidRPr="00876952">
        <w:rPr>
          <w:rStyle w:val="StyleUnderline"/>
        </w:rPr>
        <w:t>to regulate</w:t>
      </w:r>
      <w:r w:rsidRPr="00A52B5F">
        <w:rPr>
          <w:sz w:val="16"/>
        </w:rPr>
        <w:t xml:space="preserve"> the resources themselves but rather the activity of </w:t>
      </w:r>
      <w:r w:rsidRPr="00876952">
        <w:rPr>
          <w:rStyle w:val="Emphasis"/>
        </w:rPr>
        <w:t>space mining</w:t>
      </w:r>
      <w:r w:rsidRPr="00A52B5F">
        <w:rPr>
          <w:sz w:val="16"/>
        </w:rPr>
        <w:t xml:space="preserve">. The Moon Agreement provides the groundwork for a stricter policy, which provides a model of how asteroid mining policies should be created and implemented. 12 Modeling new regulations based </w:t>
      </w:r>
      <w:proofErr w:type="gramStart"/>
      <w:r w:rsidRPr="00A52B5F">
        <w:rPr>
          <w:sz w:val="16"/>
        </w:rPr>
        <w:t>off of</w:t>
      </w:r>
      <w:proofErr w:type="gramEnd"/>
      <w:r w:rsidRPr="00A52B5F">
        <w:rPr>
          <w:sz w:val="16"/>
        </w:rPr>
        <w:t xml:space="preserve"> the Moon Agreement, </w:t>
      </w:r>
      <w:r w:rsidRPr="007A416C">
        <w:rPr>
          <w:rStyle w:val="Emphasis"/>
          <w:highlight w:val="green"/>
        </w:rPr>
        <w:t>we propose</w:t>
      </w:r>
      <w:r w:rsidRPr="006335B4">
        <w:rPr>
          <w:rStyle w:val="StyleUnderline"/>
        </w:rPr>
        <w:t xml:space="preserve"> the</w:t>
      </w:r>
      <w:r w:rsidRPr="00876952">
        <w:rPr>
          <w:rStyle w:val="StyleUnderline"/>
        </w:rPr>
        <w:t xml:space="preserve"> </w:t>
      </w:r>
      <w:r w:rsidRPr="006335B4">
        <w:rPr>
          <w:rStyle w:val="StyleUnderline"/>
        </w:rPr>
        <w:t xml:space="preserve">creation of </w:t>
      </w:r>
      <w:r w:rsidRPr="007A416C">
        <w:rPr>
          <w:rStyle w:val="StyleUnderline"/>
          <w:highlight w:val="green"/>
        </w:rPr>
        <w:t>a mediating organization</w:t>
      </w:r>
      <w:r w:rsidRPr="006335B4">
        <w:rPr>
          <w:rStyle w:val="StyleUnderline"/>
        </w:rPr>
        <w:t xml:space="preserve"> that oversees and </w:t>
      </w:r>
      <w:r w:rsidRPr="007A416C">
        <w:rPr>
          <w:rStyle w:val="StyleUnderline"/>
          <w:highlight w:val="green"/>
        </w:rPr>
        <w:t xml:space="preserve">enforces </w:t>
      </w:r>
      <w:r w:rsidRPr="006335B4">
        <w:rPr>
          <w:rStyle w:val="StyleUnderline"/>
        </w:rPr>
        <w:t>asteroid mining</w:t>
      </w:r>
      <w:r w:rsidRPr="00876952">
        <w:rPr>
          <w:rStyle w:val="StyleUnderline"/>
        </w:rPr>
        <w:t xml:space="preserve"> and its </w:t>
      </w:r>
      <w:r w:rsidRPr="007A416C">
        <w:rPr>
          <w:rStyle w:val="StyleUnderline"/>
          <w:highlight w:val="green"/>
        </w:rPr>
        <w:t>regulation</w:t>
      </w:r>
      <w:r w:rsidRPr="00A52B5F">
        <w:rPr>
          <w:sz w:val="16"/>
        </w:rPr>
        <w:t xml:space="preserve">. As in the Moon Agreement, </w:t>
      </w:r>
      <w:r w:rsidRPr="00876952">
        <w:rPr>
          <w:rStyle w:val="StyleUnderline"/>
        </w:rPr>
        <w:t>this organization’s focus should be on the “orderly and safe development of natural resources… the rational management of those resources; the expansion of opportunities… [and] the equitable sharing</w:t>
      </w:r>
      <w:r w:rsidRPr="00A52B5F">
        <w:rPr>
          <w:sz w:val="16"/>
        </w:rPr>
        <w:t xml:space="preserve">”13 of asteroidal resources. We propose that </w:t>
      </w:r>
      <w:r w:rsidRPr="00876952">
        <w:rPr>
          <w:rStyle w:val="StyleUnderline"/>
        </w:rPr>
        <w:t xml:space="preserve">asteroid </w:t>
      </w:r>
      <w:r w:rsidRPr="007A416C">
        <w:rPr>
          <w:rStyle w:val="StyleUnderline"/>
          <w:highlight w:val="green"/>
        </w:rPr>
        <w:t>mining firms must enter</w:t>
      </w:r>
      <w:r w:rsidRPr="00876952">
        <w:rPr>
          <w:rStyle w:val="StyleUnderline"/>
        </w:rPr>
        <w:t xml:space="preserve"> into </w:t>
      </w:r>
      <w:r w:rsidRPr="007A416C">
        <w:rPr>
          <w:rStyle w:val="StyleUnderline"/>
          <w:highlight w:val="green"/>
        </w:rPr>
        <w:t xml:space="preserve">a </w:t>
      </w:r>
      <w:r w:rsidRPr="007A416C">
        <w:rPr>
          <w:rStyle w:val="Emphasis"/>
          <w:highlight w:val="green"/>
        </w:rPr>
        <w:t>rental agreement</w:t>
      </w:r>
      <w:r w:rsidRPr="00876952">
        <w:rPr>
          <w:rStyle w:val="StyleUnderline"/>
        </w:rPr>
        <w:t xml:space="preserve"> with the mediating organizations</w:t>
      </w:r>
      <w:r w:rsidRPr="00A52B5F">
        <w:rPr>
          <w:sz w:val="16"/>
        </w:rPr>
        <w:t xml:space="preserve">. </w:t>
      </w:r>
      <w:r w:rsidRPr="007A416C">
        <w:rPr>
          <w:rStyle w:val="StyleUnderline"/>
          <w:highlight w:val="green"/>
        </w:rPr>
        <w:t>To gain access</w:t>
      </w:r>
      <w:r w:rsidRPr="00876952">
        <w:rPr>
          <w:rStyle w:val="StyleUnderline"/>
        </w:rPr>
        <w:t xml:space="preserve"> to mine space resources, </w:t>
      </w:r>
      <w:r w:rsidRPr="007A416C">
        <w:rPr>
          <w:rStyle w:val="StyleUnderline"/>
          <w:highlight w:val="green"/>
        </w:rPr>
        <w:t>Parties will</w:t>
      </w:r>
      <w:r w:rsidRPr="00876952">
        <w:rPr>
          <w:rStyle w:val="StyleUnderline"/>
        </w:rPr>
        <w:t xml:space="preserve"> be required to </w:t>
      </w:r>
      <w:r w:rsidRPr="007A416C">
        <w:rPr>
          <w:rStyle w:val="StyleUnderline"/>
          <w:highlight w:val="green"/>
        </w:rPr>
        <w:t>pay a</w:t>
      </w:r>
      <w:r w:rsidRPr="00876952">
        <w:rPr>
          <w:rStyle w:val="StyleUnderline"/>
        </w:rPr>
        <w:t xml:space="preserve"> small </w:t>
      </w:r>
      <w:r w:rsidRPr="007A416C">
        <w:rPr>
          <w:rStyle w:val="StyleUnderline"/>
          <w:highlight w:val="green"/>
        </w:rPr>
        <w:t>fee</w:t>
      </w:r>
      <w:r w:rsidRPr="00A52B5F">
        <w:rPr>
          <w:sz w:val="16"/>
        </w:rPr>
        <w:t xml:space="preserve">. </w:t>
      </w:r>
      <w:r w:rsidRPr="00876952">
        <w:rPr>
          <w:rStyle w:val="StyleUnderline"/>
        </w:rPr>
        <w:t>This</w:t>
      </w:r>
      <w:r w:rsidRPr="00A52B5F">
        <w:rPr>
          <w:sz w:val="16"/>
        </w:rPr>
        <w:t xml:space="preserve"> paid fee </w:t>
      </w:r>
      <w:r w:rsidRPr="006335B4">
        <w:rPr>
          <w:rStyle w:val="StyleUnderline"/>
        </w:rPr>
        <w:t>could then</w:t>
      </w:r>
      <w:r w:rsidRPr="00876952">
        <w:rPr>
          <w:rStyle w:val="StyleUnderline"/>
        </w:rPr>
        <w:t xml:space="preserve"> be </w:t>
      </w:r>
      <w:r w:rsidRPr="007A416C">
        <w:rPr>
          <w:rStyle w:val="StyleUnderline"/>
          <w:highlight w:val="green"/>
        </w:rPr>
        <w:t>applied towards</w:t>
      </w:r>
      <w:r w:rsidRPr="00876952">
        <w:rPr>
          <w:rStyle w:val="StyleUnderline"/>
        </w:rPr>
        <w:t xml:space="preserve"> administrative </w:t>
      </w:r>
      <w:r w:rsidRPr="007A416C">
        <w:rPr>
          <w:rStyle w:val="StyleUnderline"/>
          <w:highlight w:val="green"/>
        </w:rPr>
        <w:t>costs</w:t>
      </w:r>
      <w:r w:rsidRPr="00876952">
        <w:rPr>
          <w:rStyle w:val="StyleUnderline"/>
        </w:rPr>
        <w:t xml:space="preserve">, but </w:t>
      </w:r>
      <w:r w:rsidRPr="007A416C">
        <w:rPr>
          <w:rStyle w:val="StyleUnderline"/>
          <w:highlight w:val="green"/>
        </w:rPr>
        <w:t>a portion</w:t>
      </w:r>
      <w:r w:rsidRPr="00876952">
        <w:rPr>
          <w:rStyle w:val="StyleUnderline"/>
        </w:rPr>
        <w:t xml:space="preserve"> could also be </w:t>
      </w:r>
      <w:r w:rsidRPr="007A416C">
        <w:rPr>
          <w:rStyle w:val="StyleUnderline"/>
          <w:highlight w:val="green"/>
        </w:rPr>
        <w:t>used to assist</w:t>
      </w:r>
      <w:r w:rsidRPr="00876952">
        <w:rPr>
          <w:rStyle w:val="StyleUnderline"/>
        </w:rPr>
        <w:t xml:space="preserve"> underdeveloped States’ </w:t>
      </w:r>
      <w:r w:rsidRPr="007A416C">
        <w:rPr>
          <w:rStyle w:val="Emphasis"/>
          <w:highlight w:val="green"/>
        </w:rPr>
        <w:t>space programs</w:t>
      </w:r>
      <w:r w:rsidRPr="00A52B5F">
        <w:rPr>
          <w:sz w:val="16"/>
        </w:rPr>
        <w:t xml:space="preserve">. In this way the mediating organization would be </w:t>
      </w:r>
      <w:proofErr w:type="gramStart"/>
      <w:r w:rsidRPr="00A52B5F">
        <w:rPr>
          <w:sz w:val="16"/>
        </w:rPr>
        <w:t>similar to</w:t>
      </w:r>
      <w:proofErr w:type="gramEnd"/>
      <w:r w:rsidRPr="00A52B5F">
        <w:rPr>
          <w:sz w:val="16"/>
        </w:rPr>
        <w:t xml:space="preserve"> the International Seabed Authority under the UN Convention on the Law of the Sea. 14 In order to restrict mining activity, </w:t>
      </w:r>
      <w:r w:rsidRPr="007A416C">
        <w:rPr>
          <w:rStyle w:val="Emphasis"/>
          <w:highlight w:val="green"/>
        </w:rPr>
        <w:t>Parties will have a duration of time</w:t>
      </w:r>
      <w:r w:rsidRPr="00A52B5F">
        <w:rPr>
          <w:sz w:val="16"/>
        </w:rPr>
        <w:t xml:space="preserve"> (depending on extraction process of the mission) </w:t>
      </w:r>
      <w:r w:rsidRPr="007A416C">
        <w:rPr>
          <w:rStyle w:val="StyleUnderline"/>
          <w:highlight w:val="green"/>
        </w:rPr>
        <w:t>or</w:t>
      </w:r>
      <w:r w:rsidRPr="00A52B5F">
        <w:rPr>
          <w:sz w:val="16"/>
        </w:rPr>
        <w:t xml:space="preserve"> </w:t>
      </w:r>
      <w:r w:rsidRPr="007A416C">
        <w:rPr>
          <w:rStyle w:val="StyleUnderline"/>
          <w:highlight w:val="green"/>
        </w:rPr>
        <w:t>until they meet a</w:t>
      </w:r>
      <w:r w:rsidRPr="00876952">
        <w:rPr>
          <w:rStyle w:val="StyleUnderline"/>
        </w:rPr>
        <w:t xml:space="preserve"> specific </w:t>
      </w:r>
      <w:r w:rsidRPr="007A416C">
        <w:rPr>
          <w:rStyle w:val="Emphasis"/>
          <w:highlight w:val="green"/>
        </w:rPr>
        <w:t>threshold</w:t>
      </w:r>
      <w:r w:rsidRPr="00876952">
        <w:rPr>
          <w:rStyle w:val="StyleUnderline"/>
        </w:rPr>
        <w:t xml:space="preserve"> of resources collected</w:t>
      </w:r>
      <w:r w:rsidRPr="00A52B5F">
        <w:rPr>
          <w:sz w:val="16"/>
        </w:rPr>
        <w:t xml:space="preserve">. </w:t>
      </w:r>
      <w:r w:rsidRPr="00876952">
        <w:rPr>
          <w:rStyle w:val="StyleUnderline"/>
        </w:rPr>
        <w:t xml:space="preserve">If a Party does not exceed the </w:t>
      </w:r>
      <w:proofErr w:type="gramStart"/>
      <w:r w:rsidRPr="00876952">
        <w:rPr>
          <w:rStyle w:val="StyleUnderline"/>
        </w:rPr>
        <w:t>threshold</w:t>
      </w:r>
      <w:proofErr w:type="gramEnd"/>
      <w:r w:rsidRPr="00A52B5F">
        <w:rPr>
          <w:sz w:val="16"/>
        </w:rPr>
        <w:t xml:space="preserve"> then </w:t>
      </w:r>
      <w:r w:rsidRPr="00876952">
        <w:rPr>
          <w:rStyle w:val="StyleUnderline"/>
        </w:rPr>
        <w:t>they will have up until the end of the rental agreement to extract resources</w:t>
      </w:r>
      <w:r w:rsidRPr="00A52B5F">
        <w:rPr>
          <w:sz w:val="16"/>
        </w:rPr>
        <w:t xml:space="preserve">. By attaching this additional restriction to rented spaces, </w:t>
      </w:r>
      <w:r w:rsidRPr="00876952">
        <w:rPr>
          <w:rStyle w:val="StyleUnderline"/>
        </w:rPr>
        <w:t>subsequent mining expeditions will have an equal opportunity to collect the same quantity or as much feasible within the contract duration</w:t>
      </w:r>
      <w:r w:rsidRPr="00A52B5F">
        <w:rPr>
          <w:sz w:val="16"/>
        </w:rPr>
        <w:t xml:space="preserve">. </w:t>
      </w:r>
      <w:r w:rsidRPr="006335B4">
        <w:rPr>
          <w:rStyle w:val="Emphasis"/>
        </w:rPr>
        <w:t>Careful documentation</w:t>
      </w:r>
      <w:r w:rsidRPr="00876952">
        <w:rPr>
          <w:rStyle w:val="StyleUnderline"/>
        </w:rPr>
        <w:t xml:space="preserve"> of</w:t>
      </w:r>
      <w:r w:rsidRPr="00A52B5F">
        <w:rPr>
          <w:sz w:val="16"/>
        </w:rPr>
        <w:t xml:space="preserve"> the </w:t>
      </w:r>
      <w:r w:rsidRPr="007A416C">
        <w:rPr>
          <w:rStyle w:val="Emphasis"/>
          <w:highlight w:val="green"/>
        </w:rPr>
        <w:t>minerals acquired</w:t>
      </w:r>
      <w:r w:rsidRPr="00A52B5F">
        <w:rPr>
          <w:sz w:val="16"/>
        </w:rPr>
        <w:t xml:space="preserve"> will be necessary </w:t>
      </w:r>
      <w:r w:rsidRPr="00876952">
        <w:rPr>
          <w:rStyle w:val="StyleUnderline"/>
        </w:rPr>
        <w:t>and upon return to Earth</w:t>
      </w:r>
      <w:r w:rsidRPr="00A52B5F">
        <w:rPr>
          <w:sz w:val="16"/>
        </w:rPr>
        <w:t xml:space="preserve">, and </w:t>
      </w:r>
      <w:r w:rsidRPr="00876952">
        <w:rPr>
          <w:rStyle w:val="StyleUnderline"/>
        </w:rPr>
        <w:t xml:space="preserve">expeditions </w:t>
      </w:r>
      <w:r w:rsidRPr="007A416C">
        <w:rPr>
          <w:rStyle w:val="StyleUnderline"/>
          <w:highlight w:val="green"/>
        </w:rPr>
        <w:t>will be subject to</w:t>
      </w:r>
      <w:r w:rsidRPr="00876952">
        <w:rPr>
          <w:rStyle w:val="StyleUnderline"/>
        </w:rPr>
        <w:t xml:space="preserve"> something akin to</w:t>
      </w:r>
      <w:r w:rsidRPr="00A52B5F">
        <w:rPr>
          <w:sz w:val="16"/>
        </w:rPr>
        <w:t xml:space="preserve"> a space </w:t>
      </w:r>
      <w:proofErr w:type="gramStart"/>
      <w:r w:rsidRPr="00A52B5F">
        <w:rPr>
          <w:sz w:val="16"/>
        </w:rPr>
        <w:t>“</w:t>
      </w:r>
      <w:r w:rsidRPr="007A416C">
        <w:rPr>
          <w:rStyle w:val="Emphasis"/>
          <w:highlight w:val="green"/>
        </w:rPr>
        <w:t>customs</w:t>
      </w:r>
      <w:r w:rsidRPr="00A52B5F">
        <w:rPr>
          <w:sz w:val="16"/>
        </w:rPr>
        <w:t>”</w:t>
      </w:r>
      <w:proofErr w:type="gramEnd"/>
      <w:r w:rsidRPr="00A52B5F">
        <w:rPr>
          <w:sz w:val="16"/>
        </w:rPr>
        <w:t xml:space="preserve">. The customs procedures will be </w:t>
      </w:r>
      <w:r w:rsidRPr="007A416C">
        <w:rPr>
          <w:rStyle w:val="StyleUnderline"/>
          <w:highlight w:val="green"/>
        </w:rPr>
        <w:t>to ensure</w:t>
      </w:r>
      <w:r w:rsidRPr="00876952">
        <w:rPr>
          <w:rStyle w:val="StyleUnderline"/>
        </w:rPr>
        <w:t xml:space="preserve"> that </w:t>
      </w:r>
      <w:r w:rsidRPr="007A416C">
        <w:rPr>
          <w:rStyle w:val="StyleUnderline"/>
          <w:highlight w:val="green"/>
        </w:rPr>
        <w:t>proper inventory</w:t>
      </w:r>
      <w:r w:rsidRPr="00876952">
        <w:rPr>
          <w:rStyle w:val="StyleUnderline"/>
        </w:rPr>
        <w:t xml:space="preserve"> was taken, and no resources are absent or mismarked</w:t>
      </w:r>
      <w:r w:rsidRPr="00A52B5F">
        <w:rPr>
          <w:sz w:val="16"/>
        </w:rPr>
        <w:t xml:space="preserve">. Additionally, </w:t>
      </w:r>
      <w:r w:rsidRPr="006335B4">
        <w:rPr>
          <w:rStyle w:val="StyleUnderline"/>
        </w:rPr>
        <w:t>the Party shall submit a written statement including their own inventory that was taken that contains the type, quantity, etc. of the resources in their possession</w:t>
      </w:r>
      <w:r w:rsidRPr="00A52B5F">
        <w:rPr>
          <w:sz w:val="16"/>
        </w:rPr>
        <w:t xml:space="preserve">. </w:t>
      </w:r>
      <w:r w:rsidRPr="006335B4">
        <w:rPr>
          <w:rStyle w:val="StyleUnderline"/>
        </w:rPr>
        <w:t>This submitted inventory would be open to everyone, allowing for free access to said information</w:t>
      </w:r>
      <w:r w:rsidRPr="00A52B5F">
        <w:rPr>
          <w:sz w:val="16"/>
        </w:rPr>
        <w:t xml:space="preserve">. Also, underdeveloped countries would have the ability to petition for resources through the mediating organization. However, it is up to the country/company to decide </w:t>
      </w:r>
      <w:proofErr w:type="gramStart"/>
      <w:r w:rsidRPr="00A52B5F">
        <w:rPr>
          <w:sz w:val="16"/>
        </w:rPr>
        <w:t>whether or not</w:t>
      </w:r>
      <w:proofErr w:type="gramEnd"/>
      <w:r w:rsidRPr="00A52B5F">
        <w:rPr>
          <w:sz w:val="16"/>
        </w:rPr>
        <w:t xml:space="preserve"> they will extend a helping hand. Perhaps an incentive and/or a reciprocal agreement of sorts could be proposed </w:t>
      </w:r>
      <w:proofErr w:type="gramStart"/>
      <w:r w:rsidRPr="00A52B5F">
        <w:rPr>
          <w:sz w:val="16"/>
        </w:rPr>
        <w:t>in order to</w:t>
      </w:r>
      <w:proofErr w:type="gramEnd"/>
      <w:r w:rsidRPr="00A52B5F">
        <w:rPr>
          <w:sz w:val="16"/>
        </w:rPr>
        <w:t xml:space="preserve"> foster assistance between the developed and underdeveloped Parties of the proposal. </w:t>
      </w:r>
      <w:r w:rsidRPr="006335B4">
        <w:rPr>
          <w:rStyle w:val="StyleUnderline"/>
        </w:rPr>
        <w:t>The proposal should be signed by nations that are interested themselves or have companies within them that are interested in space mining.</w:t>
      </w:r>
      <w:r w:rsidRPr="00A52B5F">
        <w:rPr>
          <w:sz w:val="16"/>
        </w:rPr>
        <w:t xml:space="preserve"> Companies cannot sign the proposal themselves, however their governing country can sign and inform the </w:t>
      </w:r>
      <w:r w:rsidRPr="00A52B5F">
        <w:rPr>
          <w:rStyle w:val="Emphasis"/>
        </w:rPr>
        <w:t>mediating agency</w:t>
      </w:r>
      <w:r w:rsidRPr="00A52B5F">
        <w:rPr>
          <w:sz w:val="16"/>
        </w:rPr>
        <w:t xml:space="preserve"> that they </w:t>
      </w:r>
      <w:r w:rsidRPr="00A52B5F">
        <w:rPr>
          <w:rStyle w:val="StyleUnderline"/>
        </w:rPr>
        <w:t>will regulate these companies and ensure they abide by the space mining regulations</w:t>
      </w:r>
      <w:r w:rsidRPr="00A52B5F">
        <w:rPr>
          <w:sz w:val="16"/>
        </w:rPr>
        <w:t xml:space="preserve">. Individuals or groups would be allowed to partner together, however the partnership should be outlined clearly within a contract and must be signed by all parties involved. </w:t>
      </w:r>
      <w:r w:rsidRPr="00A52B5F">
        <w:rPr>
          <w:rStyle w:val="StyleUnderline"/>
        </w:rPr>
        <w:t>Nations that have ratified the regulations will enforce the rules on the companies within their territory</w:t>
      </w:r>
      <w:r w:rsidRPr="00A52B5F">
        <w:rPr>
          <w:sz w:val="16"/>
        </w:rPr>
        <w:t xml:space="preserve">. The </w:t>
      </w:r>
      <w:r w:rsidRPr="007A416C">
        <w:rPr>
          <w:rStyle w:val="StyleUnderline"/>
          <w:highlight w:val="green"/>
        </w:rPr>
        <w:t>consequences of not following</w:t>
      </w:r>
      <w:r w:rsidRPr="00A52B5F">
        <w:rPr>
          <w:sz w:val="16"/>
        </w:rPr>
        <w:t xml:space="preserve"> the rules of the proposal </w:t>
      </w:r>
      <w:r w:rsidRPr="00A52B5F">
        <w:rPr>
          <w:rStyle w:val="StyleUnderline"/>
        </w:rPr>
        <w:t xml:space="preserve">could </w:t>
      </w:r>
      <w:r w:rsidRPr="007A416C">
        <w:rPr>
          <w:rStyle w:val="StyleUnderline"/>
          <w:highlight w:val="green"/>
        </w:rPr>
        <w:t>include</w:t>
      </w:r>
      <w:r w:rsidRPr="00A52B5F">
        <w:rPr>
          <w:rStyle w:val="StyleUnderline"/>
        </w:rPr>
        <w:t xml:space="preserve"> imprisonment and/or a </w:t>
      </w:r>
      <w:r w:rsidRPr="007A416C">
        <w:rPr>
          <w:rStyle w:val="Emphasis"/>
          <w:highlight w:val="green"/>
        </w:rPr>
        <w:t>large fine</w:t>
      </w:r>
      <w:r w:rsidRPr="00A52B5F">
        <w:rPr>
          <w:sz w:val="16"/>
        </w:rPr>
        <w:t xml:space="preserve">, like those described in Article 18 of Luxembourg’s asteroid mining </w:t>
      </w:r>
      <w:r w:rsidRPr="00A52B5F">
        <w:rPr>
          <w:sz w:val="16"/>
        </w:rPr>
        <w:lastRenderedPageBreak/>
        <w:t xml:space="preserve">policies.15 Any companies and/or individuals that do not follow the rules of the proposal should also be reported to the mediating agency along with the consequence given to them. Venturing forward into the opportunities that space provides humanity, equality and fairness should be at the forefront of new policies. While not every situation can be accounted for at the present time, by keeping these notions in mind, just systems can be formed to supply the foundation for future asteroid mining endeavors. The proposed guidelines for a treaty in which countries can come together to be a part of something larger, in the scheme of space exploration, are rough ideas, requiring shaping. However, the authors believe that this outline embodies the key ideals needed for expansion into space. 4 Conclusion For asteroid mining to become a reality collaboration with others needs to occur. Understanding the various aspects mining will include perspectives of multiple stakeholders, with all needing to keep open minds. </w:t>
      </w:r>
      <w:r w:rsidRPr="00A52B5F">
        <w:rPr>
          <w:rStyle w:val="StyleUnderline"/>
        </w:rPr>
        <w:t>A key component of this process will be to revise or otherwise clarify the Outer Space Treaty</w:t>
      </w:r>
      <w:r w:rsidRPr="00A52B5F">
        <w:rPr>
          <w:sz w:val="16"/>
        </w:rPr>
        <w:t xml:space="preserve"> 16 (among other international agreements) as needed </w:t>
      </w:r>
      <w:r w:rsidRPr="00A52B5F">
        <w:rPr>
          <w:rStyle w:val="StyleUnderline"/>
        </w:rPr>
        <w:t>to ensure that international law is consistent with the policy recommendations outlined above</w:t>
      </w:r>
      <w:r w:rsidRPr="00A52B5F">
        <w:rPr>
          <w:sz w:val="16"/>
        </w:rPr>
        <w:t xml:space="preserve">. </w:t>
      </w:r>
      <w:r w:rsidRPr="00A52B5F">
        <w:rPr>
          <w:rStyle w:val="StyleUnderline"/>
        </w:rPr>
        <w:t>We encourage others to start thinking about what needs to be done for asteroid mining to become feasible and properly regulated. We also hope that the regulations provided will be of help in assisting in future policies. We must understand that strict regulations will be required to better ensure that asteroids will not become monopolized or depleted</w:t>
      </w:r>
      <w:r w:rsidRPr="00A52B5F">
        <w:rPr>
          <w:sz w:val="16"/>
        </w:rPr>
        <w:t>.</w:t>
      </w:r>
    </w:p>
    <w:p w14:paraId="5250C414" w14:textId="77777777" w:rsidR="00A82C81" w:rsidRDefault="00A82C81" w:rsidP="00A82C81">
      <w:pPr>
        <w:rPr>
          <w:sz w:val="16"/>
        </w:rPr>
      </w:pPr>
    </w:p>
    <w:p w14:paraId="7F7F1A70" w14:textId="77777777" w:rsidR="00A82C81" w:rsidRPr="007A416C" w:rsidRDefault="00A82C81" w:rsidP="00A82C81">
      <w:pPr>
        <w:pStyle w:val="Heading4"/>
      </w:pPr>
      <w:r>
        <w:t xml:space="preserve">Resolves capitalism impacts and ensures the idea of </w:t>
      </w:r>
      <w:r>
        <w:rPr>
          <w:u w:val="single"/>
        </w:rPr>
        <w:t>common heritage</w:t>
      </w:r>
      <w:r>
        <w:t xml:space="preserve"> is maintained, even absent a </w:t>
      </w:r>
      <w:proofErr w:type="gramStart"/>
      <w:r>
        <w:rPr>
          <w:u w:val="single"/>
        </w:rPr>
        <w:t>global commons</w:t>
      </w:r>
      <w:proofErr w:type="gramEnd"/>
      <w:r>
        <w:t>.</w:t>
      </w:r>
    </w:p>
    <w:p w14:paraId="4A263F76" w14:textId="77777777" w:rsidR="00A82C81" w:rsidRPr="00814A76" w:rsidRDefault="00A82C81" w:rsidP="00A82C81">
      <w:pPr>
        <w:rPr>
          <w:rFonts w:asciiTheme="minorHAnsi" w:hAnsiTheme="minorHAnsi" w:cstheme="minorHAnsi"/>
        </w:rPr>
      </w:pPr>
      <w:r w:rsidRPr="00814A76">
        <w:rPr>
          <w:rStyle w:val="Style13ptBold"/>
          <w:rFonts w:asciiTheme="minorHAnsi" w:hAnsiTheme="minorHAnsi" w:cstheme="minorHAnsi"/>
        </w:rPr>
        <w:t>Saletta 16</w:t>
      </w:r>
      <w:r w:rsidRPr="00814A76">
        <w:rPr>
          <w:rFonts w:asciiTheme="minorHAnsi" w:hAnsiTheme="minorHAnsi" w:cstheme="minorHAnsi"/>
        </w:rPr>
        <w:t xml:space="preserve"> [Morgan Saletta, PhD, History and Philosophy of Science, The University of Melbourne, and Kevin Orrman-Rossiter, Graduate Student, History &amp; Philosophy of Science, The University of Melbourne. April 17, 2016. “All of humanity should share in the space mining boom,” </w:t>
      </w:r>
      <w:hyperlink r:id="rId39" w:history="1">
        <w:r w:rsidRPr="00814A76">
          <w:rPr>
            <w:rStyle w:val="Hyperlink"/>
            <w:rFonts w:asciiTheme="minorHAnsi" w:hAnsiTheme="minorHAnsi" w:cstheme="minorHAnsi"/>
          </w:rPr>
          <w:t>https://theconversation.com/all-of-humanity-should-share-in-the-space-mining-boom-57740</w:t>
        </w:r>
      </w:hyperlink>
      <w:r w:rsidRPr="00814A76">
        <w:rPr>
          <w:rFonts w:asciiTheme="minorHAnsi" w:hAnsiTheme="minorHAnsi" w:cstheme="minorHAnsi"/>
        </w:rPr>
        <w:t>] brett</w:t>
      </w:r>
    </w:p>
    <w:p w14:paraId="385D669D" w14:textId="77777777" w:rsidR="00A82C81" w:rsidRPr="00814A76" w:rsidRDefault="00A82C81" w:rsidP="00A82C81">
      <w:pPr>
        <w:rPr>
          <w:rFonts w:asciiTheme="minorHAnsi" w:hAnsiTheme="minorHAnsi" w:cstheme="minorHAnsi"/>
          <w:sz w:val="16"/>
        </w:rPr>
      </w:pPr>
      <w:r w:rsidRPr="007A416C">
        <w:rPr>
          <w:rStyle w:val="StyleUnderline"/>
          <w:rFonts w:asciiTheme="minorHAnsi" w:hAnsiTheme="minorHAnsi" w:cstheme="minorHAnsi"/>
          <w:highlight w:val="green"/>
        </w:rPr>
        <w:t>One</w:t>
      </w:r>
      <w:r w:rsidRPr="00814A76">
        <w:rPr>
          <w:rStyle w:val="StyleUnderline"/>
          <w:rFonts w:asciiTheme="minorHAnsi" w:hAnsiTheme="minorHAnsi" w:cstheme="minorHAnsi"/>
        </w:rPr>
        <w:t xml:space="preserve"> solitary </w:t>
      </w:r>
      <w:r w:rsidRPr="007A416C">
        <w:rPr>
          <w:rStyle w:val="StyleUnderline"/>
          <w:rFonts w:asciiTheme="minorHAnsi" w:hAnsiTheme="minorHAnsi" w:cstheme="minorHAnsi"/>
          <w:highlight w:val="green"/>
        </w:rPr>
        <w:t xml:space="preserve">asteroid </w:t>
      </w:r>
      <w:r w:rsidRPr="00814A76">
        <w:rPr>
          <w:rStyle w:val="StyleUnderline"/>
          <w:rFonts w:asciiTheme="minorHAnsi" w:hAnsiTheme="minorHAnsi" w:cstheme="minorHAnsi"/>
        </w:rPr>
        <w:t xml:space="preserve">might be </w:t>
      </w:r>
      <w:r w:rsidRPr="007A416C">
        <w:rPr>
          <w:rStyle w:val="StyleUnderline"/>
          <w:rFonts w:asciiTheme="minorHAnsi" w:hAnsiTheme="minorHAnsi" w:cstheme="minorHAnsi"/>
          <w:highlight w:val="green"/>
        </w:rPr>
        <w:t>worth trillions</w:t>
      </w:r>
      <w:r w:rsidRPr="00814A76">
        <w:rPr>
          <w:rFonts w:asciiTheme="minorHAnsi" w:hAnsiTheme="minorHAnsi" w:cstheme="minorHAnsi"/>
          <w:sz w:val="16"/>
        </w:rPr>
        <w:t xml:space="preserve"> of dollars </w:t>
      </w:r>
      <w:r w:rsidRPr="00814A76">
        <w:rPr>
          <w:rStyle w:val="StyleUnderline"/>
          <w:rFonts w:asciiTheme="minorHAnsi" w:hAnsiTheme="minorHAnsi" w:cstheme="minorHAnsi"/>
        </w:rPr>
        <w:t>in platinum and other metals</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Exploiting these resources </w:t>
      </w:r>
      <w:r w:rsidRPr="007A416C">
        <w:rPr>
          <w:rStyle w:val="StyleUnderline"/>
          <w:rFonts w:asciiTheme="minorHAnsi" w:hAnsiTheme="minorHAnsi" w:cstheme="minorHAnsi"/>
          <w:highlight w:val="green"/>
        </w:rPr>
        <w:t xml:space="preserve">could lead to a </w:t>
      </w:r>
      <w:r w:rsidRPr="007A416C">
        <w:rPr>
          <w:rStyle w:val="Emphasis"/>
          <w:rFonts w:asciiTheme="minorHAnsi" w:hAnsiTheme="minorHAnsi" w:cstheme="minorHAnsi"/>
          <w:highlight w:val="green"/>
        </w:rPr>
        <w:t>global boom in wealth</w:t>
      </w:r>
      <w:r w:rsidRPr="00814A76">
        <w:rPr>
          <w:rStyle w:val="StyleUnderline"/>
          <w:rFonts w:asciiTheme="minorHAnsi" w:hAnsiTheme="minorHAnsi" w:cstheme="minorHAnsi"/>
        </w:rPr>
        <w:t xml:space="preserve">, which could raise living standards worldwide and potentially benefit </w:t>
      </w:r>
      <w:r w:rsidRPr="00814A76">
        <w:rPr>
          <w:rStyle w:val="Emphasis"/>
          <w:rFonts w:asciiTheme="minorHAnsi" w:hAnsiTheme="minorHAnsi" w:cstheme="minorHAnsi"/>
        </w:rPr>
        <w:t>all of humanity</w:t>
      </w:r>
      <w:r w:rsidRPr="00814A76">
        <w:rPr>
          <w:rFonts w:asciiTheme="minorHAnsi" w:hAnsiTheme="minorHAnsi" w:cstheme="minorHAnsi"/>
          <w:sz w:val="16"/>
        </w:rPr>
        <w:t>.</w:t>
      </w:r>
    </w:p>
    <w:p w14:paraId="72365938" w14:textId="77777777" w:rsidR="00A82C81" w:rsidRPr="00814A76" w:rsidRDefault="00A82C81" w:rsidP="00A82C81">
      <w:pPr>
        <w:rPr>
          <w:rFonts w:asciiTheme="minorHAnsi" w:hAnsiTheme="minorHAnsi" w:cstheme="minorHAnsi"/>
          <w:sz w:val="16"/>
        </w:rPr>
      </w:pPr>
      <w:r w:rsidRPr="00814A76">
        <w:rPr>
          <w:rFonts w:asciiTheme="minorHAnsi" w:hAnsiTheme="minorHAnsi" w:cstheme="minorHAnsi"/>
          <w:sz w:val="16"/>
        </w:rPr>
        <w:t xml:space="preserve">There are already </w:t>
      </w:r>
      <w:r w:rsidRPr="007A416C">
        <w:rPr>
          <w:rStyle w:val="StyleUnderline"/>
          <w:rFonts w:asciiTheme="minorHAnsi" w:hAnsiTheme="minorHAnsi" w:cstheme="minorHAnsi"/>
          <w:highlight w:val="green"/>
        </w:rPr>
        <w:t>companies</w:t>
      </w:r>
      <w:r w:rsidRPr="00814A76">
        <w:rPr>
          <w:rStyle w:val="StyleUnderline"/>
          <w:rFonts w:asciiTheme="minorHAnsi" w:hAnsiTheme="minorHAnsi" w:cstheme="minorHAnsi"/>
        </w:rPr>
        <w:t xml:space="preserve">, such as Planetary Resources, hoping to </w:t>
      </w:r>
      <w:r w:rsidRPr="007A416C">
        <w:rPr>
          <w:rStyle w:val="StyleUnderline"/>
          <w:rFonts w:asciiTheme="minorHAnsi" w:hAnsiTheme="minorHAnsi" w:cstheme="minorHAnsi"/>
          <w:highlight w:val="green"/>
        </w:rPr>
        <w:t>make mining</w:t>
      </w:r>
      <w:r w:rsidRPr="00814A76">
        <w:rPr>
          <w:rStyle w:val="StyleUnderline"/>
          <w:rFonts w:asciiTheme="minorHAnsi" w:hAnsiTheme="minorHAnsi" w:cstheme="minorHAnsi"/>
        </w:rPr>
        <w:t xml:space="preserve"> in space </w:t>
      </w:r>
      <w:r w:rsidRPr="007A416C">
        <w:rPr>
          <w:rStyle w:val="StyleUnderline"/>
          <w:rFonts w:asciiTheme="minorHAnsi" w:hAnsiTheme="minorHAnsi" w:cstheme="minorHAnsi"/>
          <w:highlight w:val="green"/>
        </w:rPr>
        <w:t>a reality</w:t>
      </w:r>
      <w:r w:rsidRPr="00814A76">
        <w:rPr>
          <w:rFonts w:asciiTheme="minorHAnsi" w:hAnsiTheme="minorHAnsi" w:cstheme="minorHAnsi"/>
          <w:sz w:val="16"/>
        </w:rPr>
        <w:t>.</w:t>
      </w:r>
    </w:p>
    <w:p w14:paraId="2A099E6C"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Peter Diamondis, co-founder of Planetary Resources and founder of the XPrize Grand Challenges, believes that the benefits to humanity give us a moral imperative to explore and utilise space. He has also declared “there are twenty-trillion-dollar checks up there, waiting to be cashed!”</w:t>
      </w:r>
    </w:p>
    <w:p w14:paraId="4E0F706C"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However, behind the utopian rhetoric and dazzling dreams of riches lie some very real problems.</w:t>
      </w:r>
    </w:p>
    <w:p w14:paraId="4158BB3F"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Ownership and the Outer Space Treaty</w:t>
      </w:r>
    </w:p>
    <w:p w14:paraId="04143BD4"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The framework of international space law is given by the Outer Space Treaty (OST), which entered into force in 1967. Among its main principals, the OST includes these statements:</w:t>
      </w:r>
    </w:p>
    <w:p w14:paraId="1747E2A0" w14:textId="77777777" w:rsidR="00A82C81" w:rsidRPr="00814A76" w:rsidRDefault="00A82C81" w:rsidP="00A82C81">
      <w:pPr>
        <w:ind w:left="720"/>
        <w:rPr>
          <w:rFonts w:asciiTheme="minorHAnsi" w:hAnsiTheme="minorHAnsi" w:cstheme="minorHAnsi"/>
          <w:sz w:val="16"/>
          <w:szCs w:val="16"/>
        </w:rPr>
      </w:pPr>
      <w:r w:rsidRPr="00814A76">
        <w:rPr>
          <w:rFonts w:asciiTheme="minorHAnsi" w:hAnsiTheme="minorHAnsi" w:cstheme="minorHAnsi"/>
          <w:sz w:val="16"/>
          <w:szCs w:val="16"/>
        </w:rPr>
        <w:t>the exploration and use of outer space shall be carried out for the benefit and in the interests of all countries and shall be the province of all mankind</w:t>
      </w:r>
    </w:p>
    <w:p w14:paraId="3BCDC6DA"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and,</w:t>
      </w:r>
    </w:p>
    <w:p w14:paraId="605271E9" w14:textId="77777777" w:rsidR="00A82C81" w:rsidRPr="00814A76" w:rsidRDefault="00A82C81" w:rsidP="00A82C81">
      <w:pPr>
        <w:ind w:firstLine="720"/>
        <w:rPr>
          <w:rFonts w:asciiTheme="minorHAnsi" w:hAnsiTheme="minorHAnsi" w:cstheme="minorHAnsi"/>
          <w:sz w:val="16"/>
          <w:szCs w:val="16"/>
        </w:rPr>
      </w:pPr>
      <w:r w:rsidRPr="00814A76">
        <w:rPr>
          <w:rFonts w:asciiTheme="minorHAnsi" w:hAnsiTheme="minorHAnsi" w:cstheme="minorHAnsi"/>
          <w:sz w:val="16"/>
          <w:szCs w:val="16"/>
        </w:rPr>
        <w:t>outer space is not subject to national appropriation by claim of sovereignty, by means of use or occupation, or by any other means</w:t>
      </w:r>
    </w:p>
    <w:p w14:paraId="55E8D3E1"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Because the OST is generally interpreted as preventing anything like private fee-simple ownership, it is sometimes claimed to be an obstacle to commercial ventures in space. But such claims simply do not hold water.</w:t>
      </w:r>
    </w:p>
    <w:p w14:paraId="60154F94" w14:textId="77777777" w:rsidR="00A82C81" w:rsidRPr="00814A76" w:rsidRDefault="00A82C81" w:rsidP="00A82C81">
      <w:pPr>
        <w:rPr>
          <w:rFonts w:asciiTheme="minorHAnsi" w:hAnsiTheme="minorHAnsi" w:cstheme="minorHAnsi"/>
          <w:sz w:val="16"/>
        </w:rPr>
      </w:pPr>
      <w:r w:rsidRPr="00814A76">
        <w:rPr>
          <w:rStyle w:val="StyleUnderline"/>
          <w:rFonts w:asciiTheme="minorHAnsi" w:hAnsiTheme="minorHAnsi" w:cstheme="minorHAnsi"/>
        </w:rPr>
        <w:lastRenderedPageBreak/>
        <w:t>There are numerous terrestrial examples where resources are</w:t>
      </w:r>
      <w:r w:rsidRPr="00814A76">
        <w:rPr>
          <w:rFonts w:asciiTheme="minorHAnsi" w:hAnsiTheme="minorHAnsi" w:cstheme="minorHAnsi"/>
          <w:sz w:val="16"/>
        </w:rPr>
        <w:t xml:space="preserve"> profitably </w:t>
      </w:r>
      <w:r w:rsidRPr="00814A76">
        <w:rPr>
          <w:rStyle w:val="StyleUnderline"/>
          <w:rFonts w:asciiTheme="minorHAnsi" w:hAnsiTheme="minorHAnsi" w:cstheme="minorHAnsi"/>
        </w:rPr>
        <w:t>exploited in the absence of fee-simple ownership</w:t>
      </w:r>
      <w:r w:rsidRPr="00814A76">
        <w:rPr>
          <w:rFonts w:asciiTheme="minorHAnsi" w:hAnsiTheme="minorHAnsi" w:cstheme="minorHAnsi"/>
          <w:sz w:val="16"/>
        </w:rPr>
        <w:t xml:space="preserve">. </w:t>
      </w:r>
      <w:r w:rsidRPr="007A416C">
        <w:rPr>
          <w:rStyle w:val="StyleUnderline"/>
          <w:rFonts w:asciiTheme="minorHAnsi" w:hAnsiTheme="minorHAnsi" w:cstheme="minorHAnsi"/>
          <w:highlight w:val="green"/>
        </w:rPr>
        <w:t>Governments</w:t>
      </w:r>
      <w:r w:rsidRPr="00814A76">
        <w:rPr>
          <w:rStyle w:val="StyleUnderline"/>
          <w:rFonts w:asciiTheme="minorHAnsi" w:hAnsiTheme="minorHAnsi" w:cstheme="minorHAnsi"/>
        </w:rPr>
        <w:t xml:space="preserve"> routinely </w:t>
      </w:r>
      <w:r w:rsidRPr="007A416C">
        <w:rPr>
          <w:rStyle w:val="Emphasis"/>
          <w:rFonts w:asciiTheme="minorHAnsi" w:hAnsiTheme="minorHAnsi" w:cstheme="minorHAnsi"/>
          <w:highlight w:val="green"/>
        </w:rPr>
        <w:t>licence</w:t>
      </w:r>
      <w:r w:rsidRPr="007A416C">
        <w:rPr>
          <w:rStyle w:val="StyleUnderline"/>
          <w:rFonts w:asciiTheme="minorHAnsi" w:hAnsiTheme="minorHAnsi" w:cstheme="minorHAnsi"/>
          <w:highlight w:val="green"/>
        </w:rPr>
        <w:t xml:space="preserve"> companies to engage in</w:t>
      </w:r>
      <w:r w:rsidRPr="00814A76">
        <w:rPr>
          <w:rStyle w:val="StyleUnderline"/>
          <w:rFonts w:asciiTheme="minorHAnsi" w:hAnsiTheme="minorHAnsi" w:cstheme="minorHAnsi"/>
        </w:rPr>
        <w:t xml:space="preserve"> timber extraction, </w:t>
      </w:r>
      <w:r w:rsidRPr="007A416C">
        <w:rPr>
          <w:rStyle w:val="StyleUnderline"/>
          <w:rFonts w:asciiTheme="minorHAnsi" w:hAnsiTheme="minorHAnsi" w:cstheme="minorHAnsi"/>
          <w:highlight w:val="green"/>
        </w:rPr>
        <w:t>mining</w:t>
      </w:r>
      <w:r w:rsidRPr="00814A76">
        <w:rPr>
          <w:rStyle w:val="StyleUnderline"/>
          <w:rFonts w:asciiTheme="minorHAnsi" w:hAnsiTheme="minorHAnsi" w:cstheme="minorHAnsi"/>
        </w:rPr>
        <w:t xml:space="preserve">, offshore oil exploration and other activities, </w:t>
      </w:r>
      <w:r w:rsidRPr="007A416C">
        <w:rPr>
          <w:rStyle w:val="Emphasis"/>
          <w:rFonts w:asciiTheme="minorHAnsi" w:hAnsiTheme="minorHAnsi" w:cstheme="minorHAnsi"/>
          <w:highlight w:val="green"/>
        </w:rPr>
        <w:t xml:space="preserve">receiving </w:t>
      </w:r>
      <w:proofErr w:type="gramStart"/>
      <w:r w:rsidRPr="007A416C">
        <w:rPr>
          <w:rStyle w:val="Emphasis"/>
          <w:rFonts w:asciiTheme="minorHAnsi" w:hAnsiTheme="minorHAnsi" w:cstheme="minorHAnsi"/>
          <w:highlight w:val="green"/>
        </w:rPr>
        <w:t>royalties</w:t>
      </w:r>
      <w:proofErr w:type="gramEnd"/>
      <w:r w:rsidRPr="00814A76">
        <w:rPr>
          <w:rStyle w:val="StyleUnderline"/>
          <w:rFonts w:asciiTheme="minorHAnsi" w:hAnsiTheme="minorHAnsi" w:cstheme="minorHAnsi"/>
        </w:rPr>
        <w:t xml:space="preserve"> payments </w:t>
      </w:r>
      <w:r w:rsidRPr="007A416C">
        <w:rPr>
          <w:rStyle w:val="StyleUnderline"/>
          <w:rFonts w:asciiTheme="minorHAnsi" w:hAnsiTheme="minorHAnsi" w:cstheme="minorHAnsi"/>
          <w:highlight w:val="green"/>
        </w:rPr>
        <w:t>on production</w:t>
      </w:r>
      <w:r w:rsidRPr="00814A76">
        <w:rPr>
          <w:rFonts w:asciiTheme="minorHAnsi" w:hAnsiTheme="minorHAnsi" w:cstheme="minorHAnsi"/>
          <w:sz w:val="16"/>
        </w:rPr>
        <w:t>.</w:t>
      </w:r>
    </w:p>
    <w:p w14:paraId="2C9ACFBC" w14:textId="77777777" w:rsidR="00A82C81" w:rsidRPr="00814A76" w:rsidRDefault="00A82C81" w:rsidP="00A82C81">
      <w:pPr>
        <w:rPr>
          <w:rFonts w:asciiTheme="minorHAnsi" w:hAnsiTheme="minorHAnsi" w:cstheme="minorHAnsi"/>
          <w:sz w:val="16"/>
        </w:rPr>
      </w:pPr>
      <w:r w:rsidRPr="00814A76">
        <w:rPr>
          <w:rStyle w:val="StyleUnderline"/>
          <w:rFonts w:asciiTheme="minorHAnsi" w:hAnsiTheme="minorHAnsi" w:cstheme="minorHAnsi"/>
        </w:rPr>
        <w:t>In the</w:t>
      </w:r>
      <w:r w:rsidRPr="00814A76">
        <w:rPr>
          <w:rFonts w:asciiTheme="minorHAnsi" w:hAnsiTheme="minorHAnsi" w:cstheme="minorHAnsi"/>
          <w:sz w:val="16"/>
        </w:rPr>
        <w:t xml:space="preserve"> </w:t>
      </w:r>
      <w:r w:rsidRPr="00814A76">
        <w:rPr>
          <w:rStyle w:val="StyleUnderline"/>
          <w:rFonts w:asciiTheme="minorHAnsi" w:hAnsiTheme="minorHAnsi" w:cstheme="minorHAnsi"/>
        </w:rPr>
        <w:t>U</w:t>
      </w:r>
      <w:r w:rsidRPr="00814A76">
        <w:rPr>
          <w:rFonts w:asciiTheme="minorHAnsi" w:hAnsiTheme="minorHAnsi" w:cstheme="minorHAnsi"/>
          <w:sz w:val="16"/>
        </w:rPr>
        <w:t xml:space="preserve">nited </w:t>
      </w:r>
      <w:r w:rsidRPr="00814A76">
        <w:rPr>
          <w:rStyle w:val="StyleUnderline"/>
          <w:rFonts w:asciiTheme="minorHAnsi" w:hAnsiTheme="minorHAnsi" w:cstheme="minorHAnsi"/>
        </w:rPr>
        <w:t>S</w:t>
      </w:r>
      <w:r w:rsidRPr="00814A76">
        <w:rPr>
          <w:rFonts w:asciiTheme="minorHAnsi" w:hAnsiTheme="minorHAnsi" w:cstheme="minorHAnsi"/>
          <w:sz w:val="16"/>
        </w:rPr>
        <w:t xml:space="preserve">tates, </w:t>
      </w:r>
      <w:r w:rsidRPr="00814A76">
        <w:rPr>
          <w:rStyle w:val="StyleUnderline"/>
          <w:rFonts w:asciiTheme="minorHAnsi" w:hAnsiTheme="minorHAnsi" w:cstheme="minorHAnsi"/>
        </w:rPr>
        <w:t>revenues from such royalties totalled some US$13.5 billion dollars</w:t>
      </w:r>
      <w:r w:rsidRPr="00814A76">
        <w:rPr>
          <w:rFonts w:asciiTheme="minorHAnsi" w:hAnsiTheme="minorHAnsi" w:cstheme="minorHAnsi"/>
          <w:sz w:val="16"/>
        </w:rPr>
        <w:t xml:space="preserve"> in 2014 from federally owned or managed lands alone.</w:t>
      </w:r>
    </w:p>
    <w:p w14:paraId="4A203983"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Nevertheless, some proponents of mining in outer space argue for serious modification or an end to the Outer Space Treaty and claim, against the evidence, that without fee-simple ownership, there is no incentive for commercial exploitation.</w:t>
      </w:r>
    </w:p>
    <w:p w14:paraId="514B24BD"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The Unites States’ Space Act of 2015 was just one volley – and a deliberately vague one at that – in this ongoing international debate.</w:t>
      </w:r>
    </w:p>
    <w:p w14:paraId="4ACD51CF"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A balanced approach?</w:t>
      </w:r>
    </w:p>
    <w:p w14:paraId="41C8424C" w14:textId="77777777" w:rsidR="00A82C81" w:rsidRPr="00814A76" w:rsidRDefault="00A82C81" w:rsidP="00A82C81">
      <w:pPr>
        <w:rPr>
          <w:rStyle w:val="StyleUnderline"/>
          <w:rFonts w:asciiTheme="minorHAnsi" w:hAnsiTheme="minorHAnsi" w:cstheme="minorHAnsi"/>
        </w:rPr>
      </w:pPr>
      <w:r w:rsidRPr="00814A76">
        <w:rPr>
          <w:rFonts w:asciiTheme="minorHAnsi" w:hAnsiTheme="minorHAnsi" w:cstheme="minorHAnsi"/>
          <w:sz w:val="16"/>
        </w:rPr>
        <w:t xml:space="preserve">The riches exist, but </w:t>
      </w:r>
      <w:r w:rsidRPr="00814A76">
        <w:rPr>
          <w:rStyle w:val="StyleUnderline"/>
          <w:rFonts w:asciiTheme="minorHAnsi" w:hAnsiTheme="minorHAnsi" w:cstheme="minorHAnsi"/>
        </w:rPr>
        <w:t>how will humanity benefit from mining</w:t>
      </w:r>
      <w:r w:rsidRPr="00814A76">
        <w:rPr>
          <w:rFonts w:asciiTheme="minorHAnsi" w:hAnsiTheme="minorHAnsi" w:cstheme="minorHAnsi"/>
          <w:sz w:val="16"/>
        </w:rPr>
        <w:t xml:space="preserve"> in outer space, </w:t>
      </w:r>
      <w:r w:rsidRPr="00814A76">
        <w:rPr>
          <w:rStyle w:val="StyleUnderline"/>
          <w:rFonts w:asciiTheme="minorHAnsi" w:hAnsiTheme="minorHAnsi" w:cstheme="minorHAnsi"/>
        </w:rPr>
        <w:t>or</w:t>
      </w:r>
      <w:r w:rsidRPr="00814A76">
        <w:rPr>
          <w:rFonts w:asciiTheme="minorHAnsi" w:hAnsiTheme="minorHAnsi" w:cstheme="minorHAnsi"/>
          <w:sz w:val="16"/>
        </w:rPr>
        <w:t xml:space="preserve"> for that matter, </w:t>
      </w:r>
      <w:r w:rsidRPr="00814A76">
        <w:rPr>
          <w:rStyle w:val="StyleUnderline"/>
          <w:rFonts w:asciiTheme="minorHAnsi" w:hAnsiTheme="minorHAnsi" w:cstheme="minorHAnsi"/>
        </w:rPr>
        <w:t xml:space="preserve">other global commons such as the </w:t>
      </w:r>
      <w:proofErr w:type="gramStart"/>
      <w:r w:rsidRPr="00814A76">
        <w:rPr>
          <w:rStyle w:val="StyleUnderline"/>
          <w:rFonts w:asciiTheme="minorHAnsi" w:hAnsiTheme="minorHAnsi" w:cstheme="minorHAnsi"/>
        </w:rPr>
        <w:t>deep sea</w:t>
      </w:r>
      <w:proofErr w:type="gramEnd"/>
      <w:r w:rsidRPr="00814A76">
        <w:rPr>
          <w:rStyle w:val="StyleUnderline"/>
          <w:rFonts w:asciiTheme="minorHAnsi" w:hAnsiTheme="minorHAnsi" w:cstheme="minorHAnsi"/>
        </w:rPr>
        <w:t xml:space="preserve"> floor?</w:t>
      </w:r>
    </w:p>
    <w:p w14:paraId="3AA43E1E"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 xml:space="preserve">Behind the lofty rhetoric of benefits to humanity, there is a dark shadow of voodoo economics, the shambling, walking dead figure of </w:t>
      </w:r>
      <w:proofErr w:type="gramStart"/>
      <w:r w:rsidRPr="00814A76">
        <w:rPr>
          <w:rFonts w:asciiTheme="minorHAnsi" w:hAnsiTheme="minorHAnsi" w:cstheme="minorHAnsi"/>
          <w:sz w:val="16"/>
          <w:szCs w:val="16"/>
        </w:rPr>
        <w:t>trickle down</w:t>
      </w:r>
      <w:proofErr w:type="gramEnd"/>
      <w:r w:rsidRPr="00814A76">
        <w:rPr>
          <w:rFonts w:asciiTheme="minorHAnsi" w:hAnsiTheme="minorHAnsi" w:cstheme="minorHAnsi"/>
          <w:sz w:val="16"/>
          <w:szCs w:val="16"/>
        </w:rPr>
        <w:t xml:space="preserve"> economics– and the possibility of a world where a few trillionaires enjoy the view from space while others barely eke a living on its surface.</w:t>
      </w:r>
    </w:p>
    <w:p w14:paraId="49EFDCF0" w14:textId="77777777" w:rsidR="00A82C81" w:rsidRPr="00814A76" w:rsidRDefault="00A82C81" w:rsidP="00A82C81">
      <w:pPr>
        <w:rPr>
          <w:rFonts w:asciiTheme="minorHAnsi" w:hAnsiTheme="minorHAnsi" w:cstheme="minorHAnsi"/>
          <w:sz w:val="16"/>
        </w:rPr>
      </w:pPr>
      <w:r w:rsidRPr="00814A76">
        <w:rPr>
          <w:rFonts w:asciiTheme="minorHAnsi" w:hAnsiTheme="minorHAnsi" w:cstheme="minorHAnsi"/>
          <w:sz w:val="16"/>
        </w:rPr>
        <w:t xml:space="preserve">Yet we do suggest that </w:t>
      </w:r>
      <w:r w:rsidRPr="00814A76">
        <w:rPr>
          <w:rStyle w:val="Emphasis"/>
          <w:rFonts w:asciiTheme="minorHAnsi" w:hAnsiTheme="minorHAnsi" w:cstheme="minorHAnsi"/>
        </w:rPr>
        <w:t>commercial interests</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profit seeking</w:t>
      </w:r>
      <w:r w:rsidRPr="00814A76">
        <w:rPr>
          <w:rStyle w:val="StyleUnderline"/>
          <w:rFonts w:asciiTheme="minorHAnsi" w:hAnsiTheme="minorHAnsi" w:cstheme="minorHAnsi"/>
        </w:rPr>
        <w:t xml:space="preserve"> can be a healthy part of the exploration of outer space</w:t>
      </w:r>
      <w:r w:rsidRPr="00814A76">
        <w:rPr>
          <w:rFonts w:asciiTheme="minorHAnsi" w:hAnsiTheme="minorHAnsi" w:cstheme="minorHAnsi"/>
          <w:sz w:val="16"/>
        </w:rPr>
        <w:t xml:space="preserve">. </w:t>
      </w:r>
      <w:r w:rsidRPr="00814A76">
        <w:rPr>
          <w:rStyle w:val="StyleUnderline"/>
          <w:rFonts w:asciiTheme="minorHAnsi" w:hAnsiTheme="minorHAnsi" w:cstheme="minorHAnsi"/>
        </w:rPr>
        <w:t>Yet outer space is not the Wild West frontier</w:t>
      </w:r>
      <w:r w:rsidRPr="00814A76">
        <w:rPr>
          <w:rFonts w:asciiTheme="minorHAnsi" w:hAnsiTheme="minorHAnsi" w:cstheme="minorHAnsi"/>
          <w:sz w:val="16"/>
        </w:rPr>
        <w:t xml:space="preserve"> of Frederick Jackson Turner, nor do we live in the Gold Rush days of Jack London’s tale of greed and death.</w:t>
      </w:r>
    </w:p>
    <w:p w14:paraId="11FBCD70" w14:textId="77777777" w:rsidR="00A82C81" w:rsidRPr="00814A76" w:rsidRDefault="00A82C81" w:rsidP="00A82C81">
      <w:pPr>
        <w:rPr>
          <w:rFonts w:asciiTheme="minorHAnsi" w:hAnsiTheme="minorHAnsi" w:cstheme="minorHAnsi"/>
          <w:sz w:val="16"/>
        </w:rPr>
      </w:pPr>
      <w:r w:rsidRPr="00814A76">
        <w:rPr>
          <w:rStyle w:val="StyleUnderline"/>
          <w:rFonts w:asciiTheme="minorHAnsi" w:hAnsiTheme="minorHAnsi" w:cstheme="minorHAnsi"/>
        </w:rPr>
        <w:t xml:space="preserve">In </w:t>
      </w:r>
      <w:r w:rsidRPr="00814A76">
        <w:rPr>
          <w:rFonts w:asciiTheme="minorHAnsi" w:hAnsiTheme="minorHAnsi" w:cstheme="minorHAnsi"/>
          <w:sz w:val="16"/>
        </w:rPr>
        <w:t>the common heritage of</w:t>
      </w:r>
      <w:r w:rsidRPr="00814A76">
        <w:rPr>
          <w:rStyle w:val="StyleUnderline"/>
          <w:rFonts w:asciiTheme="minorHAnsi" w:hAnsiTheme="minorHAnsi" w:cstheme="minorHAnsi"/>
        </w:rPr>
        <w:t xml:space="preserve"> space, with multiple state and private actors engaging in exploration and potentially exploitation, international cooperation and oversight will benefit all</w:t>
      </w:r>
      <w:r w:rsidRPr="00814A76">
        <w:rPr>
          <w:rFonts w:asciiTheme="minorHAnsi" w:hAnsiTheme="minorHAnsi" w:cstheme="minorHAnsi"/>
          <w:sz w:val="16"/>
        </w:rPr>
        <w:t>.</w:t>
      </w:r>
    </w:p>
    <w:p w14:paraId="04050AE5"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The Alaskan model</w:t>
      </w:r>
    </w:p>
    <w:p w14:paraId="507FB86D" w14:textId="77777777" w:rsidR="00A82C81" w:rsidRPr="00814A76" w:rsidRDefault="00A82C81" w:rsidP="00A82C81">
      <w:pPr>
        <w:rPr>
          <w:rStyle w:val="StyleUnderline"/>
          <w:rFonts w:asciiTheme="minorHAnsi" w:hAnsiTheme="minorHAnsi" w:cstheme="minorHAnsi"/>
        </w:rPr>
      </w:pPr>
      <w:r w:rsidRPr="007A416C">
        <w:rPr>
          <w:rStyle w:val="StyleUnderline"/>
          <w:rFonts w:asciiTheme="minorHAnsi" w:hAnsiTheme="minorHAnsi" w:cstheme="minorHAnsi"/>
          <w:highlight w:val="green"/>
        </w:rPr>
        <w:t>There is a balanced</w:t>
      </w:r>
      <w:r w:rsidRPr="00814A76">
        <w:rPr>
          <w:rStyle w:val="StyleUnderline"/>
          <w:rFonts w:asciiTheme="minorHAnsi" w:hAnsiTheme="minorHAnsi" w:cstheme="minorHAnsi"/>
        </w:rPr>
        <w:t xml:space="preserve">, pragmatic </w:t>
      </w:r>
      <w:r w:rsidRPr="007A416C">
        <w:rPr>
          <w:rStyle w:val="StyleUnderline"/>
          <w:rFonts w:asciiTheme="minorHAnsi" w:hAnsiTheme="minorHAnsi" w:cstheme="minorHAnsi"/>
          <w:highlight w:val="green"/>
        </w:rPr>
        <w:t>approach that</w:t>
      </w:r>
      <w:r w:rsidRPr="00814A76">
        <w:rPr>
          <w:rStyle w:val="StyleUnderline"/>
          <w:rFonts w:asciiTheme="minorHAnsi" w:hAnsiTheme="minorHAnsi" w:cstheme="minorHAnsi"/>
        </w:rPr>
        <w:t xml:space="preserve"> will promote </w:t>
      </w:r>
      <w:r w:rsidRPr="00814A76">
        <w:rPr>
          <w:rStyle w:val="Emphasis"/>
          <w:rFonts w:asciiTheme="minorHAnsi" w:hAnsiTheme="minorHAnsi" w:cstheme="minorHAnsi"/>
        </w:rPr>
        <w:t>commercial</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profit driven activities</w:t>
      </w:r>
      <w:r w:rsidRPr="00814A76">
        <w:rPr>
          <w:rStyle w:val="StyleUnderline"/>
          <w:rFonts w:asciiTheme="minorHAnsi" w:hAnsiTheme="minorHAnsi" w:cstheme="minorHAnsi"/>
        </w:rPr>
        <w:t xml:space="preserve">, while also producing tangible </w:t>
      </w:r>
      <w:r w:rsidRPr="007A416C">
        <w:rPr>
          <w:rStyle w:val="StyleUnderline"/>
          <w:rFonts w:asciiTheme="minorHAnsi" w:hAnsiTheme="minorHAnsi" w:cstheme="minorHAnsi"/>
          <w:highlight w:val="green"/>
        </w:rPr>
        <w:t>benefits</w:t>
      </w:r>
      <w:r w:rsidRPr="00814A76">
        <w:rPr>
          <w:rStyle w:val="StyleUnderline"/>
          <w:rFonts w:asciiTheme="minorHAnsi" w:hAnsiTheme="minorHAnsi" w:cstheme="minorHAnsi"/>
        </w:rPr>
        <w:t xml:space="preserve"> to </w:t>
      </w:r>
      <w:r w:rsidRPr="007A416C">
        <w:rPr>
          <w:rStyle w:val="StyleUnderline"/>
          <w:rFonts w:asciiTheme="minorHAnsi" w:hAnsiTheme="minorHAnsi" w:cstheme="minorHAnsi"/>
          <w:highlight w:val="green"/>
        </w:rPr>
        <w:t>all</w:t>
      </w:r>
      <w:r w:rsidRPr="00814A76">
        <w:rPr>
          <w:rStyle w:val="StyleUnderline"/>
          <w:rFonts w:asciiTheme="minorHAnsi" w:hAnsiTheme="minorHAnsi" w:cstheme="minorHAnsi"/>
        </w:rPr>
        <w:t xml:space="preserve"> of humanity.</w:t>
      </w:r>
    </w:p>
    <w:p w14:paraId="4ED30124"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 xml:space="preserve">Importantly, this pragmatic approach has a </w:t>
      </w:r>
      <w:proofErr w:type="gramStart"/>
      <w:r w:rsidRPr="00814A76">
        <w:rPr>
          <w:rFonts w:asciiTheme="minorHAnsi" w:hAnsiTheme="minorHAnsi" w:cstheme="minorHAnsi"/>
          <w:sz w:val="16"/>
          <w:szCs w:val="16"/>
        </w:rPr>
        <w:t>well established</w:t>
      </w:r>
      <w:proofErr w:type="gramEnd"/>
      <w:r w:rsidRPr="00814A76">
        <w:rPr>
          <w:rFonts w:asciiTheme="minorHAnsi" w:hAnsiTheme="minorHAnsi" w:cstheme="minorHAnsi"/>
          <w:sz w:val="16"/>
          <w:szCs w:val="16"/>
        </w:rPr>
        <w:t xml:space="preserve"> precedent that has existed for nearly 40 years. And this comes not from a social democracy or left-wing ideology, but was the brainchild of a libertarian, Republican governor of Alaska, Jay Hammond.</w:t>
      </w:r>
    </w:p>
    <w:p w14:paraId="0FDFB03A" w14:textId="77777777" w:rsidR="00A82C81" w:rsidRPr="00814A76" w:rsidRDefault="00A82C81" w:rsidP="00A82C81">
      <w:pPr>
        <w:rPr>
          <w:rFonts w:asciiTheme="minorHAnsi" w:hAnsiTheme="minorHAnsi" w:cstheme="minorHAnsi"/>
          <w:sz w:val="16"/>
        </w:rPr>
      </w:pPr>
      <w:r w:rsidRPr="00814A76">
        <w:rPr>
          <w:rFonts w:asciiTheme="minorHAnsi" w:hAnsiTheme="minorHAnsi" w:cstheme="minorHAnsi"/>
          <w:sz w:val="16"/>
        </w:rPr>
        <w:t xml:space="preserve">That model is </w:t>
      </w:r>
      <w:r w:rsidRPr="00814A76">
        <w:rPr>
          <w:rStyle w:val="StyleUnderline"/>
          <w:rFonts w:asciiTheme="minorHAnsi" w:hAnsiTheme="minorHAnsi" w:cstheme="minorHAnsi"/>
        </w:rPr>
        <w:t>the Alaska Permanent Fund Corporation (</w:t>
      </w:r>
      <w:r w:rsidRPr="00814A76">
        <w:rPr>
          <w:rStyle w:val="Emphasis"/>
          <w:rFonts w:asciiTheme="minorHAnsi" w:hAnsiTheme="minorHAnsi" w:cstheme="minorHAnsi"/>
        </w:rPr>
        <w:t>APFC</w:t>
      </w:r>
      <w:r w:rsidRPr="00814A76">
        <w:rPr>
          <w:rStyle w:val="StyleUnderline"/>
          <w:rFonts w:asciiTheme="minorHAnsi" w:hAnsiTheme="minorHAnsi" w:cstheme="minorHAnsi"/>
        </w:rPr>
        <w:t>)</w:t>
      </w:r>
      <w:r w:rsidRPr="00814A76">
        <w:rPr>
          <w:rFonts w:asciiTheme="minorHAnsi" w:hAnsiTheme="minorHAnsi" w:cstheme="minorHAnsi"/>
          <w:sz w:val="16"/>
        </w:rPr>
        <w:t xml:space="preserve"> created in 1976, and its unique “</w:t>
      </w:r>
      <w:r w:rsidRPr="00814A76">
        <w:rPr>
          <w:rStyle w:val="Emphasis"/>
          <w:rFonts w:asciiTheme="minorHAnsi" w:hAnsiTheme="minorHAnsi" w:cstheme="minorHAnsi"/>
        </w:rPr>
        <w:t>citizen’s dividend</w:t>
      </w:r>
      <w:r w:rsidRPr="00814A76">
        <w:rPr>
          <w:rFonts w:asciiTheme="minorHAnsi" w:hAnsiTheme="minorHAnsi" w:cstheme="minorHAnsi"/>
          <w:sz w:val="16"/>
        </w:rPr>
        <w:t xml:space="preserve">”. The APF is a resource wealth fund, which </w:t>
      </w:r>
      <w:r w:rsidRPr="00814A76">
        <w:rPr>
          <w:rStyle w:val="StyleUnderline"/>
          <w:rFonts w:asciiTheme="minorHAnsi" w:hAnsiTheme="minorHAnsi" w:cstheme="minorHAnsi"/>
        </w:rPr>
        <w:t>derives</w:t>
      </w:r>
      <w:r w:rsidRPr="00814A76">
        <w:rPr>
          <w:rFonts w:asciiTheme="minorHAnsi" w:hAnsiTheme="minorHAnsi" w:cstheme="minorHAnsi"/>
          <w:sz w:val="16"/>
        </w:rPr>
        <w:t xml:space="preserve"> its </w:t>
      </w:r>
      <w:r w:rsidRPr="00814A76">
        <w:rPr>
          <w:rStyle w:val="StyleUnderline"/>
          <w:rFonts w:asciiTheme="minorHAnsi" w:hAnsiTheme="minorHAnsi" w:cstheme="minorHAnsi"/>
        </w:rPr>
        <w:t>revenue</w:t>
      </w:r>
      <w:r w:rsidRPr="00814A76">
        <w:rPr>
          <w:rFonts w:asciiTheme="minorHAnsi" w:hAnsiTheme="minorHAnsi" w:cstheme="minorHAnsi"/>
          <w:sz w:val="16"/>
        </w:rPr>
        <w:t xml:space="preserve"> primarily </w:t>
      </w:r>
      <w:r w:rsidRPr="00814A76">
        <w:rPr>
          <w:rStyle w:val="StyleUnderline"/>
          <w:rFonts w:asciiTheme="minorHAnsi" w:hAnsiTheme="minorHAnsi" w:cstheme="minorHAnsi"/>
        </w:rPr>
        <w:t>from leases</w:t>
      </w:r>
      <w:r w:rsidRPr="00814A76">
        <w:rPr>
          <w:rFonts w:asciiTheme="minorHAnsi" w:hAnsiTheme="minorHAnsi" w:cstheme="minorHAnsi"/>
          <w:sz w:val="16"/>
        </w:rPr>
        <w:t xml:space="preserve"> on oil fields.</w:t>
      </w:r>
    </w:p>
    <w:p w14:paraId="13785500"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In 1977, Hammond suggested that “rather than permitting government to spend all public monies earned through the exploitation of the public’s resources for what government thinks best, let’s grant shares to Alaskans.”</w:t>
      </w:r>
    </w:p>
    <w:p w14:paraId="0A618FC2"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The first dividend payment was made in 1982, and in 2015 that payment amounted to US$2,072.</w:t>
      </w:r>
    </w:p>
    <w:p w14:paraId="5BD4C623"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Linking a citizen’s dividend to a sovereign wealth fund was unique, but the idea of a citizen’s dividend has a long and venerable tradition. One of the earliest advocates was no less than the political theorist and American Revolutionary, Thomas Paine.</w:t>
      </w:r>
    </w:p>
    <w:p w14:paraId="0CC2238E"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International body</w:t>
      </w:r>
    </w:p>
    <w:p w14:paraId="0EDAB536"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How would this work for outer space?</w:t>
      </w:r>
    </w:p>
    <w:p w14:paraId="77669C0D" w14:textId="77777777" w:rsidR="00A82C81" w:rsidRPr="00814A76" w:rsidRDefault="00A82C81" w:rsidP="00A82C81">
      <w:pPr>
        <w:rPr>
          <w:rFonts w:asciiTheme="minorHAnsi" w:hAnsiTheme="minorHAnsi" w:cstheme="minorHAnsi"/>
          <w:sz w:val="16"/>
        </w:rPr>
      </w:pPr>
      <w:r w:rsidRPr="007A416C">
        <w:rPr>
          <w:rStyle w:val="Emphasis"/>
          <w:rFonts w:asciiTheme="minorHAnsi" w:hAnsiTheme="minorHAnsi" w:cstheme="minorHAnsi"/>
          <w:highlight w:val="green"/>
        </w:rPr>
        <w:t>We need an international body</w:t>
      </w:r>
      <w:r w:rsidRPr="00814A76">
        <w:rPr>
          <w:rStyle w:val="StyleUnderline"/>
          <w:rFonts w:asciiTheme="minorHAnsi" w:hAnsiTheme="minorHAnsi" w:cstheme="minorHAnsi"/>
        </w:rPr>
        <w:t xml:space="preserve"> </w:t>
      </w:r>
      <w:proofErr w:type="gramStart"/>
      <w:r w:rsidRPr="00814A76">
        <w:rPr>
          <w:rStyle w:val="StyleUnderline"/>
          <w:rFonts w:asciiTheme="minorHAnsi" w:hAnsiTheme="minorHAnsi" w:cstheme="minorHAnsi"/>
        </w:rPr>
        <w:t>similar to</w:t>
      </w:r>
      <w:proofErr w:type="gramEnd"/>
      <w:r w:rsidRPr="00814A76">
        <w:rPr>
          <w:rStyle w:val="StyleUnderline"/>
          <w:rFonts w:asciiTheme="minorHAnsi" w:hAnsiTheme="minorHAnsi" w:cstheme="minorHAnsi"/>
        </w:rPr>
        <w:t xml:space="preserve"> the International Seabed Authority, which was established by</w:t>
      </w:r>
      <w:r w:rsidRPr="00814A76">
        <w:rPr>
          <w:rFonts w:asciiTheme="minorHAnsi" w:hAnsiTheme="minorHAnsi" w:cstheme="minorHAnsi"/>
          <w:sz w:val="16"/>
        </w:rPr>
        <w:t xml:space="preserve"> the </w:t>
      </w:r>
      <w:r w:rsidRPr="00814A76">
        <w:rPr>
          <w:rStyle w:val="StyleUnderline"/>
          <w:rFonts w:asciiTheme="minorHAnsi" w:hAnsiTheme="minorHAnsi" w:cstheme="minorHAnsi"/>
        </w:rPr>
        <w:t>U</w:t>
      </w:r>
      <w:r w:rsidRPr="00814A76">
        <w:rPr>
          <w:rFonts w:asciiTheme="minorHAnsi" w:hAnsiTheme="minorHAnsi" w:cstheme="minorHAnsi"/>
          <w:sz w:val="16"/>
        </w:rPr>
        <w:t xml:space="preserve">nited </w:t>
      </w:r>
      <w:r w:rsidRPr="00814A76">
        <w:rPr>
          <w:rStyle w:val="StyleUnderline"/>
          <w:rFonts w:asciiTheme="minorHAnsi" w:hAnsiTheme="minorHAnsi" w:cstheme="minorHAnsi"/>
        </w:rPr>
        <w:t>N</w:t>
      </w:r>
      <w:r w:rsidRPr="00814A76">
        <w:rPr>
          <w:rFonts w:asciiTheme="minorHAnsi" w:hAnsiTheme="minorHAnsi" w:cstheme="minorHAnsi"/>
          <w:sz w:val="16"/>
        </w:rPr>
        <w:t xml:space="preserve">ations </w:t>
      </w:r>
      <w:r w:rsidRPr="00814A76">
        <w:rPr>
          <w:rStyle w:val="StyleUnderline"/>
          <w:rFonts w:asciiTheme="minorHAnsi" w:hAnsiTheme="minorHAnsi" w:cstheme="minorHAnsi"/>
        </w:rPr>
        <w:t>C</w:t>
      </w:r>
      <w:r w:rsidRPr="00814A76">
        <w:rPr>
          <w:rFonts w:asciiTheme="minorHAnsi" w:hAnsiTheme="minorHAnsi" w:cstheme="minorHAnsi"/>
          <w:sz w:val="16"/>
        </w:rPr>
        <w:t xml:space="preserve">onvention on the </w:t>
      </w:r>
      <w:r w:rsidRPr="00814A76">
        <w:rPr>
          <w:rStyle w:val="StyleUnderline"/>
          <w:rFonts w:asciiTheme="minorHAnsi" w:hAnsiTheme="minorHAnsi" w:cstheme="minorHAnsi"/>
        </w:rPr>
        <w:t>L</w:t>
      </w:r>
      <w:r w:rsidRPr="00814A76">
        <w:rPr>
          <w:rFonts w:asciiTheme="minorHAnsi" w:hAnsiTheme="minorHAnsi" w:cstheme="minorHAnsi"/>
          <w:sz w:val="16"/>
        </w:rPr>
        <w:t xml:space="preserve">aw </w:t>
      </w:r>
      <w:r w:rsidRPr="00814A76">
        <w:rPr>
          <w:rStyle w:val="StyleUnderline"/>
          <w:rFonts w:asciiTheme="minorHAnsi" w:hAnsiTheme="minorHAnsi" w:cstheme="minorHAnsi"/>
        </w:rPr>
        <w:t>o</w:t>
      </w:r>
      <w:r w:rsidRPr="00814A76">
        <w:rPr>
          <w:rFonts w:asciiTheme="minorHAnsi" w:hAnsiTheme="minorHAnsi" w:cstheme="minorHAnsi"/>
          <w:sz w:val="16"/>
        </w:rPr>
        <w:t xml:space="preserve">f the </w:t>
      </w:r>
      <w:r w:rsidRPr="00814A76">
        <w:rPr>
          <w:rStyle w:val="StyleUnderline"/>
          <w:rFonts w:asciiTheme="minorHAnsi" w:hAnsiTheme="minorHAnsi" w:cstheme="minorHAnsi"/>
        </w:rPr>
        <w:t>S</w:t>
      </w:r>
      <w:r w:rsidRPr="00814A76">
        <w:rPr>
          <w:rFonts w:asciiTheme="minorHAnsi" w:hAnsiTheme="minorHAnsi" w:cstheme="minorHAnsi"/>
          <w:sz w:val="16"/>
        </w:rPr>
        <w:t xml:space="preserve">ea, </w:t>
      </w:r>
      <w:r w:rsidRPr="00814A76">
        <w:rPr>
          <w:rStyle w:val="StyleUnderline"/>
          <w:rFonts w:asciiTheme="minorHAnsi" w:hAnsiTheme="minorHAnsi" w:cstheme="minorHAnsi"/>
        </w:rPr>
        <w:t>or the</w:t>
      </w:r>
      <w:r w:rsidRPr="00814A76">
        <w:rPr>
          <w:rFonts w:asciiTheme="minorHAnsi" w:hAnsiTheme="minorHAnsi" w:cstheme="minorHAnsi"/>
          <w:sz w:val="16"/>
        </w:rPr>
        <w:t xml:space="preserve"> </w:t>
      </w:r>
      <w:r w:rsidRPr="00814A76">
        <w:rPr>
          <w:rStyle w:val="StyleUnderline"/>
          <w:rFonts w:asciiTheme="minorHAnsi" w:hAnsiTheme="minorHAnsi" w:cstheme="minorHAnsi"/>
        </w:rPr>
        <w:t>I</w:t>
      </w:r>
      <w:r w:rsidRPr="00814A76">
        <w:rPr>
          <w:rFonts w:asciiTheme="minorHAnsi" w:hAnsiTheme="minorHAnsi" w:cstheme="minorHAnsi"/>
          <w:sz w:val="16"/>
        </w:rPr>
        <w:t xml:space="preserve">nternational </w:t>
      </w:r>
      <w:r w:rsidRPr="00814A76">
        <w:rPr>
          <w:rStyle w:val="StyleUnderline"/>
          <w:rFonts w:asciiTheme="minorHAnsi" w:hAnsiTheme="minorHAnsi" w:cstheme="minorHAnsi"/>
        </w:rPr>
        <w:t>T</w:t>
      </w:r>
      <w:r w:rsidRPr="00814A76">
        <w:rPr>
          <w:rFonts w:asciiTheme="minorHAnsi" w:hAnsiTheme="minorHAnsi" w:cstheme="minorHAnsi"/>
          <w:sz w:val="16"/>
        </w:rPr>
        <w:t xml:space="preserve">elecommunications </w:t>
      </w:r>
      <w:r w:rsidRPr="00814A76">
        <w:rPr>
          <w:rStyle w:val="StyleUnderline"/>
          <w:rFonts w:asciiTheme="minorHAnsi" w:hAnsiTheme="minorHAnsi" w:cstheme="minorHAnsi"/>
        </w:rPr>
        <w:t>U</w:t>
      </w:r>
      <w:r w:rsidRPr="00814A76">
        <w:rPr>
          <w:rFonts w:asciiTheme="minorHAnsi" w:hAnsiTheme="minorHAnsi" w:cstheme="minorHAnsi"/>
          <w:sz w:val="16"/>
        </w:rPr>
        <w:t>nion, which allocates satellite orbits.</w:t>
      </w:r>
    </w:p>
    <w:p w14:paraId="367D8AD8" w14:textId="77777777" w:rsidR="00A82C81" w:rsidRPr="00814A76" w:rsidRDefault="00A82C81" w:rsidP="00A82C81">
      <w:pPr>
        <w:rPr>
          <w:rFonts w:asciiTheme="minorHAnsi" w:hAnsiTheme="minorHAnsi" w:cstheme="minorHAnsi"/>
          <w:sz w:val="16"/>
        </w:rPr>
      </w:pPr>
      <w:r w:rsidRPr="00814A76">
        <w:rPr>
          <w:rStyle w:val="StyleUnderline"/>
          <w:rFonts w:asciiTheme="minorHAnsi" w:hAnsiTheme="minorHAnsi" w:cstheme="minorHAnsi"/>
        </w:rPr>
        <w:t>This would provide</w:t>
      </w:r>
      <w:r w:rsidRPr="00814A76">
        <w:rPr>
          <w:rFonts w:asciiTheme="minorHAnsi" w:hAnsiTheme="minorHAnsi" w:cstheme="minorHAnsi"/>
          <w:sz w:val="16"/>
        </w:rPr>
        <w:t xml:space="preserve"> the </w:t>
      </w:r>
      <w:r w:rsidRPr="00814A76">
        <w:rPr>
          <w:rStyle w:val="StyleUnderline"/>
          <w:rFonts w:asciiTheme="minorHAnsi" w:hAnsiTheme="minorHAnsi" w:cstheme="minorHAnsi"/>
        </w:rPr>
        <w:t>stable business and investment environment</w:t>
      </w:r>
      <w:r w:rsidRPr="00814A76">
        <w:rPr>
          <w:rFonts w:asciiTheme="minorHAnsi" w:hAnsiTheme="minorHAnsi" w:cstheme="minorHAnsi"/>
          <w:sz w:val="16"/>
        </w:rPr>
        <w:t xml:space="preserve"> that entrepreneurs seek by ensuring international law and obligations are met. </w:t>
      </w:r>
      <w:r w:rsidRPr="007A416C">
        <w:rPr>
          <w:rStyle w:val="StyleUnderline"/>
          <w:rFonts w:asciiTheme="minorHAnsi" w:hAnsiTheme="minorHAnsi" w:cstheme="minorHAnsi"/>
          <w:highlight w:val="green"/>
        </w:rPr>
        <w:t xml:space="preserve">This body could </w:t>
      </w:r>
      <w:r w:rsidRPr="007A416C">
        <w:rPr>
          <w:rStyle w:val="Emphasis"/>
          <w:rFonts w:asciiTheme="minorHAnsi" w:hAnsiTheme="minorHAnsi" w:cstheme="minorHAnsi"/>
          <w:highlight w:val="green"/>
        </w:rPr>
        <w:t xml:space="preserve">license </w:t>
      </w:r>
      <w:r w:rsidRPr="00814A76">
        <w:rPr>
          <w:rStyle w:val="Emphasis"/>
          <w:rFonts w:asciiTheme="minorHAnsi" w:hAnsiTheme="minorHAnsi" w:cstheme="minorHAnsi"/>
        </w:rPr>
        <w:t xml:space="preserve">outer space </w:t>
      </w:r>
      <w:r w:rsidRPr="007A416C">
        <w:rPr>
          <w:rStyle w:val="Emphasis"/>
          <w:rFonts w:asciiTheme="minorHAnsi" w:hAnsiTheme="minorHAnsi" w:cstheme="minorHAnsi"/>
          <w:highlight w:val="green"/>
        </w:rPr>
        <w:t>resources</w:t>
      </w:r>
      <w:r w:rsidRPr="007A416C">
        <w:rPr>
          <w:rStyle w:val="StyleUnderline"/>
          <w:rFonts w:asciiTheme="minorHAnsi" w:hAnsiTheme="minorHAnsi" w:cstheme="minorHAnsi"/>
          <w:highlight w:val="green"/>
        </w:rPr>
        <w:t xml:space="preserve"> and </w:t>
      </w:r>
      <w:r w:rsidRPr="007A416C">
        <w:rPr>
          <w:rStyle w:val="Emphasis"/>
          <w:rFonts w:asciiTheme="minorHAnsi" w:hAnsiTheme="minorHAnsi" w:cstheme="minorHAnsi"/>
          <w:highlight w:val="green"/>
        </w:rPr>
        <w:lastRenderedPageBreak/>
        <w:t xml:space="preserve">levy a royalty </w:t>
      </w:r>
      <w:r w:rsidRPr="00814A76">
        <w:rPr>
          <w:rStyle w:val="Emphasis"/>
          <w:rFonts w:asciiTheme="minorHAnsi" w:hAnsiTheme="minorHAnsi" w:cstheme="minorHAnsi"/>
        </w:rPr>
        <w:t>on production</w:t>
      </w:r>
      <w:r w:rsidRPr="00814A76">
        <w:rPr>
          <w:rStyle w:val="StyleUnderline"/>
          <w:rFonts w:asciiTheme="minorHAnsi" w:hAnsiTheme="minorHAnsi" w:cstheme="minorHAnsi"/>
        </w:rPr>
        <w:t>, which is part of standard business practice between petroleum and other mining companies and governments here on Earth</w:t>
      </w:r>
      <w:r w:rsidRPr="00814A76">
        <w:rPr>
          <w:rFonts w:asciiTheme="minorHAnsi" w:hAnsiTheme="minorHAnsi" w:cstheme="minorHAnsi"/>
          <w:sz w:val="16"/>
        </w:rPr>
        <w:t>.</w:t>
      </w:r>
    </w:p>
    <w:p w14:paraId="09445E82" w14:textId="77777777" w:rsidR="00A82C81" w:rsidRPr="00814A76" w:rsidRDefault="00A82C81" w:rsidP="00A82C81">
      <w:pPr>
        <w:rPr>
          <w:rStyle w:val="StyleUnderline"/>
          <w:rFonts w:asciiTheme="minorHAnsi" w:hAnsiTheme="minorHAnsi" w:cstheme="minorHAnsi"/>
        </w:rPr>
      </w:pPr>
      <w:r w:rsidRPr="00814A76">
        <w:rPr>
          <w:rFonts w:asciiTheme="minorHAnsi" w:hAnsiTheme="minorHAnsi" w:cstheme="minorHAnsi"/>
          <w:sz w:val="16"/>
        </w:rPr>
        <w:t xml:space="preserve">In turn, </w:t>
      </w:r>
      <w:r w:rsidRPr="00814A76">
        <w:rPr>
          <w:rStyle w:val="StyleUnderline"/>
          <w:rFonts w:asciiTheme="minorHAnsi" w:hAnsiTheme="minorHAnsi" w:cstheme="minorHAnsi"/>
        </w:rPr>
        <w:t xml:space="preserve">these </w:t>
      </w:r>
      <w:r w:rsidRPr="007A416C">
        <w:rPr>
          <w:rStyle w:val="StyleUnderline"/>
          <w:rFonts w:asciiTheme="minorHAnsi" w:hAnsiTheme="minorHAnsi" w:cstheme="minorHAnsi"/>
          <w:highlight w:val="green"/>
        </w:rPr>
        <w:t>revenues</w:t>
      </w:r>
      <w:r w:rsidRPr="00814A76">
        <w:rPr>
          <w:rFonts w:asciiTheme="minorHAnsi" w:hAnsiTheme="minorHAnsi" w:cstheme="minorHAnsi"/>
          <w:sz w:val="16"/>
        </w:rPr>
        <w:t xml:space="preserve">, </w:t>
      </w:r>
      <w:r w:rsidRPr="00814A76">
        <w:rPr>
          <w:rStyle w:val="StyleUnderline"/>
          <w:rFonts w:asciiTheme="minorHAnsi" w:hAnsiTheme="minorHAnsi" w:cstheme="minorHAnsi"/>
        </w:rPr>
        <w:t>or a significant portion</w:t>
      </w:r>
      <w:r w:rsidRPr="00814A76">
        <w:rPr>
          <w:rFonts w:asciiTheme="minorHAnsi" w:hAnsiTheme="minorHAnsi" w:cstheme="minorHAnsi"/>
          <w:sz w:val="16"/>
        </w:rPr>
        <w:t xml:space="preserve"> thereof, </w:t>
      </w:r>
      <w:r w:rsidRPr="007A416C">
        <w:rPr>
          <w:rStyle w:val="StyleUnderline"/>
          <w:rFonts w:asciiTheme="minorHAnsi" w:hAnsiTheme="minorHAnsi" w:cstheme="minorHAnsi"/>
          <w:highlight w:val="green"/>
        </w:rPr>
        <w:t>would be deposited in a</w:t>
      </w:r>
      <w:r w:rsidRPr="00814A76">
        <w:rPr>
          <w:rStyle w:val="StyleUnderline"/>
          <w:rFonts w:asciiTheme="minorHAnsi" w:hAnsiTheme="minorHAnsi" w:cstheme="minorHAnsi"/>
        </w:rPr>
        <w:t xml:space="preserve"> </w:t>
      </w:r>
      <w:r w:rsidRPr="007A416C">
        <w:rPr>
          <w:rStyle w:val="Emphasis"/>
          <w:rFonts w:asciiTheme="minorHAnsi" w:hAnsiTheme="minorHAnsi" w:cstheme="minorHAnsi"/>
          <w:highlight w:val="green"/>
        </w:rPr>
        <w:t>Space Resource Fund</w:t>
      </w:r>
      <w:r w:rsidRPr="00814A76">
        <w:rPr>
          <w:rFonts w:asciiTheme="minorHAnsi" w:hAnsiTheme="minorHAnsi" w:cstheme="minorHAnsi"/>
          <w:sz w:val="16"/>
        </w:rPr>
        <w:t xml:space="preserve">, possibly </w:t>
      </w:r>
      <w:r w:rsidRPr="00814A76">
        <w:rPr>
          <w:rStyle w:val="StyleUnderline"/>
          <w:rFonts w:asciiTheme="minorHAnsi" w:hAnsiTheme="minorHAnsi" w:cstheme="minorHAnsi"/>
        </w:rPr>
        <w:t>under the aegis of the World Bank</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And </w:t>
      </w:r>
      <w:r w:rsidRPr="007A416C">
        <w:rPr>
          <w:rStyle w:val="StyleUnderline"/>
          <w:rFonts w:asciiTheme="minorHAnsi" w:hAnsiTheme="minorHAnsi" w:cstheme="minorHAnsi"/>
          <w:highlight w:val="green"/>
        </w:rPr>
        <w:t>every</w:t>
      </w:r>
      <w:r w:rsidRPr="00814A76">
        <w:rPr>
          <w:rFonts w:asciiTheme="minorHAnsi" w:hAnsiTheme="minorHAnsi" w:cstheme="minorHAnsi"/>
          <w:sz w:val="16"/>
        </w:rPr>
        <w:t xml:space="preserve"> single </w:t>
      </w:r>
      <w:r w:rsidRPr="007A416C">
        <w:rPr>
          <w:rStyle w:val="StyleUnderline"/>
          <w:rFonts w:asciiTheme="minorHAnsi" w:hAnsiTheme="minorHAnsi" w:cstheme="minorHAnsi"/>
          <w:highlight w:val="green"/>
        </w:rPr>
        <w:t xml:space="preserve">citizen </w:t>
      </w:r>
      <w:r w:rsidRPr="00814A76">
        <w:rPr>
          <w:rStyle w:val="StyleUnderline"/>
          <w:rFonts w:asciiTheme="minorHAnsi" w:hAnsiTheme="minorHAnsi" w:cstheme="minorHAnsi"/>
        </w:rPr>
        <w:t>on Earth</w:t>
      </w:r>
      <w:r w:rsidRPr="00814A76">
        <w:rPr>
          <w:rFonts w:asciiTheme="minorHAnsi" w:hAnsiTheme="minorHAnsi" w:cstheme="minorHAnsi"/>
          <w:sz w:val="16"/>
        </w:rPr>
        <w:t xml:space="preserve">, say </w:t>
      </w:r>
      <w:r w:rsidRPr="00814A76">
        <w:rPr>
          <w:rStyle w:val="StyleUnderline"/>
          <w:rFonts w:asciiTheme="minorHAnsi" w:hAnsiTheme="minorHAnsi" w:cstheme="minorHAnsi"/>
        </w:rPr>
        <w:t xml:space="preserve">aged </w:t>
      </w:r>
      <w:r w:rsidRPr="007A416C">
        <w:rPr>
          <w:rStyle w:val="StyleUnderline"/>
          <w:rFonts w:asciiTheme="minorHAnsi" w:hAnsiTheme="minorHAnsi" w:cstheme="minorHAnsi"/>
          <w:highlight w:val="green"/>
        </w:rPr>
        <w:t>18 or above</w:t>
      </w:r>
      <w:r w:rsidRPr="00814A76">
        <w:rPr>
          <w:rStyle w:val="StyleUnderline"/>
          <w:rFonts w:asciiTheme="minorHAnsi" w:hAnsiTheme="minorHAnsi" w:cstheme="minorHAnsi"/>
        </w:rPr>
        <w:t xml:space="preserve">, </w:t>
      </w:r>
      <w:r w:rsidRPr="007A416C">
        <w:rPr>
          <w:rStyle w:val="StyleUnderline"/>
          <w:rFonts w:asciiTheme="minorHAnsi" w:hAnsiTheme="minorHAnsi" w:cstheme="minorHAnsi"/>
          <w:highlight w:val="green"/>
        </w:rPr>
        <w:t>would receive a dividend</w:t>
      </w:r>
      <w:r w:rsidRPr="00814A76">
        <w:rPr>
          <w:rStyle w:val="StyleUnderline"/>
          <w:rFonts w:asciiTheme="minorHAnsi" w:hAnsiTheme="minorHAnsi" w:cstheme="minorHAnsi"/>
        </w:rPr>
        <w:t xml:space="preserve"> on a yearly basis as their rightful share as owners of the common province of humankind.</w:t>
      </w:r>
    </w:p>
    <w:p w14:paraId="1EEA5322"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Crucially, we are not suggesting redistribution, which has been an obstacle to the International Seabed Authority and the Moon Treaty in the past, but a fair share dividend of wealth that truly belongs to everyone.</w:t>
      </w:r>
    </w:p>
    <w:p w14:paraId="1E83F1C8" w14:textId="77777777" w:rsidR="00A82C81" w:rsidRPr="00814A76" w:rsidRDefault="00A82C81" w:rsidP="00A82C81">
      <w:pPr>
        <w:rPr>
          <w:rStyle w:val="StyleUnderline"/>
          <w:rFonts w:asciiTheme="minorHAnsi" w:hAnsiTheme="minorHAnsi" w:cstheme="minorHAnsi"/>
        </w:rPr>
      </w:pPr>
      <w:r w:rsidRPr="00814A76">
        <w:rPr>
          <w:rStyle w:val="StyleUnderline"/>
          <w:rFonts w:asciiTheme="minorHAnsi" w:hAnsiTheme="minorHAnsi" w:cstheme="minorHAnsi"/>
        </w:rPr>
        <w:t>Our model</w:t>
      </w:r>
      <w:r w:rsidRPr="00814A76">
        <w:rPr>
          <w:rFonts w:asciiTheme="minorHAnsi" w:hAnsiTheme="minorHAnsi" w:cstheme="minorHAnsi"/>
          <w:sz w:val="16"/>
        </w:rPr>
        <w:t xml:space="preserve"> doesn’t provide a handout, or a welfare cheque, or charity from a trillionaire philanthopist; it </w:t>
      </w:r>
      <w:r w:rsidRPr="00814A76">
        <w:rPr>
          <w:rStyle w:val="StyleUnderline"/>
          <w:rFonts w:asciiTheme="minorHAnsi" w:hAnsiTheme="minorHAnsi" w:cstheme="minorHAnsi"/>
        </w:rPr>
        <w:t xml:space="preserve">pays every owner in a </w:t>
      </w:r>
      <w:proofErr w:type="gramStart"/>
      <w:r w:rsidRPr="00814A76">
        <w:rPr>
          <w:rStyle w:val="StyleUnderline"/>
          <w:rFonts w:asciiTheme="minorHAnsi" w:hAnsiTheme="minorHAnsi" w:cstheme="minorHAnsi"/>
        </w:rPr>
        <w:t>global commons</w:t>
      </w:r>
      <w:proofErr w:type="gramEnd"/>
      <w:r w:rsidRPr="00814A76">
        <w:rPr>
          <w:rStyle w:val="StyleUnderline"/>
          <w:rFonts w:asciiTheme="minorHAnsi" w:hAnsiTheme="minorHAnsi" w:cstheme="minorHAnsi"/>
        </w:rPr>
        <w:t xml:space="preserve"> a share of what is rightfully theirs.</w:t>
      </w:r>
    </w:p>
    <w:p w14:paraId="46DF427F" w14:textId="77777777" w:rsidR="00A82C81" w:rsidRPr="00814A76" w:rsidRDefault="00A82C81" w:rsidP="00A82C81">
      <w:pPr>
        <w:rPr>
          <w:rFonts w:asciiTheme="minorHAnsi" w:hAnsiTheme="minorHAnsi" w:cstheme="minorHAnsi"/>
          <w:sz w:val="16"/>
        </w:rPr>
      </w:pPr>
      <w:r w:rsidRPr="007A416C">
        <w:rPr>
          <w:rStyle w:val="Emphasis"/>
          <w:rFonts w:asciiTheme="minorHAnsi" w:hAnsiTheme="minorHAnsi" w:cstheme="minorHAnsi"/>
          <w:highlight w:val="green"/>
        </w:rPr>
        <w:t>Even tiny dividends</w:t>
      </w:r>
      <w:r w:rsidRPr="007A416C">
        <w:rPr>
          <w:rStyle w:val="StyleUnderline"/>
          <w:rFonts w:asciiTheme="minorHAnsi" w:hAnsiTheme="minorHAnsi" w:cstheme="minorHAnsi"/>
          <w:highlight w:val="green"/>
        </w:rPr>
        <w:t xml:space="preserve"> by the standards of</w:t>
      </w:r>
      <w:r w:rsidRPr="00814A76">
        <w:rPr>
          <w:rStyle w:val="StyleUnderline"/>
          <w:rFonts w:asciiTheme="minorHAnsi" w:hAnsiTheme="minorHAnsi" w:cstheme="minorHAnsi"/>
        </w:rPr>
        <w:t xml:space="preserve"> the world’s </w:t>
      </w:r>
      <w:r w:rsidRPr="007A416C">
        <w:rPr>
          <w:rStyle w:val="StyleUnderline"/>
          <w:rFonts w:asciiTheme="minorHAnsi" w:hAnsiTheme="minorHAnsi" w:cstheme="minorHAnsi"/>
          <w:highlight w:val="green"/>
        </w:rPr>
        <w:t xml:space="preserve">wealthy nations would </w:t>
      </w:r>
      <w:r w:rsidRPr="007A416C">
        <w:rPr>
          <w:rStyle w:val="Emphasis"/>
          <w:rFonts w:asciiTheme="minorHAnsi" w:hAnsiTheme="minorHAnsi" w:cstheme="minorHAnsi"/>
          <w:highlight w:val="green"/>
        </w:rPr>
        <w:t>make a difference</w:t>
      </w:r>
      <w:r w:rsidRPr="00814A76">
        <w:rPr>
          <w:rFonts w:asciiTheme="minorHAnsi" w:hAnsiTheme="minorHAnsi" w:cstheme="minorHAnsi"/>
          <w:sz w:val="16"/>
        </w:rPr>
        <w:t xml:space="preserve"> for some developing world farmers. If there truly are trillions of dollars out there, then </w:t>
      </w:r>
      <w:r w:rsidRPr="00814A76">
        <w:rPr>
          <w:rStyle w:val="StyleUnderline"/>
          <w:rFonts w:asciiTheme="minorHAnsi" w:hAnsiTheme="minorHAnsi" w:cstheme="minorHAnsi"/>
        </w:rPr>
        <w:t>this might be</w:t>
      </w:r>
      <w:r w:rsidRPr="00814A76">
        <w:rPr>
          <w:rFonts w:asciiTheme="minorHAnsi" w:hAnsiTheme="minorHAnsi" w:cstheme="minorHAnsi"/>
          <w:sz w:val="16"/>
        </w:rPr>
        <w:t xml:space="preserve"> something fundamentally </w:t>
      </w:r>
      <w:r w:rsidRPr="00814A76">
        <w:rPr>
          <w:rStyle w:val="StyleUnderline"/>
          <w:rFonts w:asciiTheme="minorHAnsi" w:hAnsiTheme="minorHAnsi" w:cstheme="minorHAnsi"/>
        </w:rPr>
        <w:t>world changing</w:t>
      </w:r>
      <w:r w:rsidRPr="00814A76">
        <w:rPr>
          <w:rFonts w:asciiTheme="minorHAnsi" w:hAnsiTheme="minorHAnsi" w:cstheme="minorHAnsi"/>
          <w:sz w:val="16"/>
        </w:rPr>
        <w:t>.</w:t>
      </w:r>
    </w:p>
    <w:p w14:paraId="7E06EEDB"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w:t>
      </w:r>
    </w:p>
    <w:p w14:paraId="6B0636E6" w14:textId="77777777" w:rsidR="00A82C81" w:rsidRPr="00814A76"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By paying rent for the right to exploit resources in space and royalties on production, the same way oil companies pay to exploit oil in the Gulf of Mexico, they’ll be engaging in business as usual.</w:t>
      </w:r>
    </w:p>
    <w:p w14:paraId="687512C2" w14:textId="77777777" w:rsidR="00A82C81" w:rsidRPr="00833642" w:rsidRDefault="00A82C81" w:rsidP="00A82C81">
      <w:pPr>
        <w:rPr>
          <w:rFonts w:asciiTheme="minorHAnsi" w:hAnsiTheme="minorHAnsi" w:cstheme="minorHAnsi"/>
          <w:sz w:val="16"/>
          <w:szCs w:val="16"/>
        </w:rPr>
      </w:pPr>
      <w:r w:rsidRPr="00814A76">
        <w:rPr>
          <w:rFonts w:asciiTheme="minorHAnsi" w:hAnsiTheme="minorHAnsi" w:cstheme="minorHAnsi"/>
          <w:sz w:val="16"/>
          <w:szCs w:val="16"/>
        </w:rPr>
        <w:t>They will have bought the right to make a potentially enormous profit and prove they really are responsible global citizens. And they’d get a citizen’s dividend cheque too.</w:t>
      </w:r>
    </w:p>
    <w:p w14:paraId="43CB1139" w14:textId="77777777" w:rsidR="00A82C81" w:rsidRPr="00A82C81" w:rsidRDefault="00A82C81" w:rsidP="00A82C81"/>
    <w:p w14:paraId="196FF8FD" w14:textId="62E259F0" w:rsidR="003840C0" w:rsidRDefault="003840C0" w:rsidP="003840C0">
      <w:pPr>
        <w:pStyle w:val="Heading2"/>
      </w:pPr>
      <w:r>
        <w:lastRenderedPageBreak/>
        <w:t>Case</w:t>
      </w:r>
    </w:p>
    <w:p w14:paraId="20A12C3F" w14:textId="2F86E7F0" w:rsidR="005B4240" w:rsidRDefault="005B4240" w:rsidP="005B4240">
      <w:pPr>
        <w:pStyle w:val="Heading3"/>
      </w:pPr>
      <w:r>
        <w:lastRenderedPageBreak/>
        <w:t>1NC---Framing</w:t>
      </w:r>
    </w:p>
    <w:p w14:paraId="7BF5D958" w14:textId="77777777" w:rsidR="00647C02" w:rsidRPr="009560D0" w:rsidRDefault="00647C02" w:rsidP="00647C02">
      <w:pPr>
        <w:pStyle w:val="Heading4"/>
      </w:pPr>
      <w:r w:rsidRPr="009560D0">
        <w:t>Weigh magnitude times probability</w:t>
      </w:r>
      <w:r>
        <w:t>---</w:t>
      </w:r>
      <w:r w:rsidRPr="009560D0">
        <w:t>“</w:t>
      </w:r>
      <w:r>
        <w:t>p</w:t>
      </w:r>
      <w:r w:rsidRPr="009560D0">
        <w:t>robability first” framing is rooted in psychological biases and leads to mass death</w:t>
      </w:r>
    </w:p>
    <w:p w14:paraId="219FF42A" w14:textId="77777777" w:rsidR="00647C02" w:rsidRPr="00005E38" w:rsidRDefault="00647C02" w:rsidP="00647C02">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1066B804" w14:textId="77777777" w:rsidR="00647C02" w:rsidRPr="006B7C5E" w:rsidRDefault="00647C02" w:rsidP="00647C02">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 xml:space="preserve">disasters are </w:t>
      </w:r>
      <w:proofErr w:type="gramStart"/>
      <w:r w:rsidRPr="00005E38">
        <w:rPr>
          <w:rStyle w:val="StyleUnderline"/>
        </w:rPr>
        <w:t>unusual</w:t>
      </w:r>
      <w:proofErr w:type="gramEnd"/>
      <w:r w:rsidRPr="00005E38">
        <w:rPr>
          <w:rStyle w:val="StyleUnderline"/>
        </w:rPr>
        <w:t xml:space="preserve">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ies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w:t>
      </w:r>
      <w:proofErr w:type="gramStart"/>
      <w:r w:rsidRPr="00005E38">
        <w:rPr>
          <w:sz w:val="12"/>
        </w:rPr>
        <w:t>and also</w:t>
      </w:r>
      <w:proofErr w:type="gramEnd"/>
      <w:r w:rsidRPr="00005E38">
        <w:rPr>
          <w:sz w:val="12"/>
        </w:rPr>
        <w:t xml:space="preserve">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(Perrow,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w:t>
      </w:r>
      <w:proofErr w:type="gramStart"/>
      <w:r w:rsidRPr="00005E38">
        <w:rPr>
          <w:sz w:val="12"/>
        </w:rPr>
        <w:t>similar to</w:t>
      </w:r>
      <w:proofErr w:type="gramEnd"/>
      <w:r w:rsidRPr="00005E38">
        <w:rPr>
          <w:sz w:val="12"/>
        </w:rPr>
        <w:t xml:space="preserve"> the one in Indonesia.) Additionally, volcanoes reside atop the meeting of tectonic plates; the typhoons that originate in the Pacific Ocean generate furiously fatal winds. </w:t>
      </w:r>
      <w:r w:rsidRPr="00005E38">
        <w:rPr>
          <w:rStyle w:val="StyleUnderline"/>
        </w:rPr>
        <w:t>Perrow</w:t>
      </w:r>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Perrow's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Perrow's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 xml:space="preserve">more death and </w:t>
      </w:r>
      <w:r w:rsidRPr="00005E38">
        <w:rPr>
          <w:rStyle w:val="StyleUnderline"/>
        </w:rPr>
        <w:lastRenderedPageBreak/>
        <w:t>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and orga</w:t>
      </w:r>
      <w:r w:rsidRPr="004E4018">
        <w:rPr>
          <w:rStyle w:val="StyleUnderline"/>
        </w:rPr>
        <w:t>-</w:t>
      </w:r>
      <w:r w:rsidRPr="004E4018">
        <w:rPr>
          <w:sz w:val="12"/>
        </w:rPr>
        <w:t xml:space="preserve"> nizations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organi- zations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organiza- tions particularly attuned to the suffering of people in disasters? Is the political economy of the United States organized so that people, espe- cially poor people, are attended to quickly and effectively in noncri-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r w:rsidRPr="004E4018">
        <w:rPr>
          <w:rStyle w:val="StyleUnderline"/>
        </w:rPr>
        <w:t>disas- ters</w:t>
      </w:r>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 xml:space="preserve">As a complement to probabilistic </w:t>
      </w:r>
      <w:proofErr w:type="gramStart"/>
      <w:r w:rsidRPr="00690735">
        <w:rPr>
          <w:rStyle w:val="Emphasis"/>
          <w:highlight w:val="green"/>
        </w:rPr>
        <w:t>thinking</w:t>
      </w:r>
      <w:proofErr w:type="gramEnd"/>
      <w:r w:rsidRPr="00690735">
        <w:rPr>
          <w:rStyle w:val="Emphasis"/>
          <w:highlight w:val="gree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possibilis-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lem with advancing and employing possibilistic thinking: the prob- lem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1B4816EC" w14:textId="77777777" w:rsidR="00647C02" w:rsidRPr="00DE2492" w:rsidRDefault="00647C02" w:rsidP="00647C02">
      <w:pPr>
        <w:pStyle w:val="Heading4"/>
        <w:rPr>
          <w:rFonts w:cstheme="majorHAnsi"/>
          <w:szCs w:val="28"/>
        </w:rPr>
      </w:pPr>
      <w:r w:rsidRPr="00DE2492">
        <w:rPr>
          <w:rFonts w:cstheme="majorHAnsi"/>
          <w:szCs w:val="28"/>
        </w:rPr>
        <w:t xml:space="preserve">Extinction is the only coherent and egalitarian framework – prefer it </w:t>
      </w:r>
    </w:p>
    <w:p w14:paraId="37A41C40" w14:textId="77777777" w:rsidR="00647C02" w:rsidRPr="00DE2492" w:rsidRDefault="00647C02" w:rsidP="00647C02">
      <w:pPr>
        <w:rPr>
          <w:rFonts w:cstheme="majorHAnsi"/>
        </w:rPr>
      </w:pPr>
      <w:r w:rsidRPr="00DE2492">
        <w:rPr>
          <w:rStyle w:val="Style13ptBold"/>
          <w:rFonts w:cstheme="majorHAnsi"/>
        </w:rPr>
        <w:t xml:space="preserve">Khan 18 </w:t>
      </w:r>
      <w:r w:rsidRPr="00DE2492">
        <w:rPr>
          <w:rFonts w:cstheme="majorHAnsi"/>
        </w:rPr>
        <w:t xml:space="preserve">(Risalat,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t>
      </w:r>
      <w:proofErr w:type="gramStart"/>
      <w:r w:rsidRPr="00DE2492">
        <w:rPr>
          <w:rFonts w:cstheme="majorHAnsi"/>
        </w:rPr>
        <w:t>World Heritage forest</w:t>
      </w:r>
      <w:proofErr w:type="gramEnd"/>
      <w:r w:rsidRPr="00DE2492">
        <w:rPr>
          <w:rFonts w:cstheme="majorHAnsi"/>
        </w:rPr>
        <w: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2DDC85CA" w14:textId="77777777" w:rsidR="00647C02" w:rsidRPr="00DE2492" w:rsidRDefault="00647C02" w:rsidP="00647C02">
      <w:pPr>
        <w:rPr>
          <w:rFonts w:cstheme="majorHAnsi"/>
          <w:u w:val="single"/>
        </w:rPr>
      </w:pPr>
      <w:r w:rsidRPr="00DE2492">
        <w:rPr>
          <w:rStyle w:val="Emphasis"/>
          <w:rFonts w:cstheme="majorHAnsi"/>
          <w:highlight w:val="green"/>
        </w:rPr>
        <w:t>Infinite</w:t>
      </w:r>
      <w:r w:rsidRPr="00DE2492">
        <w:rPr>
          <w:rFonts w:cstheme="majorHAnsi"/>
          <w:sz w:val="12"/>
        </w:rPr>
        <w:t xml:space="preserve"> future </w:t>
      </w:r>
      <w:r w:rsidRPr="00DE2492">
        <w:rPr>
          <w:rStyle w:val="Emphasis"/>
          <w:rFonts w:cstheme="majorHAnsi"/>
          <w:highlight w:val="green"/>
        </w:rPr>
        <w:t>possibilities</w:t>
      </w:r>
      <w:r w:rsidRPr="00DE2492">
        <w:rPr>
          <w:rFonts w:cstheme="majorHAnsi"/>
          <w:sz w:val="12"/>
        </w:rPr>
        <w:t xml:space="preserve"> I find the story of the Moriori profound. It teaches me two lessons. Firstly, that </w:t>
      </w:r>
      <w:r w:rsidRPr="00DE2492">
        <w:rPr>
          <w:rStyle w:val="StyleUnderline"/>
          <w:rFonts w:cstheme="majorHAnsi"/>
        </w:rPr>
        <w:t xml:space="preserve">human culture is </w:t>
      </w:r>
      <w:r w:rsidRPr="00DE2492">
        <w:rPr>
          <w:rStyle w:val="Emphasis"/>
          <w:rFonts w:cstheme="majorHAnsi"/>
        </w:rPr>
        <w:t>far from immutable</w:t>
      </w:r>
      <w:r w:rsidRPr="00DE2492">
        <w:rPr>
          <w:rFonts w:cstheme="majorHAnsi"/>
          <w:sz w:val="12"/>
        </w:rPr>
        <w:t xml:space="preserve">. That we can struggle against our baser instincts. That </w:t>
      </w:r>
      <w:r w:rsidRPr="00DE2492">
        <w:rPr>
          <w:rStyle w:val="Emphasis"/>
          <w:rFonts w:cstheme="majorHAnsi"/>
        </w:rPr>
        <w:t>we can master them and rise to unprecedented challenges</w:t>
      </w:r>
      <w:r w:rsidRPr="00DE2492">
        <w:rPr>
          <w:rFonts w:cstheme="majorHAnsi"/>
          <w:sz w:val="12"/>
        </w:rPr>
        <w:t xml:space="preserve">. Secondly, that </w:t>
      </w:r>
      <w:r w:rsidRPr="00DE2492">
        <w:rPr>
          <w:rStyle w:val="StyleUnderline"/>
          <w:rFonts w:cstheme="majorHAnsi"/>
        </w:rPr>
        <w:t xml:space="preserve">even this does not make us masters of our own destiny. We can make visionary choices, but the future can still surprise us. </w:t>
      </w:r>
      <w:r w:rsidRPr="00DE2492">
        <w:rPr>
          <w:rFonts w:cstheme="majorHAnsi"/>
          <w:sz w:val="12"/>
        </w:rPr>
        <w:t xml:space="preserve">This is a humbling realization. Because </w:t>
      </w:r>
      <w:r w:rsidRPr="00DE2492">
        <w:rPr>
          <w:rStyle w:val="Emphasis"/>
          <w:rFonts w:cstheme="majorHAnsi"/>
          <w:highlight w:val="green"/>
        </w:rPr>
        <w:t>faced with an uncertain future, the only</w:t>
      </w:r>
      <w:r w:rsidRPr="00DE2492">
        <w:rPr>
          <w:rStyle w:val="Emphasis"/>
          <w:rFonts w:cstheme="majorHAnsi"/>
        </w:rPr>
        <w:t xml:space="preserve"> wise </w:t>
      </w:r>
      <w:r w:rsidRPr="00DE2492">
        <w:rPr>
          <w:rStyle w:val="Emphasis"/>
          <w:rFonts w:cstheme="majorHAnsi"/>
          <w:highlight w:val="green"/>
        </w:rPr>
        <w:t>thing we can do is prepare</w:t>
      </w:r>
      <w:r w:rsidRPr="00DE2492">
        <w:rPr>
          <w:rFonts w:cstheme="majorHAnsi"/>
          <w:sz w:val="12"/>
          <w:highlight w:val="green"/>
        </w:rPr>
        <w:t xml:space="preserve"> </w:t>
      </w:r>
      <w:r w:rsidRPr="00DE2492">
        <w:rPr>
          <w:rFonts w:cstheme="majorHAnsi"/>
          <w:sz w:val="12"/>
        </w:rPr>
        <w:t xml:space="preserve">for possibilities. Standing at the launch pad of the Fourth Industrial Revolution, </w:t>
      </w:r>
      <w:r w:rsidRPr="00DE2492">
        <w:rPr>
          <w:rStyle w:val="StyleUnderline"/>
          <w:rFonts w:cstheme="majorHAnsi"/>
        </w:rPr>
        <w:t>the possibilities seem endless. They range from</w:t>
      </w:r>
      <w:r w:rsidRPr="00DE2492">
        <w:rPr>
          <w:rFonts w:cstheme="majorHAnsi"/>
          <w:sz w:val="12"/>
        </w:rPr>
        <w:t xml:space="preserve"> an era of </w:t>
      </w:r>
      <w:r w:rsidRPr="00DE2492">
        <w:rPr>
          <w:rStyle w:val="StyleUnderline"/>
          <w:rFonts w:cstheme="majorHAnsi"/>
        </w:rPr>
        <w:t>abundance to the end of humanity</w:t>
      </w:r>
      <w:r w:rsidRPr="00DE2492">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DE2492">
        <w:rPr>
          <w:rStyle w:val="StyleUnderline"/>
          <w:rFonts w:cstheme="majorHAnsi"/>
        </w:rPr>
        <w:t>Among the infinite future possibilities</w:t>
      </w:r>
      <w:r w:rsidRPr="00DE2492">
        <w:rPr>
          <w:rStyle w:val="Emphasis"/>
          <w:rFonts w:cstheme="majorHAnsi"/>
        </w:rPr>
        <w:t xml:space="preserve">, only </w:t>
      </w:r>
      <w:r w:rsidRPr="00DE2492">
        <w:rPr>
          <w:rStyle w:val="Emphasis"/>
          <w:rFonts w:cstheme="majorHAnsi"/>
          <w:highlight w:val="green"/>
        </w:rPr>
        <w:t>one outcome is truly irreversible: extinction</w:t>
      </w:r>
      <w:r w:rsidRPr="00DE2492">
        <w:rPr>
          <w:rFonts w:cstheme="majorHAnsi"/>
          <w:sz w:val="12"/>
        </w:rPr>
        <w:t xml:space="preserve">. </w:t>
      </w:r>
      <w:r w:rsidRPr="00DE2492">
        <w:rPr>
          <w:rStyle w:val="StyleUnderline"/>
          <w:rFonts w:cstheme="majorHAnsi"/>
        </w:rPr>
        <w:t>Concerns</w:t>
      </w:r>
      <w:r w:rsidRPr="00DE2492">
        <w:rPr>
          <w:rFonts w:cstheme="majorHAnsi"/>
          <w:sz w:val="12"/>
        </w:rPr>
        <w:t xml:space="preserve"> about extinction </w:t>
      </w:r>
      <w:r w:rsidRPr="00DE2492">
        <w:rPr>
          <w:rStyle w:val="StyleUnderline"/>
          <w:rFonts w:cstheme="majorHAnsi"/>
        </w:rPr>
        <w:t>are</w:t>
      </w:r>
      <w:r w:rsidRPr="00DE2492">
        <w:rPr>
          <w:rFonts w:cstheme="majorHAnsi"/>
          <w:sz w:val="12"/>
        </w:rPr>
        <w:t xml:space="preserve"> often </w:t>
      </w:r>
      <w:r w:rsidRPr="00DE2492">
        <w:rPr>
          <w:rStyle w:val="StyleUnderline"/>
          <w:rFonts w:cstheme="majorHAnsi"/>
        </w:rPr>
        <w:t xml:space="preserve">dismissed as </w:t>
      </w:r>
      <w:r w:rsidRPr="00DE2492">
        <w:rPr>
          <w:rStyle w:val="Emphasis"/>
          <w:rFonts w:cstheme="majorHAnsi"/>
        </w:rPr>
        <w:t>apocalyptic alarmism</w:t>
      </w:r>
      <w:r w:rsidRPr="00DE2492">
        <w:rPr>
          <w:rFonts w:cstheme="majorHAnsi"/>
          <w:sz w:val="12"/>
        </w:rPr>
        <w:t xml:space="preserve">. Sometimes, they are. But </w:t>
      </w:r>
      <w:r w:rsidRPr="00DE2492">
        <w:rPr>
          <w:rStyle w:val="StyleUnderline"/>
          <w:rFonts w:cstheme="majorHAnsi"/>
        </w:rPr>
        <w:t xml:space="preserve">repeating that mankind is still here after 70 years of existential warning about nuclear warfare is a </w:t>
      </w:r>
      <w:r w:rsidRPr="00DE2492">
        <w:rPr>
          <w:rStyle w:val="Emphasis"/>
          <w:rFonts w:cstheme="majorHAnsi"/>
        </w:rPr>
        <w:t>straw man argument</w:t>
      </w:r>
      <w:r w:rsidRPr="00DE2492">
        <w:rPr>
          <w:rStyle w:val="StyleUnderline"/>
          <w:rFonts w:cstheme="majorHAnsi"/>
        </w:rPr>
        <w:t>.</w:t>
      </w:r>
      <w:r w:rsidRPr="00DE2492">
        <w:rPr>
          <w:rFonts w:cstheme="majorHAnsi"/>
          <w:sz w:val="12"/>
        </w:rPr>
        <w:t xml:space="preserve"> </w:t>
      </w:r>
      <w:r w:rsidRPr="00DE2492">
        <w:rPr>
          <w:rStyle w:val="Emphasis"/>
          <w:rFonts w:cstheme="majorHAnsi"/>
        </w:rPr>
        <w:t>The fact that a 1000-year flood has not happened does not negate its possibility</w:t>
      </w:r>
      <w:r w:rsidRPr="00DE2492">
        <w:rPr>
          <w:rFonts w:cstheme="majorHAnsi"/>
          <w:sz w:val="12"/>
        </w:rPr>
        <w:t xml:space="preserve">. And </w:t>
      </w:r>
      <w:r w:rsidRPr="00DE2492">
        <w:rPr>
          <w:rStyle w:val="StyleUnderline"/>
          <w:rFonts w:cstheme="majorHAnsi"/>
          <w:highlight w:val="green"/>
        </w:rPr>
        <w:lastRenderedPageBreak/>
        <w:t xml:space="preserve">there have been </w:t>
      </w:r>
      <w:r w:rsidRPr="00DE2492">
        <w:rPr>
          <w:rStyle w:val="Emphasis"/>
          <w:rFonts w:cstheme="majorHAnsi"/>
        </w:rPr>
        <w:t xml:space="preserve">far </w:t>
      </w:r>
      <w:r w:rsidRPr="00DE2492">
        <w:rPr>
          <w:rStyle w:val="Emphasis"/>
          <w:rFonts w:cstheme="majorHAnsi"/>
          <w:highlight w:val="green"/>
        </w:rPr>
        <w:t>too many nuclear near-misses to rest easy</w:t>
      </w:r>
      <w:r w:rsidRPr="00DE2492">
        <w:rPr>
          <w:rStyle w:val="Emphasis"/>
          <w:rFonts w:cstheme="majorHAnsi"/>
        </w:rPr>
        <w:t xml:space="preserve">. </w:t>
      </w:r>
      <w:r w:rsidRPr="00DE2492">
        <w:rPr>
          <w:rFonts w:cstheme="majorHAnsi"/>
          <w:sz w:val="12"/>
        </w:rPr>
        <w:t xml:space="preserve">As the World Economic Forum’s Annual Meeting in </w:t>
      </w:r>
      <w:r w:rsidRPr="00DE2492">
        <w:rPr>
          <w:rStyle w:val="StyleUnderline"/>
          <w:rFonts w:cstheme="majorHAnsi"/>
        </w:rPr>
        <w:t>Davos discusses</w:t>
      </w:r>
      <w:r w:rsidRPr="00DE2492">
        <w:rPr>
          <w:rFonts w:cstheme="majorHAnsi"/>
          <w:sz w:val="12"/>
        </w:rPr>
        <w:t xml:space="preserve"> how to create a shared future in a fractured world, here are </w:t>
      </w:r>
      <w:r w:rsidRPr="00DE2492">
        <w:rPr>
          <w:rStyle w:val="StyleUnderline"/>
          <w:rFonts w:cstheme="majorHAnsi"/>
        </w:rPr>
        <w:t xml:space="preserve">five reasons why the possibility of existential risks should raise the stakes of conversation: </w:t>
      </w:r>
      <w:r w:rsidRPr="00DE2492">
        <w:rPr>
          <w:rFonts w:cstheme="majorHAnsi"/>
          <w:sz w:val="12"/>
        </w:rPr>
        <w:t xml:space="preserve">1. </w:t>
      </w:r>
      <w:r w:rsidRPr="00DE2492">
        <w:rPr>
          <w:rStyle w:val="Emphasis"/>
          <w:rFonts w:cstheme="majorHAnsi"/>
          <w:highlight w:val="green"/>
        </w:rPr>
        <w:t>Extinction is the rule, not the exception</w:t>
      </w:r>
      <w:r w:rsidRPr="00DE2492">
        <w:rPr>
          <w:rFonts w:cstheme="majorHAnsi"/>
          <w:sz w:val="12"/>
        </w:rPr>
        <w:t xml:space="preserve"> More than </w:t>
      </w:r>
      <w:r w:rsidRPr="00DE2492">
        <w:rPr>
          <w:rStyle w:val="StyleUnderline"/>
          <w:rFonts w:cstheme="majorHAnsi"/>
          <w:highlight w:val="green"/>
        </w:rPr>
        <w:t>99.9% of all the species that ever existed are gone</w:t>
      </w:r>
      <w:r w:rsidRPr="00DE2492">
        <w:rPr>
          <w:rFonts w:cstheme="majorHAnsi"/>
          <w:sz w:val="12"/>
        </w:rPr>
        <w:t xml:space="preserve">. </w:t>
      </w:r>
      <w:r w:rsidRPr="00DE2492">
        <w:rPr>
          <w:rStyle w:val="Emphasis"/>
          <w:rFonts w:cstheme="majorHAnsi"/>
        </w:rPr>
        <w:t>Deep time is unfathomable</w:t>
      </w:r>
      <w:r w:rsidRPr="00DE2492">
        <w:rPr>
          <w:rFonts w:cstheme="majorHAnsi"/>
          <w:sz w:val="12"/>
        </w:rPr>
        <w:t xml:space="preserve"> to the human brain. But </w:t>
      </w:r>
      <w:r w:rsidRPr="00DE2492">
        <w:rPr>
          <w:rStyle w:val="StyleUnderline"/>
          <w:rFonts w:cstheme="majorHAnsi"/>
        </w:rPr>
        <w:t xml:space="preserve">if one cares to take a tour of the billions of years of life’s history, we find a litany of forgotten species. </w:t>
      </w:r>
      <w:r w:rsidRPr="00DE2492">
        <w:rPr>
          <w:rFonts w:cstheme="majorHAnsi"/>
          <w:sz w:val="12"/>
        </w:rPr>
        <w:t xml:space="preserve">And we have only discovered a mere fraction of the extinct species that once roamed the planet. In the speck of time since the first humans evolved, more than </w:t>
      </w:r>
      <w:r w:rsidRPr="00DE2492">
        <w:rPr>
          <w:rStyle w:val="StyleUnderline"/>
          <w:rFonts w:cstheme="majorHAnsi"/>
        </w:rPr>
        <w:t>99.9% of all</w:t>
      </w:r>
      <w:r w:rsidRPr="00DE2492">
        <w:rPr>
          <w:rFonts w:cstheme="majorHAnsi"/>
          <w:sz w:val="12"/>
        </w:rPr>
        <w:t xml:space="preserve"> the distinct </w:t>
      </w:r>
      <w:r w:rsidRPr="00DE2492">
        <w:rPr>
          <w:rStyle w:val="StyleUnderline"/>
          <w:rFonts w:cstheme="majorHAnsi"/>
        </w:rPr>
        <w:t>human cultures that have ever existed are extinct.</w:t>
      </w:r>
      <w:r w:rsidRPr="00DE2492">
        <w:rPr>
          <w:rFonts w:cstheme="majorHAnsi"/>
          <w:sz w:val="12"/>
        </w:rPr>
        <w:t xml:space="preserve"> Each hunter-gatherer tribe had its own mythologies, </w:t>
      </w:r>
      <w:proofErr w:type="gramStart"/>
      <w:r w:rsidRPr="00DE2492">
        <w:rPr>
          <w:rFonts w:cstheme="majorHAnsi"/>
          <w:sz w:val="12"/>
        </w:rPr>
        <w:t>traditions</w:t>
      </w:r>
      <w:proofErr w:type="gramEnd"/>
      <w:r w:rsidRPr="00DE2492">
        <w:rPr>
          <w:rFonts w:cstheme="majorHAnsi"/>
          <w:sz w:val="12"/>
        </w:rPr>
        <w:t xml:space="preserve"> and norms. They wiped each other </w:t>
      </w:r>
      <w:proofErr w:type="gramStart"/>
      <w:r w:rsidRPr="00DE2492">
        <w:rPr>
          <w:rFonts w:cstheme="majorHAnsi"/>
          <w:sz w:val="12"/>
        </w:rPr>
        <w:t>out, or</w:t>
      </w:r>
      <w:proofErr w:type="gramEnd"/>
      <w:r w:rsidRPr="00DE2492">
        <w:rPr>
          <w:rFonts w:cstheme="majorHAnsi"/>
          <w:sz w:val="12"/>
        </w:rPr>
        <w:t xml:space="preserve"> coalesced into larger formations following the agricultural revolution. However, as major civilizations emerged, even those that reached incredible heights, such as the Egyptians and the Romans, eventually collapsed. </w:t>
      </w:r>
      <w:r w:rsidRPr="00DE2492">
        <w:rPr>
          <w:rStyle w:val="StyleUnderline"/>
          <w:rFonts w:cstheme="majorHAnsi"/>
        </w:rPr>
        <w:t>It is only in the very recent past that we became a truly global civilization</w:t>
      </w:r>
      <w:r w:rsidRPr="00DE2492">
        <w:rPr>
          <w:rFonts w:cstheme="majorHAnsi"/>
          <w:sz w:val="12"/>
        </w:rPr>
        <w:t xml:space="preserve">. Our interconnectedness continues to grow rapidly. “Stand or fall, we are the last civilization”, as Ricken Patel, the founder of the global civic movement Avaaz, put it. 2. Environmental pressures can drive extinction More than </w:t>
      </w:r>
      <w:r w:rsidRPr="00DE2492">
        <w:rPr>
          <w:rStyle w:val="StyleUnderline"/>
          <w:rFonts w:cstheme="majorHAnsi"/>
        </w:rPr>
        <w:t>15,000 scientists just issued a ‘warning to humanity’</w:t>
      </w:r>
      <w:r w:rsidRPr="00DE2492">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DE2492">
        <w:rPr>
          <w:rStyle w:val="StyleUnderline"/>
          <w:rFonts w:cstheme="majorHAnsi"/>
        </w:rPr>
        <w:t>Diamond charts the history of past societies</w:t>
      </w:r>
      <w:r w:rsidRPr="00DE2492">
        <w:rPr>
          <w:rFonts w:cstheme="majorHAnsi"/>
          <w:sz w:val="12"/>
        </w:rPr>
        <w:t xml:space="preserve">. He makes the case that </w:t>
      </w:r>
      <w:r w:rsidRPr="00DE2492">
        <w:rPr>
          <w:rStyle w:val="StyleUnderline"/>
          <w:rFonts w:cstheme="majorHAnsi"/>
        </w:rPr>
        <w:t xml:space="preserve">overpopulation and resource use beyond the carrying capacity have often been important, </w:t>
      </w:r>
      <w:r w:rsidRPr="00DE2492">
        <w:rPr>
          <w:rFonts w:cstheme="majorHAnsi"/>
          <w:sz w:val="12"/>
        </w:rPr>
        <w:t xml:space="preserve">if not the only, drivers </w:t>
      </w:r>
      <w:r w:rsidRPr="00DE2492">
        <w:rPr>
          <w:rStyle w:val="StyleUnderline"/>
          <w:rFonts w:cstheme="majorHAnsi"/>
        </w:rPr>
        <w:t xml:space="preserve">of collapse. </w:t>
      </w:r>
      <w:r w:rsidRPr="00DE2492">
        <w:rPr>
          <w:rFonts w:cstheme="majorHAnsi"/>
          <w:sz w:val="12"/>
        </w:rPr>
        <w:t xml:space="preserve">Even though we are making important incremental progress in battles such as climate change, </w:t>
      </w:r>
      <w:r w:rsidRPr="00DE2492">
        <w:rPr>
          <w:rStyle w:val="StyleUnderline"/>
          <w:rFonts w:cstheme="majorHAnsi"/>
        </w:rPr>
        <w:t>we must</w:t>
      </w:r>
      <w:r w:rsidRPr="00DE2492">
        <w:rPr>
          <w:rFonts w:cstheme="majorHAnsi"/>
          <w:sz w:val="12"/>
        </w:rPr>
        <w:t xml:space="preserve"> still </w:t>
      </w:r>
      <w:r w:rsidRPr="00DE2492">
        <w:rPr>
          <w:rStyle w:val="StyleUnderline"/>
          <w:rFonts w:cstheme="majorHAnsi"/>
        </w:rPr>
        <w:t xml:space="preserve">achieve tremendous </w:t>
      </w:r>
      <w:r w:rsidRPr="00DE2492">
        <w:rPr>
          <w:rFonts w:cstheme="majorHAnsi"/>
          <w:sz w:val="12"/>
        </w:rPr>
        <w:t xml:space="preserve">step </w:t>
      </w:r>
      <w:r w:rsidRPr="00DE2492">
        <w:rPr>
          <w:rStyle w:val="StyleUnderline"/>
          <w:rFonts w:cstheme="majorHAnsi"/>
        </w:rPr>
        <w:t>changes in our response to several major environmental crises.</w:t>
      </w:r>
      <w:r w:rsidRPr="00DE2492">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DE2492">
        <w:rPr>
          <w:rStyle w:val="Emphasis"/>
          <w:rFonts w:cstheme="majorHAnsi"/>
        </w:rPr>
        <w:t xml:space="preserve">Bostrom cites a survey of industry </w:t>
      </w:r>
      <w:r w:rsidRPr="00DE2492">
        <w:rPr>
          <w:rStyle w:val="Emphasis"/>
          <w:rFonts w:cstheme="majorHAnsi"/>
          <w:highlight w:val="green"/>
        </w:rPr>
        <w:t>experts</w:t>
      </w:r>
      <w:r w:rsidRPr="00DE2492">
        <w:rPr>
          <w:rStyle w:val="Emphasis"/>
          <w:rFonts w:cstheme="majorHAnsi"/>
        </w:rPr>
        <w:t xml:space="preserve"> that </w:t>
      </w:r>
      <w:r w:rsidRPr="00DE2492">
        <w:rPr>
          <w:rStyle w:val="Emphasis"/>
          <w:rFonts w:cstheme="majorHAnsi"/>
          <w:highlight w:val="green"/>
        </w:rPr>
        <w:t xml:space="preserve">projected </w:t>
      </w:r>
      <w:r w:rsidRPr="00DE2492">
        <w:rPr>
          <w:rStyle w:val="Emphasis"/>
          <w:rFonts w:cstheme="majorHAnsi"/>
        </w:rPr>
        <w:t xml:space="preserve">a 50% chance of </w:t>
      </w:r>
      <w:r w:rsidRPr="00DE2492">
        <w:rPr>
          <w:rStyle w:val="Emphasis"/>
          <w:rFonts w:cstheme="majorHAnsi"/>
          <w:highlight w:val="green"/>
        </w:rPr>
        <w:t>the development of a</w:t>
      </w:r>
      <w:r w:rsidRPr="00DE2492">
        <w:rPr>
          <w:rStyle w:val="Emphasis"/>
          <w:rFonts w:cstheme="majorHAnsi"/>
        </w:rPr>
        <w:t>rtificial super</w:t>
      </w:r>
      <w:r w:rsidRPr="00DE2492">
        <w:rPr>
          <w:rStyle w:val="Emphasis"/>
          <w:rFonts w:cstheme="majorHAnsi"/>
          <w:highlight w:val="green"/>
        </w:rPr>
        <w:t>i</w:t>
      </w:r>
      <w:r w:rsidRPr="00DE2492">
        <w:rPr>
          <w:rStyle w:val="Emphasis"/>
          <w:rFonts w:cstheme="majorHAnsi"/>
        </w:rPr>
        <w:t>ntelligence by 2050</w:t>
      </w:r>
      <w:r w:rsidRPr="00DE2492">
        <w:rPr>
          <w:rFonts w:cstheme="majorHAnsi"/>
          <w:sz w:val="12"/>
        </w:rPr>
        <w:t xml:space="preserve">, </w:t>
      </w:r>
      <w:r w:rsidRPr="00DE2492">
        <w:rPr>
          <w:rStyle w:val="Emphasis"/>
          <w:rFonts w:cstheme="majorHAnsi"/>
        </w:rPr>
        <w:t xml:space="preserve">and a </w:t>
      </w:r>
      <w:r w:rsidRPr="00DE2492">
        <w:rPr>
          <w:rStyle w:val="Emphasis"/>
          <w:rFonts w:cstheme="majorHAnsi"/>
          <w:highlight w:val="green"/>
        </w:rPr>
        <w:t>90% chance by 2075</w:t>
      </w:r>
      <w:r w:rsidRPr="00DE2492">
        <w:rPr>
          <w:rFonts w:cstheme="majorHAnsi"/>
          <w:sz w:val="12"/>
        </w:rPr>
        <w:t xml:space="preserve">. The latter date is within the life expectancy of many alive today. </w:t>
      </w:r>
      <w:r w:rsidRPr="00DE2492">
        <w:rPr>
          <w:rStyle w:val="StyleUnderline"/>
          <w:rFonts w:cstheme="majorHAnsi"/>
          <w:highlight w:val="green"/>
        </w:rPr>
        <w:t>Visionaries</w:t>
      </w:r>
      <w:r w:rsidRPr="00DE2492">
        <w:rPr>
          <w:rFonts w:cstheme="majorHAnsi"/>
          <w:sz w:val="12"/>
        </w:rPr>
        <w:t xml:space="preserve"> like Stephen Hawking and Elon Musk have </w:t>
      </w:r>
      <w:r w:rsidRPr="00DE2492">
        <w:rPr>
          <w:rStyle w:val="StyleUnderline"/>
          <w:rFonts w:cstheme="majorHAnsi"/>
          <w:highlight w:val="green"/>
        </w:rPr>
        <w:t>warned of the existential risks from artificial superintelligence</w:t>
      </w:r>
      <w:r w:rsidRPr="00DE2492">
        <w:rPr>
          <w:rStyle w:val="StyleUnderline"/>
          <w:rFonts w:cstheme="majorHAnsi"/>
        </w:rPr>
        <w:t xml:space="preserve">. </w:t>
      </w:r>
      <w:r w:rsidRPr="00DE2492">
        <w:rPr>
          <w:rFonts w:cstheme="majorHAnsi"/>
          <w:sz w:val="12"/>
        </w:rPr>
        <w:t xml:space="preserve">Their opposite camp includes Larry Page and Mark Zuckerberg. But on an issue that concerns the future of humanity, is it </w:t>
      </w:r>
      <w:proofErr w:type="gramStart"/>
      <w:r w:rsidRPr="00DE2492">
        <w:rPr>
          <w:rFonts w:cstheme="majorHAnsi"/>
          <w:sz w:val="12"/>
        </w:rPr>
        <w:t>really wise</w:t>
      </w:r>
      <w:proofErr w:type="gramEnd"/>
      <w:r w:rsidRPr="00DE2492">
        <w:rPr>
          <w:rFonts w:cstheme="majorHAnsi"/>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DE2492">
        <w:rPr>
          <w:rStyle w:val="StyleUnderline"/>
          <w:rFonts w:cstheme="majorHAnsi"/>
        </w:rPr>
        <w:t>Throughout history, we have rallied against the ‘other’</w:t>
      </w:r>
      <w:r w:rsidRPr="00DE2492">
        <w:rPr>
          <w:rFonts w:cstheme="majorHAnsi"/>
          <w:sz w:val="12"/>
        </w:rPr>
        <w:t xml:space="preserve">. </w:t>
      </w:r>
      <w:r w:rsidRPr="00DE2492">
        <w:rPr>
          <w:rStyle w:val="StyleUnderline"/>
          <w:rFonts w:cstheme="majorHAnsi"/>
        </w:rPr>
        <w:t>Tribes</w:t>
      </w:r>
      <w:r w:rsidRPr="00DE2492">
        <w:rPr>
          <w:rFonts w:cstheme="majorHAnsi"/>
          <w:sz w:val="12"/>
        </w:rPr>
        <w:t xml:space="preserve"> have </w:t>
      </w:r>
      <w:r w:rsidRPr="00DE2492">
        <w:rPr>
          <w:rStyle w:val="StyleUnderline"/>
          <w:rFonts w:cstheme="majorHAnsi"/>
        </w:rPr>
        <w:t xml:space="preserve">overpowered </w:t>
      </w:r>
      <w:proofErr w:type="gramStart"/>
      <w:r w:rsidRPr="00DE2492">
        <w:rPr>
          <w:rStyle w:val="StyleUnderline"/>
          <w:rFonts w:cstheme="majorHAnsi"/>
        </w:rPr>
        <w:t>tribes,</w:t>
      </w:r>
      <w:proofErr w:type="gramEnd"/>
      <w:r w:rsidRPr="00DE2492">
        <w:rPr>
          <w:rFonts w:cstheme="majorHAnsi"/>
          <w:sz w:val="12"/>
        </w:rPr>
        <w:t xml:space="preserve"> </w:t>
      </w:r>
      <w:r w:rsidRPr="00DE2492">
        <w:rPr>
          <w:rStyle w:val="StyleUnderline"/>
          <w:rFonts w:cstheme="majorHAnsi"/>
        </w:rPr>
        <w:t>empires have conquered rivals</w:t>
      </w:r>
      <w:r w:rsidRPr="00DE2492">
        <w:rPr>
          <w:rFonts w:cstheme="majorHAnsi"/>
          <w:sz w:val="12"/>
        </w:rPr>
        <w:t xml:space="preserve">. Even today, </w:t>
      </w:r>
      <w:r w:rsidRPr="00DE2492">
        <w:rPr>
          <w:rStyle w:val="StyleUnderline"/>
          <w:rFonts w:cstheme="majorHAnsi"/>
        </w:rPr>
        <w:t>our fiercest displays of unity typically happen at wartime. We</w:t>
      </w:r>
      <w:r w:rsidRPr="00DE2492">
        <w:rPr>
          <w:rFonts w:cstheme="majorHAnsi"/>
          <w:sz w:val="12"/>
        </w:rPr>
        <w:t xml:space="preserve"> give our lives for our motherland and defend nationalistic pride like a wounded lion. But like the early Morioris, </w:t>
      </w:r>
      <w:r w:rsidRPr="00DE2492">
        <w:rPr>
          <w:rStyle w:val="StyleUnderline"/>
          <w:rFonts w:cstheme="majorHAnsi"/>
        </w:rPr>
        <w:t xml:space="preserve">we 21st-century citizens find ourselves on an </w:t>
      </w:r>
      <w:r w:rsidRPr="00AA6543">
        <w:rPr>
          <w:rStyle w:val="Emphasis"/>
          <w:rFonts w:cstheme="majorHAnsi"/>
        </w:rPr>
        <w:t>increasingly unstable island</w:t>
      </w:r>
      <w:r w:rsidRPr="00AA6543">
        <w:rPr>
          <w:rStyle w:val="StyleUnderline"/>
          <w:rFonts w:cstheme="majorHAnsi"/>
        </w:rPr>
        <w:t>.</w:t>
      </w:r>
      <w:r w:rsidRPr="00AA6543">
        <w:rPr>
          <w:rFonts w:cstheme="majorHAnsi"/>
          <w:sz w:val="12"/>
        </w:rPr>
        <w:t xml:space="preserve"> </w:t>
      </w:r>
      <w:r w:rsidRPr="00AA6543">
        <w:rPr>
          <w:rStyle w:val="StyleUnderline"/>
          <w:rFonts w:cstheme="majorHAnsi"/>
        </w:rPr>
        <w:t xml:space="preserve">We may have a violent past, but </w:t>
      </w:r>
      <w:r w:rsidRPr="00AA6543">
        <w:rPr>
          <w:rStyle w:val="Emphasis"/>
          <w:rFonts w:cstheme="majorHAnsi"/>
        </w:rPr>
        <w:t>we have no more dangerous enemy than ourselves</w:t>
      </w:r>
      <w:r w:rsidRPr="00AA6543">
        <w:rPr>
          <w:rFonts w:cstheme="majorHAnsi"/>
          <w:sz w:val="12"/>
        </w:rPr>
        <w:t xml:space="preserve">. </w:t>
      </w:r>
      <w:r w:rsidRPr="00AA6543">
        <w:rPr>
          <w:rStyle w:val="StyleUnderline"/>
          <w:rFonts w:cstheme="majorHAnsi"/>
        </w:rPr>
        <w:t>Our task is to</w:t>
      </w:r>
      <w:r w:rsidRPr="00DE2492">
        <w:rPr>
          <w:rStyle w:val="StyleUnderline"/>
          <w:rFonts w:cstheme="majorHAnsi"/>
        </w:rPr>
        <w:t xml:space="preserve"> find</w:t>
      </w:r>
      <w:r w:rsidRPr="00DE2492">
        <w:rPr>
          <w:rFonts w:cstheme="majorHAnsi"/>
          <w:sz w:val="12"/>
        </w:rPr>
        <w:t xml:space="preserve"> our own Nunuku’s Law. </w:t>
      </w:r>
      <w:r w:rsidRPr="00DE2492">
        <w:rPr>
          <w:rStyle w:val="StyleUnderline"/>
          <w:rFonts w:cstheme="majorHAnsi"/>
        </w:rPr>
        <w:t>Our own sh</w:t>
      </w:r>
      <w:r w:rsidRPr="00AA6543">
        <w:rPr>
          <w:rStyle w:val="StyleUnderline"/>
          <w:rFonts w:cstheme="majorHAnsi"/>
        </w:rPr>
        <w:t>ared contract, based on equity, would help us navigate safely.</w:t>
      </w:r>
      <w:r w:rsidRPr="00AA6543">
        <w:rPr>
          <w:rFonts w:cstheme="majorHAnsi"/>
          <w:sz w:val="12"/>
        </w:rPr>
        <w:t xml:space="preserve"> It </w:t>
      </w:r>
      <w:r w:rsidRPr="00AA6543">
        <w:rPr>
          <w:rStyle w:val="StyleUnderline"/>
          <w:rFonts w:cstheme="majorHAnsi"/>
        </w:rPr>
        <w:t>would ensure a future that unleashes the full potential of our still-budding human civilization, in</w:t>
      </w:r>
      <w:r w:rsidRPr="00DE2492">
        <w:rPr>
          <w:rStyle w:val="StyleUnderline"/>
          <w:rFonts w:cstheme="majorHAnsi"/>
        </w:rPr>
        <w:t xml:space="preserve"> all its diversity. We cannot do this unless we are </w:t>
      </w:r>
      <w:r w:rsidRPr="00DE2492">
        <w:rPr>
          <w:rStyle w:val="Emphasis"/>
          <w:rFonts w:cstheme="majorHAnsi"/>
        </w:rPr>
        <w:t>humbly grounded in the possibility of our own destruction</w:t>
      </w:r>
      <w:r w:rsidRPr="00DE2492">
        <w:rPr>
          <w:rFonts w:cstheme="majorHAnsi"/>
          <w:sz w:val="12"/>
        </w:rPr>
        <w:t xml:space="preserve">. </w:t>
      </w:r>
      <w:r w:rsidRPr="00DE2492">
        <w:rPr>
          <w:rStyle w:val="Emphasis"/>
          <w:rFonts w:cstheme="majorHAnsi"/>
          <w:highlight w:val="green"/>
        </w:rPr>
        <w:t>Survival is life’s primal instinct</w:t>
      </w:r>
      <w:r w:rsidRPr="00DE2492">
        <w:rPr>
          <w:rFonts w:cstheme="majorHAnsi"/>
          <w:sz w:val="12"/>
        </w:rPr>
        <w:t xml:space="preserve">. </w:t>
      </w:r>
      <w:r w:rsidRPr="00DE2492">
        <w:rPr>
          <w:rStyle w:val="StyleUnderline"/>
          <w:rFonts w:cstheme="majorHAnsi"/>
        </w:rPr>
        <w:t xml:space="preserve">In the absence of a common enemy, </w:t>
      </w:r>
      <w:r w:rsidRPr="00DE2492">
        <w:rPr>
          <w:rStyle w:val="StyleUnderline"/>
          <w:rFonts w:cstheme="majorHAnsi"/>
          <w:highlight w:val="green"/>
        </w:rPr>
        <w:t>we must find common cause in survival. Our future may depend on whether we realize this.</w:t>
      </w:r>
    </w:p>
    <w:p w14:paraId="657CB342" w14:textId="3CD4ED24" w:rsidR="00647C02" w:rsidRPr="00647C02" w:rsidRDefault="00647C02" w:rsidP="00647C02">
      <w:r>
        <w:t xml:space="preserve">The winter and Leighton evidence doesn’t have a warrant and assumes you are winning a tradeoff between solving existential threats and ongoing </w:t>
      </w:r>
      <w:proofErr w:type="gramStart"/>
      <w:r>
        <w:t>violence</w:t>
      </w:r>
      <w:proofErr w:type="gramEnd"/>
      <w:r>
        <w:t xml:space="preserve"> but governments are able to make multiple policy decisions at the same time</w:t>
      </w:r>
    </w:p>
    <w:p w14:paraId="5E925148" w14:textId="77777777" w:rsidR="00A82C81" w:rsidRDefault="00A82C81" w:rsidP="00A82C81">
      <w:pPr>
        <w:pStyle w:val="Heading3"/>
      </w:pPr>
      <w:r>
        <w:lastRenderedPageBreak/>
        <w:t>1NC---Cap Good</w:t>
      </w:r>
    </w:p>
    <w:p w14:paraId="2E45309E" w14:textId="77777777" w:rsidR="00A82C81" w:rsidRPr="00A01582" w:rsidRDefault="00A82C81" w:rsidP="00A82C81">
      <w:pPr>
        <w:pStyle w:val="Heading4"/>
      </w:pPr>
      <w:r>
        <w:t>Only private sector solves space colonization</w:t>
      </w:r>
    </w:p>
    <w:p w14:paraId="2F66E1BC" w14:textId="77777777" w:rsidR="00A82C81" w:rsidRPr="00A01582" w:rsidRDefault="00A82C81" w:rsidP="00A82C81">
      <w:r w:rsidRPr="00A01582">
        <w:rPr>
          <w:rStyle w:val="Style13ptBold"/>
        </w:rPr>
        <w:t>Diakovska &amp; Aliieva 20</w:t>
      </w:r>
      <w:r>
        <w:t xml:space="preserve"> [</w:t>
      </w:r>
      <w:r w:rsidRPr="00A01582">
        <w:t>Halyna Diakovska</w:t>
      </w:r>
      <w:r>
        <w:t xml:space="preserve"> and </w:t>
      </w:r>
      <w:r w:rsidRPr="00A01582">
        <w:t>Olga Aliieva</w:t>
      </w:r>
      <w:r>
        <w:t>,</w:t>
      </w:r>
      <w:r w:rsidRPr="00A01582">
        <w:t xml:space="preserve"> Ph.</w:t>
      </w:r>
      <w:proofErr w:type="gramStart"/>
      <w:r w:rsidRPr="00A01582">
        <w:t>D.</w:t>
      </w:r>
      <w:r>
        <w:t>s</w:t>
      </w:r>
      <w:proofErr w:type="gramEnd"/>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18EEB5F4" w14:textId="77777777" w:rsidR="00A82C81" w:rsidRPr="00844E93" w:rsidRDefault="00A82C81" w:rsidP="00A82C81">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14525A">
        <w:rPr>
          <w:rStyle w:val="StyleUnderline"/>
          <w:highlight w:val="cya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14525A">
        <w:rPr>
          <w:rStyle w:val="Emphasis"/>
          <w:highlight w:val="cyan"/>
        </w:rPr>
        <w:t>through public funding</w:t>
      </w:r>
      <w:r w:rsidRPr="0014525A">
        <w:rPr>
          <w:rStyle w:val="StyleUnderline"/>
          <w:highlight w:val="cyan"/>
        </w:rPr>
        <w:t xml:space="preserve">, could be </w:t>
      </w:r>
      <w:r w:rsidRPr="0014525A">
        <w:rPr>
          <w:rStyle w:val="Emphasis"/>
          <w:highlight w:val="cyan"/>
        </w:rPr>
        <w:t>erroneous</w:t>
      </w:r>
      <w:r w:rsidRPr="00844E93">
        <w:rPr>
          <w:rStyle w:val="StyleUnderline"/>
        </w:rPr>
        <w:t>.</w:t>
      </w:r>
      <w:r w:rsidRPr="00844E93">
        <w:rPr>
          <w:sz w:val="16"/>
        </w:rPr>
        <w:t xml:space="preserve"> Since 1984, </w:t>
      </w:r>
      <w:r w:rsidRPr="00844E93">
        <w:rPr>
          <w:rStyle w:val="StyleUnderline"/>
        </w:rPr>
        <w:t xml:space="preserve">the </w:t>
      </w:r>
      <w:r w:rsidRPr="0014525A">
        <w:rPr>
          <w:rStyle w:val="StyleUnderline"/>
          <w:highlight w:val="cya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14525A">
        <w:rPr>
          <w:rStyle w:val="Emphasis"/>
          <w:highlight w:val="cyan"/>
        </w:rPr>
        <w:t>decreased</w:t>
      </w:r>
      <w:r w:rsidRPr="00844E93">
        <w:rPr>
          <w:rStyle w:val="StyleUnderline"/>
        </w:rPr>
        <w:t xml:space="preserve"> in space</w:t>
      </w:r>
      <w:r w:rsidRPr="00844E93">
        <w:rPr>
          <w:sz w:val="16"/>
        </w:rPr>
        <w:t xml:space="preserve"> telecommunications, commercial space transportation, remote sensing, etc., </w:t>
      </w:r>
      <w:r w:rsidRPr="0014525A">
        <w:rPr>
          <w:rStyle w:val="StyleUnderline"/>
          <w:highlight w:val="cyan"/>
        </w:rPr>
        <w:t>while</w:t>
      </w:r>
      <w:r w:rsidRPr="00844E93">
        <w:rPr>
          <w:sz w:val="16"/>
        </w:rPr>
        <w:t xml:space="preserve"> the share of </w:t>
      </w:r>
      <w:r w:rsidRPr="00844E93">
        <w:rPr>
          <w:rStyle w:val="StyleUnderline"/>
        </w:rPr>
        <w:t xml:space="preserve">participation of </w:t>
      </w:r>
      <w:r w:rsidRPr="0014525A">
        <w:rPr>
          <w:rStyle w:val="Emphasis"/>
          <w:highlight w:val="cyan"/>
        </w:rPr>
        <w:t>non-state enterprises</w:t>
      </w:r>
      <w:r w:rsidRPr="00844E93">
        <w:rPr>
          <w:sz w:val="16"/>
        </w:rPr>
        <w:t xml:space="preserve"> has </w:t>
      </w:r>
      <w:r w:rsidRPr="0014525A">
        <w:rPr>
          <w:rStyle w:val="Emphasis"/>
          <w:highlight w:val="cyan"/>
        </w:rPr>
        <w:t>increased</w:t>
      </w:r>
      <w:r w:rsidRPr="00844E93">
        <w:rPr>
          <w:rStyle w:val="Emphasis"/>
        </w:rPr>
        <w:t xml:space="preserve"> rapidly</w:t>
      </w:r>
      <w:r w:rsidRPr="00844E93">
        <w:rPr>
          <w:rStyle w:val="StyleUnderline"/>
        </w:rPr>
        <w:t xml:space="preserve">. </w:t>
      </w:r>
      <w:r w:rsidRPr="0014525A">
        <w:rPr>
          <w:rStyle w:val="StyleUnderline"/>
          <w:highlight w:val="cyan"/>
        </w:rPr>
        <w:t xml:space="preserve">A </w:t>
      </w:r>
      <w:r w:rsidRPr="0014525A">
        <w:rPr>
          <w:rStyle w:val="Emphasis"/>
          <w:highlight w:val="cyan"/>
        </w:rPr>
        <w:t>legal</w:t>
      </w:r>
      <w:r w:rsidRPr="00844E93">
        <w:rPr>
          <w:sz w:val="16"/>
        </w:rPr>
        <w:t xml:space="preserve"> and </w:t>
      </w:r>
      <w:r w:rsidRPr="00844E93">
        <w:rPr>
          <w:rStyle w:val="Emphasis"/>
        </w:rPr>
        <w:t xml:space="preserve">regulatory </w:t>
      </w:r>
      <w:r w:rsidRPr="0014525A">
        <w:rPr>
          <w:rStyle w:val="Emphasis"/>
          <w:highlight w:val="cyan"/>
        </w:rPr>
        <w:t>framework</w:t>
      </w:r>
      <w:r w:rsidRPr="0014525A">
        <w:rPr>
          <w:rStyle w:val="StyleUnderline"/>
          <w:highlight w:val="cyan"/>
        </w:rPr>
        <w:t xml:space="preserve"> has been </w:t>
      </w:r>
      <w:r w:rsidRPr="0014525A">
        <w:rPr>
          <w:rStyle w:val="Emphasis"/>
          <w:highlight w:val="cyan"/>
        </w:rPr>
        <w:t>modified</w:t>
      </w:r>
      <w:r w:rsidRPr="0014525A">
        <w:rPr>
          <w:rStyle w:val="StyleUnderline"/>
          <w:highlight w:val="cyan"/>
        </w:rPr>
        <w:t xml:space="preserve"> to </w:t>
      </w:r>
      <w:r w:rsidRPr="0014525A">
        <w:rPr>
          <w:rStyle w:val="Emphasis"/>
          <w:highlight w:val="cyan"/>
        </w:rPr>
        <w:t>stimulate</w:t>
      </w:r>
      <w:r w:rsidRPr="00844E93">
        <w:rPr>
          <w:rStyle w:val="StyleUnderline"/>
        </w:rPr>
        <w:t xml:space="preserve"> </w:t>
      </w:r>
      <w:r w:rsidRPr="00844E93">
        <w:rPr>
          <w:rStyle w:val="Emphasis"/>
        </w:rPr>
        <w:t>space</w:t>
      </w:r>
      <w:r w:rsidRPr="00844E93">
        <w:rPr>
          <w:rStyle w:val="StyleUnderline"/>
        </w:rPr>
        <w:t xml:space="preserve"> </w:t>
      </w:r>
      <w:r w:rsidRPr="0014525A">
        <w:rPr>
          <w:rStyle w:val="Emphasis"/>
          <w:highlight w:val="cyan"/>
        </w:rPr>
        <w:t>commercialization</w:t>
      </w:r>
      <w:r w:rsidRPr="00844E93">
        <w:rPr>
          <w:rStyle w:val="StyleUnderline"/>
        </w:rPr>
        <w:t xml:space="preserve">. </w:t>
      </w:r>
      <w:r w:rsidRPr="00844E93">
        <w:rPr>
          <w:sz w:val="16"/>
        </w:rPr>
        <w:t>The stages of space law development are discussed in the research of Valentyn Halunko (Halunko, 2019), Larysa Soroka (Soroka &amp; Kurkova, 2019), etc. Larysa Soroka and Kseniia Kurkova explored the specifics of the legal regulation of the use and development of artificial intelligence for the space area (Soroka &amp; Kurkova, 2019).</w:t>
      </w:r>
    </w:p>
    <w:p w14:paraId="18C6FE27" w14:textId="77777777" w:rsidR="00A82C81" w:rsidRPr="00844E93" w:rsidRDefault="00A82C81" w:rsidP="00A82C81">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14525A">
        <w:rPr>
          <w:rStyle w:val="Emphasis"/>
          <w:highlight w:val="cyan"/>
        </w:rPr>
        <w:t>Private investment</w:t>
      </w:r>
      <w:r w:rsidRPr="00844E93">
        <w:rPr>
          <w:sz w:val="16"/>
        </w:rPr>
        <w:t xml:space="preserve"> along with government funding have </w:t>
      </w:r>
      <w:r w:rsidRPr="00844E93">
        <w:rPr>
          <w:rStyle w:val="Emphasis"/>
        </w:rPr>
        <w:t xml:space="preserve">significantly </w:t>
      </w:r>
      <w:r w:rsidRPr="0014525A">
        <w:rPr>
          <w:rStyle w:val="Emphasis"/>
          <w:highlight w:val="cyan"/>
        </w:rPr>
        <w:t>reduced</w:t>
      </w:r>
      <w:r w:rsidRPr="00844E93">
        <w:rPr>
          <w:sz w:val="16"/>
        </w:rPr>
        <w:t xml:space="preserve"> the </w:t>
      </w:r>
      <w:r w:rsidRPr="0014525A">
        <w:rPr>
          <w:rStyle w:val="Emphasis"/>
          <w:highlight w:val="cyan"/>
        </w:rPr>
        <w:t>risk</w:t>
      </w:r>
      <w:r w:rsidRPr="00844E93">
        <w:rPr>
          <w:sz w:val="16"/>
        </w:rPr>
        <w:t xml:space="preserve"> of business projects in the space industry. The </w:t>
      </w:r>
      <w:r w:rsidRPr="0014525A">
        <w:rPr>
          <w:rStyle w:val="Emphasis"/>
          <w:highlight w:val="cyan"/>
        </w:rPr>
        <w:t>quality</w:t>
      </w:r>
      <w:r w:rsidRPr="0014525A">
        <w:rPr>
          <w:rStyle w:val="StyleUnderline"/>
          <w:highlight w:val="cyan"/>
        </w:rPr>
        <w:t xml:space="preserve"> and </w:t>
      </w:r>
      <w:r w:rsidRPr="0014525A">
        <w:rPr>
          <w:rStyle w:val="Emphasis"/>
          <w:highlight w:val="cyan"/>
        </w:rPr>
        <w:t>effectiveness</w:t>
      </w:r>
      <w:r w:rsidRPr="00844E93">
        <w:rPr>
          <w:sz w:val="16"/>
        </w:rPr>
        <w:t xml:space="preserve"> </w:t>
      </w:r>
      <w:r w:rsidRPr="00844E93">
        <w:rPr>
          <w:rStyle w:val="StyleUnderline"/>
        </w:rPr>
        <w:t>of space exploration programs</w:t>
      </w:r>
      <w:r w:rsidRPr="00844E93">
        <w:rPr>
          <w:sz w:val="16"/>
        </w:rPr>
        <w:t xml:space="preserve"> have </w:t>
      </w:r>
      <w:r w:rsidRPr="0014525A">
        <w:rPr>
          <w:rStyle w:val="StyleUnderline"/>
          <w:highlight w:val="cyan"/>
        </w:rPr>
        <w:t>increased</w:t>
      </w:r>
      <w:r w:rsidRPr="00844E93">
        <w:rPr>
          <w:rStyle w:val="StyleUnderline"/>
        </w:rPr>
        <w:t>.</w:t>
      </w:r>
    </w:p>
    <w:p w14:paraId="2510CD99" w14:textId="77777777" w:rsidR="00A82C81" w:rsidRPr="00844E93" w:rsidRDefault="00A82C81" w:rsidP="00A82C81">
      <w:pPr>
        <w:rPr>
          <w:sz w:val="16"/>
          <w:szCs w:val="16"/>
        </w:rPr>
      </w:pPr>
      <w:r w:rsidRPr="00844E93">
        <w:rPr>
          <w:sz w:val="16"/>
          <w:szCs w:val="16"/>
        </w:rPr>
        <w:t>In 2018, Springer published an eloquent book The Rise of Private Actors in the Space Sector. Alessandra Vernile, the author of the book, explores a broad set of topics that reveal the role of private actors in space exploration (Vernile, 2018). The book covers the following topics: “Innovative Public Procurement and Support Schemes,” “New Target Markets for Private Actors,” etc. In the “Selected Success Stories,” Vernile provides examples of successful private actors in space exploration (Vernile, 2018).</w:t>
      </w:r>
    </w:p>
    <w:p w14:paraId="10AC3F9A" w14:textId="77777777" w:rsidR="00A82C81" w:rsidRPr="000018A7" w:rsidRDefault="00A82C81" w:rsidP="00A82C81">
      <w:pPr>
        <w:rPr>
          <w:b/>
          <w:iCs/>
          <w:u w:val="single"/>
        </w:rPr>
      </w:pPr>
      <w:r w:rsidRPr="00844E93">
        <w:rPr>
          <w:sz w:val="16"/>
        </w:rPr>
        <w:t xml:space="preserve">The current level of competition, which has developed on the space market, allows us to state the following fact. </w:t>
      </w:r>
      <w:r w:rsidRPr="0014525A">
        <w:rPr>
          <w:rStyle w:val="StyleUnderline"/>
          <w:highlight w:val="cyan"/>
        </w:rPr>
        <w:t>Private</w:t>
      </w:r>
      <w:r w:rsidRPr="00844E93">
        <w:rPr>
          <w:rStyle w:val="StyleUnderline"/>
        </w:rPr>
        <w:t xml:space="preserve"> space </w:t>
      </w:r>
      <w:r w:rsidRPr="0014525A">
        <w:rPr>
          <w:rStyle w:val="StyleUnderline"/>
          <w:highlight w:val="cyan"/>
        </w:rPr>
        <w:t>companies</w:t>
      </w:r>
      <w:r w:rsidRPr="00844E93">
        <w:rPr>
          <w:rStyle w:val="StyleUnderline"/>
        </w:rPr>
        <w:t xml:space="preserve"> have been able to </w:t>
      </w:r>
      <w:r w:rsidRPr="0014525A">
        <w:rPr>
          <w:rStyle w:val="StyleUnderline"/>
          <w:highlight w:val="cyan"/>
        </w:rPr>
        <w:t xml:space="preserve">compete with </w:t>
      </w:r>
      <w:r w:rsidRPr="0014525A">
        <w:rPr>
          <w:rStyle w:val="Emphasis"/>
          <w:highlight w:val="cyan"/>
        </w:rPr>
        <w:t>entire</w:t>
      </w:r>
      <w:r w:rsidRPr="0014525A">
        <w:rPr>
          <w:rStyle w:val="StyleUnderline"/>
          <w:highlight w:val="cyan"/>
        </w:rPr>
        <w:t xml:space="preserve"> </w:t>
      </w:r>
      <w:r w:rsidRPr="0014525A">
        <w:rPr>
          <w:rStyle w:val="Emphasis"/>
          <w:highlight w:val="cyan"/>
        </w:rPr>
        <w:t>states</w:t>
      </w:r>
      <w:r>
        <w:rPr>
          <w:rStyle w:val="Emphasis"/>
        </w:rPr>
        <w:t>//</w:t>
      </w:r>
      <w:r w:rsidRPr="00844E93">
        <w:rPr>
          <w:rStyle w:val="StyleUnderline"/>
        </w:rPr>
        <w:t>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3B10A254" w14:textId="77777777" w:rsidR="00A82C81" w:rsidRPr="00844E93" w:rsidRDefault="00A82C81" w:rsidP="00A82C81">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Astropreneurship &amp; Space Industry Club based on the MIT community (Astropreneurship, 2019).</w:t>
      </w:r>
    </w:p>
    <w:p w14:paraId="083050E1" w14:textId="77777777" w:rsidR="00A82C81" w:rsidRPr="00844E93" w:rsidRDefault="00A82C81" w:rsidP="00A82C81">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Deganit Paikowsky’s (Paikowsky, 2017), Clelia Iacomino (Iacomino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(Iacomino &amp; Ciccarelli, 2018):</w:t>
      </w:r>
    </w:p>
    <w:p w14:paraId="409B6B7B" w14:textId="77777777" w:rsidR="00A82C81" w:rsidRPr="00844E93" w:rsidRDefault="00A82C81" w:rsidP="00A82C81">
      <w:pPr>
        <w:rPr>
          <w:sz w:val="16"/>
          <w:szCs w:val="16"/>
        </w:rPr>
      </w:pPr>
      <w:r w:rsidRPr="00844E93">
        <w:rPr>
          <w:sz w:val="16"/>
          <w:szCs w:val="16"/>
        </w:rPr>
        <w:t>1. Innovative public procurement and support schemes, which significantly expand the role of commercial actors in space exploration.</w:t>
      </w:r>
    </w:p>
    <w:p w14:paraId="257719D0" w14:textId="77777777" w:rsidR="00A82C81" w:rsidRPr="00A01582" w:rsidRDefault="00A82C81" w:rsidP="00A82C81">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w:t>
      </w:r>
      <w:proofErr w:type="gramStart"/>
      <w:r w:rsidRPr="00A01582">
        <w:rPr>
          <w:sz w:val="16"/>
        </w:rPr>
        <w:t>First of all</w:t>
      </w:r>
      <w:proofErr w:type="gramEnd"/>
      <w:r w:rsidRPr="00A01582">
        <w:rPr>
          <w:sz w:val="16"/>
        </w:rPr>
        <w:t xml:space="preserve">, these are </w:t>
      </w:r>
      <w:r w:rsidRPr="0014525A">
        <w:rPr>
          <w:rStyle w:val="StyleUnderline"/>
          <w:highlight w:val="cya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14525A">
        <w:rPr>
          <w:rStyle w:val="StyleUnderline"/>
          <w:highlight w:val="cyan"/>
        </w:rPr>
        <w:t>are</w:t>
      </w:r>
      <w:r w:rsidRPr="0014525A">
        <w:rPr>
          <w:rStyle w:val="Emphasis"/>
          <w:highlight w:val="cyan"/>
        </w:rPr>
        <w:t xml:space="preserve"> expanding</w:t>
      </w:r>
      <w:r w:rsidRPr="00A01582">
        <w:rPr>
          <w:sz w:val="16"/>
        </w:rPr>
        <w:t xml:space="preserve"> their research </w:t>
      </w:r>
      <w:r w:rsidRPr="0014525A">
        <w:rPr>
          <w:rStyle w:val="StyleUnderline"/>
          <w:highlight w:val="cyan"/>
        </w:rPr>
        <w:t>in</w:t>
      </w:r>
      <w:r w:rsidRPr="00A01582">
        <w:rPr>
          <w:rStyle w:val="StyleUnderline"/>
        </w:rPr>
        <w:t xml:space="preserve"> </w:t>
      </w:r>
      <w:r w:rsidRPr="0014525A">
        <w:rPr>
          <w:rStyle w:val="StyleUnderline"/>
          <w:highlight w:val="cyan"/>
        </w:rPr>
        <w:t>space</w:t>
      </w:r>
      <w:r w:rsidRPr="00A01582">
        <w:rPr>
          <w:rStyle w:val="StyleUnderline"/>
        </w:rPr>
        <w:t xml:space="preserve"> markets. </w:t>
      </w:r>
      <w:r w:rsidRPr="0014525A">
        <w:rPr>
          <w:rStyle w:val="StyleUnderline"/>
          <w:highlight w:val="cyan"/>
        </w:rPr>
        <w:t xml:space="preserve">They offer </w:t>
      </w:r>
      <w:r w:rsidRPr="0014525A">
        <w:rPr>
          <w:rStyle w:val="Emphasis"/>
          <w:highlight w:val="cyan"/>
        </w:rPr>
        <w:t>innovative</w:t>
      </w:r>
      <w:r w:rsidRPr="00A01582">
        <w:rPr>
          <w:rStyle w:val="Emphasis"/>
        </w:rPr>
        <w:t xml:space="preserve"> business </w:t>
      </w:r>
      <w:r w:rsidRPr="0014525A">
        <w:rPr>
          <w:rStyle w:val="Emphasis"/>
          <w:highlight w:val="cyan"/>
        </w:rPr>
        <w:t>models</w:t>
      </w:r>
      <w:r w:rsidRPr="0014525A">
        <w:rPr>
          <w:rStyle w:val="StyleUnderline"/>
          <w:highlight w:val="cyan"/>
        </w:rPr>
        <w:t xml:space="preserve"> and </w:t>
      </w:r>
      <w:r w:rsidRPr="0014525A">
        <w:rPr>
          <w:rStyle w:val="Emphasis"/>
          <w:highlight w:val="cyan"/>
        </w:rPr>
        <w:t>new solutions</w:t>
      </w:r>
      <w:r w:rsidRPr="00A01582">
        <w:rPr>
          <w:rStyle w:val="Emphasis"/>
        </w:rPr>
        <w:t xml:space="preserve"> to space commercialization.</w:t>
      </w:r>
    </w:p>
    <w:p w14:paraId="65260904" w14:textId="77777777" w:rsidR="00A82C81" w:rsidRPr="00A409A8" w:rsidRDefault="00A82C81" w:rsidP="00A82C81">
      <w:pPr>
        <w:rPr>
          <w:sz w:val="16"/>
        </w:rPr>
      </w:pPr>
      <w:r w:rsidRPr="00A409A8">
        <w:rPr>
          <w:sz w:val="16"/>
        </w:rPr>
        <w:lastRenderedPageBreak/>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7F34D117" w14:textId="77777777" w:rsidR="00A82C81" w:rsidRPr="00A409A8" w:rsidRDefault="00A82C81" w:rsidP="00A82C81">
      <w:pPr>
        <w:rPr>
          <w:sz w:val="16"/>
        </w:rPr>
      </w:pPr>
      <w:r w:rsidRPr="00A409A8">
        <w:rPr>
          <w:sz w:val="16"/>
        </w:rPr>
        <w:t xml:space="preserve">4. </w:t>
      </w:r>
      <w:r w:rsidRPr="0014525A">
        <w:rPr>
          <w:rStyle w:val="Emphasis"/>
          <w:highlight w:val="cyan"/>
        </w:rPr>
        <w:t>Disruptive market solutions</w:t>
      </w:r>
      <w:r w:rsidRPr="00A409A8">
        <w:rPr>
          <w:sz w:val="16"/>
        </w:rPr>
        <w:t xml:space="preserve">, </w:t>
      </w:r>
      <w:r w:rsidRPr="00A409A8">
        <w:rPr>
          <w:rStyle w:val="StyleUnderline"/>
        </w:rPr>
        <w:t>which</w:t>
      </w:r>
      <w:r w:rsidRPr="00A409A8">
        <w:rPr>
          <w:sz w:val="16"/>
        </w:rPr>
        <w:t xml:space="preserve"> significantly </w:t>
      </w:r>
      <w:r w:rsidRPr="0014525A">
        <w:rPr>
          <w:rStyle w:val="Emphasis"/>
          <w:highlight w:val="cyan"/>
        </w:rPr>
        <w:t>reduce</w:t>
      </w:r>
      <w:r w:rsidRPr="00A409A8">
        <w:rPr>
          <w:sz w:val="16"/>
        </w:rPr>
        <w:t xml:space="preserve"> commercial space exploration </w:t>
      </w:r>
      <w:r w:rsidRPr="0014525A">
        <w:rPr>
          <w:rStyle w:val="Emphasis"/>
          <w:highlight w:val="cyan"/>
        </w:rPr>
        <w:t>prices</w:t>
      </w:r>
      <w:r w:rsidRPr="00A409A8">
        <w:rPr>
          <w:sz w:val="16"/>
        </w:rPr>
        <w:t xml:space="preserve">, </w:t>
      </w:r>
      <w:r w:rsidRPr="0014525A">
        <w:rPr>
          <w:rStyle w:val="Emphasis"/>
          <w:highlight w:val="cyan"/>
        </w:rPr>
        <w:t>increase</w:t>
      </w:r>
      <w:r w:rsidRPr="00A409A8">
        <w:rPr>
          <w:sz w:val="16"/>
        </w:rPr>
        <w:t xml:space="preserve"> labor </w:t>
      </w:r>
      <w:r w:rsidRPr="0014525A">
        <w:rPr>
          <w:rStyle w:val="Emphasis"/>
          <w:highlight w:val="cyan"/>
        </w:rPr>
        <w:t>productivity</w:t>
      </w:r>
      <w:r w:rsidRPr="00A409A8">
        <w:rPr>
          <w:sz w:val="16"/>
        </w:rPr>
        <w:t xml:space="preserve">, </w:t>
      </w:r>
      <w:r w:rsidRPr="0014525A">
        <w:rPr>
          <w:rStyle w:val="Emphasis"/>
          <w:highlight w:val="cyan"/>
        </w:rPr>
        <w:t>provide new</w:t>
      </w:r>
      <w:r w:rsidRPr="00A409A8">
        <w:rPr>
          <w:sz w:val="16"/>
        </w:rPr>
        <w:t xml:space="preserve"> types of </w:t>
      </w:r>
      <w:r w:rsidRPr="0014525A">
        <w:rPr>
          <w:rStyle w:val="Emphasis"/>
          <w:highlight w:val="cyan"/>
        </w:rPr>
        <w:t>services</w:t>
      </w:r>
      <w:r w:rsidRPr="00A409A8">
        <w:rPr>
          <w:sz w:val="16"/>
        </w:rPr>
        <w:t>, etc.</w:t>
      </w:r>
    </w:p>
    <w:p w14:paraId="28465C1D" w14:textId="77777777" w:rsidR="00A82C81" w:rsidRPr="00A409A8" w:rsidRDefault="00A82C81" w:rsidP="00A82C81">
      <w:pPr>
        <w:rPr>
          <w:sz w:val="16"/>
        </w:rPr>
      </w:pPr>
      <w:r w:rsidRPr="00A409A8">
        <w:rPr>
          <w:sz w:val="16"/>
        </w:rPr>
        <w:t xml:space="preserve">5. </w:t>
      </w:r>
      <w:r w:rsidRPr="0014525A">
        <w:rPr>
          <w:rStyle w:val="Emphasis"/>
          <w:highlight w:val="cyan"/>
        </w:rPr>
        <w:t>Substantial</w:t>
      </w:r>
      <w:r w:rsidRPr="00A409A8">
        <w:rPr>
          <w:rStyle w:val="Emphasis"/>
        </w:rPr>
        <w:t xml:space="preserve"> private </w:t>
      </w:r>
      <w:r w:rsidRPr="0014525A">
        <w:rPr>
          <w:rStyle w:val="Emphasis"/>
          <w:highlight w:val="cyan"/>
        </w:rPr>
        <w:t>investment</w:t>
      </w:r>
      <w:r w:rsidRPr="00A409A8">
        <w:rPr>
          <w:rStyle w:val="StyleUnderline"/>
        </w:rPr>
        <w:t xml:space="preserve"> from different sources</w:t>
      </w:r>
      <w:r w:rsidRPr="00A409A8">
        <w:rPr>
          <w:sz w:val="16"/>
        </w:rPr>
        <w:t xml:space="preserve"> and </w:t>
      </w:r>
      <w:r w:rsidRPr="0014525A">
        <w:rPr>
          <w:rStyle w:val="StyleUnderline"/>
          <w:highlight w:val="cyan"/>
        </w:rPr>
        <w:t>involving</w:t>
      </w:r>
      <w:r w:rsidRPr="00A409A8">
        <w:rPr>
          <w:rStyle w:val="StyleUnderline"/>
        </w:rPr>
        <w:t xml:space="preserve"> </w:t>
      </w:r>
      <w:r w:rsidRPr="00A409A8">
        <w:rPr>
          <w:rStyle w:val="Emphasis"/>
        </w:rPr>
        <w:t xml:space="preserve">different </w:t>
      </w:r>
      <w:r w:rsidRPr="0014525A">
        <w:rPr>
          <w:rStyle w:val="Emphasis"/>
          <w:highlight w:val="cya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14525A">
        <w:rPr>
          <w:rStyle w:val="StyleUnderline"/>
          <w:highlight w:val="cyan"/>
        </w:rPr>
        <w:t>private fortunes, v</w:t>
      </w:r>
      <w:r w:rsidRPr="00A409A8">
        <w:rPr>
          <w:rStyle w:val="StyleUnderline"/>
        </w:rPr>
        <w:t xml:space="preserve">enture </w:t>
      </w:r>
      <w:r w:rsidRPr="0014525A">
        <w:rPr>
          <w:rStyle w:val="StyleUnderline"/>
          <w:highlight w:val="cyan"/>
        </w:rPr>
        <w:t>c</w:t>
      </w:r>
      <w:r w:rsidRPr="00A409A8">
        <w:rPr>
          <w:rStyle w:val="StyleUnderline"/>
        </w:rPr>
        <w:t xml:space="preserve">apital firms, business </w:t>
      </w:r>
      <w:r w:rsidRPr="0014525A">
        <w:rPr>
          <w:rStyle w:val="StyleUnderline"/>
          <w:highlight w:val="cyan"/>
        </w:rPr>
        <w:t>angels</w:t>
      </w:r>
      <w:r w:rsidRPr="00A409A8">
        <w:rPr>
          <w:rStyle w:val="StyleUnderline"/>
        </w:rPr>
        <w:t xml:space="preserve">, </w:t>
      </w:r>
      <w:r w:rsidRPr="0014525A">
        <w:rPr>
          <w:rStyle w:val="StyleUnderline"/>
          <w:highlight w:val="cyan"/>
        </w:rPr>
        <w:t>private equity</w:t>
      </w:r>
      <w:r w:rsidRPr="00A409A8">
        <w:rPr>
          <w:rStyle w:val="StyleUnderline"/>
        </w:rPr>
        <w:t xml:space="preserve"> companies, or </w:t>
      </w:r>
      <w:r w:rsidRPr="0014525A">
        <w:rPr>
          <w:rStyle w:val="StyleUnderline"/>
          <w:highlight w:val="cyan"/>
        </w:rPr>
        <w:t>banks</w:t>
      </w:r>
      <w:r w:rsidRPr="00A409A8">
        <w:rPr>
          <w:sz w:val="16"/>
        </w:rPr>
        <w:t>, etc.</w:t>
      </w:r>
    </w:p>
    <w:p w14:paraId="2E4888A5" w14:textId="77777777" w:rsidR="00A82C81" w:rsidRPr="00A409A8" w:rsidRDefault="00A82C81" w:rsidP="00A82C81">
      <w:pPr>
        <w:rPr>
          <w:rStyle w:val="StyleUnderline"/>
        </w:rPr>
      </w:pPr>
      <w:r w:rsidRPr="00A409A8">
        <w:rPr>
          <w:sz w:val="16"/>
        </w:rPr>
        <w:t xml:space="preserve">6. </w:t>
      </w:r>
      <w:r w:rsidRPr="00A409A8">
        <w:rPr>
          <w:rStyle w:val="StyleUnderline"/>
        </w:rPr>
        <w:t xml:space="preserve">Involvement of an </w:t>
      </w:r>
      <w:r w:rsidRPr="0014525A">
        <w:rPr>
          <w:rStyle w:val="StyleUnderline"/>
          <w:highlight w:val="cyan"/>
        </w:rPr>
        <w:t>increasing</w:t>
      </w:r>
      <w:r w:rsidRPr="00A409A8">
        <w:rPr>
          <w:rStyle w:val="StyleUnderline"/>
        </w:rPr>
        <w:t xml:space="preserve"> number of space-faring </w:t>
      </w:r>
      <w:r w:rsidRPr="0014525A">
        <w:rPr>
          <w:rStyle w:val="StyleUnderline"/>
          <w:highlight w:val="cya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14525A">
        <w:rPr>
          <w:rStyle w:val="Emphasis"/>
          <w:highlight w:val="cyan"/>
        </w:rPr>
        <w:t>makes it more competitive</w:t>
      </w:r>
      <w:r w:rsidRPr="00A409A8">
        <w:rPr>
          <w:rStyle w:val="Emphasis"/>
        </w:rPr>
        <w:t>.</w:t>
      </w:r>
    </w:p>
    <w:p w14:paraId="2FAF000D" w14:textId="77777777" w:rsidR="00A82C81" w:rsidRPr="00A409A8" w:rsidRDefault="00A82C81" w:rsidP="00A82C81">
      <w:pPr>
        <w:rPr>
          <w:sz w:val="16"/>
          <w:szCs w:val="16"/>
        </w:rPr>
      </w:pPr>
      <w:r w:rsidRPr="00A409A8">
        <w:rPr>
          <w:sz w:val="16"/>
          <w:szCs w:val="16"/>
        </w:rPr>
        <w:t>The analysis of the research and advances in commercial space exploration allows us to draw the following conclusions:</w:t>
      </w:r>
    </w:p>
    <w:p w14:paraId="67A1D1F4" w14:textId="77777777" w:rsidR="00A82C81" w:rsidRPr="00A409A8" w:rsidRDefault="00A82C81" w:rsidP="00A82C81">
      <w:pPr>
        <w:rPr>
          <w:rStyle w:val="StyleUnderline"/>
        </w:rPr>
      </w:pPr>
      <w:r w:rsidRPr="00A409A8">
        <w:rPr>
          <w:sz w:val="16"/>
        </w:rPr>
        <w:t xml:space="preserve">1. In fact, </w:t>
      </w:r>
      <w:r w:rsidRPr="00A409A8">
        <w:rPr>
          <w:rStyle w:val="StyleUnderline"/>
        </w:rPr>
        <w:t xml:space="preserve">the </w:t>
      </w:r>
      <w:r w:rsidRPr="0014525A">
        <w:rPr>
          <w:rStyle w:val="StyleUnderline"/>
          <w:highlight w:val="cya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14525A">
        <w:rPr>
          <w:rStyle w:val="StyleUnderline"/>
          <w:highlight w:val="cyan"/>
        </w:rPr>
        <w:t xml:space="preserve">will </w:t>
      </w:r>
      <w:r w:rsidRPr="0014525A">
        <w:rPr>
          <w:rStyle w:val="Emphasis"/>
          <w:highlight w:val="cyan"/>
        </w:rPr>
        <w:t>integrate</w:t>
      </w:r>
      <w:r w:rsidRPr="00A409A8">
        <w:rPr>
          <w:sz w:val="16"/>
        </w:rPr>
        <w:t xml:space="preserve"> the </w:t>
      </w:r>
      <w:r w:rsidRPr="0014525A">
        <w:rPr>
          <w:rStyle w:val="Emphasis"/>
          <w:highlight w:val="cya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14525A">
        <w:rPr>
          <w:rStyle w:val="StyleUnderline"/>
          <w:highlight w:val="cyan"/>
        </w:rPr>
        <w:t>into the</w:t>
      </w:r>
      <w:r w:rsidRPr="00A409A8">
        <w:rPr>
          <w:rStyle w:val="StyleUnderline"/>
        </w:rPr>
        <w:t xml:space="preserve"> global </w:t>
      </w:r>
      <w:r w:rsidRPr="0014525A">
        <w:rPr>
          <w:rStyle w:val="StyleUnderline"/>
          <w:highlight w:val="cyan"/>
        </w:rPr>
        <w:t>economy</w:t>
      </w:r>
      <w:r w:rsidRPr="00A409A8">
        <w:rPr>
          <w:rStyle w:val="StyleUnderline"/>
        </w:rPr>
        <w:t xml:space="preserve"> over the next decade.</w:t>
      </w:r>
    </w:p>
    <w:p w14:paraId="460078AC" w14:textId="77777777" w:rsidR="00A82C81" w:rsidRPr="00A409A8" w:rsidRDefault="00A82C81" w:rsidP="00A82C81">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1B224211" w14:textId="77777777" w:rsidR="00A82C81" w:rsidRPr="00FF4B2A" w:rsidRDefault="00A82C81" w:rsidP="00A82C81">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0C4D4904" w14:textId="77777777" w:rsidR="00A82C81" w:rsidRDefault="00A82C81" w:rsidP="00A82C81">
      <w:pPr>
        <w:pStyle w:val="Heading4"/>
      </w:pPr>
      <w:r>
        <w:t>Massive spillover effects, solves resources and ex risks</w:t>
      </w:r>
    </w:p>
    <w:p w14:paraId="0BF6D2D5" w14:textId="77777777" w:rsidR="00A82C81" w:rsidRPr="00BA42D2" w:rsidRDefault="00A82C81" w:rsidP="00A82C81">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4-5, EA]</w:t>
      </w:r>
    </w:p>
    <w:p w14:paraId="1702E795" w14:textId="77777777" w:rsidR="00A82C81" w:rsidRDefault="00A82C81" w:rsidP="00A82C81">
      <w:r>
        <w:t>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scorchingly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657B0D6D" w14:textId="77777777" w:rsidR="00A82C81" w:rsidRDefault="00A82C81" w:rsidP="00A82C81">
      <w:r>
        <w:t xml:space="preserve">On the technological side, everything with American global positioning system (GPS), Russian Glonass, or other global navigation systems—from smartphones to military vehicles—relies on a network of satellites above us, placed there by rocketry and painstakingly tracked with </w:t>
      </w:r>
      <w:r>
        <w:lastRenderedPageBreak/>
        <w:t>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3CBF07AF" w14:textId="77777777" w:rsidR="00A82C81" w:rsidRPr="00570115" w:rsidRDefault="00A82C81" w:rsidP="00A82C81">
      <w:pPr>
        <w:rPr>
          <w:sz w:val="16"/>
          <w:szCs w:val="16"/>
        </w:rPr>
      </w:pPr>
      <w:r w:rsidRPr="00570115">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07968C6F" w14:textId="77777777" w:rsidR="00A82C81" w:rsidRPr="00C93DFB" w:rsidRDefault="00A82C81" w:rsidP="00A82C81">
      <w:pPr>
        <w:rPr>
          <w:sz w:val="16"/>
        </w:rPr>
      </w:pPr>
      <w:r w:rsidRPr="0014525A">
        <w:rPr>
          <w:rStyle w:val="StyleUnderline"/>
          <w:highlight w:val="cyan"/>
        </w:rPr>
        <w:t>Space activities</w:t>
      </w:r>
      <w:r w:rsidRPr="00C93DFB">
        <w:rPr>
          <w:rStyle w:val="StyleUnderline"/>
        </w:rPr>
        <w:t xml:space="preserve"> are</w:t>
      </w:r>
      <w:r w:rsidRPr="00C93DFB">
        <w:rPr>
          <w:sz w:val="16"/>
        </w:rPr>
        <w:t xml:space="preserve"> also </w:t>
      </w:r>
      <w:r w:rsidRPr="00C93DFB">
        <w:rPr>
          <w:rStyle w:val="StyleUnderline"/>
        </w:rPr>
        <w:t xml:space="preserve">a </w:t>
      </w:r>
      <w:proofErr w:type="gramStart"/>
      <w:r w:rsidRPr="00C93DFB">
        <w:rPr>
          <w:rStyle w:val="StyleUnderline"/>
        </w:rPr>
        <w:t>key way</w:t>
      </w:r>
      <w:proofErr w:type="gramEnd"/>
      <w:r w:rsidRPr="00C93DFB">
        <w:rPr>
          <w:rStyle w:val="StyleUnderline"/>
        </w:rPr>
        <w:t xml:space="preserve"> of </w:t>
      </w:r>
      <w:r w:rsidRPr="0014525A">
        <w:rPr>
          <w:rStyle w:val="Emphasis"/>
          <w:highlight w:val="cyan"/>
        </w:rPr>
        <w:t>promot</w:t>
      </w:r>
      <w:r w:rsidRPr="00C93DFB">
        <w:rPr>
          <w:rStyle w:val="Emphasis"/>
        </w:rPr>
        <w:t xml:space="preserve">ing </w:t>
      </w:r>
      <w:r w:rsidRPr="0014525A">
        <w:rPr>
          <w:rStyle w:val="Emphasis"/>
          <w:highlight w:val="cyan"/>
        </w:rPr>
        <w:t>international coop</w:t>
      </w:r>
      <w:r w:rsidRPr="00C93DFB">
        <w:rPr>
          <w:rStyle w:val="Emphasis"/>
        </w:rPr>
        <w:t>eration</w:t>
      </w:r>
      <w:r w:rsidRPr="00C93DFB">
        <w:rPr>
          <w:sz w:val="16"/>
        </w:rPr>
        <w:t xml:space="preserve"> and global awareness. While the international competition of the “space race” fueled one nation all the way to the Moon, shortly afterward, </w:t>
      </w:r>
      <w:r w:rsidRPr="00C93DFB">
        <w:rPr>
          <w:rStyle w:val="StyleUnderline"/>
        </w:rPr>
        <w:t xml:space="preserve">the </w:t>
      </w:r>
      <w:r w:rsidRPr="0014525A">
        <w:rPr>
          <w:rStyle w:val="StyleUnderline"/>
          <w:highlight w:val="cyan"/>
        </w:rPr>
        <w:t>Apollo</w:t>
      </w:r>
      <w:r w:rsidRPr="00C93DFB">
        <w:rPr>
          <w:rStyle w:val="StyleUnderline"/>
        </w:rPr>
        <w:t xml:space="preserve">-Soyuz program </w:t>
      </w:r>
      <w:r w:rsidRPr="0014525A">
        <w:rPr>
          <w:rStyle w:val="StyleUnderline"/>
          <w:highlight w:val="cyan"/>
        </w:rPr>
        <w:t>announced</w:t>
      </w:r>
      <w:r w:rsidRPr="00C93DFB">
        <w:rPr>
          <w:sz w:val="16"/>
        </w:rPr>
        <w:t xml:space="preserve"> a </w:t>
      </w:r>
      <w:r w:rsidRPr="0014525A">
        <w:rPr>
          <w:rStyle w:val="StyleUnderline"/>
          <w:highlight w:val="cyan"/>
        </w:rPr>
        <w:t>thawing</w:t>
      </w:r>
      <w:r w:rsidRPr="00C93DFB">
        <w:rPr>
          <w:sz w:val="16"/>
        </w:rPr>
        <w:t xml:space="preserve"> of this </w:t>
      </w:r>
      <w:r w:rsidRPr="0014525A">
        <w:rPr>
          <w:rStyle w:val="StyleUnderline"/>
          <w:highlight w:val="cyan"/>
        </w:rPr>
        <w:t>competition</w:t>
      </w:r>
      <w:r w:rsidRPr="00C93DFB">
        <w:rPr>
          <w:rStyle w:val="StyleUnderline"/>
        </w:rPr>
        <w:t xml:space="preserve"> and commenced</w:t>
      </w:r>
      <w:r w:rsidRPr="00C93DFB">
        <w:rPr>
          <w:sz w:val="16"/>
        </w:rPr>
        <w:t xml:space="preserve"> a period of </w:t>
      </w:r>
      <w:r w:rsidRPr="00C93DFB">
        <w:rPr>
          <w:rStyle w:val="StyleUnderline"/>
        </w:rPr>
        <w:t>cooperation between the United States</w:t>
      </w:r>
      <w:r w:rsidRPr="00C93DFB">
        <w:rPr>
          <w:sz w:val="16"/>
        </w:rPr>
        <w:t xml:space="preserve"> of America </w:t>
      </w:r>
      <w:r w:rsidRPr="00C93DFB">
        <w:rPr>
          <w:rStyle w:val="StyleUnderline"/>
        </w:rPr>
        <w:t>and</w:t>
      </w:r>
      <w:r w:rsidRPr="00C93DFB">
        <w:rPr>
          <w:sz w:val="16"/>
        </w:rPr>
        <w:t xml:space="preserve"> the </w:t>
      </w:r>
      <w:r w:rsidRPr="00C93DFB">
        <w:rPr>
          <w:rStyle w:val="StyleUnderline"/>
        </w:rPr>
        <w:t>U</w:t>
      </w:r>
      <w:r w:rsidRPr="00C93DFB">
        <w:rPr>
          <w:sz w:val="16"/>
        </w:rPr>
        <w:t xml:space="preserve">nion of </w:t>
      </w:r>
      <w:r w:rsidRPr="00C93DFB">
        <w:rPr>
          <w:rStyle w:val="StyleUnderline"/>
        </w:rPr>
        <w:t>S</w:t>
      </w:r>
      <w:r w:rsidRPr="00C93DFB">
        <w:rPr>
          <w:sz w:val="16"/>
        </w:rPr>
        <w:t xml:space="preserve">oviet </w:t>
      </w:r>
      <w:r w:rsidRPr="00C93DFB">
        <w:rPr>
          <w:rStyle w:val="StyleUnderline"/>
        </w:rPr>
        <w:t>S</w:t>
      </w:r>
      <w:r w:rsidRPr="00C93DFB">
        <w:rPr>
          <w:sz w:val="16"/>
        </w:rPr>
        <w:t xml:space="preserve">ocialist </w:t>
      </w:r>
      <w:r w:rsidRPr="00C93DFB">
        <w:rPr>
          <w:rStyle w:val="StyleUnderline"/>
        </w:rPr>
        <w:t>R</w:t>
      </w:r>
      <w:r w:rsidRPr="00C93DFB">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C93DFB">
        <w:rPr>
          <w:rStyle w:val="StyleUnderline"/>
        </w:rPr>
        <w:t xml:space="preserve">the </w:t>
      </w:r>
      <w:r w:rsidRPr="0014525A">
        <w:rPr>
          <w:rStyle w:val="StyleUnderline"/>
          <w:highlight w:val="cyan"/>
        </w:rPr>
        <w:t>perspective</w:t>
      </w:r>
      <w:r w:rsidRPr="00C93DFB">
        <w:rPr>
          <w:rStyle w:val="StyleUnderline"/>
        </w:rPr>
        <w:t xml:space="preserve"> given from space</w:t>
      </w:r>
      <w:r w:rsidRPr="00C93DFB">
        <w:rPr>
          <w:sz w:val="16"/>
        </w:rPr>
        <w:t xml:space="preserve"> has itself </w:t>
      </w:r>
      <w:r w:rsidRPr="00C93DFB">
        <w:rPr>
          <w:rStyle w:val="StyleUnderline"/>
        </w:rPr>
        <w:t>helped</w:t>
      </w:r>
      <w:r w:rsidRPr="00C93DFB">
        <w:rPr>
          <w:sz w:val="16"/>
        </w:rPr>
        <w:t xml:space="preserve"> to </w:t>
      </w:r>
      <w:r w:rsidRPr="0014525A">
        <w:rPr>
          <w:rStyle w:val="StyleUnderline"/>
          <w:highlight w:val="cyan"/>
        </w:rPr>
        <w:t>produce</w:t>
      </w:r>
      <w:r w:rsidRPr="00C93DFB">
        <w:rPr>
          <w:sz w:val="16"/>
        </w:rPr>
        <w:t xml:space="preserve"> some feelings of </w:t>
      </w:r>
      <w:r w:rsidRPr="0014525A">
        <w:rPr>
          <w:rStyle w:val="StyleUnderline"/>
          <w:highlight w:val="cyan"/>
        </w:rPr>
        <w:t>unity on Earth</w:t>
      </w:r>
      <w:r w:rsidRPr="00C93DFB">
        <w:rPr>
          <w:rStyle w:val="StyleUnderline"/>
        </w:rPr>
        <w:t>, with</w:t>
      </w:r>
      <w:r w:rsidRPr="00C93DFB">
        <w:rPr>
          <w:sz w:val="16"/>
        </w:rPr>
        <w:t xml:space="preserve"> the </w:t>
      </w:r>
      <w:r w:rsidRPr="00C93DFB">
        <w:rPr>
          <w:rStyle w:val="StyleUnderline"/>
        </w:rPr>
        <w:t>famous</w:t>
      </w:r>
      <w:r w:rsidRPr="00C93DFB">
        <w:rPr>
          <w:sz w:val="16"/>
        </w:rPr>
        <w:t xml:space="preserve"> “Blue Marble” and “Earthrise” </w:t>
      </w:r>
      <w:r w:rsidRPr="00C93DFB">
        <w:rPr>
          <w:rStyle w:val="StyleUnderline"/>
        </w:rPr>
        <w:t>pictures</w:t>
      </w:r>
      <w:r w:rsidRPr="00C93DFB">
        <w:rPr>
          <w:sz w:val="16"/>
        </w:rPr>
        <w:t xml:space="preserve"> showing Earth’s oneness and scientific discoveries supported by space science, such as those related to climate change, </w:t>
      </w:r>
      <w:r w:rsidRPr="00C93DFB">
        <w:rPr>
          <w:rStyle w:val="StyleUnderline"/>
        </w:rPr>
        <w:t>helping</w:t>
      </w:r>
      <w:r w:rsidRPr="00C93DFB">
        <w:rPr>
          <w:sz w:val="16"/>
        </w:rPr>
        <w:t xml:space="preserve"> to </w:t>
      </w:r>
      <w:r w:rsidRPr="00C93DFB">
        <w:rPr>
          <w:rStyle w:val="StyleUnderline"/>
        </w:rPr>
        <w:t>promote international cooperation to address</w:t>
      </w:r>
      <w:r w:rsidRPr="00C93DFB">
        <w:rPr>
          <w:sz w:val="16"/>
        </w:rPr>
        <w:t xml:space="preserve"> these </w:t>
      </w:r>
      <w:r w:rsidRPr="00C93DFB">
        <w:rPr>
          <w:rStyle w:val="StyleUnderline"/>
        </w:rPr>
        <w:t>problems</w:t>
      </w:r>
      <w:r w:rsidRPr="00C93DFB">
        <w:rPr>
          <w:sz w:val="16"/>
        </w:rPr>
        <w:t>.</w:t>
      </w:r>
    </w:p>
    <w:p w14:paraId="35963938" w14:textId="77777777" w:rsidR="00A82C81" w:rsidRPr="00C93DFB" w:rsidRDefault="00A82C81" w:rsidP="00A82C81">
      <w:pPr>
        <w:rPr>
          <w:sz w:val="16"/>
        </w:rPr>
      </w:pPr>
      <w:r w:rsidRPr="00570115">
        <w:rPr>
          <w:rStyle w:val="StyleUnderline"/>
        </w:rPr>
        <w:t xml:space="preserve">Gaining access to </w:t>
      </w:r>
      <w:r w:rsidRPr="0014525A">
        <w:rPr>
          <w:rStyle w:val="Emphasis"/>
          <w:highlight w:val="cyan"/>
        </w:rPr>
        <w:t>new</w:t>
      </w:r>
      <w:r w:rsidRPr="00570115">
        <w:rPr>
          <w:rStyle w:val="Emphasis"/>
        </w:rPr>
        <w:t xml:space="preserve"> critical </w:t>
      </w:r>
      <w:r w:rsidRPr="0014525A">
        <w:rPr>
          <w:rStyle w:val="Emphasis"/>
          <w:highlight w:val="cyan"/>
        </w:rPr>
        <w:t>resources</w:t>
      </w:r>
      <w:r w:rsidRPr="00C93DFB">
        <w:rPr>
          <w:rStyle w:val="StyleUnderline"/>
        </w:rPr>
        <w:t xml:space="preserve"> may be another reason to go into space.</w:t>
      </w:r>
      <w:r w:rsidRPr="00C93DFB">
        <w:rPr>
          <w:sz w:val="16"/>
        </w:rPr>
        <w:t xml:space="preserve"> Earth is a finite planet, and certain elements on Earth are very rare in the planetary crust, particularly platinum group metals that are very dense and siderophilic (iron-loving) and so have tended to sink toward the core over the natural history of the planet. However, </w:t>
      </w:r>
      <w:r w:rsidRPr="0014525A">
        <w:rPr>
          <w:rStyle w:val="Emphasis"/>
          <w:highlight w:val="cyan"/>
        </w:rPr>
        <w:t>asteroids</w:t>
      </w:r>
      <w:r w:rsidRPr="00C93DFB">
        <w:rPr>
          <w:rStyle w:val="StyleUnderline"/>
        </w:rPr>
        <w:t xml:space="preserve"> and other objects in space</w:t>
      </w:r>
      <w:r w:rsidRPr="00C93DFB">
        <w:rPr>
          <w:sz w:val="16"/>
        </w:rPr>
        <w:t xml:space="preserve"> (for example, planets, comets, and moons) </w:t>
      </w:r>
      <w:r w:rsidRPr="00C93DFB">
        <w:rPr>
          <w:rStyle w:val="StyleUnderline"/>
        </w:rPr>
        <w:t>can</w:t>
      </w:r>
      <w:r w:rsidRPr="00C93DFB">
        <w:rPr>
          <w:sz w:val="16"/>
        </w:rPr>
        <w:t xml:space="preserve"> sometimes </w:t>
      </w:r>
      <w:r w:rsidRPr="0014525A">
        <w:rPr>
          <w:rStyle w:val="StyleUnderline"/>
          <w:highlight w:val="cyan"/>
        </w:rPr>
        <w:t>have</w:t>
      </w:r>
      <w:r w:rsidRPr="00C93DFB">
        <w:rPr>
          <w:sz w:val="16"/>
        </w:rPr>
        <w:t xml:space="preserve"> these </w:t>
      </w:r>
      <w:r w:rsidRPr="0014525A">
        <w:rPr>
          <w:rStyle w:val="StyleUnderline"/>
          <w:highlight w:val="cyan"/>
        </w:rPr>
        <w:t>elements in abundance</w:t>
      </w:r>
      <w:r w:rsidRPr="00C93DFB">
        <w:rPr>
          <w:rStyle w:val="StyleUnderline"/>
        </w:rPr>
        <w:t xml:space="preserve"> and</w:t>
      </w:r>
      <w:r w:rsidRPr="00C93DFB">
        <w:rPr>
          <w:sz w:val="16"/>
        </w:rPr>
        <w:t xml:space="preserve"> in </w:t>
      </w:r>
      <w:r w:rsidRPr="00C93DFB">
        <w:rPr>
          <w:rStyle w:val="StyleUnderline"/>
        </w:rPr>
        <w:t>more available locations</w:t>
      </w:r>
      <w:r w:rsidRPr="00C93DFB">
        <w:rPr>
          <w:sz w:val="16"/>
        </w:rPr>
        <w:t xml:space="preserve">, making them potentially excellent sources for these valuable materials. Now-defunct asteroid-mining startup Planetary Resources once estimated that </w:t>
      </w:r>
      <w:r w:rsidRPr="00C93DFB">
        <w:rPr>
          <w:rStyle w:val="StyleUnderline"/>
        </w:rPr>
        <w:t>one</w:t>
      </w:r>
      <w:r w:rsidRPr="00C93DFB">
        <w:rPr>
          <w:sz w:val="16"/>
        </w:rPr>
        <w:t xml:space="preserve"> “platinum-rich </w:t>
      </w:r>
      <w:proofErr w:type="gramStart"/>
      <w:r w:rsidRPr="00C93DFB">
        <w:rPr>
          <w:rStyle w:val="StyleUnderline"/>
        </w:rPr>
        <w:t>500 meter wide</w:t>
      </w:r>
      <w:proofErr w:type="gramEnd"/>
      <w:r w:rsidRPr="00C93DFB">
        <w:rPr>
          <w:rStyle w:val="StyleUnderline"/>
        </w:rPr>
        <w:t xml:space="preserve"> asteroid contains</w:t>
      </w:r>
      <w:r w:rsidRPr="00C93DFB">
        <w:rPr>
          <w:sz w:val="16"/>
        </w:rPr>
        <w:t xml:space="preserve"> . . . </w:t>
      </w:r>
      <w:r w:rsidRPr="0014525A">
        <w:rPr>
          <w:rStyle w:val="Emphasis"/>
          <w:highlight w:val="cyan"/>
        </w:rPr>
        <w:t>1.5 times</w:t>
      </w:r>
      <w:r w:rsidRPr="00C93DFB">
        <w:rPr>
          <w:rStyle w:val="Emphasis"/>
        </w:rPr>
        <w:t xml:space="preserve"> the</w:t>
      </w:r>
      <w:r w:rsidRPr="00C93DFB">
        <w:rPr>
          <w:sz w:val="16"/>
        </w:rPr>
        <w:t xml:space="preserve"> known </w:t>
      </w:r>
      <w:r w:rsidRPr="0014525A">
        <w:rPr>
          <w:rStyle w:val="Emphasis"/>
          <w:highlight w:val="cyan"/>
        </w:rPr>
        <w:t>world-reserves</w:t>
      </w:r>
      <w:r w:rsidRPr="0014525A">
        <w:rPr>
          <w:rStyle w:val="StyleUnderline"/>
          <w:highlight w:val="cyan"/>
        </w:rPr>
        <w:t xml:space="preserve"> of</w:t>
      </w:r>
      <w:r w:rsidRPr="00C93DFB">
        <w:rPr>
          <w:rStyle w:val="StyleUnderline"/>
        </w:rPr>
        <w:t xml:space="preserve"> </w:t>
      </w:r>
      <w:r w:rsidRPr="00C93DFB">
        <w:rPr>
          <w:sz w:val="16"/>
        </w:rPr>
        <w:t xml:space="preserve">platinum group </w:t>
      </w:r>
      <w:r w:rsidRPr="0014525A">
        <w:rPr>
          <w:rStyle w:val="StyleUnderline"/>
          <w:highlight w:val="cyan"/>
        </w:rPr>
        <w:t>metals</w:t>
      </w:r>
      <w:r w:rsidRPr="00C93DFB">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w:t>
      </w:r>
      <w:proofErr w:type="gramStart"/>
      <w:r w:rsidRPr="00C93DFB">
        <w:rPr>
          <w:sz w:val="16"/>
        </w:rPr>
        <w:t>system</w:t>
      </w:r>
      <w:proofErr w:type="gramEnd"/>
      <w:r w:rsidRPr="00C93DFB">
        <w:rPr>
          <w:sz w:val="16"/>
        </w:rPr>
        <w:t xml:space="preserve"> and which would be far too costly to transport in any significant amounts from the Earth’s surface.</w:t>
      </w:r>
    </w:p>
    <w:p w14:paraId="5F1DEA57" w14:textId="77777777" w:rsidR="00A82C81" w:rsidRDefault="00A82C81" w:rsidP="00A82C81">
      <w:pPr>
        <w:rPr>
          <w:sz w:val="16"/>
        </w:rPr>
      </w:pPr>
      <w:r w:rsidRPr="00570115">
        <w:rPr>
          <w:sz w:val="16"/>
        </w:rPr>
        <w:t xml:space="preserve">Another reason that </w:t>
      </w:r>
      <w:r w:rsidRPr="0014525A">
        <w:rPr>
          <w:rStyle w:val="StyleUnderline"/>
          <w:highlight w:val="cya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14525A">
        <w:rPr>
          <w:rStyle w:val="StyleUnderline"/>
          <w:highlight w:val="cyan"/>
        </w:rPr>
        <w:t xml:space="preserve">create a </w:t>
      </w:r>
      <w:r w:rsidRPr="0014525A">
        <w:rPr>
          <w:rStyle w:val="Emphasis"/>
          <w:highlight w:val="cyan"/>
        </w:rPr>
        <w:t>“backup Earth”</w:t>
      </w:r>
      <w:r w:rsidRPr="00570115">
        <w:rPr>
          <w:rStyle w:val="StyleUnderline"/>
        </w:rPr>
        <w:t xml:space="preserve"> to hedge </w:t>
      </w:r>
      <w:r w:rsidRPr="0014525A">
        <w:rPr>
          <w:rStyle w:val="StyleUnderline"/>
          <w:highlight w:val="cyan"/>
        </w:rPr>
        <w:t>against</w:t>
      </w:r>
      <w:r w:rsidRPr="00570115">
        <w:rPr>
          <w:sz w:val="16"/>
        </w:rPr>
        <w:t xml:space="preserve"> global catastrophic and </w:t>
      </w:r>
      <w:r w:rsidRPr="0014525A">
        <w:rPr>
          <w:rStyle w:val="Emphasis"/>
          <w:highlight w:val="cyan"/>
        </w:rPr>
        <w:t>existential risks</w:t>
      </w:r>
      <w:r w:rsidRPr="00570115">
        <w:rPr>
          <w:sz w:val="16"/>
        </w:rPr>
        <w:t xml:space="preserve"> (risks that may cause widespread disaster or human extinction, respectively) on our home planet. 8 Earth has always been a dangerous place for humans, with </w:t>
      </w:r>
      <w:r w:rsidRPr="0014525A">
        <w:rPr>
          <w:rStyle w:val="Emphasis"/>
          <w:highlight w:val="cyan"/>
        </w:rPr>
        <w:t>asteroid impacts, supervolcanic eruptions</w:t>
      </w:r>
      <w:r w:rsidRPr="00570115">
        <w:rPr>
          <w:rStyle w:val="Emphasis"/>
        </w:rPr>
        <w:t>,</w:t>
      </w:r>
      <w:r w:rsidRPr="00570115">
        <w:rPr>
          <w:sz w:val="16"/>
        </w:rPr>
        <w:t xml:space="preserve"> pandemic </w:t>
      </w:r>
      <w:r w:rsidRPr="0014525A">
        <w:rPr>
          <w:rStyle w:val="Emphasis"/>
          <w:highlight w:val="cyan"/>
        </w:rPr>
        <w:t>disease</w:t>
      </w:r>
      <w:r w:rsidRPr="00570115">
        <w:rPr>
          <w:sz w:val="16"/>
        </w:rPr>
        <w:t xml:space="preserve">, and other natural hazards threatening civilization. Now, in addition to these natural threats, human-made hazards such as </w:t>
      </w:r>
      <w:r w:rsidRPr="0014525A">
        <w:rPr>
          <w:rStyle w:val="Emphasis"/>
          <w:highlight w:val="cyan"/>
        </w:rPr>
        <w:t>nuc</w:t>
      </w:r>
      <w:r w:rsidRPr="00C93DFB">
        <w:rPr>
          <w:rStyle w:val="Emphasis"/>
        </w:rPr>
        <w:t>lear</w:t>
      </w:r>
      <w:r w:rsidRPr="00570115">
        <w:rPr>
          <w:rStyle w:val="Emphasis"/>
        </w:rPr>
        <w:t xml:space="preserve"> weapon</w:t>
      </w:r>
      <w:r w:rsidRPr="0014525A">
        <w:rPr>
          <w:rStyle w:val="Emphasis"/>
          <w:highlight w:val="cyan"/>
        </w:rPr>
        <w:t>s</w:t>
      </w:r>
      <w:r w:rsidRPr="00570115">
        <w:rPr>
          <w:rStyle w:val="Emphasis"/>
        </w:rPr>
        <w:t xml:space="preserve">, </w:t>
      </w:r>
      <w:r w:rsidRPr="0014525A">
        <w:rPr>
          <w:rStyle w:val="Emphasis"/>
          <w:highlight w:val="cyan"/>
        </w:rPr>
        <w:t>climate change, biotech</w:t>
      </w:r>
      <w:r w:rsidRPr="00570115">
        <w:rPr>
          <w:sz w:val="16"/>
        </w:rPr>
        <w:t xml:space="preserve">nology, </w:t>
      </w:r>
      <w:r w:rsidRPr="0014525A">
        <w:rPr>
          <w:rStyle w:val="Emphasis"/>
          <w:highlight w:val="cyan"/>
        </w:rPr>
        <w:t>nanotech</w:t>
      </w:r>
      <w:r w:rsidRPr="00C93DFB">
        <w:rPr>
          <w:sz w:val="16"/>
        </w:rPr>
        <w:t>nology,</w:t>
      </w:r>
      <w:r w:rsidRPr="00570115">
        <w:rPr>
          <w:sz w:val="16"/>
        </w:rPr>
        <w:t xml:space="preserve"> </w:t>
      </w:r>
      <w:r w:rsidRPr="0014525A">
        <w:rPr>
          <w:rStyle w:val="StyleUnderline"/>
          <w:highlight w:val="cyan"/>
        </w:rPr>
        <w:t xml:space="preserve">and </w:t>
      </w:r>
      <w:r w:rsidRPr="0014525A">
        <w:rPr>
          <w:rStyle w:val="Emphasis"/>
          <w:highlight w:val="cyan"/>
        </w:rPr>
        <w:t>a</w:t>
      </w:r>
      <w:r w:rsidRPr="00570115">
        <w:rPr>
          <w:sz w:val="16"/>
        </w:rPr>
        <w:t xml:space="preserve">rtificial </w:t>
      </w:r>
      <w:r w:rsidRPr="0014525A">
        <w:rPr>
          <w:rStyle w:val="Emphasis"/>
          <w:highlight w:val="cya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w:t>
      </w:r>
      <w:proofErr w:type="gramStart"/>
      <w:r w:rsidRPr="00570115">
        <w:rPr>
          <w:sz w:val="16"/>
        </w:rPr>
        <w:t>all of</w:t>
      </w:r>
      <w:proofErr w:type="gramEnd"/>
      <w:r w:rsidRPr="00570115">
        <w:rPr>
          <w:sz w:val="16"/>
        </w:rPr>
        <w:t xml:space="preserve">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14525A">
        <w:rPr>
          <w:rStyle w:val="StyleUnderline"/>
          <w:highlight w:val="cyan"/>
        </w:rPr>
        <w:t>humans</w:t>
      </w:r>
      <w:r w:rsidRPr="00570115">
        <w:rPr>
          <w:rStyle w:val="StyleUnderline"/>
        </w:rPr>
        <w:t xml:space="preserve"> were a multiplanetary species </w:t>
      </w:r>
      <w:r w:rsidRPr="0014525A">
        <w:rPr>
          <w:rStyle w:val="StyleUnderline"/>
          <w:highlight w:val="cyan"/>
        </w:rPr>
        <w:t xml:space="preserve">with </w:t>
      </w:r>
      <w:r w:rsidRPr="0014525A">
        <w:rPr>
          <w:rStyle w:val="Emphasis"/>
          <w:highlight w:val="cyan"/>
        </w:rPr>
        <w:t>just one</w:t>
      </w:r>
      <w:r w:rsidRPr="00570115">
        <w:rPr>
          <w:rStyle w:val="Emphasis"/>
        </w:rPr>
        <w:t xml:space="preserve"> self-sustaining </w:t>
      </w:r>
      <w:r w:rsidRPr="0014525A">
        <w:rPr>
          <w:rStyle w:val="Emphasis"/>
          <w:highlight w:val="cya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w:t>
      </w:r>
      <w:r w:rsidRPr="00570115">
        <w:rPr>
          <w:sz w:val="16"/>
        </w:rPr>
        <w:lastRenderedPageBreak/>
        <w:t xml:space="preserve">ecosphere and everything in it), at least all of human and planetory history would not be for nothing. </w:t>
      </w:r>
      <w:r w:rsidRPr="00C93DFB">
        <w:rPr>
          <w:rStyle w:val="StyleUnderline"/>
        </w:rPr>
        <w:t xml:space="preserve">Human life and culture </w:t>
      </w:r>
      <w:r w:rsidRPr="0014525A">
        <w:rPr>
          <w:rStyle w:val="StyleUnderline"/>
          <w:highlight w:val="cyan"/>
        </w:rPr>
        <w:t>would go on</w:t>
      </w:r>
      <w:r w:rsidRPr="00570115">
        <w:rPr>
          <w:sz w:val="16"/>
        </w:rPr>
        <w:t xml:space="preserve"> elsewhere, as well as other Earth species. This is a dire fate, but less terrible than the first.</w:t>
      </w:r>
    </w:p>
    <w:p w14:paraId="19B3F302" w14:textId="77777777" w:rsidR="00A82C81" w:rsidRPr="00603ECA" w:rsidRDefault="00A82C81" w:rsidP="00A82C81"/>
    <w:p w14:paraId="277E60AE" w14:textId="77777777" w:rsidR="00A82C81" w:rsidRPr="001A1145" w:rsidRDefault="00A82C81" w:rsidP="00A82C81">
      <w:pPr>
        <w:pStyle w:val="Heading4"/>
        <w:rPr>
          <w:rFonts w:asciiTheme="minorHAnsi" w:hAnsiTheme="minorHAnsi" w:cstheme="minorHAnsi"/>
        </w:rPr>
      </w:pPr>
      <w:bookmarkStart w:id="0" w:name="_Hlk64203125"/>
      <w:r>
        <w:rPr>
          <w:rFonts w:asciiTheme="minorHAnsi" w:hAnsiTheme="minorHAnsi" w:cstheme="minorHAnsi"/>
        </w:rPr>
        <w:t>1---</w:t>
      </w:r>
      <w:r w:rsidRPr="001A1145">
        <w:rPr>
          <w:rFonts w:asciiTheme="minorHAnsi" w:hAnsiTheme="minorHAnsi" w:cstheme="minorHAnsi"/>
        </w:rPr>
        <w:t>Cap sustainable</w:t>
      </w:r>
      <w:r>
        <w:rPr>
          <w:rFonts w:asciiTheme="minorHAnsi" w:hAnsiTheme="minorHAnsi" w:cstheme="minorHAnsi"/>
        </w:rPr>
        <w:t>---</w:t>
      </w:r>
      <w:r w:rsidRPr="001A1145">
        <w:rPr>
          <w:rFonts w:asciiTheme="minorHAnsi" w:hAnsiTheme="minorHAnsi" w:cstheme="minorHAnsi"/>
        </w:rPr>
        <w:t>profit motive drives tech innovation</w:t>
      </w:r>
      <w:r>
        <w:rPr>
          <w:rFonts w:asciiTheme="minorHAnsi" w:hAnsiTheme="minorHAnsi" w:cstheme="minorHAnsi"/>
        </w:rPr>
        <w:t xml:space="preserve"> and </w:t>
      </w:r>
      <w:r w:rsidRPr="001A1145">
        <w:rPr>
          <w:rFonts w:asciiTheme="minorHAnsi" w:hAnsiTheme="minorHAnsi" w:cstheme="minorHAnsi"/>
        </w:rPr>
        <w:t>makes resources infinit</w:t>
      </w:r>
      <w:r>
        <w:rPr>
          <w:rFonts w:asciiTheme="minorHAnsi" w:hAnsiTheme="minorHAnsi" w:cstheme="minorHAnsi"/>
        </w:rPr>
        <w:t>e---</w:t>
      </w:r>
      <w:r w:rsidRPr="001A1145">
        <w:rPr>
          <w:rFonts w:asciiTheme="minorHAnsi" w:hAnsiTheme="minorHAnsi" w:cstheme="minorHAnsi"/>
        </w:rPr>
        <w:t>only way to solve environmental collapse</w:t>
      </w:r>
      <w:r>
        <w:rPr>
          <w:rFonts w:asciiTheme="minorHAnsi" w:hAnsiTheme="minorHAnsi" w:cstheme="minorHAnsi"/>
        </w:rPr>
        <w:t xml:space="preserve"> and extinction. </w:t>
      </w:r>
    </w:p>
    <w:p w14:paraId="364FBB98" w14:textId="77777777" w:rsidR="00A82C81" w:rsidRPr="001A1145" w:rsidRDefault="00A82C81" w:rsidP="00A82C81">
      <w:pPr>
        <w:rPr>
          <w:rFonts w:asciiTheme="minorHAnsi" w:hAnsiTheme="minorHAnsi" w:cstheme="minorHAnsi"/>
        </w:rPr>
      </w:pPr>
      <w:r w:rsidRPr="001A1145">
        <w:rPr>
          <w:rStyle w:val="Style13ptBold"/>
          <w:rFonts w:asciiTheme="minorHAnsi" w:hAnsiTheme="minorHAnsi" w:cstheme="minorHAnsi"/>
        </w:rPr>
        <w:t>McAfee 19</w:t>
      </w:r>
      <w:r w:rsidRPr="001A1145">
        <w:rPr>
          <w:rFonts w:asciiTheme="minorHAnsi" w:hAnsiTheme="minorHAnsi" w:cstheme="minorHAnsi"/>
        </w:rPr>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1A1145">
        <w:rPr>
          <w:rFonts w:asciiTheme="minorHAnsi" w:hAnsiTheme="minorHAnsi" w:cstheme="minorHAnsi"/>
          <w:i/>
        </w:rPr>
        <w:t>More from Less: The Surprising Story of How We Learned to Prosper Using Fewer Resources—and What Happens Next</w:t>
      </w:r>
      <w:r w:rsidRPr="001A1145">
        <w:rPr>
          <w:rFonts w:asciiTheme="minorHAnsi" w:hAnsiTheme="minorHAnsi" w:cstheme="minorHAnsi"/>
        </w:rPr>
        <w:t>, Chapter 14, pg 278-292, Kindle, dml)</w:t>
      </w:r>
    </w:p>
    <w:p w14:paraId="2BDC7B87" w14:textId="77777777" w:rsidR="00A82C81" w:rsidRDefault="00A82C81" w:rsidP="00A82C81">
      <w:pPr>
        <w:rPr>
          <w:rFonts w:asciiTheme="minorHAnsi" w:hAnsiTheme="minorHAnsi" w:cstheme="minorHAnsi"/>
          <w:sz w:val="16"/>
        </w:rPr>
      </w:pPr>
      <w:r w:rsidRPr="006B5371">
        <w:rPr>
          <w:rStyle w:val="StyleUnderline"/>
          <w:rFonts w:asciiTheme="minorHAnsi" w:hAnsiTheme="minorHAnsi" w:cstheme="minorHAnsi"/>
          <w:highlight w:val="green"/>
        </w:rPr>
        <w:t>As</w:t>
      </w:r>
      <w:r w:rsidRPr="001A1145">
        <w:rPr>
          <w:rStyle w:val="StyleUnderline"/>
          <w:rFonts w:asciiTheme="minorHAnsi" w:hAnsiTheme="minorHAnsi" w:cstheme="minorHAnsi"/>
        </w:rPr>
        <w:t xml:space="preserve"> today’s </w:t>
      </w:r>
      <w:r w:rsidRPr="006B5371">
        <w:rPr>
          <w:rStyle w:val="StyleUnderline"/>
          <w:rFonts w:asciiTheme="minorHAnsi" w:hAnsiTheme="minorHAnsi" w:cstheme="minorHAnsi"/>
          <w:highlight w:val="green"/>
        </w:rPr>
        <w:t xml:space="preserve">poor countries </w:t>
      </w:r>
      <w:r w:rsidRPr="006B5371">
        <w:rPr>
          <w:rStyle w:val="Emphasis"/>
          <w:rFonts w:asciiTheme="minorHAnsi" w:hAnsiTheme="minorHAnsi" w:cstheme="minorHAnsi"/>
          <w:highlight w:val="green"/>
        </w:rPr>
        <w:t>get richer</w:t>
      </w:r>
      <w:r w:rsidRPr="001A1145">
        <w:rPr>
          <w:rStyle w:val="StyleUnderline"/>
          <w:rFonts w:asciiTheme="minorHAnsi" w:hAnsiTheme="minorHAnsi" w:cstheme="minorHAnsi"/>
        </w:rPr>
        <w:t xml:space="preserve">, their </w:t>
      </w:r>
      <w:r w:rsidRPr="006B5371">
        <w:rPr>
          <w:rStyle w:val="StyleUnderline"/>
          <w:rFonts w:asciiTheme="minorHAnsi" w:hAnsiTheme="minorHAnsi" w:cstheme="minorHAnsi"/>
          <w:highlight w:val="green"/>
        </w:rPr>
        <w:t>institutions</w:t>
      </w:r>
      <w:r w:rsidRPr="001A1145">
        <w:rPr>
          <w:rStyle w:val="StyleUnderline"/>
          <w:rFonts w:asciiTheme="minorHAnsi" w:hAnsiTheme="minorHAnsi" w:cstheme="minorHAnsi"/>
        </w:rPr>
        <w:t xml:space="preserve"> will </w:t>
      </w:r>
      <w:proofErr w:type="gramStart"/>
      <w:r w:rsidRPr="006B5371">
        <w:rPr>
          <w:rStyle w:val="Emphasis"/>
          <w:rFonts w:asciiTheme="minorHAnsi" w:hAnsiTheme="minorHAnsi" w:cstheme="minorHAnsi"/>
          <w:highlight w:val="green"/>
        </w:rPr>
        <w:t>improve</w:t>
      </w:r>
      <w:proofErr w:type="gramEnd"/>
      <w:r w:rsidRPr="001A1145">
        <w:rPr>
          <w:rStyle w:val="StyleUnderline"/>
          <w:rFonts w:asciiTheme="minorHAnsi" w:hAnsiTheme="minorHAnsi" w:cstheme="minorHAnsi"/>
        </w:rPr>
        <w:t xml:space="preserve"> and most will eventually go through</w:t>
      </w:r>
      <w:r w:rsidRPr="001A1145">
        <w:rPr>
          <w:rFonts w:asciiTheme="minorHAnsi" w:hAnsiTheme="minorHAnsi" w:cstheme="minorHAnsi"/>
          <w:sz w:val="16"/>
        </w:rPr>
        <w:t xml:space="preserve"> what Ricardo Hausmann calls "</w:t>
      </w:r>
      <w:r w:rsidRPr="001A1145">
        <w:rPr>
          <w:rStyle w:val="StyleUnderline"/>
          <w:rFonts w:asciiTheme="minorHAnsi" w:hAnsiTheme="minorHAnsi" w:cstheme="minorHAnsi"/>
        </w:rPr>
        <w:t xml:space="preserve">the </w:t>
      </w:r>
      <w:r w:rsidRPr="001A1145">
        <w:rPr>
          <w:rStyle w:val="Emphasis"/>
          <w:rFonts w:asciiTheme="minorHAnsi" w:hAnsiTheme="minorHAnsi" w:cstheme="minorHAnsi"/>
        </w:rPr>
        <w:t>capitalist makeover of production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This makeover </w:t>
      </w:r>
      <w:r w:rsidRPr="001A1145">
        <w:rPr>
          <w:rStyle w:val="Emphasis"/>
          <w:rFonts w:asciiTheme="minorHAnsi" w:hAnsiTheme="minorHAnsi" w:cstheme="minorHAnsi"/>
        </w:rPr>
        <w:t>doesn't enslave people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nor</w:t>
      </w:r>
      <w:r w:rsidRPr="001A1145">
        <w:rPr>
          <w:rStyle w:val="StyleUnderline"/>
          <w:rFonts w:asciiTheme="minorHAnsi" w:hAnsiTheme="minorHAnsi" w:cstheme="minorHAnsi"/>
        </w:rPr>
        <w:t xml:space="preserve"> does it </w:t>
      </w:r>
      <w:r w:rsidRPr="001A1145">
        <w:rPr>
          <w:rStyle w:val="Emphasis"/>
          <w:rFonts w:asciiTheme="minorHAnsi" w:hAnsiTheme="minorHAnsi" w:cstheme="minorHAnsi"/>
        </w:rPr>
        <w:t>befoul the earth</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As today’s poor get richer, they'll consume </w:t>
      </w:r>
      <w:r w:rsidRPr="001A1145">
        <w:rPr>
          <w:rStyle w:val="Emphasis"/>
          <w:rFonts w:asciiTheme="minorHAnsi" w:hAnsiTheme="minorHAnsi" w:cstheme="minorHAnsi"/>
        </w:rPr>
        <w:t>more</w:t>
      </w:r>
      <w:r w:rsidRPr="001A1145">
        <w:rPr>
          <w:rStyle w:val="StyleUnderline"/>
          <w:rFonts w:asciiTheme="minorHAnsi" w:hAnsiTheme="minorHAnsi" w:cstheme="minorHAnsi"/>
        </w:rPr>
        <w:t xml:space="preserve">, but they'll also consume </w:t>
      </w:r>
      <w:r w:rsidRPr="001A1145">
        <w:rPr>
          <w:rStyle w:val="Emphasis"/>
          <w:rFonts w:asciiTheme="minorHAnsi" w:hAnsiTheme="minorHAnsi" w:cstheme="minorHAnsi"/>
        </w:rPr>
        <w:t>much differently</w:t>
      </w:r>
      <w:r w:rsidRPr="001A1145">
        <w:rPr>
          <w:rFonts w:asciiTheme="minorHAnsi" w:hAnsiTheme="minorHAnsi" w:cstheme="minorHAnsi"/>
          <w:sz w:val="16"/>
        </w:rPr>
        <w:t xml:space="preserve"> from earlier generations. </w:t>
      </w:r>
      <w:r w:rsidRPr="001A1145">
        <w:rPr>
          <w:rStyle w:val="StyleUnderline"/>
          <w:rFonts w:asciiTheme="minorHAnsi" w:hAnsiTheme="minorHAnsi" w:cstheme="minorHAnsi"/>
        </w:rPr>
        <w:t xml:space="preserve">They </w:t>
      </w:r>
      <w:r w:rsidRPr="001A1145">
        <w:rPr>
          <w:rStyle w:val="Emphasis"/>
          <w:rFonts w:asciiTheme="minorHAnsi" w:hAnsiTheme="minorHAnsi" w:cstheme="minorHAnsi"/>
        </w:rPr>
        <w:t>won't read physical newspapers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magazines</w:t>
      </w:r>
      <w:r w:rsidRPr="001A1145">
        <w:rPr>
          <w:rStyle w:val="StyleUnderline"/>
          <w:rFonts w:asciiTheme="minorHAnsi" w:hAnsiTheme="minorHAnsi" w:cstheme="minorHAnsi"/>
        </w:rPr>
        <w:t xml:space="preserve">. They'll get a </w:t>
      </w:r>
      <w:r w:rsidRPr="001A1145">
        <w:rPr>
          <w:rStyle w:val="Emphasis"/>
          <w:rFonts w:asciiTheme="minorHAnsi" w:hAnsiTheme="minorHAnsi" w:cstheme="minorHAnsi"/>
        </w:rPr>
        <w:t>great deal</w:t>
      </w:r>
      <w:r w:rsidRPr="001A1145">
        <w:rPr>
          <w:rStyle w:val="StyleUnderline"/>
          <w:rFonts w:asciiTheme="minorHAnsi" w:hAnsiTheme="minorHAnsi" w:cstheme="minorHAnsi"/>
        </w:rPr>
        <w:t xml:space="preserve"> of their power from </w:t>
      </w:r>
      <w:r w:rsidRPr="001A1145">
        <w:rPr>
          <w:rStyle w:val="Emphasis"/>
          <w:rFonts w:asciiTheme="minorHAnsi" w:hAnsiTheme="minorHAnsi" w:cstheme="minorHAnsi"/>
        </w:rPr>
        <w:t>renewables</w:t>
      </w:r>
      <w:r w:rsidRPr="001A1145">
        <w:rPr>
          <w:rStyle w:val="StyleUnderline"/>
          <w:rFonts w:asciiTheme="minorHAnsi" w:hAnsiTheme="minorHAnsi" w:cstheme="minorHAnsi"/>
        </w:rPr>
        <w:t xml:space="preserve"> and</w:t>
      </w:r>
      <w:r w:rsidRPr="001A1145">
        <w:rPr>
          <w:rFonts w:asciiTheme="minorHAnsi" w:hAnsiTheme="minorHAnsi" w:cstheme="minorHAnsi"/>
          <w:sz w:val="16"/>
        </w:rPr>
        <w:t xml:space="preserve"> (one hopes) </w:t>
      </w:r>
      <w:r w:rsidRPr="001A1145">
        <w:rPr>
          <w:rStyle w:val="Emphasis"/>
          <w:rFonts w:asciiTheme="minorHAnsi" w:hAnsiTheme="minorHAnsi" w:cstheme="minorHAnsi"/>
        </w:rPr>
        <w:t>nuclear</w:t>
      </w:r>
      <w:r w:rsidRPr="001A1145">
        <w:rPr>
          <w:rStyle w:val="StyleUnderline"/>
          <w:rFonts w:asciiTheme="minorHAnsi" w:hAnsiTheme="minorHAnsi" w:cstheme="minorHAnsi"/>
        </w:rPr>
        <w:t xml:space="preserve"> because these energy sources will be the </w:t>
      </w:r>
      <w:r w:rsidRPr="001A1145">
        <w:rPr>
          <w:rStyle w:val="Emphasis"/>
          <w:rFonts w:asciiTheme="minorHAnsi" w:hAnsiTheme="minorHAnsi" w:cstheme="minorHAnsi"/>
        </w:rPr>
        <w:t>cheapest</w:t>
      </w:r>
      <w:r w:rsidRPr="001A1145">
        <w:rPr>
          <w:rFonts w:asciiTheme="minorHAnsi" w:hAnsiTheme="minorHAnsi" w:cstheme="minorHAnsi"/>
          <w:sz w:val="16"/>
        </w:rPr>
        <w:t xml:space="preserve">. They’ll live in cities, as we saw in chapter 12; in fact, they already are. </w:t>
      </w:r>
      <w:r w:rsidRPr="001A1145">
        <w:rPr>
          <w:rStyle w:val="StyleUnderline"/>
          <w:rFonts w:asciiTheme="minorHAnsi" w:hAnsiTheme="minorHAnsi" w:cstheme="minorHAnsi"/>
        </w:rPr>
        <w:t xml:space="preserve">They'll be </w:t>
      </w:r>
      <w:r w:rsidRPr="001A1145">
        <w:rPr>
          <w:rStyle w:val="Emphasis"/>
          <w:rFonts w:asciiTheme="minorHAnsi" w:hAnsiTheme="minorHAnsi" w:cstheme="minorHAnsi"/>
        </w:rPr>
        <w:t>less likely to own cars</w:t>
      </w:r>
      <w:r w:rsidRPr="001A1145">
        <w:rPr>
          <w:rFonts w:asciiTheme="minorHAnsi" w:hAnsiTheme="minorHAnsi" w:cstheme="minorHAnsi"/>
          <w:sz w:val="16"/>
        </w:rPr>
        <w:t xml:space="preserve"> because a variety of transportation options will be only a few taps away. Most important, </w:t>
      </w:r>
      <w:r w:rsidRPr="001A1145">
        <w:rPr>
          <w:rStyle w:val="StyleUnderline"/>
          <w:rFonts w:asciiTheme="minorHAnsi" w:hAnsiTheme="minorHAnsi" w:cstheme="minorHAnsi"/>
        </w:rPr>
        <w:t xml:space="preserve">they'll come up with ideas that </w:t>
      </w:r>
      <w:r w:rsidRPr="001A1145">
        <w:rPr>
          <w:rStyle w:val="Emphasis"/>
          <w:rFonts w:asciiTheme="minorHAnsi" w:hAnsiTheme="minorHAnsi" w:cstheme="minorHAnsi"/>
        </w:rPr>
        <w:t>keep the growth going</w:t>
      </w:r>
      <w:r w:rsidRPr="001A1145">
        <w:rPr>
          <w:rStyle w:val="StyleUnderline"/>
          <w:rFonts w:asciiTheme="minorHAnsi" w:hAnsiTheme="minorHAnsi" w:cstheme="minorHAnsi"/>
        </w:rPr>
        <w:t xml:space="preserve">, and that benefit both </w:t>
      </w:r>
      <w:r w:rsidRPr="001A1145">
        <w:rPr>
          <w:rStyle w:val="Emphasis"/>
          <w:rFonts w:asciiTheme="minorHAnsi" w:hAnsiTheme="minorHAnsi" w:cstheme="minorHAnsi"/>
        </w:rPr>
        <w:t>humanity</w:t>
      </w:r>
      <w:r w:rsidRPr="001A1145">
        <w:rPr>
          <w:rStyle w:val="StyleUnderline"/>
          <w:rFonts w:asciiTheme="minorHAnsi" w:hAnsiTheme="minorHAnsi" w:cstheme="minorHAnsi"/>
        </w:rPr>
        <w:t xml:space="preserve"> and the </w:t>
      </w:r>
      <w:r w:rsidRPr="001A1145">
        <w:rPr>
          <w:rStyle w:val="Emphasis"/>
          <w:rFonts w:asciiTheme="minorHAnsi" w:hAnsiTheme="minorHAnsi" w:cstheme="minorHAnsi"/>
        </w:rPr>
        <w:t>planet</w:t>
      </w:r>
      <w:r w:rsidRPr="001A1145">
        <w:rPr>
          <w:rStyle w:val="StyleUnderline"/>
          <w:rFonts w:asciiTheme="minorHAnsi" w:hAnsiTheme="minorHAnsi" w:cstheme="minorHAnsi"/>
        </w:rPr>
        <w:t xml:space="preserve"> we live on</w:t>
      </w:r>
      <w:r w:rsidRPr="001A1145">
        <w:rPr>
          <w:rFonts w:asciiTheme="minorHAnsi" w:hAnsiTheme="minorHAnsi" w:cstheme="minorHAnsi"/>
          <w:sz w:val="16"/>
        </w:rPr>
        <w:t xml:space="preserve">. Predicting exactly how technological progress will unfold is much like predicting the weather: feasible in the short term, but impossible over a longer time. </w:t>
      </w:r>
      <w:r w:rsidRPr="001A1145">
        <w:rPr>
          <w:rStyle w:val="StyleUnderline"/>
          <w:rFonts w:asciiTheme="minorHAnsi" w:hAnsiTheme="minorHAnsi" w:cstheme="minorHAnsi"/>
        </w:rPr>
        <w:t>Great uncertainty and complexity prevent precise forecasts about</w:t>
      </w:r>
      <w:r w:rsidRPr="001A1145">
        <w:rPr>
          <w:rFonts w:asciiTheme="minorHAnsi" w:hAnsiTheme="minorHAnsi" w:cstheme="minorHAnsi"/>
          <w:sz w:val="16"/>
        </w:rPr>
        <w:t xml:space="preserve">, for example, the </w:t>
      </w:r>
      <w:r w:rsidRPr="001A1145">
        <w:rPr>
          <w:rStyle w:val="Emphasis"/>
          <w:rFonts w:asciiTheme="minorHAnsi" w:hAnsiTheme="minorHAnsi" w:cstheme="minorHAnsi"/>
        </w:rPr>
        <w:t>computing devices</w:t>
      </w:r>
      <w:r w:rsidRPr="001A1145">
        <w:rPr>
          <w:rFonts w:asciiTheme="minorHAnsi" w:hAnsiTheme="minorHAnsi" w:cstheme="minorHAnsi"/>
          <w:sz w:val="16"/>
        </w:rPr>
        <w:t xml:space="preserve"> we’ll be using thirty years from now </w:t>
      </w:r>
      <w:r w:rsidRPr="001A1145">
        <w:rPr>
          <w:rStyle w:val="StyleUnderline"/>
          <w:rFonts w:asciiTheme="minorHAnsi" w:hAnsiTheme="minorHAnsi" w:cstheme="minorHAnsi"/>
        </w:rPr>
        <w:t xml:space="preserve">or the dominant types of </w:t>
      </w:r>
      <w:r w:rsidRPr="006B5371">
        <w:rPr>
          <w:rStyle w:val="Emphasis"/>
          <w:rFonts w:asciiTheme="minorHAnsi" w:hAnsiTheme="minorHAnsi" w:cstheme="minorHAnsi"/>
          <w:highlight w:val="green"/>
        </w:rPr>
        <w:t>a</w:t>
      </w:r>
      <w:r w:rsidRPr="001A1145">
        <w:rPr>
          <w:rFonts w:asciiTheme="minorHAnsi" w:hAnsiTheme="minorHAnsi" w:cstheme="minorHAnsi"/>
          <w:sz w:val="16"/>
        </w:rPr>
        <w:t xml:space="preserve">rtificial </w:t>
      </w:r>
      <w:r w:rsidRPr="006B5371">
        <w:rPr>
          <w:rStyle w:val="Emphasis"/>
          <w:rFonts w:asciiTheme="minorHAnsi" w:hAnsiTheme="minorHAnsi" w:cstheme="minorHAnsi"/>
          <w:highlight w:val="green"/>
        </w:rPr>
        <w:t>i</w:t>
      </w:r>
      <w:r w:rsidRPr="001A1145">
        <w:rPr>
          <w:rFonts w:asciiTheme="minorHAnsi" w:hAnsiTheme="minorHAnsi" w:cstheme="minorHAnsi"/>
          <w:sz w:val="16"/>
        </w:rPr>
        <w:t xml:space="preserve">ntelligence in 2050 and beyond. </w:t>
      </w:r>
      <w:r w:rsidRPr="001A1145">
        <w:rPr>
          <w:rStyle w:val="StyleUnderline"/>
          <w:rFonts w:asciiTheme="minorHAnsi" w:hAnsiTheme="minorHAnsi" w:cstheme="minorHAnsi"/>
        </w:rPr>
        <w:t>But</w:t>
      </w:r>
      <w:r w:rsidRPr="001A1145">
        <w:rPr>
          <w:rFonts w:asciiTheme="minorHAnsi" w:hAnsiTheme="minorHAnsi" w:cstheme="minorHAnsi"/>
          <w:sz w:val="16"/>
        </w:rPr>
        <w:t xml:space="preserve"> even though we can't predict the weather long term, </w:t>
      </w:r>
      <w:r w:rsidRPr="001A1145">
        <w:rPr>
          <w:rStyle w:val="StyleUnderline"/>
          <w:rFonts w:asciiTheme="minorHAnsi" w:hAnsiTheme="minorHAnsi" w:cstheme="minorHAnsi"/>
        </w:rPr>
        <w:t xml:space="preserve">we can </w:t>
      </w:r>
      <w:r w:rsidRPr="006B5371">
        <w:rPr>
          <w:rStyle w:val="Emphasis"/>
          <w:rFonts w:asciiTheme="minorHAnsi" w:hAnsiTheme="minorHAnsi" w:cstheme="minorHAnsi"/>
          <w:highlight w:val="green"/>
        </w:rPr>
        <w:t>accurately forecast</w:t>
      </w:r>
      <w:r w:rsidRPr="001A1145">
        <w:rPr>
          <w:rFonts w:asciiTheme="minorHAnsi" w:hAnsiTheme="minorHAnsi" w:cstheme="minorHAnsi"/>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6B5371">
        <w:rPr>
          <w:rStyle w:val="StyleUnderline"/>
          <w:rFonts w:asciiTheme="minorHAnsi" w:hAnsiTheme="minorHAnsi" w:cstheme="minorHAnsi"/>
          <w:highlight w:val="green"/>
        </w:rPr>
        <w:t>the "</w:t>
      </w:r>
      <w:r w:rsidRPr="006B5371">
        <w:rPr>
          <w:rStyle w:val="Emphasis"/>
          <w:rFonts w:asciiTheme="minorHAnsi" w:hAnsiTheme="minorHAnsi" w:cstheme="minorHAnsi"/>
          <w:highlight w:val="green"/>
        </w:rPr>
        <w:t>climate</w:t>
      </w:r>
      <w:r w:rsidRPr="001A1145">
        <w:rPr>
          <w:rStyle w:val="StyleUnderline"/>
          <w:rFonts w:asciiTheme="minorHAnsi" w:hAnsiTheme="minorHAnsi" w:cstheme="minorHAnsi"/>
        </w:rPr>
        <w:t xml:space="preserve">" of future technological progress by starting from the knowledge that it will be </w:t>
      </w:r>
      <w:r w:rsidRPr="001A1145">
        <w:rPr>
          <w:rStyle w:val="Emphasis"/>
          <w:rFonts w:asciiTheme="minorHAnsi" w:hAnsiTheme="minorHAnsi" w:cstheme="minorHAnsi"/>
        </w:rPr>
        <w:t>heavily applied</w:t>
      </w:r>
      <w:r w:rsidRPr="001A1145">
        <w:rPr>
          <w:rStyle w:val="StyleUnderline"/>
          <w:rFonts w:asciiTheme="minorHAnsi" w:hAnsiTheme="minorHAnsi" w:cstheme="minorHAnsi"/>
        </w:rPr>
        <w:t xml:space="preserve"> in the areas where it can </w:t>
      </w:r>
      <w:r w:rsidRPr="001A1145">
        <w:rPr>
          <w:rStyle w:val="Emphasis"/>
          <w:rFonts w:asciiTheme="minorHAnsi" w:hAnsiTheme="minorHAnsi" w:cstheme="minorHAnsi"/>
        </w:rPr>
        <w:t>affect capitalism the most</w:t>
      </w:r>
      <w:r w:rsidRPr="001A1145">
        <w:rPr>
          <w:rStyle w:val="StyleUnderline"/>
          <w:rFonts w:asciiTheme="minorHAnsi" w:hAnsiTheme="minorHAnsi" w:cstheme="minorHAnsi"/>
        </w:rPr>
        <w:t xml:space="preserve">. As we've seen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tech progress supplies opportunities to </w:t>
      </w:r>
      <w:r w:rsidRPr="001A1145">
        <w:rPr>
          <w:rStyle w:val="Emphasis"/>
          <w:rFonts w:asciiTheme="minorHAnsi" w:hAnsiTheme="minorHAnsi" w:cstheme="minorHAnsi"/>
        </w:rPr>
        <w:t>trim costs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improve performance</w:t>
      </w:r>
      <w:r w:rsidRPr="001A1145">
        <w:rPr>
          <w:rStyle w:val="StyleUnderline"/>
          <w:rFonts w:asciiTheme="minorHAnsi" w:hAnsiTheme="minorHAnsi" w:cstheme="minorHAnsi"/>
        </w:rPr>
        <w:t xml:space="preserve">) via </w:t>
      </w:r>
      <w:r w:rsidRPr="001A1145">
        <w:rPr>
          <w:rStyle w:val="Emphasis"/>
          <w:rFonts w:asciiTheme="minorHAnsi" w:hAnsiTheme="minorHAnsi" w:cstheme="minorHAnsi"/>
        </w:rPr>
        <w:t>dematerialization</w:t>
      </w:r>
      <w:r w:rsidRPr="001A1145">
        <w:rPr>
          <w:rStyle w:val="StyleUnderline"/>
          <w:rFonts w:asciiTheme="minorHAnsi" w:hAnsiTheme="minorHAnsi" w:cstheme="minorHAnsi"/>
        </w:rPr>
        <w:t xml:space="preserve">, and capitalism </w:t>
      </w:r>
      <w:r w:rsidRPr="001A1145">
        <w:rPr>
          <w:rStyle w:val="Emphasis"/>
          <w:rFonts w:asciiTheme="minorHAnsi" w:hAnsiTheme="minorHAnsi" w:cstheme="minorHAnsi"/>
        </w:rPr>
        <w:t>provides the motive</w:t>
      </w:r>
      <w:r w:rsidRPr="001A1145">
        <w:rPr>
          <w:rStyle w:val="StyleUnderline"/>
          <w:rFonts w:asciiTheme="minorHAnsi" w:hAnsiTheme="minorHAnsi" w:cstheme="minorHAnsi"/>
        </w:rPr>
        <w:t xml:space="preserve"> to do so</w:t>
      </w:r>
      <w:r w:rsidRPr="001A1145">
        <w:rPr>
          <w:rFonts w:asciiTheme="minorHAnsi" w:hAnsiTheme="minorHAnsi" w:cstheme="minorHAnsi"/>
          <w:sz w:val="16"/>
        </w:rPr>
        <w:t xml:space="preserve">. As a result, </w:t>
      </w:r>
      <w:r w:rsidRPr="001A1145">
        <w:rPr>
          <w:rStyle w:val="StyleUnderline"/>
          <w:rFonts w:asciiTheme="minorHAnsi" w:hAnsiTheme="minorHAnsi" w:cstheme="minorHAnsi"/>
        </w:rPr>
        <w:t>the Second Enlightenment</w:t>
      </w:r>
      <w:r w:rsidRPr="001A1145">
        <w:rPr>
          <w:rFonts w:asciiTheme="minorHAnsi" w:hAnsiTheme="minorHAnsi" w:cstheme="minorHAnsi"/>
          <w:sz w:val="16"/>
        </w:rPr>
        <w:t xml:space="preserve"> will continue as we move deeper into the twenty-first century. I'm confident that it </w:t>
      </w:r>
      <w:r w:rsidRPr="001A1145">
        <w:rPr>
          <w:rStyle w:val="StyleUnderline"/>
          <w:rFonts w:asciiTheme="minorHAnsi" w:hAnsiTheme="minorHAnsi" w:cstheme="minorHAnsi"/>
        </w:rPr>
        <w:t xml:space="preserve">will </w:t>
      </w:r>
      <w:r w:rsidRPr="001A1145">
        <w:rPr>
          <w:rStyle w:val="Emphasis"/>
          <w:rFonts w:asciiTheme="minorHAnsi" w:hAnsiTheme="minorHAnsi" w:cstheme="minorHAnsi"/>
        </w:rPr>
        <w:t>accelerate</w:t>
      </w:r>
      <w:r w:rsidRPr="001A1145">
        <w:rPr>
          <w:rStyle w:val="StyleUnderline"/>
          <w:rFonts w:asciiTheme="minorHAnsi" w:hAnsiTheme="minorHAnsi" w:cstheme="minorHAnsi"/>
        </w:rPr>
        <w:t xml:space="preserve"> as digital technologies </w:t>
      </w:r>
      <w:r w:rsidRPr="001A1145">
        <w:rPr>
          <w:rStyle w:val="Emphasis"/>
          <w:rFonts w:asciiTheme="minorHAnsi" w:hAnsiTheme="minorHAnsi" w:cstheme="minorHAnsi"/>
        </w:rPr>
        <w:t>continue to improve</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multiply</w:t>
      </w:r>
      <w:r w:rsidRPr="001A1145">
        <w:rPr>
          <w:rStyle w:val="StyleUnderline"/>
          <w:rFonts w:asciiTheme="minorHAnsi" w:hAnsiTheme="minorHAnsi" w:cstheme="minorHAnsi"/>
        </w:rPr>
        <w:t xml:space="preserve"> and global competition </w:t>
      </w:r>
      <w:r w:rsidRPr="001A1145">
        <w:rPr>
          <w:rStyle w:val="Emphasis"/>
          <w:rFonts w:asciiTheme="minorHAnsi" w:hAnsiTheme="minorHAnsi" w:cstheme="minorHAnsi"/>
        </w:rPr>
        <w:t>continues to increase</w:t>
      </w:r>
      <w:r w:rsidRPr="001A1145">
        <w:rPr>
          <w:rFonts w:asciiTheme="minorHAnsi" w:hAnsiTheme="minorHAnsi" w:cstheme="minorHAnsi"/>
          <w:sz w:val="16"/>
        </w:rPr>
        <w:t xml:space="preserv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1A1145">
        <w:rPr>
          <w:rStyle w:val="StyleUnderline"/>
          <w:rFonts w:asciiTheme="minorHAnsi" w:hAnsiTheme="minorHAnsi" w:cstheme="minorHAnsi"/>
        </w:rPr>
        <w:t xml:space="preserve">As </w:t>
      </w:r>
      <w:r w:rsidRPr="006B5371">
        <w:rPr>
          <w:rStyle w:val="Emphasis"/>
          <w:rFonts w:asciiTheme="minorHAnsi" w:hAnsiTheme="minorHAnsi" w:cstheme="minorHAnsi"/>
          <w:highlight w:val="green"/>
        </w:rPr>
        <w:t>3-D printing</w:t>
      </w:r>
      <w:r w:rsidRPr="001A1145">
        <w:rPr>
          <w:rStyle w:val="Emphasis"/>
          <w:rFonts w:asciiTheme="minorHAnsi" w:hAnsiTheme="minorHAnsi" w:cstheme="minorHAnsi"/>
        </w:rPr>
        <w:t xml:space="preserve"> improves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becomes cheaper</w:t>
      </w:r>
      <w:r w:rsidRPr="001A1145">
        <w:rPr>
          <w:rStyle w:val="StyleUnderline"/>
          <w:rFonts w:asciiTheme="minorHAnsi" w:hAnsiTheme="minorHAnsi" w:cstheme="minorHAnsi"/>
        </w:rPr>
        <w:t>, it will spread to</w:t>
      </w:r>
      <w:r w:rsidRPr="001A1145">
        <w:rPr>
          <w:rFonts w:asciiTheme="minorHAnsi" w:hAnsiTheme="minorHAnsi" w:cstheme="minorHAnsi"/>
          <w:sz w:val="16"/>
        </w:rPr>
        <w:t xml:space="preserve"> automobile engine blocks, manifolds and other complicated arrangements of pipes, airplane struts and wings, and </w:t>
      </w:r>
      <w:r w:rsidRPr="001A1145">
        <w:rPr>
          <w:rStyle w:val="Emphasis"/>
          <w:rFonts w:asciiTheme="minorHAnsi" w:hAnsiTheme="minorHAnsi" w:cstheme="minorHAnsi"/>
        </w:rPr>
        <w:t>countless other parts</w:t>
      </w:r>
      <w:r w:rsidRPr="001A1145">
        <w:rPr>
          <w:rStyle w:val="StyleUnderline"/>
          <w:rFonts w:asciiTheme="minorHAnsi" w:hAnsiTheme="minorHAnsi" w:cstheme="minorHAnsi"/>
        </w:rPr>
        <w:t xml:space="preserve">. Because 3-D printing </w:t>
      </w:r>
      <w:r w:rsidRPr="006B5371">
        <w:rPr>
          <w:rStyle w:val="StyleUnderline"/>
          <w:rFonts w:asciiTheme="minorHAnsi" w:hAnsiTheme="minorHAnsi" w:cstheme="minorHAnsi"/>
          <w:highlight w:val="green"/>
        </w:rPr>
        <w:t>generates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virtually </w:t>
      </w:r>
      <w:r w:rsidRPr="006B5371">
        <w:rPr>
          <w:rStyle w:val="Emphasis"/>
          <w:rFonts w:asciiTheme="minorHAnsi" w:hAnsiTheme="minorHAnsi" w:cstheme="minorHAnsi"/>
          <w:highlight w:val="green"/>
        </w:rPr>
        <w:t>no waste</w:t>
      </w:r>
      <w:r w:rsidRPr="001A1145">
        <w:rPr>
          <w:rStyle w:val="StyleUnderline"/>
          <w:rFonts w:asciiTheme="minorHAnsi" w:hAnsiTheme="minorHAnsi" w:cstheme="minorHAnsi"/>
        </w:rPr>
        <w:t xml:space="preserve"> and doesn't require </w:t>
      </w:r>
      <w:r w:rsidRPr="001A1145">
        <w:rPr>
          <w:rStyle w:val="Emphasis"/>
          <w:rFonts w:asciiTheme="minorHAnsi" w:hAnsiTheme="minorHAnsi" w:cstheme="minorHAnsi"/>
        </w:rPr>
        <w:t>massive molds</w:t>
      </w:r>
      <w:r w:rsidRPr="001A1145">
        <w:rPr>
          <w:rStyle w:val="StyleUnderline"/>
          <w:rFonts w:asciiTheme="minorHAnsi" w:hAnsiTheme="minorHAnsi" w:cstheme="minorHAnsi"/>
        </w:rPr>
        <w:t xml:space="preserve">, it </w:t>
      </w:r>
      <w:r w:rsidRPr="001A1145">
        <w:rPr>
          <w:rStyle w:val="Emphasis"/>
          <w:rFonts w:asciiTheme="minorHAnsi" w:hAnsiTheme="minorHAnsi" w:cstheme="minorHAnsi"/>
        </w:rPr>
        <w:t>accelerates dematerialization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We'll also be building things out of </w:t>
      </w:r>
      <w:r w:rsidRPr="001A1145">
        <w:rPr>
          <w:rStyle w:val="Emphasis"/>
          <w:rFonts w:asciiTheme="minorHAnsi" w:hAnsiTheme="minorHAnsi" w:cstheme="minorHAnsi"/>
        </w:rPr>
        <w:t>very different materials</w:t>
      </w:r>
      <w:r w:rsidRPr="001A1145">
        <w:rPr>
          <w:rFonts w:asciiTheme="minorHAnsi" w:hAnsiTheme="minorHAnsi" w:cstheme="minorHAnsi"/>
          <w:sz w:val="16"/>
        </w:rPr>
        <w:t xml:space="preserve"> from what we're using today. </w:t>
      </w:r>
      <w:r w:rsidRPr="001A1145">
        <w:rPr>
          <w:rStyle w:val="StyleUnderline"/>
          <w:rFonts w:asciiTheme="minorHAnsi" w:hAnsiTheme="minorHAnsi" w:cstheme="minorHAnsi"/>
        </w:rPr>
        <w:t xml:space="preserve">We're </w:t>
      </w:r>
      <w:r w:rsidRPr="001A1145">
        <w:rPr>
          <w:rStyle w:val="Emphasis"/>
          <w:rFonts w:asciiTheme="minorHAnsi" w:hAnsiTheme="minorHAnsi" w:cstheme="minorHAnsi"/>
        </w:rPr>
        <w:t>rapidly improving</w:t>
      </w:r>
      <w:r w:rsidRPr="001A1145">
        <w:rPr>
          <w:rStyle w:val="StyleUnderline"/>
          <w:rFonts w:asciiTheme="minorHAnsi" w:hAnsiTheme="minorHAnsi" w:cstheme="minorHAnsi"/>
        </w:rPr>
        <w:t xml:space="preserve"> our ability to use </w:t>
      </w:r>
      <w:r w:rsidRPr="006B5371">
        <w:rPr>
          <w:rStyle w:val="Emphasis"/>
          <w:rFonts w:asciiTheme="minorHAnsi" w:hAnsiTheme="minorHAnsi" w:cstheme="minorHAnsi"/>
          <w:highlight w:val="green"/>
        </w:rPr>
        <w:t>machine learning</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massive amounts of computing power</w:t>
      </w:r>
      <w:r w:rsidRPr="001A1145">
        <w:rPr>
          <w:rStyle w:val="StyleUnderline"/>
          <w:rFonts w:asciiTheme="minorHAnsi" w:hAnsiTheme="minorHAnsi" w:cstheme="minorHAnsi"/>
        </w:rPr>
        <w:t xml:space="preserve"> to screen the huge number of molecules available in the world. Well use this ability to </w:t>
      </w:r>
      <w:r w:rsidRPr="006B5371">
        <w:rPr>
          <w:rStyle w:val="StyleUnderline"/>
          <w:rFonts w:asciiTheme="minorHAnsi" w:hAnsiTheme="minorHAnsi" w:cstheme="minorHAnsi"/>
          <w:highlight w:val="green"/>
        </w:rPr>
        <w:t>determine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which </w:t>
      </w:r>
      <w:r w:rsidRPr="006B5371">
        <w:rPr>
          <w:rStyle w:val="Emphasis"/>
          <w:rFonts w:asciiTheme="minorHAnsi" w:hAnsiTheme="minorHAnsi" w:cstheme="minorHAnsi"/>
          <w:highlight w:val="green"/>
        </w:rPr>
        <w:t>substances</w:t>
      </w:r>
      <w:r w:rsidRPr="001A1145">
        <w:rPr>
          <w:rStyle w:val="Emphasis"/>
          <w:rFonts w:asciiTheme="minorHAnsi" w:hAnsiTheme="minorHAnsi" w:cstheme="minorHAnsi"/>
        </w:rPr>
        <w:t xml:space="preserve"> would be best</w:t>
      </w:r>
      <w:r w:rsidRPr="001A1145">
        <w:rPr>
          <w:rStyle w:val="StyleUnderline"/>
          <w:rFonts w:asciiTheme="minorHAnsi" w:hAnsiTheme="minorHAnsi" w:cstheme="minorHAnsi"/>
        </w:rPr>
        <w:t xml:space="preserve"> for making </w:t>
      </w:r>
      <w:r w:rsidRPr="001A1145">
        <w:rPr>
          <w:rStyle w:val="Emphasis"/>
          <w:rFonts w:asciiTheme="minorHAnsi" w:hAnsiTheme="minorHAnsi" w:cstheme="minorHAnsi"/>
        </w:rPr>
        <w:t>flexible solar panels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more efficient batteries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other important equipment</w:t>
      </w:r>
      <w:r w:rsidRPr="001A1145">
        <w:rPr>
          <w:rStyle w:val="StyleUnderline"/>
          <w:rFonts w:asciiTheme="minorHAnsi" w:hAnsiTheme="minorHAnsi" w:cstheme="minorHAnsi"/>
        </w:rPr>
        <w:t xml:space="preserve">. Our </w:t>
      </w:r>
      <w:r w:rsidRPr="001A1145">
        <w:rPr>
          <w:rStyle w:val="StyleUnderline"/>
          <w:rFonts w:asciiTheme="minorHAnsi" w:hAnsiTheme="minorHAnsi" w:cstheme="minorHAnsi"/>
        </w:rPr>
        <w:lastRenderedPageBreak/>
        <w:t xml:space="preserve">search for the right materials to use has so far been </w:t>
      </w:r>
      <w:r w:rsidRPr="001A1145">
        <w:rPr>
          <w:rStyle w:val="Emphasis"/>
          <w:rFonts w:asciiTheme="minorHAnsi" w:hAnsiTheme="minorHAnsi" w:cstheme="minorHAnsi"/>
        </w:rPr>
        <w:t>slow</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laborious</w:t>
      </w:r>
      <w:r w:rsidRPr="001A1145">
        <w:rPr>
          <w:rStyle w:val="StyleUnderline"/>
          <w:rFonts w:asciiTheme="minorHAnsi" w:hAnsiTheme="minorHAnsi" w:cstheme="minorHAnsi"/>
        </w:rPr>
        <w:t xml:space="preserve">. That's </w:t>
      </w:r>
      <w:r w:rsidRPr="001A1145">
        <w:rPr>
          <w:rStyle w:val="Emphasis"/>
          <w:rFonts w:asciiTheme="minorHAnsi" w:hAnsiTheme="minorHAnsi" w:cstheme="minorHAnsi"/>
        </w:rPr>
        <w:t>about to change</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So is our ability to </w:t>
      </w:r>
      <w:r w:rsidRPr="001A1145">
        <w:rPr>
          <w:rStyle w:val="Emphasis"/>
          <w:rFonts w:asciiTheme="minorHAnsi" w:hAnsiTheme="minorHAnsi" w:cstheme="minorHAnsi"/>
        </w:rPr>
        <w:t>understand nature's proteins</w:t>
      </w:r>
      <w:r w:rsidRPr="001A1145">
        <w:rPr>
          <w:rStyle w:val="StyleUnderline"/>
          <w:rFonts w:asciiTheme="minorHAnsi" w:hAnsiTheme="minorHAnsi" w:cstheme="minorHAnsi"/>
        </w:rPr>
        <w:t xml:space="preserve">, and to </w:t>
      </w:r>
      <w:r w:rsidRPr="001A1145">
        <w:rPr>
          <w:rStyle w:val="Emphasis"/>
          <w:rFonts w:asciiTheme="minorHAnsi" w:hAnsiTheme="minorHAnsi" w:cstheme="minorHAnsi"/>
        </w:rPr>
        <w:t>generate new ones</w:t>
      </w:r>
      <w:r w:rsidRPr="001A1145">
        <w:rPr>
          <w:rFonts w:asciiTheme="minorHAnsi" w:hAnsiTheme="minorHAnsi" w:cstheme="minorHAnsi"/>
          <w:sz w:val="16"/>
        </w:rPr>
        <w:t xml:space="preserve">. All living things are </w:t>
      </w:r>
      <w:proofErr w:type="gramStart"/>
      <w:r w:rsidRPr="001A1145">
        <w:rPr>
          <w:rFonts w:asciiTheme="minorHAnsi" w:hAnsiTheme="minorHAnsi" w:cstheme="minorHAnsi"/>
          <w:sz w:val="16"/>
        </w:rPr>
        <w:t>made out of</w:t>
      </w:r>
      <w:proofErr w:type="gramEnd"/>
      <w:r w:rsidRPr="001A1145">
        <w:rPr>
          <w:rFonts w:asciiTheme="minorHAnsi" w:hAnsiTheme="minorHAnsi" w:cstheme="minorHAnsi"/>
          <w:sz w:val="16"/>
        </w:rP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1A1145">
        <w:rPr>
          <w:rStyle w:val="Emphasis"/>
          <w:rFonts w:asciiTheme="minorHAnsi" w:hAnsiTheme="minorHAnsi" w:cstheme="minorHAnsi"/>
        </w:rPr>
        <w:t>digital tools</w:t>
      </w:r>
      <w:r w:rsidRPr="001A1145">
        <w:rPr>
          <w:rFonts w:asciiTheme="minorHAnsi" w:hAnsiTheme="minorHAnsi" w:cstheme="minorHAnsi"/>
          <w:sz w:val="16"/>
        </w:rPr>
        <w:t xml:space="preserve">, we're learning quickly. In 2018, as part of a contest, the AlphaFold software developed by Google DeepMind correctly guessed the structure of twenty-five out of forty-three proteins it was shown; the second-place finisher </w:t>
      </w:r>
      <w:proofErr w:type="gramStart"/>
      <w:r w:rsidRPr="001A1145">
        <w:rPr>
          <w:rFonts w:asciiTheme="minorHAnsi" w:hAnsiTheme="minorHAnsi" w:cstheme="minorHAnsi"/>
          <w:sz w:val="16"/>
        </w:rPr>
        <w:t>guessed correctly</w:t>
      </w:r>
      <w:proofErr w:type="gramEnd"/>
      <w:r w:rsidRPr="001A1145">
        <w:rPr>
          <w:rFonts w:asciiTheme="minorHAnsi" w:hAnsiTheme="minorHAnsi" w:cstheme="minorHAnsi"/>
          <w:sz w:val="16"/>
        </w:rPr>
        <w:t xml:space="preserve"> three times. DeepMind cofounder Demis Hassabis says, "We [haven't] solved the protein-folding problem, this is just a first step... but we have a good </w:t>
      </w:r>
      <w:proofErr w:type="gramStart"/>
      <w:r w:rsidRPr="001A1145">
        <w:rPr>
          <w:rFonts w:asciiTheme="minorHAnsi" w:hAnsiTheme="minorHAnsi" w:cstheme="minorHAnsi"/>
          <w:sz w:val="16"/>
        </w:rPr>
        <w:t>system</w:t>
      </w:r>
      <w:proofErr w:type="gramEnd"/>
      <w:r w:rsidRPr="001A1145">
        <w:rPr>
          <w:rFonts w:asciiTheme="minorHAnsi" w:hAnsiTheme="minorHAnsi" w:cstheme="minorHAnsi"/>
          <w:sz w:val="16"/>
        </w:rPr>
        <w:t xml:space="preserve"> and we have a ton of ideas we haven't implemented yet." As these good ideas accumulate, they </w:t>
      </w:r>
      <w:r w:rsidRPr="001A1145">
        <w:rPr>
          <w:rStyle w:val="StyleUnderline"/>
          <w:rFonts w:asciiTheme="minorHAnsi" w:hAnsiTheme="minorHAnsi" w:cstheme="minorHAnsi"/>
        </w:rPr>
        <w:t>might</w:t>
      </w:r>
      <w:r w:rsidRPr="001A1145">
        <w:rPr>
          <w:rFonts w:asciiTheme="minorHAnsi" w:hAnsiTheme="minorHAnsi" w:cstheme="minorHAnsi"/>
          <w:sz w:val="16"/>
        </w:rPr>
        <w:t xml:space="preserve"> well </w:t>
      </w:r>
      <w:r w:rsidRPr="001A1145">
        <w:rPr>
          <w:rStyle w:val="StyleUnderline"/>
          <w:rFonts w:asciiTheme="minorHAnsi" w:hAnsiTheme="minorHAnsi" w:cstheme="minorHAnsi"/>
        </w:rPr>
        <w:t xml:space="preserve">let us make </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p</w:t>
      </w:r>
      <w:r w:rsidRPr="001A1145">
        <w:rPr>
          <w:rStyle w:val="Emphasis"/>
          <w:rFonts w:asciiTheme="minorHAnsi" w:hAnsiTheme="minorHAnsi" w:cstheme="minorHAnsi"/>
          <w:color w:val="FF0000"/>
          <w:sz w:val="30"/>
          <w:szCs w:val="30"/>
        </w:rPr>
        <w:t>i</w:t>
      </w:r>
      <w:r w:rsidRPr="001A1145">
        <w:rPr>
          <w:rStyle w:val="Emphasis"/>
          <w:rFonts w:asciiTheme="minorHAnsi" w:hAnsiTheme="minorHAnsi" w:cstheme="minorHAnsi"/>
          <w:color w:val="0000FF"/>
          <w:sz w:val="30"/>
          <w:szCs w:val="30"/>
        </w:rPr>
        <w:t>d</w:t>
      </w:r>
      <w:r w:rsidRPr="001A1145">
        <w:rPr>
          <w:rStyle w:val="Emphasis"/>
          <w:rFonts w:asciiTheme="minorHAnsi" w:hAnsiTheme="minorHAnsi" w:cstheme="minorHAnsi"/>
          <w:color w:val="FF0000"/>
          <w:sz w:val="30"/>
          <w:szCs w:val="30"/>
        </w:rPr>
        <w:t>e</w:t>
      </w:r>
      <w:r w:rsidRPr="001A1145">
        <w:rPr>
          <w:rStyle w:val="Emphasis"/>
          <w:rFonts w:asciiTheme="minorHAnsi" w:hAnsiTheme="minorHAnsi" w:cstheme="minorHAnsi"/>
          <w:color w:val="0000FF"/>
          <w:sz w:val="30"/>
          <w:szCs w:val="30"/>
        </w:rPr>
        <w:t>r</w:t>
      </w:r>
      <w:r w:rsidRPr="001A1145">
        <w:rPr>
          <w:rStyle w:val="Emphasis"/>
          <w:rFonts w:asciiTheme="minorHAnsi" w:hAnsiTheme="minorHAnsi" w:cstheme="minorHAnsi"/>
          <w:sz w:val="30"/>
          <w:szCs w:val="30"/>
        </w:rPr>
        <w:t>-</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t</w:t>
      </w:r>
      <w:r w:rsidRPr="001A1145">
        <w:rPr>
          <w:rStyle w:val="Emphasis"/>
          <w:rFonts w:asciiTheme="minorHAnsi" w:hAnsiTheme="minorHAnsi" w:cstheme="minorHAnsi"/>
          <w:color w:val="FF0000"/>
          <w:sz w:val="30"/>
          <w:szCs w:val="30"/>
        </w:rPr>
        <w:t>r</w:t>
      </w:r>
      <w:r w:rsidRPr="001A1145">
        <w:rPr>
          <w:rStyle w:val="Emphasis"/>
          <w:rFonts w:asciiTheme="minorHAnsi" w:hAnsiTheme="minorHAnsi" w:cstheme="minorHAnsi"/>
          <w:color w:val="0000FF"/>
          <w:sz w:val="30"/>
          <w:szCs w:val="30"/>
        </w:rPr>
        <w:t>e</w:t>
      </w:r>
      <w:r w:rsidRPr="001A1145">
        <w:rPr>
          <w:rStyle w:val="Emphasis"/>
          <w:rFonts w:asciiTheme="minorHAnsi" w:hAnsiTheme="minorHAnsi" w:cstheme="minorHAnsi"/>
          <w:color w:val="FF0000"/>
          <w:sz w:val="30"/>
          <w:szCs w:val="30"/>
        </w:rPr>
        <w:t>n</w:t>
      </w:r>
      <w:r w:rsidRPr="001A1145">
        <w:rPr>
          <w:rStyle w:val="Emphasis"/>
          <w:rFonts w:asciiTheme="minorHAnsi" w:hAnsiTheme="minorHAnsi" w:cstheme="minorHAnsi"/>
          <w:color w:val="0000FF"/>
          <w:sz w:val="30"/>
          <w:szCs w:val="30"/>
        </w:rPr>
        <w:t>g</w:t>
      </w:r>
      <w:r w:rsidRPr="001A1145">
        <w:rPr>
          <w:rStyle w:val="Emphasis"/>
          <w:rFonts w:asciiTheme="minorHAnsi" w:hAnsiTheme="minorHAnsi" w:cstheme="minorHAnsi"/>
          <w:color w:val="FF0000"/>
          <w:sz w:val="30"/>
          <w:szCs w:val="30"/>
        </w:rPr>
        <w:t>t</w:t>
      </w:r>
      <w:r w:rsidRPr="001A1145">
        <w:rPr>
          <w:rStyle w:val="Emphasis"/>
          <w:rFonts w:asciiTheme="minorHAnsi" w:hAnsiTheme="minorHAnsi" w:cstheme="minorHAnsi"/>
          <w:color w:val="0000FF"/>
          <w:sz w:val="30"/>
          <w:szCs w:val="30"/>
        </w:rPr>
        <w:t>h</w:t>
      </w:r>
      <w:r w:rsidRPr="001A1145">
        <w:rPr>
          <w:rStyle w:val="StyleUnderline"/>
          <w:rFonts w:asciiTheme="minorHAnsi" w:hAnsiTheme="minorHAnsi" w:cstheme="minorHAnsi"/>
        </w:rPr>
        <w:t xml:space="preserve"> materials</w:t>
      </w:r>
      <w:r w:rsidRPr="001A1145">
        <w:rPr>
          <w:rFonts w:asciiTheme="minorHAnsi" w:hAnsiTheme="minorHAnsi" w:cstheme="minorHAnsi"/>
          <w:sz w:val="16"/>
        </w:rPr>
        <w:t xml:space="preserve">. Energy. </w:t>
      </w:r>
      <w:r w:rsidRPr="001A1145">
        <w:rPr>
          <w:rStyle w:val="StyleUnderline"/>
          <w:rFonts w:asciiTheme="minorHAnsi" w:hAnsiTheme="minorHAnsi" w:cstheme="minorHAnsi"/>
        </w:rPr>
        <w:t xml:space="preserve">One of humanity's </w:t>
      </w:r>
      <w:r w:rsidRPr="001A1145">
        <w:rPr>
          <w:rStyle w:val="Emphasis"/>
          <w:rFonts w:asciiTheme="minorHAnsi" w:hAnsiTheme="minorHAnsi" w:cstheme="minorHAnsi"/>
        </w:rPr>
        <w:t>most urgent tasks</w:t>
      </w:r>
      <w:r w:rsidRPr="001A1145">
        <w:rPr>
          <w:rFonts w:asciiTheme="minorHAnsi" w:hAnsiTheme="minorHAnsi" w:cstheme="minorHAnsi"/>
          <w:sz w:val="16"/>
        </w:rPr>
        <w:t xml:space="preserve"> in the twenty-first century </w:t>
      </w:r>
      <w:r w:rsidRPr="001A1145">
        <w:rPr>
          <w:rStyle w:val="StyleUnderline"/>
          <w:rFonts w:asciiTheme="minorHAnsi" w:hAnsiTheme="minorHAnsi" w:cstheme="minorHAnsi"/>
        </w:rPr>
        <w:t xml:space="preserve">is </w:t>
      </w:r>
      <w:r w:rsidRPr="006B5371">
        <w:rPr>
          <w:rStyle w:val="StyleUnderline"/>
          <w:rFonts w:asciiTheme="minorHAnsi" w:hAnsiTheme="minorHAnsi" w:cstheme="minorHAnsi"/>
          <w:highlight w:val="green"/>
        </w:rPr>
        <w:t xml:space="preserve">to </w:t>
      </w:r>
      <w:r w:rsidRPr="006B5371">
        <w:rPr>
          <w:rStyle w:val="Emphasis"/>
          <w:rFonts w:asciiTheme="minorHAnsi" w:hAnsiTheme="minorHAnsi" w:cstheme="minorHAnsi"/>
          <w:highlight w:val="green"/>
        </w:rPr>
        <w:t>reduce</w:t>
      </w:r>
      <w:r w:rsidRPr="001A1145">
        <w:rPr>
          <w:rStyle w:val="Emphasis"/>
          <w:rFonts w:asciiTheme="minorHAnsi" w:hAnsiTheme="minorHAnsi" w:cstheme="minorHAnsi"/>
        </w:rPr>
        <w:t xml:space="preserve"> greenhouse gas </w:t>
      </w:r>
      <w:r w:rsidRPr="006B5371">
        <w:rPr>
          <w:rStyle w:val="Emphasis"/>
          <w:rFonts w:asciiTheme="minorHAnsi" w:hAnsiTheme="minorHAnsi" w:cstheme="minorHAnsi"/>
          <w:highlight w:val="green"/>
        </w:rPr>
        <w:t>emissions</w:t>
      </w:r>
      <w:r w:rsidRPr="001A1145">
        <w:rPr>
          <w:rStyle w:val="StyleUnderline"/>
          <w:rFonts w:asciiTheme="minorHAnsi" w:hAnsiTheme="minorHAnsi" w:cstheme="minorHAnsi"/>
        </w:rPr>
        <w:t xml:space="preserve">. Two ways to do this are to become </w:t>
      </w:r>
      <w:r w:rsidRPr="006B5371">
        <w:rPr>
          <w:rStyle w:val="Emphasis"/>
          <w:rFonts w:asciiTheme="minorHAnsi" w:hAnsiTheme="minorHAnsi" w:cstheme="minorHAnsi"/>
          <w:highlight w:val="green"/>
        </w:rPr>
        <w:t>more efficient</w:t>
      </w:r>
      <w:r w:rsidRPr="001A1145">
        <w:rPr>
          <w:rStyle w:val="StyleUnderline"/>
          <w:rFonts w:asciiTheme="minorHAnsi" w:hAnsiTheme="minorHAnsi" w:cstheme="minorHAnsi"/>
        </w:rPr>
        <w:t xml:space="preserve"> in using </w:t>
      </w:r>
      <w:r w:rsidRPr="006B5371">
        <w:rPr>
          <w:rStyle w:val="StyleUnderline"/>
          <w:rFonts w:asciiTheme="minorHAnsi" w:hAnsiTheme="minorHAnsi" w:cstheme="minorHAnsi"/>
          <w:highlight w:val="green"/>
        </w:rPr>
        <w:t>energy and</w:t>
      </w:r>
      <w:r w:rsidRPr="001A1145">
        <w:rPr>
          <w:rStyle w:val="StyleUnderline"/>
          <w:rFonts w:asciiTheme="minorHAnsi" w:hAnsiTheme="minorHAnsi" w:cstheme="minorHAnsi"/>
        </w:rPr>
        <w:t xml:space="preserve">, when generating it, to </w:t>
      </w:r>
      <w:r w:rsidRPr="006B5371">
        <w:rPr>
          <w:rStyle w:val="Emphasis"/>
          <w:rFonts w:asciiTheme="minorHAnsi" w:hAnsiTheme="minorHAnsi" w:cstheme="minorHAnsi"/>
          <w:highlight w:val="green"/>
        </w:rPr>
        <w:t>shift away</w:t>
      </w:r>
      <w:r w:rsidRPr="001A1145">
        <w:rPr>
          <w:rStyle w:val="StyleUnderline"/>
          <w:rFonts w:asciiTheme="minorHAnsi" w:hAnsiTheme="minorHAnsi" w:cstheme="minorHAnsi"/>
        </w:rPr>
        <w:t xml:space="preserve"> from carbon-emitting fossil fuels. </w:t>
      </w:r>
      <w:r w:rsidRPr="006B5371">
        <w:rPr>
          <w:rStyle w:val="StyleUnderline"/>
          <w:rFonts w:asciiTheme="minorHAnsi" w:hAnsiTheme="minorHAnsi" w:cstheme="minorHAnsi"/>
          <w:highlight w:val="green"/>
        </w:rPr>
        <w:t>Digital tools</w:t>
      </w:r>
      <w:r w:rsidRPr="001A1145">
        <w:rPr>
          <w:rStyle w:val="StyleUnderline"/>
          <w:rFonts w:asciiTheme="minorHAnsi" w:hAnsiTheme="minorHAnsi" w:cstheme="minorHAnsi"/>
        </w:rPr>
        <w:t xml:space="preserve"> will </w:t>
      </w:r>
      <w:r w:rsidRPr="001A1145">
        <w:rPr>
          <w:rStyle w:val="Emphasis"/>
          <w:rFonts w:asciiTheme="minorHAnsi" w:hAnsiTheme="minorHAnsi" w:cstheme="minorHAnsi"/>
        </w:rPr>
        <w:t>help greatly</w:t>
      </w:r>
      <w:r w:rsidRPr="001A1145">
        <w:rPr>
          <w:rStyle w:val="StyleUnderline"/>
          <w:rFonts w:asciiTheme="minorHAnsi" w:hAnsiTheme="minorHAnsi" w:cstheme="minorHAnsi"/>
        </w:rPr>
        <w:t xml:space="preserve"> with both</w:t>
      </w:r>
      <w:r w:rsidRPr="001A1145">
        <w:rPr>
          <w:rFonts w:asciiTheme="minorHAnsi" w:hAnsiTheme="minorHAnsi" w:cstheme="minorHAnsi"/>
          <w:sz w:val="16"/>
        </w:rPr>
        <w:t xml:space="preserve">. </w:t>
      </w:r>
      <w:r w:rsidRPr="001A1145">
        <w:rPr>
          <w:rStyle w:val="Emphasis"/>
          <w:rFonts w:asciiTheme="minorHAnsi" w:hAnsiTheme="minorHAnsi" w:cstheme="minorHAnsi"/>
        </w:rPr>
        <w:t>Several groups have recently shown</w:t>
      </w:r>
      <w:r w:rsidRPr="001A1145">
        <w:rPr>
          <w:rStyle w:val="StyleUnderline"/>
          <w:rFonts w:asciiTheme="minorHAnsi" w:hAnsiTheme="minorHAnsi" w:cstheme="minorHAnsi"/>
        </w:rPr>
        <w:t xml:space="preserve"> that they can combine machine learning and other techniques to </w:t>
      </w:r>
      <w:r w:rsidRPr="006B5371">
        <w:rPr>
          <w:rStyle w:val="Emphasis"/>
          <w:rFonts w:asciiTheme="minorHAnsi" w:hAnsiTheme="minorHAnsi" w:cstheme="minorHAnsi"/>
          <w:highlight w:val="green"/>
        </w:rPr>
        <w:t>increase</w:t>
      </w:r>
      <w:r w:rsidRPr="001A1145">
        <w:rPr>
          <w:rStyle w:val="Emphasis"/>
          <w:rFonts w:asciiTheme="minorHAnsi" w:hAnsiTheme="minorHAnsi" w:cstheme="minorHAnsi"/>
        </w:rPr>
        <w:t xml:space="preserve"> the energy </w:t>
      </w:r>
      <w:r w:rsidRPr="006B5371">
        <w:rPr>
          <w:rStyle w:val="Emphasis"/>
          <w:rFonts w:asciiTheme="minorHAnsi" w:hAnsiTheme="minorHAnsi" w:cstheme="minorHAnsi"/>
          <w:highlight w:val="green"/>
        </w:rPr>
        <w:t>efficiency</w:t>
      </w:r>
      <w:r w:rsidRPr="006B5371">
        <w:rPr>
          <w:rStyle w:val="StyleUnderline"/>
          <w:rFonts w:asciiTheme="minorHAnsi" w:hAnsiTheme="minorHAnsi" w:cstheme="minorHAnsi"/>
          <w:highlight w:val="green"/>
        </w:rPr>
        <w:t xml:space="preserve"> </w:t>
      </w:r>
      <w:r w:rsidRPr="001A1145">
        <w:rPr>
          <w:rStyle w:val="StyleUnderline"/>
          <w:rFonts w:asciiTheme="minorHAnsi" w:hAnsiTheme="minorHAnsi" w:cstheme="minorHAnsi"/>
        </w:rPr>
        <w:t xml:space="preserve">of data centers by as much as </w:t>
      </w:r>
      <w:r w:rsidRPr="001A1145">
        <w:rPr>
          <w:rStyle w:val="Emphasis"/>
          <w:rFonts w:asciiTheme="minorHAnsi" w:hAnsiTheme="minorHAnsi" w:cstheme="minorHAnsi"/>
        </w:rPr>
        <w:t>30 percent</w:t>
      </w:r>
      <w:r w:rsidRPr="001A1145">
        <w:rPr>
          <w:rFonts w:asciiTheme="minorHAnsi" w:hAnsiTheme="minorHAnsi" w:cstheme="minorHAnsi"/>
          <w:sz w:val="16"/>
        </w:rPr>
        <w:t xml:space="preserve">. This large improvement matters for two reasons. First, </w:t>
      </w:r>
      <w:r w:rsidRPr="001A1145">
        <w:rPr>
          <w:rStyle w:val="StyleUnderline"/>
          <w:rFonts w:asciiTheme="minorHAnsi" w:hAnsiTheme="minorHAnsi" w:cstheme="minorHAnsi"/>
        </w:rPr>
        <w:t xml:space="preserve">data centers are </w:t>
      </w:r>
      <w:r w:rsidRPr="001A1145">
        <w:rPr>
          <w:rStyle w:val="Emphasis"/>
          <w:rFonts w:asciiTheme="minorHAnsi" w:hAnsiTheme="minorHAnsi" w:cstheme="minorHAnsi"/>
        </w:rPr>
        <w:t>heavy users</w:t>
      </w:r>
      <w:r w:rsidRPr="001A1145">
        <w:rPr>
          <w:rStyle w:val="StyleUnderline"/>
          <w:rFonts w:asciiTheme="minorHAnsi" w:hAnsiTheme="minorHAnsi" w:cstheme="minorHAnsi"/>
        </w:rPr>
        <w:t xml:space="preserve"> of energy</w:t>
      </w:r>
      <w:r w:rsidRPr="001A1145">
        <w:rPr>
          <w:rFonts w:asciiTheme="minorHAnsi" w:hAnsiTheme="minorHAnsi" w:cstheme="minorHAnsi"/>
          <w:sz w:val="16"/>
        </w:rPr>
        <w:t xml:space="preserve">, accounting for about 1 percent of global electricity demand. </w:t>
      </w:r>
      <w:proofErr w:type="gramStart"/>
      <w:r w:rsidRPr="001A1145">
        <w:rPr>
          <w:rFonts w:asciiTheme="minorHAnsi" w:hAnsiTheme="minorHAnsi" w:cstheme="minorHAnsi"/>
          <w:sz w:val="16"/>
        </w:rPr>
        <w:t>So</w:t>
      </w:r>
      <w:proofErr w:type="gramEnd"/>
      <w:r w:rsidRPr="001A1145">
        <w:rPr>
          <w:rFonts w:asciiTheme="minorHAnsi" w:hAnsiTheme="minorHAnsi" w:cstheme="minorHAnsi"/>
          <w:sz w:val="16"/>
        </w:rPr>
        <w:t xml:space="preserve"> efficiencies in these facilities help. Second, and more important, </w:t>
      </w:r>
      <w:r w:rsidRPr="001A1145">
        <w:rPr>
          <w:rStyle w:val="StyleUnderline"/>
          <w:rFonts w:asciiTheme="minorHAnsi" w:hAnsiTheme="minorHAnsi" w:cstheme="minorHAnsi"/>
        </w:rPr>
        <w:t xml:space="preserve">these gains indicate </w:t>
      </w:r>
      <w:r w:rsidRPr="001A1145">
        <w:rPr>
          <w:rStyle w:val="Emphasis"/>
          <w:rFonts w:asciiTheme="minorHAnsi" w:hAnsiTheme="minorHAnsi" w:cstheme="minorHAnsi"/>
        </w:rPr>
        <w:t>how much</w:t>
      </w:r>
      <w:r w:rsidRPr="001A1145">
        <w:rPr>
          <w:rStyle w:val="StyleUnderline"/>
          <w:rFonts w:asciiTheme="minorHAnsi" w:hAnsiTheme="minorHAnsi" w:cstheme="minorHAnsi"/>
        </w:rPr>
        <w:t xml:space="preserve"> the energy use of </w:t>
      </w:r>
      <w:r w:rsidRPr="001A1145">
        <w:rPr>
          <w:rStyle w:val="Emphasis"/>
          <w:rFonts w:asciiTheme="minorHAnsi" w:hAnsiTheme="minorHAnsi" w:cstheme="minorHAnsi"/>
        </w:rPr>
        <w:t>all our other complicated infrastructures</w:t>
      </w:r>
      <w:r w:rsidRPr="001A1145">
        <w:rPr>
          <w:rStyle w:val="StyleUnderline"/>
          <w:rFonts w:asciiTheme="minorHAnsi" w:hAnsiTheme="minorHAnsi" w:cstheme="minorHAnsi"/>
        </w:rPr>
        <w:t xml:space="preserve">— everything from </w:t>
      </w:r>
      <w:r w:rsidRPr="001A1145">
        <w:rPr>
          <w:rStyle w:val="Emphasis"/>
          <w:rFonts w:asciiTheme="minorHAnsi" w:hAnsiTheme="minorHAnsi" w:cstheme="minorHAnsi"/>
        </w:rPr>
        <w:t>electricity grids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chemical plants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steel mills</w:t>
      </w:r>
      <w:r w:rsidRPr="001A1145">
        <w:rPr>
          <w:rStyle w:val="StyleUnderline"/>
          <w:rFonts w:asciiTheme="minorHAnsi" w:hAnsiTheme="minorHAnsi" w:cstheme="minorHAnsi"/>
        </w:rPr>
        <w:t xml:space="preserve">—can be </w:t>
      </w:r>
      <w:r w:rsidRPr="001A1145">
        <w:rPr>
          <w:rStyle w:val="Emphasis"/>
          <w:rFonts w:asciiTheme="minorHAnsi" w:hAnsiTheme="minorHAnsi" w:cstheme="minorHAnsi"/>
        </w:rPr>
        <w:t>trimmed</w:t>
      </w:r>
      <w:r w:rsidRPr="001A1145">
        <w:rPr>
          <w:rStyle w:val="StyleUnderline"/>
          <w:rFonts w:asciiTheme="minorHAnsi" w:hAnsiTheme="minorHAnsi" w:cstheme="minorHAnsi"/>
        </w:rPr>
        <w:t xml:space="preserve">. All are a </w:t>
      </w:r>
      <w:r w:rsidRPr="001A1145">
        <w:rPr>
          <w:rStyle w:val="Emphasis"/>
          <w:rFonts w:asciiTheme="minorHAnsi" w:hAnsiTheme="minorHAnsi" w:cstheme="minorHAnsi"/>
        </w:rPr>
        <w:t>great deal less energy efficient</w:t>
      </w:r>
      <w:r w:rsidRPr="001A1145">
        <w:rPr>
          <w:rStyle w:val="StyleUnderline"/>
          <w:rFonts w:asciiTheme="minorHAnsi" w:hAnsiTheme="minorHAnsi" w:cstheme="minorHAnsi"/>
        </w:rPr>
        <w:t xml:space="preserve"> than they could be. We have both </w:t>
      </w:r>
      <w:r w:rsidRPr="001A1145">
        <w:rPr>
          <w:rStyle w:val="Emphasis"/>
          <w:rFonts w:asciiTheme="minorHAnsi" w:hAnsiTheme="minorHAnsi" w:cstheme="minorHAnsi"/>
        </w:rPr>
        <w:t>ample opportunity</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ample incentive</w:t>
      </w:r>
      <w:r w:rsidRPr="001A1145">
        <w:rPr>
          <w:rStyle w:val="StyleUnderline"/>
          <w:rFonts w:asciiTheme="minorHAnsi" w:hAnsiTheme="minorHAnsi" w:cstheme="minorHAnsi"/>
        </w:rPr>
        <w:t xml:space="preserve"> now to improve them. Both </w:t>
      </w:r>
      <w:r w:rsidRPr="001A1145">
        <w:rPr>
          <w:rStyle w:val="Emphasis"/>
          <w:rFonts w:asciiTheme="minorHAnsi" w:hAnsiTheme="minorHAnsi" w:cstheme="minorHAnsi"/>
        </w:rPr>
        <w:t>wind</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solar power</w:t>
      </w:r>
      <w:r w:rsidRPr="001A1145">
        <w:rPr>
          <w:rStyle w:val="StyleUnderline"/>
          <w:rFonts w:asciiTheme="minorHAnsi" w:hAnsiTheme="minorHAnsi" w:cstheme="minorHAnsi"/>
        </w:rPr>
        <w:t xml:space="preserve"> are becoming </w:t>
      </w:r>
      <w:r w:rsidRPr="001A1145">
        <w:rPr>
          <w:rStyle w:val="Emphasis"/>
          <w:rFonts w:asciiTheme="minorHAnsi" w:hAnsiTheme="minorHAnsi" w:cstheme="minorHAnsi"/>
        </w:rPr>
        <w:t>much cheaper</w:t>
      </w:r>
      <w:r w:rsidRPr="001A1145">
        <w:rPr>
          <w:rFonts w:asciiTheme="minorHAnsi" w:hAnsiTheme="minorHAnsi" w:cstheme="minorHAnsi"/>
          <w:sz w:val="16"/>
        </w:rPr>
        <w:t xml:space="preserve">, so much so that </w:t>
      </w:r>
      <w:r w:rsidRPr="001A1145">
        <w:rPr>
          <w:rStyle w:val="StyleUnderline"/>
          <w:rFonts w:asciiTheme="minorHAnsi" w:hAnsiTheme="minorHAnsi" w:cstheme="minorHAnsi"/>
        </w:rPr>
        <w:t xml:space="preserve">in </w:t>
      </w:r>
      <w:r w:rsidRPr="001A1145">
        <w:rPr>
          <w:rStyle w:val="Emphasis"/>
          <w:rFonts w:asciiTheme="minorHAnsi" w:hAnsiTheme="minorHAnsi" w:cstheme="minorHAnsi"/>
        </w:rPr>
        <w:t>many parts of the world</w:t>
      </w:r>
      <w:r w:rsidRPr="001A1145">
        <w:rPr>
          <w:rStyle w:val="StyleUnderline"/>
          <w:rFonts w:asciiTheme="minorHAnsi" w:hAnsiTheme="minorHAnsi" w:cstheme="minorHAnsi"/>
        </w:rPr>
        <w:t xml:space="preserve"> they're now the </w:t>
      </w:r>
      <w:r w:rsidRPr="001A1145">
        <w:rPr>
          <w:rStyle w:val="Emphasis"/>
          <w:rFonts w:asciiTheme="minorHAnsi" w:hAnsiTheme="minorHAnsi" w:cstheme="minorHAnsi"/>
        </w:rPr>
        <w:t>most cost-effective options</w:t>
      </w:r>
      <w:r w:rsidRPr="001A1145">
        <w:rPr>
          <w:rFonts w:asciiTheme="minorHAnsi" w:hAnsiTheme="minorHAnsi" w:cstheme="minorHAnsi"/>
          <w:sz w:val="16"/>
        </w:rPr>
        <w:t xml:space="preserve">, even without government subsidies, for new electrical generators. These energy sources use virtually no resources once they're up and running and generate no greenhouse gases; </w:t>
      </w:r>
      <w:r w:rsidRPr="001A1145">
        <w:rPr>
          <w:rStyle w:val="StyleUnderline"/>
          <w:rFonts w:asciiTheme="minorHAnsi" w:hAnsiTheme="minorHAnsi" w:cstheme="minorHAnsi"/>
        </w:rPr>
        <w:t xml:space="preserve">they're among the </w:t>
      </w:r>
      <w:r w:rsidRPr="001A1145">
        <w:rPr>
          <w:rStyle w:val="Emphasis"/>
          <w:rFonts w:asciiTheme="minorHAnsi" w:hAnsiTheme="minorHAnsi" w:cstheme="minorHAnsi"/>
        </w:rPr>
        <w:t xml:space="preserve">world </w:t>
      </w:r>
      <w:r w:rsidRPr="006B5371">
        <w:rPr>
          <w:rStyle w:val="Emphasis"/>
          <w:rFonts w:asciiTheme="minorHAnsi" w:hAnsiTheme="minorHAnsi" w:cstheme="minorHAnsi"/>
          <w:highlight w:val="green"/>
        </w:rPr>
        <w:t>champions</w:t>
      </w:r>
      <w:r w:rsidRPr="006B5371">
        <w:rPr>
          <w:rStyle w:val="StyleUnderline"/>
          <w:rFonts w:asciiTheme="minorHAnsi" w:hAnsiTheme="minorHAnsi" w:cstheme="minorHAnsi"/>
          <w:highlight w:val="green"/>
        </w:rPr>
        <w:t xml:space="preserve"> of dematerialization</w:t>
      </w:r>
      <w:r w:rsidRPr="001A1145">
        <w:rPr>
          <w:rStyle w:val="StyleUnderline"/>
          <w:rFonts w:asciiTheme="minorHAnsi" w:hAnsiTheme="minorHAnsi" w:cstheme="minorHAnsi"/>
        </w:rPr>
        <w:t xml:space="preserve">. In the decades to come they might well be </w:t>
      </w:r>
      <w:r w:rsidRPr="006B5371">
        <w:rPr>
          <w:rStyle w:val="StyleUnderline"/>
          <w:rFonts w:asciiTheme="minorHAnsi" w:hAnsiTheme="minorHAnsi" w:cstheme="minorHAnsi"/>
          <w:highlight w:val="green"/>
        </w:rPr>
        <w:t xml:space="preserve">joined by </w:t>
      </w:r>
      <w:r w:rsidRPr="006B5371">
        <w:rPr>
          <w:rStyle w:val="Emphasis"/>
          <w:rFonts w:asciiTheme="minorHAnsi" w:hAnsiTheme="minorHAnsi" w:cstheme="minorHAnsi"/>
          <w:highlight w:val="green"/>
        </w:rPr>
        <w:t>nuclear fusion</w:t>
      </w:r>
      <w:r w:rsidRPr="001A1145">
        <w:rPr>
          <w:rFonts w:asciiTheme="minorHAnsi" w:hAnsiTheme="minorHAnsi" w:cstheme="minorHAnsi"/>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1A1145">
        <w:rPr>
          <w:rStyle w:val="Emphasis"/>
          <w:rFonts w:asciiTheme="minorHAnsi" w:hAnsiTheme="minorHAnsi" w:cstheme="minorHAnsi"/>
        </w:rPr>
        <w:t>massive improvements</w:t>
      </w:r>
      <w:r w:rsidRPr="001A1145">
        <w:rPr>
          <w:rStyle w:val="StyleUnderline"/>
          <w:rFonts w:asciiTheme="minorHAnsi" w:hAnsiTheme="minorHAnsi" w:cstheme="minorHAnsi"/>
        </w:rPr>
        <w:t xml:space="preserve"> in sensors and computing power are boosting hope that fusion power might truly be </w:t>
      </w:r>
      <w:r w:rsidRPr="001A1145">
        <w:rPr>
          <w:rStyle w:val="Emphasis"/>
          <w:rFonts w:asciiTheme="minorHAnsi" w:hAnsiTheme="minorHAnsi" w:cstheme="minorHAnsi"/>
        </w:rPr>
        <w:t>only a generation away</w:t>
      </w:r>
      <w:r w:rsidRPr="001A1145">
        <w:rPr>
          <w:rFonts w:asciiTheme="minorHAnsi" w:hAnsiTheme="minorHAnsi" w:cstheme="minorHAnsi"/>
          <w:sz w:val="16"/>
        </w:rPr>
        <w:t xml:space="preserve">. </w:t>
      </w:r>
    </w:p>
    <w:p w14:paraId="447BC48E" w14:textId="77777777" w:rsidR="00A82C81" w:rsidRPr="001A1145" w:rsidRDefault="00A82C81" w:rsidP="00A82C81">
      <w:pPr>
        <w:rPr>
          <w:rFonts w:asciiTheme="minorHAnsi" w:hAnsiTheme="minorHAnsi" w:cstheme="minorHAnsi"/>
        </w:rPr>
      </w:pPr>
    </w:p>
    <w:bookmarkEnd w:id="0"/>
    <w:p w14:paraId="5B30659C" w14:textId="77777777" w:rsidR="00A82C81" w:rsidRPr="00EA2546" w:rsidRDefault="00A82C81" w:rsidP="00A82C81">
      <w:pPr>
        <w:pStyle w:val="Heading4"/>
        <w:rPr>
          <w:bCs w:val="0"/>
        </w:rPr>
      </w:pPr>
      <w:r>
        <w:rPr>
          <w:rFonts w:asciiTheme="minorHAnsi" w:hAnsiTheme="minorHAnsi" w:cstheme="minorHAnsi"/>
        </w:rPr>
        <w:t>---P</w:t>
      </w:r>
      <w:r w:rsidRPr="00EA2546">
        <w:t xml:space="preserve">hysical limits </w:t>
      </w:r>
      <w:r w:rsidRPr="00EA2546">
        <w:rPr>
          <w:u w:val="single"/>
        </w:rPr>
        <w:t>aren’t absolute</w:t>
      </w:r>
      <w:r w:rsidRPr="00EA2546">
        <w:t>---laundry list of warrants</w:t>
      </w:r>
      <w:r>
        <w:t>.</w:t>
      </w:r>
    </w:p>
    <w:p w14:paraId="6AB6EC55" w14:textId="77777777" w:rsidR="00A82C81" w:rsidRDefault="00A82C81" w:rsidP="00A82C81">
      <w:r>
        <w:rPr>
          <w:rStyle w:val="Style13ptBold"/>
        </w:rPr>
        <w:t xml:space="preserve">Bailey 18 </w:t>
      </w:r>
      <w: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069570D8" w14:textId="77777777" w:rsidR="00A82C81" w:rsidRPr="00935AD6" w:rsidRDefault="00A82C81" w:rsidP="00A82C81">
      <w:pPr>
        <w:rPr>
          <w:sz w:val="16"/>
        </w:rPr>
      </w:pPr>
      <w:r>
        <w:rPr>
          <w:rStyle w:val="StyleUnderline"/>
        </w:rPr>
        <w:t>Unless</w:t>
      </w:r>
      <w:r>
        <w:rPr>
          <w:sz w:val="16"/>
        </w:rPr>
        <w:t xml:space="preserve"> us folks in </w:t>
      </w:r>
      <w:r>
        <w:rPr>
          <w:rStyle w:val="StyleUnderline"/>
        </w:rPr>
        <w:t>rich countries drastically reduce</w:t>
      </w:r>
      <w:r>
        <w:rPr>
          <w:sz w:val="16"/>
        </w:rPr>
        <w:t xml:space="preserve"> our </w:t>
      </w:r>
      <w:r>
        <w:rPr>
          <w:rStyle w:val="StyleUnderline"/>
        </w:rPr>
        <w:t>material living standards and distribute</w:t>
      </w:r>
      <w:r>
        <w:rPr>
          <w:sz w:val="16"/>
        </w:rPr>
        <w:t xml:space="preserve"> most of what we have </w:t>
      </w:r>
      <w:r>
        <w:rPr>
          <w:rStyle w:val="StyleUnderline"/>
        </w:rPr>
        <w:t>to</w:t>
      </w:r>
      <w:r>
        <w:rPr>
          <w:sz w:val="16"/>
        </w:rPr>
        <w:t xml:space="preserve"> people living in </w:t>
      </w:r>
      <w:r>
        <w:rPr>
          <w:rStyle w:val="StyleUnderline"/>
        </w:rPr>
        <w:t>poor countries, the world will come to an end</w:t>
      </w:r>
      <w:r>
        <w:rPr>
          <w:sz w:val="16"/>
        </w:rPr>
        <w:t xml:space="preserve">. Or at least that's the stark conclusion of a study published earlier this month in the journal Nature Sustainability. </w:t>
      </w:r>
      <w:r>
        <w:rPr>
          <w:rStyle w:val="StyleUnderline"/>
        </w:rPr>
        <w:t>The researchers</w:t>
      </w:r>
      <w:r>
        <w:rPr>
          <w:sz w:val="16"/>
        </w:rPr>
        <w:t xml:space="preserve"> who wrote it, led by the Leeds University ecological economist Dan O'Neill, </w:t>
      </w:r>
      <w:r>
        <w:rPr>
          <w:rStyle w:val="StyleUnderline"/>
        </w:rPr>
        <w:t>think the way to prevent</w:t>
      </w:r>
      <w:r>
        <w:rPr>
          <w:sz w:val="16"/>
        </w:rPr>
        <w:t xml:space="preserve"> the </w:t>
      </w:r>
      <w:r>
        <w:rPr>
          <w:rStyle w:val="StyleUnderline"/>
        </w:rPr>
        <w:t xml:space="preserve">apocalypse is </w:t>
      </w:r>
      <w:r w:rsidRPr="00935AD6">
        <w:rPr>
          <w:rStyle w:val="StyleUnderline"/>
        </w:rPr>
        <w:t>"degrowth."</w:t>
      </w:r>
    </w:p>
    <w:p w14:paraId="2E16BA87" w14:textId="77777777" w:rsidR="00A82C81" w:rsidRDefault="00A82C81" w:rsidP="00A82C81">
      <w:pPr>
        <w:rPr>
          <w:sz w:val="16"/>
        </w:rPr>
      </w:pPr>
      <w:r w:rsidRPr="00935AD6">
        <w:rPr>
          <w:sz w:val="16"/>
        </w:rPr>
        <w:t xml:space="preserve">Vice, pestilence, war, and "gigantic inevitable famine" were the planetary boundaries set on human population by the 18th-century economist Robert Thomas Malthus. </w:t>
      </w:r>
      <w:r w:rsidRPr="00935AD6">
        <w:rPr>
          <w:rStyle w:val="StyleUnderline"/>
        </w:rPr>
        <w:t xml:space="preserve">The new study gussies up </w:t>
      </w:r>
      <w:r w:rsidRPr="00935AD6">
        <w:rPr>
          <w:rStyle w:val="Emphasis"/>
        </w:rPr>
        <w:t>old-fashioned Malthusianism</w:t>
      </w:r>
      <w:r w:rsidRPr="00935AD6">
        <w:rPr>
          <w:rStyle w:val="StyleUnderline"/>
        </w:rPr>
        <w:t xml:space="preserve"> by devising</w:t>
      </w:r>
      <w:r w:rsidRPr="00935AD6">
        <w:rPr>
          <w:rStyle w:val="StyleUnderline"/>
          <w:sz w:val="16"/>
          <w:szCs w:val="16"/>
        </w:rPr>
        <w:t xml:space="preserve"> </w:t>
      </w:r>
      <w:r w:rsidRPr="00935AD6">
        <w:rPr>
          <w:sz w:val="16"/>
        </w:rPr>
        <w:t xml:space="preserve">a set of seven </w:t>
      </w:r>
      <w:r w:rsidRPr="00935AD6">
        <w:rPr>
          <w:rStyle w:val="Emphasis"/>
        </w:rPr>
        <w:t>biophysical indicators</w:t>
      </w:r>
      <w:r w:rsidRPr="00935AD6">
        <w:rPr>
          <w:rStyle w:val="StyleUnderline"/>
        </w:rPr>
        <w:t xml:space="preserve"> of</w:t>
      </w:r>
      <w:r w:rsidRPr="00935AD6">
        <w:rPr>
          <w:sz w:val="16"/>
        </w:rPr>
        <w:t xml:space="preserve"> national </w:t>
      </w:r>
      <w:r w:rsidRPr="00935AD6">
        <w:rPr>
          <w:rStyle w:val="StyleUnderline"/>
        </w:rPr>
        <w:t>environmental pressure</w:t>
      </w:r>
      <w:r w:rsidRPr="00935AD6">
        <w:rPr>
          <w:sz w:val="16"/>
        </w:rPr>
        <w:t>, which they then link to 11 indicators of social outcomes. The aim of the exercise is to concoct a "safe and just space" for humanity.</w:t>
      </w:r>
    </w:p>
    <w:p w14:paraId="38FE9F64" w14:textId="77777777" w:rsidR="00A82C81" w:rsidRDefault="00A82C81" w:rsidP="00A82C81">
      <w:pPr>
        <w:rPr>
          <w:sz w:val="16"/>
        </w:rPr>
      </w:pPr>
      <w:r>
        <w:rPr>
          <w:sz w:val="16"/>
        </w:rPr>
        <w:t xml:space="preserve">Using data from 2011, the </w:t>
      </w:r>
      <w:r>
        <w:rPr>
          <w:rStyle w:val="StyleUnderline"/>
        </w:rPr>
        <w:t>researchers calculate that</w:t>
      </w:r>
      <w:r>
        <w:rPr>
          <w:sz w:val="16"/>
        </w:rPr>
        <w:t xml:space="preserve"> the </w:t>
      </w:r>
      <w:r>
        <w:rPr>
          <w:rStyle w:val="StyleUnderline"/>
        </w:rPr>
        <w:t xml:space="preserve">annual </w:t>
      </w:r>
      <w:r>
        <w:rPr>
          <w:rStyle w:val="Emphasis"/>
        </w:rPr>
        <w:t>per capita boundaries</w:t>
      </w:r>
      <w:r>
        <w:rPr>
          <w:rStyle w:val="StyleUnderline"/>
        </w:rPr>
        <w:t xml:space="preserve"> for the world's 7 billion</w:t>
      </w:r>
      <w:r>
        <w:rPr>
          <w:sz w:val="16"/>
        </w:rPr>
        <w:t xml:space="preserve"> people </w:t>
      </w:r>
      <w:r>
        <w:rPr>
          <w:rStyle w:val="StyleUnderline"/>
        </w:rPr>
        <w:t>consist of</w:t>
      </w:r>
      <w:r>
        <w:rPr>
          <w:sz w:val="16"/>
        </w:rPr>
        <w:t xml:space="preserve"> the emission of </w:t>
      </w:r>
      <w:r>
        <w:rPr>
          <w:rStyle w:val="StyleUnderline"/>
        </w:rPr>
        <w:t>1.6 tons of carbon dioxide per year</w:t>
      </w:r>
      <w:r>
        <w:rPr>
          <w:sz w:val="16"/>
        </w:rPr>
        <w:t xml:space="preserve"> and the annual </w:t>
      </w:r>
      <w:r>
        <w:rPr>
          <w:rStyle w:val="StyleUnderline"/>
        </w:rPr>
        <w:t xml:space="preserve">consumption of </w:t>
      </w:r>
      <w:r>
        <w:rPr>
          <w:rStyle w:val="StyleUnderline"/>
        </w:rPr>
        <w:lastRenderedPageBreak/>
        <w:t>0.9 kilograms of phosphorus, 8.9 kilograms of nitrogen, 574 cubic meters of water, 2.6 tons of biomass</w:t>
      </w:r>
      <w:r>
        <w:rPr>
          <w:sz w:val="16"/>
        </w:rPr>
        <w:t xml:space="preserve"> (crops and wood), </w:t>
      </w:r>
      <w:r>
        <w:rPr>
          <w:rStyle w:val="StyleUnderline"/>
        </w:rPr>
        <w:t>plus</w:t>
      </w:r>
      <w:r>
        <w:rPr>
          <w:sz w:val="16"/>
        </w:rPr>
        <w:t xml:space="preserve"> the ecological services of </w:t>
      </w:r>
      <w:r>
        <w:rPr>
          <w:rStyle w:val="StyleUnderline"/>
        </w:rPr>
        <w:t>1.7 hectares of land and 7.2 tons</w:t>
      </w:r>
      <w:r>
        <w:rPr>
          <w:sz w:val="16"/>
        </w:rPr>
        <w:t xml:space="preserve"> of material </w:t>
      </w:r>
      <w:r>
        <w:rPr>
          <w:rStyle w:val="StyleUnderline"/>
        </w:rPr>
        <w:t>per person</w:t>
      </w:r>
      <w:r>
        <w:rPr>
          <w:sz w:val="16"/>
        </w:rPr>
        <w:t>.</w:t>
      </w:r>
    </w:p>
    <w:p w14:paraId="1B358AB5" w14:textId="77777777" w:rsidR="00A82C81" w:rsidRDefault="00A82C81" w:rsidP="00A82C81">
      <w:pPr>
        <w:rPr>
          <w:sz w:val="16"/>
        </w:rPr>
      </w:pPr>
      <w:r>
        <w:rPr>
          <w:sz w:val="16"/>
        </w:rPr>
        <w:t xml:space="preserve">On the social side, meanwhile, the researchers say that life satisfaction in each country should exceed 6.5 on the 10-point Cantril scale, that healthy life expectancy should average at least 65 years, and that nutrition should be over 2,700 calories per day. At least 95 percent of each country's citizens must have access to good sanitation, earn more than $1.90 per day, and </w:t>
      </w:r>
      <w:proofErr w:type="gramStart"/>
      <w:r>
        <w:rPr>
          <w:sz w:val="16"/>
        </w:rPr>
        <w:t>pass through</w:t>
      </w:r>
      <w:proofErr w:type="gramEnd"/>
      <w:r>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70171140" w14:textId="77777777" w:rsidR="00A82C81" w:rsidRDefault="00A82C81" w:rsidP="00A82C81">
      <w:pPr>
        <w:rPr>
          <w:sz w:val="16"/>
        </w:rPr>
      </w:pPr>
      <w:r>
        <w:rPr>
          <w:sz w:val="16"/>
        </w:rPr>
        <w:t xml:space="preserve">So </w:t>
      </w:r>
      <w:r>
        <w:rPr>
          <w:rStyle w:val="StyleUnderline"/>
        </w:rPr>
        <w:t xml:space="preserve">how does the U.S. do </w:t>
      </w:r>
      <w:proofErr w:type="gramStart"/>
      <w:r>
        <w:rPr>
          <w:rStyle w:val="StyleUnderline"/>
        </w:rPr>
        <w:t>with regard to</w:t>
      </w:r>
      <w:proofErr w:type="gramEnd"/>
      <w:r>
        <w:rPr>
          <w:sz w:val="16"/>
        </w:rPr>
        <w:t xml:space="preserve"> their </w:t>
      </w:r>
      <w:r>
        <w:rPr>
          <w:rStyle w:val="StyleUnderline"/>
        </w:rPr>
        <w:t>biophysical boundaries and social outcomes</w:t>
      </w:r>
      <w:r>
        <w:rPr>
          <w:sz w:val="16"/>
        </w:rPr>
        <w:t xml:space="preserve"> measures? We </w:t>
      </w:r>
      <w:r w:rsidRPr="006B5371">
        <w:rPr>
          <w:rStyle w:val="StyleUnderline"/>
          <w:highlight w:val="green"/>
        </w:rPr>
        <w:t>American</w:t>
      </w:r>
      <w:r w:rsidRPr="00935AD6">
        <w:rPr>
          <w:rStyle w:val="StyleUnderline"/>
        </w:rPr>
        <w:t>s</w:t>
      </w:r>
      <w:r w:rsidRPr="006B5371">
        <w:rPr>
          <w:rStyle w:val="StyleUnderline"/>
          <w:highlight w:val="green"/>
        </w:rPr>
        <w:t xml:space="preserve"> </w:t>
      </w:r>
      <w:r w:rsidRPr="006B5371">
        <w:rPr>
          <w:rStyle w:val="Emphasis"/>
          <w:highlight w:val="green"/>
        </w:rPr>
        <w:t>transgress all</w:t>
      </w:r>
      <w:r>
        <w:rPr>
          <w:rStyle w:val="Emphasis"/>
        </w:rPr>
        <w:t xml:space="preserve"> seven</w:t>
      </w:r>
      <w:r>
        <w:rPr>
          <w:rStyle w:val="StyleUnderline"/>
        </w:rPr>
        <w:t xml:space="preserve"> of the biophysical </w:t>
      </w:r>
      <w:r w:rsidRPr="006B5371">
        <w:rPr>
          <w:rStyle w:val="StyleUnderline"/>
          <w:highlight w:val="green"/>
        </w:rPr>
        <w:t>boundaries</w:t>
      </w:r>
      <w:r>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3FFDB9BD" w14:textId="77777777" w:rsidR="00A82C81" w:rsidRDefault="00A82C81" w:rsidP="00A82C81">
      <w:pPr>
        <w:rPr>
          <w:sz w:val="16"/>
        </w:rPr>
      </w:pPr>
      <w:r>
        <w:rPr>
          <w:sz w:val="16"/>
        </w:rPr>
        <w:t xml:space="preserve">On the other hand, </w:t>
      </w:r>
      <w:r>
        <w:rPr>
          <w:rStyle w:val="StyleUnderline"/>
        </w:rPr>
        <w:t>those transgressions</w:t>
      </w:r>
      <w:r>
        <w:rPr>
          <w:sz w:val="16"/>
        </w:rPr>
        <w:t xml:space="preserve"> have </w:t>
      </w:r>
      <w:r>
        <w:rPr>
          <w:rStyle w:val="StyleUnderline"/>
        </w:rPr>
        <w:t>provided a</w:t>
      </w:r>
      <w:r>
        <w:rPr>
          <w:sz w:val="16"/>
        </w:rPr>
        <w:t xml:space="preserve"> pretty </w:t>
      </w:r>
      <w:r>
        <w:rPr>
          <w:rStyle w:val="StyleUnderline"/>
        </w:rPr>
        <w:t>good life</w:t>
      </w:r>
      <w:r>
        <w:rPr>
          <w:sz w:val="16"/>
        </w:rPr>
        <w:t xml:space="preserve"> for Americans. For example, life </w:t>
      </w:r>
      <w:r>
        <w:rPr>
          <w:rStyle w:val="StyleUnderline"/>
        </w:rPr>
        <w:t xml:space="preserve">satisfaction is 7.1; healthy </w:t>
      </w:r>
      <w:r>
        <w:rPr>
          <w:rStyle w:val="Emphasis"/>
        </w:rPr>
        <w:t>life expectancy</w:t>
      </w:r>
      <w:r>
        <w:rPr>
          <w:rStyle w:val="StyleUnderline"/>
        </w:rPr>
        <w:t xml:space="preserve"> is 69.7 years; and </w:t>
      </w:r>
      <w:r>
        <w:rPr>
          <w:rStyle w:val="Emphasis"/>
        </w:rPr>
        <w:t>democratic quality</w:t>
      </w:r>
      <w:r>
        <w:rPr>
          <w:rStyle w:val="StyleUnderline"/>
        </w:rPr>
        <w:t xml:space="preserve"> stands at 0.8 points</w:t>
      </w:r>
      <w:r>
        <w:rPr>
          <w:sz w:val="16"/>
        </w:rPr>
        <w:t>. The only two social indicators we just missed on were employment (91 percent) and secondary education (94.7 percent).</w:t>
      </w:r>
    </w:p>
    <w:p w14:paraId="03CB5A4F" w14:textId="77777777" w:rsidR="00A82C81" w:rsidRDefault="00A82C81" w:rsidP="00A82C81">
      <w:pPr>
        <w:rPr>
          <w:sz w:val="16"/>
        </w:rPr>
      </w:pPr>
      <w:r>
        <w:rPr>
          <w:sz w:val="16"/>
        </w:rPr>
        <w:t xml:space="preserve">On the other hand, </w:t>
      </w:r>
      <w:r>
        <w:rPr>
          <w:rStyle w:val="StyleUnderline"/>
        </w:rPr>
        <w:t xml:space="preserve">our hemisphere is home to one </w:t>
      </w:r>
      <w:r>
        <w:rPr>
          <w:rStyle w:val="Emphasis"/>
        </w:rPr>
        <w:t>paragon of sustainability</w:t>
      </w:r>
      <w:r>
        <w:rPr>
          <w:rStyle w:val="StyleUnderline"/>
        </w:rPr>
        <w:t>—Haiti</w:t>
      </w:r>
      <w:r>
        <w:rPr>
          <w:sz w:val="16"/>
        </w:rPr>
        <w:t xml:space="preserve">. </w:t>
      </w:r>
      <w:proofErr w:type="gramStart"/>
      <w:r>
        <w:rPr>
          <w:sz w:val="16"/>
        </w:rPr>
        <w:t>Haitians</w:t>
      </w:r>
      <w:proofErr w:type="gramEnd"/>
      <w:r>
        <w:rPr>
          <w:sz w:val="16"/>
        </w:rPr>
        <w:t xml:space="preserve"> breach none of the researchers' biophysical boundaries. </w:t>
      </w:r>
      <w:r>
        <w:rPr>
          <w:rStyle w:val="StyleUnderline"/>
        </w:rPr>
        <w:t xml:space="preserve">But the Caribbean country performs </w:t>
      </w:r>
      <w:r>
        <w:rPr>
          <w:rStyle w:val="Emphasis"/>
        </w:rPr>
        <w:t>abysmally</w:t>
      </w:r>
      <w:r>
        <w:rPr>
          <w:rStyle w:val="StyleUnderline"/>
        </w:rPr>
        <w:t xml:space="preserve"> on all 11 social indicators. Life satisfaction</w:t>
      </w:r>
      <w:r>
        <w:rPr>
          <w:sz w:val="16"/>
        </w:rPr>
        <w:t xml:space="preserve"> scores </w:t>
      </w:r>
      <w:r>
        <w:rPr>
          <w:rStyle w:val="StyleUnderline"/>
        </w:rPr>
        <w:t>at 4.</w:t>
      </w:r>
      <w:r>
        <w:rPr>
          <w:sz w:val="16"/>
        </w:rPr>
        <w:t xml:space="preserve">8; healthy </w:t>
      </w:r>
      <w:r>
        <w:rPr>
          <w:rStyle w:val="StyleUnderline"/>
        </w:rPr>
        <w:t>life expectancy is 52.3 years</w:t>
      </w:r>
      <w:r>
        <w:rPr>
          <w:sz w:val="16"/>
        </w:rPr>
        <w:t xml:space="preserve">; and </w:t>
      </w:r>
      <w:proofErr w:type="gramStart"/>
      <w:r>
        <w:rPr>
          <w:sz w:val="16"/>
        </w:rPr>
        <w:t>Haitians</w:t>
      </w:r>
      <w:proofErr w:type="gramEnd"/>
      <w:r>
        <w:rPr>
          <w:sz w:val="16"/>
        </w:rPr>
        <w:t xml:space="preserve"> average 2,105 calories per day. The country tallies -0.9 on the democratic quality index. </w:t>
      </w:r>
      <w:r>
        <w:rPr>
          <w:rStyle w:val="StyleUnderline"/>
        </w:rPr>
        <w:t>Haiti's GDP is $719 per capita</w:t>
      </w:r>
      <w:r>
        <w:rPr>
          <w:sz w:val="16"/>
        </w:rPr>
        <w:t>.</w:t>
      </w:r>
    </w:p>
    <w:p w14:paraId="2B544997" w14:textId="77777777" w:rsidR="00A82C81" w:rsidRDefault="00A82C81" w:rsidP="00A82C81">
      <w:pPr>
        <w:rPr>
          <w:sz w:val="16"/>
        </w:rPr>
      </w:pPr>
      <w:r>
        <w:rPr>
          <w:rStyle w:val="StyleUnderline"/>
        </w:rPr>
        <w:t xml:space="preserve">Other near-sustainability champions include </w:t>
      </w:r>
      <w:r>
        <w:rPr>
          <w:rStyle w:val="Emphasis"/>
        </w:rPr>
        <w:t>Malawi</w:t>
      </w:r>
      <w:r>
        <w:rPr>
          <w:rStyle w:val="StyleUnderline"/>
        </w:rPr>
        <w:t xml:space="preserve">, </w:t>
      </w:r>
      <w:r>
        <w:rPr>
          <w:rStyle w:val="Emphasis"/>
        </w:rPr>
        <w:t>Nepal</w:t>
      </w:r>
      <w:r>
        <w:rPr>
          <w:rStyle w:val="StyleUnderline"/>
        </w:rPr>
        <w:t xml:space="preserve">, </w:t>
      </w:r>
      <w:r>
        <w:rPr>
          <w:rStyle w:val="Emphasis"/>
        </w:rPr>
        <w:t>Myanmar</w:t>
      </w:r>
      <w:r>
        <w:rPr>
          <w:rStyle w:val="StyleUnderline"/>
        </w:rPr>
        <w:t xml:space="preserve">, and </w:t>
      </w:r>
      <w:r>
        <w:rPr>
          <w:rStyle w:val="Emphasis"/>
        </w:rPr>
        <w:t>Nicaragua</w:t>
      </w:r>
      <w:r>
        <w:rPr>
          <w:rStyle w:val="StyleUnderline"/>
        </w:rPr>
        <w:t>. All of them score dismally on</w:t>
      </w:r>
      <w:r>
        <w:rPr>
          <w:sz w:val="16"/>
        </w:rPr>
        <w:t xml:space="preserve"> the </w:t>
      </w:r>
      <w:r>
        <w:rPr>
          <w:rStyle w:val="StyleUnderline"/>
        </w:rPr>
        <w:t>social indicators, and</w:t>
      </w:r>
      <w:r>
        <w:rPr>
          <w:sz w:val="16"/>
        </w:rPr>
        <w:t xml:space="preserve"> their </w:t>
      </w:r>
      <w:r>
        <w:rPr>
          <w:rStyle w:val="StyleUnderline"/>
        </w:rPr>
        <w:t>GDPs</w:t>
      </w:r>
      <w:r>
        <w:rPr>
          <w:sz w:val="16"/>
        </w:rPr>
        <w:t xml:space="preserve"> per capita are $322, $799, $1,375, and $2,208, respectively.</w:t>
      </w:r>
    </w:p>
    <w:p w14:paraId="5B97E4DE" w14:textId="77777777" w:rsidR="00A82C81" w:rsidRDefault="00A82C81" w:rsidP="00A82C81">
      <w:pPr>
        <w:rPr>
          <w:sz w:val="16"/>
        </w:rPr>
      </w:pPr>
      <w:r>
        <w:rPr>
          <w:rStyle w:val="StyleUnderline"/>
        </w:rPr>
        <w:t>The country that</w:t>
      </w:r>
      <w:r>
        <w:rPr>
          <w:sz w:val="16"/>
        </w:rPr>
        <w:t xml:space="preserve"> currently </w:t>
      </w:r>
      <w:r>
        <w:rPr>
          <w:rStyle w:val="StyleUnderline"/>
        </w:rPr>
        <w:t xml:space="preserve">comes </w:t>
      </w:r>
      <w:r>
        <w:rPr>
          <w:rStyle w:val="Emphasis"/>
        </w:rPr>
        <w:t>closest</w:t>
      </w:r>
      <w:r>
        <w:rPr>
          <w:rStyle w:val="StyleUnderline"/>
        </w:rPr>
        <w:t xml:space="preserve"> to</w:t>
      </w:r>
      <w:r>
        <w:rPr>
          <w:sz w:val="16"/>
        </w:rPr>
        <w:t xml:space="preserve"> the </w:t>
      </w:r>
      <w:r>
        <w:rPr>
          <w:rStyle w:val="StyleUnderline"/>
        </w:rPr>
        <w:t>researchers' ideal</w:t>
      </w:r>
      <w:r>
        <w:rPr>
          <w:sz w:val="16"/>
        </w:rPr>
        <w:t xml:space="preserve"> of remaining within its </w:t>
      </w:r>
      <w:r>
        <w:rPr>
          <w:rStyle w:val="StyleUnderline"/>
        </w:rPr>
        <w:t>biophysical boundaries while</w:t>
      </w:r>
      <w:r>
        <w:rPr>
          <w:sz w:val="16"/>
        </w:rPr>
        <w:t xml:space="preserve"> sufficient </w:t>
      </w:r>
      <w:r>
        <w:rPr>
          <w:rStyle w:val="StyleUnderline"/>
        </w:rPr>
        <w:t>social indicators is…</w:t>
      </w:r>
      <w:r>
        <w:rPr>
          <w:rStyle w:val="Emphasis"/>
        </w:rPr>
        <w:t>Vietnam</w:t>
      </w:r>
      <w:r>
        <w:rPr>
          <w:sz w:val="16"/>
        </w:rPr>
        <w:t>. For the record, Vietnam's per capita GDP is $2,306.</w:t>
      </w:r>
    </w:p>
    <w:p w14:paraId="6D340FA2" w14:textId="77777777" w:rsidR="00A82C81" w:rsidRDefault="00A82C81" w:rsidP="00A82C81">
      <w:pPr>
        <w:rPr>
          <w:sz w:val="16"/>
        </w:rPr>
      </w:pPr>
      <w:r w:rsidRPr="00935AD6">
        <w:rPr>
          <w:rStyle w:val="StyleUnderline"/>
        </w:rPr>
        <w:t xml:space="preserve">"Countries with higher levels of </w:t>
      </w:r>
      <w:r w:rsidRPr="00935AD6">
        <w:rPr>
          <w:rStyle w:val="Emphasis"/>
        </w:rPr>
        <w:t>life satisfaction</w:t>
      </w:r>
      <w:r w:rsidRPr="00935AD6">
        <w:rPr>
          <w:rStyle w:val="StyleUnderline"/>
        </w:rPr>
        <w:t xml:space="preserve"> and</w:t>
      </w:r>
      <w:r w:rsidRPr="00935AD6">
        <w:rPr>
          <w:sz w:val="16"/>
        </w:rPr>
        <w:t xml:space="preserve"> healthy life </w:t>
      </w:r>
      <w:r w:rsidRPr="00935AD6">
        <w:rPr>
          <w:rStyle w:val="Emphasis"/>
        </w:rPr>
        <w:t>expectancy</w:t>
      </w:r>
      <w:r w:rsidRPr="00935AD6">
        <w:rPr>
          <w:sz w:val="16"/>
        </w:rPr>
        <w:t xml:space="preserve"> also </w:t>
      </w:r>
      <w:r w:rsidRPr="00935AD6">
        <w:rPr>
          <w:rStyle w:val="StyleUnderline"/>
        </w:rPr>
        <w:t>tend to transgress</w:t>
      </w:r>
      <w:r w:rsidRPr="00935AD6">
        <w:rPr>
          <w:sz w:val="16"/>
        </w:rPr>
        <w:t xml:space="preserve"> more </w:t>
      </w:r>
      <w:r w:rsidRPr="00935AD6">
        <w:rPr>
          <w:rStyle w:val="StyleUnderline"/>
        </w:rPr>
        <w:t>biophysical boundaries,"</w:t>
      </w:r>
      <w:r w:rsidRPr="00935AD6">
        <w:rPr>
          <w:sz w:val="16"/>
        </w:rPr>
        <w:t xml:space="preserve"> the researchers note. </w:t>
      </w:r>
      <w:r w:rsidRPr="00935AD6">
        <w:rPr>
          <w:rStyle w:val="StyleUnderline"/>
        </w:rPr>
        <w:t>A better way to put this</w:t>
      </w:r>
      <w:r w:rsidRPr="00935AD6">
        <w:rPr>
          <w:sz w:val="16"/>
        </w:rPr>
        <w:t xml:space="preserve"> relationship </w:t>
      </w:r>
      <w:r w:rsidRPr="00935AD6">
        <w:rPr>
          <w:rStyle w:val="StyleUnderline"/>
        </w:rPr>
        <w:t>is that</w:t>
      </w:r>
      <w:r w:rsidRPr="00935AD6">
        <w:rPr>
          <w:sz w:val="16"/>
        </w:rPr>
        <w:t xml:space="preserve"> more </w:t>
      </w:r>
      <w:r w:rsidRPr="00935AD6">
        <w:rPr>
          <w:rStyle w:val="StyleUnderline"/>
        </w:rPr>
        <w:t xml:space="preserve">wealth and </w:t>
      </w:r>
      <w:r w:rsidRPr="00935AD6">
        <w:rPr>
          <w:rStyle w:val="Emphasis"/>
        </w:rPr>
        <w:t>technology</w:t>
      </w:r>
      <w:r>
        <w:rPr>
          <w:sz w:val="16"/>
        </w:rPr>
        <w:t xml:space="preserve"> tend to </w:t>
      </w:r>
      <w:r>
        <w:rPr>
          <w:rStyle w:val="StyleUnderline"/>
        </w:rPr>
        <w:t>make people happier, healthier, and freer</w:t>
      </w:r>
      <w:r>
        <w:rPr>
          <w:sz w:val="16"/>
        </w:rPr>
        <w:t>.</w:t>
      </w:r>
    </w:p>
    <w:p w14:paraId="0148A4C7" w14:textId="77777777" w:rsidR="00A82C81" w:rsidRDefault="00A82C81" w:rsidP="00A82C81">
      <w:pPr>
        <w:rPr>
          <w:sz w:val="16"/>
        </w:rPr>
      </w:pPr>
      <w:r>
        <w:rPr>
          <w:sz w:val="16"/>
        </w:rPr>
        <w:t xml:space="preserve">O'Neill and his unhappy team fail drastically to understand how </w:t>
      </w:r>
      <w:r>
        <w:rPr>
          <w:rStyle w:val="StyleUnderline"/>
        </w:rPr>
        <w:t xml:space="preserve">human </w:t>
      </w:r>
      <w:r w:rsidRPr="006B5371">
        <w:rPr>
          <w:rStyle w:val="Emphasis"/>
          <w:highlight w:val="green"/>
        </w:rPr>
        <w:t>ingenuity</w:t>
      </w:r>
      <w:r>
        <w:rPr>
          <w:rStyle w:val="StyleUnderline"/>
        </w:rPr>
        <w:t xml:space="preserve"> unleashed </w:t>
      </w:r>
      <w:r w:rsidRPr="006B5371">
        <w:rPr>
          <w:rStyle w:val="StyleUnderline"/>
          <w:highlight w:val="green"/>
        </w:rPr>
        <w:t>in markets is</w:t>
      </w:r>
      <w:r>
        <w:rPr>
          <w:sz w:val="16"/>
        </w:rPr>
        <w:t xml:space="preserve"> already </w:t>
      </w:r>
      <w:r>
        <w:rPr>
          <w:rStyle w:val="StyleUnderline"/>
        </w:rPr>
        <w:t xml:space="preserve">well on the way toward </w:t>
      </w:r>
      <w:r w:rsidRPr="006B5371">
        <w:rPr>
          <w:rStyle w:val="StyleUnderline"/>
          <w:highlight w:val="green"/>
        </w:rPr>
        <w:t>making</w:t>
      </w:r>
      <w:r>
        <w:rPr>
          <w:sz w:val="16"/>
        </w:rPr>
        <w:t xml:space="preserve"> their </w:t>
      </w:r>
      <w:r>
        <w:rPr>
          <w:rStyle w:val="StyleUnderline"/>
        </w:rPr>
        <w:t xml:space="preserve">supposed planetary </w:t>
      </w:r>
      <w:r w:rsidRPr="006B5371">
        <w:rPr>
          <w:rStyle w:val="StyleUnderline"/>
          <w:highlight w:val="green"/>
        </w:rPr>
        <w:t xml:space="preserve">boundaries </w:t>
      </w:r>
      <w:r w:rsidRPr="006B5371">
        <w:rPr>
          <w:rStyle w:val="Emphasis"/>
          <w:highlight w:val="green"/>
        </w:rPr>
        <w:t>irrelevant</w:t>
      </w:r>
      <w:r>
        <w:rPr>
          <w:rStyle w:val="StyleUnderline"/>
        </w:rPr>
        <w:t xml:space="preserve">. Take carbon dioxide </w:t>
      </w:r>
      <w:r>
        <w:rPr>
          <w:rStyle w:val="Emphasis"/>
        </w:rPr>
        <w:t>emissions</w:t>
      </w:r>
      <w:r>
        <w:rPr>
          <w:rStyle w:val="StyleUnderline"/>
        </w:rPr>
        <w:t xml:space="preserve">: Supporters of </w:t>
      </w:r>
      <w:r>
        <w:rPr>
          <w:rStyle w:val="Emphasis"/>
        </w:rPr>
        <w:t xml:space="preserve">renewable </w:t>
      </w:r>
      <w:r w:rsidRPr="006B5371">
        <w:rPr>
          <w:rStyle w:val="Emphasis"/>
          <w:highlight w:val="green"/>
        </w:rPr>
        <w:t>energy</w:t>
      </w:r>
      <w:r>
        <w:rPr>
          <w:rStyle w:val="StyleUnderline"/>
        </w:rPr>
        <w:t xml:space="preserve"> technologies say</w:t>
      </w:r>
      <w:r>
        <w:rPr>
          <w:sz w:val="16"/>
        </w:rPr>
        <w:t xml:space="preserve"> that their </w:t>
      </w:r>
      <w:r w:rsidRPr="006B5371">
        <w:rPr>
          <w:rStyle w:val="StyleUnderline"/>
          <w:highlight w:val="green"/>
        </w:rPr>
        <w:t>costs</w:t>
      </w:r>
      <w:r>
        <w:rPr>
          <w:rStyle w:val="StyleUnderline"/>
        </w:rPr>
        <w:t xml:space="preserve"> are already or </w:t>
      </w:r>
      <w:r w:rsidRPr="006B5371">
        <w:rPr>
          <w:rStyle w:val="StyleUnderline"/>
          <w:highlight w:val="green"/>
        </w:rPr>
        <w:t>will</w:t>
      </w:r>
      <w:r>
        <w:rPr>
          <w:sz w:val="16"/>
        </w:rPr>
        <w:t xml:space="preserve"> soon </w:t>
      </w:r>
      <w:r w:rsidRPr="006B5371">
        <w:rPr>
          <w:rStyle w:val="StyleUnderline"/>
          <w:highlight w:val="green"/>
        </w:rPr>
        <w:t xml:space="preserve">be </w:t>
      </w:r>
      <w:r w:rsidRPr="006B5371">
        <w:rPr>
          <w:rStyle w:val="Emphasis"/>
          <w:highlight w:val="green"/>
        </w:rPr>
        <w:t>lower</w:t>
      </w:r>
      <w:r>
        <w:rPr>
          <w:rStyle w:val="Emphasis"/>
        </w:rPr>
        <w:t xml:space="preserve"> than</w:t>
      </w:r>
      <w:r>
        <w:rPr>
          <w:sz w:val="16"/>
        </w:rPr>
        <w:t xml:space="preserve"> those of </w:t>
      </w:r>
      <w:r>
        <w:rPr>
          <w:rStyle w:val="Emphasis"/>
        </w:rPr>
        <w:t>fossil fuels</w:t>
      </w:r>
      <w:r>
        <w:rPr>
          <w:rStyle w:val="StyleUnderline"/>
        </w:rPr>
        <w:t>. Boosters of</w:t>
      </w:r>
      <w:r>
        <w:rPr>
          <w:sz w:val="16"/>
        </w:rPr>
        <w:t xml:space="preserve"> advanced </w:t>
      </w:r>
      <w:r>
        <w:rPr>
          <w:rStyle w:val="StyleUnderline"/>
        </w:rPr>
        <w:t xml:space="preserve">nuclear </w:t>
      </w:r>
      <w:r w:rsidRPr="006B5371">
        <w:rPr>
          <w:rStyle w:val="StyleUnderline"/>
          <w:highlight w:val="green"/>
        </w:rPr>
        <w:t>reactors</w:t>
      </w:r>
      <w:r>
        <w:rPr>
          <w:sz w:val="16"/>
        </w:rPr>
        <w:t xml:space="preserve"> similarly </w:t>
      </w:r>
      <w:r>
        <w:rPr>
          <w:rStyle w:val="StyleUnderline"/>
        </w:rPr>
        <w:t xml:space="preserve">argue that they can </w:t>
      </w:r>
      <w:r w:rsidRPr="006B5371">
        <w:rPr>
          <w:rStyle w:val="StyleUnderline"/>
          <w:highlight w:val="green"/>
        </w:rPr>
        <w:t xml:space="preserve">supply </w:t>
      </w:r>
      <w:proofErr w:type="gramStart"/>
      <w:r w:rsidRPr="006B5371">
        <w:rPr>
          <w:rStyle w:val="Emphasis"/>
          <w:highlight w:val="green"/>
        </w:rPr>
        <w:t>all</w:t>
      </w:r>
      <w:r>
        <w:rPr>
          <w:rStyle w:val="Emphasis"/>
        </w:rPr>
        <w:t xml:space="preserve"> of</w:t>
      </w:r>
      <w:proofErr w:type="gramEnd"/>
      <w:r>
        <w:rPr>
          <w:rStyle w:val="Emphasis"/>
        </w:rPr>
        <w:t xml:space="preserve"> the </w:t>
      </w:r>
      <w:r w:rsidRPr="006B5371">
        <w:rPr>
          <w:rStyle w:val="Emphasis"/>
          <w:highlight w:val="green"/>
        </w:rPr>
        <w:t>carbon-free energy</w:t>
      </w:r>
      <w:r>
        <w:rPr>
          <w:rStyle w:val="StyleUnderline"/>
        </w:rPr>
        <w:t xml:space="preserve"> the world will need</w:t>
      </w:r>
      <w:r>
        <w:rPr>
          <w:sz w:val="16"/>
        </w:rPr>
        <w:t xml:space="preserve">. There's a good chance that fleets of </w:t>
      </w:r>
      <w:r>
        <w:rPr>
          <w:rStyle w:val="StyleUnderline"/>
        </w:rPr>
        <w:t>battery-powered</w:t>
      </w:r>
      <w:r>
        <w:rPr>
          <w:sz w:val="16"/>
        </w:rPr>
        <w:t xml:space="preserve"> self-driving </w:t>
      </w:r>
      <w:r>
        <w:rPr>
          <w:rStyle w:val="StyleUnderline"/>
        </w:rPr>
        <w:t>vehicles</w:t>
      </w:r>
      <w:r>
        <w:rPr>
          <w:sz w:val="16"/>
        </w:rPr>
        <w:t xml:space="preserve"> will largely </w:t>
      </w:r>
      <w:r>
        <w:rPr>
          <w:rStyle w:val="StyleUnderline"/>
        </w:rPr>
        <w:t>replace</w:t>
      </w:r>
      <w:r>
        <w:rPr>
          <w:sz w:val="16"/>
        </w:rPr>
        <w:t xml:space="preserve"> private cars and </w:t>
      </w:r>
      <w:r>
        <w:rPr>
          <w:rStyle w:val="StyleUnderline"/>
        </w:rPr>
        <w:t>mass transit</w:t>
      </w:r>
      <w:r>
        <w:rPr>
          <w:sz w:val="16"/>
        </w:rPr>
        <w:t xml:space="preserve"> later in this century.</w:t>
      </w:r>
    </w:p>
    <w:p w14:paraId="5AE6218F" w14:textId="77777777" w:rsidR="00A82C81" w:rsidRDefault="00A82C81" w:rsidP="00A82C81">
      <w:pPr>
        <w:rPr>
          <w:sz w:val="16"/>
        </w:rPr>
      </w:pPr>
      <w:r>
        <w:rPr>
          <w:sz w:val="16"/>
        </w:rPr>
        <w:t xml:space="preserve">Are we about to run out of phosphorous to fertilize our crops? </w:t>
      </w:r>
      <w:r w:rsidRPr="006B5371">
        <w:rPr>
          <w:rStyle w:val="StyleUnderline"/>
          <w:highlight w:val="green"/>
        </w:rPr>
        <w:t xml:space="preserve">Peak phosphorus is </w:t>
      </w:r>
      <w:r w:rsidRPr="006B5371">
        <w:rPr>
          <w:rStyle w:val="Emphasis"/>
          <w:highlight w:val="green"/>
        </w:rPr>
        <w:t>not at hand</w:t>
      </w:r>
      <w:r>
        <w:rPr>
          <w:sz w:val="16"/>
        </w:rPr>
        <w:t xml:space="preserve">. The U.S. Geological Survey (USGS) reports that </w:t>
      </w:r>
      <w:r>
        <w:rPr>
          <w:rStyle w:val="StyleUnderline"/>
        </w:rPr>
        <w:t xml:space="preserve">at current rates of mining, the world's known </w:t>
      </w:r>
      <w:r w:rsidRPr="006B5371">
        <w:rPr>
          <w:rStyle w:val="StyleUnderline"/>
          <w:highlight w:val="green"/>
        </w:rPr>
        <w:t>reserves</w:t>
      </w:r>
      <w:r>
        <w:rPr>
          <w:rStyle w:val="StyleUnderline"/>
        </w:rPr>
        <w:t xml:space="preserve"> will </w:t>
      </w:r>
      <w:r w:rsidRPr="006B5371">
        <w:rPr>
          <w:rStyle w:val="StyleUnderline"/>
          <w:highlight w:val="green"/>
        </w:rPr>
        <w:t>last</w:t>
      </w:r>
      <w:r>
        <w:rPr>
          <w:rStyle w:val="StyleUnderline"/>
        </w:rPr>
        <w:t xml:space="preserve"> </w:t>
      </w:r>
      <w:r>
        <w:rPr>
          <w:rStyle w:val="Emphasis"/>
        </w:rPr>
        <w:t xml:space="preserve">266 </w:t>
      </w:r>
      <w:r w:rsidRPr="006B5371">
        <w:rPr>
          <w:rStyle w:val="Emphasis"/>
          <w:highlight w:val="green"/>
        </w:rPr>
        <w:t>years</w:t>
      </w:r>
      <w:r w:rsidRPr="006B5371">
        <w:rPr>
          <w:rStyle w:val="StyleUnderline"/>
          <w:highlight w:val="green"/>
        </w:rPr>
        <w:t>.</w:t>
      </w:r>
      <w:r>
        <w:rPr>
          <w:rStyle w:val="StyleUnderline"/>
        </w:rPr>
        <w:t xml:space="preserve"> The estimated </w:t>
      </w:r>
      <w:r>
        <w:rPr>
          <w:rStyle w:val="Emphasis"/>
        </w:rPr>
        <w:t>total resources</w:t>
      </w:r>
      <w:r>
        <w:rPr>
          <w:rStyle w:val="StyleUnderline"/>
        </w:rPr>
        <w:t xml:space="preserve"> of phosphate rock would last </w:t>
      </w:r>
      <w:r>
        <w:rPr>
          <w:rStyle w:val="Emphasis"/>
        </w:rPr>
        <w:t>over 1,140 years</w:t>
      </w:r>
      <w:r>
        <w:rPr>
          <w:rStyle w:val="StyleUnderline"/>
        </w:rPr>
        <w:t>. "</w:t>
      </w:r>
      <w:r w:rsidRPr="00935AD6">
        <w:rPr>
          <w:rStyle w:val="StyleUnderline"/>
        </w:rPr>
        <w:t xml:space="preserve">There are </w:t>
      </w:r>
      <w:r w:rsidRPr="006B5371">
        <w:rPr>
          <w:rStyle w:val="StyleUnderline"/>
          <w:highlight w:val="green"/>
        </w:rPr>
        <w:t>no</w:t>
      </w:r>
      <w:r>
        <w:rPr>
          <w:rStyle w:val="StyleUnderline"/>
        </w:rPr>
        <w:t xml:space="preserve"> </w:t>
      </w:r>
      <w:r>
        <w:rPr>
          <w:rStyle w:val="Emphasis"/>
        </w:rPr>
        <w:t xml:space="preserve">imminent </w:t>
      </w:r>
      <w:r w:rsidRPr="006B5371">
        <w:rPr>
          <w:rStyle w:val="Emphasis"/>
          <w:highlight w:val="green"/>
        </w:rPr>
        <w:t>shortages</w:t>
      </w:r>
      <w:r>
        <w:rPr>
          <w:rStyle w:val="StyleUnderline"/>
        </w:rPr>
        <w:t xml:space="preserve"> of</w:t>
      </w:r>
      <w:r>
        <w:rPr>
          <w:sz w:val="16"/>
        </w:rPr>
        <w:t xml:space="preserve"> phosphate </w:t>
      </w:r>
      <w:r>
        <w:rPr>
          <w:rStyle w:val="StyleUnderline"/>
        </w:rPr>
        <w:t>rock,"</w:t>
      </w:r>
      <w:r>
        <w:rPr>
          <w:sz w:val="16"/>
        </w:rPr>
        <w:t xml:space="preserve"> notes the USGS. </w:t>
      </w:r>
      <w:r>
        <w:rPr>
          <w:rStyle w:val="StyleUnderline"/>
        </w:rPr>
        <w:t>With respect to</w:t>
      </w:r>
      <w:r>
        <w:rPr>
          <w:sz w:val="16"/>
        </w:rPr>
        <w:t xml:space="preserve"> the </w:t>
      </w:r>
      <w:r>
        <w:rPr>
          <w:rStyle w:val="StyleUnderline"/>
        </w:rPr>
        <w:t>deleterious effects</w:t>
      </w:r>
      <w:r>
        <w:rPr>
          <w:sz w:val="16"/>
        </w:rPr>
        <w:t xml:space="preserve"> that using phosphorus to fertilize crops might have outside of farm fields, </w:t>
      </w:r>
      <w:r>
        <w:rPr>
          <w:rStyle w:val="StyleUnderline"/>
        </w:rPr>
        <w:t>researchers are working</w:t>
      </w:r>
      <w:r>
        <w:rPr>
          <w:sz w:val="16"/>
        </w:rPr>
        <w:t xml:space="preserve"> on ways </w:t>
      </w:r>
      <w:r>
        <w:rPr>
          <w:rStyle w:val="StyleUnderline"/>
        </w:rPr>
        <w:t xml:space="preserve">to </w:t>
      </w:r>
      <w:r>
        <w:rPr>
          <w:rStyle w:val="Emphasis"/>
        </w:rPr>
        <w:t xml:space="preserve">endow </w:t>
      </w:r>
      <w:r w:rsidRPr="006B5371">
        <w:rPr>
          <w:rStyle w:val="Emphasis"/>
          <w:highlight w:val="green"/>
        </w:rPr>
        <w:t>crops</w:t>
      </w:r>
      <w:r>
        <w:rPr>
          <w:rStyle w:val="StyleUnderline"/>
        </w:rPr>
        <w:t xml:space="preserve"> with traits that enable them to </w:t>
      </w:r>
      <w:r w:rsidRPr="006B5371">
        <w:rPr>
          <w:rStyle w:val="StyleUnderline"/>
          <w:highlight w:val="green"/>
        </w:rPr>
        <w:t xml:space="preserve">use less while </w:t>
      </w:r>
      <w:r w:rsidRPr="006B5371">
        <w:rPr>
          <w:rStyle w:val="Emphasis"/>
          <w:highlight w:val="green"/>
        </w:rPr>
        <w:t>maintaining yields</w:t>
      </w:r>
      <w:r>
        <w:rPr>
          <w:sz w:val="16"/>
        </w:rPr>
        <w:t>.</w:t>
      </w:r>
    </w:p>
    <w:p w14:paraId="49A25ECA" w14:textId="77777777" w:rsidR="00A82C81" w:rsidRDefault="00A82C81" w:rsidP="00A82C81">
      <w:pPr>
        <w:rPr>
          <w:sz w:val="16"/>
        </w:rPr>
      </w:pPr>
      <w:r>
        <w:rPr>
          <w:sz w:val="16"/>
        </w:rPr>
        <w:lastRenderedPageBreak/>
        <w:t xml:space="preserve">O'Neill and his colleagues are also concerned that farmers are using too much </w:t>
      </w:r>
      <w:r>
        <w:rPr>
          <w:rStyle w:val="StyleUnderline"/>
        </w:rPr>
        <w:t>nitrogen fertilizer</w:t>
      </w:r>
      <w:r>
        <w:rPr>
          <w:sz w:val="16"/>
        </w:rPr>
        <w:t xml:space="preserve">, which runs off fields into the natural environment and contributes to deoxygenated dead zones in the oceans, among other ill effects. This </w:t>
      </w:r>
      <w:r>
        <w:rPr>
          <w:rStyle w:val="StyleUnderline"/>
        </w:rPr>
        <w:t>is a problem, but</w:t>
      </w:r>
      <w:r>
        <w:rPr>
          <w:sz w:val="16"/>
        </w:rPr>
        <w:t xml:space="preserve"> one that </w:t>
      </w:r>
      <w:r>
        <w:rPr>
          <w:rStyle w:val="StyleUnderline"/>
        </w:rPr>
        <w:t>plant breeders are</w:t>
      </w:r>
      <w:r>
        <w:rPr>
          <w:sz w:val="16"/>
        </w:rPr>
        <w:t xml:space="preserve"> already </w:t>
      </w:r>
      <w:r>
        <w:rPr>
          <w:rStyle w:val="StyleUnderline"/>
        </w:rPr>
        <w:t>working to solve</w:t>
      </w:r>
      <w:r>
        <w:rPr>
          <w:sz w:val="16"/>
        </w:rPr>
        <w:t xml:space="preserve">. For example, </w:t>
      </w:r>
      <w:r>
        <w:rPr>
          <w:rStyle w:val="StyleUnderline"/>
        </w:rPr>
        <w:t>researchers</w:t>
      </w:r>
      <w:r>
        <w:rPr>
          <w:sz w:val="16"/>
        </w:rPr>
        <w:t xml:space="preserve"> at Arcadia Biosciences have </w:t>
      </w:r>
      <w:r>
        <w:rPr>
          <w:rStyle w:val="StyleUnderline"/>
        </w:rPr>
        <w:t xml:space="preserve">used </w:t>
      </w:r>
      <w:r w:rsidRPr="006B5371">
        <w:rPr>
          <w:rStyle w:val="Emphasis"/>
          <w:highlight w:val="green"/>
        </w:rPr>
        <w:t>biotech</w:t>
      </w:r>
      <w:r>
        <w:rPr>
          <w:rStyle w:val="Emphasis"/>
        </w:rPr>
        <w:t>nology</w:t>
      </w:r>
      <w:r>
        <w:rPr>
          <w:rStyle w:val="StyleUnderline"/>
        </w:rPr>
        <w:t xml:space="preserve"> to </w:t>
      </w:r>
      <w:r w:rsidRPr="006B5371">
        <w:rPr>
          <w:rStyle w:val="StyleUnderline"/>
          <w:highlight w:val="green"/>
        </w:rPr>
        <w:t>create</w:t>
      </w:r>
      <w:r>
        <w:rPr>
          <w:rStyle w:val="StyleUnderline"/>
        </w:rPr>
        <w:t xml:space="preserve"> nitrogen-</w:t>
      </w:r>
      <w:r w:rsidRPr="006B5371">
        <w:rPr>
          <w:rStyle w:val="Emphasis"/>
          <w:highlight w:val="green"/>
        </w:rPr>
        <w:t>efficient</w:t>
      </w:r>
      <w:r>
        <w:rPr>
          <w:rStyle w:val="Emphasis"/>
        </w:rPr>
        <w:t xml:space="preserve"> varieties</w:t>
      </w:r>
      <w:r>
        <w:rPr>
          <w:rStyle w:val="StyleUnderline"/>
        </w:rPr>
        <w:t xml:space="preserve"> of </w:t>
      </w:r>
      <w:r w:rsidRPr="006B5371">
        <w:rPr>
          <w:rStyle w:val="StyleUnderline"/>
          <w:highlight w:val="green"/>
        </w:rPr>
        <w:t>staples</w:t>
      </w:r>
      <w:r>
        <w:rPr>
          <w:rStyle w:val="StyleUnderline"/>
        </w:rPr>
        <w:t xml:space="preserve"> like rice and wheat that enable farmers to increase yields while</w:t>
      </w:r>
      <w:r>
        <w:rPr>
          <w:sz w:val="16"/>
        </w:rPr>
        <w:t xml:space="preserve"> significantly </w:t>
      </w:r>
      <w:r>
        <w:rPr>
          <w:rStyle w:val="StyleUnderline"/>
        </w:rPr>
        <w:t>reducing fertilizer use</w:t>
      </w:r>
      <w:r>
        <w:rPr>
          <w:sz w:val="16"/>
        </w:rPr>
        <w:t xml:space="preserve">. Meanwhile, </w:t>
      </w:r>
      <w:r>
        <w:rPr>
          <w:rStyle w:val="StyleUnderline"/>
        </w:rPr>
        <w:t>other</w:t>
      </w:r>
      <w:r>
        <w:rPr>
          <w:sz w:val="16"/>
        </w:rPr>
        <w:t xml:space="preserve"> researchers are moving on </w:t>
      </w:r>
      <w:r>
        <w:rPr>
          <w:rStyle w:val="StyleUnderline"/>
        </w:rPr>
        <w:t>projects</w:t>
      </w:r>
      <w:r>
        <w:rPr>
          <w:sz w:val="16"/>
        </w:rPr>
        <w:t xml:space="preserve"> to </w:t>
      </w:r>
      <w:r>
        <w:rPr>
          <w:rStyle w:val="StyleUnderline"/>
        </w:rPr>
        <w:t>engineer</w:t>
      </w:r>
      <w:r>
        <w:rPr>
          <w:sz w:val="16"/>
        </w:rPr>
        <w:t xml:space="preserve"> the nitrogen </w:t>
      </w:r>
      <w:r>
        <w:rPr>
          <w:rStyle w:val="StyleUnderline"/>
        </w:rPr>
        <w:t>fixation</w:t>
      </w:r>
      <w:r>
        <w:rPr>
          <w:sz w:val="16"/>
        </w:rPr>
        <w:t xml:space="preserve"> trait from legumes into cereal crops. In other words, </w:t>
      </w:r>
      <w:r>
        <w:rPr>
          <w:rStyle w:val="StyleUnderline"/>
        </w:rPr>
        <w:t xml:space="preserve">the crops would </w:t>
      </w:r>
      <w:r>
        <w:rPr>
          <w:rStyle w:val="Emphasis"/>
        </w:rPr>
        <w:t>make their own fertilizer</w:t>
      </w:r>
      <w:r>
        <w:rPr>
          <w:rStyle w:val="StyleUnderline"/>
        </w:rPr>
        <w:t xml:space="preserve"> from air</w:t>
      </w:r>
      <w:r>
        <w:rPr>
          <w:sz w:val="16"/>
        </w:rPr>
        <w:t>.</w:t>
      </w:r>
    </w:p>
    <w:p w14:paraId="751B49A4" w14:textId="77777777" w:rsidR="00A82C81" w:rsidRDefault="00A82C81" w:rsidP="00A82C81">
      <w:pPr>
        <w:rPr>
          <w:u w:val="single"/>
        </w:rPr>
      </w:pPr>
      <w:r>
        <w:rPr>
          <w:sz w:val="16"/>
        </w:rPr>
        <w:t xml:space="preserve">Water? </w:t>
      </w:r>
      <w:r>
        <w:rPr>
          <w:rStyle w:val="StyleUnderline"/>
        </w:rPr>
        <w:t>Most water is devoted to</w:t>
      </w:r>
      <w:r>
        <w:rPr>
          <w:sz w:val="16"/>
        </w:rPr>
        <w:t xml:space="preserve"> the </w:t>
      </w:r>
      <w:r>
        <w:rPr>
          <w:rStyle w:val="StyleUnderline"/>
        </w:rPr>
        <w:t>irrigation</w:t>
      </w:r>
      <w:r>
        <w:rPr>
          <w:sz w:val="16"/>
        </w:rPr>
        <w:t xml:space="preserve"> of crops; </w:t>
      </w:r>
      <w:r>
        <w:rPr>
          <w:rStyle w:val="StyleUnderline"/>
        </w:rPr>
        <w:t xml:space="preserve">the ongoing development of </w:t>
      </w:r>
      <w:r w:rsidRPr="006B5371">
        <w:rPr>
          <w:rStyle w:val="Emphasis"/>
          <w:highlight w:val="green"/>
        </w:rPr>
        <w:t>drought</w:t>
      </w:r>
      <w:r>
        <w:rPr>
          <w:rStyle w:val="Emphasis"/>
        </w:rPr>
        <w:t>-resistant</w:t>
      </w:r>
      <w:r>
        <w:rPr>
          <w:rStyle w:val="StyleUnderline"/>
        </w:rPr>
        <w:t xml:space="preserve"> </w:t>
      </w:r>
      <w:r w:rsidRPr="006B5371">
        <w:rPr>
          <w:rStyle w:val="StyleUnderline"/>
          <w:highlight w:val="green"/>
        </w:rPr>
        <w:t xml:space="preserve">and </w:t>
      </w:r>
      <w:r w:rsidRPr="006B5371">
        <w:rPr>
          <w:rStyle w:val="Emphasis"/>
          <w:highlight w:val="green"/>
        </w:rPr>
        <w:t>saline-tolerant</w:t>
      </w:r>
      <w:r w:rsidRPr="006B5371">
        <w:rPr>
          <w:rStyle w:val="StyleUnderline"/>
          <w:highlight w:val="green"/>
        </w:rPr>
        <w:t xml:space="preserve"> crops</w:t>
      </w:r>
      <w:r>
        <w:rPr>
          <w:rStyle w:val="StyleUnderline"/>
        </w:rPr>
        <w:t xml:space="preserve"> will help</w:t>
      </w:r>
      <w:r>
        <w:rPr>
          <w:sz w:val="16"/>
        </w:rPr>
        <w:t xml:space="preserve"> with that. Hectares per capita? </w:t>
      </w:r>
      <w:r w:rsidRPr="006B5371">
        <w:rPr>
          <w:rStyle w:val="StyleUnderline"/>
          <w:highlight w:val="green"/>
        </w:rPr>
        <w:t>Humanity</w:t>
      </w:r>
      <w:r>
        <w:rPr>
          <w:sz w:val="16"/>
        </w:rPr>
        <w:t xml:space="preserve"> has probably </w:t>
      </w:r>
      <w:r>
        <w:rPr>
          <w:rStyle w:val="Emphasis"/>
        </w:rPr>
        <w:t xml:space="preserve">already </w:t>
      </w:r>
      <w:r w:rsidRPr="006B5371">
        <w:rPr>
          <w:rStyle w:val="Emphasis"/>
          <w:highlight w:val="green"/>
        </w:rPr>
        <w:t>reached</w:t>
      </w:r>
      <w:r w:rsidRPr="006B5371">
        <w:rPr>
          <w:rStyle w:val="StyleUnderline"/>
          <w:highlight w:val="green"/>
        </w:rPr>
        <w:t xml:space="preserve"> peak farmland</w:t>
      </w:r>
      <w:r w:rsidRPr="00EA2546">
        <w:rPr>
          <w:rStyle w:val="StyleUnderline"/>
        </w:rPr>
        <w:t xml:space="preserve">, </w:t>
      </w:r>
      <w:r w:rsidRPr="006B5371">
        <w:rPr>
          <w:rStyle w:val="StyleUnderline"/>
          <w:highlight w:val="green"/>
        </w:rPr>
        <w:t>and</w:t>
      </w:r>
      <w:r>
        <w:rPr>
          <w:rStyle w:val="StyleUnderline"/>
        </w:rPr>
        <w:t xml:space="preserve"> nearly </w:t>
      </w:r>
      <w:r w:rsidRPr="006B5371">
        <w:rPr>
          <w:rStyle w:val="Emphasis"/>
          <w:highlight w:val="green"/>
        </w:rPr>
        <w:t>400 million hectares</w:t>
      </w:r>
      <w:r w:rsidRPr="006B5371">
        <w:rPr>
          <w:rStyle w:val="StyleUnderline"/>
          <w:highlight w:val="green"/>
        </w:rPr>
        <w:t xml:space="preserve"> will be restored</w:t>
      </w:r>
      <w:r>
        <w:rPr>
          <w:rStyle w:val="StyleUnderline"/>
        </w:rPr>
        <w:t xml:space="preserve"> to nature by 2060—an area almost </w:t>
      </w:r>
      <w:proofErr w:type="gramStart"/>
      <w:r>
        <w:rPr>
          <w:rStyle w:val="Emphasis"/>
        </w:rPr>
        <w:t>double</w:t>
      </w:r>
      <w:proofErr w:type="gramEnd"/>
      <w:r>
        <w:rPr>
          <w:rStyle w:val="Emphasis"/>
        </w:rPr>
        <w:t xml:space="preserve"> the size</w:t>
      </w:r>
      <w:r>
        <w:rPr>
          <w:rStyle w:val="StyleUnderline"/>
        </w:rPr>
        <w:t xml:space="preserve"> of the U</w:t>
      </w:r>
      <w:r>
        <w:rPr>
          <w:sz w:val="16"/>
        </w:rPr>
        <w:t xml:space="preserve">nited </w:t>
      </w:r>
      <w:r>
        <w:rPr>
          <w:rStyle w:val="StyleUnderline"/>
        </w:rPr>
        <w:t>S</w:t>
      </w:r>
      <w:r>
        <w:rPr>
          <w:sz w:val="16"/>
        </w:rPr>
        <w:t xml:space="preserve">tates </w:t>
      </w:r>
      <w:r>
        <w:rPr>
          <w:rStyle w:val="StyleUnderline"/>
        </w:rPr>
        <w:t>east of the Mississippi</w:t>
      </w:r>
      <w:r>
        <w:rPr>
          <w:sz w:val="16"/>
        </w:rPr>
        <w:t xml:space="preserve"> River. In fact, it is entirely possible that </w:t>
      </w:r>
      <w:r>
        <w:rPr>
          <w:rStyle w:val="StyleUnderline"/>
        </w:rPr>
        <w:t xml:space="preserve">most animal </w:t>
      </w:r>
      <w:r w:rsidRPr="006B5371">
        <w:rPr>
          <w:rStyle w:val="StyleUnderline"/>
          <w:highlight w:val="green"/>
        </w:rPr>
        <w:t>farming</w:t>
      </w:r>
      <w:r>
        <w:rPr>
          <w:rStyle w:val="StyleUnderline"/>
        </w:rPr>
        <w:t xml:space="preserve"> will be </w:t>
      </w:r>
      <w:r w:rsidRPr="006B5371">
        <w:rPr>
          <w:rStyle w:val="Emphasis"/>
          <w:highlight w:val="green"/>
        </w:rPr>
        <w:t>replaced</w:t>
      </w:r>
      <w:r w:rsidRPr="006B5371">
        <w:rPr>
          <w:rStyle w:val="StyleUnderline"/>
          <w:highlight w:val="green"/>
        </w:rPr>
        <w:t xml:space="preserve"> by</w:t>
      </w:r>
      <w:r>
        <w:rPr>
          <w:sz w:val="16"/>
        </w:rPr>
        <w:t xml:space="preserve"> resource-sparing </w:t>
      </w:r>
      <w:r>
        <w:rPr>
          <w:rStyle w:val="StyleUnderline"/>
        </w:rPr>
        <w:t>lab-grown steaks</w:t>
      </w:r>
      <w:r>
        <w:rPr>
          <w:sz w:val="16"/>
        </w:rPr>
        <w:t xml:space="preserve">, chops, </w:t>
      </w:r>
      <w:r>
        <w:rPr>
          <w:rStyle w:val="StyleUnderline"/>
        </w:rPr>
        <w:t>and milk.</w:t>
      </w:r>
      <w:r>
        <w:rPr>
          <w:sz w:val="16"/>
        </w:rPr>
        <w:t xml:space="preserve"> Such </w:t>
      </w:r>
      <w:r w:rsidRPr="006B5371">
        <w:rPr>
          <w:rStyle w:val="StyleUnderline"/>
          <w:highlight w:val="green"/>
        </w:rPr>
        <w:t>developments</w:t>
      </w:r>
      <w:r>
        <w:rPr>
          <w:rStyle w:val="StyleUnderline"/>
        </w:rPr>
        <w:t xml:space="preserve"> in </w:t>
      </w:r>
      <w:r>
        <w:rPr>
          <w:rStyle w:val="Emphasis"/>
        </w:rPr>
        <w:t>food production</w:t>
      </w:r>
      <w:r>
        <w:rPr>
          <w:rStyle w:val="StyleUnderline"/>
        </w:rPr>
        <w:t xml:space="preserve"> undermine</w:t>
      </w:r>
      <w:r>
        <w:rPr>
          <w:sz w:val="16"/>
        </w:rPr>
        <w:t xml:space="preserve"> the researchers' </w:t>
      </w:r>
      <w:r>
        <w:rPr>
          <w:rStyle w:val="StyleUnderline"/>
        </w:rPr>
        <w:t>worries about overconsumption</w:t>
      </w:r>
      <w:r>
        <w:rPr>
          <w:sz w:val="16"/>
        </w:rPr>
        <w:t xml:space="preserve"> of biomass.</w:t>
      </w:r>
    </w:p>
    <w:p w14:paraId="32E505C0" w14:textId="77777777" w:rsidR="00A82C81" w:rsidRDefault="00A82C81" w:rsidP="00A82C81">
      <w:pPr>
        <w:rPr>
          <w:sz w:val="16"/>
        </w:rPr>
      </w:pPr>
      <w:r>
        <w:rPr>
          <w:sz w:val="16"/>
        </w:rPr>
        <w:t xml:space="preserve">And </w:t>
      </w:r>
      <w:r>
        <w:rPr>
          <w:rStyle w:val="StyleUnderline"/>
        </w:rPr>
        <w:t xml:space="preserve">humanity's material footprint is likely to </w:t>
      </w:r>
      <w:r>
        <w:rPr>
          <w:rStyle w:val="Emphasis"/>
        </w:rPr>
        <w:t>get smaller</w:t>
      </w:r>
      <w:r>
        <w:rPr>
          <w:sz w:val="16"/>
        </w:rPr>
        <w:t xml:space="preserve"> too </w:t>
      </w:r>
      <w:r>
        <w:rPr>
          <w:rStyle w:val="StyleUnderline"/>
        </w:rPr>
        <w:t>as trends toward</w:t>
      </w:r>
      <w:r>
        <w:rPr>
          <w:sz w:val="16"/>
        </w:rPr>
        <w:t xml:space="preserve"> further </w:t>
      </w:r>
      <w:r>
        <w:rPr>
          <w:rStyle w:val="Emphasis"/>
        </w:rPr>
        <w:t>dematerializatio</w:t>
      </w:r>
      <w:r>
        <w:rPr>
          <w:rStyle w:val="StyleUnderline"/>
        </w:rPr>
        <w:t xml:space="preserve">n take hold. The price system is a </w:t>
      </w:r>
      <w:r>
        <w:rPr>
          <w:rStyle w:val="Emphasis"/>
        </w:rPr>
        <w:t>superb mechanism</w:t>
      </w:r>
      <w:r>
        <w:rPr>
          <w:rStyle w:val="StyleUnderline"/>
        </w:rPr>
        <w:t xml:space="preserve"> for encouraging innovators to</w:t>
      </w:r>
      <w:r>
        <w:rPr>
          <w:sz w:val="16"/>
        </w:rPr>
        <w:t xml:space="preserve"> find ways to </w:t>
      </w:r>
      <w:r>
        <w:rPr>
          <w:rStyle w:val="StyleUnderline"/>
        </w:rPr>
        <w:t>wring</w:t>
      </w:r>
      <w:r>
        <w:rPr>
          <w:sz w:val="16"/>
        </w:rPr>
        <w:t xml:space="preserve"> ever </w:t>
      </w:r>
      <w:r>
        <w:rPr>
          <w:rStyle w:val="StyleUnderline"/>
        </w:rPr>
        <w:t>more value out less</w:t>
      </w:r>
      <w:r>
        <w:rPr>
          <w:sz w:val="16"/>
        </w:rPr>
        <w:t xml:space="preserve"> and less </w:t>
      </w:r>
      <w:r>
        <w:rPr>
          <w:rStyle w:val="StyleUnderline"/>
        </w:rPr>
        <w:t>stuff</w:t>
      </w:r>
      <w:r>
        <w:rPr>
          <w:sz w:val="16"/>
        </w:rPr>
        <w:t xml:space="preserve">. Rockefeller University researcher Jesse Ausubel has shown that this process of </w:t>
      </w:r>
      <w:r>
        <w:rPr>
          <w:rStyle w:val="StyleUnderline"/>
        </w:rPr>
        <w:t>absolute dematerialization has</w:t>
      </w:r>
      <w:r>
        <w:rPr>
          <w:sz w:val="16"/>
        </w:rPr>
        <w:t xml:space="preserve"> already </w:t>
      </w:r>
      <w:r>
        <w:rPr>
          <w:rStyle w:val="StyleUnderline"/>
        </w:rPr>
        <w:t>taken off</w:t>
      </w:r>
      <w:r>
        <w:rPr>
          <w:sz w:val="16"/>
        </w:rPr>
        <w:t xml:space="preserve"> for </w:t>
      </w:r>
      <w:r>
        <w:rPr>
          <w:rStyle w:val="StyleUnderline"/>
        </w:rPr>
        <w:t>many commodities</w:t>
      </w:r>
      <w:r>
        <w:rPr>
          <w:sz w:val="16"/>
        </w:rPr>
        <w:t>.</w:t>
      </w:r>
    </w:p>
    <w:p w14:paraId="171A6341" w14:textId="77777777" w:rsidR="00A82C81" w:rsidRPr="00EA2546" w:rsidRDefault="00A82C81" w:rsidP="00A82C81">
      <w:pPr>
        <w:rPr>
          <w:rStyle w:val="Style13ptBold"/>
        </w:rPr>
      </w:pPr>
      <w:r>
        <w:rPr>
          <w:sz w:val="16"/>
        </w:rPr>
        <w:t xml:space="preserve">After cranking their way through their models of doom, O'Neill and his colleagues lugubriously conclude: </w:t>
      </w:r>
      <w:r>
        <w:rPr>
          <w:rStyle w:val="StyleUnderline"/>
        </w:rPr>
        <w:t>"If all people are to lead</w:t>
      </w:r>
      <w:r>
        <w:rPr>
          <w:sz w:val="16"/>
        </w:rPr>
        <w:t xml:space="preserve"> a good </w:t>
      </w:r>
      <w:r>
        <w:rPr>
          <w:rStyle w:val="StyleUnderline"/>
        </w:rPr>
        <w:t>life within planetary boundaries</w:t>
      </w:r>
      <w:r>
        <w:rPr>
          <w:sz w:val="16"/>
        </w:rPr>
        <w:t xml:space="preserve">, then </w:t>
      </w:r>
      <w:r>
        <w:rPr>
          <w:rStyle w:val="StyleUnderline"/>
        </w:rPr>
        <w:t>the level of resource use associated with</w:t>
      </w:r>
      <w:r>
        <w:rPr>
          <w:sz w:val="16"/>
        </w:rPr>
        <w:t xml:space="preserve"> meeting </w:t>
      </w:r>
      <w:r>
        <w:rPr>
          <w:rStyle w:val="StyleUnderline"/>
        </w:rPr>
        <w:t>basic needs must be</w:t>
      </w:r>
      <w:r>
        <w:rPr>
          <w:sz w:val="16"/>
        </w:rPr>
        <w:t xml:space="preserve"> dramatically </w:t>
      </w:r>
      <w:r>
        <w:rPr>
          <w:rStyle w:val="StyleUnderline"/>
        </w:rPr>
        <w:t>reduced." They are</w:t>
      </w:r>
      <w:r>
        <w:rPr>
          <w:sz w:val="16"/>
        </w:rPr>
        <w:t xml:space="preserve"> right, but they are </w:t>
      </w:r>
      <w:r>
        <w:rPr>
          <w:rStyle w:val="Emphasis"/>
        </w:rPr>
        <w:t>entirely backward</w:t>
      </w:r>
      <w:r>
        <w:rPr>
          <w:rStyle w:val="StyleUnderline"/>
        </w:rPr>
        <w:t xml:space="preserve"> </w:t>
      </w:r>
      <w:proofErr w:type="gramStart"/>
      <w:r>
        <w:rPr>
          <w:rStyle w:val="StyleUnderline"/>
        </w:rPr>
        <w:t>with</w:t>
      </w:r>
      <w:r>
        <w:rPr>
          <w:sz w:val="16"/>
        </w:rPr>
        <w:t xml:space="preserve"> regard to</w:t>
      </w:r>
      <w:proofErr w:type="gramEnd"/>
      <w:r>
        <w:rPr>
          <w:sz w:val="16"/>
        </w:rPr>
        <w:t xml:space="preserve"> </w:t>
      </w:r>
      <w:r>
        <w:rPr>
          <w:rStyle w:val="StyleUnderline"/>
        </w:rPr>
        <w:t xml:space="preserve">how to achieve those goals. </w:t>
      </w:r>
      <w:r>
        <w:rPr>
          <w:rStyle w:val="Emphasis"/>
        </w:rPr>
        <w:t xml:space="preserve">Economic </w:t>
      </w:r>
      <w:r w:rsidRPr="006B5371">
        <w:rPr>
          <w:rStyle w:val="Emphasis"/>
          <w:highlight w:val="green"/>
        </w:rPr>
        <w:t>growth</w:t>
      </w:r>
      <w:r>
        <w:rPr>
          <w:rStyle w:val="StyleUnderline"/>
        </w:rPr>
        <w:t xml:space="preserve"> provides</w:t>
      </w:r>
      <w:r>
        <w:rPr>
          <w:sz w:val="16"/>
        </w:rPr>
        <w:t xml:space="preserve"> the wealth and </w:t>
      </w:r>
      <w:r>
        <w:rPr>
          <w:rStyle w:val="StyleUnderline"/>
        </w:rPr>
        <w:t>technologies</w:t>
      </w:r>
      <w:r>
        <w:rPr>
          <w:sz w:val="16"/>
        </w:rPr>
        <w:t xml:space="preserve"> needed </w:t>
      </w:r>
      <w:r>
        <w:rPr>
          <w:rStyle w:val="StyleUnderline"/>
        </w:rPr>
        <w:t xml:space="preserve">to lift people from </w:t>
      </w:r>
      <w:r>
        <w:rPr>
          <w:rStyle w:val="Emphasis"/>
        </w:rPr>
        <w:t>poverty</w:t>
      </w:r>
      <w:r>
        <w:rPr>
          <w:rStyle w:val="StyleUnderline"/>
        </w:rPr>
        <w:t xml:space="preserve"> while</w:t>
      </w:r>
      <w:r>
        <w:rPr>
          <w:sz w:val="16"/>
          <w:u w:val="single"/>
        </w:rPr>
        <w:t xml:space="preserve"> </w:t>
      </w:r>
      <w:r>
        <w:rPr>
          <w:sz w:val="16"/>
        </w:rPr>
        <w:t xml:space="preserve">simultaneously </w:t>
      </w:r>
      <w:r w:rsidRPr="006B5371">
        <w:rPr>
          <w:rStyle w:val="Emphasis"/>
          <w:highlight w:val="green"/>
        </w:rPr>
        <w:t>lighten</w:t>
      </w:r>
      <w:r>
        <w:rPr>
          <w:rStyle w:val="Emphasis"/>
        </w:rPr>
        <w:t xml:space="preserve">ing humanity's </w:t>
      </w:r>
      <w:r w:rsidRPr="006B5371">
        <w:rPr>
          <w:rStyle w:val="Emphasis"/>
          <w:highlight w:val="green"/>
        </w:rPr>
        <w:t>footprint</w:t>
      </w:r>
      <w:r>
        <w:rPr>
          <w:rStyle w:val="StyleUnderline"/>
        </w:rPr>
        <w:t xml:space="preserve"> on the</w:t>
      </w:r>
      <w:r>
        <w:rPr>
          <w:sz w:val="16"/>
        </w:rPr>
        <w:t xml:space="preserve"> natural </w:t>
      </w:r>
      <w:r w:rsidRPr="00EA2546">
        <w:rPr>
          <w:rStyle w:val="StyleUnderline"/>
        </w:rPr>
        <w:t xml:space="preserve">world. Rather than degrowth, the planet—and </w:t>
      </w:r>
      <w:r w:rsidRPr="00EA2546">
        <w:rPr>
          <w:sz w:val="16"/>
        </w:rPr>
        <w:t xml:space="preserve">especially its </w:t>
      </w:r>
      <w:r w:rsidRPr="00EA2546">
        <w:rPr>
          <w:rStyle w:val="StyleUnderline"/>
        </w:rPr>
        <w:t xml:space="preserve">poor people—need </w:t>
      </w:r>
      <w:r w:rsidRPr="00EA2546">
        <w:rPr>
          <w:rStyle w:val="Emphasis"/>
        </w:rPr>
        <w:t>more</w:t>
      </w:r>
      <w:r w:rsidRPr="00EA2546">
        <w:rPr>
          <w:rStyle w:val="StyleUnderline"/>
        </w:rPr>
        <w:t xml:space="preserve"> and </w:t>
      </w:r>
      <w:r w:rsidRPr="00EA2546">
        <w:rPr>
          <w:rStyle w:val="Emphasis"/>
        </w:rPr>
        <w:t>faster</w:t>
      </w:r>
      <w:r w:rsidRPr="00EA2546">
        <w:rPr>
          <w:sz w:val="16"/>
        </w:rPr>
        <w:t xml:space="preserve"> economic </w:t>
      </w:r>
      <w:r w:rsidRPr="00EA2546">
        <w:rPr>
          <w:rStyle w:val="StyleUnderline"/>
        </w:rPr>
        <w:t>growth</w:t>
      </w:r>
      <w:r w:rsidRPr="00EA2546">
        <w:rPr>
          <w:sz w:val="16"/>
        </w:rPr>
        <w:t>.</w:t>
      </w:r>
    </w:p>
    <w:p w14:paraId="6A5E798C" w14:textId="77777777" w:rsidR="00A82C81" w:rsidRDefault="00A82C81" w:rsidP="00A82C81"/>
    <w:p w14:paraId="4569CDE5" w14:textId="77777777" w:rsidR="00A82C81" w:rsidRPr="001A1145" w:rsidRDefault="00A82C81" w:rsidP="00A82C81">
      <w:pPr>
        <w:keepNext/>
        <w:keepLines/>
        <w:spacing w:before="40" w:after="0" w:line="256" w:lineRule="auto"/>
        <w:outlineLvl w:val="3"/>
        <w:rPr>
          <w:rFonts w:asciiTheme="minorHAnsi" w:eastAsia="Times New Roman" w:hAnsiTheme="minorHAnsi" w:cstheme="minorHAnsi"/>
          <w:b/>
          <w:iCs/>
          <w:sz w:val="26"/>
        </w:rPr>
      </w:pPr>
      <w:r>
        <w:rPr>
          <w:rFonts w:asciiTheme="minorHAnsi" w:eastAsia="Times New Roman" w:hAnsiTheme="minorHAnsi" w:cstheme="minorHAnsi"/>
          <w:b/>
          <w:iCs/>
          <w:sz w:val="26"/>
        </w:rPr>
        <w:t>2---</w:t>
      </w:r>
      <w:r w:rsidRPr="001A1145">
        <w:rPr>
          <w:rFonts w:asciiTheme="minorHAnsi" w:eastAsia="Times New Roman" w:hAnsiTheme="minorHAnsi" w:cstheme="minorHAnsi"/>
          <w:b/>
          <w:iCs/>
          <w:sz w:val="26"/>
        </w:rPr>
        <w:t xml:space="preserve">Extinction’s </w:t>
      </w:r>
      <w:r w:rsidRPr="001A1145">
        <w:rPr>
          <w:rFonts w:asciiTheme="minorHAnsi" w:eastAsia="Times New Roman" w:hAnsiTheme="minorHAnsi" w:cstheme="minorHAnsi"/>
          <w:b/>
          <w:iCs/>
          <w:sz w:val="26"/>
          <w:u w:val="single"/>
        </w:rPr>
        <w:t>inevitable</w:t>
      </w:r>
      <w:r>
        <w:rPr>
          <w:rFonts w:asciiTheme="minorHAnsi" w:eastAsia="Times New Roman" w:hAnsiTheme="minorHAnsi" w:cstheme="minorHAnsi"/>
          <w:b/>
          <w:iCs/>
          <w:sz w:val="26"/>
        </w:rPr>
        <w:t>---</w:t>
      </w:r>
      <w:r w:rsidRPr="001A1145">
        <w:rPr>
          <w:rFonts w:asciiTheme="minorHAnsi" w:eastAsia="Times New Roman" w:hAnsiTheme="minorHAnsi" w:cstheme="minorHAnsi"/>
          <w:b/>
          <w:iCs/>
          <w:sz w:val="26"/>
          <w:u w:val="single"/>
        </w:rPr>
        <w:t>only</w:t>
      </w:r>
      <w:r w:rsidRPr="001A1145">
        <w:rPr>
          <w:rFonts w:asciiTheme="minorHAnsi" w:eastAsia="Times New Roman" w:hAnsiTheme="minorHAnsi" w:cstheme="minorHAnsi"/>
          <w:b/>
          <w:iCs/>
          <w:sz w:val="26"/>
        </w:rPr>
        <w:t xml:space="preserve"> growth can </w:t>
      </w:r>
      <w:r w:rsidRPr="001A1145">
        <w:rPr>
          <w:rFonts w:asciiTheme="minorHAnsi" w:eastAsia="Times New Roman" w:hAnsiTheme="minorHAnsi" w:cstheme="minorHAnsi"/>
          <w:b/>
          <w:iCs/>
          <w:sz w:val="26"/>
          <w:u w:val="single"/>
        </w:rPr>
        <w:t>sustain</w:t>
      </w:r>
      <w:r w:rsidRPr="001A1145">
        <w:rPr>
          <w:rFonts w:asciiTheme="minorHAnsi" w:eastAsia="Times New Roman" w:hAnsiTheme="minorHAnsi" w:cstheme="minorHAnsi"/>
          <w:b/>
          <w:iCs/>
          <w:sz w:val="26"/>
        </w:rPr>
        <w:t xml:space="preserve"> colonization and </w:t>
      </w:r>
      <w:r w:rsidRPr="001A1145">
        <w:rPr>
          <w:rFonts w:asciiTheme="minorHAnsi" w:eastAsia="Times New Roman" w:hAnsiTheme="minorHAnsi" w:cstheme="minorHAnsi"/>
          <w:b/>
          <w:iCs/>
          <w:sz w:val="26"/>
          <w:u w:val="single"/>
        </w:rPr>
        <w:t>solve extinction</w:t>
      </w:r>
      <w:r w:rsidRPr="00935AD6">
        <w:rPr>
          <w:rFonts w:asciiTheme="minorHAnsi" w:eastAsia="Times New Roman" w:hAnsiTheme="minorHAnsi" w:cstheme="minorHAnsi"/>
          <w:b/>
          <w:iCs/>
          <w:sz w:val="26"/>
        </w:rPr>
        <w:t>.</w:t>
      </w:r>
    </w:p>
    <w:p w14:paraId="070CA276" w14:textId="77777777" w:rsidR="00A82C81" w:rsidRPr="001A1145" w:rsidRDefault="00A82C81" w:rsidP="00A82C81">
      <w:pPr>
        <w:spacing w:line="256" w:lineRule="auto"/>
        <w:rPr>
          <w:rFonts w:asciiTheme="minorHAnsi" w:eastAsia="Calibri" w:hAnsiTheme="minorHAnsi" w:cstheme="minorHAnsi"/>
        </w:rPr>
      </w:pPr>
      <w:r w:rsidRPr="001A1145">
        <w:rPr>
          <w:rFonts w:asciiTheme="minorHAnsi" w:eastAsia="Calibri" w:hAnsiTheme="minorHAnsi" w:cstheme="minorHAnsi"/>
          <w:b/>
          <w:sz w:val="26"/>
          <w:szCs w:val="26"/>
        </w:rPr>
        <w:t>Skran 16</w:t>
      </w:r>
      <w:r w:rsidRPr="001A1145">
        <w:rPr>
          <w:rFonts w:asciiTheme="minorHAnsi" w:eastAsia="Calibri" w:hAnsiTheme="minorHAnsi" w:cstheme="minorHAnsi"/>
          <w:b/>
        </w:rPr>
        <w:t xml:space="preserve"> </w:t>
      </w:r>
      <w:r w:rsidRPr="001A1145">
        <w:rPr>
          <w:rFonts w:asciiTheme="minorHAnsi" w:eastAsia="Calibri" w:hAnsiTheme="minorHAnsi" w:cstheme="minorHAnsi"/>
        </w:rPr>
        <w:t xml:space="preserve">(Dale Skran is Executive Vice President of the National Space Society and a member of the Board of Directors of the Alliance for Space Development. “Settling space is the only sustainable reason for humans to be in space,” </w:t>
      </w:r>
      <w:hyperlink r:id="rId40" w:history="1">
        <w:r w:rsidRPr="001A1145">
          <w:rPr>
            <w:rFonts w:asciiTheme="minorHAnsi" w:eastAsia="Calibri" w:hAnsiTheme="minorHAnsi" w:cstheme="minorHAnsi"/>
          </w:rPr>
          <w:t>http://www.thespacereview.com/article/2915/1</w:t>
        </w:r>
      </w:hyperlink>
      <w:r w:rsidRPr="001A1145">
        <w:rPr>
          <w:rFonts w:asciiTheme="minorHAnsi" w:eastAsia="Calibri" w:hAnsiTheme="minorHAnsi" w:cstheme="minorHAnsi"/>
        </w:rPr>
        <w:t>) -</w:t>
      </w:r>
      <w:r>
        <w:rPr>
          <w:rFonts w:asciiTheme="minorHAnsi" w:eastAsia="Calibri" w:hAnsiTheme="minorHAnsi" w:cstheme="minorHAnsi"/>
        </w:rPr>
        <w:t>rehighlighted</w:t>
      </w:r>
      <w:r w:rsidRPr="001A1145">
        <w:rPr>
          <w:rFonts w:asciiTheme="minorHAnsi" w:eastAsia="Calibri" w:hAnsiTheme="minorHAnsi" w:cstheme="minorHAnsi"/>
        </w:rPr>
        <w:t xml:space="preserve"> rahul</w:t>
      </w:r>
    </w:p>
    <w:p w14:paraId="0AC13B4C" w14:textId="77777777" w:rsidR="00A82C81" w:rsidRPr="001A1145" w:rsidRDefault="00A82C81" w:rsidP="00A82C81">
      <w:pPr>
        <w:spacing w:line="256" w:lineRule="auto"/>
        <w:rPr>
          <w:rFonts w:asciiTheme="minorHAnsi" w:eastAsia="Calibri" w:hAnsiTheme="minorHAnsi" w:cstheme="minorHAnsi"/>
          <w:sz w:val="12"/>
        </w:rPr>
      </w:pPr>
      <w:r w:rsidRPr="006B5371">
        <w:rPr>
          <w:rFonts w:asciiTheme="minorHAnsi" w:eastAsia="Calibri" w:hAnsiTheme="minorHAnsi" w:cstheme="minorHAnsi"/>
          <w:highlight w:val="green"/>
          <w:u w:val="single"/>
        </w:rPr>
        <w:t xml:space="preserve">As </w:t>
      </w:r>
      <w:r w:rsidRPr="001A1145">
        <w:rPr>
          <w:rFonts w:asciiTheme="minorHAnsi" w:eastAsia="Calibri" w:hAnsiTheme="minorHAnsi" w:cstheme="minorHAnsi"/>
          <w:u w:val="single"/>
        </w:rPr>
        <w:t xml:space="preserve">robotic and artificial intelligence </w:t>
      </w:r>
      <w:r w:rsidRPr="006B5371">
        <w:rPr>
          <w:rFonts w:asciiTheme="minorHAnsi" w:eastAsia="Calibri" w:hAnsiTheme="minorHAnsi" w:cstheme="minorHAnsi"/>
          <w:highlight w:val="green"/>
          <w:u w:val="single"/>
        </w:rPr>
        <w:t>tech</w:t>
      </w:r>
      <w:r w:rsidRPr="001A1145">
        <w:rPr>
          <w:rFonts w:asciiTheme="minorHAnsi" w:eastAsia="Calibri" w:hAnsiTheme="minorHAnsi" w:cstheme="minorHAnsi"/>
          <w:u w:val="single"/>
        </w:rPr>
        <w:t>nologies</w:t>
      </w:r>
      <w:r w:rsidRPr="001A1145">
        <w:rPr>
          <w:rFonts w:asciiTheme="minorHAnsi" w:eastAsia="Calibri" w:hAnsiTheme="minorHAnsi" w:cstheme="minorHAnsi"/>
          <w:sz w:val="12"/>
        </w:rPr>
        <w:t xml:space="preserve"> improve and </w:t>
      </w:r>
      <w:r w:rsidRPr="006B5371">
        <w:rPr>
          <w:rFonts w:asciiTheme="minorHAnsi" w:eastAsia="Calibri" w:hAnsiTheme="minorHAnsi" w:cstheme="minorHAnsi"/>
          <w:highlight w:val="green"/>
          <w:u w:val="single"/>
        </w:rPr>
        <w:t xml:space="preserve">enable </w:t>
      </w:r>
      <w:r w:rsidRPr="001A1145">
        <w:rPr>
          <w:rFonts w:asciiTheme="minorHAnsi" w:eastAsia="Calibri" w:hAnsiTheme="minorHAnsi" w:cstheme="minorHAnsi"/>
          <w:u w:val="single"/>
        </w:rPr>
        <w:t xml:space="preserve">increasingly robust </w:t>
      </w:r>
      <w:r w:rsidRPr="006B5371">
        <w:rPr>
          <w:rFonts w:asciiTheme="minorHAnsi" w:eastAsia="Calibri" w:hAnsiTheme="minorHAnsi" w:cstheme="minorHAnsi"/>
          <w:highlight w:val="green"/>
          <w:u w:val="single"/>
        </w:rPr>
        <w:t>exploration</w:t>
      </w:r>
      <w:r w:rsidRPr="001A1145">
        <w:rPr>
          <w:rFonts w:asciiTheme="minorHAnsi" w:eastAsia="Calibri" w:hAnsiTheme="minorHAnsi" w:cstheme="minorHAnsi"/>
          <w:sz w:val="12"/>
        </w:rPr>
        <w:t xml:space="preserve"> without a human presence, eventually </w:t>
      </w:r>
      <w:r w:rsidRPr="001A1145">
        <w:rPr>
          <w:rFonts w:asciiTheme="minorHAnsi" w:eastAsia="Calibri" w:hAnsiTheme="minorHAnsi" w:cstheme="minorHAnsi"/>
          <w:u w:val="single"/>
        </w:rPr>
        <w:t>there will be only one sustainable reason for humans to be in space</w:t>
      </w:r>
      <w:r w:rsidRPr="001A1145">
        <w:rPr>
          <w:rFonts w:asciiTheme="minorHAnsi" w:eastAsia="Calibri" w:hAnsiTheme="minorHAnsi" w:cstheme="minorHAnsi"/>
          <w:sz w:val="12"/>
        </w:rPr>
        <w:t xml:space="preserve">: </w:t>
      </w:r>
      <w:r w:rsidRPr="006B5371">
        <w:rPr>
          <w:rFonts w:asciiTheme="minorHAnsi" w:eastAsia="Calibri" w:hAnsiTheme="minorHAnsi" w:cstheme="minorHAnsi"/>
          <w:b/>
          <w:iCs/>
          <w:highlight w:val="green"/>
          <w:u w:val="single"/>
        </w:rPr>
        <w:t>settlement</w:t>
      </w:r>
      <w:r w:rsidRPr="006B5371">
        <w:rPr>
          <w:rFonts w:asciiTheme="minorHAnsi" w:eastAsia="Calibri" w:hAnsiTheme="minorHAnsi" w:cstheme="minorHAnsi"/>
          <w:sz w:val="12"/>
          <w:highlight w:val="green"/>
        </w:rPr>
        <w:t>.</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Research into the recycling technology required for long-term off-Earth settlements</w:t>
      </w:r>
      <w:r w:rsidRPr="001A1145">
        <w:rPr>
          <w:rFonts w:asciiTheme="minorHAnsi" w:eastAsia="Calibri" w:hAnsiTheme="minorHAnsi" w:cstheme="minorHAnsi"/>
          <w:sz w:val="12"/>
        </w:rPr>
        <w:t xml:space="preserve"> </w:t>
      </w:r>
      <w:r w:rsidRPr="006B5371">
        <w:rPr>
          <w:rFonts w:asciiTheme="minorHAnsi" w:eastAsia="Calibri" w:hAnsiTheme="minorHAnsi" w:cstheme="minorHAnsi"/>
          <w:b/>
          <w:iCs/>
          <w:highlight w:val="green"/>
          <w:u w:val="single"/>
        </w:rPr>
        <w:t>will</w:t>
      </w:r>
      <w:r w:rsidRPr="001A1145">
        <w:rPr>
          <w:rFonts w:asciiTheme="minorHAnsi" w:eastAsia="Calibri" w:hAnsiTheme="minorHAnsi" w:cstheme="minorHAnsi"/>
          <w:b/>
          <w:iCs/>
          <w:u w:val="single"/>
        </w:rPr>
        <w:t xml:space="preserve"> directly </w:t>
      </w:r>
      <w:r w:rsidRPr="006B5371">
        <w:rPr>
          <w:rFonts w:asciiTheme="minorHAnsi" w:eastAsia="Calibri" w:hAnsiTheme="minorHAnsi" w:cstheme="minorHAnsi"/>
          <w:b/>
          <w:iCs/>
          <w:highlight w:val="green"/>
          <w:u w:val="single"/>
        </w:rPr>
        <w:t>benefit terrestrial sustainability</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Actively working toward</w:t>
      </w:r>
      <w:r w:rsidRPr="001A1145">
        <w:rPr>
          <w:rFonts w:asciiTheme="minorHAnsi" w:eastAsia="Calibri" w:hAnsiTheme="minorHAnsi" w:cstheme="minorHAnsi"/>
          <w:sz w:val="12"/>
        </w:rPr>
        <w:t xml:space="preserve"> developing and </w:t>
      </w:r>
      <w:r w:rsidRPr="006B5371">
        <w:rPr>
          <w:rFonts w:asciiTheme="minorHAnsi" w:eastAsia="Calibri" w:hAnsiTheme="minorHAnsi" w:cstheme="minorHAnsi"/>
          <w:highlight w:val="green"/>
          <w:u w:val="single"/>
        </w:rPr>
        <w:t>settling space</w:t>
      </w:r>
      <w:r w:rsidRPr="006B5371">
        <w:rPr>
          <w:rFonts w:asciiTheme="minorHAnsi" w:eastAsia="Calibri" w:hAnsiTheme="minorHAnsi" w:cstheme="minorHAnsi"/>
          <w:sz w:val="12"/>
          <w:highlight w:val="green"/>
        </w:rPr>
        <w:t xml:space="preserve"> </w:t>
      </w:r>
      <w:r w:rsidRPr="006B5371">
        <w:rPr>
          <w:rFonts w:asciiTheme="minorHAnsi" w:eastAsia="Calibri" w:hAnsiTheme="minorHAnsi" w:cstheme="minorHAnsi"/>
          <w:highlight w:val="green"/>
          <w:u w:val="single"/>
        </w:rPr>
        <w:t>will make available</w:t>
      </w:r>
      <w:r w:rsidRPr="001A1145">
        <w:rPr>
          <w:rFonts w:asciiTheme="minorHAnsi" w:eastAsia="Calibri" w:hAnsiTheme="minorHAnsi" w:cstheme="minorHAnsi"/>
          <w:u w:val="single"/>
        </w:rPr>
        <w:t xml:space="preserve"> mineral and energy </w:t>
      </w:r>
      <w:r w:rsidRPr="006B5371">
        <w:rPr>
          <w:rFonts w:asciiTheme="minorHAnsi" w:eastAsia="Calibri" w:hAnsiTheme="minorHAnsi" w:cstheme="minorHAnsi"/>
          <w:highlight w:val="green"/>
          <w:u w:val="single"/>
        </w:rPr>
        <w:t>resources</w:t>
      </w:r>
      <w:r w:rsidRPr="006B5371">
        <w:rPr>
          <w:rFonts w:asciiTheme="minorHAnsi" w:eastAsia="Calibri" w:hAnsiTheme="minorHAnsi" w:cstheme="minorHAnsi"/>
          <w:sz w:val="12"/>
          <w:highlight w:val="green"/>
        </w:rPr>
        <w:t xml:space="preserve"> </w:t>
      </w:r>
      <w:r w:rsidRPr="006B5371">
        <w:rPr>
          <w:rFonts w:asciiTheme="minorHAnsi" w:eastAsia="Calibri" w:hAnsiTheme="minorHAnsi" w:cstheme="minorHAnsi"/>
          <w:b/>
          <w:iCs/>
          <w:highlight w:val="green"/>
          <w:u w:val="single"/>
        </w:rPr>
        <w:t>for use on Earth</w:t>
      </w:r>
      <w:r w:rsidRPr="001A1145">
        <w:rPr>
          <w:rFonts w:asciiTheme="minorHAnsi" w:eastAsia="Calibri" w:hAnsiTheme="minorHAnsi" w:cstheme="minorHAnsi"/>
          <w:b/>
          <w:iCs/>
          <w:u w:val="single"/>
        </w:rPr>
        <w:t xml:space="preserve"> on a vast scale</w:t>
      </w:r>
      <w:r w:rsidRPr="001A1145">
        <w:rPr>
          <w:rFonts w:asciiTheme="minorHAnsi" w:eastAsia="Calibri" w:hAnsiTheme="minorHAnsi" w:cstheme="minorHAnsi"/>
          <w:sz w:val="12"/>
        </w:rPr>
        <w:t xml:space="preserve">. Finally, </w:t>
      </w:r>
      <w:r w:rsidRPr="001A1145">
        <w:rPr>
          <w:rFonts w:asciiTheme="minorHAnsi" w:eastAsia="Calibri" w:hAnsiTheme="minorHAnsi" w:cstheme="minorHAnsi"/>
          <w:u w:val="single"/>
        </w:rPr>
        <w:t xml:space="preserve">space settlement offers the hope of long-term species survival that remaining on Earth does not. </w:t>
      </w:r>
      <w:r w:rsidRPr="001A1145">
        <w:rPr>
          <w:rFonts w:asciiTheme="minorHAnsi" w:eastAsia="Calibri" w:hAnsiTheme="minorHAnsi" w:cstheme="minorHAnsi"/>
          <w:sz w:val="12"/>
        </w:rPr>
        <w:t>There are more than seven billion people on the Earth today. No rational space settlement advocate suggests that any significant portion of that population, or even of those who are rich, will be moving to Mars or anywhere else in space. However,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w:t>
      </w:r>
      <w:r w:rsidRPr="001A1145">
        <w:rPr>
          <w:rFonts w:asciiTheme="minorHAnsi" w:eastAsia="Calibri" w:hAnsiTheme="minorHAnsi" w:cstheme="minorHAnsi"/>
          <w:sz w:val="12"/>
        </w:rPr>
        <w:lastRenderedPageBreak/>
        <w:t xml:space="preserve">year-old daughter: “I can’t stand that people think we’re all going to live on Mars after we destroy our own planet.” This quote contains two mischaracterizations that demand refutation: </w:t>
      </w:r>
      <w:r w:rsidRPr="001A1145">
        <w:rPr>
          <w:rFonts w:asciiTheme="minorHAnsi" w:eastAsia="Calibri" w:hAnsiTheme="minorHAnsi" w:cstheme="minorHAnsi"/>
          <w:u w:val="single"/>
        </w:rPr>
        <w:t>that “we are all” going to live in space</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and that we are going to live in space after we destroy Earth</w:t>
      </w:r>
      <w:r w:rsidRPr="001A1145">
        <w:rPr>
          <w:rFonts w:asciiTheme="minorHAnsi" w:eastAsia="Calibri" w:hAnsiTheme="minorHAnsi" w:cstheme="minorHAnsi"/>
          <w:sz w:val="12"/>
        </w:rPr>
        <w:t>. Another canard that has long floated about was given form by the recent film Elysium starring Matt Damon</w:t>
      </w:r>
      <w:r w:rsidRPr="001A1145">
        <w:rPr>
          <w:rFonts w:asciiTheme="minorHAnsi" w:eastAsia="Calibri" w:hAnsiTheme="minorHAnsi" w:cstheme="minorHAnsi"/>
          <w:u w:val="single"/>
        </w:rPr>
        <w:t>: the rich will leave the poor on the Earth</w:t>
      </w:r>
      <w:r w:rsidRPr="001A1145">
        <w:rPr>
          <w:rFonts w:asciiTheme="minorHAnsi" w:eastAsia="Calibri" w:hAnsiTheme="minorHAnsi" w:cstheme="minorHAnsi"/>
          <w:sz w:val="12"/>
        </w:rPr>
        <w:t xml:space="preserve"> and escape to space settlements. Upon examination, </w:t>
      </w:r>
      <w:r w:rsidRPr="001A1145">
        <w:rPr>
          <w:rFonts w:asciiTheme="minorHAnsi" w:eastAsia="Calibri" w:hAnsiTheme="minorHAnsi" w:cstheme="minorHAnsi"/>
          <w:b/>
          <w:iCs/>
          <w:u w:val="single"/>
        </w:rPr>
        <w:t xml:space="preserve">all three of these ideas are strawmen. </w:t>
      </w:r>
      <w:r w:rsidRPr="001A1145">
        <w:rPr>
          <w:rFonts w:asciiTheme="minorHAnsi" w:eastAsia="Calibri" w:hAnsiTheme="minorHAnsi" w:cstheme="minorHAnsi"/>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sidRPr="001A1145">
        <w:rPr>
          <w:rFonts w:asciiTheme="minorHAnsi" w:eastAsia="Calibri" w:hAnsiTheme="minorHAnsi" w:cstheme="minorHAnsi"/>
          <w:u w:val="single"/>
        </w:rPr>
        <w:t>we expect that relatively small numbers of highly qualified individuals</w:t>
      </w:r>
      <w:r w:rsidRPr="001A1145">
        <w:rPr>
          <w:rFonts w:asciiTheme="minorHAnsi" w:eastAsia="Calibri" w:hAnsiTheme="minorHAnsi" w:cstheme="minorHAnsi"/>
          <w:sz w:val="12"/>
        </w:rPr>
        <w:t xml:space="preserve">, or those </w:t>
      </w:r>
      <w:r w:rsidRPr="001A1145">
        <w:rPr>
          <w:rFonts w:asciiTheme="minorHAnsi" w:eastAsia="Calibri" w:hAnsiTheme="minorHAnsi" w:cstheme="minorHAnsi"/>
          <w:u w:val="single"/>
        </w:rPr>
        <w:t>who are deeply dedicated to living in space, would form the first settlements</w:t>
      </w:r>
      <w:r w:rsidRPr="001A1145">
        <w:rPr>
          <w:rFonts w:asciiTheme="minorHAnsi" w:eastAsia="Calibri" w:hAnsiTheme="minorHAnsi" w:cstheme="minorHAnsi"/>
          <w:sz w:val="12"/>
        </w:rPr>
        <w:t xml:space="preserve">. Over a significant </w:t>
      </w:r>
      <w:proofErr w:type="gramStart"/>
      <w:r w:rsidRPr="001A1145">
        <w:rPr>
          <w:rFonts w:asciiTheme="minorHAnsi" w:eastAsia="Calibri" w:hAnsiTheme="minorHAnsi" w:cstheme="minorHAnsi"/>
          <w:sz w:val="12"/>
        </w:rPr>
        <w:t>period of time</w:t>
      </w:r>
      <w:proofErr w:type="gramEnd"/>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thousands more from the Earth would join those settlements as they become increasingly self-sufficient</w:t>
      </w:r>
      <w:r w:rsidRPr="001A1145">
        <w:rPr>
          <w:rFonts w:asciiTheme="minorHAnsi" w:eastAsia="Calibri" w:hAnsiTheme="minorHAnsi" w:cstheme="minorHAnsi"/>
          <w:sz w:val="12"/>
        </w:rPr>
        <w:t xml:space="preserve">. Over more time, </w:t>
      </w:r>
      <w:r w:rsidRPr="001A1145">
        <w:rPr>
          <w:rFonts w:asciiTheme="minorHAnsi" w:eastAsia="Calibri" w:hAnsiTheme="minorHAnsi" w:cstheme="minorHAnsi"/>
          <w:u w:val="single"/>
        </w:rPr>
        <w:t>various possible niches</w:t>
      </w:r>
      <w:r w:rsidRPr="001A1145">
        <w:rPr>
          <w:rFonts w:asciiTheme="minorHAnsi" w:eastAsia="Calibri" w:hAnsiTheme="minorHAnsi" w:cstheme="minorHAnsi"/>
          <w:sz w:val="12"/>
        </w:rPr>
        <w:t xml:space="preserve"> for settlement (</w:t>
      </w:r>
      <w:r w:rsidRPr="001A1145">
        <w:rPr>
          <w:rFonts w:asciiTheme="minorHAnsi" w:eastAsia="Calibri" w:hAnsiTheme="minorHAnsi" w:cstheme="minorHAnsi"/>
          <w:u w:val="single"/>
        </w:rPr>
        <w:t>Moon, Mars, asteroids, free space</w:t>
      </w:r>
      <w:r w:rsidRPr="001A1145">
        <w:rPr>
          <w:rFonts w:asciiTheme="minorHAnsi" w:eastAsia="Calibri" w:hAnsiTheme="minorHAnsi" w:cstheme="minorHAnsi"/>
          <w:sz w:val="12"/>
        </w:rPr>
        <w:t xml:space="preserve">, etc.) </w:t>
      </w:r>
      <w:r w:rsidRPr="001A1145">
        <w:rPr>
          <w:rFonts w:asciiTheme="minorHAnsi" w:eastAsia="Calibri" w:hAnsiTheme="minorHAnsi" w:cstheme="minorHAnsi"/>
          <w:u w:val="single"/>
        </w:rPr>
        <w:t>will be occupied</w:t>
      </w:r>
      <w:r w:rsidRPr="001A1145">
        <w:rPr>
          <w:rFonts w:asciiTheme="minorHAnsi" w:eastAsia="Calibri" w:hAnsiTheme="minorHAnsi" w:cstheme="minorHAnsi"/>
          <w:sz w:val="12"/>
        </w:rPr>
        <w:t xml:space="preserve">, and eventually </w:t>
      </w:r>
      <w:r w:rsidRPr="006B5371">
        <w:rPr>
          <w:rFonts w:asciiTheme="minorHAnsi" w:eastAsia="Calibri" w:hAnsiTheme="minorHAnsi" w:cstheme="minorHAnsi"/>
          <w:b/>
          <w:iCs/>
          <w:highlight w:val="green"/>
          <w:u w:val="single"/>
        </w:rPr>
        <w:t>the population in space will total many millions</w:t>
      </w:r>
      <w:r w:rsidRPr="001A1145">
        <w:rPr>
          <w:rFonts w:asciiTheme="minorHAnsi" w:eastAsia="Calibri" w:hAnsiTheme="minorHAnsi" w:cstheme="minorHAnsi"/>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sidRPr="006B5371">
        <w:rPr>
          <w:rFonts w:asciiTheme="minorHAnsi" w:eastAsia="Calibri" w:hAnsiTheme="minorHAnsi" w:cstheme="minorHAnsi"/>
          <w:b/>
          <w:iCs/>
          <w:highlight w:val="green"/>
          <w:u w:val="single"/>
        </w:rPr>
        <w:t>the Earth is not</w:t>
      </w:r>
      <w:r w:rsidRPr="001A1145">
        <w:rPr>
          <w:rFonts w:asciiTheme="minorHAnsi" w:eastAsia="Calibri" w:hAnsiTheme="minorHAnsi" w:cstheme="minorHAnsi"/>
          <w:b/>
          <w:iCs/>
          <w:u w:val="single"/>
        </w:rPr>
        <w:t xml:space="preserve"> a “</w:t>
      </w:r>
      <w:r w:rsidRPr="006B5371">
        <w:rPr>
          <w:rFonts w:asciiTheme="minorHAnsi" w:eastAsia="Calibri" w:hAnsiTheme="minorHAnsi" w:cstheme="minorHAnsi"/>
          <w:b/>
          <w:iCs/>
          <w:highlight w:val="green"/>
          <w:u w:val="single"/>
        </w:rPr>
        <w:t>safe</w:t>
      </w:r>
      <w:r w:rsidRPr="001A1145">
        <w:rPr>
          <w:rFonts w:asciiTheme="minorHAnsi" w:eastAsia="Calibri" w:hAnsiTheme="minorHAnsi" w:cstheme="minorHAnsi"/>
          <w:b/>
          <w:iCs/>
          <w:u w:val="single"/>
        </w:rPr>
        <w:t xml:space="preserve"> space.”</w:t>
      </w:r>
      <w:r w:rsidRPr="001A1145">
        <w:rPr>
          <w:rFonts w:asciiTheme="minorHAnsi" w:eastAsia="Calibri" w:hAnsiTheme="minorHAnsi" w:cstheme="minorHAnsi"/>
          <w:sz w:val="12"/>
        </w:rPr>
        <w:t xml:space="preserve"> </w:t>
      </w:r>
      <w:r w:rsidRPr="006B5371">
        <w:rPr>
          <w:rFonts w:asciiTheme="minorHAnsi" w:eastAsia="Calibri" w:hAnsiTheme="minorHAnsi" w:cstheme="minorHAnsi"/>
          <w:highlight w:val="green"/>
          <w:u w:val="single"/>
        </w:rPr>
        <w:t>The destiny of</w:t>
      </w:r>
      <w:r w:rsidRPr="001A1145">
        <w:rPr>
          <w:rFonts w:asciiTheme="minorHAnsi" w:eastAsia="Calibri" w:hAnsiTheme="minorHAnsi" w:cstheme="minorHAnsi"/>
          <w:u w:val="single"/>
        </w:rPr>
        <w:t xml:space="preserve"> virtually </w:t>
      </w:r>
      <w:r w:rsidRPr="006B5371">
        <w:rPr>
          <w:rFonts w:asciiTheme="minorHAnsi" w:eastAsia="Calibri" w:hAnsiTheme="minorHAnsi" w:cstheme="minorHAnsi"/>
          <w:highlight w:val="green"/>
          <w:u w:val="single"/>
        </w:rPr>
        <w:t>all species</w:t>
      </w:r>
      <w:r w:rsidRPr="001A1145">
        <w:rPr>
          <w:rFonts w:asciiTheme="minorHAnsi" w:eastAsia="Calibri" w:hAnsiTheme="minorHAnsi" w:cstheme="minorHAnsi"/>
          <w:u w:val="single"/>
        </w:rPr>
        <w:t xml:space="preserve"> on Earth </w:t>
      </w:r>
      <w:r w:rsidRPr="006B5371">
        <w:rPr>
          <w:rFonts w:asciiTheme="minorHAnsi" w:eastAsia="Calibri" w:hAnsiTheme="minorHAnsi" w:cstheme="minorHAnsi"/>
          <w:highlight w:val="green"/>
          <w:u w:val="single"/>
        </w:rPr>
        <w:t>is extinction</w:t>
      </w:r>
      <w:r w:rsidRPr="001A1145">
        <w:rPr>
          <w:rFonts w:asciiTheme="minorHAnsi" w:eastAsia="Calibri" w:hAnsiTheme="minorHAnsi" w:cstheme="minorHAnsi"/>
          <w:sz w:val="12"/>
        </w:rPr>
        <w:t xml:space="preserve"> in a relatively short span of geologic time. The Tellers claim that “we live on a planet that is perfect for us.” This statement is both completely true and total nonsense. </w:t>
      </w:r>
      <w:r w:rsidRPr="001A1145">
        <w:rPr>
          <w:rFonts w:asciiTheme="minorHAnsi" w:eastAsia="Calibri" w:hAnsiTheme="minorHAnsi" w:cstheme="minorHAnsi"/>
          <w:u w:val="single"/>
        </w:rPr>
        <w:t>We fit well on the Earth because we have evolved over millions of years to become creatures that are both adapted to live here and to like living here</w:t>
      </w:r>
      <w:r w:rsidRPr="001A1145">
        <w:rPr>
          <w:rFonts w:asciiTheme="minorHAnsi" w:eastAsia="Calibri" w:hAnsiTheme="minorHAnsi" w:cstheme="minorHAnsi"/>
          <w:sz w:val="12"/>
        </w:rPr>
        <w:t xml:space="preserve">. It is truer to say that we are perfect for the Earth than the reverse. In fact, </w:t>
      </w:r>
      <w:r w:rsidRPr="001A1145">
        <w:rPr>
          <w:rFonts w:asciiTheme="minorHAnsi" w:eastAsia="Calibri" w:hAnsiTheme="minorHAnsi" w:cstheme="minorHAnsi"/>
          <w:u w:val="single"/>
        </w:rPr>
        <w:t>the Earth is not such a commodious place.</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It is subject to periodic calamities</w:t>
      </w:r>
      <w:r w:rsidRPr="001A1145">
        <w:rPr>
          <w:rFonts w:asciiTheme="minorHAnsi" w:eastAsia="Calibri" w:hAnsiTheme="minorHAnsi" w:cstheme="minorHAnsi"/>
          <w:sz w:val="12"/>
        </w:rPr>
        <w:t xml:space="preserve"> of various sorts, ranging from massive asteroid and comet impacts to titanic volcanic eruptions, and from periodic ice ages to disastrous solar flares. In the short run, the Earth seems balmy and comfortable. </w:t>
      </w:r>
      <w:r w:rsidRPr="001A1145">
        <w:rPr>
          <w:rFonts w:asciiTheme="minorHAnsi" w:eastAsia="Calibri" w:hAnsiTheme="minorHAnsi" w:cstheme="minorHAnsi"/>
          <w:u w:val="single"/>
        </w:rPr>
        <w:t>Viewed from the perspective of</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deep time,</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it starts to look more like a death trap, bedeviled by regular mass extinctions</w:t>
      </w:r>
      <w:r w:rsidRPr="001A1145">
        <w:rPr>
          <w:rFonts w:asciiTheme="minorHAnsi" w:eastAsia="Calibri" w:hAnsiTheme="minorHAnsi" w:cstheme="minorHAnsi"/>
          <w:sz w:val="12"/>
        </w:rPr>
        <w:t xml:space="preserve">. However, </w:t>
      </w:r>
      <w:r w:rsidRPr="001A1145">
        <w:rPr>
          <w:rFonts w:asciiTheme="minorHAnsi" w:eastAsia="Calibri" w:hAnsiTheme="minorHAnsi" w:cstheme="minorHAnsi"/>
          <w:b/>
          <w:iCs/>
          <w:u w:val="single"/>
        </w:rPr>
        <w:t xml:space="preserve">things are </w:t>
      </w:r>
      <w:proofErr w:type="gramStart"/>
      <w:r w:rsidRPr="001A1145">
        <w:rPr>
          <w:rFonts w:asciiTheme="minorHAnsi" w:eastAsia="Calibri" w:hAnsiTheme="minorHAnsi" w:cstheme="minorHAnsi"/>
          <w:b/>
          <w:iCs/>
          <w:u w:val="single"/>
        </w:rPr>
        <w:t>actually quite</w:t>
      </w:r>
      <w:proofErr w:type="gramEnd"/>
      <w:r w:rsidRPr="001A1145">
        <w:rPr>
          <w:rFonts w:asciiTheme="minorHAnsi" w:eastAsia="Calibri" w:hAnsiTheme="minorHAnsi" w:cstheme="minorHAnsi"/>
          <w:b/>
          <w:iCs/>
          <w:u w:val="single"/>
        </w:rPr>
        <w:t xml:space="preserve"> a bit worse</w:t>
      </w:r>
      <w:r w:rsidRPr="001A1145">
        <w:rPr>
          <w:rFonts w:asciiTheme="minorHAnsi" w:eastAsia="Calibri" w:hAnsiTheme="minorHAnsi" w:cstheme="minorHAnsi"/>
          <w:sz w:val="12"/>
        </w:rPr>
        <w:t xml:space="preserve">. Although </w:t>
      </w:r>
      <w:r w:rsidRPr="001A1145">
        <w:rPr>
          <w:rFonts w:asciiTheme="minorHAnsi" w:eastAsia="Calibri" w:hAnsiTheme="minorHAnsi" w:cstheme="minorHAnsi"/>
          <w:u w:val="single"/>
        </w:rPr>
        <w:t xml:space="preserve">there are many potentially bad things that might happen to </w:t>
      </w:r>
      <w:proofErr w:type="gramStart"/>
      <w:r w:rsidRPr="001A1145">
        <w:rPr>
          <w:rFonts w:asciiTheme="minorHAnsi" w:eastAsia="Calibri" w:hAnsiTheme="minorHAnsi" w:cstheme="minorHAnsi"/>
          <w:u w:val="single"/>
        </w:rPr>
        <w:t>the human race</w:t>
      </w:r>
      <w:proofErr w:type="gramEnd"/>
      <w:r w:rsidRPr="001A1145">
        <w:rPr>
          <w:rFonts w:asciiTheme="minorHAnsi" w:eastAsia="Calibri" w:hAnsiTheme="minorHAnsi" w:cstheme="minorHAnsi"/>
          <w:u w:val="single"/>
        </w:rPr>
        <w:t xml:space="preserve"> on the Earth from natural sources</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there are many more from unnatural sources</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We have been dancing with nuclear disaster for a long time.</w:t>
      </w:r>
      <w:r w:rsidRPr="001A1145">
        <w:rPr>
          <w:rFonts w:asciiTheme="minorHAnsi" w:eastAsia="Calibri" w:hAnsiTheme="minorHAnsi" w:cstheme="minorHAnsi"/>
          <w:sz w:val="12"/>
        </w:rPr>
        <w:t xml:space="preserve"> An apocalyptic atomic war is not inevitable, but it is possible. </w:t>
      </w:r>
      <w:r w:rsidRPr="001A1145">
        <w:rPr>
          <w:rFonts w:asciiTheme="minorHAnsi" w:eastAsia="Calibri" w:hAnsiTheme="minorHAnsi" w:cstheme="minorHAnsi"/>
          <w:u w:val="single"/>
        </w:rPr>
        <w:t>Add to this scenario</w:t>
      </w:r>
      <w:r w:rsidRPr="001A1145">
        <w:rPr>
          <w:rFonts w:asciiTheme="minorHAnsi" w:eastAsia="Calibri" w:hAnsiTheme="minorHAnsi" w:cstheme="minorHAnsi"/>
          <w:sz w:val="12"/>
        </w:rPr>
        <w:t xml:space="preserve"> the </w:t>
      </w:r>
      <w:r w:rsidRPr="001A1145">
        <w:rPr>
          <w:rFonts w:asciiTheme="minorHAnsi" w:eastAsia="Calibri" w:hAnsiTheme="minorHAnsi" w:cstheme="minorHAnsi"/>
          <w:b/>
          <w:iCs/>
          <w:u w:val="single"/>
        </w:rPr>
        <w:t>genetically engineered killer virus</w:t>
      </w:r>
      <w:r w:rsidRPr="001A1145">
        <w:rPr>
          <w:rFonts w:asciiTheme="minorHAnsi" w:eastAsia="Calibri" w:hAnsiTheme="minorHAnsi" w:cstheme="minorHAnsi"/>
          <w:sz w:val="12"/>
        </w:rPr>
        <w:t>, “</w:t>
      </w:r>
      <w:r w:rsidRPr="001A1145">
        <w:rPr>
          <w:rFonts w:asciiTheme="minorHAnsi" w:eastAsia="Calibri" w:hAnsiTheme="minorHAnsi" w:cstheme="minorHAnsi"/>
          <w:b/>
          <w:iCs/>
          <w:u w:val="single"/>
        </w:rPr>
        <w:t>gray goo</w:t>
      </w:r>
      <w:r w:rsidRPr="001A1145">
        <w:rPr>
          <w:rFonts w:asciiTheme="minorHAnsi" w:eastAsia="Calibri" w:hAnsiTheme="minorHAnsi" w:cstheme="minorHAnsi"/>
          <w:sz w:val="12"/>
        </w:rPr>
        <w:t xml:space="preserve">,” a </w:t>
      </w:r>
      <w:r w:rsidRPr="001A1145">
        <w:rPr>
          <w:rFonts w:asciiTheme="minorHAnsi" w:eastAsia="Calibri" w:hAnsiTheme="minorHAnsi" w:cstheme="minorHAnsi"/>
          <w:b/>
          <w:iCs/>
          <w:u w:val="single"/>
        </w:rPr>
        <w:t>robot revolt</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 xml:space="preserve">and other horrors </w:t>
      </w:r>
      <w:proofErr w:type="gramStart"/>
      <w:r w:rsidRPr="001A1145">
        <w:rPr>
          <w:rFonts w:asciiTheme="minorHAnsi" w:eastAsia="Calibri" w:hAnsiTheme="minorHAnsi" w:cstheme="minorHAnsi"/>
          <w:b/>
          <w:iCs/>
          <w:u w:val="single"/>
        </w:rPr>
        <w:t>as yet</w:t>
      </w:r>
      <w:proofErr w:type="gramEnd"/>
      <w:r w:rsidRPr="001A1145">
        <w:rPr>
          <w:rFonts w:asciiTheme="minorHAnsi" w:eastAsia="Calibri" w:hAnsiTheme="minorHAnsi" w:cstheme="minorHAnsi"/>
          <w:b/>
          <w:iCs/>
          <w:u w:val="single"/>
        </w:rPr>
        <w:t xml:space="preserve"> undreamt</w:t>
      </w:r>
      <w:r w:rsidRPr="001A1145">
        <w:rPr>
          <w:rFonts w:asciiTheme="minorHAnsi" w:eastAsia="Calibri" w:hAnsiTheme="minorHAnsi" w:cstheme="minorHAnsi"/>
          <w:sz w:val="12"/>
        </w:rPr>
        <w:t xml:space="preserve">, and </w:t>
      </w:r>
      <w:r w:rsidRPr="001A1145">
        <w:rPr>
          <w:rFonts w:asciiTheme="minorHAnsi" w:eastAsia="Calibri" w:hAnsiTheme="minorHAnsi" w:cstheme="minorHAnsi"/>
          <w:u w:val="single"/>
        </w:rPr>
        <w:t>the odds against human survival get longer</w:t>
      </w:r>
      <w:r w:rsidRPr="001A1145">
        <w:rPr>
          <w:rFonts w:asciiTheme="minorHAnsi" w:eastAsia="Calibri" w:hAnsiTheme="minorHAnsi" w:cstheme="minorHAnsi"/>
          <w:sz w:val="12"/>
        </w:rPr>
        <w:t xml:space="preserve">. Hence, the need to abandon the fiction of Earth as our eternal and unchanging perfect home and to appreciate both the need for, and promise of, space settlement. </w:t>
      </w:r>
      <w:r w:rsidRPr="001A1145">
        <w:rPr>
          <w:rFonts w:asciiTheme="minorHAnsi" w:eastAsia="Calibri" w:hAnsiTheme="minorHAnsi" w:cstheme="minorHAnsi"/>
          <w:b/>
          <w:bCs/>
          <w:u w:val="single"/>
        </w:rPr>
        <w:t>Not</w:t>
      </w:r>
      <w:r w:rsidRPr="001A1145">
        <w:rPr>
          <w:rFonts w:asciiTheme="minorHAnsi" w:eastAsia="Calibri" w:hAnsiTheme="minorHAnsi" w:cstheme="minorHAnsi"/>
          <w:u w:val="single"/>
        </w:rPr>
        <w:t xml:space="preserve"> </w:t>
      </w:r>
      <w:r w:rsidRPr="001A1145">
        <w:rPr>
          <w:rFonts w:asciiTheme="minorHAnsi" w:eastAsia="Calibri" w:hAnsiTheme="minorHAnsi" w:cstheme="minorHAnsi"/>
          <w:b/>
          <w:bCs/>
          <w:u w:val="single"/>
        </w:rPr>
        <w:t>so</w:t>
      </w:r>
      <w:r w:rsidRPr="001A1145">
        <w:rPr>
          <w:rFonts w:asciiTheme="minorHAnsi" w:eastAsia="Calibri" w:hAnsiTheme="minorHAnsi" w:cstheme="minorHAnsi"/>
          <w:u w:val="single"/>
        </w:rPr>
        <w:t xml:space="preserve"> </w:t>
      </w:r>
      <w:r w:rsidRPr="001A1145">
        <w:rPr>
          <w:rFonts w:asciiTheme="minorHAnsi" w:eastAsia="Calibri" w:hAnsiTheme="minorHAnsi" w:cstheme="minorHAnsi"/>
          <w:b/>
          <w:bCs/>
          <w:u w:val="single"/>
        </w:rPr>
        <w:t>the rich can escape</w:t>
      </w:r>
      <w:r w:rsidRPr="001A1145">
        <w:rPr>
          <w:rFonts w:asciiTheme="minorHAnsi" w:eastAsia="Calibri" w:hAnsiTheme="minorHAnsi" w:cstheme="minorHAnsi"/>
          <w:u w:val="single"/>
        </w:rPr>
        <w:t xml:space="preserve"> to an Elysium</w:t>
      </w:r>
      <w:r w:rsidRPr="001A1145">
        <w:rPr>
          <w:rFonts w:asciiTheme="minorHAnsi" w:eastAsia="Calibri" w:hAnsiTheme="minorHAnsi" w:cstheme="minorHAnsi"/>
          <w:sz w:val="12"/>
        </w:rPr>
        <w:t xml:space="preserve"> in the sky, or so we can all leave behind a polluted and overheated Earth, </w:t>
      </w:r>
      <w:r w:rsidRPr="001A1145">
        <w:rPr>
          <w:rFonts w:asciiTheme="minorHAnsi" w:eastAsia="Calibri" w:hAnsiTheme="minorHAnsi" w:cstheme="minorHAnsi"/>
          <w:b/>
          <w:bCs/>
          <w:u w:val="single"/>
        </w:rPr>
        <w:t>but</w:t>
      </w:r>
      <w:r w:rsidRPr="001A1145">
        <w:rPr>
          <w:rFonts w:asciiTheme="minorHAnsi" w:eastAsia="Calibri" w:hAnsiTheme="minorHAnsi" w:cstheme="minorHAnsi"/>
          <w:u w:val="single"/>
        </w:rPr>
        <w:t xml:space="preserve"> simply </w:t>
      </w:r>
      <w:r w:rsidRPr="001A1145">
        <w:rPr>
          <w:rFonts w:asciiTheme="minorHAnsi" w:eastAsia="Calibri" w:hAnsiTheme="minorHAnsi" w:cstheme="minorHAnsi"/>
          <w:b/>
          <w:bCs/>
          <w:u w:val="single"/>
        </w:rPr>
        <w:t xml:space="preserve">so that the </w:t>
      </w:r>
      <w:r w:rsidRPr="006B5371">
        <w:rPr>
          <w:rFonts w:asciiTheme="minorHAnsi" w:eastAsia="Calibri" w:hAnsiTheme="minorHAnsi" w:cstheme="minorHAnsi"/>
          <w:b/>
          <w:bCs/>
          <w:highlight w:val="green"/>
          <w:u w:val="single"/>
        </w:rPr>
        <w:t>human</w:t>
      </w:r>
      <w:r w:rsidRPr="001A1145">
        <w:rPr>
          <w:rFonts w:asciiTheme="minorHAnsi" w:eastAsia="Calibri" w:hAnsiTheme="minorHAnsi" w:cstheme="minorHAnsi"/>
          <w:u w:val="single"/>
        </w:rPr>
        <w:t xml:space="preserve"> </w:t>
      </w:r>
      <w:r w:rsidRPr="001A1145">
        <w:rPr>
          <w:rFonts w:asciiTheme="minorHAnsi" w:eastAsia="Calibri" w:hAnsiTheme="minorHAnsi" w:cstheme="minorHAnsi"/>
          <w:b/>
          <w:bCs/>
          <w:u w:val="single"/>
        </w:rPr>
        <w:t>specie</w:t>
      </w:r>
      <w:r w:rsidRPr="006B5371">
        <w:rPr>
          <w:rFonts w:asciiTheme="minorHAnsi" w:eastAsia="Calibri" w:hAnsiTheme="minorHAnsi" w:cstheme="minorHAnsi"/>
          <w:b/>
          <w:bCs/>
          <w:highlight w:val="green"/>
          <w:u w:val="single"/>
        </w:rPr>
        <w:t>s</w:t>
      </w:r>
      <w:r w:rsidRPr="001A1145">
        <w:rPr>
          <w:rFonts w:asciiTheme="minorHAnsi" w:eastAsia="Calibri" w:hAnsiTheme="minorHAnsi" w:cstheme="minorHAnsi"/>
          <w:u w:val="single"/>
        </w:rPr>
        <w:t xml:space="preserve"> and human culture has a chance at </w:t>
      </w:r>
      <w:r w:rsidRPr="006B5371">
        <w:rPr>
          <w:rFonts w:asciiTheme="minorHAnsi" w:eastAsia="Calibri" w:hAnsiTheme="minorHAnsi" w:cstheme="minorHAnsi"/>
          <w:highlight w:val="green"/>
          <w:u w:val="single"/>
        </w:rPr>
        <w:t>surviv</w:t>
      </w:r>
      <w:r w:rsidRPr="001A1145">
        <w:rPr>
          <w:rFonts w:asciiTheme="minorHAnsi" w:eastAsia="Calibri" w:hAnsiTheme="minorHAnsi" w:cstheme="minorHAnsi"/>
          <w:u w:val="single"/>
        </w:rPr>
        <w:t>ing</w:t>
      </w:r>
      <w:r w:rsidRPr="001A1145">
        <w:rPr>
          <w:rFonts w:asciiTheme="minorHAnsi" w:eastAsia="Calibri" w:hAnsiTheme="minorHAnsi" w:cstheme="minorHAnsi"/>
          <w:sz w:val="12"/>
        </w:rPr>
        <w:t xml:space="preserve"> and flourishing </w:t>
      </w:r>
      <w:r w:rsidRPr="006B5371">
        <w:rPr>
          <w:rFonts w:asciiTheme="minorHAnsi" w:eastAsia="Calibri" w:hAnsiTheme="minorHAnsi" w:cstheme="minorHAnsi"/>
          <w:b/>
          <w:iCs/>
          <w:highlight w:val="green"/>
          <w:u w:val="single"/>
        </w:rPr>
        <w:t>in the long term</w:t>
      </w:r>
      <w:r w:rsidRPr="001A1145">
        <w:rPr>
          <w:rFonts w:asciiTheme="minorHAnsi" w:eastAsia="Calibri" w:hAnsiTheme="minorHAnsi" w:cstheme="minorHAnsi"/>
          <w:b/>
          <w:iCs/>
          <w:u w:val="single"/>
        </w:rPr>
        <w:t xml:space="preserve">. </w:t>
      </w:r>
      <w:r w:rsidRPr="001A1145">
        <w:rPr>
          <w:rFonts w:asciiTheme="minorHAnsi" w:eastAsia="Calibri" w:hAnsiTheme="minorHAnsi" w:cstheme="minorHAnsi"/>
          <w:sz w:val="12"/>
        </w:rPr>
        <w:t xml:space="preserve">The Tellers believe that sustainability on the Earth has no relationship to what we do in space, but </w:t>
      </w:r>
      <w:r w:rsidRPr="006B5371">
        <w:rPr>
          <w:rFonts w:asciiTheme="minorHAnsi" w:eastAsia="Calibri" w:hAnsiTheme="minorHAnsi" w:cstheme="minorHAnsi"/>
          <w:highlight w:val="green"/>
          <w:u w:val="single"/>
        </w:rPr>
        <w:t>the same tech</w:t>
      </w:r>
      <w:r w:rsidRPr="001A1145">
        <w:rPr>
          <w:rFonts w:asciiTheme="minorHAnsi" w:eastAsia="Calibri" w:hAnsiTheme="minorHAnsi" w:cstheme="minorHAnsi"/>
          <w:u w:val="single"/>
        </w:rPr>
        <w:t xml:space="preserve">nologies </w:t>
      </w:r>
      <w:r w:rsidRPr="006B5371">
        <w:rPr>
          <w:rFonts w:asciiTheme="minorHAnsi" w:eastAsia="Calibri" w:hAnsiTheme="minorHAnsi" w:cstheme="minorHAnsi"/>
          <w:highlight w:val="green"/>
          <w:u w:val="single"/>
        </w:rPr>
        <w:t>that enable</w:t>
      </w:r>
      <w:r w:rsidRPr="001A1145">
        <w:rPr>
          <w:rFonts w:asciiTheme="minorHAnsi" w:eastAsia="Calibri" w:hAnsiTheme="minorHAnsi" w:cstheme="minorHAnsi"/>
          <w:u w:val="single"/>
        </w:rPr>
        <w:t xml:space="preserve"> deep </w:t>
      </w:r>
      <w:r w:rsidRPr="006B5371">
        <w:rPr>
          <w:rFonts w:asciiTheme="minorHAnsi" w:eastAsia="Calibri" w:hAnsiTheme="minorHAnsi" w:cstheme="minorHAnsi"/>
          <w:highlight w:val="green"/>
          <w:u w:val="single"/>
        </w:rPr>
        <w:t>space settlement will</w:t>
      </w:r>
      <w:r w:rsidRPr="001A1145">
        <w:rPr>
          <w:rFonts w:asciiTheme="minorHAnsi" w:eastAsia="Calibri" w:hAnsiTheme="minorHAnsi" w:cstheme="minorHAnsi"/>
          <w:u w:val="single"/>
        </w:rPr>
        <w:t xml:space="preserve"> have a profound </w:t>
      </w:r>
      <w:r w:rsidRPr="006B5371">
        <w:rPr>
          <w:rFonts w:asciiTheme="minorHAnsi" w:eastAsia="Calibri" w:hAnsiTheme="minorHAnsi" w:cstheme="minorHAnsi"/>
          <w:highlight w:val="green"/>
          <w:u w:val="single"/>
        </w:rPr>
        <w:t>impact</w:t>
      </w:r>
      <w:r w:rsidRPr="001A1145">
        <w:rPr>
          <w:rFonts w:asciiTheme="minorHAnsi" w:eastAsia="Calibri" w:hAnsiTheme="minorHAnsi" w:cstheme="minorHAnsi"/>
          <w:u w:val="single"/>
        </w:rPr>
        <w:t xml:space="preserve"> on </w:t>
      </w:r>
      <w:r w:rsidRPr="006B5371">
        <w:rPr>
          <w:rFonts w:asciiTheme="minorHAnsi" w:eastAsia="Calibri" w:hAnsiTheme="minorHAnsi" w:cstheme="minorHAnsi"/>
          <w:highlight w:val="green"/>
          <w:u w:val="single"/>
        </w:rPr>
        <w:t>terrestrial sustainability</w:t>
      </w:r>
      <w:r w:rsidRPr="001A1145">
        <w:rPr>
          <w:rFonts w:asciiTheme="minorHAnsi" w:eastAsia="Calibri" w:hAnsiTheme="minorHAnsi" w:cstheme="minorHAnsi"/>
          <w:sz w:val="12"/>
        </w:rPr>
        <w:t xml:space="preserve">. The Tellers write, “We haven’t even colonized the </w:t>
      </w:r>
      <w:proofErr w:type="gramStart"/>
      <w:r w:rsidRPr="001A1145">
        <w:rPr>
          <w:rFonts w:asciiTheme="minorHAnsi" w:eastAsia="Calibri" w:hAnsiTheme="minorHAnsi" w:cstheme="minorHAnsi"/>
          <w:sz w:val="12"/>
        </w:rPr>
        <w:t>Sahara desert</w:t>
      </w:r>
      <w:proofErr w:type="gramEnd"/>
      <w:r w:rsidRPr="001A1145">
        <w:rPr>
          <w:rFonts w:asciiTheme="minorHAnsi" w:eastAsia="Calibri" w:hAnsiTheme="minorHAnsi" w:cstheme="minorHAnsi"/>
          <w:sz w:val="12"/>
        </w:rPr>
        <w:t>, the bottom of the oceans… because it makes no economic sense.” This may be true, but</w:t>
      </w:r>
      <w:r w:rsidRPr="001A1145">
        <w:rPr>
          <w:rFonts w:asciiTheme="minorHAnsi" w:eastAsia="Calibri" w:hAnsiTheme="minorHAnsi" w:cstheme="minorHAnsi"/>
          <w:u w:val="single"/>
        </w:rPr>
        <w:t xml:space="preserve"> it</w:t>
      </w:r>
      <w:r w:rsidRPr="001A1145">
        <w:rPr>
          <w:rFonts w:asciiTheme="minorHAnsi" w:eastAsia="Calibri" w:hAnsiTheme="minorHAnsi" w:cstheme="minorHAnsi"/>
          <w:sz w:val="12"/>
        </w:rPr>
        <w:t xml:space="preserve"> also </w:t>
      </w:r>
      <w:r w:rsidRPr="001A1145">
        <w:rPr>
          <w:rFonts w:asciiTheme="minorHAnsi" w:eastAsia="Calibri" w:hAnsiTheme="minorHAnsi" w:cstheme="minorHAnsi"/>
          <w:u w:val="single"/>
        </w:rPr>
        <w:t xml:space="preserve">makes no sense to settle the </w:t>
      </w:r>
      <w:proofErr w:type="gramStart"/>
      <w:r w:rsidRPr="001A1145">
        <w:rPr>
          <w:rFonts w:asciiTheme="minorHAnsi" w:eastAsia="Calibri" w:hAnsiTheme="minorHAnsi" w:cstheme="minorHAnsi"/>
          <w:u w:val="single"/>
        </w:rPr>
        <w:t xml:space="preserve">Sahara </w:t>
      </w:r>
      <w:r w:rsidRPr="001A1145">
        <w:rPr>
          <w:rFonts w:asciiTheme="minorHAnsi" w:eastAsia="Calibri" w:hAnsiTheme="minorHAnsi" w:cstheme="minorHAnsi"/>
          <w:sz w:val="12"/>
        </w:rPr>
        <w:t>desert</w:t>
      </w:r>
      <w:proofErr w:type="gramEnd"/>
      <w:r w:rsidRPr="001A1145">
        <w:rPr>
          <w:rFonts w:asciiTheme="minorHAnsi" w:eastAsia="Calibri" w:hAnsiTheme="minorHAnsi" w:cstheme="minorHAnsi"/>
          <w:sz w:val="12"/>
        </w:rPr>
        <w:t xml:space="preserve">, the bottom of the </w:t>
      </w:r>
      <w:r w:rsidRPr="001A1145">
        <w:rPr>
          <w:rFonts w:asciiTheme="minorHAnsi" w:eastAsia="Calibri" w:hAnsiTheme="minorHAnsi" w:cstheme="minorHAnsi"/>
          <w:u w:val="single"/>
        </w:rPr>
        <w:t>oceans, or Antarctica</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 xml:space="preserve">since </w:t>
      </w:r>
      <w:r w:rsidRPr="001A1145">
        <w:rPr>
          <w:rFonts w:asciiTheme="minorHAnsi" w:eastAsia="Calibri" w:hAnsiTheme="minorHAnsi" w:cstheme="minorHAnsi"/>
          <w:sz w:val="12"/>
        </w:rPr>
        <w:t xml:space="preserve">these locations are on the Earth, and </w:t>
      </w:r>
      <w:r w:rsidRPr="001A1145">
        <w:rPr>
          <w:rFonts w:asciiTheme="minorHAnsi" w:eastAsia="Calibri" w:hAnsiTheme="minorHAnsi" w:cstheme="minorHAnsi"/>
          <w:b/>
          <w:iCs/>
          <w:u w:val="single"/>
        </w:rPr>
        <w:t xml:space="preserve">humans living there will not increase the probability of species survival. </w:t>
      </w:r>
      <w:r w:rsidRPr="001A1145">
        <w:rPr>
          <w:rFonts w:asciiTheme="minorHAnsi" w:eastAsia="Calibri" w:hAnsiTheme="minorHAnsi" w:cstheme="minorHAnsi"/>
          <w:sz w:val="12"/>
        </w:rPr>
        <w:t xml:space="preserve">Near-Earth free space settlements and lunar bases are just </w:t>
      </w:r>
      <w:proofErr w:type="gramStart"/>
      <w:r w:rsidRPr="001A1145">
        <w:rPr>
          <w:rFonts w:asciiTheme="minorHAnsi" w:eastAsia="Calibri" w:hAnsiTheme="minorHAnsi" w:cstheme="minorHAnsi"/>
          <w:sz w:val="12"/>
        </w:rPr>
        <w:t>stepping stones</w:t>
      </w:r>
      <w:proofErr w:type="gramEnd"/>
      <w:r w:rsidRPr="001A1145">
        <w:rPr>
          <w:rFonts w:asciiTheme="minorHAnsi" w:eastAsia="Calibri" w:hAnsiTheme="minorHAnsi" w:cstheme="minorHAnsi"/>
          <w:sz w:val="12"/>
        </w:rPr>
        <w:t xml:space="preserve"> to ones much further out that are quarantined from Earth by millions of kilometers of vacuum. Once the motivation of species survival is put front and center, it becomes clear that </w:t>
      </w:r>
      <w:r w:rsidRPr="001A1145">
        <w:rPr>
          <w:rFonts w:asciiTheme="minorHAnsi" w:eastAsia="Calibri" w:hAnsiTheme="minorHAnsi" w:cstheme="minorHAnsi"/>
          <w:u w:val="single"/>
        </w:rPr>
        <w:t>a settlement in low Earth orbit,</w:t>
      </w:r>
      <w:r w:rsidRPr="001A1145">
        <w:rPr>
          <w:rFonts w:asciiTheme="minorHAnsi" w:eastAsia="Calibri" w:hAnsiTheme="minorHAnsi" w:cstheme="minorHAnsi"/>
          <w:sz w:val="12"/>
        </w:rPr>
        <w:t xml:space="preserve"> on the Moon, at L5, or on the Martian surface </w:t>
      </w:r>
      <w:r w:rsidRPr="001A1145">
        <w:rPr>
          <w:rFonts w:asciiTheme="minorHAnsi" w:eastAsia="Calibri" w:hAnsiTheme="minorHAnsi" w:cstheme="minorHAnsi"/>
          <w:b/>
          <w:iCs/>
          <w:u w:val="single"/>
        </w:rPr>
        <w:t>is not nearly sufficient</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 xml:space="preserve">What is needed is a large set of thriving communities distributed throughout the solar system, and even ultimately in the Oort Cloud surrounding the solar system </w:t>
      </w:r>
      <w:r w:rsidRPr="001A1145">
        <w:rPr>
          <w:rFonts w:asciiTheme="minorHAnsi" w:eastAsia="Calibri" w:hAnsiTheme="minorHAnsi" w:cstheme="minorHAnsi"/>
          <w:sz w:val="12"/>
        </w:rPr>
        <w:t xml:space="preserve">proper. This vision is not a small thing. </w:t>
      </w:r>
      <w:r w:rsidRPr="001A1145">
        <w:rPr>
          <w:rFonts w:asciiTheme="minorHAnsi" w:eastAsia="Calibri" w:hAnsiTheme="minorHAnsi" w:cstheme="minorHAnsi"/>
          <w:u w:val="single"/>
        </w:rPr>
        <w:t>It will be the work of many generations</w:t>
      </w:r>
      <w:r w:rsidRPr="001A1145">
        <w:rPr>
          <w:rFonts w:asciiTheme="minorHAnsi" w:eastAsia="Calibri" w:hAnsiTheme="minorHAnsi" w:cstheme="minorHAnsi"/>
          <w:sz w:val="12"/>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1A1145">
        <w:rPr>
          <w:rFonts w:asciiTheme="minorHAnsi" w:eastAsia="Calibri" w:hAnsiTheme="minorHAnsi" w:cstheme="minorHAnsi"/>
          <w:u w:val="single"/>
        </w:rPr>
        <w:t>Space settlements, of necessity, push the limits of food production per square meter and per liter of wate</w:t>
      </w:r>
      <w:r w:rsidRPr="001A1145">
        <w:rPr>
          <w:rFonts w:asciiTheme="minorHAnsi" w:eastAsia="Calibri" w:hAnsiTheme="minorHAnsi" w:cstheme="minorHAnsi"/>
          <w:sz w:val="12"/>
        </w:rPr>
        <w:t xml:space="preserve">r. Space settlement </w:t>
      </w:r>
      <w:r w:rsidRPr="001A1145">
        <w:rPr>
          <w:rFonts w:asciiTheme="minorHAnsi" w:eastAsia="Calibri" w:hAnsiTheme="minorHAnsi" w:cstheme="minorHAnsi"/>
          <w:b/>
          <w:iCs/>
          <w:u w:val="single"/>
        </w:rPr>
        <w:t>agricultural methods can also be applied to growing food in parched California or in vertical farms in crowded urban areas</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 xml:space="preserve">Space settlements require humans and technology to co-exist in </w:t>
      </w:r>
      <w:proofErr w:type="gramStart"/>
      <w:r w:rsidRPr="001A1145">
        <w:rPr>
          <w:rFonts w:asciiTheme="minorHAnsi" w:eastAsia="Calibri" w:hAnsiTheme="minorHAnsi" w:cstheme="minorHAnsi"/>
          <w:u w:val="single"/>
        </w:rPr>
        <w:t>close proximit</w:t>
      </w:r>
      <w:r w:rsidRPr="001A1145">
        <w:rPr>
          <w:rFonts w:asciiTheme="minorHAnsi" w:eastAsia="Calibri" w:hAnsiTheme="minorHAnsi" w:cstheme="minorHAnsi"/>
          <w:sz w:val="12"/>
        </w:rPr>
        <w:t>y</w:t>
      </w:r>
      <w:proofErr w:type="gramEnd"/>
      <w:r w:rsidRPr="001A1145">
        <w:rPr>
          <w:rFonts w:asciiTheme="minorHAnsi" w:eastAsia="Calibri" w:hAnsiTheme="minorHAnsi" w:cstheme="minorHAnsi"/>
          <w:sz w:val="12"/>
        </w:rPr>
        <w:t xml:space="preserve">. This implies </w:t>
      </w:r>
      <w:r w:rsidRPr="001A1145">
        <w:rPr>
          <w:rFonts w:asciiTheme="minorHAnsi" w:eastAsia="Calibri" w:hAnsiTheme="minorHAnsi" w:cstheme="minorHAnsi"/>
          <w:b/>
          <w:iCs/>
          <w:u w:val="single"/>
        </w:rPr>
        <w:t>an absolute minimization of pollution</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and sustained recycling of all waste</w:t>
      </w:r>
      <w:r w:rsidRPr="001A1145">
        <w:rPr>
          <w:rFonts w:asciiTheme="minorHAnsi" w:eastAsia="Calibri" w:hAnsiTheme="minorHAnsi" w:cstheme="minorHAnsi"/>
          <w:sz w:val="12"/>
        </w:rPr>
        <w:t xml:space="preserve">. Such </w:t>
      </w:r>
      <w:r w:rsidRPr="001A1145">
        <w:rPr>
          <w:rFonts w:asciiTheme="minorHAnsi" w:eastAsia="Calibri" w:hAnsiTheme="minorHAnsi" w:cstheme="minorHAnsi"/>
          <w:u w:val="single"/>
        </w:rPr>
        <w:t>technologies seem highly applicable to sustainability on Earth as well</w:t>
      </w:r>
      <w:r w:rsidRPr="001A1145">
        <w:rPr>
          <w:rFonts w:asciiTheme="minorHAnsi" w:eastAsia="Calibri" w:hAnsiTheme="minorHAnsi" w:cstheme="minorHAnsi"/>
          <w:sz w:val="12"/>
        </w:rPr>
        <w:t>. We will need to provide the best possible medical care for remote space settlements, which will be far from hospitals on Earth. The technologies that make such medicine effective</w:t>
      </w:r>
      <w:proofErr w:type="gramStart"/>
      <w:r w:rsidRPr="001A1145">
        <w:rPr>
          <w:rFonts w:asciiTheme="minorHAnsi" w:eastAsia="Calibri" w:hAnsiTheme="minorHAnsi" w:cstheme="minorHAnsi"/>
          <w:sz w:val="12"/>
        </w:rPr>
        <w:t>—“</w:t>
      </w:r>
      <w:proofErr w:type="gramEnd"/>
      <w:r w:rsidRPr="001A1145">
        <w:rPr>
          <w:rFonts w:asciiTheme="minorHAnsi" w:eastAsia="Calibri" w:hAnsiTheme="minorHAnsi" w:cstheme="minorHAnsi"/>
          <w:sz w:val="12"/>
        </w:rPr>
        <w:t xml:space="preserve">tricorders”, </w:t>
      </w:r>
      <w:r w:rsidRPr="006B5371">
        <w:rPr>
          <w:rFonts w:asciiTheme="minorHAnsi" w:eastAsia="Calibri" w:hAnsiTheme="minorHAnsi" w:cstheme="minorHAnsi"/>
          <w:b/>
          <w:iCs/>
          <w:highlight w:val="green"/>
          <w:u w:val="single"/>
        </w:rPr>
        <w:t>telemedicine</w:t>
      </w:r>
      <w:r w:rsidRPr="006B5371">
        <w:rPr>
          <w:rFonts w:asciiTheme="minorHAnsi" w:eastAsia="Calibri" w:hAnsiTheme="minorHAnsi" w:cstheme="minorHAnsi"/>
          <w:sz w:val="12"/>
          <w:highlight w:val="green"/>
        </w:rPr>
        <w:t>,</w:t>
      </w:r>
      <w:r w:rsidRPr="001A1145">
        <w:rPr>
          <w:rFonts w:asciiTheme="minorHAnsi" w:eastAsia="Calibri" w:hAnsiTheme="minorHAnsi" w:cstheme="minorHAnsi"/>
          <w:sz w:val="12"/>
        </w:rPr>
        <w:t xml:space="preserve"> and so on—</w:t>
      </w:r>
      <w:r w:rsidRPr="006B5371">
        <w:rPr>
          <w:rFonts w:asciiTheme="minorHAnsi" w:eastAsia="Calibri" w:hAnsiTheme="minorHAnsi" w:cstheme="minorHAnsi"/>
          <w:highlight w:val="green"/>
          <w:u w:val="single"/>
        </w:rPr>
        <w:t>can</w:t>
      </w:r>
      <w:r w:rsidRPr="001A1145">
        <w:rPr>
          <w:rFonts w:asciiTheme="minorHAnsi" w:eastAsia="Calibri" w:hAnsiTheme="minorHAnsi" w:cstheme="minorHAnsi"/>
          <w:u w:val="single"/>
        </w:rPr>
        <w:t xml:space="preserve"> also </w:t>
      </w:r>
      <w:r w:rsidRPr="006B5371">
        <w:rPr>
          <w:rFonts w:asciiTheme="minorHAnsi" w:eastAsia="Calibri" w:hAnsiTheme="minorHAnsi" w:cstheme="minorHAnsi"/>
          <w:highlight w:val="green"/>
          <w:u w:val="single"/>
        </w:rPr>
        <w:t>bring medical care to</w:t>
      </w:r>
      <w:r w:rsidRPr="001A1145">
        <w:rPr>
          <w:rFonts w:asciiTheme="minorHAnsi" w:eastAsia="Calibri" w:hAnsiTheme="minorHAnsi" w:cstheme="minorHAnsi"/>
          <w:u w:val="single"/>
        </w:rPr>
        <w:t xml:space="preserve"> underdeveloped and </w:t>
      </w:r>
      <w:r w:rsidRPr="006B5371">
        <w:rPr>
          <w:rFonts w:asciiTheme="minorHAnsi" w:eastAsia="Calibri" w:hAnsiTheme="minorHAnsi" w:cstheme="minorHAnsi"/>
          <w:highlight w:val="green"/>
          <w:u w:val="single"/>
        </w:rPr>
        <w:t>underserved areas</w:t>
      </w:r>
      <w:r w:rsidRPr="001A1145">
        <w:rPr>
          <w:rFonts w:asciiTheme="minorHAnsi" w:eastAsia="Calibri" w:hAnsiTheme="minorHAnsi" w:cstheme="minorHAnsi"/>
          <w:u w:val="single"/>
        </w:rPr>
        <w:t xml:space="preserve"> </w:t>
      </w:r>
      <w:r w:rsidRPr="001A1145">
        <w:rPr>
          <w:rFonts w:asciiTheme="minorHAnsi" w:eastAsia="Calibri" w:hAnsiTheme="minorHAnsi" w:cstheme="minorHAnsi"/>
          <w:u w:val="single"/>
        </w:rPr>
        <w:lastRenderedPageBreak/>
        <w:t xml:space="preserve">of the Earth. </w:t>
      </w:r>
      <w:r w:rsidRPr="001A1145">
        <w:rPr>
          <w:rFonts w:asciiTheme="minorHAnsi" w:eastAsia="Calibri" w:hAnsiTheme="minorHAnsi" w:cstheme="minorHAnsi"/>
          <w:sz w:val="12"/>
        </w:rPr>
        <w:t xml:space="preserve">The Tellers raise the specter of “winter-over syndrome” in the Antarctic, writing that “living on Mars would be way, way more miserable than living in Antarctica,” and concluding, “Nobody wants to live there.” Although </w:t>
      </w:r>
      <w:proofErr w:type="gramStart"/>
      <w:r w:rsidRPr="001A1145">
        <w:rPr>
          <w:rFonts w:asciiTheme="minorHAnsi" w:eastAsia="Calibri" w:hAnsiTheme="minorHAnsi" w:cstheme="minorHAnsi"/>
          <w:sz w:val="12"/>
        </w:rPr>
        <w:t>it is clear that the</w:t>
      </w:r>
      <w:proofErr w:type="gramEnd"/>
      <w:r w:rsidRPr="001A1145">
        <w:rPr>
          <w:rFonts w:asciiTheme="minorHAnsi" w:eastAsia="Calibri" w:hAnsiTheme="minorHAnsi" w:cstheme="minorHAnsi"/>
          <w:sz w:val="12"/>
        </w:rPr>
        <w:t xml:space="preserve"> Tellers will not be going, the </w:t>
      </w:r>
      <w:r w:rsidRPr="001A1145">
        <w:rPr>
          <w:rFonts w:asciiTheme="minorHAnsi" w:eastAsia="Calibri" w:hAnsiTheme="minorHAnsi" w:cstheme="minorHAnsi"/>
          <w:u w:val="single"/>
        </w:rPr>
        <w:t>large numbers who signed up for Mars One’s</w:t>
      </w:r>
      <w:r w:rsidRPr="001A1145">
        <w:rPr>
          <w:rFonts w:asciiTheme="minorHAnsi" w:eastAsia="Calibri" w:hAnsiTheme="minorHAnsi" w:cstheme="minorHAnsi"/>
          <w:sz w:val="12"/>
        </w:rPr>
        <w:t xml:space="preserve"> sketchy settlement </w:t>
      </w:r>
      <w:r w:rsidRPr="001A1145">
        <w:rPr>
          <w:rFonts w:asciiTheme="minorHAnsi" w:eastAsia="Calibri" w:hAnsiTheme="minorHAnsi" w:cstheme="minorHAnsi"/>
          <w:u w:val="single"/>
        </w:rPr>
        <w:t>plans suggest that a lot of people do want to live on Mars</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There are real challenges</w:t>
      </w:r>
      <w:r w:rsidRPr="001A1145">
        <w:rPr>
          <w:rFonts w:asciiTheme="minorHAnsi" w:eastAsia="Calibri" w:hAnsiTheme="minorHAnsi" w:cstheme="minorHAnsi"/>
          <w:sz w:val="12"/>
        </w:rPr>
        <w:t xml:space="preserve"> to constructing space settlements, </w:t>
      </w:r>
      <w:r w:rsidRPr="001A1145">
        <w:rPr>
          <w:rFonts w:asciiTheme="minorHAnsi" w:eastAsia="Calibri" w:hAnsiTheme="minorHAnsi" w:cstheme="minorHAnsi"/>
          <w:u w:val="single"/>
        </w:rPr>
        <w:t>but current Antarctic bases are not true settlements</w:t>
      </w:r>
      <w:r w:rsidRPr="001A1145">
        <w:rPr>
          <w:rFonts w:asciiTheme="minorHAnsi" w:eastAsia="Calibri" w:hAnsiTheme="minorHAnsi" w:cstheme="minorHAnsi"/>
          <w:sz w:val="12"/>
        </w:rPr>
        <w:t xml:space="preserve">. Nobody lives there with their families, </w:t>
      </w:r>
      <w:proofErr w:type="gramStart"/>
      <w:r w:rsidRPr="001A1145">
        <w:rPr>
          <w:rFonts w:asciiTheme="minorHAnsi" w:eastAsia="Calibri" w:hAnsiTheme="minorHAnsi" w:cstheme="minorHAnsi"/>
          <w:sz w:val="12"/>
        </w:rPr>
        <w:t>with the exception of</w:t>
      </w:r>
      <w:proofErr w:type="gramEnd"/>
      <w:r w:rsidRPr="001A1145">
        <w:rPr>
          <w:rFonts w:asciiTheme="minorHAnsi" w:eastAsia="Calibri" w:hAnsiTheme="minorHAnsi" w:cstheme="minorHAnsi"/>
          <w:sz w:val="12"/>
        </w:rPr>
        <w:t xml:space="preserve"> the coastal Esperanza Base, where about ten families routinely winter over. </w:t>
      </w:r>
      <w:r w:rsidRPr="001A1145">
        <w:rPr>
          <w:rFonts w:asciiTheme="minorHAnsi" w:eastAsia="Calibri" w:hAnsiTheme="minorHAnsi" w:cstheme="minorHAnsi"/>
          <w:u w:val="single"/>
        </w:rPr>
        <w:t xml:space="preserve">No real effort is made to create any kind of human environment that is comfortable </w:t>
      </w:r>
      <w:r w:rsidRPr="001A1145">
        <w:rPr>
          <w:rFonts w:asciiTheme="minorHAnsi" w:eastAsia="Calibri" w:hAnsiTheme="minorHAnsi" w:cstheme="minorHAnsi"/>
          <w:sz w:val="12"/>
        </w:rPr>
        <w:t xml:space="preserve">over a long period of time. </w:t>
      </w:r>
      <w:r w:rsidRPr="001A1145">
        <w:rPr>
          <w:rFonts w:asciiTheme="minorHAnsi" w:eastAsia="Calibri" w:hAnsiTheme="minorHAnsi" w:cstheme="minorHAnsi"/>
          <w:u w:val="single"/>
        </w:rPr>
        <w:t>Conditions in Antarctica might be better compared to living in a campground than a self-sustaining settlement.</w:t>
      </w:r>
      <w:r w:rsidRPr="001A1145">
        <w:rPr>
          <w:rFonts w:asciiTheme="minorHAnsi" w:eastAsia="Calibri" w:hAnsiTheme="minorHAnsi" w:cstheme="minorHAnsi"/>
          <w:sz w:val="12"/>
        </w:rPr>
        <w:t xml:space="preserve"> Additionally, </w:t>
      </w:r>
      <w:r w:rsidRPr="001A1145">
        <w:rPr>
          <w:rFonts w:asciiTheme="minorHAnsi" w:eastAsia="Calibri" w:hAnsiTheme="minorHAnsi" w:cstheme="minorHAnsi"/>
          <w:u w:val="single"/>
        </w:rPr>
        <w:t>the current Antarctic Treaty</w:t>
      </w:r>
      <w:r w:rsidRPr="001A1145">
        <w:rPr>
          <w:rFonts w:asciiTheme="minorHAnsi" w:eastAsia="Calibri" w:hAnsiTheme="minorHAnsi" w:cstheme="minorHAnsi"/>
          <w:sz w:val="12"/>
        </w:rPr>
        <w:t xml:space="preserve"> essentially </w:t>
      </w:r>
      <w:r w:rsidRPr="001A1145">
        <w:rPr>
          <w:rFonts w:asciiTheme="minorHAnsi" w:eastAsia="Calibri" w:hAnsiTheme="minorHAnsi" w:cstheme="minorHAnsi"/>
          <w:b/>
          <w:iCs/>
          <w:u w:val="single"/>
        </w:rPr>
        <w:t>prevents any extraction or use of the natural resources</w:t>
      </w:r>
      <w:r w:rsidRPr="001A1145">
        <w:rPr>
          <w:rFonts w:asciiTheme="minorHAnsi" w:eastAsia="Calibri" w:hAnsiTheme="minorHAnsi" w:cstheme="minorHAnsi"/>
          <w:sz w:val="12"/>
        </w:rPr>
        <w:t xml:space="preserve"> found there, thus </w:t>
      </w:r>
      <w:r w:rsidRPr="001A1145">
        <w:rPr>
          <w:rFonts w:asciiTheme="minorHAnsi" w:eastAsia="Calibri" w:hAnsiTheme="minorHAnsi" w:cstheme="minorHAnsi"/>
          <w:u w:val="single"/>
        </w:rPr>
        <w:t>making economically independent settlements infeasible</w:t>
      </w:r>
      <w:r w:rsidRPr="001A1145">
        <w:rPr>
          <w:rFonts w:asciiTheme="minorHAnsi" w:eastAsia="Calibri" w:hAnsiTheme="minorHAnsi" w:cstheme="minorHAnsi"/>
          <w:sz w:val="12"/>
        </w:rPr>
        <w:t xml:space="preserve">. The Tellers think that, from an economic perspective, “Mars has nothing to offer in return.” Here, at least in the short run, they have a point. Let us not shy from the truth. </w:t>
      </w:r>
      <w:r w:rsidRPr="001A1145">
        <w:rPr>
          <w:rFonts w:asciiTheme="minorHAnsi" w:eastAsia="Calibri" w:hAnsiTheme="minorHAnsi" w:cstheme="minorHAnsi"/>
          <w:u w:val="single"/>
        </w:rPr>
        <w:t>Conditions in the early settlements</w:t>
      </w:r>
      <w:r w:rsidRPr="001A1145">
        <w:rPr>
          <w:rFonts w:asciiTheme="minorHAnsi" w:eastAsia="Calibri" w:hAnsiTheme="minorHAnsi" w:cstheme="minorHAnsi"/>
          <w:sz w:val="12"/>
        </w:rPr>
        <w:t xml:space="preserve"> in the New </w:t>
      </w:r>
      <w:r w:rsidRPr="001A1145">
        <w:rPr>
          <w:rFonts w:asciiTheme="minorHAnsi" w:eastAsia="Calibri" w:hAnsiTheme="minorHAnsi" w:cstheme="minorHAnsi"/>
          <w:u w:val="single"/>
        </w:rPr>
        <w:t>World were difficult at best</w:t>
      </w:r>
      <w:r w:rsidRPr="001A1145">
        <w:rPr>
          <w:rFonts w:asciiTheme="minorHAnsi" w:eastAsia="Calibri" w:hAnsiTheme="minorHAnsi" w:cstheme="minorHAnsi"/>
          <w:sz w:val="12"/>
        </w:rPr>
        <w:t xml:space="preserve">, and the casualty rate was high. </w:t>
      </w:r>
      <w:r w:rsidRPr="001A1145">
        <w:rPr>
          <w:rFonts w:asciiTheme="minorHAnsi" w:eastAsia="Calibri" w:hAnsiTheme="minorHAnsi" w:cstheme="minorHAnsi"/>
          <w:u w:val="single"/>
        </w:rPr>
        <w:t>We should expect the same to hold true for early space settlements</w:t>
      </w:r>
      <w:r w:rsidRPr="001A1145">
        <w:rPr>
          <w:rFonts w:asciiTheme="minorHAnsi" w:eastAsia="Calibri" w:hAnsiTheme="minorHAnsi" w:cstheme="minorHAnsi"/>
          <w:sz w:val="12"/>
        </w:rPr>
        <w:t xml:space="preserve">. However, </w:t>
      </w:r>
      <w:r w:rsidRPr="001A1145">
        <w:rPr>
          <w:rFonts w:asciiTheme="minorHAnsi" w:eastAsia="Calibri" w:hAnsiTheme="minorHAnsi" w:cstheme="minorHAnsi"/>
          <w:b/>
          <w:iCs/>
          <w:u w:val="single"/>
        </w:rPr>
        <w:t>Jamestown and Plymouth gave rise to vast cities and a tamed landscape on a scale of hundreds of years.</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We now bring to the table technological means that would seem magical to the Jamestown settlers</w:t>
      </w:r>
      <w:r w:rsidRPr="001A1145">
        <w:rPr>
          <w:rFonts w:asciiTheme="minorHAnsi" w:eastAsia="Calibri" w:hAnsiTheme="minorHAnsi" w:cstheme="minorHAnsi"/>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1A1145">
        <w:rPr>
          <w:rFonts w:asciiTheme="minorHAnsi" w:eastAsia="Calibri" w:hAnsiTheme="minorHAnsi" w:cstheme="minorHAnsi"/>
          <w:u w:val="single"/>
        </w:rPr>
        <w:t>Mars may have more of the natural resources a settlement will need than</w:t>
      </w:r>
      <w:r w:rsidRPr="001A1145">
        <w:rPr>
          <w:rFonts w:asciiTheme="minorHAnsi" w:eastAsia="Calibri" w:hAnsiTheme="minorHAnsi" w:cstheme="minorHAnsi"/>
          <w:sz w:val="12"/>
        </w:rPr>
        <w:t xml:space="preserve">, say, </w:t>
      </w:r>
      <w:r w:rsidRPr="001A1145">
        <w:rPr>
          <w:rFonts w:asciiTheme="minorHAnsi" w:eastAsia="Calibri" w:hAnsiTheme="minorHAnsi" w:cstheme="minorHAnsi"/>
          <w:u w:val="single"/>
        </w:rPr>
        <w:t>the Moon</w:t>
      </w:r>
      <w:r w:rsidRPr="001A1145">
        <w:rPr>
          <w:rFonts w:asciiTheme="minorHAnsi" w:eastAsia="Calibri" w:hAnsiTheme="minorHAnsi" w:cstheme="minorHAnsi"/>
          <w:sz w:val="12"/>
        </w:rPr>
        <w:t xml:space="preserve">, it is at the bottom of a </w:t>
      </w:r>
      <w:proofErr w:type="gramStart"/>
      <w:r w:rsidRPr="001A1145">
        <w:rPr>
          <w:rFonts w:asciiTheme="minorHAnsi" w:eastAsia="Calibri" w:hAnsiTheme="minorHAnsi" w:cstheme="minorHAnsi"/>
          <w:sz w:val="12"/>
        </w:rPr>
        <w:t>fairly steep</w:t>
      </w:r>
      <w:proofErr w:type="gramEnd"/>
      <w:r w:rsidRPr="001A1145">
        <w:rPr>
          <w:rFonts w:asciiTheme="minorHAnsi" w:eastAsia="Calibri" w:hAnsiTheme="minorHAnsi" w:cstheme="minorHAnsi"/>
          <w:sz w:val="12"/>
        </w:rPr>
        <w:t xml:space="preserve">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1A1145">
        <w:rPr>
          <w:rFonts w:asciiTheme="minorHAnsi" w:eastAsia="Calibri" w:hAnsiTheme="minorHAnsi" w:cstheme="minorHAnsi"/>
          <w:u w:val="single"/>
        </w:rPr>
        <w:t>The purchase of Alaska from Russia was mocked</w:t>
      </w:r>
      <w:r w:rsidRPr="001A1145">
        <w:rPr>
          <w:rFonts w:asciiTheme="minorHAnsi" w:eastAsia="Calibri" w:hAnsiTheme="minorHAnsi" w:cstheme="minorHAnsi"/>
          <w:sz w:val="12"/>
        </w:rPr>
        <w:t xml:space="preserve"> as “Seward’s icebox” and a “polar bear garden.” </w:t>
      </w:r>
      <w:r w:rsidRPr="001A1145">
        <w:rPr>
          <w:rFonts w:asciiTheme="minorHAnsi" w:eastAsia="Calibri" w:hAnsiTheme="minorHAnsi" w:cstheme="minorHAnsi"/>
          <w:b/>
          <w:iCs/>
          <w:u w:val="single"/>
        </w:rPr>
        <w:t>At the time, the oil and mineral riches of Alaska were undiscovered</w:t>
      </w:r>
      <w:r w:rsidRPr="001A1145">
        <w:rPr>
          <w:rFonts w:asciiTheme="minorHAnsi" w:eastAsia="Calibri" w:hAnsiTheme="minorHAnsi" w:cstheme="minorHAnsi"/>
          <w:sz w:val="12"/>
        </w:rPr>
        <w:t xml:space="preserve"> and undreamt of. </w:t>
      </w:r>
      <w:r w:rsidRPr="001A1145">
        <w:rPr>
          <w:rFonts w:asciiTheme="minorHAnsi" w:eastAsia="Calibri" w:hAnsiTheme="minorHAnsi" w:cstheme="minorHAnsi"/>
          <w:b/>
          <w:iCs/>
          <w:u w:val="single"/>
        </w:rPr>
        <w:t>Space itself teems with valuable resources</w:t>
      </w:r>
      <w:r w:rsidRPr="001A1145">
        <w:rPr>
          <w:rFonts w:asciiTheme="minorHAnsi" w:eastAsia="Calibri" w:hAnsiTheme="minorHAnsi" w:cstheme="minorHAnsi"/>
          <w:sz w:val="12"/>
        </w:rPr>
        <w:t xml:space="preserve">, including continuous and abundant solar energy and mineral wealth on a scale beyond imagination just in the </w:t>
      </w:r>
      <w:proofErr w:type="gramStart"/>
      <w:r w:rsidRPr="001A1145">
        <w:rPr>
          <w:rFonts w:asciiTheme="minorHAnsi" w:eastAsia="Calibri" w:hAnsiTheme="minorHAnsi" w:cstheme="minorHAnsi"/>
          <w:sz w:val="12"/>
        </w:rPr>
        <w:t>near Earth</w:t>
      </w:r>
      <w:proofErr w:type="gramEnd"/>
      <w:r w:rsidRPr="001A1145">
        <w:rPr>
          <w:rFonts w:asciiTheme="minorHAnsi" w:eastAsia="Calibri" w:hAnsiTheme="minorHAnsi" w:cstheme="minorHAnsi"/>
          <w:sz w:val="12"/>
        </w:rPr>
        <w:t xml:space="preserve">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sidRPr="006B5371">
        <w:rPr>
          <w:rFonts w:asciiTheme="minorHAnsi" w:eastAsia="Calibri" w:hAnsiTheme="minorHAnsi" w:cstheme="minorHAnsi"/>
          <w:highlight w:val="green"/>
          <w:u w:val="single"/>
        </w:rPr>
        <w:t>The Earth is flooded</w:t>
      </w:r>
      <w:r w:rsidRPr="001A1145">
        <w:rPr>
          <w:rFonts w:asciiTheme="minorHAnsi" w:eastAsia="Calibri" w:hAnsiTheme="minorHAnsi" w:cstheme="minorHAnsi"/>
          <w:u w:val="single"/>
        </w:rPr>
        <w:t xml:space="preserve"> daily </w:t>
      </w:r>
      <w:r w:rsidRPr="006B5371">
        <w:rPr>
          <w:rFonts w:asciiTheme="minorHAnsi" w:eastAsia="Calibri" w:hAnsiTheme="minorHAnsi" w:cstheme="minorHAnsi"/>
          <w:highlight w:val="green"/>
          <w:u w:val="single"/>
        </w:rPr>
        <w:t>with</w:t>
      </w:r>
      <w:r w:rsidRPr="001A1145">
        <w:rPr>
          <w:rFonts w:asciiTheme="minorHAnsi" w:eastAsia="Calibri" w:hAnsiTheme="minorHAnsi" w:cstheme="minorHAnsi"/>
          <w:u w:val="single"/>
        </w:rPr>
        <w:t xml:space="preserve"> vast amounts of </w:t>
      </w:r>
      <w:r w:rsidRPr="006B5371">
        <w:rPr>
          <w:rFonts w:asciiTheme="minorHAnsi" w:eastAsia="Calibri" w:hAnsiTheme="minorHAnsi" w:cstheme="minorHAnsi"/>
          <w:highlight w:val="green"/>
          <w:u w:val="single"/>
        </w:rPr>
        <w:t>solar energy that</w:t>
      </w:r>
      <w:r w:rsidRPr="001A1145">
        <w:rPr>
          <w:rFonts w:asciiTheme="minorHAnsi" w:eastAsia="Calibri" w:hAnsiTheme="minorHAnsi" w:cstheme="minorHAnsi"/>
          <w:u w:val="single"/>
        </w:rPr>
        <w:t>, if exploited</w:t>
      </w:r>
      <w:r w:rsidRPr="001A1145">
        <w:rPr>
          <w:rFonts w:asciiTheme="minorHAnsi" w:eastAsia="Calibri" w:hAnsiTheme="minorHAnsi" w:cstheme="minorHAnsi"/>
          <w:sz w:val="12"/>
        </w:rPr>
        <w:t xml:space="preserve">, </w:t>
      </w:r>
      <w:r w:rsidRPr="006B5371">
        <w:rPr>
          <w:rFonts w:asciiTheme="minorHAnsi" w:eastAsia="Calibri" w:hAnsiTheme="minorHAnsi" w:cstheme="minorHAnsi"/>
          <w:highlight w:val="green"/>
          <w:u w:val="single"/>
        </w:rPr>
        <w:t>could power</w:t>
      </w:r>
      <w:r w:rsidRPr="001A1145">
        <w:rPr>
          <w:rFonts w:asciiTheme="minorHAnsi" w:eastAsia="Calibri" w:hAnsiTheme="minorHAnsi" w:cstheme="minorHAnsi"/>
          <w:u w:val="single"/>
        </w:rPr>
        <w:t xml:space="preserve"> just about </w:t>
      </w:r>
      <w:r w:rsidRPr="006B5371">
        <w:rPr>
          <w:rFonts w:asciiTheme="minorHAnsi" w:eastAsia="Calibri" w:hAnsiTheme="minorHAnsi" w:cstheme="minorHAnsi"/>
          <w:highlight w:val="green"/>
          <w:u w:val="single"/>
        </w:rPr>
        <w:t>any civilization</w:t>
      </w:r>
      <w:r w:rsidRPr="001A1145">
        <w:rPr>
          <w:rFonts w:asciiTheme="minorHAnsi" w:eastAsia="Calibri" w:hAnsiTheme="minorHAnsi" w:cstheme="minorHAnsi"/>
          <w:u w:val="single"/>
        </w:rPr>
        <w:t xml:space="preserve"> we wish to maintain</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There is</w:t>
      </w:r>
      <w:r w:rsidRPr="006B5371">
        <w:rPr>
          <w:rFonts w:asciiTheme="minorHAnsi" w:eastAsia="Calibri" w:hAnsiTheme="minorHAnsi" w:cstheme="minorHAnsi"/>
          <w:b/>
          <w:iCs/>
          <w:highlight w:val="green"/>
          <w:u w:val="single"/>
        </w:rPr>
        <w:t xml:space="preserve"> no tech</w:t>
      </w:r>
      <w:r w:rsidRPr="001A1145">
        <w:rPr>
          <w:rFonts w:asciiTheme="minorHAnsi" w:eastAsia="Calibri" w:hAnsiTheme="minorHAnsi" w:cstheme="minorHAnsi"/>
          <w:b/>
          <w:iCs/>
          <w:u w:val="single"/>
        </w:rPr>
        <w:t xml:space="preserve">nical </w:t>
      </w:r>
      <w:r w:rsidRPr="006B5371">
        <w:rPr>
          <w:rFonts w:asciiTheme="minorHAnsi" w:eastAsia="Calibri" w:hAnsiTheme="minorHAnsi" w:cstheme="minorHAnsi"/>
          <w:b/>
          <w:iCs/>
          <w:highlight w:val="green"/>
          <w:u w:val="single"/>
        </w:rPr>
        <w:t>limitation to provid</w:t>
      </w:r>
      <w:r w:rsidRPr="001A1145">
        <w:rPr>
          <w:rFonts w:asciiTheme="minorHAnsi" w:eastAsia="Calibri" w:hAnsiTheme="minorHAnsi" w:cstheme="minorHAnsi"/>
          <w:b/>
          <w:iCs/>
          <w:u w:val="single"/>
        </w:rPr>
        <w:t xml:space="preserve">ing </w:t>
      </w:r>
      <w:r w:rsidRPr="006B5371">
        <w:rPr>
          <w:rFonts w:asciiTheme="minorHAnsi" w:eastAsia="Calibri" w:hAnsiTheme="minorHAnsi" w:cstheme="minorHAnsi"/>
          <w:b/>
          <w:iCs/>
          <w:highlight w:val="green"/>
          <w:u w:val="single"/>
        </w:rPr>
        <w:t>continuous, carbon-free power from space</w:t>
      </w:r>
      <w:r w:rsidRPr="001A1145">
        <w:rPr>
          <w:rFonts w:asciiTheme="minorHAnsi" w:eastAsia="Calibri" w:hAnsiTheme="minorHAnsi" w:cstheme="minorHAnsi"/>
          <w:b/>
          <w:iCs/>
          <w:u w:val="single"/>
        </w:rPr>
        <w:t xml:space="preserve"> solar power satellites beaming power back to the surface of the Earth anywhere it might be needed</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The main opposition to this idea derives from an unwillingness to consider centralized power systems on</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ideological grounds</w:t>
      </w:r>
      <w:r w:rsidRPr="001A1145">
        <w:rPr>
          <w:rFonts w:asciiTheme="minorHAnsi" w:eastAsia="Calibri" w:hAnsiTheme="minorHAnsi" w:cstheme="minorHAnsi"/>
          <w:sz w:val="12"/>
        </w:rPr>
        <w:t xml:space="preserve">, combined with the unexpected reality of very cheap natural gas today. </w:t>
      </w:r>
      <w:r w:rsidRPr="001A1145">
        <w:rPr>
          <w:rFonts w:asciiTheme="minorHAnsi" w:eastAsia="Calibri" w:hAnsiTheme="minorHAnsi" w:cstheme="minorHAnsi"/>
          <w:u w:val="single"/>
        </w:rPr>
        <w:t xml:space="preserve">Even the most conservative consideration of near-Earth asteroid resources suggests that </w:t>
      </w:r>
      <w:r w:rsidRPr="001A1145">
        <w:rPr>
          <w:rFonts w:asciiTheme="minorHAnsi" w:eastAsia="Calibri" w:hAnsiTheme="minorHAnsi" w:cstheme="minorHAnsi"/>
          <w:b/>
          <w:iCs/>
          <w:u w:val="single"/>
        </w:rPr>
        <w:t xml:space="preserve">there is no reason to view the Earth as a closed system to which nothing can be added. </w:t>
      </w:r>
      <w:r w:rsidRPr="001A1145">
        <w:rPr>
          <w:rFonts w:asciiTheme="minorHAnsi" w:eastAsia="Calibri" w:hAnsiTheme="minorHAnsi" w:cstheme="minorHAnsi"/>
          <w:sz w:val="12"/>
        </w:rPr>
        <w:t xml:space="preserve">The time for the settlement of Mars will come, but first we need to build on our success in developing the resources of Earth orbit, in the form of navigation, Earth observation, communication, and weather satellites, by fully developing the economic potential of the Earth-Moon system. </w:t>
      </w:r>
      <w:r w:rsidRPr="001A1145">
        <w:rPr>
          <w:rFonts w:asciiTheme="minorHAnsi" w:eastAsia="Calibri" w:hAnsiTheme="minorHAnsi" w:cstheme="minorHAnsi"/>
          <w:u w:val="single"/>
        </w:rPr>
        <w:t>Space settlements must flow out of the development of the economic resources of space if they are to be sustainable in the long term</w:t>
      </w:r>
      <w:r w:rsidRPr="001A1145">
        <w:rPr>
          <w:rFonts w:asciiTheme="minorHAnsi" w:eastAsia="Calibri" w:hAnsiTheme="minorHAnsi" w:cstheme="minorHAnsi"/>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neaby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w:t>
      </w:r>
      <w:proofErr w:type="gramStart"/>
      <w:r w:rsidRPr="001A1145">
        <w:rPr>
          <w:rFonts w:asciiTheme="minorHAnsi" w:eastAsia="Calibri" w:hAnsiTheme="minorHAnsi" w:cstheme="minorHAnsi"/>
          <w:sz w:val="12"/>
        </w:rPr>
        <w:t>Moon, and</w:t>
      </w:r>
      <w:proofErr w:type="gramEnd"/>
      <w:r w:rsidRPr="001A1145">
        <w:rPr>
          <w:rFonts w:asciiTheme="minorHAnsi" w:eastAsia="Calibri" w:hAnsiTheme="minorHAnsi" w:cstheme="minorHAnsi"/>
          <w:sz w:val="12"/>
        </w:rPr>
        <w:t xml:space="preserve"> investing $900 million in Elon Musk’s SpaceX. Given that corporate Google (now Alphabet) has just made a massive investment in a company founded to settle Mars, the Tellers’ essay sounds a bit like sour grapes. In any case, </w:t>
      </w:r>
      <w:r w:rsidRPr="001A1145">
        <w:rPr>
          <w:rFonts w:asciiTheme="minorHAnsi" w:eastAsia="Calibri" w:hAnsiTheme="minorHAnsi" w:cstheme="minorHAnsi"/>
          <w:u w:val="single"/>
        </w:rPr>
        <w:t>the Tellers are completely wrong</w:t>
      </w:r>
      <w:r w:rsidRPr="001A1145">
        <w:rPr>
          <w:rFonts w:asciiTheme="minorHAnsi" w:eastAsia="Calibri" w:hAnsiTheme="minorHAnsi" w:cstheme="minorHAnsi"/>
          <w:sz w:val="12"/>
        </w:rPr>
        <w:t xml:space="preserve"> in their disregard of the potential economic benefits of space development and the underlying motivation for space settlement.</w:t>
      </w:r>
    </w:p>
    <w:p w14:paraId="320C8F74" w14:textId="77777777" w:rsidR="00A82C81" w:rsidRPr="001A1145" w:rsidRDefault="00A82C81" w:rsidP="00A82C81">
      <w:pPr>
        <w:spacing w:line="256" w:lineRule="auto"/>
        <w:rPr>
          <w:rFonts w:asciiTheme="minorHAnsi" w:eastAsia="Calibri" w:hAnsiTheme="minorHAnsi" w:cstheme="minorHAnsi"/>
        </w:rPr>
      </w:pPr>
    </w:p>
    <w:p w14:paraId="26E81B80" w14:textId="77777777" w:rsidR="00A82C81" w:rsidRPr="001A1145" w:rsidRDefault="00A82C81" w:rsidP="00A82C81">
      <w:pPr>
        <w:pStyle w:val="Heading4"/>
        <w:rPr>
          <w:rFonts w:asciiTheme="minorHAnsi" w:hAnsiTheme="minorHAnsi" w:cstheme="minorHAnsi"/>
        </w:rPr>
      </w:pPr>
      <w:r w:rsidRPr="001A1145">
        <w:rPr>
          <w:rFonts w:asciiTheme="minorHAnsi" w:hAnsiTheme="minorHAnsi" w:cstheme="minorHAnsi"/>
        </w:rPr>
        <w:lastRenderedPageBreak/>
        <w:t>3</w:t>
      </w:r>
      <w:r>
        <w:rPr>
          <w:rFonts w:asciiTheme="minorHAnsi" w:hAnsiTheme="minorHAnsi" w:cstheme="minorHAnsi"/>
        </w:rPr>
        <w:t>---</w:t>
      </w:r>
      <w:r w:rsidRPr="001A1145">
        <w:rPr>
          <w:rFonts w:asciiTheme="minorHAnsi" w:hAnsiTheme="minorHAnsi" w:cstheme="minorHAnsi"/>
        </w:rPr>
        <w:t xml:space="preserve">COVID ensures transition from </w:t>
      </w:r>
      <w:r w:rsidRPr="001A1145">
        <w:rPr>
          <w:rFonts w:asciiTheme="minorHAnsi" w:hAnsiTheme="minorHAnsi" w:cstheme="minorHAnsi"/>
          <w:u w:val="single"/>
        </w:rPr>
        <w:t>decentralized</w:t>
      </w:r>
      <w:r w:rsidRPr="001A1145">
        <w:rPr>
          <w:rFonts w:asciiTheme="minorHAnsi" w:hAnsiTheme="minorHAnsi" w:cstheme="minorHAnsi"/>
        </w:rPr>
        <w:t xml:space="preserve"> markets to </w:t>
      </w:r>
      <w:r w:rsidRPr="001A1145">
        <w:rPr>
          <w:rFonts w:asciiTheme="minorHAnsi" w:hAnsiTheme="minorHAnsi" w:cstheme="minorHAnsi"/>
          <w:u w:val="single"/>
        </w:rPr>
        <w:t>central</w:t>
      </w:r>
      <w:r w:rsidRPr="001A1145">
        <w:rPr>
          <w:rFonts w:asciiTheme="minorHAnsi" w:hAnsiTheme="minorHAnsi" w:cstheme="minorHAnsi"/>
        </w:rPr>
        <w:t xml:space="preserve"> organization</w:t>
      </w:r>
      <w:r>
        <w:rPr>
          <w:rFonts w:asciiTheme="minorHAnsi" w:hAnsiTheme="minorHAnsi" w:cstheme="minorHAnsi"/>
        </w:rPr>
        <w:t>---</w:t>
      </w:r>
      <w:r w:rsidRPr="001A1145">
        <w:rPr>
          <w:rFonts w:asciiTheme="minorHAnsi" w:hAnsiTheme="minorHAnsi" w:cstheme="minorHAnsi"/>
          <w:u w:val="single"/>
        </w:rPr>
        <w:t>shields</w:t>
      </w:r>
      <w:r w:rsidRPr="001A1145">
        <w:rPr>
          <w:rFonts w:asciiTheme="minorHAnsi" w:hAnsiTheme="minorHAnsi" w:cstheme="minorHAnsi"/>
        </w:rPr>
        <w:t xml:space="preserve"> links, ensures </w:t>
      </w:r>
      <w:r w:rsidRPr="001A1145">
        <w:rPr>
          <w:rFonts w:asciiTheme="minorHAnsi" w:hAnsiTheme="minorHAnsi" w:cstheme="minorHAnsi"/>
          <w:u w:val="single"/>
        </w:rPr>
        <w:t>sustainability</w:t>
      </w:r>
      <w:r>
        <w:rPr>
          <w:rFonts w:asciiTheme="minorHAnsi" w:hAnsiTheme="minorHAnsi" w:cstheme="minorHAnsi"/>
        </w:rPr>
        <w:t>---</w:t>
      </w:r>
      <w:r w:rsidRPr="001A1145">
        <w:rPr>
          <w:rFonts w:asciiTheme="minorHAnsi" w:hAnsiTheme="minorHAnsi" w:cstheme="minorHAnsi"/>
        </w:rPr>
        <w:t>alt ensures global civil war</w:t>
      </w:r>
    </w:p>
    <w:p w14:paraId="3173C67B" w14:textId="77777777" w:rsidR="00A82C81" w:rsidRPr="001A1145" w:rsidRDefault="00A82C81" w:rsidP="00A82C81">
      <w:pPr>
        <w:rPr>
          <w:rFonts w:asciiTheme="minorHAnsi" w:hAnsiTheme="minorHAnsi" w:cstheme="minorHAnsi"/>
          <w:sz w:val="16"/>
          <w:szCs w:val="16"/>
        </w:rPr>
      </w:pPr>
      <w:r w:rsidRPr="001A1145">
        <w:rPr>
          <w:rStyle w:val="Style13ptBold"/>
          <w:rFonts w:asciiTheme="minorHAnsi" w:hAnsiTheme="minorHAnsi" w:cstheme="minorHAnsi"/>
        </w:rPr>
        <w:t>Dalio 20</w:t>
      </w:r>
      <w:r w:rsidRPr="001A1145">
        <w:rPr>
          <w:rFonts w:asciiTheme="minorHAnsi" w:hAnsiTheme="minorHAnsi" w:cstheme="minorHAnsi"/>
        </w:rPr>
        <w:t xml:space="preserve"> </w:t>
      </w:r>
      <w:r w:rsidRPr="001A1145">
        <w:rPr>
          <w:rFonts w:asciiTheme="minorHAnsi" w:hAnsiTheme="minorHAnsi" w:cstheme="minorHAnsi"/>
          <w:sz w:val="16"/>
          <w:szCs w:val="16"/>
        </w:rPr>
        <w:t>(Ray Dalio is a M.B.A. from Harvard Business School, founded Bridgewater Associates.  “Ray Dalio: We must reform capitalism, not abandon it.” 5-15-20. https://www.cnn.com/2020/05/15/perspectives/ray-dalio-capitalism/index.html)</w:t>
      </w:r>
    </w:p>
    <w:p w14:paraId="41923360" w14:textId="77777777" w:rsidR="00A82C81" w:rsidRPr="001A1145" w:rsidRDefault="00A82C81" w:rsidP="00A82C81">
      <w:pPr>
        <w:rPr>
          <w:rFonts w:asciiTheme="minorHAnsi" w:hAnsiTheme="minorHAnsi" w:cstheme="minorHAnsi"/>
          <w:sz w:val="14"/>
        </w:rPr>
      </w:pPr>
      <w:r w:rsidRPr="006B5371">
        <w:rPr>
          <w:rStyle w:val="StyleUnderline"/>
          <w:rFonts w:asciiTheme="minorHAnsi" w:hAnsiTheme="minorHAnsi" w:cstheme="minorHAnsi"/>
          <w:highlight w:val="green"/>
        </w:rPr>
        <w:t>The economic</w:t>
      </w:r>
      <w:r w:rsidRPr="001A1145">
        <w:rPr>
          <w:rStyle w:val="StyleUnderline"/>
          <w:rFonts w:asciiTheme="minorHAnsi" w:hAnsiTheme="minorHAnsi" w:cstheme="minorHAnsi"/>
        </w:rPr>
        <w:t xml:space="preserve"> world </w:t>
      </w:r>
      <w:r w:rsidRPr="006B5371">
        <w:rPr>
          <w:rStyle w:val="StyleUnderline"/>
          <w:rFonts w:asciiTheme="minorHAnsi" w:hAnsiTheme="minorHAnsi" w:cstheme="minorHAnsi"/>
          <w:highlight w:val="green"/>
        </w:rPr>
        <w:t>order is changing</w:t>
      </w:r>
      <w:r w:rsidRPr="001A1145">
        <w:rPr>
          <w:rFonts w:asciiTheme="minorHAnsi" w:hAnsiTheme="minorHAnsi" w:cstheme="minorHAnsi"/>
          <w:sz w:val="14"/>
        </w:rPr>
        <w:t xml:space="preserve"> whether we like it or not. You can see it happening as people and companies around the world are losing income and savings, and central banks and governments are providing them money to try to compensate for those losses. And you can see it as </w:t>
      </w:r>
      <w:r w:rsidRPr="006B5371">
        <w:rPr>
          <w:rStyle w:val="StyleUnderline"/>
          <w:rFonts w:asciiTheme="minorHAnsi" w:hAnsiTheme="minorHAnsi" w:cstheme="minorHAnsi"/>
          <w:highlight w:val="green"/>
        </w:rPr>
        <w:t>the free market is no longer determining</w:t>
      </w:r>
      <w:r w:rsidRPr="001A1145">
        <w:rPr>
          <w:rStyle w:val="StyleUnderline"/>
          <w:rFonts w:asciiTheme="minorHAnsi" w:hAnsiTheme="minorHAnsi" w:cstheme="minorHAnsi"/>
        </w:rPr>
        <w:t xml:space="preserve"> </w:t>
      </w:r>
      <w:r w:rsidRPr="001A1145">
        <w:rPr>
          <w:rFonts w:asciiTheme="minorHAnsi" w:hAnsiTheme="minorHAnsi" w:cstheme="minorHAnsi"/>
          <w:sz w:val="14"/>
        </w:rPr>
        <w:t xml:space="preserve">the </w:t>
      </w:r>
      <w:r w:rsidRPr="001A1145">
        <w:rPr>
          <w:rStyle w:val="StyleUnderline"/>
          <w:rFonts w:asciiTheme="minorHAnsi" w:hAnsiTheme="minorHAnsi" w:cstheme="minorHAnsi"/>
        </w:rPr>
        <w:t xml:space="preserve">allocation of </w:t>
      </w:r>
      <w:r w:rsidRPr="006B5371">
        <w:rPr>
          <w:rStyle w:val="StyleUnderline"/>
          <w:rFonts w:asciiTheme="minorHAnsi" w:hAnsiTheme="minorHAnsi" w:cstheme="minorHAnsi"/>
          <w:highlight w:val="green"/>
        </w:rPr>
        <w:t>capital</w:t>
      </w:r>
      <w:r w:rsidRPr="001A1145">
        <w:rPr>
          <w:rFonts w:asciiTheme="minorHAnsi" w:hAnsiTheme="minorHAnsi" w:cstheme="minorHAnsi"/>
          <w:sz w:val="14"/>
        </w:rPr>
        <w:t xml:space="preserve"> — </w:t>
      </w:r>
      <w:r w:rsidRPr="006B5371">
        <w:rPr>
          <w:rStyle w:val="StyleUnderline"/>
          <w:rFonts w:asciiTheme="minorHAnsi" w:hAnsiTheme="minorHAnsi" w:cstheme="minorHAnsi"/>
          <w:highlight w:val="green"/>
        </w:rPr>
        <w:t>governments are</w:t>
      </w:r>
      <w:r w:rsidRPr="001A1145">
        <w:rPr>
          <w:rStyle w:val="StyleUnderline"/>
          <w:rFonts w:asciiTheme="minorHAnsi" w:hAnsiTheme="minorHAnsi" w:cstheme="minorHAnsi"/>
        </w:rPr>
        <w:t>.</w:t>
      </w:r>
    </w:p>
    <w:p w14:paraId="20C9C9C9" w14:textId="77777777" w:rsidR="00A82C81" w:rsidRPr="001A1145" w:rsidRDefault="00A82C81" w:rsidP="00A82C81">
      <w:pPr>
        <w:rPr>
          <w:rFonts w:asciiTheme="minorHAnsi" w:hAnsiTheme="minorHAnsi" w:cstheme="minorHAnsi"/>
          <w:sz w:val="14"/>
        </w:rPr>
      </w:pPr>
      <w:r w:rsidRPr="001A1145">
        <w:rPr>
          <w:rStyle w:val="StyleUnderline"/>
          <w:rFonts w:asciiTheme="minorHAnsi" w:hAnsiTheme="minorHAnsi" w:cstheme="minorHAnsi"/>
        </w:rPr>
        <w:t>Central governments and</w:t>
      </w:r>
      <w:r w:rsidRPr="001A1145">
        <w:rPr>
          <w:rFonts w:asciiTheme="minorHAnsi" w:hAnsiTheme="minorHAnsi" w:cstheme="minorHAnsi"/>
          <w:sz w:val="14"/>
        </w:rPr>
        <w:t xml:space="preserve"> central </w:t>
      </w:r>
      <w:r w:rsidRPr="001A1145">
        <w:rPr>
          <w:rStyle w:val="StyleUnderline"/>
          <w:rFonts w:asciiTheme="minorHAnsi" w:hAnsiTheme="minorHAnsi" w:cstheme="minorHAnsi"/>
        </w:rPr>
        <w:t>banks are now creating trillions in money and credit and directing it</w:t>
      </w:r>
      <w:r w:rsidRPr="001A1145">
        <w:rPr>
          <w:rFonts w:asciiTheme="minorHAnsi" w:hAnsiTheme="minorHAnsi" w:cstheme="minorHAnsi"/>
          <w:sz w:val="14"/>
        </w:rPr>
        <w:t xml:space="preserve"> to those they want to receive it. This will soon be followed by a debate, perhaps even a fight, about where this money should come from and who should have what in the new world. Such controls of spending and the ensuing political conflicts over it have occurred many times in history, especially when severe economic and financial downturns were accompanied by high levels of indebtedness and large wealth gaps. History has taught us that these conflicts take place both within and between countries. How these conflicts are resolved will determine whether the economic pie will grow and be divided well or contract and be divided through fighting.</w:t>
      </w:r>
    </w:p>
    <w:p w14:paraId="784EEAAC" w14:textId="77777777" w:rsidR="00A82C81" w:rsidRPr="001A1145" w:rsidRDefault="00A82C81" w:rsidP="00A82C81">
      <w:pPr>
        <w:rPr>
          <w:rFonts w:asciiTheme="minorHAnsi" w:hAnsiTheme="minorHAnsi" w:cstheme="minorHAnsi"/>
          <w:sz w:val="14"/>
        </w:rPr>
      </w:pPr>
      <w:r w:rsidRPr="001A1145">
        <w:rPr>
          <w:rFonts w:asciiTheme="minorHAnsi" w:hAnsiTheme="minorHAnsi" w:cstheme="minorHAnsi"/>
          <w:sz w:val="14"/>
        </w:rPr>
        <w:t xml:space="preserve">Chances are that </w:t>
      </w:r>
      <w:r w:rsidRPr="006B5371">
        <w:rPr>
          <w:rStyle w:val="StyleUnderline"/>
          <w:rFonts w:asciiTheme="minorHAnsi" w:hAnsiTheme="minorHAnsi" w:cstheme="minorHAnsi"/>
          <w:highlight w:val="green"/>
        </w:rPr>
        <w:t>the new system</w:t>
      </w:r>
      <w:r w:rsidRPr="001A1145">
        <w:rPr>
          <w:rStyle w:val="StyleUnderline"/>
          <w:rFonts w:asciiTheme="minorHAnsi" w:hAnsiTheme="minorHAnsi" w:cstheme="minorHAnsi"/>
        </w:rPr>
        <w:t xml:space="preserve"> we end up with </w:t>
      </w:r>
      <w:r w:rsidRPr="006B5371">
        <w:rPr>
          <w:rStyle w:val="StyleUnderline"/>
          <w:rFonts w:asciiTheme="minorHAnsi" w:hAnsiTheme="minorHAnsi" w:cstheme="minorHAnsi"/>
          <w:highlight w:val="green"/>
        </w:rPr>
        <w:t>will be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significantly </w:t>
      </w:r>
      <w:r w:rsidRPr="006B5371">
        <w:rPr>
          <w:rStyle w:val="Emphasis"/>
          <w:rFonts w:asciiTheme="minorHAnsi" w:hAnsiTheme="minorHAnsi" w:cstheme="minorHAnsi"/>
          <w:highlight w:val="green"/>
        </w:rPr>
        <w:t>different</w:t>
      </w:r>
      <w:r w:rsidRPr="006B5371">
        <w:rPr>
          <w:rStyle w:val="StyleUnderline"/>
          <w:rFonts w:asciiTheme="minorHAnsi" w:hAnsiTheme="minorHAnsi" w:cstheme="minorHAnsi"/>
          <w:highlight w:val="green"/>
        </w:rPr>
        <w:t xml:space="preserve"> from</w:t>
      </w:r>
      <w:r w:rsidRPr="001A1145">
        <w:rPr>
          <w:rStyle w:val="StyleUnderline"/>
          <w:rFonts w:asciiTheme="minorHAnsi" w:hAnsiTheme="minorHAnsi" w:cstheme="minorHAnsi"/>
        </w:rPr>
        <w:t xml:space="preserve"> the </w:t>
      </w:r>
      <w:r w:rsidRPr="006B5371">
        <w:rPr>
          <w:rStyle w:val="StyleUnderline"/>
          <w:rFonts w:asciiTheme="minorHAnsi" w:hAnsiTheme="minorHAnsi" w:cstheme="minorHAnsi"/>
          <w:highlight w:val="green"/>
        </w:rPr>
        <w:t>capital</w:t>
      </w:r>
      <w:r w:rsidRPr="001A1145">
        <w:rPr>
          <w:rStyle w:val="StyleUnderline"/>
          <w:rFonts w:asciiTheme="minorHAnsi" w:hAnsiTheme="minorHAnsi" w:cstheme="minorHAnsi"/>
        </w:rPr>
        <w:t>ist system</w:t>
      </w:r>
      <w:r w:rsidRPr="001A1145">
        <w:rPr>
          <w:rFonts w:asciiTheme="minorHAnsi" w:hAnsiTheme="minorHAnsi" w:cstheme="minorHAnsi"/>
          <w:sz w:val="14"/>
        </w:rPr>
        <w:t xml:space="preserve"> that we've gotten used to.</w:t>
      </w:r>
    </w:p>
    <w:p w14:paraId="068DD3B4" w14:textId="77777777" w:rsidR="00A82C81" w:rsidRPr="001A1145" w:rsidRDefault="00A82C81" w:rsidP="00A82C81">
      <w:pPr>
        <w:rPr>
          <w:rFonts w:asciiTheme="minorHAnsi" w:hAnsiTheme="minorHAnsi" w:cstheme="minorHAnsi"/>
          <w:sz w:val="14"/>
          <w:szCs w:val="14"/>
        </w:rPr>
      </w:pPr>
      <w:r w:rsidRPr="001A1145">
        <w:rPr>
          <w:rFonts w:asciiTheme="minorHAnsi" w:hAnsiTheme="minorHAnsi" w:cstheme="minorHAnsi"/>
          <w:sz w:val="14"/>
          <w:szCs w:val="14"/>
        </w:rPr>
        <w:t xml:space="preserve">These sorts of changes to the world order have taken place many times in history, most recently between 1930 and 1945, in periods characterized by intensifying divisions over the best approach for divvying up wealth and power — and over which economic and political system is most effective at doing so. For example, in the transition from the Roaring 1920s to the depressing 1930-1945 period, we saw relatively capitalist and democratic systems shift to systems that were more redistributive of wealth and more autocratic. Such systems included communism (extreme redistribution of wealth with autocratic political controls such as in Russia), fascism (autocratic control of both the economy and politics such as in Germany, Japan, </w:t>
      </w:r>
      <w:proofErr w:type="gramStart"/>
      <w:r w:rsidRPr="001A1145">
        <w:rPr>
          <w:rFonts w:asciiTheme="minorHAnsi" w:hAnsiTheme="minorHAnsi" w:cstheme="minorHAnsi"/>
          <w:sz w:val="14"/>
          <w:szCs w:val="14"/>
        </w:rPr>
        <w:t>Italy</w:t>
      </w:r>
      <w:proofErr w:type="gramEnd"/>
      <w:r w:rsidRPr="001A1145">
        <w:rPr>
          <w:rFonts w:asciiTheme="minorHAnsi" w:hAnsiTheme="minorHAnsi" w:cstheme="minorHAnsi"/>
          <w:sz w:val="14"/>
          <w:szCs w:val="14"/>
        </w:rPr>
        <w:t xml:space="preserve"> and Spain) and democratic socialism (more moderate wealth redistributions and more moderate moves toward top-down control that existed within democracies such as those in the United States and the United Kingdom). Under the pressure of such stress tests, some societies bend (e.g., the capitalist and democratic systems in the United Kingdom during the 1930s) and others break (e.g., Germany, Japan, </w:t>
      </w:r>
      <w:proofErr w:type="gramStart"/>
      <w:r w:rsidRPr="001A1145">
        <w:rPr>
          <w:rFonts w:asciiTheme="minorHAnsi" w:hAnsiTheme="minorHAnsi" w:cstheme="minorHAnsi"/>
          <w:sz w:val="14"/>
          <w:szCs w:val="14"/>
        </w:rPr>
        <w:t>Italy</w:t>
      </w:r>
      <w:proofErr w:type="gramEnd"/>
      <w:r w:rsidRPr="001A1145">
        <w:rPr>
          <w:rFonts w:asciiTheme="minorHAnsi" w:hAnsiTheme="minorHAnsi" w:cstheme="minorHAnsi"/>
          <w:sz w:val="14"/>
          <w:szCs w:val="14"/>
        </w:rPr>
        <w:t xml:space="preserve"> and Spain all abandoned their systems in favor of autocracy). Most countries in the world are now under that kind of stress.</w:t>
      </w:r>
    </w:p>
    <w:p w14:paraId="09FF66C0" w14:textId="77777777" w:rsidR="00A82C81" w:rsidRPr="001A1145" w:rsidRDefault="00A82C81" w:rsidP="00A82C81">
      <w:pPr>
        <w:rPr>
          <w:rFonts w:asciiTheme="minorHAnsi" w:hAnsiTheme="minorHAnsi" w:cstheme="minorHAnsi"/>
          <w:sz w:val="14"/>
        </w:rPr>
      </w:pPr>
      <w:r w:rsidRPr="006B5371">
        <w:rPr>
          <w:rStyle w:val="StyleUnderline"/>
          <w:rFonts w:asciiTheme="minorHAnsi" w:hAnsiTheme="minorHAnsi" w:cstheme="minorHAnsi"/>
          <w:highlight w:val="green"/>
        </w:rPr>
        <w:t xml:space="preserve">As the </w:t>
      </w:r>
      <w:r w:rsidRPr="006B5371">
        <w:rPr>
          <w:rStyle w:val="Emphasis"/>
          <w:rFonts w:asciiTheme="minorHAnsi" w:hAnsiTheme="minorHAnsi" w:cstheme="minorHAnsi"/>
          <w:highlight w:val="green"/>
        </w:rPr>
        <w:t>current</w:t>
      </w:r>
      <w:r w:rsidRPr="006B5371">
        <w:rPr>
          <w:rStyle w:val="StyleUnderline"/>
          <w:rFonts w:asciiTheme="minorHAnsi" w:hAnsiTheme="minorHAnsi" w:cstheme="minorHAnsi"/>
          <w:highlight w:val="green"/>
        </w:rPr>
        <w:t xml:space="preserve"> crisis unfolds</w:t>
      </w:r>
      <w:r w:rsidRPr="001A1145">
        <w:rPr>
          <w:rStyle w:val="StyleUnderline"/>
          <w:rFonts w:asciiTheme="minorHAnsi" w:hAnsiTheme="minorHAnsi" w:cstheme="minorHAnsi"/>
        </w:rPr>
        <w:t xml:space="preserve">, </w:t>
      </w:r>
      <w:r w:rsidRPr="006B5371">
        <w:rPr>
          <w:rStyle w:val="StyleUnderline"/>
          <w:rFonts w:asciiTheme="minorHAnsi" w:hAnsiTheme="minorHAnsi" w:cstheme="minorHAnsi"/>
          <w:highlight w:val="green"/>
        </w:rPr>
        <w:t>we should remember</w:t>
      </w:r>
      <w:r w:rsidRPr="001A1145">
        <w:rPr>
          <w:rStyle w:val="StyleUnderline"/>
          <w:rFonts w:asciiTheme="minorHAnsi" w:hAnsiTheme="minorHAnsi" w:cstheme="minorHAnsi"/>
        </w:rPr>
        <w:t xml:space="preserve"> that throughout history, </w:t>
      </w:r>
      <w:r w:rsidRPr="006B5371">
        <w:rPr>
          <w:rStyle w:val="StyleUnderline"/>
          <w:rFonts w:asciiTheme="minorHAnsi" w:hAnsiTheme="minorHAnsi" w:cstheme="minorHAnsi"/>
          <w:highlight w:val="green"/>
        </w:rPr>
        <w:t>capital</w:t>
      </w:r>
      <w:r w:rsidRPr="001A1145">
        <w:rPr>
          <w:rStyle w:val="StyleUnderline"/>
          <w:rFonts w:asciiTheme="minorHAnsi" w:hAnsiTheme="minorHAnsi" w:cstheme="minorHAnsi"/>
        </w:rPr>
        <w:t xml:space="preserve">ism </w:t>
      </w:r>
      <w:r w:rsidRPr="006B5371">
        <w:rPr>
          <w:rStyle w:val="StyleUnderline"/>
          <w:rFonts w:asciiTheme="minorHAnsi" w:hAnsiTheme="minorHAnsi" w:cstheme="minorHAnsi"/>
          <w:highlight w:val="green"/>
        </w:rPr>
        <w:t>has proven</w:t>
      </w:r>
      <w:r w:rsidRPr="001A1145">
        <w:rPr>
          <w:rStyle w:val="StyleUnderline"/>
          <w:rFonts w:asciiTheme="minorHAnsi" w:hAnsiTheme="minorHAnsi" w:cstheme="minorHAnsi"/>
        </w:rPr>
        <w:t xml:space="preserve"> to be the </w:t>
      </w:r>
      <w:r w:rsidRPr="006B5371">
        <w:rPr>
          <w:rStyle w:val="Emphasis"/>
          <w:rFonts w:asciiTheme="minorHAnsi" w:hAnsiTheme="minorHAnsi" w:cstheme="minorHAnsi"/>
          <w:highlight w:val="green"/>
        </w:rPr>
        <w:t>best</w:t>
      </w:r>
      <w:r w:rsidRPr="001A1145">
        <w:rPr>
          <w:rStyle w:val="StyleUnderline"/>
          <w:rFonts w:asciiTheme="minorHAnsi" w:hAnsiTheme="minorHAnsi" w:cstheme="minorHAnsi"/>
        </w:rPr>
        <w:t xml:space="preserve"> system, </w:t>
      </w:r>
      <w:r w:rsidRPr="006B5371">
        <w:rPr>
          <w:rStyle w:val="StyleUnderline"/>
          <w:rFonts w:asciiTheme="minorHAnsi" w:hAnsiTheme="minorHAnsi" w:cstheme="minorHAnsi"/>
          <w:highlight w:val="green"/>
        </w:rPr>
        <w:t>though it can</w:t>
      </w:r>
      <w:r w:rsidRPr="001A1145">
        <w:rPr>
          <w:rFonts w:asciiTheme="minorHAnsi" w:hAnsiTheme="minorHAnsi" w:cstheme="minorHAnsi"/>
          <w:sz w:val="14"/>
        </w:rPr>
        <w:t xml:space="preserve"> sometimes </w:t>
      </w:r>
      <w:r w:rsidRPr="006B5371">
        <w:rPr>
          <w:rStyle w:val="StyleUnderline"/>
          <w:rFonts w:asciiTheme="minorHAnsi" w:hAnsiTheme="minorHAnsi" w:cstheme="minorHAnsi"/>
          <w:highlight w:val="green"/>
        </w:rPr>
        <w:t>be</w:t>
      </w:r>
      <w:r w:rsidRPr="001A1145">
        <w:rPr>
          <w:rFonts w:asciiTheme="minorHAnsi" w:hAnsiTheme="minorHAnsi" w:cstheme="minorHAnsi"/>
          <w:sz w:val="14"/>
        </w:rPr>
        <w:t xml:space="preserve"> highly </w:t>
      </w:r>
      <w:r w:rsidRPr="006B5371">
        <w:rPr>
          <w:rStyle w:val="StyleUnderline"/>
          <w:rFonts w:asciiTheme="minorHAnsi" w:hAnsiTheme="minorHAnsi" w:cstheme="minorHAnsi"/>
          <w:highlight w:val="green"/>
        </w:rPr>
        <w:t>flawed. It is</w:t>
      </w:r>
      <w:r w:rsidRPr="001A1145">
        <w:rPr>
          <w:rFonts w:asciiTheme="minorHAnsi" w:hAnsiTheme="minorHAnsi" w:cstheme="minorHAnsi"/>
          <w:sz w:val="14"/>
        </w:rPr>
        <w:t xml:space="preserve"> typically </w:t>
      </w:r>
      <w:r w:rsidRPr="001A1145">
        <w:rPr>
          <w:rStyle w:val="StyleUnderline"/>
          <w:rFonts w:asciiTheme="minorHAnsi" w:hAnsiTheme="minorHAnsi" w:cstheme="minorHAnsi"/>
        </w:rPr>
        <w:t xml:space="preserve">best when it comes to allocating resources and </w:t>
      </w:r>
      <w:r w:rsidRPr="006B5371">
        <w:rPr>
          <w:rStyle w:val="StyleUnderline"/>
          <w:rFonts w:asciiTheme="minorHAnsi" w:hAnsiTheme="minorHAnsi" w:cstheme="minorHAnsi"/>
          <w:highlight w:val="green"/>
        </w:rPr>
        <w:t>raising</w:t>
      </w:r>
      <w:r w:rsidRPr="001A1145">
        <w:rPr>
          <w:rFonts w:asciiTheme="minorHAnsi" w:hAnsiTheme="minorHAnsi" w:cstheme="minorHAnsi"/>
          <w:sz w:val="14"/>
        </w:rPr>
        <w:t xml:space="preserve"> a society's </w:t>
      </w:r>
      <w:r w:rsidRPr="006B5371">
        <w:rPr>
          <w:rStyle w:val="Emphasis"/>
          <w:rFonts w:asciiTheme="minorHAnsi" w:hAnsiTheme="minorHAnsi" w:cstheme="minorHAnsi"/>
          <w:highlight w:val="green"/>
        </w:rPr>
        <w:t>productivity</w:t>
      </w:r>
      <w:r w:rsidRPr="006B5371">
        <w:rPr>
          <w:rStyle w:val="StyleUnderline"/>
          <w:rFonts w:asciiTheme="minorHAnsi" w:hAnsiTheme="minorHAnsi" w:cstheme="minorHAnsi"/>
          <w:highlight w:val="green"/>
        </w:rPr>
        <w:t xml:space="preserve"> and </w:t>
      </w:r>
      <w:r w:rsidRPr="006B5371">
        <w:rPr>
          <w:rStyle w:val="Emphasis"/>
          <w:rFonts w:asciiTheme="minorHAnsi" w:hAnsiTheme="minorHAnsi" w:cstheme="minorHAnsi"/>
          <w:highlight w:val="green"/>
        </w:rPr>
        <w:t>living standards</w:t>
      </w:r>
      <w:r w:rsidRPr="001A1145">
        <w:rPr>
          <w:rStyle w:val="StyleUnderline"/>
          <w:rFonts w:asciiTheme="minorHAnsi" w:hAnsiTheme="minorHAnsi" w:cstheme="minorHAnsi"/>
        </w:rPr>
        <w:t xml:space="preserve"> because of</w:t>
      </w:r>
      <w:r w:rsidRPr="001A1145">
        <w:rPr>
          <w:rFonts w:asciiTheme="minorHAnsi" w:hAnsiTheme="minorHAnsi" w:cstheme="minorHAnsi"/>
          <w:sz w:val="14"/>
        </w:rPr>
        <w:t xml:space="preserve"> how </w:t>
      </w:r>
      <w:r w:rsidRPr="001A1145">
        <w:rPr>
          <w:rStyle w:val="StyleUnderline"/>
          <w:rFonts w:asciiTheme="minorHAnsi" w:hAnsiTheme="minorHAnsi" w:cstheme="minorHAnsi"/>
        </w:rPr>
        <w:t>profit-making</w:t>
      </w:r>
      <w:r w:rsidRPr="001A1145">
        <w:rPr>
          <w:rFonts w:asciiTheme="minorHAnsi" w:hAnsiTheme="minorHAnsi" w:cstheme="minorHAnsi"/>
          <w:sz w:val="14"/>
        </w:rPr>
        <w:t xml:space="preserve"> works. Very simply, if the value of a product is greater than the value of the resources used to produce it, it will be </w:t>
      </w:r>
      <w:proofErr w:type="gramStart"/>
      <w:r w:rsidRPr="001A1145">
        <w:rPr>
          <w:rFonts w:asciiTheme="minorHAnsi" w:hAnsiTheme="minorHAnsi" w:cstheme="minorHAnsi"/>
          <w:sz w:val="14"/>
        </w:rPr>
        <w:t>profitable</w:t>
      </w:r>
      <w:proofErr w:type="gramEnd"/>
      <w:r w:rsidRPr="001A1145">
        <w:rPr>
          <w:rFonts w:asciiTheme="minorHAnsi" w:hAnsiTheme="minorHAnsi" w:cstheme="minorHAnsi"/>
          <w:sz w:val="14"/>
        </w:rPr>
        <w:t xml:space="preserve"> and that endeavor will gain more resources. If the value of a product is less than the cost of the resources used to produce it, it will lose money and that endeavor will shut down. </w:t>
      </w:r>
      <w:r w:rsidRPr="001A1145">
        <w:rPr>
          <w:rStyle w:val="StyleUnderline"/>
          <w:rFonts w:asciiTheme="minorHAnsi" w:hAnsiTheme="minorHAnsi" w:cstheme="minorHAnsi"/>
        </w:rPr>
        <w:t>The system</w:t>
      </w:r>
      <w:r w:rsidRPr="001A1145">
        <w:rPr>
          <w:rFonts w:asciiTheme="minorHAnsi" w:hAnsiTheme="minorHAnsi" w:cstheme="minorHAnsi"/>
          <w:sz w:val="14"/>
        </w:rPr>
        <w:t xml:space="preserve"> also </w:t>
      </w:r>
      <w:r w:rsidRPr="001A1145">
        <w:rPr>
          <w:rStyle w:val="StyleUnderline"/>
          <w:rFonts w:asciiTheme="minorHAnsi" w:hAnsiTheme="minorHAnsi" w:cstheme="minorHAnsi"/>
        </w:rPr>
        <w:t>financially rewards individuals who come up with products that people want</w:t>
      </w:r>
      <w:r w:rsidRPr="001A1145">
        <w:rPr>
          <w:rFonts w:asciiTheme="minorHAnsi" w:hAnsiTheme="minorHAnsi" w:cstheme="minorHAnsi"/>
          <w:sz w:val="14"/>
        </w:rPr>
        <w:t xml:space="preserve"> and, if they can do that, it provides them with capital from investors who risk their own money based on their assessments of the economic merits of these ideas.</w:t>
      </w:r>
    </w:p>
    <w:p w14:paraId="26159CBB" w14:textId="77777777" w:rsidR="00A82C81" w:rsidRPr="001A1145" w:rsidRDefault="00A82C81" w:rsidP="00A82C81">
      <w:pPr>
        <w:rPr>
          <w:rFonts w:asciiTheme="minorHAnsi" w:hAnsiTheme="minorHAnsi" w:cstheme="minorHAnsi"/>
          <w:sz w:val="14"/>
          <w:szCs w:val="14"/>
        </w:rPr>
      </w:pPr>
      <w:r w:rsidRPr="001A1145">
        <w:rPr>
          <w:rFonts w:asciiTheme="minorHAnsi" w:hAnsiTheme="minorHAnsi" w:cstheme="minorHAnsi"/>
          <w:sz w:val="14"/>
          <w:szCs w:val="14"/>
        </w:rPr>
        <w:t>While this profit-making capitalism has worked well in this way, it has also been intolerably imperfect in providing equal opportunity. It has failed to deliver people equal opportunities to be productive if they can be and to take care of the basic needs of people who can't be. It also doesn't create limits on how bad people's living conditions can be or on how decadent spending can be. To me, most tragically, it allows vast numbers of children to grow up in environments of violent squalor, which is both economically and socially bad. It is economically bad because the costs of having large numbers of unproductive people are enormous compared to the benefits of having productive people. And it is socially bad because a system that doesn't provide equal opportunity can't be considered fair — and unfair systems eventually lead to disruptive social conflicts.</w:t>
      </w:r>
    </w:p>
    <w:p w14:paraId="262A88A1" w14:textId="77777777" w:rsidR="00A82C81" w:rsidRPr="001A1145" w:rsidRDefault="00A82C81" w:rsidP="00A82C81">
      <w:pPr>
        <w:rPr>
          <w:rFonts w:asciiTheme="minorHAnsi" w:hAnsiTheme="minorHAnsi" w:cstheme="minorHAnsi"/>
          <w:sz w:val="14"/>
          <w:szCs w:val="14"/>
        </w:rPr>
      </w:pPr>
      <w:r w:rsidRPr="001A1145">
        <w:rPr>
          <w:rFonts w:asciiTheme="minorHAnsi" w:hAnsiTheme="minorHAnsi" w:cstheme="minorHAnsi"/>
          <w:sz w:val="14"/>
          <w:szCs w:val="14"/>
        </w:rPr>
        <w:t>To be clear, I'm not saying that there should be laws restricting how people spend their money, because I don't believe there should be. But I am saying that such huge gaps in spending and living conditions are threatening the existence of our system. It is for these reasons that I believe we need to reform capitalism, not abandon it.</w:t>
      </w:r>
    </w:p>
    <w:p w14:paraId="48C84208" w14:textId="77777777" w:rsidR="00A82C81" w:rsidRPr="001A1145" w:rsidRDefault="00A82C81" w:rsidP="00A82C81">
      <w:pPr>
        <w:rPr>
          <w:rFonts w:asciiTheme="minorHAnsi" w:hAnsiTheme="minorHAnsi" w:cstheme="minorHAnsi"/>
          <w:sz w:val="14"/>
          <w:szCs w:val="14"/>
        </w:rPr>
      </w:pPr>
      <w:r w:rsidRPr="006B5371">
        <w:rPr>
          <w:rStyle w:val="StyleUnderline"/>
          <w:rFonts w:asciiTheme="minorHAnsi" w:hAnsiTheme="minorHAnsi" w:cstheme="minorHAnsi"/>
          <w:highlight w:val="green"/>
        </w:rPr>
        <w:t>To make society</w:t>
      </w:r>
      <w:r w:rsidRPr="001A1145">
        <w:rPr>
          <w:rStyle w:val="StyleUnderline"/>
          <w:rFonts w:asciiTheme="minorHAnsi" w:hAnsiTheme="minorHAnsi" w:cstheme="minorHAnsi"/>
        </w:rPr>
        <w:t xml:space="preserve"> work </w:t>
      </w:r>
      <w:r w:rsidRPr="006B5371">
        <w:rPr>
          <w:rStyle w:val="Emphasis"/>
          <w:rFonts w:asciiTheme="minorHAnsi" w:hAnsiTheme="minorHAnsi" w:cstheme="minorHAnsi"/>
          <w:highlight w:val="green"/>
        </w:rPr>
        <w:t>better</w:t>
      </w:r>
      <w:r w:rsidRPr="001A1145">
        <w:rPr>
          <w:rStyle w:val="StyleUnderline"/>
          <w:rFonts w:asciiTheme="minorHAnsi" w:hAnsiTheme="minorHAnsi" w:cstheme="minorHAnsi"/>
        </w:rPr>
        <w:t xml:space="preserve">, </w:t>
      </w:r>
      <w:r w:rsidRPr="006B5371">
        <w:rPr>
          <w:rStyle w:val="StyleUnderline"/>
          <w:rFonts w:asciiTheme="minorHAnsi" w:hAnsiTheme="minorHAnsi" w:cstheme="minorHAnsi"/>
          <w:highlight w:val="green"/>
        </w:rPr>
        <w:t>the</w:t>
      </w:r>
      <w:r w:rsidRPr="001A1145">
        <w:rPr>
          <w:rStyle w:val="StyleUnderline"/>
          <w:rFonts w:asciiTheme="minorHAnsi" w:hAnsiTheme="minorHAnsi" w:cstheme="minorHAnsi"/>
        </w:rPr>
        <w:t xml:space="preserve"> new </w:t>
      </w:r>
      <w:r w:rsidRPr="006B5371">
        <w:rPr>
          <w:rStyle w:val="StyleUnderline"/>
          <w:rFonts w:asciiTheme="minorHAnsi" w:hAnsiTheme="minorHAnsi" w:cstheme="minorHAnsi"/>
          <w:highlight w:val="green"/>
        </w:rPr>
        <w:t>system must</w:t>
      </w:r>
      <w:r w:rsidRPr="001A1145">
        <w:rPr>
          <w:rFonts w:asciiTheme="minorHAnsi" w:hAnsiTheme="minorHAnsi" w:cstheme="minorHAnsi"/>
          <w:sz w:val="14"/>
        </w:rPr>
        <w:t xml:space="preserve"> both </w:t>
      </w:r>
      <w:r w:rsidRPr="006B5371">
        <w:rPr>
          <w:rStyle w:val="StyleUnderline"/>
          <w:rFonts w:asciiTheme="minorHAnsi" w:hAnsiTheme="minorHAnsi" w:cstheme="minorHAnsi"/>
          <w:highlight w:val="green"/>
        </w:rPr>
        <w:t>increase</w:t>
      </w:r>
      <w:r w:rsidRPr="001A1145">
        <w:rPr>
          <w:rStyle w:val="StyleUnderline"/>
          <w:rFonts w:asciiTheme="minorHAnsi" w:hAnsiTheme="minorHAnsi" w:cstheme="minorHAnsi"/>
        </w:rPr>
        <w:t xml:space="preserve"> the </w:t>
      </w:r>
      <w:r w:rsidRPr="006B5371">
        <w:rPr>
          <w:rStyle w:val="Emphasis"/>
          <w:rFonts w:asciiTheme="minorHAnsi" w:hAnsiTheme="minorHAnsi" w:cstheme="minorHAnsi"/>
          <w:highlight w:val="green"/>
        </w:rPr>
        <w:t>size of the pie</w:t>
      </w:r>
      <w:r w:rsidRPr="006B5371">
        <w:rPr>
          <w:rStyle w:val="StyleUnderline"/>
          <w:rFonts w:asciiTheme="minorHAnsi" w:hAnsiTheme="minorHAnsi" w:cstheme="minorHAnsi"/>
          <w:highlight w:val="green"/>
        </w:rPr>
        <w:t xml:space="preserve"> and </w:t>
      </w:r>
      <w:r w:rsidRPr="006B5371">
        <w:rPr>
          <w:rStyle w:val="Emphasis"/>
          <w:rFonts w:asciiTheme="minorHAnsi" w:hAnsiTheme="minorHAnsi" w:cstheme="minorHAnsi"/>
          <w:highlight w:val="green"/>
        </w:rPr>
        <w:t>divide</w:t>
      </w:r>
      <w:r w:rsidRPr="001A1145">
        <w:rPr>
          <w:rStyle w:val="StyleUnderline"/>
          <w:rFonts w:asciiTheme="minorHAnsi" w:hAnsiTheme="minorHAnsi" w:cstheme="minorHAnsi"/>
        </w:rPr>
        <w:t xml:space="preserve"> it </w:t>
      </w:r>
      <w:r w:rsidRPr="006B5371">
        <w:rPr>
          <w:rStyle w:val="Emphasis"/>
          <w:rFonts w:asciiTheme="minorHAnsi" w:hAnsiTheme="minorHAnsi" w:cstheme="minorHAnsi"/>
          <w:highlight w:val="green"/>
        </w:rPr>
        <w:t>well</w:t>
      </w:r>
      <w:r w:rsidRPr="001A1145">
        <w:rPr>
          <w:rFonts w:asciiTheme="minorHAnsi" w:hAnsiTheme="minorHAnsi" w:cstheme="minorHAnsi"/>
          <w:sz w:val="14"/>
        </w:rPr>
        <w:t xml:space="preserve">. Our ability to consume is dependent on our ability to produce, not the amount of money we get in the mail. You can't eat money. Somebody must get paid to produce and deliver what we consume. And we can't raise our living standards by just giving people money — they need to be incentivized to produce, and that must be done cost-effectively </w:t>
      </w:r>
      <w:r w:rsidRPr="001A1145">
        <w:rPr>
          <w:rFonts w:asciiTheme="minorHAnsi" w:hAnsiTheme="minorHAnsi" w:cstheme="minorHAnsi"/>
          <w:sz w:val="14"/>
          <w:szCs w:val="14"/>
        </w:rPr>
        <w:t>through some system that is not administered from the top. Most fundamentally, that system must strive to provide 1) equal opportunity to all those who have the potential to produce (because that is both most fair and most productive) and 2) basic needs to those who are unable to (because that is humane and what is fundamentally needed to have a good community).</w:t>
      </w:r>
    </w:p>
    <w:p w14:paraId="459A19ED" w14:textId="77777777" w:rsidR="00A82C81" w:rsidRPr="001A1145" w:rsidRDefault="00A82C81" w:rsidP="00A82C81">
      <w:pPr>
        <w:rPr>
          <w:rFonts w:asciiTheme="minorHAnsi" w:hAnsiTheme="minorHAnsi" w:cstheme="minorHAnsi"/>
          <w:sz w:val="14"/>
          <w:szCs w:val="14"/>
        </w:rPr>
      </w:pPr>
      <w:r w:rsidRPr="001A1145">
        <w:rPr>
          <w:rFonts w:asciiTheme="minorHAnsi" w:hAnsiTheme="minorHAnsi" w:cstheme="minorHAnsi"/>
          <w:sz w:val="14"/>
          <w:szCs w:val="14"/>
        </w:rPr>
        <w:lastRenderedPageBreak/>
        <w:t>Can't we all — capitalists, socialists, Republicans and Democrats — agree on that? Can't we all agree that whatever system we have, it must do a great job of both increasing the size of the pie and dividing it well?</w:t>
      </w:r>
    </w:p>
    <w:p w14:paraId="43E17DF4" w14:textId="77777777" w:rsidR="00A82C81" w:rsidRDefault="00A82C81" w:rsidP="00A82C81">
      <w:pPr>
        <w:rPr>
          <w:rStyle w:val="StyleUnderline"/>
          <w:rFonts w:asciiTheme="minorHAnsi" w:hAnsiTheme="minorHAnsi" w:cstheme="minorHAnsi"/>
        </w:rPr>
      </w:pPr>
      <w:r w:rsidRPr="001A1145">
        <w:rPr>
          <w:rFonts w:asciiTheme="minorHAnsi" w:hAnsiTheme="minorHAnsi" w:cstheme="minorHAnsi"/>
          <w:sz w:val="14"/>
        </w:rPr>
        <w:t xml:space="preserve">If we can agree that </w:t>
      </w:r>
      <w:r w:rsidRPr="001A1145">
        <w:rPr>
          <w:rStyle w:val="StyleUnderline"/>
          <w:rFonts w:asciiTheme="minorHAnsi" w:hAnsiTheme="minorHAnsi" w:cstheme="minorHAnsi"/>
        </w:rPr>
        <w:t>these</w:t>
      </w:r>
      <w:r w:rsidRPr="001A1145">
        <w:rPr>
          <w:rFonts w:asciiTheme="minorHAnsi" w:hAnsiTheme="minorHAnsi" w:cstheme="minorHAnsi"/>
          <w:sz w:val="14"/>
        </w:rPr>
        <w:t xml:space="preserve"> things </w:t>
      </w:r>
      <w:r w:rsidRPr="001A1145">
        <w:rPr>
          <w:rStyle w:val="StyleUnderline"/>
          <w:rFonts w:asciiTheme="minorHAnsi" w:hAnsiTheme="minorHAnsi" w:cstheme="minorHAnsi"/>
        </w:rPr>
        <w:t>are essential because the alternatives are terrible</w:t>
      </w:r>
      <w:r w:rsidRPr="001A1145">
        <w:rPr>
          <w:rFonts w:asciiTheme="minorHAnsi" w:hAnsiTheme="minorHAnsi" w:cstheme="minorHAnsi"/>
          <w:sz w:val="14"/>
        </w:rPr>
        <w:t xml:space="preserve">, then people of different ideologies will be more civil with each other and more willing to work through their disagreements thoughtfully so that we can achieve agreement for the good of the whole. </w:t>
      </w:r>
      <w:r w:rsidRPr="001A1145">
        <w:rPr>
          <w:rStyle w:val="StyleUnderline"/>
          <w:rFonts w:asciiTheme="minorHAnsi" w:hAnsiTheme="minorHAnsi" w:cstheme="minorHAnsi"/>
        </w:rPr>
        <w:t>We must figure out how to do that in a collaborative</w:t>
      </w:r>
      <w:r w:rsidRPr="001A1145">
        <w:rPr>
          <w:rFonts w:asciiTheme="minorHAnsi" w:hAnsiTheme="minorHAnsi" w:cstheme="minorHAnsi"/>
          <w:sz w:val="14"/>
        </w:rPr>
        <w:t xml:space="preserve"> and skilled </w:t>
      </w:r>
      <w:r w:rsidRPr="001A1145">
        <w:rPr>
          <w:rStyle w:val="StyleUnderline"/>
          <w:rFonts w:asciiTheme="minorHAnsi" w:hAnsiTheme="minorHAnsi" w:cstheme="minorHAnsi"/>
        </w:rPr>
        <w:t xml:space="preserve">way. If we can't do that, we will have a </w:t>
      </w:r>
      <w:r w:rsidRPr="001A1145">
        <w:rPr>
          <w:rStyle w:val="Emphasis"/>
          <w:rFonts w:asciiTheme="minorHAnsi" w:hAnsiTheme="minorHAnsi" w:cstheme="minorHAnsi"/>
        </w:rPr>
        <w:t>civil war</w:t>
      </w:r>
      <w:r w:rsidRPr="001A1145">
        <w:rPr>
          <w:rFonts w:asciiTheme="minorHAnsi" w:hAnsiTheme="minorHAnsi" w:cstheme="minorHAnsi"/>
          <w:sz w:val="14"/>
        </w:rPr>
        <w:t xml:space="preserve"> of some form </w:t>
      </w:r>
      <w:r w:rsidRPr="001A1145">
        <w:rPr>
          <w:rStyle w:val="StyleUnderline"/>
          <w:rFonts w:asciiTheme="minorHAnsi" w:hAnsiTheme="minorHAnsi" w:cstheme="minorHAnsi"/>
        </w:rPr>
        <w:t>that will tragically tear us apart and shrink the pie for everyone.</w:t>
      </w:r>
    </w:p>
    <w:p w14:paraId="3CA9BFD9" w14:textId="77777777" w:rsidR="00A82C81" w:rsidRPr="001A1145" w:rsidRDefault="00A82C81" w:rsidP="00A82C81">
      <w:pPr>
        <w:rPr>
          <w:rStyle w:val="StyleUnderline"/>
          <w:rFonts w:asciiTheme="minorHAnsi" w:hAnsiTheme="minorHAnsi" w:cstheme="minorHAnsi"/>
        </w:rPr>
      </w:pPr>
    </w:p>
    <w:p w14:paraId="5731C93D" w14:textId="77777777" w:rsidR="00A82C81" w:rsidRDefault="00A82C81" w:rsidP="00A82C81">
      <w:pPr>
        <w:pStyle w:val="Heading4"/>
      </w:pPr>
      <w:r>
        <w:t>Cap solves---</w:t>
      </w:r>
    </w:p>
    <w:p w14:paraId="2C020819" w14:textId="77777777" w:rsidR="00A82C81" w:rsidRPr="006755E0" w:rsidRDefault="00A82C81" w:rsidP="00A82C81">
      <w:pPr>
        <w:pStyle w:val="Heading4"/>
      </w:pPr>
      <w:r>
        <w:t>1---War.</w:t>
      </w:r>
    </w:p>
    <w:p w14:paraId="64FD5FE0" w14:textId="77777777" w:rsidR="00A82C81" w:rsidRDefault="00A82C81" w:rsidP="00A82C81">
      <w:r w:rsidRPr="00852297">
        <w:rPr>
          <w:rStyle w:val="Style13ptBold"/>
        </w:rPr>
        <w:t>Mousseau 19</w:t>
      </w:r>
      <w:r>
        <w:t>—Professor in the School of Politics, Security, and International Affairs at the University of Central Florida (Michael, “The End of War: How a Robust Marketplace and Liberal Hegemony Are Leading to Perpetual World Peace,” International Security, Volume 44, Issue 1, Summer 2019, p.160-196, dml)</w:t>
      </w:r>
    </w:p>
    <w:p w14:paraId="67540870" w14:textId="77777777" w:rsidR="00A82C81" w:rsidRPr="006755E0" w:rsidRDefault="00A82C81" w:rsidP="00A82C81">
      <w:pPr>
        <w:rPr>
          <w:sz w:val="16"/>
        </w:rPr>
      </w:pPr>
      <w:r w:rsidRPr="006755E0">
        <w:rPr>
          <w:sz w:val="16"/>
        </w:rPr>
        <w:t xml:space="preserve">Is war becoming obsolete? </w:t>
      </w:r>
      <w:r w:rsidRPr="00141293">
        <w:rPr>
          <w:rStyle w:val="StyleUnderline"/>
        </w:rPr>
        <w:t xml:space="preserve">There is </w:t>
      </w:r>
      <w:r w:rsidRPr="006B5371">
        <w:rPr>
          <w:rStyle w:val="Emphasis"/>
          <w:highlight w:val="green"/>
        </w:rPr>
        <w:t>wide agreement</w:t>
      </w:r>
      <w:r w:rsidRPr="00141293">
        <w:rPr>
          <w:rStyle w:val="StyleUnderline"/>
        </w:rPr>
        <w:t xml:space="preserve"> among scholars that </w:t>
      </w:r>
      <w:r w:rsidRPr="006B5371">
        <w:rPr>
          <w:rStyle w:val="StyleUnderline"/>
          <w:highlight w:val="green"/>
        </w:rPr>
        <w:t xml:space="preserve">war has been in </w:t>
      </w:r>
      <w:r w:rsidRPr="006B5371">
        <w:rPr>
          <w:rStyle w:val="Emphasis"/>
          <w:highlight w:val="green"/>
        </w:rPr>
        <w:t>sharp decline</w:t>
      </w:r>
      <w:r w:rsidRPr="00141293">
        <w:rPr>
          <w:rStyle w:val="StyleUnderline"/>
        </w:rPr>
        <w:t xml:space="preserve"> since</w:t>
      </w:r>
      <w:r w:rsidRPr="006755E0">
        <w:rPr>
          <w:sz w:val="16"/>
        </w:rPr>
        <w:t xml:space="preserve"> the defeat of the Axis powers in </w:t>
      </w:r>
      <w:r w:rsidRPr="00141293">
        <w:rPr>
          <w:rStyle w:val="StyleUnderline"/>
        </w:rPr>
        <w:t>1945</w:t>
      </w:r>
      <w:r w:rsidRPr="006755E0">
        <w:rPr>
          <w:sz w:val="16"/>
        </w:rPr>
        <w:t xml:space="preserve">, even as there is little agreement as to its cause.1 </w:t>
      </w:r>
      <w:r w:rsidRPr="00141293">
        <w:rPr>
          <w:rStyle w:val="StyleUnderline"/>
        </w:rPr>
        <w:t xml:space="preserve">Realists </w:t>
      </w:r>
      <w:r w:rsidRPr="00067B93">
        <w:rPr>
          <w:rStyle w:val="Emphasis"/>
        </w:rPr>
        <w:t>reject</w:t>
      </w:r>
      <w:r w:rsidRPr="00141293">
        <w:rPr>
          <w:rStyle w:val="StyleUnderline"/>
        </w:rPr>
        <w:t xml:space="preserve"> the idea that this trend will continue, citing</w:t>
      </w:r>
      <w:r w:rsidRPr="006755E0">
        <w:rPr>
          <w:sz w:val="16"/>
        </w:rPr>
        <w:t xml:space="preserve"> states' concerns with </w:t>
      </w:r>
      <w:r w:rsidRPr="00141293">
        <w:rPr>
          <w:rStyle w:val="StyleUnderline"/>
        </w:rPr>
        <w:t>the “</w:t>
      </w:r>
      <w:r w:rsidRPr="00067B93">
        <w:rPr>
          <w:rStyle w:val="Emphasis"/>
        </w:rPr>
        <w:t>security dilemma</w:t>
      </w:r>
      <w:r w:rsidRPr="00141293">
        <w:rPr>
          <w:rStyle w:val="StyleUnderline"/>
        </w:rPr>
        <w:t>”</w:t>
      </w:r>
      <w:r w:rsidRPr="006755E0">
        <w:rPr>
          <w:sz w:val="16"/>
        </w:rPr>
        <w:t>: that is, in anarchy states must assume that any state that can attack will; therefore, power equals threat, and changes in relative power result in conflict and war.2 Discussing the rise of China, Graham Allison calls this condition “Thucydides's Trap,” a reference to the ancient Greek's claim that Sparta's fear of Athens' growing power led to the Peloponnesian War.3</w:t>
      </w:r>
    </w:p>
    <w:p w14:paraId="1DD49864" w14:textId="77777777" w:rsidR="00A82C81" w:rsidRPr="006755E0" w:rsidRDefault="00A82C81" w:rsidP="00A82C81">
      <w:pPr>
        <w:rPr>
          <w:sz w:val="16"/>
        </w:rPr>
      </w:pPr>
      <w:r w:rsidRPr="006755E0">
        <w:rPr>
          <w:sz w:val="16"/>
        </w:rPr>
        <w:t xml:space="preserve">This article argues that </w:t>
      </w:r>
      <w:r w:rsidRPr="00067B93">
        <w:rPr>
          <w:rStyle w:val="Emphasis"/>
        </w:rPr>
        <w:t>there is no Thucydides Trap</w:t>
      </w:r>
      <w:r w:rsidRPr="006755E0">
        <w:rPr>
          <w:sz w:val="16"/>
        </w:rPr>
        <w:t xml:space="preserve"> in international politics. </w:t>
      </w:r>
      <w:r w:rsidRPr="00141293">
        <w:rPr>
          <w:rStyle w:val="StyleUnderline"/>
        </w:rPr>
        <w:t xml:space="preserve">Rather, </w:t>
      </w:r>
      <w:r w:rsidRPr="00EA2546">
        <w:rPr>
          <w:rStyle w:val="StyleUnderline"/>
        </w:rPr>
        <w:t xml:space="preserve">the </w:t>
      </w:r>
      <w:r w:rsidRPr="006B5371">
        <w:rPr>
          <w:rStyle w:val="StyleUnderline"/>
          <w:highlight w:val="green"/>
        </w:rPr>
        <w:t xml:space="preserve">world </w:t>
      </w:r>
      <w:r w:rsidRPr="00EA2546">
        <w:rPr>
          <w:rStyle w:val="StyleUnderline"/>
        </w:rPr>
        <w:t xml:space="preserve">is </w:t>
      </w:r>
      <w:r w:rsidRPr="006B5371">
        <w:rPr>
          <w:rStyle w:val="Emphasis"/>
          <w:highlight w:val="green"/>
        </w:rPr>
        <w:t>moving rapidly toward permanent peace</w:t>
      </w:r>
      <w:r w:rsidRPr="00141293">
        <w:rPr>
          <w:rStyle w:val="StyleUnderline"/>
        </w:rPr>
        <w:t xml:space="preserve">, </w:t>
      </w:r>
      <w:r w:rsidRPr="00067B93">
        <w:rPr>
          <w:rStyle w:val="Emphasis"/>
        </w:rPr>
        <w:t>possibly in our lifetime</w:t>
      </w:r>
      <w:r w:rsidRPr="006755E0">
        <w:rPr>
          <w:sz w:val="16"/>
        </w:rPr>
        <w:t xml:space="preserve">. Drawing on economic </w:t>
      </w:r>
      <w:proofErr w:type="gramStart"/>
      <w:r w:rsidRPr="006755E0">
        <w:rPr>
          <w:sz w:val="16"/>
        </w:rPr>
        <w:t>norms</w:t>
      </w:r>
      <w:proofErr w:type="gramEnd"/>
      <w:r w:rsidRPr="006755E0">
        <w:rPr>
          <w:sz w:val="16"/>
        </w:rPr>
        <w:t xml:space="preserve"> theory,4 I show that </w:t>
      </w:r>
      <w:r w:rsidRPr="00141293">
        <w:rPr>
          <w:rStyle w:val="StyleUnderline"/>
        </w:rPr>
        <w:t xml:space="preserve">what sometimes appears to be a Thucydides Trap may instead be a function of factors </w:t>
      </w:r>
      <w:r w:rsidRPr="00067B93">
        <w:rPr>
          <w:rStyle w:val="Emphasis"/>
        </w:rPr>
        <w:t>strictly internal</w:t>
      </w:r>
      <w:r w:rsidRPr="00141293">
        <w:rPr>
          <w:rStyle w:val="StyleUnderline"/>
        </w:rPr>
        <w:t xml:space="preserve"> to states and that these factors </w:t>
      </w:r>
      <w:r w:rsidRPr="00067B93">
        <w:rPr>
          <w:rStyle w:val="Emphasis"/>
        </w:rPr>
        <w:t>vary</w:t>
      </w:r>
      <w:r w:rsidRPr="00141293">
        <w:rPr>
          <w:rStyle w:val="StyleUnderline"/>
        </w:rPr>
        <w:t xml:space="preserve"> among them</w:t>
      </w:r>
      <w:r w:rsidRPr="006755E0">
        <w:rPr>
          <w:sz w:val="16"/>
        </w:rPr>
        <w:t xml:space="preserve">. In brief, </w:t>
      </w:r>
      <w:r w:rsidRPr="00141293">
        <w:rPr>
          <w:rStyle w:val="StyleUnderline"/>
        </w:rPr>
        <w:t xml:space="preserve">leaders of </w:t>
      </w:r>
      <w:r w:rsidRPr="006B5371">
        <w:rPr>
          <w:rStyle w:val="StyleUnderline"/>
          <w:highlight w:val="green"/>
        </w:rPr>
        <w:t>states with</w:t>
      </w:r>
      <w:r w:rsidRPr="00141293">
        <w:rPr>
          <w:rStyle w:val="StyleUnderline"/>
        </w:rPr>
        <w:t xml:space="preserve"> advanced </w:t>
      </w:r>
      <w:r w:rsidRPr="006B5371">
        <w:rPr>
          <w:rStyle w:val="StyleUnderline"/>
          <w:highlight w:val="green"/>
        </w:rPr>
        <w:t>market</w:t>
      </w:r>
      <w:r w:rsidRPr="00141293">
        <w:rPr>
          <w:rStyle w:val="StyleUnderline"/>
        </w:rPr>
        <w:t xml:space="preserve">-oriented </w:t>
      </w:r>
      <w:r w:rsidRPr="006B5371">
        <w:rPr>
          <w:rStyle w:val="StyleUnderline"/>
          <w:highlight w:val="green"/>
        </w:rPr>
        <w:t>economies have</w:t>
      </w:r>
      <w:r w:rsidRPr="00141293">
        <w:rPr>
          <w:rStyle w:val="StyleUnderline"/>
        </w:rPr>
        <w:t xml:space="preserve"> </w:t>
      </w:r>
      <w:r w:rsidRPr="00067B93">
        <w:rPr>
          <w:rStyle w:val="Emphasis"/>
        </w:rPr>
        <w:t xml:space="preserve">foremost </w:t>
      </w:r>
      <w:r w:rsidRPr="006B5371">
        <w:rPr>
          <w:rStyle w:val="Emphasis"/>
          <w:highlight w:val="green"/>
        </w:rPr>
        <w:t>interests</w:t>
      </w:r>
      <w:r w:rsidRPr="006B5371">
        <w:rPr>
          <w:rStyle w:val="StyleUnderline"/>
          <w:highlight w:val="green"/>
        </w:rPr>
        <w:t xml:space="preserve"> in</w:t>
      </w:r>
      <w:r w:rsidRPr="00141293">
        <w:rPr>
          <w:rStyle w:val="StyleUnderline"/>
        </w:rPr>
        <w:t xml:space="preserve"> the principle of </w:t>
      </w:r>
      <w:r w:rsidRPr="006B5371">
        <w:rPr>
          <w:rStyle w:val="Emphasis"/>
          <w:highlight w:val="green"/>
        </w:rPr>
        <w:t>self-determination</w:t>
      </w:r>
      <w:r w:rsidRPr="00141293">
        <w:rPr>
          <w:rStyle w:val="StyleUnderline"/>
        </w:rPr>
        <w:t xml:space="preserve"> for all states, large and small, as the foundation </w:t>
      </w:r>
      <w:r w:rsidRPr="006B5371">
        <w:rPr>
          <w:rStyle w:val="StyleUnderline"/>
          <w:highlight w:val="green"/>
        </w:rPr>
        <w:t xml:space="preserve">for a </w:t>
      </w:r>
      <w:r w:rsidRPr="006B5371">
        <w:rPr>
          <w:rStyle w:val="Emphasis"/>
          <w:highlight w:val="green"/>
        </w:rPr>
        <w:t xml:space="preserve">robust </w:t>
      </w:r>
      <w:r w:rsidRPr="00335A09">
        <w:rPr>
          <w:rStyle w:val="Emphasis"/>
        </w:rPr>
        <w:t xml:space="preserve">global </w:t>
      </w:r>
      <w:r w:rsidRPr="006B5371">
        <w:rPr>
          <w:rStyle w:val="Emphasis"/>
          <w:highlight w:val="green"/>
        </w:rPr>
        <w:t>marketplace</w:t>
      </w:r>
      <w:r w:rsidRPr="00141293">
        <w:rPr>
          <w:rStyle w:val="StyleUnderline"/>
        </w:rPr>
        <w:t xml:space="preserve">. </w:t>
      </w:r>
      <w:r w:rsidRPr="006B5371">
        <w:rPr>
          <w:rStyle w:val="Emphasis"/>
          <w:highlight w:val="green"/>
        </w:rPr>
        <w:t>War</w:t>
      </w:r>
      <w:r w:rsidRPr="00141293">
        <w:rPr>
          <w:rStyle w:val="StyleUnderline"/>
        </w:rPr>
        <w:t xml:space="preserve"> among these states</w:t>
      </w:r>
      <w:r w:rsidRPr="00335A09">
        <w:rPr>
          <w:rStyle w:val="StyleUnderline"/>
        </w:rPr>
        <w:t xml:space="preserve">, </w:t>
      </w:r>
      <w:r w:rsidRPr="00335A09">
        <w:rPr>
          <w:rStyle w:val="Emphasis"/>
        </w:rPr>
        <w:t xml:space="preserve">even </w:t>
      </w:r>
      <w:proofErr w:type="gramStart"/>
      <w:r w:rsidRPr="00335A09">
        <w:rPr>
          <w:rStyle w:val="Emphasis"/>
        </w:rPr>
        <w:t>making preparations</w:t>
      </w:r>
      <w:proofErr w:type="gramEnd"/>
      <w:r w:rsidRPr="00335A09">
        <w:rPr>
          <w:rStyle w:val="StyleUnderline"/>
        </w:rPr>
        <w:t xml:space="preserve"> for</w:t>
      </w:r>
      <w:r w:rsidRPr="00141293">
        <w:rPr>
          <w:rStyle w:val="StyleUnderline"/>
        </w:rPr>
        <w:t xml:space="preserve"> war, is </w:t>
      </w:r>
      <w:r w:rsidRPr="006B5371">
        <w:rPr>
          <w:rStyle w:val="Emphasis"/>
          <w:highlight w:val="green"/>
        </w:rPr>
        <w:t>not possible</w:t>
      </w:r>
      <w:r w:rsidRPr="00335A09">
        <w:rPr>
          <w:rStyle w:val="StyleUnderline"/>
        </w:rPr>
        <w:t xml:space="preserve">, because they are in a </w:t>
      </w:r>
      <w:r w:rsidRPr="00335A09">
        <w:rPr>
          <w:rStyle w:val="Emphasis"/>
        </w:rPr>
        <w:t>natural alliance to preserve</w:t>
      </w:r>
      <w:r w:rsidRPr="00335A09">
        <w:rPr>
          <w:rStyle w:val="StyleUnderline"/>
        </w:rPr>
        <w:t xml:space="preserve"> and </w:t>
      </w:r>
      <w:r w:rsidRPr="00335A09">
        <w:rPr>
          <w:rStyle w:val="Emphasis"/>
        </w:rPr>
        <w:t>protect the global order</w:t>
      </w:r>
      <w:r w:rsidRPr="00335A09">
        <w:rPr>
          <w:sz w:val="16"/>
        </w:rPr>
        <w:t xml:space="preserve">. In contrast, </w:t>
      </w:r>
      <w:r w:rsidRPr="00335A09">
        <w:rPr>
          <w:rStyle w:val="StyleUnderline"/>
        </w:rPr>
        <w:t xml:space="preserve">leaders of states with </w:t>
      </w:r>
      <w:r w:rsidRPr="00335A09">
        <w:rPr>
          <w:rStyle w:val="Emphasis"/>
        </w:rPr>
        <w:t>weak internal markets</w:t>
      </w:r>
      <w:r w:rsidRPr="00335A09">
        <w:rPr>
          <w:rStyle w:val="StyleUnderline"/>
        </w:rPr>
        <w:t xml:space="preserve"> have </w:t>
      </w:r>
      <w:r w:rsidRPr="00335A09">
        <w:rPr>
          <w:rStyle w:val="Emphasis"/>
        </w:rPr>
        <w:t>little interest</w:t>
      </w:r>
      <w:r w:rsidRPr="00335A09">
        <w:rPr>
          <w:rStyle w:val="StyleUnderline"/>
        </w:rPr>
        <w:t xml:space="preserve"> in the global marketplace; they pursue wealth </w:t>
      </w:r>
      <w:r w:rsidRPr="00335A09">
        <w:rPr>
          <w:rStyle w:val="Emphasis"/>
        </w:rPr>
        <w:t>not through commerce</w:t>
      </w:r>
      <w:r w:rsidRPr="00335A09">
        <w:rPr>
          <w:rStyle w:val="StyleUnderline"/>
        </w:rPr>
        <w:t xml:space="preserve">, but through </w:t>
      </w:r>
      <w:r w:rsidRPr="00335A09">
        <w:rPr>
          <w:rStyle w:val="Emphasis"/>
        </w:rPr>
        <w:t>wars of expansion</w:t>
      </w:r>
      <w:r w:rsidRPr="00335A09">
        <w:rPr>
          <w:rStyle w:val="StyleUnderline"/>
        </w:rPr>
        <w:t xml:space="preserve"> and </w:t>
      </w:r>
      <w:r w:rsidRPr="00335A09">
        <w:rPr>
          <w:rStyle w:val="Emphasis"/>
        </w:rPr>
        <w:t>demands for tribute</w:t>
      </w:r>
      <w:r w:rsidRPr="00335A09">
        <w:rPr>
          <w:sz w:val="16"/>
        </w:rPr>
        <w:t xml:space="preserve">. For these states, power equals threat, and therefore they tend to balance against the power of all states. </w:t>
      </w:r>
      <w:r w:rsidRPr="00335A09">
        <w:rPr>
          <w:rStyle w:val="StyleUnderline"/>
        </w:rPr>
        <w:t xml:space="preserve">Fearing stronger states, however, minor powers with weak internal markets tend to </w:t>
      </w:r>
      <w:r w:rsidRPr="00335A09">
        <w:rPr>
          <w:rStyle w:val="Emphasis"/>
        </w:rPr>
        <w:t>constrain their expansionist inclinations</w:t>
      </w:r>
      <w:r w:rsidRPr="00335A09">
        <w:rPr>
          <w:rStyle w:val="StyleUnderline"/>
        </w:rPr>
        <w:t xml:space="preserve"> and, for security reasons, </w:t>
      </w:r>
      <w:r w:rsidRPr="00335A09">
        <w:rPr>
          <w:rStyle w:val="Emphasis"/>
        </w:rPr>
        <w:t>bandwagon</w:t>
      </w:r>
      <w:r w:rsidRPr="00335A09">
        <w:rPr>
          <w:rStyle w:val="StyleUnderline"/>
        </w:rPr>
        <w:t xml:space="preserve"> with the </w:t>
      </w:r>
      <w:r w:rsidRPr="00335A09">
        <w:rPr>
          <w:rStyle w:val="Emphasis"/>
        </w:rPr>
        <w:t>relatively benign market-oriented powers</w:t>
      </w:r>
      <w:r w:rsidRPr="00335A09">
        <w:rPr>
          <w:sz w:val="16"/>
        </w:rPr>
        <w:t>.</w:t>
      </w:r>
    </w:p>
    <w:p w14:paraId="7FE6F6C9" w14:textId="77777777" w:rsidR="00A82C81" w:rsidRPr="004D5D05" w:rsidRDefault="00A82C81" w:rsidP="00A82C81">
      <w:pPr>
        <w:rPr>
          <w:u w:val="single"/>
        </w:rPr>
      </w:pPr>
      <w:r w:rsidRPr="006755E0">
        <w:rPr>
          <w:sz w:val="16"/>
        </w:rPr>
        <w:t xml:space="preserve">I argue that </w:t>
      </w:r>
      <w:r w:rsidRPr="00141293">
        <w:rPr>
          <w:rStyle w:val="StyleUnderline"/>
        </w:rPr>
        <w:t xml:space="preserve">this </w:t>
      </w:r>
      <w:r w:rsidRPr="006B5371">
        <w:rPr>
          <w:rStyle w:val="StyleUnderline"/>
          <w:highlight w:val="green"/>
        </w:rPr>
        <w:t>liberal</w:t>
      </w:r>
      <w:r w:rsidRPr="00141293">
        <w:rPr>
          <w:rStyle w:val="StyleUnderline"/>
        </w:rPr>
        <w:t xml:space="preserve"> global </w:t>
      </w:r>
      <w:r w:rsidRPr="006B5371">
        <w:rPr>
          <w:rStyle w:val="StyleUnderline"/>
          <w:highlight w:val="green"/>
        </w:rPr>
        <w:t>hierarchy is</w:t>
      </w:r>
      <w:r w:rsidRPr="00141293">
        <w:rPr>
          <w:rStyle w:val="StyleUnderline"/>
        </w:rPr>
        <w:t xml:space="preserve"> </w:t>
      </w:r>
      <w:r w:rsidRPr="00067B93">
        <w:rPr>
          <w:rStyle w:val="Emphasis"/>
        </w:rPr>
        <w:t>unwittingly</w:t>
      </w:r>
      <w:r w:rsidRPr="00141293">
        <w:rPr>
          <w:rStyle w:val="StyleUnderline"/>
        </w:rPr>
        <w:t xml:space="preserve"> but </w:t>
      </w:r>
      <w:r w:rsidRPr="00067B93">
        <w:rPr>
          <w:rStyle w:val="Emphasis"/>
        </w:rPr>
        <w:t xml:space="preserve">systematically </w:t>
      </w:r>
      <w:r w:rsidRPr="006B5371">
        <w:rPr>
          <w:rStyle w:val="Emphasis"/>
          <w:highlight w:val="green"/>
        </w:rPr>
        <w:t>buttressing states' embrace of market norms</w:t>
      </w:r>
      <w:r w:rsidRPr="00141293">
        <w:rPr>
          <w:rStyle w:val="StyleUnderline"/>
        </w:rPr>
        <w:t xml:space="preserve"> and </w:t>
      </w:r>
      <w:r w:rsidRPr="00067B93">
        <w:rPr>
          <w:rStyle w:val="Emphasis"/>
        </w:rPr>
        <w:t>values</w:t>
      </w:r>
      <w:r w:rsidRPr="00141293">
        <w:rPr>
          <w:rStyle w:val="StyleUnderline"/>
        </w:rPr>
        <w:t xml:space="preserve"> that, if </w:t>
      </w:r>
      <w:r w:rsidRPr="006B5371">
        <w:rPr>
          <w:rStyle w:val="Emphasis"/>
          <w:highlight w:val="green"/>
        </w:rPr>
        <w:t>left uninterrupted</w:t>
      </w:r>
      <w:r w:rsidRPr="00141293">
        <w:rPr>
          <w:rStyle w:val="StyleUnderline"/>
        </w:rPr>
        <w:t xml:space="preserve">, is likely to culminate in </w:t>
      </w:r>
      <w:r w:rsidRPr="00067B93">
        <w:rPr>
          <w:rStyle w:val="Emphasis"/>
        </w:rPr>
        <w:t>permanent world peace</w:t>
      </w:r>
      <w:r w:rsidRPr="00141293">
        <w:rPr>
          <w:rStyle w:val="StyleUnderline"/>
        </w:rPr>
        <w:t>, perhaps even</w:t>
      </w:r>
      <w:r w:rsidRPr="006755E0">
        <w:rPr>
          <w:sz w:val="16"/>
        </w:rPr>
        <w:t xml:space="preserve"> something close to </w:t>
      </w:r>
      <w:r w:rsidRPr="00067B93">
        <w:rPr>
          <w:rStyle w:val="Emphasis"/>
        </w:rPr>
        <w:t>harmony</w:t>
      </w:r>
      <w:r w:rsidRPr="006D3327">
        <w:rPr>
          <w:rStyle w:val="StyleUnderline"/>
        </w:rPr>
        <w:t xml:space="preserve">. My argument </w:t>
      </w:r>
      <w:r w:rsidRPr="006B5371">
        <w:rPr>
          <w:rStyle w:val="Emphasis"/>
          <w:highlight w:val="green"/>
        </w:rPr>
        <w:t>challenges</w:t>
      </w:r>
      <w:r w:rsidRPr="00C67E44">
        <w:rPr>
          <w:rStyle w:val="Emphasis"/>
        </w:rPr>
        <w:t xml:space="preserve"> the </w:t>
      </w:r>
      <w:r w:rsidRPr="006B5371">
        <w:rPr>
          <w:rStyle w:val="Emphasis"/>
          <w:highlight w:val="green"/>
        </w:rPr>
        <w:t>realist</w:t>
      </w:r>
      <w:r w:rsidRPr="00C67E44">
        <w:rPr>
          <w:rStyle w:val="Emphasis"/>
        </w:rPr>
        <w:t xml:space="preserve"> assertion</w:t>
      </w:r>
      <w:r w:rsidRPr="006D3327">
        <w:rPr>
          <w:rStyle w:val="StyleUnderline"/>
        </w:rPr>
        <w:t xml:space="preserve"> that great powers are engaged in a </w:t>
      </w:r>
      <w:r w:rsidRPr="00C67E44">
        <w:rPr>
          <w:rStyle w:val="Emphasis"/>
        </w:rPr>
        <w:t xml:space="preserve">timeless </w:t>
      </w:r>
      <w:r w:rsidRPr="00E22250">
        <w:rPr>
          <w:rStyle w:val="Emphasis"/>
        </w:rPr>
        <w:t>competition</w:t>
      </w:r>
      <w:r w:rsidRPr="006D3327">
        <w:rPr>
          <w:rStyle w:val="StyleUnderline"/>
        </w:rPr>
        <w:t xml:space="preserve"> over global leadership</w:t>
      </w:r>
      <w:r w:rsidRPr="006755E0">
        <w:rPr>
          <w:sz w:val="16"/>
        </w:rPr>
        <w:t xml:space="preserve">, because hegemony cannot exist among great powers with weak markets; these inherently expansionist states live in constant fear and therefore normally balance against the strongest state and its allies.5 </w:t>
      </w:r>
      <w:r w:rsidRPr="00335A09">
        <w:rPr>
          <w:rStyle w:val="StyleUnderline"/>
        </w:rPr>
        <w:t xml:space="preserve">Hegemony can exist </w:t>
      </w:r>
      <w:r w:rsidRPr="00335A09">
        <w:rPr>
          <w:rStyle w:val="Emphasis"/>
        </w:rPr>
        <w:t>only among market-oriented powers</w:t>
      </w:r>
      <w:r w:rsidRPr="00335A09">
        <w:rPr>
          <w:rStyle w:val="StyleUnderline"/>
        </w:rPr>
        <w:t xml:space="preserve">, because only they care about global order. Yet, there can be </w:t>
      </w:r>
      <w:r w:rsidRPr="00335A09">
        <w:rPr>
          <w:rStyle w:val="Emphasis"/>
        </w:rPr>
        <w:t>no competition for leadership</w:t>
      </w:r>
      <w:r w:rsidRPr="00335A09">
        <w:rPr>
          <w:rStyle w:val="StyleUnderline"/>
        </w:rPr>
        <w:t xml:space="preserve"> among market </w:t>
      </w:r>
      <w:proofErr w:type="gramStart"/>
      <w:r w:rsidRPr="00335A09">
        <w:rPr>
          <w:rStyle w:val="StyleUnderline"/>
        </w:rPr>
        <w:t>powers, because</w:t>
      </w:r>
      <w:proofErr w:type="gramEnd"/>
      <w:r w:rsidRPr="00335A09">
        <w:rPr>
          <w:rStyle w:val="StyleUnderline"/>
        </w:rPr>
        <w:t xml:space="preserve"> they </w:t>
      </w:r>
      <w:r w:rsidRPr="00335A09">
        <w:rPr>
          <w:rStyle w:val="Emphasis"/>
        </w:rPr>
        <w:t>always agree</w:t>
      </w:r>
      <w:r w:rsidRPr="00335A09">
        <w:rPr>
          <w:rStyle w:val="StyleUnderline"/>
        </w:rPr>
        <w:t xml:space="preserve"> with the goal of their strongest member</w:t>
      </w:r>
      <w:r w:rsidRPr="00335A09">
        <w:rPr>
          <w:sz w:val="16"/>
        </w:rPr>
        <w:t xml:space="preserve"> (currently the United States) </w:t>
      </w:r>
      <w:r w:rsidRPr="00335A09">
        <w:rPr>
          <w:rStyle w:val="StyleUnderline"/>
        </w:rPr>
        <w:t xml:space="preserve">to </w:t>
      </w:r>
      <w:r w:rsidRPr="00335A09">
        <w:rPr>
          <w:rStyle w:val="Emphasis"/>
        </w:rPr>
        <w:t>preserve</w:t>
      </w:r>
      <w:r w:rsidRPr="00335A09">
        <w:rPr>
          <w:rStyle w:val="StyleUnderline"/>
        </w:rPr>
        <w:t xml:space="preserve"> and </w:t>
      </w:r>
      <w:r w:rsidRPr="00335A09">
        <w:rPr>
          <w:rStyle w:val="Emphasis"/>
        </w:rPr>
        <w:t>protect the global order</w:t>
      </w:r>
      <w:r w:rsidRPr="00335A09">
        <w:rPr>
          <w:rStyle w:val="StyleUnderline"/>
        </w:rPr>
        <w:t xml:space="preserve"> based on </w:t>
      </w:r>
      <w:r w:rsidRPr="00335A09">
        <w:rPr>
          <w:rStyle w:val="StyleUnderline"/>
        </w:rPr>
        <w:lastRenderedPageBreak/>
        <w:t xml:space="preserve">the principle of self-determination. If another commercial power, such as a rising China, were to </w:t>
      </w:r>
      <w:r w:rsidRPr="00335A09">
        <w:rPr>
          <w:rStyle w:val="Emphasis"/>
        </w:rPr>
        <w:t>overtake the United States</w:t>
      </w:r>
      <w:r w:rsidRPr="00335A09">
        <w:rPr>
          <w:rStyle w:val="StyleUnderline"/>
        </w:rPr>
        <w:t xml:space="preserve">, the world would take </w:t>
      </w:r>
      <w:r w:rsidRPr="00335A09">
        <w:rPr>
          <w:rStyle w:val="Emphasis"/>
        </w:rPr>
        <w:t>little notice</w:t>
      </w:r>
      <w:r w:rsidRPr="00335A09">
        <w:rPr>
          <w:rStyle w:val="StyleUnderline"/>
        </w:rPr>
        <w:t xml:space="preserve">, because the new leading power would </w:t>
      </w:r>
      <w:r w:rsidRPr="00335A09">
        <w:rPr>
          <w:rStyle w:val="Emphasis"/>
        </w:rPr>
        <w:t>largely agree</w:t>
      </w:r>
      <w:r w:rsidRPr="00335A09">
        <w:rPr>
          <w:rStyle w:val="StyleUnderline"/>
        </w:rPr>
        <w:t xml:space="preserve"> with the global rules promoted and enforced by its predecessor</w:t>
      </w:r>
      <w:r w:rsidRPr="00335A09">
        <w:rPr>
          <w:sz w:val="16"/>
        </w:rPr>
        <w:t>. Vladimir Putin's Russia, on the other hand, seeks to create chaos around the world. Most other powers, having market-oriented</w:t>
      </w:r>
      <w:r w:rsidRPr="006755E0">
        <w:rPr>
          <w:sz w:val="16"/>
        </w:rPr>
        <w:t xml:space="preserve"> economies, continue to abide by the hegemony of the United States despite its relative economic decline since the end of World War II.6</w:t>
      </w:r>
    </w:p>
    <w:p w14:paraId="5A9681A4" w14:textId="77777777" w:rsidR="00A82C81" w:rsidRPr="006755E0" w:rsidRDefault="00A82C81" w:rsidP="00A82C81">
      <w:pPr>
        <w:rPr>
          <w:sz w:val="16"/>
        </w:rPr>
      </w:pPr>
      <w:r w:rsidRPr="006755E0">
        <w:rPr>
          <w:sz w:val="16"/>
        </w:rPr>
        <w:t xml:space="preserve">To support my theory that domestic factors determine states' alignment decisions, I analyze the voting preferences of members of the United Nations General Assembly from 1946 to 2010. I find that </w:t>
      </w:r>
      <w:r w:rsidRPr="006D3327">
        <w:rPr>
          <w:rStyle w:val="StyleUnderline"/>
        </w:rPr>
        <w:t xml:space="preserve">states with weak internal markets tend to </w:t>
      </w:r>
      <w:r w:rsidRPr="00C67E44">
        <w:rPr>
          <w:rStyle w:val="Emphasis"/>
        </w:rPr>
        <w:t>disagree</w:t>
      </w:r>
      <w:r w:rsidRPr="006D3327">
        <w:rPr>
          <w:rStyle w:val="StyleUnderline"/>
        </w:rPr>
        <w:t xml:space="preserve"> with the foreign policy preferences of the largest market power</w:t>
      </w:r>
      <w:r w:rsidRPr="006755E0">
        <w:rPr>
          <w:sz w:val="16"/>
        </w:rPr>
        <w:t xml:space="preserve"> (i.e., the United States), </w:t>
      </w:r>
      <w:r w:rsidRPr="006D3327">
        <w:rPr>
          <w:rStyle w:val="StyleUnderline"/>
        </w:rPr>
        <w:t xml:space="preserve">but more so if they are major powers or have stronger rather than weaker military and economic capabilities. The power of </w:t>
      </w:r>
      <w:r w:rsidRPr="006B5371">
        <w:rPr>
          <w:rStyle w:val="StyleUnderline"/>
          <w:highlight w:val="green"/>
        </w:rPr>
        <w:t xml:space="preserve">states with </w:t>
      </w:r>
      <w:r w:rsidRPr="006B5371">
        <w:rPr>
          <w:rStyle w:val="Emphasis"/>
          <w:highlight w:val="green"/>
        </w:rPr>
        <w:t>robust</w:t>
      </w:r>
      <w:r w:rsidRPr="00C67E44">
        <w:rPr>
          <w:rStyle w:val="Emphasis"/>
        </w:rPr>
        <w:t xml:space="preserve"> internal </w:t>
      </w:r>
      <w:r w:rsidRPr="006B5371">
        <w:rPr>
          <w:rStyle w:val="Emphasis"/>
          <w:highlight w:val="green"/>
        </w:rPr>
        <w:t>markets</w:t>
      </w:r>
      <w:r w:rsidRPr="006D3327">
        <w:rPr>
          <w:rStyle w:val="StyleUnderline"/>
        </w:rPr>
        <w:t xml:space="preserve">, in contrast, appears to have </w:t>
      </w:r>
      <w:r w:rsidRPr="00C67E44">
        <w:rPr>
          <w:rStyle w:val="Emphasis"/>
        </w:rPr>
        <w:t>no effect</w:t>
      </w:r>
      <w:r w:rsidRPr="006D3327">
        <w:rPr>
          <w:rStyle w:val="StyleUnderline"/>
        </w:rPr>
        <w:t xml:space="preserve"> on their foreign policy preferences, as market-oriented states </w:t>
      </w:r>
      <w:r w:rsidRPr="006B5371">
        <w:rPr>
          <w:rStyle w:val="StyleUnderline"/>
          <w:highlight w:val="green"/>
        </w:rPr>
        <w:t>align</w:t>
      </w:r>
      <w:r w:rsidRPr="006D3327">
        <w:rPr>
          <w:rStyle w:val="StyleUnderline"/>
        </w:rPr>
        <w:t xml:space="preserve"> with the market leader </w:t>
      </w:r>
      <w:r w:rsidRPr="006B5371">
        <w:rPr>
          <w:rStyle w:val="Emphasis"/>
          <w:highlight w:val="green"/>
        </w:rPr>
        <w:t>regardless of</w:t>
      </w:r>
      <w:r w:rsidRPr="00C67E44">
        <w:rPr>
          <w:rStyle w:val="Emphasis"/>
        </w:rPr>
        <w:t xml:space="preserve"> their power </w:t>
      </w:r>
      <w:r w:rsidRPr="006B5371">
        <w:rPr>
          <w:rStyle w:val="Emphasis"/>
          <w:highlight w:val="green"/>
        </w:rPr>
        <w:t>status</w:t>
      </w:r>
      <w:r w:rsidRPr="006B5371">
        <w:rPr>
          <w:rStyle w:val="StyleUnderline"/>
          <w:highlight w:val="green"/>
        </w:rPr>
        <w:t xml:space="preserve"> or </w:t>
      </w:r>
      <w:r w:rsidRPr="006B5371">
        <w:rPr>
          <w:rStyle w:val="Emphasis"/>
          <w:highlight w:val="green"/>
        </w:rPr>
        <w:t>capabilities</w:t>
      </w:r>
      <w:r w:rsidRPr="006755E0">
        <w:rPr>
          <w:sz w:val="16"/>
        </w:rPr>
        <w:t xml:space="preserve">. I corroborate that </w:t>
      </w:r>
      <w:r w:rsidRPr="006D3327">
        <w:rPr>
          <w:rStyle w:val="StyleUnderline"/>
        </w:rPr>
        <w:t xml:space="preserve">this pattern may be a </w:t>
      </w:r>
      <w:r w:rsidRPr="00C67E44">
        <w:rPr>
          <w:rStyle w:val="Emphasis"/>
        </w:rPr>
        <w:t>consequence of states' interest</w:t>
      </w:r>
      <w:r w:rsidRPr="006D3327">
        <w:rPr>
          <w:rStyle w:val="StyleUnderline"/>
        </w:rPr>
        <w:t xml:space="preserve"> in the </w:t>
      </w:r>
      <w:r w:rsidRPr="00C67E44">
        <w:rPr>
          <w:rStyle w:val="Emphasis"/>
        </w:rPr>
        <w:t>global market order</w:t>
      </w:r>
      <w:r w:rsidRPr="006D3327">
        <w:rPr>
          <w:rStyle w:val="StyleUnderline"/>
        </w:rPr>
        <w:t xml:space="preserve"> by finding that states with </w:t>
      </w:r>
      <w:r w:rsidRPr="00C67E44">
        <w:rPr>
          <w:rStyle w:val="Emphasis"/>
        </w:rPr>
        <w:t>higher levels of exports</w:t>
      </w:r>
      <w:r w:rsidRPr="006D3327">
        <w:rPr>
          <w:rStyle w:val="StyleUnderline"/>
        </w:rPr>
        <w:t xml:space="preserve"> per capita are </w:t>
      </w:r>
      <w:r w:rsidRPr="00C67E44">
        <w:rPr>
          <w:rStyle w:val="Emphasis"/>
        </w:rPr>
        <w:t>more likely</w:t>
      </w:r>
      <w:r w:rsidRPr="006755E0">
        <w:rPr>
          <w:sz w:val="16"/>
        </w:rPr>
        <w:t xml:space="preserve"> than other states to have preferences </w:t>
      </w:r>
      <w:r w:rsidRPr="00C67E44">
        <w:rPr>
          <w:rStyle w:val="Emphasis"/>
        </w:rPr>
        <w:t>aligned</w:t>
      </w:r>
      <w:r w:rsidRPr="006755E0">
        <w:rPr>
          <w:sz w:val="16"/>
        </w:rPr>
        <w:t xml:space="preserve"> with those of the United States; </w:t>
      </w:r>
      <w:r w:rsidRPr="006D3327">
        <w:rPr>
          <w:rStyle w:val="StyleUnderline"/>
        </w:rPr>
        <w:t xml:space="preserve">those with </w:t>
      </w:r>
      <w:r w:rsidRPr="00C67E44">
        <w:rPr>
          <w:rStyle w:val="Emphasis"/>
        </w:rPr>
        <w:t xml:space="preserve">lower </w:t>
      </w:r>
      <w:r w:rsidRPr="00335A09">
        <w:rPr>
          <w:rStyle w:val="Emphasis"/>
        </w:rPr>
        <w:t>levels</w:t>
      </w:r>
      <w:r w:rsidRPr="006D3327">
        <w:rPr>
          <w:rStyle w:val="StyleUnderline"/>
        </w:rPr>
        <w:t xml:space="preserve"> of exports are </w:t>
      </w:r>
      <w:r w:rsidRPr="00C67E44">
        <w:rPr>
          <w:rStyle w:val="Emphasis"/>
        </w:rPr>
        <w:t>more likely</w:t>
      </w:r>
      <w:r w:rsidRPr="006D3327">
        <w:rPr>
          <w:rStyle w:val="StyleUnderline"/>
        </w:rPr>
        <w:t xml:space="preserve"> to</w:t>
      </w:r>
      <w:r w:rsidRPr="006755E0">
        <w:rPr>
          <w:sz w:val="16"/>
        </w:rPr>
        <w:t xml:space="preserve"> have interests that do </w:t>
      </w:r>
      <w:r w:rsidRPr="00C67E44">
        <w:rPr>
          <w:rStyle w:val="Emphasis"/>
        </w:rPr>
        <w:t>not align</w:t>
      </w:r>
      <w:r w:rsidRPr="006755E0">
        <w:rPr>
          <w:sz w:val="16"/>
        </w:rPr>
        <w:t xml:space="preserve"> with the United States, but again more so if they are stronger rather than weaker.</w:t>
      </w:r>
    </w:p>
    <w:p w14:paraId="5AF85DE6" w14:textId="77777777" w:rsidR="00A82C81" w:rsidRPr="006755E0" w:rsidRDefault="00A82C81" w:rsidP="00A82C81">
      <w:pPr>
        <w:rPr>
          <w:sz w:val="16"/>
        </w:rPr>
      </w:pPr>
      <w:r w:rsidRPr="006755E0">
        <w:rPr>
          <w:sz w:val="16"/>
        </w:rPr>
        <w:t xml:space="preserve">Liberal </w:t>
      </w:r>
      <w:r w:rsidRPr="006D3327">
        <w:rPr>
          <w:rStyle w:val="StyleUnderline"/>
        </w:rPr>
        <w:t>scholars</w:t>
      </w:r>
      <w:r w:rsidRPr="006755E0">
        <w:rPr>
          <w:sz w:val="16"/>
        </w:rPr>
        <w:t xml:space="preserve"> of international politics </w:t>
      </w:r>
      <w:r w:rsidRPr="006D3327">
        <w:rPr>
          <w:rStyle w:val="StyleUnderline"/>
        </w:rPr>
        <w:t>have</w:t>
      </w:r>
      <w:r w:rsidRPr="006755E0">
        <w:rPr>
          <w:sz w:val="16"/>
        </w:rPr>
        <w:t xml:space="preserve"> long offered explanations for why the incidence of war may decline, generally beginning with </w:t>
      </w:r>
      <w:r w:rsidRPr="006D3327">
        <w:rPr>
          <w:rStyle w:val="StyleUnderline"/>
        </w:rPr>
        <w:t xml:space="preserve">the assumption that although the security dilemma </w:t>
      </w:r>
      <w:r w:rsidRPr="00C67E44">
        <w:rPr>
          <w:rStyle w:val="Emphasis"/>
        </w:rPr>
        <w:t>exists</w:t>
      </w:r>
      <w:r w:rsidRPr="006D3327">
        <w:rPr>
          <w:rStyle w:val="StyleUnderline"/>
        </w:rPr>
        <w:t xml:space="preserve">, it can be </w:t>
      </w:r>
      <w:r w:rsidRPr="00C67E44">
        <w:rPr>
          <w:rStyle w:val="Emphasis"/>
        </w:rPr>
        <w:t>overcome</w:t>
      </w:r>
      <w:r w:rsidRPr="006D3327">
        <w:rPr>
          <w:rStyle w:val="StyleUnderline"/>
        </w:rPr>
        <w:t xml:space="preserve"> with the help of factors external to states</w:t>
      </w:r>
      <w:r w:rsidRPr="006755E0">
        <w:rPr>
          <w:sz w:val="16"/>
        </w:rPr>
        <w:t xml:space="preserve">.7 Neoliberal institutionalists treat states as like units and international organization as an external condition.8 </w:t>
      </w:r>
      <w:r w:rsidRPr="006B5371">
        <w:rPr>
          <w:rStyle w:val="StyleUnderline"/>
          <w:highlight w:val="green"/>
        </w:rPr>
        <w:t>Trade</w:t>
      </w:r>
      <w:r w:rsidRPr="006D3327">
        <w:rPr>
          <w:rStyle w:val="StyleUnderline"/>
        </w:rPr>
        <w:t xml:space="preserve"> interdependence </w:t>
      </w:r>
      <w:r w:rsidRPr="006B5371">
        <w:rPr>
          <w:rStyle w:val="StyleUnderline"/>
          <w:highlight w:val="green"/>
        </w:rPr>
        <w:t xml:space="preserve">is </w:t>
      </w:r>
      <w:r w:rsidRPr="006B5371">
        <w:rPr>
          <w:rStyle w:val="Emphasis"/>
          <w:highlight w:val="green"/>
        </w:rPr>
        <w:t>dyadic</w:t>
      </w:r>
      <w:r w:rsidRPr="006D3327">
        <w:rPr>
          <w:rStyle w:val="StyleUnderline"/>
        </w:rPr>
        <w:t xml:space="preserve"> and thus an </w:t>
      </w:r>
      <w:r w:rsidRPr="00C67E44">
        <w:rPr>
          <w:rStyle w:val="Emphasis"/>
        </w:rPr>
        <w:t>external condition</w:t>
      </w:r>
      <w:r w:rsidRPr="006755E0">
        <w:rPr>
          <w:sz w:val="16"/>
        </w:rPr>
        <w:t xml:space="preserve">.9 Democracy is an internal factor, but theories of democratic peace have an external dimension: peace is the result of the expectations of states' behavior informed by the images that leaders create of each other's regime types.10 In contrast, I show that </w:t>
      </w:r>
      <w:r w:rsidRPr="006D3327">
        <w:rPr>
          <w:rStyle w:val="StyleUnderline"/>
        </w:rPr>
        <w:t xml:space="preserve">the security dilemma </w:t>
      </w:r>
      <w:r w:rsidRPr="00C67E44">
        <w:rPr>
          <w:rStyle w:val="Emphasis"/>
        </w:rPr>
        <w:t>may not exist at all</w:t>
      </w:r>
      <w:r w:rsidRPr="006755E0">
        <w:rPr>
          <w:sz w:val="16"/>
        </w:rPr>
        <w:t xml:space="preserve"> and how </w:t>
      </w:r>
      <w:r w:rsidRPr="00E22250">
        <w:rPr>
          <w:rStyle w:val="StyleUnderline"/>
        </w:rPr>
        <w:t>peace</w:t>
      </w:r>
      <w:r w:rsidRPr="006D3327">
        <w:rPr>
          <w:rStyle w:val="StyleUnderline"/>
        </w:rPr>
        <w:t xml:space="preserve"> can </w:t>
      </w:r>
      <w:r w:rsidRPr="00C67E44">
        <w:rPr>
          <w:rStyle w:val="Emphasis"/>
        </w:rPr>
        <w:t>emerge in anarchy</w:t>
      </w:r>
      <w:r w:rsidRPr="006D3327">
        <w:rPr>
          <w:rStyle w:val="StyleUnderline"/>
        </w:rPr>
        <w:t xml:space="preserve"> with </w:t>
      </w:r>
      <w:r w:rsidRPr="00E22250">
        <w:rPr>
          <w:rStyle w:val="StyleUnderline"/>
        </w:rPr>
        <w:t>states</w:t>
      </w:r>
      <w:r w:rsidRPr="006D3327">
        <w:rPr>
          <w:rStyle w:val="StyleUnderline"/>
        </w:rPr>
        <w:t xml:space="preserve"> pursuing their </w:t>
      </w:r>
      <w:r w:rsidRPr="006B5371">
        <w:rPr>
          <w:rStyle w:val="StyleUnderline"/>
          <w:highlight w:val="green"/>
        </w:rPr>
        <w:t xml:space="preserve">interests </w:t>
      </w:r>
      <w:r w:rsidRPr="006B5371">
        <w:rPr>
          <w:rStyle w:val="Emphasis"/>
          <w:highlight w:val="green"/>
        </w:rPr>
        <w:t>determined</w:t>
      </w:r>
      <w:r w:rsidRPr="00C67E44">
        <w:rPr>
          <w:rStyle w:val="Emphasis"/>
        </w:rPr>
        <w:t xml:space="preserve"> entirely </w:t>
      </w:r>
      <w:r w:rsidRPr="006B5371">
        <w:rPr>
          <w:rStyle w:val="Emphasis"/>
          <w:highlight w:val="green"/>
        </w:rPr>
        <w:t>by internal factors</w:t>
      </w:r>
      <w:r w:rsidRPr="006755E0">
        <w:rPr>
          <w:sz w:val="16"/>
        </w:rPr>
        <w:t>.11</w:t>
      </w:r>
    </w:p>
    <w:p w14:paraId="05371AEC" w14:textId="77777777" w:rsidR="00A82C81" w:rsidRDefault="00A82C81" w:rsidP="00A82C81"/>
    <w:p w14:paraId="2E108576" w14:textId="77777777" w:rsidR="00A82C81" w:rsidRPr="00FE669F" w:rsidRDefault="00A82C81" w:rsidP="00A82C81">
      <w:pPr>
        <w:pStyle w:val="Heading4"/>
      </w:pPr>
      <w:r>
        <w:t>2---Inequality and Poverty.</w:t>
      </w:r>
    </w:p>
    <w:p w14:paraId="4ADCBC69" w14:textId="77777777" w:rsidR="00A82C81" w:rsidRPr="00C7134A" w:rsidRDefault="00A82C81" w:rsidP="00A82C81">
      <w:r w:rsidRPr="00C7134A">
        <w:rPr>
          <w:rStyle w:val="Style13ptBold"/>
        </w:rPr>
        <w:t>Teixeira and Judis 17</w:t>
      </w:r>
      <w:r w:rsidRPr="00C7134A">
        <w:t xml:space="preserve">—senior fellow at both The Century Foundation and American Progress AND editor-at-large at Talking Points Memo, former senior writer at The National Journal and a former senior editor at The New Republic (Ruy and John, “Why The Left Will (Eventually) Triumph: An Interview With Ruy Teixeira,” </w:t>
      </w:r>
      <w:hyperlink r:id="rId41" w:history="1">
        <w:r w:rsidRPr="00C7134A">
          <w:t>http://talkingpointsmemo.com/cafe/why-left-will-eventually-win-ruy-teixeira</w:t>
        </w:r>
      </w:hyperlink>
      <w:r w:rsidRPr="00C7134A">
        <w:t>, dml)</w:t>
      </w:r>
    </w:p>
    <w:p w14:paraId="1134D8FF" w14:textId="77777777" w:rsidR="00A82C81" w:rsidRDefault="00A82C81" w:rsidP="00A82C81">
      <w:pPr>
        <w:rPr>
          <w:sz w:val="16"/>
        </w:rPr>
      </w:pPr>
      <w:r w:rsidRPr="00C7134A">
        <w:rPr>
          <w:sz w:val="16"/>
        </w:rPr>
        <w:t xml:space="preserve">Judis: In your book, you explain at several points that you are no longer a socialist and instead support a reformed capitalism. When we met many years ago, we were in a socialist organization. When did this transformation occur? Teixeira: What happened is that I began to think a lot about how economies </w:t>
      </w:r>
      <w:proofErr w:type="gramStart"/>
      <w:r w:rsidRPr="00C7134A">
        <w:rPr>
          <w:sz w:val="16"/>
        </w:rPr>
        <w:t>actually work</w:t>
      </w:r>
      <w:proofErr w:type="gramEnd"/>
      <w:r w:rsidRPr="00C7134A">
        <w:rPr>
          <w:sz w:val="16"/>
        </w:rPr>
        <w:t xml:space="preserve">. When I was a socialist, </w:t>
      </w:r>
      <w:r w:rsidRPr="00C7134A">
        <w:rPr>
          <w:u w:val="single"/>
        </w:rPr>
        <w:t xml:space="preserve">I </w:t>
      </w:r>
      <w:r w:rsidRPr="00C7134A">
        <w:rPr>
          <w:b/>
          <w:iCs/>
          <w:u w:val="single"/>
          <w:bdr w:val="single" w:sz="8" w:space="0" w:color="auto"/>
        </w:rPr>
        <w:t>didn’t think very carefully</w:t>
      </w:r>
      <w:r w:rsidRPr="00C7134A">
        <w:rPr>
          <w:u w:val="single"/>
        </w:rPr>
        <w:t xml:space="preserve"> and </w:t>
      </w:r>
      <w:r w:rsidRPr="00C7134A">
        <w:rPr>
          <w:b/>
          <w:iCs/>
          <w:u w:val="single"/>
          <w:bdr w:val="single" w:sz="8" w:space="0" w:color="auto"/>
        </w:rPr>
        <w:t>long</w:t>
      </w:r>
      <w:r w:rsidRPr="00C7134A">
        <w:rPr>
          <w:u w:val="single"/>
        </w:rPr>
        <w:t xml:space="preserve"> about what </w:t>
      </w:r>
      <w:proofErr w:type="gramStart"/>
      <w:r w:rsidRPr="00C7134A">
        <w:rPr>
          <w:b/>
          <w:iCs/>
          <w:u w:val="single"/>
          <w:bdr w:val="single" w:sz="8" w:space="0" w:color="auto"/>
        </w:rPr>
        <w:t>actually</w:t>
      </w:r>
      <w:r w:rsidRPr="00C7134A">
        <w:rPr>
          <w:u w:val="single"/>
        </w:rPr>
        <w:t xml:space="preserve"> a</w:t>
      </w:r>
      <w:proofErr w:type="gramEnd"/>
      <w:r w:rsidRPr="00C7134A">
        <w:rPr>
          <w:u w:val="single"/>
        </w:rPr>
        <w:t xml:space="preserve"> socialist economy would look like. I had this </w:t>
      </w:r>
      <w:r w:rsidRPr="00C7134A">
        <w:rPr>
          <w:b/>
          <w:iCs/>
          <w:u w:val="single"/>
          <w:bdr w:val="single" w:sz="8" w:space="0" w:color="auto"/>
        </w:rPr>
        <w:t>general idea</w:t>
      </w:r>
      <w:r w:rsidRPr="00C7134A">
        <w:rPr>
          <w:u w:val="single"/>
        </w:rPr>
        <w:t xml:space="preserve"> that the capitalist system was </w:t>
      </w:r>
      <w:r w:rsidRPr="00C7134A">
        <w:rPr>
          <w:b/>
          <w:iCs/>
          <w:u w:val="single"/>
          <w:bdr w:val="single" w:sz="8" w:space="0" w:color="auto"/>
        </w:rPr>
        <w:t>inefficient</w:t>
      </w:r>
      <w:r w:rsidRPr="00C7134A">
        <w:rPr>
          <w:u w:val="single"/>
        </w:rPr>
        <w:t xml:space="preserve"> and </w:t>
      </w:r>
      <w:r w:rsidRPr="00C7134A">
        <w:rPr>
          <w:b/>
          <w:iCs/>
          <w:u w:val="single"/>
          <w:bdr w:val="single" w:sz="8" w:space="0" w:color="auto"/>
        </w:rPr>
        <w:t>prone to crisis</w:t>
      </w:r>
      <w:r w:rsidRPr="00C7134A">
        <w:rPr>
          <w:u w:val="single"/>
        </w:rPr>
        <w:t xml:space="preserve"> and that one should </w:t>
      </w:r>
      <w:r w:rsidRPr="00C7134A">
        <w:rPr>
          <w:b/>
          <w:iCs/>
          <w:u w:val="single"/>
          <w:bdr w:val="single" w:sz="8" w:space="0" w:color="auto"/>
        </w:rPr>
        <w:t>somehow tamp down the profit motive</w:t>
      </w:r>
      <w:r w:rsidRPr="00C7134A">
        <w:rPr>
          <w:u w:val="single"/>
        </w:rPr>
        <w:t xml:space="preserve"> and limit the freedom of action of capitalists. But </w:t>
      </w:r>
      <w:r w:rsidRPr="00C7134A">
        <w:rPr>
          <w:b/>
          <w:iCs/>
          <w:u w:val="single"/>
          <w:bdr w:val="single" w:sz="8" w:space="0" w:color="auto"/>
        </w:rPr>
        <w:t>the more I thought</w:t>
      </w:r>
      <w:r w:rsidRPr="00C7134A">
        <w:rPr>
          <w:u w:val="single"/>
        </w:rPr>
        <w:t xml:space="preserve"> about how economies worked, it was </w:t>
      </w:r>
      <w:r w:rsidRPr="00C7134A">
        <w:rPr>
          <w:b/>
          <w:iCs/>
          <w:u w:val="single"/>
          <w:bdr w:val="single" w:sz="8" w:space="0" w:color="auto"/>
        </w:rPr>
        <w:t>hard to gainsay</w:t>
      </w:r>
      <w:r w:rsidRPr="00C7134A">
        <w:rPr>
          <w:u w:val="single"/>
        </w:rPr>
        <w:t xml:space="preserve"> that the market was </w:t>
      </w:r>
      <w:proofErr w:type="gramStart"/>
      <w:r w:rsidRPr="00C7134A">
        <w:rPr>
          <w:b/>
          <w:iCs/>
          <w:u w:val="single"/>
          <w:bdr w:val="single" w:sz="8" w:space="0" w:color="auto"/>
        </w:rPr>
        <w:t>absolutely essential</w:t>
      </w:r>
      <w:proofErr w:type="gramEnd"/>
      <w:r w:rsidRPr="00C7134A">
        <w:rPr>
          <w:u w:val="single"/>
        </w:rPr>
        <w:t xml:space="preserve"> for the efficient delivery of goods and services.</w:t>
      </w:r>
      <w:r w:rsidRPr="00C7134A">
        <w:rPr>
          <w:sz w:val="16"/>
        </w:rPr>
        <w:t xml:space="preserve"> And the more I read, the more I realized my viewpoint was closer to social democrats than to socialists. </w:t>
      </w:r>
      <w:r w:rsidRPr="006B5371">
        <w:rPr>
          <w:highlight w:val="green"/>
          <w:u w:val="single"/>
        </w:rPr>
        <w:t>Capitalism</w:t>
      </w:r>
      <w:r w:rsidRPr="00335A09">
        <w:rPr>
          <w:u w:val="single"/>
        </w:rPr>
        <w:t xml:space="preserve"> needs to be </w:t>
      </w:r>
      <w:r w:rsidRPr="00335A09">
        <w:rPr>
          <w:b/>
          <w:iCs/>
          <w:u w:val="single"/>
          <w:bdr w:val="single" w:sz="8" w:space="0" w:color="auto"/>
        </w:rPr>
        <w:t>regulated</w:t>
      </w:r>
      <w:r w:rsidRPr="00335A09">
        <w:rPr>
          <w:u w:val="single"/>
        </w:rPr>
        <w:t>, it</w:t>
      </w:r>
      <w:r w:rsidRPr="00C7134A">
        <w:rPr>
          <w:u w:val="single"/>
        </w:rPr>
        <w:t xml:space="preserve"> needs to be </w:t>
      </w:r>
      <w:r w:rsidRPr="006B5371">
        <w:rPr>
          <w:b/>
          <w:iCs/>
          <w:highlight w:val="green"/>
          <w:u w:val="single"/>
          <w:bdr w:val="single" w:sz="8" w:space="0" w:color="auto"/>
        </w:rPr>
        <w:t>pointed in the right direction</w:t>
      </w:r>
      <w:r w:rsidRPr="00C7134A">
        <w:rPr>
          <w:u w:val="single"/>
        </w:rPr>
        <w:t xml:space="preserve">, you </w:t>
      </w:r>
      <w:r w:rsidRPr="00C7134A">
        <w:rPr>
          <w:b/>
          <w:iCs/>
          <w:u w:val="single"/>
          <w:bdr w:val="single" w:sz="8" w:space="0" w:color="auto"/>
        </w:rPr>
        <w:t>need to have a big safety net</w:t>
      </w:r>
      <w:r w:rsidRPr="00C7134A">
        <w:rPr>
          <w:u w:val="single"/>
        </w:rPr>
        <w:t xml:space="preserve">, </w:t>
      </w:r>
      <w:r w:rsidRPr="006B5371">
        <w:rPr>
          <w:highlight w:val="green"/>
          <w:u w:val="single"/>
        </w:rPr>
        <w:t xml:space="preserve">but you </w:t>
      </w:r>
      <w:r w:rsidRPr="006B5371">
        <w:rPr>
          <w:b/>
          <w:iCs/>
          <w:highlight w:val="green"/>
          <w:u w:val="single"/>
          <w:bdr w:val="single" w:sz="8" w:space="0" w:color="auto"/>
        </w:rPr>
        <w:t>can’t replace it</w:t>
      </w:r>
      <w:r w:rsidRPr="00C7134A">
        <w:rPr>
          <w:sz w:val="16"/>
        </w:rPr>
        <w:t xml:space="preserve">. Judis: Was there something that happened, a book you read, that changed your mind? Teixeira: I would say it was an obscure book by Alec Nove called “The Economics of Feasible Socialism.” Judis: That’s amazing. I was deeply influenced by the same book. </w:t>
      </w:r>
      <w:r w:rsidRPr="00335A09">
        <w:rPr>
          <w:sz w:val="16"/>
        </w:rPr>
        <w:t xml:space="preserve">Teixeira: Nove was a historian of </w:t>
      </w:r>
      <w:r w:rsidRPr="00335A09">
        <w:rPr>
          <w:sz w:val="16"/>
        </w:rPr>
        <w:lastRenderedPageBreak/>
        <w:t xml:space="preserve">the Soviet Union. He came from a Menshevik family, and he basically laid out the way the standard conceptions of socialism that a lot of people on the left had couldn’t work. </w:t>
      </w:r>
      <w:r w:rsidRPr="00335A09">
        <w:rPr>
          <w:u w:val="single"/>
        </w:rPr>
        <w:t xml:space="preserve">If you wanted to </w:t>
      </w:r>
      <w:r w:rsidRPr="00335A09">
        <w:rPr>
          <w:b/>
          <w:iCs/>
          <w:u w:val="single"/>
          <w:bdr w:val="single" w:sz="8" w:space="0" w:color="auto"/>
        </w:rPr>
        <w:t>think rationally about what’s feasible</w:t>
      </w:r>
      <w:r w:rsidRPr="00335A09">
        <w:rPr>
          <w:u w:val="single"/>
        </w:rPr>
        <w:t>, the</w:t>
      </w:r>
      <w:r w:rsidRPr="00C7134A">
        <w:rPr>
          <w:u w:val="single"/>
        </w:rPr>
        <w:t xml:space="preserve"> way economies and people tend to work, </w:t>
      </w:r>
      <w:r w:rsidRPr="006B5371">
        <w:rPr>
          <w:highlight w:val="green"/>
          <w:u w:val="single"/>
        </w:rPr>
        <w:t xml:space="preserve">you </w:t>
      </w:r>
      <w:r w:rsidRPr="006B5371">
        <w:rPr>
          <w:b/>
          <w:iCs/>
          <w:highlight w:val="green"/>
          <w:u w:val="single"/>
          <w:bdr w:val="single" w:sz="8" w:space="0" w:color="auto"/>
        </w:rPr>
        <w:t>had to have a market</w:t>
      </w:r>
      <w:r w:rsidRPr="00C7134A">
        <w:rPr>
          <w:sz w:val="16"/>
        </w:rPr>
        <w:t xml:space="preserve">. The goal </w:t>
      </w:r>
      <w:r w:rsidRPr="00335A09">
        <w:rPr>
          <w:sz w:val="16"/>
        </w:rPr>
        <w:t>as</w:t>
      </w:r>
      <w:r w:rsidRPr="00C7134A">
        <w:rPr>
          <w:sz w:val="16"/>
        </w:rPr>
        <w:t xml:space="preserve"> I see it is a mixed economy that works as well as possible, and of course you have not gotten that in the West for the last several decades. The mixed economy just needs improvement and modification. Judis: And what kind of improvements would that be? </w:t>
      </w:r>
      <w:proofErr w:type="gramStart"/>
      <w:r w:rsidRPr="00C7134A">
        <w:rPr>
          <w:sz w:val="16"/>
        </w:rPr>
        <w:t>Teixeira;</w:t>
      </w:r>
      <w:proofErr w:type="gramEnd"/>
      <w:r w:rsidRPr="00C7134A">
        <w:rPr>
          <w:sz w:val="16"/>
        </w:rPr>
        <w:t xml:space="preserve"> </w:t>
      </w:r>
      <w:r w:rsidRPr="00C7134A">
        <w:rPr>
          <w:u w:val="single"/>
        </w:rPr>
        <w:t>I favor</w:t>
      </w:r>
      <w:r w:rsidRPr="00C7134A">
        <w:rPr>
          <w:sz w:val="16"/>
        </w:rPr>
        <w:t xml:space="preserve"> what economists are calling a model of </w:t>
      </w:r>
      <w:r w:rsidRPr="006B5371">
        <w:rPr>
          <w:b/>
          <w:iCs/>
          <w:highlight w:val="green"/>
          <w:u w:val="single"/>
          <w:bdr w:val="single" w:sz="8" w:space="0" w:color="auto"/>
        </w:rPr>
        <w:t>equitable growth</w:t>
      </w:r>
      <w:r w:rsidRPr="00C7134A">
        <w:rPr>
          <w:u w:val="single"/>
        </w:rPr>
        <w:t xml:space="preserve">. It would mean </w:t>
      </w:r>
      <w:r w:rsidRPr="00C7134A">
        <w:rPr>
          <w:b/>
          <w:iCs/>
          <w:u w:val="single"/>
          <w:bdr w:val="single" w:sz="8" w:space="0" w:color="auto"/>
        </w:rPr>
        <w:t xml:space="preserve">substantial </w:t>
      </w:r>
      <w:r w:rsidRPr="006B5371">
        <w:rPr>
          <w:b/>
          <w:iCs/>
          <w:highlight w:val="green"/>
          <w:u w:val="single"/>
          <w:bdr w:val="single" w:sz="8" w:space="0" w:color="auto"/>
        </w:rPr>
        <w:t>government investment</w:t>
      </w:r>
      <w:r w:rsidRPr="00C7134A">
        <w:rPr>
          <w:u w:val="single"/>
        </w:rPr>
        <w:t xml:space="preserve"> in creating new opportunities for the middle and aspirational classes</w:t>
      </w:r>
      <w:r w:rsidRPr="00C7134A">
        <w:rPr>
          <w:sz w:val="16"/>
        </w:rPr>
        <w:t xml:space="preserve">. </w:t>
      </w:r>
      <w:r w:rsidRPr="00C7134A">
        <w:rPr>
          <w:u w:val="single"/>
        </w:rPr>
        <w:t xml:space="preserve">It </w:t>
      </w:r>
      <w:r w:rsidRPr="00C7134A">
        <w:rPr>
          <w:rStyle w:val="StyleUnderline"/>
        </w:rPr>
        <w:t>could include a dramatic expansion of the educational system</w:t>
      </w:r>
      <w:r w:rsidRPr="00C7134A">
        <w:rPr>
          <w:sz w:val="16"/>
        </w:rPr>
        <w:t xml:space="preserve"> and a Manhattan-style investment in bringing down the price of clean energy and building the infrastructure to match. Granted, </w:t>
      </w:r>
      <w:proofErr w:type="gramStart"/>
      <w:r w:rsidRPr="00C7134A">
        <w:rPr>
          <w:sz w:val="16"/>
        </w:rPr>
        <w:t>these kind of proposals</w:t>
      </w:r>
      <w:proofErr w:type="gramEnd"/>
      <w:r w:rsidRPr="00C7134A">
        <w:rPr>
          <w:sz w:val="16"/>
        </w:rPr>
        <w:t xml:space="preserve"> would not get through Congress now, but </w:t>
      </w:r>
      <w:r w:rsidRPr="00C7134A">
        <w:rPr>
          <w:u w:val="single"/>
        </w:rPr>
        <w:t xml:space="preserve">it is the kind of agenda that I am optimistic that the Democrats will endorse and that </w:t>
      </w:r>
      <w:r w:rsidRPr="00335A09">
        <w:rPr>
          <w:u w:val="single"/>
        </w:rPr>
        <w:t xml:space="preserve">the </w:t>
      </w:r>
      <w:r w:rsidRPr="006B5371">
        <w:rPr>
          <w:highlight w:val="green"/>
          <w:u w:val="single"/>
        </w:rPr>
        <w:t xml:space="preserve">country will </w:t>
      </w:r>
      <w:r w:rsidRPr="006B5371">
        <w:rPr>
          <w:b/>
          <w:iCs/>
          <w:highlight w:val="green"/>
          <w:u w:val="single"/>
          <w:bdr w:val="single" w:sz="8" w:space="0" w:color="auto"/>
        </w:rPr>
        <w:t>eventually embrace</w:t>
      </w:r>
      <w:r w:rsidRPr="00C7134A">
        <w:rPr>
          <w:u w:val="single"/>
        </w:rPr>
        <w:t xml:space="preserve">. </w:t>
      </w:r>
      <w:r w:rsidRPr="00C7134A">
        <w:rPr>
          <w:sz w:val="16"/>
        </w:rPr>
        <w:t xml:space="preserve">The Left Prospers in Prosperity Judis: Your book is titled “The Optimistic Leftist,” but if you look at the terrain of politics today, the center-left or left of center parties are decimated. The Democrats haven’t been in such bad shape nationally and in the states since the 1920s. The Dutch Labor Party got less than 10 percent in the recent election. Jeremy Corbyn and British Labor may be routed in June. The French Socialist candidate came in fifth with 6 percent. Why is this happening? And given that this is happening, what grounds do you have for thinking that the left will suddenly find itself on top? Teixeira: The way I look at it </w:t>
      </w:r>
      <w:r w:rsidRPr="00C7134A">
        <w:rPr>
          <w:u w:val="single"/>
        </w:rPr>
        <w:t xml:space="preserve">we are going through a </w:t>
      </w:r>
      <w:r w:rsidRPr="006B5371">
        <w:rPr>
          <w:b/>
          <w:iCs/>
          <w:highlight w:val="green"/>
          <w:u w:val="single"/>
          <w:bdr w:val="single" w:sz="8" w:space="0" w:color="auto"/>
        </w:rPr>
        <w:t>long transition</w:t>
      </w:r>
      <w:r w:rsidRPr="006B5371">
        <w:rPr>
          <w:highlight w:val="green"/>
          <w:u w:val="single"/>
        </w:rPr>
        <w:t xml:space="preserve"> from</w:t>
      </w:r>
      <w:r w:rsidRPr="00C7134A">
        <w:rPr>
          <w:u w:val="single"/>
        </w:rPr>
        <w:t xml:space="preserve"> an </w:t>
      </w:r>
      <w:r w:rsidRPr="006B5371">
        <w:rPr>
          <w:highlight w:val="green"/>
          <w:u w:val="single"/>
        </w:rPr>
        <w:t>industrial capitalist</w:t>
      </w:r>
      <w:r w:rsidRPr="00C7134A">
        <w:rPr>
          <w:u w:val="single"/>
        </w:rPr>
        <w:t xml:space="preserve"> system </w:t>
      </w:r>
      <w:r w:rsidRPr="006B5371">
        <w:rPr>
          <w:highlight w:val="green"/>
          <w:u w:val="single"/>
        </w:rPr>
        <w:t>to</w:t>
      </w:r>
      <w:r w:rsidRPr="00C7134A">
        <w:rPr>
          <w:u w:val="single"/>
        </w:rPr>
        <w:t xml:space="preserve"> a </w:t>
      </w:r>
      <w:r w:rsidRPr="006B5371">
        <w:rPr>
          <w:b/>
          <w:iCs/>
          <w:highlight w:val="green"/>
          <w:u w:val="single"/>
          <w:bdr w:val="single" w:sz="8" w:space="0" w:color="auto"/>
        </w:rPr>
        <w:t>post-industrial services-based capitalist system</w:t>
      </w:r>
      <w:r w:rsidRPr="00C7134A">
        <w:rPr>
          <w:u w:val="single"/>
        </w:rPr>
        <w:t xml:space="preserve">. So </w:t>
      </w:r>
      <w:proofErr w:type="gramStart"/>
      <w:r w:rsidRPr="00C7134A">
        <w:rPr>
          <w:u w:val="single"/>
        </w:rPr>
        <w:t>far</w:t>
      </w:r>
      <w:proofErr w:type="gramEnd"/>
      <w:r w:rsidRPr="00C7134A">
        <w:rPr>
          <w:u w:val="single"/>
        </w:rPr>
        <w:t xml:space="preserve"> this transition has </w:t>
      </w:r>
      <w:r w:rsidRPr="00C7134A">
        <w:rPr>
          <w:b/>
          <w:iCs/>
          <w:u w:val="single"/>
          <w:bdr w:val="single" w:sz="8" w:space="0" w:color="auto"/>
        </w:rPr>
        <w:t>not gone well</w:t>
      </w:r>
      <w:r w:rsidRPr="00C7134A">
        <w:rPr>
          <w:u w:val="single"/>
        </w:rPr>
        <w:t>.</w:t>
      </w:r>
      <w:r w:rsidRPr="00C7134A">
        <w:rPr>
          <w:sz w:val="16"/>
        </w:rPr>
        <w:t xml:space="preserve"> It hasn’t had the outcomes that people want. </w:t>
      </w:r>
      <w:r w:rsidRPr="00C7134A">
        <w:rPr>
          <w:u w:val="single"/>
        </w:rPr>
        <w:t xml:space="preserve">We have </w:t>
      </w:r>
      <w:r w:rsidRPr="006B5371">
        <w:rPr>
          <w:b/>
          <w:iCs/>
          <w:highlight w:val="green"/>
          <w:u w:val="single"/>
          <w:bdr w:val="single" w:sz="8" w:space="0" w:color="auto"/>
        </w:rPr>
        <w:t>slow productivity growth</w:t>
      </w:r>
      <w:r w:rsidRPr="006B5371">
        <w:rPr>
          <w:highlight w:val="green"/>
          <w:u w:val="single"/>
        </w:rPr>
        <w:t xml:space="preserve"> and </w:t>
      </w:r>
      <w:r w:rsidRPr="006B5371">
        <w:rPr>
          <w:b/>
          <w:iCs/>
          <w:highlight w:val="green"/>
          <w:u w:val="single"/>
          <w:bdr w:val="single" w:sz="8" w:space="0" w:color="auto"/>
        </w:rPr>
        <w:t>rising inequality</w:t>
      </w:r>
      <w:r w:rsidRPr="00C7134A">
        <w:rPr>
          <w:sz w:val="16"/>
        </w:rPr>
        <w:t xml:space="preserve">. The central point I’d make is that </w:t>
      </w:r>
      <w:r w:rsidRPr="00C7134A">
        <w:rPr>
          <w:b/>
          <w:iCs/>
          <w:u w:val="single"/>
          <w:bdr w:val="single" w:sz="8" w:space="0" w:color="auto"/>
        </w:rPr>
        <w:t>by and large</w:t>
      </w:r>
      <w:r w:rsidRPr="00C7134A">
        <w:rPr>
          <w:u w:val="single"/>
        </w:rPr>
        <w:t xml:space="preserve">, </w:t>
      </w:r>
      <w:r w:rsidRPr="00C7134A">
        <w:rPr>
          <w:b/>
          <w:iCs/>
          <w:u w:val="single"/>
          <w:bdr w:val="single" w:sz="8" w:space="0" w:color="auto"/>
        </w:rPr>
        <w:t>poor economic times</w:t>
      </w:r>
      <w:r w:rsidRPr="00C7134A">
        <w:rPr>
          <w:u w:val="single"/>
        </w:rPr>
        <w:t xml:space="preserve"> are </w:t>
      </w:r>
      <w:r w:rsidRPr="00C7134A">
        <w:rPr>
          <w:b/>
          <w:iCs/>
          <w:u w:val="single"/>
          <w:bdr w:val="single" w:sz="8" w:space="0" w:color="auto"/>
        </w:rPr>
        <w:t>not good for the left</w:t>
      </w:r>
      <w:r w:rsidRPr="00C7134A">
        <w:rPr>
          <w:u w:val="single"/>
        </w:rPr>
        <w:t xml:space="preserve">. They </w:t>
      </w:r>
      <w:r w:rsidRPr="00C7134A">
        <w:rPr>
          <w:b/>
          <w:iCs/>
          <w:u w:val="single"/>
          <w:bdr w:val="single" w:sz="8" w:space="0" w:color="auto"/>
        </w:rPr>
        <w:t>make people reactive</w:t>
      </w:r>
      <w:r w:rsidRPr="00C7134A">
        <w:rPr>
          <w:u w:val="single"/>
        </w:rPr>
        <w:t xml:space="preserve">, </w:t>
      </w:r>
      <w:r w:rsidRPr="00C7134A">
        <w:rPr>
          <w:b/>
          <w:iCs/>
          <w:u w:val="single"/>
          <w:bdr w:val="single" w:sz="8" w:space="0" w:color="auto"/>
        </w:rPr>
        <w:t>pessimistic</w:t>
      </w:r>
      <w:r w:rsidRPr="00C7134A">
        <w:rPr>
          <w:u w:val="single"/>
        </w:rPr>
        <w:t xml:space="preserve">, </w:t>
      </w:r>
      <w:r w:rsidRPr="00C7134A">
        <w:rPr>
          <w:b/>
          <w:iCs/>
          <w:u w:val="single"/>
          <w:bdr w:val="single" w:sz="8" w:space="0" w:color="auto"/>
        </w:rPr>
        <w:t>trying to hold onto their own</w:t>
      </w:r>
      <w:r w:rsidRPr="00C7134A">
        <w:rPr>
          <w:u w:val="single"/>
        </w:rPr>
        <w:t xml:space="preserve">, and </w:t>
      </w:r>
      <w:r w:rsidRPr="00C7134A">
        <w:rPr>
          <w:b/>
          <w:iCs/>
          <w:u w:val="single"/>
          <w:bdr w:val="single" w:sz="8" w:space="0" w:color="auto"/>
        </w:rPr>
        <w:t>not supportive of collective endeavors</w:t>
      </w:r>
      <w:r w:rsidRPr="00C7134A">
        <w:rPr>
          <w:u w:val="single"/>
        </w:rPr>
        <w:t xml:space="preserve"> to help the way society functions. And we’ve seen all that in spades in the last decade</w:t>
      </w:r>
      <w:r w:rsidRPr="00C7134A">
        <w:rPr>
          <w:sz w:val="16"/>
        </w:rPr>
        <w:t xml:space="preserve">. Really </w:t>
      </w:r>
      <w:r w:rsidRPr="00C7134A">
        <w:rPr>
          <w:u w:val="single"/>
        </w:rPr>
        <w:t xml:space="preserve">that kind of situation is </w:t>
      </w:r>
      <w:r w:rsidRPr="00C7134A">
        <w:rPr>
          <w:b/>
          <w:iCs/>
          <w:u w:val="single"/>
          <w:bdr w:val="single" w:sz="8" w:space="0" w:color="auto"/>
        </w:rPr>
        <w:t>best for the right</w:t>
      </w:r>
      <w:r w:rsidRPr="00C7134A">
        <w:rPr>
          <w:sz w:val="16"/>
        </w:rPr>
        <w:t xml:space="preserve">, and the left has had a very difficult time figuring out a way forward. The Democrats have their problems, but in Europe, you see the problems crystallized. Europe’s mainstream left was based in the industrial working class and has had a terrible time adjusting to the transition to post-industrial capitalism and figuring out what a new model of capitalism and capitalist growth would look like. They have thrown in their lot with a much more right-wing approach, beginning with the Third Way in the ’90s. The idea behind it was that capitalism can </w:t>
      </w:r>
      <w:proofErr w:type="gramStart"/>
      <w:r w:rsidRPr="00C7134A">
        <w:rPr>
          <w:sz w:val="16"/>
        </w:rPr>
        <w:t>pretty well</w:t>
      </w:r>
      <w:proofErr w:type="gramEnd"/>
      <w:r w:rsidRPr="00C7134A">
        <w:rPr>
          <w:sz w:val="16"/>
        </w:rPr>
        <w:t xml:space="preserve"> function on its own and we just have to let it rip. We’re still coming out of that phase, and I think the mainstream social democrats with their collaboration with austerity in places like France and the Netherlands are reaping the whirlwind. But if you look at </w:t>
      </w:r>
      <w:r w:rsidRPr="00C7134A">
        <w:rPr>
          <w:u w:val="single"/>
        </w:rPr>
        <w:t>other parts of the left</w:t>
      </w:r>
      <w:r w:rsidRPr="00C7134A">
        <w:rPr>
          <w:sz w:val="16"/>
        </w:rPr>
        <w:t xml:space="preserve">, they </w:t>
      </w:r>
      <w:r w:rsidRPr="00C7134A">
        <w:rPr>
          <w:u w:val="single"/>
        </w:rPr>
        <w:t xml:space="preserve">are </w:t>
      </w:r>
      <w:proofErr w:type="gramStart"/>
      <w:r w:rsidRPr="00C7134A">
        <w:rPr>
          <w:u w:val="single"/>
        </w:rPr>
        <w:t>actually doing</w:t>
      </w:r>
      <w:proofErr w:type="gramEnd"/>
      <w:r w:rsidRPr="00C7134A">
        <w:rPr>
          <w:u w:val="single"/>
        </w:rPr>
        <w:t xml:space="preserve"> relatively well. If you look at the Netherlands</w:t>
      </w:r>
      <w:r w:rsidRPr="00C7134A">
        <w:rPr>
          <w:sz w:val="16"/>
        </w:rPr>
        <w:t xml:space="preserve"> election, </w:t>
      </w:r>
      <w:r w:rsidRPr="00C7134A">
        <w:rPr>
          <w:u w:val="single"/>
        </w:rPr>
        <w:t>the green left did very well</w:t>
      </w:r>
      <w:r w:rsidRPr="00C7134A">
        <w:rPr>
          <w:sz w:val="16"/>
        </w:rPr>
        <w:t xml:space="preserve">, and if you add up the votes of the Socialist Party (a left-socialist party), the greens, Democrats 66 (a left social-liberal </w:t>
      </w:r>
      <w:r w:rsidRPr="00335A09">
        <w:rPr>
          <w:sz w:val="16"/>
        </w:rPr>
        <w:t>part</w:t>
      </w:r>
      <w:r w:rsidRPr="00C7134A">
        <w:rPr>
          <w:sz w:val="16"/>
        </w:rPr>
        <w:t xml:space="preserve">y) and the social democrats, </w:t>
      </w:r>
      <w:r w:rsidRPr="006B5371">
        <w:rPr>
          <w:highlight w:val="green"/>
          <w:u w:val="single"/>
        </w:rPr>
        <w:t xml:space="preserve">the left </w:t>
      </w:r>
      <w:r w:rsidRPr="006B5371">
        <w:rPr>
          <w:b/>
          <w:iCs/>
          <w:highlight w:val="green"/>
          <w:u w:val="single"/>
          <w:bdr w:val="single" w:sz="8" w:space="0" w:color="auto"/>
        </w:rPr>
        <w:t>hasn’t been totally decimated</w:t>
      </w:r>
      <w:r w:rsidRPr="00C7134A">
        <w:rPr>
          <w:sz w:val="16"/>
        </w:rPr>
        <w:t xml:space="preserve">. What has really been decimated is the Party of Labor, as the social democrats in the Netherlands are called. </w:t>
      </w:r>
      <w:r w:rsidRPr="00C7134A">
        <w:rPr>
          <w:u w:val="single"/>
        </w:rPr>
        <w:t>We are seeing the same thing in France</w:t>
      </w:r>
      <w:r w:rsidRPr="00C7134A">
        <w:rPr>
          <w:sz w:val="16"/>
        </w:rPr>
        <w:t xml:space="preserve"> where the Socialist Party (the French social democrats) candidate did terribly, but [independent socialist Jean-Luc] Melenchon did quite well. </w:t>
      </w:r>
      <w:r w:rsidRPr="00C7134A">
        <w:rPr>
          <w:u w:val="single"/>
        </w:rPr>
        <w:t xml:space="preserve">The left </w:t>
      </w:r>
      <w:r w:rsidRPr="00C7134A">
        <w:rPr>
          <w:b/>
          <w:iCs/>
          <w:u w:val="single"/>
          <w:bdr w:val="single" w:sz="8" w:space="0" w:color="auto"/>
        </w:rPr>
        <w:t>still has strength</w:t>
      </w:r>
      <w:r w:rsidRPr="00C7134A">
        <w:rPr>
          <w:u w:val="single"/>
        </w:rPr>
        <w:t xml:space="preserve">, but it is </w:t>
      </w:r>
      <w:r w:rsidRPr="00C7134A">
        <w:rPr>
          <w:b/>
          <w:iCs/>
          <w:u w:val="single"/>
          <w:bdr w:val="single" w:sz="8" w:space="0" w:color="auto"/>
        </w:rPr>
        <w:t>divided up among different political tendencies</w:t>
      </w:r>
      <w:r w:rsidRPr="00C7134A">
        <w:rPr>
          <w:u w:val="single"/>
        </w:rPr>
        <w:t xml:space="preserve">. It is going to </w:t>
      </w:r>
      <w:r w:rsidRPr="006B5371">
        <w:rPr>
          <w:highlight w:val="green"/>
          <w:u w:val="single"/>
        </w:rPr>
        <w:t xml:space="preserve">have to </w:t>
      </w:r>
      <w:r w:rsidRPr="006B5371">
        <w:rPr>
          <w:b/>
          <w:iCs/>
          <w:highlight w:val="green"/>
          <w:u w:val="single"/>
          <w:bdr w:val="single" w:sz="8" w:space="0" w:color="auto"/>
        </w:rPr>
        <w:t>reorganize itself around an economic program</w:t>
      </w:r>
      <w:r w:rsidRPr="00C7134A">
        <w:rPr>
          <w:u w:val="single"/>
        </w:rPr>
        <w:t xml:space="preserve"> that is going to deliver what people want, which is </w:t>
      </w:r>
      <w:r w:rsidRPr="006B5371">
        <w:rPr>
          <w:b/>
          <w:iCs/>
          <w:highlight w:val="green"/>
          <w:u w:val="single"/>
          <w:bdr w:val="single" w:sz="8" w:space="0" w:color="auto"/>
        </w:rPr>
        <w:t>better growth</w:t>
      </w:r>
      <w:r w:rsidRPr="006B5371">
        <w:rPr>
          <w:highlight w:val="green"/>
          <w:u w:val="single"/>
        </w:rPr>
        <w:t xml:space="preserve"> and </w:t>
      </w:r>
      <w:r w:rsidRPr="006B5371">
        <w:rPr>
          <w:b/>
          <w:iCs/>
          <w:highlight w:val="green"/>
          <w:u w:val="single"/>
          <w:bdr w:val="single" w:sz="8" w:space="0" w:color="auto"/>
        </w:rPr>
        <w:t>better distribution</w:t>
      </w:r>
      <w:r w:rsidRPr="00C7134A">
        <w:rPr>
          <w:u w:val="single"/>
        </w:rPr>
        <w:t xml:space="preserve">. Until that happens, the left will be </w:t>
      </w:r>
      <w:r w:rsidRPr="00C7134A">
        <w:rPr>
          <w:b/>
          <w:iCs/>
          <w:u w:val="single"/>
          <w:bdr w:val="single" w:sz="8" w:space="0" w:color="auto"/>
        </w:rPr>
        <w:t>in a quagmire</w:t>
      </w:r>
      <w:r w:rsidRPr="00C7134A">
        <w:rPr>
          <w:sz w:val="16"/>
        </w:rPr>
        <w:t xml:space="preserve">. Judis: I want to look more closely at your argument that the left does better in good times and the right in bad times. Bill Clinton got elected in the wake of a recession in 1992, Barack Obama might not have won the presidency in 2008 if the financial crash hadn’t happened that September. The Populists came out of the farm crisis in 1880s and early </w:t>
      </w:r>
      <w:proofErr w:type="gramStart"/>
      <w:r w:rsidRPr="00C7134A">
        <w:rPr>
          <w:sz w:val="16"/>
        </w:rPr>
        <w:t>1890s;</w:t>
      </w:r>
      <w:proofErr w:type="gramEnd"/>
      <w:r w:rsidRPr="00C7134A">
        <w:rPr>
          <w:sz w:val="16"/>
        </w:rPr>
        <w:t xml:space="preserve"> the New Deal out of the Great Depression. I am not saying that bad times is better for the left, but only that there isn’t a necessary connection in either case and that you are making too facile an assumption about which times promote which politics. Teixeira: </w:t>
      </w:r>
      <w:r w:rsidRPr="00C7134A">
        <w:rPr>
          <w:u w:val="single"/>
        </w:rPr>
        <w:t xml:space="preserve">Bad times do propel people into motion and produce protest and </w:t>
      </w:r>
      <w:proofErr w:type="gramStart"/>
      <w:r w:rsidRPr="00C7134A">
        <w:rPr>
          <w:u w:val="single"/>
        </w:rPr>
        <w:t>reaction, but</w:t>
      </w:r>
      <w:proofErr w:type="gramEnd"/>
      <w:r w:rsidRPr="00C7134A">
        <w:rPr>
          <w:u w:val="single"/>
        </w:rPr>
        <w:t xml:space="preserve"> looked at from when you can accomplish the goals of</w:t>
      </w:r>
      <w:r w:rsidRPr="00C7134A">
        <w:rPr>
          <w:sz w:val="16"/>
        </w:rPr>
        <w:t xml:space="preserve"> the left of </w:t>
      </w:r>
      <w:r w:rsidRPr="006B5371">
        <w:rPr>
          <w:b/>
          <w:iCs/>
          <w:highlight w:val="green"/>
          <w:u w:val="single"/>
          <w:bdr w:val="single" w:sz="8" w:space="0" w:color="auto"/>
        </w:rPr>
        <w:t>making society better</w:t>
      </w:r>
      <w:r w:rsidRPr="006B5371">
        <w:rPr>
          <w:highlight w:val="green"/>
          <w:u w:val="single"/>
        </w:rPr>
        <w:t xml:space="preserve"> and </w:t>
      </w:r>
      <w:r w:rsidRPr="006B5371">
        <w:rPr>
          <w:b/>
          <w:iCs/>
          <w:highlight w:val="green"/>
          <w:u w:val="single"/>
          <w:bdr w:val="single" w:sz="8" w:space="0" w:color="auto"/>
        </w:rPr>
        <w:t>implementing important reforms</w:t>
      </w:r>
      <w:r w:rsidRPr="00C7134A">
        <w:rPr>
          <w:sz w:val="16"/>
        </w:rPr>
        <w:t xml:space="preserve">, I think </w:t>
      </w:r>
      <w:r w:rsidRPr="00C7134A">
        <w:rPr>
          <w:u w:val="single"/>
        </w:rPr>
        <w:t xml:space="preserve">it is </w:t>
      </w:r>
      <w:r w:rsidRPr="00C7134A">
        <w:rPr>
          <w:b/>
          <w:iCs/>
          <w:u w:val="single"/>
          <w:bdr w:val="single" w:sz="8" w:space="0" w:color="auto"/>
        </w:rPr>
        <w:t>typically easier</w:t>
      </w:r>
      <w:r w:rsidRPr="00C7134A">
        <w:rPr>
          <w:u w:val="single"/>
        </w:rPr>
        <w:t xml:space="preserve"> when the economy is </w:t>
      </w:r>
      <w:r w:rsidRPr="00C7134A">
        <w:rPr>
          <w:b/>
          <w:iCs/>
          <w:u w:val="single"/>
          <w:bdr w:val="single" w:sz="8" w:space="0" w:color="auto"/>
        </w:rPr>
        <w:t>expanding fairly rapidly</w:t>
      </w:r>
      <w:r w:rsidRPr="00C7134A">
        <w:rPr>
          <w:u w:val="single"/>
        </w:rPr>
        <w:t xml:space="preserve"> and </w:t>
      </w:r>
      <w:r w:rsidRPr="00C7134A">
        <w:rPr>
          <w:b/>
          <w:iCs/>
          <w:u w:val="single"/>
          <w:bdr w:val="single" w:sz="8" w:space="0" w:color="auto"/>
        </w:rPr>
        <w:t>living standards are going up</w:t>
      </w:r>
      <w:r w:rsidRPr="00C7134A">
        <w:rPr>
          <w:u w:val="single"/>
        </w:rPr>
        <w:t xml:space="preserve"> than when the reverse is true. It is </w:t>
      </w:r>
      <w:r w:rsidRPr="00C7134A">
        <w:rPr>
          <w:b/>
          <w:iCs/>
          <w:u w:val="single"/>
          <w:bdr w:val="single" w:sz="8" w:space="0" w:color="auto"/>
        </w:rPr>
        <w:t>not a perfect relationship</w:t>
      </w:r>
      <w:r w:rsidRPr="00C7134A">
        <w:rPr>
          <w:u w:val="single"/>
        </w:rPr>
        <w:t xml:space="preserve">, but </w:t>
      </w:r>
      <w:r w:rsidRPr="00C7134A">
        <w:rPr>
          <w:b/>
          <w:iCs/>
          <w:u w:val="single"/>
          <w:bdr w:val="single" w:sz="8" w:space="0" w:color="auto"/>
        </w:rPr>
        <w:t>by and large</w:t>
      </w:r>
      <w:r w:rsidRPr="00C7134A">
        <w:rPr>
          <w:sz w:val="16"/>
        </w:rPr>
        <w:t xml:space="preserve"> I think </w:t>
      </w:r>
      <w:r w:rsidRPr="00C7134A">
        <w:rPr>
          <w:u w:val="single"/>
        </w:rPr>
        <w:lastRenderedPageBreak/>
        <w:t>it’s true. So</w:t>
      </w:r>
      <w:r w:rsidRPr="00C7134A">
        <w:rPr>
          <w:sz w:val="16"/>
        </w:rPr>
        <w:t xml:space="preserve"> yeah, </w:t>
      </w:r>
      <w:r w:rsidRPr="00C7134A">
        <w:rPr>
          <w:u w:val="single"/>
        </w:rPr>
        <w:t xml:space="preserve">Obama can get elected in a situation where he was aided by an economic downturn, but his ability to </w:t>
      </w:r>
      <w:r w:rsidRPr="00C7134A">
        <w:rPr>
          <w:b/>
          <w:iCs/>
          <w:u w:val="single"/>
          <w:bdr w:val="single" w:sz="8" w:space="0" w:color="auto"/>
        </w:rPr>
        <w:t>put together a progressive coalition</w:t>
      </w:r>
      <w:r w:rsidRPr="00C7134A">
        <w:rPr>
          <w:u w:val="single"/>
        </w:rPr>
        <w:t xml:space="preserve"> that could </w:t>
      </w:r>
      <w:r w:rsidRPr="00C7134A">
        <w:rPr>
          <w:b/>
          <w:iCs/>
          <w:u w:val="single"/>
          <w:bdr w:val="single" w:sz="8" w:space="0" w:color="auto"/>
        </w:rPr>
        <w:t>stick together for a long time</w:t>
      </w:r>
      <w:r w:rsidRPr="00C7134A">
        <w:rPr>
          <w:u w:val="single"/>
        </w:rPr>
        <w:t xml:space="preserve"> and continue to implement reforms was </w:t>
      </w:r>
      <w:r w:rsidRPr="006B5371">
        <w:rPr>
          <w:b/>
          <w:iCs/>
          <w:highlight w:val="green"/>
          <w:u w:val="single"/>
          <w:bdr w:val="single" w:sz="8" w:space="0" w:color="auto"/>
        </w:rPr>
        <w:t>very much undermined by the economic situation</w:t>
      </w:r>
      <w:r w:rsidRPr="00C7134A">
        <w:rPr>
          <w:sz w:val="16"/>
        </w:rPr>
        <w:t xml:space="preserve">. Judis: Let’s turn it around and look at the connection between the right and good and bad times. In America, the 1920s were relatively good times, and the Republicans controlled the government the whole decade. Teixeira: The 1920s were not nearly as good a time people think it was. It was a time of relatively slow per capita income growth. It was very unequally distributed, the industrial working class did somewhat well, but the rural areas did poorly, and there were four recessions between 1918 and 1929. It was not such a great time. It was relatively poor compared to the Progressive Era. Judis: </w:t>
      </w:r>
      <w:proofErr w:type="gramStart"/>
      <w:r w:rsidRPr="00C7134A">
        <w:rPr>
          <w:sz w:val="16"/>
        </w:rPr>
        <w:t>So</w:t>
      </w:r>
      <w:proofErr w:type="gramEnd"/>
      <w:r w:rsidRPr="00C7134A">
        <w:rPr>
          <w:sz w:val="16"/>
        </w:rPr>
        <w:t xml:space="preserve"> the Republicans did well in the 1920s because they were really bad times? Teixeira: There was a sense of real uncertainty, real economic paranoia. Judis: I don’t think you could call the 1920s bad times. You could call it uneven times. “Bad times” is stretching it. In addition, you have the real bad times of the Depression staring you in your face which is the time of the greatest advance in terms of a left and social democracy in our history. Teixeira: </w:t>
      </w:r>
      <w:r w:rsidRPr="00C7134A">
        <w:rPr>
          <w:u w:val="single"/>
        </w:rPr>
        <w:t xml:space="preserve">Desperate times make for desperate measure sometimes. There is </w:t>
      </w:r>
      <w:r w:rsidRPr="00C7134A">
        <w:rPr>
          <w:b/>
          <w:iCs/>
          <w:u w:val="single"/>
          <w:bdr w:val="single" w:sz="8" w:space="0" w:color="auto"/>
        </w:rPr>
        <w:t>no guarantee they will help the left rather than the right</w:t>
      </w:r>
      <w:r w:rsidRPr="00C7134A">
        <w:rPr>
          <w:sz w:val="16"/>
        </w:rPr>
        <w:t xml:space="preserve">. I think that’s what we saw in the U.S. Obviously it didn’t work out so well in Europe. When I make the general analysis that the left is better off in a period of economic expansion and rising living standards, it doesn’t correspond exactly to the political outcomes you’ll have in those different periods. I am saying that </w:t>
      </w:r>
      <w:r w:rsidRPr="00C7134A">
        <w:rPr>
          <w:b/>
          <w:iCs/>
          <w:u w:val="single"/>
          <w:bdr w:val="single" w:sz="8" w:space="0" w:color="auto"/>
        </w:rPr>
        <w:t>in a general sense</w:t>
      </w:r>
      <w:r w:rsidRPr="00C7134A">
        <w:rPr>
          <w:u w:val="single"/>
        </w:rPr>
        <w:t xml:space="preserve">, </w:t>
      </w:r>
      <w:r w:rsidRPr="006B5371">
        <w:rPr>
          <w:highlight w:val="green"/>
          <w:u w:val="single"/>
        </w:rPr>
        <w:t xml:space="preserve">the left has the </w:t>
      </w:r>
      <w:r w:rsidRPr="006B5371">
        <w:rPr>
          <w:b/>
          <w:iCs/>
          <w:highlight w:val="green"/>
          <w:u w:val="single"/>
          <w:bdr w:val="single" w:sz="8" w:space="0" w:color="auto"/>
        </w:rPr>
        <w:t>easiest time making advances</w:t>
      </w:r>
      <w:r w:rsidRPr="006B5371">
        <w:rPr>
          <w:highlight w:val="green"/>
          <w:u w:val="single"/>
        </w:rPr>
        <w:t xml:space="preserve"> and </w:t>
      </w:r>
      <w:r w:rsidRPr="006B5371">
        <w:rPr>
          <w:b/>
          <w:iCs/>
          <w:highlight w:val="green"/>
          <w:u w:val="single"/>
          <w:bdr w:val="single" w:sz="8" w:space="0" w:color="auto"/>
        </w:rPr>
        <w:t>improving society</w:t>
      </w:r>
      <w:r w:rsidRPr="006B5371">
        <w:rPr>
          <w:highlight w:val="green"/>
          <w:u w:val="single"/>
        </w:rPr>
        <w:t xml:space="preserve"> </w:t>
      </w:r>
      <w:r w:rsidRPr="00D11D62">
        <w:rPr>
          <w:u w:val="single"/>
        </w:rPr>
        <w:t xml:space="preserve">when things are going well </w:t>
      </w:r>
      <w:r w:rsidRPr="00D11D62">
        <w:rPr>
          <w:b/>
          <w:iCs/>
          <w:u w:val="single"/>
          <w:bdr w:val="single" w:sz="8" w:space="0" w:color="auto"/>
        </w:rPr>
        <w:t>rather</w:t>
      </w:r>
      <w:r w:rsidRPr="00C7134A">
        <w:rPr>
          <w:b/>
          <w:iCs/>
          <w:u w:val="single"/>
          <w:bdr w:val="single" w:sz="8" w:space="0" w:color="auto"/>
        </w:rPr>
        <w:t xml:space="preserve"> than when are going poorly</w:t>
      </w:r>
      <w:r w:rsidRPr="00C7134A">
        <w:rPr>
          <w:sz w:val="16"/>
        </w:rPr>
        <w:t xml:space="preserve">. Judis: Let’s look at Europe. In some of the countries in Northern Europe that are doing well, the center-right parties are in charge. Teixeira: Yes, but I think you can make the case the center-right parties aren’t exactly in charge in Europe. They also have their problems. The rise of populism in Europe is blowing apart the party system. Judis: You have got Holland, Denmark, Germany, and Austria. Those are all countries that are doing </w:t>
      </w:r>
      <w:proofErr w:type="gramStart"/>
      <w:r w:rsidRPr="00C7134A">
        <w:rPr>
          <w:sz w:val="16"/>
        </w:rPr>
        <w:t>pretty well</w:t>
      </w:r>
      <w:proofErr w:type="gramEnd"/>
      <w:r w:rsidRPr="00C7134A">
        <w:rPr>
          <w:sz w:val="16"/>
        </w:rPr>
        <w:t xml:space="preserve"> compared to the rest of the EU and that have center-right governments. Teixeira: The Netherlands is not doing that well. It’s all relative. Their recovery has been somewhat better. Their employment level has been high compared to other European countries, but there are </w:t>
      </w:r>
      <w:proofErr w:type="gramStart"/>
      <w:r w:rsidRPr="00C7134A">
        <w:rPr>
          <w:sz w:val="16"/>
        </w:rPr>
        <w:t>a number of</w:t>
      </w:r>
      <w:proofErr w:type="gramEnd"/>
      <w:r w:rsidRPr="00C7134A">
        <w:rPr>
          <w:sz w:val="16"/>
        </w:rPr>
        <w:t xml:space="preserve"> cuts in social services, wages haven’t been going up much, there is a lot more insecurity. Judis: Isn’t Germany doing well? </w:t>
      </w:r>
      <w:proofErr w:type="gramStart"/>
      <w:r w:rsidRPr="00C7134A">
        <w:rPr>
          <w:sz w:val="16"/>
        </w:rPr>
        <w:t>Teixeira:.</w:t>
      </w:r>
      <w:proofErr w:type="gramEnd"/>
      <w:r w:rsidRPr="00C7134A">
        <w:rPr>
          <w:sz w:val="16"/>
        </w:rPr>
        <w:t xml:space="preserve"> Germany is doing relatively well, but it hasn’t been a period of expansive growth for them either. There is a lot of wage stagnation and compression there. </w:t>
      </w:r>
      <w:r w:rsidRPr="00C7134A">
        <w:rPr>
          <w:u w:val="single"/>
        </w:rPr>
        <w:t xml:space="preserve">I </w:t>
      </w:r>
      <w:r w:rsidRPr="00C7134A">
        <w:rPr>
          <w:b/>
          <w:iCs/>
          <w:u w:val="single"/>
          <w:bdr w:val="single" w:sz="8" w:space="0" w:color="auto"/>
        </w:rPr>
        <w:t>never meant to imply</w:t>
      </w:r>
      <w:r w:rsidRPr="00C7134A">
        <w:rPr>
          <w:u w:val="single"/>
        </w:rPr>
        <w:t xml:space="preserve"> that you can </w:t>
      </w:r>
      <w:r w:rsidRPr="00C7134A">
        <w:rPr>
          <w:b/>
          <w:iCs/>
          <w:u w:val="single"/>
          <w:bdr w:val="single" w:sz="8" w:space="0" w:color="auto"/>
        </w:rPr>
        <w:t>perfectly predict social reform from economic outcomes</w:t>
      </w:r>
      <w:r w:rsidRPr="00C7134A">
        <w:rPr>
          <w:u w:val="single"/>
        </w:rPr>
        <w:t>. But</w:t>
      </w:r>
      <w:r w:rsidRPr="00C7134A">
        <w:rPr>
          <w:sz w:val="16"/>
        </w:rPr>
        <w:t xml:space="preserve"> I think </w:t>
      </w:r>
      <w:r w:rsidRPr="00C7134A">
        <w:rPr>
          <w:u w:val="single"/>
        </w:rPr>
        <w:t xml:space="preserve">it </w:t>
      </w:r>
      <w:r w:rsidRPr="00C7134A">
        <w:rPr>
          <w:b/>
          <w:iCs/>
          <w:u w:val="single"/>
          <w:bdr w:val="single" w:sz="8" w:space="0" w:color="auto"/>
        </w:rPr>
        <w:t>provides an important lens</w:t>
      </w:r>
      <w:r w:rsidRPr="00C7134A">
        <w:rPr>
          <w:u w:val="single"/>
        </w:rPr>
        <w:t xml:space="preserve"> on when the left does well and when the left does poorly</w:t>
      </w:r>
      <w:r w:rsidRPr="00C7134A">
        <w:rPr>
          <w:sz w:val="16"/>
        </w:rPr>
        <w:t xml:space="preserve">. By and large </w:t>
      </w:r>
      <w:r w:rsidRPr="00C7134A">
        <w:rPr>
          <w:u w:val="single"/>
        </w:rPr>
        <w:t>when you look at Europe, you see the</w:t>
      </w:r>
      <w:r w:rsidRPr="00C7134A">
        <w:rPr>
          <w:sz w:val="16"/>
        </w:rPr>
        <w:t xml:space="preserve"> </w:t>
      </w:r>
      <w:r w:rsidRPr="00C7134A">
        <w:rPr>
          <w:strike/>
          <w:sz w:val="16"/>
        </w:rPr>
        <w:t>straitjacket</w:t>
      </w:r>
      <w:r w:rsidRPr="00C7134A">
        <w:rPr>
          <w:sz w:val="16"/>
        </w:rPr>
        <w:t xml:space="preserve"> </w:t>
      </w:r>
      <w:r w:rsidRPr="00C7134A">
        <w:rPr>
          <w:u w:val="single"/>
        </w:rPr>
        <w:t>[</w:t>
      </w:r>
      <w:r w:rsidRPr="00C7134A">
        <w:rPr>
          <w:b/>
          <w:iCs/>
          <w:u w:val="single"/>
          <w:bdr w:val="single" w:sz="8" w:space="0" w:color="auto"/>
        </w:rPr>
        <w:t>dilemma</w:t>
      </w:r>
      <w:r w:rsidRPr="00C7134A">
        <w:rPr>
          <w:u w:val="single"/>
        </w:rPr>
        <w:t xml:space="preserve">] that the Eurozone has created in the economies. People are </w:t>
      </w:r>
      <w:r w:rsidRPr="00C7134A">
        <w:rPr>
          <w:b/>
          <w:iCs/>
          <w:u w:val="single"/>
          <w:bdr w:val="single" w:sz="8" w:space="0" w:color="auto"/>
        </w:rPr>
        <w:t>fearful</w:t>
      </w:r>
      <w:r w:rsidRPr="00C7134A">
        <w:rPr>
          <w:u w:val="single"/>
        </w:rPr>
        <w:t xml:space="preserve">, they are </w:t>
      </w:r>
      <w:r w:rsidRPr="00C7134A">
        <w:rPr>
          <w:b/>
          <w:iCs/>
          <w:u w:val="single"/>
          <w:bdr w:val="single" w:sz="8" w:space="0" w:color="auto"/>
        </w:rPr>
        <w:t>pessimistic</w:t>
      </w:r>
      <w:r w:rsidRPr="00C7134A">
        <w:rPr>
          <w:u w:val="single"/>
        </w:rPr>
        <w:t xml:space="preserve">, they are </w:t>
      </w:r>
      <w:r w:rsidRPr="00C7134A">
        <w:rPr>
          <w:b/>
          <w:iCs/>
          <w:u w:val="single"/>
          <w:bdr w:val="single" w:sz="8" w:space="0" w:color="auto"/>
        </w:rPr>
        <w:t>passive</w:t>
      </w:r>
      <w:r w:rsidRPr="00C7134A">
        <w:rPr>
          <w:u w:val="single"/>
        </w:rPr>
        <w:t xml:space="preserve">. This is </w:t>
      </w:r>
      <w:r w:rsidRPr="00C7134A">
        <w:rPr>
          <w:b/>
          <w:iCs/>
          <w:u w:val="single"/>
          <w:bdr w:val="single" w:sz="8" w:space="0" w:color="auto"/>
        </w:rPr>
        <w:t>very bad for the left</w:t>
      </w:r>
      <w:r w:rsidRPr="00C7134A">
        <w:rPr>
          <w:u w:val="single"/>
        </w:rPr>
        <w:t xml:space="preserve">. Until you </w:t>
      </w:r>
      <w:r w:rsidRPr="00C7134A">
        <w:rPr>
          <w:b/>
          <w:iCs/>
          <w:u w:val="single"/>
          <w:bdr w:val="single" w:sz="8" w:space="0" w:color="auto"/>
        </w:rPr>
        <w:t>break out</w:t>
      </w:r>
      <w:r w:rsidRPr="00C7134A">
        <w:rPr>
          <w:u w:val="single"/>
        </w:rPr>
        <w:t xml:space="preserve"> of that [dilemma]</w:t>
      </w:r>
      <w:r w:rsidRPr="00C7134A">
        <w:rPr>
          <w:sz w:val="16"/>
        </w:rPr>
        <w:t xml:space="preserve"> </w:t>
      </w:r>
      <w:r w:rsidRPr="00C7134A">
        <w:rPr>
          <w:strike/>
          <w:sz w:val="16"/>
        </w:rPr>
        <w:t>straitjacket</w:t>
      </w:r>
      <w:r w:rsidRPr="00C7134A">
        <w:rPr>
          <w:sz w:val="16"/>
        </w:rPr>
        <w:t xml:space="preserve">, </w:t>
      </w:r>
      <w:r w:rsidRPr="00C7134A">
        <w:rPr>
          <w:u w:val="single"/>
        </w:rPr>
        <w:t xml:space="preserve">the left is </w:t>
      </w:r>
      <w:r w:rsidRPr="00C7134A">
        <w:rPr>
          <w:b/>
          <w:iCs/>
          <w:u w:val="single"/>
          <w:bdr w:val="single" w:sz="8" w:space="0" w:color="auto"/>
        </w:rPr>
        <w:t>not going to be able to do that well</w:t>
      </w:r>
      <w:r w:rsidRPr="00C7134A">
        <w:rPr>
          <w:u w:val="single"/>
        </w:rPr>
        <w:t xml:space="preserve">, and the right is </w:t>
      </w:r>
      <w:r w:rsidRPr="00C7134A">
        <w:rPr>
          <w:b/>
          <w:iCs/>
          <w:u w:val="single"/>
          <w:bdr w:val="single" w:sz="8" w:space="0" w:color="auto"/>
        </w:rPr>
        <w:t xml:space="preserve">going to </w:t>
      </w:r>
      <w:r w:rsidRPr="00D11D62">
        <w:rPr>
          <w:b/>
          <w:iCs/>
          <w:u w:val="single"/>
          <w:bdr w:val="single" w:sz="8" w:space="0" w:color="auto"/>
        </w:rPr>
        <w:t>continue to do relatively well</w:t>
      </w:r>
      <w:r w:rsidRPr="00D11D62">
        <w:rPr>
          <w:u w:val="single"/>
        </w:rPr>
        <w:t xml:space="preserve"> compared to them, and you’ll see the </w:t>
      </w:r>
      <w:r w:rsidRPr="00D11D62">
        <w:rPr>
          <w:b/>
          <w:iCs/>
          <w:u w:val="single"/>
          <w:bdr w:val="single" w:sz="8" w:space="0" w:color="auto"/>
        </w:rPr>
        <w:t>continued rise in populism</w:t>
      </w:r>
      <w:r w:rsidRPr="00D11D62">
        <w:rPr>
          <w:u w:val="single"/>
        </w:rPr>
        <w:t xml:space="preserve"> because people have no faith in the system</w:t>
      </w:r>
      <w:r w:rsidRPr="00D11D62">
        <w:rPr>
          <w:sz w:val="16"/>
        </w:rPr>
        <w:t xml:space="preserve">. </w:t>
      </w:r>
      <w:proofErr w:type="gramStart"/>
      <w:r w:rsidRPr="00D11D62">
        <w:rPr>
          <w:sz w:val="16"/>
        </w:rPr>
        <w:t>So</w:t>
      </w:r>
      <w:proofErr w:type="gramEnd"/>
      <w:r w:rsidRPr="00D11D62">
        <w:rPr>
          <w:sz w:val="16"/>
        </w:rPr>
        <w:t xml:space="preserve"> what </w:t>
      </w:r>
      <w:r w:rsidRPr="00D11D62">
        <w:rPr>
          <w:u w:val="single"/>
        </w:rPr>
        <w:t>I am trying</w:t>
      </w:r>
      <w:r w:rsidRPr="00D11D62">
        <w:rPr>
          <w:sz w:val="16"/>
        </w:rPr>
        <w:t xml:space="preserve"> to do is </w:t>
      </w:r>
      <w:r w:rsidRPr="00D11D62">
        <w:rPr>
          <w:u w:val="single"/>
        </w:rPr>
        <w:t xml:space="preserve">to get the left to focus on </w:t>
      </w:r>
      <w:r w:rsidRPr="006B5371">
        <w:rPr>
          <w:b/>
          <w:iCs/>
          <w:highlight w:val="green"/>
          <w:u w:val="single"/>
          <w:bdr w:val="single" w:sz="8" w:space="0" w:color="auto"/>
        </w:rPr>
        <w:t>getting to a new stage of capitalist growth</w:t>
      </w:r>
      <w:r w:rsidRPr="00C7134A">
        <w:rPr>
          <w:u w:val="single"/>
        </w:rPr>
        <w:t xml:space="preserve"> and </w:t>
      </w:r>
      <w:r w:rsidRPr="00C7134A">
        <w:rPr>
          <w:b/>
          <w:iCs/>
          <w:u w:val="single"/>
          <w:bdr w:val="single" w:sz="8" w:space="0" w:color="auto"/>
        </w:rPr>
        <w:t>being able actually to deliver rising incomes</w:t>
      </w:r>
      <w:r w:rsidRPr="00C7134A">
        <w:rPr>
          <w:sz w:val="16"/>
        </w:rPr>
        <w:t xml:space="preserve">. There is No Alternative to the Left Judis: </w:t>
      </w:r>
      <w:proofErr w:type="gramStart"/>
      <w:r w:rsidRPr="00C7134A">
        <w:rPr>
          <w:sz w:val="16"/>
        </w:rPr>
        <w:t>So</w:t>
      </w:r>
      <w:proofErr w:type="gramEnd"/>
      <w:r w:rsidRPr="00C7134A">
        <w:rPr>
          <w:sz w:val="16"/>
        </w:rPr>
        <w:t xml:space="preserve"> let’s talk about how this political change will come about. What I took from your book is that we are currently suffering from secular stagnation, and that to get to a new stage of growth, we will have to implement the kind of left program that you describe. I worry that this argument contains a contradiction. On the one hand, the left can’t get its program enacted </w:t>
      </w:r>
      <w:proofErr w:type="gramStart"/>
      <w:r w:rsidRPr="00C7134A">
        <w:rPr>
          <w:sz w:val="16"/>
        </w:rPr>
        <w:t>as long as</w:t>
      </w:r>
      <w:proofErr w:type="gramEnd"/>
      <w:r w:rsidRPr="00C7134A">
        <w:rPr>
          <w:sz w:val="16"/>
        </w:rPr>
        <w:t xml:space="preserve"> times are bad. On the other hand, the only way to get out of bad times is for the left to get its program enacted. Teixeira: I see what you are asking. I think </w:t>
      </w:r>
      <w:r w:rsidRPr="00C7134A">
        <w:rPr>
          <w:u w:val="single"/>
        </w:rPr>
        <w:t xml:space="preserve">it is going to be </w:t>
      </w:r>
      <w:r w:rsidRPr="006B5371">
        <w:rPr>
          <w:b/>
          <w:iCs/>
          <w:highlight w:val="green"/>
          <w:u w:val="single"/>
          <w:bdr w:val="single" w:sz="8" w:space="0" w:color="auto"/>
        </w:rPr>
        <w:t>two steps forward</w:t>
      </w:r>
      <w:r w:rsidRPr="006B5371">
        <w:rPr>
          <w:highlight w:val="green"/>
          <w:u w:val="single"/>
        </w:rPr>
        <w:t xml:space="preserve">, </w:t>
      </w:r>
      <w:r w:rsidRPr="006B5371">
        <w:rPr>
          <w:b/>
          <w:iCs/>
          <w:highlight w:val="green"/>
          <w:u w:val="single"/>
          <w:bdr w:val="single" w:sz="8" w:space="0" w:color="auto"/>
        </w:rPr>
        <w:t>one step back</w:t>
      </w:r>
      <w:r w:rsidRPr="00C7134A">
        <w:rPr>
          <w:u w:val="single"/>
        </w:rPr>
        <w:t>. We are</w:t>
      </w:r>
      <w:r w:rsidRPr="00C7134A">
        <w:rPr>
          <w:sz w:val="16"/>
        </w:rPr>
        <w:t xml:space="preserve"> sort of </w:t>
      </w:r>
      <w:r w:rsidRPr="00C7134A">
        <w:rPr>
          <w:b/>
          <w:iCs/>
          <w:u w:val="single"/>
          <w:bdr w:val="single" w:sz="8" w:space="0" w:color="auto"/>
        </w:rPr>
        <w:t>slouching</w:t>
      </w:r>
      <w:r w:rsidRPr="00C7134A">
        <w:rPr>
          <w:u w:val="single"/>
        </w:rPr>
        <w:t xml:space="preserve"> toward the next stage of capitalism. I </w:t>
      </w:r>
      <w:r w:rsidRPr="00C7134A">
        <w:rPr>
          <w:b/>
          <w:iCs/>
          <w:u w:val="single"/>
          <w:bdr w:val="single" w:sz="8" w:space="0" w:color="auto"/>
        </w:rPr>
        <w:t>don’t think it’s going to be pretty</w:t>
      </w:r>
      <w:r w:rsidRPr="00C7134A">
        <w:rPr>
          <w:u w:val="single"/>
        </w:rPr>
        <w:t xml:space="preserve">. Political and economic factors are going to propel us in that direction. Ultimately, people want things to work better, they want their problems to be solved. And the </w:t>
      </w:r>
      <w:r w:rsidRPr="00C7134A">
        <w:rPr>
          <w:b/>
          <w:iCs/>
          <w:u w:val="single"/>
          <w:bdr w:val="single" w:sz="8" w:space="0" w:color="auto"/>
        </w:rPr>
        <w:t>only way</w:t>
      </w:r>
      <w:r w:rsidRPr="00C7134A">
        <w:rPr>
          <w:u w:val="single"/>
        </w:rPr>
        <w:t xml:space="preserve"> we are going to get there is along the road I have described</w:t>
      </w:r>
      <w:r w:rsidRPr="00C7134A">
        <w:rPr>
          <w:sz w:val="16"/>
        </w:rPr>
        <w:t xml:space="preserve">. I think </w:t>
      </w:r>
      <w:r w:rsidRPr="00C7134A">
        <w:rPr>
          <w:u w:val="single"/>
        </w:rPr>
        <w:t xml:space="preserve">this </w:t>
      </w:r>
      <w:r w:rsidRPr="006B5371">
        <w:rPr>
          <w:b/>
          <w:iCs/>
          <w:highlight w:val="green"/>
          <w:u w:val="single"/>
          <w:bdr w:val="single" w:sz="8" w:space="0" w:color="auto"/>
        </w:rPr>
        <w:t>equitable growth</w:t>
      </w:r>
      <w:r w:rsidRPr="00C7134A">
        <w:rPr>
          <w:u w:val="single"/>
        </w:rPr>
        <w:t xml:space="preserve"> approach</w:t>
      </w:r>
      <w:r w:rsidRPr="00C7134A">
        <w:rPr>
          <w:sz w:val="16"/>
        </w:rPr>
        <w:t xml:space="preserve"> that the Democrats united around </w:t>
      </w:r>
      <w:r w:rsidRPr="00C7134A">
        <w:rPr>
          <w:u w:val="single"/>
        </w:rPr>
        <w:t>is the future</w:t>
      </w:r>
      <w:r w:rsidRPr="00C7134A">
        <w:rPr>
          <w:sz w:val="16"/>
        </w:rPr>
        <w:t xml:space="preserve">. The level of growth is going to vary over time, but I think the Democrats are the ones who are going to put us there and I think they are going to be rewarded for it. </w:t>
      </w:r>
      <w:proofErr w:type="gramStart"/>
      <w:r w:rsidRPr="00C7134A">
        <w:rPr>
          <w:sz w:val="16"/>
        </w:rPr>
        <w:t>Judis:.</w:t>
      </w:r>
      <w:proofErr w:type="gramEnd"/>
      <w:r w:rsidRPr="00C7134A">
        <w:rPr>
          <w:sz w:val="16"/>
        </w:rPr>
        <w:t xml:space="preserve"> But how does that happen? Isn’t there a crisis scenario implicit in your account? At some time, the current Third Way or neoliberal approach results in another Great Recession and at that point people will buy into a left-wing approach, the left-wing approach will create prosperity and at that time we will have an enduring left-wing or Democratic majority. Isn’t a step like this missing from your argument? </w:t>
      </w:r>
      <w:proofErr w:type="gramStart"/>
      <w:r w:rsidRPr="00C7134A">
        <w:rPr>
          <w:sz w:val="16"/>
        </w:rPr>
        <w:t>Teixeira:.</w:t>
      </w:r>
      <w:proofErr w:type="gramEnd"/>
      <w:r w:rsidRPr="00C7134A">
        <w:rPr>
          <w:sz w:val="16"/>
        </w:rPr>
        <w:t xml:space="preserve"> That certainly could be the way it goes down, but </w:t>
      </w:r>
      <w:r w:rsidRPr="00C7134A">
        <w:rPr>
          <w:u w:val="single"/>
        </w:rPr>
        <w:t xml:space="preserve">it’s </w:t>
      </w:r>
      <w:r w:rsidRPr="006B5371">
        <w:rPr>
          <w:b/>
          <w:iCs/>
          <w:highlight w:val="green"/>
          <w:u w:val="single"/>
          <w:bdr w:val="single" w:sz="8" w:space="0" w:color="auto"/>
        </w:rPr>
        <w:t>not clear we are required to have a recession</w:t>
      </w:r>
      <w:r w:rsidRPr="00C7134A">
        <w:rPr>
          <w:sz w:val="16"/>
        </w:rPr>
        <w:t xml:space="preserve"> on the level we did in 2007 and 2008, </w:t>
      </w:r>
      <w:r w:rsidRPr="00C7134A">
        <w:rPr>
          <w:u w:val="single"/>
        </w:rPr>
        <w:t xml:space="preserve">or </w:t>
      </w:r>
      <w:r w:rsidRPr="00C7134A">
        <w:rPr>
          <w:u w:val="single"/>
        </w:rPr>
        <w:lastRenderedPageBreak/>
        <w:t>whether this sort of rolling crisis we have combined with other political events might do it</w:t>
      </w:r>
      <w:r w:rsidRPr="00C7134A">
        <w:rPr>
          <w:sz w:val="16"/>
        </w:rPr>
        <w:t xml:space="preserve">. I don’t know, it’s hard to predict, but I think the great economist Herbert Stein said, if something cannot go on forever, it will stop. Judis: The great socialist Rosa Luxembourg said the choice was socialism or barbarism. I am not saying we are heading toward barbarism, but I think there is a determinism in your argument. I think you are saying that people will eventually choose a politics that will best help them. Reason will prevail. And I am not sure if that holds up historically. When you talk about the EU, you say eventually they will consolidate into a fiscal monetary union. I am not sure that is going to happen. It’s also possible that the Eurozone could break up and that there could be a lot of chaos. We have periods in history where things don’t happen in the best of all possible ways. Teixeira: </w:t>
      </w:r>
      <w:r w:rsidRPr="00C7134A">
        <w:rPr>
          <w:u w:val="single"/>
        </w:rPr>
        <w:t xml:space="preserve">The trajectory is </w:t>
      </w:r>
      <w:r w:rsidRPr="00C7134A">
        <w:rPr>
          <w:b/>
          <w:iCs/>
          <w:u w:val="single"/>
          <w:bdr w:val="single" w:sz="8" w:space="0" w:color="auto"/>
        </w:rPr>
        <w:t>ultimately going to take us</w:t>
      </w:r>
      <w:r w:rsidRPr="00C7134A">
        <w:rPr>
          <w:u w:val="single"/>
        </w:rPr>
        <w:t xml:space="preserve"> to a </w:t>
      </w:r>
      <w:r w:rsidRPr="00C7134A">
        <w:rPr>
          <w:b/>
          <w:iCs/>
          <w:u w:val="single"/>
          <w:bdr w:val="single" w:sz="8" w:space="0" w:color="auto"/>
        </w:rPr>
        <w:t>different</w:t>
      </w:r>
      <w:r w:rsidRPr="00C7134A">
        <w:rPr>
          <w:u w:val="single"/>
        </w:rPr>
        <w:t xml:space="preserve"> and </w:t>
      </w:r>
      <w:r w:rsidRPr="00C7134A">
        <w:rPr>
          <w:b/>
          <w:iCs/>
          <w:u w:val="single"/>
          <w:bdr w:val="single" w:sz="8" w:space="0" w:color="auto"/>
        </w:rPr>
        <w:t>better place</w:t>
      </w:r>
      <w:r w:rsidRPr="00C7134A">
        <w:rPr>
          <w:sz w:val="16"/>
        </w:rPr>
        <w:t xml:space="preserve">. I think </w:t>
      </w:r>
      <w:r w:rsidRPr="006B5371">
        <w:rPr>
          <w:b/>
          <w:iCs/>
          <w:highlight w:val="green"/>
          <w:u w:val="single"/>
          <w:bdr w:val="single" w:sz="8" w:space="0" w:color="auto"/>
        </w:rPr>
        <w:t xml:space="preserve">eventually we will </w:t>
      </w:r>
      <w:proofErr w:type="gramStart"/>
      <w:r w:rsidRPr="006B5371">
        <w:rPr>
          <w:b/>
          <w:iCs/>
          <w:highlight w:val="green"/>
          <w:u w:val="single"/>
          <w:bdr w:val="single" w:sz="8" w:space="0" w:color="auto"/>
        </w:rPr>
        <w:t>adapt</w:t>
      </w:r>
      <w:proofErr w:type="gramEnd"/>
      <w:r w:rsidRPr="00C7134A">
        <w:rPr>
          <w:u w:val="single"/>
        </w:rPr>
        <w:t xml:space="preserve"> and we will </w:t>
      </w:r>
      <w:r w:rsidRPr="00C7134A">
        <w:rPr>
          <w:b/>
          <w:iCs/>
          <w:u w:val="single"/>
          <w:bdr w:val="single" w:sz="8" w:space="0" w:color="auto"/>
        </w:rPr>
        <w:t>get something better</w:t>
      </w:r>
      <w:r w:rsidRPr="00C7134A">
        <w:rPr>
          <w:u w:val="single"/>
        </w:rPr>
        <w:t xml:space="preserve"> than we have because it is the </w:t>
      </w:r>
      <w:r w:rsidRPr="00C7134A">
        <w:rPr>
          <w:b/>
          <w:iCs/>
          <w:u w:val="single"/>
          <w:bdr w:val="single" w:sz="8" w:space="0" w:color="auto"/>
        </w:rPr>
        <w:t>only solution to the ongoing problems</w:t>
      </w:r>
      <w:r w:rsidRPr="00C7134A">
        <w:rPr>
          <w:u w:val="single"/>
        </w:rPr>
        <w:t xml:space="preserve">. </w:t>
      </w:r>
      <w:r w:rsidRPr="00C7134A">
        <w:rPr>
          <w:b/>
          <w:iCs/>
          <w:u w:val="single"/>
          <w:bdr w:val="single" w:sz="8" w:space="0" w:color="auto"/>
        </w:rPr>
        <w:t>There is no alternative</w:t>
      </w:r>
      <w:r w:rsidRPr="00C7134A">
        <w:rPr>
          <w:sz w:val="16"/>
        </w:rPr>
        <w:t xml:space="preserve">. Judis: Countries are sometime structurally unable to do what is in their best interest. In the U.S., we have this strong anti-statist tradition going back to the revolution that seems to get in the way every time we want to do something like what you are proposing. It is possible that contrary to Hegel, the rational won’t turn out to be the real. Teixeira: </w:t>
      </w:r>
      <w:proofErr w:type="gramStart"/>
      <w:r w:rsidRPr="00C7134A">
        <w:rPr>
          <w:sz w:val="16"/>
        </w:rPr>
        <w:t>Of course</w:t>
      </w:r>
      <w:proofErr w:type="gramEnd"/>
      <w:r w:rsidRPr="00C7134A">
        <w:rPr>
          <w:sz w:val="16"/>
        </w:rPr>
        <w:t xml:space="preserve"> it is possible, but </w:t>
      </w:r>
      <w:r w:rsidRPr="00C7134A">
        <w:rPr>
          <w:u w:val="single"/>
        </w:rPr>
        <w:t xml:space="preserve">if you look at the history of the United States, </w:t>
      </w:r>
      <w:r w:rsidRPr="00D11D62">
        <w:rPr>
          <w:b/>
          <w:iCs/>
          <w:u w:val="single"/>
          <w:bdr w:val="single" w:sz="8" w:space="0" w:color="auto"/>
        </w:rPr>
        <w:t>despite the anti-statist bias</w:t>
      </w:r>
      <w:r w:rsidRPr="00D11D62">
        <w:rPr>
          <w:u w:val="single"/>
        </w:rPr>
        <w:t xml:space="preserve"> and </w:t>
      </w:r>
      <w:r w:rsidRPr="00D11D62">
        <w:rPr>
          <w:b/>
          <w:iCs/>
          <w:u w:val="single"/>
          <w:bdr w:val="single" w:sz="8" w:space="0" w:color="auto"/>
        </w:rPr>
        <w:t>despite all the other political problems</w:t>
      </w:r>
      <w:r w:rsidRPr="00D11D62">
        <w:rPr>
          <w:u w:val="single"/>
        </w:rPr>
        <w:t xml:space="preserve">, the way the country has evolved over time is toward a </w:t>
      </w:r>
      <w:r w:rsidRPr="00D11D62">
        <w:rPr>
          <w:b/>
          <w:iCs/>
          <w:u w:val="single"/>
          <w:bdr w:val="single" w:sz="8" w:space="0" w:color="auto"/>
        </w:rPr>
        <w:t>larger government</w:t>
      </w:r>
      <w:r w:rsidRPr="00D11D62">
        <w:rPr>
          <w:u w:val="single"/>
        </w:rPr>
        <w:t xml:space="preserve"> that </w:t>
      </w:r>
      <w:r w:rsidRPr="00D11D62">
        <w:rPr>
          <w:b/>
          <w:iCs/>
          <w:u w:val="single"/>
          <w:bdr w:val="single" w:sz="8" w:space="0" w:color="auto"/>
        </w:rPr>
        <w:t>does more</w:t>
      </w:r>
      <w:r w:rsidRPr="00D11D62">
        <w:rPr>
          <w:u w:val="single"/>
        </w:rPr>
        <w:t xml:space="preserve"> and </w:t>
      </w:r>
      <w:r w:rsidRPr="00D11D62">
        <w:rPr>
          <w:b/>
          <w:iCs/>
          <w:u w:val="single"/>
          <w:bdr w:val="single" w:sz="8" w:space="0" w:color="auto"/>
        </w:rPr>
        <w:t>provides more for people</w:t>
      </w:r>
      <w:r w:rsidRPr="00D11D62">
        <w:rPr>
          <w:u w:val="single"/>
        </w:rPr>
        <w:t xml:space="preserve">. And we </w:t>
      </w:r>
      <w:r w:rsidRPr="00D11D62">
        <w:rPr>
          <w:b/>
          <w:iCs/>
          <w:u w:val="single"/>
          <w:bdr w:val="single" w:sz="8" w:space="0" w:color="auto"/>
        </w:rPr>
        <w:t>obviously have evolved tremendously</w:t>
      </w:r>
      <w:r w:rsidRPr="00D11D62">
        <w:rPr>
          <w:u w:val="single"/>
        </w:rPr>
        <w:t xml:space="preserve"> in the social realm as well. Governments don’t do what is rational in the short term</w:t>
      </w:r>
      <w:r w:rsidRPr="00D11D62">
        <w:rPr>
          <w:sz w:val="16"/>
        </w:rPr>
        <w:t xml:space="preserve">, at least rational in the sense you are describing it, </w:t>
      </w:r>
      <w:r w:rsidRPr="00D11D62">
        <w:rPr>
          <w:u w:val="single"/>
        </w:rPr>
        <w:t xml:space="preserve">but political systems </w:t>
      </w:r>
      <w:r w:rsidRPr="00D11D62">
        <w:rPr>
          <w:b/>
          <w:iCs/>
          <w:u w:val="single"/>
          <w:bdr w:val="single" w:sz="8" w:space="0" w:color="auto"/>
        </w:rPr>
        <w:t>evolve over time</w:t>
      </w:r>
      <w:r w:rsidRPr="00D11D62">
        <w:rPr>
          <w:u w:val="single"/>
        </w:rPr>
        <w:t xml:space="preserve"> in a way that is consistent with the values and priorities of the left, and I expect that to continue over time</w:t>
      </w:r>
      <w:r w:rsidRPr="00D11D62">
        <w:rPr>
          <w:sz w:val="16"/>
        </w:rPr>
        <w:t xml:space="preserve">. The 2016 Election Judis: Let’s talk about the 2016 election. Why did Clinton lose to such a weak opponent? Teixeira: The Democrats have an evolving majority that consists of groups like minorities, professionals, young people, single women and what have you, and that’s </w:t>
      </w:r>
      <w:proofErr w:type="gramStart"/>
      <w:r w:rsidRPr="00D11D62">
        <w:rPr>
          <w:sz w:val="16"/>
        </w:rPr>
        <w:t>a true fact</w:t>
      </w:r>
      <w:proofErr w:type="gramEnd"/>
      <w:r w:rsidRPr="00D11D62">
        <w:rPr>
          <w:sz w:val="16"/>
        </w:rPr>
        <w:t xml:space="preserve">. It’s growing over </w:t>
      </w:r>
      <w:proofErr w:type="gramStart"/>
      <w:r w:rsidRPr="00D11D62">
        <w:rPr>
          <w:sz w:val="16"/>
        </w:rPr>
        <w:t>time</w:t>
      </w:r>
      <w:proofErr w:type="gramEnd"/>
      <w:r w:rsidRPr="00D11D62">
        <w:rPr>
          <w:sz w:val="16"/>
        </w:rPr>
        <w:t xml:space="preserve"> and it will continue to grow, but it was always mathematically true that if you take the declining group, the white non-college voters, and they move sufficiently in the direction of the other party, that will be enough to undermine your coalition. You won’t win. That’s exactly what happened in 2016. These voters moved rapidly away from the Democrats both in local and state races and in the presidential election. Judis: Why did they move? Teixeira: They do not have any faith that the Democrats share their values and are going to deliver a better life for them and their kids, and I think Hillary Clinton was a very efficient bearer of that meme. Whether she wanted to or not, the message she sent to these voters is that you are </w:t>
      </w:r>
      <w:proofErr w:type="gramStart"/>
      <w:r w:rsidRPr="00D11D62">
        <w:rPr>
          <w:sz w:val="16"/>
        </w:rPr>
        <w:t>really not</w:t>
      </w:r>
      <w:proofErr w:type="gramEnd"/>
      <w:r w:rsidRPr="00D11D62">
        <w:rPr>
          <w:sz w:val="16"/>
        </w:rPr>
        <w:t xml:space="preserve"> that important and I don’t take your problems seriously, and frankly I don’t have much to offer you. And that’s </w:t>
      </w:r>
      <w:proofErr w:type="gramStart"/>
      <w:r w:rsidRPr="00D11D62">
        <w:rPr>
          <w:sz w:val="16"/>
        </w:rPr>
        <w:t>despite the fact that</w:t>
      </w:r>
      <w:proofErr w:type="gramEnd"/>
      <w:r w:rsidRPr="00D11D62">
        <w:rPr>
          <w:sz w:val="16"/>
        </w:rPr>
        <w:t xml:space="preserve"> her economic program and policies would have actually been very good for these people. There was a study of campaign advertising in 2016 that showed Hillary outspent Trump significantly and that almost none of her advertising was about what she would </w:t>
      </w:r>
      <w:proofErr w:type="gramStart"/>
      <w:r w:rsidRPr="00D11D62">
        <w:rPr>
          <w:sz w:val="16"/>
        </w:rPr>
        <w:t>actually do</w:t>
      </w:r>
      <w:proofErr w:type="gramEnd"/>
      <w:r w:rsidRPr="00D11D62">
        <w:rPr>
          <w:sz w:val="16"/>
        </w:rPr>
        <w:t xml:space="preserve">. Almost all of it was about how he was a bad dude. </w:t>
      </w:r>
      <w:r w:rsidRPr="00D11D62">
        <w:rPr>
          <w:u w:val="single"/>
        </w:rPr>
        <w:t xml:space="preserve">Voters were </w:t>
      </w:r>
      <w:r w:rsidRPr="00D11D62">
        <w:rPr>
          <w:b/>
          <w:iCs/>
          <w:u w:val="single"/>
          <w:bdr w:val="single" w:sz="8" w:space="0" w:color="auto"/>
        </w:rPr>
        <w:t>fed up with stagnation</w:t>
      </w:r>
      <w:r w:rsidRPr="00D11D62">
        <w:rPr>
          <w:u w:val="single"/>
        </w:rPr>
        <w:t xml:space="preserve"> and with the Democrats and they </w:t>
      </w:r>
      <w:r w:rsidRPr="00D11D62">
        <w:rPr>
          <w:b/>
          <w:iCs/>
          <w:u w:val="single"/>
          <w:bdr w:val="single" w:sz="8" w:space="0" w:color="auto"/>
        </w:rPr>
        <w:t>turned to someone who thought could blow up the system</w:t>
      </w:r>
      <w:r w:rsidRPr="00D11D62">
        <w:rPr>
          <w:u w:val="single"/>
        </w:rPr>
        <w:t xml:space="preserve">. The way the Democrats and the left could </w:t>
      </w:r>
      <w:r w:rsidRPr="00D11D62">
        <w:rPr>
          <w:b/>
          <w:iCs/>
          <w:u w:val="single"/>
          <w:bdr w:val="single" w:sz="8" w:space="0" w:color="auto"/>
        </w:rPr>
        <w:t>mitigate that problem</w:t>
      </w:r>
      <w:r w:rsidRPr="00D11D62">
        <w:rPr>
          <w:u w:val="single"/>
        </w:rPr>
        <w:t xml:space="preserve"> is to show these voters that they </w:t>
      </w:r>
      <w:r w:rsidRPr="00D11D62">
        <w:rPr>
          <w:b/>
          <w:iCs/>
          <w:u w:val="single"/>
          <w:bdr w:val="single" w:sz="8" w:space="0" w:color="auto"/>
        </w:rPr>
        <w:t>take their problems seriously</w:t>
      </w:r>
      <w:r w:rsidRPr="00D11D62">
        <w:rPr>
          <w:sz w:val="16"/>
        </w:rPr>
        <w:t xml:space="preserve"> and have their interests in </w:t>
      </w:r>
      <w:proofErr w:type="gramStart"/>
      <w:r w:rsidRPr="00D11D62">
        <w:rPr>
          <w:sz w:val="16"/>
        </w:rPr>
        <w:t>mind, and</w:t>
      </w:r>
      <w:proofErr w:type="gramEnd"/>
      <w:r w:rsidRPr="00D11D62">
        <w:rPr>
          <w:sz w:val="16"/>
        </w:rPr>
        <w:t xml:space="preserve"> could improve their lives. </w:t>
      </w:r>
      <w:r w:rsidRPr="00D11D62">
        <w:rPr>
          <w:u w:val="single"/>
        </w:rPr>
        <w:t xml:space="preserve">I </w:t>
      </w:r>
      <w:r w:rsidRPr="00D11D62">
        <w:rPr>
          <w:b/>
          <w:iCs/>
          <w:u w:val="single"/>
          <w:bdr w:val="single" w:sz="8" w:space="0" w:color="auto"/>
        </w:rPr>
        <w:t>don’t think there is any way of doing that</w:t>
      </w:r>
      <w:r w:rsidRPr="00D11D62">
        <w:rPr>
          <w:u w:val="single"/>
        </w:rPr>
        <w:t xml:space="preserve"> without a </w:t>
      </w:r>
      <w:r w:rsidRPr="00D11D62">
        <w:rPr>
          <w:b/>
          <w:iCs/>
          <w:u w:val="single"/>
          <w:bdr w:val="single" w:sz="8" w:space="0" w:color="auto"/>
        </w:rPr>
        <w:t>new model of economic growth</w:t>
      </w:r>
      <w:r w:rsidRPr="00D11D62">
        <w:rPr>
          <w:sz w:val="16"/>
        </w:rPr>
        <w:t>.</w:t>
      </w:r>
    </w:p>
    <w:p w14:paraId="337561BD" w14:textId="77777777" w:rsidR="00A82C81" w:rsidRDefault="00A82C81" w:rsidP="00A82C81">
      <w:pPr>
        <w:rPr>
          <w:rFonts w:asciiTheme="minorHAnsi" w:hAnsiTheme="minorHAnsi" w:cstheme="minorHAnsi"/>
        </w:rPr>
      </w:pPr>
    </w:p>
    <w:p w14:paraId="393364DB" w14:textId="77777777" w:rsidR="00A82C81" w:rsidRDefault="00A82C81" w:rsidP="00A82C81">
      <w:pPr>
        <w:pStyle w:val="Heading4"/>
      </w:pPr>
      <w:r>
        <w:t>3---Climate.</w:t>
      </w:r>
    </w:p>
    <w:p w14:paraId="03B0ED32" w14:textId="77777777" w:rsidR="00A82C81" w:rsidRDefault="00A82C81" w:rsidP="00A82C81">
      <w:r w:rsidRPr="001F4D0D">
        <w:rPr>
          <w:rStyle w:val="Style13ptBold"/>
        </w:rPr>
        <w:t>Fickling 20</w:t>
      </w:r>
      <w:r>
        <w:t xml:space="preserve"> (David, Bloomberg Opinion columnist covering commodities, as well as industrial and consumer companies, citing a report from the International Energy Agency, “Capitalism Caused Climate Change; It Must Also Be the Solution,” Bloomberg, 10/14/20, </w:t>
      </w:r>
      <w:hyperlink r:id="rId42" w:history="1">
        <w:r w:rsidRPr="00EF4C28">
          <w:rPr>
            <w:rStyle w:val="Hyperlink"/>
          </w:rPr>
          <w:t>https://www.bloomberg.com/opinion/articles/2020-10-14/capitalism-caused-climate-change-it-must-also-be-the-solution</w:t>
        </w:r>
      </w:hyperlink>
      <w:r>
        <w:t>, ccm)</w:t>
      </w:r>
    </w:p>
    <w:p w14:paraId="35883D27" w14:textId="77777777" w:rsidR="00A82C81" w:rsidRPr="00245A57" w:rsidRDefault="00A82C81" w:rsidP="00A82C81">
      <w:pPr>
        <w:rPr>
          <w:sz w:val="16"/>
        </w:rPr>
      </w:pPr>
      <w:r w:rsidRPr="00245A57">
        <w:rPr>
          <w:sz w:val="16"/>
        </w:rPr>
        <w:t xml:space="preserve">After that, though, </w:t>
      </w:r>
      <w:r w:rsidRPr="001F4D0D">
        <w:rPr>
          <w:rStyle w:val="StyleUnderline"/>
        </w:rPr>
        <w:t>things fall ap</w:t>
      </w:r>
      <w:r w:rsidRPr="00997DBA">
        <w:rPr>
          <w:rStyle w:val="StyleUnderline"/>
        </w:rPr>
        <w:t>art</w:t>
      </w:r>
      <w:r w:rsidRPr="00997DBA">
        <w:rPr>
          <w:sz w:val="16"/>
        </w:rPr>
        <w:t xml:space="preserve">. </w:t>
      </w:r>
      <w:r w:rsidRPr="00997DBA">
        <w:rPr>
          <w:rStyle w:val="StyleUnderline"/>
        </w:rPr>
        <w:t>Thanks to ongoin</w:t>
      </w:r>
      <w:r w:rsidRPr="001F4D0D">
        <w:rPr>
          <w:rStyle w:val="StyleUnderline"/>
        </w:rPr>
        <w:t xml:space="preserve">g </w:t>
      </w:r>
      <w:r w:rsidRPr="001F4D0D">
        <w:rPr>
          <w:rStyle w:val="Emphasis"/>
          <w:highlight w:val="cyan"/>
        </w:rPr>
        <w:t>economic weakness</w:t>
      </w:r>
      <w:r w:rsidRPr="001F4D0D">
        <w:rPr>
          <w:rStyle w:val="StyleUnderline"/>
        </w:rPr>
        <w:t xml:space="preserve">, </w:t>
      </w:r>
      <w:r w:rsidRPr="001F4D0D">
        <w:rPr>
          <w:rStyle w:val="Emphasis"/>
          <w:highlight w:val="cyan"/>
        </w:rPr>
        <w:t>gov</w:t>
      </w:r>
      <w:r w:rsidRPr="00997DBA">
        <w:rPr>
          <w:rStyle w:val="Emphasis"/>
        </w:rPr>
        <w:t>ernments</w:t>
      </w:r>
      <w:r w:rsidRPr="001F4D0D">
        <w:rPr>
          <w:rStyle w:val="StyleUnderline"/>
        </w:rPr>
        <w:t xml:space="preserve"> and </w:t>
      </w:r>
      <w:r w:rsidRPr="001F4D0D">
        <w:rPr>
          <w:rStyle w:val="Emphasis"/>
        </w:rPr>
        <w:t>businesses</w:t>
      </w:r>
      <w:r w:rsidRPr="001F4D0D">
        <w:rPr>
          <w:rStyle w:val="StyleUnderline"/>
        </w:rPr>
        <w:t xml:space="preserve"> </w:t>
      </w:r>
      <w:r w:rsidRPr="001F4D0D">
        <w:rPr>
          <w:rStyle w:val="StyleUnderline"/>
          <w:highlight w:val="cyan"/>
        </w:rPr>
        <w:t xml:space="preserve">lose </w:t>
      </w:r>
      <w:r w:rsidRPr="00997DBA">
        <w:rPr>
          <w:rStyle w:val="StyleUnderline"/>
        </w:rPr>
        <w:t xml:space="preserve">the </w:t>
      </w:r>
      <w:r w:rsidRPr="001F4D0D">
        <w:rPr>
          <w:rStyle w:val="Emphasis"/>
          <w:highlight w:val="cyan"/>
        </w:rPr>
        <w:t>capacity</w:t>
      </w:r>
      <w:r w:rsidRPr="001F4D0D">
        <w:rPr>
          <w:rStyle w:val="StyleUnderline"/>
          <w:highlight w:val="cyan"/>
        </w:rPr>
        <w:t xml:space="preserve"> to</w:t>
      </w:r>
      <w:r w:rsidRPr="001F4D0D">
        <w:rPr>
          <w:rStyle w:val="StyleUnderline"/>
        </w:rPr>
        <w:t xml:space="preserve"> carry out the </w:t>
      </w:r>
      <w:r w:rsidRPr="001F4D0D">
        <w:rPr>
          <w:rStyle w:val="Emphasis"/>
        </w:rPr>
        <w:t>spending needed</w:t>
      </w:r>
      <w:r w:rsidRPr="001F4D0D">
        <w:rPr>
          <w:rStyle w:val="StyleUnderline"/>
        </w:rPr>
        <w:t xml:space="preserve"> to </w:t>
      </w:r>
      <w:r w:rsidRPr="001F4D0D">
        <w:rPr>
          <w:rStyle w:val="Emphasis"/>
          <w:highlight w:val="cyan"/>
        </w:rPr>
        <w:t>remake</w:t>
      </w:r>
      <w:r w:rsidRPr="001F4D0D">
        <w:rPr>
          <w:rStyle w:val="StyleUnderline"/>
          <w:highlight w:val="cyan"/>
        </w:rPr>
        <w:t xml:space="preserve"> the </w:t>
      </w:r>
      <w:r w:rsidRPr="00997DBA">
        <w:rPr>
          <w:rStyle w:val="StyleUnderline"/>
        </w:rPr>
        <w:t xml:space="preserve">world’s </w:t>
      </w:r>
      <w:r w:rsidRPr="001F4D0D">
        <w:rPr>
          <w:rStyle w:val="StyleUnderline"/>
          <w:highlight w:val="cyan"/>
        </w:rPr>
        <w:t xml:space="preserve">energy </w:t>
      </w:r>
      <w:r w:rsidRPr="00245A57">
        <w:rPr>
          <w:rStyle w:val="StyleUnderline"/>
        </w:rPr>
        <w:t>system</w:t>
      </w:r>
      <w:r w:rsidRPr="00245A57">
        <w:rPr>
          <w:sz w:val="16"/>
        </w:rPr>
        <w:t xml:space="preserve">. </w:t>
      </w:r>
      <w:r w:rsidRPr="001F4D0D">
        <w:rPr>
          <w:rStyle w:val="StyleUnderline"/>
          <w:highlight w:val="cyan"/>
        </w:rPr>
        <w:t>Investment in</w:t>
      </w:r>
      <w:r w:rsidRPr="001F4D0D">
        <w:rPr>
          <w:rStyle w:val="StyleUnderline"/>
        </w:rPr>
        <w:t xml:space="preserve"> fossil fuels falls by 10% relative to expectations under current </w:t>
      </w:r>
      <w:proofErr w:type="gramStart"/>
      <w:r w:rsidRPr="001F4D0D">
        <w:rPr>
          <w:rStyle w:val="StyleUnderline"/>
        </w:rPr>
        <w:t>policies</w:t>
      </w:r>
      <w:r w:rsidRPr="00245A57">
        <w:rPr>
          <w:sz w:val="16"/>
        </w:rPr>
        <w:t xml:space="preserve">, </w:t>
      </w:r>
      <w:r w:rsidRPr="001F4D0D">
        <w:rPr>
          <w:rStyle w:val="StyleUnderline"/>
        </w:rPr>
        <w:t>but</w:t>
      </w:r>
      <w:proofErr w:type="gramEnd"/>
      <w:r w:rsidRPr="001F4D0D">
        <w:rPr>
          <w:rStyle w:val="StyleUnderline"/>
        </w:rPr>
        <w:t xml:space="preserve"> </w:t>
      </w:r>
      <w:r w:rsidRPr="001F4D0D">
        <w:rPr>
          <w:rStyle w:val="StyleUnderline"/>
        </w:rPr>
        <w:lastRenderedPageBreak/>
        <w:t xml:space="preserve">spending on </w:t>
      </w:r>
      <w:r w:rsidRPr="001F4D0D">
        <w:rPr>
          <w:rStyle w:val="StyleUnderline"/>
          <w:highlight w:val="cyan"/>
        </w:rPr>
        <w:t>renewables</w:t>
      </w:r>
      <w:r w:rsidRPr="001F4D0D">
        <w:rPr>
          <w:rStyle w:val="StyleUnderline"/>
        </w:rPr>
        <w:t xml:space="preserve"> and nuclear </w:t>
      </w:r>
      <w:r w:rsidRPr="001F4D0D">
        <w:rPr>
          <w:rStyle w:val="StyleUnderline"/>
          <w:highlight w:val="cyan"/>
        </w:rPr>
        <w:t>drop</w:t>
      </w:r>
      <w:r w:rsidRPr="00997DBA">
        <w:rPr>
          <w:rStyle w:val="StyleUnderline"/>
        </w:rPr>
        <w:t>s</w:t>
      </w:r>
      <w:r w:rsidRPr="001F4D0D">
        <w:rPr>
          <w:rStyle w:val="StyleUnderline"/>
        </w:rPr>
        <w:t xml:space="preserve"> by 5% as well</w:t>
      </w:r>
      <w:r w:rsidRPr="00245A57">
        <w:rPr>
          <w:sz w:val="16"/>
        </w:rPr>
        <w:t xml:space="preserve">, </w:t>
      </w:r>
      <w:r w:rsidRPr="001F4D0D">
        <w:rPr>
          <w:rStyle w:val="StyleUnderline"/>
        </w:rPr>
        <w:t>so that $2.2 trillion less is spent by 2030</w:t>
      </w:r>
      <w:r w:rsidRPr="00245A57">
        <w:rPr>
          <w:sz w:val="16"/>
        </w:rPr>
        <w:t>.</w:t>
      </w:r>
    </w:p>
    <w:p w14:paraId="469EDE87" w14:textId="77777777" w:rsidR="00A82C81" w:rsidRPr="00245A57" w:rsidRDefault="00A82C81" w:rsidP="00A82C81">
      <w:pPr>
        <w:rPr>
          <w:u w:val="single"/>
        </w:rPr>
      </w:pPr>
      <w:r w:rsidRPr="001F4D0D">
        <w:rPr>
          <w:rStyle w:val="StyleUnderline"/>
        </w:rPr>
        <w:t>Rather than investing to replace our power plants and appliances with lower-carbon alternatives</w:t>
      </w:r>
      <w:r w:rsidRPr="00245A57">
        <w:rPr>
          <w:sz w:val="16"/>
        </w:rPr>
        <w:t xml:space="preserve">, </w:t>
      </w:r>
      <w:r w:rsidRPr="001F4D0D">
        <w:rPr>
          <w:rStyle w:val="StyleUnderline"/>
        </w:rPr>
        <w:t>we eke out their polluting lives a little bit longer</w:t>
      </w:r>
      <w:r w:rsidRPr="00245A57">
        <w:rPr>
          <w:sz w:val="16"/>
        </w:rPr>
        <w:t xml:space="preserve">. </w:t>
      </w:r>
      <w:r w:rsidRPr="001F4D0D">
        <w:rPr>
          <w:rStyle w:val="StyleUnderline"/>
        </w:rPr>
        <w:t xml:space="preserve">By 2030, </w:t>
      </w:r>
      <w:r w:rsidRPr="00245A57">
        <w:rPr>
          <w:rStyle w:val="StyleUnderline"/>
        </w:rPr>
        <w:t xml:space="preserve">annual </w:t>
      </w:r>
      <w:r w:rsidRPr="00245A57">
        <w:rPr>
          <w:rStyle w:val="StyleUnderline"/>
          <w:highlight w:val="cyan"/>
        </w:rPr>
        <w:t>emissions are</w:t>
      </w:r>
      <w:r w:rsidRPr="001F4D0D">
        <w:rPr>
          <w:rStyle w:val="StyleUnderline"/>
        </w:rPr>
        <w:t xml:space="preserve"> about </w:t>
      </w:r>
      <w:r w:rsidRPr="001F4D0D">
        <w:rPr>
          <w:rStyle w:val="Emphasis"/>
          <w:highlight w:val="cyan"/>
        </w:rPr>
        <w:t>29% higher</w:t>
      </w:r>
      <w:r w:rsidRPr="001F4D0D">
        <w:rPr>
          <w:rStyle w:val="StyleUnderline"/>
          <w:highlight w:val="cyan"/>
        </w:rPr>
        <w:t xml:space="preserve"> </w:t>
      </w:r>
      <w:r w:rsidRPr="00997DBA">
        <w:rPr>
          <w:rStyle w:val="StyleUnderline"/>
        </w:rPr>
        <w:t>than they would be under Sustainable Development.</w:t>
      </w:r>
    </w:p>
    <w:p w14:paraId="57CBC752" w14:textId="77777777" w:rsidR="00A82C81" w:rsidRPr="00245A57" w:rsidRDefault="00A82C81" w:rsidP="00A82C81">
      <w:pPr>
        <w:rPr>
          <w:sz w:val="16"/>
        </w:rPr>
      </w:pPr>
      <w:r w:rsidRPr="00245A57">
        <w:rPr>
          <w:sz w:val="16"/>
        </w:rPr>
        <w:t xml:space="preserve">This desktop model of how the world could develop reflects a profound truth. The atmosphere can accommodate about 500 billion metric tons more carbon dioxide to give an even chance of keeping warming below 1.5 degrees — but the world’s current industrial base is currently pumping out roughly 33 billion tons a </w:t>
      </w:r>
      <w:proofErr w:type="gramStart"/>
      <w:r w:rsidRPr="00245A57">
        <w:rPr>
          <w:sz w:val="16"/>
        </w:rPr>
        <w:t>year, and</w:t>
      </w:r>
      <w:proofErr w:type="gramEnd"/>
      <w:r w:rsidRPr="00245A57">
        <w:rPr>
          <w:sz w:val="16"/>
        </w:rPr>
        <w:t xml:space="preserve"> will continue to do so unless we can replace it.</w:t>
      </w:r>
    </w:p>
    <w:p w14:paraId="3FAA6C4E" w14:textId="77777777" w:rsidR="00A82C81" w:rsidRPr="00245A57" w:rsidRDefault="00A82C81" w:rsidP="00A82C81">
      <w:pPr>
        <w:rPr>
          <w:sz w:val="16"/>
        </w:rPr>
      </w:pPr>
      <w:r w:rsidRPr="001F4D0D">
        <w:rPr>
          <w:rStyle w:val="StyleUnderline"/>
        </w:rPr>
        <w:t xml:space="preserve">Retrofitting the world’s </w:t>
      </w:r>
      <w:r w:rsidRPr="00245A57">
        <w:rPr>
          <w:rStyle w:val="Emphasis"/>
        </w:rPr>
        <w:t>energy systems</w:t>
      </w:r>
      <w:r w:rsidRPr="001F4D0D">
        <w:rPr>
          <w:rStyle w:val="StyleUnderline"/>
        </w:rPr>
        <w:t xml:space="preserve"> is going to require </w:t>
      </w:r>
      <w:r w:rsidRPr="00245A57">
        <w:rPr>
          <w:rStyle w:val="StyleUnderline"/>
        </w:rPr>
        <w:t xml:space="preserve">vast sums of </w:t>
      </w:r>
      <w:r w:rsidRPr="00245A57">
        <w:rPr>
          <w:rStyle w:val="Emphasis"/>
        </w:rPr>
        <w:t>money</w:t>
      </w:r>
      <w:r w:rsidRPr="00245A57">
        <w:rPr>
          <w:sz w:val="16"/>
        </w:rPr>
        <w:t xml:space="preserve">. </w:t>
      </w:r>
      <w:r w:rsidRPr="001F4D0D">
        <w:rPr>
          <w:rStyle w:val="StyleUnderline"/>
        </w:rPr>
        <w:t xml:space="preserve">Renewable power alone will need an average </w:t>
      </w:r>
      <w:r w:rsidRPr="00245A57">
        <w:rPr>
          <w:rStyle w:val="Emphasis"/>
        </w:rPr>
        <w:t>$569 billion</w:t>
      </w:r>
      <w:r w:rsidRPr="001F4D0D">
        <w:rPr>
          <w:rStyle w:val="StyleUnderline"/>
        </w:rPr>
        <w:t xml:space="preserve"> of investment every year over the coming decade under the IEA’s Sustainable Development Scenario</w:t>
      </w:r>
      <w:r w:rsidRPr="00245A57">
        <w:rPr>
          <w:sz w:val="16"/>
        </w:rPr>
        <w:t>. That’s almost twice the rate seen over the past five years, and not far behind what the entire oil and gas sector would spend under the same settings. If anything, the world needs a target that’s more ambitious still.</w:t>
      </w:r>
    </w:p>
    <w:p w14:paraId="0809CC2C" w14:textId="77777777" w:rsidR="00A82C81" w:rsidRPr="001F4D0D" w:rsidRDefault="00A82C81" w:rsidP="00A82C81">
      <w:pPr>
        <w:rPr>
          <w:rStyle w:val="StyleUnderline"/>
        </w:rPr>
      </w:pPr>
      <w:r w:rsidRPr="00D83581">
        <w:rPr>
          <w:rStyle w:val="StyleUnderline"/>
        </w:rPr>
        <w:t xml:space="preserve">If we can get up to speed, that </w:t>
      </w:r>
      <w:r w:rsidRPr="00245A57">
        <w:rPr>
          <w:rStyle w:val="Emphasis"/>
        </w:rPr>
        <w:t xml:space="preserve">volume of </w:t>
      </w:r>
      <w:r w:rsidRPr="00CF4C5F">
        <w:rPr>
          <w:rStyle w:val="Emphasis"/>
          <w:highlight w:val="cyan"/>
        </w:rPr>
        <w:t>spending</w:t>
      </w:r>
      <w:r w:rsidRPr="00CF4C5F">
        <w:rPr>
          <w:rStyle w:val="StyleUnderline"/>
          <w:highlight w:val="cyan"/>
        </w:rPr>
        <w:t xml:space="preserve"> will create its </w:t>
      </w:r>
      <w:r w:rsidRPr="00CF4C5F">
        <w:rPr>
          <w:rStyle w:val="Emphasis"/>
          <w:highlight w:val="cyan"/>
        </w:rPr>
        <w:t>own momentum</w:t>
      </w:r>
      <w:r w:rsidRPr="00245A57">
        <w:rPr>
          <w:sz w:val="16"/>
        </w:rPr>
        <w:t xml:space="preserve">. One justified </w:t>
      </w:r>
      <w:r w:rsidRPr="00D83581">
        <w:rPr>
          <w:rStyle w:val="StyleUnderline"/>
        </w:rPr>
        <w:t>complaint of anti-capitalist climate activists is that our political systems frequently put their thumbs on the scale to favor powerful incumbent businesses</w:t>
      </w:r>
      <w:r w:rsidRPr="00245A57">
        <w:rPr>
          <w:sz w:val="16"/>
        </w:rPr>
        <w:t xml:space="preserve">, which at present are mostly the polluting ones. </w:t>
      </w:r>
      <w:r w:rsidRPr="001F4D0D">
        <w:rPr>
          <w:rStyle w:val="StyleUnderline"/>
        </w:rPr>
        <w:t xml:space="preserve">But a system where </w:t>
      </w:r>
      <w:r w:rsidRPr="00CF4C5F">
        <w:rPr>
          <w:rStyle w:val="Emphasis"/>
          <w:highlight w:val="cyan"/>
        </w:rPr>
        <w:t>investment dollars</w:t>
      </w:r>
      <w:r w:rsidRPr="001F4D0D">
        <w:rPr>
          <w:rStyle w:val="StyleUnderline"/>
        </w:rPr>
        <w:t xml:space="preserve"> are </w:t>
      </w:r>
      <w:r w:rsidRPr="00CF4C5F">
        <w:rPr>
          <w:rStyle w:val="Emphasis"/>
          <w:highlight w:val="cyan"/>
        </w:rPr>
        <w:t>flowing away</w:t>
      </w:r>
      <w:r w:rsidRPr="00CF4C5F">
        <w:rPr>
          <w:rStyle w:val="StyleUnderline"/>
          <w:highlight w:val="cyan"/>
        </w:rPr>
        <w:t xml:space="preserve"> from </w:t>
      </w:r>
      <w:r w:rsidRPr="00CF4C5F">
        <w:rPr>
          <w:rStyle w:val="Emphasis"/>
          <w:highlight w:val="cyan"/>
        </w:rPr>
        <w:t>fossil fuels</w:t>
      </w:r>
      <w:r w:rsidRPr="001F4D0D">
        <w:rPr>
          <w:rStyle w:val="StyleUnderline"/>
        </w:rPr>
        <w:t xml:space="preserve"> and </w:t>
      </w:r>
      <w:r w:rsidRPr="00CF4C5F">
        <w:rPr>
          <w:rStyle w:val="StyleUnderline"/>
          <w:highlight w:val="cyan"/>
        </w:rPr>
        <w:t xml:space="preserve">toward </w:t>
      </w:r>
      <w:r w:rsidRPr="00CF4C5F">
        <w:rPr>
          <w:rStyle w:val="Emphasis"/>
          <w:highlight w:val="cyan"/>
        </w:rPr>
        <w:t>decarbonization</w:t>
      </w:r>
      <w:r w:rsidRPr="001F4D0D">
        <w:rPr>
          <w:rStyle w:val="StyleUnderline"/>
        </w:rPr>
        <w:t xml:space="preserve"> is one where </w:t>
      </w:r>
      <w:r w:rsidRPr="00CF4C5F">
        <w:rPr>
          <w:rStyle w:val="StyleUnderline"/>
          <w:highlight w:val="cyan"/>
        </w:rPr>
        <w:t>power</w:t>
      </w:r>
      <w:r w:rsidRPr="001F4D0D">
        <w:rPr>
          <w:rStyle w:val="StyleUnderline"/>
        </w:rPr>
        <w:t xml:space="preserve">, too, </w:t>
      </w:r>
      <w:r w:rsidRPr="00CF4C5F">
        <w:rPr>
          <w:rStyle w:val="StyleUnderline"/>
          <w:highlight w:val="cyan"/>
        </w:rPr>
        <w:t xml:space="preserve">is </w:t>
      </w:r>
      <w:r w:rsidRPr="00CF4C5F">
        <w:rPr>
          <w:rStyle w:val="Emphasis"/>
          <w:highlight w:val="cyan"/>
        </w:rPr>
        <w:t>shifting away</w:t>
      </w:r>
      <w:r w:rsidRPr="00CF4C5F">
        <w:rPr>
          <w:rStyle w:val="StyleUnderline"/>
          <w:highlight w:val="cyan"/>
        </w:rPr>
        <w:t xml:space="preserve"> from the </w:t>
      </w:r>
      <w:r w:rsidRPr="00CF4C5F">
        <w:rPr>
          <w:rStyle w:val="Emphasis"/>
          <w:highlight w:val="cyan"/>
        </w:rPr>
        <w:t>carbon economy</w:t>
      </w:r>
      <w:r w:rsidRPr="001F4D0D">
        <w:rPr>
          <w:rStyle w:val="StyleUnderline"/>
        </w:rPr>
        <w:t>.</w:t>
      </w:r>
    </w:p>
    <w:p w14:paraId="7AEA73AC" w14:textId="77777777" w:rsidR="00A82C81" w:rsidRPr="00245A57" w:rsidRDefault="00A82C81" w:rsidP="00A82C81">
      <w:pPr>
        <w:rPr>
          <w:rStyle w:val="StyleUnderline"/>
        </w:rPr>
      </w:pPr>
      <w:r w:rsidRPr="00245A57">
        <w:rPr>
          <w:rStyle w:val="StyleUnderline"/>
        </w:rPr>
        <w:t xml:space="preserve">Even under the IEA’s </w:t>
      </w:r>
      <w:r w:rsidRPr="00245A57">
        <w:rPr>
          <w:rStyle w:val="Emphasis"/>
        </w:rPr>
        <w:t>less ambitious</w:t>
      </w:r>
      <w:r w:rsidRPr="00245A57">
        <w:rPr>
          <w:rStyle w:val="StyleUnderline"/>
        </w:rPr>
        <w:t xml:space="preserve"> Stated Policies Scenario</w:t>
      </w:r>
      <w:r w:rsidRPr="00245A57">
        <w:rPr>
          <w:sz w:val="16"/>
        </w:rPr>
        <w:t xml:space="preserve">, </w:t>
      </w:r>
      <w:r w:rsidRPr="00245A57">
        <w:rPr>
          <w:rStyle w:val="StyleUnderline"/>
        </w:rPr>
        <w:t>the $15.14 trillion</w:t>
      </w:r>
      <w:r w:rsidRPr="00245A57">
        <w:rPr>
          <w:sz w:val="16"/>
        </w:rPr>
        <w:t xml:space="preserve"> that gets spent globally </w:t>
      </w:r>
      <w:r w:rsidRPr="00245A57">
        <w:rPr>
          <w:rStyle w:val="StyleUnderline"/>
        </w:rPr>
        <w:t>on fossil fuel generation and production</w:t>
      </w:r>
      <w:r w:rsidRPr="00245A57">
        <w:rPr>
          <w:sz w:val="16"/>
        </w:rPr>
        <w:t xml:space="preserve"> by 2040 </w:t>
      </w:r>
      <w:r w:rsidRPr="00245A57">
        <w:rPr>
          <w:rStyle w:val="StyleUnderline"/>
        </w:rPr>
        <w:t xml:space="preserve">is smaller than the </w:t>
      </w:r>
      <w:r w:rsidRPr="00245A57">
        <w:rPr>
          <w:rStyle w:val="Emphasis"/>
        </w:rPr>
        <w:t>$15.97 trillion</w:t>
      </w:r>
      <w:r w:rsidRPr="00245A57">
        <w:rPr>
          <w:rStyle w:val="StyleUnderline"/>
        </w:rPr>
        <w:t xml:space="preserve"> spent on renewables and nuclear</w:t>
      </w:r>
      <w:r w:rsidRPr="00245A57">
        <w:rPr>
          <w:sz w:val="16"/>
        </w:rPr>
        <w:t xml:space="preserve"> — </w:t>
      </w:r>
      <w:r w:rsidRPr="00245A57">
        <w:rPr>
          <w:rStyle w:val="StyleUnderline"/>
        </w:rPr>
        <w:t xml:space="preserve">and doesn’t include the amounts that go to </w:t>
      </w:r>
      <w:r w:rsidRPr="00245A57">
        <w:rPr>
          <w:rStyle w:val="Emphasis"/>
        </w:rPr>
        <w:t>energy efficiency</w:t>
      </w:r>
      <w:r w:rsidRPr="00245A57">
        <w:rPr>
          <w:rStyle w:val="StyleUnderline"/>
        </w:rPr>
        <w:t xml:space="preserve"> and </w:t>
      </w:r>
      <w:r w:rsidRPr="00245A57">
        <w:rPr>
          <w:rStyle w:val="Emphasis"/>
        </w:rPr>
        <w:t>grid networks</w:t>
      </w:r>
      <w:r w:rsidRPr="00245A57">
        <w:rPr>
          <w:rStyle w:val="StyleUnderline"/>
        </w:rPr>
        <w:t>.</w:t>
      </w:r>
    </w:p>
    <w:p w14:paraId="0F647676" w14:textId="77777777" w:rsidR="00A82C81" w:rsidRPr="00245A57" w:rsidRDefault="00A82C81" w:rsidP="00A82C81">
      <w:pPr>
        <w:rPr>
          <w:u w:val="single"/>
        </w:rPr>
      </w:pPr>
      <w:r w:rsidRPr="00997DBA">
        <w:rPr>
          <w:rStyle w:val="StyleUnderline"/>
        </w:rPr>
        <w:t>Under</w:t>
      </w:r>
      <w:r w:rsidRPr="00997DBA">
        <w:rPr>
          <w:sz w:val="16"/>
        </w:rPr>
        <w:t xml:space="preserve"> the </w:t>
      </w:r>
      <w:r w:rsidRPr="00997DBA">
        <w:rPr>
          <w:rStyle w:val="StyleUnderline"/>
        </w:rPr>
        <w:t>Sustainable Development</w:t>
      </w:r>
      <w:r w:rsidRPr="00997DBA">
        <w:rPr>
          <w:sz w:val="16"/>
        </w:rPr>
        <w:t xml:space="preserve"> Scenario, </w:t>
      </w:r>
      <w:r w:rsidRPr="00997DBA">
        <w:rPr>
          <w:rStyle w:val="StyleUnderline"/>
        </w:rPr>
        <w:t xml:space="preserve">which has </w:t>
      </w:r>
      <w:r w:rsidRPr="00997DBA">
        <w:rPr>
          <w:rStyle w:val="Emphasis"/>
        </w:rPr>
        <w:t>historically</w:t>
      </w:r>
      <w:r w:rsidRPr="00997DBA">
        <w:rPr>
          <w:rStyle w:val="StyleUnderline"/>
        </w:rPr>
        <w:t xml:space="preserve"> often been a </w:t>
      </w:r>
      <w:r w:rsidRPr="00997DBA">
        <w:rPr>
          <w:rStyle w:val="Emphasis"/>
        </w:rPr>
        <w:t>better guide</w:t>
      </w:r>
      <w:r w:rsidRPr="00997DBA">
        <w:rPr>
          <w:rStyle w:val="StyleUnderline"/>
        </w:rPr>
        <w:t xml:space="preserve"> to the path of the </w:t>
      </w:r>
      <w:r w:rsidRPr="00997DBA">
        <w:rPr>
          <w:rStyle w:val="Emphasis"/>
        </w:rPr>
        <w:t>energy transition</w:t>
      </w:r>
      <w:r w:rsidRPr="00997DBA">
        <w:rPr>
          <w:sz w:val="16"/>
        </w:rPr>
        <w:t xml:space="preserve">, </w:t>
      </w:r>
      <w:r w:rsidRPr="00997DBA">
        <w:rPr>
          <w:rStyle w:val="StyleUnderline"/>
        </w:rPr>
        <w:t xml:space="preserve">low-carbon power ends up with </w:t>
      </w:r>
      <w:r w:rsidRPr="00997DBA">
        <w:rPr>
          <w:rStyle w:val="Emphasis"/>
        </w:rPr>
        <w:t xml:space="preserve">$2.70 </w:t>
      </w:r>
      <w:r w:rsidRPr="00997DBA">
        <w:rPr>
          <w:rStyle w:val="StyleUnderline"/>
        </w:rPr>
        <w:t xml:space="preserve">of spending for every </w:t>
      </w:r>
      <w:r w:rsidRPr="00997DBA">
        <w:rPr>
          <w:rStyle w:val="Emphasis"/>
        </w:rPr>
        <w:t>$1</w:t>
      </w:r>
      <w:r w:rsidRPr="00997DBA">
        <w:rPr>
          <w:rStyle w:val="StyleUnderline"/>
        </w:rPr>
        <w:t xml:space="preserve"> going to fossil fuel extraction</w:t>
      </w:r>
      <w:r w:rsidRPr="001F4D0D">
        <w:rPr>
          <w:rStyle w:val="StyleUnderline"/>
        </w:rPr>
        <w:t xml:space="preserve"> and generation</w:t>
      </w:r>
      <w:r w:rsidRPr="00245A57">
        <w:rPr>
          <w:sz w:val="16"/>
        </w:rPr>
        <w:t xml:space="preserve">. </w:t>
      </w:r>
      <w:r w:rsidRPr="001F4D0D">
        <w:rPr>
          <w:rStyle w:val="StyleUnderline"/>
        </w:rPr>
        <w:t xml:space="preserve">That’s a world in which </w:t>
      </w:r>
      <w:r w:rsidRPr="00245A57">
        <w:rPr>
          <w:rStyle w:val="Emphasis"/>
          <w:highlight w:val="cyan"/>
        </w:rPr>
        <w:t>renewables</w:t>
      </w:r>
      <w:r w:rsidRPr="001F4D0D">
        <w:rPr>
          <w:rStyle w:val="StyleUnderline"/>
        </w:rPr>
        <w:t xml:space="preserve"> will </w:t>
      </w:r>
      <w:r w:rsidRPr="00245A57">
        <w:rPr>
          <w:rStyle w:val="Emphasis"/>
        </w:rPr>
        <w:t>increasingly</w:t>
      </w:r>
      <w:r w:rsidRPr="001F4D0D">
        <w:rPr>
          <w:rStyle w:val="StyleUnderline"/>
        </w:rPr>
        <w:t xml:space="preserve"> </w:t>
      </w:r>
      <w:r w:rsidRPr="00245A57">
        <w:rPr>
          <w:rStyle w:val="StyleUnderline"/>
          <w:highlight w:val="cyan"/>
        </w:rPr>
        <w:t xml:space="preserve">set the </w:t>
      </w:r>
      <w:r w:rsidRPr="00245A57">
        <w:rPr>
          <w:rStyle w:val="Emphasis"/>
          <w:highlight w:val="cyan"/>
        </w:rPr>
        <w:t>rules of the game</w:t>
      </w:r>
      <w:r w:rsidRPr="001F4D0D">
        <w:rPr>
          <w:rStyle w:val="StyleUnderline"/>
        </w:rPr>
        <w:t xml:space="preserve">, </w:t>
      </w:r>
      <w:r w:rsidRPr="00245A57">
        <w:rPr>
          <w:rStyle w:val="Emphasis"/>
          <w:highlight w:val="cyan"/>
        </w:rPr>
        <w:t>encouraging governments</w:t>
      </w:r>
      <w:r w:rsidRPr="00245A57">
        <w:rPr>
          <w:rStyle w:val="StyleUnderline"/>
          <w:highlight w:val="cyan"/>
        </w:rPr>
        <w:t xml:space="preserve"> to </w:t>
      </w:r>
      <w:r w:rsidRPr="00245A57">
        <w:rPr>
          <w:rStyle w:val="Emphasis"/>
          <w:highlight w:val="cyan"/>
        </w:rPr>
        <w:t>remove</w:t>
      </w:r>
      <w:r w:rsidRPr="001F4D0D">
        <w:rPr>
          <w:rStyle w:val="StyleUnderline"/>
        </w:rPr>
        <w:t xml:space="preserve"> the remaining </w:t>
      </w:r>
      <w:r w:rsidRPr="00245A57">
        <w:rPr>
          <w:rStyle w:val="Emphasis"/>
        </w:rPr>
        <w:t>subsidies</w:t>
      </w:r>
      <w:r w:rsidRPr="001F4D0D">
        <w:rPr>
          <w:rStyle w:val="StyleUnderline"/>
        </w:rPr>
        <w:t xml:space="preserve"> that support </w:t>
      </w:r>
      <w:r w:rsidRPr="00245A57">
        <w:rPr>
          <w:rStyle w:val="StyleUnderline"/>
          <w:highlight w:val="cyan"/>
        </w:rPr>
        <w:t xml:space="preserve">oil, </w:t>
      </w:r>
      <w:proofErr w:type="gramStart"/>
      <w:r w:rsidRPr="00245A57">
        <w:rPr>
          <w:rStyle w:val="StyleUnderline"/>
          <w:highlight w:val="cyan"/>
        </w:rPr>
        <w:t>gas</w:t>
      </w:r>
      <w:proofErr w:type="gramEnd"/>
      <w:r w:rsidRPr="00245A57">
        <w:rPr>
          <w:rStyle w:val="StyleUnderline"/>
          <w:highlight w:val="cyan"/>
        </w:rPr>
        <w:t xml:space="preserve"> and coal</w:t>
      </w:r>
      <w:r w:rsidRPr="001F4D0D">
        <w:rPr>
          <w:rStyle w:val="StyleUnderline"/>
        </w:rPr>
        <w:t>.</w:t>
      </w:r>
    </w:p>
    <w:p w14:paraId="1C2152C7" w14:textId="77777777" w:rsidR="00A82C81" w:rsidRDefault="00A82C81" w:rsidP="00A82C81">
      <w:pPr>
        <w:rPr>
          <w:rStyle w:val="StyleUnderline"/>
        </w:rPr>
      </w:pPr>
      <w:r w:rsidRPr="00245A57">
        <w:rPr>
          <w:sz w:val="16"/>
        </w:rPr>
        <w:t xml:space="preserve">Since the industrial revolution, </w:t>
      </w:r>
      <w:r w:rsidRPr="001F4D0D">
        <w:rPr>
          <w:rStyle w:val="StyleUnderline"/>
        </w:rPr>
        <w:t xml:space="preserve">the </w:t>
      </w:r>
      <w:r w:rsidRPr="00245A57">
        <w:rPr>
          <w:rStyle w:val="StyleUnderline"/>
        </w:rPr>
        <w:t>fossil-fuel</w:t>
      </w:r>
      <w:r w:rsidRPr="001F4D0D">
        <w:rPr>
          <w:rStyle w:val="StyleUnderline"/>
        </w:rPr>
        <w:t xml:space="preserve">ed engine of </w:t>
      </w:r>
      <w:r w:rsidRPr="00245A57">
        <w:rPr>
          <w:rStyle w:val="Emphasis"/>
          <w:highlight w:val="cyan"/>
        </w:rPr>
        <w:t>capitalist growth</w:t>
      </w:r>
      <w:r w:rsidRPr="001F4D0D">
        <w:rPr>
          <w:rStyle w:val="StyleUnderline"/>
        </w:rPr>
        <w:t xml:space="preserve"> has conspired to put the world in its current climate crisis. Harnessing that power to drive the </w:t>
      </w:r>
      <w:r w:rsidRPr="001F4D0D">
        <w:rPr>
          <w:rStyle w:val="Emphasis"/>
        </w:rPr>
        <w:t>carbon transition</w:t>
      </w:r>
      <w:r w:rsidRPr="001F4D0D">
        <w:rPr>
          <w:rStyle w:val="StyleUnderline"/>
        </w:rPr>
        <w:t xml:space="preserve"> </w:t>
      </w:r>
      <w:r w:rsidRPr="00245A57">
        <w:rPr>
          <w:rStyle w:val="StyleUnderline"/>
          <w:highlight w:val="cyan"/>
        </w:rPr>
        <w:t>is</w:t>
      </w:r>
      <w:r w:rsidRPr="001F4D0D">
        <w:rPr>
          <w:rStyle w:val="StyleUnderline"/>
        </w:rPr>
        <w:t xml:space="preserve"> now </w:t>
      </w:r>
      <w:r w:rsidRPr="00245A57">
        <w:rPr>
          <w:rStyle w:val="StyleUnderline"/>
          <w:highlight w:val="cyan"/>
        </w:rPr>
        <w:t xml:space="preserve">our </w:t>
      </w:r>
      <w:r w:rsidRPr="00245A57">
        <w:rPr>
          <w:rStyle w:val="Emphasis"/>
          <w:highlight w:val="cyan"/>
        </w:rPr>
        <w:t>best hope</w:t>
      </w:r>
      <w:r w:rsidRPr="001F4D0D">
        <w:rPr>
          <w:rStyle w:val="StyleUnderline"/>
        </w:rPr>
        <w:t xml:space="preserve"> of turning that disaster around.</w:t>
      </w:r>
    </w:p>
    <w:p w14:paraId="457161D4" w14:textId="77777777" w:rsidR="00A82C81" w:rsidRDefault="00A82C81" w:rsidP="00A82C81"/>
    <w:p w14:paraId="29C2CB13" w14:textId="77777777" w:rsidR="00A82C81" w:rsidRDefault="00A82C81" w:rsidP="00A82C81">
      <w:pPr>
        <w:pStyle w:val="Heading4"/>
      </w:pPr>
      <w:r>
        <w:t xml:space="preserve">Green tech is </w:t>
      </w:r>
      <w:r w:rsidRPr="009446E6">
        <w:rPr>
          <w:u w:val="single"/>
        </w:rPr>
        <w:t>thriving</w:t>
      </w:r>
    </w:p>
    <w:p w14:paraId="30F54F33" w14:textId="77777777" w:rsidR="00A82C81" w:rsidRDefault="00A82C81" w:rsidP="00A82C81">
      <w:r w:rsidRPr="009446E6">
        <w:rPr>
          <w:rStyle w:val="Style13ptBold"/>
        </w:rPr>
        <w:t>Smith 21</w:t>
      </w:r>
      <w:r>
        <w:t xml:space="preserve"> (Noah, was an assistant professor of finance at Stony Brook University, “Clean-Tech Investment Isn't Just a Bubble This Time,” Bloomberg Opinion, 3/18/21, </w:t>
      </w:r>
      <w:hyperlink r:id="rId43" w:history="1">
        <w:r w:rsidRPr="0040060C">
          <w:rPr>
            <w:rStyle w:val="Hyperlink"/>
          </w:rPr>
          <w:t>https://www.bloomberg.com/opinion/articles/2021-03-18/clean-tech-investment-isn-t-just-a-bubble-this-time</w:t>
        </w:r>
      </w:hyperlink>
      <w:r>
        <w:t>, ccm)</w:t>
      </w:r>
    </w:p>
    <w:p w14:paraId="4DEC3350" w14:textId="77777777" w:rsidR="00A82C81" w:rsidRPr="00A474CD" w:rsidRDefault="00A82C81" w:rsidP="00A82C81">
      <w:pPr>
        <w:rPr>
          <w:u w:val="single"/>
        </w:rPr>
      </w:pPr>
      <w:r w:rsidRPr="00A474CD">
        <w:rPr>
          <w:rStyle w:val="StyleUnderline"/>
          <w:highlight w:val="cyan"/>
        </w:rPr>
        <w:t>Green energy investment is hot again</w:t>
      </w:r>
      <w:r w:rsidRPr="00A474CD">
        <w:rPr>
          <w:rStyle w:val="StyleUnderline"/>
        </w:rPr>
        <w:t xml:space="preserve"> in the U.S</w:t>
      </w:r>
      <w:r w:rsidRPr="00A474CD">
        <w:rPr>
          <w:sz w:val="16"/>
        </w:rPr>
        <w:t xml:space="preserve">. To some, the new boom will raise the specter of the </w:t>
      </w:r>
      <w:proofErr w:type="gramStart"/>
      <w:r w:rsidRPr="00A474CD">
        <w:rPr>
          <w:sz w:val="16"/>
        </w:rPr>
        <w:t>clean-tech</w:t>
      </w:r>
      <w:proofErr w:type="gramEnd"/>
      <w:r w:rsidRPr="00A474CD">
        <w:rPr>
          <w:sz w:val="16"/>
        </w:rPr>
        <w:t xml:space="preserve"> bust that followed a streak of exuberance a decade ago. But there are reasons to believe that </w:t>
      </w:r>
      <w:r w:rsidRPr="00CD2AAF">
        <w:rPr>
          <w:rStyle w:val="StyleUnderline"/>
        </w:rPr>
        <w:t xml:space="preserve">this time </w:t>
      </w:r>
      <w:r w:rsidRPr="00A474CD">
        <w:rPr>
          <w:rStyle w:val="StyleUnderline"/>
          <w:highlight w:val="cyan"/>
        </w:rPr>
        <w:t>the trend is no</w:t>
      </w:r>
      <w:r w:rsidRPr="00CD2AAF">
        <w:rPr>
          <w:rStyle w:val="StyleUnderline"/>
        </w:rPr>
        <w:t xml:space="preserve"> </w:t>
      </w:r>
      <w:r w:rsidRPr="00A474CD">
        <w:rPr>
          <w:rStyle w:val="Emphasis"/>
        </w:rPr>
        <w:t>bubble</w:t>
      </w:r>
      <w:r w:rsidRPr="00CD2AAF">
        <w:rPr>
          <w:rStyle w:val="StyleUnderline"/>
        </w:rPr>
        <w:t xml:space="preserve"> or </w:t>
      </w:r>
      <w:r w:rsidRPr="00A474CD">
        <w:rPr>
          <w:rStyle w:val="Emphasis"/>
          <w:highlight w:val="cyan"/>
        </w:rPr>
        <w:t>mirage</w:t>
      </w:r>
      <w:r w:rsidRPr="00CD2AAF">
        <w:rPr>
          <w:rStyle w:val="StyleUnderline"/>
        </w:rPr>
        <w:t>.</w:t>
      </w:r>
    </w:p>
    <w:p w14:paraId="79797174" w14:textId="77777777" w:rsidR="00A82C81" w:rsidRPr="00A474CD" w:rsidRDefault="00A82C81" w:rsidP="00A82C81">
      <w:pPr>
        <w:rPr>
          <w:sz w:val="16"/>
        </w:rPr>
      </w:pPr>
      <w:r w:rsidRPr="00A474CD">
        <w:rPr>
          <w:sz w:val="16"/>
        </w:rPr>
        <w:lastRenderedPageBreak/>
        <w:t>In the late 2000s and early 2010s, there was an explosion of investment in clean technology — renewable energy, plus other technologies to reduce carbon emissions. At first the money came largely from venture capitalists, but then the federal government stepped in and began providing cheap loans and subsidies. Then in 2011, solar manufacturer Solyndra spectacularly failed, causing an immense political backlash. And that was only the most prominent failure; overall, investors lost about $25 billion when the sector crashed. Money dried up fast. For years, "clean tech" was a dirty word in venture capitalists’ conversations.</w:t>
      </w:r>
    </w:p>
    <w:p w14:paraId="430276D6" w14:textId="77777777" w:rsidR="00A82C81" w:rsidRPr="00A474CD" w:rsidRDefault="00A82C81" w:rsidP="00A82C81">
      <w:pPr>
        <w:rPr>
          <w:sz w:val="16"/>
        </w:rPr>
      </w:pPr>
      <w:r w:rsidRPr="00A474CD">
        <w:rPr>
          <w:sz w:val="16"/>
        </w:rPr>
        <w:t xml:space="preserve">But the worm turns, and </w:t>
      </w:r>
      <w:r w:rsidRPr="009446E6">
        <w:rPr>
          <w:rStyle w:val="StyleUnderline"/>
        </w:rPr>
        <w:t>clean tech is back</w:t>
      </w:r>
      <w:r w:rsidRPr="00A474CD">
        <w:rPr>
          <w:sz w:val="16"/>
        </w:rPr>
        <w:t>.</w:t>
      </w:r>
    </w:p>
    <w:p w14:paraId="5095C7C8" w14:textId="77777777" w:rsidR="00A82C81" w:rsidRPr="00A474CD" w:rsidRDefault="00A82C81" w:rsidP="00A82C81">
      <w:pPr>
        <w:rPr>
          <w:sz w:val="16"/>
        </w:rPr>
      </w:pPr>
      <w:r w:rsidRPr="00A474CD">
        <w:rPr>
          <w:sz w:val="16"/>
        </w:rPr>
        <w:t xml:space="preserve">A venture fund led by billionaire philanthropist Bill Gates (in which Michael R. Bloomberg, founder of Bloomberg News, also invests) is committing billions of dollars. </w:t>
      </w:r>
      <w:r w:rsidRPr="00CD2AAF">
        <w:rPr>
          <w:rStyle w:val="StyleUnderline"/>
        </w:rPr>
        <w:t>Funding for battery companies and electric-vehicle companies has skyrocketed</w:t>
      </w:r>
      <w:r w:rsidRPr="00A474CD">
        <w:rPr>
          <w:sz w:val="16"/>
        </w:rPr>
        <w:t xml:space="preserve">. </w:t>
      </w:r>
      <w:r w:rsidRPr="00CD2AAF">
        <w:rPr>
          <w:rStyle w:val="StyleUnderline"/>
        </w:rPr>
        <w:t>And investment in solar and wind energy dwarfs everything else.</w:t>
      </w:r>
    </w:p>
    <w:p w14:paraId="1D1E2DE8" w14:textId="77777777" w:rsidR="00A82C81" w:rsidRPr="00A474CD" w:rsidRDefault="00A82C81" w:rsidP="00A82C81">
      <w:pPr>
        <w:rPr>
          <w:sz w:val="16"/>
        </w:rPr>
      </w:pPr>
      <w:r w:rsidRPr="00A474CD">
        <w:rPr>
          <w:sz w:val="16"/>
        </w:rPr>
        <w:t>This raises fear of another bubble for some — of history repeating itself. My colleague Liam Denning believes that the rapid rise in valuations is a clear indicator of overpricing, which he expects to collapse when interest rates rise. Others see investors repeating the mistakes of a decade ago.</w:t>
      </w:r>
    </w:p>
    <w:p w14:paraId="29D3E67D" w14:textId="77777777" w:rsidR="00A82C81" w:rsidRPr="00A474CD" w:rsidRDefault="00A82C81" w:rsidP="00A82C81">
      <w:pPr>
        <w:rPr>
          <w:sz w:val="16"/>
        </w:rPr>
      </w:pPr>
      <w:r w:rsidRPr="00A474CD">
        <w:rPr>
          <w:sz w:val="16"/>
        </w:rPr>
        <w:t xml:space="preserve">I’m more optimistic. Although investors will certainly experience some ups and downs — already the Wilderhill Clean Energy Index has had a major correction since early February — I’m </w:t>
      </w:r>
      <w:proofErr w:type="gramStart"/>
      <w:r w:rsidRPr="00A474CD">
        <w:rPr>
          <w:sz w:val="16"/>
        </w:rPr>
        <w:t>pretty confident</w:t>
      </w:r>
      <w:proofErr w:type="gramEnd"/>
      <w:r w:rsidRPr="00A474CD">
        <w:rPr>
          <w:sz w:val="16"/>
        </w:rPr>
        <w:t xml:space="preserve"> that the </w:t>
      </w:r>
      <w:r w:rsidRPr="009446E6">
        <w:rPr>
          <w:rStyle w:val="StyleUnderline"/>
        </w:rPr>
        <w:t>clean-tech industry</w:t>
      </w:r>
      <w:r w:rsidRPr="00A474CD">
        <w:rPr>
          <w:sz w:val="16"/>
        </w:rPr>
        <w:t xml:space="preserve"> as a whole </w:t>
      </w:r>
      <w:r w:rsidRPr="009446E6">
        <w:rPr>
          <w:rStyle w:val="StyleUnderline"/>
        </w:rPr>
        <w:t>won’t experience the kind of bust it did last time</w:t>
      </w:r>
      <w:r w:rsidRPr="00A474CD">
        <w:rPr>
          <w:sz w:val="16"/>
        </w:rPr>
        <w:t>.</w:t>
      </w:r>
    </w:p>
    <w:p w14:paraId="413E0EA5" w14:textId="77777777" w:rsidR="00A82C81" w:rsidRPr="00A474CD" w:rsidRDefault="00A82C81" w:rsidP="00A82C81">
      <w:pPr>
        <w:rPr>
          <w:sz w:val="16"/>
        </w:rPr>
      </w:pPr>
      <w:r w:rsidRPr="00A474CD">
        <w:rPr>
          <w:sz w:val="16"/>
        </w:rPr>
        <w:t xml:space="preserve">The most basic reason is that the </w:t>
      </w:r>
      <w:r w:rsidRPr="009446E6">
        <w:rPr>
          <w:rStyle w:val="StyleUnderline"/>
        </w:rPr>
        <w:t xml:space="preserve">fundamental underlying </w:t>
      </w:r>
      <w:r w:rsidRPr="00A474CD">
        <w:rPr>
          <w:rStyle w:val="StyleUnderline"/>
          <w:highlight w:val="cyan"/>
        </w:rPr>
        <w:t>tech</w:t>
      </w:r>
      <w:r w:rsidRPr="009446E6">
        <w:rPr>
          <w:rStyle w:val="StyleUnderline"/>
        </w:rPr>
        <w:t xml:space="preserve">nology </w:t>
      </w:r>
      <w:r w:rsidRPr="00A474CD">
        <w:rPr>
          <w:rStyle w:val="StyleUnderline"/>
          <w:highlight w:val="cyan"/>
        </w:rPr>
        <w:t xml:space="preserve">has </w:t>
      </w:r>
      <w:r w:rsidRPr="00A474CD">
        <w:rPr>
          <w:rStyle w:val="Emphasis"/>
          <w:highlight w:val="cyan"/>
        </w:rPr>
        <w:t>matured</w:t>
      </w:r>
      <w:r w:rsidRPr="009446E6">
        <w:rPr>
          <w:rStyle w:val="StyleUnderline"/>
        </w:rPr>
        <w:t xml:space="preserve"> in a way it simply hadn’t a decade ag</w:t>
      </w:r>
      <w:r w:rsidRPr="00A474CD">
        <w:rPr>
          <w:sz w:val="16"/>
        </w:rPr>
        <w:t xml:space="preserve">o. In 2009, the levelized cost of </w:t>
      </w:r>
      <w:r w:rsidRPr="00A474CD">
        <w:rPr>
          <w:rStyle w:val="StyleUnderline"/>
          <w:highlight w:val="cyan"/>
        </w:rPr>
        <w:t>solar</w:t>
      </w:r>
      <w:r w:rsidRPr="00A474CD">
        <w:rPr>
          <w:sz w:val="16"/>
        </w:rPr>
        <w:t xml:space="preserve"> photovoltaic </w:t>
      </w:r>
      <w:r w:rsidRPr="00A474CD">
        <w:rPr>
          <w:rStyle w:val="StyleUnderline"/>
          <w:highlight w:val="cyan"/>
        </w:rPr>
        <w:t>electricity</w:t>
      </w:r>
      <w:r w:rsidRPr="00A474CD">
        <w:rPr>
          <w:sz w:val="16"/>
        </w:rPr>
        <w:t xml:space="preserve"> was $359 per megawatt-hour — more than four times as expensive as electricity from a natural gas plant. By 2019, </w:t>
      </w:r>
      <w:r w:rsidRPr="00A474CD">
        <w:rPr>
          <w:rStyle w:val="StyleUnderline"/>
        </w:rPr>
        <w:t xml:space="preserve">solar PV had </w:t>
      </w:r>
      <w:r w:rsidRPr="00A474CD">
        <w:rPr>
          <w:rStyle w:val="StyleUnderline"/>
          <w:highlight w:val="cyan"/>
        </w:rPr>
        <w:t>fallen in price</w:t>
      </w:r>
      <w:r w:rsidRPr="00A474CD">
        <w:rPr>
          <w:rStyle w:val="StyleUnderline"/>
        </w:rPr>
        <w:t xml:space="preserve"> to $40 per megawatt-hou</w:t>
      </w:r>
      <w:r w:rsidRPr="004B377E">
        <w:rPr>
          <w:rStyle w:val="StyleUnderline"/>
        </w:rPr>
        <w:t>r</w:t>
      </w:r>
      <w:r w:rsidRPr="00A474CD">
        <w:rPr>
          <w:sz w:val="16"/>
        </w:rPr>
        <w:t xml:space="preserve">, </w:t>
      </w:r>
      <w:r w:rsidRPr="00EF389F">
        <w:rPr>
          <w:rStyle w:val="Emphasis"/>
          <w:highlight w:val="cyan"/>
        </w:rPr>
        <w:t>28% cheaper</w:t>
      </w:r>
      <w:r w:rsidRPr="00A474CD">
        <w:rPr>
          <w:rStyle w:val="StyleUnderline"/>
          <w:highlight w:val="cyan"/>
        </w:rPr>
        <w:t xml:space="preserve"> than gas</w:t>
      </w:r>
      <w:r w:rsidRPr="00A474CD">
        <w:rPr>
          <w:sz w:val="16"/>
        </w:rPr>
        <w:t xml:space="preserve">. </w:t>
      </w:r>
      <w:r w:rsidRPr="00A474CD">
        <w:rPr>
          <w:rStyle w:val="StyleUnderline"/>
        </w:rPr>
        <w:t xml:space="preserve">That’s an </w:t>
      </w:r>
      <w:r w:rsidRPr="004B377E">
        <w:rPr>
          <w:rStyle w:val="Emphasis"/>
        </w:rPr>
        <w:t>89% decline</w:t>
      </w:r>
      <w:r w:rsidRPr="00A474CD">
        <w:rPr>
          <w:rStyle w:val="StyleUnderline"/>
        </w:rPr>
        <w:t xml:space="preserve"> in </w:t>
      </w:r>
      <w:r w:rsidRPr="004B377E">
        <w:rPr>
          <w:rStyle w:val="Emphasis"/>
        </w:rPr>
        <w:t>10 years</w:t>
      </w:r>
      <w:r w:rsidRPr="00A474CD">
        <w:rPr>
          <w:rStyle w:val="StyleUnderline"/>
        </w:rPr>
        <w:t>,</w:t>
      </w:r>
      <w:r w:rsidRPr="00A474CD">
        <w:rPr>
          <w:sz w:val="16"/>
        </w:rPr>
        <w:t xml:space="preserve"> </w:t>
      </w:r>
      <w:r w:rsidRPr="00A474CD">
        <w:rPr>
          <w:rStyle w:val="StyleUnderline"/>
        </w:rPr>
        <w:t xml:space="preserve">with </w:t>
      </w:r>
      <w:r w:rsidRPr="004B377E">
        <w:rPr>
          <w:rStyle w:val="Emphasis"/>
        </w:rPr>
        <w:t>more cost drops</w:t>
      </w:r>
      <w:r w:rsidRPr="00A474CD">
        <w:rPr>
          <w:rStyle w:val="StyleUnderline"/>
        </w:rPr>
        <w:t xml:space="preserve"> yet to come</w:t>
      </w:r>
      <w:r w:rsidRPr="00A474CD">
        <w:rPr>
          <w:sz w:val="16"/>
        </w:rPr>
        <w:t xml:space="preserve">. Meanwhile, </w:t>
      </w:r>
      <w:r w:rsidRPr="00A474CD">
        <w:rPr>
          <w:rStyle w:val="StyleUnderline"/>
        </w:rPr>
        <w:t xml:space="preserve">lithium-ion batteries </w:t>
      </w:r>
      <w:r w:rsidRPr="00A474CD">
        <w:rPr>
          <w:sz w:val="16"/>
        </w:rPr>
        <w:t xml:space="preserve">have </w:t>
      </w:r>
      <w:r w:rsidRPr="00A474CD">
        <w:rPr>
          <w:rStyle w:val="StyleUnderline"/>
        </w:rPr>
        <w:t>experienced a similar drop in prices</w:t>
      </w:r>
      <w:r w:rsidRPr="00A474CD">
        <w:rPr>
          <w:sz w:val="16"/>
        </w:rPr>
        <w:t>.</w:t>
      </w:r>
    </w:p>
    <w:p w14:paraId="04C4A37E" w14:textId="77777777" w:rsidR="00A82C81" w:rsidRPr="00A474CD" w:rsidRDefault="00A82C81" w:rsidP="00A82C81">
      <w:pPr>
        <w:rPr>
          <w:sz w:val="16"/>
        </w:rPr>
      </w:pPr>
      <w:r w:rsidRPr="009446E6">
        <w:rPr>
          <w:rStyle w:val="StyleUnderline"/>
        </w:rPr>
        <w:t xml:space="preserve">That </w:t>
      </w:r>
      <w:r w:rsidRPr="009446E6">
        <w:rPr>
          <w:rStyle w:val="Emphasis"/>
        </w:rPr>
        <w:t>order-of-magnitude drop</w:t>
      </w:r>
      <w:r w:rsidRPr="009446E6">
        <w:rPr>
          <w:rStyle w:val="StyleUnderline"/>
        </w:rPr>
        <w:t xml:space="preserve"> in </w:t>
      </w:r>
      <w:r w:rsidRPr="009446E6">
        <w:rPr>
          <w:rStyle w:val="Emphasis"/>
        </w:rPr>
        <w:t>costs</w:t>
      </w:r>
      <w:r w:rsidRPr="009446E6">
        <w:rPr>
          <w:rStyle w:val="StyleUnderline"/>
        </w:rPr>
        <w:t xml:space="preserve"> makes all the difference</w:t>
      </w:r>
      <w:r w:rsidRPr="00A474CD">
        <w:rPr>
          <w:sz w:val="16"/>
        </w:rPr>
        <w:t xml:space="preserve">. </w:t>
      </w:r>
      <w:proofErr w:type="gramStart"/>
      <w:r w:rsidRPr="00A474CD">
        <w:rPr>
          <w:sz w:val="16"/>
        </w:rPr>
        <w:t>First of all</w:t>
      </w:r>
      <w:proofErr w:type="gramEnd"/>
      <w:r w:rsidRPr="00A474CD">
        <w:rPr>
          <w:sz w:val="16"/>
        </w:rPr>
        <w:t xml:space="preserve">, </w:t>
      </w:r>
      <w:r w:rsidRPr="009446E6">
        <w:rPr>
          <w:rStyle w:val="StyleUnderline"/>
        </w:rPr>
        <w:t xml:space="preserve">it means that solar and wind aren’t </w:t>
      </w:r>
      <w:r w:rsidRPr="00EF389F">
        <w:rPr>
          <w:rStyle w:val="Emphasis"/>
        </w:rPr>
        <w:t>risky</w:t>
      </w:r>
      <w:r w:rsidRPr="009446E6">
        <w:rPr>
          <w:rStyle w:val="StyleUnderline"/>
        </w:rPr>
        <w:t xml:space="preserve"> new tech</w:t>
      </w:r>
      <w:r w:rsidRPr="00A474CD">
        <w:rPr>
          <w:sz w:val="16"/>
        </w:rPr>
        <w:t xml:space="preserve">nologies. </w:t>
      </w:r>
      <w:r w:rsidRPr="00EF389F">
        <w:rPr>
          <w:sz w:val="16"/>
          <w:szCs w:val="16"/>
        </w:rPr>
        <w:t>Solyndra failed because it was trying to market an innovative new kind of solar cell, which ended up being too expensive when the tried-and-true design came down in cost.</w:t>
      </w:r>
      <w:r w:rsidRPr="00A474CD">
        <w:rPr>
          <w:sz w:val="16"/>
        </w:rPr>
        <w:t xml:space="preserve"> </w:t>
      </w:r>
      <w:r w:rsidRPr="009446E6">
        <w:rPr>
          <w:rStyle w:val="StyleUnderline"/>
        </w:rPr>
        <w:t xml:space="preserve">Future </w:t>
      </w:r>
      <w:r w:rsidRPr="00EF389F">
        <w:rPr>
          <w:rStyle w:val="Emphasis"/>
        </w:rPr>
        <w:t>investments</w:t>
      </w:r>
      <w:r w:rsidRPr="009446E6">
        <w:rPr>
          <w:rStyle w:val="StyleUnderline"/>
        </w:rPr>
        <w:t xml:space="preserve"> in solar won’t have </w:t>
      </w:r>
      <w:r w:rsidRPr="00EF389F">
        <w:rPr>
          <w:rStyle w:val="StyleUnderline"/>
        </w:rPr>
        <w:t>to bet on</w:t>
      </w:r>
      <w:r w:rsidRPr="009446E6">
        <w:rPr>
          <w:rStyle w:val="StyleUnderline"/>
        </w:rPr>
        <w:t xml:space="preserve"> any difficult technological </w:t>
      </w:r>
      <w:r w:rsidRPr="00EF389F">
        <w:rPr>
          <w:rStyle w:val="Emphasis"/>
        </w:rPr>
        <w:t>breakthroughs</w:t>
      </w:r>
      <w:r w:rsidRPr="00A474CD">
        <w:rPr>
          <w:sz w:val="16"/>
        </w:rPr>
        <w:t xml:space="preserve">. Batteries might be a different story — lots of money is being thrown at startups trying to create solid-state batteries, which would be a true breakthrough. But </w:t>
      </w:r>
      <w:r w:rsidRPr="00EF389F">
        <w:rPr>
          <w:sz w:val="16"/>
          <w:szCs w:val="16"/>
        </w:rPr>
        <w:t>Tesla Inc. is doing just fine with the old kind, so that sector is probably going to do OK as well. Venture investing does well when it doesn’t have to bet on “hard tech”, and much of clean tech is no longer hard.</w:t>
      </w:r>
    </w:p>
    <w:p w14:paraId="06C0BA32" w14:textId="77777777" w:rsidR="00A82C81" w:rsidRPr="00A474CD" w:rsidRDefault="00A82C81" w:rsidP="00A82C81">
      <w:pPr>
        <w:rPr>
          <w:u w:val="single"/>
        </w:rPr>
      </w:pPr>
      <w:r w:rsidRPr="00A474CD">
        <w:rPr>
          <w:sz w:val="16"/>
        </w:rPr>
        <w:t>Sec</w:t>
      </w:r>
      <w:r>
        <w:rPr>
          <w:sz w:val="16"/>
        </w:rPr>
        <w:t>o</w:t>
      </w:r>
      <w:r w:rsidRPr="00A474CD">
        <w:rPr>
          <w:sz w:val="16"/>
        </w:rPr>
        <w:t xml:space="preserve">nd, </w:t>
      </w:r>
      <w:r w:rsidRPr="00EF389F">
        <w:rPr>
          <w:rStyle w:val="Emphasis"/>
          <w:highlight w:val="cyan"/>
        </w:rPr>
        <w:t>cost drops</w:t>
      </w:r>
      <w:r w:rsidRPr="00A474CD">
        <w:rPr>
          <w:rStyle w:val="StyleUnderline"/>
          <w:highlight w:val="cyan"/>
        </w:rPr>
        <w:t xml:space="preserve"> in clean energy mean</w:t>
      </w:r>
      <w:r w:rsidRPr="009446E6">
        <w:rPr>
          <w:rStyle w:val="StyleUnderline"/>
        </w:rPr>
        <w:t xml:space="preserve"> that </w:t>
      </w:r>
      <w:r w:rsidRPr="00A474CD">
        <w:rPr>
          <w:rStyle w:val="StyleUnderline"/>
          <w:highlight w:val="cyan"/>
        </w:rPr>
        <w:t xml:space="preserve">success doesn’t depend on </w:t>
      </w:r>
      <w:r w:rsidRPr="00A474CD">
        <w:rPr>
          <w:rStyle w:val="Emphasis"/>
          <w:highlight w:val="cyan"/>
        </w:rPr>
        <w:t>government intervention</w:t>
      </w:r>
      <w:r w:rsidRPr="00A474CD">
        <w:rPr>
          <w:sz w:val="16"/>
        </w:rPr>
        <w:t xml:space="preserve">. In the earlier boom, fickle government subsidies were often necessary for capital-intensive energy companies to succeed. Now, </w:t>
      </w:r>
      <w:r w:rsidRPr="00A474CD">
        <w:rPr>
          <w:rStyle w:val="StyleUnderline"/>
        </w:rPr>
        <w:t>even though</w:t>
      </w:r>
      <w:r w:rsidRPr="00A474CD">
        <w:rPr>
          <w:sz w:val="16"/>
        </w:rPr>
        <w:t xml:space="preserve"> President Joe </w:t>
      </w:r>
      <w:r w:rsidRPr="00A474CD">
        <w:rPr>
          <w:rStyle w:val="StyleUnderline"/>
        </w:rPr>
        <w:t>Biden is planning a big push into clean-energy investment</w:t>
      </w:r>
      <w:r w:rsidRPr="00A474CD">
        <w:rPr>
          <w:sz w:val="16"/>
        </w:rPr>
        <w:t xml:space="preserve">, </w:t>
      </w:r>
      <w:r w:rsidRPr="00A474CD">
        <w:rPr>
          <w:rStyle w:val="StyleUnderline"/>
        </w:rPr>
        <w:t xml:space="preserve">the </w:t>
      </w:r>
      <w:r w:rsidRPr="00A474CD">
        <w:rPr>
          <w:rStyle w:val="StyleUnderline"/>
          <w:highlight w:val="cyan"/>
        </w:rPr>
        <w:t>market is investing</w:t>
      </w:r>
      <w:r w:rsidRPr="00A474CD">
        <w:rPr>
          <w:rStyle w:val="StyleUnderline"/>
        </w:rPr>
        <w:t xml:space="preserve"> quite a lot in renewables all </w:t>
      </w:r>
      <w:r w:rsidRPr="00A474CD">
        <w:rPr>
          <w:rStyle w:val="StyleUnderline"/>
          <w:highlight w:val="cyan"/>
        </w:rPr>
        <w:t>on its own</w:t>
      </w:r>
      <w:r w:rsidRPr="00A474CD">
        <w:rPr>
          <w:rStyle w:val="StyleUnderline"/>
        </w:rPr>
        <w:t>.</w:t>
      </w:r>
    </w:p>
    <w:p w14:paraId="2AB3C417" w14:textId="77777777" w:rsidR="00A82C81" w:rsidRPr="00A474CD" w:rsidRDefault="00A82C81" w:rsidP="00A82C81">
      <w:pPr>
        <w:rPr>
          <w:u w:val="single"/>
        </w:rPr>
      </w:pPr>
      <w:r w:rsidRPr="00A474CD">
        <w:rPr>
          <w:sz w:val="16"/>
        </w:rPr>
        <w:t xml:space="preserve">Finally, </w:t>
      </w:r>
      <w:r w:rsidRPr="00A474CD">
        <w:rPr>
          <w:rStyle w:val="StyleUnderline"/>
          <w:highlight w:val="cyan"/>
        </w:rPr>
        <w:t>investors have</w:t>
      </w:r>
      <w:r w:rsidRPr="00A474CD">
        <w:rPr>
          <w:sz w:val="16"/>
        </w:rPr>
        <w:t xml:space="preserve"> probably </w:t>
      </w:r>
      <w:r w:rsidRPr="00A474CD">
        <w:rPr>
          <w:rStyle w:val="Emphasis"/>
          <w:highlight w:val="cyan"/>
        </w:rPr>
        <w:t>learned their lesson</w:t>
      </w:r>
      <w:r w:rsidRPr="00A474CD">
        <w:rPr>
          <w:sz w:val="16"/>
        </w:rPr>
        <w:t xml:space="preserve">. </w:t>
      </w:r>
      <w:r w:rsidRPr="009446E6">
        <w:rPr>
          <w:rStyle w:val="StyleUnderline"/>
        </w:rPr>
        <w:t>Clean energy itself was never a good fit for venture</w:t>
      </w:r>
      <w:r w:rsidRPr="00A474CD">
        <w:rPr>
          <w:sz w:val="16"/>
        </w:rPr>
        <w:t xml:space="preserve">. It’s capital intensive, since buying solar panels and wind turbines entails a lot of money up front; </w:t>
      </w:r>
      <w:r w:rsidRPr="00A474CD">
        <w:rPr>
          <w:rStyle w:val="StyleUnderline"/>
        </w:rPr>
        <w:t>venture capital tends to focus on cheap, small investments that scale.</w:t>
      </w:r>
      <w:r w:rsidRPr="00A474CD">
        <w:rPr>
          <w:sz w:val="16"/>
        </w:rPr>
        <w:t xml:space="preserve"> </w:t>
      </w:r>
      <w:r w:rsidRPr="009446E6">
        <w:rPr>
          <w:rStyle w:val="StyleUnderline"/>
        </w:rPr>
        <w:t>And instead of companies creating highly differentiated products and new markets</w:t>
      </w:r>
      <w:r w:rsidRPr="00A474CD">
        <w:rPr>
          <w:sz w:val="16"/>
        </w:rPr>
        <w:t xml:space="preserve">, as in software, </w:t>
      </w:r>
      <w:r w:rsidRPr="009446E6">
        <w:rPr>
          <w:rStyle w:val="Emphasis"/>
          <w:highlight w:val="cyan"/>
        </w:rPr>
        <w:t>clean electricity</w:t>
      </w:r>
      <w:r w:rsidRPr="009446E6">
        <w:rPr>
          <w:rStyle w:val="StyleUnderline"/>
          <w:highlight w:val="cyan"/>
        </w:rPr>
        <w:t xml:space="preserve"> companies</w:t>
      </w:r>
      <w:r w:rsidRPr="009446E6">
        <w:rPr>
          <w:rStyle w:val="StyleUnderline"/>
        </w:rPr>
        <w:t xml:space="preserve"> are</w:t>
      </w:r>
      <w:r w:rsidRPr="00A474CD">
        <w:rPr>
          <w:sz w:val="16"/>
        </w:rPr>
        <w:t xml:space="preserve"> basically </w:t>
      </w:r>
      <w:r w:rsidRPr="009446E6">
        <w:rPr>
          <w:rStyle w:val="StyleUnderline"/>
          <w:highlight w:val="cyan"/>
        </w:rPr>
        <w:t>all</w:t>
      </w:r>
      <w:r w:rsidRPr="009446E6">
        <w:rPr>
          <w:rStyle w:val="StyleUnderline"/>
        </w:rPr>
        <w:t xml:space="preserve"> trying to </w:t>
      </w:r>
      <w:r w:rsidRPr="009446E6">
        <w:rPr>
          <w:rStyle w:val="StyleUnderline"/>
          <w:highlight w:val="cyan"/>
        </w:rPr>
        <w:t>provide the same</w:t>
      </w:r>
      <w:r w:rsidRPr="009446E6">
        <w:rPr>
          <w:rStyle w:val="StyleUnderline"/>
        </w:rPr>
        <w:t xml:space="preserve"> commodified </w:t>
      </w:r>
      <w:r w:rsidRPr="009446E6">
        <w:rPr>
          <w:rStyle w:val="StyleUnderline"/>
          <w:highlight w:val="cyan"/>
        </w:rPr>
        <w:t>product</w:t>
      </w:r>
      <w:r w:rsidRPr="009446E6">
        <w:rPr>
          <w:rStyle w:val="StyleUnderline"/>
        </w:rPr>
        <w:t>.</w:t>
      </w:r>
    </w:p>
    <w:p w14:paraId="4D767B79" w14:textId="77777777" w:rsidR="00A82C81" w:rsidRPr="00A474CD" w:rsidRDefault="00A82C81" w:rsidP="00A82C81">
      <w:pPr>
        <w:rPr>
          <w:u w:val="single"/>
        </w:rPr>
      </w:pPr>
      <w:r w:rsidRPr="00A474CD">
        <w:rPr>
          <w:sz w:val="16"/>
        </w:rPr>
        <w:t xml:space="preserve">This time around, </w:t>
      </w:r>
      <w:r w:rsidRPr="00A474CD">
        <w:rPr>
          <w:rStyle w:val="StyleUnderline"/>
        </w:rPr>
        <w:t xml:space="preserve">venture </w:t>
      </w:r>
      <w:r w:rsidRPr="00A474CD">
        <w:rPr>
          <w:rStyle w:val="StyleUnderline"/>
          <w:highlight w:val="cyan"/>
        </w:rPr>
        <w:t xml:space="preserve">capitalists are letting </w:t>
      </w:r>
      <w:r w:rsidRPr="00A474CD">
        <w:rPr>
          <w:rStyle w:val="Emphasis"/>
          <w:highlight w:val="cyan"/>
        </w:rPr>
        <w:t>bigger investors</w:t>
      </w:r>
      <w:r w:rsidRPr="00A474CD">
        <w:rPr>
          <w:rStyle w:val="StyleUnderline"/>
        </w:rPr>
        <w:t xml:space="preserve"> </w:t>
      </w:r>
      <w:r w:rsidRPr="00A474CD">
        <w:rPr>
          <w:rStyle w:val="StyleUnderline"/>
          <w:highlight w:val="cyan"/>
        </w:rPr>
        <w:t>handle</w:t>
      </w:r>
      <w:r w:rsidRPr="00A474CD">
        <w:rPr>
          <w:rStyle w:val="StyleUnderline"/>
        </w:rPr>
        <w:t xml:space="preserve"> the build out of solar and wind, and finding other niches where low-cost, differentiated </w:t>
      </w:r>
      <w:r w:rsidRPr="00A474CD">
        <w:rPr>
          <w:rStyle w:val="StyleUnderline"/>
          <w:highlight w:val="cyan"/>
        </w:rPr>
        <w:t>startups</w:t>
      </w:r>
      <w:r w:rsidRPr="00A474CD">
        <w:rPr>
          <w:rStyle w:val="StyleUnderline"/>
        </w:rPr>
        <w:t xml:space="preserve"> can add value</w:t>
      </w:r>
      <w:r w:rsidRPr="00A474CD">
        <w:rPr>
          <w:sz w:val="16"/>
        </w:rPr>
        <w:t xml:space="preserve"> — </w:t>
      </w:r>
      <w:r w:rsidRPr="00A474CD">
        <w:rPr>
          <w:rStyle w:val="StyleUnderline"/>
        </w:rPr>
        <w:t xml:space="preserve">such as </w:t>
      </w:r>
      <w:r w:rsidRPr="00A474CD">
        <w:rPr>
          <w:rStyle w:val="StyleUnderline"/>
          <w:highlight w:val="cyan"/>
        </w:rPr>
        <w:t xml:space="preserve">solar </w:t>
      </w:r>
      <w:r w:rsidRPr="00A474CD">
        <w:rPr>
          <w:rStyle w:val="Emphasis"/>
          <w:highlight w:val="cyan"/>
        </w:rPr>
        <w:t>services</w:t>
      </w:r>
      <w:r w:rsidRPr="00A474CD">
        <w:rPr>
          <w:rStyle w:val="StyleUnderline"/>
        </w:rPr>
        <w:t xml:space="preserve"> and </w:t>
      </w:r>
      <w:r w:rsidRPr="00A474CD">
        <w:rPr>
          <w:rStyle w:val="Emphasis"/>
        </w:rPr>
        <w:t>financing</w:t>
      </w:r>
      <w:r w:rsidRPr="00A474CD">
        <w:rPr>
          <w:rStyle w:val="StyleUnderline"/>
        </w:rPr>
        <w:t xml:space="preserve">, </w:t>
      </w:r>
      <w:r w:rsidRPr="00A474CD">
        <w:rPr>
          <w:rStyle w:val="Emphasis"/>
          <w:highlight w:val="cyan"/>
        </w:rPr>
        <w:t xml:space="preserve">lab-grown </w:t>
      </w:r>
      <w:proofErr w:type="gramStart"/>
      <w:r w:rsidRPr="00A474CD">
        <w:rPr>
          <w:rStyle w:val="Emphasis"/>
          <w:highlight w:val="cyan"/>
        </w:rPr>
        <w:t>meat</w:t>
      </w:r>
      <w:proofErr w:type="gramEnd"/>
      <w:r w:rsidRPr="00A474CD">
        <w:rPr>
          <w:rStyle w:val="StyleUnderline"/>
        </w:rPr>
        <w:t xml:space="preserve"> </w:t>
      </w:r>
      <w:r w:rsidRPr="00A474CD">
        <w:rPr>
          <w:rStyle w:val="StyleUnderline"/>
          <w:highlight w:val="cyan"/>
        </w:rPr>
        <w:t xml:space="preserve">and </w:t>
      </w:r>
      <w:r w:rsidRPr="00A474CD">
        <w:rPr>
          <w:rStyle w:val="Emphasis"/>
          <w:highlight w:val="cyan"/>
        </w:rPr>
        <w:t>electric vehicles</w:t>
      </w:r>
      <w:r w:rsidRPr="00A474CD">
        <w:rPr>
          <w:sz w:val="16"/>
        </w:rPr>
        <w:t xml:space="preserve">. Some of those bets are certainly going to fail, but that’s always the case in private equity. </w:t>
      </w:r>
      <w:r w:rsidRPr="009446E6">
        <w:rPr>
          <w:rStyle w:val="StyleUnderline"/>
        </w:rPr>
        <w:t xml:space="preserve">The </w:t>
      </w:r>
      <w:r w:rsidRPr="009446E6">
        <w:rPr>
          <w:rStyle w:val="StyleUnderline"/>
          <w:highlight w:val="cyan"/>
        </w:rPr>
        <w:t>success of Tesla</w:t>
      </w:r>
      <w:r w:rsidRPr="00A474CD">
        <w:rPr>
          <w:sz w:val="16"/>
        </w:rPr>
        <w:t xml:space="preserve"> — </w:t>
      </w:r>
      <w:r w:rsidRPr="009446E6">
        <w:rPr>
          <w:rStyle w:val="StyleUnderline"/>
        </w:rPr>
        <w:t xml:space="preserve">now with a </w:t>
      </w:r>
      <w:r w:rsidRPr="009446E6">
        <w:rPr>
          <w:rStyle w:val="Emphasis"/>
        </w:rPr>
        <w:t>market cap</w:t>
      </w:r>
      <w:r w:rsidRPr="009446E6">
        <w:rPr>
          <w:rStyle w:val="StyleUnderline"/>
        </w:rPr>
        <w:t xml:space="preserve"> of</w:t>
      </w:r>
      <w:r w:rsidRPr="00A474CD">
        <w:rPr>
          <w:sz w:val="16"/>
        </w:rPr>
        <w:t xml:space="preserve"> almost </w:t>
      </w:r>
      <w:r w:rsidRPr="009446E6">
        <w:rPr>
          <w:rStyle w:val="StyleUnderline"/>
        </w:rPr>
        <w:t>$700 billion</w:t>
      </w:r>
      <w:r w:rsidRPr="00A474CD">
        <w:rPr>
          <w:sz w:val="16"/>
        </w:rPr>
        <w:t xml:space="preserve">, or </w:t>
      </w:r>
      <w:r w:rsidRPr="009446E6">
        <w:rPr>
          <w:rStyle w:val="StyleUnderline"/>
        </w:rPr>
        <w:t xml:space="preserve">28 times the amount that was lost in the clean-tech bust </w:t>
      </w:r>
      <w:r w:rsidRPr="00A474CD">
        <w:rPr>
          <w:sz w:val="16"/>
        </w:rPr>
        <w:t xml:space="preserve">— </w:t>
      </w:r>
      <w:r w:rsidRPr="009446E6">
        <w:rPr>
          <w:rStyle w:val="StyleUnderline"/>
          <w:highlight w:val="cyan"/>
        </w:rPr>
        <w:t>demonstrates</w:t>
      </w:r>
      <w:r w:rsidRPr="009446E6">
        <w:rPr>
          <w:rStyle w:val="StyleUnderline"/>
        </w:rPr>
        <w:t xml:space="preserve"> the </w:t>
      </w:r>
      <w:r w:rsidRPr="009446E6">
        <w:rPr>
          <w:rStyle w:val="Emphasis"/>
        </w:rPr>
        <w:t>time-honored principle</w:t>
      </w:r>
      <w:r w:rsidRPr="009446E6">
        <w:rPr>
          <w:rStyle w:val="StyleUnderline"/>
        </w:rPr>
        <w:t xml:space="preserve"> that </w:t>
      </w:r>
      <w:r w:rsidRPr="009446E6">
        <w:rPr>
          <w:rStyle w:val="StyleUnderline"/>
          <w:highlight w:val="cyan"/>
        </w:rPr>
        <w:t>a few big hits</w:t>
      </w:r>
      <w:r w:rsidRPr="009446E6">
        <w:rPr>
          <w:rStyle w:val="StyleUnderline"/>
        </w:rPr>
        <w:t xml:space="preserve"> can </w:t>
      </w:r>
      <w:r w:rsidRPr="009446E6">
        <w:rPr>
          <w:rStyle w:val="StyleUnderline"/>
          <w:highlight w:val="cyan"/>
        </w:rPr>
        <w:t>compensate</w:t>
      </w:r>
      <w:r w:rsidRPr="009446E6">
        <w:rPr>
          <w:rStyle w:val="StyleUnderline"/>
        </w:rPr>
        <w:t xml:space="preserve"> </w:t>
      </w:r>
      <w:r w:rsidRPr="009446E6">
        <w:rPr>
          <w:rStyle w:val="StyleUnderline"/>
          <w:highlight w:val="cyan"/>
        </w:rPr>
        <w:t>for</w:t>
      </w:r>
      <w:r w:rsidRPr="009446E6">
        <w:rPr>
          <w:rStyle w:val="StyleUnderline"/>
        </w:rPr>
        <w:t xml:space="preserve"> </w:t>
      </w:r>
      <w:r w:rsidRPr="009446E6">
        <w:rPr>
          <w:rStyle w:val="Emphasis"/>
          <w:highlight w:val="cyan"/>
        </w:rPr>
        <w:t>a lot</w:t>
      </w:r>
      <w:r w:rsidRPr="009446E6">
        <w:rPr>
          <w:rStyle w:val="StyleUnderline"/>
          <w:highlight w:val="cyan"/>
        </w:rPr>
        <w:t xml:space="preserve"> of </w:t>
      </w:r>
      <w:r w:rsidRPr="009446E6">
        <w:rPr>
          <w:rStyle w:val="StyleUnderline"/>
        </w:rPr>
        <w:t xml:space="preserve">little </w:t>
      </w:r>
      <w:r w:rsidRPr="009446E6">
        <w:rPr>
          <w:rStyle w:val="Emphasis"/>
          <w:highlight w:val="cyan"/>
        </w:rPr>
        <w:t>failures</w:t>
      </w:r>
      <w:r w:rsidRPr="009446E6">
        <w:rPr>
          <w:rStyle w:val="StyleUnderline"/>
        </w:rPr>
        <w:t>.</w:t>
      </w:r>
    </w:p>
    <w:p w14:paraId="64279BD6" w14:textId="39521546" w:rsidR="00A82C81" w:rsidRPr="00A82C81" w:rsidRDefault="00A82C81" w:rsidP="00A82C81">
      <w:pPr>
        <w:rPr>
          <w:sz w:val="16"/>
        </w:rPr>
      </w:pPr>
      <w:r w:rsidRPr="00A474CD">
        <w:rPr>
          <w:sz w:val="16"/>
        </w:rPr>
        <w:lastRenderedPageBreak/>
        <w:t xml:space="preserve">In other words, </w:t>
      </w:r>
      <w:r w:rsidRPr="009446E6">
        <w:rPr>
          <w:rStyle w:val="StyleUnderline"/>
          <w:highlight w:val="cyan"/>
        </w:rPr>
        <w:t>clean tech is entering</w:t>
      </w:r>
      <w:r w:rsidRPr="009446E6">
        <w:rPr>
          <w:rStyle w:val="StyleUnderline"/>
        </w:rPr>
        <w:t xml:space="preserve"> the </w:t>
      </w:r>
      <w:r w:rsidRPr="009446E6">
        <w:rPr>
          <w:rStyle w:val="Emphasis"/>
        </w:rPr>
        <w:t>final stage</w:t>
      </w:r>
      <w:r w:rsidRPr="009446E6">
        <w:rPr>
          <w:rStyle w:val="StyleUnderline"/>
        </w:rPr>
        <w:t xml:space="preserve"> of the famous </w:t>
      </w:r>
      <w:r w:rsidRPr="009446E6">
        <w:rPr>
          <w:rStyle w:val="Emphasis"/>
        </w:rPr>
        <w:t>Gartner Hype Cycle</w:t>
      </w:r>
      <w:r w:rsidRPr="00A474CD">
        <w:rPr>
          <w:sz w:val="16"/>
        </w:rPr>
        <w:t xml:space="preserve"> — </w:t>
      </w:r>
      <w:r w:rsidRPr="009446E6">
        <w:rPr>
          <w:rStyle w:val="StyleUnderline"/>
        </w:rPr>
        <w:t>a pattern that describes the progression of emerging tech</w:t>
      </w:r>
      <w:r w:rsidRPr="00A474CD">
        <w:rPr>
          <w:sz w:val="16"/>
        </w:rPr>
        <w:t xml:space="preserve">nologies </w:t>
      </w:r>
      <w:r w:rsidRPr="009446E6">
        <w:rPr>
          <w:rStyle w:val="StyleUnderline"/>
        </w:rPr>
        <w:t>and business models</w:t>
      </w:r>
      <w:r w:rsidRPr="00A474CD">
        <w:rPr>
          <w:sz w:val="16"/>
        </w:rPr>
        <w:t xml:space="preserve">, </w:t>
      </w:r>
      <w:r w:rsidRPr="009446E6">
        <w:rPr>
          <w:rStyle w:val="StyleUnderline"/>
        </w:rPr>
        <w:t>starting with an innovation that sees expectations climb and then crash</w:t>
      </w:r>
      <w:r w:rsidRPr="00A474CD">
        <w:rPr>
          <w:sz w:val="16"/>
        </w:rPr>
        <w:t xml:space="preserve">, </w:t>
      </w:r>
      <w:r w:rsidRPr="009446E6">
        <w:rPr>
          <w:rStyle w:val="StyleUnderline"/>
        </w:rPr>
        <w:t xml:space="preserve">before they finally rise again to </w:t>
      </w:r>
      <w:r w:rsidRPr="009446E6">
        <w:rPr>
          <w:rStyle w:val="Emphasis"/>
          <w:highlight w:val="cyan"/>
        </w:rPr>
        <w:t>sustained productivity</w:t>
      </w:r>
      <w:r w:rsidRPr="00A474CD">
        <w:rPr>
          <w:sz w:val="16"/>
        </w:rPr>
        <w:t>.</w:t>
      </w:r>
    </w:p>
    <w:p w14:paraId="036440FF" w14:textId="55B38CA6" w:rsidR="003840C0" w:rsidRDefault="003840C0" w:rsidP="003840C0">
      <w:pPr>
        <w:pStyle w:val="Heading3"/>
      </w:pPr>
      <w:r>
        <w:lastRenderedPageBreak/>
        <w:t>1NC---Mining Good</w:t>
      </w:r>
    </w:p>
    <w:p w14:paraId="4AA8C0DF" w14:textId="5D2B39CC" w:rsidR="00A82C81" w:rsidRDefault="00A82C81" w:rsidP="00A82C81">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46FC0FCA" w14:textId="77777777" w:rsidR="00A82C81" w:rsidRDefault="00A82C81" w:rsidP="00A82C81">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4EF69DFC" w14:textId="77777777" w:rsidR="00A82C81" w:rsidRDefault="00A82C81" w:rsidP="00A82C81">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 xml:space="preserve">and his plan to sail across </w:t>
      </w:r>
      <w:r w:rsidRPr="00662130">
        <w:rPr>
          <w:rStyle w:val="StyleUnderline"/>
        </w:rPr>
        <w:lastRenderedPageBreak/>
        <w:t>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ose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w:t>
      </w:r>
      <w:r w:rsidRPr="00F35472">
        <w:rPr>
          <w:rStyle w:val="StyleUnderline"/>
          <w:highlight w:val="green"/>
        </w:rPr>
        <w:lastRenderedPageBreak/>
        <w:t xml:space="preserve">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6617B213" w14:textId="77777777" w:rsidR="00A82C81" w:rsidRPr="00C435A1" w:rsidRDefault="00A82C81" w:rsidP="00A82C81">
      <w:pPr>
        <w:pStyle w:val="Heading4"/>
        <w:rPr>
          <w:rFonts w:cs="Arial"/>
        </w:rPr>
      </w:pPr>
      <w:r w:rsidRPr="00C435A1">
        <w:rPr>
          <w:rFonts w:cs="Arial"/>
        </w:rPr>
        <w:t>Resource scarcity coming now and causes extinction—asteroid mining is the only way to solve</w:t>
      </w:r>
    </w:p>
    <w:p w14:paraId="36176176" w14:textId="77777777" w:rsidR="00A82C81" w:rsidRPr="00C435A1" w:rsidRDefault="00A82C81" w:rsidP="00A82C81">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44" w:history="1">
        <w:r w:rsidRPr="00C435A1">
          <w:rPr>
            <w:rStyle w:val="Hyperlink"/>
          </w:rPr>
          <w:t>https://www.linkedin.com/pulse/asteroid-mining-necessary-answer-mineral-scarcity-de-crombrugghe</w:t>
        </w:r>
      </w:hyperlink>
    </w:p>
    <w:p w14:paraId="3A02CE8C" w14:textId="77777777" w:rsidR="00A82C81" w:rsidRPr="00C435A1" w:rsidRDefault="00A82C81" w:rsidP="00A82C81">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 xml:space="preserve">reserves are </w:t>
      </w:r>
      <w:proofErr w:type="gramStart"/>
      <w:r w:rsidRPr="00F35472">
        <w:rPr>
          <w:rStyle w:val="StyleUnderline"/>
          <w:highlight w:val="green"/>
        </w:rPr>
        <w:t>finite</w:t>
      </w:r>
      <w:proofErr w:type="gramEnd"/>
      <w:r w:rsidRPr="00F35472">
        <w:rPr>
          <w:rStyle w:val="StyleUnderline"/>
          <w:highlight w:val="green"/>
        </w:rPr>
        <w:t xml:space="preserv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F35472">
        <w:rPr>
          <w:rStyle w:val="StyleUnderline"/>
          <w:highlight w:val="green"/>
        </w:rPr>
        <w:t xml:space="preserve">the </w:t>
      </w:r>
      <w:proofErr w:type="gramStart"/>
      <w:r w:rsidRPr="00F35472">
        <w:rPr>
          <w:rStyle w:val="StyleUnderline"/>
          <w:highlight w:val="green"/>
        </w:rPr>
        <w:t>amount</w:t>
      </w:r>
      <w:proofErr w:type="gramEnd"/>
      <w:r w:rsidRPr="00F35472">
        <w:rPr>
          <w:rStyle w:val="StyleUnderline"/>
          <w:highlight w:val="green"/>
        </w:rPr>
        <w:t xml:space="preserve">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dematerialisation,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w:t>
      </w:r>
      <w:r w:rsidRPr="00C435A1">
        <w:rPr>
          <w:sz w:val="14"/>
        </w:rPr>
        <w:lastRenderedPageBreak/>
        <w:t xml:space="preserve">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18BAB32B" w14:textId="77777777" w:rsidR="00A82C81" w:rsidRPr="00C435A1" w:rsidRDefault="00A82C81" w:rsidP="00A82C81">
      <w:pPr>
        <w:pStyle w:val="Heading4"/>
        <w:rPr>
          <w:rFonts w:cs="Arial"/>
        </w:rPr>
      </w:pPr>
      <w:r w:rsidRPr="00C435A1">
        <w:rPr>
          <w:rFonts w:cs="Arial"/>
        </w:rPr>
        <w:t>Resource Shortages Exacerbate Conflict</w:t>
      </w:r>
    </w:p>
    <w:p w14:paraId="4D783816" w14:textId="77777777" w:rsidR="00A82C81" w:rsidRPr="00C435A1" w:rsidRDefault="00A82C81" w:rsidP="00A82C81">
      <w:r w:rsidRPr="00C435A1">
        <w:rPr>
          <w:rStyle w:val="Style13ptBold"/>
        </w:rPr>
        <w:t>Wingo 13</w:t>
      </w:r>
      <w:r w:rsidRPr="00C435A1">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27C7D846" w14:textId="77777777" w:rsidR="00897BC0" w:rsidRDefault="00A82C81" w:rsidP="00A82C81">
      <w:pPr>
        <w:rPr>
          <w:rStyle w:val="StyleUnderline"/>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w:t>
      </w:r>
      <w:r w:rsidRPr="00C435A1">
        <w:rPr>
          <w:sz w:val="16"/>
        </w:rPr>
        <w:lastRenderedPageBreak/>
        <w:t xml:space="preserve">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F35472">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sz w:val="16"/>
          <w:highlight w:val="green"/>
        </w:rPr>
        <w:t xml:space="preserve">. </w:t>
      </w:r>
      <w:r w:rsidRPr="00F35472">
        <w:rPr>
          <w:rStyle w:val="Emphasis"/>
          <w:highlight w:val="green"/>
        </w:rPr>
        <w:t>The first is collapse</w:t>
      </w:r>
      <w:r w:rsidRPr="00C435A1">
        <w:rPr>
          <w:rStyle w:val="Emphasis"/>
        </w:rPr>
        <w:t>, forecast</w:t>
      </w:r>
      <w:r w:rsidRPr="00C435A1">
        <w:rPr>
          <w:sz w:val="16"/>
        </w:rPr>
        <w:t xml:space="preserve"> by the “Limits to Growth” school of thought. The </w:t>
      </w:r>
      <w:r w:rsidRPr="00F35472">
        <w:rPr>
          <w:rStyle w:val="Emphasis"/>
          <w:highlight w:val="green"/>
        </w:rPr>
        <w:t>second</w:t>
      </w:r>
      <w:r w:rsidRPr="00C435A1">
        <w:rPr>
          <w:sz w:val="16"/>
        </w:rPr>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rPr>
          <w:sz w:val="16"/>
        </w:rPr>
        <w:t xml:space="preserve">. The </w:t>
      </w:r>
      <w:r w:rsidRPr="00F35472">
        <w:rPr>
          <w:rStyle w:val="StyleUnderline"/>
          <w:highlight w:val="green"/>
        </w:rPr>
        <w:t>third</w:t>
      </w:r>
      <w:r w:rsidRPr="00C435A1">
        <w:rPr>
          <w:sz w:val="16"/>
        </w:rPr>
        <w:t xml:space="preserve">, and most desirable, </w:t>
      </w:r>
      <w:r w:rsidRPr="00C435A1">
        <w:rPr>
          <w:rStyle w:val="Emphasis"/>
        </w:rPr>
        <w:t xml:space="preserve">is 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t>development of the</w:t>
      </w:r>
      <w:r w:rsidRPr="00C435A1">
        <w:rPr>
          <w:rStyle w:val="Emphasis"/>
        </w:rPr>
        <w:t xml:space="preserve"> inner </w:t>
      </w:r>
      <w:r w:rsidRPr="00F35472">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r w:rsidRPr="00F35472">
        <w:rPr>
          <w:rStyle w:val="StyleUnderline"/>
          <w:highlight w:val="green"/>
        </w:rPr>
        <w:t>asteroidal</w:t>
      </w:r>
      <w:r w:rsidRPr="00C435A1">
        <w:rPr>
          <w:rStyle w:val="StyleUnderline"/>
        </w:rPr>
        <w:t xml:space="preserve"> </w:t>
      </w:r>
      <w:r w:rsidRPr="00F35472">
        <w:rPr>
          <w:rStyle w:val="StyleUnderline"/>
          <w:highlight w:val="green"/>
        </w:rPr>
        <w:t>material</w:t>
      </w:r>
    </w:p>
    <w:p w14:paraId="52FFB3BC" w14:textId="77777777" w:rsidR="00897BC0" w:rsidRDefault="00897BC0" w:rsidP="00A82C81">
      <w:pPr>
        <w:rPr>
          <w:rStyle w:val="StyleUnderline"/>
        </w:rPr>
      </w:pPr>
    </w:p>
    <w:p w14:paraId="180C7811" w14:textId="38C0AED3" w:rsidR="00A82C81" w:rsidRPr="00C435A1" w:rsidRDefault="00A82C81" w:rsidP="00A82C81">
      <w:pPr>
        <w:rPr>
          <w:rStyle w:val="Emphasis"/>
        </w:rPr>
      </w:pP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35472">
        <w:rPr>
          <w:rStyle w:val="Emphasis"/>
          <w:highlight w:val="green"/>
        </w:rPr>
        <w:t>should be the</w:t>
      </w:r>
      <w:r w:rsidRPr="00C435A1">
        <w:rPr>
          <w:rStyle w:val="Emphasis"/>
        </w:rPr>
        <w:t xml:space="preserve"> </w:t>
      </w:r>
      <w:r w:rsidRPr="00F35472">
        <w:rPr>
          <w:rStyle w:val="Emphasis"/>
          <w:highlight w:val="green"/>
        </w:rPr>
        <w:t>role of government</w:t>
      </w:r>
      <w:r w:rsidRPr="00C435A1">
        <w:rPr>
          <w:rStyle w:val="Emphasis"/>
        </w:rPr>
        <w:t xml:space="preserve"> </w:t>
      </w:r>
      <w:r w:rsidRPr="00F35472">
        <w:rPr>
          <w:rStyle w:val="Emphasis"/>
          <w:highlight w:val="green"/>
        </w:rPr>
        <w:t>to</w:t>
      </w:r>
      <w:r w:rsidRPr="00C435A1">
        <w:rPr>
          <w:rStyle w:val="Emphasis"/>
        </w:rPr>
        <w:t xml:space="preserve"> develop policies and concrete legislation to </w:t>
      </w:r>
      <w:r w:rsidRPr="00F35472">
        <w:rPr>
          <w:rStyle w:val="Emphasis"/>
          <w:highlight w:val="green"/>
        </w:rPr>
        <w:t>support</w:t>
      </w:r>
      <w:r w:rsidRPr="00C435A1">
        <w:rPr>
          <w:rStyle w:val="Emphasis"/>
        </w:rPr>
        <w:t xml:space="preserve"> </w:t>
      </w:r>
      <w:r w:rsidRPr="00F35472">
        <w:rPr>
          <w:rStyle w:val="Emphasis"/>
          <w:highlight w:val="green"/>
        </w:rPr>
        <w:t>this development for</w:t>
      </w:r>
      <w:r w:rsidRPr="00C435A1">
        <w:rPr>
          <w:rStyle w:val="Emphasis"/>
        </w:rPr>
        <w:t xml:space="preserve"> the continued </w:t>
      </w:r>
      <w:r w:rsidRPr="00F35472">
        <w:rPr>
          <w:rStyle w:val="Emphasis"/>
          <w:highlight w:val="green"/>
        </w:rPr>
        <w:t>health of the</w:t>
      </w:r>
      <w:r w:rsidRPr="00C435A1">
        <w:rPr>
          <w:rStyle w:val="Emphasis"/>
        </w:rPr>
        <w:t xml:space="preserve"> American </w:t>
      </w:r>
      <w:r w:rsidRPr="00F35472">
        <w:rPr>
          <w:rStyle w:val="Emphasis"/>
          <w:highlight w:val="green"/>
        </w:rPr>
        <w:t>economy</w:t>
      </w:r>
      <w:r w:rsidRPr="00C435A1">
        <w:rPr>
          <w:rStyle w:val="Emphasis"/>
        </w:rPr>
        <w:t xml:space="preserve"> and the future of all mankind. </w:t>
      </w:r>
    </w:p>
    <w:p w14:paraId="3DBCA972" w14:textId="369F2065" w:rsidR="00A82C81" w:rsidRPr="00F35472" w:rsidRDefault="00A82C81" w:rsidP="00A82C81">
      <w:pPr>
        <w:rPr>
          <w:sz w:val="16"/>
        </w:rPr>
      </w:pPr>
      <w:r w:rsidRPr="00055D8B">
        <w:rPr>
          <w:sz w:val="16"/>
        </w:rPr>
        <w:t xml:space="preserve">saki as well. </w:t>
      </w:r>
    </w:p>
    <w:sectPr w:rsidR="00A82C81" w:rsidRPr="00F354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KDPE C+ Utopia">
    <w:altName w:val="Cambria"/>
    <w:panose1 w:val="020B0604020202020204"/>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Times">
    <w:panose1 w:val="00000500000000020000"/>
    <w:charset w:val="00"/>
    <w:family w:val="auto"/>
    <w:pitch w:val="variable"/>
    <w:sig w:usb0="E00002FF" w:usb1="5000205A"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Sylfaen">
    <w:panose1 w:val="010A0502050306030303"/>
    <w:charset w:val="00"/>
    <w:family w:val="roman"/>
    <w:notTrueType/>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Franklin Gothic Heavy">
    <w:panose1 w:val="020B09030201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Minion Pro">
    <w:panose1 w:val="020B0604020202020204"/>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Stone Serif">
    <w:altName w:val="Times New Roman"/>
    <w:panose1 w:val="020B0604020202020204"/>
    <w:charset w:val="00"/>
    <w:family w:val="roman"/>
    <w:notTrueType/>
    <w:pitch w:val="default"/>
    <w:sig w:usb0="03000000"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DokChampa"/>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LHPMII+TimesNewRoman">
    <w:altName w:val="Times New Roman"/>
    <w:panose1 w:val="020B0604020202020204"/>
    <w:charset w:val="00"/>
    <w:family w:val="roman"/>
    <w:notTrueType/>
    <w:pitch w:val="default"/>
    <w:sig w:usb0="03000000"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Estrangelo Edessa">
    <w:panose1 w:val="020B0604020202020204"/>
    <w:charset w:val="01"/>
    <w:family w:val="roman"/>
    <w:notTrueType/>
    <w:pitch w:val="variable"/>
  </w:font>
  <w:font w:name="Baskerville">
    <w:panose1 w:val="02020502070401020303"/>
    <w:charset w:val="00"/>
    <w:family w:val="roman"/>
    <w:pitch w:val="variable"/>
    <w:sig w:usb0="80000067" w:usb1="02000000" w:usb2="00000000" w:usb3="00000000" w:csb0="0000019F" w:csb1="00000000"/>
  </w:font>
  <w:font w:name="Frutiger 45 Light">
    <w:altName w:val="Times New Roman"/>
    <w:panose1 w:val="020B0604020202020204"/>
    <w:charset w:val="00"/>
    <w:family w:val="swiss"/>
    <w:notTrueType/>
    <w:pitch w:val="default"/>
    <w:sig w:usb0="03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Mangal">
    <w:panose1 w:val="02040503050203030202"/>
    <w:charset w:val="01"/>
    <w:family w:val="roman"/>
    <w:notTrueType/>
    <w:pitch w:val="variable"/>
    <w:sig w:usb0="0000A003" w:usb1="00000000" w:usb2="00000000" w:usb3="00000000" w:csb0="00000001" w:csb1="00000000"/>
  </w:font>
  <w:font w:name="DejaVu Sans">
    <w:altName w:val="Times New Roman"/>
    <w:panose1 w:val="020B0604020202020204"/>
    <w:charset w:val="00"/>
    <w:family w:val="swiss"/>
    <w:pitch w:val="variable"/>
    <w:sig w:usb0="00000000" w:usb1="D200FDFF" w:usb2="0A246029" w:usb3="00000000" w:csb0="000001FF" w:csb1="00000000"/>
  </w:font>
  <w:font w:name="Lohit Hindi">
    <w:altName w:val="MS Mincho"/>
    <w:panose1 w:val="020B0604020202020204"/>
    <w:charset w:val="80"/>
    <w:family w:val="auto"/>
    <w:pitch w:val="variable"/>
  </w:font>
  <w:font w:name="ヒラギノ角ゴ Pro W3">
    <w:panose1 w:val="020B0300000000000000"/>
    <w:charset w:val="80"/>
    <w:family w:val="auto"/>
    <w:pitch w:val="variable"/>
    <w:sig w:usb0="E00002FF" w:usb1="7AC7FFFF" w:usb2="00000012" w:usb3="00000000" w:csb0="0002000D" w:csb1="00000000"/>
  </w:font>
  <w:font w:name="Constantia">
    <w:panose1 w:val="02030602050306030303"/>
    <w:charset w:val="00"/>
    <w:family w:val="roman"/>
    <w:pitch w:val="variable"/>
    <w:sig w:usb0="A00002EF" w:usb1="4000204B" w:usb2="00000000" w:usb3="00000000" w:csb0="0000019F" w:csb1="00000000"/>
  </w:font>
  <w:font w:name="Frutiger LT Std 45 Light">
    <w:altName w:val="Cambria"/>
    <w:panose1 w:val="020B0604020202020204"/>
    <w:charset w:val="4D"/>
    <w:family w:val="swiss"/>
    <w:notTrueType/>
    <w:pitch w:val="default"/>
    <w:sig w:usb0="00000003" w:usb1="00000000" w:usb2="00000000" w:usb3="00000000" w:csb0="00000001" w:csb1="00000000"/>
  </w:font>
  <w:font w:name="Interstate">
    <w:altName w:val="Interstate"/>
    <w:panose1 w:val="020B0604020202020204"/>
    <w:charset w:val="00"/>
    <w:family w:val="swiss"/>
    <w:notTrueType/>
    <w:pitch w:val="default"/>
    <w:sig w:usb0="00000003" w:usb1="00000000" w:usb2="00000000" w:usb3="00000000" w:csb0="00000001" w:csb1="00000000"/>
  </w:font>
  <w:font w:name="Fairfield LT Std Medium">
    <w:altName w:val="Fairfield LT Std Medium"/>
    <w:panose1 w:val="020B0604020202020204"/>
    <w:charset w:val="00"/>
    <w:family w:val="roman"/>
    <w:notTrueType/>
    <w:pitch w:val="default"/>
    <w:sig w:usb0="00000003" w:usb1="00000000" w:usb2="00000000" w:usb3="00000000" w:csb0="00000001" w:csb1="00000000"/>
  </w:font>
  <w:font w:name="Myriad Pro Light">
    <w:panose1 w:val="020B0604020202020204"/>
    <w:charset w:val="00"/>
    <w:family w:val="swiss"/>
    <w:notTrueType/>
    <w:pitch w:val="variable"/>
    <w:sig w:usb0="20000287" w:usb1="00000001" w:usb2="00000000" w:usb3="00000000" w:csb0="0000019F" w:csb1="00000000"/>
  </w:font>
  <w:font w:name="Myriad Pro">
    <w:altName w:val="Myriad Pro"/>
    <w:panose1 w:val="020B0604020202020204"/>
    <w:charset w:val="00"/>
    <w:family w:val="swiss"/>
    <w:notTrueType/>
    <w:pitch w:val="variable"/>
    <w:sig w:usb0="20000287" w:usb1="00000001" w:usb2="00000000" w:usb3="00000000" w:csb0="0000019F" w:csb1="00000000"/>
  </w:font>
  <w:font w:name="DHIPTF+Humanist521BT-BoldConden">
    <w:altName w:val="Calibri"/>
    <w:panose1 w:val="020B0604020202020204"/>
    <w:charset w:val="00"/>
    <w:family w:val="swiss"/>
    <w:notTrueType/>
    <w:pitch w:val="default"/>
    <w:sig w:usb0="00000003" w:usb1="00000000" w:usb2="00000000" w:usb3="00000000" w:csb0="00000001" w:csb1="00000000"/>
  </w:font>
  <w:font w:name="Times New Roman Bold">
    <w:panose1 w:val="020B0604020202020204"/>
    <w:charset w:val="00"/>
    <w:family w:val="roman"/>
    <w:notTrueType/>
    <w:pitch w:val="default"/>
  </w:font>
  <w:font w:name="abel">
    <w:altName w:val="Times New Roman"/>
    <w:panose1 w:val="020B0604020202020204"/>
    <w:charset w:val="00"/>
    <w:family w:val="auto"/>
    <w:pitch w:val="default"/>
  </w:font>
  <w:font w:name="FranklinITCProLight">
    <w:altName w:val="Times New Roman"/>
    <w:panose1 w:val="020B0604020202020204"/>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Avenir Book">
    <w:panose1 w:val="02000503020000020003"/>
    <w:charset w:val="00"/>
    <w:family w:val="auto"/>
    <w:pitch w:val="variable"/>
    <w:sig w:usb0="800000AF" w:usb1="5000204A" w:usb2="00000000" w:usb3="00000000" w:csb0="0000009B" w:csb1="00000000"/>
  </w:font>
  <w:font w:name="Arial Bold">
    <w:altName w:val="Arial"/>
    <w:panose1 w:val="020B0604020202020204"/>
    <w:charset w:val="00"/>
    <w:family w:val="auto"/>
    <w:pitch w:val="variable"/>
    <w:sig w:usb0="E0002AFF" w:usb1="C0007843" w:usb2="00000009" w:usb3="00000000" w:csb0="000001FF" w:csb1="00000000"/>
  </w:font>
  <w:font w:name="Bell MT">
    <w:panose1 w:val="02020503060305020303"/>
    <w:charset w:val="4D"/>
    <w:family w:val="roman"/>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notTrueType/>
    <w:pitch w:val="variable"/>
    <w:sig w:usb0="00000287" w:usb1="00000000" w:usb2="00000000" w:usb3="00000000" w:csb0="000000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B70570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FC3FCE"/>
    <w:multiLevelType w:val="hybridMultilevel"/>
    <w:tmpl w:val="D5606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587A56"/>
    <w:multiLevelType w:val="hybridMultilevel"/>
    <w:tmpl w:val="9A424362"/>
    <w:lvl w:ilvl="0" w:tplc="8086FE4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815056"/>
    <w:multiLevelType w:val="hybridMultilevel"/>
    <w:tmpl w:val="30522570"/>
    <w:lvl w:ilvl="0" w:tplc="7A52FC3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B91A9D"/>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642ED3"/>
    <w:multiLevelType w:val="hybridMultilevel"/>
    <w:tmpl w:val="2D18508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18BB742E"/>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1B5E31"/>
    <w:multiLevelType w:val="hybridMultilevel"/>
    <w:tmpl w:val="595A5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B71377"/>
    <w:multiLevelType w:val="multilevel"/>
    <w:tmpl w:val="F18C2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5DD4BAF"/>
    <w:multiLevelType w:val="hybridMultilevel"/>
    <w:tmpl w:val="C0728BF2"/>
    <w:lvl w:ilvl="0" w:tplc="58E235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032D4C"/>
    <w:multiLevelType w:val="hybridMultilevel"/>
    <w:tmpl w:val="003AF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7C4B33"/>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B64ED2"/>
    <w:multiLevelType w:val="hybridMultilevel"/>
    <w:tmpl w:val="6D12C950"/>
    <w:lvl w:ilvl="0" w:tplc="B0ECD0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335DA5"/>
    <w:multiLevelType w:val="hybridMultilevel"/>
    <w:tmpl w:val="99A0173E"/>
    <w:lvl w:ilvl="0" w:tplc="ECA64698">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D37088"/>
    <w:multiLevelType w:val="multilevel"/>
    <w:tmpl w:val="C598E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AC4B74"/>
    <w:multiLevelType w:val="hybridMultilevel"/>
    <w:tmpl w:val="E74835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CB0623"/>
    <w:multiLevelType w:val="hybridMultilevel"/>
    <w:tmpl w:val="52CA8BA6"/>
    <w:lvl w:ilvl="0" w:tplc="F3C8D03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C0059B"/>
    <w:multiLevelType w:val="hybridMultilevel"/>
    <w:tmpl w:val="834A2B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D254D5"/>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B35FF6"/>
    <w:multiLevelType w:val="hybridMultilevel"/>
    <w:tmpl w:val="B6E4E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7255E0"/>
    <w:multiLevelType w:val="hybridMultilevel"/>
    <w:tmpl w:val="DCC28C7C"/>
    <w:lvl w:ilvl="0" w:tplc="805822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0C4100"/>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6C918A0"/>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2322DA"/>
    <w:multiLevelType w:val="hybridMultilevel"/>
    <w:tmpl w:val="83C2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FC032D"/>
    <w:multiLevelType w:val="hybridMultilevel"/>
    <w:tmpl w:val="ECE0E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EAB1CEC"/>
    <w:multiLevelType w:val="multilevel"/>
    <w:tmpl w:val="61EC2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58B4E47"/>
    <w:multiLevelType w:val="hybridMultilevel"/>
    <w:tmpl w:val="495CC2B8"/>
    <w:lvl w:ilvl="0" w:tplc="D82A7D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610E07"/>
    <w:multiLevelType w:val="hybridMultilevel"/>
    <w:tmpl w:val="D52C91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8A16AC"/>
    <w:multiLevelType w:val="hybridMultilevel"/>
    <w:tmpl w:val="B26E98BA"/>
    <w:lvl w:ilvl="0" w:tplc="7C3447F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6AD841DF"/>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29"/>
  </w:num>
  <w:num w:numId="14">
    <w:abstractNumId w:val="19"/>
  </w:num>
  <w:num w:numId="15">
    <w:abstractNumId w:val="40"/>
  </w:num>
  <w:num w:numId="16">
    <w:abstractNumId w:val="42"/>
  </w:num>
  <w:num w:numId="17">
    <w:abstractNumId w:val="16"/>
  </w:num>
  <w:num w:numId="18">
    <w:abstractNumId w:val="13"/>
  </w:num>
  <w:num w:numId="19">
    <w:abstractNumId w:val="39"/>
  </w:num>
  <w:num w:numId="20">
    <w:abstractNumId w:val="21"/>
  </w:num>
  <w:num w:numId="21">
    <w:abstractNumId w:val="43"/>
  </w:num>
  <w:num w:numId="22">
    <w:abstractNumId w:val="35"/>
  </w:num>
  <w:num w:numId="23">
    <w:abstractNumId w:val="25"/>
  </w:num>
  <w:num w:numId="24">
    <w:abstractNumId w:val="24"/>
  </w:num>
  <w:num w:numId="25">
    <w:abstractNumId w:val="14"/>
  </w:num>
  <w:num w:numId="26">
    <w:abstractNumId w:val="34"/>
  </w:num>
  <w:num w:numId="27">
    <w:abstractNumId w:val="17"/>
  </w:num>
  <w:num w:numId="28">
    <w:abstractNumId w:val="37"/>
  </w:num>
  <w:num w:numId="29">
    <w:abstractNumId w:val="44"/>
  </w:num>
  <w:num w:numId="30">
    <w:abstractNumId w:val="23"/>
  </w:num>
  <w:num w:numId="31">
    <w:abstractNumId w:val="46"/>
  </w:num>
  <w:num w:numId="32">
    <w:abstractNumId w:val="33"/>
  </w:num>
  <w:num w:numId="33">
    <w:abstractNumId w:val="18"/>
  </w:num>
  <w:num w:numId="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31"/>
  </w:num>
  <w:num w:numId="37">
    <w:abstractNumId w:val="22"/>
  </w:num>
  <w:num w:numId="38">
    <w:abstractNumId w:val="12"/>
  </w:num>
  <w:num w:numId="39">
    <w:abstractNumId w:val="32"/>
  </w:num>
  <w:num w:numId="40">
    <w:abstractNumId w:val="20"/>
  </w:num>
  <w:num w:numId="41">
    <w:abstractNumId w:val="41"/>
  </w:num>
  <w:num w:numId="42">
    <w:abstractNumId w:val="26"/>
  </w:num>
  <w:num w:numId="43">
    <w:abstractNumId w:val="28"/>
  </w:num>
  <w:num w:numId="44">
    <w:abstractNumId w:val="36"/>
  </w:num>
  <w:num w:numId="45">
    <w:abstractNumId w:val="38"/>
  </w:num>
  <w:num w:numId="46">
    <w:abstractNumId w:val="30"/>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6743"/>
    <w:rsid w:val="00001B1D"/>
    <w:rsid w:val="000029E3"/>
    <w:rsid w:val="000029E8"/>
    <w:rsid w:val="00004225"/>
    <w:rsid w:val="00005BCE"/>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0C0"/>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240"/>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C02"/>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BC0"/>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2C81"/>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74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D88197"/>
  <w14:defaultImageDpi w14:val="300"/>
  <w15:docId w15:val="{20C71203-4297-4145-9F2C-2DCD74CC0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6743"/>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F867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 Char Char Char,Heading 2 Char Char Char Char Char Char Char Char, Char Char Char Char1,Char Char Char Char1 Char,Heading 2 Char Char,Heading 2 Char Char Char,Char Char Char Char1,Char2,cite_tag,BlockText"/>
    <w:basedOn w:val="Normal"/>
    <w:next w:val="Normal"/>
    <w:link w:val="Heading2Char"/>
    <w:uiPriority w:val="9"/>
    <w:unhideWhenUsed/>
    <w:qFormat/>
    <w:rsid w:val="00F867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F867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F86743"/>
    <w:pPr>
      <w:keepNext/>
      <w:keepLines/>
      <w:spacing w:before="40" w:after="0"/>
      <w:outlineLvl w:val="3"/>
    </w:pPr>
    <w:rPr>
      <w:rFonts w:eastAsiaTheme="majorEastAsia" w:cstheme="majorBidi"/>
      <w:b/>
      <w:bCs/>
      <w:sz w:val="26"/>
      <w:szCs w:val="26"/>
    </w:rPr>
  </w:style>
  <w:style w:type="paragraph" w:styleId="Heading5">
    <w:name w:val="heading 5"/>
    <w:aliases w:val="zBroken,Blocks"/>
    <w:basedOn w:val="Heading4"/>
    <w:next w:val="Normal"/>
    <w:link w:val="Heading5Char"/>
    <w:autoRedefine/>
    <w:uiPriority w:val="99"/>
    <w:unhideWhenUsed/>
    <w:qFormat/>
    <w:rsid w:val="00A82C81"/>
    <w:pPr>
      <w:outlineLvl w:val="4"/>
    </w:pPr>
  </w:style>
  <w:style w:type="paragraph" w:styleId="Heading6">
    <w:name w:val="heading 6"/>
    <w:aliases w:val="cites2,Title (no index)"/>
    <w:basedOn w:val="Normal"/>
    <w:next w:val="Normal"/>
    <w:link w:val="Heading6Char"/>
    <w:unhideWhenUsed/>
    <w:qFormat/>
    <w:rsid w:val="00A82C81"/>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A82C81"/>
    <w:pPr>
      <w:tabs>
        <w:tab w:val="left" w:pos="9450"/>
      </w:tabs>
      <w:spacing w:before="240" w:after="60"/>
      <w:outlineLvl w:val="6"/>
    </w:pPr>
    <w:rPr>
      <w:rFonts w:ascii="Times New Roman" w:eastAsia="Calibri" w:hAnsi="Times New Roman" w:cs="Times New Roman"/>
      <w:sz w:val="24"/>
    </w:rPr>
  </w:style>
  <w:style w:type="paragraph" w:styleId="Heading8">
    <w:name w:val="heading 8"/>
    <w:basedOn w:val="Normal"/>
    <w:next w:val="Normal"/>
    <w:link w:val="Heading8Char"/>
    <w:qFormat/>
    <w:rsid w:val="00A82C81"/>
    <w:pPr>
      <w:tabs>
        <w:tab w:val="left" w:pos="9450"/>
      </w:tabs>
      <w:spacing w:before="240" w:after="60"/>
      <w:outlineLvl w:val="7"/>
    </w:pPr>
    <w:rPr>
      <w:rFonts w:ascii="Times New Roman" w:eastAsia="Calibri" w:hAnsi="Times New Roman" w:cs="Times New Roman"/>
      <w:i/>
      <w:iCs/>
      <w:sz w:val="24"/>
    </w:rPr>
  </w:style>
  <w:style w:type="paragraph" w:styleId="Heading9">
    <w:name w:val="heading 9"/>
    <w:basedOn w:val="Normal"/>
    <w:next w:val="Normal"/>
    <w:link w:val="Heading9Char"/>
    <w:qFormat/>
    <w:rsid w:val="00A82C81"/>
    <w:pPr>
      <w:tabs>
        <w:tab w:val="left" w:pos="9450"/>
      </w:tabs>
      <w:spacing w:before="240" w:after="60"/>
      <w:outlineLvl w:val="8"/>
    </w:pPr>
    <w:rPr>
      <w:rFonts w:ascii="Arial" w:eastAsia="Calibri" w:hAnsi="Arial" w:cs="Arial"/>
    </w:rPr>
  </w:style>
  <w:style w:type="character" w:default="1" w:styleId="DefaultParagraphFont">
    <w:name w:val="Default Paragraph Font"/>
    <w:uiPriority w:val="1"/>
    <w:semiHidden/>
    <w:unhideWhenUsed/>
    <w:rsid w:val="00F867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6743"/>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F86743"/>
    <w:rPr>
      <w:rFonts w:ascii="Calibri" w:eastAsiaTheme="majorEastAsia" w:hAnsi="Calibri" w:cstheme="majorBidi"/>
      <w:b/>
      <w:bCs/>
      <w:sz w:val="52"/>
      <w:szCs w:val="32"/>
    </w:rPr>
  </w:style>
  <w:style w:type="character" w:customStyle="1" w:styleId="Heading2Char">
    <w:name w:val="Heading 2 Char"/>
    <w:aliases w:val="Hat Char,Heading 2 Char Char Char Char Char Char Char Char1,Heading 2 Char Char Char Char Char Char Char Char Char, Char Char Char Char1 Char1,Char Char Char Char1 Char Char1,Heading 2 Char Char Char2,Heading 2 Char Char Char Char1"/>
    <w:basedOn w:val="DefaultParagraphFont"/>
    <w:link w:val="Heading2"/>
    <w:uiPriority w:val="9"/>
    <w:rsid w:val="00F8674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3: Cite Char,Index Headers Char"/>
    <w:basedOn w:val="DefaultParagraphFont"/>
    <w:link w:val="Heading3"/>
    <w:uiPriority w:val="9"/>
    <w:rsid w:val="00F8674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F867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86743"/>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1"/>
    <w:qFormat/>
    <w:rsid w:val="00F86743"/>
    <w:rPr>
      <w:b w:val="0"/>
      <w:sz w:val="22"/>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s"/>
    <w:basedOn w:val="DefaultParagraphFont"/>
    <w:link w:val="textbold"/>
    <w:uiPriority w:val="20"/>
    <w:qFormat/>
    <w:rsid w:val="00F86743"/>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F8674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F86743"/>
    <w:rPr>
      <w:color w:val="auto"/>
      <w:u w:val="none"/>
    </w:rPr>
  </w:style>
  <w:style w:type="paragraph" w:styleId="DocumentMap">
    <w:name w:val="Document Map"/>
    <w:basedOn w:val="Normal"/>
    <w:link w:val="DocumentMapChar"/>
    <w:uiPriority w:val="99"/>
    <w:unhideWhenUsed/>
    <w:rsid w:val="00F867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86743"/>
    <w:rPr>
      <w:rFonts w:ascii="Lucida Grande" w:hAnsi="Lucida Grande" w:cs="Lucida Grande"/>
    </w:rPr>
  </w:style>
  <w:style w:type="paragraph" w:customStyle="1" w:styleId="textbold">
    <w:name w:val="text bold"/>
    <w:basedOn w:val="Normal"/>
    <w:link w:val="Emphasis"/>
    <w:uiPriority w:val="20"/>
    <w:qFormat/>
    <w:rsid w:val="003840C0"/>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Clear,No Spacing7,Card,No Spacing1,No Spacing111112,nonunderlined,No Spacing11211,Tags"/>
    <w:basedOn w:val="Heading1"/>
    <w:link w:val="Hyperlink"/>
    <w:autoRedefine/>
    <w:uiPriority w:val="99"/>
    <w:qFormat/>
    <w:rsid w:val="003840C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82C81"/>
    <w:pPr>
      <w:pBdr>
        <w:top w:val="single" w:sz="4" w:space="1" w:color="auto"/>
        <w:left w:val="single" w:sz="4" w:space="4" w:color="auto"/>
        <w:bottom w:val="single" w:sz="4" w:space="1" w:color="auto"/>
        <w:right w:val="single" w:sz="4" w:space="4" w:color="auto"/>
      </w:pBdr>
      <w:ind w:left="720"/>
      <w:jc w:val="both"/>
    </w:pPr>
    <w:rPr>
      <w:rFonts w:cs="Times New Roman"/>
      <w:b/>
      <w:iCs/>
      <w:u w:val="single"/>
    </w:rPr>
  </w:style>
  <w:style w:type="character" w:styleId="UnresolvedMention">
    <w:name w:val="Unresolved Mention"/>
    <w:basedOn w:val="DefaultParagraphFont"/>
    <w:uiPriority w:val="99"/>
    <w:semiHidden/>
    <w:unhideWhenUsed/>
    <w:rsid w:val="00A82C81"/>
    <w:rPr>
      <w:color w:val="605E5C"/>
      <w:shd w:val="clear" w:color="auto" w:fill="E1DFDD"/>
    </w:rPr>
  </w:style>
  <w:style w:type="paragraph" w:styleId="ListParagraph">
    <w:name w:val="List Paragraph"/>
    <w:aliases w:val="6 font"/>
    <w:basedOn w:val="Normal"/>
    <w:uiPriority w:val="99"/>
    <w:unhideWhenUsed/>
    <w:qFormat/>
    <w:rsid w:val="00A82C81"/>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A82C81"/>
    <w:rPr>
      <w:rFonts w:eastAsiaTheme="minorHAnsi"/>
      <w:szCs w:val="22"/>
      <w:u w:val="single"/>
    </w:rPr>
  </w:style>
  <w:style w:type="character" w:customStyle="1" w:styleId="Heading5Char">
    <w:name w:val="Heading 5 Char"/>
    <w:aliases w:val="zBroken Char,Blocks Char"/>
    <w:basedOn w:val="DefaultParagraphFont"/>
    <w:link w:val="Heading5"/>
    <w:uiPriority w:val="99"/>
    <w:rsid w:val="00A82C81"/>
    <w:rPr>
      <w:rFonts w:ascii="Calibri" w:eastAsiaTheme="majorEastAsia" w:hAnsi="Calibri" w:cstheme="majorBidi"/>
      <w:b/>
      <w:bCs/>
      <w:sz w:val="26"/>
      <w:szCs w:val="26"/>
    </w:rPr>
  </w:style>
  <w:style w:type="character" w:customStyle="1" w:styleId="Heading6Char">
    <w:name w:val="Heading 6 Char"/>
    <w:aliases w:val="cites2 Char,Title (no index) Char"/>
    <w:basedOn w:val="DefaultParagraphFont"/>
    <w:link w:val="Heading6"/>
    <w:rsid w:val="00A82C81"/>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A82C81"/>
    <w:rPr>
      <w:rFonts w:ascii="Times New Roman" w:eastAsia="Calibri" w:hAnsi="Times New Roman" w:cs="Times New Roman"/>
    </w:rPr>
  </w:style>
  <w:style w:type="character" w:customStyle="1" w:styleId="Heading8Char">
    <w:name w:val="Heading 8 Char"/>
    <w:basedOn w:val="DefaultParagraphFont"/>
    <w:link w:val="Heading8"/>
    <w:rsid w:val="00A82C81"/>
    <w:rPr>
      <w:rFonts w:ascii="Times New Roman" w:eastAsia="Calibri" w:hAnsi="Times New Roman" w:cs="Times New Roman"/>
      <w:i/>
      <w:iCs/>
    </w:rPr>
  </w:style>
  <w:style w:type="character" w:customStyle="1" w:styleId="Heading9Char">
    <w:name w:val="Heading 9 Char"/>
    <w:basedOn w:val="DefaultParagraphFont"/>
    <w:link w:val="Heading9"/>
    <w:rsid w:val="00A82C81"/>
    <w:rPr>
      <w:rFonts w:ascii="Arial" w:eastAsia="Calibri" w:hAnsi="Arial" w:cs="Arial"/>
      <w:sz w:val="22"/>
    </w:rPr>
  </w:style>
  <w:style w:type="paragraph" w:customStyle="1" w:styleId="Style4">
    <w:name w:val="Style4"/>
    <w:basedOn w:val="Normal"/>
    <w:link w:val="Style4Char"/>
    <w:qFormat/>
    <w:rsid w:val="00A82C81"/>
    <w:pPr>
      <w:numPr>
        <w:numId w:val="17"/>
      </w:numPr>
      <w:tabs>
        <w:tab w:val="clear" w:pos="360"/>
        <w:tab w:val="num" w:pos="0"/>
      </w:tabs>
      <w:ind w:left="0" w:firstLine="0"/>
    </w:pPr>
    <w:rPr>
      <w:rFonts w:ascii="Times New Roman" w:eastAsia="Times New Roman" w:hAnsi="Times New Roman" w:cs="Times New Roman"/>
      <w:sz w:val="20"/>
      <w:u w:val="single"/>
    </w:rPr>
  </w:style>
  <w:style w:type="paragraph" w:customStyle="1" w:styleId="StyleStyle49pt">
    <w:name w:val="Style Style4 + 9 pt"/>
    <w:basedOn w:val="Style4"/>
    <w:link w:val="StyleStyle49ptChar"/>
    <w:qFormat/>
    <w:rsid w:val="00A82C81"/>
  </w:style>
  <w:style w:type="character" w:customStyle="1" w:styleId="StyleStyle49ptChar">
    <w:name w:val="Style Style4 + 9 pt Char"/>
    <w:basedOn w:val="DefaultParagraphFont"/>
    <w:link w:val="StyleStyle49pt"/>
    <w:locked/>
    <w:rsid w:val="00A82C81"/>
    <w:rPr>
      <w:rFonts w:ascii="Times New Roman" w:eastAsia="Times New Roman" w:hAnsi="Times New Roman" w:cs="Times New Roman"/>
      <w:sz w:val="20"/>
      <w:u w:val="single"/>
    </w:rPr>
  </w:style>
  <w:style w:type="character" w:customStyle="1" w:styleId="StyleTimesNewRoman9pt">
    <w:name w:val="Style Times New Roman 9 pt"/>
    <w:rsid w:val="00A82C81"/>
    <w:rPr>
      <w:sz w:val="20"/>
    </w:rPr>
  </w:style>
  <w:style w:type="character" w:customStyle="1" w:styleId="Style9ptItalicUnderline">
    <w:name w:val="Style 9 pt Italic Underline"/>
    <w:rsid w:val="00A82C81"/>
    <w:rPr>
      <w:i/>
      <w:sz w:val="20"/>
      <w:u w:val="single"/>
    </w:rPr>
  </w:style>
  <w:style w:type="character" w:styleId="PlaceholderText">
    <w:name w:val="Placeholder Text"/>
    <w:basedOn w:val="DefaultParagraphFont"/>
    <w:uiPriority w:val="99"/>
    <w:unhideWhenUsed/>
    <w:rsid w:val="00A82C81"/>
    <w:rPr>
      <w:color w:val="808080"/>
    </w:rPr>
  </w:style>
  <w:style w:type="character" w:customStyle="1" w:styleId="TitleChar">
    <w:name w:val="Title Char"/>
    <w:aliases w:val="Cites and Cards Char,UNDERLINE Char,Bold Underlined Char,title Char,Block Heading Char,Read This Char,Non Read Text Char1,Debate Normal Char1,Warrants Char"/>
    <w:basedOn w:val="DefaultParagraphFont"/>
    <w:link w:val="Title"/>
    <w:uiPriority w:val="6"/>
    <w:qFormat/>
    <w:rsid w:val="00A82C81"/>
    <w:rPr>
      <w:rFonts w:ascii="Arial Narrow" w:hAnsi="Arial Narrow"/>
      <w:u w:val="single"/>
    </w:rPr>
  </w:style>
  <w:style w:type="paragraph" w:styleId="Title">
    <w:name w:val="Title"/>
    <w:aliases w:val="Cites and Cards,UNDERLINE,Bold Underlined,title,Block Heading,Read This,Non Read Text,Debate Normal,Warrants"/>
    <w:basedOn w:val="Normal"/>
    <w:next w:val="BodyText"/>
    <w:link w:val="TitleChar"/>
    <w:uiPriority w:val="6"/>
    <w:qFormat/>
    <w:rsid w:val="00A82C81"/>
    <w:pPr>
      <w:keepNext/>
      <w:keepLines/>
      <w:spacing w:after="240"/>
      <w:jc w:val="center"/>
      <w:outlineLvl w:val="0"/>
    </w:pPr>
    <w:rPr>
      <w:rFonts w:ascii="Arial Narrow" w:hAnsi="Arial Narrow" w:cstheme="minorBidi"/>
      <w:sz w:val="24"/>
      <w:u w:val="single"/>
    </w:rPr>
  </w:style>
  <w:style w:type="character" w:customStyle="1" w:styleId="TitleChar1">
    <w:name w:val="Title Char1"/>
    <w:aliases w:val="Non Read Text Char,Debate Normal Char"/>
    <w:basedOn w:val="DefaultParagraphFont"/>
    <w:uiPriority w:val="99"/>
    <w:rsid w:val="00A82C81"/>
    <w:rPr>
      <w:rFonts w:asciiTheme="majorHAnsi" w:eastAsiaTheme="majorEastAsia" w:hAnsiTheme="majorHAnsi" w:cstheme="majorBidi"/>
      <w:spacing w:val="-10"/>
      <w:kern w:val="28"/>
      <w:sz w:val="56"/>
      <w:szCs w:val="56"/>
    </w:rPr>
  </w:style>
  <w:style w:type="paragraph" w:styleId="BodyText">
    <w:name w:val="Body Text"/>
    <w:basedOn w:val="Normal"/>
    <w:link w:val="BodyTextChar"/>
    <w:unhideWhenUsed/>
    <w:qFormat/>
    <w:rsid w:val="00A82C81"/>
    <w:pPr>
      <w:spacing w:after="120"/>
    </w:pPr>
  </w:style>
  <w:style w:type="character" w:customStyle="1" w:styleId="BodyTextChar">
    <w:name w:val="Body Text Char"/>
    <w:basedOn w:val="DefaultParagraphFont"/>
    <w:link w:val="BodyText"/>
    <w:rsid w:val="00A82C81"/>
    <w:rPr>
      <w:rFonts w:ascii="Calibri" w:hAnsi="Calibri" w:cs="Calibri"/>
      <w:sz w:val="22"/>
    </w:rPr>
  </w:style>
  <w:style w:type="paragraph" w:customStyle="1" w:styleId="CiteSpacing">
    <w:name w:val="Cite Spacing"/>
    <w:basedOn w:val="Normal"/>
    <w:uiPriority w:val="4"/>
    <w:qFormat/>
    <w:rsid w:val="00A82C81"/>
    <w:pPr>
      <w:spacing w:before="60" w:after="60"/>
    </w:pPr>
  </w:style>
  <w:style w:type="paragraph" w:customStyle="1" w:styleId="Analytic">
    <w:name w:val="Analytic"/>
    <w:basedOn w:val="Heading4"/>
    <w:link w:val="AnalyticChar"/>
    <w:uiPriority w:val="4"/>
    <w:qFormat/>
    <w:rsid w:val="00A82C81"/>
  </w:style>
  <w:style w:type="character" w:customStyle="1" w:styleId="AnalyticChar">
    <w:name w:val="Analytic Char"/>
    <w:basedOn w:val="DefaultParagraphFont"/>
    <w:link w:val="Analytic"/>
    <w:uiPriority w:val="4"/>
    <w:rsid w:val="00A82C81"/>
    <w:rPr>
      <w:rFonts w:ascii="Calibri" w:eastAsiaTheme="majorEastAsia" w:hAnsi="Calibri" w:cstheme="majorBidi"/>
      <w:b/>
      <w:bCs/>
      <w:sz w:val="26"/>
      <w:szCs w:val="26"/>
    </w:rPr>
  </w:style>
  <w:style w:type="character" w:customStyle="1" w:styleId="Style1Char1">
    <w:name w:val="Style1 Char1"/>
    <w:basedOn w:val="DefaultParagraphFont"/>
    <w:rsid w:val="00A82C81"/>
    <w:rPr>
      <w:rFonts w:ascii="Calibri" w:eastAsia="SimSun" w:hAnsi="Calibri" w:cs="Calibri"/>
      <w:szCs w:val="24"/>
      <w:u w:val="single"/>
      <w:lang w:eastAsia="zh-CN"/>
    </w:rPr>
  </w:style>
  <w:style w:type="character" w:customStyle="1" w:styleId="Style11pt">
    <w:name w:val="Style 11 pt"/>
    <w:basedOn w:val="DefaultParagraphFont"/>
    <w:rsid w:val="00A82C81"/>
    <w:rPr>
      <w:sz w:val="20"/>
    </w:rPr>
  </w:style>
  <w:style w:type="character" w:customStyle="1" w:styleId="Style11ptUnderline">
    <w:name w:val="Style 11 pt Underline"/>
    <w:basedOn w:val="DefaultParagraphFont"/>
    <w:rsid w:val="00A82C81"/>
    <w:rPr>
      <w:sz w:val="20"/>
      <w:u w:val="single"/>
    </w:rPr>
  </w:style>
  <w:style w:type="character" w:customStyle="1" w:styleId="StyleUnderlineChar11pt">
    <w:name w:val="Style Underline Char + 11 pt"/>
    <w:basedOn w:val="DefaultParagraphFont"/>
    <w:rsid w:val="00A82C81"/>
    <w:rPr>
      <w:rFonts w:ascii="Times New Roman" w:hAnsi="Times New Roman"/>
      <w:sz w:val="20"/>
      <w:szCs w:val="24"/>
      <w:u w:val="single"/>
      <w:lang w:val="en-US" w:eastAsia="en-US" w:bidi="ar-SA"/>
    </w:rPr>
  </w:style>
  <w:style w:type="character" w:customStyle="1" w:styleId="cardChar">
    <w:name w:val="card Char"/>
    <w:aliases w:val="Bold Cite Char Char,Speed Cite Char"/>
    <w:uiPriority w:val="99"/>
    <w:rsid w:val="00A82C81"/>
    <w:rPr>
      <w:rFonts w:ascii="Calibri" w:eastAsia="Calibri" w:hAnsi="Calibri" w:cs="Times New Roman"/>
    </w:rPr>
  </w:style>
  <w:style w:type="character" w:customStyle="1" w:styleId="underline">
    <w:name w:val="underline"/>
    <w:qFormat/>
    <w:rsid w:val="00A82C81"/>
    <w:rPr>
      <w:b/>
      <w:u w:val="single"/>
    </w:rPr>
  </w:style>
  <w:style w:type="character" w:customStyle="1" w:styleId="hit">
    <w:name w:val="hit"/>
    <w:basedOn w:val="DefaultParagraphFont"/>
    <w:rsid w:val="00A82C81"/>
    <w:rPr>
      <w:rFonts w:cs="Times New Roman"/>
    </w:rPr>
  </w:style>
  <w:style w:type="character" w:customStyle="1" w:styleId="apple-converted-space">
    <w:name w:val="apple-converted-space"/>
    <w:qFormat/>
    <w:rsid w:val="00A82C81"/>
  </w:style>
  <w:style w:type="character" w:customStyle="1" w:styleId="blue">
    <w:name w:val="blue"/>
    <w:rsid w:val="00A82C81"/>
  </w:style>
  <w:style w:type="character" w:styleId="Strong">
    <w:name w:val="Strong"/>
    <w:aliases w:val="Citation Char Char1 Char Char Char Char Char,Cut,8 pt font,Read Char Char Char,Small 1"/>
    <w:basedOn w:val="DefaultParagraphFont"/>
    <w:uiPriority w:val="22"/>
    <w:qFormat/>
    <w:rsid w:val="00A82C81"/>
    <w:rPr>
      <w:b/>
      <w:bCs/>
    </w:rPr>
  </w:style>
  <w:style w:type="character" w:customStyle="1" w:styleId="Style1Char">
    <w:name w:val="Style1 Char"/>
    <w:basedOn w:val="DefaultParagraphFont"/>
    <w:rsid w:val="00A82C81"/>
    <w:rPr>
      <w:rFonts w:eastAsia="SimSun"/>
      <w:szCs w:val="24"/>
      <w:u w:val="single"/>
      <w:lang w:eastAsia="zh-CN"/>
    </w:rPr>
  </w:style>
  <w:style w:type="paragraph" w:customStyle="1" w:styleId="paragraph">
    <w:name w:val="paragraph"/>
    <w:basedOn w:val="Normal"/>
    <w:rsid w:val="00A82C81"/>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A82C81"/>
  </w:style>
  <w:style w:type="character" w:customStyle="1" w:styleId="eop">
    <w:name w:val="eop"/>
    <w:basedOn w:val="DefaultParagraphFont"/>
    <w:rsid w:val="00A82C81"/>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A82C81"/>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UnderlinePara">
    <w:name w:val="Underline Para"/>
    <w:basedOn w:val="Normal"/>
    <w:uiPriority w:val="6"/>
    <w:qFormat/>
    <w:rsid w:val="00A82C81"/>
    <w:pPr>
      <w:widowControl w:val="0"/>
      <w:suppressAutoHyphens/>
      <w:spacing w:after="200"/>
      <w:contextualSpacing/>
    </w:pPr>
    <w:rPr>
      <w:rFonts w:asciiTheme="minorHAnsi" w:hAnsiTheme="minorHAnsi" w:cstheme="minorBidi"/>
      <w:u w:val="single"/>
    </w:rPr>
  </w:style>
  <w:style w:type="paragraph" w:customStyle="1" w:styleId="Analytics">
    <w:name w:val="Analytics"/>
    <w:link w:val="AnalyticsChar"/>
    <w:uiPriority w:val="4"/>
    <w:qFormat/>
    <w:rsid w:val="00A82C81"/>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A82C81"/>
    <w:rPr>
      <w:rFonts w:ascii="Calibri" w:eastAsiaTheme="majorEastAsia" w:hAnsi="Calibri" w:cstheme="majorBidi"/>
      <w:b/>
      <w:iCs/>
      <w:sz w:val="26"/>
      <w:szCs w:val="28"/>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basedOn w:val="DefaultParagraphFont"/>
    <w:qFormat/>
    <w:rsid w:val="00A82C81"/>
    <w:rPr>
      <w:rFonts w:cs="Arial"/>
      <w:b/>
      <w:bCs/>
      <w:iCs/>
      <w:szCs w:val="28"/>
      <w:lang w:val="en-US" w:eastAsia="en-US" w:bidi="ar-SA"/>
    </w:rPr>
  </w:style>
  <w:style w:type="paragraph" w:customStyle="1" w:styleId="cardtext">
    <w:name w:val="card text"/>
    <w:basedOn w:val="Normal"/>
    <w:link w:val="cardtextChar"/>
    <w:qFormat/>
    <w:rsid w:val="00A82C81"/>
    <w:pPr>
      <w:ind w:left="288" w:right="288"/>
    </w:pPr>
  </w:style>
  <w:style w:type="character" w:customStyle="1" w:styleId="cardtextChar">
    <w:name w:val="card text Char"/>
    <w:basedOn w:val="DefaultParagraphFont"/>
    <w:link w:val="cardtext"/>
    <w:rsid w:val="00A82C81"/>
    <w:rPr>
      <w:rFonts w:ascii="Calibri" w:hAnsi="Calibri" w:cs="Calibri"/>
      <w:sz w:val="22"/>
    </w:rPr>
  </w:style>
  <w:style w:type="paragraph" w:customStyle="1" w:styleId="Emphasize">
    <w:name w:val="Emphasize"/>
    <w:basedOn w:val="Normal"/>
    <w:uiPriority w:val="7"/>
    <w:qFormat/>
    <w:rsid w:val="00A82C8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4Char">
    <w:name w:val="Style4 Char"/>
    <w:basedOn w:val="DefaultParagraphFont"/>
    <w:link w:val="Style4"/>
    <w:rsid w:val="00A82C81"/>
    <w:rPr>
      <w:rFonts w:ascii="Times New Roman" w:eastAsia="Times New Roman" w:hAnsi="Times New Roman" w:cs="Times New Roman"/>
      <w:sz w:val="20"/>
      <w:u w:val="single"/>
    </w:rPr>
  </w:style>
  <w:style w:type="character" w:customStyle="1" w:styleId="Heading3CharCharChar3">
    <w:name w:val="Heading 3 Char Char Char3"/>
    <w:aliases w:val=" Char Char Char3,Char Char Char3,Heading 3 Char Char Char2,Char Char Char2, Char Char Char2,Heading 2 Char1 Char Char4,Heading 2 Char Char Char Char4,Heading 2 Char1 Char Char Char Char4,Heading 2 Char Char Char Char Char Char4"/>
    <w:basedOn w:val="DefaultParagraphFont"/>
    <w:rsid w:val="00A82C81"/>
    <w:rPr>
      <w:rFonts w:cs="Arial"/>
      <w:bCs/>
      <w:szCs w:val="26"/>
      <w:u w:val="single"/>
      <w:lang w:val="en-US" w:eastAsia="en-US" w:bidi="ar-SA"/>
    </w:rPr>
  </w:style>
  <w:style w:type="character" w:customStyle="1" w:styleId="BoldUnderline">
    <w:name w:val="BoldUnderline"/>
    <w:basedOn w:val="DefaultParagraphFont"/>
    <w:uiPriority w:val="1"/>
    <w:qFormat/>
    <w:rsid w:val="00A82C81"/>
    <w:rPr>
      <w:rFonts w:ascii="Arial" w:hAnsi="Arial"/>
      <w:b/>
      <w:sz w:val="20"/>
      <w:u w:val="single"/>
    </w:rPr>
  </w:style>
  <w:style w:type="paragraph" w:customStyle="1" w:styleId="Tag2">
    <w:name w:val="Tag2"/>
    <w:basedOn w:val="Normal"/>
    <w:qFormat/>
    <w:rsid w:val="00A82C81"/>
    <w:rPr>
      <w:b/>
      <w:sz w:val="24"/>
    </w:rPr>
  </w:style>
  <w:style w:type="character" w:customStyle="1" w:styleId="term">
    <w:name w:val="term"/>
    <w:basedOn w:val="DefaultParagraphFont"/>
    <w:rsid w:val="00A82C81"/>
  </w:style>
  <w:style w:type="character" w:customStyle="1" w:styleId="pmterms1">
    <w:name w:val="pmterms1"/>
    <w:basedOn w:val="DefaultParagraphFont"/>
    <w:rsid w:val="00A82C81"/>
  </w:style>
  <w:style w:type="paragraph" w:customStyle="1" w:styleId="StyleStyle411pt">
    <w:name w:val="Style Style4 + 11 pt"/>
    <w:basedOn w:val="Normal"/>
    <w:link w:val="StyleStyle411ptChar"/>
    <w:qFormat/>
    <w:rsid w:val="00A82C81"/>
    <w:rPr>
      <w:rFonts w:eastAsia="Times New Roman"/>
      <w:u w:val="single"/>
    </w:rPr>
  </w:style>
  <w:style w:type="character" w:customStyle="1" w:styleId="StyleStyle411ptChar">
    <w:name w:val="Style Style4 + 11 pt Char"/>
    <w:basedOn w:val="DefaultParagraphFont"/>
    <w:link w:val="StyleStyle411pt"/>
    <w:rsid w:val="00A82C81"/>
    <w:rPr>
      <w:rFonts w:ascii="Calibri" w:eastAsia="Times New Roman" w:hAnsi="Calibri" w:cs="Calibri"/>
      <w:sz w:val="22"/>
      <w:u w:val="single"/>
    </w:rPr>
  </w:style>
  <w:style w:type="paragraph" w:customStyle="1" w:styleId="StyleStyle411ptBold">
    <w:name w:val="Style Style4 + 11 pt Bold"/>
    <w:basedOn w:val="Normal"/>
    <w:link w:val="StyleStyle411ptBoldChar"/>
    <w:qFormat/>
    <w:rsid w:val="00A82C81"/>
    <w:rPr>
      <w:rFonts w:eastAsia="Times New Roman"/>
      <w:b/>
      <w:bCs/>
      <w:u w:val="single"/>
    </w:rPr>
  </w:style>
  <w:style w:type="character" w:customStyle="1" w:styleId="StyleStyle411ptBoldChar">
    <w:name w:val="Style Style4 + 11 pt Bold Char"/>
    <w:basedOn w:val="DefaultParagraphFont"/>
    <w:link w:val="StyleStyle411ptBold"/>
    <w:rsid w:val="00A82C81"/>
    <w:rPr>
      <w:rFonts w:ascii="Calibri" w:eastAsia="Times New Roman" w:hAnsi="Calibri" w:cs="Calibri"/>
      <w:b/>
      <w:bCs/>
      <w:sz w:val="22"/>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A82C81"/>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A82C81"/>
    <w:rPr>
      <w:rFonts w:ascii="Calibri" w:eastAsia="Times New Roman" w:hAnsi="Calibri" w:cs="Calibri"/>
      <w:sz w:val="22"/>
      <w:u w:val="single"/>
      <w:bdr w:val="single" w:sz="4" w:space="0" w:color="auto"/>
    </w:rPr>
  </w:style>
  <w:style w:type="character" w:customStyle="1" w:styleId="il">
    <w:name w:val="il"/>
    <w:basedOn w:val="DefaultParagraphFont"/>
    <w:rsid w:val="00A82C81"/>
  </w:style>
  <w:style w:type="character" w:customStyle="1" w:styleId="BodyTextChar1">
    <w:name w:val="Body Text Char1"/>
    <w:aliases w:val="Very Small Text Char1"/>
    <w:basedOn w:val="DefaultParagraphFont"/>
    <w:uiPriority w:val="99"/>
    <w:rsid w:val="00A82C81"/>
    <w:rPr>
      <w:rFonts w:ascii="Calibri" w:eastAsiaTheme="minorHAnsi" w:hAnsi="Calibri" w:cs="Calibri"/>
      <w:spacing w:val="0"/>
      <w:sz w:val="22"/>
      <w:szCs w:val="22"/>
    </w:rPr>
  </w:style>
  <w:style w:type="paragraph" w:customStyle="1" w:styleId="Analytic1">
    <w:name w:val="Analytic1"/>
    <w:basedOn w:val="Normal"/>
    <w:link w:val="Analytic1Char"/>
    <w:uiPriority w:val="4"/>
    <w:qFormat/>
    <w:rsid w:val="00A82C81"/>
    <w:rPr>
      <w:b/>
      <w:bCs/>
      <w:color w:val="3399FF"/>
    </w:rPr>
  </w:style>
  <w:style w:type="character" w:customStyle="1" w:styleId="Analytic1Char">
    <w:name w:val="Analytic1 Char"/>
    <w:basedOn w:val="DefaultParagraphFont"/>
    <w:link w:val="Analytic1"/>
    <w:uiPriority w:val="4"/>
    <w:rsid w:val="00A82C81"/>
    <w:rPr>
      <w:rFonts w:ascii="Calibri" w:hAnsi="Calibri" w:cs="Calibri"/>
      <w:b/>
      <w:bCs/>
      <w:color w:val="3399FF"/>
      <w:sz w:val="22"/>
    </w:rPr>
  </w:style>
  <w:style w:type="paragraph" w:customStyle="1" w:styleId="AuthorQuals">
    <w:name w:val="Author Quals"/>
    <w:basedOn w:val="Normal"/>
    <w:link w:val="AuthorQualsChar"/>
    <w:autoRedefine/>
    <w:uiPriority w:val="4"/>
    <w:qFormat/>
    <w:rsid w:val="00A82C81"/>
    <w:rPr>
      <w:sz w:val="16"/>
      <w:szCs w:val="10"/>
    </w:rPr>
  </w:style>
  <w:style w:type="character" w:customStyle="1" w:styleId="AuthorQualsChar">
    <w:name w:val="Author Quals Char"/>
    <w:basedOn w:val="DefaultParagraphFont"/>
    <w:link w:val="AuthorQuals"/>
    <w:uiPriority w:val="4"/>
    <w:rsid w:val="00A82C81"/>
    <w:rPr>
      <w:rFonts w:ascii="Calibri" w:hAnsi="Calibri" w:cs="Calibri"/>
      <w:sz w:val="16"/>
      <w:szCs w:val="10"/>
    </w:rPr>
  </w:style>
  <w:style w:type="paragraph" w:styleId="Header">
    <w:name w:val="header"/>
    <w:aliases w:val="Header 1,Header Char2,Header Char1 Char,Header Char Char1,Header Char2 Char Char Char,Header Char1 Char1 Char Char Char,Header Char Char Char1 Char Char Char,HeaderOld,Header Char Char2 Char Char Char,Heading 1 Char Char Ch"/>
    <w:basedOn w:val="Normal"/>
    <w:link w:val="HeaderChar"/>
    <w:uiPriority w:val="99"/>
    <w:unhideWhenUsed/>
    <w:qFormat/>
    <w:rsid w:val="00A82C81"/>
    <w:pPr>
      <w:tabs>
        <w:tab w:val="center" w:pos="4680"/>
        <w:tab w:val="right" w:pos="9360"/>
      </w:tabs>
      <w:spacing w:after="0" w:line="240" w:lineRule="auto"/>
    </w:pPr>
  </w:style>
  <w:style w:type="character" w:customStyle="1" w:styleId="HeaderChar">
    <w:name w:val="Header Char"/>
    <w:aliases w:val="Header 1 Char1,Header Char2 Char,Header Char1 Char Char,Header Char Char1 Char,Header Char2 Char Char Char Char,Header Char1 Char1 Char Char Char Char,Header Char Char Char1 Char Char Char Char,HeaderOld Char,Heading 1 Char Char Ch Char"/>
    <w:basedOn w:val="DefaultParagraphFont"/>
    <w:link w:val="Header"/>
    <w:uiPriority w:val="99"/>
    <w:rsid w:val="00A82C81"/>
    <w:rPr>
      <w:rFonts w:ascii="Calibri" w:hAnsi="Calibri" w:cs="Calibri"/>
      <w:sz w:val="22"/>
    </w:rPr>
  </w:style>
  <w:style w:type="paragraph" w:styleId="Footer">
    <w:name w:val="footer"/>
    <w:basedOn w:val="Normal"/>
    <w:link w:val="FooterChar"/>
    <w:uiPriority w:val="99"/>
    <w:unhideWhenUsed/>
    <w:rsid w:val="00A82C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2C81"/>
    <w:rPr>
      <w:rFonts w:ascii="Calibri" w:hAnsi="Calibri" w:cs="Calibri"/>
      <w:sz w:val="22"/>
    </w:rPr>
  </w:style>
  <w:style w:type="paragraph" w:customStyle="1" w:styleId="authorcreds">
    <w:name w:val="authorcreds"/>
    <w:basedOn w:val="Normal"/>
    <w:link w:val="authorcredsChar"/>
    <w:autoRedefine/>
    <w:uiPriority w:val="4"/>
    <w:qFormat/>
    <w:rsid w:val="00A82C81"/>
    <w:rPr>
      <w:rFonts w:cstheme="minorHAnsi"/>
      <w:sz w:val="16"/>
    </w:rPr>
  </w:style>
  <w:style w:type="character" w:customStyle="1" w:styleId="authorcredsChar">
    <w:name w:val="authorcreds Char"/>
    <w:basedOn w:val="DefaultParagraphFont"/>
    <w:link w:val="authorcreds"/>
    <w:uiPriority w:val="4"/>
    <w:rsid w:val="00A82C81"/>
    <w:rPr>
      <w:rFonts w:ascii="Calibri" w:hAnsi="Calibri" w:cstheme="minorHAnsi"/>
      <w:sz w:val="16"/>
    </w:rPr>
  </w:style>
  <w:style w:type="paragraph" w:customStyle="1" w:styleId="cardbody">
    <w:name w:val="cardbody"/>
    <w:basedOn w:val="Normal"/>
    <w:rsid w:val="00A82C81"/>
    <w:pPr>
      <w:spacing w:before="100" w:beforeAutospacing="1" w:after="100" w:afterAutospacing="1" w:line="240" w:lineRule="auto"/>
    </w:pPr>
    <w:rPr>
      <w:rFonts w:ascii="Times New Roman" w:eastAsia="Times New Roman" w:hAnsi="Times New Roman" w:cs="Times New Roman"/>
    </w:rPr>
  </w:style>
  <w:style w:type="paragraph" w:customStyle="1" w:styleId="odd">
    <w:name w:val="odd"/>
    <w:basedOn w:val="Normal"/>
    <w:rsid w:val="00A82C81"/>
    <w:pPr>
      <w:spacing w:before="100" w:beforeAutospacing="1" w:after="100" w:afterAutospacing="1" w:line="240" w:lineRule="auto"/>
    </w:pPr>
    <w:rPr>
      <w:rFonts w:ascii="Times New Roman" w:eastAsia="Times New Roman" w:hAnsi="Times New Roman" w:cs="Times New Roman"/>
      <w:sz w:val="24"/>
    </w:rPr>
  </w:style>
  <w:style w:type="paragraph" w:customStyle="1" w:styleId="even">
    <w:name w:val="even"/>
    <w:basedOn w:val="Normal"/>
    <w:rsid w:val="00A82C81"/>
    <w:pPr>
      <w:spacing w:before="100" w:beforeAutospacing="1" w:after="100" w:afterAutospacing="1" w:line="240" w:lineRule="auto"/>
    </w:pPr>
    <w:rPr>
      <w:rFonts w:ascii="Times New Roman" w:eastAsia="Times New Roman" w:hAnsi="Times New Roman" w:cs="Times New Roman"/>
      <w:sz w:val="24"/>
    </w:rPr>
  </w:style>
  <w:style w:type="paragraph" w:customStyle="1" w:styleId="first-child">
    <w:name w:val="first-child"/>
    <w:basedOn w:val="Normal"/>
    <w:rsid w:val="00A82C81"/>
    <w:pPr>
      <w:spacing w:before="100" w:beforeAutospacing="1" w:after="100" w:afterAutospacing="1" w:line="240" w:lineRule="auto"/>
    </w:pPr>
    <w:rPr>
      <w:rFonts w:ascii="Times New Roman" w:eastAsia="Times New Roman" w:hAnsi="Times New Roman" w:cs="Times New Roman"/>
      <w:sz w:val="24"/>
    </w:rPr>
  </w:style>
  <w:style w:type="paragraph" w:customStyle="1" w:styleId="last-child">
    <w:name w:val="last-child"/>
    <w:basedOn w:val="Normal"/>
    <w:rsid w:val="00A82C81"/>
    <w:pPr>
      <w:spacing w:before="100" w:beforeAutospacing="1" w:after="100" w:afterAutospacing="1" w:line="240" w:lineRule="auto"/>
    </w:pPr>
    <w:rPr>
      <w:rFonts w:ascii="Times New Roman" w:eastAsia="Times New Roman" w:hAnsi="Times New Roman" w:cs="Times New Roman"/>
      <w:sz w:val="24"/>
    </w:rPr>
  </w:style>
  <w:style w:type="character" w:customStyle="1" w:styleId="caps">
    <w:name w:val="caps"/>
    <w:basedOn w:val="DefaultParagraphFont"/>
    <w:rsid w:val="00A82C81"/>
  </w:style>
  <w:style w:type="paragraph" w:customStyle="1" w:styleId="css-158dogj">
    <w:name w:val="css-158dogj"/>
    <w:basedOn w:val="Normal"/>
    <w:rsid w:val="00A82C81"/>
    <w:pPr>
      <w:spacing w:before="100" w:beforeAutospacing="1" w:after="100" w:afterAutospacing="1" w:line="240" w:lineRule="auto"/>
    </w:pPr>
    <w:rPr>
      <w:rFonts w:ascii="Times New Roman" w:eastAsia="Times New Roman" w:hAnsi="Times New Roman" w:cs="Times New Roman"/>
      <w:sz w:val="24"/>
    </w:rPr>
  </w:style>
  <w:style w:type="paragraph" w:customStyle="1" w:styleId="articleparagraph">
    <w:name w:val="article__paragraph"/>
    <w:basedOn w:val="Normal"/>
    <w:rsid w:val="00A82C81"/>
    <w:pPr>
      <w:spacing w:before="100" w:beforeAutospacing="1" w:after="100" w:afterAutospacing="1" w:line="240" w:lineRule="auto"/>
    </w:pPr>
    <w:rPr>
      <w:rFonts w:ascii="Times New Roman" w:eastAsia="Times New Roman" w:hAnsi="Times New Roman" w:cs="Times New Roman"/>
      <w:sz w:val="24"/>
    </w:rPr>
  </w:style>
  <w:style w:type="paragraph" w:customStyle="1" w:styleId="footnotedescription">
    <w:name w:val="footnote description"/>
    <w:next w:val="Normal"/>
    <w:link w:val="footnotedescriptionChar"/>
    <w:hidden/>
    <w:rsid w:val="00A82C81"/>
    <w:pPr>
      <w:spacing w:after="70" w:line="305" w:lineRule="auto"/>
    </w:pPr>
    <w:rPr>
      <w:rFonts w:ascii="Times New Roman" w:eastAsia="Times New Roman" w:hAnsi="Times New Roman" w:cs="Times New Roman"/>
      <w:color w:val="000000"/>
      <w:sz w:val="20"/>
      <w:szCs w:val="22"/>
    </w:rPr>
  </w:style>
  <w:style w:type="character" w:customStyle="1" w:styleId="footnotedescriptionChar">
    <w:name w:val="footnote description Char"/>
    <w:link w:val="footnotedescription"/>
    <w:rsid w:val="00A82C81"/>
    <w:rPr>
      <w:rFonts w:ascii="Times New Roman" w:eastAsia="Times New Roman" w:hAnsi="Times New Roman" w:cs="Times New Roman"/>
      <w:color w:val="000000"/>
      <w:sz w:val="20"/>
      <w:szCs w:val="22"/>
    </w:rPr>
  </w:style>
  <w:style w:type="character" w:customStyle="1" w:styleId="footnotemark">
    <w:name w:val="footnote mark"/>
    <w:hidden/>
    <w:rsid w:val="00A82C81"/>
    <w:rPr>
      <w:rFonts w:ascii="Times New Roman" w:eastAsia="Times New Roman" w:hAnsi="Times New Roman" w:cs="Times New Roman"/>
      <w:color w:val="000000"/>
      <w:sz w:val="20"/>
      <w:vertAlign w:val="superscript"/>
    </w:rPr>
  </w:style>
  <w:style w:type="character" w:customStyle="1" w:styleId="AnalyticsGBNChar">
    <w:name w:val="AnalyticsGBN Char"/>
    <w:basedOn w:val="DefaultParagraphFont"/>
    <w:link w:val="AnalyticsGBN"/>
    <w:uiPriority w:val="4"/>
    <w:locked/>
    <w:rsid w:val="00A82C81"/>
    <w:rPr>
      <w:rFonts w:ascii="Georgia" w:eastAsiaTheme="majorEastAsia" w:hAnsi="Georgia" w:cstheme="majorBidi"/>
      <w:b/>
      <w:iCs/>
      <w:color w:val="7030A0"/>
      <w:sz w:val="26"/>
      <w:szCs w:val="28"/>
    </w:rPr>
  </w:style>
  <w:style w:type="paragraph" w:customStyle="1" w:styleId="AnalyticsGBN">
    <w:name w:val="AnalyticsGBN"/>
    <w:basedOn w:val="Normal"/>
    <w:link w:val="AnalyticsGBNChar"/>
    <w:autoRedefine/>
    <w:uiPriority w:val="4"/>
    <w:qFormat/>
    <w:rsid w:val="00A82C81"/>
    <w:pPr>
      <w:keepNext/>
      <w:keepLines/>
      <w:spacing w:before="40"/>
      <w:outlineLvl w:val="3"/>
    </w:pPr>
    <w:rPr>
      <w:rFonts w:ascii="Georgia" w:eastAsiaTheme="majorEastAsia" w:hAnsi="Georgia" w:cstheme="majorBidi"/>
      <w:b/>
      <w:iCs/>
      <w:color w:val="7030A0"/>
      <w:sz w:val="26"/>
      <w:szCs w:val="28"/>
    </w:rPr>
  </w:style>
  <w:style w:type="character" w:customStyle="1" w:styleId="apple-style-span">
    <w:name w:val="apple-style-span"/>
    <w:rsid w:val="00A82C81"/>
  </w:style>
  <w:style w:type="paragraph" w:styleId="BalloonText">
    <w:name w:val="Balloon Text"/>
    <w:basedOn w:val="Normal"/>
    <w:link w:val="BalloonTextChar"/>
    <w:uiPriority w:val="99"/>
    <w:unhideWhenUsed/>
    <w:rsid w:val="00A82C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A82C81"/>
    <w:rPr>
      <w:rFonts w:ascii="Segoe UI" w:hAnsi="Segoe UI" w:cs="Segoe UI"/>
      <w:sz w:val="18"/>
      <w:szCs w:val="18"/>
    </w:rPr>
  </w:style>
  <w:style w:type="character" w:styleId="IntenseEmphasis">
    <w:name w:val="Intense Emphasis"/>
    <w:aliases w:val="cites Char Ch,no Char,Intense Emphasis21,Heading 3 Char Char1 Char,Char Char Char1,Char1 Char Char1,First line:  0 Heading 3 Char,!!Style Underline,9.5 p,Title Cha,Underline Cha,9.5 pt,Sty"/>
    <w:basedOn w:val="DefaultParagraphFont"/>
    <w:link w:val="UnderlinedText"/>
    <w:uiPriority w:val="6"/>
    <w:qFormat/>
    <w:rsid w:val="00A82C81"/>
    <w:rPr>
      <w:sz w:val="22"/>
      <w:u w:val="single"/>
    </w:rPr>
  </w:style>
  <w:style w:type="character" w:customStyle="1" w:styleId="verdana">
    <w:name w:val="verdana"/>
    <w:basedOn w:val="DefaultParagraphFont"/>
    <w:rsid w:val="00A82C81"/>
  </w:style>
  <w:style w:type="character" w:customStyle="1" w:styleId="citation">
    <w:name w:val="citation"/>
    <w:basedOn w:val="DefaultParagraphFont"/>
    <w:rsid w:val="00A82C81"/>
  </w:style>
  <w:style w:type="character" w:customStyle="1" w:styleId="Boxed">
    <w:name w:val="Boxed"/>
    <w:qFormat/>
    <w:rsid w:val="00A82C81"/>
    <w:rPr>
      <w:rFonts w:ascii="Times New Roman" w:hAnsi="Times New Roman"/>
      <w:sz w:val="20"/>
      <w:bdr w:val="single" w:sz="6" w:space="0" w:color="auto"/>
    </w:rPr>
  </w:style>
  <w:style w:type="paragraph" w:customStyle="1" w:styleId="cyhz9">
    <w:name w:val="cyhz9"/>
    <w:basedOn w:val="Normal"/>
    <w:rsid w:val="00A82C81"/>
    <w:pPr>
      <w:spacing w:before="100" w:beforeAutospacing="1" w:after="100" w:afterAutospacing="1" w:line="240" w:lineRule="auto"/>
    </w:pPr>
    <w:rPr>
      <w:rFonts w:ascii="Times New Roman" w:eastAsia="Times New Roman" w:hAnsi="Times New Roman" w:cs="Times New Roman"/>
      <w:sz w:val="24"/>
    </w:rPr>
  </w:style>
  <w:style w:type="character" w:customStyle="1" w:styleId="bullet">
    <w:name w:val="bullet"/>
    <w:basedOn w:val="DefaultParagraphFont"/>
    <w:rsid w:val="00A82C81"/>
  </w:style>
  <w:style w:type="character" w:customStyle="1" w:styleId="ex-sent">
    <w:name w:val="ex-sent"/>
    <w:basedOn w:val="DefaultParagraphFont"/>
    <w:rsid w:val="00A82C81"/>
  </w:style>
  <w:style w:type="character" w:customStyle="1" w:styleId="mwtsp">
    <w:name w:val="mw_t_sp"/>
    <w:basedOn w:val="DefaultParagraphFont"/>
    <w:rsid w:val="00A82C81"/>
  </w:style>
  <w:style w:type="character" w:customStyle="1" w:styleId="mwtwi">
    <w:name w:val="mw_t_wi"/>
    <w:basedOn w:val="DefaultParagraphFont"/>
    <w:rsid w:val="00A82C81"/>
  </w:style>
  <w:style w:type="paragraph" w:customStyle="1" w:styleId="vd">
    <w:name w:val="vd"/>
    <w:basedOn w:val="Normal"/>
    <w:rsid w:val="00A82C81"/>
    <w:pPr>
      <w:spacing w:before="100" w:beforeAutospacing="1" w:after="100" w:afterAutospacing="1" w:line="240" w:lineRule="auto"/>
    </w:pPr>
    <w:rPr>
      <w:rFonts w:ascii="Times New Roman" w:eastAsia="Times New Roman" w:hAnsi="Times New Roman" w:cs="Times New Roman"/>
      <w:sz w:val="24"/>
    </w:rPr>
  </w:style>
  <w:style w:type="character" w:customStyle="1" w:styleId="underlinedChar">
    <w:name w:val="underlined Char"/>
    <w:basedOn w:val="DefaultParagraphFont"/>
    <w:rsid w:val="00A82C81"/>
    <w:rPr>
      <w:rFonts w:ascii="Times New Roman" w:hAnsi="Times New Roman"/>
      <w:sz w:val="20"/>
      <w:szCs w:val="24"/>
      <w:u w:val="single"/>
      <w:lang w:val="en-US" w:eastAsia="en-US" w:bidi="ar-SA"/>
    </w:rPr>
  </w:style>
  <w:style w:type="paragraph" w:customStyle="1" w:styleId="UnderlinedText">
    <w:name w:val="Underlined Text"/>
    <w:link w:val="IntenseEmphasis"/>
    <w:uiPriority w:val="6"/>
    <w:qFormat/>
    <w:rsid w:val="00A82C81"/>
    <w:pPr>
      <w:suppressAutoHyphens/>
      <w:autoSpaceDN w:val="0"/>
    </w:pPr>
    <w:rPr>
      <w:sz w:val="22"/>
      <w:u w:val="single"/>
    </w:rPr>
  </w:style>
  <w:style w:type="paragraph" w:customStyle="1" w:styleId="font--body">
    <w:name w:val="font--body"/>
    <w:basedOn w:val="Normal"/>
    <w:rsid w:val="00A82C81"/>
    <w:pPr>
      <w:spacing w:before="100" w:beforeAutospacing="1" w:after="100" w:afterAutospacing="1"/>
    </w:pPr>
    <w:rPr>
      <w:rFonts w:ascii="Times New Roman" w:eastAsia="Times New Roman" w:hAnsi="Times New Roman" w:cs="Times New Roman"/>
      <w:sz w:val="24"/>
    </w:rPr>
  </w:style>
  <w:style w:type="character" w:customStyle="1" w:styleId="expertise">
    <w:name w:val="expertise"/>
    <w:basedOn w:val="DefaultParagraphFont"/>
    <w:rsid w:val="00A82C81"/>
  </w:style>
  <w:style w:type="paragraph" w:styleId="FootnoteText">
    <w:name w:val="footnote text"/>
    <w:basedOn w:val="Normal"/>
    <w:link w:val="FootnoteTextChar"/>
    <w:unhideWhenUsed/>
    <w:rsid w:val="00A82C81"/>
    <w:pPr>
      <w:jc w:val="both"/>
    </w:pPr>
    <w:rPr>
      <w:sz w:val="20"/>
      <w:szCs w:val="20"/>
    </w:rPr>
  </w:style>
  <w:style w:type="character" w:customStyle="1" w:styleId="FootnoteTextChar">
    <w:name w:val="Footnote Text Char"/>
    <w:basedOn w:val="DefaultParagraphFont"/>
    <w:link w:val="FootnoteText"/>
    <w:rsid w:val="00A82C81"/>
    <w:rPr>
      <w:rFonts w:ascii="Calibri" w:hAnsi="Calibri" w:cs="Calibri"/>
      <w:sz w:val="20"/>
      <w:szCs w:val="20"/>
    </w:rPr>
  </w:style>
  <w:style w:type="character" w:styleId="FootnoteReference">
    <w:name w:val="footnote reference"/>
    <w:unhideWhenUsed/>
    <w:rsid w:val="00A82C81"/>
    <w:rPr>
      <w:vertAlign w:val="superscript"/>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qFormat/>
    <w:locked/>
    <w:rsid w:val="00A82C81"/>
    <w:rPr>
      <w:rFonts w:ascii="Times New Roman" w:eastAsia="Times New Roman" w:hAnsi="Times New Roman" w:cs="Times New Roman"/>
      <w:lang w:eastAsia="zh-CN"/>
    </w:rPr>
  </w:style>
  <w:style w:type="character" w:styleId="CommentReference">
    <w:name w:val="annotation reference"/>
    <w:basedOn w:val="DefaultParagraphFont"/>
    <w:uiPriority w:val="99"/>
    <w:unhideWhenUsed/>
    <w:rsid w:val="00A82C81"/>
    <w:rPr>
      <w:sz w:val="16"/>
      <w:szCs w:val="16"/>
    </w:rPr>
  </w:style>
  <w:style w:type="paragraph" w:styleId="CommentText">
    <w:name w:val="annotation text"/>
    <w:basedOn w:val="Normal"/>
    <w:link w:val="CommentTextChar"/>
    <w:uiPriority w:val="99"/>
    <w:unhideWhenUsed/>
    <w:rsid w:val="00A82C81"/>
    <w:rPr>
      <w:sz w:val="20"/>
      <w:szCs w:val="20"/>
    </w:rPr>
  </w:style>
  <w:style w:type="character" w:customStyle="1" w:styleId="CommentTextChar">
    <w:name w:val="Comment Text Char"/>
    <w:basedOn w:val="DefaultParagraphFont"/>
    <w:link w:val="CommentText"/>
    <w:uiPriority w:val="99"/>
    <w:rsid w:val="00A82C81"/>
    <w:rPr>
      <w:rFonts w:ascii="Calibri" w:hAnsi="Calibri" w:cs="Calibri"/>
      <w:sz w:val="20"/>
      <w:szCs w:val="20"/>
    </w:rPr>
  </w:style>
  <w:style w:type="paragraph" w:customStyle="1" w:styleId="o-articlebodytext">
    <w:name w:val="o-articlebody__text"/>
    <w:basedOn w:val="Normal"/>
    <w:rsid w:val="00A82C81"/>
    <w:pPr>
      <w:spacing w:before="100" w:beforeAutospacing="1" w:after="100" w:afterAutospacing="1"/>
    </w:pPr>
    <w:rPr>
      <w:rFonts w:ascii="Times New Roman" w:eastAsia="Times New Roman" w:hAnsi="Times New Roman" w:cs="Times New Roman"/>
      <w:sz w:val="24"/>
    </w:rPr>
  </w:style>
  <w:style w:type="character" w:customStyle="1" w:styleId="gmail-styleunderline">
    <w:name w:val="gmail-styleunderline"/>
    <w:basedOn w:val="DefaultParagraphFont"/>
    <w:rsid w:val="00A82C81"/>
  </w:style>
  <w:style w:type="character" w:customStyle="1" w:styleId="DocumentMapChar1">
    <w:name w:val="Document Map Char1"/>
    <w:basedOn w:val="DefaultParagraphFont"/>
    <w:uiPriority w:val="99"/>
    <w:rsid w:val="00A82C81"/>
    <w:rPr>
      <w:rFonts w:ascii="Segoe UI" w:hAnsi="Segoe UI" w:cs="Segoe UI"/>
      <w:sz w:val="16"/>
      <w:szCs w:val="16"/>
    </w:rPr>
  </w:style>
  <w:style w:type="table" w:styleId="TableGrid">
    <w:name w:val="Table Grid"/>
    <w:basedOn w:val="TableNormal"/>
    <w:rsid w:val="00A82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ory-body-text">
    <w:name w:val="story-body-text"/>
    <w:basedOn w:val="Normal"/>
    <w:uiPriority w:val="99"/>
    <w:qFormat/>
    <w:rsid w:val="00A82C81"/>
    <w:pPr>
      <w:spacing w:before="100" w:beforeAutospacing="1" w:after="100" w:afterAutospacing="1"/>
    </w:pPr>
    <w:rPr>
      <w:rFonts w:ascii="Times New Roman" w:eastAsia="Times New Roman" w:hAnsi="Times New Roman" w:cs="Times New Roman"/>
      <w:sz w:val="24"/>
    </w:rPr>
  </w:style>
  <w:style w:type="character" w:customStyle="1" w:styleId="-newsgate-macro-cci-bullet-">
    <w:name w:val="-newsgate-macro-cci-bullet-"/>
    <w:basedOn w:val="DefaultParagraphFont"/>
    <w:rsid w:val="00A82C81"/>
  </w:style>
  <w:style w:type="character" w:customStyle="1" w:styleId="m8525170829296705783gmail-style13ptbold">
    <w:name w:val="m_8525170829296705783gmail-style13ptbold"/>
    <w:basedOn w:val="DefaultParagraphFont"/>
    <w:rsid w:val="00A82C81"/>
  </w:style>
  <w:style w:type="character" w:customStyle="1" w:styleId="m8525170829296705783gmail-styleunderline">
    <w:name w:val="m_8525170829296705783gmail-styleunderline"/>
    <w:basedOn w:val="DefaultParagraphFont"/>
    <w:rsid w:val="00A82C81"/>
  </w:style>
  <w:style w:type="paragraph" w:customStyle="1" w:styleId="evidencetext">
    <w:name w:val="evidence text"/>
    <w:basedOn w:val="Normal"/>
    <w:link w:val="evidencetextChar"/>
    <w:qFormat/>
    <w:rsid w:val="00A82C81"/>
    <w:pPr>
      <w:ind w:left="1728" w:right="1008"/>
    </w:pPr>
    <w:rPr>
      <w:rFonts w:eastAsia="Times New Roman" w:cs="Times New Roman"/>
      <w:color w:val="000000"/>
      <w:sz w:val="18"/>
    </w:rPr>
  </w:style>
  <w:style w:type="character" w:customStyle="1" w:styleId="evidencetextChar">
    <w:name w:val="evidence text Char"/>
    <w:basedOn w:val="DefaultParagraphFont"/>
    <w:link w:val="evidencetext"/>
    <w:rsid w:val="00A82C81"/>
    <w:rPr>
      <w:rFonts w:ascii="Calibri" w:eastAsia="Times New Roman" w:hAnsi="Calibri" w:cs="Times New Roman"/>
      <w:color w:val="000000"/>
      <w:sz w:val="18"/>
    </w:rPr>
  </w:style>
  <w:style w:type="character" w:customStyle="1" w:styleId="m113202149284569794gmail-style13ptbold">
    <w:name w:val="m_113202149284569794gmail-style13ptbold"/>
    <w:basedOn w:val="DefaultParagraphFont"/>
    <w:rsid w:val="00A82C81"/>
  </w:style>
  <w:style w:type="character" w:customStyle="1" w:styleId="m113202149284569794gmail-styleunderline">
    <w:name w:val="m_113202149284569794gmail-styleunderline"/>
    <w:basedOn w:val="DefaultParagraphFont"/>
    <w:rsid w:val="00A82C81"/>
  </w:style>
  <w:style w:type="character" w:customStyle="1" w:styleId="Emph">
    <w:name w:val="Emph"/>
    <w:basedOn w:val="DefaultParagraphFont"/>
    <w:uiPriority w:val="1"/>
    <w:qFormat/>
    <w:rsid w:val="00A82C81"/>
    <w:rPr>
      <w:rFonts w:ascii="Arial" w:hAnsi="Arial" w:cs="Arial" w:hint="default"/>
      <w:b/>
      <w:bCs w:val="0"/>
      <w:sz w:val="20"/>
      <w:u w:val="single"/>
      <w:bdr w:val="single" w:sz="8" w:space="0" w:color="auto" w:frame="1"/>
    </w:rPr>
  </w:style>
  <w:style w:type="character" w:customStyle="1" w:styleId="m-5741597242490756161gmail-field-content">
    <w:name w:val="m_-5741597242490756161gmail-field-content"/>
    <w:basedOn w:val="DefaultParagraphFont"/>
    <w:rsid w:val="00A82C81"/>
  </w:style>
  <w:style w:type="character" w:customStyle="1" w:styleId="evidencetextChar1">
    <w:name w:val="evidence text Char1"/>
    <w:rsid w:val="00A82C81"/>
    <w:rPr>
      <w:rFonts w:ascii="Arial" w:hAnsi="Arial" w:cs="Arial"/>
      <w:color w:val="000000"/>
      <w:lang w:val="x-none" w:eastAsia="x-none"/>
    </w:rPr>
  </w:style>
  <w:style w:type="paragraph" w:customStyle="1" w:styleId="FUCKTHISFONT">
    <w:name w:val="FUCK THIS FONT"/>
    <w:basedOn w:val="Normal"/>
    <w:rsid w:val="00A82C81"/>
    <w:pPr>
      <w:autoSpaceDE w:val="0"/>
      <w:autoSpaceDN w:val="0"/>
      <w:adjustRightInd w:val="0"/>
      <w:jc w:val="both"/>
    </w:pPr>
    <w:rPr>
      <w:u w:val="single"/>
    </w:rPr>
  </w:style>
  <w:style w:type="character" w:customStyle="1" w:styleId="StyleStyleBoldUnderlineUnderlineapple-style-span6ptBoldK">
    <w:name w:val="Style Style Bold UnderlineUnderlineapple-style-span + 6 ptBoldK..."/>
    <w:basedOn w:val="DefaultParagraphFont"/>
    <w:rsid w:val="00A82C81"/>
    <w:rPr>
      <w:b w:val="0"/>
      <w:bCs w:val="0"/>
      <w:sz w:val="22"/>
      <w:u w:val="single"/>
      <w:bdr w:val="none" w:sz="0" w:space="0" w:color="auto"/>
    </w:rPr>
  </w:style>
  <w:style w:type="paragraph" w:customStyle="1" w:styleId="Default">
    <w:name w:val="Default"/>
    <w:basedOn w:val="Normal"/>
    <w:qFormat/>
    <w:rsid w:val="00A82C81"/>
    <w:pPr>
      <w:autoSpaceDE w:val="0"/>
      <w:autoSpaceDN w:val="0"/>
      <w:adjustRightInd w:val="0"/>
      <w:spacing w:after="200" w:line="276" w:lineRule="auto"/>
    </w:pPr>
    <w:rPr>
      <w:rFonts w:eastAsia="Calibri" w:cs="AKDPE C+ Utopia"/>
    </w:rPr>
  </w:style>
  <w:style w:type="paragraph" w:styleId="List">
    <w:name w:val="List"/>
    <w:basedOn w:val="Normal"/>
    <w:uiPriority w:val="99"/>
    <w:unhideWhenUsed/>
    <w:rsid w:val="00A82C81"/>
    <w:pPr>
      <w:contextualSpacing/>
    </w:pPr>
    <w:rPr>
      <w:rFonts w:eastAsia="Calibri" w:cs="Times New Roman"/>
    </w:rPr>
  </w:style>
  <w:style w:type="paragraph" w:customStyle="1" w:styleId="PageHeaderLine1">
    <w:name w:val="PageHeaderLine1"/>
    <w:basedOn w:val="Normal"/>
    <w:qFormat/>
    <w:rsid w:val="00A82C81"/>
    <w:pPr>
      <w:tabs>
        <w:tab w:val="right" w:pos="10800"/>
      </w:tabs>
    </w:pPr>
    <w:rPr>
      <w:rFonts w:eastAsia="Calibri" w:cs="Times New Roman"/>
      <w:b/>
    </w:rPr>
  </w:style>
  <w:style w:type="paragraph" w:customStyle="1" w:styleId="PageHeaderLine2">
    <w:name w:val="PageHeaderLine2"/>
    <w:basedOn w:val="Normal"/>
    <w:next w:val="Normal"/>
    <w:link w:val="PageHeaderLine2Char"/>
    <w:qFormat/>
    <w:rsid w:val="00A82C81"/>
    <w:pPr>
      <w:tabs>
        <w:tab w:val="right" w:pos="10800"/>
      </w:tabs>
      <w:spacing w:line="480" w:lineRule="auto"/>
    </w:pPr>
    <w:rPr>
      <w:rFonts w:eastAsia="Calibri" w:cs="Times New Roman"/>
      <w:b/>
    </w:rPr>
  </w:style>
  <w:style w:type="character" w:customStyle="1" w:styleId="Heading2Char1">
    <w:name w:val="Heading 2 Char1"/>
    <w:aliases w:val="tag Char,Heading 2 Char1 Char Char Char Char,Heading 2 Char Char1 Char Char,Tags Char,Hat Char1,Aligned Card Text Char1,CD Tag Char1,TAG Char3 Char1,T Char1, C,Hat Char2,TAG Char Char,Heading 2 Char11"/>
    <w:uiPriority w:val="1"/>
    <w:qFormat/>
    <w:rsid w:val="00A82C81"/>
    <w:rPr>
      <w:rFonts w:ascii="Garamond" w:hAnsi="Garamond"/>
      <w:b/>
      <w:szCs w:val="28"/>
      <w:lang w:val="en-US" w:eastAsia="en-US" w:bidi="ar-SA"/>
    </w:rPr>
  </w:style>
  <w:style w:type="character" w:styleId="PageNumber">
    <w:name w:val="page number"/>
    <w:aliases w:val="card ununderlined"/>
    <w:uiPriority w:val="99"/>
    <w:rsid w:val="00A82C81"/>
  </w:style>
  <w:style w:type="paragraph" w:customStyle="1" w:styleId="loose">
    <w:name w:val="loose"/>
    <w:basedOn w:val="Normal"/>
    <w:qFormat/>
    <w:rsid w:val="00A82C81"/>
    <w:pPr>
      <w:spacing w:before="100" w:beforeAutospacing="1" w:after="100" w:afterAutospacing="1"/>
    </w:pPr>
    <w:rPr>
      <w:rFonts w:ascii="Times" w:eastAsia="Calibri" w:hAnsi="Times" w:cs="Times New Roman"/>
      <w:szCs w:val="20"/>
    </w:rPr>
  </w:style>
  <w:style w:type="character" w:customStyle="1" w:styleId="ssl3">
    <w:name w:val="ss_l3"/>
    <w:rsid w:val="00A82C81"/>
  </w:style>
  <w:style w:type="character" w:customStyle="1" w:styleId="ssl4">
    <w:name w:val="ss_l4"/>
    <w:rsid w:val="00A82C81"/>
  </w:style>
  <w:style w:type="paragraph" w:styleId="TOC1">
    <w:name w:val="toc 1"/>
    <w:aliases w:val="Index Basic"/>
    <w:basedOn w:val="Normal"/>
    <w:next w:val="Normal"/>
    <w:autoRedefine/>
    <w:uiPriority w:val="39"/>
    <w:qFormat/>
    <w:rsid w:val="00A82C81"/>
    <w:rPr>
      <w:rFonts w:ascii="Times New Roman" w:eastAsia="Calibri" w:hAnsi="Times New Roman" w:cs="Times New Roman"/>
      <w:color w:val="000000"/>
    </w:rPr>
  </w:style>
  <w:style w:type="paragraph" w:customStyle="1" w:styleId="UnderlinedCard">
    <w:name w:val="Underlined Card"/>
    <w:basedOn w:val="Normal"/>
    <w:uiPriority w:val="99"/>
    <w:qFormat/>
    <w:rsid w:val="00A82C81"/>
    <w:pPr>
      <w:ind w:left="720" w:right="720"/>
    </w:pPr>
    <w:rPr>
      <w:rFonts w:ascii="Palatino Linotype" w:eastAsia="Calibri" w:hAnsi="Palatino Linotype" w:cs="Times New Roman"/>
      <w:color w:val="000000"/>
      <w:szCs w:val="20"/>
      <w:u w:val="single"/>
    </w:rPr>
  </w:style>
  <w:style w:type="character" w:customStyle="1" w:styleId="UnderlinedCardChar">
    <w:name w:val="Underlined Card Char"/>
    <w:rsid w:val="00A82C81"/>
    <w:rPr>
      <w:rFonts w:ascii="Palatino Linotype" w:hAnsi="Palatino Linotype"/>
      <w:u w:val="single"/>
      <w:lang w:val="en-US" w:eastAsia="en-US" w:bidi="ar-SA"/>
    </w:rPr>
  </w:style>
  <w:style w:type="character" w:customStyle="1" w:styleId="pmterms12">
    <w:name w:val="pmterms12"/>
    <w:rsid w:val="00A82C81"/>
    <w:rPr>
      <w:b/>
      <w:bCs/>
      <w:i w:val="0"/>
      <w:iCs w:val="0"/>
      <w:color w:val="000000"/>
    </w:rPr>
  </w:style>
  <w:style w:type="paragraph" w:styleId="z-TopofForm">
    <w:name w:val="HTML Top of Form"/>
    <w:basedOn w:val="Normal"/>
    <w:next w:val="Normal"/>
    <w:link w:val="z-TopofFormChar"/>
    <w:hidden/>
    <w:uiPriority w:val="99"/>
    <w:rsid w:val="00A82C81"/>
    <w:pPr>
      <w:pBdr>
        <w:bottom w:val="single" w:sz="6" w:space="1" w:color="auto"/>
      </w:pBdr>
      <w:jc w:val="center"/>
    </w:pPr>
    <w:rPr>
      <w:rFonts w:ascii="Arial" w:eastAsia="Calibri" w:hAnsi="Arial" w:cs="Arial"/>
      <w:vanish/>
      <w:sz w:val="16"/>
      <w:szCs w:val="16"/>
    </w:rPr>
  </w:style>
  <w:style w:type="character" w:customStyle="1" w:styleId="z-TopofFormChar">
    <w:name w:val="z-Top of Form Char"/>
    <w:basedOn w:val="DefaultParagraphFont"/>
    <w:link w:val="z-TopofForm"/>
    <w:uiPriority w:val="99"/>
    <w:rsid w:val="00A82C81"/>
    <w:rPr>
      <w:rFonts w:ascii="Arial" w:eastAsia="Calibri" w:hAnsi="Arial" w:cs="Arial"/>
      <w:vanish/>
      <w:sz w:val="16"/>
      <w:szCs w:val="16"/>
    </w:rPr>
  </w:style>
  <w:style w:type="paragraph" w:styleId="z-BottomofForm">
    <w:name w:val="HTML Bottom of Form"/>
    <w:basedOn w:val="Normal"/>
    <w:next w:val="Normal"/>
    <w:link w:val="z-BottomofFormChar"/>
    <w:hidden/>
    <w:uiPriority w:val="99"/>
    <w:rsid w:val="00A82C81"/>
    <w:pPr>
      <w:pBdr>
        <w:top w:val="single" w:sz="6" w:space="1" w:color="auto"/>
      </w:pBdr>
      <w:jc w:val="center"/>
    </w:pPr>
    <w:rPr>
      <w:rFonts w:ascii="Arial" w:eastAsia="Calibri" w:hAnsi="Arial" w:cs="Arial"/>
      <w:vanish/>
      <w:sz w:val="16"/>
      <w:szCs w:val="16"/>
    </w:rPr>
  </w:style>
  <w:style w:type="character" w:customStyle="1" w:styleId="z-BottomofFormChar">
    <w:name w:val="z-Bottom of Form Char"/>
    <w:basedOn w:val="DefaultParagraphFont"/>
    <w:link w:val="z-BottomofForm"/>
    <w:uiPriority w:val="99"/>
    <w:rsid w:val="00A82C81"/>
    <w:rPr>
      <w:rFonts w:ascii="Arial" w:eastAsia="Calibri" w:hAnsi="Arial" w:cs="Arial"/>
      <w:vanish/>
      <w:sz w:val="16"/>
      <w:szCs w:val="16"/>
    </w:rPr>
  </w:style>
  <w:style w:type="character" w:customStyle="1" w:styleId="pmterms11">
    <w:name w:val="pmterms11"/>
    <w:rsid w:val="00A82C81"/>
    <w:rPr>
      <w:b/>
      <w:bCs/>
      <w:i w:val="0"/>
      <w:iCs w:val="0"/>
      <w:color w:val="000000"/>
    </w:rPr>
  </w:style>
  <w:style w:type="paragraph" w:styleId="BodyText2">
    <w:name w:val="Body Text 2"/>
    <w:basedOn w:val="Normal"/>
    <w:link w:val="BodyText2Char"/>
    <w:rsid w:val="00A82C81"/>
    <w:rPr>
      <w:rFonts w:ascii="Times New Roman" w:eastAsia="Calibri" w:hAnsi="Times New Roman" w:cs="Times New Roman"/>
      <w:b/>
      <w:bCs/>
      <w:color w:val="000000"/>
      <w:sz w:val="24"/>
    </w:rPr>
  </w:style>
  <w:style w:type="character" w:customStyle="1" w:styleId="BodyText2Char">
    <w:name w:val="Body Text 2 Char"/>
    <w:basedOn w:val="DefaultParagraphFont"/>
    <w:link w:val="BodyText2"/>
    <w:rsid w:val="00A82C81"/>
    <w:rPr>
      <w:rFonts w:ascii="Times New Roman" w:eastAsia="Calibri" w:hAnsi="Times New Roman" w:cs="Times New Roman"/>
      <w:b/>
      <w:bCs/>
      <w:color w:val="000000"/>
    </w:rPr>
  </w:style>
  <w:style w:type="character" w:customStyle="1" w:styleId="Title1">
    <w:name w:val="Title1"/>
    <w:rsid w:val="00A82C81"/>
  </w:style>
  <w:style w:type="character" w:customStyle="1" w:styleId="term1">
    <w:name w:val="term1"/>
    <w:rsid w:val="00A82C81"/>
    <w:rPr>
      <w:b/>
      <w:bCs/>
    </w:rPr>
  </w:style>
  <w:style w:type="character" w:customStyle="1" w:styleId="pmterms31">
    <w:name w:val="pmterms31"/>
    <w:rsid w:val="00A82C81"/>
    <w:rPr>
      <w:b/>
      <w:bCs/>
      <w:i w:val="0"/>
      <w:iCs w:val="0"/>
      <w:color w:val="000000"/>
    </w:rPr>
  </w:style>
  <w:style w:type="paragraph" w:customStyle="1" w:styleId="DebateCiteCharChar">
    <w:name w:val="Debate Cite Char Char"/>
    <w:basedOn w:val="Normal"/>
    <w:autoRedefine/>
    <w:qFormat/>
    <w:rsid w:val="00A82C81"/>
    <w:pPr>
      <w:pBdr>
        <w:top w:val="single" w:sz="12" w:space="8" w:color="auto"/>
        <w:left w:val="single" w:sz="12" w:space="4" w:color="auto"/>
        <w:bottom w:val="single" w:sz="12" w:space="8" w:color="auto"/>
        <w:right w:val="single" w:sz="12" w:space="4" w:color="auto"/>
      </w:pBdr>
      <w:ind w:left="540" w:right="360"/>
      <w:jc w:val="center"/>
      <w:outlineLvl w:val="0"/>
    </w:pPr>
    <w:rPr>
      <w:rFonts w:ascii="Times New Roman" w:eastAsia="Calibri" w:hAnsi="Times New Roman" w:cs="Times New Roman"/>
      <w:b/>
      <w:sz w:val="32"/>
      <w:szCs w:val="32"/>
    </w:rPr>
  </w:style>
  <w:style w:type="character" w:customStyle="1" w:styleId="DebateCiteCharCharChar">
    <w:name w:val="Debate Cite Char Char Char"/>
    <w:rsid w:val="00A82C81"/>
    <w:rPr>
      <w:b/>
      <w:sz w:val="32"/>
      <w:szCs w:val="32"/>
      <w:lang w:val="en-US" w:eastAsia="en-US" w:bidi="ar-SA"/>
    </w:rPr>
  </w:style>
  <w:style w:type="paragraph" w:styleId="BodyTextFirstIndent">
    <w:name w:val="Body Text First Indent"/>
    <w:basedOn w:val="BodyText"/>
    <w:link w:val="BodyTextFirstIndentChar"/>
    <w:rsid w:val="00A82C81"/>
    <w:pPr>
      <w:ind w:firstLine="210"/>
    </w:pPr>
    <w:rPr>
      <w:rFonts w:ascii="Times New Roman" w:eastAsia="Calibri" w:hAnsi="Times New Roman" w:cs="Times New Roman"/>
      <w:sz w:val="24"/>
    </w:rPr>
  </w:style>
  <w:style w:type="character" w:customStyle="1" w:styleId="BodyTextFirstIndentChar">
    <w:name w:val="Body Text First Indent Char"/>
    <w:basedOn w:val="BodyTextChar"/>
    <w:link w:val="BodyTextFirstIndent"/>
    <w:rsid w:val="00A82C81"/>
    <w:rPr>
      <w:rFonts w:ascii="Times New Roman" w:eastAsia="Calibri" w:hAnsi="Times New Roman" w:cs="Times New Roman"/>
      <w:sz w:val="22"/>
    </w:rPr>
  </w:style>
  <w:style w:type="paragraph" w:customStyle="1" w:styleId="PageHeading">
    <w:name w:val="Page Heading"/>
    <w:basedOn w:val="Heading2"/>
    <w:uiPriority w:val="99"/>
    <w:qFormat/>
    <w:rsid w:val="00A82C81"/>
    <w:pPr>
      <w:widowControl w:val="0"/>
    </w:pPr>
    <w:rPr>
      <w:rFonts w:ascii="Times New Roman" w:eastAsia="Times New Roman" w:hAnsi="Times New Roman" w:cs="Arial"/>
      <w:sz w:val="32"/>
      <w:szCs w:val="16"/>
    </w:rPr>
  </w:style>
  <w:style w:type="paragraph" w:customStyle="1" w:styleId="DebateHeader">
    <w:name w:val="Debate Header"/>
    <w:basedOn w:val="TOC1"/>
    <w:autoRedefine/>
    <w:uiPriority w:val="99"/>
    <w:qFormat/>
    <w:rsid w:val="00A82C81"/>
    <w:pPr>
      <w:jc w:val="center"/>
      <w:outlineLvl w:val="0"/>
    </w:pPr>
    <w:rPr>
      <w:b/>
      <w:color w:val="auto"/>
      <w:sz w:val="32"/>
      <w:szCs w:val="32"/>
      <w:u w:val="single"/>
    </w:rPr>
  </w:style>
  <w:style w:type="paragraph" w:styleId="HTMLPreformatted">
    <w:name w:val="HTML Preformatted"/>
    <w:basedOn w:val="Normal"/>
    <w:link w:val="HTMLPreformattedChar"/>
    <w:rsid w:val="00A8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Cs w:val="20"/>
    </w:rPr>
  </w:style>
  <w:style w:type="character" w:customStyle="1" w:styleId="HTMLPreformattedChar">
    <w:name w:val="HTML Preformatted Char"/>
    <w:basedOn w:val="DefaultParagraphFont"/>
    <w:link w:val="HTMLPreformatted"/>
    <w:rsid w:val="00A82C81"/>
    <w:rPr>
      <w:rFonts w:ascii="Courier New" w:eastAsia="Calibri" w:hAnsi="Courier New" w:cs="Courier New"/>
      <w:color w:val="000000"/>
      <w:sz w:val="22"/>
      <w:szCs w:val="20"/>
    </w:rPr>
  </w:style>
  <w:style w:type="paragraph" w:customStyle="1" w:styleId="Tagandcite">
    <w:name w:val="Tag and cite"/>
    <w:basedOn w:val="Normal"/>
    <w:autoRedefine/>
    <w:uiPriority w:val="99"/>
    <w:qFormat/>
    <w:rsid w:val="00A82C81"/>
    <w:rPr>
      <w:rFonts w:ascii="Times New Roman" w:eastAsia="Calibri" w:hAnsi="Times New Roman" w:cs="Times New Roman"/>
      <w:color w:val="333333"/>
    </w:rPr>
  </w:style>
  <w:style w:type="character" w:customStyle="1" w:styleId="TagandCiteChar">
    <w:name w:val="Tag and Cite Char"/>
    <w:rsid w:val="00A82C81"/>
    <w:rPr>
      <w:color w:val="333333"/>
      <w:sz w:val="22"/>
      <w:szCs w:val="22"/>
      <w:lang w:val="en-US" w:eastAsia="en-US" w:bidi="ar-SA"/>
    </w:rPr>
  </w:style>
  <w:style w:type="paragraph" w:customStyle="1" w:styleId="StyleTagandCiteFranklinGothicDemi">
    <w:name w:val="Style Tag and Cite + Franklin Gothic Demi"/>
    <w:basedOn w:val="Normal"/>
    <w:autoRedefine/>
    <w:uiPriority w:val="99"/>
    <w:qFormat/>
    <w:rsid w:val="00A82C81"/>
    <w:rPr>
      <w:rFonts w:ascii="Franklin Gothic Demi" w:eastAsia="Calibri" w:hAnsi="Franklin Gothic Demi" w:cs="Times New Roman"/>
      <w:b/>
      <w:caps/>
      <w:color w:val="333333"/>
      <w:sz w:val="24"/>
    </w:rPr>
  </w:style>
  <w:style w:type="paragraph" w:styleId="BodyText3">
    <w:name w:val="Body Text 3"/>
    <w:basedOn w:val="Normal"/>
    <w:link w:val="BodyText3Char"/>
    <w:rsid w:val="00A82C81"/>
    <w:pPr>
      <w:spacing w:after="120"/>
    </w:pPr>
    <w:rPr>
      <w:rFonts w:ascii="Times New Roman" w:eastAsia="Calibri" w:hAnsi="Times New Roman" w:cs="Times New Roman"/>
      <w:sz w:val="16"/>
      <w:szCs w:val="16"/>
    </w:rPr>
  </w:style>
  <w:style w:type="character" w:customStyle="1" w:styleId="BodyText3Char">
    <w:name w:val="Body Text 3 Char"/>
    <w:basedOn w:val="DefaultParagraphFont"/>
    <w:link w:val="BodyText3"/>
    <w:rsid w:val="00A82C81"/>
    <w:rPr>
      <w:rFonts w:ascii="Times New Roman" w:eastAsia="Calibri" w:hAnsi="Times New Roman" w:cs="Times New Roman"/>
      <w:sz w:val="16"/>
      <w:szCs w:val="16"/>
    </w:rPr>
  </w:style>
  <w:style w:type="paragraph" w:customStyle="1" w:styleId="StyleStyleTagandCiteFranklinGothicDemi11pt">
    <w:name w:val="Style Style Tag and Cite + Franklin Gothic Demi + 11 pt"/>
    <w:basedOn w:val="StyleTagandCiteFranklinGothicDemi"/>
    <w:autoRedefine/>
    <w:uiPriority w:val="99"/>
    <w:qFormat/>
    <w:rsid w:val="00A82C81"/>
    <w:rPr>
      <w:bCs/>
    </w:rPr>
  </w:style>
  <w:style w:type="character" w:customStyle="1" w:styleId="Style10ptBold">
    <w:name w:val="Style 10 pt Bold"/>
    <w:rsid w:val="00A82C81"/>
    <w:rPr>
      <w:b/>
      <w:bCs/>
      <w:sz w:val="20"/>
    </w:rPr>
  </w:style>
  <w:style w:type="paragraph" w:styleId="Date">
    <w:name w:val="Date"/>
    <w:aliases w:val="date"/>
    <w:basedOn w:val="Normal"/>
    <w:next w:val="Normal"/>
    <w:link w:val="DateChar"/>
    <w:uiPriority w:val="99"/>
    <w:rsid w:val="00A82C81"/>
    <w:rPr>
      <w:rFonts w:ascii="Times New Roman" w:eastAsia="Calibri" w:hAnsi="Times New Roman" w:cs="Times New Roman"/>
      <w:sz w:val="24"/>
    </w:rPr>
  </w:style>
  <w:style w:type="character" w:customStyle="1" w:styleId="DateChar">
    <w:name w:val="Date Char"/>
    <w:aliases w:val="date Char"/>
    <w:basedOn w:val="DefaultParagraphFont"/>
    <w:link w:val="Date"/>
    <w:uiPriority w:val="99"/>
    <w:rsid w:val="00A82C81"/>
    <w:rPr>
      <w:rFonts w:ascii="Times New Roman" w:eastAsia="Calibri" w:hAnsi="Times New Roman" w:cs="Times New Roman"/>
    </w:rPr>
  </w:style>
  <w:style w:type="paragraph" w:styleId="BodyTextIndent2">
    <w:name w:val="Body Text Indent 2"/>
    <w:basedOn w:val="Normal"/>
    <w:link w:val="BodyTextIndent2Char"/>
    <w:rsid w:val="00A82C81"/>
    <w:pPr>
      <w:spacing w:after="120" w:line="480" w:lineRule="auto"/>
      <w:ind w:left="360"/>
    </w:pPr>
    <w:rPr>
      <w:rFonts w:ascii="Times New Roman" w:eastAsia="Calibri" w:hAnsi="Times New Roman" w:cs="Times New Roman"/>
      <w:sz w:val="24"/>
    </w:rPr>
  </w:style>
  <w:style w:type="character" w:customStyle="1" w:styleId="BodyTextIndent2Char">
    <w:name w:val="Body Text Indent 2 Char"/>
    <w:basedOn w:val="DefaultParagraphFont"/>
    <w:link w:val="BodyTextIndent2"/>
    <w:rsid w:val="00A82C81"/>
    <w:rPr>
      <w:rFonts w:ascii="Times New Roman" w:eastAsia="Calibri" w:hAnsi="Times New Roman" w:cs="Times New Roman"/>
    </w:rPr>
  </w:style>
  <w:style w:type="character" w:customStyle="1" w:styleId="text9">
    <w:name w:val="text9"/>
    <w:rsid w:val="00A82C81"/>
  </w:style>
  <w:style w:type="character" w:customStyle="1" w:styleId="text21">
    <w:name w:val="text21"/>
    <w:rsid w:val="00A82C81"/>
  </w:style>
  <w:style w:type="character" w:customStyle="1" w:styleId="text19">
    <w:name w:val="text19"/>
    <w:rsid w:val="00A82C81"/>
  </w:style>
  <w:style w:type="paragraph" w:customStyle="1" w:styleId="BlockTitle">
    <w:name w:val="Block Title"/>
    <w:basedOn w:val="Normal"/>
    <w:link w:val="BlockTitleChar"/>
    <w:qFormat/>
    <w:rsid w:val="00A82C81"/>
    <w:pPr>
      <w:overflowPunct w:val="0"/>
      <w:autoSpaceDE w:val="0"/>
      <w:autoSpaceDN w:val="0"/>
      <w:adjustRightInd w:val="0"/>
      <w:jc w:val="center"/>
      <w:textAlignment w:val="baseline"/>
    </w:pPr>
    <w:rPr>
      <w:rFonts w:eastAsia="Calibri" w:cs="Times New Roman"/>
      <w:b/>
      <w:bCs/>
      <w:color w:val="000000"/>
      <w:sz w:val="28"/>
      <w:szCs w:val="20"/>
    </w:rPr>
  </w:style>
  <w:style w:type="character" w:customStyle="1" w:styleId="TagChar3">
    <w:name w:val="Tag Char3"/>
    <w:rsid w:val="00A82C81"/>
    <w:rPr>
      <w:rFonts w:ascii="Palatino Linotype" w:hAnsi="Palatino Linotype"/>
      <w:b/>
      <w:sz w:val="24"/>
      <w:szCs w:val="24"/>
      <w:lang w:val="en-US" w:eastAsia="en-US" w:bidi="ar-SA"/>
    </w:rPr>
  </w:style>
  <w:style w:type="paragraph" w:customStyle="1" w:styleId="TagCite">
    <w:name w:val="Tag/Cite"/>
    <w:basedOn w:val="Normal"/>
    <w:qFormat/>
    <w:rsid w:val="00A82C81"/>
    <w:pPr>
      <w:widowControl w:val="0"/>
      <w:autoSpaceDE w:val="0"/>
      <w:autoSpaceDN w:val="0"/>
      <w:adjustRightInd w:val="0"/>
    </w:pPr>
    <w:rPr>
      <w:rFonts w:ascii="Times New Roman" w:eastAsia="Calibri" w:hAnsi="Times New Roman" w:cs="Times New Roman"/>
      <w:b/>
      <w:szCs w:val="20"/>
    </w:rPr>
  </w:style>
  <w:style w:type="paragraph" w:customStyle="1" w:styleId="CiteCard">
    <w:name w:val="Cite/Card"/>
    <w:basedOn w:val="Normal"/>
    <w:qFormat/>
    <w:rsid w:val="00A82C81"/>
    <w:pPr>
      <w:overflowPunct w:val="0"/>
      <w:autoSpaceDE w:val="0"/>
      <w:autoSpaceDN w:val="0"/>
      <w:adjustRightInd w:val="0"/>
      <w:textAlignment w:val="baseline"/>
    </w:pPr>
    <w:rPr>
      <w:rFonts w:ascii="Palatino Linotype" w:eastAsia="Calibri" w:hAnsi="Palatino Linotype" w:cs="Times New Roman"/>
      <w:color w:val="000000"/>
      <w:szCs w:val="20"/>
    </w:rPr>
  </w:style>
  <w:style w:type="paragraph" w:customStyle="1" w:styleId="tagCharCharCharCharCharCharChar">
    <w:name w:val="tag Char Char Char Char Char Char Char"/>
    <w:basedOn w:val="Normal"/>
    <w:uiPriority w:val="99"/>
    <w:qFormat/>
    <w:rsid w:val="00A82C81"/>
    <w:rPr>
      <w:rFonts w:ascii="Times New Roman" w:eastAsia="Calibri" w:hAnsi="Times New Roman" w:cs="Times New Roman"/>
      <w:b/>
      <w:sz w:val="24"/>
      <w:szCs w:val="20"/>
    </w:rPr>
  </w:style>
  <w:style w:type="character" w:customStyle="1" w:styleId="term2">
    <w:name w:val="term2"/>
    <w:rsid w:val="00A82C81"/>
    <w:rPr>
      <w:b/>
      <w:bCs/>
    </w:rPr>
  </w:style>
  <w:style w:type="character" w:customStyle="1" w:styleId="Author">
    <w:name w:val="Author"/>
    <w:aliases w:val="Style Date"/>
    <w:qFormat/>
    <w:rsid w:val="00A82C81"/>
    <w:rPr>
      <w:b/>
      <w:sz w:val="24"/>
    </w:rPr>
  </w:style>
  <w:style w:type="paragraph" w:customStyle="1" w:styleId="title-bold-medium">
    <w:name w:val="title-bold-medium"/>
    <w:basedOn w:val="Normal"/>
    <w:uiPriority w:val="99"/>
    <w:qFormat/>
    <w:rsid w:val="00A82C81"/>
    <w:pPr>
      <w:spacing w:before="100" w:beforeAutospacing="1" w:after="100" w:afterAutospacing="1"/>
    </w:pPr>
    <w:rPr>
      <w:rFonts w:ascii="Arial" w:eastAsia="Arial Unicode MS" w:hAnsi="Arial" w:cs="Arial"/>
      <w:b/>
      <w:bCs/>
      <w:color w:val="000000"/>
      <w:szCs w:val="20"/>
    </w:rPr>
  </w:style>
  <w:style w:type="paragraph" w:customStyle="1" w:styleId="lact">
    <w:name w:val="lact"/>
    <w:basedOn w:val="Normal"/>
    <w:uiPriority w:val="99"/>
    <w:qFormat/>
    <w:rsid w:val="00A82C81"/>
    <w:pPr>
      <w:spacing w:before="100" w:beforeAutospacing="1" w:after="100" w:afterAutospacing="1"/>
    </w:pPr>
    <w:rPr>
      <w:rFonts w:ascii="Arial" w:eastAsia="Arial Unicode MS" w:hAnsi="Arial" w:cs="Arial"/>
      <w:b/>
      <w:bCs/>
      <w:color w:val="000000"/>
      <w:szCs w:val="20"/>
    </w:rPr>
  </w:style>
  <w:style w:type="paragraph" w:styleId="BlockText">
    <w:name w:val="Block Text"/>
    <w:basedOn w:val="Normal"/>
    <w:rsid w:val="00A82C81"/>
    <w:pPr>
      <w:ind w:left="229" w:right="229"/>
    </w:pPr>
    <w:rPr>
      <w:rFonts w:ascii="Verdana" w:eastAsia="Calibri" w:hAnsi="Verdana" w:cs="Times New Roman"/>
      <w:sz w:val="16"/>
      <w:szCs w:val="20"/>
    </w:rPr>
  </w:style>
  <w:style w:type="character" w:customStyle="1" w:styleId="CardTagChar">
    <w:name w:val="Card Tag Char"/>
    <w:rsid w:val="00A82C81"/>
    <w:rPr>
      <w:rFonts w:ascii="Arial Narrow" w:hAnsi="Arial Narrow"/>
      <w:b/>
      <w:sz w:val="24"/>
      <w:szCs w:val="24"/>
      <w:lang w:val="en-US" w:eastAsia="en-US" w:bidi="ar-SA"/>
    </w:rPr>
  </w:style>
  <w:style w:type="paragraph" w:customStyle="1" w:styleId="CardTag">
    <w:name w:val="Card Tag"/>
    <w:basedOn w:val="Normal"/>
    <w:autoRedefine/>
    <w:qFormat/>
    <w:rsid w:val="00A82C81"/>
    <w:rPr>
      <w:rFonts w:ascii="Arial Narrow" w:eastAsia="Calibri" w:hAnsi="Arial Narrow" w:cs="Times New Roman"/>
      <w:b/>
      <w:sz w:val="24"/>
    </w:rPr>
  </w:style>
  <w:style w:type="paragraph" w:customStyle="1" w:styleId="BlockTitle2">
    <w:name w:val="Block Title2"/>
    <w:basedOn w:val="Normal"/>
    <w:link w:val="BlockTitle2Char"/>
    <w:qFormat/>
    <w:rsid w:val="00A82C81"/>
    <w:pPr>
      <w:spacing w:after="240"/>
      <w:jc w:val="center"/>
    </w:pPr>
    <w:rPr>
      <w:rFonts w:ascii="Arial" w:eastAsia="Calibri" w:hAnsi="Arial" w:cs="Times New Roman"/>
      <w:b/>
      <w:sz w:val="28"/>
      <w:szCs w:val="20"/>
    </w:rPr>
  </w:style>
  <w:style w:type="paragraph" w:styleId="NormalIndent">
    <w:name w:val="Normal Indent"/>
    <w:basedOn w:val="Normal"/>
    <w:rsid w:val="00A82C81"/>
    <w:pPr>
      <w:ind w:left="720"/>
    </w:pPr>
    <w:rPr>
      <w:rFonts w:ascii="Times New Roman" w:eastAsia="Calibri" w:hAnsi="Times New Roman" w:cs="Times New Roman"/>
      <w:szCs w:val="20"/>
    </w:rPr>
  </w:style>
  <w:style w:type="character" w:customStyle="1" w:styleId="ToReadChar">
    <w:name w:val="To Read Char"/>
    <w:rsid w:val="00A82C81"/>
    <w:rPr>
      <w:rFonts w:ascii="Verdana" w:hAnsi="Verdana"/>
      <w:b/>
      <w:szCs w:val="24"/>
      <w:u w:val="single"/>
      <w:lang w:val="en-US" w:eastAsia="en-US" w:bidi="ar-SA"/>
    </w:rPr>
  </w:style>
  <w:style w:type="character" w:customStyle="1" w:styleId="ToReadCharChar">
    <w:name w:val="To Read Char Char"/>
    <w:rsid w:val="00A82C81"/>
    <w:rPr>
      <w:rFonts w:ascii="Verdana" w:hAnsi="Verdana"/>
      <w:b/>
      <w:szCs w:val="24"/>
      <w:u w:val="single"/>
      <w:lang w:val="en-US" w:eastAsia="en-US" w:bidi="ar-SA"/>
    </w:rPr>
  </w:style>
  <w:style w:type="paragraph" w:customStyle="1" w:styleId="BLOCKTITLE0">
    <w:name w:val="BLOCK TITLE"/>
    <w:basedOn w:val="Heading1"/>
    <w:uiPriority w:val="99"/>
    <w:qFormat/>
    <w:rsid w:val="00A82C81"/>
    <w:pPr>
      <w:pageBreakBefore w:val="0"/>
      <w:spacing w:after="60"/>
    </w:pPr>
    <w:rPr>
      <w:rFonts w:ascii="Sylfaen" w:eastAsia="Times New Roman" w:hAnsi="Sylfaen" w:cs="Times New Roman"/>
      <w:kern w:val="32"/>
    </w:rPr>
  </w:style>
  <w:style w:type="character" w:customStyle="1" w:styleId="BoldandUnderlineChar1Char2Char">
    <w:name w:val="Bold and Underline Char1 Char2 Char"/>
    <w:rsid w:val="00A82C81"/>
    <w:rPr>
      <w:b/>
      <w:szCs w:val="24"/>
      <w:u w:val="single"/>
      <w:lang w:val="en-US" w:eastAsia="en-US" w:bidi="ar-SA"/>
    </w:rPr>
  </w:style>
  <w:style w:type="character" w:customStyle="1" w:styleId="UnderlineChar1">
    <w:name w:val="Underline Char1"/>
    <w:aliases w:val="Cards + Font: 12 pt Char1"/>
    <w:rsid w:val="00A82C81"/>
    <w:rPr>
      <w:szCs w:val="24"/>
      <w:u w:val="single"/>
      <w:lang w:val="en-US" w:eastAsia="en-US" w:bidi="ar-SA"/>
    </w:rPr>
  </w:style>
  <w:style w:type="character" w:styleId="HTMLTypewriter">
    <w:name w:val="HTML Typewriter"/>
    <w:rsid w:val="00A82C81"/>
    <w:rPr>
      <w:rFonts w:ascii="Courier New" w:eastAsia="Arial Unicode MS" w:hAnsi="Courier New" w:cs="Courier New" w:hint="default"/>
      <w:sz w:val="20"/>
      <w:szCs w:val="20"/>
    </w:rPr>
  </w:style>
  <w:style w:type="paragraph" w:styleId="EnvelopeReturn">
    <w:name w:val="envelope return"/>
    <w:basedOn w:val="Normal"/>
    <w:rsid w:val="00A82C81"/>
    <w:rPr>
      <w:rFonts w:ascii="Arial" w:eastAsia="Calibri" w:hAnsi="Arial" w:cs="Arial"/>
      <w:sz w:val="24"/>
      <w:szCs w:val="20"/>
    </w:rPr>
  </w:style>
  <w:style w:type="paragraph" w:styleId="EnvelopeAddress">
    <w:name w:val="envelope address"/>
    <w:basedOn w:val="Normal"/>
    <w:rsid w:val="00A82C81"/>
    <w:pPr>
      <w:framePr w:w="7920" w:h="1980" w:hRule="exact" w:hSpace="180" w:wrap="auto" w:hAnchor="page" w:xAlign="center" w:yAlign="bottom"/>
      <w:ind w:left="2880"/>
    </w:pPr>
    <w:rPr>
      <w:rFonts w:ascii="Arial" w:eastAsia="Calibri" w:hAnsi="Arial" w:cs="Arial"/>
      <w:sz w:val="28"/>
    </w:rPr>
  </w:style>
  <w:style w:type="character" w:customStyle="1" w:styleId="title10">
    <w:name w:val="title1"/>
    <w:rsid w:val="00A82C81"/>
  </w:style>
  <w:style w:type="character" w:customStyle="1" w:styleId="author0">
    <w:name w:val="author"/>
    <w:rsid w:val="00A82C81"/>
  </w:style>
  <w:style w:type="character" w:customStyle="1" w:styleId="bio">
    <w:name w:val="bio"/>
    <w:rsid w:val="00A82C81"/>
  </w:style>
  <w:style w:type="character" w:customStyle="1" w:styleId="storytextstyle">
    <w:name w:val="storytextstyle"/>
    <w:rsid w:val="00A82C81"/>
  </w:style>
  <w:style w:type="character" w:customStyle="1" w:styleId="cardunderlinedCharChar">
    <w:name w:val="card underlined Char Char"/>
    <w:rsid w:val="00A82C81"/>
    <w:rPr>
      <w:rFonts w:ascii="Arial" w:hAnsi="Arial"/>
      <w:sz w:val="22"/>
      <w:szCs w:val="24"/>
      <w:u w:val="single"/>
      <w:lang w:val="en-US" w:eastAsia="en-US" w:bidi="ar-SA"/>
    </w:rPr>
  </w:style>
  <w:style w:type="character" w:customStyle="1" w:styleId="Style2Char">
    <w:name w:val="Style2 Char"/>
    <w:rsid w:val="00A82C81"/>
    <w:rPr>
      <w:rFonts w:ascii="Book Antiqua" w:hAnsi="Book Antiqua"/>
      <w:u w:val="thick"/>
      <w:lang w:val="en-US" w:eastAsia="en-US" w:bidi="ar-SA"/>
    </w:rPr>
  </w:style>
  <w:style w:type="character" w:customStyle="1" w:styleId="UnderlinedChar0">
    <w:name w:val="Underlined Char"/>
    <w:rsid w:val="00A82C81"/>
    <w:rPr>
      <w:rFonts w:ascii="Book Antiqua" w:hAnsi="Book Antiqua"/>
      <w:u w:val="thick"/>
      <w:lang w:val="en-US" w:eastAsia="en-US" w:bidi="ar-SA"/>
    </w:rPr>
  </w:style>
  <w:style w:type="character" w:customStyle="1" w:styleId="Style2Char1">
    <w:name w:val="Style2 Char1"/>
    <w:rsid w:val="00A82C81"/>
    <w:rPr>
      <w:rFonts w:ascii="Book Antiqua" w:hAnsi="Book Antiqua"/>
      <w:szCs w:val="24"/>
      <w:u w:val="thick"/>
      <w:lang w:val="en-US" w:eastAsia="en-US" w:bidi="ar-SA"/>
    </w:rPr>
  </w:style>
  <w:style w:type="character" w:customStyle="1" w:styleId="articlehead21">
    <w:name w:val="articlehead21"/>
    <w:rsid w:val="00A82C81"/>
    <w:rPr>
      <w:rFonts w:ascii="Arial" w:hAnsi="Arial" w:cs="Arial" w:hint="default"/>
      <w:b/>
      <w:bCs/>
      <w:color w:val="660000"/>
      <w:sz w:val="20"/>
      <w:szCs w:val="20"/>
    </w:rPr>
  </w:style>
  <w:style w:type="paragraph" w:customStyle="1" w:styleId="shellscontentions">
    <w:name w:val="shells/contentions"/>
    <w:basedOn w:val="TagCite"/>
    <w:uiPriority w:val="99"/>
    <w:qFormat/>
    <w:rsid w:val="00A82C81"/>
    <w:rPr>
      <w:sz w:val="24"/>
    </w:rPr>
  </w:style>
  <w:style w:type="character" w:customStyle="1" w:styleId="BoldandUnderlineChar2Char1">
    <w:name w:val="Bold and Underline Char2 Char1"/>
    <w:rsid w:val="00A82C81"/>
    <w:rPr>
      <w:b/>
      <w:szCs w:val="24"/>
      <w:u w:val="single"/>
      <w:lang w:val="en-US" w:eastAsia="en-US" w:bidi="ar-SA"/>
    </w:rPr>
  </w:style>
  <w:style w:type="character" w:customStyle="1" w:styleId="BoldUnderlineChar">
    <w:name w:val="BoldUnderline Char"/>
    <w:uiPriority w:val="99"/>
    <w:rsid w:val="00A82C81"/>
    <w:rPr>
      <w:b/>
      <w:szCs w:val="24"/>
      <w:u w:val="single"/>
      <w:lang w:val="en-US" w:eastAsia="en-US" w:bidi="ar-SA"/>
    </w:rPr>
  </w:style>
  <w:style w:type="paragraph" w:customStyle="1" w:styleId="TxBrp1">
    <w:name w:val="TxBr_p1"/>
    <w:basedOn w:val="Normal"/>
    <w:qFormat/>
    <w:rsid w:val="00A82C81"/>
    <w:pPr>
      <w:tabs>
        <w:tab w:val="left" w:pos="204"/>
      </w:tabs>
      <w:autoSpaceDE w:val="0"/>
      <w:autoSpaceDN w:val="0"/>
      <w:adjustRightInd w:val="0"/>
      <w:spacing w:line="272" w:lineRule="atLeast"/>
      <w:jc w:val="both"/>
    </w:pPr>
    <w:rPr>
      <w:rFonts w:ascii="Times New Roman" w:eastAsia="Calibri" w:hAnsi="Times New Roman" w:cs="Times New Roman"/>
      <w:sz w:val="24"/>
    </w:rPr>
  </w:style>
  <w:style w:type="character" w:customStyle="1" w:styleId="TagCiteChar1">
    <w:name w:val="Tag/Cite Char1"/>
    <w:rsid w:val="00A82C81"/>
    <w:rPr>
      <w:b/>
      <w:lang w:val="en-US" w:eastAsia="en-US" w:bidi="ar-SA"/>
    </w:rPr>
  </w:style>
  <w:style w:type="character" w:customStyle="1" w:styleId="goohl0">
    <w:name w:val="goohl0"/>
    <w:rsid w:val="00A82C81"/>
  </w:style>
  <w:style w:type="character" w:customStyle="1" w:styleId="goohl2">
    <w:name w:val="goohl2"/>
    <w:rsid w:val="00A82C81"/>
  </w:style>
  <w:style w:type="character" w:customStyle="1" w:styleId="Normal1">
    <w:name w:val="Normal1"/>
    <w:rsid w:val="00A82C81"/>
  </w:style>
  <w:style w:type="paragraph" w:customStyle="1" w:styleId="BriefTitle1">
    <w:name w:val="Brief Title 1"/>
    <w:basedOn w:val="Normal"/>
    <w:uiPriority w:val="99"/>
    <w:qFormat/>
    <w:rsid w:val="00A82C81"/>
    <w:pPr>
      <w:widowControl w:val="0"/>
      <w:autoSpaceDE w:val="0"/>
      <w:autoSpaceDN w:val="0"/>
      <w:adjustRightInd w:val="0"/>
      <w:jc w:val="center"/>
      <w:outlineLvl w:val="0"/>
    </w:pPr>
    <w:rPr>
      <w:rFonts w:ascii="Times New Roman" w:eastAsia="Calibri" w:hAnsi="Times New Roman" w:cs="Times New Roman"/>
      <w:b/>
      <w:szCs w:val="20"/>
      <w:u w:val="single"/>
    </w:rPr>
  </w:style>
  <w:style w:type="paragraph" w:customStyle="1" w:styleId="TagCiteChar">
    <w:name w:val="Tag/Cite Char"/>
    <w:basedOn w:val="Normal"/>
    <w:uiPriority w:val="99"/>
    <w:qFormat/>
    <w:rsid w:val="00A82C81"/>
    <w:pPr>
      <w:widowControl w:val="0"/>
      <w:autoSpaceDE w:val="0"/>
      <w:autoSpaceDN w:val="0"/>
      <w:adjustRightInd w:val="0"/>
    </w:pPr>
    <w:rPr>
      <w:rFonts w:ascii="Times New Roman" w:eastAsia="Calibri" w:hAnsi="Times New Roman" w:cs="Times New Roman"/>
      <w:b/>
      <w:szCs w:val="20"/>
    </w:rPr>
  </w:style>
  <w:style w:type="paragraph" w:customStyle="1" w:styleId="CardChar0">
    <w:name w:val="Card Char"/>
    <w:basedOn w:val="Normal"/>
    <w:rsid w:val="00A82C81"/>
    <w:pPr>
      <w:widowControl w:val="0"/>
      <w:autoSpaceDE w:val="0"/>
      <w:autoSpaceDN w:val="0"/>
      <w:adjustRightInd w:val="0"/>
    </w:pPr>
    <w:rPr>
      <w:rFonts w:ascii="Times New Roman" w:eastAsia="Calibri" w:hAnsi="Times New Roman" w:cs="Times New Roman"/>
      <w:szCs w:val="20"/>
    </w:rPr>
  </w:style>
  <w:style w:type="character" w:customStyle="1" w:styleId="CardCharChar">
    <w:name w:val="Card Char Char"/>
    <w:rsid w:val="00A82C81"/>
    <w:rPr>
      <w:lang w:val="en-US" w:eastAsia="en-US" w:bidi="ar-SA"/>
    </w:rPr>
  </w:style>
  <w:style w:type="character" w:customStyle="1" w:styleId="BriefTitle1Char">
    <w:name w:val="Brief Title 1 Char"/>
    <w:rsid w:val="00A82C81"/>
    <w:rPr>
      <w:b/>
      <w:u w:val="single"/>
      <w:lang w:val="en-US" w:eastAsia="en-US" w:bidi="ar-SA"/>
    </w:rPr>
  </w:style>
  <w:style w:type="character" w:customStyle="1" w:styleId="TagCiteCharChar">
    <w:name w:val="Tag/Cite Char Char"/>
    <w:rsid w:val="00A82C81"/>
    <w:rPr>
      <w:b/>
      <w:lang w:val="en-US" w:eastAsia="en-US" w:bidi="ar-SA"/>
    </w:rPr>
  </w:style>
  <w:style w:type="paragraph" w:customStyle="1" w:styleId="ShellTitles">
    <w:name w:val="ShellTitles"/>
    <w:basedOn w:val="Normal"/>
    <w:uiPriority w:val="99"/>
    <w:qFormat/>
    <w:rsid w:val="00A82C81"/>
    <w:pPr>
      <w:widowControl w:val="0"/>
      <w:autoSpaceDE w:val="0"/>
      <w:autoSpaceDN w:val="0"/>
      <w:adjustRightInd w:val="0"/>
    </w:pPr>
    <w:rPr>
      <w:rFonts w:ascii="Times New Roman" w:eastAsia="Calibri" w:hAnsi="Times New Roman" w:cs="Times New Roman"/>
      <w:b/>
      <w:szCs w:val="20"/>
    </w:rPr>
  </w:style>
  <w:style w:type="paragraph" w:customStyle="1" w:styleId="maintext">
    <w:name w:val="maintext"/>
    <w:basedOn w:val="Normal"/>
    <w:uiPriority w:val="99"/>
    <w:qFormat/>
    <w:rsid w:val="00A82C81"/>
    <w:pPr>
      <w:widowControl w:val="0"/>
      <w:autoSpaceDE w:val="0"/>
      <w:autoSpaceDN w:val="0"/>
      <w:adjustRightInd w:val="0"/>
      <w:spacing w:before="100" w:beforeAutospacing="1" w:after="100" w:afterAutospacing="1"/>
    </w:pPr>
    <w:rPr>
      <w:rFonts w:ascii="Times New Roman" w:eastAsia="Calibri" w:hAnsi="Times New Roman" w:cs="Times New Roman"/>
      <w:szCs w:val="20"/>
    </w:rPr>
  </w:style>
  <w:style w:type="paragraph" w:customStyle="1" w:styleId="noindent">
    <w:name w:val="noindent"/>
    <w:basedOn w:val="Normal"/>
    <w:uiPriority w:val="99"/>
    <w:qFormat/>
    <w:rsid w:val="00A82C81"/>
    <w:pPr>
      <w:spacing w:before="100" w:beforeAutospacing="1" w:after="100" w:afterAutospacing="1"/>
    </w:pPr>
    <w:rPr>
      <w:rFonts w:ascii="Times New Roman" w:eastAsia="Calibri" w:hAnsi="Times New Roman" w:cs="Times New Roman"/>
    </w:rPr>
  </w:style>
  <w:style w:type="character" w:customStyle="1" w:styleId="btx">
    <w:name w:val="btx"/>
    <w:rsid w:val="00A82C81"/>
  </w:style>
  <w:style w:type="character" w:customStyle="1" w:styleId="prodgeneral1">
    <w:name w:val="prodgeneral1"/>
    <w:rsid w:val="00A82C81"/>
    <w:rPr>
      <w:rFonts w:ascii="Verdana" w:hAnsi="Verdana" w:hint="default"/>
      <w:b w:val="0"/>
      <w:bCs w:val="0"/>
      <w:caps w:val="0"/>
      <w:color w:val="000000"/>
      <w:spacing w:val="0"/>
      <w:sz w:val="16"/>
      <w:szCs w:val="16"/>
    </w:rPr>
  </w:style>
  <w:style w:type="character" w:customStyle="1" w:styleId="standardcontent">
    <w:name w:val="standardcontent"/>
    <w:rsid w:val="00A82C81"/>
  </w:style>
  <w:style w:type="character" w:customStyle="1" w:styleId="texto11">
    <w:name w:val="texto11"/>
    <w:rsid w:val="00A82C81"/>
    <w:rPr>
      <w:rFonts w:ascii="Arial" w:hAnsi="Arial" w:cs="Arial" w:hint="default"/>
      <w:b w:val="0"/>
      <w:bCs w:val="0"/>
      <w:i w:val="0"/>
      <w:iCs w:val="0"/>
      <w:caps w:val="0"/>
      <w:color w:val="000000"/>
      <w:sz w:val="20"/>
      <w:szCs w:val="20"/>
    </w:rPr>
  </w:style>
  <w:style w:type="character" w:customStyle="1" w:styleId="date1">
    <w:name w:val="date1"/>
    <w:rsid w:val="00A82C81"/>
  </w:style>
  <w:style w:type="character" w:customStyle="1" w:styleId="summary1">
    <w:name w:val="summary1"/>
    <w:rsid w:val="00A82C81"/>
    <w:rPr>
      <w:rFonts w:ascii="Arial" w:hAnsi="Arial" w:cs="Arial" w:hint="default"/>
      <w:sz w:val="18"/>
      <w:szCs w:val="18"/>
    </w:rPr>
  </w:style>
  <w:style w:type="paragraph" w:customStyle="1" w:styleId="ToRead">
    <w:name w:val="To Read"/>
    <w:basedOn w:val="Normal"/>
    <w:uiPriority w:val="99"/>
    <w:qFormat/>
    <w:rsid w:val="00A82C81"/>
    <w:pPr>
      <w:ind w:left="720"/>
    </w:pPr>
    <w:rPr>
      <w:rFonts w:ascii="Verdana" w:eastAsia="Calibri" w:hAnsi="Verdana" w:cs="Times New Roman"/>
      <w:b/>
      <w:u w:val="single"/>
    </w:rPr>
  </w:style>
  <w:style w:type="character" w:customStyle="1" w:styleId="text3">
    <w:name w:val="text3"/>
    <w:rsid w:val="00A82C81"/>
  </w:style>
  <w:style w:type="paragraph" w:customStyle="1" w:styleId="Style2">
    <w:name w:val="Style 2"/>
    <w:basedOn w:val="Normal"/>
    <w:link w:val="Style2Char0"/>
    <w:uiPriority w:val="99"/>
    <w:qFormat/>
    <w:rsid w:val="00A82C81"/>
    <w:pPr>
      <w:widowControl w:val="0"/>
      <w:ind w:left="216" w:hanging="144"/>
    </w:pPr>
    <w:rPr>
      <w:rFonts w:ascii="Times New Roman" w:eastAsia="Calibri" w:hAnsi="Times New Roman" w:cs="Times New Roman"/>
      <w:noProof/>
      <w:color w:val="000000"/>
      <w:szCs w:val="20"/>
    </w:rPr>
  </w:style>
  <w:style w:type="paragraph" w:customStyle="1" w:styleId="Style1">
    <w:name w:val="Style 1"/>
    <w:basedOn w:val="Normal"/>
    <w:uiPriority w:val="99"/>
    <w:qFormat/>
    <w:rsid w:val="00A82C81"/>
    <w:pPr>
      <w:widowControl w:val="0"/>
      <w:ind w:firstLine="216"/>
      <w:jc w:val="both"/>
    </w:pPr>
    <w:rPr>
      <w:rFonts w:ascii="Times New Roman" w:eastAsia="Calibri" w:hAnsi="Times New Roman" w:cs="Times New Roman"/>
      <w:noProof/>
      <w:color w:val="000000"/>
      <w:szCs w:val="20"/>
    </w:rPr>
  </w:style>
  <w:style w:type="paragraph" w:customStyle="1" w:styleId="Style40">
    <w:name w:val="Style 4"/>
    <w:basedOn w:val="Normal"/>
    <w:uiPriority w:val="99"/>
    <w:qFormat/>
    <w:rsid w:val="00A82C81"/>
    <w:pPr>
      <w:widowControl w:val="0"/>
      <w:tabs>
        <w:tab w:val="left" w:pos="6876"/>
      </w:tabs>
      <w:ind w:left="3744"/>
    </w:pPr>
    <w:rPr>
      <w:rFonts w:ascii="Times New Roman" w:eastAsia="Calibri" w:hAnsi="Times New Roman" w:cs="Times New Roman"/>
      <w:noProof/>
      <w:color w:val="000000"/>
      <w:szCs w:val="20"/>
    </w:rPr>
  </w:style>
  <w:style w:type="character" w:customStyle="1" w:styleId="postbody">
    <w:name w:val="postbody"/>
    <w:rsid w:val="00A82C81"/>
  </w:style>
  <w:style w:type="paragraph" w:customStyle="1" w:styleId="TagChar1CharCharCharChar">
    <w:name w:val="Tag Char1 Char Char Char Char"/>
    <w:basedOn w:val="Normal"/>
    <w:rsid w:val="00A82C81"/>
    <w:pPr>
      <w:overflowPunct w:val="0"/>
      <w:autoSpaceDE w:val="0"/>
      <w:autoSpaceDN w:val="0"/>
      <w:adjustRightInd w:val="0"/>
      <w:textAlignment w:val="baseline"/>
    </w:pPr>
    <w:rPr>
      <w:rFonts w:ascii="Palatino Linotype" w:eastAsia="Calibri" w:hAnsi="Palatino Linotype" w:cs="Times New Roman"/>
      <w:b/>
      <w:sz w:val="24"/>
      <w:szCs w:val="20"/>
    </w:rPr>
  </w:style>
  <w:style w:type="paragraph" w:customStyle="1" w:styleId="SmallCard">
    <w:name w:val="Small Card"/>
    <w:basedOn w:val="Normal"/>
    <w:uiPriority w:val="99"/>
    <w:qFormat/>
    <w:rsid w:val="00A82C81"/>
    <w:pPr>
      <w:ind w:left="720" w:right="720"/>
    </w:pPr>
    <w:rPr>
      <w:rFonts w:ascii="Palatino Linotype" w:eastAsia="Calibri" w:hAnsi="Palatino Linotype" w:cs="Times New Roman"/>
      <w:sz w:val="12"/>
    </w:rPr>
  </w:style>
  <w:style w:type="paragraph" w:styleId="TOC3">
    <w:name w:val="toc 3"/>
    <w:basedOn w:val="Normal"/>
    <w:next w:val="Normal"/>
    <w:autoRedefine/>
    <w:qFormat/>
    <w:rsid w:val="00A82C81"/>
    <w:pPr>
      <w:ind w:left="480"/>
    </w:pPr>
    <w:rPr>
      <w:rFonts w:ascii="Times New Roman" w:eastAsia="Calibri" w:hAnsi="Times New Roman" w:cs="Times New Roman"/>
      <w:color w:val="000000"/>
    </w:rPr>
  </w:style>
  <w:style w:type="paragraph" w:styleId="TOC4">
    <w:name w:val="toc 4"/>
    <w:basedOn w:val="Normal"/>
    <w:next w:val="Normal"/>
    <w:autoRedefine/>
    <w:rsid w:val="00A82C81"/>
    <w:pPr>
      <w:ind w:left="720"/>
    </w:pPr>
    <w:rPr>
      <w:rFonts w:ascii="Times New Roman" w:eastAsia="Calibri" w:hAnsi="Times New Roman" w:cs="Times New Roman"/>
      <w:color w:val="000000"/>
    </w:rPr>
  </w:style>
  <w:style w:type="paragraph" w:styleId="TOC5">
    <w:name w:val="toc 5"/>
    <w:basedOn w:val="Normal"/>
    <w:next w:val="Normal"/>
    <w:autoRedefine/>
    <w:rsid w:val="00A82C81"/>
    <w:pPr>
      <w:ind w:left="960"/>
    </w:pPr>
    <w:rPr>
      <w:rFonts w:ascii="Times New Roman" w:eastAsia="Calibri" w:hAnsi="Times New Roman" w:cs="Times New Roman"/>
      <w:color w:val="000000"/>
    </w:rPr>
  </w:style>
  <w:style w:type="paragraph" w:styleId="TOC6">
    <w:name w:val="toc 6"/>
    <w:basedOn w:val="Normal"/>
    <w:next w:val="Normal"/>
    <w:autoRedefine/>
    <w:rsid w:val="00A82C81"/>
    <w:pPr>
      <w:ind w:left="1200"/>
    </w:pPr>
    <w:rPr>
      <w:rFonts w:ascii="Times New Roman" w:eastAsia="Calibri" w:hAnsi="Times New Roman" w:cs="Times New Roman"/>
      <w:color w:val="000000"/>
    </w:rPr>
  </w:style>
  <w:style w:type="paragraph" w:styleId="TOC7">
    <w:name w:val="toc 7"/>
    <w:basedOn w:val="Normal"/>
    <w:next w:val="Normal"/>
    <w:autoRedefine/>
    <w:rsid w:val="00A82C81"/>
    <w:pPr>
      <w:ind w:left="1440"/>
    </w:pPr>
    <w:rPr>
      <w:rFonts w:ascii="Times New Roman" w:eastAsia="Calibri" w:hAnsi="Times New Roman" w:cs="Times New Roman"/>
      <w:color w:val="000000"/>
    </w:rPr>
  </w:style>
  <w:style w:type="paragraph" w:styleId="TOC8">
    <w:name w:val="toc 8"/>
    <w:basedOn w:val="Normal"/>
    <w:next w:val="Normal"/>
    <w:autoRedefine/>
    <w:rsid w:val="00A82C81"/>
    <w:pPr>
      <w:ind w:left="1680"/>
    </w:pPr>
    <w:rPr>
      <w:rFonts w:ascii="Times New Roman" w:eastAsia="Calibri" w:hAnsi="Times New Roman" w:cs="Times New Roman"/>
      <w:color w:val="000000"/>
    </w:rPr>
  </w:style>
  <w:style w:type="paragraph" w:styleId="TOC9">
    <w:name w:val="toc 9"/>
    <w:basedOn w:val="Normal"/>
    <w:next w:val="Normal"/>
    <w:autoRedefine/>
    <w:rsid w:val="00A82C81"/>
    <w:pPr>
      <w:ind w:left="1920"/>
    </w:pPr>
    <w:rPr>
      <w:rFonts w:ascii="Times New Roman" w:eastAsia="Calibri" w:hAnsi="Times New Roman" w:cs="Times New Roman"/>
      <w:color w:val="000000"/>
    </w:rPr>
  </w:style>
  <w:style w:type="character" w:customStyle="1" w:styleId="pmterms2">
    <w:name w:val="pmterms2"/>
    <w:rsid w:val="00A82C81"/>
  </w:style>
  <w:style w:type="paragraph" w:customStyle="1" w:styleId="Shrink">
    <w:name w:val="Shrink"/>
    <w:qFormat/>
    <w:rsid w:val="00A82C81"/>
    <w:pPr>
      <w:ind w:left="288" w:right="288"/>
    </w:pPr>
    <w:rPr>
      <w:rFonts w:ascii="Garamond" w:eastAsia="Times New Roman" w:hAnsi="Garamond" w:cs="Times New Roman"/>
      <w:sz w:val="12"/>
      <w:szCs w:val="20"/>
      <w:lang w:bidi="en-US"/>
    </w:rPr>
  </w:style>
  <w:style w:type="paragraph" w:customStyle="1" w:styleId="loose1">
    <w:name w:val="loose1"/>
    <w:basedOn w:val="Normal"/>
    <w:rsid w:val="00A82C81"/>
    <w:pPr>
      <w:spacing w:before="100" w:beforeAutospacing="1" w:after="100" w:afterAutospacing="1"/>
    </w:pPr>
    <w:rPr>
      <w:rFonts w:ascii="Times" w:eastAsia="Calibri" w:hAnsi="Times" w:cs="Times New Roman"/>
      <w:szCs w:val="20"/>
    </w:rPr>
  </w:style>
  <w:style w:type="character" w:customStyle="1" w:styleId="Hyperlink6">
    <w:name w:val="Hyperlink6"/>
    <w:rsid w:val="00A82C81"/>
    <w:rPr>
      <w:color w:val="3300CC"/>
      <w:u w:val="single"/>
    </w:rPr>
  </w:style>
  <w:style w:type="character" w:customStyle="1" w:styleId="italic">
    <w:name w:val="italic"/>
    <w:rsid w:val="00A82C81"/>
  </w:style>
  <w:style w:type="character" w:customStyle="1" w:styleId="postsubtitle">
    <w:name w:val="post_subtitle"/>
    <w:rsid w:val="00A82C81"/>
  </w:style>
  <w:style w:type="character" w:customStyle="1" w:styleId="StyleBold">
    <w:name w:val="Style Bold"/>
    <w:basedOn w:val="DefaultParagraphFont"/>
    <w:uiPriority w:val="9"/>
    <w:semiHidden/>
    <w:rsid w:val="00A82C81"/>
    <w:rPr>
      <w:b/>
      <w:bCs/>
    </w:rPr>
  </w:style>
  <w:style w:type="numbering" w:customStyle="1" w:styleId="NoList1">
    <w:name w:val="No List1"/>
    <w:next w:val="NoList"/>
    <w:semiHidden/>
    <w:unhideWhenUsed/>
    <w:rsid w:val="00A82C81"/>
  </w:style>
  <w:style w:type="paragraph" w:styleId="TOC2">
    <w:name w:val="toc 2"/>
    <w:basedOn w:val="Normal"/>
    <w:next w:val="Normal"/>
    <w:autoRedefine/>
    <w:uiPriority w:val="39"/>
    <w:unhideWhenUsed/>
    <w:qFormat/>
    <w:rsid w:val="00A82C81"/>
    <w:pPr>
      <w:ind w:left="200"/>
    </w:pPr>
    <w:rPr>
      <w:rFonts w:eastAsia="Times New Roman"/>
      <w:szCs w:val="20"/>
    </w:rPr>
  </w:style>
  <w:style w:type="character" w:customStyle="1" w:styleId="underlinedCharChar">
    <w:name w:val="underlined Char Char"/>
    <w:basedOn w:val="DefaultParagraphFont"/>
    <w:link w:val="underlined"/>
    <w:locked/>
    <w:rsid w:val="00A82C81"/>
    <w:rPr>
      <w:u w:val="single"/>
    </w:rPr>
  </w:style>
  <w:style w:type="paragraph" w:customStyle="1" w:styleId="underlined">
    <w:name w:val="underlined"/>
    <w:basedOn w:val="Normal"/>
    <w:next w:val="Normal"/>
    <w:link w:val="underlinedCharChar"/>
    <w:qFormat/>
    <w:rsid w:val="00A82C81"/>
    <w:rPr>
      <w:rFonts w:asciiTheme="minorHAnsi" w:hAnsiTheme="minorHAnsi" w:cstheme="minorBidi"/>
      <w:sz w:val="24"/>
      <w:u w:val="single"/>
    </w:rPr>
  </w:style>
  <w:style w:type="character" w:customStyle="1" w:styleId="BlockTitleChar">
    <w:name w:val="Block Title Char"/>
    <w:aliases w:val="Heading 1 Char1 Char,Heading 1 Char2,Pocket Char2,Heading Char1,Heading 1 Char Char Char Char Char1,Heading 1 Char Char Char Char Char Char1,Brief - Heading 1 Char1,Block Name Char1,Heading 1 Char Char Char1"/>
    <w:basedOn w:val="DefaultParagraphFont"/>
    <w:link w:val="BlockTitle"/>
    <w:locked/>
    <w:rsid w:val="00A82C81"/>
    <w:rPr>
      <w:rFonts w:ascii="Calibri" w:eastAsia="Calibri" w:hAnsi="Calibri" w:cs="Times New Roman"/>
      <w:b/>
      <w:bCs/>
      <w:color w:val="000000"/>
      <w:sz w:val="28"/>
      <w:szCs w:val="20"/>
    </w:rPr>
  </w:style>
  <w:style w:type="paragraph" w:customStyle="1" w:styleId="fullstory">
    <w:name w:val="fullstory"/>
    <w:basedOn w:val="Normal"/>
    <w:qFormat/>
    <w:rsid w:val="00A82C81"/>
    <w:pPr>
      <w:spacing w:before="100" w:beforeAutospacing="1" w:after="100" w:afterAutospacing="1"/>
    </w:pPr>
    <w:rPr>
      <w:rFonts w:eastAsia="Times New Roman"/>
      <w:sz w:val="24"/>
    </w:rPr>
  </w:style>
  <w:style w:type="paragraph" w:customStyle="1" w:styleId="hat">
    <w:name w:val="hat"/>
    <w:basedOn w:val="Normal"/>
    <w:next w:val="Normal"/>
    <w:link w:val="hatChar"/>
    <w:qFormat/>
    <w:rsid w:val="00A82C81"/>
    <w:pPr>
      <w:spacing w:before="240" w:after="240"/>
      <w:jc w:val="center"/>
      <w:outlineLvl w:val="0"/>
    </w:pPr>
    <w:rPr>
      <w:rFonts w:eastAsia="Times New Roman" w:cs="Arial"/>
      <w:b/>
      <w:bCs/>
      <w:sz w:val="32"/>
      <w:u w:val="single"/>
    </w:rPr>
  </w:style>
  <w:style w:type="character" w:customStyle="1" w:styleId="Style3Char">
    <w:name w:val="Style3 Char"/>
    <w:basedOn w:val="DefaultParagraphFont"/>
    <w:link w:val="Style3"/>
    <w:locked/>
    <w:rsid w:val="00A82C81"/>
    <w:rPr>
      <w:rFonts w:ascii="Arial Narrow" w:hAnsi="Arial Narrow"/>
      <w:b/>
    </w:rPr>
  </w:style>
  <w:style w:type="paragraph" w:customStyle="1" w:styleId="Style3">
    <w:name w:val="Style3"/>
    <w:basedOn w:val="Normal"/>
    <w:link w:val="Style3Char"/>
    <w:qFormat/>
    <w:rsid w:val="00A82C81"/>
    <w:rPr>
      <w:rFonts w:ascii="Arial Narrow" w:hAnsi="Arial Narrow" w:cstheme="minorBidi"/>
      <w:b/>
      <w:sz w:val="24"/>
    </w:rPr>
  </w:style>
  <w:style w:type="character" w:customStyle="1" w:styleId="citesChar">
    <w:name w:val="cites Char"/>
    <w:basedOn w:val="DefaultParagraphFont"/>
    <w:link w:val="cites"/>
    <w:locked/>
    <w:rsid w:val="00A82C81"/>
    <w:rPr>
      <w:rFonts w:ascii="Malgun Gothic" w:eastAsia="Malgun Gothic" w:hAnsi="Malgun Gothic"/>
      <w:b/>
    </w:rPr>
  </w:style>
  <w:style w:type="paragraph" w:customStyle="1" w:styleId="cites">
    <w:name w:val="cites"/>
    <w:link w:val="citesChar"/>
    <w:autoRedefine/>
    <w:qFormat/>
    <w:rsid w:val="00A82C81"/>
    <w:pPr>
      <w:contextualSpacing/>
    </w:pPr>
    <w:rPr>
      <w:rFonts w:ascii="Malgun Gothic" w:eastAsia="Malgun Gothic" w:hAnsi="Malgun Gothic"/>
      <w:b/>
    </w:rPr>
  </w:style>
  <w:style w:type="character" w:customStyle="1" w:styleId="UnderlineCharChar">
    <w:name w:val="Underline Char Char"/>
    <w:basedOn w:val="DefaultParagraphFont"/>
    <w:locked/>
    <w:rsid w:val="00A82C81"/>
    <w:rPr>
      <w:rFonts w:ascii="Arial Narrow" w:hAnsi="Arial Narrow"/>
      <w:szCs w:val="24"/>
      <w:u w:val="single"/>
    </w:rPr>
  </w:style>
  <w:style w:type="character" w:customStyle="1" w:styleId="StyleUnderlineChar11ptChar">
    <w:name w:val="Style Underline Char + 11 pt Char"/>
    <w:basedOn w:val="DefaultParagraphFont"/>
    <w:locked/>
    <w:rsid w:val="00A82C81"/>
    <w:rPr>
      <w:szCs w:val="24"/>
      <w:u w:val="single"/>
    </w:rPr>
  </w:style>
  <w:style w:type="character" w:customStyle="1" w:styleId="StyleUnderlineChar11ptBoldChar">
    <w:name w:val="Style Underline Char + 11 pt Bold Char"/>
    <w:basedOn w:val="DefaultParagraphFont"/>
    <w:link w:val="StyleUnderlineChar11ptBold"/>
    <w:locked/>
    <w:rsid w:val="00A82C81"/>
    <w:rPr>
      <w:b/>
      <w:bCs/>
      <w:u w:val="single"/>
    </w:rPr>
  </w:style>
  <w:style w:type="paragraph" w:customStyle="1" w:styleId="StyleUnderlineChar11ptBold">
    <w:name w:val="Style Underline Char + 11 pt Bold"/>
    <w:basedOn w:val="Normal"/>
    <w:link w:val="StyleUnderlineChar11ptBoldChar"/>
    <w:qFormat/>
    <w:rsid w:val="00A82C81"/>
    <w:rPr>
      <w:rFonts w:asciiTheme="minorHAnsi" w:hAnsiTheme="minorHAnsi" w:cstheme="minorBidi"/>
      <w:b/>
      <w:bCs/>
      <w:sz w:val="24"/>
      <w:u w:val="single"/>
    </w:rPr>
  </w:style>
  <w:style w:type="paragraph" w:customStyle="1" w:styleId="indent">
    <w:name w:val="indent"/>
    <w:basedOn w:val="Normal"/>
    <w:qFormat/>
    <w:rsid w:val="00A82C81"/>
    <w:pPr>
      <w:spacing w:before="100" w:beforeAutospacing="1" w:after="100" w:afterAutospacing="1"/>
    </w:pPr>
    <w:rPr>
      <w:rFonts w:eastAsia="Times New Roman"/>
      <w:sz w:val="24"/>
    </w:rPr>
  </w:style>
  <w:style w:type="paragraph" w:customStyle="1" w:styleId="center">
    <w:name w:val="center"/>
    <w:basedOn w:val="Normal"/>
    <w:uiPriority w:val="99"/>
    <w:rsid w:val="00A82C81"/>
    <w:pPr>
      <w:spacing w:before="100" w:beforeAutospacing="1" w:after="100" w:afterAutospacing="1"/>
    </w:pPr>
    <w:rPr>
      <w:rFonts w:eastAsia="Times New Roman"/>
      <w:sz w:val="24"/>
    </w:rPr>
  </w:style>
  <w:style w:type="character" w:customStyle="1" w:styleId="Emphasis2">
    <w:name w:val="Emphasis2"/>
    <w:basedOn w:val="DefaultParagraphFont"/>
    <w:rsid w:val="00A82C81"/>
    <w:rPr>
      <w:rFonts w:ascii="Franklin Gothic Heavy" w:hAnsi="Franklin Gothic Heavy" w:hint="default"/>
      <w:iCs/>
      <w:u w:val="single"/>
    </w:rPr>
  </w:style>
  <w:style w:type="character" w:customStyle="1" w:styleId="storyby">
    <w:name w:val="storyby"/>
    <w:basedOn w:val="DefaultParagraphFont"/>
    <w:rsid w:val="00A82C81"/>
  </w:style>
  <w:style w:type="character" w:customStyle="1" w:styleId="heading3char0">
    <w:name w:val="heading3char"/>
    <w:basedOn w:val="DefaultParagraphFont"/>
    <w:rsid w:val="00A82C81"/>
  </w:style>
  <w:style w:type="character" w:customStyle="1" w:styleId="hyperlink60">
    <w:name w:val="hyperlink6"/>
    <w:basedOn w:val="DefaultParagraphFont"/>
    <w:rsid w:val="00A82C81"/>
  </w:style>
  <w:style w:type="character" w:customStyle="1" w:styleId="heading2char2charchar">
    <w:name w:val="heading2char2charchar"/>
    <w:basedOn w:val="DefaultParagraphFont"/>
    <w:rsid w:val="00A82C81"/>
  </w:style>
  <w:style w:type="character" w:customStyle="1" w:styleId="heading2char10">
    <w:name w:val="heading2char1"/>
    <w:basedOn w:val="DefaultParagraphFont"/>
    <w:rsid w:val="00A82C81"/>
  </w:style>
  <w:style w:type="character" w:customStyle="1" w:styleId="StyleStyle4CharTimesNewRoman11pt">
    <w:name w:val="Style Style4 Char + Times New Roman 11 pt"/>
    <w:basedOn w:val="Style4Char"/>
    <w:rsid w:val="00A82C81"/>
    <w:rPr>
      <w:rFonts w:ascii="Times New Roman" w:eastAsia="Times New Roman" w:hAnsi="Times New Roman" w:cs="Times New Roman"/>
      <w:sz w:val="20"/>
      <w:u w:val="single"/>
    </w:rPr>
  </w:style>
  <w:style w:type="character" w:customStyle="1" w:styleId="Styleunderline11pt">
    <w:name w:val="Style underline + 11 pt"/>
    <w:basedOn w:val="underline"/>
    <w:rsid w:val="00A82C81"/>
    <w:rPr>
      <w:rFonts w:ascii="Times New Roman" w:hAnsi="Times New Roman" w:cs="Times New Roman" w:hint="default"/>
      <w:b w:val="0"/>
      <w:sz w:val="20"/>
      <w:u w:val="single"/>
    </w:rPr>
  </w:style>
  <w:style w:type="character" w:customStyle="1" w:styleId="Styleunderline11ptBorderSinglesolidlineAuto05p">
    <w:name w:val="Style underline + 11 pt Border: : (Single solid line Auto  0.5 p..."/>
    <w:basedOn w:val="underline"/>
    <w:rsid w:val="00A82C81"/>
    <w:rPr>
      <w:b w:val="0"/>
      <w:sz w:val="20"/>
      <w:u w:val="single"/>
      <w:bdr w:val="single" w:sz="4" w:space="0" w:color="auto" w:frame="1"/>
    </w:rPr>
  </w:style>
  <w:style w:type="character" w:customStyle="1" w:styleId="Style11ptBoldUnderline">
    <w:name w:val="Style 11 pt Bold Underline"/>
    <w:basedOn w:val="DefaultParagraphFont"/>
    <w:rsid w:val="00A82C81"/>
    <w:rPr>
      <w:b/>
      <w:bCs/>
      <w:sz w:val="20"/>
      <w:u w:val="single"/>
    </w:rPr>
  </w:style>
  <w:style w:type="character" w:customStyle="1" w:styleId="addmd">
    <w:name w:val="addmd"/>
    <w:basedOn w:val="DefaultParagraphFont"/>
    <w:rsid w:val="00A82C81"/>
  </w:style>
  <w:style w:type="character" w:customStyle="1" w:styleId="CharCharChar">
    <w:name w:val="Char Char Char"/>
    <w:basedOn w:val="DefaultParagraphFont"/>
    <w:rsid w:val="00A82C81"/>
    <w:rPr>
      <w:rFonts w:ascii="Arial" w:hAnsi="Arial" w:cs="Arial" w:hint="default"/>
      <w:bCs/>
      <w:szCs w:val="26"/>
      <w:u w:val="single"/>
      <w:lang w:val="en-US" w:eastAsia="en-US" w:bidi="ar-SA"/>
    </w:rPr>
  </w:style>
  <w:style w:type="paragraph" w:customStyle="1" w:styleId="StyleNormalWebNormalWebChar1CharNormalWebCharCharC">
    <w:name w:val="Style Normal (Web)Normal (Web) Char1 CharNormal (Web) Char Char C..."/>
    <w:basedOn w:val="NormalWeb"/>
    <w:rsid w:val="00A82C81"/>
    <w:pPr>
      <w:widowControl w:val="0"/>
      <w:spacing w:before="0" w:beforeAutospacing="0" w:after="160" w:afterAutospacing="0" w:line="259" w:lineRule="auto"/>
    </w:pPr>
    <w:rPr>
      <w:rFonts w:ascii="Calibri" w:eastAsia="Calibri" w:hAnsi="Calibri"/>
      <w:color w:val="000000"/>
      <w:sz w:val="22"/>
      <w:szCs w:val="20"/>
      <w:lang w:eastAsia="en-US"/>
    </w:rPr>
  </w:style>
  <w:style w:type="paragraph" w:customStyle="1" w:styleId="citenon-bold">
    <w:name w:val="cite non-bold"/>
    <w:basedOn w:val="Normal"/>
    <w:link w:val="citenon-boldChar"/>
    <w:qFormat/>
    <w:rsid w:val="00A82C81"/>
    <w:rPr>
      <w:rFonts w:ascii="Times New Roman" w:eastAsia="Calibri" w:hAnsi="Times New Roman" w:cs="Times New Roman"/>
      <w:sz w:val="24"/>
    </w:rPr>
  </w:style>
  <w:style w:type="character" w:customStyle="1" w:styleId="BoldUnderlining">
    <w:name w:val="Bold Underlining"/>
    <w:basedOn w:val="DefaultParagraphFont"/>
    <w:rsid w:val="00A82C81"/>
    <w:rPr>
      <w:u w:val="single"/>
    </w:rPr>
  </w:style>
  <w:style w:type="paragraph" w:customStyle="1" w:styleId="Reference">
    <w:name w:val="Reference"/>
    <w:qFormat/>
    <w:rsid w:val="00A82C81"/>
    <w:rPr>
      <w:rFonts w:ascii="Times New Roman" w:eastAsia="Times New Roman" w:hAnsi="Times New Roman" w:cs="Times New Roman"/>
      <w:b/>
      <w:bCs/>
      <w:szCs w:val="27"/>
      <w:u w:val="single"/>
    </w:rPr>
  </w:style>
  <w:style w:type="character" w:customStyle="1" w:styleId="inhoud">
    <w:name w:val="inhoud"/>
    <w:basedOn w:val="DefaultParagraphFont"/>
    <w:rsid w:val="00A82C81"/>
  </w:style>
  <w:style w:type="paragraph" w:customStyle="1" w:styleId="CardText2">
    <w:name w:val="Card Text 2"/>
    <w:basedOn w:val="Normal"/>
    <w:link w:val="CardText2Char"/>
    <w:qFormat/>
    <w:rsid w:val="00A82C81"/>
    <w:rPr>
      <w:rFonts w:eastAsia="Calibri" w:cs="Times New Roman"/>
      <w:color w:val="000000"/>
      <w:u w:val="single"/>
      <w:lang w:val="x-none" w:eastAsia="x-none"/>
    </w:rPr>
  </w:style>
  <w:style w:type="character" w:customStyle="1" w:styleId="CardText2Char">
    <w:name w:val="Card Text 2 Char"/>
    <w:link w:val="CardText2"/>
    <w:rsid w:val="00A82C81"/>
    <w:rPr>
      <w:rFonts w:ascii="Calibri" w:eastAsia="Calibri" w:hAnsi="Calibri" w:cs="Times New Roman"/>
      <w:color w:val="000000"/>
      <w:sz w:val="22"/>
      <w:u w:val="single"/>
      <w:lang w:val="x-none" w:eastAsia="x-none"/>
    </w:rPr>
  </w:style>
  <w:style w:type="paragraph" w:customStyle="1" w:styleId="Debate-CardSmalltextF2">
    <w:name w:val="Debate- Card Small text F2"/>
    <w:basedOn w:val="Normal"/>
    <w:next w:val="Normal"/>
    <w:link w:val="Debate-CardSmalltextF2Char"/>
    <w:qFormat/>
    <w:rsid w:val="00A82C81"/>
    <w:pPr>
      <w:contextualSpacing/>
    </w:pPr>
    <w:rPr>
      <w:rFonts w:eastAsia="Calibri" w:cs="Times New Roman"/>
      <w:lang w:val="x-none" w:eastAsia="x-none"/>
    </w:rPr>
  </w:style>
  <w:style w:type="character" w:customStyle="1" w:styleId="Debate-CardSmalltextF2Char">
    <w:name w:val="Debate- Card Small text F2 Char"/>
    <w:link w:val="Debate-CardSmalltextF2"/>
    <w:locked/>
    <w:rsid w:val="00A82C81"/>
    <w:rPr>
      <w:rFonts w:ascii="Calibri" w:eastAsia="Calibri" w:hAnsi="Calibri" w:cs="Times New Roman"/>
      <w:sz w:val="22"/>
      <w:lang w:val="x-none" w:eastAsia="x-none"/>
    </w:rPr>
  </w:style>
  <w:style w:type="character" w:customStyle="1" w:styleId="CardsUnderlined">
    <w:name w:val="Cards Underlined"/>
    <w:qFormat/>
    <w:rsid w:val="00A82C81"/>
    <w:rPr>
      <w:rFonts w:ascii="Helvetica" w:hAnsi="Helvetica"/>
      <w:sz w:val="22"/>
      <w:szCs w:val="24"/>
      <w:u w:val="single"/>
    </w:rPr>
  </w:style>
  <w:style w:type="character" w:customStyle="1" w:styleId="Cites-AuthorDate">
    <w:name w:val="Cites-Author/Date"/>
    <w:qFormat/>
    <w:rsid w:val="00A82C81"/>
    <w:rPr>
      <w:rFonts w:ascii="Helvetica" w:hAnsi="Helvetica" w:cs="Helvetica"/>
      <w:b/>
      <w:sz w:val="22"/>
      <w:szCs w:val="24"/>
      <w:u w:val="single"/>
    </w:rPr>
  </w:style>
  <w:style w:type="paragraph" w:customStyle="1" w:styleId="Cards">
    <w:name w:val="Cards"/>
    <w:next w:val="Normal"/>
    <w:link w:val="CardsChar"/>
    <w:qFormat/>
    <w:rsid w:val="00A82C81"/>
    <w:pPr>
      <w:widowControl w:val="0"/>
      <w:ind w:right="432"/>
    </w:pPr>
    <w:rPr>
      <w:rFonts w:ascii="Georgia" w:eastAsia="Times New Roman" w:hAnsi="Georgia" w:cs="Times New Roman"/>
      <w:sz w:val="22"/>
    </w:rPr>
  </w:style>
  <w:style w:type="character" w:customStyle="1" w:styleId="CardsChar">
    <w:name w:val="Cards Char"/>
    <w:link w:val="Cards"/>
    <w:rsid w:val="00A82C81"/>
    <w:rPr>
      <w:rFonts w:ascii="Georgia" w:eastAsia="Times New Roman" w:hAnsi="Georgia" w:cs="Times New Roman"/>
      <w:sz w:val="22"/>
    </w:rPr>
  </w:style>
  <w:style w:type="paragraph" w:customStyle="1" w:styleId="Debate-EmphasizedText-F5">
    <w:name w:val="Debate- Emphasized Text- F5"/>
    <w:basedOn w:val="Normal"/>
    <w:link w:val="Debate-EmphasizedText-F5Char"/>
    <w:qFormat/>
    <w:rsid w:val="00A82C81"/>
    <w:pPr>
      <w:spacing w:after="200"/>
      <w:contextualSpacing/>
    </w:pPr>
    <w:rPr>
      <w:rFonts w:eastAsia="Calibri" w:cs="Times New Roman"/>
      <w:u w:val="single"/>
      <w:lang w:val="x-none" w:eastAsia="x-none"/>
    </w:rPr>
  </w:style>
  <w:style w:type="character" w:customStyle="1" w:styleId="Debate-EmphasizedText-F5Char">
    <w:name w:val="Debate- Emphasized Text- F5 Char"/>
    <w:link w:val="Debate-EmphasizedText-F5"/>
    <w:locked/>
    <w:rsid w:val="00A82C81"/>
    <w:rPr>
      <w:rFonts w:ascii="Calibri" w:eastAsia="Calibri" w:hAnsi="Calibri" w:cs="Times New Roman"/>
      <w:sz w:val="22"/>
      <w:u w:val="single"/>
      <w:lang w:val="x-none" w:eastAsia="x-none"/>
    </w:rPr>
  </w:style>
  <w:style w:type="paragraph" w:customStyle="1" w:styleId="Debate-CardTextUnderlined-F3">
    <w:name w:val="Debate- Card Text Underlined- F3"/>
    <w:basedOn w:val="Normal"/>
    <w:next w:val="NoSpacing"/>
    <w:link w:val="Debate-CardTextUnderlined-F3Char"/>
    <w:qFormat/>
    <w:rsid w:val="00A82C81"/>
    <w:pPr>
      <w:spacing w:after="200"/>
      <w:contextualSpacing/>
    </w:pPr>
    <w:rPr>
      <w:rFonts w:eastAsia="Calibri" w:cs="Times New Roman"/>
      <w:u w:val="single"/>
      <w:lang w:val="x-none" w:eastAsia="x-none"/>
    </w:rPr>
  </w:style>
  <w:style w:type="character" w:customStyle="1" w:styleId="Debate-CardTextUnderlined-F3Char">
    <w:name w:val="Debate- Card Text Underlined- F3 Char"/>
    <w:link w:val="Debate-CardTextUnderlined-F3"/>
    <w:locked/>
    <w:rsid w:val="00A82C81"/>
    <w:rPr>
      <w:rFonts w:ascii="Calibri" w:eastAsia="Calibri" w:hAnsi="Calibri" w:cs="Times New Roman"/>
      <w:sz w:val="22"/>
      <w:u w:val="single"/>
      <w:lang w:val="x-none" w:eastAsia="x-none"/>
    </w:rPr>
  </w:style>
  <w:style w:type="paragraph" w:customStyle="1" w:styleId="CardTagandCite">
    <w:name w:val="Card Tag and Cite"/>
    <w:basedOn w:val="Normal"/>
    <w:next w:val="Normal"/>
    <w:link w:val="CardTagandCiteChar"/>
    <w:qFormat/>
    <w:rsid w:val="00A82C81"/>
    <w:rPr>
      <w:rFonts w:eastAsia="Calibri" w:cs="Times New Roman"/>
      <w:b/>
      <w:lang w:val="x-none" w:eastAsia="x-none"/>
    </w:rPr>
  </w:style>
  <w:style w:type="character" w:customStyle="1" w:styleId="CardTagandCiteChar">
    <w:name w:val="Card Tag and Cite Char"/>
    <w:link w:val="CardTagandCite"/>
    <w:rsid w:val="00A82C81"/>
    <w:rPr>
      <w:rFonts w:ascii="Calibri" w:eastAsia="Calibri" w:hAnsi="Calibri" w:cs="Times New Roman"/>
      <w:b/>
      <w:sz w:val="22"/>
      <w:lang w:val="x-none" w:eastAsia="x-none"/>
    </w:rPr>
  </w:style>
  <w:style w:type="paragraph" w:customStyle="1" w:styleId="Cardtext0">
    <w:name w:val="Card text"/>
    <w:link w:val="CardtextChar0"/>
    <w:qFormat/>
    <w:rsid w:val="00A82C81"/>
    <w:pPr>
      <w:widowControl w:val="0"/>
      <w:autoSpaceDE w:val="0"/>
      <w:autoSpaceDN w:val="0"/>
      <w:adjustRightInd w:val="0"/>
    </w:pPr>
    <w:rPr>
      <w:rFonts w:ascii="Georgia" w:eastAsia="Calibri" w:hAnsi="Georgia" w:cs="Times New Roman"/>
      <w:sz w:val="22"/>
      <w:szCs w:val="20"/>
      <w:u w:val="single"/>
    </w:rPr>
  </w:style>
  <w:style w:type="character" w:customStyle="1" w:styleId="CardtextChar0">
    <w:name w:val="Card text Char"/>
    <w:link w:val="Cardtext0"/>
    <w:locked/>
    <w:rsid w:val="00A82C81"/>
    <w:rPr>
      <w:rFonts w:ascii="Georgia" w:eastAsia="Calibri" w:hAnsi="Georgia" w:cs="Times New Roman"/>
      <w:sz w:val="22"/>
      <w:szCs w:val="20"/>
      <w:u w:val="single"/>
    </w:rPr>
  </w:style>
  <w:style w:type="paragraph" w:customStyle="1" w:styleId="StyleHeading2Heading2Char2CharHeading2Char1CharCharHead">
    <w:name w:val="Style Heading 2Heading 2 Char2 CharHeading 2 Char1 Char CharHead..."/>
    <w:basedOn w:val="Heading2"/>
    <w:rsid w:val="00A82C81"/>
    <w:pPr>
      <w:widowControl w:val="0"/>
      <w:suppressAutoHyphens/>
      <w:spacing w:before="200"/>
      <w:contextualSpacing/>
    </w:pPr>
    <w:rPr>
      <w:rFonts w:eastAsia="Times New Roman" w:cs="Times New Roman"/>
      <w:b w:val="0"/>
    </w:rPr>
  </w:style>
  <w:style w:type="character" w:customStyle="1" w:styleId="DebateUnderline">
    <w:name w:val="Debate Underline"/>
    <w:qFormat/>
    <w:rsid w:val="00A82C81"/>
    <w:rPr>
      <w:rFonts w:ascii="Georgia" w:hAnsi="Georgia"/>
      <w:sz w:val="22"/>
      <w:u w:val="single"/>
    </w:rPr>
  </w:style>
  <w:style w:type="character" w:customStyle="1" w:styleId="BoldUnderlineChar0">
    <w:name w:val="Bold Underline Char"/>
    <w:basedOn w:val="DefaultParagraphFont"/>
    <w:rsid w:val="00A82C81"/>
    <w:rPr>
      <w:rFonts w:ascii="Georgia" w:hAnsi="Georgia" w:cs="Times New Roman"/>
      <w:sz w:val="22"/>
      <w:u w:val="single"/>
    </w:rPr>
  </w:style>
  <w:style w:type="character" w:customStyle="1" w:styleId="Heading4Char1">
    <w:name w:val="Heading 4 Char1"/>
    <w:aliases w:val="Underlined Char1,Big card Char1,Normal Tag Char1,small text Char1,heading 2 Char1,Heading 2 Char2 Char Char1,TAG Char1,Ch Char1,no read Char1,No Spacing12 Char1,No Spacing2111 Char1,No Spacing211 Char1,Analytics Char1,No Spacing4 Char1"/>
    <w:basedOn w:val="DefaultParagraphFont"/>
    <w:qFormat/>
    <w:rsid w:val="00A82C81"/>
    <w:rPr>
      <w:rFonts w:ascii="Georgia" w:hAnsi="Georgia"/>
      <w:sz w:val="22"/>
      <w:szCs w:val="28"/>
      <w:u w:val="single"/>
    </w:rPr>
  </w:style>
  <w:style w:type="paragraph" w:customStyle="1" w:styleId="Underlining">
    <w:name w:val="Underlining"/>
    <w:basedOn w:val="Normal"/>
    <w:next w:val="Normal"/>
    <w:link w:val="UnderliningChar"/>
    <w:qFormat/>
    <w:rsid w:val="00A82C81"/>
    <w:rPr>
      <w:rFonts w:eastAsia="Calibri" w:cs="Times New Roman"/>
      <w:u w:val="single"/>
      <w:lang w:val="x-none" w:eastAsia="x-none"/>
    </w:rPr>
  </w:style>
  <w:style w:type="character" w:customStyle="1" w:styleId="UnderliningChar">
    <w:name w:val="Underlining Char"/>
    <w:link w:val="Underlining"/>
    <w:locked/>
    <w:rsid w:val="00A82C81"/>
    <w:rPr>
      <w:rFonts w:ascii="Calibri" w:eastAsia="Calibri" w:hAnsi="Calibri" w:cs="Times New Roman"/>
      <w:sz w:val="22"/>
      <w:u w:val="single"/>
      <w:lang w:val="x-none" w:eastAsia="x-none"/>
    </w:rPr>
  </w:style>
  <w:style w:type="character" w:customStyle="1" w:styleId="Highlight">
    <w:name w:val="Highlight"/>
    <w:uiPriority w:val="1"/>
    <w:qFormat/>
    <w:rsid w:val="00A82C81"/>
    <w:rPr>
      <w:rFonts w:ascii="Georgia" w:hAnsi="Georgia"/>
      <w:b w:val="0"/>
      <w:sz w:val="22"/>
      <w:u w:val="single"/>
      <w:bdr w:val="none" w:sz="0" w:space="0" w:color="auto"/>
      <w:shd w:val="clear" w:color="auto" w:fill="89FF94"/>
    </w:rPr>
  </w:style>
  <w:style w:type="character" w:customStyle="1" w:styleId="Boxout">
    <w:name w:val="Box out"/>
    <w:uiPriority w:val="1"/>
    <w:qFormat/>
    <w:rsid w:val="00A82C81"/>
    <w:rPr>
      <w:rFonts w:ascii="Georgia" w:hAnsi="Georgia"/>
      <w:b/>
      <w:sz w:val="22"/>
      <w:u w:val="single"/>
      <w:bdr w:val="single" w:sz="4" w:space="0" w:color="auto"/>
      <w:shd w:val="clear" w:color="auto" w:fill="89FF94"/>
    </w:rPr>
  </w:style>
  <w:style w:type="character" w:customStyle="1" w:styleId="StyleCardtextChar10pt">
    <w:name w:val="Style Card text Char + 10 pt"/>
    <w:basedOn w:val="CardtextChar0"/>
    <w:rsid w:val="00A82C81"/>
    <w:rPr>
      <w:rFonts w:ascii="Georgia" w:eastAsia="Calibri" w:hAnsi="Georgia" w:cs="Times New Roman"/>
      <w:sz w:val="20"/>
      <w:szCs w:val="20"/>
      <w:u w:val="single"/>
    </w:rPr>
  </w:style>
  <w:style w:type="character" w:customStyle="1" w:styleId="Heading4Char2">
    <w:name w:val="Heading 4 Char2"/>
    <w:aliases w:val="body Char1"/>
    <w:basedOn w:val="DefaultParagraphFont"/>
    <w:rsid w:val="00A82C81"/>
    <w:rPr>
      <w:rFonts w:ascii="Georgia" w:hAnsi="Georgia"/>
      <w:sz w:val="22"/>
      <w:szCs w:val="28"/>
      <w:u w:val="single"/>
    </w:rPr>
  </w:style>
  <w:style w:type="paragraph" w:customStyle="1" w:styleId="Nothing">
    <w:name w:val="Nothing"/>
    <w:qFormat/>
    <w:rsid w:val="00A82C81"/>
    <w:pPr>
      <w:jc w:val="both"/>
    </w:pPr>
    <w:rPr>
      <w:rFonts w:ascii="Times New Roman" w:eastAsia="Times New Roman" w:hAnsi="Times New Roman" w:cs="Times New Roman"/>
      <w:sz w:val="20"/>
    </w:rPr>
  </w:style>
  <w:style w:type="character" w:customStyle="1" w:styleId="bold">
    <w:name w:val="bold"/>
    <w:basedOn w:val="DefaultParagraphFont"/>
    <w:rsid w:val="00A82C81"/>
  </w:style>
  <w:style w:type="character" w:customStyle="1" w:styleId="CiteChar">
    <w:name w:val="Cite Char"/>
    <w:basedOn w:val="DefaultParagraphFont"/>
    <w:rsid w:val="00A82C81"/>
    <w:rPr>
      <w:rFonts w:ascii="Garamond" w:hAnsi="Garamond"/>
      <w:b/>
      <w:sz w:val="20"/>
      <w:szCs w:val="22"/>
      <w:u w:val="none"/>
    </w:rPr>
  </w:style>
  <w:style w:type="character" w:customStyle="1" w:styleId="Box">
    <w:name w:val="Box!"/>
    <w:basedOn w:val="DefaultParagraphFont"/>
    <w:rsid w:val="00A82C81"/>
    <w:rPr>
      <w:rFonts w:ascii="Times New Roman" w:hAnsi="Times New Roman"/>
      <w:sz w:val="20"/>
      <w:u w:val="single"/>
      <w:bdr w:val="single" w:sz="4" w:space="0" w:color="auto"/>
    </w:rPr>
  </w:style>
  <w:style w:type="character" w:customStyle="1" w:styleId="StyleUnderlineCharTitleCharBold">
    <w:name w:val="Style Underline CharTitle Char + Bold"/>
    <w:basedOn w:val="DefaultParagraphFont"/>
    <w:rsid w:val="00A82C81"/>
    <w:rPr>
      <w:rFonts w:ascii="Garamond" w:hAnsi="Garamond"/>
      <w:b/>
      <w:bCs/>
      <w:color w:val="000000"/>
      <w:sz w:val="22"/>
      <w:szCs w:val="22"/>
    </w:rPr>
  </w:style>
  <w:style w:type="character" w:customStyle="1" w:styleId="Style20">
    <w:name w:val="Style2"/>
    <w:qFormat/>
    <w:rsid w:val="00A82C81"/>
    <w:rPr>
      <w:rFonts w:ascii="Times New Roman" w:hAnsi="Times New Roman"/>
      <w:sz w:val="20"/>
      <w:u w:val="single"/>
      <w:bdr w:val="single" w:sz="4" w:space="0" w:color="auto"/>
    </w:rPr>
  </w:style>
  <w:style w:type="paragraph" w:customStyle="1" w:styleId="Card10f2">
    <w:name w:val="Card.10.f2"/>
    <w:basedOn w:val="Normal"/>
    <w:autoRedefine/>
    <w:rsid w:val="00A82C81"/>
    <w:rPr>
      <w:rFonts w:ascii="Times New Roman" w:eastAsia="Calibri" w:hAnsi="Times New Roman" w:cs="Times New Roman"/>
      <w:szCs w:val="20"/>
    </w:rPr>
  </w:style>
  <w:style w:type="character" w:customStyle="1" w:styleId="7TimesNewRoman">
    <w:name w:val="7 Times New Roman"/>
    <w:rsid w:val="00A82C8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Brief-SecondarySource">
    <w:name w:val="Brief - Secondary Source"/>
    <w:basedOn w:val="Normal"/>
    <w:qFormat/>
    <w:rsid w:val="00A82C81"/>
    <w:rPr>
      <w:rFonts w:ascii="Times New Roman" w:eastAsia="Calibri" w:hAnsi="Times New Roman" w:cs="Times New Roman"/>
      <w:sz w:val="14"/>
      <w:szCs w:val="20"/>
    </w:rPr>
  </w:style>
  <w:style w:type="character" w:customStyle="1" w:styleId="UnderlineTextChar">
    <w:name w:val="Underline Text Char"/>
    <w:basedOn w:val="DefaultParagraphFont"/>
    <w:rsid w:val="00A82C81"/>
    <w:rPr>
      <w:szCs w:val="24"/>
      <w:u w:val="single"/>
      <w:lang w:val="en-US" w:eastAsia="en-US" w:bidi="ar-SA"/>
    </w:rPr>
  </w:style>
  <w:style w:type="character" w:customStyle="1" w:styleId="UnderlinedCardTextChar">
    <w:name w:val="Underlined Card Text Char"/>
    <w:basedOn w:val="DefaultParagraphFont"/>
    <w:rsid w:val="00A82C81"/>
    <w:rPr>
      <w:rFonts w:ascii="Garamond" w:eastAsia="Calibri" w:hAnsi="Garamond"/>
      <w:sz w:val="22"/>
      <w:szCs w:val="22"/>
      <w:u w:val="single"/>
    </w:rPr>
  </w:style>
  <w:style w:type="character" w:customStyle="1" w:styleId="MicroChar">
    <w:name w:val="Micro Char"/>
    <w:basedOn w:val="DefaultParagraphFont"/>
    <w:rsid w:val="00A82C81"/>
    <w:rPr>
      <w:rFonts w:ascii="Arial" w:hAnsi="Arial"/>
      <w:sz w:val="12"/>
      <w:szCs w:val="24"/>
      <w:lang w:val="en-US" w:eastAsia="en-US" w:bidi="ar-SA"/>
    </w:rPr>
  </w:style>
  <w:style w:type="paragraph" w:customStyle="1" w:styleId="Micro">
    <w:name w:val="Micro"/>
    <w:basedOn w:val="Normal"/>
    <w:next w:val="Normal"/>
    <w:qFormat/>
    <w:rsid w:val="00A82C81"/>
    <w:rPr>
      <w:rFonts w:ascii="Arial" w:eastAsia="Calibri" w:hAnsi="Arial" w:cs="Times New Roman"/>
      <w:sz w:val="12"/>
    </w:rPr>
  </w:style>
  <w:style w:type="character" w:customStyle="1" w:styleId="bnp-articles-title1">
    <w:name w:val="bnp-articles-title1"/>
    <w:basedOn w:val="DefaultParagraphFont"/>
    <w:rsid w:val="00A82C81"/>
    <w:rPr>
      <w:rFonts w:ascii="Verdana" w:hAnsi="Verdana" w:hint="default"/>
      <w:b/>
      <w:bCs/>
      <w:color w:val="545454"/>
      <w:sz w:val="12"/>
      <w:szCs w:val="12"/>
    </w:rPr>
  </w:style>
  <w:style w:type="paragraph" w:customStyle="1" w:styleId="SmallNormal">
    <w:name w:val="Small Normal"/>
    <w:basedOn w:val="Normal"/>
    <w:uiPriority w:val="99"/>
    <w:qFormat/>
    <w:rsid w:val="00A82C81"/>
    <w:pPr>
      <w:widowControl w:val="0"/>
      <w:suppressAutoHyphens/>
      <w:contextualSpacing/>
    </w:pPr>
    <w:rPr>
      <w:rFonts w:eastAsia="Calibri" w:cs="Times New Roman"/>
      <w:sz w:val="18"/>
      <w:szCs w:val="18"/>
    </w:rPr>
  </w:style>
  <w:style w:type="paragraph" w:customStyle="1" w:styleId="Pa4">
    <w:name w:val="Pa4"/>
    <w:basedOn w:val="Normal"/>
    <w:next w:val="Normal"/>
    <w:uiPriority w:val="99"/>
    <w:qFormat/>
    <w:rsid w:val="00A82C81"/>
    <w:pPr>
      <w:autoSpaceDE w:val="0"/>
      <w:autoSpaceDN w:val="0"/>
      <w:adjustRightInd w:val="0"/>
      <w:spacing w:line="220" w:lineRule="atLeast"/>
    </w:pPr>
    <w:rPr>
      <w:rFonts w:ascii="Minion Pro" w:eastAsia="Calibri" w:hAnsi="Minion Pro" w:cs="Times New Roman"/>
      <w:sz w:val="24"/>
    </w:rPr>
  </w:style>
  <w:style w:type="character" w:customStyle="1" w:styleId="A7">
    <w:name w:val="A7"/>
    <w:uiPriority w:val="99"/>
    <w:rsid w:val="00A82C81"/>
    <w:rPr>
      <w:rFonts w:cs="Minion Pro"/>
      <w:color w:val="000000"/>
      <w:sz w:val="12"/>
      <w:szCs w:val="12"/>
    </w:rPr>
  </w:style>
  <w:style w:type="character" w:customStyle="1" w:styleId="underline1">
    <w:name w:val="underline1"/>
    <w:basedOn w:val="DefaultParagraphFont"/>
    <w:rsid w:val="00A82C81"/>
    <w:rPr>
      <w:u w:val="single"/>
    </w:rPr>
  </w:style>
  <w:style w:type="character" w:customStyle="1" w:styleId="UnderlineCharCharCharCharCharChar">
    <w:name w:val="Underline Char Char Char Char Char Char"/>
    <w:basedOn w:val="DefaultParagraphFont"/>
    <w:rsid w:val="00A82C81"/>
    <w:rPr>
      <w:rFonts w:ascii="Arial Narrow" w:hAnsi="Arial Narrow"/>
      <w:szCs w:val="24"/>
      <w:u w:val="single"/>
      <w:lang w:val="en-US" w:eastAsia="en-US" w:bidi="ar-SA"/>
    </w:rPr>
  </w:style>
  <w:style w:type="character" w:customStyle="1" w:styleId="featuretext">
    <w:name w:val="featuretext"/>
    <w:basedOn w:val="DefaultParagraphFont"/>
    <w:rsid w:val="00A82C81"/>
  </w:style>
  <w:style w:type="character" w:customStyle="1" w:styleId="relatedtext">
    <w:name w:val="related_text"/>
    <w:basedOn w:val="DefaultParagraphFont"/>
    <w:rsid w:val="00A82C81"/>
  </w:style>
  <w:style w:type="character" w:customStyle="1" w:styleId="credit">
    <w:name w:val="credit"/>
    <w:basedOn w:val="DefaultParagraphFont"/>
    <w:rsid w:val="00A82C81"/>
  </w:style>
  <w:style w:type="character" w:styleId="HTMLCite">
    <w:name w:val="HTML Cite"/>
    <w:basedOn w:val="DefaultParagraphFont"/>
    <w:uiPriority w:val="99"/>
    <w:rsid w:val="00A82C81"/>
    <w:rPr>
      <w:i/>
      <w:iCs/>
    </w:rPr>
  </w:style>
  <w:style w:type="character" w:customStyle="1" w:styleId="a">
    <w:name w:val="a"/>
    <w:basedOn w:val="DefaultParagraphFont"/>
    <w:rsid w:val="00A82C81"/>
  </w:style>
  <w:style w:type="character" w:customStyle="1" w:styleId="medium-normal1">
    <w:name w:val="medium-normal1"/>
    <w:basedOn w:val="DefaultParagraphFont"/>
    <w:rsid w:val="00A82C81"/>
    <w:rPr>
      <w:rFonts w:ascii="Arial" w:hAnsi="Arial" w:cs="Arial"/>
      <w:sz w:val="20"/>
      <w:szCs w:val="20"/>
    </w:rPr>
  </w:style>
  <w:style w:type="character" w:customStyle="1" w:styleId="CardTextChar1">
    <w:name w:val="Card Text Char"/>
    <w:basedOn w:val="DefaultParagraphFont"/>
    <w:rsid w:val="00A82C81"/>
    <w:rPr>
      <w:rFonts w:ascii="Times New Roman" w:eastAsia="Times New Roman" w:hAnsi="Times New Roman" w:cs="Times New Roman"/>
      <w:sz w:val="12"/>
      <w:szCs w:val="24"/>
      <w:lang w:val="en-US" w:eastAsia="en-US" w:bidi="ar-SA"/>
    </w:rPr>
  </w:style>
  <w:style w:type="character" w:customStyle="1" w:styleId="CircleChar1">
    <w:name w:val="Circle Char1"/>
    <w:basedOn w:val="DefaultParagraphFont"/>
    <w:rsid w:val="00A82C81"/>
    <w:rPr>
      <w:b/>
      <w:i/>
      <w:szCs w:val="18"/>
      <w:u w:val="single"/>
      <w:lang w:val="en-US" w:eastAsia="en-US" w:bidi="ar-SA"/>
    </w:rPr>
  </w:style>
  <w:style w:type="paragraph" w:customStyle="1" w:styleId="Circle">
    <w:name w:val="Circle"/>
    <w:basedOn w:val="Normal"/>
    <w:link w:val="CircleChar"/>
    <w:rsid w:val="00A82C81"/>
    <w:pPr>
      <w:spacing w:after="200"/>
      <w:contextualSpacing/>
      <w:jc w:val="both"/>
    </w:pPr>
    <w:rPr>
      <w:rFonts w:ascii="Times New Roman" w:eastAsia="Calibri" w:hAnsi="Times New Roman" w:cs="Times New Roman"/>
      <w:b/>
      <w:i/>
      <w:szCs w:val="18"/>
      <w:u w:val="single"/>
    </w:rPr>
  </w:style>
  <w:style w:type="character" w:customStyle="1" w:styleId="AuthorChar">
    <w:name w:val="Author Char"/>
    <w:basedOn w:val="DefaultParagraphFont"/>
    <w:rsid w:val="00A82C81"/>
    <w:rPr>
      <w:b/>
      <w:sz w:val="22"/>
      <w:lang w:val="en-US" w:eastAsia="en-US" w:bidi="ar-SA"/>
    </w:rPr>
  </w:style>
  <w:style w:type="character" w:customStyle="1" w:styleId="fullpost">
    <w:name w:val="fullpost"/>
    <w:basedOn w:val="DefaultParagraphFont"/>
    <w:rsid w:val="00A82C81"/>
  </w:style>
  <w:style w:type="character" w:customStyle="1" w:styleId="bcktital">
    <w:name w:val="bcktital"/>
    <w:basedOn w:val="DefaultParagraphFont"/>
    <w:rsid w:val="00A82C81"/>
  </w:style>
  <w:style w:type="character" w:customStyle="1" w:styleId="8pointChar">
    <w:name w:val="8 point Char"/>
    <w:basedOn w:val="DefaultParagraphFont"/>
    <w:rsid w:val="00A82C81"/>
    <w:rPr>
      <w:sz w:val="16"/>
      <w:szCs w:val="24"/>
      <w:lang w:val="en-US" w:eastAsia="en-US" w:bidi="ar-SA"/>
    </w:rPr>
  </w:style>
  <w:style w:type="character" w:customStyle="1" w:styleId="bcktital0">
    <w:name w:val="bckt_ital"/>
    <w:basedOn w:val="DefaultParagraphFont"/>
    <w:rsid w:val="00A82C81"/>
  </w:style>
  <w:style w:type="paragraph" w:customStyle="1" w:styleId="SmallFont">
    <w:name w:val="Small Font"/>
    <w:basedOn w:val="Normal"/>
    <w:qFormat/>
    <w:rsid w:val="00A82C81"/>
    <w:pPr>
      <w:spacing w:after="200"/>
      <w:contextualSpacing/>
      <w:jc w:val="both"/>
    </w:pPr>
    <w:rPr>
      <w:rFonts w:ascii="Times New Roman" w:eastAsia="Calibri" w:hAnsi="Times New Roman" w:cs="Times New Roman"/>
      <w:sz w:val="14"/>
      <w:szCs w:val="18"/>
    </w:rPr>
  </w:style>
  <w:style w:type="character" w:customStyle="1" w:styleId="SmallFontChar">
    <w:name w:val="Small Font Char"/>
    <w:basedOn w:val="DefaultParagraphFont"/>
    <w:rsid w:val="00A82C81"/>
    <w:rPr>
      <w:sz w:val="14"/>
      <w:szCs w:val="18"/>
      <w:lang w:val="en-US" w:eastAsia="en-US" w:bidi="ar-SA"/>
    </w:rPr>
  </w:style>
  <w:style w:type="character" w:customStyle="1" w:styleId="MicroTextChar">
    <w:name w:val="MicroText Char"/>
    <w:basedOn w:val="DefaultParagraphFont"/>
    <w:rsid w:val="00A82C81"/>
    <w:rPr>
      <w:rFonts w:ascii="Arial Narrow" w:hAnsi="Arial Narrow"/>
      <w:sz w:val="12"/>
      <w:szCs w:val="24"/>
      <w:lang w:val="en-US" w:eastAsia="en-US" w:bidi="ar-SA"/>
    </w:rPr>
  </w:style>
  <w:style w:type="paragraph" w:customStyle="1" w:styleId="MicroText">
    <w:name w:val="MicroText"/>
    <w:basedOn w:val="Normal"/>
    <w:next w:val="Normal"/>
    <w:qFormat/>
    <w:rsid w:val="00A82C81"/>
    <w:rPr>
      <w:rFonts w:ascii="Arial Narrow" w:eastAsia="Calibri" w:hAnsi="Arial Narrow" w:cs="Times New Roman"/>
      <w:sz w:val="12"/>
    </w:rPr>
  </w:style>
  <w:style w:type="character" w:customStyle="1" w:styleId="normal10">
    <w:name w:val="normal1"/>
    <w:basedOn w:val="DefaultParagraphFont"/>
    <w:rsid w:val="00A82C81"/>
  </w:style>
  <w:style w:type="character" w:customStyle="1" w:styleId="Style10ptUnderline">
    <w:name w:val="Style 10 pt Underline"/>
    <w:basedOn w:val="DefaultParagraphFont"/>
    <w:rsid w:val="00A82C81"/>
    <w:rPr>
      <w:sz w:val="20"/>
      <w:u w:val="single"/>
    </w:rPr>
  </w:style>
  <w:style w:type="paragraph" w:styleId="TOAHeading">
    <w:name w:val="toa heading"/>
    <w:basedOn w:val="Normal"/>
    <w:next w:val="Normal"/>
    <w:semiHidden/>
    <w:rsid w:val="00A82C81"/>
    <w:pPr>
      <w:spacing w:before="120"/>
    </w:pPr>
    <w:rPr>
      <w:rFonts w:ascii="Times New Roman" w:eastAsia="Calibri" w:hAnsi="Times New Roman" w:cs="Times New Roman"/>
    </w:rPr>
  </w:style>
  <w:style w:type="paragraph" w:customStyle="1" w:styleId="CardNotUnderlined">
    <w:name w:val="Card Not Underlined"/>
    <w:basedOn w:val="Normal"/>
    <w:link w:val="CardNotUnderlinedChar1"/>
    <w:autoRedefine/>
    <w:qFormat/>
    <w:rsid w:val="00A82C81"/>
    <w:rPr>
      <w:rFonts w:ascii="Times New Roman" w:eastAsia="Calibri" w:hAnsi="Times New Roman" w:cs="Times New Roman"/>
      <w:sz w:val="16"/>
      <w:szCs w:val="20"/>
    </w:rPr>
  </w:style>
  <w:style w:type="character" w:customStyle="1" w:styleId="CardUnderlinedChar">
    <w:name w:val="Card Underlined Char"/>
    <w:basedOn w:val="DefaultParagraphFont"/>
    <w:rsid w:val="00A82C81"/>
    <w:rPr>
      <w:rFonts w:ascii="Tahoma" w:hAnsi="Tahoma"/>
      <w:sz w:val="18"/>
      <w:u w:val="single"/>
      <w:lang w:val="en-US" w:eastAsia="en-US" w:bidi="ar-SA"/>
    </w:rPr>
  </w:style>
  <w:style w:type="character" w:customStyle="1" w:styleId="citationiacgale">
    <w:name w:val="citation iac gale"/>
    <w:basedOn w:val="DefaultParagraphFont"/>
    <w:rsid w:val="00A82C81"/>
  </w:style>
  <w:style w:type="character" w:customStyle="1" w:styleId="MicrotextChar0">
    <w:name w:val="Microtext Char"/>
    <w:basedOn w:val="DefaultParagraphFont"/>
    <w:rsid w:val="00A82C81"/>
    <w:rPr>
      <w:rFonts w:ascii="Times New Roman" w:hAnsi="Times New Roman"/>
      <w:sz w:val="12"/>
    </w:rPr>
  </w:style>
  <w:style w:type="character" w:customStyle="1" w:styleId="Style9ptUnderline">
    <w:name w:val="Style 9 pt Underline"/>
    <w:basedOn w:val="DefaultParagraphFont"/>
    <w:rsid w:val="00A82C81"/>
    <w:rPr>
      <w:sz w:val="22"/>
      <w:u w:val="single"/>
    </w:rPr>
  </w:style>
  <w:style w:type="character" w:customStyle="1" w:styleId="MinimizeChar">
    <w:name w:val="Minimize Char"/>
    <w:rsid w:val="00A82C81"/>
    <w:rPr>
      <w:rFonts w:ascii="Georgia" w:hAnsi="Georgia"/>
      <w:sz w:val="12"/>
      <w:szCs w:val="24"/>
      <w:lang w:val="en-US" w:eastAsia="en-US" w:bidi="ar-SA"/>
    </w:rPr>
  </w:style>
  <w:style w:type="character" w:customStyle="1" w:styleId="highlight0">
    <w:name w:val="highlight"/>
    <w:basedOn w:val="DefaultParagraphFont"/>
    <w:rsid w:val="00A82C81"/>
  </w:style>
  <w:style w:type="paragraph" w:customStyle="1" w:styleId="StyleHeading2Heading2CharCharCharCharCharCharCharCharC">
    <w:name w:val="Style Heading 2Heading 2 CharChar Char Char CharChar Char Char C..."/>
    <w:basedOn w:val="Heading2"/>
    <w:qFormat/>
    <w:rsid w:val="00A82C81"/>
    <w:pPr>
      <w:spacing w:before="240"/>
    </w:pPr>
    <w:rPr>
      <w:rFonts w:ascii="Times New Roman" w:eastAsia="Calibri" w:hAnsi="Times New Roman" w:cs="Arial"/>
      <w:bCs w:val="0"/>
      <w:sz w:val="24"/>
      <w:szCs w:val="20"/>
    </w:rPr>
  </w:style>
  <w:style w:type="character" w:customStyle="1" w:styleId="StyleHeading2Heading2CharCharCharCharCharCharCharCharCChar">
    <w:name w:val="Style Heading 2Heading 2 CharChar Char Char CharChar Char Char C... Char"/>
    <w:basedOn w:val="DefaultParagraphFont"/>
    <w:rsid w:val="00A82C81"/>
    <w:rPr>
      <w:rFonts w:cs="Arial"/>
      <w:b/>
      <w:bCs/>
      <w:iCs/>
      <w:sz w:val="24"/>
      <w:szCs w:val="28"/>
      <w:lang w:val="en-US" w:eastAsia="en-US" w:bidi="ar-SA"/>
    </w:rPr>
  </w:style>
  <w:style w:type="paragraph" w:customStyle="1" w:styleId="Number">
    <w:name w:val="Number"/>
    <w:basedOn w:val="Heading2"/>
    <w:rsid w:val="00A82C81"/>
    <w:pPr>
      <w:tabs>
        <w:tab w:val="left" w:pos="144"/>
        <w:tab w:val="num" w:pos="360"/>
      </w:tabs>
      <w:spacing w:before="240" w:after="240"/>
      <w:ind w:left="360" w:hanging="360"/>
    </w:pPr>
    <w:rPr>
      <w:rFonts w:ascii="Times New Roman" w:eastAsia="SimSun" w:hAnsi="Times New Roman" w:cs="Arial"/>
      <w:bCs w:val="0"/>
      <w:iCs/>
      <w:sz w:val="24"/>
      <w:szCs w:val="20"/>
      <w:lang w:eastAsia="zh-CN"/>
    </w:rPr>
  </w:style>
  <w:style w:type="paragraph" w:styleId="BodyTextIndent3">
    <w:name w:val="Body Text Indent 3"/>
    <w:basedOn w:val="Normal"/>
    <w:link w:val="BodyTextIndent3Char"/>
    <w:uiPriority w:val="99"/>
    <w:rsid w:val="00A82C81"/>
    <w:pPr>
      <w:spacing w:before="100" w:beforeAutospacing="1" w:after="100" w:afterAutospacing="1"/>
    </w:pPr>
    <w:rPr>
      <w:rFonts w:ascii="Times New Roman" w:eastAsia="SimSun" w:hAnsi="Times New Roman" w:cs="Times New Roman"/>
      <w:sz w:val="24"/>
      <w:lang w:eastAsia="zh-CN"/>
    </w:rPr>
  </w:style>
  <w:style w:type="character" w:customStyle="1" w:styleId="BodyTextIndent3Char">
    <w:name w:val="Body Text Indent 3 Char"/>
    <w:basedOn w:val="DefaultParagraphFont"/>
    <w:link w:val="BodyTextIndent3"/>
    <w:uiPriority w:val="99"/>
    <w:rsid w:val="00A82C81"/>
    <w:rPr>
      <w:rFonts w:ascii="Times New Roman" w:eastAsia="SimSun" w:hAnsi="Times New Roman" w:cs="Times New Roman"/>
      <w:lang w:eastAsia="zh-CN"/>
    </w:rPr>
  </w:style>
  <w:style w:type="character" w:customStyle="1" w:styleId="UnderlineChar5Char">
    <w:name w:val="Underline Char5 Char"/>
    <w:basedOn w:val="DefaultParagraphFont"/>
    <w:rsid w:val="00A82C81"/>
    <w:rPr>
      <w:szCs w:val="24"/>
      <w:u w:val="single"/>
      <w:lang w:val="en-US" w:eastAsia="en-US" w:bidi="ar-SA"/>
    </w:rPr>
  </w:style>
  <w:style w:type="paragraph" w:customStyle="1" w:styleId="FullCite">
    <w:name w:val="Full Cite"/>
    <w:basedOn w:val="Normal"/>
    <w:next w:val="Normal"/>
    <w:qFormat/>
    <w:rsid w:val="00A82C81"/>
    <w:rPr>
      <w:rFonts w:ascii="Times New Roman" w:eastAsia="Calibri" w:hAnsi="Times New Roman" w:cs="Times New Roman"/>
      <w:szCs w:val="20"/>
    </w:rPr>
  </w:style>
  <w:style w:type="paragraph" w:customStyle="1" w:styleId="bodytext0">
    <w:name w:val="bodytext"/>
    <w:basedOn w:val="Normal"/>
    <w:rsid w:val="00A82C81"/>
    <w:pPr>
      <w:spacing w:before="100" w:beforeAutospacing="1" w:after="100" w:afterAutospacing="1"/>
    </w:pPr>
    <w:rPr>
      <w:rFonts w:ascii="Times New Roman" w:eastAsia="Calibri" w:hAnsi="Times New Roman" w:cs="Times New Roman"/>
      <w:sz w:val="24"/>
    </w:rPr>
  </w:style>
  <w:style w:type="character" w:customStyle="1" w:styleId="fwanimclass">
    <w:name w:val="fwanim_class"/>
    <w:basedOn w:val="DefaultParagraphFont"/>
    <w:rsid w:val="00A82C81"/>
  </w:style>
  <w:style w:type="character" w:customStyle="1" w:styleId="cardtextemphasisChar">
    <w:name w:val="card text emphasis Char"/>
    <w:basedOn w:val="UnderlinedCardTextChar"/>
    <w:rsid w:val="00A82C81"/>
    <w:rPr>
      <w:rFonts w:ascii="Arial Narrow" w:eastAsia="Calibri" w:hAnsi="Arial Narrow"/>
      <w:b/>
      <w:sz w:val="18"/>
      <w:szCs w:val="24"/>
      <w:u w:val="single"/>
      <w:lang w:val="en-US" w:eastAsia="en-US" w:bidi="ar-SA"/>
    </w:rPr>
  </w:style>
  <w:style w:type="character" w:customStyle="1" w:styleId="CharChar8">
    <w:name w:val="Char Char8"/>
    <w:basedOn w:val="DefaultParagraphFont"/>
    <w:rsid w:val="00A82C81"/>
    <w:rPr>
      <w:rFonts w:ascii="Lucida Grande" w:hAnsi="Lucida Grande" w:cs="Times New Roman"/>
    </w:rPr>
  </w:style>
  <w:style w:type="paragraph" w:customStyle="1" w:styleId="DebateNormal">
    <w:name w:val="DebateNormal"/>
    <w:basedOn w:val="Normal"/>
    <w:qFormat/>
    <w:rsid w:val="00A82C81"/>
    <w:pPr>
      <w:spacing w:line="276" w:lineRule="auto"/>
    </w:pPr>
    <w:rPr>
      <w:rFonts w:ascii="Times New Roman" w:eastAsia="Calibri" w:hAnsi="Times New Roman" w:cs="Times New Roman"/>
      <w:szCs w:val="20"/>
    </w:rPr>
  </w:style>
  <w:style w:type="character" w:customStyle="1" w:styleId="DebateNormalChar">
    <w:name w:val="DebateNormal Char"/>
    <w:basedOn w:val="DefaultParagraphFont"/>
    <w:rsid w:val="00A82C81"/>
    <w:rPr>
      <w:rFonts w:eastAsia="Calibri"/>
      <w:lang w:val="en-US" w:eastAsia="en-US" w:bidi="ar-SA"/>
    </w:rPr>
  </w:style>
  <w:style w:type="paragraph" w:customStyle="1" w:styleId="DebateUnderline0">
    <w:name w:val="DebateUnderline"/>
    <w:basedOn w:val="DebateNormal"/>
    <w:qFormat/>
    <w:rsid w:val="00A82C81"/>
    <w:rPr>
      <w:sz w:val="24"/>
      <w:szCs w:val="24"/>
      <w:u w:val="single"/>
    </w:rPr>
  </w:style>
  <w:style w:type="character" w:customStyle="1" w:styleId="DebateUnderlineChar">
    <w:name w:val="DebateUnderline Char"/>
    <w:basedOn w:val="DebateNormalChar"/>
    <w:rsid w:val="00A82C81"/>
    <w:rPr>
      <w:rFonts w:eastAsia="Calibri"/>
      <w:sz w:val="24"/>
      <w:szCs w:val="24"/>
      <w:u w:val="single"/>
      <w:lang w:val="en-US" w:eastAsia="en-US" w:bidi="ar-SA"/>
    </w:rPr>
  </w:style>
  <w:style w:type="paragraph" w:customStyle="1" w:styleId="DebateEmphasis">
    <w:name w:val="DebateEmphasis"/>
    <w:basedOn w:val="DebateUnderline0"/>
    <w:qFormat/>
    <w:rsid w:val="00A82C81"/>
    <w:rPr>
      <w:b/>
    </w:rPr>
  </w:style>
  <w:style w:type="character" w:customStyle="1" w:styleId="DebateEmphasisChar">
    <w:name w:val="DebateEmphasis Char"/>
    <w:basedOn w:val="DebateUnderlineChar"/>
    <w:rsid w:val="00A82C81"/>
    <w:rPr>
      <w:rFonts w:eastAsia="Calibri"/>
      <w:b/>
      <w:sz w:val="24"/>
      <w:szCs w:val="24"/>
      <w:u w:val="single"/>
      <w:lang w:val="en-US" w:eastAsia="en-US" w:bidi="ar-SA"/>
    </w:rPr>
  </w:style>
  <w:style w:type="paragraph" w:customStyle="1" w:styleId="DebateTag">
    <w:name w:val="DebateTag"/>
    <w:basedOn w:val="Normal"/>
    <w:qFormat/>
    <w:rsid w:val="00A82C81"/>
    <w:pPr>
      <w:spacing w:line="276" w:lineRule="auto"/>
    </w:pPr>
    <w:rPr>
      <w:rFonts w:ascii="Times New Roman" w:eastAsia="Calibri" w:hAnsi="Times New Roman" w:cs="Times New Roman"/>
      <w:b/>
      <w:sz w:val="24"/>
    </w:rPr>
  </w:style>
  <w:style w:type="character" w:customStyle="1" w:styleId="DebateTagChar">
    <w:name w:val="DebateTag Char"/>
    <w:basedOn w:val="DefaultParagraphFont"/>
    <w:rsid w:val="00A82C81"/>
    <w:rPr>
      <w:rFonts w:eastAsia="Calibri"/>
      <w:b/>
      <w:sz w:val="24"/>
      <w:szCs w:val="24"/>
      <w:lang w:val="en-US" w:eastAsia="en-US" w:bidi="ar-SA"/>
    </w:rPr>
  </w:style>
  <w:style w:type="paragraph" w:customStyle="1" w:styleId="DebateHeaderFinal">
    <w:name w:val="DebateHeaderFinal"/>
    <w:basedOn w:val="Heading1"/>
    <w:qFormat/>
    <w:rsid w:val="00A82C81"/>
    <w:pPr>
      <w:spacing w:line="276" w:lineRule="auto"/>
      <w:jc w:val="left"/>
    </w:pPr>
    <w:rPr>
      <w:rFonts w:ascii="Times New Roman" w:eastAsia="Times New Roman" w:hAnsi="Times New Roman" w:cs="Times New Roman"/>
      <w:bCs w:val="0"/>
      <w:caps/>
      <w:sz w:val="36"/>
      <w:szCs w:val="36"/>
    </w:rPr>
  </w:style>
  <w:style w:type="character" w:customStyle="1" w:styleId="DebateHeaderFinalChar">
    <w:name w:val="DebateHeaderFinal Char"/>
    <w:rsid w:val="00A82C81"/>
    <w:rPr>
      <w:b/>
      <w:bCs/>
      <w:sz w:val="36"/>
      <w:szCs w:val="36"/>
      <w:u w:val="single"/>
      <w:lang w:val="en-US" w:eastAsia="en-US" w:bidi="ar-SA"/>
    </w:rPr>
  </w:style>
  <w:style w:type="paragraph" w:customStyle="1" w:styleId="HeaderInitial">
    <w:name w:val="HeaderInitial"/>
    <w:basedOn w:val="Normal"/>
    <w:rsid w:val="00A82C81"/>
    <w:pPr>
      <w:jc w:val="center"/>
      <w:outlineLvl w:val="0"/>
    </w:pPr>
    <w:rPr>
      <w:rFonts w:eastAsia="Calibri" w:cs="Times New Roman"/>
      <w:b/>
      <w:caps/>
      <w:sz w:val="28"/>
    </w:rPr>
  </w:style>
  <w:style w:type="character" w:customStyle="1" w:styleId="FooterChar2">
    <w:name w:val="Footer Char2"/>
    <w:basedOn w:val="DefaultParagraphFont"/>
    <w:rsid w:val="00A82C81"/>
    <w:rPr>
      <w:rFonts w:eastAsia="MS Mincho"/>
      <w:sz w:val="24"/>
      <w:szCs w:val="24"/>
      <w:lang w:val="en-US" w:eastAsia="ja-JP" w:bidi="ar-SA"/>
    </w:rPr>
  </w:style>
  <w:style w:type="character" w:customStyle="1" w:styleId="FootnoteTextChar1">
    <w:name w:val="Footnote Text Char1"/>
    <w:basedOn w:val="DefaultParagraphFont"/>
    <w:rsid w:val="00A82C81"/>
    <w:rPr>
      <w:rFonts w:eastAsia="MS Mincho"/>
      <w:lang w:val="en-US" w:eastAsia="ja-JP" w:bidi="ar-SA"/>
    </w:rPr>
  </w:style>
  <w:style w:type="character" w:customStyle="1" w:styleId="BalloonTextChar2">
    <w:name w:val="Balloon Text Char2"/>
    <w:basedOn w:val="DefaultParagraphFont"/>
    <w:rsid w:val="00A82C81"/>
    <w:rPr>
      <w:rFonts w:ascii="Tahoma" w:eastAsia="MS Mincho" w:hAnsi="Tahoma" w:cs="Tahoma"/>
      <w:sz w:val="16"/>
      <w:szCs w:val="16"/>
      <w:lang w:val="en-US" w:eastAsia="ja-JP" w:bidi="ar-SA"/>
    </w:rPr>
  </w:style>
  <w:style w:type="character" w:customStyle="1" w:styleId="CommentTextChar1">
    <w:name w:val="Comment Text Char1"/>
    <w:basedOn w:val="DefaultParagraphFont"/>
    <w:uiPriority w:val="99"/>
    <w:rsid w:val="00A82C81"/>
    <w:rPr>
      <w:rFonts w:eastAsia="MS Mincho"/>
      <w:lang w:val="en-US" w:eastAsia="ja-JP" w:bidi="ar-SA"/>
    </w:rPr>
  </w:style>
  <w:style w:type="paragraph" w:styleId="CommentSubject">
    <w:name w:val="annotation subject"/>
    <w:basedOn w:val="CommentText"/>
    <w:next w:val="CommentText"/>
    <w:link w:val="CommentSubjectChar"/>
    <w:rsid w:val="00A82C81"/>
    <w:rPr>
      <w:rFonts w:ascii="Times New Roman" w:eastAsia="MS Mincho" w:hAnsi="Times New Roman" w:cs="Times New Roman"/>
      <w:b/>
      <w:bCs/>
      <w:sz w:val="22"/>
      <w:lang w:eastAsia="ja-JP"/>
    </w:rPr>
  </w:style>
  <w:style w:type="character" w:customStyle="1" w:styleId="CommentSubjectChar">
    <w:name w:val="Comment Subject Char"/>
    <w:basedOn w:val="CommentTextChar"/>
    <w:link w:val="CommentSubject"/>
    <w:rsid w:val="00A82C81"/>
    <w:rPr>
      <w:rFonts w:ascii="Times New Roman" w:eastAsia="MS Mincho" w:hAnsi="Times New Roman" w:cs="Times New Roman"/>
      <w:b/>
      <w:bCs/>
      <w:sz w:val="22"/>
      <w:szCs w:val="20"/>
      <w:lang w:eastAsia="ja-JP"/>
    </w:rPr>
  </w:style>
  <w:style w:type="character" w:customStyle="1" w:styleId="CommentSubjectChar1">
    <w:name w:val="Comment Subject Char1"/>
    <w:basedOn w:val="CommentTextChar1"/>
    <w:uiPriority w:val="99"/>
    <w:rsid w:val="00A82C81"/>
    <w:rPr>
      <w:rFonts w:eastAsia="MS Mincho"/>
      <w:b/>
      <w:bCs/>
      <w:lang w:val="en-US" w:eastAsia="ja-JP" w:bidi="ar-SA"/>
    </w:rPr>
  </w:style>
  <w:style w:type="paragraph" w:customStyle="1" w:styleId="StyleLinespacingDouble">
    <w:name w:val="Style Line spacing:  Double"/>
    <w:basedOn w:val="Normal"/>
    <w:rsid w:val="00A82C81"/>
    <w:pPr>
      <w:spacing w:after="240" w:line="480" w:lineRule="auto"/>
    </w:pPr>
    <w:rPr>
      <w:rFonts w:ascii="Cambria" w:eastAsia="Calibri" w:hAnsi="Cambria" w:cs="Times New Roman"/>
      <w:sz w:val="24"/>
      <w:szCs w:val="20"/>
    </w:rPr>
  </w:style>
  <w:style w:type="character" w:customStyle="1" w:styleId="StyleLinespacingDoubleChar">
    <w:name w:val="Style Line spacing:  Double Char"/>
    <w:basedOn w:val="DefaultParagraphFont"/>
    <w:rsid w:val="00A82C81"/>
    <w:rPr>
      <w:rFonts w:ascii="Cambria" w:hAnsi="Cambria"/>
      <w:sz w:val="24"/>
      <w:lang w:val="en-US" w:eastAsia="en-US" w:bidi="ar-SA"/>
    </w:rPr>
  </w:style>
  <w:style w:type="paragraph" w:styleId="Caption">
    <w:name w:val="caption"/>
    <w:basedOn w:val="Normal"/>
    <w:next w:val="Normal"/>
    <w:qFormat/>
    <w:rsid w:val="00A82C81"/>
    <w:rPr>
      <w:rFonts w:ascii="Cambria" w:eastAsia="Calibri" w:hAnsi="Cambria" w:cs="Times New Roman"/>
      <w:b/>
      <w:bCs/>
      <w:szCs w:val="20"/>
    </w:rPr>
  </w:style>
  <w:style w:type="paragraph" w:styleId="Quote">
    <w:name w:val="Quote"/>
    <w:basedOn w:val="Normal"/>
    <w:next w:val="Normal"/>
    <w:link w:val="QuoteChar"/>
    <w:uiPriority w:val="29"/>
    <w:qFormat/>
    <w:rsid w:val="00A82C81"/>
    <w:pPr>
      <w:ind w:left="720"/>
    </w:pPr>
    <w:rPr>
      <w:rFonts w:ascii="Cambria" w:eastAsia="Calibri" w:hAnsi="Cambria" w:cs="Times New Roman"/>
      <w:i/>
      <w:iCs/>
      <w:color w:val="000000"/>
      <w:sz w:val="24"/>
    </w:rPr>
  </w:style>
  <w:style w:type="character" w:customStyle="1" w:styleId="QuoteChar">
    <w:name w:val="Quote Char"/>
    <w:basedOn w:val="DefaultParagraphFont"/>
    <w:link w:val="Quote"/>
    <w:uiPriority w:val="29"/>
    <w:rsid w:val="00A82C81"/>
    <w:rPr>
      <w:rFonts w:ascii="Cambria" w:eastAsia="Calibri" w:hAnsi="Cambria" w:cs="Times New Roman"/>
      <w:i/>
      <w:iCs/>
      <w:color w:val="000000"/>
    </w:rPr>
  </w:style>
  <w:style w:type="paragraph" w:customStyle="1" w:styleId="Normalspacing">
    <w:name w:val="Normal + spacing"/>
    <w:basedOn w:val="StyleLinespacingDouble"/>
    <w:qFormat/>
    <w:rsid w:val="00A82C81"/>
  </w:style>
  <w:style w:type="character" w:customStyle="1" w:styleId="NormalspacingChar">
    <w:name w:val="Normal + spacing Char"/>
    <w:basedOn w:val="StyleLinespacingDoubleChar"/>
    <w:rsid w:val="00A82C81"/>
    <w:rPr>
      <w:rFonts w:ascii="Cambria" w:hAnsi="Cambria"/>
      <w:sz w:val="24"/>
      <w:lang w:val="en-US" w:eastAsia="en-US" w:bidi="ar-SA"/>
    </w:rPr>
  </w:style>
  <w:style w:type="paragraph" w:styleId="EndnoteText">
    <w:name w:val="endnote text"/>
    <w:basedOn w:val="Normal"/>
    <w:link w:val="EndnoteTextChar"/>
    <w:rsid w:val="00A82C81"/>
    <w:rPr>
      <w:rFonts w:ascii="Cambria" w:eastAsia="Calibri" w:hAnsi="Cambria" w:cs="Times New Roman"/>
      <w:szCs w:val="20"/>
    </w:rPr>
  </w:style>
  <w:style w:type="character" w:customStyle="1" w:styleId="EndnoteTextChar">
    <w:name w:val="Endnote Text Char"/>
    <w:basedOn w:val="DefaultParagraphFont"/>
    <w:link w:val="EndnoteText"/>
    <w:rsid w:val="00A82C81"/>
    <w:rPr>
      <w:rFonts w:ascii="Cambria" w:eastAsia="Calibri" w:hAnsi="Cambria" w:cs="Times New Roman"/>
      <w:sz w:val="22"/>
      <w:szCs w:val="20"/>
    </w:rPr>
  </w:style>
  <w:style w:type="character" w:customStyle="1" w:styleId="EndnoteTextChar1">
    <w:name w:val="Endnote Text Char1"/>
    <w:basedOn w:val="DefaultParagraphFont"/>
    <w:rsid w:val="00A82C81"/>
    <w:rPr>
      <w:rFonts w:ascii="Cambria" w:hAnsi="Cambria"/>
      <w:lang w:val="en-US" w:eastAsia="en-US" w:bidi="ar-SA"/>
    </w:rPr>
  </w:style>
  <w:style w:type="character" w:styleId="EndnoteReference">
    <w:name w:val="endnote reference"/>
    <w:basedOn w:val="DefaultParagraphFont"/>
    <w:rsid w:val="00A82C81"/>
    <w:rPr>
      <w:vertAlign w:val="superscript"/>
    </w:rPr>
  </w:style>
  <w:style w:type="character" w:customStyle="1" w:styleId="textbold0">
    <w:name w:val="textbold"/>
    <w:basedOn w:val="DefaultParagraphFont"/>
    <w:rsid w:val="00A82C81"/>
  </w:style>
  <w:style w:type="character" w:customStyle="1" w:styleId="text">
    <w:name w:val="text"/>
    <w:basedOn w:val="DefaultParagraphFont"/>
    <w:rsid w:val="00A82C81"/>
  </w:style>
  <w:style w:type="character" w:customStyle="1" w:styleId="textitalics">
    <w:name w:val="textitalics"/>
    <w:basedOn w:val="DefaultParagraphFont"/>
    <w:rsid w:val="00A82C81"/>
  </w:style>
  <w:style w:type="paragraph" w:customStyle="1" w:styleId="text1">
    <w:name w:val="text1"/>
    <w:basedOn w:val="Normal"/>
    <w:autoRedefine/>
    <w:uiPriority w:val="99"/>
    <w:qFormat/>
    <w:rsid w:val="00A82C81"/>
    <w:rPr>
      <w:rFonts w:ascii="Times New Roman" w:eastAsia="Calibri" w:hAnsi="Times New Roman" w:cs="Times New Roman"/>
      <w:szCs w:val="20"/>
    </w:rPr>
  </w:style>
  <w:style w:type="character" w:customStyle="1" w:styleId="textChar">
    <w:name w:val="text Char"/>
    <w:basedOn w:val="DefaultParagraphFont"/>
    <w:rsid w:val="00A82C81"/>
    <w:rPr>
      <w:rFonts w:ascii="Times New Roman" w:hAnsi="Times New Roman" w:cs="Times New Roman"/>
      <w:sz w:val="18"/>
    </w:rPr>
  </w:style>
  <w:style w:type="character" w:customStyle="1" w:styleId="ssl0">
    <w:name w:val="ss_l0"/>
    <w:basedOn w:val="DefaultParagraphFont"/>
    <w:rsid w:val="00A82C81"/>
  </w:style>
  <w:style w:type="character" w:customStyle="1" w:styleId="cardtextsmallChar">
    <w:name w:val="card text small Char"/>
    <w:basedOn w:val="DefaultParagraphFont"/>
    <w:rsid w:val="00A82C81"/>
    <w:rPr>
      <w:rFonts w:ascii="Arial Narrow" w:hAnsi="Arial Narrow"/>
      <w:szCs w:val="26"/>
      <w:lang w:val="en-US" w:eastAsia="en-US" w:bidi="ar-SA"/>
    </w:rPr>
  </w:style>
  <w:style w:type="paragraph" w:customStyle="1" w:styleId="DoubleUnderlined">
    <w:name w:val="Double Underlined"/>
    <w:basedOn w:val="Heading2"/>
    <w:autoRedefine/>
    <w:uiPriority w:val="99"/>
    <w:qFormat/>
    <w:rsid w:val="00A82C81"/>
    <w:pPr>
      <w:widowControl w:val="0"/>
      <w:suppressAutoHyphens/>
      <w:contextualSpacing/>
    </w:pPr>
    <w:rPr>
      <w:rFonts w:ascii="Trebuchet MS" w:eastAsia="Calibri" w:hAnsi="Trebuchet MS" w:cs="Times New Roman"/>
      <w:b w:val="0"/>
      <w:szCs w:val="20"/>
      <w:u w:val="thick"/>
    </w:rPr>
  </w:style>
  <w:style w:type="character" w:customStyle="1" w:styleId="UnderlineChar2">
    <w:name w:val="Underline Char2"/>
    <w:basedOn w:val="DefaultParagraphFont"/>
    <w:rsid w:val="00A82C81"/>
    <w:rPr>
      <w:rFonts w:ascii="Trebuchet MS" w:hAnsi="Trebuchet MS"/>
      <w:u w:val="thick"/>
      <w:lang w:val="en-US" w:eastAsia="zh-CN" w:bidi="ar-SA"/>
    </w:rPr>
  </w:style>
  <w:style w:type="paragraph" w:customStyle="1" w:styleId="CardTextUnderlined">
    <w:name w:val="Card Text Underlined"/>
    <w:basedOn w:val="Normal"/>
    <w:qFormat/>
    <w:rsid w:val="00A82C81"/>
    <w:rPr>
      <w:rFonts w:ascii="Arial Narrow" w:eastAsia="Calibri" w:hAnsi="Arial Narrow" w:cs="Times New Roman"/>
      <w:u w:val="single"/>
    </w:rPr>
  </w:style>
  <w:style w:type="paragraph" w:customStyle="1" w:styleId="cardtextsmall">
    <w:name w:val="card text small"/>
    <w:basedOn w:val="Normal"/>
    <w:qFormat/>
    <w:rsid w:val="00A82C81"/>
    <w:rPr>
      <w:rFonts w:ascii="Arial Narrow" w:eastAsia="Calibri" w:hAnsi="Arial Narrow" w:cs="Times New Roman"/>
      <w:sz w:val="16"/>
    </w:rPr>
  </w:style>
  <w:style w:type="character" w:customStyle="1" w:styleId="CardUnderlined">
    <w:name w:val="Card Underlined"/>
    <w:basedOn w:val="DefaultParagraphFont"/>
    <w:rsid w:val="00A82C81"/>
    <w:rPr>
      <w:rFonts w:ascii="Arial Narrow" w:hAnsi="Arial Narrow"/>
      <w:sz w:val="22"/>
      <w:szCs w:val="24"/>
      <w:u w:val="single"/>
      <w:lang w:val="en-US" w:eastAsia="en-US" w:bidi="ar-SA"/>
    </w:rPr>
  </w:style>
  <w:style w:type="paragraph" w:customStyle="1" w:styleId="Blocktitle1">
    <w:name w:val="Block title"/>
    <w:basedOn w:val="Heading1"/>
    <w:autoRedefine/>
    <w:rsid w:val="00A82C81"/>
    <w:pPr>
      <w:pBdr>
        <w:top w:val="single" w:sz="4" w:space="1" w:color="auto"/>
        <w:left w:val="single" w:sz="4" w:space="4" w:color="auto"/>
        <w:bottom w:val="single" w:sz="4" w:space="1" w:color="auto"/>
        <w:right w:val="single" w:sz="4" w:space="4" w:color="auto"/>
      </w:pBdr>
    </w:pPr>
    <w:rPr>
      <w:rFonts w:ascii="Times New Roman" w:eastAsia="Cambria" w:hAnsi="Times New Roman" w:cs="Times New Roman"/>
      <w:kern w:val="24"/>
      <w:sz w:val="26"/>
    </w:rPr>
  </w:style>
  <w:style w:type="character" w:customStyle="1" w:styleId="newsstorytitle">
    <w:name w:val="news_story_title"/>
    <w:basedOn w:val="DefaultParagraphFont"/>
    <w:rsid w:val="00A82C81"/>
  </w:style>
  <w:style w:type="character" w:customStyle="1" w:styleId="articletext">
    <w:name w:val="articletext"/>
    <w:basedOn w:val="DefaultParagraphFont"/>
    <w:rsid w:val="00A82C81"/>
  </w:style>
  <w:style w:type="character" w:customStyle="1" w:styleId="articletitle">
    <w:name w:val="articletitle"/>
    <w:basedOn w:val="DefaultParagraphFont"/>
    <w:rsid w:val="00A82C81"/>
  </w:style>
  <w:style w:type="character" w:customStyle="1" w:styleId="texto1">
    <w:name w:val="texto1"/>
    <w:basedOn w:val="DefaultParagraphFont"/>
    <w:rsid w:val="00A82C81"/>
  </w:style>
  <w:style w:type="paragraph" w:customStyle="1" w:styleId="textbodyblack">
    <w:name w:val="textbodyblack"/>
    <w:basedOn w:val="Normal"/>
    <w:uiPriority w:val="99"/>
    <w:qFormat/>
    <w:rsid w:val="00A82C81"/>
    <w:pPr>
      <w:spacing w:before="100" w:beforeAutospacing="1" w:after="100" w:afterAutospacing="1"/>
    </w:pPr>
    <w:rPr>
      <w:rFonts w:ascii="Times New Roman" w:eastAsia="Calibri" w:hAnsi="Times New Roman" w:cs="Times New Roman"/>
      <w:sz w:val="24"/>
    </w:rPr>
  </w:style>
  <w:style w:type="paragraph" w:customStyle="1" w:styleId="times">
    <w:name w:val="times"/>
    <w:basedOn w:val="Normal"/>
    <w:qFormat/>
    <w:rsid w:val="00A82C81"/>
    <w:pPr>
      <w:spacing w:before="100" w:beforeAutospacing="1" w:after="100" w:afterAutospacing="1"/>
    </w:pPr>
    <w:rPr>
      <w:rFonts w:ascii="Times New Roman" w:eastAsia="Calibri" w:hAnsi="Times New Roman" w:cs="Times New Roman"/>
      <w:sz w:val="24"/>
    </w:rPr>
  </w:style>
  <w:style w:type="paragraph" w:customStyle="1" w:styleId="lastpar">
    <w:name w:val="lastpar"/>
    <w:basedOn w:val="Normal"/>
    <w:rsid w:val="00A82C81"/>
    <w:pPr>
      <w:spacing w:before="100" w:beforeAutospacing="1" w:after="100" w:afterAutospacing="1"/>
    </w:pPr>
    <w:rPr>
      <w:rFonts w:ascii="Times New Roman" w:eastAsia="Calibri" w:hAnsi="Times New Roman" w:cs="Times New Roman"/>
      <w:sz w:val="24"/>
    </w:rPr>
  </w:style>
  <w:style w:type="character" w:customStyle="1" w:styleId="klink">
    <w:name w:val="klink"/>
    <w:basedOn w:val="DefaultParagraphFont"/>
    <w:rsid w:val="00A82C81"/>
  </w:style>
  <w:style w:type="character" w:customStyle="1" w:styleId="TagsCharChar">
    <w:name w:val="Tags Char Char"/>
    <w:basedOn w:val="DefaultParagraphFont"/>
    <w:rsid w:val="00A82C81"/>
    <w:rPr>
      <w:rFonts w:eastAsia="SimSun"/>
      <w:b/>
      <w:sz w:val="24"/>
      <w:lang w:eastAsia="zh-CN"/>
    </w:rPr>
  </w:style>
  <w:style w:type="character" w:customStyle="1" w:styleId="ThickUnderlineCharChar">
    <w:name w:val="Thick Underline Char Char"/>
    <w:basedOn w:val="DefaultParagraphFont"/>
    <w:rsid w:val="00A82C81"/>
    <w:rPr>
      <w:sz w:val="24"/>
      <w:szCs w:val="24"/>
      <w:u w:val="thick"/>
      <w:lang w:val="en-US" w:eastAsia="en-US" w:bidi="ar-SA"/>
    </w:rPr>
  </w:style>
  <w:style w:type="paragraph" w:customStyle="1" w:styleId="CardsFont8pt">
    <w:name w:val="Cards + Font: 8 pt"/>
    <w:basedOn w:val="Normal"/>
    <w:rsid w:val="00A82C81"/>
    <w:pPr>
      <w:autoSpaceDE w:val="0"/>
      <w:autoSpaceDN w:val="0"/>
      <w:adjustRightInd w:val="0"/>
      <w:ind w:left="432" w:right="432"/>
      <w:jc w:val="both"/>
    </w:pPr>
    <w:rPr>
      <w:rFonts w:ascii="Times New Roman" w:eastAsia="Calibri" w:hAnsi="Times New Roman" w:cs="Times New Roman"/>
      <w:sz w:val="16"/>
      <w:szCs w:val="20"/>
    </w:rPr>
  </w:style>
  <w:style w:type="character" w:customStyle="1" w:styleId="hit1">
    <w:name w:val="hit1"/>
    <w:basedOn w:val="DefaultParagraphFont"/>
    <w:rsid w:val="00A82C81"/>
    <w:rPr>
      <w:b/>
      <w:bCs/>
      <w:color w:val="CC0033"/>
    </w:rPr>
  </w:style>
  <w:style w:type="paragraph" w:customStyle="1" w:styleId="UnderlinedCardText">
    <w:name w:val="Underlined Card Text"/>
    <w:basedOn w:val="Normal"/>
    <w:qFormat/>
    <w:rsid w:val="00A82C81"/>
    <w:pPr>
      <w:spacing w:after="200"/>
      <w:contextualSpacing/>
    </w:pPr>
    <w:rPr>
      <w:rFonts w:ascii="Arial Narrow" w:eastAsia="Calibri" w:hAnsi="Arial Narrow" w:cs="Times New Roman"/>
      <w:sz w:val="18"/>
      <w:u w:val="single"/>
    </w:rPr>
  </w:style>
  <w:style w:type="table" w:styleId="TableClassic1">
    <w:name w:val="Table Classic 1"/>
    <w:basedOn w:val="TableNormal"/>
    <w:rsid w:val="00A82C81"/>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A82C81"/>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A82C81"/>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CitesChar0">
    <w:name w:val="Cites Char"/>
    <w:basedOn w:val="DefaultParagraphFont"/>
    <w:rsid w:val="00A82C81"/>
    <w:rPr>
      <w:b/>
      <w:bCs/>
      <w:szCs w:val="24"/>
      <w:lang w:val="en-US" w:eastAsia="en-US" w:bidi="ar-SA"/>
    </w:rPr>
  </w:style>
  <w:style w:type="character" w:customStyle="1" w:styleId="UnderliningChar2">
    <w:name w:val="Underlining Char2"/>
    <w:basedOn w:val="DefaultParagraphFont"/>
    <w:rsid w:val="00A82C81"/>
    <w:rPr>
      <w:rFonts w:ascii="Arial Narrow" w:hAnsi="Arial Narrow"/>
      <w:szCs w:val="24"/>
      <w:u w:val="single"/>
      <w:lang w:val="en-US" w:eastAsia="en-US" w:bidi="ar-SA"/>
    </w:rPr>
  </w:style>
  <w:style w:type="paragraph" w:styleId="PlainText">
    <w:name w:val="Plain Text"/>
    <w:basedOn w:val="Normal"/>
    <w:link w:val="PlainTextChar"/>
    <w:rsid w:val="00A82C81"/>
    <w:pPr>
      <w:tabs>
        <w:tab w:val="left" w:pos="9450"/>
      </w:tabs>
    </w:pPr>
    <w:rPr>
      <w:rFonts w:ascii="Courier" w:eastAsia="Calibri" w:hAnsi="Courier" w:cs="Times New Roman"/>
      <w:sz w:val="24"/>
    </w:rPr>
  </w:style>
  <w:style w:type="character" w:customStyle="1" w:styleId="PlainTextChar">
    <w:name w:val="Plain Text Char"/>
    <w:basedOn w:val="DefaultParagraphFont"/>
    <w:link w:val="PlainText"/>
    <w:rsid w:val="00A82C81"/>
    <w:rPr>
      <w:rFonts w:ascii="Courier" w:eastAsia="Calibri" w:hAnsi="Courier" w:cs="Times New Roman"/>
    </w:rPr>
  </w:style>
  <w:style w:type="character" w:customStyle="1" w:styleId="UnderliningChar1">
    <w:name w:val="Underlining Char1"/>
    <w:basedOn w:val="DefaultParagraphFont"/>
    <w:rsid w:val="00A82C81"/>
    <w:rPr>
      <w:rFonts w:ascii="Arial Narrow" w:hAnsi="Arial Narrow"/>
      <w:szCs w:val="24"/>
      <w:u w:val="single"/>
      <w:lang w:val="en-US" w:eastAsia="en-US" w:bidi="ar-SA"/>
    </w:rPr>
  </w:style>
  <w:style w:type="paragraph" w:customStyle="1" w:styleId="BlockHeading1">
    <w:name w:val="Block Heading 1"/>
    <w:basedOn w:val="Normal"/>
    <w:uiPriority w:val="99"/>
    <w:qFormat/>
    <w:rsid w:val="00A82C81"/>
    <w:pPr>
      <w:pBdr>
        <w:bottom w:val="single" w:sz="18" w:space="1" w:color="auto"/>
      </w:pBdr>
      <w:tabs>
        <w:tab w:val="left" w:pos="9450"/>
      </w:tabs>
      <w:jc w:val="center"/>
      <w:outlineLvl w:val="0"/>
    </w:pPr>
    <w:rPr>
      <w:rFonts w:eastAsia="Calibri" w:cs="Times New Roman"/>
      <w:b/>
      <w:emboss/>
      <w:color w:val="000000"/>
      <w:sz w:val="48"/>
      <w:szCs w:val="48"/>
    </w:rPr>
  </w:style>
  <w:style w:type="paragraph" w:customStyle="1" w:styleId="RepeatBlockHeading">
    <w:name w:val="Repeat Block Heading"/>
    <w:basedOn w:val="BlockHeading1"/>
    <w:uiPriority w:val="99"/>
    <w:qFormat/>
    <w:rsid w:val="00A82C81"/>
    <w:pPr>
      <w:outlineLvl w:val="1"/>
    </w:pPr>
  </w:style>
  <w:style w:type="paragraph" w:customStyle="1" w:styleId="Paste">
    <w:name w:val="Paste"/>
    <w:basedOn w:val="Normal"/>
    <w:qFormat/>
    <w:rsid w:val="00A82C81"/>
    <w:pPr>
      <w:tabs>
        <w:tab w:val="left" w:pos="9450"/>
      </w:tabs>
    </w:pPr>
    <w:rPr>
      <w:rFonts w:ascii="Arial Narrow" w:eastAsia="Calibri" w:hAnsi="Arial Narrow" w:cs="Times New Roman"/>
      <w:sz w:val="16"/>
    </w:rPr>
  </w:style>
  <w:style w:type="paragraph" w:customStyle="1" w:styleId="textsmall">
    <w:name w:val="textsmall"/>
    <w:basedOn w:val="Normal"/>
    <w:qFormat/>
    <w:rsid w:val="00A82C81"/>
    <w:pPr>
      <w:tabs>
        <w:tab w:val="left" w:pos="9450"/>
      </w:tabs>
    </w:pPr>
    <w:rPr>
      <w:rFonts w:ascii="Times New Roman" w:eastAsia="Calibri" w:hAnsi="Times New Roman" w:cs="Times New Roman"/>
      <w:sz w:val="16"/>
    </w:rPr>
  </w:style>
  <w:style w:type="character" w:customStyle="1" w:styleId="smcaps">
    <w:name w:val="smcaps"/>
    <w:basedOn w:val="DefaultParagraphFont"/>
    <w:rsid w:val="00A82C81"/>
  </w:style>
  <w:style w:type="character" w:customStyle="1" w:styleId="Style1Char2">
    <w:name w:val="Style1 Char2"/>
    <w:basedOn w:val="DefaultParagraphFont"/>
    <w:rsid w:val="00A82C81"/>
    <w:rPr>
      <w:szCs w:val="24"/>
      <w:lang w:val="en-US" w:eastAsia="en-US" w:bidi="ar-SA"/>
    </w:rPr>
  </w:style>
  <w:style w:type="paragraph" w:customStyle="1" w:styleId="SmallCite">
    <w:name w:val="Small Cite"/>
    <w:basedOn w:val="Normal"/>
    <w:qFormat/>
    <w:rsid w:val="00A82C81"/>
    <w:pPr>
      <w:tabs>
        <w:tab w:val="left" w:pos="9450"/>
      </w:tabs>
    </w:pPr>
    <w:rPr>
      <w:rFonts w:ascii="Verdana" w:eastAsia="Calibri" w:hAnsi="Verdana" w:cs="Times New Roman"/>
      <w:sz w:val="16"/>
    </w:rPr>
  </w:style>
  <w:style w:type="paragraph" w:customStyle="1" w:styleId="inside-copy">
    <w:name w:val="inside-copy"/>
    <w:basedOn w:val="Normal"/>
    <w:uiPriority w:val="99"/>
    <w:qFormat/>
    <w:rsid w:val="00A82C81"/>
    <w:pPr>
      <w:tabs>
        <w:tab w:val="left" w:pos="9450"/>
      </w:tabs>
      <w:spacing w:before="100" w:beforeAutospacing="1" w:after="100" w:afterAutospacing="1" w:line="225" w:lineRule="atLeast"/>
    </w:pPr>
    <w:rPr>
      <w:rFonts w:ascii="Arial" w:eastAsia="Calibri" w:hAnsi="Arial" w:cs="Arial"/>
      <w:sz w:val="16"/>
      <w:szCs w:val="18"/>
    </w:rPr>
  </w:style>
  <w:style w:type="character" w:customStyle="1" w:styleId="inside-head1">
    <w:name w:val="inside-head1"/>
    <w:basedOn w:val="DefaultParagraphFont"/>
    <w:rsid w:val="00A82C81"/>
    <w:rPr>
      <w:rFonts w:ascii="Arial" w:hAnsi="Arial" w:cs="Arial" w:hint="default"/>
      <w:b/>
      <w:bCs/>
      <w:color w:val="000000"/>
      <w:spacing w:val="-15"/>
      <w:sz w:val="45"/>
      <w:szCs w:val="45"/>
    </w:rPr>
  </w:style>
  <w:style w:type="character" w:customStyle="1" w:styleId="datestamp1">
    <w:name w:val="datestamp1"/>
    <w:basedOn w:val="DefaultParagraphFont"/>
    <w:rsid w:val="00A82C81"/>
    <w:rPr>
      <w:rFonts w:ascii="Arial" w:hAnsi="Arial" w:cs="Arial" w:hint="default"/>
      <w:b w:val="0"/>
      <w:bCs w:val="0"/>
      <w:strike w:val="0"/>
      <w:dstrike w:val="0"/>
      <w:color w:val="000000"/>
      <w:sz w:val="15"/>
      <w:szCs w:val="15"/>
      <w:u w:val="none"/>
      <w:effect w:val="none"/>
    </w:rPr>
  </w:style>
  <w:style w:type="character" w:customStyle="1" w:styleId="pagetools1">
    <w:name w:val="pagetools1"/>
    <w:basedOn w:val="DefaultParagraphFont"/>
    <w:rsid w:val="00A82C81"/>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A82C81"/>
  </w:style>
  <w:style w:type="paragraph" w:customStyle="1" w:styleId="links1">
    <w:name w:val="links1"/>
    <w:basedOn w:val="Normal"/>
    <w:rsid w:val="00A82C81"/>
    <w:pPr>
      <w:tabs>
        <w:tab w:val="left" w:pos="9450"/>
      </w:tabs>
      <w:spacing w:before="100" w:beforeAutospacing="1" w:after="100" w:afterAutospacing="1"/>
    </w:pPr>
    <w:rPr>
      <w:rFonts w:ascii="Times New Roman" w:eastAsia="Calibri" w:hAnsi="Times New Roman" w:cs="Times New Roman"/>
      <w:color w:val="FFFFFF"/>
      <w:sz w:val="16"/>
      <w:szCs w:val="16"/>
    </w:rPr>
  </w:style>
  <w:style w:type="paragraph" w:customStyle="1" w:styleId="endtext">
    <w:name w:val="endtext"/>
    <w:basedOn w:val="Normal"/>
    <w:rsid w:val="00A82C81"/>
    <w:pPr>
      <w:tabs>
        <w:tab w:val="left" w:pos="9450"/>
      </w:tabs>
      <w:spacing w:before="100" w:beforeAutospacing="1" w:after="100" w:afterAutospacing="1"/>
      <w:ind w:left="300"/>
    </w:pPr>
    <w:rPr>
      <w:rFonts w:ascii="Arial" w:eastAsia="Calibri" w:hAnsi="Arial" w:cs="Arial"/>
      <w:szCs w:val="20"/>
    </w:rPr>
  </w:style>
  <w:style w:type="character" w:customStyle="1" w:styleId="storyheading31">
    <w:name w:val="storyheading31"/>
    <w:basedOn w:val="DefaultParagraphFont"/>
    <w:rsid w:val="00A82C81"/>
    <w:rPr>
      <w:rFonts w:ascii="Verdana" w:hAnsi="Verdana" w:hint="default"/>
      <w:b/>
      <w:bCs/>
      <w:sz w:val="32"/>
      <w:szCs w:val="32"/>
    </w:rPr>
  </w:style>
  <w:style w:type="character" w:customStyle="1" w:styleId="storydeck31">
    <w:name w:val="storydeck31"/>
    <w:basedOn w:val="DefaultParagraphFont"/>
    <w:rsid w:val="00A82C81"/>
    <w:rPr>
      <w:rFonts w:ascii="Verdana" w:hAnsi="Verdana" w:hint="default"/>
      <w:i w:val="0"/>
      <w:iCs w:val="0"/>
      <w:sz w:val="21"/>
      <w:szCs w:val="21"/>
    </w:rPr>
  </w:style>
  <w:style w:type="paragraph" w:customStyle="1" w:styleId="copyright">
    <w:name w:val="copyright"/>
    <w:basedOn w:val="Normal"/>
    <w:rsid w:val="00A82C81"/>
    <w:pPr>
      <w:tabs>
        <w:tab w:val="left" w:pos="9450"/>
      </w:tabs>
      <w:spacing w:before="100" w:beforeAutospacing="1" w:after="100" w:afterAutospacing="1"/>
    </w:pPr>
    <w:rPr>
      <w:rFonts w:ascii="Times New Roman" w:eastAsia="Calibri" w:hAnsi="Times New Roman" w:cs="Times New Roman"/>
      <w:sz w:val="24"/>
    </w:rPr>
  </w:style>
  <w:style w:type="character" w:customStyle="1" w:styleId="subtitle1">
    <w:name w:val="subtitle1"/>
    <w:basedOn w:val="DefaultParagraphFont"/>
    <w:rsid w:val="00A82C81"/>
    <w:rPr>
      <w:rFonts w:ascii="Verdana" w:hAnsi="Verdana" w:hint="default"/>
      <w:b w:val="0"/>
      <w:bCs w:val="0"/>
      <w:vanish w:val="0"/>
      <w:webHidden w:val="0"/>
      <w:color w:val="484848"/>
      <w:sz w:val="14"/>
      <w:szCs w:val="14"/>
      <w:specVanish w:val="0"/>
    </w:rPr>
  </w:style>
  <w:style w:type="paragraph" w:customStyle="1" w:styleId="g">
    <w:name w:val="g"/>
    <w:basedOn w:val="Normal"/>
    <w:rsid w:val="00A82C81"/>
    <w:pPr>
      <w:tabs>
        <w:tab w:val="left" w:pos="9450"/>
      </w:tabs>
      <w:spacing w:before="240" w:after="240"/>
    </w:pPr>
    <w:rPr>
      <w:rFonts w:ascii="Times New Roman" w:eastAsia="Calibri" w:hAnsi="Times New Roman" w:cs="Times New Roman"/>
      <w:sz w:val="24"/>
    </w:rPr>
  </w:style>
  <w:style w:type="character" w:customStyle="1" w:styleId="clsbiolink">
    <w:name w:val="clsbiolink"/>
    <w:basedOn w:val="DefaultParagraphFont"/>
    <w:rsid w:val="00A82C81"/>
  </w:style>
  <w:style w:type="character" w:customStyle="1" w:styleId="clssmaller">
    <w:name w:val="clssmaller"/>
    <w:basedOn w:val="DefaultParagraphFont"/>
    <w:rsid w:val="00A82C81"/>
  </w:style>
  <w:style w:type="character" w:customStyle="1" w:styleId="sm1">
    <w:name w:val="sm1"/>
    <w:basedOn w:val="DefaultParagraphFont"/>
    <w:rsid w:val="00A82C81"/>
    <w:rPr>
      <w:rFonts w:ascii="Verdana" w:hAnsi="Verdana" w:hint="default"/>
      <w:i w:val="0"/>
      <w:iCs w:val="0"/>
      <w:smallCaps w:val="0"/>
      <w:color w:val="000000"/>
      <w:sz w:val="17"/>
      <w:szCs w:val="17"/>
    </w:rPr>
  </w:style>
  <w:style w:type="character" w:customStyle="1" w:styleId="noindentChar">
    <w:name w:val="noindent Char"/>
    <w:basedOn w:val="DefaultParagraphFont"/>
    <w:rsid w:val="00A82C81"/>
    <w:rPr>
      <w:rFonts w:ascii="Arial" w:hAnsi="Arial" w:cs="Arial"/>
      <w:sz w:val="24"/>
      <w:szCs w:val="24"/>
      <w:lang w:val="en-US" w:eastAsia="en-US" w:bidi="ar-SA"/>
    </w:rPr>
  </w:style>
  <w:style w:type="paragraph" w:customStyle="1" w:styleId="Small">
    <w:name w:val="Small"/>
    <w:basedOn w:val="Normal"/>
    <w:uiPriority w:val="99"/>
    <w:qFormat/>
    <w:rsid w:val="00A82C81"/>
    <w:pPr>
      <w:tabs>
        <w:tab w:val="left" w:pos="9450"/>
      </w:tabs>
    </w:pPr>
    <w:rPr>
      <w:rFonts w:ascii="Times New Roman" w:eastAsia="Calibri" w:hAnsi="Times New Roman" w:cs="Times New Roman"/>
      <w:sz w:val="16"/>
    </w:rPr>
  </w:style>
  <w:style w:type="character" w:customStyle="1" w:styleId="SmallChar1">
    <w:name w:val="Small Char1"/>
    <w:basedOn w:val="DefaultParagraphFont"/>
    <w:rsid w:val="00A82C81"/>
    <w:rPr>
      <w:sz w:val="16"/>
      <w:szCs w:val="24"/>
      <w:lang w:val="en-US" w:eastAsia="en-US" w:bidi="ar-SA"/>
    </w:rPr>
  </w:style>
  <w:style w:type="character" w:customStyle="1" w:styleId="smallChar">
    <w:name w:val="small Char"/>
    <w:basedOn w:val="DefaultParagraphFont"/>
    <w:rsid w:val="00A82C81"/>
    <w:rPr>
      <w:szCs w:val="24"/>
      <w:lang w:val="en-US" w:eastAsia="en-US" w:bidi="ar-SA"/>
    </w:rPr>
  </w:style>
  <w:style w:type="character" w:customStyle="1" w:styleId="fullcite0">
    <w:name w:val="fullcite"/>
    <w:basedOn w:val="DefaultParagraphFont"/>
    <w:rsid w:val="00A82C81"/>
  </w:style>
  <w:style w:type="character" w:customStyle="1" w:styleId="Style9ptThickunderline">
    <w:name w:val="Style 9 pt Thick underline"/>
    <w:basedOn w:val="DefaultParagraphFont"/>
    <w:rsid w:val="00A82C81"/>
    <w:rPr>
      <w:sz w:val="24"/>
      <w:u w:val="thick"/>
    </w:rPr>
  </w:style>
  <w:style w:type="paragraph" w:customStyle="1" w:styleId="Repeatheader">
    <w:name w:val="Repeat header"/>
    <w:basedOn w:val="Normal"/>
    <w:autoRedefine/>
    <w:rsid w:val="00A82C81"/>
    <w:pPr>
      <w:tabs>
        <w:tab w:val="left" w:pos="9450"/>
      </w:tabs>
      <w:jc w:val="center"/>
    </w:pPr>
    <w:rPr>
      <w:rFonts w:ascii="Century Gothic" w:eastAsia="Calibri" w:hAnsi="Century Gothic" w:cs="Times New Roman"/>
      <w:b/>
      <w:i/>
      <w:sz w:val="40"/>
      <w:u w:val="words"/>
    </w:rPr>
  </w:style>
  <w:style w:type="paragraph" w:customStyle="1" w:styleId="StyleCardNotUnderlined8pt">
    <w:name w:val="Style Card Not Underlined + 8 pt"/>
    <w:basedOn w:val="CardNotUnderlined"/>
    <w:rsid w:val="00A82C81"/>
    <w:pPr>
      <w:tabs>
        <w:tab w:val="left" w:pos="9450"/>
      </w:tabs>
    </w:pPr>
    <w:rPr>
      <w:u w:val="single"/>
    </w:rPr>
  </w:style>
  <w:style w:type="character" w:customStyle="1" w:styleId="CardNotUnderlinedChar">
    <w:name w:val="Card Not Underlined Char"/>
    <w:basedOn w:val="DefaultParagraphFont"/>
    <w:rsid w:val="00A82C81"/>
    <w:rPr>
      <w:sz w:val="16"/>
      <w:lang w:val="en-US" w:eastAsia="en-US" w:bidi="ar-SA"/>
    </w:rPr>
  </w:style>
  <w:style w:type="paragraph" w:customStyle="1" w:styleId="Brief-PrimarySource">
    <w:name w:val="Brief - Primary Source"/>
    <w:basedOn w:val="Normal"/>
    <w:uiPriority w:val="99"/>
    <w:qFormat/>
    <w:rsid w:val="00A82C81"/>
    <w:pPr>
      <w:tabs>
        <w:tab w:val="left" w:pos="9450"/>
      </w:tabs>
    </w:pPr>
    <w:rPr>
      <w:rFonts w:ascii="Times New Roman" w:eastAsia="Calibri" w:hAnsi="Times New Roman" w:cs="Times New Roman"/>
      <w:b/>
      <w:szCs w:val="20"/>
    </w:rPr>
  </w:style>
  <w:style w:type="paragraph" w:customStyle="1" w:styleId="Brief-Underline">
    <w:name w:val="Brief - Underline"/>
    <w:basedOn w:val="Normal"/>
    <w:uiPriority w:val="99"/>
    <w:qFormat/>
    <w:rsid w:val="00A82C81"/>
    <w:pPr>
      <w:tabs>
        <w:tab w:val="left" w:pos="9450"/>
      </w:tabs>
    </w:pPr>
    <w:rPr>
      <w:rFonts w:ascii="Times New Roman" w:eastAsia="Calibri" w:hAnsi="Times New Roman" w:cs="Times New Roman"/>
      <w:szCs w:val="20"/>
      <w:u w:val="single"/>
    </w:rPr>
  </w:style>
  <w:style w:type="paragraph" w:customStyle="1" w:styleId="Brief-Bold">
    <w:name w:val="Brief - Bold"/>
    <w:basedOn w:val="Normal"/>
    <w:rsid w:val="00A82C81"/>
    <w:pPr>
      <w:tabs>
        <w:tab w:val="left" w:pos="9450"/>
      </w:tabs>
    </w:pPr>
    <w:rPr>
      <w:rFonts w:ascii="Times New Roman" w:eastAsia="Calibri" w:hAnsi="Times New Roman" w:cs="Times New Roman"/>
      <w:b/>
      <w:szCs w:val="20"/>
    </w:rPr>
  </w:style>
  <w:style w:type="paragraph" w:customStyle="1" w:styleId="summary">
    <w:name w:val="summary"/>
    <w:basedOn w:val="Normal"/>
    <w:uiPriority w:val="99"/>
    <w:qFormat/>
    <w:rsid w:val="00A82C81"/>
    <w:pPr>
      <w:tabs>
        <w:tab w:val="left" w:pos="9450"/>
      </w:tabs>
      <w:spacing w:before="100" w:beforeAutospacing="1" w:after="100" w:afterAutospacing="1"/>
    </w:pPr>
    <w:rPr>
      <w:rFonts w:ascii="Verdana" w:eastAsia="SimSun" w:hAnsi="Verdana" w:cs="Times New Roman"/>
      <w:color w:val="646464"/>
      <w:sz w:val="16"/>
      <w:szCs w:val="18"/>
      <w:lang w:eastAsia="zh-CN"/>
    </w:rPr>
  </w:style>
  <w:style w:type="character" w:customStyle="1" w:styleId="BoldText12pt">
    <w:name w:val="Bold Text 12 pt"/>
    <w:autoRedefine/>
    <w:rsid w:val="00A82C81"/>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12TimesNewRoman">
    <w:name w:val="12 Times New Roman"/>
    <w:rsid w:val="00A82C81"/>
    <w:rPr>
      <w:rFonts w:ascii="Times New Roman" w:eastAsia="Times New Roman" w:hAnsi="Times New Roman"/>
      <w:b w:val="0"/>
      <w:i w:val="0"/>
      <w:caps w:val="0"/>
      <w:smallCaps w:val="0"/>
      <w:strike w:val="0"/>
      <w:dstrike w:val="0"/>
      <w:noProof w:val="0"/>
      <w:color w:val="000000"/>
      <w:spacing w:val="0"/>
      <w:position w:val="0"/>
      <w:sz w:val="24"/>
      <w:u w:val="none" w:color="000000"/>
      <w:vertAlign w:val="baseline"/>
      <w:lang w:val="en-US"/>
    </w:rPr>
  </w:style>
  <w:style w:type="paragraph" w:customStyle="1" w:styleId="BriefTitle">
    <w:name w:val="Brief Title"/>
    <w:basedOn w:val="Heading1"/>
    <w:qFormat/>
    <w:rsid w:val="00A82C81"/>
    <w:pPr>
      <w:tabs>
        <w:tab w:val="left" w:pos="9450"/>
      </w:tabs>
      <w:jc w:val="left"/>
    </w:pPr>
    <w:rPr>
      <w:rFonts w:ascii="Times New Roman" w:eastAsia="Helvetica" w:hAnsi="Times New Roman" w:cs="Times New Roman"/>
      <w:caps/>
      <w:sz w:val="32"/>
    </w:rPr>
  </w:style>
  <w:style w:type="paragraph" w:customStyle="1" w:styleId="HeaderFooter">
    <w:name w:val="Header &amp; Footer"/>
    <w:rsid w:val="00A82C81"/>
    <w:pPr>
      <w:tabs>
        <w:tab w:val="right" w:pos="9360"/>
      </w:tabs>
    </w:pPr>
    <w:rPr>
      <w:rFonts w:ascii="Helvetica" w:eastAsia="Helvetica" w:hAnsi="Helvetica" w:cs="Times New Roman"/>
      <w:color w:val="000000"/>
      <w:sz w:val="20"/>
      <w:szCs w:val="20"/>
      <w:u w:color="000000"/>
    </w:rPr>
  </w:style>
  <w:style w:type="paragraph" w:customStyle="1" w:styleId="PageHeader-Underline18pt">
    <w:name w:val="Page Header - Underline 18 pt"/>
    <w:uiPriority w:val="99"/>
    <w:qFormat/>
    <w:rsid w:val="00A82C81"/>
    <w:rPr>
      <w:rFonts w:ascii="Times New Roman" w:eastAsia="Times New Roman" w:hAnsi="Times New Roman" w:cs="Times New Roman"/>
      <w:b/>
      <w:color w:val="000000"/>
      <w:sz w:val="36"/>
      <w:szCs w:val="20"/>
      <w:u w:val="single" w:color="000000"/>
    </w:rPr>
  </w:style>
  <w:style w:type="paragraph" w:customStyle="1" w:styleId="links">
    <w:name w:val="links"/>
    <w:basedOn w:val="Normal"/>
    <w:rsid w:val="00A82C81"/>
    <w:pPr>
      <w:tabs>
        <w:tab w:val="left" w:pos="9450"/>
      </w:tabs>
      <w:spacing w:before="100" w:beforeAutospacing="1" w:after="100" w:afterAutospacing="1"/>
    </w:pPr>
    <w:rPr>
      <w:rFonts w:ascii="Times New Roman" w:eastAsia="Calibri" w:hAnsi="Times New Roman" w:cs="Times New Roman"/>
    </w:rPr>
  </w:style>
  <w:style w:type="character" w:customStyle="1" w:styleId="BoldUnderliningChar">
    <w:name w:val="Bold Underlining Char"/>
    <w:basedOn w:val="UnderliningChar"/>
    <w:rsid w:val="00A82C81"/>
    <w:rPr>
      <w:rFonts w:ascii="Arial Narrow" w:eastAsia="Calibri" w:hAnsi="Arial Narrow" w:cs="Times New Roman"/>
      <w:b/>
      <w:sz w:val="22"/>
      <w:u w:val="single"/>
      <w:lang w:val="en-GB" w:eastAsia="x-none"/>
    </w:rPr>
  </w:style>
  <w:style w:type="character" w:customStyle="1" w:styleId="CharacterStyle8">
    <w:name w:val="Character Style 8"/>
    <w:rsid w:val="00A82C81"/>
    <w:rPr>
      <w:sz w:val="22"/>
      <w:szCs w:val="22"/>
    </w:rPr>
  </w:style>
  <w:style w:type="paragraph" w:customStyle="1" w:styleId="Style11">
    <w:name w:val="Style 11"/>
    <w:rsid w:val="00A82C81"/>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A82C81"/>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uiPriority w:val="99"/>
    <w:rsid w:val="00A82C81"/>
    <w:rPr>
      <w:rFonts w:ascii="Garamond" w:hAnsi="Garamond" w:cs="Garamond"/>
      <w:sz w:val="20"/>
      <w:szCs w:val="20"/>
    </w:rPr>
  </w:style>
  <w:style w:type="paragraph" w:customStyle="1" w:styleId="CardStyle">
    <w:name w:val="Card Style"/>
    <w:basedOn w:val="Normal"/>
    <w:link w:val="CardStyleChar"/>
    <w:qFormat/>
    <w:rsid w:val="00A82C81"/>
    <w:pPr>
      <w:tabs>
        <w:tab w:val="left" w:pos="9450"/>
      </w:tabs>
    </w:pPr>
    <w:rPr>
      <w:rFonts w:ascii="Times New Roman" w:eastAsia="Calibri" w:hAnsi="Times New Roman" w:cs="Times New Roman"/>
    </w:rPr>
  </w:style>
  <w:style w:type="paragraph" w:customStyle="1" w:styleId="TagStyle">
    <w:name w:val="Tag Style"/>
    <w:basedOn w:val="CardStyle"/>
    <w:qFormat/>
    <w:rsid w:val="00A82C81"/>
    <w:rPr>
      <w:b/>
      <w:sz w:val="24"/>
    </w:rPr>
  </w:style>
  <w:style w:type="paragraph" w:styleId="Subtitle">
    <w:name w:val="Subtitle"/>
    <w:aliases w:val="Underlined card text"/>
    <w:basedOn w:val="Normal"/>
    <w:next w:val="Normal"/>
    <w:link w:val="SubtitleChar"/>
    <w:uiPriority w:val="99"/>
    <w:qFormat/>
    <w:rsid w:val="00A82C81"/>
    <w:pPr>
      <w:widowControl w:val="0"/>
      <w:tabs>
        <w:tab w:val="left" w:pos="9450"/>
      </w:tabs>
      <w:spacing w:after="60"/>
      <w:outlineLvl w:val="1"/>
    </w:pPr>
    <w:rPr>
      <w:rFonts w:ascii="Cambria" w:eastAsia="Calibri" w:hAnsi="Cambria" w:cs="Times New Roman"/>
      <w:caps/>
      <w:sz w:val="24"/>
    </w:rPr>
  </w:style>
  <w:style w:type="character" w:customStyle="1" w:styleId="SubtitleChar">
    <w:name w:val="Subtitle Char"/>
    <w:aliases w:val="Underlined card text Char"/>
    <w:basedOn w:val="DefaultParagraphFont"/>
    <w:link w:val="Subtitle"/>
    <w:uiPriority w:val="99"/>
    <w:rsid w:val="00A82C81"/>
    <w:rPr>
      <w:rFonts w:ascii="Cambria" w:eastAsia="Calibri" w:hAnsi="Cambria" w:cs="Times New Roman"/>
      <w:caps/>
    </w:rPr>
  </w:style>
  <w:style w:type="paragraph" w:customStyle="1" w:styleId="CardText1">
    <w:name w:val="Card Text 1"/>
    <w:basedOn w:val="Normal"/>
    <w:autoRedefine/>
    <w:qFormat/>
    <w:rsid w:val="00A82C81"/>
    <w:pPr>
      <w:tabs>
        <w:tab w:val="left" w:pos="9450"/>
      </w:tabs>
    </w:pPr>
    <w:rPr>
      <w:rFonts w:ascii="Arial Narrow" w:eastAsia="Calibri" w:hAnsi="Arial Narrow" w:cs="Times New Roman"/>
      <w:color w:val="000000"/>
      <w:u w:val="single"/>
    </w:rPr>
  </w:style>
  <w:style w:type="character" w:customStyle="1" w:styleId="CardText1Char">
    <w:name w:val="Card Text 1 Char"/>
    <w:basedOn w:val="DefaultParagraphFont"/>
    <w:rsid w:val="00A82C81"/>
    <w:rPr>
      <w:rFonts w:ascii="Arial Narrow" w:hAnsi="Arial Narrow"/>
      <w:color w:val="000000"/>
      <w:sz w:val="22"/>
      <w:szCs w:val="22"/>
      <w:u w:val="single"/>
      <w:lang w:val="en-US" w:eastAsia="en-US" w:bidi="ar-SA"/>
    </w:rPr>
  </w:style>
  <w:style w:type="character" w:customStyle="1" w:styleId="CardText1CharChar">
    <w:name w:val="Card Text 1 Char Char"/>
    <w:basedOn w:val="DefaultParagraphFont"/>
    <w:rsid w:val="00A82C81"/>
    <w:rPr>
      <w:rFonts w:ascii="Arial Narrow" w:hAnsi="Arial Narrow"/>
      <w:color w:val="000000"/>
      <w:sz w:val="22"/>
      <w:szCs w:val="22"/>
      <w:u w:val="single"/>
      <w:lang w:val="en-US" w:eastAsia="en-US" w:bidi="ar-SA"/>
    </w:rPr>
  </w:style>
  <w:style w:type="character" w:customStyle="1" w:styleId="cardunderlinedChar0">
    <w:name w:val="card underlined Char"/>
    <w:basedOn w:val="DefaultParagraphFont"/>
    <w:rsid w:val="00A82C81"/>
    <w:rPr>
      <w:rFonts w:ascii="Arial" w:hAnsi="Arial"/>
      <w:sz w:val="22"/>
      <w:szCs w:val="24"/>
      <w:u w:val="single"/>
      <w:lang w:val="en-US" w:eastAsia="en-US" w:bidi="ar-SA"/>
    </w:rPr>
  </w:style>
  <w:style w:type="paragraph" w:customStyle="1" w:styleId="BlockHeading1Char">
    <w:name w:val="Block Heading 1 Char"/>
    <w:basedOn w:val="Normal"/>
    <w:rsid w:val="00A82C81"/>
    <w:pPr>
      <w:pBdr>
        <w:bottom w:val="single" w:sz="18" w:space="1" w:color="auto"/>
      </w:pBdr>
      <w:tabs>
        <w:tab w:val="left" w:pos="9450"/>
      </w:tabs>
      <w:jc w:val="center"/>
      <w:outlineLvl w:val="0"/>
    </w:pPr>
    <w:rPr>
      <w:rFonts w:eastAsia="Calibri" w:cs="Times New Roman"/>
      <w:b/>
      <w:emboss/>
      <w:color w:val="000000"/>
      <w:sz w:val="48"/>
      <w:szCs w:val="48"/>
    </w:rPr>
  </w:style>
  <w:style w:type="character" w:customStyle="1" w:styleId="CardText1Char1">
    <w:name w:val="Card Text 1 Char1"/>
    <w:basedOn w:val="DefaultParagraphFont"/>
    <w:rsid w:val="00A82C81"/>
    <w:rPr>
      <w:rFonts w:ascii="Arial Narrow" w:hAnsi="Arial Narrow"/>
      <w:color w:val="000000"/>
      <w:sz w:val="22"/>
      <w:szCs w:val="22"/>
      <w:u w:val="single"/>
      <w:lang w:val="en-US" w:eastAsia="en-US" w:bidi="ar-SA"/>
    </w:rPr>
  </w:style>
  <w:style w:type="character" w:customStyle="1" w:styleId="CharacterStyle2">
    <w:name w:val="Character Style 2"/>
    <w:uiPriority w:val="99"/>
    <w:rsid w:val="00A82C81"/>
    <w:rPr>
      <w:sz w:val="24"/>
      <w:szCs w:val="24"/>
      <w:u w:val="single"/>
    </w:rPr>
  </w:style>
  <w:style w:type="paragraph" w:customStyle="1" w:styleId="Style7">
    <w:name w:val="Style 7"/>
    <w:rsid w:val="00A82C81"/>
    <w:pPr>
      <w:widowControl w:val="0"/>
      <w:autoSpaceDE w:val="0"/>
      <w:autoSpaceDN w:val="0"/>
    </w:pPr>
    <w:rPr>
      <w:rFonts w:ascii="Times New Roman" w:eastAsia="Times New Roman" w:hAnsi="Times New Roman" w:cs="Times New Roman"/>
      <w:sz w:val="20"/>
      <w:szCs w:val="20"/>
    </w:rPr>
  </w:style>
  <w:style w:type="paragraph" w:customStyle="1" w:styleId="Style5">
    <w:name w:val="Style 5"/>
    <w:rsid w:val="00A82C81"/>
    <w:pPr>
      <w:widowControl w:val="0"/>
      <w:autoSpaceDE w:val="0"/>
      <w:autoSpaceDN w:val="0"/>
      <w:adjustRightInd w:val="0"/>
    </w:pPr>
    <w:rPr>
      <w:rFonts w:ascii="Times New Roman" w:eastAsia="Times New Roman" w:hAnsi="Times New Roman" w:cs="Times New Roman"/>
      <w:sz w:val="20"/>
      <w:szCs w:val="20"/>
    </w:rPr>
  </w:style>
  <w:style w:type="paragraph" w:customStyle="1" w:styleId="cardCharChar0">
    <w:name w:val="card Char Char"/>
    <w:basedOn w:val="Normal"/>
    <w:link w:val="cardCharCharChar"/>
    <w:qFormat/>
    <w:rsid w:val="00A82C81"/>
    <w:pPr>
      <w:tabs>
        <w:tab w:val="left" w:pos="9450"/>
      </w:tabs>
      <w:ind w:left="288" w:right="288"/>
    </w:pPr>
    <w:rPr>
      <w:rFonts w:ascii="Times New Roman" w:eastAsia="Calibri" w:hAnsi="Times New Roman" w:cs="Times New Roman"/>
      <w:szCs w:val="20"/>
    </w:rPr>
  </w:style>
  <w:style w:type="paragraph" w:customStyle="1" w:styleId="CardsFont6pt">
    <w:name w:val="Cards + Font: 6 pt"/>
    <w:basedOn w:val="Normal"/>
    <w:qFormat/>
    <w:rsid w:val="00A82C81"/>
    <w:pPr>
      <w:tabs>
        <w:tab w:val="left" w:pos="9450"/>
      </w:tabs>
      <w:autoSpaceDE w:val="0"/>
      <w:autoSpaceDN w:val="0"/>
      <w:adjustRightInd w:val="0"/>
      <w:ind w:left="432" w:right="432"/>
      <w:jc w:val="both"/>
    </w:pPr>
    <w:rPr>
      <w:rFonts w:ascii="Times New Roman" w:eastAsia="Calibri" w:hAnsi="Times New Roman" w:cs="Times New Roman"/>
      <w:sz w:val="16"/>
      <w:szCs w:val="20"/>
    </w:rPr>
  </w:style>
  <w:style w:type="character" w:customStyle="1" w:styleId="BigCiteChar">
    <w:name w:val="Big Cite Char"/>
    <w:basedOn w:val="CitesChar0"/>
    <w:rsid w:val="00A82C81"/>
    <w:rPr>
      <w:b/>
      <w:bCs/>
      <w:sz w:val="24"/>
      <w:szCs w:val="24"/>
      <w:lang w:val="en-US" w:eastAsia="en-US" w:bidi="ar-SA"/>
    </w:rPr>
  </w:style>
  <w:style w:type="character" w:customStyle="1" w:styleId="CardsFont6ptChar">
    <w:name w:val="Cards + Font: 6 pt Char"/>
    <w:basedOn w:val="CardsChar"/>
    <w:rsid w:val="00A82C81"/>
    <w:rPr>
      <w:rFonts w:ascii="Georgia" w:eastAsia="Times New Roman" w:hAnsi="Georgia" w:cs="Times New Roman"/>
      <w:sz w:val="16"/>
    </w:rPr>
  </w:style>
  <w:style w:type="character" w:customStyle="1" w:styleId="byd">
    <w:name w:val="byd"/>
    <w:basedOn w:val="DefaultParagraphFont"/>
    <w:rsid w:val="00A82C81"/>
  </w:style>
  <w:style w:type="paragraph" w:customStyle="1" w:styleId="cardtext3">
    <w:name w:val="cardtext"/>
    <w:qFormat/>
    <w:rsid w:val="00A82C81"/>
    <w:pPr>
      <w:tabs>
        <w:tab w:val="left" w:pos="9450"/>
      </w:tabs>
    </w:pPr>
    <w:rPr>
      <w:rFonts w:ascii="Arial" w:eastAsia="Times New Roman" w:hAnsi="Arial" w:cs="Times New Roman"/>
      <w:sz w:val="20"/>
      <w:szCs w:val="20"/>
      <w:u w:val="single"/>
    </w:rPr>
  </w:style>
  <w:style w:type="character" w:customStyle="1" w:styleId="bio1">
    <w:name w:val="bio1"/>
    <w:basedOn w:val="DefaultParagraphFont"/>
    <w:rsid w:val="00A82C81"/>
    <w:rPr>
      <w:rFonts w:ascii="Arial" w:hAnsi="Arial" w:cs="Arial" w:hint="default"/>
      <w:i/>
      <w:iCs/>
      <w:color w:val="000000"/>
      <w:sz w:val="20"/>
      <w:szCs w:val="20"/>
    </w:rPr>
  </w:style>
  <w:style w:type="character" w:customStyle="1" w:styleId="BoldChar">
    <w:name w:val="Bold Char"/>
    <w:basedOn w:val="DefaultParagraphFont"/>
    <w:rsid w:val="00A82C81"/>
    <w:rPr>
      <w:b/>
      <w:lang w:val="en-US" w:eastAsia="en-US" w:bidi="ar-SA"/>
    </w:rPr>
  </w:style>
  <w:style w:type="paragraph" w:customStyle="1" w:styleId="NormalWeb3">
    <w:name w:val="Normal (Web)3"/>
    <w:basedOn w:val="Normal"/>
    <w:rsid w:val="00A82C81"/>
    <w:pPr>
      <w:tabs>
        <w:tab w:val="left" w:pos="9450"/>
      </w:tabs>
      <w:spacing w:before="100" w:beforeAutospacing="1" w:after="100" w:afterAutospacing="1" w:line="255" w:lineRule="atLeast"/>
    </w:pPr>
    <w:rPr>
      <w:rFonts w:eastAsia="Calibri" w:cs="Times New Roman"/>
      <w:color w:val="000000"/>
      <w:szCs w:val="20"/>
    </w:rPr>
  </w:style>
  <w:style w:type="paragraph" w:customStyle="1" w:styleId="cardCharCharCharCharChar">
    <w:name w:val="card Char Char Char Char Char"/>
    <w:basedOn w:val="Normal"/>
    <w:rsid w:val="00A82C81"/>
    <w:pPr>
      <w:tabs>
        <w:tab w:val="left" w:pos="9450"/>
      </w:tabs>
      <w:ind w:left="400"/>
    </w:pPr>
    <w:rPr>
      <w:rFonts w:ascii="Times New Roman" w:eastAsia="Calibri" w:hAnsi="Times New Roman" w:cs="Times New Roman"/>
      <w:sz w:val="24"/>
    </w:rPr>
  </w:style>
  <w:style w:type="character" w:customStyle="1" w:styleId="cardCharCharCharCharCharChar">
    <w:name w:val="card Char Char Char Char Char Char"/>
    <w:basedOn w:val="DefaultParagraphFont"/>
    <w:rsid w:val="00A82C81"/>
    <w:rPr>
      <w:sz w:val="24"/>
      <w:szCs w:val="24"/>
      <w:lang w:val="en-US" w:eastAsia="en-US" w:bidi="ar-SA"/>
    </w:rPr>
  </w:style>
  <w:style w:type="character" w:customStyle="1" w:styleId="Style24ptBoldUnderlineCenteredCharChar">
    <w:name w:val="Style 24 pt Bold Underline Centered Char Char"/>
    <w:basedOn w:val="DefaultParagraphFont"/>
    <w:rsid w:val="00A82C81"/>
    <w:rPr>
      <w:b/>
      <w:bCs/>
      <w:sz w:val="48"/>
      <w:szCs w:val="24"/>
      <w:u w:val="single"/>
      <w:lang w:val="en-US" w:eastAsia="en-US" w:bidi="ar-SA"/>
    </w:rPr>
  </w:style>
  <w:style w:type="paragraph" w:customStyle="1" w:styleId="TagCiteChar0">
    <w:name w:val="Tag / Cite Char"/>
    <w:basedOn w:val="Normal"/>
    <w:rsid w:val="00A82C81"/>
    <w:pPr>
      <w:tabs>
        <w:tab w:val="left" w:pos="9450"/>
      </w:tabs>
    </w:pPr>
    <w:rPr>
      <w:rFonts w:ascii="Times New Roman" w:eastAsia="Calibri" w:hAnsi="Times New Roman" w:cs="Times New Roman"/>
      <w:b/>
      <w:color w:val="000000"/>
      <w:sz w:val="24"/>
    </w:rPr>
  </w:style>
  <w:style w:type="character" w:customStyle="1" w:styleId="TagCiteCharChar0">
    <w:name w:val="Tag / Cite Char Char"/>
    <w:basedOn w:val="DefaultParagraphFont"/>
    <w:rsid w:val="00A82C81"/>
    <w:rPr>
      <w:b/>
      <w:color w:val="000000"/>
      <w:sz w:val="24"/>
      <w:szCs w:val="24"/>
      <w:lang w:val="en-US" w:eastAsia="en-US" w:bidi="ar-SA"/>
    </w:rPr>
  </w:style>
  <w:style w:type="character" w:customStyle="1" w:styleId="HeadingCharChar">
    <w:name w:val="Heading Char Char"/>
    <w:basedOn w:val="DefaultParagraphFont"/>
    <w:rsid w:val="00A82C81"/>
    <w:rPr>
      <w:b/>
      <w:color w:val="000000"/>
      <w:sz w:val="48"/>
      <w:szCs w:val="24"/>
      <w:u w:val="single"/>
      <w:lang w:val="en-US" w:eastAsia="en-US" w:bidi="ar-SA"/>
    </w:rPr>
  </w:style>
  <w:style w:type="paragraph" w:customStyle="1" w:styleId="listlevel1">
    <w:name w:val="list level 1"/>
    <w:basedOn w:val="Normal"/>
    <w:uiPriority w:val="99"/>
    <w:qFormat/>
    <w:rsid w:val="00A82C81"/>
    <w:pPr>
      <w:tabs>
        <w:tab w:val="left" w:pos="9450"/>
      </w:tabs>
      <w:overflowPunct w:val="0"/>
      <w:autoSpaceDE w:val="0"/>
      <w:autoSpaceDN w:val="0"/>
      <w:adjustRightInd w:val="0"/>
      <w:ind w:left="560" w:hanging="567"/>
      <w:jc w:val="both"/>
      <w:textAlignment w:val="baseline"/>
    </w:pPr>
    <w:rPr>
      <w:rFonts w:ascii="Times New Roman" w:eastAsia="Calibri" w:hAnsi="Times New Roman" w:cs="Times New Roman"/>
      <w:color w:val="000000"/>
      <w:sz w:val="24"/>
      <w:szCs w:val="20"/>
    </w:rPr>
  </w:style>
  <w:style w:type="paragraph" w:customStyle="1" w:styleId="listlevel2">
    <w:name w:val="list level 2"/>
    <w:basedOn w:val="Normal"/>
    <w:uiPriority w:val="99"/>
    <w:qFormat/>
    <w:rsid w:val="00A82C81"/>
    <w:pPr>
      <w:tabs>
        <w:tab w:val="left" w:pos="9450"/>
      </w:tabs>
      <w:overflowPunct w:val="0"/>
      <w:autoSpaceDE w:val="0"/>
      <w:autoSpaceDN w:val="0"/>
      <w:adjustRightInd w:val="0"/>
      <w:ind w:left="1120" w:hanging="560"/>
      <w:jc w:val="both"/>
      <w:textAlignment w:val="baseline"/>
    </w:pPr>
    <w:rPr>
      <w:rFonts w:ascii="Times New Roman" w:eastAsia="Calibri" w:hAnsi="Times New Roman" w:cs="Times New Roman"/>
      <w:color w:val="000000"/>
      <w:sz w:val="24"/>
      <w:szCs w:val="20"/>
    </w:rPr>
  </w:style>
  <w:style w:type="paragraph" w:customStyle="1" w:styleId="listlevel3">
    <w:name w:val="list level 3"/>
    <w:basedOn w:val="listlevel2"/>
    <w:uiPriority w:val="99"/>
    <w:qFormat/>
    <w:rsid w:val="00A82C81"/>
    <w:pPr>
      <w:ind w:left="1660"/>
    </w:pPr>
  </w:style>
  <w:style w:type="paragraph" w:customStyle="1" w:styleId="PageNumber1">
    <w:name w:val="Page Number1"/>
    <w:basedOn w:val="Normal"/>
    <w:next w:val="Normal"/>
    <w:uiPriority w:val="99"/>
    <w:qFormat/>
    <w:rsid w:val="00A82C81"/>
    <w:pPr>
      <w:tabs>
        <w:tab w:val="left" w:pos="9450"/>
      </w:tabs>
    </w:pPr>
    <w:rPr>
      <w:rFonts w:ascii="Times New Roman" w:eastAsia="Calibri" w:hAnsi="Times New Roman" w:cs="Times New Roman"/>
    </w:rPr>
  </w:style>
  <w:style w:type="paragraph" w:customStyle="1" w:styleId="Cite1">
    <w:name w:val="Cite1"/>
    <w:rsid w:val="00A82C81"/>
    <w:rPr>
      <w:rFonts w:ascii="Palatino Linotype" w:eastAsia="Times New Roman" w:hAnsi="Palatino Linotype" w:cs="Times New Roman"/>
      <w:bCs/>
      <w:sz w:val="20"/>
      <w:szCs w:val="20"/>
      <w:lang w:val="en-AU"/>
    </w:rPr>
  </w:style>
  <w:style w:type="paragraph" w:customStyle="1" w:styleId="Card1">
    <w:name w:val="Card1"/>
    <w:uiPriority w:val="99"/>
    <w:qFormat/>
    <w:rsid w:val="00A82C81"/>
    <w:pPr>
      <w:ind w:left="720"/>
      <w:jc w:val="both"/>
    </w:pPr>
    <w:rPr>
      <w:rFonts w:ascii="Palatino Linotype" w:eastAsia="Times New Roman" w:hAnsi="Palatino Linotype" w:cs="Times New Roman"/>
      <w:sz w:val="20"/>
      <w:szCs w:val="20"/>
      <w:lang w:val="en-AU"/>
    </w:rPr>
  </w:style>
  <w:style w:type="paragraph" w:customStyle="1" w:styleId="Cite2">
    <w:name w:val="Cite2"/>
    <w:uiPriority w:val="99"/>
    <w:qFormat/>
    <w:rsid w:val="00A82C81"/>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A82C81"/>
    <w:pPr>
      <w:tabs>
        <w:tab w:val="left" w:pos="9450"/>
      </w:tabs>
      <w:ind w:left="288" w:right="288"/>
    </w:pPr>
    <w:rPr>
      <w:rFonts w:ascii="Times New Roman" w:eastAsia="Calibri" w:hAnsi="Times New Roman" w:cs="Times New Roman"/>
    </w:rPr>
  </w:style>
  <w:style w:type="paragraph" w:customStyle="1" w:styleId="cite20">
    <w:name w:val="cite2"/>
    <w:uiPriority w:val="99"/>
    <w:qFormat/>
    <w:rsid w:val="00A82C81"/>
    <w:pPr>
      <w:tabs>
        <w:tab w:val="left" w:pos="9450"/>
      </w:tabs>
      <w:spacing w:after="160" w:line="259" w:lineRule="auto"/>
    </w:pPr>
    <w:rPr>
      <w:rFonts w:ascii="Times New Roman" w:eastAsia="Calibri" w:hAnsi="Times New Roman" w:cs="Times New Roman"/>
      <w:sz w:val="22"/>
    </w:rPr>
  </w:style>
  <w:style w:type="character" w:customStyle="1" w:styleId="CardTextUnderlinedChar">
    <w:name w:val="Card Text Underlined Char"/>
    <w:basedOn w:val="DefaultParagraphFont"/>
    <w:rsid w:val="00A82C81"/>
    <w:rPr>
      <w:rFonts w:ascii="Arial Narrow" w:hAnsi="Arial Narrow"/>
      <w:sz w:val="24"/>
      <w:szCs w:val="24"/>
      <w:u w:val="single"/>
      <w:lang w:val="en-US" w:eastAsia="en-US" w:bidi="ar-SA"/>
    </w:rPr>
  </w:style>
  <w:style w:type="paragraph" w:customStyle="1" w:styleId="CaseListNormal">
    <w:name w:val="Case List Normal"/>
    <w:basedOn w:val="Normal"/>
    <w:uiPriority w:val="99"/>
    <w:qFormat/>
    <w:rsid w:val="00A82C81"/>
    <w:pPr>
      <w:tabs>
        <w:tab w:val="left" w:pos="9450"/>
      </w:tabs>
    </w:pPr>
    <w:rPr>
      <w:rFonts w:ascii="Times" w:eastAsia="Calibri" w:hAnsi="Times" w:cs="Times New Roman"/>
      <w:szCs w:val="26"/>
    </w:rPr>
  </w:style>
  <w:style w:type="paragraph" w:customStyle="1" w:styleId="Body">
    <w:name w:val="Body"/>
    <w:basedOn w:val="Normal"/>
    <w:uiPriority w:val="99"/>
    <w:qFormat/>
    <w:rsid w:val="00A82C81"/>
    <w:pPr>
      <w:tabs>
        <w:tab w:val="left" w:pos="9450"/>
      </w:tabs>
      <w:outlineLvl w:val="3"/>
    </w:pPr>
    <w:rPr>
      <w:rFonts w:ascii="Times New Roman" w:eastAsia="Calibri" w:hAnsi="Times New Roman" w:cs="Times New Roman"/>
      <w:szCs w:val="20"/>
    </w:rPr>
  </w:style>
  <w:style w:type="paragraph" w:customStyle="1" w:styleId="3text">
    <w:name w:val="3text"/>
    <w:basedOn w:val="Normal"/>
    <w:uiPriority w:val="99"/>
    <w:qFormat/>
    <w:rsid w:val="00A82C81"/>
    <w:pPr>
      <w:tabs>
        <w:tab w:val="left" w:pos="9450"/>
      </w:tabs>
      <w:spacing w:before="100" w:beforeAutospacing="1" w:after="100" w:afterAutospacing="1"/>
    </w:pPr>
    <w:rPr>
      <w:rFonts w:ascii="Times New Roman" w:eastAsia="Calibri" w:hAnsi="Times New Roman" w:cs="Times New Roman"/>
      <w:sz w:val="24"/>
    </w:rPr>
  </w:style>
  <w:style w:type="character" w:customStyle="1" w:styleId="countrytitle1">
    <w:name w:val="countrytitle1"/>
    <w:basedOn w:val="DefaultParagraphFont"/>
    <w:rsid w:val="00A82C81"/>
    <w:rPr>
      <w:rFonts w:ascii="Verdana" w:hAnsi="Verdana" w:hint="default"/>
      <w:b/>
      <w:bCs/>
      <w:color w:val="293643"/>
      <w:sz w:val="24"/>
      <w:szCs w:val="24"/>
    </w:rPr>
  </w:style>
  <w:style w:type="character" w:customStyle="1" w:styleId="storyheader1">
    <w:name w:val="storyheader1"/>
    <w:basedOn w:val="DefaultParagraphFont"/>
    <w:rsid w:val="00A82C81"/>
    <w:rPr>
      <w:rFonts w:ascii="Verdana" w:hAnsi="Verdana" w:hint="default"/>
      <w:b/>
      <w:bCs/>
      <w:color w:val="000000"/>
      <w:sz w:val="21"/>
      <w:szCs w:val="21"/>
    </w:rPr>
  </w:style>
  <w:style w:type="paragraph" w:customStyle="1" w:styleId="TimesNewRoman12">
    <w:name w:val="TimesNewRoman12"/>
    <w:uiPriority w:val="99"/>
    <w:qFormat/>
    <w:rsid w:val="00A82C81"/>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82C81"/>
    <w:pPr>
      <w:tabs>
        <w:tab w:val="left" w:pos="9450"/>
      </w:tabs>
      <w:spacing w:before="100" w:beforeAutospacing="1" w:after="100" w:afterAutospacing="1"/>
    </w:pPr>
    <w:rPr>
      <w:rFonts w:ascii="Times New Roman" w:eastAsia="Calibri" w:hAnsi="Times New Roman" w:cs="Times New Roman"/>
      <w:sz w:val="24"/>
    </w:rPr>
  </w:style>
  <w:style w:type="paragraph" w:customStyle="1" w:styleId="medium-normal">
    <w:name w:val="medium-normal"/>
    <w:basedOn w:val="Normal"/>
    <w:uiPriority w:val="99"/>
    <w:qFormat/>
    <w:rsid w:val="00A82C81"/>
    <w:pPr>
      <w:tabs>
        <w:tab w:val="left" w:pos="9450"/>
      </w:tabs>
      <w:spacing w:before="100" w:beforeAutospacing="1" w:after="100" w:afterAutospacing="1"/>
    </w:pPr>
    <w:rPr>
      <w:rFonts w:ascii="Times New Roman" w:eastAsia="Calibri" w:hAnsi="Times New Roman" w:cs="Times New Roman"/>
      <w:sz w:val="24"/>
    </w:rPr>
  </w:style>
  <w:style w:type="character" w:customStyle="1" w:styleId="Style8pt">
    <w:name w:val="Style 8 pt"/>
    <w:basedOn w:val="DefaultParagraphFont"/>
    <w:rsid w:val="00A82C81"/>
    <w:rPr>
      <w:sz w:val="16"/>
    </w:rPr>
  </w:style>
  <w:style w:type="character" w:customStyle="1" w:styleId="article1">
    <w:name w:val="article1"/>
    <w:basedOn w:val="DefaultParagraphFont"/>
    <w:rsid w:val="00A82C81"/>
    <w:rPr>
      <w:rFonts w:ascii="Verdana" w:hAnsi="Verdana" w:hint="default"/>
      <w:color w:val="333333"/>
      <w:sz w:val="16"/>
      <w:szCs w:val="16"/>
    </w:rPr>
  </w:style>
  <w:style w:type="paragraph" w:customStyle="1" w:styleId="story-headline">
    <w:name w:val="story-headline"/>
    <w:basedOn w:val="Normal"/>
    <w:uiPriority w:val="99"/>
    <w:qFormat/>
    <w:rsid w:val="00A82C81"/>
    <w:pPr>
      <w:tabs>
        <w:tab w:val="left" w:pos="9450"/>
      </w:tabs>
      <w:spacing w:before="72" w:after="72"/>
    </w:pPr>
    <w:rPr>
      <w:rFonts w:ascii="Arial" w:eastAsia="Calibri" w:hAnsi="Arial" w:cs="Arial"/>
      <w:b/>
      <w:bCs/>
      <w:sz w:val="26"/>
      <w:szCs w:val="26"/>
    </w:rPr>
  </w:style>
  <w:style w:type="paragraph" w:customStyle="1" w:styleId="story-body">
    <w:name w:val="story-body"/>
    <w:basedOn w:val="Normal"/>
    <w:uiPriority w:val="99"/>
    <w:qFormat/>
    <w:rsid w:val="00A82C81"/>
    <w:pPr>
      <w:tabs>
        <w:tab w:val="left" w:pos="9450"/>
      </w:tabs>
      <w:spacing w:before="100" w:beforeAutospacing="1" w:after="100" w:afterAutospacing="1"/>
    </w:pPr>
    <w:rPr>
      <w:rFonts w:ascii="Arial" w:eastAsia="Calibri" w:hAnsi="Arial" w:cs="Arial"/>
    </w:rPr>
  </w:style>
  <w:style w:type="character" w:customStyle="1" w:styleId="story-posted-date1">
    <w:name w:val="story-posted-date1"/>
    <w:basedOn w:val="DefaultParagraphFont"/>
    <w:rsid w:val="00A82C81"/>
    <w:rPr>
      <w:rFonts w:ascii="Arial" w:hAnsi="Arial" w:cs="Arial" w:hint="default"/>
      <w:b w:val="0"/>
      <w:bCs w:val="0"/>
      <w:sz w:val="19"/>
      <w:szCs w:val="19"/>
    </w:rPr>
  </w:style>
  <w:style w:type="paragraph" w:customStyle="1" w:styleId="story-dateline">
    <w:name w:val="story-dateline"/>
    <w:basedOn w:val="Normal"/>
    <w:uiPriority w:val="99"/>
    <w:qFormat/>
    <w:rsid w:val="00A82C81"/>
    <w:pPr>
      <w:tabs>
        <w:tab w:val="left" w:pos="9450"/>
      </w:tabs>
    </w:pPr>
    <w:rPr>
      <w:rFonts w:ascii="Arial" w:eastAsia="Calibri" w:hAnsi="Arial" w:cs="Arial"/>
      <w:b/>
      <w:bCs/>
    </w:rPr>
  </w:style>
  <w:style w:type="paragraph" w:customStyle="1" w:styleId="TextofCards">
    <w:name w:val="Text of Cards"/>
    <w:basedOn w:val="Normal"/>
    <w:uiPriority w:val="99"/>
    <w:qFormat/>
    <w:rsid w:val="00A82C81"/>
    <w:pPr>
      <w:tabs>
        <w:tab w:val="left" w:pos="9450"/>
      </w:tabs>
      <w:jc w:val="both"/>
    </w:pPr>
    <w:rPr>
      <w:rFonts w:ascii="Times New Roman" w:eastAsia="Calibri" w:hAnsi="Times New Roman" w:cs="Times New Roman"/>
      <w:color w:val="000000"/>
      <w:spacing w:val="6"/>
      <w:szCs w:val="23"/>
    </w:rPr>
  </w:style>
  <w:style w:type="paragraph" w:customStyle="1" w:styleId="Corpotesto">
    <w:name w:val="Corpo testo"/>
    <w:basedOn w:val="Normal"/>
    <w:uiPriority w:val="99"/>
    <w:qFormat/>
    <w:rsid w:val="00A82C81"/>
    <w:pPr>
      <w:widowControl w:val="0"/>
      <w:tabs>
        <w:tab w:val="left" w:pos="9450"/>
      </w:tabs>
      <w:adjustRightInd w:val="0"/>
      <w:spacing w:after="283"/>
    </w:pPr>
    <w:rPr>
      <w:rFonts w:ascii="Times" w:eastAsia="Calibri" w:hAnsi="Times" w:cs="Times New Roman"/>
    </w:rPr>
  </w:style>
  <w:style w:type="paragraph" w:customStyle="1" w:styleId="CardTextSmall0">
    <w:name w:val="Card Text Small"/>
    <w:basedOn w:val="Normal"/>
    <w:rsid w:val="00A82C81"/>
    <w:pPr>
      <w:tabs>
        <w:tab w:val="left" w:pos="9450"/>
      </w:tabs>
    </w:pPr>
    <w:rPr>
      <w:rFonts w:ascii="Arial Narrow" w:eastAsia="Calibri" w:hAnsi="Arial Narrow" w:cs="Times New Roman"/>
      <w:color w:val="000000"/>
      <w:sz w:val="16"/>
    </w:rPr>
  </w:style>
  <w:style w:type="character" w:customStyle="1" w:styleId="drop">
    <w:name w:val="drop"/>
    <w:basedOn w:val="DefaultParagraphFont"/>
    <w:rsid w:val="00A82C81"/>
  </w:style>
  <w:style w:type="character" w:customStyle="1" w:styleId="articletitle0">
    <w:name w:val="article_title"/>
    <w:basedOn w:val="DefaultParagraphFont"/>
    <w:rsid w:val="00A82C81"/>
  </w:style>
  <w:style w:type="character" w:customStyle="1" w:styleId="st">
    <w:name w:val="st"/>
    <w:basedOn w:val="DefaultParagraphFont"/>
    <w:rsid w:val="00A82C81"/>
  </w:style>
  <w:style w:type="character" w:customStyle="1" w:styleId="CardTextChar10">
    <w:name w:val="Card Text Char1"/>
    <w:basedOn w:val="DefaultParagraphFont"/>
    <w:rsid w:val="00A82C81"/>
    <w:rPr>
      <w:szCs w:val="24"/>
      <w:lang w:val="en-US" w:eastAsia="en-US" w:bidi="ar-SA"/>
    </w:rPr>
  </w:style>
  <w:style w:type="character" w:customStyle="1" w:styleId="CardTextUnderlinedCharChar">
    <w:name w:val="Card Text Underlined Char Char"/>
    <w:basedOn w:val="DefaultParagraphFont"/>
    <w:rsid w:val="00A82C81"/>
    <w:rPr>
      <w:rFonts w:ascii="Arial Narrow" w:hAnsi="Arial Narrow"/>
      <w:szCs w:val="24"/>
      <w:u w:val="single"/>
      <w:lang w:val="en-US" w:eastAsia="en-US" w:bidi="ar-SA"/>
    </w:rPr>
  </w:style>
  <w:style w:type="paragraph" w:customStyle="1" w:styleId="HeaderDebate">
    <w:name w:val="Header Debate"/>
    <w:basedOn w:val="Normal"/>
    <w:rsid w:val="00A82C81"/>
    <w:pPr>
      <w:tabs>
        <w:tab w:val="left" w:pos="9450"/>
      </w:tabs>
      <w:jc w:val="center"/>
      <w:outlineLvl w:val="0"/>
    </w:pPr>
    <w:rPr>
      <w:rFonts w:eastAsia="Calibri" w:cs="Times New Roman"/>
      <w:b/>
      <w:sz w:val="48"/>
      <w:u w:val="words"/>
    </w:rPr>
  </w:style>
  <w:style w:type="paragraph" w:customStyle="1" w:styleId="NormalWeb1">
    <w:name w:val="Normal (Web)1"/>
    <w:basedOn w:val="Normal"/>
    <w:rsid w:val="00A82C81"/>
    <w:pPr>
      <w:tabs>
        <w:tab w:val="left" w:pos="9450"/>
      </w:tabs>
      <w:spacing w:before="100" w:beforeAutospacing="1" w:after="100" w:afterAutospacing="1"/>
    </w:pPr>
    <w:rPr>
      <w:rFonts w:ascii="Times New Roman" w:eastAsia="Calibri" w:hAnsi="Times New Roman" w:cs="Times New Roman"/>
      <w:szCs w:val="20"/>
    </w:rPr>
  </w:style>
  <w:style w:type="paragraph" w:customStyle="1" w:styleId="CardTagCharChar">
    <w:name w:val="Card Tag Char Char"/>
    <w:basedOn w:val="Normal"/>
    <w:rsid w:val="00A82C81"/>
    <w:pPr>
      <w:tabs>
        <w:tab w:val="left" w:pos="9450"/>
      </w:tabs>
    </w:pPr>
    <w:rPr>
      <w:rFonts w:ascii="Times New Roman" w:eastAsia="Calibri" w:hAnsi="Times New Roman" w:cs="Times New Roman"/>
      <w:b/>
      <w:sz w:val="24"/>
    </w:rPr>
  </w:style>
  <w:style w:type="character" w:customStyle="1" w:styleId="CardTagCharCharChar">
    <w:name w:val="Card Tag Char Char Char"/>
    <w:basedOn w:val="DefaultParagraphFont"/>
    <w:rsid w:val="00A82C81"/>
    <w:rPr>
      <w:b/>
      <w:sz w:val="24"/>
      <w:szCs w:val="24"/>
      <w:lang w:val="en-US" w:eastAsia="en-US" w:bidi="ar-SA"/>
    </w:rPr>
  </w:style>
  <w:style w:type="paragraph" w:customStyle="1" w:styleId="fixed">
    <w:name w:val="fixed"/>
    <w:basedOn w:val="Normal"/>
    <w:rsid w:val="00A82C81"/>
    <w:pPr>
      <w:tabs>
        <w:tab w:val="left" w:pos="9450"/>
      </w:tabs>
      <w:spacing w:before="100" w:beforeAutospacing="1" w:after="100" w:afterAutospacing="1"/>
    </w:pPr>
    <w:rPr>
      <w:rFonts w:ascii="Courier New" w:eastAsia="Calibri" w:hAnsi="Courier New" w:cs="Courier New"/>
    </w:rPr>
  </w:style>
  <w:style w:type="character" w:customStyle="1" w:styleId="mainbody">
    <w:name w:val="mainbody"/>
    <w:basedOn w:val="DefaultParagraphFont"/>
    <w:rsid w:val="00A82C81"/>
  </w:style>
  <w:style w:type="paragraph" w:customStyle="1" w:styleId="HotRoute">
    <w:name w:val="Hot Route"/>
    <w:basedOn w:val="Normal"/>
    <w:link w:val="HotRouteChar"/>
    <w:qFormat/>
    <w:rsid w:val="00A82C81"/>
    <w:pPr>
      <w:tabs>
        <w:tab w:val="left" w:pos="9450"/>
      </w:tabs>
      <w:ind w:left="144"/>
    </w:pPr>
    <w:rPr>
      <w:rFonts w:ascii="Times New Roman" w:eastAsia="Calibri" w:hAnsi="Times New Roman" w:cs="Times New Roman"/>
    </w:rPr>
  </w:style>
  <w:style w:type="paragraph" w:customStyle="1" w:styleId="StyleLeft02">
    <w:name w:val="Style Left:  0.2&quot;"/>
    <w:basedOn w:val="Normal"/>
    <w:uiPriority w:val="99"/>
    <w:qFormat/>
    <w:rsid w:val="00A82C81"/>
    <w:pPr>
      <w:tabs>
        <w:tab w:val="left" w:pos="9450"/>
      </w:tabs>
      <w:ind w:left="288"/>
    </w:pPr>
    <w:rPr>
      <w:rFonts w:ascii="Times New Roman" w:eastAsia="SimSun" w:hAnsi="Times New Roman" w:cs="Times New Roman"/>
      <w:szCs w:val="20"/>
      <w:lang w:eastAsia="zh-CN"/>
    </w:rPr>
  </w:style>
  <w:style w:type="paragraph" w:customStyle="1" w:styleId="Boldunderline0">
    <w:name w:val="Bold/underline"/>
    <w:basedOn w:val="Normal"/>
    <w:autoRedefine/>
    <w:rsid w:val="00A82C81"/>
    <w:pPr>
      <w:tabs>
        <w:tab w:val="left" w:pos="9450"/>
      </w:tabs>
    </w:pPr>
    <w:rPr>
      <w:rFonts w:ascii="Times New Roman" w:eastAsia="SimSun" w:hAnsi="Times New Roman" w:cs="Times New Roman"/>
      <w:b/>
      <w:sz w:val="24"/>
    </w:rPr>
  </w:style>
  <w:style w:type="paragraph" w:customStyle="1" w:styleId="Minimize">
    <w:name w:val="Minimize"/>
    <w:basedOn w:val="Normal"/>
    <w:autoRedefine/>
    <w:qFormat/>
    <w:rsid w:val="00A82C81"/>
    <w:pPr>
      <w:tabs>
        <w:tab w:val="left" w:pos="9450"/>
      </w:tabs>
    </w:pPr>
    <w:rPr>
      <w:rFonts w:ascii="Times New Roman" w:eastAsia="SimSun" w:hAnsi="Times New Roman" w:cs="Times New Roman"/>
      <w:sz w:val="16"/>
      <w:lang w:eastAsia="zh-CN"/>
    </w:rPr>
  </w:style>
  <w:style w:type="character" w:customStyle="1" w:styleId="BoldunderlineChar1">
    <w:name w:val="Bold/underline Char"/>
    <w:basedOn w:val="DefaultParagraphFont"/>
    <w:rsid w:val="00A82C81"/>
    <w:rPr>
      <w:rFonts w:eastAsia="SimSun"/>
      <w:b/>
      <w:sz w:val="24"/>
      <w:szCs w:val="24"/>
      <w:lang w:val="en-US" w:eastAsia="en-US" w:bidi="ar-SA"/>
    </w:rPr>
  </w:style>
  <w:style w:type="paragraph" w:customStyle="1" w:styleId="TableContents">
    <w:name w:val="Table Contents"/>
    <w:basedOn w:val="Normal"/>
    <w:rsid w:val="00A82C81"/>
    <w:pPr>
      <w:widowControl w:val="0"/>
      <w:suppressLineNumbers/>
      <w:tabs>
        <w:tab w:val="left" w:pos="9450"/>
      </w:tabs>
      <w:suppressAutoHyphens/>
    </w:pPr>
    <w:rPr>
      <w:rFonts w:ascii="Times New Roman" w:eastAsia="Arial Unicode MS" w:hAnsi="Times New Roman" w:cs="Times New Roman"/>
      <w:kern w:val="1"/>
      <w:sz w:val="24"/>
    </w:rPr>
  </w:style>
  <w:style w:type="character" w:customStyle="1" w:styleId="textboldChar">
    <w:name w:val="text bold Char"/>
    <w:basedOn w:val="DefaultParagraphFont"/>
    <w:rsid w:val="00A82C81"/>
    <w:rPr>
      <w:b/>
      <w:sz w:val="24"/>
      <w:szCs w:val="24"/>
      <w:u w:val="thick"/>
      <w:lang w:val="en-US" w:eastAsia="en-US" w:bidi="ar-SA"/>
    </w:rPr>
  </w:style>
  <w:style w:type="character" w:customStyle="1" w:styleId="scaps">
    <w:name w:val="scaps"/>
    <w:basedOn w:val="DefaultParagraphFont"/>
    <w:rsid w:val="00A82C81"/>
  </w:style>
  <w:style w:type="character" w:customStyle="1" w:styleId="articlecontent">
    <w:name w:val="articlecontent"/>
    <w:basedOn w:val="DefaultParagraphFont"/>
    <w:rsid w:val="00A82C81"/>
  </w:style>
  <w:style w:type="paragraph" w:customStyle="1" w:styleId="faketag">
    <w:name w:val="fake tag"/>
    <w:basedOn w:val="Heading1"/>
    <w:rsid w:val="00A82C81"/>
    <w:pPr>
      <w:tabs>
        <w:tab w:val="left" w:pos="9450"/>
      </w:tabs>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rsid w:val="00A82C81"/>
    <w:pPr>
      <w:tabs>
        <w:tab w:val="left" w:pos="9450"/>
      </w:tabs>
      <w:jc w:val="center"/>
    </w:pPr>
    <w:rPr>
      <w:rFonts w:ascii="Verdana" w:eastAsia="Calibri" w:hAnsi="Verdana" w:cs="Times New Roman"/>
      <w:sz w:val="24"/>
    </w:rPr>
  </w:style>
  <w:style w:type="paragraph" w:customStyle="1" w:styleId="heading1fake0">
    <w:name w:val="heading 1 fake"/>
    <w:basedOn w:val="Heading1"/>
    <w:autoRedefine/>
    <w:rsid w:val="00A82C81"/>
    <w:pPr>
      <w:tabs>
        <w:tab w:val="left" w:pos="9450"/>
      </w:tabs>
      <w:outlineLvl w:val="9"/>
    </w:pPr>
    <w:rPr>
      <w:rFonts w:ascii="Verdana" w:eastAsia="Times New Roman" w:hAnsi="Verdana" w:cs="Arial"/>
      <w:bCs w:val="0"/>
      <w:caps/>
      <w:smallCaps/>
      <w:sz w:val="32"/>
    </w:rPr>
  </w:style>
  <w:style w:type="paragraph" w:customStyle="1" w:styleId="text1Char">
    <w:name w:val="text1 Char"/>
    <w:basedOn w:val="Normal"/>
    <w:autoRedefine/>
    <w:rsid w:val="00A82C81"/>
    <w:pPr>
      <w:tabs>
        <w:tab w:val="left" w:pos="9450"/>
      </w:tabs>
    </w:pPr>
    <w:rPr>
      <w:rFonts w:ascii="Times New Roman" w:eastAsia="Calibri" w:hAnsi="Times New Roman" w:cs="Times New Roman"/>
      <w:szCs w:val="20"/>
    </w:rPr>
  </w:style>
  <w:style w:type="character" w:customStyle="1" w:styleId="textCharChar1">
    <w:name w:val="text Char Char1"/>
    <w:basedOn w:val="DefaultParagraphFont"/>
    <w:rsid w:val="00A82C81"/>
    <w:rPr>
      <w:sz w:val="18"/>
      <w:szCs w:val="24"/>
      <w:lang w:val="en-US" w:eastAsia="en-US" w:bidi="ar-SA"/>
    </w:rPr>
  </w:style>
  <w:style w:type="character" w:customStyle="1" w:styleId="text1CharChar">
    <w:name w:val="text1 Char Char"/>
    <w:basedOn w:val="DefaultParagraphFont"/>
    <w:rsid w:val="00A82C81"/>
    <w:rPr>
      <w:lang w:val="en-US" w:eastAsia="en-US" w:bidi="ar-SA"/>
    </w:rPr>
  </w:style>
  <w:style w:type="character" w:customStyle="1" w:styleId="textCharChar">
    <w:name w:val="text Char Char"/>
    <w:basedOn w:val="DefaultParagraphFont"/>
    <w:rsid w:val="00A82C81"/>
    <w:rPr>
      <w:sz w:val="18"/>
      <w:szCs w:val="24"/>
      <w:lang w:val="en-US" w:eastAsia="en-US" w:bidi="ar-SA"/>
    </w:rPr>
  </w:style>
  <w:style w:type="character" w:customStyle="1" w:styleId="normalloose1">
    <w:name w:val="normalloose1"/>
    <w:basedOn w:val="DefaultParagraphFont"/>
    <w:rsid w:val="00A82C81"/>
    <w:rPr>
      <w:sz w:val="20"/>
      <w:szCs w:val="20"/>
    </w:rPr>
  </w:style>
  <w:style w:type="character" w:customStyle="1" w:styleId="UnderlineStyleChar2">
    <w:name w:val="Underline Style Char2"/>
    <w:basedOn w:val="DefaultParagraphFont"/>
    <w:rsid w:val="00A82C81"/>
    <w:rPr>
      <w:rFonts w:ascii="Garamond" w:hAnsi="Garamond"/>
      <w:sz w:val="22"/>
      <w:szCs w:val="24"/>
      <w:u w:val="single"/>
      <w:lang w:val="en-US" w:eastAsia="en-US" w:bidi="ar-SA"/>
    </w:rPr>
  </w:style>
  <w:style w:type="character" w:customStyle="1" w:styleId="textsmallChar">
    <w:name w:val="textsmall Char"/>
    <w:basedOn w:val="DefaultParagraphFont"/>
    <w:rsid w:val="00A82C81"/>
    <w:rPr>
      <w:sz w:val="18"/>
      <w:szCs w:val="24"/>
      <w:lang w:val="en-US" w:eastAsia="en-US" w:bidi="ar-SA"/>
    </w:rPr>
  </w:style>
  <w:style w:type="character" w:customStyle="1" w:styleId="cardtextChar2">
    <w:name w:val="cardtext Char"/>
    <w:basedOn w:val="Style1Char2"/>
    <w:rsid w:val="00A82C81"/>
    <w:rPr>
      <w:rFonts w:ascii="Arial" w:hAnsi="Arial"/>
      <w:sz w:val="22"/>
      <w:szCs w:val="24"/>
      <w:u w:val="single"/>
      <w:lang w:val="en-US" w:eastAsia="en-US" w:bidi="ar-SA"/>
    </w:rPr>
  </w:style>
  <w:style w:type="character" w:customStyle="1" w:styleId="t13">
    <w:name w:val="t13"/>
    <w:basedOn w:val="DefaultParagraphFont"/>
    <w:rsid w:val="00A82C81"/>
  </w:style>
  <w:style w:type="character" w:customStyle="1" w:styleId="citeChar0">
    <w:name w:val="cite Char"/>
    <w:basedOn w:val="DefaultParagraphFont"/>
    <w:rsid w:val="00A82C81"/>
    <w:rPr>
      <w:b/>
      <w:szCs w:val="24"/>
      <w:u w:val="single"/>
      <w:lang w:val="en-US" w:eastAsia="en-US" w:bidi="ar-SA"/>
    </w:rPr>
  </w:style>
  <w:style w:type="character" w:customStyle="1" w:styleId="lead">
    <w:name w:val="lead"/>
    <w:basedOn w:val="DefaultParagraphFont"/>
    <w:rsid w:val="00A82C81"/>
  </w:style>
  <w:style w:type="paragraph" w:customStyle="1" w:styleId="textonormal">
    <w:name w:val="textonormal"/>
    <w:basedOn w:val="Normal"/>
    <w:rsid w:val="00A82C81"/>
    <w:pPr>
      <w:tabs>
        <w:tab w:val="left" w:pos="9450"/>
      </w:tabs>
      <w:spacing w:before="100" w:beforeAutospacing="1" w:after="100" w:afterAutospacing="1"/>
    </w:pPr>
    <w:rPr>
      <w:rFonts w:ascii="Times New Roman" w:eastAsia="Calibri" w:hAnsi="Times New Roman" w:cs="Times New Roman"/>
      <w:sz w:val="24"/>
    </w:rPr>
  </w:style>
  <w:style w:type="paragraph" w:customStyle="1" w:styleId="Subtitle10">
    <w:name w:val="Subtitle1"/>
    <w:basedOn w:val="Normal"/>
    <w:qFormat/>
    <w:rsid w:val="00A82C81"/>
    <w:pPr>
      <w:tabs>
        <w:tab w:val="left" w:pos="9450"/>
      </w:tabs>
      <w:spacing w:before="100" w:beforeAutospacing="1" w:after="100" w:afterAutospacing="1"/>
    </w:pPr>
    <w:rPr>
      <w:rFonts w:ascii="Times New Roman" w:eastAsia="Calibri" w:hAnsi="Times New Roman" w:cs="Times New Roman"/>
      <w:sz w:val="24"/>
    </w:rPr>
  </w:style>
  <w:style w:type="paragraph" w:customStyle="1" w:styleId="ExecutiveSummarytext">
    <w:name w:val="Executive Summary text"/>
    <w:basedOn w:val="Normal"/>
    <w:next w:val="Normal"/>
    <w:rsid w:val="00A82C81"/>
    <w:pPr>
      <w:tabs>
        <w:tab w:val="left" w:pos="9450"/>
      </w:tabs>
      <w:autoSpaceDE w:val="0"/>
      <w:autoSpaceDN w:val="0"/>
      <w:adjustRightInd w:val="0"/>
    </w:pPr>
    <w:rPr>
      <w:rFonts w:ascii="Arial" w:eastAsia="Calibri" w:hAnsi="Arial" w:cs="Times New Roman"/>
      <w:sz w:val="24"/>
    </w:rPr>
  </w:style>
  <w:style w:type="character" w:customStyle="1" w:styleId="NormalUnderlineChar1">
    <w:name w:val="Normal Underline Char1"/>
    <w:basedOn w:val="DefaultParagraphFont"/>
    <w:rsid w:val="00A82C81"/>
    <w:rPr>
      <w:szCs w:val="24"/>
      <w:u w:val="single"/>
      <w:lang w:val="en-US" w:eastAsia="en-US" w:bidi="ar-SA"/>
    </w:rPr>
  </w:style>
  <w:style w:type="paragraph" w:customStyle="1" w:styleId="NormalUnderline">
    <w:name w:val="Normal Underline"/>
    <w:basedOn w:val="Normal"/>
    <w:qFormat/>
    <w:rsid w:val="00A82C81"/>
    <w:pPr>
      <w:tabs>
        <w:tab w:val="left" w:pos="9450"/>
      </w:tabs>
      <w:ind w:left="288"/>
    </w:pPr>
    <w:rPr>
      <w:rFonts w:ascii="Times New Roman" w:eastAsia="Calibri" w:hAnsi="Times New Roman" w:cs="Times New Roman"/>
      <w:u w:val="single"/>
    </w:rPr>
  </w:style>
  <w:style w:type="character" w:customStyle="1" w:styleId="UnderlineCharCharCharCharChar">
    <w:name w:val="Underline Char Char Char Char Char"/>
    <w:basedOn w:val="DefaultParagraphFont"/>
    <w:link w:val="UnderlineCharCharCharChar"/>
    <w:rsid w:val="00A82C81"/>
    <w:rPr>
      <w:sz w:val="18"/>
      <w:szCs w:val="18"/>
      <w:u w:val="thick"/>
    </w:rPr>
  </w:style>
  <w:style w:type="character" w:customStyle="1" w:styleId="ft0">
    <w:name w:val="ft0"/>
    <w:basedOn w:val="DefaultParagraphFont"/>
    <w:rsid w:val="00A82C81"/>
  </w:style>
  <w:style w:type="character" w:customStyle="1" w:styleId="ft1">
    <w:name w:val="ft1"/>
    <w:basedOn w:val="DefaultParagraphFont"/>
    <w:rsid w:val="00A82C81"/>
  </w:style>
  <w:style w:type="character" w:customStyle="1" w:styleId="dateline">
    <w:name w:val="dateline"/>
    <w:basedOn w:val="DefaultParagraphFont"/>
    <w:rsid w:val="00A82C81"/>
  </w:style>
  <w:style w:type="character" w:customStyle="1" w:styleId="address">
    <w:name w:val="address"/>
    <w:basedOn w:val="DefaultParagraphFont"/>
    <w:rsid w:val="00A82C81"/>
  </w:style>
  <w:style w:type="paragraph" w:customStyle="1" w:styleId="printerheadline">
    <w:name w:val="printer_headline"/>
    <w:basedOn w:val="Normal"/>
    <w:rsid w:val="00A82C81"/>
    <w:pPr>
      <w:tabs>
        <w:tab w:val="left" w:pos="9450"/>
      </w:tabs>
      <w:spacing w:before="100" w:beforeAutospacing="1" w:after="100" w:afterAutospacing="1"/>
    </w:pPr>
    <w:rPr>
      <w:rFonts w:ascii="Times New Roman" w:eastAsia="Calibri" w:hAnsi="Times New Roman" w:cs="Times New Roman"/>
      <w:sz w:val="24"/>
    </w:rPr>
  </w:style>
  <w:style w:type="paragraph" w:customStyle="1" w:styleId="tagline">
    <w:name w:val="tagline"/>
    <w:basedOn w:val="Normal"/>
    <w:rsid w:val="00A82C81"/>
    <w:pPr>
      <w:tabs>
        <w:tab w:val="left" w:pos="9450"/>
      </w:tabs>
      <w:spacing w:before="100" w:beforeAutospacing="1" w:after="100" w:afterAutospacing="1"/>
    </w:pPr>
    <w:rPr>
      <w:rFonts w:ascii="Times New Roman" w:eastAsia="Calibri" w:hAnsi="Times New Roman" w:cs="Times New Roman"/>
      <w:sz w:val="24"/>
    </w:rPr>
  </w:style>
  <w:style w:type="paragraph" w:customStyle="1" w:styleId="info">
    <w:name w:val="info"/>
    <w:basedOn w:val="Normal"/>
    <w:rsid w:val="00A82C81"/>
    <w:pPr>
      <w:tabs>
        <w:tab w:val="left" w:pos="9450"/>
      </w:tabs>
      <w:spacing w:before="100" w:beforeAutospacing="1" w:after="100" w:afterAutospacing="1"/>
    </w:pPr>
    <w:rPr>
      <w:rFonts w:ascii="Times New Roman" w:eastAsia="Calibri" w:hAnsi="Times New Roman" w:cs="Times New Roman"/>
      <w:sz w:val="24"/>
    </w:rPr>
  </w:style>
  <w:style w:type="paragraph" w:customStyle="1" w:styleId="help">
    <w:name w:val="help"/>
    <w:basedOn w:val="Normal"/>
    <w:rsid w:val="00A82C81"/>
    <w:pPr>
      <w:tabs>
        <w:tab w:val="left" w:pos="9450"/>
      </w:tabs>
      <w:spacing w:before="100" w:beforeAutospacing="1" w:after="100" w:afterAutospacing="1"/>
    </w:pPr>
    <w:rPr>
      <w:rFonts w:ascii="Times New Roman" w:eastAsia="Calibri" w:hAnsi="Times New Roman" w:cs="Times New Roman"/>
      <w:sz w:val="24"/>
    </w:rPr>
  </w:style>
  <w:style w:type="character" w:customStyle="1" w:styleId="sponsoredadtext">
    <w:name w:val="sponsoredadtext"/>
    <w:basedOn w:val="DefaultParagraphFont"/>
    <w:rsid w:val="00A82C81"/>
  </w:style>
  <w:style w:type="character" w:customStyle="1" w:styleId="yahoobuzzbadge-form">
    <w:name w:val="yahoobuzzbadge-form"/>
    <w:basedOn w:val="DefaultParagraphFont"/>
    <w:rsid w:val="00A82C81"/>
  </w:style>
  <w:style w:type="character" w:customStyle="1" w:styleId="sep">
    <w:name w:val="sep"/>
    <w:basedOn w:val="DefaultParagraphFont"/>
    <w:rsid w:val="00A82C81"/>
  </w:style>
  <w:style w:type="character" w:customStyle="1" w:styleId="rightnowyahoo">
    <w:name w:val="right_now_yahoo"/>
    <w:basedOn w:val="DefaultParagraphFont"/>
    <w:rsid w:val="00A82C81"/>
  </w:style>
  <w:style w:type="character" w:customStyle="1" w:styleId="byline">
    <w:name w:val="byline"/>
    <w:basedOn w:val="DefaultParagraphFont"/>
    <w:rsid w:val="00A82C81"/>
  </w:style>
  <w:style w:type="character" w:customStyle="1" w:styleId="BlockTitleCharChar">
    <w:name w:val="Block Title Char Char"/>
    <w:basedOn w:val="DefaultParagraphFont"/>
    <w:rsid w:val="00A82C81"/>
    <w:rPr>
      <w:rFonts w:cs="Arial"/>
      <w:bCs/>
      <w:kern w:val="32"/>
      <w:sz w:val="36"/>
      <w:szCs w:val="36"/>
      <w:u w:val="single"/>
      <w:lang w:val="en-US" w:eastAsia="en-US" w:bidi="ar-SA"/>
    </w:rPr>
  </w:style>
  <w:style w:type="paragraph" w:customStyle="1" w:styleId="Date10">
    <w:name w:val="Date1"/>
    <w:basedOn w:val="Normal"/>
    <w:rsid w:val="00A82C81"/>
    <w:pPr>
      <w:tabs>
        <w:tab w:val="left" w:pos="9450"/>
      </w:tabs>
      <w:spacing w:before="100" w:beforeAutospacing="1" w:after="100" w:afterAutospacing="1"/>
    </w:pPr>
    <w:rPr>
      <w:rFonts w:ascii="Times New Roman" w:eastAsia="Calibri" w:hAnsi="Times New Roman" w:cs="Times New Roman"/>
      <w:sz w:val="24"/>
    </w:rPr>
  </w:style>
  <w:style w:type="character" w:customStyle="1" w:styleId="georgia">
    <w:name w:val="georgia"/>
    <w:basedOn w:val="DefaultParagraphFont"/>
    <w:rsid w:val="00A82C81"/>
  </w:style>
  <w:style w:type="character" w:customStyle="1" w:styleId="isdefault">
    <w:name w:val="isdefault"/>
    <w:basedOn w:val="DefaultParagraphFont"/>
    <w:rsid w:val="00A82C81"/>
  </w:style>
  <w:style w:type="character" w:customStyle="1" w:styleId="arial">
    <w:name w:val="arial"/>
    <w:basedOn w:val="DefaultParagraphFont"/>
    <w:rsid w:val="00A82C81"/>
  </w:style>
  <w:style w:type="character" w:customStyle="1" w:styleId="pipe">
    <w:name w:val="pipe"/>
    <w:basedOn w:val="DefaultParagraphFont"/>
    <w:rsid w:val="00A82C81"/>
  </w:style>
  <w:style w:type="paragraph" w:customStyle="1" w:styleId="dtlcomment">
    <w:name w:val="dtlcomment"/>
    <w:basedOn w:val="Normal"/>
    <w:rsid w:val="00A82C81"/>
    <w:pPr>
      <w:tabs>
        <w:tab w:val="left" w:pos="9450"/>
      </w:tabs>
      <w:spacing w:before="100" w:beforeAutospacing="1" w:after="100" w:afterAutospacing="1"/>
    </w:pPr>
    <w:rPr>
      <w:rFonts w:ascii="Times New Roman" w:eastAsia="Calibri" w:hAnsi="Times New Roman" w:cs="Times New Roman"/>
      <w:sz w:val="24"/>
    </w:rPr>
  </w:style>
  <w:style w:type="character" w:customStyle="1" w:styleId="source">
    <w:name w:val="source"/>
    <w:basedOn w:val="DefaultParagraphFont"/>
    <w:rsid w:val="00A82C81"/>
  </w:style>
  <w:style w:type="character" w:customStyle="1" w:styleId="left">
    <w:name w:val="left"/>
    <w:basedOn w:val="DefaultParagraphFont"/>
    <w:rsid w:val="00A82C81"/>
  </w:style>
  <w:style w:type="character" w:customStyle="1" w:styleId="right">
    <w:name w:val="right"/>
    <w:basedOn w:val="DefaultParagraphFont"/>
    <w:rsid w:val="00A82C81"/>
  </w:style>
  <w:style w:type="character" w:customStyle="1" w:styleId="writername">
    <w:name w:val="writername"/>
    <w:basedOn w:val="DefaultParagraphFont"/>
    <w:rsid w:val="00A82C81"/>
  </w:style>
  <w:style w:type="paragraph" w:customStyle="1" w:styleId="hn-byline">
    <w:name w:val="hn-byline"/>
    <w:basedOn w:val="Normal"/>
    <w:rsid w:val="00A82C81"/>
    <w:pPr>
      <w:tabs>
        <w:tab w:val="left" w:pos="9450"/>
      </w:tabs>
      <w:spacing w:before="100" w:beforeAutospacing="1" w:after="100" w:afterAutospacing="1"/>
    </w:pPr>
    <w:rPr>
      <w:rFonts w:ascii="Times New Roman" w:eastAsia="Calibri" w:hAnsi="Times New Roman" w:cs="Times New Roman"/>
      <w:sz w:val="24"/>
    </w:rPr>
  </w:style>
  <w:style w:type="character" w:customStyle="1" w:styleId="hn-date">
    <w:name w:val="hn-date"/>
    <w:basedOn w:val="DefaultParagraphFont"/>
    <w:rsid w:val="00A82C81"/>
  </w:style>
  <w:style w:type="character" w:customStyle="1" w:styleId="createdate">
    <w:name w:val="createdate"/>
    <w:basedOn w:val="DefaultParagraphFont"/>
    <w:rsid w:val="00A82C81"/>
  </w:style>
  <w:style w:type="character" w:customStyle="1" w:styleId="CharChar18">
    <w:name w:val="Char Char18"/>
    <w:basedOn w:val="DefaultParagraphFont"/>
    <w:rsid w:val="00A82C81"/>
    <w:rPr>
      <w:sz w:val="16"/>
      <w:szCs w:val="24"/>
      <w:lang w:val="en-US" w:eastAsia="en-US" w:bidi="ar-SA"/>
    </w:rPr>
  </w:style>
  <w:style w:type="character" w:customStyle="1" w:styleId="CharChar24">
    <w:name w:val="Char Char24"/>
    <w:basedOn w:val="DefaultParagraphFont"/>
    <w:rsid w:val="00A82C81"/>
    <w:rPr>
      <w:b/>
      <w:bCs/>
      <w:sz w:val="28"/>
      <w:szCs w:val="28"/>
      <w:lang w:val="en-US" w:eastAsia="en-US" w:bidi="ar-SA"/>
    </w:rPr>
  </w:style>
  <w:style w:type="character" w:customStyle="1" w:styleId="ln2">
    <w:name w:val="ln2"/>
    <w:basedOn w:val="DefaultParagraphFont"/>
    <w:rsid w:val="00A82C81"/>
  </w:style>
  <w:style w:type="character" w:customStyle="1" w:styleId="Aunderline">
    <w:name w:val="Aunderline"/>
    <w:basedOn w:val="DefaultParagraphFont"/>
    <w:qFormat/>
    <w:rsid w:val="00A82C81"/>
    <w:rPr>
      <w:rFonts w:ascii="Times New Roman" w:hAnsi="Times New Roman" w:cs="Times New Roman"/>
      <w:w w:val="106"/>
      <w:sz w:val="20"/>
      <w:szCs w:val="20"/>
      <w:u w:val="single"/>
    </w:rPr>
  </w:style>
  <w:style w:type="character" w:customStyle="1" w:styleId="CharChar4">
    <w:name w:val="Char Char4"/>
    <w:basedOn w:val="DefaultParagraphFont"/>
    <w:rsid w:val="00A82C81"/>
    <w:rPr>
      <w:rFonts w:cs="Arial"/>
      <w:b/>
      <w:bCs/>
      <w:iCs/>
      <w:szCs w:val="28"/>
      <w:lang w:val="en-US" w:eastAsia="en-US" w:bidi="ar-SA"/>
    </w:rPr>
  </w:style>
  <w:style w:type="character" w:customStyle="1" w:styleId="CharChar3">
    <w:name w:val="Char Char3"/>
    <w:basedOn w:val="DefaultParagraphFont"/>
    <w:rsid w:val="00A82C81"/>
    <w:rPr>
      <w:rFonts w:cs="Arial"/>
      <w:bCs/>
      <w:u w:val="single"/>
    </w:rPr>
  </w:style>
  <w:style w:type="paragraph" w:customStyle="1" w:styleId="StyleStyle1">
    <w:name w:val="Style Style1 +"/>
    <w:basedOn w:val="Normal"/>
    <w:rsid w:val="00A82C81"/>
    <w:rPr>
      <w:rFonts w:ascii="Times New Roman" w:eastAsia="Calibri" w:hAnsi="Times New Roman" w:cs="Times New Roman"/>
      <w:sz w:val="24"/>
    </w:rPr>
  </w:style>
  <w:style w:type="character" w:customStyle="1" w:styleId="StyleStyle1Char">
    <w:name w:val="Style Style1 + Char"/>
    <w:basedOn w:val="Style1Char"/>
    <w:rsid w:val="00A82C81"/>
    <w:rPr>
      <w:rFonts w:ascii="Times New Roman" w:eastAsia="SimSun" w:hAnsi="Times New Roman" w:cs="Times New Roman"/>
      <w:sz w:val="20"/>
      <w:szCs w:val="20"/>
      <w:u w:val="single"/>
      <w:lang w:val="en-US" w:eastAsia="en-US" w:bidi="ar-SA"/>
    </w:rPr>
  </w:style>
  <w:style w:type="character" w:customStyle="1" w:styleId="CharChar2">
    <w:name w:val="Char Char2"/>
    <w:basedOn w:val="DefaultParagraphFont"/>
    <w:rsid w:val="00A82C81"/>
    <w:rPr>
      <w:rFonts w:ascii="Times New Roman" w:eastAsia="Times New Roman" w:hAnsi="Times New Roman" w:cs="Times New Roman"/>
      <w:b/>
      <w:bCs/>
      <w:sz w:val="20"/>
      <w:szCs w:val="26"/>
    </w:rPr>
  </w:style>
  <w:style w:type="character" w:customStyle="1" w:styleId="editorname">
    <w:name w:val="editorname"/>
    <w:basedOn w:val="DefaultParagraphFont"/>
    <w:rsid w:val="00A82C81"/>
  </w:style>
  <w:style w:type="character" w:customStyle="1" w:styleId="Card10f2Char">
    <w:name w:val="Card.10.f2 Char"/>
    <w:basedOn w:val="DefaultParagraphFont"/>
    <w:rsid w:val="00A82C81"/>
    <w:rPr>
      <w:rFonts w:ascii="Times New Roman" w:eastAsia="Calibri" w:hAnsi="Times New Roman" w:cs="Times New Roman"/>
      <w:sz w:val="20"/>
      <w:szCs w:val="20"/>
    </w:rPr>
  </w:style>
  <w:style w:type="character" w:customStyle="1" w:styleId="yshortcuts">
    <w:name w:val="yshortcuts"/>
    <w:basedOn w:val="DefaultParagraphFont"/>
    <w:rsid w:val="00A82C81"/>
  </w:style>
  <w:style w:type="character" w:customStyle="1" w:styleId="CharChar17">
    <w:name w:val="Char Char17"/>
    <w:basedOn w:val="DefaultParagraphFont"/>
    <w:rsid w:val="00A82C81"/>
    <w:rPr>
      <w:rFonts w:ascii="Cambria" w:hAnsi="Cambria"/>
      <w:lang w:val="en-US" w:eastAsia="en-US" w:bidi="ar-SA"/>
    </w:rPr>
  </w:style>
  <w:style w:type="character" w:customStyle="1" w:styleId="CharChar16">
    <w:name w:val="Char Char16"/>
    <w:basedOn w:val="DefaultParagraphFont"/>
    <w:rsid w:val="00A82C81"/>
    <w:rPr>
      <w:rFonts w:ascii="Cambria" w:hAnsi="Cambria"/>
      <w:lang w:val="en-US" w:eastAsia="en-US" w:bidi="ar-SA"/>
    </w:rPr>
  </w:style>
  <w:style w:type="character" w:customStyle="1" w:styleId="CharChar15">
    <w:name w:val="Char Char15"/>
    <w:basedOn w:val="CharChar16"/>
    <w:rsid w:val="00A82C81"/>
    <w:rPr>
      <w:rFonts w:ascii="Cambria" w:hAnsi="Cambria"/>
      <w:b/>
      <w:bCs/>
      <w:lang w:val="en-US" w:eastAsia="en-US" w:bidi="ar-SA"/>
    </w:rPr>
  </w:style>
  <w:style w:type="character" w:customStyle="1" w:styleId="CharChar14">
    <w:name w:val="Char Char14"/>
    <w:basedOn w:val="DefaultParagraphFont"/>
    <w:rsid w:val="00A82C81"/>
    <w:rPr>
      <w:rFonts w:ascii="Tahoma" w:hAnsi="Tahoma" w:cs="Tahoma"/>
      <w:sz w:val="16"/>
      <w:szCs w:val="16"/>
      <w:lang w:val="en-US" w:eastAsia="en-US" w:bidi="ar-SA"/>
    </w:rPr>
  </w:style>
  <w:style w:type="character" w:customStyle="1" w:styleId="CharChar13">
    <w:name w:val="Char Char13"/>
    <w:basedOn w:val="DefaultParagraphFont"/>
    <w:rsid w:val="00A82C81"/>
    <w:rPr>
      <w:rFonts w:ascii="Cambria" w:hAnsi="Cambria"/>
      <w:lang w:val="en-US" w:eastAsia="en-US" w:bidi="ar-SA"/>
    </w:rPr>
  </w:style>
  <w:style w:type="paragraph" w:customStyle="1" w:styleId="normalChar">
    <w:name w:val="normal Char"/>
    <w:basedOn w:val="Normal"/>
    <w:rsid w:val="00A82C81"/>
    <w:rPr>
      <w:rFonts w:ascii="Times New Roman" w:eastAsia="Calibri" w:hAnsi="Times New Roman" w:cs="Times New Roman"/>
    </w:rPr>
  </w:style>
  <w:style w:type="character" w:customStyle="1" w:styleId="cardtextsmallCharChar">
    <w:name w:val="card text small Char Char"/>
    <w:basedOn w:val="DefaultParagraphFont"/>
    <w:rsid w:val="00A82C81"/>
    <w:rPr>
      <w:rFonts w:ascii="Arial Narrow" w:hAnsi="Arial Narrow" w:cs="Times New Roman"/>
      <w:sz w:val="16"/>
    </w:rPr>
  </w:style>
  <w:style w:type="character" w:customStyle="1" w:styleId="reportbody1">
    <w:name w:val="reportbody1"/>
    <w:basedOn w:val="DefaultParagraphFont"/>
    <w:rsid w:val="00A82C81"/>
    <w:rPr>
      <w:rFonts w:ascii="Tahoma" w:hAnsi="Tahoma" w:cs="Tahoma" w:hint="default"/>
      <w:color w:val="000000"/>
      <w:sz w:val="14"/>
      <w:szCs w:val="14"/>
    </w:rPr>
  </w:style>
  <w:style w:type="character" w:customStyle="1" w:styleId="articleheadline">
    <w:name w:val="articleheadline"/>
    <w:basedOn w:val="DefaultParagraphFont"/>
    <w:rsid w:val="00A82C81"/>
  </w:style>
  <w:style w:type="character" w:customStyle="1" w:styleId="TagChar4">
    <w:name w:val="Tag Char4"/>
    <w:basedOn w:val="DefaultParagraphFont"/>
    <w:rsid w:val="00A82C81"/>
    <w:rPr>
      <w:b/>
      <w:sz w:val="26"/>
      <w:szCs w:val="24"/>
      <w:lang w:val="en-US" w:eastAsia="en-US" w:bidi="ar-SA"/>
    </w:rPr>
  </w:style>
  <w:style w:type="paragraph" w:customStyle="1" w:styleId="UnderlineText">
    <w:name w:val="Underline Text"/>
    <w:basedOn w:val="Normal"/>
    <w:qFormat/>
    <w:rsid w:val="00A82C81"/>
    <w:pPr>
      <w:ind w:left="288"/>
    </w:pPr>
    <w:rPr>
      <w:rFonts w:ascii="Times New Roman" w:eastAsia="Calibri" w:hAnsi="Times New Roman" w:cs="Times New Roman"/>
      <w:u w:val="single"/>
    </w:rPr>
  </w:style>
  <w:style w:type="character" w:customStyle="1" w:styleId="StyleThickunderline">
    <w:name w:val="Style Thick underline"/>
    <w:basedOn w:val="DefaultParagraphFont"/>
    <w:qFormat/>
    <w:rsid w:val="00A82C81"/>
    <w:rPr>
      <w:u w:val="thick"/>
    </w:rPr>
  </w:style>
  <w:style w:type="paragraph" w:customStyle="1" w:styleId="SmallTextGaramond">
    <w:name w:val="Small Text Garamond"/>
    <w:basedOn w:val="Normal"/>
    <w:rsid w:val="00A82C81"/>
    <w:pPr>
      <w:widowControl w:val="0"/>
      <w:suppressAutoHyphens/>
      <w:contextualSpacing/>
    </w:pPr>
    <w:rPr>
      <w:rFonts w:eastAsia="Calibri" w:cs="Times New Roman"/>
      <w:sz w:val="16"/>
      <w:szCs w:val="18"/>
    </w:rPr>
  </w:style>
  <w:style w:type="paragraph" w:customStyle="1" w:styleId="CM7">
    <w:name w:val="CM7"/>
    <w:basedOn w:val="Normal"/>
    <w:next w:val="Normal"/>
    <w:uiPriority w:val="99"/>
    <w:qFormat/>
    <w:rsid w:val="00A82C81"/>
    <w:pPr>
      <w:widowControl w:val="0"/>
      <w:autoSpaceDE w:val="0"/>
      <w:autoSpaceDN w:val="0"/>
      <w:adjustRightInd w:val="0"/>
      <w:spacing w:line="220" w:lineRule="atLeast"/>
    </w:pPr>
    <w:rPr>
      <w:rFonts w:ascii="Stone Serif" w:eastAsia="Calibri" w:hAnsi="Stone Serif" w:cs="Times New Roman"/>
      <w:sz w:val="24"/>
    </w:rPr>
  </w:style>
  <w:style w:type="paragraph" w:customStyle="1" w:styleId="2ndOrderPara">
    <w:name w:val="2nd Order Para"/>
    <w:basedOn w:val="Normal"/>
    <w:next w:val="Normal"/>
    <w:qFormat/>
    <w:rsid w:val="00A82C81"/>
    <w:pPr>
      <w:autoSpaceDE w:val="0"/>
      <w:autoSpaceDN w:val="0"/>
      <w:adjustRightInd w:val="0"/>
      <w:spacing w:before="120"/>
    </w:pPr>
    <w:rPr>
      <w:rFonts w:ascii="Times New Roman" w:eastAsia="Calibri" w:hAnsi="Times New Roman" w:cs="Times New Roman"/>
      <w:sz w:val="24"/>
    </w:rPr>
  </w:style>
  <w:style w:type="paragraph" w:customStyle="1" w:styleId="3rdOrderPara">
    <w:name w:val="3rd Order Para"/>
    <w:basedOn w:val="Normal"/>
    <w:next w:val="Normal"/>
    <w:qFormat/>
    <w:rsid w:val="00A82C81"/>
    <w:pPr>
      <w:autoSpaceDE w:val="0"/>
      <w:autoSpaceDN w:val="0"/>
      <w:adjustRightInd w:val="0"/>
      <w:spacing w:before="120"/>
    </w:pPr>
    <w:rPr>
      <w:rFonts w:ascii="Times New Roman" w:eastAsia="Calibri" w:hAnsi="Times New Roman" w:cs="Times New Roman"/>
      <w:sz w:val="24"/>
    </w:rPr>
  </w:style>
  <w:style w:type="paragraph" w:customStyle="1" w:styleId="Normal-SIGN2">
    <w:name w:val="Normal-SIGN2"/>
    <w:basedOn w:val="Default"/>
    <w:next w:val="Default"/>
    <w:qFormat/>
    <w:rsid w:val="00A82C81"/>
    <w:rPr>
      <w:rFonts w:eastAsia="SimSun"/>
    </w:rPr>
  </w:style>
  <w:style w:type="paragraph" w:customStyle="1" w:styleId="u-intro">
    <w:name w:val="u-intro"/>
    <w:basedOn w:val="Normal"/>
    <w:qFormat/>
    <w:rsid w:val="00A82C81"/>
    <w:pPr>
      <w:spacing w:before="100" w:beforeAutospacing="1" w:after="100" w:afterAutospacing="1"/>
    </w:pPr>
    <w:rPr>
      <w:rFonts w:ascii="Times New Roman" w:eastAsia="Calibri" w:hAnsi="Times New Roman" w:cs="Times New Roman"/>
      <w:sz w:val="24"/>
    </w:rPr>
  </w:style>
  <w:style w:type="character" w:customStyle="1" w:styleId="u-byline">
    <w:name w:val="u-byline"/>
    <w:basedOn w:val="DefaultParagraphFont"/>
    <w:rsid w:val="00A82C81"/>
  </w:style>
  <w:style w:type="character" w:customStyle="1" w:styleId="NothingChar">
    <w:name w:val="Nothing Char"/>
    <w:basedOn w:val="DefaultParagraphFont"/>
    <w:rsid w:val="00A82C81"/>
    <w:rPr>
      <w:sz w:val="16"/>
      <w:lang w:val="en-US" w:eastAsia="en-US" w:bidi="ar-SA"/>
    </w:rPr>
  </w:style>
  <w:style w:type="character" w:customStyle="1" w:styleId="story">
    <w:name w:val="story"/>
    <w:basedOn w:val="DefaultParagraphFont"/>
    <w:rsid w:val="00A82C81"/>
  </w:style>
  <w:style w:type="character" w:customStyle="1" w:styleId="articlebya">
    <w:name w:val="articleby_a"/>
    <w:basedOn w:val="DefaultParagraphFont"/>
    <w:rsid w:val="00A82C81"/>
  </w:style>
  <w:style w:type="character" w:customStyle="1" w:styleId="popupwinby">
    <w:name w:val="popupwinby"/>
    <w:basedOn w:val="DefaultParagraphFont"/>
    <w:rsid w:val="00A82C81"/>
  </w:style>
  <w:style w:type="character" w:customStyle="1" w:styleId="storyheader">
    <w:name w:val="storyheader"/>
    <w:basedOn w:val="DefaultParagraphFont"/>
    <w:rsid w:val="00A82C81"/>
  </w:style>
  <w:style w:type="character" w:customStyle="1" w:styleId="marron">
    <w:name w:val="marron"/>
    <w:basedOn w:val="DefaultParagraphFont"/>
    <w:rsid w:val="00A82C81"/>
  </w:style>
  <w:style w:type="character" w:customStyle="1" w:styleId="UnderlineChar4Char">
    <w:name w:val="Underline Char4 Char"/>
    <w:basedOn w:val="DefaultParagraphFont"/>
    <w:link w:val="UnderlineChar4"/>
    <w:rsid w:val="00A82C81"/>
    <w:rPr>
      <w:u w:val="single"/>
    </w:rPr>
  </w:style>
  <w:style w:type="character" w:customStyle="1" w:styleId="BoldandUnderlineChar3Char2">
    <w:name w:val="Bold and Underline Char3 Char2"/>
    <w:basedOn w:val="DefaultParagraphFont"/>
    <w:link w:val="BoldandUnderlineChar3"/>
    <w:rsid w:val="00A82C81"/>
    <w:rPr>
      <w:b/>
      <w:u w:val="single"/>
    </w:rPr>
  </w:style>
  <w:style w:type="character" w:customStyle="1" w:styleId="LanguageChar">
    <w:name w:val="Language Char"/>
    <w:basedOn w:val="DefaultParagraphFont"/>
    <w:rsid w:val="00A82C81"/>
    <w:rPr>
      <w:strike/>
      <w:noProof w:val="0"/>
      <w:sz w:val="16"/>
      <w:szCs w:val="16"/>
      <w:lang w:val="en-US" w:eastAsia="en-US" w:bidi="ar-SA"/>
    </w:rPr>
  </w:style>
  <w:style w:type="paragraph" w:customStyle="1" w:styleId="StyleNormalWeb10pt">
    <w:name w:val="Style Normal (Web) + 10 pt"/>
    <w:basedOn w:val="NormalWeb"/>
    <w:next w:val="Normal"/>
    <w:qFormat/>
    <w:rsid w:val="00A82C81"/>
    <w:pPr>
      <w:spacing w:line="259" w:lineRule="auto"/>
    </w:pPr>
    <w:rPr>
      <w:rFonts w:eastAsia="Calibri"/>
      <w:szCs w:val="20"/>
      <w:lang w:eastAsia="en-US"/>
    </w:rPr>
  </w:style>
  <w:style w:type="character" w:customStyle="1" w:styleId="StyleNormalWeb10ptChar">
    <w:name w:val="Style Normal (Web) + 10 pt Char"/>
    <w:basedOn w:val="DefaultParagraphFont"/>
    <w:rsid w:val="00A82C81"/>
    <w:rPr>
      <w:szCs w:val="24"/>
      <w:lang w:val="en-US" w:eastAsia="en-US" w:bidi="ar-SA"/>
    </w:rPr>
  </w:style>
  <w:style w:type="paragraph" w:customStyle="1" w:styleId="TagCiteShells">
    <w:name w:val="Tag/Cite/Shells"/>
    <w:basedOn w:val="Normal"/>
    <w:qFormat/>
    <w:rsid w:val="00A82C81"/>
    <w:rPr>
      <w:rFonts w:ascii="Times New Roman" w:eastAsia="Calibri" w:hAnsi="Times New Roman" w:cs="Times New Roman"/>
      <w:b/>
      <w:szCs w:val="20"/>
    </w:rPr>
  </w:style>
  <w:style w:type="paragraph" w:customStyle="1" w:styleId="DefinitionTerm">
    <w:name w:val="Definition Term"/>
    <w:basedOn w:val="Normal"/>
    <w:next w:val="Normal"/>
    <w:qFormat/>
    <w:rsid w:val="00A82C81"/>
    <w:rPr>
      <w:rFonts w:ascii="Times New Roman" w:eastAsia="Calibri" w:hAnsi="Times New Roman" w:cs="Times New Roman"/>
      <w:snapToGrid w:val="0"/>
      <w:sz w:val="24"/>
      <w:szCs w:val="20"/>
    </w:rPr>
  </w:style>
  <w:style w:type="paragraph" w:customStyle="1" w:styleId="Style6">
    <w:name w:val="Style6"/>
    <w:basedOn w:val="Normal"/>
    <w:link w:val="Style6Char"/>
    <w:qFormat/>
    <w:rsid w:val="00A82C81"/>
    <w:rPr>
      <w:rFonts w:ascii="Times New Roman" w:eastAsia="Calibri" w:hAnsi="Times New Roman" w:cs="Times New Roman"/>
      <w:color w:val="000000"/>
      <w:szCs w:val="20"/>
    </w:rPr>
  </w:style>
  <w:style w:type="character" w:customStyle="1" w:styleId="Style3CharChar">
    <w:name w:val="Style3 Char Char"/>
    <w:basedOn w:val="DefaultParagraphFont"/>
    <w:rsid w:val="00A82C81"/>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A82C81"/>
    <w:pPr>
      <w:suppressAutoHyphens/>
      <w:contextualSpacing/>
    </w:pPr>
    <w:rPr>
      <w:rFonts w:ascii="Times New Roman" w:eastAsia="SimSun" w:hAnsi="Times New Roman" w:cs="Times New Roman"/>
      <w:bCs w:val="0"/>
      <w:sz w:val="20"/>
      <w:lang w:eastAsia="zh-CN"/>
    </w:rPr>
  </w:style>
  <w:style w:type="character" w:customStyle="1" w:styleId="NormalChar0">
    <w:name w:val="Normal Char"/>
    <w:basedOn w:val="DefaultParagraphFont"/>
    <w:rsid w:val="00A82C81"/>
    <w:rPr>
      <w:lang w:eastAsia="en-US"/>
    </w:rPr>
  </w:style>
  <w:style w:type="paragraph" w:customStyle="1" w:styleId="Taglines">
    <w:name w:val="Taglines"/>
    <w:basedOn w:val="Heading2"/>
    <w:rsid w:val="00A82C81"/>
    <w:pPr>
      <w:widowControl w:val="0"/>
      <w:suppressAutoHyphens/>
      <w:spacing w:before="240"/>
      <w:contextualSpacing/>
    </w:pPr>
    <w:rPr>
      <w:rFonts w:ascii="Times New Roman" w:eastAsia="Calibri" w:hAnsi="Times New Roman" w:cs="Arial"/>
      <w:b w:val="0"/>
      <w:bCs w:val="0"/>
      <w:iCs/>
      <w:szCs w:val="22"/>
    </w:rPr>
  </w:style>
  <w:style w:type="character" w:customStyle="1" w:styleId="TaglinesChar">
    <w:name w:val="Taglines Char"/>
    <w:basedOn w:val="DefaultParagraphFont"/>
    <w:rsid w:val="00A82C81"/>
    <w:rPr>
      <w:rFonts w:cs="Arial"/>
      <w:bCs/>
      <w:iCs/>
      <w:szCs w:val="22"/>
      <w:lang w:val="en-US" w:eastAsia="en-US" w:bidi="ar-SA"/>
    </w:rPr>
  </w:style>
  <w:style w:type="paragraph" w:customStyle="1" w:styleId="bodytextfp">
    <w:name w:val="bodytextfp"/>
    <w:basedOn w:val="Normal"/>
    <w:uiPriority w:val="99"/>
    <w:qFormat/>
    <w:rsid w:val="00A82C81"/>
    <w:pPr>
      <w:spacing w:before="100" w:beforeAutospacing="1" w:after="100" w:afterAutospacing="1"/>
    </w:pPr>
    <w:rPr>
      <w:rFonts w:ascii="Times New Roman" w:eastAsia="Calibri" w:hAnsi="Times New Roman" w:cs="Times New Roman"/>
      <w:sz w:val="24"/>
    </w:rPr>
  </w:style>
  <w:style w:type="paragraph" w:customStyle="1" w:styleId="listterm">
    <w:name w:val="listterm"/>
    <w:basedOn w:val="Normal"/>
    <w:rsid w:val="00A82C81"/>
    <w:pPr>
      <w:spacing w:before="100" w:beforeAutospacing="1" w:after="100" w:afterAutospacing="1"/>
    </w:pPr>
    <w:rPr>
      <w:rFonts w:ascii="Times New Roman" w:eastAsia="Calibri" w:hAnsi="Times New Roman" w:cs="Times New Roman"/>
      <w:sz w:val="24"/>
    </w:rPr>
  </w:style>
  <w:style w:type="paragraph" w:customStyle="1" w:styleId="attribution">
    <w:name w:val="attribution"/>
    <w:basedOn w:val="Normal"/>
    <w:uiPriority w:val="99"/>
    <w:qFormat/>
    <w:rsid w:val="00A82C81"/>
    <w:pPr>
      <w:spacing w:before="100" w:beforeAutospacing="1" w:after="100" w:afterAutospacing="1"/>
    </w:pPr>
    <w:rPr>
      <w:rFonts w:ascii="Times New Roman" w:eastAsia="Calibri" w:hAnsi="Times New Roman" w:cs="Times New Roman"/>
      <w:sz w:val="24"/>
    </w:rPr>
  </w:style>
  <w:style w:type="paragraph" w:customStyle="1" w:styleId="more">
    <w:name w:val="more"/>
    <w:basedOn w:val="Normal"/>
    <w:uiPriority w:val="99"/>
    <w:qFormat/>
    <w:rsid w:val="00A82C81"/>
    <w:pPr>
      <w:spacing w:before="100" w:beforeAutospacing="1" w:after="100" w:afterAutospacing="1"/>
    </w:pPr>
    <w:rPr>
      <w:rFonts w:ascii="Times New Roman" w:eastAsia="Calibri" w:hAnsi="Times New Roman" w:cs="Times New Roman"/>
      <w:sz w:val="24"/>
    </w:rPr>
  </w:style>
  <w:style w:type="paragraph" w:styleId="TOCHeading">
    <w:name w:val="TOC Heading"/>
    <w:basedOn w:val="Heading1"/>
    <w:next w:val="Normal"/>
    <w:uiPriority w:val="39"/>
    <w:qFormat/>
    <w:rsid w:val="00A82C81"/>
    <w:pPr>
      <w:suppressAutoHyphens/>
      <w:spacing w:line="276" w:lineRule="auto"/>
      <w:contextualSpacing/>
      <w:jc w:val="left"/>
      <w:outlineLvl w:val="9"/>
    </w:pPr>
    <w:rPr>
      <w:rFonts w:ascii="Cambria" w:eastAsia="Times New Roman" w:hAnsi="Cambria" w:cs="Times New Roman"/>
      <w:bCs w:val="0"/>
      <w:caps/>
      <w:color w:val="365F91"/>
    </w:rPr>
  </w:style>
  <w:style w:type="character" w:customStyle="1" w:styleId="WW8Num2z0">
    <w:name w:val="WW8Num2z0"/>
    <w:rsid w:val="00A82C81"/>
    <w:rPr>
      <w:rFonts w:ascii="Garamond" w:hAnsi="Garamond"/>
    </w:rPr>
  </w:style>
  <w:style w:type="character" w:customStyle="1" w:styleId="WW8Num3z0">
    <w:name w:val="WW8Num3z0"/>
    <w:rsid w:val="00A82C81"/>
    <w:rPr>
      <w:rFonts w:ascii="Garamond" w:hAnsi="Garamond"/>
    </w:rPr>
  </w:style>
  <w:style w:type="character" w:customStyle="1" w:styleId="WW8Num4z1">
    <w:name w:val="WW8Num4z1"/>
    <w:rsid w:val="00A82C81"/>
    <w:rPr>
      <w:rFonts w:ascii="Garamond" w:hAnsi="Garamond"/>
    </w:rPr>
  </w:style>
  <w:style w:type="character" w:customStyle="1" w:styleId="WW8Num5z0">
    <w:name w:val="WW8Num5z0"/>
    <w:rsid w:val="00A82C81"/>
    <w:rPr>
      <w:rFonts w:ascii="Garamond" w:hAnsi="Garamond"/>
    </w:rPr>
  </w:style>
  <w:style w:type="character" w:customStyle="1" w:styleId="WW8Num6z0">
    <w:name w:val="WW8Num6z0"/>
    <w:rsid w:val="00A82C81"/>
    <w:rPr>
      <w:rFonts w:ascii="Symbol" w:hAnsi="Symbol"/>
    </w:rPr>
  </w:style>
  <w:style w:type="character" w:customStyle="1" w:styleId="WW8Num7z0">
    <w:name w:val="WW8Num7z0"/>
    <w:rsid w:val="00A82C81"/>
    <w:rPr>
      <w:rFonts w:ascii="Symbol" w:hAnsi="Symbol"/>
    </w:rPr>
  </w:style>
  <w:style w:type="character" w:customStyle="1" w:styleId="WW8Num8z0">
    <w:name w:val="WW8Num8z0"/>
    <w:rsid w:val="00A82C81"/>
    <w:rPr>
      <w:rFonts w:ascii="Symbol" w:hAnsi="Symbol"/>
    </w:rPr>
  </w:style>
  <w:style w:type="character" w:customStyle="1" w:styleId="WW8Num9z0">
    <w:name w:val="WW8Num9z0"/>
    <w:rsid w:val="00A82C81"/>
    <w:rPr>
      <w:rFonts w:ascii="Symbol" w:hAnsi="Symbol"/>
    </w:rPr>
  </w:style>
  <w:style w:type="character" w:customStyle="1" w:styleId="WW8Num10z0">
    <w:name w:val="WW8Num10z0"/>
    <w:rsid w:val="00A82C81"/>
    <w:rPr>
      <w:rFonts w:ascii="Garamond" w:hAnsi="Garamond"/>
    </w:rPr>
  </w:style>
  <w:style w:type="character" w:customStyle="1" w:styleId="WW8Num11z1">
    <w:name w:val="WW8Num11z1"/>
    <w:rsid w:val="00A82C81"/>
    <w:rPr>
      <w:rFonts w:ascii="Garamond" w:hAnsi="Garamond"/>
    </w:rPr>
  </w:style>
  <w:style w:type="character" w:customStyle="1" w:styleId="Absatz-Standardschriftart">
    <w:name w:val="Absatz-Standardschriftart"/>
    <w:rsid w:val="00A82C81"/>
  </w:style>
  <w:style w:type="character" w:customStyle="1" w:styleId="WW-Absatz-Standardschriftart">
    <w:name w:val="WW-Absatz-Standardschriftart"/>
    <w:rsid w:val="00A82C81"/>
  </w:style>
  <w:style w:type="character" w:customStyle="1" w:styleId="WW-Absatz-Standardschriftart1">
    <w:name w:val="WW-Absatz-Standardschriftart1"/>
    <w:rsid w:val="00A82C81"/>
  </w:style>
  <w:style w:type="character" w:customStyle="1" w:styleId="EndnoteCharacters">
    <w:name w:val="Endnote Characters"/>
    <w:basedOn w:val="DefaultParagraphFont"/>
    <w:rsid w:val="00A82C81"/>
    <w:rPr>
      <w:position w:val="0"/>
      <w:sz w:val="24"/>
      <w:vertAlign w:val="baseline"/>
    </w:rPr>
  </w:style>
  <w:style w:type="character" w:customStyle="1" w:styleId="WW8Num1z0">
    <w:name w:val="WW8Num1z0"/>
    <w:rsid w:val="00A82C81"/>
    <w:rPr>
      <w:rFonts w:ascii="Symbol" w:hAnsi="Symbol"/>
    </w:rPr>
  </w:style>
  <w:style w:type="character" w:customStyle="1" w:styleId="WW8Num1z2">
    <w:name w:val="WW8Num1z2"/>
    <w:rsid w:val="00A82C81"/>
    <w:rPr>
      <w:rFonts w:ascii="Courier New" w:hAnsi="Courier New"/>
    </w:rPr>
  </w:style>
  <w:style w:type="character" w:customStyle="1" w:styleId="WW8Num1z3">
    <w:name w:val="WW8Num1z3"/>
    <w:rsid w:val="00A82C81"/>
    <w:rPr>
      <w:rFonts w:ascii="Wingdings" w:hAnsi="Wingdings"/>
    </w:rPr>
  </w:style>
  <w:style w:type="character" w:customStyle="1" w:styleId="WW8Num11z0">
    <w:name w:val="WW8Num11z0"/>
    <w:rsid w:val="00A82C81"/>
    <w:rPr>
      <w:rFonts w:ascii="Symbol" w:hAnsi="Symbol"/>
    </w:rPr>
  </w:style>
  <w:style w:type="character" w:customStyle="1" w:styleId="WW8Num83z0">
    <w:name w:val="WW8Num83z0"/>
    <w:rsid w:val="00A82C81"/>
    <w:rPr>
      <w:rFonts w:ascii="Symbol" w:hAnsi="Symbol"/>
    </w:rPr>
  </w:style>
  <w:style w:type="character" w:customStyle="1" w:styleId="WW8Num83z1">
    <w:name w:val="WW8Num83z1"/>
    <w:rsid w:val="00A82C81"/>
    <w:rPr>
      <w:rFonts w:ascii="Courier New" w:hAnsi="Courier New"/>
    </w:rPr>
  </w:style>
  <w:style w:type="character" w:customStyle="1" w:styleId="WW8Num83z2">
    <w:name w:val="WW8Num83z2"/>
    <w:rsid w:val="00A82C81"/>
    <w:rPr>
      <w:rFonts w:ascii="Wingdings" w:hAnsi="Wingdings"/>
    </w:rPr>
  </w:style>
  <w:style w:type="character" w:customStyle="1" w:styleId="WW8Num89z0">
    <w:name w:val="WW8Num89z0"/>
    <w:rsid w:val="00A82C81"/>
    <w:rPr>
      <w:rFonts w:ascii="Symbol" w:hAnsi="Symbol"/>
      <w:sz w:val="20"/>
    </w:rPr>
  </w:style>
  <w:style w:type="character" w:customStyle="1" w:styleId="WW8Num90z0">
    <w:name w:val="WW8Num90z0"/>
    <w:rsid w:val="00A82C81"/>
    <w:rPr>
      <w:rFonts w:ascii="Times New Roman" w:eastAsia="Times New Roman" w:hAnsi="Times New Roman" w:cs="Times New Roman"/>
    </w:rPr>
  </w:style>
  <w:style w:type="character" w:customStyle="1" w:styleId="WW8Num92z0">
    <w:name w:val="WW8Num92z0"/>
    <w:rsid w:val="00A82C81"/>
    <w:rPr>
      <w:rFonts w:ascii="Symbol" w:eastAsia="Times New Roman" w:hAnsi="Symbol"/>
    </w:rPr>
  </w:style>
  <w:style w:type="character" w:customStyle="1" w:styleId="WW8Num92z1">
    <w:name w:val="WW8Num92z1"/>
    <w:rsid w:val="00A82C81"/>
    <w:rPr>
      <w:rFonts w:ascii="Courier New" w:hAnsi="Courier New"/>
    </w:rPr>
  </w:style>
  <w:style w:type="character" w:customStyle="1" w:styleId="WW8Num92z2">
    <w:name w:val="WW8Num92z2"/>
    <w:rsid w:val="00A82C81"/>
    <w:rPr>
      <w:rFonts w:ascii="Wingdings" w:hAnsi="Wingdings"/>
    </w:rPr>
  </w:style>
  <w:style w:type="character" w:customStyle="1" w:styleId="WW8Num92z3">
    <w:name w:val="WW8Num92z3"/>
    <w:rsid w:val="00A82C81"/>
    <w:rPr>
      <w:rFonts w:ascii="Symbol" w:hAnsi="Symbol"/>
    </w:rPr>
  </w:style>
  <w:style w:type="character" w:customStyle="1" w:styleId="WW8Num96z0">
    <w:name w:val="WW8Num96z0"/>
    <w:rsid w:val="00A82C81"/>
    <w:rPr>
      <w:rFonts w:ascii="Symbol" w:hAnsi="Symbol"/>
      <w:sz w:val="20"/>
    </w:rPr>
  </w:style>
  <w:style w:type="character" w:customStyle="1" w:styleId="WW8Num96z1">
    <w:name w:val="WW8Num96z1"/>
    <w:rsid w:val="00A82C81"/>
    <w:rPr>
      <w:rFonts w:ascii="Courier New" w:hAnsi="Courier New"/>
      <w:sz w:val="20"/>
    </w:rPr>
  </w:style>
  <w:style w:type="character" w:customStyle="1" w:styleId="WW8Num96z2">
    <w:name w:val="WW8Num96z2"/>
    <w:rsid w:val="00A82C81"/>
    <w:rPr>
      <w:rFonts w:ascii="Wingdings" w:hAnsi="Wingdings"/>
      <w:sz w:val="20"/>
    </w:rPr>
  </w:style>
  <w:style w:type="character" w:customStyle="1" w:styleId="WW8Num103z0">
    <w:name w:val="WW8Num103z0"/>
    <w:rsid w:val="00A82C81"/>
    <w:rPr>
      <w:rFonts w:ascii="Symbol" w:hAnsi="Symbol"/>
      <w:sz w:val="20"/>
    </w:rPr>
  </w:style>
  <w:style w:type="character" w:customStyle="1" w:styleId="WW8Num103z1">
    <w:name w:val="WW8Num103z1"/>
    <w:rsid w:val="00A82C81"/>
    <w:rPr>
      <w:rFonts w:ascii="Courier New" w:hAnsi="Courier New"/>
      <w:sz w:val="20"/>
    </w:rPr>
  </w:style>
  <w:style w:type="character" w:customStyle="1" w:styleId="WW8Num103z2">
    <w:name w:val="WW8Num103z2"/>
    <w:rsid w:val="00A82C81"/>
    <w:rPr>
      <w:rFonts w:ascii="Wingdings" w:hAnsi="Wingdings"/>
      <w:sz w:val="20"/>
    </w:rPr>
  </w:style>
  <w:style w:type="character" w:customStyle="1" w:styleId="WW8Num108z0">
    <w:name w:val="WW8Num108z0"/>
    <w:rsid w:val="00A82C81"/>
    <w:rPr>
      <w:rFonts w:ascii="Symbol" w:hAnsi="Symbol"/>
      <w:sz w:val="20"/>
    </w:rPr>
  </w:style>
  <w:style w:type="character" w:customStyle="1" w:styleId="WW8Num108z1">
    <w:name w:val="WW8Num108z1"/>
    <w:rsid w:val="00A82C81"/>
    <w:rPr>
      <w:rFonts w:ascii="Courier New" w:hAnsi="Courier New"/>
      <w:sz w:val="20"/>
    </w:rPr>
  </w:style>
  <w:style w:type="character" w:customStyle="1" w:styleId="WW8Num108z2">
    <w:name w:val="WW8Num108z2"/>
    <w:rsid w:val="00A82C81"/>
    <w:rPr>
      <w:rFonts w:ascii="Wingdings" w:hAnsi="Wingdings"/>
      <w:sz w:val="20"/>
    </w:rPr>
  </w:style>
  <w:style w:type="character" w:customStyle="1" w:styleId="WW8Num109z0">
    <w:name w:val="WW8Num109z0"/>
    <w:rsid w:val="00A82C81"/>
    <w:rPr>
      <w:rFonts w:ascii="Symbol" w:eastAsia="Times New Roman" w:hAnsi="Symbol"/>
    </w:rPr>
  </w:style>
  <w:style w:type="character" w:customStyle="1" w:styleId="WW8Num109z1">
    <w:name w:val="WW8Num109z1"/>
    <w:rsid w:val="00A82C81"/>
    <w:rPr>
      <w:rFonts w:ascii="Courier New" w:hAnsi="Courier New"/>
    </w:rPr>
  </w:style>
  <w:style w:type="character" w:customStyle="1" w:styleId="WW8Num109z2">
    <w:name w:val="WW8Num109z2"/>
    <w:rsid w:val="00A82C81"/>
    <w:rPr>
      <w:rFonts w:ascii="Wingdings" w:hAnsi="Wingdings"/>
    </w:rPr>
  </w:style>
  <w:style w:type="character" w:customStyle="1" w:styleId="WW8Num109z3">
    <w:name w:val="WW8Num109z3"/>
    <w:rsid w:val="00A82C81"/>
    <w:rPr>
      <w:rFonts w:ascii="Symbol" w:hAnsi="Symbol"/>
    </w:rPr>
  </w:style>
  <w:style w:type="character" w:customStyle="1" w:styleId="WW8Num111z0">
    <w:name w:val="WW8Num111z0"/>
    <w:rsid w:val="00A82C81"/>
    <w:rPr>
      <w:rFonts w:ascii="Symbol" w:hAnsi="Symbol"/>
      <w:sz w:val="20"/>
    </w:rPr>
  </w:style>
  <w:style w:type="character" w:customStyle="1" w:styleId="WW8Num111z1">
    <w:name w:val="WW8Num111z1"/>
    <w:rsid w:val="00A82C81"/>
    <w:rPr>
      <w:rFonts w:ascii="Courier New" w:hAnsi="Courier New"/>
      <w:sz w:val="20"/>
    </w:rPr>
  </w:style>
  <w:style w:type="character" w:customStyle="1" w:styleId="WW8Num111z2">
    <w:name w:val="WW8Num111z2"/>
    <w:rsid w:val="00A82C81"/>
    <w:rPr>
      <w:rFonts w:ascii="Wingdings" w:hAnsi="Wingdings"/>
      <w:sz w:val="20"/>
    </w:rPr>
  </w:style>
  <w:style w:type="character" w:customStyle="1" w:styleId="WW8Num117z0">
    <w:name w:val="WW8Num117z0"/>
    <w:rsid w:val="00A82C81"/>
    <w:rPr>
      <w:rFonts w:ascii="Symbol" w:eastAsia="Times New Roman" w:hAnsi="Symbol"/>
    </w:rPr>
  </w:style>
  <w:style w:type="character" w:customStyle="1" w:styleId="WW8Num117z1">
    <w:name w:val="WW8Num117z1"/>
    <w:rsid w:val="00A82C81"/>
    <w:rPr>
      <w:rFonts w:ascii="Courier New" w:hAnsi="Courier New"/>
    </w:rPr>
  </w:style>
  <w:style w:type="character" w:customStyle="1" w:styleId="WW8Num117z2">
    <w:name w:val="WW8Num117z2"/>
    <w:rsid w:val="00A82C81"/>
    <w:rPr>
      <w:rFonts w:ascii="Wingdings" w:hAnsi="Wingdings"/>
    </w:rPr>
  </w:style>
  <w:style w:type="character" w:customStyle="1" w:styleId="WW8Num117z3">
    <w:name w:val="WW8Num117z3"/>
    <w:rsid w:val="00A82C81"/>
    <w:rPr>
      <w:rFonts w:ascii="Symbol" w:hAnsi="Symbol"/>
    </w:rPr>
  </w:style>
  <w:style w:type="character" w:customStyle="1" w:styleId="WW8Num126z0">
    <w:name w:val="WW8Num126z0"/>
    <w:rsid w:val="00A82C81"/>
    <w:rPr>
      <w:rFonts w:ascii="Symbol" w:eastAsia="SimSun" w:hAnsi="Symbol"/>
    </w:rPr>
  </w:style>
  <w:style w:type="character" w:customStyle="1" w:styleId="WW8Num126z1">
    <w:name w:val="WW8Num126z1"/>
    <w:rsid w:val="00A82C81"/>
    <w:rPr>
      <w:rFonts w:ascii="Courier New" w:hAnsi="Courier New"/>
    </w:rPr>
  </w:style>
  <w:style w:type="character" w:customStyle="1" w:styleId="WW8Num126z2">
    <w:name w:val="WW8Num126z2"/>
    <w:rsid w:val="00A82C81"/>
    <w:rPr>
      <w:rFonts w:ascii="Wingdings" w:hAnsi="Wingdings"/>
    </w:rPr>
  </w:style>
  <w:style w:type="character" w:customStyle="1" w:styleId="WW8Num126z3">
    <w:name w:val="WW8Num126z3"/>
    <w:rsid w:val="00A82C81"/>
    <w:rPr>
      <w:rFonts w:ascii="Symbol" w:hAnsi="Symbol"/>
    </w:rPr>
  </w:style>
  <w:style w:type="character" w:customStyle="1" w:styleId="WW8Num128z0">
    <w:name w:val="WW8Num128z0"/>
    <w:rsid w:val="00A82C81"/>
    <w:rPr>
      <w:rFonts w:ascii="Symbol" w:eastAsia="Times New Roman" w:hAnsi="Symbol"/>
    </w:rPr>
  </w:style>
  <w:style w:type="character" w:customStyle="1" w:styleId="WW8Num128z1">
    <w:name w:val="WW8Num128z1"/>
    <w:rsid w:val="00A82C81"/>
    <w:rPr>
      <w:rFonts w:ascii="Courier New" w:hAnsi="Courier New"/>
    </w:rPr>
  </w:style>
  <w:style w:type="character" w:customStyle="1" w:styleId="WW8Num128z2">
    <w:name w:val="WW8Num128z2"/>
    <w:rsid w:val="00A82C81"/>
    <w:rPr>
      <w:rFonts w:ascii="Wingdings" w:hAnsi="Wingdings"/>
    </w:rPr>
  </w:style>
  <w:style w:type="character" w:customStyle="1" w:styleId="WW8Num128z3">
    <w:name w:val="WW8Num128z3"/>
    <w:rsid w:val="00A82C81"/>
    <w:rPr>
      <w:rFonts w:ascii="Symbol" w:hAnsi="Symbol"/>
    </w:rPr>
  </w:style>
  <w:style w:type="character" w:customStyle="1" w:styleId="WW8Num138z0">
    <w:name w:val="WW8Num138z0"/>
    <w:rsid w:val="00A82C81"/>
    <w:rPr>
      <w:rFonts w:ascii="Times-Italic" w:eastAsia="Times New Roman" w:hAnsi="Times-Italic"/>
    </w:rPr>
  </w:style>
  <w:style w:type="character" w:customStyle="1" w:styleId="WW8Num138z1">
    <w:name w:val="WW8Num138z1"/>
    <w:rsid w:val="00A82C81"/>
    <w:rPr>
      <w:rFonts w:ascii="Courier New" w:hAnsi="Courier New"/>
    </w:rPr>
  </w:style>
  <w:style w:type="character" w:customStyle="1" w:styleId="WW8Num138z2">
    <w:name w:val="WW8Num138z2"/>
    <w:rsid w:val="00A82C81"/>
    <w:rPr>
      <w:rFonts w:ascii="Wingdings" w:hAnsi="Wingdings"/>
    </w:rPr>
  </w:style>
  <w:style w:type="character" w:customStyle="1" w:styleId="WW8Num138z3">
    <w:name w:val="WW8Num138z3"/>
    <w:rsid w:val="00A82C81"/>
    <w:rPr>
      <w:rFonts w:ascii="Symbol" w:hAnsi="Symbol"/>
    </w:rPr>
  </w:style>
  <w:style w:type="character" w:customStyle="1" w:styleId="WW8Num143z0">
    <w:name w:val="WW8Num143z0"/>
    <w:rsid w:val="00A82C81"/>
    <w:rPr>
      <w:rFonts w:ascii="Times New Roman" w:eastAsia="Times New Roman" w:hAnsi="Times New Roman" w:cs="Times New Roman"/>
    </w:rPr>
  </w:style>
  <w:style w:type="character" w:customStyle="1" w:styleId="WW8Num148z0">
    <w:name w:val="WW8Num148z0"/>
    <w:rsid w:val="00A82C81"/>
    <w:rPr>
      <w:rFonts w:ascii="Symbol" w:hAnsi="Symbol"/>
      <w:sz w:val="20"/>
    </w:rPr>
  </w:style>
  <w:style w:type="character" w:customStyle="1" w:styleId="WW8Num148z1">
    <w:name w:val="WW8Num148z1"/>
    <w:rsid w:val="00A82C81"/>
    <w:rPr>
      <w:rFonts w:ascii="Courier New" w:hAnsi="Courier New"/>
      <w:sz w:val="20"/>
    </w:rPr>
  </w:style>
  <w:style w:type="character" w:customStyle="1" w:styleId="WW8Num148z2">
    <w:name w:val="WW8Num148z2"/>
    <w:rsid w:val="00A82C81"/>
    <w:rPr>
      <w:rFonts w:ascii="Wingdings" w:hAnsi="Wingdings"/>
      <w:sz w:val="20"/>
    </w:rPr>
  </w:style>
  <w:style w:type="character" w:customStyle="1" w:styleId="WW8Num151z0">
    <w:name w:val="WW8Num151z0"/>
    <w:rsid w:val="00A82C81"/>
    <w:rPr>
      <w:rFonts w:ascii="Times New Roman" w:eastAsia="Times New Roman" w:hAnsi="Times New Roman" w:cs="Times New Roman"/>
    </w:rPr>
  </w:style>
  <w:style w:type="character" w:customStyle="1" w:styleId="WW8Num152z0">
    <w:name w:val="WW8Num152z0"/>
    <w:rsid w:val="00A82C81"/>
    <w:rPr>
      <w:rFonts w:ascii="Symbol" w:hAnsi="Symbol"/>
      <w:sz w:val="20"/>
    </w:rPr>
  </w:style>
  <w:style w:type="character" w:customStyle="1" w:styleId="WW8Num152z1">
    <w:name w:val="WW8Num152z1"/>
    <w:rsid w:val="00A82C81"/>
    <w:rPr>
      <w:rFonts w:ascii="Courier New" w:hAnsi="Courier New"/>
      <w:sz w:val="20"/>
    </w:rPr>
  </w:style>
  <w:style w:type="character" w:customStyle="1" w:styleId="WW8Num152z2">
    <w:name w:val="WW8Num152z2"/>
    <w:rsid w:val="00A82C81"/>
    <w:rPr>
      <w:rFonts w:ascii="Wingdings" w:hAnsi="Wingdings"/>
      <w:sz w:val="20"/>
    </w:rPr>
  </w:style>
  <w:style w:type="character" w:customStyle="1" w:styleId="WW8Num153z0">
    <w:name w:val="WW8Num153z0"/>
    <w:rsid w:val="00A82C81"/>
    <w:rPr>
      <w:sz w:val="24"/>
    </w:rPr>
  </w:style>
  <w:style w:type="character" w:customStyle="1" w:styleId="WW8Num155z0">
    <w:name w:val="WW8Num155z0"/>
    <w:rsid w:val="00A82C81"/>
    <w:rPr>
      <w:rFonts w:ascii="Times New Roman" w:eastAsia="Times New Roman" w:hAnsi="Times New Roman" w:cs="Times New Roman"/>
    </w:rPr>
  </w:style>
  <w:style w:type="character" w:customStyle="1" w:styleId="WW8Num157z0">
    <w:name w:val="WW8Num157z0"/>
    <w:rsid w:val="00A82C81"/>
    <w:rPr>
      <w:rFonts w:ascii="Symbol" w:hAnsi="Symbol"/>
      <w:sz w:val="20"/>
    </w:rPr>
  </w:style>
  <w:style w:type="character" w:customStyle="1" w:styleId="WW8Num157z1">
    <w:name w:val="WW8Num157z1"/>
    <w:rsid w:val="00A82C81"/>
    <w:rPr>
      <w:rFonts w:ascii="Courier New" w:hAnsi="Courier New"/>
      <w:sz w:val="20"/>
    </w:rPr>
  </w:style>
  <w:style w:type="character" w:customStyle="1" w:styleId="WW8Num157z2">
    <w:name w:val="WW8Num157z2"/>
    <w:rsid w:val="00A82C81"/>
    <w:rPr>
      <w:rFonts w:ascii="Wingdings" w:hAnsi="Wingdings"/>
      <w:sz w:val="20"/>
    </w:rPr>
  </w:style>
  <w:style w:type="character" w:customStyle="1" w:styleId="WW8Num163z0">
    <w:name w:val="WW8Num163z0"/>
    <w:rsid w:val="00A82C81"/>
    <w:rPr>
      <w:rFonts w:ascii="Symbol" w:hAnsi="Symbol"/>
      <w:sz w:val="20"/>
    </w:rPr>
  </w:style>
  <w:style w:type="character" w:customStyle="1" w:styleId="WW8Num163z1">
    <w:name w:val="WW8Num163z1"/>
    <w:rsid w:val="00A82C81"/>
    <w:rPr>
      <w:rFonts w:ascii="Courier New" w:hAnsi="Courier New"/>
      <w:sz w:val="20"/>
    </w:rPr>
  </w:style>
  <w:style w:type="character" w:customStyle="1" w:styleId="WW8Num163z2">
    <w:name w:val="WW8Num163z2"/>
    <w:rsid w:val="00A82C81"/>
    <w:rPr>
      <w:rFonts w:ascii="Wingdings" w:hAnsi="Wingdings"/>
      <w:sz w:val="20"/>
    </w:rPr>
  </w:style>
  <w:style w:type="character" w:customStyle="1" w:styleId="WW8Num170z0">
    <w:name w:val="WW8Num170z0"/>
    <w:rsid w:val="00A82C81"/>
    <w:rPr>
      <w:rFonts w:ascii="Symbol" w:eastAsia="Times New Roman" w:hAnsi="Symbol"/>
    </w:rPr>
  </w:style>
  <w:style w:type="character" w:customStyle="1" w:styleId="WW8Num170z1">
    <w:name w:val="WW8Num170z1"/>
    <w:rsid w:val="00A82C81"/>
    <w:rPr>
      <w:rFonts w:ascii="Courier New" w:hAnsi="Courier New"/>
    </w:rPr>
  </w:style>
  <w:style w:type="character" w:customStyle="1" w:styleId="WW8Num170z2">
    <w:name w:val="WW8Num170z2"/>
    <w:rsid w:val="00A82C81"/>
    <w:rPr>
      <w:rFonts w:ascii="Wingdings" w:hAnsi="Wingdings"/>
    </w:rPr>
  </w:style>
  <w:style w:type="character" w:customStyle="1" w:styleId="WW8Num170z3">
    <w:name w:val="WW8Num170z3"/>
    <w:rsid w:val="00A82C81"/>
    <w:rPr>
      <w:rFonts w:ascii="Symbol" w:hAnsi="Symbol"/>
    </w:rPr>
  </w:style>
  <w:style w:type="character" w:customStyle="1" w:styleId="WW8Num177z0">
    <w:name w:val="WW8Num177z0"/>
    <w:rsid w:val="00A82C81"/>
    <w:rPr>
      <w:rFonts w:ascii="Symbol" w:hAnsi="Symbol"/>
      <w:sz w:val="20"/>
    </w:rPr>
  </w:style>
  <w:style w:type="character" w:customStyle="1" w:styleId="WW8Num177z1">
    <w:name w:val="WW8Num177z1"/>
    <w:rsid w:val="00A82C81"/>
    <w:rPr>
      <w:rFonts w:ascii="Courier New" w:hAnsi="Courier New"/>
      <w:sz w:val="20"/>
    </w:rPr>
  </w:style>
  <w:style w:type="character" w:customStyle="1" w:styleId="WW8Num177z2">
    <w:name w:val="WW8Num177z2"/>
    <w:rsid w:val="00A82C81"/>
    <w:rPr>
      <w:rFonts w:ascii="Wingdings" w:hAnsi="Wingdings"/>
      <w:sz w:val="20"/>
    </w:rPr>
  </w:style>
  <w:style w:type="character" w:customStyle="1" w:styleId="WW8Num181z0">
    <w:name w:val="WW8Num181z0"/>
    <w:rsid w:val="00A82C81"/>
    <w:rPr>
      <w:rFonts w:ascii="Symbol" w:eastAsia="Times New Roman" w:hAnsi="Symbol"/>
    </w:rPr>
  </w:style>
  <w:style w:type="character" w:customStyle="1" w:styleId="WW8Num181z1">
    <w:name w:val="WW8Num181z1"/>
    <w:rsid w:val="00A82C81"/>
    <w:rPr>
      <w:rFonts w:ascii="Courier New" w:hAnsi="Courier New"/>
    </w:rPr>
  </w:style>
  <w:style w:type="character" w:customStyle="1" w:styleId="WW8Num181z2">
    <w:name w:val="WW8Num181z2"/>
    <w:rsid w:val="00A82C81"/>
    <w:rPr>
      <w:rFonts w:ascii="Wingdings" w:hAnsi="Wingdings"/>
    </w:rPr>
  </w:style>
  <w:style w:type="character" w:customStyle="1" w:styleId="WW8Num181z3">
    <w:name w:val="WW8Num181z3"/>
    <w:rsid w:val="00A82C81"/>
    <w:rPr>
      <w:rFonts w:ascii="Symbol" w:hAnsi="Symbol"/>
    </w:rPr>
  </w:style>
  <w:style w:type="character" w:customStyle="1" w:styleId="WW8Num185z0">
    <w:name w:val="WW8Num185z0"/>
    <w:rsid w:val="00A82C81"/>
    <w:rPr>
      <w:rFonts w:ascii="Symbol" w:eastAsia="Times New Roman" w:hAnsi="Symbol"/>
    </w:rPr>
  </w:style>
  <w:style w:type="character" w:customStyle="1" w:styleId="WW8Num185z1">
    <w:name w:val="WW8Num185z1"/>
    <w:rsid w:val="00A82C81"/>
    <w:rPr>
      <w:rFonts w:ascii="Courier New" w:hAnsi="Courier New"/>
    </w:rPr>
  </w:style>
  <w:style w:type="character" w:customStyle="1" w:styleId="WW8Num185z2">
    <w:name w:val="WW8Num185z2"/>
    <w:rsid w:val="00A82C81"/>
    <w:rPr>
      <w:rFonts w:ascii="Wingdings" w:hAnsi="Wingdings"/>
    </w:rPr>
  </w:style>
  <w:style w:type="character" w:customStyle="1" w:styleId="WW8Num185z3">
    <w:name w:val="WW8Num185z3"/>
    <w:rsid w:val="00A82C81"/>
    <w:rPr>
      <w:rFonts w:ascii="Symbol" w:hAnsi="Symbol"/>
    </w:rPr>
  </w:style>
  <w:style w:type="character" w:customStyle="1" w:styleId="WW8Num186z0">
    <w:name w:val="WW8Num186z0"/>
    <w:rsid w:val="00A82C81"/>
    <w:rPr>
      <w:rFonts w:ascii="Symbol" w:hAnsi="Symbol"/>
      <w:sz w:val="20"/>
    </w:rPr>
  </w:style>
  <w:style w:type="character" w:customStyle="1" w:styleId="WW8Num186z1">
    <w:name w:val="WW8Num186z1"/>
    <w:rsid w:val="00A82C81"/>
    <w:rPr>
      <w:rFonts w:ascii="Courier New" w:hAnsi="Courier New"/>
      <w:sz w:val="20"/>
    </w:rPr>
  </w:style>
  <w:style w:type="character" w:customStyle="1" w:styleId="WW8Num186z2">
    <w:name w:val="WW8Num186z2"/>
    <w:rsid w:val="00A82C81"/>
    <w:rPr>
      <w:rFonts w:ascii="Wingdings" w:hAnsi="Wingdings"/>
      <w:sz w:val="20"/>
    </w:rPr>
  </w:style>
  <w:style w:type="character" w:customStyle="1" w:styleId="WW8Num192z0">
    <w:name w:val="WW8Num192z0"/>
    <w:rsid w:val="00A82C81"/>
    <w:rPr>
      <w:rFonts w:ascii="Symbol" w:hAnsi="Symbol"/>
    </w:rPr>
  </w:style>
  <w:style w:type="character" w:customStyle="1" w:styleId="WW8Num192z1">
    <w:name w:val="WW8Num192z1"/>
    <w:rsid w:val="00A82C81"/>
    <w:rPr>
      <w:rFonts w:ascii="Courier New" w:hAnsi="Courier New"/>
    </w:rPr>
  </w:style>
  <w:style w:type="character" w:customStyle="1" w:styleId="WW8Num192z2">
    <w:name w:val="WW8Num192z2"/>
    <w:rsid w:val="00A82C81"/>
    <w:rPr>
      <w:rFonts w:ascii="Wingdings" w:hAnsi="Wingdings"/>
    </w:rPr>
  </w:style>
  <w:style w:type="character" w:customStyle="1" w:styleId="WW8Num194z0">
    <w:name w:val="WW8Num194z0"/>
    <w:rsid w:val="00A82C81"/>
    <w:rPr>
      <w:rFonts w:ascii="Times-Roman" w:eastAsia="Times New Roman" w:hAnsi="Times-Roman"/>
      <w:i w:val="0"/>
    </w:rPr>
  </w:style>
  <w:style w:type="character" w:customStyle="1" w:styleId="WW8Num194z1">
    <w:name w:val="WW8Num194z1"/>
    <w:rsid w:val="00A82C81"/>
    <w:rPr>
      <w:rFonts w:ascii="Courier New" w:hAnsi="Courier New"/>
    </w:rPr>
  </w:style>
  <w:style w:type="character" w:customStyle="1" w:styleId="WW8Num194z2">
    <w:name w:val="WW8Num194z2"/>
    <w:rsid w:val="00A82C81"/>
    <w:rPr>
      <w:rFonts w:ascii="Wingdings" w:hAnsi="Wingdings"/>
    </w:rPr>
  </w:style>
  <w:style w:type="character" w:customStyle="1" w:styleId="WW8Num194z3">
    <w:name w:val="WW8Num194z3"/>
    <w:rsid w:val="00A82C81"/>
    <w:rPr>
      <w:rFonts w:ascii="Symbol" w:hAnsi="Symbol"/>
    </w:rPr>
  </w:style>
  <w:style w:type="character" w:customStyle="1" w:styleId="WW8Num203z0">
    <w:name w:val="WW8Num203z0"/>
    <w:rsid w:val="00A82C81"/>
    <w:rPr>
      <w:rFonts w:ascii="Wingdings" w:eastAsia="Times New Roman" w:hAnsi="Wingdings"/>
    </w:rPr>
  </w:style>
  <w:style w:type="character" w:customStyle="1" w:styleId="WW8Num203z1">
    <w:name w:val="WW8Num203z1"/>
    <w:rsid w:val="00A82C81"/>
    <w:rPr>
      <w:rFonts w:ascii="Courier New" w:hAnsi="Courier New"/>
    </w:rPr>
  </w:style>
  <w:style w:type="character" w:customStyle="1" w:styleId="WW8Num203z2">
    <w:name w:val="WW8Num203z2"/>
    <w:rsid w:val="00A82C81"/>
    <w:rPr>
      <w:rFonts w:ascii="Wingdings" w:hAnsi="Wingdings"/>
    </w:rPr>
  </w:style>
  <w:style w:type="character" w:customStyle="1" w:styleId="WW8Num203z3">
    <w:name w:val="WW8Num203z3"/>
    <w:rsid w:val="00A82C81"/>
    <w:rPr>
      <w:rFonts w:ascii="Symbol" w:hAnsi="Symbol"/>
    </w:rPr>
  </w:style>
  <w:style w:type="character" w:customStyle="1" w:styleId="WW8Num204z1">
    <w:name w:val="WW8Num204z1"/>
    <w:rsid w:val="00A82C81"/>
    <w:rPr>
      <w:b/>
    </w:rPr>
  </w:style>
  <w:style w:type="character" w:customStyle="1" w:styleId="WW8Num206z0">
    <w:name w:val="WW8Num206z0"/>
    <w:rsid w:val="00A82C81"/>
    <w:rPr>
      <w:rFonts w:ascii="Symbol" w:eastAsia="Times New Roman" w:hAnsi="Symbol"/>
    </w:rPr>
  </w:style>
  <w:style w:type="character" w:customStyle="1" w:styleId="WW8Num206z1">
    <w:name w:val="WW8Num206z1"/>
    <w:rsid w:val="00A82C81"/>
    <w:rPr>
      <w:rFonts w:ascii="Courier New" w:hAnsi="Courier New"/>
    </w:rPr>
  </w:style>
  <w:style w:type="character" w:customStyle="1" w:styleId="WW8Num206z2">
    <w:name w:val="WW8Num206z2"/>
    <w:rsid w:val="00A82C81"/>
    <w:rPr>
      <w:rFonts w:ascii="Wingdings" w:hAnsi="Wingdings"/>
    </w:rPr>
  </w:style>
  <w:style w:type="character" w:customStyle="1" w:styleId="WW8Num206z3">
    <w:name w:val="WW8Num206z3"/>
    <w:rsid w:val="00A82C81"/>
    <w:rPr>
      <w:rFonts w:ascii="Symbol" w:hAnsi="Symbol"/>
    </w:rPr>
  </w:style>
  <w:style w:type="character" w:customStyle="1" w:styleId="WW8Num207z0">
    <w:name w:val="WW8Num207z0"/>
    <w:rsid w:val="00A82C81"/>
    <w:rPr>
      <w:rFonts w:ascii="Symbol" w:hAnsi="Symbol"/>
      <w:sz w:val="20"/>
    </w:rPr>
  </w:style>
  <w:style w:type="character" w:customStyle="1" w:styleId="WW8Num213z0">
    <w:name w:val="WW8Num213z0"/>
    <w:rsid w:val="00A82C81"/>
    <w:rPr>
      <w:rFonts w:ascii="Symbol" w:hAnsi="Symbol"/>
      <w:sz w:val="20"/>
    </w:rPr>
  </w:style>
  <w:style w:type="character" w:customStyle="1" w:styleId="WW8Num214z0">
    <w:name w:val="WW8Num214z0"/>
    <w:rsid w:val="00A82C81"/>
    <w:rPr>
      <w:rFonts w:ascii="Symbol" w:hAnsi="Symbol"/>
    </w:rPr>
  </w:style>
  <w:style w:type="character" w:customStyle="1" w:styleId="WW8Num214z1">
    <w:name w:val="WW8Num214z1"/>
    <w:rsid w:val="00A82C81"/>
    <w:rPr>
      <w:rFonts w:ascii="Courier New" w:hAnsi="Courier New"/>
    </w:rPr>
  </w:style>
  <w:style w:type="character" w:customStyle="1" w:styleId="WW8Num220z0">
    <w:name w:val="WW8Num220z0"/>
    <w:rsid w:val="00A82C81"/>
    <w:rPr>
      <w:u w:val="single"/>
    </w:rPr>
  </w:style>
  <w:style w:type="character" w:customStyle="1" w:styleId="WW8Num228z0">
    <w:name w:val="WW8Num228z0"/>
    <w:rsid w:val="00A82C81"/>
    <w:rPr>
      <w:rFonts w:ascii="Symbol" w:hAnsi="Symbol"/>
      <w:sz w:val="20"/>
    </w:rPr>
  </w:style>
  <w:style w:type="character" w:customStyle="1" w:styleId="WW8Num228z1">
    <w:name w:val="WW8Num228z1"/>
    <w:rsid w:val="00A82C81"/>
    <w:rPr>
      <w:rFonts w:ascii="Courier New" w:hAnsi="Courier New"/>
      <w:sz w:val="20"/>
    </w:rPr>
  </w:style>
  <w:style w:type="character" w:customStyle="1" w:styleId="WW8Num228z2">
    <w:name w:val="WW8Num228z2"/>
    <w:rsid w:val="00A82C81"/>
    <w:rPr>
      <w:rFonts w:ascii="Wingdings" w:hAnsi="Wingdings"/>
      <w:sz w:val="20"/>
    </w:rPr>
  </w:style>
  <w:style w:type="character" w:customStyle="1" w:styleId="WW8Num236z0">
    <w:name w:val="WW8Num236z0"/>
    <w:rsid w:val="00A82C81"/>
    <w:rPr>
      <w:rFonts w:ascii="Symbol" w:eastAsia="Times New Roman" w:hAnsi="Symbol"/>
    </w:rPr>
  </w:style>
  <w:style w:type="character" w:customStyle="1" w:styleId="WW8Num236z1">
    <w:name w:val="WW8Num236z1"/>
    <w:rsid w:val="00A82C81"/>
    <w:rPr>
      <w:rFonts w:ascii="Courier New" w:hAnsi="Courier New"/>
    </w:rPr>
  </w:style>
  <w:style w:type="character" w:customStyle="1" w:styleId="WW8Num236z2">
    <w:name w:val="WW8Num236z2"/>
    <w:rsid w:val="00A82C81"/>
    <w:rPr>
      <w:rFonts w:ascii="Wingdings" w:hAnsi="Wingdings"/>
    </w:rPr>
  </w:style>
  <w:style w:type="character" w:customStyle="1" w:styleId="WW8Num236z3">
    <w:name w:val="WW8Num236z3"/>
    <w:rsid w:val="00A82C81"/>
    <w:rPr>
      <w:rFonts w:ascii="Symbol" w:hAnsi="Symbol"/>
    </w:rPr>
  </w:style>
  <w:style w:type="character" w:customStyle="1" w:styleId="WW8Num239z0">
    <w:name w:val="WW8Num239z0"/>
    <w:rsid w:val="00A82C81"/>
    <w:rPr>
      <w:rFonts w:ascii="Times New Roman" w:eastAsia="Times New Roman" w:hAnsi="Times New Roman" w:cs="Times New Roman"/>
    </w:rPr>
  </w:style>
  <w:style w:type="character" w:customStyle="1" w:styleId="WW8Num239z1">
    <w:name w:val="WW8Num239z1"/>
    <w:rsid w:val="00A82C81"/>
    <w:rPr>
      <w:rFonts w:ascii="Courier New" w:hAnsi="Courier New"/>
    </w:rPr>
  </w:style>
  <w:style w:type="character" w:customStyle="1" w:styleId="WW8Num239z2">
    <w:name w:val="WW8Num239z2"/>
    <w:rsid w:val="00A82C81"/>
    <w:rPr>
      <w:rFonts w:ascii="Wingdings" w:hAnsi="Wingdings"/>
    </w:rPr>
  </w:style>
  <w:style w:type="character" w:customStyle="1" w:styleId="WW8Num239z3">
    <w:name w:val="WW8Num239z3"/>
    <w:rsid w:val="00A82C81"/>
    <w:rPr>
      <w:rFonts w:ascii="Symbol" w:hAnsi="Symbol"/>
    </w:rPr>
  </w:style>
  <w:style w:type="character" w:customStyle="1" w:styleId="char">
    <w:name w:val="char"/>
    <w:basedOn w:val="DefaultParagraphFont"/>
    <w:rsid w:val="00A82C81"/>
  </w:style>
  <w:style w:type="character" w:customStyle="1" w:styleId="hdr">
    <w:name w:val="hdr"/>
    <w:basedOn w:val="DefaultParagraphFont"/>
    <w:rsid w:val="00A82C81"/>
  </w:style>
  <w:style w:type="character" w:customStyle="1" w:styleId="bolding1">
    <w:name w:val="bolding1"/>
    <w:basedOn w:val="DefaultParagraphFont"/>
    <w:rsid w:val="00A82C81"/>
    <w:rPr>
      <w:b/>
      <w:bCs/>
    </w:rPr>
  </w:style>
  <w:style w:type="character" w:customStyle="1" w:styleId="bookoptions1">
    <w:name w:val="book_options1"/>
    <w:basedOn w:val="DefaultParagraphFont"/>
    <w:rsid w:val="00A82C81"/>
    <w:rPr>
      <w:b/>
      <w:bCs/>
      <w:color w:val="333366"/>
    </w:rPr>
  </w:style>
  <w:style w:type="character" w:customStyle="1" w:styleId="descriptionblock">
    <w:name w:val="description block"/>
    <w:basedOn w:val="DefaultParagraphFont"/>
    <w:rsid w:val="00A82C81"/>
  </w:style>
  <w:style w:type="character" w:customStyle="1" w:styleId="detailsboxblock">
    <w:name w:val="detailsbox block"/>
    <w:basedOn w:val="DefaultParagraphFont"/>
    <w:rsid w:val="00A82C81"/>
  </w:style>
  <w:style w:type="character" w:customStyle="1" w:styleId="Char3">
    <w:name w:val="Char3"/>
    <w:basedOn w:val="DefaultParagraphFont"/>
    <w:rsid w:val="00A82C81"/>
    <w:rPr>
      <w:rFonts w:cs="Arial"/>
      <w:bCs/>
      <w:u w:val="thick"/>
      <w:lang w:val="en-US" w:eastAsia="ar-SA" w:bidi="ar-SA"/>
    </w:rPr>
  </w:style>
  <w:style w:type="character" w:customStyle="1" w:styleId="Heading2CharCharCharCharCharCharCharCharCharCharCharCharCharChar">
    <w:name w:val="Heading 2 Char Char Char Char Char Char Char Char Char Char Char Char Char Char"/>
    <w:basedOn w:val="DefaultParagraphFont"/>
    <w:rsid w:val="00A82C81"/>
    <w:rPr>
      <w:rFonts w:eastAsia="SimSun" w:cs="Arial"/>
      <w:b/>
      <w:bCs/>
      <w:iCs/>
      <w:sz w:val="24"/>
      <w:szCs w:val="28"/>
      <w:lang w:val="en-US" w:eastAsia="ar-SA" w:bidi="ar-SA"/>
    </w:rPr>
  </w:style>
  <w:style w:type="character" w:customStyle="1" w:styleId="textmedium">
    <w:name w:val="textmedium"/>
    <w:basedOn w:val="DefaultParagraphFont"/>
    <w:rsid w:val="00A82C81"/>
  </w:style>
  <w:style w:type="character" w:customStyle="1" w:styleId="citation1">
    <w:name w:val="citation1"/>
    <w:basedOn w:val="DefaultParagraphFont"/>
    <w:rsid w:val="00A82C81"/>
    <w:rPr>
      <w:rFonts w:ascii="Verdana" w:hAnsi="Verdana"/>
      <w:sz w:val="17"/>
      <w:szCs w:val="17"/>
    </w:rPr>
  </w:style>
  <w:style w:type="character" w:customStyle="1" w:styleId="hithighlite">
    <w:name w:val="hithighlite"/>
    <w:basedOn w:val="DefaultParagraphFont"/>
    <w:rsid w:val="00A82C81"/>
  </w:style>
  <w:style w:type="character" w:customStyle="1" w:styleId="Style6pt">
    <w:name w:val="Style 6 pt"/>
    <w:basedOn w:val="DefaultParagraphFont"/>
    <w:qFormat/>
    <w:rsid w:val="00A82C81"/>
    <w:rPr>
      <w:sz w:val="12"/>
    </w:rPr>
  </w:style>
  <w:style w:type="character" w:customStyle="1" w:styleId="NumberingSymbols">
    <w:name w:val="Numbering Symbols"/>
    <w:rsid w:val="00A82C81"/>
    <w:rPr>
      <w:rFonts w:ascii="Garamond" w:hAnsi="Garamond"/>
    </w:rPr>
  </w:style>
  <w:style w:type="character" w:customStyle="1" w:styleId="Bullets">
    <w:name w:val="Bullets"/>
    <w:rsid w:val="00A82C81"/>
    <w:rPr>
      <w:rFonts w:ascii="StarSymbol" w:eastAsia="StarSymbol" w:hAnsi="StarSymbol" w:cs="StarSymbol"/>
      <w:sz w:val="18"/>
      <w:szCs w:val="18"/>
    </w:rPr>
  </w:style>
  <w:style w:type="character" w:customStyle="1" w:styleId="BoldandUnderlineChar5CharCharCharCharCharCharCharChar">
    <w:name w:val="Bold and Underline Char5 Char Char Char Char Char Char Char Char"/>
    <w:basedOn w:val="DefaultParagraphFont"/>
    <w:rsid w:val="00A82C81"/>
    <w:rPr>
      <w:b/>
      <w:szCs w:val="24"/>
      <w:u w:val="single"/>
      <w:lang w:val="en-US" w:eastAsia="ar-SA" w:bidi="ar-SA"/>
    </w:rPr>
  </w:style>
  <w:style w:type="character" w:customStyle="1" w:styleId="UnderlineChar6CharCharCharCharCharCharCharChar">
    <w:name w:val="Underline Char6 Char Char Char Char Char Char Char Char"/>
    <w:basedOn w:val="DefaultParagraphFont"/>
    <w:rsid w:val="00A82C81"/>
    <w:rPr>
      <w:szCs w:val="24"/>
      <w:u w:val="single"/>
      <w:lang w:val="en-US" w:eastAsia="ar-SA" w:bidi="ar-SA"/>
    </w:rPr>
  </w:style>
  <w:style w:type="paragraph" w:customStyle="1" w:styleId="Index">
    <w:name w:val="Index"/>
    <w:basedOn w:val="Normal"/>
    <w:rsid w:val="00A82C81"/>
    <w:pPr>
      <w:widowControl w:val="0"/>
      <w:suppressLineNumbers/>
      <w:suppressAutoHyphens/>
    </w:pPr>
    <w:rPr>
      <w:rFonts w:eastAsia="Calibri" w:cs="Tahoma"/>
      <w:lang w:bidi="en-US"/>
    </w:rPr>
  </w:style>
  <w:style w:type="paragraph" w:styleId="BodyTextIndent">
    <w:name w:val="Body Text Indent"/>
    <w:basedOn w:val="Normal"/>
    <w:next w:val="Normal"/>
    <w:link w:val="BodyTextIndentChar"/>
    <w:uiPriority w:val="99"/>
    <w:rsid w:val="00A82C81"/>
    <w:pPr>
      <w:widowControl w:val="0"/>
      <w:suppressAutoHyphens/>
      <w:autoSpaceDE w:val="0"/>
    </w:pPr>
    <w:rPr>
      <w:rFonts w:ascii="LHPMII+TimesNewRoman" w:eastAsia="Calibri" w:hAnsi="LHPMII+TimesNewRoman" w:cs="Times New Roman"/>
      <w:sz w:val="24"/>
      <w:szCs w:val="20"/>
      <w:lang w:eastAsia="ar-SA"/>
    </w:rPr>
  </w:style>
  <w:style w:type="character" w:customStyle="1" w:styleId="BodyTextIndentChar">
    <w:name w:val="Body Text Indent Char"/>
    <w:basedOn w:val="DefaultParagraphFont"/>
    <w:link w:val="BodyTextIndent"/>
    <w:uiPriority w:val="99"/>
    <w:rsid w:val="00A82C81"/>
    <w:rPr>
      <w:rFonts w:ascii="LHPMII+TimesNewRoman" w:eastAsia="Calibri" w:hAnsi="LHPMII+TimesNewRoman" w:cs="Times New Roman"/>
      <w:szCs w:val="20"/>
      <w:lang w:eastAsia="ar-SA"/>
    </w:rPr>
  </w:style>
  <w:style w:type="paragraph" w:customStyle="1" w:styleId="StyleLeft025Right025TopSinglesolidlineAuto">
    <w:name w:val="Style Left:  0.25&quot; Right:  0.25&quot; Top: (Single solid line Auto  ..."/>
    <w:basedOn w:val="Normal"/>
    <w:uiPriority w:val="99"/>
    <w:qFormat/>
    <w:rsid w:val="00A82C81"/>
    <w:pPr>
      <w:widowControl w:val="0"/>
      <w:pBdr>
        <w:top w:val="single" w:sz="4" w:space="1" w:color="000000"/>
        <w:left w:val="single" w:sz="4" w:space="0" w:color="000000"/>
        <w:bottom w:val="single" w:sz="4" w:space="1" w:color="000000"/>
        <w:right w:val="single" w:sz="4" w:space="4" w:color="000000"/>
      </w:pBdr>
      <w:suppressAutoHyphens/>
      <w:ind w:left="360" w:right="360"/>
    </w:pPr>
    <w:rPr>
      <w:rFonts w:ascii="Times New Roman" w:eastAsia="Calibri" w:hAnsi="Times New Roman" w:cs="Times New Roman"/>
      <w:sz w:val="24"/>
      <w:szCs w:val="20"/>
      <w:lang w:eastAsia="ar-SA"/>
    </w:rPr>
  </w:style>
  <w:style w:type="paragraph" w:customStyle="1" w:styleId="ArgumentTags">
    <w:name w:val="Argument Tags"/>
    <w:basedOn w:val="Heading2"/>
    <w:uiPriority w:val="99"/>
    <w:qFormat/>
    <w:rsid w:val="00A82C81"/>
    <w:pPr>
      <w:widowControl w:val="0"/>
      <w:suppressAutoHyphens/>
      <w:contextualSpacing/>
    </w:pPr>
    <w:rPr>
      <w:rFonts w:ascii="Arial" w:eastAsia="Calibri" w:hAnsi="Arial" w:cs="Arial"/>
      <w:b w:val="0"/>
      <w:bCs w:val="0"/>
      <w:iCs/>
      <w:sz w:val="24"/>
      <w:szCs w:val="22"/>
      <w:lang w:eastAsia="ar-SA"/>
    </w:rPr>
  </w:style>
  <w:style w:type="paragraph" w:customStyle="1" w:styleId="subhead">
    <w:name w:val="subhead"/>
    <w:basedOn w:val="Normal"/>
    <w:qFormat/>
    <w:rsid w:val="00A82C81"/>
    <w:pPr>
      <w:widowControl w:val="0"/>
      <w:suppressAutoHyphens/>
      <w:spacing w:after="120" w:line="225" w:lineRule="atLeast"/>
      <w:ind w:right="180"/>
    </w:pPr>
    <w:rPr>
      <w:rFonts w:eastAsia="Calibri" w:cs="Times New Roman"/>
      <w:color w:val="5177C5"/>
      <w:szCs w:val="20"/>
      <w:lang w:eastAsia="ar-SA"/>
    </w:rPr>
  </w:style>
  <w:style w:type="paragraph" w:customStyle="1" w:styleId="StyleHeading110pt">
    <w:name w:val="Style Heading 1 + 10 pt"/>
    <w:basedOn w:val="Heading1"/>
    <w:uiPriority w:val="99"/>
    <w:qFormat/>
    <w:rsid w:val="00A82C81"/>
    <w:pPr>
      <w:pBdr>
        <w:top w:val="single" w:sz="8" w:space="1" w:color="000000"/>
        <w:left w:val="single" w:sz="8" w:space="4" w:color="000000"/>
        <w:bottom w:val="single" w:sz="8" w:space="1" w:color="000000"/>
        <w:right w:val="single" w:sz="8" w:space="4" w:color="000000"/>
      </w:pBdr>
      <w:suppressAutoHyphens/>
      <w:contextualSpacing/>
    </w:pPr>
    <w:rPr>
      <w:rFonts w:ascii="Times New Roman" w:eastAsia="Times New Roman" w:hAnsi="Times New Roman" w:cs="Times New Roman"/>
      <w:bCs w:val="0"/>
      <w:caps/>
      <w:kern w:val="1"/>
      <w:sz w:val="32"/>
      <w:lang w:eastAsia="ar-SA"/>
    </w:rPr>
  </w:style>
  <w:style w:type="paragraph" w:customStyle="1" w:styleId="StyleStyleHeading110pt10pt">
    <w:name w:val="Style Style Heading 1 + 10 pt + 10 pt"/>
    <w:basedOn w:val="StyleHeading110pt"/>
    <w:uiPriority w:val="99"/>
    <w:qFormat/>
    <w:rsid w:val="00A82C81"/>
  </w:style>
  <w:style w:type="paragraph" w:customStyle="1" w:styleId="StyleUnderliningTimesNewRomanBoldNounderlineKernat16">
    <w:name w:val="Style Underlining + Times New Roman Bold No underline Kern at 16..."/>
    <w:basedOn w:val="Normal"/>
    <w:uiPriority w:val="99"/>
    <w:qFormat/>
    <w:rsid w:val="00A82C81"/>
    <w:pPr>
      <w:widowControl w:val="0"/>
      <w:suppressAutoHyphens/>
    </w:pPr>
    <w:rPr>
      <w:rFonts w:ascii="Times New Roman" w:eastAsia="Calibri" w:hAnsi="Times New Roman" w:cs="Times New Roman"/>
      <w:b/>
      <w:bCs/>
      <w:kern w:val="1"/>
      <w:sz w:val="32"/>
      <w:szCs w:val="32"/>
      <w:lang w:eastAsia="ar-SA"/>
    </w:rPr>
  </w:style>
  <w:style w:type="paragraph" w:customStyle="1" w:styleId="StyleUnderliningTimesNewRomanBoldNounderlineKernat161">
    <w:name w:val="Style Underlining + Times New Roman Bold No underline Kern at 16...1"/>
    <w:basedOn w:val="Normal"/>
    <w:uiPriority w:val="99"/>
    <w:qFormat/>
    <w:rsid w:val="00A82C81"/>
    <w:pPr>
      <w:widowControl w:val="0"/>
      <w:suppressAutoHyphens/>
    </w:pPr>
    <w:rPr>
      <w:rFonts w:ascii="Times New Roman" w:eastAsia="Calibri" w:hAnsi="Times New Roman" w:cs="Times New Roman"/>
      <w:b/>
      <w:bCs/>
      <w:kern w:val="1"/>
      <w:sz w:val="32"/>
      <w:szCs w:val="32"/>
      <w:lang w:eastAsia="ar-SA"/>
    </w:rPr>
  </w:style>
  <w:style w:type="paragraph" w:customStyle="1" w:styleId="StyleBoldUnderliningKernat16pt">
    <w:name w:val="Style Bold Underlining + Kern at 16 pt"/>
    <w:uiPriority w:val="99"/>
    <w:qFormat/>
    <w:rsid w:val="00A82C81"/>
    <w:pPr>
      <w:widowControl w:val="0"/>
      <w:tabs>
        <w:tab w:val="left" w:pos="8820"/>
      </w:tabs>
      <w:suppressAutoHyphens/>
      <w:autoSpaceDE w:val="0"/>
      <w:spacing w:before="100" w:after="100"/>
    </w:pPr>
    <w:rPr>
      <w:rFonts w:ascii="Times New Roman" w:eastAsia="Times New Roman" w:hAnsi="Times New Roman" w:cs="Times New Roman"/>
      <w:b/>
      <w:bCs/>
      <w:kern w:val="1"/>
      <w:sz w:val="32"/>
      <w:szCs w:val="32"/>
      <w:u w:val="single"/>
      <w:lang w:val="en-GB" w:eastAsia="ar-SA"/>
    </w:rPr>
  </w:style>
  <w:style w:type="paragraph" w:customStyle="1" w:styleId="boldy">
    <w:name w:val="boldy"/>
    <w:basedOn w:val="Heading2"/>
    <w:uiPriority w:val="99"/>
    <w:qFormat/>
    <w:rsid w:val="00A82C81"/>
    <w:pPr>
      <w:widowControl w:val="0"/>
      <w:suppressAutoHyphens/>
      <w:contextualSpacing/>
    </w:pPr>
    <w:rPr>
      <w:rFonts w:ascii="Times New Roman" w:eastAsia="Calibri" w:hAnsi="Times New Roman" w:cs="Arial"/>
      <w:b w:val="0"/>
      <w:bCs w:val="0"/>
      <w:iCs/>
      <w:szCs w:val="20"/>
      <w:lang w:eastAsia="ar-SA"/>
    </w:rPr>
  </w:style>
  <w:style w:type="paragraph" w:customStyle="1" w:styleId="TxBr6p1">
    <w:name w:val="TxBr_6p1"/>
    <w:basedOn w:val="Normal"/>
    <w:uiPriority w:val="99"/>
    <w:qFormat/>
    <w:rsid w:val="00A82C81"/>
    <w:pPr>
      <w:widowControl w:val="0"/>
      <w:tabs>
        <w:tab w:val="left" w:pos="204"/>
      </w:tabs>
      <w:suppressAutoHyphens/>
      <w:autoSpaceDE w:val="0"/>
      <w:spacing w:line="238" w:lineRule="atLeast"/>
      <w:ind w:firstLine="204"/>
      <w:jc w:val="both"/>
    </w:pPr>
    <w:rPr>
      <w:rFonts w:ascii="Times New Roman" w:eastAsia="Calibri" w:hAnsi="Times New Roman" w:cs="Times New Roman"/>
      <w:sz w:val="24"/>
      <w:szCs w:val="20"/>
      <w:lang w:bidi="en-US"/>
    </w:rPr>
  </w:style>
  <w:style w:type="paragraph" w:customStyle="1" w:styleId="cardCharCharCharCharCharCharCharCharCharCharCharCharCharCharChar">
    <w:name w:val="card Char Char Char Char Char Char Char Char Char Char Char Char Char Char Char"/>
    <w:basedOn w:val="Normal"/>
    <w:uiPriority w:val="99"/>
    <w:qFormat/>
    <w:rsid w:val="00A82C81"/>
    <w:pPr>
      <w:widowControl w:val="0"/>
      <w:suppressAutoHyphens/>
      <w:ind w:left="400"/>
    </w:pPr>
    <w:rPr>
      <w:rFonts w:ascii="Times New Roman" w:eastAsia="Calibri" w:hAnsi="Times New Roman" w:cs="Times New Roman"/>
      <w:szCs w:val="20"/>
      <w:lang w:bidi="en-US"/>
    </w:rPr>
  </w:style>
  <w:style w:type="paragraph" w:customStyle="1" w:styleId="UnderlineStyle">
    <w:name w:val="Underline Style"/>
    <w:basedOn w:val="Normal"/>
    <w:qFormat/>
    <w:rsid w:val="00A82C81"/>
    <w:pPr>
      <w:widowControl w:val="0"/>
      <w:suppressAutoHyphens/>
    </w:pPr>
    <w:rPr>
      <w:rFonts w:ascii="Times New Roman" w:eastAsia="Calibri" w:hAnsi="Times New Roman" w:cs="Times New Roman"/>
      <w:b/>
      <w:sz w:val="24"/>
      <w:u w:val="single"/>
      <w:lang w:eastAsia="ar-SA"/>
    </w:rPr>
  </w:style>
  <w:style w:type="paragraph" w:customStyle="1" w:styleId="Normalization">
    <w:name w:val="Normalization"/>
    <w:basedOn w:val="Normal"/>
    <w:uiPriority w:val="99"/>
    <w:qFormat/>
    <w:rsid w:val="00A82C81"/>
    <w:pPr>
      <w:widowControl w:val="0"/>
      <w:suppressAutoHyphens/>
    </w:pPr>
    <w:rPr>
      <w:rFonts w:ascii="Times New Roman" w:eastAsia="Calibri" w:hAnsi="Times New Roman" w:cs="Times New Roman"/>
      <w:sz w:val="18"/>
      <w:lang w:eastAsia="ar-SA"/>
    </w:rPr>
  </w:style>
  <w:style w:type="paragraph" w:customStyle="1" w:styleId="BreifTitle">
    <w:name w:val="Breif Title"/>
    <w:basedOn w:val="Normal"/>
    <w:uiPriority w:val="99"/>
    <w:qFormat/>
    <w:rsid w:val="00A82C81"/>
    <w:pPr>
      <w:widowControl w:val="0"/>
      <w:suppressAutoHyphens/>
      <w:autoSpaceDE w:val="0"/>
      <w:jc w:val="center"/>
    </w:pPr>
    <w:rPr>
      <w:rFonts w:eastAsia="Calibri" w:cs="Times New Roman"/>
      <w:b/>
      <w:caps/>
      <w:sz w:val="24"/>
      <w:lang w:eastAsia="ar-SA"/>
    </w:rPr>
  </w:style>
  <w:style w:type="paragraph" w:customStyle="1" w:styleId="tagCharChar1Char">
    <w:name w:val="tag Char Char1 Char"/>
    <w:basedOn w:val="Normal"/>
    <w:uiPriority w:val="99"/>
    <w:qFormat/>
    <w:rsid w:val="00A82C81"/>
    <w:pPr>
      <w:suppressAutoHyphens/>
    </w:pPr>
    <w:rPr>
      <w:rFonts w:ascii="Times New Roman" w:eastAsia="Calibri" w:hAnsi="Times New Roman" w:cs="Times New Roman"/>
      <w:b/>
      <w:bCs/>
      <w:sz w:val="24"/>
      <w:lang w:eastAsia="ar-SA"/>
    </w:rPr>
  </w:style>
  <w:style w:type="paragraph" w:customStyle="1" w:styleId="WW-Default">
    <w:name w:val="WW-Default"/>
    <w:qFormat/>
    <w:rsid w:val="00A82C81"/>
    <w:pPr>
      <w:widowControl w:val="0"/>
      <w:suppressAutoHyphens/>
      <w:autoSpaceDE w:val="0"/>
    </w:pPr>
    <w:rPr>
      <w:rFonts w:ascii="Arial Black" w:eastAsia="Times New Roman" w:hAnsi="Arial Black" w:cs="Arial Black"/>
      <w:color w:val="000000"/>
      <w:lang w:eastAsia="ar-SA"/>
    </w:rPr>
  </w:style>
  <w:style w:type="paragraph" w:customStyle="1" w:styleId="CM12">
    <w:name w:val="CM12"/>
    <w:basedOn w:val="WW-Default"/>
    <w:next w:val="WW-Default"/>
    <w:uiPriority w:val="99"/>
    <w:qFormat/>
    <w:rsid w:val="00A82C81"/>
    <w:pPr>
      <w:spacing w:line="320" w:lineRule="atLeast"/>
    </w:pPr>
    <w:rPr>
      <w:rFonts w:ascii="Granjon LT Std" w:hAnsi="Granjon LT Std" w:cs="Times New Roman"/>
      <w:lang w:eastAsia="en-US" w:bidi="en-US"/>
    </w:rPr>
  </w:style>
  <w:style w:type="paragraph" w:customStyle="1" w:styleId="CM44">
    <w:name w:val="CM44"/>
    <w:basedOn w:val="WW-Default"/>
    <w:next w:val="WW-Default"/>
    <w:uiPriority w:val="99"/>
    <w:qFormat/>
    <w:rsid w:val="00A82C81"/>
    <w:pPr>
      <w:spacing w:after="480"/>
    </w:pPr>
    <w:rPr>
      <w:rFonts w:ascii="Granjon LT Std" w:hAnsi="Granjon LT Std" w:cs="Times New Roman"/>
      <w:lang w:eastAsia="en-US" w:bidi="en-US"/>
    </w:rPr>
  </w:style>
  <w:style w:type="paragraph" w:customStyle="1" w:styleId="CM10">
    <w:name w:val="CM10"/>
    <w:basedOn w:val="WW-Default"/>
    <w:next w:val="WW-Default"/>
    <w:uiPriority w:val="99"/>
    <w:qFormat/>
    <w:rsid w:val="00A82C81"/>
    <w:pPr>
      <w:spacing w:line="320" w:lineRule="atLeast"/>
    </w:pPr>
    <w:rPr>
      <w:rFonts w:ascii="Granjon LT Std" w:hAnsi="Granjon LT Std" w:cs="Times New Roman"/>
      <w:lang w:eastAsia="en-US" w:bidi="en-US"/>
    </w:rPr>
  </w:style>
  <w:style w:type="paragraph" w:customStyle="1" w:styleId="NoteLevel1">
    <w:name w:val="Note Level 1"/>
    <w:basedOn w:val="Normal"/>
    <w:rsid w:val="00A82C81"/>
    <w:pPr>
      <w:keepNext/>
      <w:widowControl w:val="0"/>
      <w:tabs>
        <w:tab w:val="left" w:pos="0"/>
      </w:tabs>
      <w:suppressAutoHyphens/>
    </w:pPr>
    <w:rPr>
      <w:rFonts w:ascii="Verdana" w:eastAsia="MS Gothic" w:hAnsi="Verdana" w:cs="Times New Roman"/>
      <w:szCs w:val="26"/>
      <w:lang w:eastAsia="ar-SA"/>
    </w:rPr>
  </w:style>
  <w:style w:type="paragraph" w:customStyle="1" w:styleId="NoteLevel3">
    <w:name w:val="Note Level 3"/>
    <w:basedOn w:val="Normal"/>
    <w:rsid w:val="00A82C81"/>
    <w:pPr>
      <w:keepNext/>
      <w:widowControl w:val="0"/>
      <w:tabs>
        <w:tab w:val="left" w:pos="1440"/>
      </w:tabs>
      <w:suppressAutoHyphens/>
      <w:ind w:left="1800" w:hanging="360"/>
    </w:pPr>
    <w:rPr>
      <w:rFonts w:ascii="Verdana" w:eastAsia="MS Gothic" w:hAnsi="Verdana" w:cs="Times New Roman"/>
      <w:szCs w:val="26"/>
      <w:lang w:eastAsia="ar-SA"/>
    </w:rPr>
  </w:style>
  <w:style w:type="paragraph" w:customStyle="1" w:styleId="NoteLevel4">
    <w:name w:val="Note Level 4"/>
    <w:basedOn w:val="Normal"/>
    <w:rsid w:val="00A82C81"/>
    <w:pPr>
      <w:keepNext/>
      <w:widowControl w:val="0"/>
      <w:tabs>
        <w:tab w:val="left" w:pos="2160"/>
      </w:tabs>
      <w:suppressAutoHyphens/>
      <w:ind w:left="2520" w:hanging="360"/>
    </w:pPr>
    <w:rPr>
      <w:rFonts w:ascii="Verdana" w:eastAsia="MS Gothic" w:hAnsi="Verdana" w:cs="Times New Roman"/>
      <w:szCs w:val="26"/>
      <w:lang w:eastAsia="ar-SA"/>
    </w:rPr>
  </w:style>
  <w:style w:type="paragraph" w:customStyle="1" w:styleId="NoteLevel5">
    <w:name w:val="Note Level 5"/>
    <w:basedOn w:val="Normal"/>
    <w:rsid w:val="00A82C81"/>
    <w:pPr>
      <w:keepNext/>
      <w:widowControl w:val="0"/>
      <w:tabs>
        <w:tab w:val="left" w:pos="2880"/>
      </w:tabs>
      <w:suppressAutoHyphens/>
      <w:ind w:left="3240" w:hanging="360"/>
    </w:pPr>
    <w:rPr>
      <w:rFonts w:ascii="Verdana" w:eastAsia="MS Gothic" w:hAnsi="Verdana" w:cs="Times New Roman"/>
      <w:szCs w:val="26"/>
      <w:lang w:eastAsia="ar-SA"/>
    </w:rPr>
  </w:style>
  <w:style w:type="paragraph" w:customStyle="1" w:styleId="NoteLevel6">
    <w:name w:val="Note Level 6"/>
    <w:basedOn w:val="Normal"/>
    <w:rsid w:val="00A82C81"/>
    <w:pPr>
      <w:keepNext/>
      <w:widowControl w:val="0"/>
      <w:tabs>
        <w:tab w:val="left" w:pos="3600"/>
      </w:tabs>
      <w:suppressAutoHyphens/>
      <w:ind w:left="3960" w:hanging="360"/>
    </w:pPr>
    <w:rPr>
      <w:rFonts w:ascii="Verdana" w:eastAsia="MS Gothic" w:hAnsi="Verdana" w:cs="Times New Roman"/>
      <w:szCs w:val="26"/>
      <w:lang w:eastAsia="ar-SA"/>
    </w:rPr>
  </w:style>
  <w:style w:type="paragraph" w:customStyle="1" w:styleId="NoteLevel7">
    <w:name w:val="Note Level 7"/>
    <w:basedOn w:val="Normal"/>
    <w:rsid w:val="00A82C81"/>
    <w:pPr>
      <w:keepNext/>
      <w:widowControl w:val="0"/>
      <w:tabs>
        <w:tab w:val="left" w:pos="4320"/>
      </w:tabs>
      <w:suppressAutoHyphens/>
      <w:ind w:left="4680" w:hanging="360"/>
    </w:pPr>
    <w:rPr>
      <w:rFonts w:ascii="Verdana" w:eastAsia="MS Gothic" w:hAnsi="Verdana" w:cs="Times New Roman"/>
      <w:szCs w:val="26"/>
      <w:lang w:eastAsia="ar-SA"/>
    </w:rPr>
  </w:style>
  <w:style w:type="paragraph" w:customStyle="1" w:styleId="NoteLevel8">
    <w:name w:val="Note Level 8"/>
    <w:basedOn w:val="Normal"/>
    <w:rsid w:val="00A82C81"/>
    <w:pPr>
      <w:keepNext/>
      <w:widowControl w:val="0"/>
      <w:tabs>
        <w:tab w:val="left" w:pos="5040"/>
      </w:tabs>
      <w:suppressAutoHyphens/>
      <w:ind w:left="5400" w:hanging="360"/>
    </w:pPr>
    <w:rPr>
      <w:rFonts w:ascii="Verdana" w:eastAsia="MS Gothic" w:hAnsi="Verdana" w:cs="Times New Roman"/>
      <w:szCs w:val="26"/>
      <w:lang w:eastAsia="ar-SA"/>
    </w:rPr>
  </w:style>
  <w:style w:type="paragraph" w:customStyle="1" w:styleId="NoteLevel9">
    <w:name w:val="Note Level 9"/>
    <w:basedOn w:val="Normal"/>
    <w:rsid w:val="00A82C81"/>
    <w:pPr>
      <w:keepNext/>
      <w:widowControl w:val="0"/>
      <w:tabs>
        <w:tab w:val="left" w:pos="5760"/>
      </w:tabs>
      <w:suppressAutoHyphens/>
      <w:ind w:left="6120" w:hanging="360"/>
    </w:pPr>
    <w:rPr>
      <w:rFonts w:ascii="Verdana" w:eastAsia="MS Gothic" w:hAnsi="Verdana" w:cs="Times New Roman"/>
      <w:szCs w:val="26"/>
      <w:lang w:eastAsia="ar-SA"/>
    </w:rPr>
  </w:style>
  <w:style w:type="paragraph" w:customStyle="1" w:styleId="Heading10">
    <w:name w:val="Heading 10"/>
    <w:basedOn w:val="Heading1"/>
    <w:next w:val="BodyText"/>
    <w:rsid w:val="00A82C81"/>
    <w:pPr>
      <w:suppressAutoHyphens/>
      <w:spacing w:after="120"/>
      <w:contextualSpacing/>
      <w:jc w:val="left"/>
      <w:outlineLvl w:val="9"/>
    </w:pPr>
    <w:rPr>
      <w:rFonts w:ascii="Arial" w:eastAsia="Lucida Sans Unicode" w:hAnsi="Arial" w:cs="Tahoma"/>
      <w:bCs w:val="0"/>
      <w:caps/>
      <w:sz w:val="21"/>
      <w:szCs w:val="21"/>
      <w:lang w:bidi="en-US"/>
    </w:rPr>
  </w:style>
  <w:style w:type="paragraph" w:customStyle="1" w:styleId="Quotations">
    <w:name w:val="Quotations"/>
    <w:basedOn w:val="Normal"/>
    <w:rsid w:val="00A82C81"/>
    <w:pPr>
      <w:widowControl w:val="0"/>
      <w:suppressAutoHyphens/>
      <w:spacing w:after="283"/>
      <w:ind w:left="567" w:right="567"/>
    </w:pPr>
    <w:rPr>
      <w:rFonts w:eastAsia="Calibri" w:cs="Times New Roman"/>
      <w:lang w:bidi="en-US"/>
    </w:rPr>
  </w:style>
  <w:style w:type="paragraph" w:customStyle="1" w:styleId="HorizontalLine">
    <w:name w:val="Horizontal Line"/>
    <w:basedOn w:val="Normal"/>
    <w:next w:val="BodyText"/>
    <w:rsid w:val="00A82C81"/>
    <w:pPr>
      <w:widowControl w:val="0"/>
      <w:suppressLineNumbers/>
      <w:pBdr>
        <w:bottom w:val="double" w:sz="1" w:space="0" w:color="808080"/>
      </w:pBdr>
      <w:suppressAutoHyphens/>
      <w:spacing w:after="283"/>
    </w:pPr>
    <w:rPr>
      <w:rFonts w:eastAsia="Calibri" w:cs="Times New Roman"/>
      <w:sz w:val="12"/>
      <w:szCs w:val="12"/>
      <w:lang w:bidi="en-US"/>
    </w:rPr>
  </w:style>
  <w:style w:type="paragraph" w:customStyle="1" w:styleId="TableHeading">
    <w:name w:val="Table Heading"/>
    <w:basedOn w:val="TableContents"/>
    <w:rsid w:val="00A82C81"/>
    <w:pPr>
      <w:tabs>
        <w:tab w:val="clear" w:pos="9450"/>
      </w:tabs>
      <w:jc w:val="center"/>
    </w:pPr>
    <w:rPr>
      <w:rFonts w:ascii="Garamond" w:eastAsia="Times New Roman" w:hAnsi="Garamond"/>
      <w:b/>
      <w:bCs/>
      <w:kern w:val="0"/>
      <w:sz w:val="22"/>
      <w:lang w:bidi="en-US"/>
    </w:rPr>
  </w:style>
  <w:style w:type="paragraph" w:customStyle="1" w:styleId="cardtextemphasis">
    <w:name w:val="card text emphasis"/>
    <w:basedOn w:val="UnderlinedCardText"/>
    <w:qFormat/>
    <w:rsid w:val="00A82C81"/>
    <w:pPr>
      <w:widowControl w:val="0"/>
      <w:suppressAutoHyphens/>
      <w:spacing w:before="86" w:after="86"/>
      <w:ind w:left="86" w:right="86"/>
    </w:pPr>
    <w:rPr>
      <w:rFonts w:eastAsia="Times New Roman"/>
      <w:b/>
    </w:rPr>
  </w:style>
  <w:style w:type="character" w:customStyle="1" w:styleId="a1">
    <w:name w:val="a1"/>
    <w:basedOn w:val="DefaultParagraphFont"/>
    <w:rsid w:val="00A82C81"/>
    <w:rPr>
      <w:color w:val="008000"/>
    </w:rPr>
  </w:style>
  <w:style w:type="character" w:customStyle="1" w:styleId="AUNDERLINE0">
    <w:name w:val="AUNDERLINE"/>
    <w:basedOn w:val="DefaultParagraphFont"/>
    <w:qFormat/>
    <w:rsid w:val="00A82C81"/>
    <w:rPr>
      <w:rFonts w:ascii="Times New Roman" w:hAnsi="Times New Roman"/>
      <w:sz w:val="20"/>
      <w:u w:val="single"/>
    </w:rPr>
  </w:style>
  <w:style w:type="paragraph" w:customStyle="1" w:styleId="NormalUnderline0">
    <w:name w:val="Normal + Underline"/>
    <w:basedOn w:val="Normal"/>
    <w:rsid w:val="00A82C81"/>
    <w:pPr>
      <w:ind w:left="720"/>
    </w:pPr>
    <w:rPr>
      <w:rFonts w:ascii="Times New Roman" w:eastAsia="Calibri" w:hAnsi="Times New Roman" w:cs="Times New Roman"/>
      <w:b/>
      <w:sz w:val="24"/>
      <w:u w:val="single"/>
    </w:rPr>
  </w:style>
  <w:style w:type="character" w:customStyle="1" w:styleId="NormalUnderlineChar">
    <w:name w:val="Normal + Underline Char"/>
    <w:basedOn w:val="DefaultParagraphFont"/>
    <w:rsid w:val="00A82C81"/>
    <w:rPr>
      <w:b/>
      <w:sz w:val="24"/>
      <w:szCs w:val="24"/>
      <w:u w:val="single"/>
      <w:lang w:val="en-US" w:eastAsia="en-US" w:bidi="ar-SA"/>
    </w:rPr>
  </w:style>
  <w:style w:type="paragraph" w:customStyle="1" w:styleId="western">
    <w:name w:val="western"/>
    <w:basedOn w:val="Normal"/>
    <w:rsid w:val="00A82C81"/>
    <w:pPr>
      <w:spacing w:before="100" w:beforeAutospacing="1" w:after="100" w:afterAutospacing="1"/>
    </w:pPr>
    <w:rPr>
      <w:rFonts w:ascii="Times New Roman" w:eastAsia="Calibri" w:hAnsi="Times New Roman" w:cs="Times New Roman"/>
      <w:sz w:val="24"/>
    </w:rPr>
  </w:style>
  <w:style w:type="character" w:customStyle="1" w:styleId="CitesChar1">
    <w:name w:val="Cites Char1"/>
    <w:basedOn w:val="DefaultParagraphFont"/>
    <w:rsid w:val="00A82C81"/>
    <w:rPr>
      <w:b/>
      <w:szCs w:val="24"/>
      <w:u w:val="single"/>
      <w:lang w:val="en-US" w:eastAsia="en-US" w:bidi="ar-SA"/>
    </w:rPr>
  </w:style>
  <w:style w:type="character" w:customStyle="1" w:styleId="UnderlinedTextCharChar">
    <w:name w:val="Underlined Text Char Char"/>
    <w:basedOn w:val="DefaultParagraphFont"/>
    <w:rsid w:val="00A82C81"/>
    <w:rPr>
      <w:rFonts w:cs="Arial"/>
      <w:bCs/>
      <w:szCs w:val="26"/>
      <w:u w:val="single"/>
      <w:lang w:val="en-US" w:eastAsia="en-US" w:bidi="ar-SA"/>
    </w:rPr>
  </w:style>
  <w:style w:type="paragraph" w:customStyle="1" w:styleId="Repeatblockheading0">
    <w:name w:val="Repeat block heading"/>
    <w:basedOn w:val="Title"/>
    <w:rsid w:val="00A82C81"/>
    <w:pPr>
      <w:keepNext w:val="0"/>
      <w:keepLines w:val="0"/>
      <w:widowControl w:val="0"/>
      <w:pBdr>
        <w:bottom w:val="single" w:sz="12" w:space="1" w:color="auto"/>
      </w:pBdr>
      <w:spacing w:after="0"/>
      <w:outlineLvl w:val="1"/>
    </w:pPr>
    <w:rPr>
      <w:rFonts w:ascii="Estrangelo Edessa" w:eastAsia="Times New Roman" w:hAnsi="Estrangelo Edessa" w:cs="Times New Roman"/>
      <w:b/>
      <w:sz w:val="48"/>
      <w:szCs w:val="48"/>
      <w:u w:val="none"/>
    </w:rPr>
  </w:style>
  <w:style w:type="character" w:customStyle="1" w:styleId="lqqtgroup">
    <w:name w:val="lqqtgroup"/>
    <w:basedOn w:val="DefaultParagraphFont"/>
    <w:rsid w:val="00A82C81"/>
  </w:style>
  <w:style w:type="character" w:customStyle="1" w:styleId="quotedtooltip">
    <w:name w:val="quotedtooltip"/>
    <w:basedOn w:val="DefaultParagraphFont"/>
    <w:rsid w:val="00A82C81"/>
  </w:style>
  <w:style w:type="character" w:customStyle="1" w:styleId="quotedtooltipbox">
    <w:name w:val="quotedtooltipbox"/>
    <w:basedOn w:val="DefaultParagraphFont"/>
    <w:rsid w:val="00A82C81"/>
  </w:style>
  <w:style w:type="character" w:customStyle="1" w:styleId="mwlivequotes">
    <w:name w:val="mwlivequotes"/>
    <w:basedOn w:val="DefaultParagraphFont"/>
    <w:rsid w:val="00A82C81"/>
  </w:style>
  <w:style w:type="character" w:customStyle="1" w:styleId="lastlabel">
    <w:name w:val="lastlabel"/>
    <w:basedOn w:val="DefaultParagraphFont"/>
    <w:rsid w:val="00A82C81"/>
  </w:style>
  <w:style w:type="character" w:customStyle="1" w:styleId="lb07">
    <w:name w:val="lb07"/>
    <w:basedOn w:val="DefaultParagraphFont"/>
    <w:rsid w:val="00A82C81"/>
  </w:style>
  <w:style w:type="character" w:customStyle="1" w:styleId="qted">
    <w:name w:val="qted"/>
    <w:basedOn w:val="DefaultParagraphFont"/>
    <w:rsid w:val="00A82C81"/>
  </w:style>
  <w:style w:type="character" w:customStyle="1" w:styleId="t14">
    <w:name w:val="t14"/>
    <w:basedOn w:val="DefaultParagraphFont"/>
    <w:rsid w:val="00A82C81"/>
  </w:style>
  <w:style w:type="paragraph" w:customStyle="1" w:styleId="format-body">
    <w:name w:val="format-body"/>
    <w:basedOn w:val="Normal"/>
    <w:rsid w:val="00A82C81"/>
    <w:pPr>
      <w:spacing w:before="100" w:beforeAutospacing="1" w:after="100" w:afterAutospacing="1"/>
    </w:pPr>
    <w:rPr>
      <w:rFonts w:ascii="Times New Roman" w:eastAsia="Calibri" w:hAnsi="Times New Roman" w:cs="Times New Roman"/>
      <w:sz w:val="24"/>
    </w:rPr>
  </w:style>
  <w:style w:type="character" w:customStyle="1" w:styleId="crosslinkpopup">
    <w:name w:val="crosslinkpopup"/>
    <w:basedOn w:val="DefaultParagraphFont"/>
    <w:rsid w:val="00A82C81"/>
  </w:style>
  <w:style w:type="character" w:customStyle="1" w:styleId="searchtermbold">
    <w:name w:val="searchtermbold"/>
    <w:basedOn w:val="DefaultParagraphFont"/>
    <w:rsid w:val="00A82C81"/>
  </w:style>
  <w:style w:type="character" w:customStyle="1" w:styleId="spanstyle">
    <w:name w:val="spanstyle"/>
    <w:basedOn w:val="DefaultParagraphFont"/>
    <w:rsid w:val="00A82C81"/>
  </w:style>
  <w:style w:type="character" w:customStyle="1" w:styleId="ShrinkChar">
    <w:name w:val="Shrink Char"/>
    <w:basedOn w:val="DefaultParagraphFont"/>
    <w:rsid w:val="00A82C81"/>
    <w:rPr>
      <w:rFonts w:ascii="Times New Roman" w:eastAsia="Times New Roman" w:hAnsi="Times New Roman"/>
      <w:sz w:val="12"/>
      <w:lang w:val="en-US" w:eastAsia="en-US" w:bidi="ar-SA"/>
    </w:rPr>
  </w:style>
  <w:style w:type="character" w:customStyle="1" w:styleId="FullCiteChar">
    <w:name w:val="Full Cite Char"/>
    <w:basedOn w:val="DefaultParagraphFont"/>
    <w:rsid w:val="00A82C81"/>
    <w:rPr>
      <w:lang w:val="en-US" w:eastAsia="en-US" w:bidi="ar-SA"/>
    </w:rPr>
  </w:style>
  <w:style w:type="character" w:customStyle="1" w:styleId="f">
    <w:name w:val="f"/>
    <w:basedOn w:val="DefaultParagraphFont"/>
    <w:rsid w:val="00A82C81"/>
  </w:style>
  <w:style w:type="character" w:customStyle="1" w:styleId="nfakpe">
    <w:name w:val="nfakpe"/>
    <w:basedOn w:val="DefaultParagraphFont"/>
    <w:rsid w:val="00A82C81"/>
  </w:style>
  <w:style w:type="character" w:customStyle="1" w:styleId="DebateBlockCharChar">
    <w:name w:val="Debate Block Char Char"/>
    <w:basedOn w:val="DefaultParagraphFont"/>
    <w:rsid w:val="00A82C81"/>
    <w:rPr>
      <w:rFonts w:cs="Arial"/>
      <w:b/>
      <w:bCs/>
      <w:kern w:val="32"/>
      <w:sz w:val="36"/>
      <w:szCs w:val="32"/>
      <w:u w:val="single"/>
    </w:rPr>
  </w:style>
  <w:style w:type="character" w:customStyle="1" w:styleId="DebateTagChar0">
    <w:name w:val="Debate Tag Char"/>
    <w:aliases w:val="Heading 2 Char1 Char Char1 Char,Heading 2 Char Char Char Char1 Char,Heading 2 Char1 Char Char1 Char Char Char,Heading 2 Char Char Char Char1 Char Char Char,Tagging Char Char"/>
    <w:basedOn w:val="DefaultParagraphFont"/>
    <w:rsid w:val="00A82C81"/>
    <w:rPr>
      <w:rFonts w:cs="Arial"/>
      <w:b/>
      <w:bCs/>
      <w:iCs/>
      <w:sz w:val="24"/>
      <w:szCs w:val="28"/>
    </w:rPr>
  </w:style>
  <w:style w:type="paragraph" w:customStyle="1" w:styleId="Language">
    <w:name w:val="Language"/>
    <w:basedOn w:val="Normal"/>
    <w:qFormat/>
    <w:rsid w:val="00A82C81"/>
    <w:rPr>
      <w:rFonts w:ascii="Times New Roman" w:eastAsia="Calibri" w:hAnsi="Times New Roman" w:cs="Times New Roman"/>
      <w:strike/>
      <w:szCs w:val="20"/>
    </w:rPr>
  </w:style>
  <w:style w:type="character" w:customStyle="1" w:styleId="citsource">
    <w:name w:val="citsource"/>
    <w:basedOn w:val="DefaultParagraphFont"/>
    <w:rsid w:val="00A82C81"/>
  </w:style>
  <w:style w:type="character" w:customStyle="1" w:styleId="BoldandUnderlineCharCharCharCharCharCharCharCharCharCharCharCharCharCharCharChar">
    <w:name w:val="Bold and Underline Char Char Char Char Char Char Char Char Char Char Char Char Char Char Char Char"/>
    <w:basedOn w:val="DefaultParagraphFont"/>
    <w:link w:val="BoldandUnderlineCharCharCharCharCharCharCharCharCharCharCharCharCharCharChar"/>
    <w:rsid w:val="00A82C81"/>
    <w:rPr>
      <w:b/>
      <w:u w:val="single"/>
    </w:rPr>
  </w:style>
  <w:style w:type="character" w:customStyle="1" w:styleId="sc">
    <w:name w:val="sc"/>
    <w:basedOn w:val="DefaultParagraphFont"/>
    <w:rsid w:val="00A82C81"/>
  </w:style>
  <w:style w:type="character" w:customStyle="1" w:styleId="dd">
    <w:name w:val="dd"/>
    <w:basedOn w:val="DefaultParagraphFont"/>
    <w:rsid w:val="00A82C81"/>
  </w:style>
  <w:style w:type="character" w:customStyle="1" w:styleId="post-author">
    <w:name w:val="post-author"/>
    <w:basedOn w:val="DefaultParagraphFont"/>
    <w:rsid w:val="00A82C81"/>
  </w:style>
  <w:style w:type="character" w:customStyle="1" w:styleId="ital-inline">
    <w:name w:val="ital-inline"/>
    <w:basedOn w:val="DefaultParagraphFont"/>
    <w:rsid w:val="00A82C81"/>
  </w:style>
  <w:style w:type="character" w:customStyle="1" w:styleId="atime">
    <w:name w:val="atime"/>
    <w:basedOn w:val="DefaultParagraphFont"/>
    <w:rsid w:val="00A82C81"/>
  </w:style>
  <w:style w:type="character" w:customStyle="1" w:styleId="ReadText">
    <w:name w:val="Read Text"/>
    <w:basedOn w:val="DefaultParagraphFont"/>
    <w:rsid w:val="00A82C81"/>
    <w:rPr>
      <w:rFonts w:ascii="Times New Roman" w:hAnsi="Times New Roman"/>
      <w:b/>
      <w:bCs/>
      <w:sz w:val="24"/>
      <w:u w:val="single"/>
    </w:rPr>
  </w:style>
  <w:style w:type="paragraph" w:customStyle="1" w:styleId="unread">
    <w:name w:val="unread"/>
    <w:basedOn w:val="Normal"/>
    <w:rsid w:val="00A82C81"/>
    <w:rPr>
      <w:rFonts w:ascii="Times New Roman" w:eastAsia="Calibri" w:hAnsi="Times New Roman" w:cs="Times New Roman"/>
    </w:rPr>
  </w:style>
  <w:style w:type="character" w:customStyle="1" w:styleId="unreadChar">
    <w:name w:val="unread Char"/>
    <w:basedOn w:val="DefaultParagraphFont"/>
    <w:rsid w:val="00A82C81"/>
    <w:rPr>
      <w:szCs w:val="24"/>
      <w:lang w:val="en-US" w:eastAsia="en-US" w:bidi="ar-SA"/>
    </w:rPr>
  </w:style>
  <w:style w:type="paragraph" w:customStyle="1" w:styleId="cardunderlined0">
    <w:name w:val="card underlined"/>
    <w:basedOn w:val="Normal"/>
    <w:rsid w:val="00A82C81"/>
    <w:rPr>
      <w:rFonts w:ascii="Arial" w:eastAsia="Calibri" w:hAnsi="Arial" w:cs="Times New Roman"/>
      <w:u w:val="single"/>
    </w:rPr>
  </w:style>
  <w:style w:type="character" w:customStyle="1" w:styleId="Internetlink1">
    <w:name w:val="Internet link1"/>
    <w:rsid w:val="00A82C81"/>
    <w:rPr>
      <w:color w:val="000080"/>
      <w:u w:val="single"/>
    </w:rPr>
  </w:style>
  <w:style w:type="character" w:customStyle="1" w:styleId="StrongEmphasis">
    <w:name w:val="Strong Emphasis"/>
    <w:rsid w:val="00A82C81"/>
    <w:rPr>
      <w:b/>
    </w:rPr>
  </w:style>
  <w:style w:type="character" w:customStyle="1" w:styleId="underliningChar0">
    <w:name w:val="underlining Char"/>
    <w:basedOn w:val="DefaultParagraphFont"/>
    <w:rsid w:val="00A82C81"/>
    <w:rPr>
      <w:b/>
      <w:szCs w:val="24"/>
      <w:u w:val="single"/>
      <w:lang w:val="en-US" w:eastAsia="en-US" w:bidi="ar-SA"/>
    </w:rPr>
  </w:style>
  <w:style w:type="character" w:customStyle="1" w:styleId="notreadChar">
    <w:name w:val="not read Char"/>
    <w:basedOn w:val="DefaultParagraphFont"/>
    <w:rsid w:val="00A82C81"/>
    <w:rPr>
      <w:sz w:val="18"/>
      <w:szCs w:val="24"/>
      <w:lang w:val="en-US" w:eastAsia="en-US" w:bidi="ar-SA"/>
    </w:rPr>
  </w:style>
  <w:style w:type="character" w:customStyle="1" w:styleId="journalname">
    <w:name w:val="journalname"/>
    <w:basedOn w:val="DefaultParagraphFont"/>
    <w:rsid w:val="00A82C81"/>
  </w:style>
  <w:style w:type="character" w:customStyle="1" w:styleId="b">
    <w:name w:val="b"/>
    <w:basedOn w:val="DefaultParagraphFont"/>
    <w:rsid w:val="00A82C81"/>
  </w:style>
  <w:style w:type="character" w:customStyle="1" w:styleId="insideheadline">
    <w:name w:val="insideheadline"/>
    <w:basedOn w:val="DefaultParagraphFont"/>
    <w:rsid w:val="00A82C81"/>
  </w:style>
  <w:style w:type="character" w:customStyle="1" w:styleId="byl">
    <w:name w:val="byl"/>
    <w:basedOn w:val="DefaultParagraphFont"/>
    <w:rsid w:val="00A82C81"/>
  </w:style>
  <w:style w:type="character" w:customStyle="1" w:styleId="NormalUnderlineChar0">
    <w:name w:val="Normal Underline Char"/>
    <w:basedOn w:val="DefaultParagraphFont"/>
    <w:rsid w:val="00A82C81"/>
    <w:rPr>
      <w:szCs w:val="24"/>
      <w:u w:val="single"/>
    </w:rPr>
  </w:style>
  <w:style w:type="paragraph" w:customStyle="1" w:styleId="article-text">
    <w:name w:val="article-text"/>
    <w:basedOn w:val="Normal"/>
    <w:rsid w:val="00A82C81"/>
    <w:pPr>
      <w:spacing w:before="100" w:beforeAutospacing="1" w:after="100" w:afterAutospacing="1"/>
    </w:pPr>
    <w:rPr>
      <w:rFonts w:ascii="Times New Roman" w:eastAsia="SimSun" w:hAnsi="Times New Roman" w:cs="Times New Roman"/>
      <w:sz w:val="24"/>
      <w:lang w:eastAsia="zh-CN"/>
    </w:rPr>
  </w:style>
  <w:style w:type="character" w:customStyle="1" w:styleId="mwlivequotesupdelayed">
    <w:name w:val="mwlivequotes up delayed"/>
    <w:basedOn w:val="DefaultParagraphFont"/>
    <w:rsid w:val="00A82C81"/>
  </w:style>
  <w:style w:type="character" w:customStyle="1" w:styleId="mwlivequotesdowndelayed">
    <w:name w:val="mwlivequotes down delayed"/>
    <w:basedOn w:val="DefaultParagraphFont"/>
    <w:rsid w:val="00A82C81"/>
  </w:style>
  <w:style w:type="character" w:customStyle="1" w:styleId="headline">
    <w:name w:val="headline"/>
    <w:basedOn w:val="DefaultParagraphFont"/>
    <w:rsid w:val="00A82C81"/>
  </w:style>
  <w:style w:type="character" w:customStyle="1" w:styleId="shirttail">
    <w:name w:val="shirttail"/>
    <w:basedOn w:val="DefaultParagraphFont"/>
    <w:rsid w:val="00A82C81"/>
  </w:style>
  <w:style w:type="character" w:customStyle="1" w:styleId="definition">
    <w:name w:val="definition"/>
    <w:basedOn w:val="DefaultParagraphFont"/>
    <w:rsid w:val="00A82C81"/>
  </w:style>
  <w:style w:type="character" w:customStyle="1" w:styleId="name">
    <w:name w:val="name"/>
    <w:basedOn w:val="DefaultParagraphFont"/>
    <w:rsid w:val="00A82C81"/>
  </w:style>
  <w:style w:type="character" w:customStyle="1" w:styleId="forenames">
    <w:name w:val="forenames"/>
    <w:basedOn w:val="DefaultParagraphFont"/>
    <w:rsid w:val="00A82C81"/>
  </w:style>
  <w:style w:type="character" w:customStyle="1" w:styleId="surname">
    <w:name w:val="surname"/>
    <w:basedOn w:val="DefaultParagraphFont"/>
    <w:rsid w:val="00A82C81"/>
  </w:style>
  <w:style w:type="character" w:customStyle="1" w:styleId="btitle">
    <w:name w:val="btitle"/>
    <w:basedOn w:val="DefaultParagraphFont"/>
    <w:rsid w:val="00A82C81"/>
  </w:style>
  <w:style w:type="paragraph" w:customStyle="1" w:styleId="CardTextCharChar">
    <w:name w:val="Card Text Char Char"/>
    <w:qFormat/>
    <w:rsid w:val="00A82C81"/>
    <w:pPr>
      <w:spacing w:after="200"/>
      <w:contextualSpacing/>
    </w:pPr>
    <w:rPr>
      <w:rFonts w:ascii="Arial Narrow" w:eastAsia="Calibri" w:hAnsi="Arial Narrow" w:cs="Times New Roman"/>
      <w:sz w:val="16"/>
      <w:szCs w:val="22"/>
    </w:rPr>
  </w:style>
  <w:style w:type="character" w:customStyle="1" w:styleId="CardTextCharCharChar">
    <w:name w:val="Card Text Char Char Char"/>
    <w:basedOn w:val="DefaultParagraphFont"/>
    <w:rsid w:val="00A82C81"/>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A82C81"/>
    <w:rPr>
      <w:rFonts w:ascii="Arial Narrow" w:hAnsi="Arial Narrow"/>
      <w:sz w:val="18"/>
      <w:u w:val="single"/>
    </w:rPr>
  </w:style>
  <w:style w:type="character" w:customStyle="1" w:styleId="UnderlineStyleCharCharChar">
    <w:name w:val="Underline Style Char Char Char"/>
    <w:basedOn w:val="DefaultParagraphFont"/>
    <w:rsid w:val="00A82C81"/>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A82C81"/>
    <w:rPr>
      <w:rFonts w:ascii="Arial Narrow" w:hAnsi="Arial Narrow"/>
      <w:sz w:val="18"/>
      <w:szCs w:val="24"/>
      <w:u w:val="single"/>
      <w:lang w:val="en-US" w:eastAsia="en-US" w:bidi="ar-SA"/>
    </w:rPr>
  </w:style>
  <w:style w:type="paragraph" w:customStyle="1" w:styleId="PageNumber2">
    <w:name w:val="Page Number2"/>
    <w:basedOn w:val="Normal"/>
    <w:next w:val="Normal"/>
    <w:rsid w:val="00A82C81"/>
    <w:pPr>
      <w:widowControl w:val="0"/>
      <w:suppressAutoHyphens/>
    </w:pPr>
    <w:rPr>
      <w:rFonts w:ascii="Times New Roman" w:eastAsia="Calibri" w:hAnsi="Times New Roman" w:cs="Times New Roman"/>
      <w:lang w:eastAsia="ar-SA"/>
    </w:rPr>
  </w:style>
  <w:style w:type="paragraph" w:customStyle="1" w:styleId="Little">
    <w:name w:val="Little"/>
    <w:basedOn w:val="Normal"/>
    <w:next w:val="Normal"/>
    <w:link w:val="LittleChar"/>
    <w:qFormat/>
    <w:rsid w:val="00A82C81"/>
    <w:pPr>
      <w:widowControl w:val="0"/>
      <w:ind w:left="288"/>
    </w:pPr>
    <w:rPr>
      <w:rFonts w:eastAsia="Calibri" w:cs="Times New Roman"/>
      <w:sz w:val="16"/>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82C81"/>
    <w:rPr>
      <w:rFonts w:ascii="Times New Roman" w:hAnsi="Times New Roman"/>
      <w:szCs w:val="22"/>
    </w:rPr>
  </w:style>
  <w:style w:type="character" w:customStyle="1" w:styleId="FooterChar1">
    <w:name w:val="Footer Char1"/>
    <w:basedOn w:val="DefaultParagraphFont"/>
    <w:uiPriority w:val="99"/>
    <w:semiHidden/>
    <w:rsid w:val="00A82C81"/>
    <w:rPr>
      <w:rFonts w:ascii="Times New Roman" w:hAnsi="Times New Roman"/>
      <w:szCs w:val="22"/>
    </w:rPr>
  </w:style>
  <w:style w:type="paragraph" w:customStyle="1" w:styleId="Appendix2ndLevelHeader">
    <w:name w:val="Appendix 2nd Level Header"/>
    <w:basedOn w:val="Default"/>
    <w:next w:val="Default"/>
    <w:rsid w:val="00A82C81"/>
  </w:style>
  <w:style w:type="character" w:customStyle="1" w:styleId="backcontent">
    <w:name w:val="backcontent"/>
    <w:basedOn w:val="DefaultParagraphFont"/>
    <w:rsid w:val="00A82C81"/>
  </w:style>
  <w:style w:type="character" w:customStyle="1" w:styleId="articlesheader1">
    <w:name w:val="articles_header1"/>
    <w:basedOn w:val="DefaultParagraphFont"/>
    <w:rsid w:val="00A82C81"/>
    <w:rPr>
      <w:rFonts w:ascii="Arial" w:hAnsi="Arial" w:cs="Arial" w:hint="default"/>
      <w:b/>
      <w:bCs/>
      <w:color w:val="990000"/>
      <w:sz w:val="26"/>
      <w:szCs w:val="26"/>
    </w:rPr>
  </w:style>
  <w:style w:type="character" w:customStyle="1" w:styleId="bodytitle1">
    <w:name w:val="bodytitle1"/>
    <w:basedOn w:val="DefaultParagraphFont"/>
    <w:rsid w:val="00A82C81"/>
    <w:rPr>
      <w:rFonts w:ascii="Arial" w:hAnsi="Arial" w:cs="Arial" w:hint="default"/>
      <w:b/>
      <w:bCs/>
      <w:smallCaps w:val="0"/>
      <w:color w:val="000000"/>
      <w:sz w:val="28"/>
      <w:szCs w:val="28"/>
    </w:rPr>
  </w:style>
  <w:style w:type="paragraph" w:customStyle="1" w:styleId="CM1">
    <w:name w:val="CM1"/>
    <w:basedOn w:val="Default"/>
    <w:next w:val="Default"/>
    <w:uiPriority w:val="99"/>
    <w:qFormat/>
    <w:rsid w:val="00A82C81"/>
    <w:pPr>
      <w:spacing w:line="276" w:lineRule="atLeast"/>
    </w:pPr>
  </w:style>
  <w:style w:type="paragraph" w:customStyle="1" w:styleId="CM14">
    <w:name w:val="CM14"/>
    <w:basedOn w:val="Default"/>
    <w:next w:val="Default"/>
    <w:uiPriority w:val="99"/>
    <w:qFormat/>
    <w:rsid w:val="00A82C81"/>
    <w:pPr>
      <w:spacing w:line="278" w:lineRule="atLeast"/>
    </w:pPr>
  </w:style>
  <w:style w:type="paragraph" w:customStyle="1" w:styleId="CM34">
    <w:name w:val="CM34"/>
    <w:basedOn w:val="Default"/>
    <w:next w:val="Default"/>
    <w:uiPriority w:val="99"/>
    <w:qFormat/>
    <w:rsid w:val="00A82C81"/>
  </w:style>
  <w:style w:type="paragraph" w:customStyle="1" w:styleId="CM41">
    <w:name w:val="CM41"/>
    <w:basedOn w:val="Default"/>
    <w:next w:val="Default"/>
    <w:uiPriority w:val="99"/>
    <w:qFormat/>
    <w:rsid w:val="00A82C81"/>
  </w:style>
  <w:style w:type="paragraph" w:customStyle="1" w:styleId="CM33">
    <w:name w:val="CM33"/>
    <w:basedOn w:val="Default"/>
    <w:next w:val="Default"/>
    <w:uiPriority w:val="99"/>
    <w:qFormat/>
    <w:rsid w:val="00A82C81"/>
  </w:style>
  <w:style w:type="character" w:customStyle="1" w:styleId="dquo">
    <w:name w:val="dquo"/>
    <w:basedOn w:val="DefaultParagraphFont"/>
    <w:rsid w:val="00A82C81"/>
  </w:style>
  <w:style w:type="character" w:customStyle="1" w:styleId="caps2">
    <w:name w:val="caps2"/>
    <w:basedOn w:val="DefaultParagraphFont"/>
    <w:rsid w:val="00A82C81"/>
    <w:rPr>
      <w:sz w:val="23"/>
      <w:szCs w:val="23"/>
    </w:rPr>
  </w:style>
  <w:style w:type="character" w:customStyle="1" w:styleId="BalloonTextChar1">
    <w:name w:val="Balloon Text Char1"/>
    <w:basedOn w:val="DefaultParagraphFont"/>
    <w:uiPriority w:val="99"/>
    <w:rsid w:val="00A82C81"/>
    <w:rPr>
      <w:rFonts w:ascii="Lucida Grande" w:hAnsi="Lucida Grande"/>
      <w:sz w:val="18"/>
      <w:szCs w:val="18"/>
    </w:rPr>
  </w:style>
  <w:style w:type="character" w:customStyle="1" w:styleId="highlightedsearchterm">
    <w:name w:val="highlightedsearchterm"/>
    <w:basedOn w:val="DefaultParagraphFont"/>
    <w:rsid w:val="00A82C81"/>
  </w:style>
  <w:style w:type="character" w:customStyle="1" w:styleId="SmallText">
    <w:name w:val="SmallText"/>
    <w:rsid w:val="00A82C81"/>
    <w:rPr>
      <w:color w:val="000000"/>
    </w:rPr>
  </w:style>
  <w:style w:type="character" w:styleId="HTMLAcronym">
    <w:name w:val="HTML Acronym"/>
    <w:basedOn w:val="DefaultParagraphFont"/>
    <w:rsid w:val="00A82C81"/>
  </w:style>
  <w:style w:type="paragraph" w:customStyle="1" w:styleId="body-paragraph">
    <w:name w:val="body-paragraph"/>
    <w:basedOn w:val="Normal"/>
    <w:uiPriority w:val="99"/>
    <w:qFormat/>
    <w:rsid w:val="00A82C81"/>
    <w:pPr>
      <w:spacing w:before="100" w:beforeAutospacing="1" w:after="100" w:afterAutospacing="1"/>
    </w:pPr>
    <w:rPr>
      <w:rFonts w:ascii="Times New Roman" w:eastAsia="Calibri" w:hAnsi="Times New Roman" w:cs="Times New Roman"/>
      <w:sz w:val="24"/>
    </w:rPr>
  </w:style>
  <w:style w:type="paragraph" w:customStyle="1" w:styleId="Microtext0">
    <w:name w:val="Microtext"/>
    <w:basedOn w:val="Normal"/>
    <w:next w:val="Normal"/>
    <w:qFormat/>
    <w:rsid w:val="00A82C81"/>
    <w:rPr>
      <w:rFonts w:ascii="Times New Roman" w:eastAsia="Calibri" w:hAnsi="Times New Roman" w:cs="Times New Roman"/>
      <w:sz w:val="12"/>
    </w:rPr>
  </w:style>
  <w:style w:type="paragraph" w:customStyle="1" w:styleId="comments">
    <w:name w:val="comments"/>
    <w:basedOn w:val="Normal"/>
    <w:rsid w:val="00A82C81"/>
    <w:pPr>
      <w:spacing w:before="100" w:beforeAutospacing="1" w:after="100" w:afterAutospacing="1"/>
    </w:pPr>
    <w:rPr>
      <w:rFonts w:ascii="Times New Roman" w:eastAsia="Calibri" w:hAnsi="Times New Roman" w:cs="Times New Roman"/>
      <w:sz w:val="24"/>
    </w:rPr>
  </w:style>
  <w:style w:type="paragraph" w:customStyle="1" w:styleId="style109">
    <w:name w:val="style109"/>
    <w:basedOn w:val="Normal"/>
    <w:rsid w:val="00A82C81"/>
    <w:pPr>
      <w:spacing w:before="100" w:beforeAutospacing="1" w:after="100" w:afterAutospacing="1"/>
    </w:pPr>
    <w:rPr>
      <w:rFonts w:ascii="Times New Roman" w:eastAsia="Calibri" w:hAnsi="Times New Roman" w:cs="Times New Roman"/>
      <w:sz w:val="24"/>
    </w:rPr>
  </w:style>
  <w:style w:type="paragraph" w:customStyle="1" w:styleId="style110">
    <w:name w:val="style110"/>
    <w:basedOn w:val="Normal"/>
    <w:rsid w:val="00A82C81"/>
    <w:pPr>
      <w:spacing w:before="100" w:beforeAutospacing="1" w:after="100" w:afterAutospacing="1"/>
    </w:pPr>
    <w:rPr>
      <w:rFonts w:ascii="Times New Roman" w:eastAsia="Calibri" w:hAnsi="Times New Roman" w:cs="Times New Roman"/>
      <w:sz w:val="24"/>
    </w:rPr>
  </w:style>
  <w:style w:type="paragraph" w:customStyle="1" w:styleId="captionpaddingstyle114">
    <w:name w:val="captionpadding style114"/>
    <w:basedOn w:val="Normal"/>
    <w:rsid w:val="00A82C81"/>
    <w:pPr>
      <w:spacing w:before="100" w:beforeAutospacing="1" w:after="100" w:afterAutospacing="1"/>
    </w:pPr>
    <w:rPr>
      <w:rFonts w:ascii="Times New Roman" w:eastAsia="Calibri" w:hAnsi="Times New Roman" w:cs="Times New Roman"/>
      <w:sz w:val="24"/>
    </w:rPr>
  </w:style>
  <w:style w:type="character" w:customStyle="1" w:styleId="captionpaddingstyle1141">
    <w:name w:val="captionpadding style1141"/>
    <w:basedOn w:val="DefaultParagraphFont"/>
    <w:rsid w:val="00A82C81"/>
  </w:style>
  <w:style w:type="character" w:customStyle="1" w:styleId="style114style118">
    <w:name w:val="style114 style118"/>
    <w:basedOn w:val="DefaultParagraphFont"/>
    <w:rsid w:val="00A82C81"/>
  </w:style>
  <w:style w:type="paragraph" w:customStyle="1" w:styleId="mainstorybody">
    <w:name w:val="mainstorybody"/>
    <w:basedOn w:val="Normal"/>
    <w:rsid w:val="00A82C81"/>
    <w:pPr>
      <w:spacing w:before="100" w:beforeAutospacing="1" w:after="100" w:afterAutospacing="1"/>
    </w:pPr>
    <w:rPr>
      <w:rFonts w:ascii="Times New Roman" w:eastAsia="Calibri" w:hAnsi="Times New Roman" w:cs="Times New Roman"/>
      <w:sz w:val="24"/>
    </w:rPr>
  </w:style>
  <w:style w:type="character" w:customStyle="1" w:styleId="hint">
    <w:name w:val="hint"/>
    <w:basedOn w:val="DefaultParagraphFont"/>
    <w:rsid w:val="00A82C81"/>
  </w:style>
  <w:style w:type="character" w:customStyle="1" w:styleId="flw">
    <w:name w:val="flw"/>
    <w:basedOn w:val="DefaultParagraphFont"/>
    <w:rsid w:val="00A82C81"/>
  </w:style>
  <w:style w:type="character" w:customStyle="1" w:styleId="hw">
    <w:name w:val="hw"/>
    <w:basedOn w:val="DefaultParagraphFont"/>
    <w:rsid w:val="00A82C81"/>
  </w:style>
  <w:style w:type="character" w:customStyle="1" w:styleId="illustration">
    <w:name w:val="illustration"/>
    <w:basedOn w:val="DefaultParagraphFont"/>
    <w:rsid w:val="00A82C81"/>
  </w:style>
  <w:style w:type="character" w:customStyle="1" w:styleId="heading">
    <w:name w:val="heading"/>
    <w:basedOn w:val="DefaultParagraphFont"/>
    <w:rsid w:val="00A82C81"/>
  </w:style>
  <w:style w:type="character" w:customStyle="1" w:styleId="StyleStyle49ptBoldChar">
    <w:name w:val="Style Style4 + 9 pt Bold Char"/>
    <w:basedOn w:val="Style4Char"/>
    <w:link w:val="StyleStyle49ptBold"/>
    <w:rsid w:val="00A82C81"/>
    <w:rPr>
      <w:rFonts w:ascii="Times New Roman" w:eastAsia="Times New Roman" w:hAnsi="Times New Roman" w:cs="Times New Roman"/>
      <w:b/>
      <w:bCs/>
      <w:sz w:val="20"/>
      <w:u w:val="single"/>
    </w:rPr>
  </w:style>
  <w:style w:type="paragraph" w:customStyle="1" w:styleId="tiny">
    <w:name w:val="tiny"/>
    <w:next w:val="Normal"/>
    <w:link w:val="tinyChar"/>
    <w:autoRedefine/>
    <w:qFormat/>
    <w:rsid w:val="00A82C81"/>
    <w:pPr>
      <w:contextualSpacing/>
    </w:pPr>
    <w:rPr>
      <w:rFonts w:ascii="Times New Roman" w:eastAsia="Malgun Gothic" w:hAnsi="Times New Roman" w:cs="Times New Roman"/>
      <w:sz w:val="12"/>
    </w:rPr>
  </w:style>
  <w:style w:type="character" w:customStyle="1" w:styleId="StyleunderlinedCharBold">
    <w:name w:val="Style underlined Char + Bold"/>
    <w:basedOn w:val="underlinedChar"/>
    <w:rsid w:val="00A82C81"/>
    <w:rPr>
      <w:rFonts w:ascii="Times New Roman" w:hAnsi="Times New Roman"/>
      <w:b/>
      <w:bCs/>
      <w:sz w:val="20"/>
      <w:szCs w:val="24"/>
      <w:u w:val="single"/>
      <w:lang w:val="en-US" w:eastAsia="en-US" w:bidi="ar-SA"/>
    </w:rPr>
  </w:style>
  <w:style w:type="character" w:customStyle="1" w:styleId="Hyperlink23">
    <w:name w:val="Hyperlink23"/>
    <w:basedOn w:val="DefaultParagraphFont"/>
    <w:rsid w:val="00A82C81"/>
    <w:rPr>
      <w:color w:val="3300CC"/>
      <w:u w:val="single"/>
    </w:rPr>
  </w:style>
  <w:style w:type="paragraph" w:customStyle="1" w:styleId="ga">
    <w:name w:val="ga"/>
    <w:basedOn w:val="Normal"/>
    <w:rsid w:val="00A82C81"/>
    <w:rPr>
      <w:rFonts w:ascii="Times" w:eastAsia="Calibri" w:hAnsi="Times" w:cs="Times New Roman"/>
      <w:color w:val="231F20"/>
      <w:sz w:val="18"/>
      <w:szCs w:val="18"/>
    </w:rPr>
  </w:style>
  <w:style w:type="character" w:customStyle="1" w:styleId="StyleArialNarrowBoldThickunderline">
    <w:name w:val="Style Arial Narrow Bold Thick underline"/>
    <w:basedOn w:val="DefaultParagraphFont"/>
    <w:rsid w:val="00A82C81"/>
    <w:rPr>
      <w:rFonts w:ascii="Arial Narrow" w:hAnsi="Arial Narrow"/>
      <w:b/>
      <w:bCs/>
      <w:u w:val="thick"/>
    </w:rPr>
  </w:style>
  <w:style w:type="character" w:customStyle="1" w:styleId="CharChar6">
    <w:name w:val="Char Char6"/>
    <w:basedOn w:val="DefaultParagraphFont"/>
    <w:rsid w:val="00A82C81"/>
    <w:rPr>
      <w:rFonts w:ascii="Arial" w:hAnsi="Arial" w:cs="Arial"/>
      <w:b/>
      <w:bCs/>
      <w:kern w:val="32"/>
      <w:sz w:val="28"/>
      <w:szCs w:val="32"/>
      <w:lang w:val="en-US" w:eastAsia="en-US" w:bidi="ar-SA"/>
    </w:rPr>
  </w:style>
  <w:style w:type="paragraph" w:customStyle="1" w:styleId="TagCite0">
    <w:name w:val="TagCite"/>
    <w:basedOn w:val="Normal"/>
    <w:qFormat/>
    <w:rsid w:val="00A82C81"/>
    <w:rPr>
      <w:rFonts w:eastAsia="Calibri" w:cs="Times New Roman"/>
      <w:b/>
      <w:sz w:val="24"/>
    </w:rPr>
  </w:style>
  <w:style w:type="character" w:customStyle="1" w:styleId="CitesChar2">
    <w:name w:val="Cites Char2"/>
    <w:basedOn w:val="DefaultParagraphFont"/>
    <w:rsid w:val="00A82C81"/>
    <w:rPr>
      <w:b/>
      <w:bCs/>
    </w:rPr>
  </w:style>
  <w:style w:type="character" w:customStyle="1" w:styleId="CardsFont12ptCharChar">
    <w:name w:val="Cards + Font: 12 pt Char Char"/>
    <w:aliases w:val="Cards + Font: 12 pt Char Char Char Char Char Char Char Char Char Char Char,Cards + Font: 12 pt1,Thick Underline1"/>
    <w:basedOn w:val="DefaultParagraphFont"/>
    <w:rsid w:val="00A82C81"/>
    <w:rPr>
      <w:sz w:val="24"/>
      <w:szCs w:val="24"/>
      <w:u w:val="thick"/>
    </w:rPr>
  </w:style>
  <w:style w:type="character" w:customStyle="1" w:styleId="UNDERLINECharChar0">
    <w:name w:val="UNDERLINE Char Char"/>
    <w:basedOn w:val="DefaultParagraphFont"/>
    <w:rsid w:val="00A82C81"/>
    <w:rPr>
      <w:bCs/>
      <w:kern w:val="28"/>
      <w:szCs w:val="32"/>
      <w:u w:val="single"/>
    </w:rPr>
  </w:style>
  <w:style w:type="paragraph" w:customStyle="1" w:styleId="tag1">
    <w:name w:val="tag1"/>
    <w:basedOn w:val="Heading2"/>
    <w:qFormat/>
    <w:rsid w:val="00A82C81"/>
    <w:pPr>
      <w:outlineLvl w:val="9"/>
    </w:pPr>
    <w:rPr>
      <w:rFonts w:ascii="Times New Roman" w:eastAsia="Calibri" w:hAnsi="Times New Roman" w:cs="Times New Roman"/>
      <w:sz w:val="24"/>
      <w:szCs w:val="20"/>
    </w:rPr>
  </w:style>
  <w:style w:type="paragraph" w:customStyle="1" w:styleId="tagcite1">
    <w:name w:val="tagcite"/>
    <w:basedOn w:val="TagCite0"/>
    <w:qFormat/>
    <w:rsid w:val="00A82C81"/>
  </w:style>
  <w:style w:type="character" w:customStyle="1" w:styleId="tag1Char">
    <w:name w:val="tag1 Char"/>
    <w:basedOn w:val="DefaultParagraphFont"/>
    <w:rsid w:val="00A82C81"/>
    <w:rPr>
      <w:b/>
      <w:sz w:val="24"/>
    </w:rPr>
  </w:style>
  <w:style w:type="paragraph" w:customStyle="1" w:styleId="SmallFontCharCharChar">
    <w:name w:val="Small Font Char Char Char"/>
    <w:basedOn w:val="Normal"/>
    <w:rsid w:val="00A82C81"/>
    <w:rPr>
      <w:rFonts w:ascii="Arial" w:eastAsia="Calibri" w:hAnsi="Arial" w:cs="Times New Roman"/>
      <w:sz w:val="12"/>
    </w:rPr>
  </w:style>
  <w:style w:type="character" w:customStyle="1" w:styleId="SmallFontCharCharCharChar">
    <w:name w:val="Small Font Char Char Char Char"/>
    <w:basedOn w:val="DefaultParagraphFont"/>
    <w:rsid w:val="00A82C81"/>
    <w:rPr>
      <w:rFonts w:ascii="Arial" w:hAnsi="Arial"/>
      <w:sz w:val="12"/>
      <w:szCs w:val="24"/>
    </w:rPr>
  </w:style>
  <w:style w:type="character" w:customStyle="1" w:styleId="TagCiteChar2">
    <w:name w:val="TagCite Char"/>
    <w:basedOn w:val="DefaultParagraphFont"/>
    <w:rsid w:val="00A82C81"/>
    <w:rPr>
      <w:rFonts w:ascii="Garamond" w:hAnsi="Garamond"/>
      <w:b/>
      <w:sz w:val="24"/>
      <w:szCs w:val="24"/>
    </w:rPr>
  </w:style>
  <w:style w:type="character" w:customStyle="1" w:styleId="Text0">
    <w:name w:val="Text"/>
    <w:basedOn w:val="DefaultParagraphFont"/>
    <w:qFormat/>
    <w:rsid w:val="00A82C81"/>
    <w:rPr>
      <w:rFonts w:ascii="Times New Roman" w:hAnsi="Times New Roman"/>
      <w:sz w:val="20"/>
    </w:rPr>
  </w:style>
  <w:style w:type="character" w:customStyle="1" w:styleId="CharChar5">
    <w:name w:val="Char Char5"/>
    <w:basedOn w:val="DefaultParagraphFont"/>
    <w:rsid w:val="00A82C81"/>
    <w:rPr>
      <w:rFonts w:ascii="Arial" w:hAnsi="Arial" w:cs="Arial"/>
      <w:b/>
      <w:bCs/>
      <w:sz w:val="26"/>
      <w:szCs w:val="26"/>
    </w:rPr>
  </w:style>
  <w:style w:type="character" w:customStyle="1" w:styleId="heading2char2charchar1">
    <w:name w:val="heading2char2charchar1"/>
    <w:basedOn w:val="DefaultParagraphFont"/>
    <w:rsid w:val="00A82C81"/>
  </w:style>
  <w:style w:type="character" w:customStyle="1" w:styleId="charchar60">
    <w:name w:val="charchar6"/>
    <w:basedOn w:val="DefaultParagraphFont"/>
    <w:rsid w:val="00A82C81"/>
  </w:style>
  <w:style w:type="character" w:customStyle="1" w:styleId="pubdate">
    <w:name w:val="pubdate"/>
    <w:basedOn w:val="DefaultParagraphFont"/>
    <w:rsid w:val="00A82C81"/>
  </w:style>
  <w:style w:type="character" w:customStyle="1" w:styleId="regtext">
    <w:name w:val="regtext"/>
    <w:basedOn w:val="DefaultParagraphFont"/>
    <w:rsid w:val="00A82C81"/>
  </w:style>
  <w:style w:type="character" w:customStyle="1" w:styleId="vitstoryheadline">
    <w:name w:val="vitstoryheadline"/>
    <w:basedOn w:val="DefaultParagraphFont"/>
    <w:rsid w:val="00A82C81"/>
  </w:style>
  <w:style w:type="character" w:customStyle="1" w:styleId="bps-topic-ident">
    <w:name w:val="bps-topic-ident"/>
    <w:basedOn w:val="DefaultParagraphFont"/>
    <w:rsid w:val="00A82C81"/>
  </w:style>
  <w:style w:type="paragraph" w:customStyle="1" w:styleId="TextUnderline">
    <w:name w:val="Text Underline"/>
    <w:basedOn w:val="Regular"/>
    <w:qFormat/>
    <w:rsid w:val="00A82C81"/>
    <w:rPr>
      <w:u w:val="single"/>
    </w:rPr>
  </w:style>
  <w:style w:type="paragraph" w:customStyle="1" w:styleId="Regular">
    <w:name w:val="Regular"/>
    <w:rsid w:val="00A82C81"/>
    <w:rPr>
      <w:rFonts w:ascii="Garamond" w:eastAsia="Times New Roman" w:hAnsi="Garamond" w:cs="Arial"/>
      <w:bCs/>
      <w:kern w:val="20"/>
      <w:sz w:val="20"/>
      <w:szCs w:val="32"/>
    </w:rPr>
  </w:style>
  <w:style w:type="character" w:customStyle="1" w:styleId="TextUnderlineChar">
    <w:name w:val="Text Underline Char"/>
    <w:basedOn w:val="DefaultParagraphFont"/>
    <w:rsid w:val="00A82C81"/>
    <w:rPr>
      <w:rFonts w:ascii="Garamond" w:hAnsi="Garamond" w:cs="Arial"/>
      <w:bCs/>
      <w:kern w:val="20"/>
      <w:szCs w:val="32"/>
      <w:u w:val="single"/>
      <w:lang w:val="en-US" w:eastAsia="en-US" w:bidi="ar-SA"/>
    </w:rPr>
  </w:style>
  <w:style w:type="paragraph" w:customStyle="1" w:styleId="Boldunderline1">
    <w:name w:val="Bold underline"/>
    <w:basedOn w:val="TextUnderline"/>
    <w:rsid w:val="00A82C81"/>
    <w:rPr>
      <w:b/>
    </w:rPr>
  </w:style>
  <w:style w:type="character" w:customStyle="1" w:styleId="RegularChar">
    <w:name w:val="Regular Char"/>
    <w:basedOn w:val="DefaultParagraphFont"/>
    <w:rsid w:val="00A82C81"/>
    <w:rPr>
      <w:rFonts w:ascii="Garamond" w:hAnsi="Garamond" w:cs="Arial"/>
      <w:bCs/>
      <w:kern w:val="20"/>
      <w:szCs w:val="32"/>
      <w:lang w:val="en-US" w:eastAsia="en-US" w:bidi="ar-SA"/>
    </w:rPr>
  </w:style>
  <w:style w:type="character" w:customStyle="1" w:styleId="BoldunderlineChar2">
    <w:name w:val="Bold underline Char"/>
    <w:basedOn w:val="TextUnderlineChar"/>
    <w:rsid w:val="00A82C81"/>
    <w:rPr>
      <w:rFonts w:ascii="Garamond" w:hAnsi="Garamond" w:cs="Arial"/>
      <w:b/>
      <w:bCs/>
      <w:kern w:val="20"/>
      <w:szCs w:val="32"/>
      <w:u w:val="single"/>
      <w:lang w:val="en-US" w:eastAsia="en-US" w:bidi="ar-SA"/>
    </w:rPr>
  </w:style>
  <w:style w:type="character" w:customStyle="1" w:styleId="Brief-Smalltext">
    <w:name w:val="Brief - Small text"/>
    <w:basedOn w:val="DefaultParagraphFont"/>
    <w:rsid w:val="00A82C81"/>
    <w:rPr>
      <w:sz w:val="14"/>
    </w:rPr>
  </w:style>
  <w:style w:type="character" w:customStyle="1" w:styleId="beriefunderline">
    <w:name w:val="berief = underline"/>
    <w:basedOn w:val="DefaultParagraphFont"/>
    <w:rsid w:val="00A82C81"/>
    <w:rPr>
      <w:rFonts w:ascii="Times New Roman" w:eastAsia="Times New Roman" w:hAnsi="Times New Roman" w:hint="default"/>
      <w:u w:val="single"/>
    </w:rPr>
  </w:style>
  <w:style w:type="character" w:customStyle="1" w:styleId="subtitlesarticles1">
    <w:name w:val="subtitles_articles1"/>
    <w:basedOn w:val="DefaultParagraphFont"/>
    <w:rsid w:val="00A82C81"/>
    <w:rPr>
      <w:rFonts w:ascii="Verdana" w:hAnsi="Verdana" w:cs="Times New Roman"/>
      <w:b/>
      <w:bCs/>
      <w:color w:val="000000"/>
      <w:sz w:val="20"/>
      <w:szCs w:val="20"/>
    </w:rPr>
  </w:style>
  <w:style w:type="character" w:customStyle="1" w:styleId="fulstoryreporter">
    <w:name w:val="ful_storyreporter"/>
    <w:basedOn w:val="DefaultParagraphFont"/>
    <w:rsid w:val="00A82C81"/>
  </w:style>
  <w:style w:type="character" w:customStyle="1" w:styleId="cardtextsmallCharCharCharCharCharCharCharCharCharCharCharChar">
    <w:name w:val="card text small Char Char Char Char Char Char Char Char Char Char Char Char"/>
    <w:basedOn w:val="DefaultParagraphFont"/>
    <w:rsid w:val="00A82C81"/>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A82C81"/>
    <w:rPr>
      <w:rFonts w:ascii="Arial Narrow" w:hAnsi="Arial Narrow"/>
      <w:noProof w:val="0"/>
      <w:szCs w:val="24"/>
      <w:u w:val="single"/>
      <w:lang w:val="en-US" w:eastAsia="en-US" w:bidi="ar-SA"/>
    </w:rPr>
  </w:style>
  <w:style w:type="character" w:customStyle="1" w:styleId="editsection">
    <w:name w:val="editsection"/>
    <w:basedOn w:val="DefaultParagraphFont"/>
    <w:rsid w:val="00A82C81"/>
  </w:style>
  <w:style w:type="character" w:customStyle="1" w:styleId="mw-headline">
    <w:name w:val="mw-headline"/>
    <w:basedOn w:val="DefaultParagraphFont"/>
    <w:rsid w:val="00A82C81"/>
  </w:style>
  <w:style w:type="paragraph" w:customStyle="1" w:styleId="cards0">
    <w:name w:val="cards"/>
    <w:basedOn w:val="Heading3"/>
    <w:qFormat/>
    <w:rsid w:val="00A82C81"/>
    <w:pPr>
      <w:keepNext w:val="0"/>
      <w:keepLines w:val="0"/>
      <w:pageBreakBefore w:val="0"/>
      <w:spacing w:before="0" w:line="240" w:lineRule="auto"/>
      <w:jc w:val="left"/>
      <w:outlineLvl w:val="9"/>
    </w:pPr>
    <w:rPr>
      <w:rFonts w:ascii="Georgia" w:eastAsia="Calibri" w:hAnsi="Georgia" w:cs="Times New Roman"/>
      <w:bCs w:val="0"/>
      <w:sz w:val="22"/>
      <w:szCs w:val="22"/>
      <w:u w:val="none"/>
    </w:rPr>
  </w:style>
  <w:style w:type="character" w:customStyle="1" w:styleId="tinyChar">
    <w:name w:val="tiny Char"/>
    <w:basedOn w:val="DefaultParagraphFont"/>
    <w:link w:val="tiny"/>
    <w:locked/>
    <w:rsid w:val="00A82C81"/>
    <w:rPr>
      <w:rFonts w:ascii="Times New Roman" w:eastAsia="Malgun Gothic" w:hAnsi="Times New Roman" w:cs="Times New Roman"/>
      <w:sz w:val="12"/>
    </w:rPr>
  </w:style>
  <w:style w:type="character" w:customStyle="1" w:styleId="StyleIntenseReferenceGaramond">
    <w:name w:val="Style Intense Reference + Garamond"/>
    <w:basedOn w:val="DefaultParagraphFont"/>
    <w:rsid w:val="00A82C81"/>
    <w:rPr>
      <w:rFonts w:ascii="Garamond" w:hAnsi="Garamond"/>
      <w:bCs/>
      <w:color w:val="auto"/>
      <w:spacing w:val="5"/>
      <w:sz w:val="20"/>
      <w:u w:val="single"/>
    </w:rPr>
  </w:style>
  <w:style w:type="character" w:customStyle="1" w:styleId="StyleIntenseReferenceGaramondBold">
    <w:name w:val="Style Intense Reference + Garamond Bold"/>
    <w:basedOn w:val="DefaultParagraphFont"/>
    <w:rsid w:val="00A82C81"/>
    <w:rPr>
      <w:rFonts w:ascii="Garamond" w:hAnsi="Garamond"/>
      <w:b/>
      <w:bCs/>
      <w:color w:val="auto"/>
      <w:spacing w:val="5"/>
      <w:sz w:val="20"/>
      <w:u w:val="single"/>
    </w:rPr>
  </w:style>
  <w:style w:type="paragraph" w:customStyle="1" w:styleId="body-indent-60">
    <w:name w:val="body-indent-60"/>
    <w:basedOn w:val="Normal"/>
    <w:rsid w:val="00A82C81"/>
    <w:pPr>
      <w:spacing w:before="100" w:beforeAutospacing="1" w:after="100" w:afterAutospacing="1"/>
    </w:pPr>
    <w:rPr>
      <w:rFonts w:ascii="Times New Roman" w:eastAsia="Calibri" w:hAnsi="Times New Roman" w:cs="Times New Roman"/>
      <w:sz w:val="24"/>
    </w:rPr>
  </w:style>
  <w:style w:type="paragraph" w:customStyle="1" w:styleId="body-indent-60-start">
    <w:name w:val="body-indent-60-start"/>
    <w:basedOn w:val="Normal"/>
    <w:rsid w:val="00A82C81"/>
    <w:pPr>
      <w:spacing w:before="100" w:beforeAutospacing="1" w:after="100" w:afterAutospacing="1"/>
    </w:pPr>
    <w:rPr>
      <w:rFonts w:ascii="Times New Roman" w:eastAsia="Calibri" w:hAnsi="Times New Roman" w:cs="Times New Roman"/>
      <w:sz w:val="24"/>
    </w:rPr>
  </w:style>
  <w:style w:type="character" w:customStyle="1" w:styleId="spelle">
    <w:name w:val="spelle"/>
    <w:basedOn w:val="DefaultParagraphFont"/>
    <w:rsid w:val="00A82C81"/>
  </w:style>
  <w:style w:type="character" w:customStyle="1" w:styleId="CardsFont12pt0">
    <w:name w:val="Cards + Font 12pt"/>
    <w:basedOn w:val="CardsChar"/>
    <w:rsid w:val="00A82C81"/>
    <w:rPr>
      <w:rFonts w:ascii="Georgia" w:eastAsia="Calibri" w:hAnsi="Georgia" w:cs="Times New Roman"/>
      <w:sz w:val="24"/>
      <w:u w:val="single"/>
    </w:rPr>
  </w:style>
  <w:style w:type="character" w:customStyle="1" w:styleId="StyleArial12ptBlack">
    <w:name w:val="Style Arial 12 pt Black"/>
    <w:basedOn w:val="DefaultParagraphFont"/>
    <w:rsid w:val="00A82C81"/>
    <w:rPr>
      <w:rFonts w:ascii="Garamond" w:hAnsi="Garamond"/>
      <w:color w:val="000000"/>
      <w:sz w:val="20"/>
      <w:u w:val="single"/>
    </w:rPr>
  </w:style>
  <w:style w:type="character" w:customStyle="1" w:styleId="StyleArialBlack">
    <w:name w:val="Style Arial Black"/>
    <w:basedOn w:val="DefaultParagraphFont"/>
    <w:rsid w:val="00A82C81"/>
    <w:rPr>
      <w:rFonts w:ascii="Garamond" w:hAnsi="Garamond"/>
      <w:color w:val="000000"/>
      <w:sz w:val="14"/>
    </w:rPr>
  </w:style>
  <w:style w:type="character" w:customStyle="1" w:styleId="highlight2">
    <w:name w:val="highlight2"/>
    <w:rsid w:val="00A82C81"/>
    <w:rPr>
      <w:rFonts w:ascii="Arial" w:hAnsi="Arial"/>
      <w:b/>
      <w:sz w:val="19"/>
      <w:u w:val="thick"/>
      <w:bdr w:val="none" w:sz="0" w:space="0" w:color="auto"/>
      <w:shd w:val="clear" w:color="auto" w:fill="auto"/>
    </w:rPr>
  </w:style>
  <w:style w:type="character" w:customStyle="1" w:styleId="reduce2">
    <w:name w:val="reduce2"/>
    <w:rsid w:val="00A82C81"/>
    <w:rPr>
      <w:rFonts w:ascii="Arial" w:hAnsi="Arial" w:cs="Arial"/>
      <w:color w:val="000000"/>
      <w:sz w:val="12"/>
      <w:szCs w:val="22"/>
    </w:rPr>
  </w:style>
  <w:style w:type="character" w:customStyle="1" w:styleId="StyleBox12ptBold">
    <w:name w:val="Style Box + 12 pt Bold"/>
    <w:basedOn w:val="DefaultParagraphFont"/>
    <w:rsid w:val="00A82C81"/>
    <w:rPr>
      <w:rFonts w:ascii="Georgia" w:hAnsi="Georgia"/>
      <w:b/>
      <w:bCs/>
      <w:sz w:val="22"/>
      <w:u w:val="single"/>
      <w:bdr w:val="none" w:sz="0" w:space="0" w:color="auto"/>
    </w:rPr>
  </w:style>
  <w:style w:type="character" w:customStyle="1" w:styleId="StyleBox12pt">
    <w:name w:val="Style Box + 12 pt"/>
    <w:basedOn w:val="DefaultParagraphFont"/>
    <w:rsid w:val="00A82C81"/>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A82C81"/>
    <w:rPr>
      <w:rFonts w:ascii="Georgia" w:hAnsi="Georgia" w:cs="Calibri"/>
      <w:b w:val="0"/>
      <w:bCs/>
      <w:i w:val="0"/>
      <w:iCs w:val="0"/>
      <w:sz w:val="22"/>
      <w:u w:val="single"/>
      <w:bdr w:val="none" w:sz="0" w:space="0" w:color="auto"/>
    </w:rPr>
  </w:style>
  <w:style w:type="paragraph" w:customStyle="1" w:styleId="StyleHeading4TagBigcardNotBold">
    <w:name w:val="Style Heading 4TagBig card + Not Bold"/>
    <w:basedOn w:val="Heading4"/>
    <w:rsid w:val="00A82C81"/>
    <w:rPr>
      <w:bCs w:val="0"/>
      <w:iCs/>
    </w:rPr>
  </w:style>
  <w:style w:type="character" w:customStyle="1" w:styleId="StyleGaramondText1">
    <w:name w:val="Style Garamond Text 1"/>
    <w:basedOn w:val="DefaultParagraphFont"/>
    <w:rsid w:val="00A82C81"/>
    <w:rPr>
      <w:rFonts w:ascii="Georgia" w:hAnsi="Georgia"/>
      <w:color w:val="0D0D0D" w:themeColor="text1" w:themeTint="F2"/>
      <w:sz w:val="22"/>
    </w:rPr>
  </w:style>
  <w:style w:type="character" w:customStyle="1" w:styleId="StyleGaramondText1Underline">
    <w:name w:val="Style Garamond Text 1 Underline"/>
    <w:basedOn w:val="DefaultParagraphFont"/>
    <w:rsid w:val="00A82C81"/>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A82C81"/>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A82C81"/>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A82C81"/>
    <w:rPr>
      <w:b w:val="0"/>
      <w:bCs w:val="0"/>
      <w:sz w:val="14"/>
      <w:u w:val="none"/>
    </w:rPr>
  </w:style>
  <w:style w:type="character" w:customStyle="1" w:styleId="Style7ptBold">
    <w:name w:val="Style 7 pt Bold"/>
    <w:basedOn w:val="DefaultParagraphFont"/>
    <w:rsid w:val="00A82C81"/>
    <w:rPr>
      <w:b w:val="0"/>
      <w:bCs/>
      <w:sz w:val="14"/>
    </w:rPr>
  </w:style>
  <w:style w:type="character" w:customStyle="1" w:styleId="UnderlineBold">
    <w:name w:val="Underline + Bold"/>
    <w:uiPriority w:val="1"/>
    <w:qFormat/>
    <w:rsid w:val="00A82C81"/>
    <w:rPr>
      <w:b w:val="0"/>
      <w:sz w:val="20"/>
      <w:u w:val="single"/>
    </w:rPr>
  </w:style>
  <w:style w:type="paragraph" w:customStyle="1" w:styleId="Stylecardtext8pt">
    <w:name w:val="Style card text + 8 pt"/>
    <w:basedOn w:val="Normal"/>
    <w:rsid w:val="00A82C81"/>
    <w:pPr>
      <w:ind w:right="288"/>
    </w:pPr>
    <w:rPr>
      <w:sz w:val="16"/>
    </w:rPr>
  </w:style>
  <w:style w:type="paragraph" w:customStyle="1" w:styleId="Stylecardtext5pt">
    <w:name w:val="Style card text + 5 pt"/>
    <w:basedOn w:val="Normal"/>
    <w:rsid w:val="00A82C81"/>
    <w:pPr>
      <w:ind w:right="288"/>
    </w:pPr>
    <w:rPr>
      <w:sz w:val="10"/>
    </w:rPr>
  </w:style>
  <w:style w:type="character" w:customStyle="1" w:styleId="StyleStyleBoldUnderlineUnderlineIntenseEmphasis1apple-style-">
    <w:name w:val="Style Style Bold UnderlineUnderlineIntense Emphasis1apple-style-..."/>
    <w:basedOn w:val="DefaultParagraphFont"/>
    <w:rsid w:val="00A82C8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A82C8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A82C81"/>
    <w:rPr>
      <w:rFonts w:ascii="Georgia" w:hAnsi="Georgia"/>
      <w:u w:val="single"/>
    </w:rPr>
  </w:style>
  <w:style w:type="paragraph" w:customStyle="1" w:styleId="StyleCardsGeorgia12ptBoldThickunderlineBorderSin">
    <w:name w:val="Style Cards + Georgia 12 pt Bold Thick underline Border: : (Sin..."/>
    <w:basedOn w:val="Normal"/>
    <w:rsid w:val="00A82C81"/>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A82C81"/>
    <w:rPr>
      <w:rFonts w:ascii="Georgia" w:hAnsi="Georgia"/>
      <w:sz w:val="24"/>
      <w:u w:val="single"/>
    </w:rPr>
  </w:style>
  <w:style w:type="paragraph" w:customStyle="1" w:styleId="StyleCardsGeorgia">
    <w:name w:val="Style Cards + Georgia"/>
    <w:basedOn w:val="Normal"/>
    <w:rsid w:val="00A82C81"/>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rsid w:val="00A82C81"/>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A82C81"/>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A82C81"/>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A82C81"/>
    <w:rPr>
      <w:b w:val="0"/>
      <w:bCs w:val="0"/>
      <w:sz w:val="22"/>
      <w:u w:val="single"/>
      <w:bdr w:val="none" w:sz="0" w:space="0" w:color="auto"/>
    </w:rPr>
  </w:style>
  <w:style w:type="character" w:customStyle="1" w:styleId="StyleStyleBoldUnderlineIntenseEmphasisUnderlineapple-style-s">
    <w:name w:val="Style Style Bold UnderlineIntense EmphasisUnderlineapple-style-s..."/>
    <w:basedOn w:val="DefaultParagraphFont"/>
    <w:rsid w:val="00A82C81"/>
    <w:rPr>
      <w:b w:val="0"/>
      <w:bCs w:val="0"/>
      <w:sz w:val="22"/>
      <w:u w:val="single"/>
      <w:bdr w:val="none" w:sz="0" w:space="0" w:color="auto"/>
    </w:rPr>
  </w:style>
  <w:style w:type="character" w:customStyle="1" w:styleId="StyleStyleBoldUnderlineUnderlineIntenseEmphasis1apple-style-2">
    <w:name w:val="Style Style Bold UnderlineUnderlineIntense Emphasis1apple-style-...2"/>
    <w:basedOn w:val="DefaultParagraphFont"/>
    <w:rsid w:val="00A82C81"/>
    <w:rPr>
      <w:b w:val="0"/>
      <w:bCs/>
      <w:sz w:val="22"/>
      <w:u w:val="single"/>
    </w:rPr>
  </w:style>
  <w:style w:type="character" w:customStyle="1" w:styleId="Heading1CharChar1">
    <w:name w:val="Heading 1 Char Char1"/>
    <w:basedOn w:val="DefaultParagraphFont"/>
    <w:rsid w:val="00A82C81"/>
    <w:rPr>
      <w:rFonts w:cs="Arial"/>
      <w:b/>
      <w:bCs/>
      <w:szCs w:val="32"/>
      <w:lang w:val="en-US" w:eastAsia="en-US" w:bidi="ar-SA"/>
    </w:rPr>
  </w:style>
  <w:style w:type="paragraph" w:customStyle="1" w:styleId="StyleJustified">
    <w:name w:val="Style Justified"/>
    <w:basedOn w:val="Normal"/>
    <w:rsid w:val="00A82C81"/>
    <w:rPr>
      <w:rFonts w:eastAsia="Times New Roman" w:cs="Times New Roman"/>
      <w:szCs w:val="20"/>
    </w:rPr>
  </w:style>
  <w:style w:type="paragraph" w:customStyle="1" w:styleId="StyleSmallTimesNewRoman11ptBoldThickunderlineBorder1">
    <w:name w:val="Style Small + Times New Roman 11 pt Bold Thick underline Border...1"/>
    <w:link w:val="StyleSmallTimesNewRoman11ptBoldThickunderlineBorder1Char"/>
    <w:rsid w:val="00A82C81"/>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A82C81"/>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A82C81"/>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A82C81"/>
    <w:rPr>
      <w:rFonts w:eastAsia="Times New Roman"/>
      <w:b/>
      <w:bCs/>
      <w:sz w:val="22"/>
      <w:u w:val="thick"/>
    </w:rPr>
  </w:style>
  <w:style w:type="paragraph" w:customStyle="1" w:styleId="StyleSmallTimesNewRoman11pt">
    <w:name w:val="Style Small + Times New Roman 11 pt"/>
    <w:link w:val="StyleSmallTimesNewRoman11ptChar"/>
    <w:rsid w:val="00A82C81"/>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A82C81"/>
    <w:rPr>
      <w:rFonts w:eastAsia="Times New Roman"/>
      <w:sz w:val="22"/>
    </w:rPr>
  </w:style>
  <w:style w:type="paragraph" w:customStyle="1" w:styleId="StyleSmallTimesNewRoman11ptThickunderline">
    <w:name w:val="Style Small + Times New Roman 11 pt Thick underline"/>
    <w:link w:val="StyleSmallTimesNewRoman11ptThickunderlineChar"/>
    <w:rsid w:val="00A82C81"/>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A82C81"/>
    <w:rPr>
      <w:rFonts w:eastAsia="Times New Roman"/>
      <w:sz w:val="22"/>
      <w:u w:val="thick"/>
    </w:rPr>
  </w:style>
  <w:style w:type="character" w:customStyle="1" w:styleId="styletimesnewroman12ptbold">
    <w:name w:val="styletimesnewroman12ptbold"/>
    <w:basedOn w:val="DefaultParagraphFont"/>
    <w:rsid w:val="00A82C81"/>
  </w:style>
  <w:style w:type="character" w:customStyle="1" w:styleId="Style11ptItalicUnderline">
    <w:name w:val="Style 11 pt Italic Underline"/>
    <w:basedOn w:val="DefaultParagraphFont"/>
    <w:rsid w:val="00A82C81"/>
    <w:rPr>
      <w:i/>
      <w:iCs/>
      <w:sz w:val="20"/>
      <w:u w:val="single"/>
    </w:rPr>
  </w:style>
  <w:style w:type="character" w:customStyle="1" w:styleId="UnderlineBold0">
    <w:name w:val="Underline Bold"/>
    <w:basedOn w:val="DefaultParagraphFont"/>
    <w:uiPriority w:val="6"/>
    <w:qFormat/>
    <w:rsid w:val="00A82C81"/>
    <w:rPr>
      <w:b/>
      <w:sz w:val="20"/>
      <w:u w:val="single"/>
    </w:rPr>
  </w:style>
  <w:style w:type="paragraph" w:customStyle="1" w:styleId="TagText">
    <w:name w:val="TagText"/>
    <w:basedOn w:val="Normal"/>
    <w:uiPriority w:val="99"/>
    <w:qFormat/>
    <w:rsid w:val="00A82C81"/>
    <w:rPr>
      <w:rFonts w:eastAsia="Cambria"/>
      <w:b/>
      <w:sz w:val="24"/>
    </w:rPr>
  </w:style>
  <w:style w:type="paragraph" w:customStyle="1" w:styleId="MinimizedText">
    <w:name w:val="Minimized Text"/>
    <w:link w:val="MinimizedTextChar"/>
    <w:qFormat/>
    <w:rsid w:val="00A82C81"/>
    <w:pPr>
      <w:spacing w:after="160"/>
    </w:pPr>
    <w:rPr>
      <w:rFonts w:eastAsia="Times New Roman"/>
      <w:sz w:val="16"/>
    </w:rPr>
  </w:style>
  <w:style w:type="character" w:customStyle="1" w:styleId="MinimizedTextChar">
    <w:name w:val="Minimized Text Char"/>
    <w:link w:val="MinimizedText"/>
    <w:rsid w:val="00A82C81"/>
    <w:rPr>
      <w:rFonts w:eastAsia="Times New Roman"/>
      <w:sz w:val="16"/>
    </w:rPr>
  </w:style>
  <w:style w:type="paragraph" w:customStyle="1" w:styleId="StyleStyle411ptBoldBorderSinglesolidlineAuto0">
    <w:name w:val="Style Style4 + 11 pt Bold Border: : (Single solid line Auto  0...."/>
    <w:basedOn w:val="Normal"/>
    <w:link w:val="StyleStyle411ptBoldBorderSinglesolidlineAuto0Char"/>
    <w:qFormat/>
    <w:rsid w:val="00A82C81"/>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82C81"/>
    <w:rPr>
      <w:rFonts w:ascii="Calibri" w:eastAsia="Times New Roman" w:hAnsi="Calibri" w:cs="Calibri"/>
      <w:b/>
      <w:bCs/>
      <w:sz w:val="22"/>
      <w:u w:val="single"/>
      <w:bdr w:val="single" w:sz="4" w:space="0" w:color="auto"/>
    </w:rPr>
  </w:style>
  <w:style w:type="paragraph" w:customStyle="1" w:styleId="Smallfont0">
    <w:name w:val="Smallfont"/>
    <w:basedOn w:val="Normal"/>
    <w:uiPriority w:val="99"/>
    <w:qFormat/>
    <w:rsid w:val="00A82C81"/>
    <w:rPr>
      <w:rFonts w:eastAsia="Times New Roman"/>
      <w:sz w:val="15"/>
    </w:rPr>
  </w:style>
  <w:style w:type="paragraph" w:customStyle="1" w:styleId="Circled">
    <w:name w:val="Circled"/>
    <w:link w:val="CircledChar"/>
    <w:qFormat/>
    <w:rsid w:val="00A82C81"/>
    <w:pPr>
      <w:spacing w:after="160"/>
    </w:pPr>
    <w:rPr>
      <w:rFonts w:eastAsia="MS Mincho"/>
      <w:b/>
      <w:sz w:val="22"/>
      <w:szCs w:val="20"/>
      <w:u w:val="single"/>
      <w:lang w:eastAsia="ja-JP"/>
    </w:rPr>
  </w:style>
  <w:style w:type="character" w:customStyle="1" w:styleId="CircledChar">
    <w:name w:val="Circled Char"/>
    <w:basedOn w:val="DefaultParagraphFont"/>
    <w:link w:val="Circled"/>
    <w:rsid w:val="00A82C81"/>
    <w:rPr>
      <w:rFonts w:eastAsia="MS Mincho"/>
      <w:b/>
      <w:sz w:val="22"/>
      <w:szCs w:val="20"/>
      <w:u w:val="single"/>
      <w:lang w:eastAsia="ja-JP"/>
    </w:rPr>
  </w:style>
  <w:style w:type="character" w:customStyle="1" w:styleId="Heading2Char1CharCharCharCharCharC">
    <w:name w:val="Heading 2 Char1 Char Char Char Char Char C"/>
    <w:rsid w:val="00A82C81"/>
    <w:rPr>
      <w:rFonts w:cs="Arial"/>
      <w:b/>
      <w:bCs/>
      <w:iCs/>
      <w:sz w:val="24"/>
      <w:szCs w:val="28"/>
      <w:lang w:val="en-US" w:eastAsia="en-US" w:bidi="ar-SA"/>
    </w:rPr>
  </w:style>
  <w:style w:type="character" w:customStyle="1" w:styleId="Style11ptUnderlineBorderSinglesolidlineAuto05pt">
    <w:name w:val="Style 11 pt Underline Border: : (Single solid line Auto  0.5 pt..."/>
    <w:basedOn w:val="DefaultParagraphFont"/>
    <w:rsid w:val="00A82C81"/>
    <w:rPr>
      <w:sz w:val="20"/>
      <w:u w:val="single"/>
      <w:bdr w:val="single" w:sz="4" w:space="0" w:color="auto"/>
    </w:rPr>
  </w:style>
  <w:style w:type="paragraph" w:customStyle="1" w:styleId="StyleStyle112pt">
    <w:name w:val="Style Style1 + 12 pt"/>
    <w:basedOn w:val="Normal"/>
    <w:link w:val="StyleStyle112ptChar"/>
    <w:qFormat/>
    <w:rsid w:val="00A82C81"/>
    <w:rPr>
      <w:rFonts w:eastAsia="SimSun"/>
      <w:u w:val="single"/>
      <w:lang w:eastAsia="zh-CN"/>
    </w:rPr>
  </w:style>
  <w:style w:type="character" w:customStyle="1" w:styleId="StyleStyle112ptChar">
    <w:name w:val="Style Style1 + 12 pt Char"/>
    <w:basedOn w:val="DefaultParagraphFont"/>
    <w:link w:val="StyleStyle112pt"/>
    <w:rsid w:val="00A82C81"/>
    <w:rPr>
      <w:rFonts w:ascii="Calibri" w:eastAsia="SimSun" w:hAnsi="Calibri" w:cs="Calibri"/>
      <w:sz w:val="22"/>
      <w:u w:val="single"/>
      <w:lang w:eastAsia="zh-CN"/>
    </w:rPr>
  </w:style>
  <w:style w:type="character" w:customStyle="1" w:styleId="StyleStyle11ptBoldUnderlineBorderSinglesolidlineAuto">
    <w:name w:val="Style Style 11 pt Bold Underline Border: : (Single solid line Auto ..."/>
    <w:rsid w:val="00A82C81"/>
    <w:rPr>
      <w:rFonts w:ascii="Times New Roman" w:hAnsi="Times New Roman"/>
      <w:b/>
      <w:bCs/>
      <w:sz w:val="20"/>
      <w:u w:val="none"/>
      <w:bdr w:val="none" w:sz="0" w:space="0" w:color="auto"/>
    </w:rPr>
  </w:style>
  <w:style w:type="character" w:customStyle="1" w:styleId="hilite1">
    <w:name w:val="hilite1"/>
    <w:basedOn w:val="DefaultParagraphFont"/>
    <w:rsid w:val="00A82C81"/>
    <w:rPr>
      <w:rFonts w:ascii="Arial Narrow" w:hAnsi="Arial Narrow"/>
      <w:sz w:val="20"/>
      <w:u w:val="single"/>
      <w:bdr w:val="none" w:sz="0" w:space="0" w:color="auto"/>
      <w:shd w:val="clear" w:color="auto" w:fill="00FF00"/>
    </w:rPr>
  </w:style>
  <w:style w:type="character" w:customStyle="1" w:styleId="Style12ptBoldUnderline1">
    <w:name w:val="Style 12 pt Bold Underline1"/>
    <w:basedOn w:val="DefaultParagraphFont"/>
    <w:rsid w:val="00A82C81"/>
    <w:rPr>
      <w:b/>
      <w:bCs/>
      <w:sz w:val="24"/>
      <w:u w:val="single"/>
    </w:rPr>
  </w:style>
  <w:style w:type="character" w:customStyle="1" w:styleId="authorbio">
    <w:name w:val="authorbio"/>
    <w:basedOn w:val="DefaultParagraphFont"/>
    <w:rsid w:val="00A82C81"/>
  </w:style>
  <w:style w:type="character" w:customStyle="1" w:styleId="body-text">
    <w:name w:val="body-text"/>
    <w:basedOn w:val="DefaultParagraphFont"/>
    <w:rsid w:val="00A82C81"/>
  </w:style>
  <w:style w:type="character" w:customStyle="1" w:styleId="CardText-Underlined">
    <w:name w:val="Card Text - Underlined"/>
    <w:rsid w:val="00A82C81"/>
    <w:rPr>
      <w:b/>
      <w:sz w:val="20"/>
      <w:u w:val="single"/>
    </w:rPr>
  </w:style>
  <w:style w:type="character" w:customStyle="1" w:styleId="newscontent">
    <w:name w:val="newscontent"/>
    <w:rsid w:val="00A82C81"/>
  </w:style>
  <w:style w:type="character" w:customStyle="1" w:styleId="StyleUnderlinePatternClearYellow">
    <w:name w:val="Style Underline Pattern: Clear (Yellow)"/>
    <w:basedOn w:val="DefaultParagraphFont"/>
    <w:rsid w:val="00A82C81"/>
    <w:rPr>
      <w:u w:val="single"/>
      <w:shd w:val="clear" w:color="auto" w:fill="00FF00"/>
    </w:rPr>
  </w:style>
  <w:style w:type="paragraph" w:customStyle="1" w:styleId="StyleUnderlineChar11ptBorderSinglesolidlineAuto">
    <w:name w:val="Style Underline Char + 11 pt Border: : (Single solid line Auto  ..."/>
    <w:basedOn w:val="Normal"/>
    <w:link w:val="StyleUnderlineChar11ptBorderSinglesolidlineAutoChar"/>
    <w:qFormat/>
    <w:rsid w:val="00A82C81"/>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82C81"/>
    <w:rPr>
      <w:rFonts w:ascii="Calibri" w:eastAsia="Times New Roman" w:hAnsi="Calibri" w:cs="Calibri"/>
      <w:sz w:val="22"/>
      <w:u w:val="single"/>
      <w:bdr w:val="single" w:sz="4" w:space="0" w:color="auto"/>
    </w:rPr>
  </w:style>
  <w:style w:type="character" w:customStyle="1" w:styleId="BoldandUnderlineChar">
    <w:name w:val="Bold and Underline Char"/>
    <w:basedOn w:val="DefaultParagraphFont"/>
    <w:link w:val="BoldandUnderline"/>
    <w:locked/>
    <w:rsid w:val="00A82C81"/>
    <w:rPr>
      <w:b/>
      <w:u w:val="single"/>
    </w:rPr>
  </w:style>
  <w:style w:type="paragraph" w:customStyle="1" w:styleId="BoldandUnderline">
    <w:name w:val="Bold and Underline"/>
    <w:basedOn w:val="Normal"/>
    <w:link w:val="BoldandUnderlineChar"/>
    <w:qFormat/>
    <w:rsid w:val="00A82C81"/>
    <w:rPr>
      <w:rFonts w:asciiTheme="minorHAnsi" w:hAnsiTheme="minorHAnsi" w:cstheme="minorBidi"/>
      <w:b/>
      <w:sz w:val="24"/>
      <w:u w:val="single"/>
    </w:rPr>
  </w:style>
  <w:style w:type="paragraph" w:customStyle="1" w:styleId="Stylecard11pt">
    <w:name w:val="Style card + 11 pt"/>
    <w:basedOn w:val="Normal"/>
    <w:link w:val="Stylecard11ptChar"/>
    <w:qFormat/>
    <w:rsid w:val="00A82C81"/>
    <w:pPr>
      <w:ind w:left="288" w:right="288"/>
    </w:pPr>
    <w:rPr>
      <w:rFonts w:eastAsia="SimSun"/>
      <w:lang w:eastAsia="zh-CN"/>
    </w:rPr>
  </w:style>
  <w:style w:type="character" w:customStyle="1" w:styleId="Stylecard11ptChar">
    <w:name w:val="Style card + 11 pt Char"/>
    <w:link w:val="Stylecard11pt"/>
    <w:rsid w:val="00A82C81"/>
    <w:rPr>
      <w:rFonts w:ascii="Calibri" w:eastAsia="SimSun" w:hAnsi="Calibri" w:cs="Calibri"/>
      <w:sz w:val="22"/>
      <w:lang w:eastAsia="zh-CN"/>
    </w:rPr>
  </w:style>
  <w:style w:type="character" w:customStyle="1" w:styleId="Style11ptBoldUnderlineBorderSinglesolidlineAuto">
    <w:name w:val="Style 11 pt Bold Underline Border: : (Single solid line Auto  ..."/>
    <w:basedOn w:val="DefaultParagraphFont"/>
    <w:rsid w:val="00A82C81"/>
    <w:rPr>
      <w:rFonts w:ascii="Times New Roman" w:hAnsi="Times New Roman"/>
      <w:b/>
      <w:bCs/>
      <w:sz w:val="20"/>
      <w:u w:val="single"/>
      <w:bdr w:val="single" w:sz="4" w:space="0" w:color="auto"/>
    </w:rPr>
  </w:style>
  <w:style w:type="character" w:customStyle="1" w:styleId="SmallText-New">
    <w:name w:val="Small Text - New"/>
    <w:basedOn w:val="DefaultParagraphFont"/>
    <w:rsid w:val="00A82C81"/>
    <w:rPr>
      <w:rFonts w:ascii="Arial Narrow" w:hAnsi="Arial Narrow"/>
      <w:sz w:val="14"/>
    </w:rPr>
  </w:style>
  <w:style w:type="character" w:customStyle="1" w:styleId="Underlined-New">
    <w:name w:val="Underlined - New"/>
    <w:basedOn w:val="DefaultParagraphFont"/>
    <w:rsid w:val="00A82C81"/>
    <w:rPr>
      <w:rFonts w:ascii="Arial Narrow" w:hAnsi="Arial Narrow"/>
      <w:sz w:val="16"/>
      <w:u w:val="single"/>
    </w:rPr>
  </w:style>
  <w:style w:type="paragraph" w:customStyle="1" w:styleId="StyleStyle49ptBold">
    <w:name w:val="Style Style4 + 9 pt Bold"/>
    <w:basedOn w:val="Style4"/>
    <w:link w:val="StyleStyle49ptBoldChar"/>
    <w:qFormat/>
    <w:rsid w:val="00A82C81"/>
    <w:pPr>
      <w:numPr>
        <w:numId w:val="0"/>
      </w:numPr>
    </w:pPr>
    <w:rPr>
      <w:b/>
      <w:bCs/>
    </w:rPr>
  </w:style>
  <w:style w:type="paragraph" w:customStyle="1" w:styleId="Smalltext0">
    <w:name w:val="Small text"/>
    <w:aliases w:val="Quote1,Quote11"/>
    <w:basedOn w:val="Normal"/>
    <w:link w:val="SmalltextChar"/>
    <w:qFormat/>
    <w:rsid w:val="00A82C81"/>
    <w:rPr>
      <w:rFonts w:ascii="Arial Narrow" w:eastAsia="Times New Roman" w:hAnsi="Arial Narrow"/>
      <w:sz w:val="16"/>
    </w:rPr>
  </w:style>
  <w:style w:type="paragraph" w:customStyle="1" w:styleId="Normal2">
    <w:name w:val="Normal2"/>
    <w:basedOn w:val="Normal"/>
    <w:qFormat/>
    <w:rsid w:val="00A82C81"/>
    <w:rPr>
      <w:rFonts w:eastAsia="Times New Roman"/>
    </w:rPr>
  </w:style>
  <w:style w:type="character" w:customStyle="1" w:styleId="postby">
    <w:name w:val="post_by"/>
    <w:basedOn w:val="DefaultParagraphFont"/>
    <w:rsid w:val="00A82C81"/>
  </w:style>
  <w:style w:type="character" w:customStyle="1" w:styleId="Styleunderline11ptBold">
    <w:name w:val="Style underline + 11 pt Bold"/>
    <w:rsid w:val="00A82C81"/>
    <w:rPr>
      <w:rFonts w:ascii="Times New Roman" w:hAnsi="Times New Roman"/>
      <w:b/>
      <w:bCs/>
      <w:sz w:val="20"/>
      <w:u w:val="single"/>
    </w:rPr>
  </w:style>
  <w:style w:type="character" w:customStyle="1" w:styleId="Style11ptThickunderline">
    <w:name w:val="Style 11 pt Thick underline"/>
    <w:rsid w:val="00A82C81"/>
    <w:rPr>
      <w:rFonts w:ascii="Times New Roman" w:hAnsi="Times New Roman"/>
      <w:sz w:val="20"/>
      <w:u w:val="single"/>
    </w:rPr>
  </w:style>
  <w:style w:type="character" w:customStyle="1" w:styleId="Style11ptBoldThickunderline">
    <w:name w:val="Style 11 pt Bold Thick underline"/>
    <w:rsid w:val="00A82C81"/>
    <w:rPr>
      <w:rFonts w:ascii="Times New Roman" w:hAnsi="Times New Roman"/>
      <w:b/>
      <w:bCs/>
      <w:sz w:val="20"/>
      <w:u w:val="single"/>
    </w:rPr>
  </w:style>
  <w:style w:type="paragraph" w:customStyle="1" w:styleId="Stylecard11ptUnderline">
    <w:name w:val="Style card + 11 pt Underline"/>
    <w:basedOn w:val="Normal"/>
    <w:link w:val="Stylecard11ptUnderlineChar"/>
    <w:qFormat/>
    <w:rsid w:val="00A82C81"/>
    <w:pPr>
      <w:spacing w:after="200" w:line="276" w:lineRule="auto"/>
      <w:ind w:left="288" w:right="288"/>
    </w:pPr>
    <w:rPr>
      <w:u w:val="single"/>
    </w:rPr>
  </w:style>
  <w:style w:type="character" w:customStyle="1" w:styleId="Stylecard11ptUnderlineChar">
    <w:name w:val="Style card + 11 pt Underline Char"/>
    <w:link w:val="Stylecard11ptUnderline"/>
    <w:rsid w:val="00A82C81"/>
    <w:rPr>
      <w:rFonts w:ascii="Calibri" w:hAnsi="Calibri" w:cs="Calibri"/>
      <w:sz w:val="22"/>
      <w:u w:val="single"/>
    </w:rPr>
  </w:style>
  <w:style w:type="paragraph" w:customStyle="1" w:styleId="StylecardLatinVerdana-BoldUnderline">
    <w:name w:val="Style card + (Latin) Verdana-Bold Underline"/>
    <w:basedOn w:val="Normal"/>
    <w:link w:val="StylecardLatinVerdana-BoldUnderlineChar"/>
    <w:qFormat/>
    <w:rsid w:val="00A82C81"/>
    <w:pPr>
      <w:spacing w:after="200" w:line="276" w:lineRule="auto"/>
      <w:ind w:left="288" w:right="288"/>
    </w:pPr>
    <w:rPr>
      <w:u w:val="single"/>
    </w:rPr>
  </w:style>
  <w:style w:type="character" w:customStyle="1" w:styleId="StylecardLatinVerdana-BoldUnderlineChar">
    <w:name w:val="Style card + (Latin) Verdana-Bold Underline Char"/>
    <w:link w:val="StylecardLatinVerdana-BoldUnderline"/>
    <w:rsid w:val="00A82C81"/>
    <w:rPr>
      <w:rFonts w:ascii="Calibri" w:hAnsi="Calibri" w:cs="Calibri"/>
      <w:sz w:val="22"/>
      <w:u w:val="single"/>
    </w:rPr>
  </w:style>
  <w:style w:type="character" w:customStyle="1" w:styleId="Style11ptBorderSinglesolidlineAuto05ptLinewidth">
    <w:name w:val="Style 11 pt Border: : (Single solid line Auto  0.5 pt Line width)"/>
    <w:rsid w:val="00A82C81"/>
    <w:rPr>
      <w:sz w:val="20"/>
      <w:bdr w:val="single" w:sz="4" w:space="0" w:color="auto" w:frame="1"/>
    </w:rPr>
  </w:style>
  <w:style w:type="character" w:customStyle="1" w:styleId="StyleUnderlineChar9pt">
    <w:name w:val="Style Underline Char + 9 pt"/>
    <w:rsid w:val="00A82C81"/>
    <w:rPr>
      <w:rFonts w:ascii="Times New Roman" w:hAnsi="Times New Roman"/>
      <w:sz w:val="20"/>
      <w:u w:val="single"/>
      <w:lang w:val="en-US" w:eastAsia="en-US" w:bidi="ar-SA"/>
    </w:rPr>
  </w:style>
  <w:style w:type="character" w:customStyle="1" w:styleId="StyleUnderlineChar9ptBorderSinglesolidlineAuto0">
    <w:name w:val="Style Underline Char + 9 pt Border: : (Single solid line Auto  0..."/>
    <w:rsid w:val="00A82C81"/>
    <w:rPr>
      <w:rFonts w:ascii="Times New Roman" w:hAnsi="Times New Roman"/>
      <w:sz w:val="20"/>
      <w:u w:val="single"/>
      <w:bdr w:val="single" w:sz="4" w:space="0" w:color="auto" w:frame="1"/>
      <w:lang w:val="en-US" w:eastAsia="en-US" w:bidi="ar-SA"/>
    </w:rPr>
  </w:style>
  <w:style w:type="character" w:customStyle="1" w:styleId="StyleUnderlineChar9ptBold">
    <w:name w:val="Style Underline Char + 9 pt Bold"/>
    <w:rsid w:val="00A82C81"/>
    <w:rPr>
      <w:rFonts w:ascii="Times New Roman" w:hAnsi="Times New Roman"/>
      <w:b/>
      <w:bCs/>
      <w:sz w:val="20"/>
      <w:u w:val="single"/>
      <w:lang w:val="en-US" w:eastAsia="en-US" w:bidi="ar-SA"/>
    </w:rPr>
  </w:style>
  <w:style w:type="paragraph" w:customStyle="1" w:styleId="StyleUnderlined11pt">
    <w:name w:val="Style Underlined + 11 pt"/>
    <w:basedOn w:val="Normal"/>
    <w:link w:val="StyleUnderlined11ptChar"/>
    <w:qFormat/>
    <w:rsid w:val="00A82C81"/>
    <w:rPr>
      <w:rFonts w:eastAsia="Times New Roman"/>
      <w:u w:val="single"/>
      <w:lang w:eastAsia="zh-CN"/>
    </w:rPr>
  </w:style>
  <w:style w:type="character" w:customStyle="1" w:styleId="StyleUnderlined11ptChar">
    <w:name w:val="Style Underlined + 11 pt Char"/>
    <w:basedOn w:val="UnderlinedChar0"/>
    <w:link w:val="StyleUnderlined11pt"/>
    <w:rsid w:val="00A82C81"/>
    <w:rPr>
      <w:rFonts w:ascii="Calibri" w:eastAsia="Times New Roman" w:hAnsi="Calibri" w:cs="Calibri"/>
      <w:sz w:val="22"/>
      <w:u w:val="single"/>
      <w:lang w:val="en-US" w:eastAsia="zh-CN" w:bidi="ar-SA"/>
    </w:rPr>
  </w:style>
  <w:style w:type="paragraph" w:customStyle="1" w:styleId="StyleCircled11pt">
    <w:name w:val="Style Circled + 11 pt"/>
    <w:basedOn w:val="Circled"/>
    <w:link w:val="StyleCircled11ptChar"/>
    <w:qFormat/>
    <w:rsid w:val="00A82C81"/>
    <w:pPr>
      <w:spacing w:after="0"/>
    </w:pPr>
    <w:rPr>
      <w:rFonts w:ascii="Times New Roman" w:eastAsia="Times New Roman" w:hAnsi="Times New Roman" w:cs="Times New Roman"/>
      <w:bCs/>
      <w:sz w:val="20"/>
      <w:szCs w:val="24"/>
      <w:lang w:eastAsia="en-US"/>
    </w:rPr>
  </w:style>
  <w:style w:type="character" w:customStyle="1" w:styleId="StyleCircled11ptChar">
    <w:name w:val="Style Circled + 11 pt Char"/>
    <w:link w:val="StyleCircled11pt"/>
    <w:rsid w:val="00A82C81"/>
    <w:rPr>
      <w:rFonts w:ascii="Times New Roman" w:eastAsia="Times New Roman" w:hAnsi="Times New Roman" w:cs="Times New Roman"/>
      <w:b/>
      <w:bCs/>
      <w:sz w:val="20"/>
      <w:u w:val="single"/>
    </w:rPr>
  </w:style>
  <w:style w:type="paragraph" w:customStyle="1" w:styleId="UnderlineBoldIndent">
    <w:name w:val="Underline + Bold Indent"/>
    <w:basedOn w:val="Normal"/>
    <w:link w:val="UnderlineBoldIndentCharChar"/>
    <w:qFormat/>
    <w:rsid w:val="00A82C8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82C81"/>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A82C81"/>
    <w:rPr>
      <w:u w:val="single"/>
    </w:rPr>
  </w:style>
  <w:style w:type="character" w:customStyle="1" w:styleId="StyleUnderlineBoldIndent11ptChar">
    <w:name w:val="Style Underline + Bold Indent + 11 pt Char"/>
    <w:link w:val="StyleUnderlineBoldIndent11pt"/>
    <w:rsid w:val="00A82C81"/>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A82C81"/>
    <w:rPr>
      <w:b/>
      <w:bCs/>
      <w:u w:val="single"/>
    </w:rPr>
  </w:style>
  <w:style w:type="character" w:customStyle="1" w:styleId="StyleUnderlineBoldIndent11ptBoldChar">
    <w:name w:val="Style Underline + Bold Indent + 11 pt Bold Char"/>
    <w:link w:val="StyleUnderlineBoldIndent11ptBold"/>
    <w:rsid w:val="00A82C81"/>
    <w:rPr>
      <w:rFonts w:ascii="Calibri" w:eastAsia="Times New Roman" w:hAnsi="Calibri" w:cs="Calibri"/>
      <w:b/>
      <w:bCs/>
      <w:sz w:val="22"/>
      <w:szCs w:val="20"/>
      <w:u w:val="single"/>
    </w:rPr>
  </w:style>
  <w:style w:type="character" w:customStyle="1" w:styleId="StyleUnderlineChar6CharCharCharCharCharCharCharChar11">
    <w:name w:val="Style Underline Char6 Char Char Char Char Char Char Char Char + 11 ..."/>
    <w:rsid w:val="00A82C8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82C8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82C8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82C81"/>
    <w:rPr>
      <w:sz w:val="20"/>
      <w:szCs w:val="24"/>
      <w:u w:val="single"/>
      <w:bdr w:val="single" w:sz="4" w:space="0" w:color="auto"/>
      <w:lang w:val="en-US" w:eastAsia="en-US" w:bidi="ar-SA"/>
    </w:rPr>
  </w:style>
  <w:style w:type="paragraph" w:customStyle="1" w:styleId="StyleCardTextTimesNewRoman11ptUnderline">
    <w:name w:val="Style Card Text + Times New Roman 11 pt Underline"/>
    <w:basedOn w:val="Normal"/>
    <w:link w:val="StyleCardTextTimesNewRoman11ptUnderlineChar"/>
    <w:qFormat/>
    <w:rsid w:val="00A82C81"/>
    <w:pPr>
      <w:spacing w:after="200"/>
    </w:pPr>
    <w:rPr>
      <w:rFonts w:eastAsia="Calibri"/>
      <w:u w:val="single"/>
    </w:rPr>
  </w:style>
  <w:style w:type="character" w:customStyle="1" w:styleId="StyleCardTextTimesNewRoman11ptUnderlineChar">
    <w:name w:val="Style Card Text + Times New Roman 11 pt Underline Char"/>
    <w:link w:val="StyleCardTextTimesNewRoman11ptUnderline"/>
    <w:rsid w:val="00A82C81"/>
    <w:rPr>
      <w:rFonts w:ascii="Calibri" w:eastAsia="Calibri" w:hAnsi="Calibri" w:cs="Calibri"/>
      <w:sz w:val="22"/>
      <w:u w:val="single"/>
    </w:rPr>
  </w:style>
  <w:style w:type="character" w:customStyle="1" w:styleId="Styleterm111ptUnderline">
    <w:name w:val="Style term1 + 11 pt Underline"/>
    <w:rsid w:val="00A82C81"/>
    <w:rPr>
      <w:b/>
      <w:bCs/>
      <w:sz w:val="20"/>
      <w:u w:val="single"/>
    </w:rPr>
  </w:style>
  <w:style w:type="paragraph" w:customStyle="1" w:styleId="StyleMinimizedTextArialNarrow10pt">
    <w:name w:val="Style Minimized Text + Arial Narrow 10 pt"/>
    <w:basedOn w:val="MinimizedText"/>
    <w:link w:val="StyleMinimizedTextArialNarrow10ptChar"/>
    <w:qFormat/>
    <w:rsid w:val="00A82C81"/>
    <w:pPr>
      <w:spacing w:after="0" w:line="259" w:lineRule="auto"/>
    </w:pPr>
    <w:rPr>
      <w:rFonts w:ascii="Times New Roman" w:hAnsi="Times New Roman" w:cs="Times New Roman"/>
      <w:sz w:val="20"/>
    </w:rPr>
  </w:style>
  <w:style w:type="character" w:customStyle="1" w:styleId="StyleMinimizedTextArialNarrow10ptChar">
    <w:name w:val="Style Minimized Text + Arial Narrow 10 pt Char"/>
    <w:basedOn w:val="MinimizedTextChar"/>
    <w:link w:val="StyleMinimizedTextArialNarrow10pt"/>
    <w:rsid w:val="00A82C81"/>
    <w:rPr>
      <w:rFonts w:ascii="Times New Roman" w:eastAsia="Times New Roman" w:hAnsi="Times New Roman" w:cs="Times New Roman"/>
      <w:sz w:val="20"/>
    </w:rPr>
  </w:style>
  <w:style w:type="character" w:customStyle="1" w:styleId="StyleLatinGaramondUnderline">
    <w:name w:val="Style (Latin) Garamond Underline"/>
    <w:rsid w:val="00A82C81"/>
    <w:rPr>
      <w:rFonts w:ascii="Times New Roman" w:hAnsi="Times New Roman"/>
      <w:sz w:val="20"/>
      <w:u w:val="single"/>
    </w:rPr>
  </w:style>
  <w:style w:type="character" w:customStyle="1" w:styleId="StyleLatinGaramond">
    <w:name w:val="Style (Latin) Garamond"/>
    <w:rsid w:val="00A82C81"/>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A82C81"/>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A82C81"/>
    <w:rPr>
      <w:rFonts w:ascii="Times" w:eastAsia="Times New Roman" w:hAnsi="Times" w:cs="Arial"/>
      <w:sz w:val="22"/>
      <w:szCs w:val="28"/>
      <w:u w:val="single"/>
    </w:rPr>
  </w:style>
  <w:style w:type="paragraph" w:customStyle="1" w:styleId="NormalText">
    <w:name w:val="Normal Text"/>
    <w:basedOn w:val="Normal"/>
    <w:link w:val="NormalTextChar"/>
    <w:autoRedefine/>
    <w:qFormat/>
    <w:rsid w:val="00A82C81"/>
    <w:pPr>
      <w:jc w:val="both"/>
    </w:pPr>
    <w:rPr>
      <w:rFonts w:eastAsia="Times New Roman"/>
      <w:szCs w:val="26"/>
    </w:rPr>
  </w:style>
  <w:style w:type="paragraph" w:customStyle="1" w:styleId="HeaderStyle">
    <w:name w:val="Header Style"/>
    <w:basedOn w:val="Normal"/>
    <w:rsid w:val="00A82C81"/>
    <w:pPr>
      <w:jc w:val="center"/>
    </w:pPr>
    <w:rPr>
      <w:rFonts w:eastAsia="Times New Roman"/>
      <w:b/>
      <w:sz w:val="24"/>
      <w:szCs w:val="20"/>
      <w:u w:val="single"/>
    </w:rPr>
  </w:style>
  <w:style w:type="character" w:customStyle="1" w:styleId="CardChar2">
    <w:name w:val="Card Char2"/>
    <w:basedOn w:val="DefaultParagraphFont"/>
    <w:rsid w:val="00A82C81"/>
    <w:rPr>
      <w:rFonts w:ascii="Times New Roman" w:eastAsia="Times New Roman" w:hAnsi="Times New Roman" w:cs="Times New Roman"/>
      <w:bCs/>
      <w:color w:val="000000"/>
      <w:sz w:val="20"/>
      <w:szCs w:val="20"/>
    </w:rPr>
  </w:style>
  <w:style w:type="character" w:customStyle="1" w:styleId="CharChar11">
    <w:name w:val="Char Char11"/>
    <w:basedOn w:val="DefaultParagraphFont"/>
    <w:rsid w:val="00A82C81"/>
    <w:rPr>
      <w:rFonts w:cs="Arial"/>
      <w:bCs/>
      <w:szCs w:val="26"/>
      <w:u w:val="single"/>
      <w:lang w:val="en-US" w:eastAsia="en-US" w:bidi="ar-SA"/>
    </w:rPr>
  </w:style>
  <w:style w:type="character" w:customStyle="1" w:styleId="UnderlineCharCharChar1">
    <w:name w:val="Underline Char Char Char1"/>
    <w:basedOn w:val="DefaultParagraphFont"/>
    <w:rsid w:val="00A82C81"/>
    <w:rPr>
      <w:u w:val="single"/>
      <w:lang w:val="en-US" w:eastAsia="en-US" w:bidi="ar-SA"/>
    </w:rPr>
  </w:style>
  <w:style w:type="character" w:customStyle="1" w:styleId="StyleUnderlineChar2CharChar11pt">
    <w:name w:val="Style Underline Char2 Char Char + 11 pt"/>
    <w:basedOn w:val="Style11pt"/>
    <w:rsid w:val="00A82C81"/>
    <w:rPr>
      <w:rFonts w:ascii="Times New Roman" w:hAnsi="Times New Roman"/>
      <w:sz w:val="20"/>
      <w:u w:val="single"/>
    </w:rPr>
  </w:style>
  <w:style w:type="character" w:customStyle="1" w:styleId="StyleStyleBoldUnderline11pt">
    <w:name w:val="Style Style Bold Underline + 11 pt"/>
    <w:basedOn w:val="DefaultParagraphFont"/>
    <w:rsid w:val="00A82C81"/>
    <w:rPr>
      <w:b/>
      <w:bCs/>
      <w:sz w:val="20"/>
      <w:u w:val="single"/>
    </w:rPr>
  </w:style>
  <w:style w:type="paragraph" w:customStyle="1" w:styleId="Pa6">
    <w:name w:val="Pa6"/>
    <w:basedOn w:val="Normal"/>
    <w:next w:val="Normal"/>
    <w:uiPriority w:val="99"/>
    <w:qFormat/>
    <w:rsid w:val="00A82C81"/>
    <w:pPr>
      <w:autoSpaceDE w:val="0"/>
      <w:autoSpaceDN w:val="0"/>
      <w:adjustRightInd w:val="0"/>
      <w:spacing w:line="221" w:lineRule="atLeast"/>
    </w:pPr>
    <w:rPr>
      <w:rFonts w:ascii="Baskerville" w:eastAsia="Times New Roman" w:hAnsi="Baskerville"/>
      <w:sz w:val="24"/>
    </w:rPr>
  </w:style>
  <w:style w:type="character" w:customStyle="1" w:styleId="A13">
    <w:name w:val="A13"/>
    <w:rsid w:val="00A82C81"/>
    <w:rPr>
      <w:rFonts w:cs="Baskerville"/>
      <w:color w:val="000000"/>
      <w:sz w:val="106"/>
      <w:szCs w:val="106"/>
    </w:rPr>
  </w:style>
  <w:style w:type="character" w:customStyle="1" w:styleId="A17">
    <w:name w:val="A17"/>
    <w:rsid w:val="00A82C81"/>
    <w:rPr>
      <w:rFonts w:cs="Baskerville"/>
      <w:color w:val="000000"/>
      <w:sz w:val="12"/>
      <w:szCs w:val="12"/>
    </w:rPr>
  </w:style>
  <w:style w:type="paragraph" w:customStyle="1" w:styleId="Pa19">
    <w:name w:val="Pa19"/>
    <w:basedOn w:val="Normal"/>
    <w:next w:val="Normal"/>
    <w:rsid w:val="00A82C81"/>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A82C81"/>
    <w:pPr>
      <w:autoSpaceDE w:val="0"/>
      <w:autoSpaceDN w:val="0"/>
      <w:adjustRightInd w:val="0"/>
      <w:spacing w:line="441" w:lineRule="atLeast"/>
    </w:pPr>
    <w:rPr>
      <w:rFonts w:ascii="Baskerville" w:eastAsia="Times New Roman" w:hAnsi="Baskerville"/>
      <w:sz w:val="24"/>
    </w:rPr>
  </w:style>
  <w:style w:type="character" w:customStyle="1" w:styleId="A14">
    <w:name w:val="A14"/>
    <w:rsid w:val="00A82C81"/>
    <w:rPr>
      <w:rFonts w:ascii="Frutiger 45 Light" w:hAnsi="Frutiger 45 Light" w:cs="Frutiger 45 Light"/>
      <w:b/>
      <w:bCs/>
      <w:i/>
      <w:iCs/>
      <w:color w:val="000000"/>
      <w:sz w:val="36"/>
      <w:szCs w:val="36"/>
    </w:rPr>
  </w:style>
  <w:style w:type="paragraph" w:customStyle="1" w:styleId="Pa12">
    <w:name w:val="Pa12"/>
    <w:basedOn w:val="Normal"/>
    <w:next w:val="Normal"/>
    <w:uiPriority w:val="99"/>
    <w:qFormat/>
    <w:rsid w:val="00A82C81"/>
    <w:pPr>
      <w:autoSpaceDE w:val="0"/>
      <w:autoSpaceDN w:val="0"/>
      <w:adjustRightInd w:val="0"/>
      <w:spacing w:line="281" w:lineRule="atLeast"/>
    </w:pPr>
    <w:rPr>
      <w:rFonts w:ascii="Baskerville" w:eastAsia="Times New Roman" w:hAnsi="Baskerville"/>
      <w:sz w:val="24"/>
    </w:rPr>
  </w:style>
  <w:style w:type="paragraph" w:customStyle="1" w:styleId="Pa15">
    <w:name w:val="Pa15"/>
    <w:basedOn w:val="Normal"/>
    <w:next w:val="Normal"/>
    <w:uiPriority w:val="99"/>
    <w:rsid w:val="00A82C81"/>
    <w:pPr>
      <w:autoSpaceDE w:val="0"/>
      <w:autoSpaceDN w:val="0"/>
      <w:adjustRightInd w:val="0"/>
      <w:spacing w:line="221" w:lineRule="atLeast"/>
    </w:pPr>
    <w:rPr>
      <w:rFonts w:ascii="Baskerville" w:eastAsia="Times New Roman" w:hAnsi="Baskerville"/>
      <w:sz w:val="24"/>
    </w:rPr>
  </w:style>
  <w:style w:type="character" w:customStyle="1" w:styleId="A10">
    <w:name w:val="A10"/>
    <w:uiPriority w:val="99"/>
    <w:rsid w:val="00A82C81"/>
    <w:rPr>
      <w:rFonts w:ascii="Wingdings" w:hAnsi="Wingdings" w:cs="Wingdings"/>
      <w:color w:val="000000"/>
      <w:sz w:val="22"/>
      <w:szCs w:val="22"/>
    </w:rPr>
  </w:style>
  <w:style w:type="paragraph" w:customStyle="1" w:styleId="Pa37">
    <w:name w:val="Pa37"/>
    <w:basedOn w:val="Normal"/>
    <w:next w:val="Normal"/>
    <w:rsid w:val="00A82C81"/>
    <w:pPr>
      <w:autoSpaceDE w:val="0"/>
      <w:autoSpaceDN w:val="0"/>
      <w:adjustRightInd w:val="0"/>
      <w:spacing w:line="141" w:lineRule="atLeast"/>
    </w:pPr>
    <w:rPr>
      <w:rFonts w:ascii="Baskerville" w:eastAsia="Times New Roman" w:hAnsi="Baskerville"/>
      <w:sz w:val="24"/>
    </w:rPr>
  </w:style>
  <w:style w:type="character" w:customStyle="1" w:styleId="A20">
    <w:name w:val="A20"/>
    <w:rsid w:val="00A82C81"/>
    <w:rPr>
      <w:rFonts w:cs="Baskerville"/>
      <w:b/>
      <w:bCs/>
      <w:color w:val="000000"/>
      <w:sz w:val="59"/>
      <w:szCs w:val="59"/>
    </w:rPr>
  </w:style>
  <w:style w:type="character" w:customStyle="1" w:styleId="CharCharCharCharCharCharCharCharCharCharCharCharCharCharCharChar">
    <w:name w:val="Char Char Char Char Char Char Char Char Char Char Char Char Char Char Char Char"/>
    <w:rsid w:val="00A82C81"/>
    <w:rPr>
      <w:rFonts w:cs="Arial"/>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A82C81"/>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A82C81"/>
    <w:rPr>
      <w:rFonts w:cs="Arial"/>
      <w:b/>
      <w:bCs/>
      <w:iCs/>
      <w:sz w:val="36"/>
      <w:szCs w:val="28"/>
      <w:u w:val="single"/>
      <w:lang w:val="en-US" w:eastAsia="en-US" w:bidi="ar-SA"/>
    </w:rPr>
  </w:style>
  <w:style w:type="character" w:customStyle="1" w:styleId="Taggin-New">
    <w:name w:val="Taggin - New"/>
    <w:rsid w:val="00A82C81"/>
    <w:rPr>
      <w:rFonts w:ascii="Arial Narrow" w:hAnsi="Arial Narrow"/>
      <w:b/>
      <w:sz w:val="22"/>
    </w:rPr>
  </w:style>
  <w:style w:type="character" w:customStyle="1" w:styleId="searchword">
    <w:name w:val="searchword"/>
    <w:basedOn w:val="DefaultParagraphFont"/>
    <w:rsid w:val="00A82C81"/>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A82C81"/>
    <w:rPr>
      <w:rFonts w:cs="Arial"/>
      <w:b/>
      <w:bCs/>
      <w:sz w:val="24"/>
      <w:szCs w:val="26"/>
      <w:lang w:val="en-US" w:eastAsia="en-US" w:bidi="ar-SA"/>
    </w:rPr>
  </w:style>
  <w:style w:type="character" w:customStyle="1" w:styleId="brief-smalltext0">
    <w:name w:val="brief-smalltext"/>
    <w:basedOn w:val="DefaultParagraphFont"/>
    <w:rsid w:val="00A82C81"/>
  </w:style>
  <w:style w:type="character" w:customStyle="1" w:styleId="Boxing-New">
    <w:name w:val="Boxing - New"/>
    <w:rsid w:val="00A82C81"/>
    <w:rPr>
      <w:rFonts w:ascii="Arial Narrow" w:hAnsi="Arial Narrow"/>
      <w:sz w:val="16"/>
      <w:u w:val="none"/>
      <w:bdr w:val="single" w:sz="4" w:space="0" w:color="auto"/>
    </w:rPr>
  </w:style>
  <w:style w:type="paragraph" w:customStyle="1" w:styleId="Coverintroduction">
    <w:name w:val="Cover introduction"/>
    <w:basedOn w:val="Default"/>
    <w:next w:val="Default"/>
    <w:rsid w:val="00A82C81"/>
    <w:pPr>
      <w:spacing w:after="0" w:line="240" w:lineRule="auto"/>
    </w:pPr>
    <w:rPr>
      <w:rFonts w:ascii="Arial" w:eastAsia="Times New Roman" w:hAnsi="Arial" w:cs="Times New Roman"/>
      <w:sz w:val="24"/>
    </w:rPr>
  </w:style>
  <w:style w:type="character" w:customStyle="1" w:styleId="style50">
    <w:name w:val="style5"/>
    <w:basedOn w:val="DefaultParagraphFont"/>
    <w:rsid w:val="00A82C81"/>
  </w:style>
  <w:style w:type="character" w:customStyle="1" w:styleId="TagCharCharCharCharCharChar">
    <w:name w:val="Tag Char Char Char Char Char Char"/>
    <w:rsid w:val="00A82C81"/>
    <w:rPr>
      <w:rFonts w:cs="Arial"/>
      <w:b/>
      <w:bCs/>
      <w:sz w:val="24"/>
      <w:szCs w:val="26"/>
      <w:lang w:val="en-US" w:eastAsia="en-US" w:bidi="ar-SA"/>
    </w:rPr>
  </w:style>
  <w:style w:type="character" w:customStyle="1" w:styleId="pmterms3">
    <w:name w:val="pmterms3"/>
    <w:basedOn w:val="DefaultParagraphFont"/>
    <w:rsid w:val="00A82C81"/>
  </w:style>
  <w:style w:type="character" w:customStyle="1" w:styleId="pmtermsel">
    <w:name w:val="pmtermsel"/>
    <w:basedOn w:val="DefaultParagraphFont"/>
    <w:rsid w:val="00A82C81"/>
  </w:style>
  <w:style w:type="character" w:customStyle="1" w:styleId="interiorheadline">
    <w:name w:val="interiorheadline"/>
    <w:basedOn w:val="DefaultParagraphFont"/>
    <w:rsid w:val="00A82C81"/>
  </w:style>
  <w:style w:type="character" w:customStyle="1" w:styleId="Heading31CharCharCharChar1">
    <w:name w:val="Heading 31 Char Char Char Char1"/>
    <w:rsid w:val="00A82C81"/>
    <w:rPr>
      <w:rFonts w:cs="Arial"/>
      <w:b/>
      <w:bCs/>
      <w:sz w:val="24"/>
      <w:szCs w:val="26"/>
      <w:lang w:val="en-US" w:eastAsia="en-US" w:bidi="ar-SA"/>
    </w:rPr>
  </w:style>
  <w:style w:type="character" w:customStyle="1" w:styleId="Heading31CharCharChar">
    <w:name w:val="Heading 31 Char Char Char"/>
    <w:rsid w:val="00A82C81"/>
    <w:rPr>
      <w:rFonts w:cs="Arial"/>
      <w:b/>
      <w:bCs/>
      <w:sz w:val="24"/>
      <w:szCs w:val="26"/>
      <w:lang w:val="en-US" w:eastAsia="en-US" w:bidi="ar-SA"/>
    </w:rPr>
  </w:style>
  <w:style w:type="character" w:customStyle="1" w:styleId="StyleUnderlineCharChar9pt2">
    <w:name w:val="Style Underline Char Char + 9 pt2"/>
    <w:basedOn w:val="UnderlineCharChar"/>
    <w:rsid w:val="00A82C81"/>
    <w:rPr>
      <w:rFonts w:ascii="Arial Narrow" w:eastAsia="Times New Roman" w:hAnsi="Arial Narrow"/>
      <w:szCs w:val="24"/>
      <w:u w:val="single"/>
      <w:lang w:val="en-US" w:eastAsia="en-US" w:bidi="ar-SA"/>
    </w:rPr>
  </w:style>
  <w:style w:type="character" w:customStyle="1" w:styleId="StyleUnderlineCharChar9ptBold2">
    <w:name w:val="Style Underline Char Char + 9 pt Bold2"/>
    <w:basedOn w:val="UnderlineCharChar"/>
    <w:rsid w:val="00A82C81"/>
    <w:rPr>
      <w:rFonts w:ascii="Arial Narrow" w:eastAsia="Times New Roman" w:hAnsi="Arial Narrow"/>
      <w:b/>
      <w:bCs/>
      <w:szCs w:val="24"/>
      <w:u w:val="single"/>
      <w:lang w:val="en-US" w:eastAsia="en-US" w:bidi="ar-SA"/>
    </w:rPr>
  </w:style>
  <w:style w:type="character" w:customStyle="1" w:styleId="Style9ptUnderline7">
    <w:name w:val="Style 9 pt Underline7"/>
    <w:basedOn w:val="DefaultParagraphFont"/>
    <w:rsid w:val="00A82C81"/>
    <w:rPr>
      <w:sz w:val="20"/>
      <w:u w:val="single"/>
    </w:rPr>
  </w:style>
  <w:style w:type="character" w:customStyle="1" w:styleId="Style9ptBoldUnderlineBorderSinglesolidlineAuto0">
    <w:name w:val="Style 9 pt Bold Underline Border: : (Single solid line Auto  0..."/>
    <w:basedOn w:val="DefaultParagraphFont"/>
    <w:rsid w:val="00A82C81"/>
    <w:rPr>
      <w:b/>
      <w:bCs/>
      <w:sz w:val="20"/>
      <w:u w:val="single"/>
      <w:bdr w:val="single" w:sz="4" w:space="0" w:color="auto"/>
    </w:rPr>
  </w:style>
  <w:style w:type="character" w:customStyle="1" w:styleId="Style9ptBoldUnderline3">
    <w:name w:val="Style 9 pt Bold Underline3"/>
    <w:basedOn w:val="DefaultParagraphFont"/>
    <w:rsid w:val="00A82C81"/>
    <w:rPr>
      <w:b/>
      <w:bCs/>
      <w:sz w:val="20"/>
      <w:u w:val="single"/>
    </w:rPr>
  </w:style>
  <w:style w:type="paragraph" w:customStyle="1" w:styleId="Tagtemplate">
    <w:name w:val="Tagtemplate"/>
    <w:basedOn w:val="Normal"/>
    <w:link w:val="TagtemplateChar"/>
    <w:autoRedefine/>
    <w:qFormat/>
    <w:rsid w:val="00A82C81"/>
    <w:pPr>
      <w:keepNext/>
      <w:keepLines/>
    </w:pPr>
    <w:rPr>
      <w:rFonts w:ascii="Arial" w:eastAsia="Calibri" w:hAnsi="Arial" w:cs="Arial"/>
      <w:b/>
      <w:sz w:val="24"/>
    </w:rPr>
  </w:style>
  <w:style w:type="character" w:customStyle="1" w:styleId="TagtemplateChar">
    <w:name w:val="Tagtemplate Char"/>
    <w:link w:val="Tagtemplate"/>
    <w:rsid w:val="00A82C81"/>
    <w:rPr>
      <w:rFonts w:ascii="Arial" w:eastAsia="Calibri" w:hAnsi="Arial" w:cs="Arial"/>
      <w:b/>
    </w:rPr>
  </w:style>
  <w:style w:type="character" w:customStyle="1" w:styleId="Style11ptBlackUnderline">
    <w:name w:val="Style 11 pt Black Underline"/>
    <w:rsid w:val="00A82C81"/>
    <w:rPr>
      <w:color w:val="000000"/>
      <w:sz w:val="20"/>
      <w:u w:val="single"/>
    </w:rPr>
  </w:style>
  <w:style w:type="character" w:customStyle="1" w:styleId="Style11ptBoldBlackUnderline">
    <w:name w:val="Style 11 pt Bold Black Underline"/>
    <w:rsid w:val="00A82C81"/>
    <w:rPr>
      <w:b/>
      <w:bCs/>
      <w:color w:val="000000"/>
      <w:sz w:val="20"/>
      <w:u w:val="single"/>
    </w:rPr>
  </w:style>
  <w:style w:type="paragraph" w:customStyle="1" w:styleId="StyleUnderlineChar11pt3">
    <w:name w:val="Style Underline Char + 11 pt3"/>
    <w:link w:val="StyleUnderlineChar11pt3Char"/>
    <w:qFormat/>
    <w:rsid w:val="00A82C81"/>
    <w:pPr>
      <w:spacing w:after="160"/>
    </w:pPr>
    <w:rPr>
      <w:rFonts w:ascii="Arial Narrow" w:eastAsia="Times New Roman" w:hAnsi="Arial Narrow"/>
      <w:sz w:val="22"/>
      <w:u w:val="single"/>
    </w:rPr>
  </w:style>
  <w:style w:type="character" w:customStyle="1" w:styleId="StyleUnderlineChar11pt3Char">
    <w:name w:val="Style Underline Char + 11 pt3 Char"/>
    <w:basedOn w:val="UnderlineCharChar"/>
    <w:link w:val="StyleUnderlineChar11pt3"/>
    <w:rsid w:val="00A82C81"/>
    <w:rPr>
      <w:rFonts w:ascii="Arial Narrow" w:eastAsia="Times New Roman" w:hAnsi="Arial Narrow"/>
      <w:sz w:val="22"/>
      <w:szCs w:val="24"/>
      <w:u w:val="single"/>
    </w:rPr>
  </w:style>
  <w:style w:type="paragraph" w:customStyle="1" w:styleId="StyleUnderlineChar11ptBold2">
    <w:name w:val="Style Underline Char + 11 pt Bold2"/>
    <w:link w:val="StyleUnderlineChar11ptBold2Char"/>
    <w:rsid w:val="00A82C81"/>
    <w:pPr>
      <w:spacing w:after="160"/>
    </w:pPr>
    <w:rPr>
      <w:rFonts w:eastAsia="Times New Roman"/>
      <w:b/>
      <w:bCs/>
      <w:sz w:val="22"/>
      <w:u w:val="single"/>
    </w:rPr>
  </w:style>
  <w:style w:type="character" w:customStyle="1" w:styleId="StyleUnderlineChar11ptBold2Char">
    <w:name w:val="Style Underline Char + 11 pt Bold2 Char"/>
    <w:link w:val="StyleUnderlineChar11ptBold2"/>
    <w:rsid w:val="00A82C81"/>
    <w:rPr>
      <w:rFonts w:eastAsia="Times New Roman"/>
      <w:b/>
      <w:bCs/>
      <w:sz w:val="22"/>
      <w:u w:val="single"/>
    </w:rPr>
  </w:style>
  <w:style w:type="paragraph" w:customStyle="1" w:styleId="StyleUnderlineChar11ptBold3">
    <w:name w:val="Style Underline Char + 11 pt Bold3"/>
    <w:link w:val="StyleUnderlineChar11ptBold3Char"/>
    <w:qFormat/>
    <w:rsid w:val="00A82C81"/>
    <w:pPr>
      <w:spacing w:after="160"/>
    </w:pPr>
    <w:rPr>
      <w:rFonts w:eastAsia="Times New Roman"/>
      <w:b/>
      <w:bCs/>
      <w:sz w:val="22"/>
      <w:u w:val="single"/>
    </w:rPr>
  </w:style>
  <w:style w:type="character" w:customStyle="1" w:styleId="StyleUnderlineChar11ptBold3Char">
    <w:name w:val="Style Underline Char + 11 pt Bold3 Char"/>
    <w:link w:val="StyleUnderlineChar11ptBold3"/>
    <w:rsid w:val="00A82C81"/>
    <w:rPr>
      <w:rFonts w:eastAsia="Times New Roman"/>
      <w:b/>
      <w:bCs/>
      <w:sz w:val="22"/>
      <w:u w:val="single"/>
    </w:rPr>
  </w:style>
  <w:style w:type="paragraph" w:customStyle="1" w:styleId="StyleUnderlining11pt">
    <w:name w:val="Style Underlining + 11 pt"/>
    <w:basedOn w:val="Normal"/>
    <w:link w:val="StyleUnderlining11ptChar"/>
    <w:qFormat/>
    <w:rsid w:val="00A82C81"/>
    <w:rPr>
      <w:u w:val="single"/>
    </w:rPr>
  </w:style>
  <w:style w:type="character" w:customStyle="1" w:styleId="StyleUnderlining11ptChar">
    <w:name w:val="Style Underlining + 11 pt Char"/>
    <w:basedOn w:val="DefaultParagraphFont"/>
    <w:link w:val="StyleUnderlining11pt"/>
    <w:rsid w:val="00A82C81"/>
    <w:rPr>
      <w:rFonts w:ascii="Calibri" w:hAnsi="Calibri" w:cs="Calibri"/>
      <w:sz w:val="22"/>
      <w:u w:val="single"/>
    </w:rPr>
  </w:style>
  <w:style w:type="paragraph" w:customStyle="1" w:styleId="StyleCardText9pt">
    <w:name w:val="Style Card Text + 9 pt"/>
    <w:basedOn w:val="Normal"/>
    <w:link w:val="StyleCardText9ptChar"/>
    <w:qFormat/>
    <w:rsid w:val="00A82C81"/>
    <w:pPr>
      <w:spacing w:after="200"/>
      <w:contextualSpacing/>
    </w:pPr>
    <w:rPr>
      <w:rFonts w:eastAsia="Calibri"/>
    </w:rPr>
  </w:style>
  <w:style w:type="character" w:customStyle="1" w:styleId="StyleCardText9ptChar">
    <w:name w:val="Style Card Text + 9 pt Char"/>
    <w:basedOn w:val="DefaultParagraphFont"/>
    <w:link w:val="StyleCardText9pt"/>
    <w:rsid w:val="00A82C81"/>
    <w:rPr>
      <w:rFonts w:ascii="Calibri" w:eastAsia="Calibri" w:hAnsi="Calibri" w:cs="Calibri"/>
      <w:sz w:val="22"/>
    </w:rPr>
  </w:style>
  <w:style w:type="character" w:customStyle="1" w:styleId="inside-head">
    <w:name w:val="inside-head"/>
    <w:basedOn w:val="DefaultParagraphFont"/>
    <w:rsid w:val="00A82C81"/>
  </w:style>
  <w:style w:type="paragraph" w:customStyle="1" w:styleId="UnderlineCharChar2CharCharCharChar">
    <w:name w:val="Underline Char Char2 Char Char Char Char"/>
    <w:basedOn w:val="Normal"/>
    <w:link w:val="UnderlineCharChar2CharCharCharCharChar"/>
    <w:rsid w:val="00A82C81"/>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A82C81"/>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rsid w:val="00A82C81"/>
    <w:rPr>
      <w:rFonts w:eastAsia="MS Mincho"/>
      <w:b/>
      <w:u w:val="single"/>
    </w:rPr>
  </w:style>
  <w:style w:type="character" w:customStyle="1" w:styleId="BoldandUnderlineCharChar1CharChar">
    <w:name w:val="Bold and Underline Char Char1 Char Char"/>
    <w:basedOn w:val="DefaultParagraphFont"/>
    <w:link w:val="BoldandUnderlineCharChar1Char"/>
    <w:rsid w:val="00A82C81"/>
    <w:rPr>
      <w:rFonts w:ascii="Calibri" w:eastAsia="MS Mincho" w:hAnsi="Calibri" w:cs="Calibri"/>
      <w:b/>
      <w:sz w:val="22"/>
      <w:u w:val="single"/>
    </w:rPr>
  </w:style>
  <w:style w:type="character" w:customStyle="1" w:styleId="updated-short-citation">
    <w:name w:val="updated-short-citation"/>
    <w:basedOn w:val="DefaultParagraphFont"/>
    <w:rsid w:val="00A82C81"/>
  </w:style>
  <w:style w:type="character" w:customStyle="1" w:styleId="StyleTimesNewRoman12ptBold0">
    <w:name w:val="Style Times New Roman 12 pt Bold"/>
    <w:rsid w:val="00A82C81"/>
    <w:rPr>
      <w:rFonts w:ascii="Times New Roman" w:hAnsi="Times New Roman"/>
      <w:b/>
      <w:bCs/>
      <w:sz w:val="24"/>
    </w:rPr>
  </w:style>
  <w:style w:type="character" w:customStyle="1" w:styleId="qlabel">
    <w:name w:val="q_label"/>
    <w:basedOn w:val="DefaultParagraphFont"/>
    <w:rsid w:val="00A82C81"/>
  </w:style>
  <w:style w:type="character" w:customStyle="1" w:styleId="alabel">
    <w:name w:val="a_label"/>
    <w:basedOn w:val="DefaultParagraphFont"/>
    <w:rsid w:val="00A82C81"/>
  </w:style>
  <w:style w:type="character" w:customStyle="1" w:styleId="base">
    <w:name w:val="base"/>
    <w:basedOn w:val="DefaultParagraphFont"/>
    <w:rsid w:val="00A82C81"/>
  </w:style>
  <w:style w:type="character" w:customStyle="1" w:styleId="part-of-speech">
    <w:name w:val="part-of-speech"/>
    <w:basedOn w:val="DefaultParagraphFont"/>
    <w:rsid w:val="00A82C81"/>
  </w:style>
  <w:style w:type="character" w:customStyle="1" w:styleId="pron">
    <w:name w:val="pron"/>
    <w:basedOn w:val="DefaultParagraphFont"/>
    <w:rsid w:val="00A82C81"/>
  </w:style>
  <w:style w:type="character" w:customStyle="1" w:styleId="BoldandUnderlineChar3CharChar">
    <w:name w:val="Bold and Underline Char3 Char Char"/>
    <w:basedOn w:val="DefaultParagraphFont"/>
    <w:link w:val="BoldandUnderlineChar3Char"/>
    <w:rsid w:val="00A82C81"/>
    <w:rPr>
      <w:b/>
      <w:u w:val="single"/>
    </w:rPr>
  </w:style>
  <w:style w:type="paragraph" w:customStyle="1" w:styleId="BoldandUnderlineChar3Char">
    <w:name w:val="Bold and Underline Char3 Char"/>
    <w:basedOn w:val="Normal"/>
    <w:link w:val="BoldandUnderlineChar3CharChar"/>
    <w:qFormat/>
    <w:rsid w:val="00A82C81"/>
    <w:rPr>
      <w:rFonts w:asciiTheme="minorHAnsi" w:hAnsiTheme="minorHAnsi" w:cstheme="minorBidi"/>
      <w:b/>
      <w:sz w:val="24"/>
      <w:u w:val="single"/>
    </w:rPr>
  </w:style>
  <w:style w:type="paragraph" w:customStyle="1" w:styleId="UnderlineChar4">
    <w:name w:val="Underline Char4"/>
    <w:basedOn w:val="Normal"/>
    <w:link w:val="UnderlineChar4Char"/>
    <w:qFormat/>
    <w:rsid w:val="00A82C81"/>
    <w:rPr>
      <w:rFonts w:asciiTheme="minorHAnsi" w:hAnsiTheme="minorHAnsi" w:cstheme="minorBidi"/>
      <w:sz w:val="24"/>
      <w:u w:val="single"/>
    </w:rPr>
  </w:style>
  <w:style w:type="paragraph" w:customStyle="1" w:styleId="BoldandUnderlineChar3">
    <w:name w:val="Bold and Underline Char3"/>
    <w:basedOn w:val="Normal"/>
    <w:link w:val="BoldandUnderlineChar3Char2"/>
    <w:qFormat/>
    <w:rsid w:val="00A82C81"/>
    <w:rPr>
      <w:rFonts w:asciiTheme="minorHAnsi" w:hAnsiTheme="minorHAnsi" w:cstheme="minorBidi"/>
      <w:b/>
      <w:sz w:val="24"/>
      <w:u w:val="single"/>
    </w:rPr>
  </w:style>
  <w:style w:type="paragraph" w:customStyle="1" w:styleId="StyleUnderlined11ptBold">
    <w:name w:val="Style Underlined + 11 pt Bold"/>
    <w:basedOn w:val="Normal"/>
    <w:link w:val="StyleUnderlined11ptBoldChar"/>
    <w:qFormat/>
    <w:rsid w:val="00A82C81"/>
    <w:rPr>
      <w:rFonts w:eastAsia="Times New Roman"/>
      <w:b/>
      <w:bCs/>
      <w:u w:val="single"/>
    </w:rPr>
  </w:style>
  <w:style w:type="character" w:customStyle="1" w:styleId="StyleUnderlined11ptBoldChar">
    <w:name w:val="Style Underlined + 11 pt Bold Char"/>
    <w:link w:val="StyleUnderlined11ptBold"/>
    <w:rsid w:val="00A82C81"/>
    <w:rPr>
      <w:rFonts w:ascii="Calibri" w:eastAsia="Times New Roman" w:hAnsi="Calibri" w:cs="Calibri"/>
      <w:b/>
      <w:bCs/>
      <w:sz w:val="22"/>
      <w:u w:val="single"/>
    </w:rPr>
  </w:style>
  <w:style w:type="character" w:customStyle="1" w:styleId="Heading3CharCharCharChar2">
    <w:name w:val="Heading 3 Char Char Char Char2"/>
    <w:basedOn w:val="DefaultParagraphFont"/>
    <w:rsid w:val="00A82C81"/>
    <w:rPr>
      <w:rFonts w:cs="Arial"/>
      <w:bCs/>
      <w:szCs w:val="26"/>
      <w:u w:val="single"/>
      <w:lang w:val="en-US" w:eastAsia="en-US" w:bidi="ar-SA"/>
    </w:rPr>
  </w:style>
  <w:style w:type="character" w:customStyle="1" w:styleId="Style9pt">
    <w:name w:val="Style 9 pt"/>
    <w:basedOn w:val="DefaultParagraphFont"/>
    <w:rsid w:val="00A82C81"/>
    <w:rPr>
      <w:rFonts w:ascii="Times New Roman" w:hAnsi="Times New Roman"/>
      <w:sz w:val="20"/>
    </w:rPr>
  </w:style>
  <w:style w:type="character" w:customStyle="1" w:styleId="author-bio-box">
    <w:name w:val="author-bio-box"/>
    <w:basedOn w:val="DefaultParagraphFont"/>
    <w:rsid w:val="00A82C81"/>
  </w:style>
  <w:style w:type="paragraph" w:customStyle="1" w:styleId="StyleStyle49pt3">
    <w:name w:val="Style Style4 + 9 pt3"/>
    <w:basedOn w:val="Style4"/>
    <w:link w:val="StyleStyle49pt3Char"/>
    <w:qFormat/>
    <w:rsid w:val="00A82C81"/>
    <w:pPr>
      <w:numPr>
        <w:numId w:val="0"/>
      </w:numPr>
    </w:pPr>
  </w:style>
  <w:style w:type="character" w:customStyle="1" w:styleId="StyleStyle49pt3Char">
    <w:name w:val="Style Style4 + 9 pt3 Char"/>
    <w:basedOn w:val="Style4Char"/>
    <w:link w:val="StyleStyle49pt3"/>
    <w:rsid w:val="00A82C81"/>
    <w:rPr>
      <w:rFonts w:ascii="Times New Roman" w:eastAsia="Times New Roman" w:hAnsi="Times New Roman" w:cs="Times New Roman"/>
      <w:sz w:val="20"/>
      <w:u w:val="single"/>
    </w:rPr>
  </w:style>
  <w:style w:type="paragraph" w:customStyle="1" w:styleId="StyleStyle4Bold">
    <w:name w:val="Style Style4 + Bold"/>
    <w:basedOn w:val="Style4"/>
    <w:link w:val="StyleStyle4BoldChar"/>
    <w:qFormat/>
    <w:rsid w:val="00A82C81"/>
    <w:pPr>
      <w:numPr>
        <w:numId w:val="0"/>
      </w:numPr>
    </w:pPr>
    <w:rPr>
      <w:b/>
      <w:bCs/>
    </w:rPr>
  </w:style>
  <w:style w:type="character" w:customStyle="1" w:styleId="StyleStyle4BoldChar">
    <w:name w:val="Style Style4 + Bold Char"/>
    <w:basedOn w:val="Style4Char"/>
    <w:link w:val="StyleStyle4Bold"/>
    <w:rsid w:val="00A82C81"/>
    <w:rPr>
      <w:rFonts w:ascii="Times New Roman" w:eastAsia="Times New Roman" w:hAnsi="Times New Roman" w:cs="Times New Roman"/>
      <w:b/>
      <w:bCs/>
      <w:sz w:val="20"/>
      <w:u w:val="single"/>
    </w:rPr>
  </w:style>
  <w:style w:type="paragraph" w:customStyle="1" w:styleId="StyleStyle4LatinTimesNewRomanAsianSimSun">
    <w:name w:val="Style Style4 + (Latin) Times New Roman (Asian) SimSun"/>
    <w:basedOn w:val="Normal"/>
    <w:link w:val="StyleStyle4LatinTimesNewRomanAsianSimSunChar"/>
    <w:qFormat/>
    <w:rsid w:val="00A82C81"/>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A82C81"/>
    <w:rPr>
      <w:rFonts w:ascii="Calibri" w:eastAsia="SimSun" w:hAnsi="Calibri" w:cs="Calibri"/>
      <w:sz w:val="22"/>
      <w:u w:val="single"/>
    </w:rPr>
  </w:style>
  <w:style w:type="paragraph" w:customStyle="1" w:styleId="hotroute0">
    <w:name w:val="hot route!"/>
    <w:basedOn w:val="Normal"/>
    <w:qFormat/>
    <w:rsid w:val="00A82C81"/>
    <w:pPr>
      <w:ind w:left="144"/>
    </w:pPr>
    <w:rPr>
      <w:rFonts w:eastAsia="Calibri"/>
    </w:rPr>
  </w:style>
  <w:style w:type="character" w:customStyle="1" w:styleId="Highlightedunderline">
    <w:name w:val="Highlighted underline"/>
    <w:qFormat/>
    <w:rsid w:val="00A82C81"/>
    <w:rPr>
      <w:rFonts w:ascii="Times New Roman" w:hAnsi="Times New Roman"/>
      <w:sz w:val="20"/>
      <w:u w:val="single"/>
      <w:bdr w:val="none" w:sz="0" w:space="0" w:color="auto"/>
      <w:shd w:val="clear" w:color="auto" w:fill="C0C0C0"/>
    </w:rPr>
  </w:style>
  <w:style w:type="character" w:customStyle="1" w:styleId="UnderlineCharChar1">
    <w:name w:val="Underline Char Char1"/>
    <w:basedOn w:val="DefaultParagraphFont"/>
    <w:rsid w:val="00A82C81"/>
    <w:rPr>
      <w:u w:val="single"/>
      <w:lang w:val="en-US" w:eastAsia="en-US" w:bidi="ar-SA"/>
    </w:rPr>
  </w:style>
  <w:style w:type="character" w:customStyle="1" w:styleId="BoldandUnderlineCharChar2">
    <w:name w:val="Bold and Underline Char Char2"/>
    <w:basedOn w:val="DefaultParagraphFont"/>
    <w:rsid w:val="00A82C81"/>
    <w:rPr>
      <w:b/>
      <w:u w:val="single"/>
      <w:lang w:val="en-US" w:eastAsia="en-US" w:bidi="ar-SA"/>
    </w:rPr>
  </w:style>
  <w:style w:type="paragraph" w:customStyle="1" w:styleId="StyleStyle1Bold">
    <w:name w:val="Style Style1 + Bold"/>
    <w:link w:val="StyleStyle1BoldChar"/>
    <w:qFormat/>
    <w:rsid w:val="00A82C81"/>
    <w:pPr>
      <w:spacing w:after="200" w:line="276" w:lineRule="auto"/>
    </w:pPr>
    <w:rPr>
      <w:rFonts w:ascii="Book Antiqua" w:eastAsia="SimSun" w:hAnsi="Book Antiqua"/>
      <w:b/>
      <w:bCs/>
      <w:sz w:val="16"/>
      <w:u w:val="single"/>
      <w:lang w:eastAsia="zh-CN"/>
    </w:rPr>
  </w:style>
  <w:style w:type="character" w:customStyle="1" w:styleId="StyleStyle1BoldChar">
    <w:name w:val="Style Style1 + Bold Char"/>
    <w:basedOn w:val="Style1Char"/>
    <w:link w:val="StyleStyle1Bold"/>
    <w:rsid w:val="00A82C81"/>
    <w:rPr>
      <w:rFonts w:ascii="Book Antiqua" w:eastAsia="SimSun" w:hAnsi="Book Antiqua"/>
      <w:b/>
      <w:bCs/>
      <w:sz w:val="16"/>
      <w:szCs w:val="24"/>
      <w:u w:val="single"/>
      <w:lang w:eastAsia="zh-CN"/>
    </w:rPr>
  </w:style>
  <w:style w:type="character" w:customStyle="1" w:styleId="StyleUnderlineCharChar111pt">
    <w:name w:val="Style Underline Char Char1 + 11 pt"/>
    <w:basedOn w:val="UnderlineCharChar1"/>
    <w:rsid w:val="00A82C81"/>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A82C81"/>
    <w:pPr>
      <w:spacing w:after="200" w:line="276" w:lineRule="auto"/>
    </w:pPr>
    <w:rPr>
      <w:rFonts w:eastAsia="Times New Roman"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A82C81"/>
    <w:rPr>
      <w:rFonts w:eastAsia="Times New Roman" w:cs="Times New Roman"/>
      <w:b/>
      <w:bCs/>
      <w:sz w:val="22"/>
      <w:szCs w:val="20"/>
      <w:u w:val="single"/>
      <w:lang w:val="en-US" w:eastAsia="en-US" w:bidi="ar-SA"/>
    </w:rPr>
  </w:style>
  <w:style w:type="character" w:customStyle="1" w:styleId="StyleStyleUnderline411pt">
    <w:name w:val="Style Style Underline4 + 11 pt"/>
    <w:basedOn w:val="DefaultParagraphFont"/>
    <w:rsid w:val="00A82C81"/>
    <w:rPr>
      <w:sz w:val="20"/>
      <w:u w:val="single"/>
    </w:rPr>
  </w:style>
  <w:style w:type="character" w:customStyle="1" w:styleId="StyleStyleUnderline411ptBold">
    <w:name w:val="Style Style Underline4 + 11 pt Bold"/>
    <w:basedOn w:val="DefaultParagraphFont"/>
    <w:rsid w:val="00A82C81"/>
    <w:rPr>
      <w:b/>
      <w:bCs/>
      <w:sz w:val="20"/>
      <w:u w:val="single"/>
    </w:rPr>
  </w:style>
  <w:style w:type="character" w:customStyle="1" w:styleId="StyleStyleUnderline311pt">
    <w:name w:val="Style Style Underline3 + 11 pt"/>
    <w:basedOn w:val="DefaultParagraphFont"/>
    <w:rsid w:val="00A82C81"/>
    <w:rPr>
      <w:sz w:val="20"/>
      <w:u w:val="single"/>
    </w:rPr>
  </w:style>
  <w:style w:type="character" w:customStyle="1" w:styleId="StyleStyleUnderline311ptBold">
    <w:name w:val="Style Style Underline3 + 11 pt Bold"/>
    <w:basedOn w:val="DefaultParagraphFont"/>
    <w:rsid w:val="00A82C81"/>
    <w:rPr>
      <w:b/>
      <w:bCs/>
      <w:sz w:val="20"/>
      <w:u w:val="single"/>
    </w:rPr>
  </w:style>
  <w:style w:type="character" w:customStyle="1" w:styleId="UnderlineChar1Char">
    <w:name w:val="Underline Char1 Char"/>
    <w:basedOn w:val="DefaultParagraphFont"/>
    <w:rsid w:val="00A82C81"/>
    <w:rPr>
      <w:rFonts w:ascii="Georgia" w:eastAsia="MS Mincho" w:hAnsi="Georgia"/>
      <w:szCs w:val="20"/>
      <w:u w:val="single"/>
    </w:rPr>
  </w:style>
  <w:style w:type="character" w:customStyle="1" w:styleId="BoldandUnderlineCharChar">
    <w:name w:val="Bold and Underline Char Char"/>
    <w:basedOn w:val="DefaultParagraphFont"/>
    <w:rsid w:val="00A82C81"/>
    <w:rPr>
      <w:rFonts w:eastAsia="MS Mincho"/>
      <w:b/>
      <w:u w:val="single"/>
      <w:lang w:val="en-US" w:eastAsia="en-US" w:bidi="ar-SA"/>
    </w:rPr>
  </w:style>
  <w:style w:type="character" w:customStyle="1" w:styleId="BoldandUnderlineChar1CharCharCharCharCharCharCharCharCharChar">
    <w:name w:val="Bold and Underline Char1 Char Char Char Char Char Char Char Char Char Char"/>
    <w:basedOn w:val="DefaultParagraphFont"/>
    <w:link w:val="BoldandUnderlineChar1CharCharCharCharCharCharCharCharChar"/>
    <w:rsid w:val="00A82C8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82C81"/>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basedOn w:val="DefaultParagraphFont"/>
    <w:link w:val="BoldandUnderlineCharCharCharCharCharCharCharCharCharCharCharChar"/>
    <w:rsid w:val="00A82C8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82C81"/>
    <w:rPr>
      <w:rFonts w:asciiTheme="minorHAnsi" w:eastAsia="MS Mincho" w:hAnsiTheme="minorHAnsi" w:cstheme="minorBidi"/>
      <w:b/>
      <w:sz w:val="24"/>
      <w:u w:val="single"/>
    </w:rPr>
  </w:style>
  <w:style w:type="character" w:customStyle="1" w:styleId="BoldandUnderlineChar1CharCharCharCharCharCharCharCharChar1">
    <w:name w:val="Bold and Underline Char1 Char Char Char Char Char Char Char Char Char1"/>
    <w:basedOn w:val="DefaultParagraphFont"/>
    <w:link w:val="BoldandUnderlineChar1CharCharCharCharCharCharCharChar"/>
    <w:rsid w:val="00A82C8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82C81"/>
    <w:rPr>
      <w:rFonts w:asciiTheme="minorHAnsi" w:eastAsia="MS Mincho" w:hAnsiTheme="minorHAnsi" w:cstheme="minorBidi"/>
      <w:b/>
      <w:sz w:val="24"/>
      <w:u w:val="single"/>
    </w:rPr>
  </w:style>
  <w:style w:type="paragraph" w:customStyle="1" w:styleId="UnderlineChar2CharChar">
    <w:name w:val="Underline Char2 Char Char"/>
    <w:basedOn w:val="Normal"/>
    <w:link w:val="UnderlineChar2CharCharChar"/>
    <w:qFormat/>
    <w:rsid w:val="00A82C81"/>
    <w:rPr>
      <w:rFonts w:eastAsia="MS Mincho"/>
      <w:szCs w:val="20"/>
      <w:u w:val="single"/>
    </w:rPr>
  </w:style>
  <w:style w:type="character" w:customStyle="1" w:styleId="UnderlineChar2CharCharChar">
    <w:name w:val="Underline Char2 Char Char Char"/>
    <w:basedOn w:val="DefaultParagraphFont"/>
    <w:link w:val="UnderlineChar2CharChar"/>
    <w:rsid w:val="00A82C81"/>
    <w:rPr>
      <w:rFonts w:ascii="Calibri" w:eastAsia="MS Mincho" w:hAnsi="Calibri" w:cs="Calibri"/>
      <w:sz w:val="22"/>
      <w:szCs w:val="20"/>
      <w:u w:val="single"/>
    </w:rPr>
  </w:style>
  <w:style w:type="character" w:customStyle="1" w:styleId="BoldandUnderlineCharCharCharCharCharCharCharCharCharCharCharChar1">
    <w:name w:val="Bold and Underline Char Char Char Char Char Char Char Char Char Char Char Char1"/>
    <w:basedOn w:val="DefaultParagraphFont"/>
    <w:link w:val="BoldandUnderlineCharCharCharCharCharCharCharCharCharCharChar"/>
    <w:rsid w:val="00A82C8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82C81"/>
    <w:rPr>
      <w:rFonts w:asciiTheme="minorHAnsi" w:eastAsia="MS Mincho" w:hAnsiTheme="minorHAnsi" w:cstheme="minorBidi"/>
      <w:b/>
      <w:sz w:val="24"/>
      <w:u w:val="single"/>
    </w:rPr>
  </w:style>
  <w:style w:type="paragraph" w:customStyle="1" w:styleId="CardBody0">
    <w:name w:val="Card Body"/>
    <w:basedOn w:val="Normal"/>
    <w:link w:val="CardBodyChar"/>
    <w:qFormat/>
    <w:rsid w:val="00A82C81"/>
    <w:rPr>
      <w:rFonts w:eastAsia="Times New Roman"/>
      <w:sz w:val="16"/>
    </w:rPr>
  </w:style>
  <w:style w:type="character" w:customStyle="1" w:styleId="CardBodyChar">
    <w:name w:val="Card Body Char"/>
    <w:basedOn w:val="DefaultParagraphFont"/>
    <w:link w:val="CardBody0"/>
    <w:rsid w:val="00A82C81"/>
    <w:rPr>
      <w:rFonts w:ascii="Calibri" w:eastAsia="Times New Roman" w:hAnsi="Calibri" w:cs="Calibri"/>
      <w:sz w:val="16"/>
    </w:rPr>
  </w:style>
  <w:style w:type="character" w:customStyle="1" w:styleId="ptitleinside">
    <w:name w:val="p_title_inside"/>
    <w:basedOn w:val="DefaultParagraphFont"/>
    <w:rsid w:val="00A82C81"/>
  </w:style>
  <w:style w:type="paragraph" w:customStyle="1" w:styleId="StyleBoldandUnderlineChar11ptBorderSinglesolidline">
    <w:name w:val="Style Bold and Underline Char + 11 pt Border: : (Single solid line..."/>
    <w:link w:val="StyleBoldandUnderlineChar11ptBorderSinglesolidlineChar"/>
    <w:rsid w:val="00A82C81"/>
    <w:pPr>
      <w:spacing w:after="200" w:line="276" w:lineRule="auto"/>
    </w:pPr>
    <w:rPr>
      <w:rFonts w:eastAsia="Times New Roman" w:cs="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basedOn w:val="BoldandUnderlineCharChar2"/>
    <w:link w:val="StyleBoldandUnderlineChar11ptBorderSinglesolidline"/>
    <w:rsid w:val="00A82C81"/>
    <w:rPr>
      <w:rFonts w:eastAsia="Times New Roman" w:cs="Times New Roman"/>
      <w:b/>
      <w:bCs/>
      <w:sz w:val="22"/>
      <w:szCs w:val="20"/>
      <w:u w:val="single"/>
      <w:bdr w:val="single" w:sz="4" w:space="0" w:color="auto"/>
      <w:lang w:val="en-US" w:eastAsia="en-US" w:bidi="ar-SA"/>
    </w:rPr>
  </w:style>
  <w:style w:type="paragraph" w:customStyle="1" w:styleId="StyleMinimizedTextArialNarrow9pt">
    <w:name w:val="Style Minimized Text + Arial Narrow 9 pt"/>
    <w:basedOn w:val="Normal"/>
    <w:link w:val="StyleMinimizedTextArialNarrow9ptChar"/>
    <w:qFormat/>
    <w:rsid w:val="00A82C81"/>
    <w:rPr>
      <w:rFonts w:eastAsia="Times New Roman"/>
    </w:rPr>
  </w:style>
  <w:style w:type="character" w:customStyle="1" w:styleId="StyleMinimizedTextArialNarrow9ptChar">
    <w:name w:val="Style Minimized Text + Arial Narrow 9 pt Char"/>
    <w:basedOn w:val="DefaultParagraphFont"/>
    <w:link w:val="StyleMinimizedTextArialNarrow9pt"/>
    <w:rsid w:val="00A82C81"/>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A82C81"/>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82C81"/>
    <w:rPr>
      <w:rFonts w:eastAsia="Times New Roman"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A82C81"/>
    <w:rPr>
      <w:rFonts w:ascii="Times New Roman" w:hAnsi="Times New Roman"/>
      <w:sz w:val="20"/>
      <w:u w:val="single"/>
      <w:bdr w:val="single" w:sz="4" w:space="0" w:color="auto"/>
      <w:lang w:val="en-US" w:eastAsia="en-US" w:bidi="ar-SA"/>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82C81"/>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82C81"/>
    <w:rPr>
      <w:rFonts w:ascii="Calibri" w:eastAsia="SimSun" w:hAnsi="Calibri" w:cs="Calibri"/>
      <w:b/>
      <w:bCs/>
      <w:sz w:val="22"/>
      <w:u w:val="single"/>
    </w:rPr>
  </w:style>
  <w:style w:type="character" w:customStyle="1" w:styleId="SubtitleChar1">
    <w:name w:val="Subtitle Char1"/>
    <w:aliases w:val="Underlined card text Char1"/>
    <w:basedOn w:val="DefaultParagraphFont"/>
    <w:rsid w:val="00A82C81"/>
    <w:rPr>
      <w:rFonts w:ascii="Calibri Light" w:eastAsia="Times New Roman" w:hAnsi="Calibri Light" w:cs="Times New Roman"/>
      <w:i/>
      <w:iCs/>
      <w:color w:val="5B9BD5"/>
      <w:spacing w:val="15"/>
      <w:sz w:val="24"/>
      <w:szCs w:val="24"/>
    </w:rPr>
  </w:style>
  <w:style w:type="paragraph" w:customStyle="1" w:styleId="StyleStyle411pt1">
    <w:name w:val="Style Style4 + 11 pt1"/>
    <w:basedOn w:val="Style4"/>
    <w:link w:val="StyleStyle411pt1Char"/>
    <w:qFormat/>
    <w:rsid w:val="00A82C81"/>
    <w:pPr>
      <w:numPr>
        <w:numId w:val="0"/>
      </w:numPr>
    </w:pPr>
  </w:style>
  <w:style w:type="character" w:customStyle="1" w:styleId="StyleStyle411pt1Char">
    <w:name w:val="Style Style4 + 11 pt1 Char"/>
    <w:basedOn w:val="Style4Char"/>
    <w:link w:val="StyleStyle411pt1"/>
    <w:rsid w:val="00A82C81"/>
    <w:rPr>
      <w:rFonts w:ascii="Times New Roman" w:eastAsia="Times New Roman" w:hAnsi="Times New Roman" w:cs="Times New Roman"/>
      <w:sz w:val="20"/>
      <w:u w:val="single"/>
    </w:rPr>
  </w:style>
  <w:style w:type="character" w:customStyle="1" w:styleId="underline2">
    <w:name w:val="underline2"/>
    <w:basedOn w:val="DefaultParagraphFont"/>
    <w:rsid w:val="00A82C81"/>
    <w:rPr>
      <w:u w:val="single"/>
    </w:rPr>
  </w:style>
  <w:style w:type="paragraph" w:customStyle="1" w:styleId="CARD">
    <w:name w:val="CARD"/>
    <w:basedOn w:val="Normal"/>
    <w:link w:val="CARDChar1"/>
    <w:qFormat/>
    <w:rsid w:val="00A82C81"/>
    <w:rPr>
      <w:rFonts w:eastAsia="Times New Roman"/>
      <w:u w:val="single"/>
    </w:rPr>
  </w:style>
  <w:style w:type="character" w:customStyle="1" w:styleId="CARDChar1">
    <w:name w:val="CARD Char"/>
    <w:basedOn w:val="DefaultParagraphFont"/>
    <w:link w:val="CARD"/>
    <w:rsid w:val="00A82C81"/>
    <w:rPr>
      <w:rFonts w:ascii="Calibri" w:eastAsia="Times New Roman" w:hAnsi="Calibri" w:cs="Calibri"/>
      <w:sz w:val="22"/>
      <w:u w:val="single"/>
    </w:rPr>
  </w:style>
  <w:style w:type="character" w:customStyle="1" w:styleId="Styleunderline9pt">
    <w:name w:val="Style underline + 9 pt"/>
    <w:basedOn w:val="underline"/>
    <w:rsid w:val="00A82C81"/>
    <w:rPr>
      <w:rFonts w:ascii="Times New Roman" w:hAnsi="Times New Roman"/>
      <w:b/>
      <w:sz w:val="20"/>
      <w:u w:val="single"/>
    </w:rPr>
  </w:style>
  <w:style w:type="character" w:customStyle="1" w:styleId="Styleunderline9pt1">
    <w:name w:val="Style underline + 9 pt1"/>
    <w:basedOn w:val="underline"/>
    <w:rsid w:val="00A82C81"/>
    <w:rPr>
      <w:b/>
      <w:sz w:val="20"/>
      <w:u w:val="single"/>
    </w:rPr>
  </w:style>
  <w:style w:type="paragraph" w:customStyle="1" w:styleId="StyleUnderlineChar11pt2">
    <w:name w:val="Style Underline Char + 11 pt2"/>
    <w:link w:val="StyleUnderlineChar11pt2Char"/>
    <w:qFormat/>
    <w:rsid w:val="00A82C81"/>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82C81"/>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A82C81"/>
    <w:rPr>
      <w:b/>
      <w:bCs/>
      <w:noProof w:val="0"/>
      <w:sz w:val="20"/>
      <w:u w:val="single"/>
      <w:lang w:val="en-US" w:eastAsia="en-US" w:bidi="ar-SA"/>
    </w:rPr>
  </w:style>
  <w:style w:type="character" w:customStyle="1" w:styleId="globalcontentbody">
    <w:name w:val="globalcontentbody"/>
    <w:basedOn w:val="DefaultParagraphFont"/>
    <w:rsid w:val="00A82C81"/>
  </w:style>
  <w:style w:type="character" w:customStyle="1" w:styleId="StyleUnderline3">
    <w:name w:val="Style Underline3"/>
    <w:basedOn w:val="DefaultParagraphFont"/>
    <w:rsid w:val="00A82C81"/>
    <w:rPr>
      <w:u w:val="single"/>
    </w:rPr>
  </w:style>
  <w:style w:type="paragraph" w:customStyle="1" w:styleId="StyleStyle111ptBorderSinglesolidlineAuto05ptL">
    <w:name w:val="Style Style1 + 11 pt Border: : (Single solid line Auto  0.5 pt L..."/>
    <w:link w:val="StyleStyle111ptBorderSinglesolidlineAuto05ptLChar"/>
    <w:qFormat/>
    <w:rsid w:val="00A82C81"/>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82C81"/>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A82C81"/>
    <w:rPr>
      <w:u w:val="single"/>
    </w:rPr>
  </w:style>
  <w:style w:type="character" w:customStyle="1" w:styleId="underlineChar">
    <w:name w:val="underline Char"/>
    <w:basedOn w:val="DefaultParagraphFont"/>
    <w:rsid w:val="00A82C8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82C8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82C81"/>
    <w:rPr>
      <w:sz w:val="20"/>
      <w:u w:val="single"/>
    </w:rPr>
  </w:style>
  <w:style w:type="character" w:customStyle="1" w:styleId="cardCharCharChar">
    <w:name w:val="card Char Char Char"/>
    <w:basedOn w:val="DefaultParagraphFont"/>
    <w:link w:val="cardCharChar0"/>
    <w:rsid w:val="00A82C81"/>
    <w:rPr>
      <w:rFonts w:ascii="Times New Roman" w:eastAsia="Calibri" w:hAnsi="Times New Roman" w:cs="Times New Roman"/>
      <w:sz w:val="22"/>
      <w:szCs w:val="20"/>
    </w:rPr>
  </w:style>
  <w:style w:type="character" w:customStyle="1" w:styleId="StyleunderlineArialNarrow9ptBold">
    <w:name w:val="Style underline + Arial Narrow 9 pt Bold"/>
    <w:basedOn w:val="underline"/>
    <w:rsid w:val="00A82C81"/>
    <w:rPr>
      <w:rFonts w:ascii="Times New Roman" w:hAnsi="Times New Roman" w:cs="Times New Roman"/>
      <w:b/>
      <w:bCs/>
      <w:sz w:val="20"/>
      <w:u w:val="single"/>
    </w:rPr>
  </w:style>
  <w:style w:type="paragraph" w:customStyle="1" w:styleId="StylecardCharCharArialNarrow9pt">
    <w:name w:val="Style card Char Char + Arial Narrow 9 pt"/>
    <w:basedOn w:val="cardCharChar0"/>
    <w:link w:val="StylecardCharCharArialNarrow9ptChar"/>
    <w:qFormat/>
    <w:rsid w:val="00A82C81"/>
    <w:pPr>
      <w:tabs>
        <w:tab w:val="clear" w:pos="9450"/>
      </w:tabs>
    </w:pPr>
    <w:rPr>
      <w:rFonts w:ascii="Georgia" w:eastAsia="Times New Roman" w:hAnsi="Georgia"/>
    </w:rPr>
  </w:style>
  <w:style w:type="character" w:customStyle="1" w:styleId="StylecardCharCharArialNarrow9ptChar">
    <w:name w:val="Style card Char Char + Arial Narrow 9 pt Char"/>
    <w:basedOn w:val="cardCharCharChar"/>
    <w:link w:val="StylecardCharCharArialNarrow9pt"/>
    <w:rsid w:val="00A82C81"/>
    <w:rPr>
      <w:rFonts w:ascii="Georgia" w:eastAsia="Times New Roman" w:hAnsi="Georgia" w:cs="Times New Roman"/>
      <w:sz w:val="22"/>
      <w:szCs w:val="20"/>
    </w:rPr>
  </w:style>
  <w:style w:type="paragraph" w:customStyle="1" w:styleId="StyleCardTextArialNarrow9pt">
    <w:name w:val="Style Card Text + Arial Narrow 9 pt"/>
    <w:link w:val="StyleCardTextArialNarrow9ptChar"/>
    <w:qFormat/>
    <w:rsid w:val="00A82C81"/>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A82C81"/>
    <w:rPr>
      <w:rFonts w:ascii="Times New Roman" w:eastAsia="Times New Roman" w:hAnsi="Times New Roman" w:cs="Times New Roman"/>
      <w:sz w:val="20"/>
      <w:szCs w:val="24"/>
      <w:lang w:val="en-US" w:eastAsia="en-US" w:bidi="ar-SA"/>
    </w:rPr>
  </w:style>
  <w:style w:type="character" w:customStyle="1" w:styleId="StyleBoldandUnderlineCharCharCharChar9pt">
    <w:name w:val="Style Bold and Underline Char Char Char Char + 9 pt"/>
    <w:basedOn w:val="DefaultParagraphFont"/>
    <w:rsid w:val="00A82C8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A82C81"/>
    <w:rPr>
      <w:rFonts w:ascii="Times New Roman" w:hAnsi="Times New Roman"/>
      <w:noProof w:val="0"/>
      <w:sz w:val="20"/>
      <w:szCs w:val="16"/>
      <w:u w:val="single"/>
      <w:lang w:val="en-US" w:eastAsia="en-US" w:bidi="ar-SA"/>
    </w:rPr>
  </w:style>
  <w:style w:type="character" w:customStyle="1" w:styleId="StyleUnderlineCharCharCharArialNarrow9pt">
    <w:name w:val="Style Underline Char Char Char + Arial Narrow 9 pt"/>
    <w:rsid w:val="00A82C81"/>
    <w:rPr>
      <w:rFonts w:ascii="Times New Roman" w:hAnsi="Times New Roman"/>
      <w:noProof w:val="0"/>
      <w:sz w:val="20"/>
      <w:szCs w:val="16"/>
      <w:u w:val="single"/>
      <w:lang w:val="en-US" w:eastAsia="en-US" w:bidi="ar-SA"/>
    </w:rPr>
  </w:style>
  <w:style w:type="paragraph" w:customStyle="1" w:styleId="StyleCardTextArialNarrow8pt">
    <w:name w:val="Style Card Text + Arial Narrow 8 pt"/>
    <w:link w:val="StyleCardTextArialNarrow8ptChar"/>
    <w:qFormat/>
    <w:rsid w:val="00A82C81"/>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A82C81"/>
    <w:rPr>
      <w:rFonts w:ascii="Times New Roman" w:eastAsia="Times New Roman" w:hAnsi="Times New Roman" w:cs="Times New Roman"/>
      <w:sz w:val="20"/>
      <w:szCs w:val="24"/>
      <w:lang w:val="en-US" w:eastAsia="en-US" w:bidi="ar-SA"/>
    </w:rPr>
  </w:style>
  <w:style w:type="paragraph" w:customStyle="1" w:styleId="Textsmall0">
    <w:name w:val="Textsmall"/>
    <w:basedOn w:val="Normal"/>
    <w:next w:val="Normal"/>
    <w:link w:val="TextsmallChar0"/>
    <w:qFormat/>
    <w:rsid w:val="00A82C81"/>
    <w:rPr>
      <w:rFonts w:eastAsia="Times New Roman"/>
      <w:sz w:val="16"/>
    </w:rPr>
  </w:style>
  <w:style w:type="character" w:customStyle="1" w:styleId="TextsmallChar0">
    <w:name w:val="Textsmall Char"/>
    <w:basedOn w:val="DefaultParagraphFont"/>
    <w:link w:val="Textsmall0"/>
    <w:rsid w:val="00A82C81"/>
    <w:rPr>
      <w:rFonts w:ascii="Calibri" w:eastAsia="Times New Roman" w:hAnsi="Calibri" w:cs="Calibri"/>
      <w:sz w:val="16"/>
    </w:rPr>
  </w:style>
  <w:style w:type="character" w:customStyle="1" w:styleId="CharCharCharCharChar">
    <w:name w:val="Char Char Char Char Char"/>
    <w:aliases w:val="Char Char Char Char,Char Char Char Char Char Char Char1,Heading 2 Char1 Char Char Char Char Char Char"/>
    <w:basedOn w:val="DefaultParagraphFont"/>
    <w:rsid w:val="00A82C81"/>
    <w:rPr>
      <w:rFonts w:cs="Arial"/>
      <w:b/>
      <w:bCs/>
      <w:iCs/>
      <w:sz w:val="24"/>
      <w:szCs w:val="28"/>
      <w:lang w:val="en-US" w:eastAsia="en-US" w:bidi="ar-SA"/>
    </w:rPr>
  </w:style>
  <w:style w:type="character" w:customStyle="1" w:styleId="CharChar111">
    <w:name w:val="Char Char111"/>
    <w:basedOn w:val="DefaultParagraphFont"/>
    <w:rsid w:val="00A82C81"/>
    <w:rPr>
      <w:rFonts w:cs="Arial"/>
      <w:bCs/>
      <w:szCs w:val="26"/>
      <w:u w:val="single"/>
      <w:lang w:val="en-US" w:eastAsia="en-US" w:bidi="ar-SA"/>
    </w:rPr>
  </w:style>
  <w:style w:type="character" w:customStyle="1" w:styleId="AUnterdline">
    <w:name w:val="AUnterdline"/>
    <w:qFormat/>
    <w:rsid w:val="00A82C81"/>
    <w:rPr>
      <w:rFonts w:ascii="Times New Roman" w:hAnsi="Times New Roman"/>
      <w:sz w:val="20"/>
      <w:u w:val="single"/>
    </w:rPr>
  </w:style>
  <w:style w:type="character" w:customStyle="1" w:styleId="StyleUnderline1">
    <w:name w:val="Style Underline1"/>
    <w:basedOn w:val="DefaultParagraphFont"/>
    <w:rsid w:val="00A82C81"/>
    <w:rPr>
      <w:rFonts w:ascii="Times New Roman" w:hAnsi="Times New Roman"/>
      <w:sz w:val="20"/>
      <w:u w:val="single"/>
    </w:rPr>
  </w:style>
  <w:style w:type="paragraph" w:customStyle="1" w:styleId="CardIndented">
    <w:name w:val="Card (Indented)"/>
    <w:basedOn w:val="Normal"/>
    <w:link w:val="CardIndentedChar"/>
    <w:qFormat/>
    <w:rsid w:val="00A82C81"/>
    <w:pPr>
      <w:ind w:left="288"/>
    </w:pPr>
  </w:style>
  <w:style w:type="character" w:customStyle="1" w:styleId="Author-Date">
    <w:name w:val="Author-Date"/>
    <w:qFormat/>
    <w:rsid w:val="00A82C81"/>
    <w:rPr>
      <w:b/>
      <w:sz w:val="24"/>
    </w:rPr>
  </w:style>
  <w:style w:type="paragraph" w:customStyle="1" w:styleId="StyleStyle49pt10">
    <w:name w:val="Style Style4 + 9 pt10"/>
    <w:basedOn w:val="Style4"/>
    <w:link w:val="StyleStyle49pt10Char"/>
    <w:qFormat/>
    <w:rsid w:val="00A82C81"/>
    <w:pPr>
      <w:numPr>
        <w:numId w:val="0"/>
      </w:numPr>
    </w:pPr>
  </w:style>
  <w:style w:type="character" w:customStyle="1" w:styleId="StyleStyle49pt10Char">
    <w:name w:val="Style Style4 + 9 pt10 Char"/>
    <w:basedOn w:val="Style4Char"/>
    <w:link w:val="StyleStyle49pt10"/>
    <w:rsid w:val="00A82C81"/>
    <w:rPr>
      <w:rFonts w:ascii="Times New Roman" w:eastAsia="Times New Roman" w:hAnsi="Times New Roman" w:cs="Times New Roman"/>
      <w:sz w:val="20"/>
      <w:u w:val="single"/>
    </w:rPr>
  </w:style>
  <w:style w:type="paragraph" w:customStyle="1" w:styleId="StyleStyle49ptBold7">
    <w:name w:val="Style Style4 + 9 pt Bold7"/>
    <w:basedOn w:val="Style4"/>
    <w:link w:val="StyleStyle49ptBold7Char"/>
    <w:qFormat/>
    <w:rsid w:val="00A82C81"/>
    <w:pPr>
      <w:numPr>
        <w:numId w:val="0"/>
      </w:numPr>
    </w:pPr>
    <w:rPr>
      <w:rFonts w:cstheme="minorBidi"/>
      <w:b/>
      <w:bCs/>
      <w:sz w:val="22"/>
      <w:szCs w:val="22"/>
    </w:rPr>
  </w:style>
  <w:style w:type="character" w:customStyle="1" w:styleId="StyleStyle49ptBold7Char">
    <w:name w:val="Style Style4 + 9 pt Bold7 Char"/>
    <w:link w:val="StyleStyle49ptBold7"/>
    <w:rsid w:val="00A82C81"/>
    <w:rPr>
      <w:rFonts w:ascii="Times New Roman" w:eastAsia="Times New Roman" w:hAnsi="Times New Roman"/>
      <w:b/>
      <w:bCs/>
      <w:sz w:val="22"/>
      <w:szCs w:val="22"/>
      <w:u w:val="single"/>
    </w:rPr>
  </w:style>
  <w:style w:type="character" w:customStyle="1" w:styleId="DontRead">
    <w:name w:val="Don't Read"/>
    <w:qFormat/>
    <w:rsid w:val="00A82C81"/>
    <w:rPr>
      <w:rFonts w:ascii="Times New Roman" w:hAnsi="Times New Roman"/>
      <w:sz w:val="16"/>
    </w:rPr>
  </w:style>
  <w:style w:type="paragraph" w:customStyle="1" w:styleId="Underlinestyle0">
    <w:name w:val="Underline style"/>
    <w:basedOn w:val="Normal"/>
    <w:qFormat/>
    <w:rsid w:val="00A82C81"/>
    <w:rPr>
      <w:rFonts w:eastAsia="Times New Roman"/>
      <w:u w:val="single"/>
    </w:rPr>
  </w:style>
  <w:style w:type="character" w:customStyle="1" w:styleId="Style11ptUnderline3">
    <w:name w:val="Style 11 pt Underline3"/>
    <w:rsid w:val="00A82C81"/>
    <w:rPr>
      <w:sz w:val="20"/>
      <w:u w:val="single"/>
    </w:rPr>
  </w:style>
  <w:style w:type="character" w:customStyle="1" w:styleId="27">
    <w:name w:val="27"/>
    <w:rsid w:val="00A82C81"/>
    <w:rPr>
      <w:rFonts w:cs="Arial"/>
      <w:bCs/>
      <w:sz w:val="20"/>
      <w:u w:val="single"/>
      <w:lang w:val="en-US" w:eastAsia="en-US" w:bidi="ar-SA"/>
    </w:rPr>
  </w:style>
  <w:style w:type="character" w:customStyle="1" w:styleId="Style9ptUnderline11">
    <w:name w:val="Style 9 pt Underline11"/>
    <w:basedOn w:val="DefaultParagraphFont"/>
    <w:rsid w:val="00A82C81"/>
    <w:rPr>
      <w:sz w:val="20"/>
      <w:u w:val="single"/>
    </w:rPr>
  </w:style>
  <w:style w:type="character" w:customStyle="1" w:styleId="Style9ptBoldUnderline5">
    <w:name w:val="Style 9 pt Bold Underline5"/>
    <w:basedOn w:val="DefaultParagraphFont"/>
    <w:rsid w:val="00A82C81"/>
    <w:rPr>
      <w:b/>
      <w:bCs/>
      <w:sz w:val="20"/>
      <w:u w:val="single"/>
    </w:rPr>
  </w:style>
  <w:style w:type="character" w:customStyle="1" w:styleId="CharChar114">
    <w:name w:val="Char Char114"/>
    <w:basedOn w:val="DefaultParagraphFont"/>
    <w:rsid w:val="00A82C81"/>
    <w:rPr>
      <w:rFonts w:cs="Arial"/>
      <w:bCs/>
      <w:szCs w:val="26"/>
      <w:u w:val="single"/>
      <w:lang w:val="en-US" w:eastAsia="en-US" w:bidi="ar-SA"/>
    </w:rPr>
  </w:style>
  <w:style w:type="character" w:customStyle="1" w:styleId="CharChar113">
    <w:name w:val="Char Char113"/>
    <w:basedOn w:val="DefaultParagraphFont"/>
    <w:rsid w:val="00A82C81"/>
    <w:rPr>
      <w:rFonts w:cs="Arial"/>
      <w:bCs/>
      <w:szCs w:val="26"/>
      <w:u w:val="single"/>
      <w:lang w:val="en-US" w:eastAsia="en-US" w:bidi="ar-SA"/>
    </w:rPr>
  </w:style>
  <w:style w:type="character" w:customStyle="1" w:styleId="CharChar112">
    <w:name w:val="Char Char112"/>
    <w:basedOn w:val="DefaultParagraphFont"/>
    <w:rsid w:val="00A82C81"/>
    <w:rPr>
      <w:rFonts w:cs="Arial"/>
      <w:bCs/>
      <w:szCs w:val="26"/>
      <w:u w:val="single"/>
      <w:lang w:val="en-US" w:eastAsia="en-US" w:bidi="ar-SA"/>
    </w:rPr>
  </w:style>
  <w:style w:type="paragraph" w:customStyle="1" w:styleId="WW-Default1">
    <w:name w:val="WW-Default1"/>
    <w:basedOn w:val="Normal"/>
    <w:qFormat/>
    <w:rsid w:val="00A82C81"/>
    <w:pPr>
      <w:suppressAutoHyphens/>
    </w:pPr>
    <w:rPr>
      <w:rFonts w:eastAsia="Times New Roman"/>
      <w:b/>
      <w:bCs/>
      <w:szCs w:val="20"/>
      <w:lang w:eastAsia="ar-SA"/>
    </w:rPr>
  </w:style>
  <w:style w:type="character" w:customStyle="1" w:styleId="zoomme">
    <w:name w:val="zoomme"/>
    <w:basedOn w:val="DefaultParagraphFont"/>
    <w:rsid w:val="00A82C81"/>
  </w:style>
  <w:style w:type="character" w:customStyle="1" w:styleId="classauthor">
    <w:name w:val="class=&quot;author&quot;"/>
    <w:basedOn w:val="DefaultParagraphFont"/>
    <w:rsid w:val="00A82C81"/>
  </w:style>
  <w:style w:type="character" w:customStyle="1" w:styleId="officialstitle-">
    <w:name w:val="official_s_title-"/>
    <w:basedOn w:val="DefaultParagraphFont"/>
    <w:rsid w:val="00A82C81"/>
  </w:style>
  <w:style w:type="character" w:customStyle="1" w:styleId="officialsbureau">
    <w:name w:val="official_s_bureau"/>
    <w:basedOn w:val="DefaultParagraphFont"/>
    <w:rsid w:val="00A82C81"/>
  </w:style>
  <w:style w:type="character" w:customStyle="1" w:styleId="CardsChar1">
    <w:name w:val="Cards Char1"/>
    <w:rsid w:val="00A82C81"/>
    <w:rPr>
      <w:lang w:val="en-US" w:eastAsia="en-US" w:bidi="ar-SA"/>
    </w:rPr>
  </w:style>
  <w:style w:type="paragraph" w:customStyle="1" w:styleId="Style23">
    <w:name w:val="Style23"/>
    <w:basedOn w:val="Normal"/>
    <w:uiPriority w:val="99"/>
    <w:qFormat/>
    <w:rsid w:val="00A82C81"/>
    <w:pPr>
      <w:autoSpaceDE w:val="0"/>
      <w:autoSpaceDN w:val="0"/>
      <w:adjustRightInd w:val="0"/>
      <w:spacing w:line="209" w:lineRule="exact"/>
    </w:pPr>
    <w:rPr>
      <w:rFonts w:eastAsia="SimSun"/>
    </w:rPr>
  </w:style>
  <w:style w:type="character" w:customStyle="1" w:styleId="gray">
    <w:name w:val="gray"/>
    <w:basedOn w:val="DefaultParagraphFont"/>
    <w:rsid w:val="00A82C81"/>
  </w:style>
  <w:style w:type="paragraph" w:customStyle="1" w:styleId="Citation-FirstLine">
    <w:name w:val="Citation - First Line"/>
    <w:basedOn w:val="Normal"/>
    <w:next w:val="Normal"/>
    <w:autoRedefine/>
    <w:qFormat/>
    <w:rsid w:val="00A82C81"/>
    <w:pPr>
      <w:spacing w:line="240" w:lineRule="atLeast"/>
      <w:jc w:val="both"/>
    </w:pPr>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A82C81"/>
    <w:pPr>
      <w:spacing w:after="120"/>
      <w:jc w:val="both"/>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A82C81"/>
    <w:rPr>
      <w:rFonts w:ascii="Book Antiqua" w:eastAsia="Times New Roman" w:hAnsi="Book Antiqua" w:cs="Calibri"/>
      <w:sz w:val="16"/>
    </w:rPr>
  </w:style>
  <w:style w:type="character" w:customStyle="1" w:styleId="Style11ptItalic">
    <w:name w:val="Style 11 pt Italic"/>
    <w:basedOn w:val="DefaultParagraphFont"/>
    <w:rsid w:val="00A82C81"/>
    <w:rPr>
      <w:rFonts w:ascii="Times New Roman" w:hAnsi="Times New Roman"/>
      <w:i/>
      <w:iCs/>
      <w:sz w:val="20"/>
    </w:rPr>
  </w:style>
  <w:style w:type="paragraph" w:customStyle="1" w:styleId="StyleStyle49ptBold3">
    <w:name w:val="Style Style4 + 9 pt Bold3"/>
    <w:basedOn w:val="Style4"/>
    <w:link w:val="StyleStyle49ptBold3Char"/>
    <w:qFormat/>
    <w:rsid w:val="00A82C81"/>
    <w:pPr>
      <w:numPr>
        <w:numId w:val="0"/>
      </w:numPr>
    </w:pPr>
    <w:rPr>
      <w:b/>
      <w:bCs/>
    </w:rPr>
  </w:style>
  <w:style w:type="character" w:customStyle="1" w:styleId="StyleStyle49ptBold3Char">
    <w:name w:val="Style Style4 + 9 pt Bold3 Char"/>
    <w:basedOn w:val="Style4Char"/>
    <w:link w:val="StyleStyle49ptBold3"/>
    <w:rsid w:val="00A82C81"/>
    <w:rPr>
      <w:rFonts w:ascii="Times New Roman" w:eastAsia="Times New Roman" w:hAnsi="Times New Roman" w:cs="Times New Roman"/>
      <w:b/>
      <w:bCs/>
      <w:sz w:val="20"/>
      <w:u w:val="single"/>
    </w:rPr>
  </w:style>
  <w:style w:type="character" w:customStyle="1" w:styleId="Style9ptUnderline6">
    <w:name w:val="Style 9 pt Underline6"/>
    <w:basedOn w:val="DefaultParagraphFont"/>
    <w:rsid w:val="00A82C81"/>
    <w:rPr>
      <w:sz w:val="20"/>
      <w:u w:val="single"/>
    </w:rPr>
  </w:style>
  <w:style w:type="character" w:customStyle="1" w:styleId="ct-with-fmlt">
    <w:name w:val="ct-with-fmlt"/>
    <w:basedOn w:val="DefaultParagraphFont"/>
    <w:rsid w:val="00A82C81"/>
  </w:style>
  <w:style w:type="paragraph" w:customStyle="1" w:styleId="StyleStyle49ptBoldItalic">
    <w:name w:val="Style Style4 + 9 pt Bold Italic"/>
    <w:basedOn w:val="Normal"/>
    <w:link w:val="StyleStyle49ptBoldItalicChar"/>
    <w:qFormat/>
    <w:rsid w:val="00A82C8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82C81"/>
    <w:rPr>
      <w:rFonts w:ascii="Calibri" w:eastAsia="Times New Roman" w:hAnsi="Calibri" w:cs="Calibri"/>
      <w:b/>
      <w:bCs/>
      <w:i/>
      <w:iCs/>
      <w:sz w:val="22"/>
      <w:u w:val="single"/>
    </w:rPr>
  </w:style>
  <w:style w:type="character" w:customStyle="1" w:styleId="StyleBoldUnderline1">
    <w:name w:val="Style Bold Underline1"/>
    <w:basedOn w:val="DefaultParagraphFont"/>
    <w:rsid w:val="00A82C81"/>
    <w:rPr>
      <w:b w:val="0"/>
      <w:bCs/>
      <w:u w:val="single"/>
    </w:rPr>
  </w:style>
  <w:style w:type="character" w:customStyle="1" w:styleId="date-display-single">
    <w:name w:val="date-display-single"/>
    <w:basedOn w:val="DefaultParagraphFont"/>
    <w:rsid w:val="00A82C81"/>
  </w:style>
  <w:style w:type="paragraph" w:customStyle="1" w:styleId="Cite21">
    <w:name w:val="Cite 2"/>
    <w:basedOn w:val="Normal"/>
    <w:qFormat/>
    <w:rsid w:val="00A82C81"/>
    <w:rPr>
      <w:rFonts w:ascii="Arial" w:eastAsia="MS Mincho" w:hAnsi="Arial"/>
      <w:b/>
      <w:u w:val="single"/>
    </w:rPr>
  </w:style>
  <w:style w:type="character" w:customStyle="1" w:styleId="StyleunderlineBold">
    <w:name w:val="Style underline + Bold"/>
    <w:basedOn w:val="underline"/>
    <w:rsid w:val="00A82C81"/>
    <w:rPr>
      <w:rFonts w:ascii="Times New Roman" w:hAnsi="Times New Roman" w:cs="Times New Roman"/>
      <w:b w:val="0"/>
      <w:bCs/>
      <w:sz w:val="20"/>
      <w:u w:val="single"/>
    </w:rPr>
  </w:style>
  <w:style w:type="character" w:customStyle="1" w:styleId="BodyTextIndent3Char1">
    <w:name w:val="Body Text Indent 3 Char1"/>
    <w:basedOn w:val="DefaultParagraphFont"/>
    <w:uiPriority w:val="99"/>
    <w:semiHidden/>
    <w:rsid w:val="00A82C81"/>
    <w:rPr>
      <w:rFonts w:ascii="Georgia" w:hAnsi="Georgia"/>
      <w:sz w:val="16"/>
      <w:szCs w:val="16"/>
    </w:rPr>
  </w:style>
  <w:style w:type="character" w:customStyle="1" w:styleId="slug-pub-date">
    <w:name w:val="slug-pub-date"/>
    <w:basedOn w:val="DefaultParagraphFont"/>
    <w:rsid w:val="00A82C81"/>
  </w:style>
  <w:style w:type="character" w:customStyle="1" w:styleId="slug-vol">
    <w:name w:val="slug-vol"/>
    <w:basedOn w:val="DefaultParagraphFont"/>
    <w:rsid w:val="00A82C81"/>
  </w:style>
  <w:style w:type="character" w:customStyle="1" w:styleId="slug-issue">
    <w:name w:val="slug-issue"/>
    <w:basedOn w:val="DefaultParagraphFont"/>
    <w:rsid w:val="00A82C81"/>
  </w:style>
  <w:style w:type="character" w:customStyle="1" w:styleId="slug-pages">
    <w:name w:val="slug-pages"/>
    <w:basedOn w:val="DefaultParagraphFont"/>
    <w:rsid w:val="00A82C81"/>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tag + 12 pt1,Cite3"/>
    <w:basedOn w:val="DefaultParagraphFont"/>
    <w:uiPriority w:val="5"/>
    <w:qFormat/>
    <w:rsid w:val="00A82C81"/>
    <w:rPr>
      <w:b/>
      <w:bCs/>
      <w:strike w:val="0"/>
      <w:dstrike w:val="0"/>
      <w:sz w:val="24"/>
      <w:u w:val="none"/>
      <w:effect w:val="none"/>
    </w:rPr>
  </w:style>
  <w:style w:type="character" w:customStyle="1" w:styleId="tagchar">
    <w:name w:val="tagchar"/>
    <w:basedOn w:val="DefaultParagraphFont"/>
    <w:rsid w:val="00A82C81"/>
  </w:style>
  <w:style w:type="paragraph" w:customStyle="1" w:styleId="UnderlineChar3">
    <w:name w:val="Underline Char3"/>
    <w:basedOn w:val="Normal"/>
    <w:link w:val="UnderlineChar3Char"/>
    <w:qFormat/>
    <w:rsid w:val="00A82C81"/>
    <w:rPr>
      <w:rFonts w:eastAsia="Times New Roman"/>
      <w:u w:val="single"/>
    </w:rPr>
  </w:style>
  <w:style w:type="character" w:customStyle="1" w:styleId="UnderlineChar3Char">
    <w:name w:val="Underline Char3 Char"/>
    <w:basedOn w:val="DefaultParagraphFont"/>
    <w:link w:val="UnderlineChar3"/>
    <w:rsid w:val="00A82C81"/>
    <w:rPr>
      <w:rFonts w:ascii="Calibri" w:eastAsia="Times New Roman" w:hAnsi="Calibri" w:cs="Calibri"/>
      <w:sz w:val="22"/>
      <w:u w:val="single"/>
    </w:rPr>
  </w:style>
  <w:style w:type="character" w:customStyle="1" w:styleId="SmalltextChar">
    <w:name w:val="Small text Char"/>
    <w:aliases w:val="Quote1 Char1"/>
    <w:link w:val="Smalltext0"/>
    <w:rsid w:val="00A82C81"/>
    <w:rPr>
      <w:rFonts w:ascii="Arial Narrow" w:eastAsia="Times New Roman" w:hAnsi="Arial Narrow" w:cs="Calibri"/>
      <w:sz w:val="16"/>
    </w:rPr>
  </w:style>
  <w:style w:type="character" w:customStyle="1" w:styleId="HotRouteChar">
    <w:name w:val="Hot Route Char"/>
    <w:link w:val="HotRoute"/>
    <w:rsid w:val="00A82C81"/>
    <w:rPr>
      <w:rFonts w:ascii="Times New Roman" w:eastAsia="Calibri" w:hAnsi="Times New Roman" w:cs="Times New Roman"/>
      <w:sz w:val="22"/>
    </w:rPr>
  </w:style>
  <w:style w:type="paragraph" w:customStyle="1" w:styleId="Cardstyle0">
    <w:name w:val="Cardstyle"/>
    <w:basedOn w:val="Normal"/>
    <w:next w:val="Normal"/>
    <w:qFormat/>
    <w:rsid w:val="00A82C81"/>
    <w:rPr>
      <w:rFonts w:eastAsia="Times New Roman"/>
    </w:rPr>
  </w:style>
  <w:style w:type="character" w:customStyle="1" w:styleId="StyleEmphasisArial12ptBoldNotItalic">
    <w:name w:val="Style Emphasis + Arial 12 pt Bold Not Italic"/>
    <w:basedOn w:val="Emphasis"/>
    <w:rsid w:val="00A82C81"/>
    <w:rPr>
      <w:rFonts w:ascii="Arial" w:hAnsi="Arial" w:cs="Times New Roman"/>
      <w:b w:val="0"/>
      <w:bCs/>
      <w:i/>
      <w:iCs/>
      <w:sz w:val="24"/>
      <w:u w:val="single"/>
      <w:bdr w:val="single" w:sz="8" w:space="0" w:color="auto"/>
    </w:rPr>
  </w:style>
  <w:style w:type="character" w:customStyle="1" w:styleId="DebateHighlighted">
    <w:name w:val="Debate Highlighted"/>
    <w:qFormat/>
    <w:rsid w:val="00A82C81"/>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A82C81"/>
    <w:rPr>
      <w:rFonts w:ascii="Arial Narrow" w:hAnsi="Arial Narrow"/>
      <w:dstrike w:val="0"/>
      <w:sz w:val="20"/>
      <w:bdr w:val="single" w:sz="2" w:space="0" w:color="auto"/>
      <w:vertAlign w:val="baseline"/>
    </w:rPr>
  </w:style>
  <w:style w:type="character" w:customStyle="1" w:styleId="UnreadTextChar">
    <w:name w:val="Unread Text Char"/>
    <w:link w:val="UnreadText"/>
    <w:locked/>
    <w:rsid w:val="00A82C81"/>
    <w:rPr>
      <w:rFonts w:ascii="SimSun" w:eastAsia="SimSun" w:hAnsi="SimSun"/>
      <w:sz w:val="15"/>
      <w:lang w:eastAsia="zh-CN"/>
    </w:rPr>
  </w:style>
  <w:style w:type="paragraph" w:customStyle="1" w:styleId="UnreadText">
    <w:name w:val="Unread Text"/>
    <w:basedOn w:val="Normal"/>
    <w:next w:val="Normal"/>
    <w:link w:val="UnreadTextChar"/>
    <w:autoRedefine/>
    <w:qFormat/>
    <w:rsid w:val="00A82C81"/>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A82C81"/>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A82C81"/>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A82C81"/>
    <w:rPr>
      <w:rFonts w:ascii="Times New Roman" w:hAnsi="Times New Roman"/>
      <w:sz w:val="24"/>
      <w:u w:val="single"/>
      <w:bdr w:val="none" w:sz="0" w:space="0" w:color="auto"/>
      <w:shd w:val="clear" w:color="auto" w:fill="00FFFF"/>
    </w:rPr>
  </w:style>
  <w:style w:type="paragraph" w:customStyle="1" w:styleId="HotRoute1">
    <w:name w:val="Hot Route!"/>
    <w:basedOn w:val="Normal"/>
    <w:link w:val="HotRouteChar0"/>
    <w:qFormat/>
    <w:rsid w:val="00A82C81"/>
    <w:pPr>
      <w:ind w:left="144"/>
    </w:pPr>
    <w:rPr>
      <w:rFonts w:eastAsia="Times New Roman"/>
      <w:lang w:val="x-none" w:eastAsia="x-none"/>
    </w:rPr>
  </w:style>
  <w:style w:type="character" w:customStyle="1" w:styleId="HotRouteChar0">
    <w:name w:val="Hot Route! Char"/>
    <w:link w:val="HotRoute1"/>
    <w:rsid w:val="00A82C81"/>
    <w:rPr>
      <w:rFonts w:ascii="Calibri" w:eastAsia="Times New Roman" w:hAnsi="Calibri" w:cs="Calibri"/>
      <w:sz w:val="22"/>
      <w:lang w:val="x-none" w:eastAsia="x-none"/>
    </w:rPr>
  </w:style>
  <w:style w:type="character" w:customStyle="1" w:styleId="FontStyle291">
    <w:name w:val="Font Style291"/>
    <w:basedOn w:val="DefaultParagraphFont"/>
    <w:uiPriority w:val="99"/>
    <w:rsid w:val="00A82C8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82C81"/>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82C81"/>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82C81"/>
    <w:rPr>
      <w:rFonts w:ascii="Calibri" w:eastAsia="Times New Roman" w:hAnsi="Calibri" w:cs="Calibri"/>
      <w:sz w:val="22"/>
    </w:rPr>
  </w:style>
  <w:style w:type="paragraph" w:customStyle="1" w:styleId="Stylecard11ptBoldUnderline">
    <w:name w:val="Style card + 11 pt Bold Underline"/>
    <w:basedOn w:val="Normal"/>
    <w:link w:val="Stylecard11ptBoldUnderlineChar"/>
    <w:qFormat/>
    <w:rsid w:val="00A82C81"/>
    <w:pPr>
      <w:ind w:left="288" w:right="288"/>
    </w:pPr>
    <w:rPr>
      <w:rFonts w:eastAsia="SimSun"/>
      <w:b/>
      <w:bCs/>
      <w:color w:val="000000"/>
      <w:u w:val="single"/>
      <w:lang w:eastAsia="zh-CN"/>
    </w:rPr>
  </w:style>
  <w:style w:type="character" w:customStyle="1" w:styleId="Stylecard11ptBoldUnderlineChar">
    <w:name w:val="Style card + 11 pt Bold Underline Char"/>
    <w:link w:val="Stylecard11ptBoldUnderline"/>
    <w:rsid w:val="00A82C81"/>
    <w:rPr>
      <w:rFonts w:ascii="Calibri" w:eastAsia="SimSun" w:hAnsi="Calibri" w:cs="Calibri"/>
      <w:b/>
      <w:bCs/>
      <w:color w:val="000000"/>
      <w:sz w:val="22"/>
      <w:u w:val="single"/>
      <w:lang w:eastAsia="zh-CN"/>
    </w:rPr>
  </w:style>
  <w:style w:type="paragraph" w:customStyle="1" w:styleId="Cards1">
    <w:name w:val="Cards1"/>
    <w:basedOn w:val="Normal"/>
    <w:link w:val="Cards1Char"/>
    <w:qFormat/>
    <w:rsid w:val="00A82C81"/>
    <w:pPr>
      <w:ind w:left="288"/>
    </w:pPr>
    <w:rPr>
      <w:rFonts w:eastAsia="Times New Roman"/>
      <w:u w:val="single"/>
    </w:rPr>
  </w:style>
  <w:style w:type="character" w:customStyle="1" w:styleId="Cards1Char">
    <w:name w:val="Cards1 Char"/>
    <w:basedOn w:val="DefaultParagraphFont"/>
    <w:link w:val="Cards1"/>
    <w:rsid w:val="00A82C81"/>
    <w:rPr>
      <w:rFonts w:ascii="Calibri" w:eastAsia="Times New Roman" w:hAnsi="Calibri" w:cs="Calibri"/>
      <w:sz w:val="22"/>
      <w:u w:val="single"/>
    </w:rPr>
  </w:style>
  <w:style w:type="character" w:customStyle="1" w:styleId="EmphasizeThis">
    <w:name w:val="EmphasizeThis"/>
    <w:rsid w:val="00A82C81"/>
    <w:rPr>
      <w:rFonts w:ascii="Georgia" w:hAnsi="Georgia"/>
      <w:b/>
      <w:iCs/>
      <w:sz w:val="24"/>
      <w:u w:val="thick"/>
    </w:rPr>
  </w:style>
  <w:style w:type="paragraph" w:customStyle="1" w:styleId="Stylecard8pt">
    <w:name w:val="Style card + 8 pt"/>
    <w:basedOn w:val="Normal"/>
    <w:link w:val="Stylecard8ptChar"/>
    <w:qFormat/>
    <w:rsid w:val="00A82C81"/>
    <w:pPr>
      <w:ind w:left="288" w:right="288"/>
    </w:pPr>
    <w:rPr>
      <w:rFonts w:eastAsia="Times New Roman"/>
      <w:color w:val="000000"/>
      <w:lang w:eastAsia="ar-SA"/>
    </w:rPr>
  </w:style>
  <w:style w:type="character" w:customStyle="1" w:styleId="Stylecard8ptChar">
    <w:name w:val="Style card + 8 pt Char"/>
    <w:link w:val="Stylecard8pt"/>
    <w:rsid w:val="00A82C81"/>
    <w:rPr>
      <w:rFonts w:ascii="Calibri" w:eastAsia="Times New Roman" w:hAnsi="Calibri" w:cs="Calibri"/>
      <w:color w:val="000000"/>
      <w:sz w:val="22"/>
      <w:lang w:eastAsia="ar-SA"/>
    </w:rPr>
  </w:style>
  <w:style w:type="character" w:customStyle="1" w:styleId="bhl">
    <w:name w:val="bhl"/>
    <w:basedOn w:val="DefaultParagraphFont"/>
    <w:rsid w:val="00A82C81"/>
  </w:style>
  <w:style w:type="paragraph" w:customStyle="1" w:styleId="TagGA11">
    <w:name w:val="Tag GA 11"/>
    <w:basedOn w:val="TOC1"/>
    <w:qFormat/>
    <w:rsid w:val="00A82C81"/>
    <w:rPr>
      <w:rFonts w:ascii="Georgia" w:hAnsi="Georgia" w:cstheme="minorBidi"/>
      <w:b/>
      <w:color w:val="auto"/>
    </w:rPr>
  </w:style>
  <w:style w:type="character" w:customStyle="1" w:styleId="Intemphasis">
    <w:name w:val="Intemphasis"/>
    <w:uiPriority w:val="1"/>
    <w:qFormat/>
    <w:rsid w:val="00A82C81"/>
    <w:rPr>
      <w:rFonts w:ascii="Cambria" w:hAnsi="Cambria"/>
      <w:b/>
      <w:sz w:val="20"/>
      <w:u w:val="single"/>
      <w:bdr w:val="single" w:sz="4" w:space="0" w:color="auto"/>
      <w:shd w:val="pct25" w:color="auto" w:fill="auto"/>
    </w:rPr>
  </w:style>
  <w:style w:type="character" w:customStyle="1" w:styleId="BoldUnderlineChar10">
    <w:name w:val="BoldUnderline Char1"/>
    <w:rsid w:val="00A82C81"/>
    <w:rPr>
      <w:rFonts w:ascii="Times New Roman" w:eastAsia="Times New Roman" w:hAnsi="Times New Roman" w:cs="Times New Roman"/>
      <w:b/>
      <w:sz w:val="20"/>
      <w:szCs w:val="24"/>
      <w:u w:val="single"/>
    </w:rPr>
  </w:style>
  <w:style w:type="paragraph" w:customStyle="1" w:styleId="Tag12">
    <w:name w:val="Tag12"/>
    <w:basedOn w:val="Normal"/>
    <w:qFormat/>
    <w:rsid w:val="00A82C81"/>
    <w:pPr>
      <w:contextualSpacing/>
    </w:pPr>
    <w:rPr>
      <w:rFonts w:eastAsia="Cambria"/>
      <w:b/>
    </w:rPr>
  </w:style>
  <w:style w:type="paragraph" w:customStyle="1" w:styleId="Shrink8">
    <w:name w:val="Shrink8"/>
    <w:basedOn w:val="Normal"/>
    <w:qFormat/>
    <w:rsid w:val="00A82C81"/>
    <w:rPr>
      <w:rFonts w:eastAsia="Cambria"/>
    </w:rPr>
  </w:style>
  <w:style w:type="character" w:customStyle="1" w:styleId="commentstext">
    <w:name w:val="comments_text"/>
    <w:uiPriority w:val="99"/>
    <w:rsid w:val="00A82C81"/>
    <w:rPr>
      <w:rFonts w:cs="Times New Roman"/>
    </w:rPr>
  </w:style>
  <w:style w:type="paragraph" w:customStyle="1" w:styleId="Heading42">
    <w:name w:val="Heading 42"/>
    <w:basedOn w:val="Normal"/>
    <w:qFormat/>
    <w:rsid w:val="00A82C81"/>
    <w:rPr>
      <w:rFonts w:ascii="Arial" w:eastAsia="Times New Roman" w:hAnsi="Arial" w:cs="Arial"/>
    </w:rPr>
  </w:style>
  <w:style w:type="paragraph" w:customStyle="1" w:styleId="NormalCite">
    <w:name w:val="NormalCite"/>
    <w:link w:val="NormalCiteChar"/>
    <w:qFormat/>
    <w:rsid w:val="00A82C81"/>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A82C81"/>
    <w:rPr>
      <w:rFonts w:ascii="Times New Roman" w:eastAsiaTheme="minorHAnsi" w:hAnsi="Times New Roman" w:cs="Times New Roman"/>
      <w:sz w:val="18"/>
      <w:szCs w:val="22"/>
    </w:rPr>
  </w:style>
  <w:style w:type="character" w:customStyle="1" w:styleId="grey10">
    <w:name w:val="grey10"/>
    <w:basedOn w:val="DefaultParagraphFont"/>
    <w:rsid w:val="00A82C81"/>
  </w:style>
  <w:style w:type="character" w:customStyle="1" w:styleId="navy13bd">
    <w:name w:val="navy13bd"/>
    <w:basedOn w:val="DefaultParagraphFont"/>
    <w:rsid w:val="00A82C81"/>
  </w:style>
  <w:style w:type="character" w:customStyle="1" w:styleId="Style9ptUnderline2">
    <w:name w:val="Style 9 pt Underline2"/>
    <w:basedOn w:val="DefaultParagraphFont"/>
    <w:rsid w:val="00A82C81"/>
    <w:rPr>
      <w:sz w:val="20"/>
      <w:u w:val="single"/>
    </w:rPr>
  </w:style>
  <w:style w:type="character" w:customStyle="1" w:styleId="Style9ptBoldUnderline1">
    <w:name w:val="Style 9 pt Bold Underline1"/>
    <w:basedOn w:val="DefaultParagraphFont"/>
    <w:rsid w:val="00A82C81"/>
    <w:rPr>
      <w:b/>
      <w:bCs/>
      <w:sz w:val="20"/>
      <w:u w:val="single"/>
    </w:rPr>
  </w:style>
  <w:style w:type="paragraph" w:customStyle="1" w:styleId="cardCharCharCharChar">
    <w:name w:val="card Char Char Char Char"/>
    <w:basedOn w:val="Normal"/>
    <w:qFormat/>
    <w:rsid w:val="00A82C81"/>
    <w:pPr>
      <w:overflowPunct w:val="0"/>
      <w:autoSpaceDE w:val="0"/>
      <w:autoSpaceDN w:val="0"/>
      <w:adjustRightInd w:val="0"/>
      <w:ind w:left="288" w:right="288"/>
      <w:textAlignment w:val="baseline"/>
    </w:pPr>
    <w:rPr>
      <w:rFonts w:eastAsia="Times New Roman"/>
      <w:szCs w:val="20"/>
    </w:rPr>
  </w:style>
  <w:style w:type="paragraph" w:customStyle="1" w:styleId="Normal20pt">
    <w:name w:val="Normal  + 20 pt"/>
    <w:basedOn w:val="Normal"/>
    <w:uiPriority w:val="6"/>
    <w:qFormat/>
    <w:rsid w:val="00A82C81"/>
    <w:rPr>
      <w:bCs/>
      <w:u w:val="single"/>
    </w:rPr>
  </w:style>
  <w:style w:type="paragraph" w:customStyle="1" w:styleId="author-name">
    <w:name w:val="author-name"/>
    <w:basedOn w:val="Normal"/>
    <w:qFormat/>
    <w:rsid w:val="00A82C81"/>
    <w:pPr>
      <w:spacing w:before="100" w:beforeAutospacing="1" w:after="100" w:afterAutospacing="1"/>
    </w:pPr>
    <w:rPr>
      <w:rFonts w:eastAsia="Times New Roman"/>
    </w:rPr>
  </w:style>
  <w:style w:type="paragraph" w:customStyle="1" w:styleId="author-credentials">
    <w:name w:val="author-credentials"/>
    <w:basedOn w:val="Normal"/>
    <w:qFormat/>
    <w:rsid w:val="00A82C81"/>
    <w:pPr>
      <w:spacing w:before="100" w:beforeAutospacing="1" w:after="100" w:afterAutospacing="1"/>
    </w:pPr>
    <w:rPr>
      <w:rFonts w:eastAsia="Times New Roman"/>
    </w:rPr>
  </w:style>
  <w:style w:type="character" w:customStyle="1" w:styleId="StyleStyle4CharTimesNewRoman11ptBold">
    <w:name w:val="Style Style4 Char + Times New Roman 11 pt Bold"/>
    <w:basedOn w:val="DefaultParagraphFont"/>
    <w:rsid w:val="00A82C81"/>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82C81"/>
    <w:rPr>
      <w:rFonts w:ascii="Times New Roman" w:hAnsi="Times New Roman"/>
      <w:i/>
      <w:iCs/>
      <w:sz w:val="20"/>
      <w:szCs w:val="24"/>
      <w:u w:val="single"/>
      <w:lang w:val="en-US" w:eastAsia="en-US" w:bidi="ar-SA"/>
    </w:rPr>
  </w:style>
  <w:style w:type="character" w:customStyle="1" w:styleId="senselabelstart">
    <w:name w:val="sense_label start"/>
    <w:basedOn w:val="DefaultParagraphFont"/>
    <w:rsid w:val="00A82C81"/>
  </w:style>
  <w:style w:type="character" w:customStyle="1" w:styleId="sensecontent">
    <w:name w:val="sense_content"/>
    <w:basedOn w:val="DefaultParagraphFont"/>
    <w:rsid w:val="00A82C81"/>
  </w:style>
  <w:style w:type="character" w:customStyle="1" w:styleId="vi">
    <w:name w:val="vi"/>
    <w:basedOn w:val="DefaultParagraphFont"/>
    <w:rsid w:val="00A82C81"/>
  </w:style>
  <w:style w:type="character" w:customStyle="1" w:styleId="Style6Char">
    <w:name w:val="Style6 Char"/>
    <w:basedOn w:val="DefaultParagraphFont"/>
    <w:link w:val="Style6"/>
    <w:rsid w:val="00A82C81"/>
    <w:rPr>
      <w:rFonts w:ascii="Times New Roman" w:eastAsia="Calibri" w:hAnsi="Times New Roman" w:cs="Times New Roman"/>
      <w:color w:val="000000"/>
      <w:sz w:val="22"/>
      <w:szCs w:val="20"/>
    </w:rPr>
  </w:style>
  <w:style w:type="paragraph" w:customStyle="1" w:styleId="Style111">
    <w:name w:val="Style11"/>
    <w:basedOn w:val="Normal"/>
    <w:link w:val="Style11Char"/>
    <w:qFormat/>
    <w:rsid w:val="00A82C81"/>
    <w:rPr>
      <w:rFonts w:eastAsia="Times New Roman"/>
      <w:b/>
      <w:szCs w:val="20"/>
      <w:u w:val="thick"/>
    </w:rPr>
  </w:style>
  <w:style w:type="character" w:customStyle="1" w:styleId="Style11Char">
    <w:name w:val="Style11 Char"/>
    <w:basedOn w:val="DefaultParagraphFont"/>
    <w:link w:val="Style111"/>
    <w:rsid w:val="00A82C81"/>
    <w:rPr>
      <w:rFonts w:ascii="Calibri" w:eastAsia="Times New Roman" w:hAnsi="Calibri" w:cs="Calibri"/>
      <w:b/>
      <w:sz w:val="22"/>
      <w:szCs w:val="20"/>
      <w:u w:val="thick"/>
    </w:rPr>
  </w:style>
  <w:style w:type="paragraph" w:customStyle="1" w:styleId="Style12">
    <w:name w:val="Style12"/>
    <w:basedOn w:val="Normal"/>
    <w:link w:val="Style12Char"/>
    <w:qFormat/>
    <w:rsid w:val="00A82C81"/>
    <w:rPr>
      <w:rFonts w:eastAsia="Times New Roman"/>
      <w:b/>
      <w:u w:val="thick"/>
    </w:rPr>
  </w:style>
  <w:style w:type="character" w:customStyle="1" w:styleId="Style12Char">
    <w:name w:val="Style12 Char"/>
    <w:basedOn w:val="DefaultParagraphFont"/>
    <w:link w:val="Style12"/>
    <w:rsid w:val="00A82C81"/>
    <w:rPr>
      <w:rFonts w:ascii="Calibri" w:eastAsia="Times New Roman" w:hAnsi="Calibri" w:cs="Calibri"/>
      <w:b/>
      <w:sz w:val="22"/>
      <w:u w:val="thick"/>
    </w:rPr>
  </w:style>
  <w:style w:type="character" w:customStyle="1" w:styleId="caps-label">
    <w:name w:val="caps-label"/>
    <w:basedOn w:val="DefaultParagraphFont"/>
    <w:rsid w:val="00A82C81"/>
  </w:style>
  <w:style w:type="character" w:customStyle="1" w:styleId="SubtitleChar2">
    <w:name w:val="Subtitle Char2"/>
    <w:basedOn w:val="DefaultParagraphFont"/>
    <w:uiPriority w:val="11"/>
    <w:rsid w:val="00A82C81"/>
    <w:rPr>
      <w:rFonts w:eastAsiaTheme="minorEastAsia"/>
      <w:color w:val="5A5A5A" w:themeColor="text1" w:themeTint="A5"/>
      <w:spacing w:val="15"/>
    </w:rPr>
  </w:style>
  <w:style w:type="paragraph" w:customStyle="1" w:styleId="Normaltag">
    <w:name w:val="Normal tag"/>
    <w:basedOn w:val="Normal"/>
    <w:link w:val="NormaltagChar"/>
    <w:uiPriority w:val="99"/>
    <w:qFormat/>
    <w:rsid w:val="00A82C81"/>
    <w:rPr>
      <w:rFonts w:eastAsia="Times New Roman"/>
      <w:b/>
      <w:sz w:val="24"/>
      <w:szCs w:val="20"/>
    </w:rPr>
  </w:style>
  <w:style w:type="character" w:customStyle="1" w:styleId="NormaltagChar">
    <w:name w:val="Normal tag Char"/>
    <w:basedOn w:val="DefaultParagraphFont"/>
    <w:link w:val="Normaltag"/>
    <w:uiPriority w:val="99"/>
    <w:locked/>
    <w:rsid w:val="00A82C81"/>
    <w:rPr>
      <w:rFonts w:ascii="Calibri" w:eastAsia="Times New Roman" w:hAnsi="Calibri" w:cs="Calibri"/>
      <w:b/>
      <w:szCs w:val="20"/>
    </w:rPr>
  </w:style>
  <w:style w:type="character" w:customStyle="1" w:styleId="CiteCharChar">
    <w:name w:val="Cite Char Char"/>
    <w:basedOn w:val="DefaultParagraphFont"/>
    <w:rsid w:val="00A82C81"/>
    <w:rPr>
      <w:rFonts w:ascii="Cambria" w:hAnsi="Cambria" w:cs="Times New Roman"/>
      <w:b/>
      <w:bCs/>
      <w:sz w:val="26"/>
      <w:szCs w:val="26"/>
    </w:rPr>
  </w:style>
  <w:style w:type="character" w:customStyle="1" w:styleId="CardCharChar1">
    <w:name w:val="Card Char Char1"/>
    <w:basedOn w:val="DefaultParagraphFont"/>
    <w:rsid w:val="00A82C81"/>
    <w:rPr>
      <w:rFonts w:cs="Times New Roman"/>
      <w:b/>
      <w:bCs/>
      <w:sz w:val="28"/>
      <w:szCs w:val="28"/>
    </w:rPr>
  </w:style>
  <w:style w:type="paragraph" w:customStyle="1" w:styleId="BlockHeadings">
    <w:name w:val="Block Headings"/>
    <w:basedOn w:val="Normal"/>
    <w:link w:val="BlockHeadingsChar"/>
    <w:qFormat/>
    <w:rsid w:val="00A82C81"/>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center"/>
      <w:outlineLvl w:val="0"/>
    </w:pPr>
    <w:rPr>
      <w:rFonts w:eastAsia="Times New Roman"/>
      <w:b/>
      <w:szCs w:val="20"/>
    </w:rPr>
  </w:style>
  <w:style w:type="character" w:customStyle="1" w:styleId="BlockHeadingsChar">
    <w:name w:val="Block Headings Char"/>
    <w:basedOn w:val="DefaultParagraphFont"/>
    <w:link w:val="BlockHeadings"/>
    <w:rsid w:val="00A82C81"/>
    <w:rPr>
      <w:rFonts w:ascii="Calibri" w:eastAsia="Times New Roman" w:hAnsi="Calibri" w:cs="Calibri"/>
      <w:b/>
      <w:sz w:val="22"/>
      <w:szCs w:val="20"/>
    </w:rPr>
  </w:style>
  <w:style w:type="character" w:customStyle="1" w:styleId="upper">
    <w:name w:val="upper"/>
    <w:basedOn w:val="DefaultParagraphFont"/>
    <w:rsid w:val="00A82C81"/>
  </w:style>
  <w:style w:type="character" w:customStyle="1" w:styleId="SmallFont7pt">
    <w:name w:val="Small Font (7 pt)"/>
    <w:basedOn w:val="DefaultParagraphFont"/>
    <w:rsid w:val="00A82C81"/>
    <w:rPr>
      <w:sz w:val="14"/>
    </w:rPr>
  </w:style>
  <w:style w:type="character" w:customStyle="1" w:styleId="style65">
    <w:name w:val="style65"/>
    <w:basedOn w:val="DefaultParagraphFont"/>
    <w:rsid w:val="00A82C81"/>
    <w:rPr>
      <w:rFonts w:cs="Times New Roman"/>
    </w:rPr>
  </w:style>
  <w:style w:type="character" w:customStyle="1" w:styleId="BodyText2Char1">
    <w:name w:val="Body Text 2 Char1"/>
    <w:basedOn w:val="DefaultParagraphFont"/>
    <w:semiHidden/>
    <w:rsid w:val="00A82C81"/>
    <w:rPr>
      <w:rFonts w:ascii="Times New Roman" w:hAnsi="Times New Roman" w:cs="Times New Roman"/>
      <w:sz w:val="20"/>
    </w:rPr>
  </w:style>
  <w:style w:type="character" w:customStyle="1" w:styleId="HTMLPreformattedChar1">
    <w:name w:val="HTML Preformatted Char1"/>
    <w:basedOn w:val="DefaultParagraphFont"/>
    <w:uiPriority w:val="99"/>
    <w:semiHidden/>
    <w:rsid w:val="00A82C81"/>
    <w:rPr>
      <w:rFonts w:ascii="Consolas" w:hAnsi="Consolas" w:cs="Consolas"/>
      <w:sz w:val="20"/>
      <w:szCs w:val="20"/>
    </w:rPr>
  </w:style>
  <w:style w:type="character" w:customStyle="1" w:styleId="wikiexternallink">
    <w:name w:val="wikiexternallink"/>
    <w:basedOn w:val="DefaultParagraphFont"/>
    <w:rsid w:val="00A82C81"/>
  </w:style>
  <w:style w:type="character" w:customStyle="1" w:styleId="wikigeneratedlinkcontent">
    <w:name w:val="wikigeneratedlinkcontent"/>
    <w:basedOn w:val="DefaultParagraphFont"/>
    <w:rsid w:val="00A82C81"/>
  </w:style>
  <w:style w:type="character" w:customStyle="1" w:styleId="aqj">
    <w:name w:val="aqj"/>
    <w:basedOn w:val="DefaultParagraphFont"/>
    <w:rsid w:val="00A82C81"/>
  </w:style>
  <w:style w:type="paragraph" w:customStyle="1" w:styleId="blocktitle3">
    <w:name w:val="block title"/>
    <w:basedOn w:val="Normal"/>
    <w:link w:val="blocktitleChar0"/>
    <w:autoRedefine/>
    <w:qFormat/>
    <w:rsid w:val="00A82C81"/>
    <w:pPr>
      <w:spacing w:after="240"/>
      <w:jc w:val="center"/>
      <w:outlineLvl w:val="0"/>
    </w:pPr>
    <w:rPr>
      <w:rFonts w:eastAsia="Calibri"/>
      <w:b/>
      <w:caps/>
      <w:sz w:val="28"/>
      <w:szCs w:val="28"/>
      <w:lang w:val="es-ES"/>
    </w:rPr>
  </w:style>
  <w:style w:type="character" w:customStyle="1" w:styleId="UnderlineCard">
    <w:name w:val="Underline Card"/>
    <w:uiPriority w:val="6"/>
    <w:qFormat/>
    <w:rsid w:val="00A82C81"/>
    <w:rPr>
      <w:rFonts w:ascii="Arial" w:hAnsi="Arial"/>
      <w:b w:val="0"/>
      <w:bCs/>
      <w:sz w:val="20"/>
      <w:u w:val="single"/>
    </w:rPr>
  </w:style>
  <w:style w:type="character" w:customStyle="1" w:styleId="story-author">
    <w:name w:val="story-author"/>
    <w:basedOn w:val="DefaultParagraphFont"/>
    <w:rsid w:val="00A82C81"/>
  </w:style>
  <w:style w:type="paragraph" w:customStyle="1" w:styleId="type">
    <w:name w:val="type"/>
    <w:basedOn w:val="Normal"/>
    <w:qFormat/>
    <w:rsid w:val="00A82C81"/>
    <w:pPr>
      <w:spacing w:before="100" w:beforeAutospacing="1" w:after="100" w:afterAutospacing="1"/>
    </w:pPr>
    <w:rPr>
      <w:rFonts w:eastAsia="Times New Roman"/>
    </w:rPr>
  </w:style>
  <w:style w:type="character" w:customStyle="1" w:styleId="institution">
    <w:name w:val="institution"/>
    <w:basedOn w:val="DefaultParagraphFont"/>
    <w:rsid w:val="00A82C81"/>
  </w:style>
  <w:style w:type="character" w:customStyle="1" w:styleId="abodyblack3">
    <w:name w:val="abodyblack3"/>
    <w:basedOn w:val="DefaultParagraphFont"/>
    <w:rsid w:val="00A82C81"/>
  </w:style>
  <w:style w:type="character" w:customStyle="1" w:styleId="CharacterStyle1">
    <w:name w:val="Character Style 1"/>
    <w:rsid w:val="00A82C81"/>
    <w:rPr>
      <w:sz w:val="20"/>
      <w:szCs w:val="20"/>
    </w:rPr>
  </w:style>
  <w:style w:type="character" w:customStyle="1" w:styleId="FontStyle177">
    <w:name w:val="Font Style177"/>
    <w:basedOn w:val="DefaultParagraphFont"/>
    <w:uiPriority w:val="99"/>
    <w:rsid w:val="00A82C81"/>
    <w:rPr>
      <w:rFonts w:ascii="Times New Roman" w:hAnsi="Times New Roman" w:cs="Times New Roman"/>
      <w:sz w:val="20"/>
      <w:szCs w:val="20"/>
    </w:rPr>
  </w:style>
  <w:style w:type="character" w:customStyle="1" w:styleId="FontStyle173">
    <w:name w:val="Font Style173"/>
    <w:basedOn w:val="DefaultParagraphFont"/>
    <w:uiPriority w:val="99"/>
    <w:rsid w:val="00A82C81"/>
    <w:rPr>
      <w:rFonts w:ascii="Times New Roman" w:hAnsi="Times New Roman" w:cs="Times New Roman"/>
      <w:sz w:val="14"/>
      <w:szCs w:val="14"/>
    </w:rPr>
  </w:style>
  <w:style w:type="character" w:customStyle="1" w:styleId="FontStyle151">
    <w:name w:val="Font Style151"/>
    <w:basedOn w:val="DefaultParagraphFont"/>
    <w:uiPriority w:val="99"/>
    <w:rsid w:val="00A82C81"/>
    <w:rPr>
      <w:rFonts w:ascii="Arial Narrow" w:hAnsi="Arial Narrow" w:cs="Arial Narrow"/>
      <w:b/>
      <w:bCs/>
      <w:sz w:val="12"/>
      <w:szCs w:val="12"/>
    </w:rPr>
  </w:style>
  <w:style w:type="character" w:customStyle="1" w:styleId="FontStyle156">
    <w:name w:val="Font Style156"/>
    <w:basedOn w:val="DefaultParagraphFont"/>
    <w:uiPriority w:val="99"/>
    <w:rsid w:val="00A82C81"/>
    <w:rPr>
      <w:rFonts w:ascii="Arial Narrow" w:hAnsi="Arial Narrow" w:cs="Arial Narrow"/>
      <w:sz w:val="8"/>
      <w:szCs w:val="8"/>
    </w:rPr>
  </w:style>
  <w:style w:type="character" w:customStyle="1" w:styleId="FontStyle160">
    <w:name w:val="Font Style160"/>
    <w:basedOn w:val="DefaultParagraphFont"/>
    <w:uiPriority w:val="99"/>
    <w:rsid w:val="00A82C81"/>
    <w:rPr>
      <w:rFonts w:ascii="Times New Roman" w:hAnsi="Times New Roman" w:cs="Times New Roman"/>
      <w:b/>
      <w:bCs/>
      <w:sz w:val="20"/>
      <w:szCs w:val="20"/>
    </w:rPr>
  </w:style>
  <w:style w:type="character" w:customStyle="1" w:styleId="FontStyle178">
    <w:name w:val="Font Style178"/>
    <w:basedOn w:val="DefaultParagraphFont"/>
    <w:uiPriority w:val="99"/>
    <w:rsid w:val="00A82C81"/>
    <w:rPr>
      <w:rFonts w:ascii="Times New Roman" w:hAnsi="Times New Roman" w:cs="Times New Roman"/>
      <w:sz w:val="18"/>
      <w:szCs w:val="18"/>
    </w:rPr>
  </w:style>
  <w:style w:type="paragraph" w:customStyle="1" w:styleId="Style14">
    <w:name w:val="Style14"/>
    <w:basedOn w:val="Normal"/>
    <w:uiPriority w:val="99"/>
    <w:qFormat/>
    <w:rsid w:val="00A82C81"/>
    <w:pPr>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82C81"/>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A82C81"/>
    <w:rPr>
      <w:rFonts w:ascii="Times New Roman" w:hAnsi="Times New Roman" w:cs="Times New Roman"/>
      <w:sz w:val="12"/>
      <w:szCs w:val="12"/>
    </w:rPr>
  </w:style>
  <w:style w:type="paragraph" w:customStyle="1" w:styleId="Style9">
    <w:name w:val="Style9"/>
    <w:basedOn w:val="Normal"/>
    <w:uiPriority w:val="99"/>
    <w:qFormat/>
    <w:rsid w:val="00A82C81"/>
    <w:pPr>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82C81"/>
    <w:pPr>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82C81"/>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A82C81"/>
    <w:rPr>
      <w:rFonts w:ascii="Times New Roman" w:hAnsi="Times New Roman" w:cs="Times New Roman"/>
      <w:sz w:val="16"/>
      <w:szCs w:val="16"/>
    </w:rPr>
  </w:style>
  <w:style w:type="character" w:customStyle="1" w:styleId="TagsChar2">
    <w:name w:val="Tags Char2"/>
    <w:rsid w:val="00A82C81"/>
    <w:rPr>
      <w:b/>
      <w:sz w:val="24"/>
      <w:lang w:val="en-US" w:eastAsia="en-US" w:bidi="ar-SA"/>
    </w:rPr>
  </w:style>
  <w:style w:type="character" w:customStyle="1" w:styleId="CardsFont6ptCharChar">
    <w:name w:val="Cards + Font: 6 pt Char Char"/>
    <w:rsid w:val="00A82C81"/>
    <w:rPr>
      <w:rFonts w:ascii="Georgia" w:eastAsia="Times New Roman" w:hAnsi="Georgia"/>
      <w:sz w:val="12"/>
      <w:szCs w:val="24"/>
    </w:rPr>
  </w:style>
  <w:style w:type="character" w:customStyle="1" w:styleId="FontStyle172">
    <w:name w:val="Font Style172"/>
    <w:basedOn w:val="DefaultParagraphFont"/>
    <w:uiPriority w:val="99"/>
    <w:rsid w:val="00A82C81"/>
    <w:rPr>
      <w:rFonts w:ascii="Times New Roman" w:hAnsi="Times New Roman" w:cs="Times New Roman"/>
      <w:b/>
      <w:bCs/>
      <w:sz w:val="16"/>
      <w:szCs w:val="16"/>
    </w:rPr>
  </w:style>
  <w:style w:type="paragraph" w:customStyle="1" w:styleId="Style18">
    <w:name w:val="Style18"/>
    <w:basedOn w:val="Normal"/>
    <w:uiPriority w:val="99"/>
    <w:qFormat/>
    <w:rsid w:val="00A82C81"/>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A82C81"/>
    <w:rPr>
      <w:rFonts w:ascii="Times New Roman" w:hAnsi="Times New Roman" w:cs="Times New Roman"/>
      <w:i/>
      <w:iCs/>
      <w:sz w:val="16"/>
      <w:szCs w:val="16"/>
    </w:rPr>
  </w:style>
  <w:style w:type="character" w:customStyle="1" w:styleId="FontStyle162">
    <w:name w:val="Font Style162"/>
    <w:basedOn w:val="DefaultParagraphFont"/>
    <w:uiPriority w:val="99"/>
    <w:rsid w:val="00A82C81"/>
    <w:rPr>
      <w:rFonts w:ascii="Times New Roman" w:hAnsi="Times New Roman" w:cs="Times New Roman"/>
      <w:b/>
      <w:bCs/>
      <w:sz w:val="18"/>
      <w:szCs w:val="18"/>
    </w:rPr>
  </w:style>
  <w:style w:type="character" w:customStyle="1" w:styleId="FontStyle167">
    <w:name w:val="Font Style167"/>
    <w:basedOn w:val="DefaultParagraphFont"/>
    <w:uiPriority w:val="99"/>
    <w:rsid w:val="00A82C81"/>
    <w:rPr>
      <w:rFonts w:ascii="Times New Roman" w:hAnsi="Times New Roman" w:cs="Times New Roman"/>
      <w:sz w:val="10"/>
      <w:szCs w:val="10"/>
    </w:rPr>
  </w:style>
  <w:style w:type="character" w:customStyle="1" w:styleId="FontStyle174">
    <w:name w:val="Font Style174"/>
    <w:basedOn w:val="DefaultParagraphFont"/>
    <w:uiPriority w:val="99"/>
    <w:rsid w:val="00A82C81"/>
    <w:rPr>
      <w:rFonts w:ascii="Arial Narrow" w:hAnsi="Arial Narrow" w:cs="Arial Narrow"/>
      <w:b/>
      <w:bCs/>
      <w:sz w:val="18"/>
      <w:szCs w:val="18"/>
    </w:rPr>
  </w:style>
  <w:style w:type="paragraph" w:customStyle="1" w:styleId="Style47">
    <w:name w:val="Style47"/>
    <w:basedOn w:val="Normal"/>
    <w:uiPriority w:val="99"/>
    <w:qFormat/>
    <w:rsid w:val="00A82C81"/>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A82C81"/>
    <w:rPr>
      <w:rFonts w:ascii="Times New Roman" w:hAnsi="Times New Roman" w:cs="Times New Roman"/>
      <w:sz w:val="12"/>
      <w:szCs w:val="12"/>
    </w:rPr>
  </w:style>
  <w:style w:type="paragraph" w:customStyle="1" w:styleId="Style24">
    <w:name w:val="Style24"/>
    <w:basedOn w:val="Normal"/>
    <w:uiPriority w:val="99"/>
    <w:qFormat/>
    <w:rsid w:val="00A82C81"/>
    <w:pPr>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82C81"/>
    <w:pPr>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82C81"/>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A82C81"/>
    <w:rPr>
      <w:rFonts w:ascii="Times New Roman" w:hAnsi="Times New Roman" w:cs="Times New Roman"/>
      <w:b/>
      <w:bCs/>
      <w:sz w:val="18"/>
      <w:szCs w:val="18"/>
    </w:rPr>
  </w:style>
  <w:style w:type="paragraph" w:customStyle="1" w:styleId="Style21">
    <w:name w:val="Style21"/>
    <w:basedOn w:val="Normal"/>
    <w:uiPriority w:val="99"/>
    <w:qFormat/>
    <w:rsid w:val="00A82C81"/>
    <w:pPr>
      <w:autoSpaceDE w:val="0"/>
      <w:autoSpaceDN w:val="0"/>
      <w:adjustRightInd w:val="0"/>
      <w:spacing w:line="216" w:lineRule="exact"/>
      <w:jc w:val="both"/>
    </w:pPr>
    <w:rPr>
      <w:rFonts w:eastAsia="Times New Roman"/>
    </w:rPr>
  </w:style>
  <w:style w:type="paragraph" w:customStyle="1" w:styleId="Style500">
    <w:name w:val="Style50"/>
    <w:basedOn w:val="Normal"/>
    <w:uiPriority w:val="99"/>
    <w:qFormat/>
    <w:rsid w:val="00A82C81"/>
    <w:pPr>
      <w:autoSpaceDE w:val="0"/>
      <w:autoSpaceDN w:val="0"/>
      <w:adjustRightInd w:val="0"/>
      <w:spacing w:line="198" w:lineRule="exact"/>
    </w:pPr>
    <w:rPr>
      <w:rFonts w:eastAsia="Times New Roman"/>
    </w:rPr>
  </w:style>
  <w:style w:type="paragraph" w:customStyle="1" w:styleId="Standard">
    <w:name w:val="Standard"/>
    <w:qFormat/>
    <w:rsid w:val="00A82C81"/>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A82C81"/>
    <w:rPr>
      <w:color w:val="000000"/>
      <w:sz w:val="32"/>
      <w:szCs w:val="32"/>
    </w:rPr>
  </w:style>
  <w:style w:type="paragraph" w:customStyle="1" w:styleId="Cardnon-underlined">
    <w:name w:val="Card non-underlined"/>
    <w:basedOn w:val="Normal"/>
    <w:link w:val="Cardnon-underlinedChar"/>
    <w:autoRedefine/>
    <w:uiPriority w:val="99"/>
    <w:qFormat/>
    <w:rsid w:val="00A82C81"/>
    <w:rPr>
      <w:rFonts w:eastAsia="Times New Roman"/>
      <w:szCs w:val="20"/>
    </w:rPr>
  </w:style>
  <w:style w:type="character" w:customStyle="1" w:styleId="Cardnon-underlinedChar">
    <w:name w:val="Card non-underlined Char"/>
    <w:basedOn w:val="DefaultParagraphFont"/>
    <w:link w:val="Cardnon-underlined"/>
    <w:uiPriority w:val="99"/>
    <w:rsid w:val="00A82C81"/>
    <w:rPr>
      <w:rFonts w:ascii="Calibri" w:eastAsia="Times New Roman" w:hAnsi="Calibri" w:cs="Calibri"/>
      <w:sz w:val="22"/>
      <w:szCs w:val="20"/>
    </w:rPr>
  </w:style>
  <w:style w:type="character" w:customStyle="1" w:styleId="allocatoragentsleft">
    <w:name w:val="al_locatoragentsleft"/>
    <w:basedOn w:val="DefaultParagraphFont"/>
    <w:rsid w:val="00A82C81"/>
  </w:style>
  <w:style w:type="character" w:customStyle="1" w:styleId="UnderlinesCharChar">
    <w:name w:val="Underlines Char Char"/>
    <w:basedOn w:val="DefaultParagraphFont"/>
    <w:rsid w:val="00A82C81"/>
    <w:rPr>
      <w:rFonts w:cs="Arial"/>
      <w:b/>
      <w:bCs/>
      <w:noProof w:val="0"/>
      <w:sz w:val="22"/>
      <w:szCs w:val="26"/>
      <w:u w:val="single"/>
      <w:lang w:val="en-US" w:eastAsia="en-US" w:bidi="ar-SA"/>
    </w:rPr>
  </w:style>
  <w:style w:type="paragraph" w:customStyle="1" w:styleId="Carding">
    <w:name w:val="Carding"/>
    <w:basedOn w:val="Normal"/>
    <w:uiPriority w:val="99"/>
    <w:qFormat/>
    <w:rsid w:val="00A82C81"/>
    <w:rPr>
      <w:rFonts w:eastAsia="Times New Roman"/>
      <w:sz w:val="18"/>
    </w:rPr>
  </w:style>
  <w:style w:type="character" w:customStyle="1" w:styleId="aunderline1">
    <w:name w:val="aunderline"/>
    <w:basedOn w:val="DefaultParagraphFont"/>
    <w:qFormat/>
    <w:rsid w:val="00A82C81"/>
    <w:rPr>
      <w:rFonts w:ascii="Times New Roman" w:hAnsi="Times New Roman"/>
      <w:sz w:val="20"/>
      <w:szCs w:val="24"/>
      <w:u w:val="thick"/>
    </w:rPr>
  </w:style>
  <w:style w:type="character" w:customStyle="1" w:styleId="tagChar2">
    <w:name w:val="tag Char2"/>
    <w:basedOn w:val="DefaultParagraphFont"/>
    <w:qFormat/>
    <w:rsid w:val="00A82C81"/>
    <w:rPr>
      <w:b/>
      <w:noProof w:val="0"/>
      <w:sz w:val="24"/>
      <w:lang w:val="en-US" w:eastAsia="en-US" w:bidi="ar-SA"/>
    </w:rPr>
  </w:style>
  <w:style w:type="character" w:customStyle="1" w:styleId="ilad">
    <w:name w:val="il_ad"/>
    <w:rsid w:val="00A82C81"/>
  </w:style>
  <w:style w:type="paragraph" w:customStyle="1" w:styleId="CardsHighlighted">
    <w:name w:val="Cards Highlighted"/>
    <w:next w:val="Normal"/>
    <w:link w:val="CardsHighlightedChar"/>
    <w:qFormat/>
    <w:rsid w:val="00A82C81"/>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A82C81"/>
    <w:rPr>
      <w:rFonts w:ascii="Times New Roman" w:eastAsia="Calibri" w:hAnsi="Times New Roman" w:cs="Times New Roman"/>
      <w:szCs w:val="20"/>
      <w:u w:val="single"/>
      <w:shd w:val="clear" w:color="auto" w:fill="00FFFF"/>
    </w:rPr>
  </w:style>
  <w:style w:type="character" w:customStyle="1" w:styleId="pagetitle">
    <w:name w:val="pagetitle"/>
    <w:basedOn w:val="DefaultParagraphFont"/>
    <w:rsid w:val="00A82C81"/>
  </w:style>
  <w:style w:type="character" w:customStyle="1" w:styleId="StyleUnderlineCharChar9ptBold1">
    <w:name w:val="Style Underline Char Char + 9 pt Bold1"/>
    <w:rsid w:val="00A82C8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82C81"/>
    <w:rPr>
      <w:rFonts w:ascii="Times New Roman" w:hAnsi="Times New Roman"/>
      <w:sz w:val="20"/>
      <w:szCs w:val="24"/>
      <w:u w:val="single"/>
      <w:lang w:val="en-US" w:eastAsia="en-US" w:bidi="ar-SA"/>
    </w:rPr>
  </w:style>
  <w:style w:type="character" w:customStyle="1" w:styleId="Style9ptBoldUnderline">
    <w:name w:val="Style 9 pt Bold Underline"/>
    <w:rsid w:val="00A82C81"/>
    <w:rPr>
      <w:b/>
      <w:bCs/>
      <w:sz w:val="20"/>
      <w:u w:val="single"/>
    </w:rPr>
  </w:style>
  <w:style w:type="paragraph" w:customStyle="1" w:styleId="StyleUnderline9pt0">
    <w:name w:val="Style Underline + 9 pt"/>
    <w:link w:val="StyleUnderline9ptChar"/>
    <w:qFormat/>
    <w:rsid w:val="00A82C81"/>
    <w:pPr>
      <w:spacing w:after="200" w:line="276" w:lineRule="auto"/>
    </w:pPr>
    <w:rPr>
      <w:rFonts w:eastAsia="Times New Roman" w:cs="Times New Roman"/>
      <w:sz w:val="22"/>
      <w:szCs w:val="20"/>
      <w:u w:val="single"/>
    </w:rPr>
  </w:style>
  <w:style w:type="character" w:customStyle="1" w:styleId="StyleUnderline9ptChar">
    <w:name w:val="Style Underline + 9 pt Char"/>
    <w:basedOn w:val="DefaultParagraphFont"/>
    <w:link w:val="StyleUnderline9pt0"/>
    <w:rsid w:val="00A82C81"/>
    <w:rPr>
      <w:rFonts w:eastAsia="Times New Roman" w:cs="Times New Roman"/>
      <w:sz w:val="22"/>
      <w:szCs w:val="20"/>
      <w:u w:val="single"/>
    </w:rPr>
  </w:style>
  <w:style w:type="character" w:customStyle="1" w:styleId="StyleUnderlineChar1Bold">
    <w:name w:val="Style Underline Char1 + Bold"/>
    <w:rsid w:val="00A82C8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A82C81"/>
    <w:pPr>
      <w:ind w:left="288" w:right="288"/>
    </w:pPr>
    <w:rPr>
      <w:rFonts w:eastAsia="Times New Roman"/>
      <w:kern w:val="32"/>
      <w:szCs w:val="20"/>
      <w:lang w:eastAsia="ar-SA" w:bidi="en-US"/>
    </w:rPr>
  </w:style>
  <w:style w:type="character" w:customStyle="1" w:styleId="Stylecard9ptChar">
    <w:name w:val="Style card + 9 pt Char"/>
    <w:link w:val="Stylecard9pt"/>
    <w:rsid w:val="00A82C81"/>
    <w:rPr>
      <w:rFonts w:ascii="Calibri" w:eastAsia="Times New Roman" w:hAnsi="Calibri" w:cs="Calibri"/>
      <w:kern w:val="32"/>
      <w:sz w:val="22"/>
      <w:szCs w:val="20"/>
      <w:lang w:eastAsia="ar-SA" w:bidi="en-US"/>
    </w:rPr>
  </w:style>
  <w:style w:type="character" w:customStyle="1" w:styleId="TagsCharCharChar">
    <w:name w:val="Tags Char Char Char"/>
    <w:basedOn w:val="DefaultParagraphFont"/>
    <w:rsid w:val="00A82C8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82C81"/>
    <w:pPr>
      <w:spacing w:before="100" w:beforeAutospacing="1" w:after="100" w:afterAutospacing="1"/>
    </w:pPr>
    <w:rPr>
      <w:rFonts w:eastAsia="Times New Roman"/>
      <w:sz w:val="18"/>
      <w:szCs w:val="18"/>
    </w:rPr>
  </w:style>
  <w:style w:type="character" w:customStyle="1" w:styleId="Style11ptBlack">
    <w:name w:val="Style 11 pt Black"/>
    <w:basedOn w:val="DefaultParagraphFont"/>
    <w:rsid w:val="00A82C81"/>
    <w:rPr>
      <w:color w:val="000000"/>
      <w:sz w:val="20"/>
    </w:rPr>
  </w:style>
  <w:style w:type="character" w:customStyle="1" w:styleId="StyleUnderlineCharTimesBold">
    <w:name w:val="Style Underline Char + Times Bold"/>
    <w:basedOn w:val="DefaultParagraphFont"/>
    <w:rsid w:val="00A82C81"/>
    <w:rPr>
      <w:rFonts w:ascii="Times" w:hAnsi="Times"/>
      <w:b w:val="0"/>
      <w:bCs/>
      <w:sz w:val="20"/>
      <w:u w:val="single"/>
    </w:rPr>
  </w:style>
  <w:style w:type="character" w:customStyle="1" w:styleId="blubigktbiz">
    <w:name w:val="blubigktbiz"/>
    <w:rsid w:val="00A82C8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82C81"/>
    <w:pPr>
      <w:ind w:left="-1080" w:right="1728"/>
    </w:pPr>
    <w:rPr>
      <w:rFonts w:ascii="Arial Narrow" w:hAnsi="Arial Narrow" w:cstheme="minorBidi"/>
      <w:color w:val="auto"/>
      <w:sz w:val="22"/>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A82C81"/>
    <w:rPr>
      <w:rFonts w:ascii="Arial Narrow" w:eastAsia="Times New Roman" w:hAnsi="Arial Narrow"/>
      <w:sz w:val="22"/>
      <w:szCs w:val="20"/>
      <w:u w:val="thick"/>
      <w:bdr w:val="single" w:sz="4" w:space="0" w:color="auto"/>
    </w:rPr>
  </w:style>
  <w:style w:type="character" w:customStyle="1" w:styleId="Style4CharChar">
    <w:name w:val="Style4 Char Char"/>
    <w:basedOn w:val="DefaultParagraphFont"/>
    <w:rsid w:val="00A82C81"/>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82C81"/>
    <w:rPr>
      <w:rFonts w:ascii="Times New Roman" w:hAnsi="Times New Roman" w:cs="Times New Roman"/>
      <w:sz w:val="16"/>
      <w:szCs w:val="16"/>
    </w:rPr>
  </w:style>
  <w:style w:type="character" w:customStyle="1" w:styleId="StyleEmphasisArial12ptBold">
    <w:name w:val="Style Emphasis + Arial 12 pt Bold"/>
    <w:rsid w:val="00A82C81"/>
    <w:rPr>
      <w:rFonts w:ascii="Arial" w:hAnsi="Arial"/>
      <w:b/>
      <w:bCs/>
      <w:i/>
      <w:iCs/>
      <w:sz w:val="24"/>
    </w:rPr>
  </w:style>
  <w:style w:type="character" w:customStyle="1" w:styleId="super">
    <w:name w:val="super"/>
    <w:rsid w:val="00A82C81"/>
  </w:style>
  <w:style w:type="character" w:customStyle="1" w:styleId="text30">
    <w:name w:val="text30"/>
    <w:rsid w:val="00A82C81"/>
  </w:style>
  <w:style w:type="character" w:customStyle="1" w:styleId="uppercase">
    <w:name w:val="uppercase"/>
    <w:rsid w:val="00A82C81"/>
  </w:style>
  <w:style w:type="character" w:customStyle="1" w:styleId="entry-title">
    <w:name w:val="entry-title"/>
    <w:rsid w:val="00A82C81"/>
  </w:style>
  <w:style w:type="character" w:customStyle="1" w:styleId="BodyTextIndentChar1">
    <w:name w:val="Body Text Indent Char1"/>
    <w:basedOn w:val="DefaultParagraphFont"/>
    <w:uiPriority w:val="99"/>
    <w:semiHidden/>
    <w:rsid w:val="00A82C81"/>
    <w:rPr>
      <w:rFonts w:ascii="Times New Roman" w:hAnsi="Times New Roman" w:cs="Times New Roman"/>
      <w:sz w:val="20"/>
    </w:rPr>
  </w:style>
  <w:style w:type="character" w:customStyle="1" w:styleId="CiteCharCharCharCharCharChar">
    <w:name w:val="Cite Char Char Char Char Char Char"/>
    <w:basedOn w:val="DefaultParagraphFont"/>
    <w:rsid w:val="00A82C81"/>
    <w:rPr>
      <w:b/>
      <w:noProof w:val="0"/>
      <w:sz w:val="22"/>
      <w:szCs w:val="24"/>
      <w:u w:val="single"/>
      <w:lang w:val="en-US" w:eastAsia="en-US" w:bidi="ar-SA"/>
    </w:rPr>
  </w:style>
  <w:style w:type="character" w:customStyle="1" w:styleId="mainbody1">
    <w:name w:val="mainbody1"/>
    <w:basedOn w:val="DefaultParagraphFont"/>
    <w:rsid w:val="00A82C81"/>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A82C81"/>
    <w:pPr>
      <w:spacing w:line="259" w:lineRule="auto"/>
    </w:pPr>
    <w:rPr>
      <w:rFonts w:ascii="Calibri" w:eastAsia="Calibri" w:hAnsi="Calibri" w:cstheme="minorBidi"/>
      <w:sz w:val="22"/>
      <w:szCs w:val="22"/>
      <w:u w:val="single"/>
      <w:lang w:eastAsia="en-US"/>
    </w:rPr>
  </w:style>
  <w:style w:type="character" w:customStyle="1" w:styleId="StyleNormalWeb11ptUnderlineChar">
    <w:name w:val="Style Normal (Web) + 11 pt Underline Char"/>
    <w:basedOn w:val="DefaultParagraphFont"/>
    <w:link w:val="StyleNormalWeb11ptUnderline"/>
    <w:rsid w:val="00A82C81"/>
    <w:rPr>
      <w:rFonts w:ascii="Calibri" w:eastAsia="Calibri" w:hAnsi="Calibri"/>
      <w:sz w:val="22"/>
      <w:szCs w:val="22"/>
      <w:u w:val="single"/>
    </w:rPr>
  </w:style>
  <w:style w:type="character" w:customStyle="1" w:styleId="cit-first-element">
    <w:name w:val="cit-first-element"/>
    <w:basedOn w:val="DefaultParagraphFont"/>
    <w:rsid w:val="00A82C81"/>
  </w:style>
  <w:style w:type="character" w:customStyle="1" w:styleId="StyleThickunderline1">
    <w:name w:val="Style Thick underline1"/>
    <w:basedOn w:val="DefaultParagraphFont"/>
    <w:rsid w:val="00A82C81"/>
    <w:rPr>
      <w:u w:val="single"/>
    </w:rPr>
  </w:style>
  <w:style w:type="paragraph" w:customStyle="1" w:styleId="Underline20">
    <w:name w:val="Underline2"/>
    <w:basedOn w:val="Normal"/>
    <w:link w:val="Underline2Char"/>
    <w:uiPriority w:val="4"/>
    <w:qFormat/>
    <w:rsid w:val="00A82C81"/>
    <w:rPr>
      <w:rFonts w:eastAsia="Calibri"/>
      <w:u w:val="single"/>
    </w:rPr>
  </w:style>
  <w:style w:type="character" w:customStyle="1" w:styleId="Underline2Char">
    <w:name w:val="Underline2 Char"/>
    <w:link w:val="Underline20"/>
    <w:uiPriority w:val="4"/>
    <w:rsid w:val="00A82C81"/>
    <w:rPr>
      <w:rFonts w:ascii="Calibri" w:eastAsia="Calibri" w:hAnsi="Calibri" w:cs="Calibri"/>
      <w:sz w:val="22"/>
      <w:u w:val="single"/>
    </w:rPr>
  </w:style>
  <w:style w:type="character" w:customStyle="1" w:styleId="NormalTextChar">
    <w:name w:val="Normal Text Char"/>
    <w:link w:val="NormalText"/>
    <w:rsid w:val="00A82C81"/>
    <w:rPr>
      <w:rFonts w:ascii="Calibri" w:eastAsia="Times New Roman" w:hAnsi="Calibri" w:cs="Calibri"/>
      <w:sz w:val="22"/>
      <w:szCs w:val="26"/>
    </w:rPr>
  </w:style>
  <w:style w:type="paragraph" w:customStyle="1" w:styleId="TableParagraph">
    <w:name w:val="Table Paragraph"/>
    <w:basedOn w:val="Normal"/>
    <w:uiPriority w:val="1"/>
    <w:qFormat/>
    <w:rsid w:val="00A82C81"/>
  </w:style>
  <w:style w:type="character" w:customStyle="1" w:styleId="UnderlineChar0">
    <w:name w:val="UnderlineChar"/>
    <w:rsid w:val="00A82C81"/>
    <w:rPr>
      <w:sz w:val="24"/>
      <w:u w:val="single"/>
      <w:shd w:val="clear" w:color="auto" w:fill="auto"/>
    </w:rPr>
  </w:style>
  <w:style w:type="character" w:customStyle="1" w:styleId="foreground">
    <w:name w:val="foreground"/>
    <w:basedOn w:val="DefaultParagraphFont"/>
    <w:rsid w:val="00A82C81"/>
  </w:style>
  <w:style w:type="paragraph" w:customStyle="1" w:styleId="Tag21">
    <w:name w:val="Tag21"/>
    <w:basedOn w:val="Normal"/>
    <w:qFormat/>
    <w:rsid w:val="00A82C81"/>
    <w:rPr>
      <w:rFonts w:ascii="Arial" w:eastAsia="Times New Roman" w:hAnsi="Arial" w:cs="Arial"/>
      <w:b/>
      <w:sz w:val="24"/>
    </w:rPr>
  </w:style>
  <w:style w:type="character" w:customStyle="1" w:styleId="Bodytext10">
    <w:name w:val="Body text (10)_"/>
    <w:basedOn w:val="DefaultParagraphFont"/>
    <w:link w:val="Bodytext101"/>
    <w:uiPriority w:val="99"/>
    <w:rsid w:val="00A82C81"/>
    <w:rPr>
      <w:rFonts w:ascii="Times New Roman" w:hAnsi="Times New Roman" w:cs="Times New Roman"/>
      <w:i/>
      <w:iCs/>
      <w:sz w:val="20"/>
      <w:szCs w:val="20"/>
      <w:shd w:val="clear" w:color="auto" w:fill="FFFFFF"/>
    </w:rPr>
  </w:style>
  <w:style w:type="character" w:customStyle="1" w:styleId="Bodytext10NotItalic">
    <w:name w:val="Body text (10) + Not Italic"/>
    <w:basedOn w:val="Bodytext10"/>
    <w:uiPriority w:val="99"/>
    <w:rsid w:val="00A82C81"/>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A82C81"/>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A82C81"/>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A82C81"/>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A82C81"/>
    <w:rPr>
      <w:rFonts w:ascii="Times New Roman" w:hAnsi="Times New Roman" w:cs="Times New Roman"/>
      <w:b/>
      <w:bCs/>
      <w:sz w:val="20"/>
      <w:szCs w:val="20"/>
      <w:shd w:val="clear" w:color="auto" w:fill="FFFFFF"/>
    </w:rPr>
  </w:style>
  <w:style w:type="character" w:customStyle="1" w:styleId="BodytextItalic1">
    <w:name w:val="Body text + Italic1"/>
    <w:aliases w:val="Spacing 0 pt1"/>
    <w:basedOn w:val="BodyTextChar1"/>
    <w:uiPriority w:val="99"/>
    <w:rsid w:val="00A82C81"/>
    <w:rPr>
      <w:rFonts w:ascii="Times New Roman" w:eastAsiaTheme="minorHAnsi" w:hAnsi="Times New Roman" w:cs="Times New Roman"/>
      <w:i/>
      <w:iCs/>
      <w:spacing w:val="0"/>
      <w:sz w:val="20"/>
      <w:szCs w:val="20"/>
      <w:shd w:val="clear" w:color="auto" w:fill="FFFFFF"/>
    </w:rPr>
  </w:style>
  <w:style w:type="character" w:customStyle="1" w:styleId="Bodytext105">
    <w:name w:val="Body text (10)5"/>
    <w:basedOn w:val="Bodytext10"/>
    <w:uiPriority w:val="99"/>
    <w:rsid w:val="00A82C81"/>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A82C81"/>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A82C81"/>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uiPriority w:val="99"/>
    <w:rsid w:val="00A82C81"/>
    <w:pPr>
      <w:shd w:val="clear" w:color="auto" w:fill="FFFFFF"/>
      <w:spacing w:before="240" w:after="240" w:line="240" w:lineRule="atLeast"/>
      <w:ind w:hanging="360"/>
      <w:jc w:val="both"/>
    </w:pPr>
    <w:rPr>
      <w:rFonts w:ascii="Times New Roman" w:hAnsi="Times New Roman" w:cs="Times New Roman"/>
      <w:i/>
      <w:iCs/>
      <w:sz w:val="20"/>
      <w:szCs w:val="20"/>
    </w:rPr>
  </w:style>
  <w:style w:type="paragraph" w:customStyle="1" w:styleId="Tablecaption31">
    <w:name w:val="Table caption (3)1"/>
    <w:basedOn w:val="Normal"/>
    <w:link w:val="Tablecaption3"/>
    <w:uiPriority w:val="99"/>
    <w:rsid w:val="00A82C81"/>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A82C81"/>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A82C81"/>
    <w:pPr>
      <w:shd w:val="clear" w:color="auto" w:fill="FFFFFF"/>
      <w:spacing w:line="269" w:lineRule="exact"/>
    </w:pPr>
    <w:rPr>
      <w:rFonts w:ascii="Times New Roman" w:hAnsi="Times New Roman" w:cs="Times New Roman"/>
      <w:b/>
      <w:bCs/>
      <w:sz w:val="20"/>
      <w:szCs w:val="20"/>
    </w:rPr>
  </w:style>
  <w:style w:type="character" w:customStyle="1" w:styleId="org">
    <w:name w:val="org"/>
    <w:rsid w:val="00A82C81"/>
  </w:style>
  <w:style w:type="character" w:customStyle="1" w:styleId="underlinestylechar">
    <w:name w:val="underlinestylechar"/>
    <w:rsid w:val="00A82C81"/>
  </w:style>
  <w:style w:type="character" w:customStyle="1" w:styleId="A6">
    <w:name w:val="A6"/>
    <w:uiPriority w:val="99"/>
    <w:rsid w:val="00A82C81"/>
    <w:rPr>
      <w:rFonts w:ascii="Minion Pro" w:hAnsi="Minion Pro" w:cs="Minion Pro" w:hint="default"/>
      <w:color w:val="211D1E"/>
      <w:sz w:val="21"/>
      <w:szCs w:val="21"/>
    </w:rPr>
  </w:style>
  <w:style w:type="character" w:customStyle="1" w:styleId="A11">
    <w:name w:val="A11"/>
    <w:uiPriority w:val="99"/>
    <w:rsid w:val="00A82C81"/>
    <w:rPr>
      <w:rFonts w:ascii="Minion Pro" w:hAnsi="Minion Pro" w:cs="Minion Pro" w:hint="default"/>
      <w:color w:val="211D1E"/>
      <w:sz w:val="12"/>
      <w:szCs w:val="12"/>
    </w:rPr>
  </w:style>
  <w:style w:type="character" w:customStyle="1" w:styleId="A12">
    <w:name w:val="A12"/>
    <w:uiPriority w:val="99"/>
    <w:rsid w:val="00A82C81"/>
    <w:rPr>
      <w:rFonts w:ascii="Minion Pro" w:hAnsi="Minion Pro" w:cs="Minion Pro" w:hint="default"/>
      <w:color w:val="211D1E"/>
      <w:sz w:val="22"/>
      <w:szCs w:val="22"/>
    </w:rPr>
  </w:style>
  <w:style w:type="character" w:customStyle="1" w:styleId="PocketChar1">
    <w:name w:val="Pocket Char1"/>
    <w:basedOn w:val="DefaultParagraphFont"/>
    <w:uiPriority w:val="1"/>
    <w:rsid w:val="00A82C81"/>
    <w:rPr>
      <w:rFonts w:asciiTheme="majorHAnsi" w:eastAsiaTheme="majorEastAsia" w:hAnsiTheme="majorHAnsi" w:cstheme="majorBidi"/>
      <w:color w:val="365F91" w:themeColor="accent1" w:themeShade="BF"/>
      <w:sz w:val="32"/>
      <w:szCs w:val="32"/>
    </w:rPr>
  </w:style>
  <w:style w:type="character" w:customStyle="1" w:styleId="citenon-boldChar">
    <w:name w:val="cite non-bold Char"/>
    <w:link w:val="citenon-bold"/>
    <w:locked/>
    <w:rsid w:val="00A82C81"/>
    <w:rPr>
      <w:rFonts w:ascii="Times New Roman" w:eastAsia="Calibri" w:hAnsi="Times New Roman" w:cs="Times New Roman"/>
    </w:rPr>
  </w:style>
  <w:style w:type="character" w:customStyle="1" w:styleId="stylestylebold12pt">
    <w:name w:val="stylestylebold12pt"/>
    <w:rsid w:val="00A82C81"/>
  </w:style>
  <w:style w:type="character" w:customStyle="1" w:styleId="debatenormal0">
    <w:name w:val="debatenormal"/>
    <w:rsid w:val="00A82C81"/>
  </w:style>
  <w:style w:type="paragraph" w:customStyle="1" w:styleId="leader">
    <w:name w:val="leader"/>
    <w:basedOn w:val="Normal"/>
    <w:rsid w:val="00A82C81"/>
    <w:pPr>
      <w:spacing w:before="100" w:beforeAutospacing="1" w:after="100" w:afterAutospacing="1"/>
    </w:pPr>
    <w:rPr>
      <w:rFonts w:ascii="Times New Roman" w:eastAsia="Times New Roman" w:hAnsi="Times New Roman" w:cs="Times New Roman"/>
      <w:sz w:val="24"/>
    </w:rPr>
  </w:style>
  <w:style w:type="character" w:customStyle="1" w:styleId="UnresolvedMention1">
    <w:name w:val="Unresolved Mention1"/>
    <w:basedOn w:val="DefaultParagraphFont"/>
    <w:uiPriority w:val="99"/>
    <w:unhideWhenUsed/>
    <w:rsid w:val="00A82C81"/>
    <w:rPr>
      <w:color w:val="605E5C"/>
      <w:shd w:val="clear" w:color="auto" w:fill="E1DFDD"/>
    </w:rPr>
  </w:style>
  <w:style w:type="character" w:customStyle="1" w:styleId="m-9052358230135270655gmail-style13ptbold">
    <w:name w:val="m_-9052358230135270655gmail-style13ptbold"/>
    <w:basedOn w:val="DefaultParagraphFont"/>
    <w:rsid w:val="00A82C81"/>
  </w:style>
  <w:style w:type="character" w:customStyle="1" w:styleId="m-9052358230135270655gmail-styleunderline">
    <w:name w:val="m_-9052358230135270655gmail-styleunderline"/>
    <w:basedOn w:val="DefaultParagraphFont"/>
    <w:rsid w:val="00A82C81"/>
  </w:style>
  <w:style w:type="character" w:customStyle="1" w:styleId="AuthorYear">
    <w:name w:val="AuthorYear"/>
    <w:uiPriority w:val="1"/>
    <w:qFormat/>
    <w:rsid w:val="00A82C81"/>
    <w:rPr>
      <w:rFonts w:ascii="Georgia" w:hAnsi="Georgia"/>
      <w:b/>
      <w:sz w:val="24"/>
    </w:rPr>
  </w:style>
  <w:style w:type="paragraph" w:customStyle="1" w:styleId="Textbody">
    <w:name w:val="Text body"/>
    <w:basedOn w:val="Normal"/>
    <w:next w:val="Normal"/>
    <w:qFormat/>
    <w:rsid w:val="00A82C81"/>
  </w:style>
  <w:style w:type="character" w:customStyle="1" w:styleId="CardIndentedChar">
    <w:name w:val="Card (Indented) Char"/>
    <w:link w:val="CardIndented"/>
    <w:rsid w:val="00A82C81"/>
    <w:rPr>
      <w:rFonts w:ascii="Calibri" w:hAnsi="Calibri" w:cs="Calibri"/>
      <w:sz w:val="22"/>
    </w:rPr>
  </w:style>
  <w:style w:type="character" w:customStyle="1" w:styleId="Style8ptChar">
    <w:name w:val="Style 8 pt Char"/>
    <w:basedOn w:val="DefaultParagraphFont"/>
    <w:rsid w:val="00A82C81"/>
    <w:rPr>
      <w:rFonts w:ascii="Georgia" w:eastAsia="Calibri" w:hAnsi="Georgia"/>
      <w:sz w:val="16"/>
    </w:rPr>
  </w:style>
  <w:style w:type="paragraph" w:customStyle="1" w:styleId="magazine-deck">
    <w:name w:val="magazine-deck"/>
    <w:basedOn w:val="Normal"/>
    <w:rsid w:val="00A82C81"/>
    <w:pPr>
      <w:spacing w:before="100" w:beforeAutospacing="1" w:after="100" w:afterAutospacing="1"/>
    </w:pPr>
    <w:rPr>
      <w:rFonts w:ascii="Times New Roman" w:eastAsia="Times New Roman" w:hAnsi="Times New Roman" w:cs="Times New Roman"/>
      <w:sz w:val="24"/>
    </w:rPr>
  </w:style>
  <w:style w:type="paragraph" w:customStyle="1" w:styleId="magazine-author">
    <w:name w:val="magazine-author"/>
    <w:basedOn w:val="Normal"/>
    <w:rsid w:val="00A82C81"/>
    <w:pPr>
      <w:spacing w:before="100" w:beforeAutospacing="1" w:after="100" w:afterAutospacing="1"/>
    </w:pPr>
    <w:rPr>
      <w:rFonts w:ascii="Times New Roman" w:eastAsia="Times New Roman" w:hAnsi="Times New Roman" w:cs="Times New Roman"/>
      <w:sz w:val="24"/>
    </w:rPr>
  </w:style>
  <w:style w:type="character" w:customStyle="1" w:styleId="pull-quote">
    <w:name w:val="pull-quote"/>
    <w:basedOn w:val="DefaultParagraphFont"/>
    <w:rsid w:val="00A82C81"/>
  </w:style>
  <w:style w:type="character" w:customStyle="1" w:styleId="m3138505037646549175m7250715013732016503gmail-style13ptbold">
    <w:name w:val="m_3138505037646549175m_7250715013732016503gmail-style13ptbold"/>
    <w:basedOn w:val="DefaultParagraphFont"/>
    <w:rsid w:val="00A82C81"/>
  </w:style>
  <w:style w:type="character" w:customStyle="1" w:styleId="m3138505037646549175m7250715013732016503gmail-styleunderline">
    <w:name w:val="m_3138505037646549175m_7250715013732016503gmail-styleunderline"/>
    <w:basedOn w:val="DefaultParagraphFont"/>
    <w:rsid w:val="00A82C81"/>
  </w:style>
  <w:style w:type="character" w:customStyle="1" w:styleId="m-4201084773736565846gmail-styleunderline">
    <w:name w:val="m_-4201084773736565846gmail-styleunderline"/>
    <w:basedOn w:val="DefaultParagraphFont"/>
    <w:rsid w:val="00A82C81"/>
  </w:style>
  <w:style w:type="paragraph" w:customStyle="1" w:styleId="mol-para-with-font">
    <w:name w:val="mol-para-with-font"/>
    <w:basedOn w:val="Normal"/>
    <w:rsid w:val="00A82C81"/>
    <w:pPr>
      <w:spacing w:before="100" w:beforeAutospacing="1" w:after="100" w:afterAutospacing="1"/>
    </w:pPr>
    <w:rPr>
      <w:rFonts w:eastAsia="Times New Roman"/>
      <w:sz w:val="24"/>
    </w:rPr>
  </w:style>
  <w:style w:type="character" w:customStyle="1" w:styleId="Citation-AuthorDate">
    <w:name w:val="Citation - Author/Date"/>
    <w:rsid w:val="00A82C81"/>
  </w:style>
  <w:style w:type="character" w:customStyle="1" w:styleId="m6956288159856504736gmail-style13ptbold">
    <w:name w:val="m_6956288159856504736gmail-style13ptbold"/>
    <w:basedOn w:val="DefaultParagraphFont"/>
    <w:rsid w:val="00A82C81"/>
  </w:style>
  <w:style w:type="character" w:customStyle="1" w:styleId="m6956288159856504736gmail-styleunderline">
    <w:name w:val="m_6956288159856504736gmail-styleunderline"/>
    <w:basedOn w:val="DefaultParagraphFont"/>
    <w:rsid w:val="00A82C81"/>
  </w:style>
  <w:style w:type="character" w:customStyle="1" w:styleId="m7729968349220899607gmail-styleunderline">
    <w:name w:val="m_7729968349220899607gmail-styleunderline"/>
    <w:basedOn w:val="DefaultParagraphFont"/>
    <w:rsid w:val="00A82C81"/>
  </w:style>
  <w:style w:type="character" w:customStyle="1" w:styleId="m5256066929350580561gmail-style13ptbold">
    <w:name w:val="m_5256066929350580561gmail-style13ptbold"/>
    <w:basedOn w:val="DefaultParagraphFont"/>
    <w:rsid w:val="00A82C81"/>
  </w:style>
  <w:style w:type="character" w:customStyle="1" w:styleId="m5256066929350580561gmail-styleunderline">
    <w:name w:val="m_5256066929350580561gmail-styleunderline"/>
    <w:basedOn w:val="DefaultParagraphFont"/>
    <w:rsid w:val="00A82C81"/>
  </w:style>
  <w:style w:type="character" w:customStyle="1" w:styleId="sm">
    <w:name w:val="sm"/>
    <w:rsid w:val="00A82C81"/>
  </w:style>
  <w:style w:type="character" w:customStyle="1" w:styleId="hidden">
    <w:name w:val="hidden"/>
    <w:rsid w:val="00A82C81"/>
  </w:style>
  <w:style w:type="character" w:customStyle="1" w:styleId="ShrinkText">
    <w:name w:val="Shrink Text"/>
    <w:rsid w:val="00A82C81"/>
    <w:rPr>
      <w:sz w:val="16"/>
    </w:rPr>
  </w:style>
  <w:style w:type="numbering" w:customStyle="1" w:styleId="NoList11">
    <w:name w:val="No List11"/>
    <w:next w:val="NoList"/>
    <w:uiPriority w:val="99"/>
    <w:semiHidden/>
    <w:unhideWhenUsed/>
    <w:rsid w:val="00A82C81"/>
  </w:style>
  <w:style w:type="numbering" w:customStyle="1" w:styleId="NoList2">
    <w:name w:val="No List2"/>
    <w:next w:val="NoList"/>
    <w:uiPriority w:val="99"/>
    <w:semiHidden/>
    <w:unhideWhenUsed/>
    <w:rsid w:val="00A82C81"/>
  </w:style>
  <w:style w:type="numbering" w:customStyle="1" w:styleId="NoList111">
    <w:name w:val="No List111"/>
    <w:next w:val="NoList"/>
    <w:uiPriority w:val="99"/>
    <w:semiHidden/>
    <w:unhideWhenUsed/>
    <w:rsid w:val="00A82C81"/>
  </w:style>
  <w:style w:type="numbering" w:customStyle="1" w:styleId="NoList3">
    <w:name w:val="No List3"/>
    <w:next w:val="NoList"/>
    <w:uiPriority w:val="99"/>
    <w:semiHidden/>
    <w:unhideWhenUsed/>
    <w:rsid w:val="00A82C81"/>
  </w:style>
  <w:style w:type="character" w:customStyle="1" w:styleId="foreign">
    <w:name w:val="foreign"/>
    <w:basedOn w:val="DefaultParagraphFont"/>
    <w:rsid w:val="00A82C81"/>
  </w:style>
  <w:style w:type="paragraph" w:customStyle="1" w:styleId="Citation0">
    <w:name w:val="Citation"/>
    <w:aliases w:val="heading 3"/>
    <w:basedOn w:val="Normal"/>
    <w:next w:val="Normal"/>
    <w:qFormat/>
    <w:rsid w:val="00A82C81"/>
    <w:pPr>
      <w:tabs>
        <w:tab w:val="left" w:pos="1440"/>
      </w:tabs>
    </w:pPr>
    <w:rPr>
      <w:rFonts w:ascii="Times New Roman" w:hAnsi="Times New Roman"/>
      <w:szCs w:val="16"/>
    </w:rPr>
  </w:style>
  <w:style w:type="character" w:customStyle="1" w:styleId="trbpullquotetext">
    <w:name w:val="trb_pullquote_text"/>
    <w:basedOn w:val="DefaultParagraphFont"/>
    <w:rsid w:val="00A82C81"/>
  </w:style>
  <w:style w:type="character" w:customStyle="1" w:styleId="trbpullquotecredit">
    <w:name w:val="trb_pullquote_credit"/>
    <w:basedOn w:val="DefaultParagraphFont"/>
    <w:rsid w:val="00A82C81"/>
  </w:style>
  <w:style w:type="character" w:customStyle="1" w:styleId="trbpanelmodtitleico">
    <w:name w:val="trb_panelmod_title_ico"/>
    <w:basedOn w:val="DefaultParagraphFont"/>
    <w:rsid w:val="00A82C81"/>
  </w:style>
  <w:style w:type="character" w:customStyle="1" w:styleId="trbpanelmodbodytitle">
    <w:name w:val="trb_panelmod_body_title"/>
    <w:basedOn w:val="DefaultParagraphFont"/>
    <w:rsid w:val="00A82C81"/>
  </w:style>
  <w:style w:type="character" w:customStyle="1" w:styleId="trbpanelmodbodymore">
    <w:name w:val="trb_panelmod_body_more"/>
    <w:basedOn w:val="DefaultParagraphFont"/>
    <w:rsid w:val="00A82C81"/>
  </w:style>
  <w:style w:type="paragraph" w:customStyle="1" w:styleId="last">
    <w:name w:val="last"/>
    <w:basedOn w:val="Normal"/>
    <w:uiPriority w:val="99"/>
    <w:rsid w:val="00A82C81"/>
    <w:pPr>
      <w:spacing w:before="100" w:beforeAutospacing="1" w:after="100" w:afterAutospacing="1"/>
    </w:pPr>
    <w:rPr>
      <w:rFonts w:ascii="Times New Roman" w:eastAsia="Times New Roman" w:hAnsi="Times New Roman"/>
      <w:sz w:val="24"/>
    </w:rPr>
  </w:style>
  <w:style w:type="character" w:customStyle="1" w:styleId="ptv-promo-video-headline">
    <w:name w:val="ptv-promo-video-headline"/>
    <w:basedOn w:val="DefaultParagraphFont"/>
    <w:rsid w:val="00A82C81"/>
  </w:style>
  <w:style w:type="character" w:customStyle="1" w:styleId="ptv-promo-play-prompt">
    <w:name w:val="ptv-promo-play-prompt"/>
    <w:basedOn w:val="DefaultParagraphFont"/>
    <w:rsid w:val="00A82C81"/>
  </w:style>
  <w:style w:type="character" w:customStyle="1" w:styleId="ptv-promo-play-duration">
    <w:name w:val="ptv-promo-play-duration"/>
    <w:basedOn w:val="DefaultParagraphFont"/>
    <w:rsid w:val="00A82C81"/>
  </w:style>
  <w:style w:type="character" w:customStyle="1" w:styleId="pb-caption">
    <w:name w:val="pb-caption"/>
    <w:basedOn w:val="DefaultParagraphFont"/>
    <w:rsid w:val="00A82C81"/>
  </w:style>
  <w:style w:type="character" w:customStyle="1" w:styleId="lede">
    <w:name w:val="lede"/>
    <w:basedOn w:val="DefaultParagraphFont"/>
    <w:rsid w:val="00A82C81"/>
  </w:style>
  <w:style w:type="character" w:customStyle="1" w:styleId="Bold12">
    <w:name w:val="Bold12"/>
    <w:uiPriority w:val="1"/>
    <w:qFormat/>
    <w:rsid w:val="00A82C81"/>
    <w:rPr>
      <w:rFonts w:ascii="Times New Roman" w:hAnsi="Times New Roman"/>
      <w:b/>
      <w:sz w:val="24"/>
    </w:rPr>
  </w:style>
  <w:style w:type="paragraph" w:customStyle="1" w:styleId="NotBold10">
    <w:name w:val="NotBold10"/>
    <w:link w:val="NotBold10Char"/>
    <w:qFormat/>
    <w:rsid w:val="00A82C81"/>
    <w:pPr>
      <w:spacing w:after="160" w:line="259" w:lineRule="auto"/>
      <w:ind w:left="288" w:right="288"/>
    </w:pPr>
    <w:rPr>
      <w:rFonts w:ascii="Georgia" w:eastAsia="MS Mincho" w:hAnsi="Georgia"/>
      <w:sz w:val="20"/>
      <w:szCs w:val="20"/>
    </w:rPr>
  </w:style>
  <w:style w:type="character" w:customStyle="1" w:styleId="NotBold10Char">
    <w:name w:val="NotBold10 Char"/>
    <w:link w:val="NotBold10"/>
    <w:rsid w:val="00A82C81"/>
    <w:rPr>
      <w:rFonts w:ascii="Georgia" w:eastAsia="MS Mincho" w:hAnsi="Georgia"/>
      <w:sz w:val="20"/>
      <w:szCs w:val="20"/>
    </w:rPr>
  </w:style>
  <w:style w:type="character" w:customStyle="1" w:styleId="NotBold10Final">
    <w:name w:val="NotBold10Final"/>
    <w:uiPriority w:val="1"/>
    <w:qFormat/>
    <w:rsid w:val="00A82C81"/>
    <w:rPr>
      <w:rFonts w:ascii="Times New Roman" w:hAnsi="Times New Roman"/>
      <w:b w:val="0"/>
      <w:i w:val="0"/>
      <w:sz w:val="20"/>
    </w:rPr>
  </w:style>
  <w:style w:type="paragraph" w:customStyle="1" w:styleId="Heading3New">
    <w:name w:val="Heading 3 New"/>
    <w:basedOn w:val="Heading3"/>
    <w:next w:val="Normal"/>
    <w:uiPriority w:val="99"/>
    <w:qFormat/>
    <w:rsid w:val="00A82C81"/>
    <w:rPr>
      <w:rFonts w:eastAsia="MS Gothic" w:cs="Times New Roman"/>
      <w:szCs w:val="20"/>
    </w:rPr>
  </w:style>
  <w:style w:type="character" w:customStyle="1" w:styleId="NewTag">
    <w:name w:val="NewTag"/>
    <w:uiPriority w:val="1"/>
    <w:qFormat/>
    <w:rsid w:val="00A82C81"/>
    <w:rPr>
      <w:rFonts w:ascii="Georgia" w:hAnsi="Georgia"/>
      <w:b/>
      <w:sz w:val="24"/>
    </w:rPr>
  </w:style>
  <w:style w:type="character" w:customStyle="1" w:styleId="CardDown1Char">
    <w:name w:val="Card_Down1 Char"/>
    <w:link w:val="CardDown1"/>
    <w:locked/>
    <w:rsid w:val="00A82C81"/>
    <w:rPr>
      <w:rFonts w:ascii="Times New Roman" w:eastAsia="Times New Roman" w:hAnsi="Times New Roman"/>
      <w:sz w:val="16"/>
      <w:szCs w:val="14"/>
      <w:lang w:val="x-none" w:eastAsia="x-none"/>
    </w:rPr>
  </w:style>
  <w:style w:type="paragraph" w:customStyle="1" w:styleId="CardDown1">
    <w:name w:val="Card_Down1"/>
    <w:basedOn w:val="Normal"/>
    <w:link w:val="CardDown1Char"/>
    <w:autoRedefine/>
    <w:rsid w:val="00A82C81"/>
    <w:pPr>
      <w:jc w:val="both"/>
    </w:pPr>
    <w:rPr>
      <w:rFonts w:ascii="Times New Roman" w:eastAsia="Times New Roman" w:hAnsi="Times New Roman" w:cstheme="minorBidi"/>
      <w:sz w:val="16"/>
      <w:szCs w:val="14"/>
      <w:lang w:val="x-none" w:eastAsia="x-none"/>
    </w:rPr>
  </w:style>
  <w:style w:type="paragraph" w:styleId="Revision">
    <w:name w:val="Revision"/>
    <w:hidden/>
    <w:uiPriority w:val="99"/>
    <w:semiHidden/>
    <w:rsid w:val="00A82C81"/>
    <w:rPr>
      <w:rFonts w:ascii="Calibri" w:eastAsiaTheme="minorHAnsi" w:hAnsi="Calibri" w:cs="Calibri"/>
      <w:szCs w:val="22"/>
    </w:rPr>
  </w:style>
  <w:style w:type="character" w:customStyle="1" w:styleId="story-heading-text">
    <w:name w:val="story-heading-text"/>
    <w:basedOn w:val="DefaultParagraphFont"/>
    <w:rsid w:val="00A82C81"/>
  </w:style>
  <w:style w:type="character" w:customStyle="1" w:styleId="visually-hidden">
    <w:name w:val="visually-hidden"/>
    <w:basedOn w:val="DefaultParagraphFont"/>
    <w:rsid w:val="00A82C81"/>
  </w:style>
  <w:style w:type="character" w:customStyle="1" w:styleId="caption-text">
    <w:name w:val="caption-text"/>
    <w:basedOn w:val="DefaultParagraphFont"/>
    <w:rsid w:val="00A82C81"/>
  </w:style>
  <w:style w:type="paragraph" w:customStyle="1" w:styleId="analytics0">
    <w:name w:val="analytics"/>
    <w:link w:val="analyticsChar0"/>
    <w:uiPriority w:val="4"/>
    <w:qFormat/>
    <w:rsid w:val="00A82C81"/>
    <w:pPr>
      <w:spacing w:before="240"/>
      <w:outlineLvl w:val="3"/>
    </w:pPr>
    <w:rPr>
      <w:rFonts w:ascii="Georgia" w:eastAsiaTheme="majorEastAsia" w:hAnsi="Georgia" w:cstheme="majorBidi"/>
      <w:b/>
      <w:iCs/>
      <w:color w:val="1F497D" w:themeColor="text2"/>
      <w:sz w:val="22"/>
      <w:szCs w:val="22"/>
    </w:rPr>
  </w:style>
  <w:style w:type="character" w:customStyle="1" w:styleId="analyticsChar0">
    <w:name w:val="analytics Char"/>
    <w:basedOn w:val="DefaultParagraphFont"/>
    <w:link w:val="analytics0"/>
    <w:uiPriority w:val="4"/>
    <w:rsid w:val="00A82C81"/>
    <w:rPr>
      <w:rFonts w:ascii="Georgia" w:eastAsiaTheme="majorEastAsia" w:hAnsi="Georgia" w:cstheme="majorBidi"/>
      <w:b/>
      <w:iCs/>
      <w:color w:val="1F497D" w:themeColor="text2"/>
      <w:sz w:val="22"/>
      <w:szCs w:val="22"/>
    </w:rPr>
  </w:style>
  <w:style w:type="paragraph" w:customStyle="1" w:styleId="BackgroundText">
    <w:name w:val="Background Text"/>
    <w:aliases w:val="Reading"/>
    <w:basedOn w:val="Normal"/>
    <w:link w:val="BackgroundTextChar"/>
    <w:rsid w:val="00A82C81"/>
    <w:rPr>
      <w:rFonts w:ascii="Times New Roman" w:eastAsia="Times New Roman" w:hAnsi="Times New Roman"/>
      <w:sz w:val="20"/>
      <w:szCs w:val="18"/>
      <w:lang w:val="x-none" w:eastAsia="x-none"/>
    </w:rPr>
  </w:style>
  <w:style w:type="character" w:customStyle="1" w:styleId="BackgroundTextChar">
    <w:name w:val="Background Text Char"/>
    <w:aliases w:val="Reading Char"/>
    <w:link w:val="BackgroundText"/>
    <w:rsid w:val="00A82C81"/>
    <w:rPr>
      <w:rFonts w:ascii="Times New Roman" w:eastAsia="Times New Roman" w:hAnsi="Times New Roman" w:cs="Calibri"/>
      <w:sz w:val="20"/>
      <w:szCs w:val="18"/>
      <w:lang w:val="x-none" w:eastAsia="x-none"/>
    </w:rPr>
  </w:style>
  <w:style w:type="character" w:customStyle="1" w:styleId="HighlightUnderline">
    <w:name w:val="Highlight Underline"/>
    <w:rsid w:val="00A82C81"/>
    <w:rPr>
      <w:rFonts w:ascii="Times New Roman" w:hAnsi="Times New Roman"/>
      <w:sz w:val="20"/>
      <w:szCs w:val="18"/>
      <w:u w:val="single"/>
      <w:bdr w:val="none" w:sz="0" w:space="0" w:color="auto"/>
      <w:shd w:val="clear" w:color="auto" w:fill="FFFF00"/>
    </w:rPr>
  </w:style>
  <w:style w:type="character" w:customStyle="1" w:styleId="BlockTitle2Char">
    <w:name w:val="Block Title2 Char"/>
    <w:link w:val="BlockTitle2"/>
    <w:rsid w:val="00A82C81"/>
    <w:rPr>
      <w:rFonts w:ascii="Arial" w:eastAsia="Calibri" w:hAnsi="Arial" w:cs="Times New Roman"/>
      <w:b/>
      <w:sz w:val="28"/>
      <w:szCs w:val="20"/>
    </w:rPr>
  </w:style>
  <w:style w:type="paragraph" w:customStyle="1" w:styleId="CardFormatCharCharCharCharCharChar">
    <w:name w:val="Card Format Char Char Char Char Char Char"/>
    <w:basedOn w:val="Normal"/>
    <w:qFormat/>
    <w:rsid w:val="00A82C81"/>
    <w:rPr>
      <w:rFonts w:eastAsia="Calibri"/>
      <w:sz w:val="18"/>
      <w:szCs w:val="18"/>
    </w:rPr>
  </w:style>
  <w:style w:type="paragraph" w:customStyle="1" w:styleId="MediumGrid1-Accent21">
    <w:name w:val="Medium Grid 1 - Accent 21"/>
    <w:basedOn w:val="Normal"/>
    <w:rsid w:val="00A82C81"/>
    <w:pPr>
      <w:ind w:left="720"/>
      <w:contextualSpacing/>
    </w:pPr>
    <w:rPr>
      <w:rFonts w:eastAsia="Calibri"/>
    </w:rPr>
  </w:style>
  <w:style w:type="paragraph" w:customStyle="1" w:styleId="MediumList2-Accent21">
    <w:name w:val="Medium List 2 - Accent 21"/>
    <w:hidden/>
    <w:rsid w:val="00A82C81"/>
    <w:rPr>
      <w:rFonts w:ascii="Times New Roman" w:eastAsia="Times New Roman" w:hAnsi="Times New Roman" w:cs="Times New Roman"/>
      <w:sz w:val="20"/>
    </w:rPr>
  </w:style>
  <w:style w:type="character" w:customStyle="1" w:styleId="Emphasis20">
    <w:name w:val="Emphasis 2"/>
    <w:uiPriority w:val="1"/>
    <w:qFormat/>
    <w:rsid w:val="00A82C81"/>
    <w:rPr>
      <w:rFonts w:ascii="Times New Roman" w:hAnsi="Times New Roman" w:cs="Times New Roman" w:hint="default"/>
      <w:b/>
      <w:bCs w:val="0"/>
      <w:i w:val="0"/>
      <w:iCs/>
      <w:sz w:val="22"/>
      <w:u w:val="single"/>
      <w:bdr w:val="single" w:sz="2" w:space="0" w:color="auto" w:frame="1"/>
    </w:rPr>
  </w:style>
  <w:style w:type="paragraph" w:customStyle="1" w:styleId="CardText20">
    <w:name w:val="Card Text2"/>
    <w:basedOn w:val="Normal"/>
    <w:uiPriority w:val="4"/>
    <w:qFormat/>
    <w:rsid w:val="00A82C81"/>
    <w:pPr>
      <w:ind w:left="288" w:right="288"/>
    </w:pPr>
  </w:style>
  <w:style w:type="character" w:customStyle="1" w:styleId="nobr">
    <w:name w:val="nobr"/>
    <w:basedOn w:val="DefaultParagraphFont"/>
    <w:rsid w:val="00A82C81"/>
  </w:style>
  <w:style w:type="character" w:customStyle="1" w:styleId="StyleArial10ptUnderline">
    <w:name w:val="Style Arial 10 pt Underline"/>
    <w:basedOn w:val="DefaultParagraphFont"/>
    <w:rsid w:val="00A82C81"/>
    <w:rPr>
      <w:rFonts w:ascii="Arial" w:hAnsi="Arial"/>
      <w:sz w:val="20"/>
      <w:u w:val="single"/>
    </w:rPr>
  </w:style>
  <w:style w:type="character" w:customStyle="1" w:styleId="StyleArial10pt">
    <w:name w:val="Style Arial 10 pt"/>
    <w:basedOn w:val="DefaultParagraphFont"/>
    <w:rsid w:val="00A82C81"/>
    <w:rPr>
      <w:rFonts w:ascii="Arial" w:hAnsi="Arial"/>
      <w:sz w:val="20"/>
    </w:rPr>
  </w:style>
  <w:style w:type="character" w:customStyle="1" w:styleId="StyleStyleArialBoldUnderline">
    <w:name w:val="Style Style Arial Bold Underline +"/>
    <w:basedOn w:val="DefaultParagraphFont"/>
    <w:rsid w:val="00A82C81"/>
    <w:rPr>
      <w:rFonts w:ascii="Arial" w:hAnsi="Arial"/>
      <w:b/>
      <w:bCs/>
      <w:sz w:val="24"/>
      <w:u w:val="single"/>
    </w:rPr>
  </w:style>
  <w:style w:type="character" w:customStyle="1" w:styleId="StyleArial10pt1">
    <w:name w:val="Style Arial 10 pt1"/>
    <w:basedOn w:val="DefaultParagraphFont"/>
    <w:rsid w:val="00A82C81"/>
    <w:rPr>
      <w:rFonts w:ascii="Arial" w:hAnsi="Arial"/>
      <w:sz w:val="20"/>
    </w:rPr>
  </w:style>
  <w:style w:type="paragraph" w:customStyle="1" w:styleId="norm">
    <w:name w:val="norm"/>
    <w:basedOn w:val="Heading4"/>
    <w:uiPriority w:val="99"/>
    <w:rsid w:val="00A82C81"/>
  </w:style>
  <w:style w:type="paragraph" w:customStyle="1" w:styleId="DefaultStyle">
    <w:name w:val="Default Style"/>
    <w:rsid w:val="00A82C81"/>
    <w:pPr>
      <w:widowControl w:val="0"/>
      <w:suppressAutoHyphens/>
      <w:spacing w:after="160" w:line="259" w:lineRule="auto"/>
    </w:pPr>
    <w:rPr>
      <w:rFonts w:ascii="Times New Roman" w:eastAsia="DejaVu Sans" w:hAnsi="Times New Roman" w:cs="Lohit Hindi"/>
      <w:lang w:eastAsia="zh-CN" w:bidi="hi-IN"/>
    </w:rPr>
  </w:style>
  <w:style w:type="paragraph" w:customStyle="1" w:styleId="TextBody0">
    <w:name w:val="Text Body"/>
    <w:basedOn w:val="DefaultStyle"/>
    <w:rsid w:val="00A82C81"/>
    <w:pPr>
      <w:spacing w:after="120"/>
    </w:pPr>
  </w:style>
  <w:style w:type="character" w:styleId="SubtleEmphasis">
    <w:name w:val="Subtle Emphasis"/>
    <w:basedOn w:val="DefaultParagraphFont"/>
    <w:uiPriority w:val="19"/>
    <w:qFormat/>
    <w:rsid w:val="00A82C81"/>
    <w:rPr>
      <w:rFonts w:ascii="Times New Roman" w:hAnsi="Times New Roman"/>
      <w:i/>
      <w:iCs/>
      <w:color w:val="404040" w:themeColor="text1" w:themeTint="BF"/>
    </w:rPr>
  </w:style>
  <w:style w:type="paragraph" w:styleId="IntenseQuote">
    <w:name w:val="Intense Quote"/>
    <w:basedOn w:val="Normal"/>
    <w:next w:val="Normal"/>
    <w:link w:val="IntenseQuoteChar"/>
    <w:uiPriority w:val="30"/>
    <w:qFormat/>
    <w:rsid w:val="00A82C8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A82C81"/>
    <w:rPr>
      <w:rFonts w:ascii="Calibri" w:hAnsi="Calibri" w:cs="Calibri"/>
      <w:i/>
      <w:iCs/>
      <w:color w:val="4F81BD" w:themeColor="accent1"/>
      <w:sz w:val="22"/>
    </w:rPr>
  </w:style>
  <w:style w:type="character" w:styleId="SubtleReference">
    <w:name w:val="Subtle Reference"/>
    <w:basedOn w:val="DefaultParagraphFont"/>
    <w:uiPriority w:val="31"/>
    <w:qFormat/>
    <w:rsid w:val="00A82C81"/>
    <w:rPr>
      <w:rFonts w:ascii="Times New Roman" w:hAnsi="Times New Roman"/>
      <w:smallCaps/>
      <w:color w:val="5A5A5A" w:themeColor="text1" w:themeTint="A5"/>
    </w:rPr>
  </w:style>
  <w:style w:type="character" w:styleId="IntenseReference">
    <w:name w:val="Intense Reference"/>
    <w:basedOn w:val="DefaultParagraphFont"/>
    <w:uiPriority w:val="32"/>
    <w:qFormat/>
    <w:rsid w:val="00A82C81"/>
    <w:rPr>
      <w:rFonts w:ascii="Times New Roman" w:hAnsi="Times New Roman"/>
      <w:b/>
      <w:bCs/>
      <w:smallCaps/>
      <w:color w:val="4F81BD" w:themeColor="accent1"/>
      <w:spacing w:val="5"/>
    </w:rPr>
  </w:style>
  <w:style w:type="character" w:styleId="BookTitle">
    <w:name w:val="Book Title"/>
    <w:basedOn w:val="DefaultParagraphFont"/>
    <w:uiPriority w:val="33"/>
    <w:qFormat/>
    <w:rsid w:val="00A82C81"/>
    <w:rPr>
      <w:rFonts w:ascii="Times New Roman" w:hAnsi="Times New Roman"/>
      <w:b/>
      <w:bCs/>
      <w:i/>
      <w:iCs/>
      <w:spacing w:val="5"/>
    </w:rPr>
  </w:style>
  <w:style w:type="paragraph" w:customStyle="1" w:styleId="8pt">
    <w:name w:val="8pt"/>
    <w:basedOn w:val="Normal"/>
    <w:link w:val="8ptCharChar"/>
    <w:rsid w:val="00A82C81"/>
    <w:rPr>
      <w:rFonts w:eastAsia="SimSun"/>
      <w:szCs w:val="20"/>
      <w:lang w:eastAsia="zh-CN"/>
    </w:rPr>
  </w:style>
  <w:style w:type="character" w:customStyle="1" w:styleId="8ptCharChar">
    <w:name w:val="8pt Char Char"/>
    <w:basedOn w:val="DefaultParagraphFont"/>
    <w:link w:val="8pt"/>
    <w:rsid w:val="00A82C81"/>
    <w:rPr>
      <w:rFonts w:ascii="Calibri" w:eastAsia="SimSun" w:hAnsi="Calibri" w:cs="Calibri"/>
      <w:sz w:val="22"/>
      <w:szCs w:val="20"/>
      <w:lang w:eastAsia="zh-CN"/>
    </w:rPr>
  </w:style>
  <w:style w:type="character" w:customStyle="1" w:styleId="TITLEChar0">
    <w:name w:val="TITLE Char"/>
    <w:basedOn w:val="DefaultParagraphFont"/>
    <w:uiPriority w:val="5"/>
    <w:rsid w:val="00A82C81"/>
    <w:rPr>
      <w:rFonts w:ascii="Calibri" w:eastAsia="SimSun" w:hAnsi="Calibri" w:cs="Calibri"/>
      <w:b/>
      <w:smallCaps/>
      <w:sz w:val="24"/>
      <w:szCs w:val="20"/>
      <w:lang w:eastAsia="zh-CN"/>
    </w:rPr>
  </w:style>
  <w:style w:type="character" w:customStyle="1" w:styleId="DottedUnderline">
    <w:name w:val="Dotted Underline"/>
    <w:basedOn w:val="DebateUnderline"/>
    <w:rsid w:val="00A82C81"/>
    <w:rPr>
      <w:rFonts w:ascii="Times New Roman" w:hAnsi="Times New Roman"/>
      <w:sz w:val="20"/>
      <w:u w:val="dottedHeavy"/>
    </w:rPr>
  </w:style>
  <w:style w:type="paragraph" w:customStyle="1" w:styleId="HotRouteCharCharCharCharChar">
    <w:name w:val="Hot Route! Char Char Char Char Char"/>
    <w:basedOn w:val="Normal"/>
    <w:link w:val="HotRouteCharCharCharCharCharChar"/>
    <w:qFormat/>
    <w:rsid w:val="00A82C81"/>
    <w:pPr>
      <w:ind w:left="144"/>
    </w:pPr>
    <w:rPr>
      <w:rFonts w:ascii="Times New Roman" w:eastAsia="Times New Roman" w:hAnsi="Times New Roman"/>
      <w:sz w:val="20"/>
    </w:rPr>
  </w:style>
  <w:style w:type="character" w:customStyle="1" w:styleId="HotRouteCharCharCharCharCharChar">
    <w:name w:val="Hot Route! Char Char Char Char Char Char"/>
    <w:link w:val="HotRouteCharCharCharCharChar"/>
    <w:rsid w:val="00A82C81"/>
    <w:rPr>
      <w:rFonts w:ascii="Times New Roman" w:eastAsia="Times New Roman" w:hAnsi="Times New Roman" w:cs="Calibri"/>
      <w:sz w:val="20"/>
    </w:rPr>
  </w:style>
  <w:style w:type="paragraph" w:customStyle="1" w:styleId="SmallTextCharCharChar">
    <w:name w:val="Small Text Char Char Char"/>
    <w:basedOn w:val="Normal"/>
    <w:link w:val="SmallTextCharCharCharChar"/>
    <w:qFormat/>
    <w:rsid w:val="00A82C81"/>
    <w:rPr>
      <w:rFonts w:ascii="Times New Roman" w:eastAsia="Times New Roman" w:hAnsi="Times New Roman"/>
    </w:rPr>
  </w:style>
  <w:style w:type="character" w:customStyle="1" w:styleId="SmallTextCharCharCharChar">
    <w:name w:val="Small Text Char Char Char Char"/>
    <w:link w:val="SmallTextCharCharChar"/>
    <w:rsid w:val="00A82C81"/>
    <w:rPr>
      <w:rFonts w:ascii="Times New Roman" w:eastAsia="Times New Roman" w:hAnsi="Times New Roman" w:cs="Calibri"/>
      <w:sz w:val="22"/>
    </w:rPr>
  </w:style>
  <w:style w:type="character" w:customStyle="1" w:styleId="null">
    <w:name w:val="null"/>
    <w:basedOn w:val="DefaultParagraphFont"/>
    <w:rsid w:val="00A82C81"/>
  </w:style>
  <w:style w:type="character" w:customStyle="1" w:styleId="TagGreg">
    <w:name w:val="TagGreg"/>
    <w:basedOn w:val="DefaultParagraphFont"/>
    <w:uiPriority w:val="1"/>
    <w:qFormat/>
    <w:rsid w:val="00A82C81"/>
    <w:rPr>
      <w:b/>
      <w:sz w:val="24"/>
    </w:rPr>
  </w:style>
  <w:style w:type="character" w:customStyle="1" w:styleId="CardTextChar3">
    <w:name w:val="CardText Char"/>
    <w:basedOn w:val="DefaultParagraphFont"/>
    <w:link w:val="CardText4"/>
    <w:locked/>
    <w:rsid w:val="00A82C81"/>
    <w:rPr>
      <w:rFonts w:ascii="Times New Roman" w:eastAsia="Times New Roman" w:hAnsi="Times New Roman" w:cs="Times New Roman"/>
      <w:sz w:val="16"/>
      <w:szCs w:val="20"/>
    </w:rPr>
  </w:style>
  <w:style w:type="paragraph" w:customStyle="1" w:styleId="CardText4">
    <w:name w:val="CardText"/>
    <w:basedOn w:val="Normal"/>
    <w:next w:val="Normal"/>
    <w:link w:val="CardTextChar3"/>
    <w:qFormat/>
    <w:rsid w:val="00A82C81"/>
    <w:pPr>
      <w:ind w:left="288" w:right="288"/>
    </w:pPr>
    <w:rPr>
      <w:rFonts w:ascii="Times New Roman" w:eastAsia="Times New Roman" w:hAnsi="Times New Roman" w:cs="Times New Roman"/>
      <w:sz w:val="16"/>
      <w:szCs w:val="20"/>
    </w:rPr>
  </w:style>
  <w:style w:type="paragraph" w:customStyle="1" w:styleId="HTMLBody0">
    <w:name w:val="HTML Body"/>
    <w:uiPriority w:val="99"/>
    <w:rsid w:val="00A82C81"/>
    <w:pPr>
      <w:suppressAutoHyphens/>
    </w:pPr>
    <w:rPr>
      <w:rFonts w:ascii="Arial" w:eastAsia="Arial" w:hAnsi="Arial" w:cs="Times New Roman"/>
      <w:sz w:val="20"/>
      <w:szCs w:val="20"/>
      <w:lang w:eastAsia="zh-CN"/>
    </w:rPr>
  </w:style>
  <w:style w:type="paragraph" w:customStyle="1" w:styleId="Framecontents">
    <w:name w:val="Frame contents"/>
    <w:basedOn w:val="BodyText"/>
    <w:rsid w:val="00A82C81"/>
    <w:pPr>
      <w:suppressAutoHyphens/>
      <w:spacing w:after="160" w:line="480" w:lineRule="auto"/>
    </w:pPr>
    <w:rPr>
      <w:rFonts w:eastAsia="Times New Roman"/>
      <w:sz w:val="24"/>
      <w:szCs w:val="20"/>
      <w:lang w:eastAsia="zh-CN"/>
    </w:rPr>
  </w:style>
  <w:style w:type="character" w:customStyle="1" w:styleId="StyleUnderlineChar">
    <w:name w:val="Style Underline Char"/>
    <w:locked/>
    <w:rsid w:val="00A82C81"/>
    <w:rPr>
      <w:u w:val="single"/>
    </w:rPr>
  </w:style>
  <w:style w:type="character" w:customStyle="1" w:styleId="1AChushushChar">
    <w:name w:val="1AChushush Char"/>
    <w:link w:val="1AChushush"/>
    <w:locked/>
    <w:rsid w:val="00A82C81"/>
    <w:rPr>
      <w:rFonts w:cs="Times New Roman"/>
    </w:rPr>
  </w:style>
  <w:style w:type="paragraph" w:customStyle="1" w:styleId="1AChushush">
    <w:name w:val="1AChushush"/>
    <w:basedOn w:val="Normal"/>
    <w:link w:val="1AChushushChar"/>
    <w:autoRedefine/>
    <w:qFormat/>
    <w:rsid w:val="00A82C81"/>
    <w:pPr>
      <w:ind w:right="-14"/>
      <w:contextualSpacing/>
    </w:pPr>
    <w:rPr>
      <w:rFonts w:asciiTheme="minorHAnsi" w:hAnsiTheme="minorHAnsi" w:cs="Times New Roman"/>
      <w:sz w:val="24"/>
    </w:rPr>
  </w:style>
  <w:style w:type="character" w:customStyle="1" w:styleId="TagChar0">
    <w:name w:val="Tag!! Char"/>
    <w:basedOn w:val="DefaultParagraphFont"/>
    <w:link w:val="Tag"/>
    <w:locked/>
    <w:rsid w:val="00A82C81"/>
    <w:rPr>
      <w:rFonts w:ascii="Times New Roman" w:eastAsia="Times New Roman" w:hAnsi="Times New Roman" w:cs="Times New Roman"/>
      <w:b/>
    </w:rPr>
  </w:style>
  <w:style w:type="paragraph" w:customStyle="1" w:styleId="Tag">
    <w:name w:val="Tag!!"/>
    <w:basedOn w:val="Normal"/>
    <w:link w:val="TagChar0"/>
    <w:qFormat/>
    <w:rsid w:val="00A82C81"/>
    <w:pPr>
      <w:ind w:right="288"/>
    </w:pPr>
    <w:rPr>
      <w:rFonts w:ascii="Times New Roman" w:eastAsia="Times New Roman" w:hAnsi="Times New Roman" w:cs="Times New Roman"/>
      <w:b/>
      <w:sz w:val="24"/>
    </w:rPr>
  </w:style>
  <w:style w:type="character" w:customStyle="1" w:styleId="WW8Num4z0">
    <w:name w:val="WW8Num4z0"/>
    <w:rsid w:val="00A82C81"/>
    <w:rPr>
      <w:i w:val="0"/>
      <w:iCs w:val="0"/>
    </w:rPr>
  </w:style>
  <w:style w:type="character" w:customStyle="1" w:styleId="WW8Num6z1">
    <w:name w:val="WW8Num6z1"/>
    <w:rsid w:val="00A82C81"/>
    <w:rPr>
      <w:rFonts w:ascii="Courier New" w:hAnsi="Courier New" w:cs="Courier New" w:hint="default"/>
    </w:rPr>
  </w:style>
  <w:style w:type="character" w:customStyle="1" w:styleId="WW8Num6z2">
    <w:name w:val="WW8Num6z2"/>
    <w:rsid w:val="00A82C81"/>
    <w:rPr>
      <w:rFonts w:ascii="Wingdings" w:hAnsi="Wingdings" w:cs="Wingdings" w:hint="default"/>
    </w:rPr>
  </w:style>
  <w:style w:type="character" w:customStyle="1" w:styleId="WW8Num6z3">
    <w:name w:val="WW8Num6z3"/>
    <w:rsid w:val="00A82C81"/>
    <w:rPr>
      <w:rFonts w:ascii="Symbol" w:hAnsi="Symbol" w:cs="Symbol" w:hint="default"/>
    </w:rPr>
  </w:style>
  <w:style w:type="character" w:customStyle="1" w:styleId="FootnoteCharacters">
    <w:name w:val="Footnote Characters"/>
    <w:rsid w:val="00A82C81"/>
    <w:rPr>
      <w:vertAlign w:val="superscript"/>
    </w:rPr>
  </w:style>
  <w:style w:type="character" w:customStyle="1" w:styleId="btx1">
    <w:name w:val="btx1"/>
    <w:rsid w:val="00A82C81"/>
    <w:rPr>
      <w:rFonts w:ascii="Verdana" w:hAnsi="Verdana" w:cs="Arial" w:hint="default"/>
      <w:sz w:val="24"/>
      <w:szCs w:val="24"/>
    </w:rPr>
  </w:style>
  <w:style w:type="character" w:customStyle="1" w:styleId="strong-blue">
    <w:name w:val="strong-blue"/>
    <w:rsid w:val="00A82C81"/>
    <w:rPr>
      <w:b/>
      <w:bCs/>
      <w:color w:val="1181C9"/>
    </w:rPr>
  </w:style>
  <w:style w:type="character" w:customStyle="1" w:styleId="PlainTextChar1">
    <w:name w:val="Plain Text Char1"/>
    <w:basedOn w:val="DefaultParagraphFont"/>
    <w:rsid w:val="00A82C81"/>
    <w:rPr>
      <w:rFonts w:ascii="Consolas" w:hAnsi="Consolas" w:cs="Consolas" w:hint="default"/>
      <w:sz w:val="21"/>
      <w:szCs w:val="21"/>
    </w:rPr>
  </w:style>
  <w:style w:type="character" w:customStyle="1" w:styleId="StyleunderlineVerdana">
    <w:name w:val="Style underline + Verdana"/>
    <w:rsid w:val="00A82C81"/>
    <w:rPr>
      <w:rFonts w:ascii="Verdana" w:hAnsi="Verdana" w:hint="default"/>
      <w:b/>
      <w:bCs/>
      <w:sz w:val="20"/>
      <w:u w:val="single"/>
    </w:rPr>
  </w:style>
  <w:style w:type="character" w:customStyle="1" w:styleId="nw">
    <w:name w:val="nw"/>
    <w:rsid w:val="00A82C81"/>
  </w:style>
  <w:style w:type="paragraph" w:customStyle="1" w:styleId="CardDownx1">
    <w:name w:val="CardDown x1"/>
    <w:basedOn w:val="Header"/>
    <w:link w:val="CardDownx1Char"/>
    <w:rsid w:val="00A82C81"/>
    <w:pPr>
      <w:tabs>
        <w:tab w:val="clear" w:pos="4680"/>
        <w:tab w:val="clear" w:pos="9360"/>
        <w:tab w:val="center" w:pos="4320"/>
        <w:tab w:val="right" w:pos="8640"/>
      </w:tabs>
      <w:spacing w:after="160" w:line="259" w:lineRule="auto"/>
    </w:pPr>
    <w:rPr>
      <w:rFonts w:ascii="Times New Roman" w:eastAsia="Times New Roman" w:hAnsi="Times New Roman"/>
    </w:rPr>
  </w:style>
  <w:style w:type="paragraph" w:customStyle="1" w:styleId="CiteCardUpSize-Heavy">
    <w:name w:val="Cite // CardUpSize - Heavy"/>
    <w:basedOn w:val="Normal"/>
    <w:link w:val="CiteCardUpSize-HeavyChar"/>
    <w:autoRedefine/>
    <w:rsid w:val="00A82C81"/>
    <w:pPr>
      <w:jc w:val="both"/>
    </w:pPr>
    <w:rPr>
      <w:rFonts w:ascii="Times New Roman" w:eastAsia="Times New Roman" w:hAnsi="Times New Roman"/>
      <w:b/>
      <w:sz w:val="24"/>
      <w:szCs w:val="32"/>
      <w:u w:val="single"/>
    </w:rPr>
  </w:style>
  <w:style w:type="paragraph" w:customStyle="1" w:styleId="CardUp2">
    <w:name w:val="Card_Up2"/>
    <w:basedOn w:val="Normal"/>
    <w:link w:val="CardUp2Char"/>
    <w:autoRedefine/>
    <w:rsid w:val="00A82C81"/>
    <w:pPr>
      <w:jc w:val="both"/>
    </w:pPr>
    <w:rPr>
      <w:rFonts w:ascii="Times New Roman" w:eastAsia="Times New Roman" w:hAnsi="Times New Roman"/>
      <w:b/>
      <w:sz w:val="24"/>
      <w:szCs w:val="20"/>
      <w:u w:val="single"/>
    </w:rPr>
  </w:style>
  <w:style w:type="paragraph" w:customStyle="1" w:styleId="CardUp1">
    <w:name w:val="Card_Up1"/>
    <w:basedOn w:val="Normal"/>
    <w:link w:val="CardUp1Char"/>
    <w:autoRedefine/>
    <w:rsid w:val="00A82C81"/>
    <w:pPr>
      <w:jc w:val="both"/>
    </w:pPr>
    <w:rPr>
      <w:rFonts w:ascii="Times New Roman" w:eastAsia="Times New Roman" w:hAnsi="Times New Roman"/>
      <w:sz w:val="24"/>
      <w:szCs w:val="20"/>
      <w:u w:val="single"/>
    </w:rPr>
  </w:style>
  <w:style w:type="character" w:customStyle="1" w:styleId="CardUp1Char">
    <w:name w:val="Card_Up1 Char"/>
    <w:basedOn w:val="DefaultParagraphFont"/>
    <w:link w:val="CardUp1"/>
    <w:rsid w:val="00A82C81"/>
    <w:rPr>
      <w:rFonts w:ascii="Times New Roman" w:eastAsia="Times New Roman" w:hAnsi="Times New Roman" w:cs="Calibri"/>
      <w:szCs w:val="20"/>
      <w:u w:val="single"/>
    </w:rPr>
  </w:style>
  <w:style w:type="character" w:customStyle="1" w:styleId="CardUp2Char">
    <w:name w:val="Card_Up2 Char"/>
    <w:basedOn w:val="DefaultParagraphFont"/>
    <w:link w:val="CardUp2"/>
    <w:rsid w:val="00A82C81"/>
    <w:rPr>
      <w:rFonts w:ascii="Times New Roman" w:eastAsia="Times New Roman" w:hAnsi="Times New Roman" w:cs="Calibri"/>
      <w:b/>
      <w:szCs w:val="20"/>
      <w:u w:val="single"/>
    </w:rPr>
  </w:style>
  <w:style w:type="character" w:customStyle="1" w:styleId="CiteCardUpSize-HeavyChar">
    <w:name w:val="Cite // CardUpSize - Heavy Char"/>
    <w:basedOn w:val="DefaultParagraphFont"/>
    <w:link w:val="CiteCardUpSize-Heavy"/>
    <w:rsid w:val="00A82C81"/>
    <w:rPr>
      <w:rFonts w:ascii="Times New Roman" w:eastAsia="Times New Roman" w:hAnsi="Times New Roman" w:cs="Calibri"/>
      <w:b/>
      <w:szCs w:val="32"/>
      <w:u w:val="single"/>
    </w:rPr>
  </w:style>
  <w:style w:type="character" w:customStyle="1" w:styleId="CardDownx1Char">
    <w:name w:val="CardDown x1 Char"/>
    <w:basedOn w:val="DefaultParagraphFont"/>
    <w:link w:val="CardDownx1"/>
    <w:rsid w:val="00A82C81"/>
    <w:rPr>
      <w:rFonts w:ascii="Times New Roman" w:eastAsia="Times New Roman" w:hAnsi="Times New Roman" w:cs="Calibri"/>
      <w:sz w:val="22"/>
    </w:rPr>
  </w:style>
  <w:style w:type="paragraph" w:customStyle="1" w:styleId="Minimize1">
    <w:name w:val="Minimize1"/>
    <w:basedOn w:val="Normal"/>
    <w:link w:val="Minimize1Char"/>
    <w:rsid w:val="00A82C81"/>
    <w:pPr>
      <w:widowControl w:val="0"/>
      <w:jc w:val="both"/>
    </w:pPr>
    <w:rPr>
      <w:rFonts w:ascii="Times New Roman" w:eastAsia="Times New Roman" w:hAnsi="Times New Roman"/>
    </w:rPr>
  </w:style>
  <w:style w:type="character" w:customStyle="1" w:styleId="Minimize1Char">
    <w:name w:val="Minimize1 Char"/>
    <w:basedOn w:val="DefaultParagraphFont"/>
    <w:link w:val="Minimize1"/>
    <w:rsid w:val="00A82C81"/>
    <w:rPr>
      <w:rFonts w:ascii="Times New Roman" w:eastAsia="Times New Roman" w:hAnsi="Times New Roman" w:cs="Calibri"/>
      <w:sz w:val="22"/>
    </w:rPr>
  </w:style>
  <w:style w:type="paragraph" w:customStyle="1" w:styleId="CardT1">
    <w:name w:val="CardT1"/>
    <w:basedOn w:val="Normal"/>
    <w:link w:val="CardT1Char"/>
    <w:qFormat/>
    <w:rsid w:val="00A82C81"/>
    <w:pPr>
      <w:widowControl w:val="0"/>
      <w:jc w:val="both"/>
    </w:pPr>
    <w:rPr>
      <w:rFonts w:ascii="Times New Roman" w:eastAsia="Calibri" w:hAnsi="Times New Roman"/>
      <w:kern w:val="2"/>
      <w:sz w:val="14"/>
      <w:szCs w:val="14"/>
      <w:lang w:eastAsia="zh-TW"/>
    </w:rPr>
  </w:style>
  <w:style w:type="character" w:customStyle="1" w:styleId="CardT1Char">
    <w:name w:val="CardT1 Char"/>
    <w:link w:val="CardT1"/>
    <w:rsid w:val="00A82C81"/>
    <w:rPr>
      <w:rFonts w:ascii="Times New Roman" w:eastAsia="Calibri" w:hAnsi="Times New Roman" w:cs="Calibri"/>
      <w:kern w:val="2"/>
      <w:sz w:val="14"/>
      <w:szCs w:val="14"/>
      <w:lang w:eastAsia="zh-TW"/>
    </w:rPr>
  </w:style>
  <w:style w:type="character" w:customStyle="1" w:styleId="CardUx1">
    <w:name w:val="CardUx1"/>
    <w:qFormat/>
    <w:rsid w:val="00A82C81"/>
    <w:rPr>
      <w:rFonts w:ascii="Times New Roman" w:hAnsi="Times New Roman"/>
      <w:sz w:val="22"/>
      <w:szCs w:val="32"/>
      <w:u w:val="single"/>
      <w:lang w:val="en-US" w:eastAsia="en-US" w:bidi="ar-SA"/>
    </w:rPr>
  </w:style>
  <w:style w:type="character" w:customStyle="1" w:styleId="CardCite1">
    <w:name w:val="CardCite1"/>
    <w:qFormat/>
    <w:rsid w:val="00A82C81"/>
    <w:rPr>
      <w:rFonts w:ascii="Times New Roman" w:hAnsi="Times New Roman"/>
      <w:b/>
      <w:sz w:val="22"/>
      <w:szCs w:val="22"/>
      <w:u w:val="single"/>
      <w:lang w:val="en-US" w:eastAsia="en-US" w:bidi="ar-SA"/>
    </w:rPr>
  </w:style>
  <w:style w:type="character" w:customStyle="1" w:styleId="BoxX2">
    <w:name w:val="BoxX2"/>
    <w:qFormat/>
    <w:rsid w:val="00A82C81"/>
    <w:rPr>
      <w:rFonts w:ascii="Times New Roman" w:hAnsi="Times New Roman"/>
      <w:b/>
      <w:sz w:val="22"/>
      <w:u w:val="single"/>
      <w:bdr w:val="single" w:sz="4" w:space="0" w:color="auto"/>
    </w:rPr>
  </w:style>
  <w:style w:type="paragraph" w:customStyle="1" w:styleId="CommentText1">
    <w:name w:val="Comment Text1"/>
    <w:basedOn w:val="Normal"/>
    <w:next w:val="CommentText"/>
    <w:uiPriority w:val="99"/>
    <w:semiHidden/>
    <w:unhideWhenUsed/>
    <w:rsid w:val="00A82C81"/>
    <w:rPr>
      <w:rFonts w:eastAsia="Helvetica"/>
    </w:rPr>
  </w:style>
  <w:style w:type="character" w:customStyle="1" w:styleId="Longcite">
    <w:name w:val="Longcite"/>
    <w:rsid w:val="00A82C81"/>
    <w:rPr>
      <w:sz w:val="16"/>
    </w:rPr>
  </w:style>
  <w:style w:type="character" w:customStyle="1" w:styleId="a-size-large">
    <w:name w:val="a-size-large"/>
    <w:basedOn w:val="DefaultParagraphFont"/>
    <w:rsid w:val="00A82C81"/>
  </w:style>
  <w:style w:type="character" w:customStyle="1" w:styleId="l6">
    <w:name w:val="l6"/>
    <w:basedOn w:val="DefaultParagraphFont"/>
    <w:rsid w:val="00A82C81"/>
  </w:style>
  <w:style w:type="character" w:customStyle="1" w:styleId="l7">
    <w:name w:val="l7"/>
    <w:basedOn w:val="DefaultParagraphFont"/>
    <w:rsid w:val="00A82C81"/>
  </w:style>
  <w:style w:type="character" w:customStyle="1" w:styleId="l8">
    <w:name w:val="l8"/>
    <w:basedOn w:val="DefaultParagraphFont"/>
    <w:rsid w:val="00A82C81"/>
  </w:style>
  <w:style w:type="paragraph" w:customStyle="1" w:styleId="style120">
    <w:name w:val="style12"/>
    <w:basedOn w:val="Normal"/>
    <w:rsid w:val="00A82C81"/>
    <w:pPr>
      <w:spacing w:before="100" w:beforeAutospacing="1" w:after="100" w:afterAutospacing="1"/>
    </w:pPr>
    <w:rPr>
      <w:rFonts w:ascii="Times" w:hAnsi="Times"/>
      <w:sz w:val="20"/>
      <w:szCs w:val="20"/>
    </w:rPr>
  </w:style>
  <w:style w:type="character" w:customStyle="1" w:styleId="styleboldunderline">
    <w:name w:val="styleboldunderline"/>
    <w:basedOn w:val="DefaultParagraphFont"/>
    <w:rsid w:val="00A82C81"/>
  </w:style>
  <w:style w:type="paragraph" w:customStyle="1" w:styleId="nothing0">
    <w:name w:val="nothing"/>
    <w:basedOn w:val="Normal"/>
    <w:rsid w:val="00A82C81"/>
    <w:pPr>
      <w:spacing w:before="100" w:beforeAutospacing="1" w:after="100" w:afterAutospacing="1"/>
    </w:pPr>
    <w:rPr>
      <w:rFonts w:ascii="Times" w:hAnsi="Times"/>
      <w:sz w:val="20"/>
      <w:szCs w:val="20"/>
    </w:rPr>
  </w:style>
  <w:style w:type="character" w:customStyle="1" w:styleId="EmphasisA">
    <w:name w:val="Emphasis A"/>
    <w:rsid w:val="00A82C81"/>
    <w:rPr>
      <w:rFonts w:ascii="Lucida Grande" w:eastAsia="ヒラギノ角ゴ Pro W3" w:hAnsi="Lucida Grande"/>
      <w:b/>
      <w:i w:val="0"/>
      <w:color w:val="000000"/>
      <w:sz w:val="22"/>
      <w:u w:val="single"/>
    </w:rPr>
  </w:style>
  <w:style w:type="character" w:customStyle="1" w:styleId="BodyText1">
    <w:name w:val="Body Text1"/>
    <w:basedOn w:val="DefaultParagraphFont"/>
    <w:rsid w:val="00A82C81"/>
    <w:rPr>
      <w:rFonts w:ascii="Constantia" w:eastAsia="Constantia" w:hAnsi="Constantia" w:cs="Constantia"/>
      <w:b w:val="0"/>
      <w:bCs w:val="0"/>
      <w:i w:val="0"/>
      <w:iCs w:val="0"/>
      <w:smallCaps w:val="0"/>
      <w:strike w:val="0"/>
      <w:color w:val="000000"/>
      <w:spacing w:val="0"/>
      <w:w w:val="100"/>
      <w:position w:val="0"/>
      <w:sz w:val="18"/>
      <w:szCs w:val="18"/>
      <w:u w:val="none"/>
      <w:lang w:val="en-US"/>
    </w:rPr>
  </w:style>
  <w:style w:type="character" w:customStyle="1" w:styleId="Bodytext4">
    <w:name w:val="Body text_"/>
    <w:basedOn w:val="DefaultParagraphFont"/>
    <w:link w:val="BodyText20"/>
    <w:rsid w:val="00A82C81"/>
    <w:rPr>
      <w:rFonts w:ascii="Constantia" w:eastAsia="Constantia" w:hAnsi="Constantia" w:cs="Constantia"/>
      <w:sz w:val="18"/>
      <w:szCs w:val="18"/>
      <w:shd w:val="clear" w:color="auto" w:fill="FFFFFF"/>
    </w:rPr>
  </w:style>
  <w:style w:type="paragraph" w:customStyle="1" w:styleId="BodyText20">
    <w:name w:val="Body Text2"/>
    <w:basedOn w:val="Normal"/>
    <w:link w:val="Bodytext4"/>
    <w:rsid w:val="00A82C81"/>
    <w:pPr>
      <w:widowControl w:val="0"/>
      <w:shd w:val="clear" w:color="auto" w:fill="FFFFFF"/>
      <w:spacing w:before="180" w:after="240" w:line="259" w:lineRule="exact"/>
      <w:jc w:val="both"/>
    </w:pPr>
    <w:rPr>
      <w:rFonts w:ascii="Constantia" w:eastAsia="Constantia" w:hAnsi="Constantia" w:cs="Constantia"/>
      <w:sz w:val="18"/>
      <w:szCs w:val="18"/>
    </w:rPr>
  </w:style>
  <w:style w:type="character" w:customStyle="1" w:styleId="grame">
    <w:name w:val="grame"/>
    <w:basedOn w:val="DefaultParagraphFont"/>
    <w:rsid w:val="00A82C81"/>
  </w:style>
  <w:style w:type="paragraph" w:customStyle="1" w:styleId="ANALYTICS1">
    <w:name w:val="ANALYTICS"/>
    <w:basedOn w:val="Heading4"/>
    <w:link w:val="ANALYTICSChar1"/>
    <w:qFormat/>
    <w:rsid w:val="00A82C81"/>
    <w:rPr>
      <w:rFonts w:cs="Arial"/>
      <w:bCs w:val="0"/>
      <w:sz w:val="22"/>
    </w:rPr>
  </w:style>
  <w:style w:type="character" w:customStyle="1" w:styleId="ANALYTICSChar1">
    <w:name w:val="ANALYTICS Char"/>
    <w:basedOn w:val="DefaultParagraphFont"/>
    <w:link w:val="ANALYTICS1"/>
    <w:rsid w:val="00A82C81"/>
    <w:rPr>
      <w:rFonts w:ascii="Calibri" w:eastAsiaTheme="majorEastAsia" w:hAnsi="Calibri" w:cs="Arial"/>
      <w:b/>
      <w:sz w:val="22"/>
      <w:szCs w:val="26"/>
    </w:rPr>
  </w:style>
  <w:style w:type="character" w:customStyle="1" w:styleId="box0">
    <w:name w:val="box"/>
    <w:rsid w:val="00A82C81"/>
    <w:rPr>
      <w:rFonts w:ascii="Arial" w:hAnsi="Arial" w:cs="Arial"/>
      <w:b/>
      <w:color w:val="000000"/>
      <w:sz w:val="19"/>
      <w:szCs w:val="22"/>
      <w:u w:val="thick"/>
      <w:bdr w:val="single" w:sz="12" w:space="0" w:color="auto"/>
    </w:rPr>
  </w:style>
  <w:style w:type="paragraph" w:customStyle="1" w:styleId="NotUnderlined">
    <w:name w:val="Not Underlined"/>
    <w:basedOn w:val="Normal"/>
    <w:uiPriority w:val="99"/>
    <w:qFormat/>
    <w:rsid w:val="00A82C81"/>
    <w:rPr>
      <w:rFonts w:eastAsia="Times New Roman"/>
      <w:szCs w:val="20"/>
    </w:rPr>
  </w:style>
  <w:style w:type="paragraph" w:customStyle="1" w:styleId="Reallyfuckingsmall">
    <w:name w:val="Really fucking small"/>
    <w:basedOn w:val="Normal"/>
    <w:link w:val="ReallyfuckingsmallChar"/>
    <w:qFormat/>
    <w:rsid w:val="00A82C81"/>
    <w:rPr>
      <w:rFonts w:eastAsia="Times New Roman"/>
      <w:sz w:val="10"/>
    </w:rPr>
  </w:style>
  <w:style w:type="character" w:customStyle="1" w:styleId="ReallyfuckingsmallChar">
    <w:name w:val="Really fucking small Char"/>
    <w:basedOn w:val="DefaultParagraphFont"/>
    <w:link w:val="Reallyfuckingsmall"/>
    <w:rsid w:val="00A82C81"/>
    <w:rPr>
      <w:rFonts w:ascii="Calibri" w:eastAsia="Times New Roman" w:hAnsi="Calibri" w:cs="Calibri"/>
      <w:sz w:val="10"/>
    </w:rPr>
  </w:style>
  <w:style w:type="character" w:customStyle="1" w:styleId="AuthorDate0">
    <w:name w:val="Author Date"/>
    <w:rsid w:val="00A82C81"/>
    <w:rPr>
      <w:b/>
      <w:bCs w:val="0"/>
      <w:sz w:val="24"/>
      <w:u w:val="thick"/>
    </w:rPr>
  </w:style>
  <w:style w:type="paragraph" w:customStyle="1" w:styleId="DebateLanguage">
    <w:name w:val="DebateLanguage"/>
    <w:basedOn w:val="Normal"/>
    <w:link w:val="DebateLanguageChar"/>
    <w:rsid w:val="00A82C81"/>
    <w:pPr>
      <w:spacing w:line="276" w:lineRule="auto"/>
    </w:pPr>
    <w:rPr>
      <w:rFonts w:eastAsia="Calibri"/>
      <w:strike/>
      <w:sz w:val="24"/>
      <w:u w:val="single"/>
    </w:rPr>
  </w:style>
  <w:style w:type="character" w:customStyle="1" w:styleId="DebateLanguageChar">
    <w:name w:val="DebateLanguage Char"/>
    <w:basedOn w:val="DefaultParagraphFont"/>
    <w:link w:val="DebateLanguage"/>
    <w:rsid w:val="00A82C81"/>
    <w:rPr>
      <w:rFonts w:ascii="Calibri" w:eastAsia="Calibri" w:hAnsi="Calibri" w:cs="Calibri"/>
      <w:strike/>
      <w:u w:val="single"/>
    </w:rPr>
  </w:style>
  <w:style w:type="character" w:customStyle="1" w:styleId="message">
    <w:name w:val="message"/>
    <w:basedOn w:val="DefaultParagraphFont"/>
    <w:rsid w:val="00A82C81"/>
  </w:style>
  <w:style w:type="character" w:customStyle="1" w:styleId="A4">
    <w:name w:val="A4"/>
    <w:uiPriority w:val="99"/>
    <w:rsid w:val="00A82C81"/>
    <w:rPr>
      <w:rFonts w:cs="Frutiger LT Std 45 Light"/>
      <w:color w:val="000000"/>
      <w:sz w:val="17"/>
      <w:szCs w:val="17"/>
    </w:rPr>
  </w:style>
  <w:style w:type="paragraph" w:customStyle="1" w:styleId="genderedlan">
    <w:name w:val="gendered lan"/>
    <w:basedOn w:val="Normal"/>
    <w:rsid w:val="00A82C81"/>
    <w:rPr>
      <w:rFonts w:ascii="Century Gothic" w:eastAsia="Times New Roman" w:hAnsi="Century Gothic"/>
      <w:strike/>
    </w:rPr>
  </w:style>
  <w:style w:type="character" w:customStyle="1" w:styleId="citebold">
    <w:name w:val="cite bold"/>
    <w:basedOn w:val="DefaultParagraphFont"/>
    <w:rsid w:val="00A82C81"/>
    <w:rPr>
      <w:rFonts w:ascii="Times New Roman" w:hAnsi="Times New Roman"/>
      <w:b/>
      <w:sz w:val="24"/>
      <w:szCs w:val="24"/>
      <w:u w:val="single"/>
    </w:rPr>
  </w:style>
  <w:style w:type="paragraph" w:customStyle="1" w:styleId="bigcite">
    <w:name w:val="big cite"/>
    <w:basedOn w:val="Heading5"/>
    <w:autoRedefine/>
    <w:rsid w:val="00A82C81"/>
    <w:pPr>
      <w:keepNext w:val="0"/>
      <w:keepLines w:val="0"/>
      <w:spacing w:before="0" w:after="160"/>
    </w:pPr>
    <w:rPr>
      <w:rFonts w:ascii="Times New Roman" w:eastAsia="Times New Roman" w:hAnsi="Times New Roman" w:cs="Times New Roman"/>
      <w:bCs w:val="0"/>
      <w:caps/>
      <w:sz w:val="16"/>
    </w:rPr>
  </w:style>
  <w:style w:type="character" w:customStyle="1" w:styleId="floatleft">
    <w:name w:val="floatleft"/>
    <w:basedOn w:val="DefaultParagraphFont"/>
    <w:rsid w:val="00A82C81"/>
  </w:style>
  <w:style w:type="character" w:customStyle="1" w:styleId="floatright">
    <w:name w:val="floatright"/>
    <w:basedOn w:val="DefaultParagraphFont"/>
    <w:rsid w:val="00A82C81"/>
  </w:style>
  <w:style w:type="paragraph" w:customStyle="1" w:styleId="hotroute2">
    <w:name w:val="hot route"/>
    <w:basedOn w:val="Normal"/>
    <w:rsid w:val="00A82C81"/>
    <w:pPr>
      <w:ind w:left="288"/>
    </w:pPr>
    <w:rPr>
      <w:rFonts w:eastAsia="Cambria"/>
      <w:sz w:val="18"/>
    </w:rPr>
  </w:style>
  <w:style w:type="character" w:customStyle="1" w:styleId="newstext">
    <w:name w:val="newstext"/>
    <w:basedOn w:val="DefaultParagraphFont"/>
    <w:rsid w:val="00A82C81"/>
  </w:style>
  <w:style w:type="character" w:customStyle="1" w:styleId="meta-sep">
    <w:name w:val="meta-sep"/>
    <w:basedOn w:val="DefaultParagraphFont"/>
    <w:rsid w:val="00A82C81"/>
  </w:style>
  <w:style w:type="character" w:customStyle="1" w:styleId="entry-date">
    <w:name w:val="entry-date"/>
    <w:basedOn w:val="DefaultParagraphFont"/>
    <w:rsid w:val="00A82C81"/>
  </w:style>
  <w:style w:type="character" w:customStyle="1" w:styleId="timestamp">
    <w:name w:val="timestamp"/>
    <w:basedOn w:val="DefaultParagraphFont"/>
    <w:rsid w:val="00A82C81"/>
  </w:style>
  <w:style w:type="character" w:customStyle="1" w:styleId="cardChar20">
    <w:name w:val="card Char2"/>
    <w:basedOn w:val="DefaultParagraphFont"/>
    <w:uiPriority w:val="99"/>
    <w:rsid w:val="00A82C81"/>
  </w:style>
  <w:style w:type="character" w:customStyle="1" w:styleId="storytext">
    <w:name w:val="storytext"/>
    <w:basedOn w:val="DefaultParagraphFont"/>
    <w:rsid w:val="00A82C81"/>
  </w:style>
  <w:style w:type="character" w:customStyle="1" w:styleId="A3">
    <w:name w:val="A3"/>
    <w:uiPriority w:val="99"/>
    <w:rsid w:val="00A82C81"/>
    <w:rPr>
      <w:rFonts w:cs="Interstate"/>
      <w:color w:val="000000"/>
      <w:sz w:val="20"/>
      <w:szCs w:val="20"/>
    </w:rPr>
  </w:style>
  <w:style w:type="character" w:customStyle="1" w:styleId="A15">
    <w:name w:val="A1"/>
    <w:uiPriority w:val="99"/>
    <w:rsid w:val="00A82C81"/>
    <w:rPr>
      <w:rFonts w:cs="Fairfield LT Std Medium"/>
      <w:color w:val="000000"/>
      <w:sz w:val="48"/>
      <w:szCs w:val="48"/>
    </w:rPr>
  </w:style>
  <w:style w:type="character" w:customStyle="1" w:styleId="boldness1">
    <w:name w:val="boldness1"/>
    <w:rsid w:val="00A82C81"/>
  </w:style>
  <w:style w:type="paragraph" w:customStyle="1" w:styleId="CM25">
    <w:name w:val="CM25"/>
    <w:basedOn w:val="Default"/>
    <w:next w:val="Default"/>
    <w:qFormat/>
    <w:rsid w:val="00A82C81"/>
    <w:pPr>
      <w:widowControl w:val="0"/>
      <w:spacing w:after="233" w:line="240" w:lineRule="auto"/>
    </w:pPr>
    <w:rPr>
      <w:rFonts w:ascii="Arial Narrow" w:eastAsia="Times New Roman" w:hAnsi="Arial Narrow" w:cs="Times New Roman"/>
      <w:sz w:val="24"/>
    </w:rPr>
  </w:style>
  <w:style w:type="character" w:customStyle="1" w:styleId="StyleBold1">
    <w:name w:val="Style Bold1"/>
    <w:rsid w:val="00A82C81"/>
    <w:rPr>
      <w:rFonts w:ascii="Georgia" w:hAnsi="Georgia" w:hint="default"/>
      <w:b/>
      <w:bCs/>
      <w:sz w:val="22"/>
    </w:rPr>
  </w:style>
  <w:style w:type="paragraph" w:customStyle="1" w:styleId="boldcite">
    <w:name w:val="bold cite"/>
    <w:basedOn w:val="Normal"/>
    <w:link w:val="boldciteChar4"/>
    <w:qFormat/>
    <w:rsid w:val="00A82C81"/>
    <w:rPr>
      <w:rFonts w:eastAsia="Times New Roman"/>
      <w:b/>
      <w:color w:val="000000"/>
      <w:u w:val="thick" w:color="000000"/>
    </w:rPr>
  </w:style>
  <w:style w:type="character" w:customStyle="1" w:styleId="articlelocation">
    <w:name w:val="articlelocation"/>
    <w:rsid w:val="00A82C81"/>
  </w:style>
  <w:style w:type="paragraph" w:customStyle="1" w:styleId="tagCharChar">
    <w:name w:val="tag Char Char"/>
    <w:basedOn w:val="Normal"/>
    <w:link w:val="tagCharCharChar"/>
    <w:rsid w:val="00A82C81"/>
    <w:rPr>
      <w:rFonts w:eastAsia="Times New Roman"/>
      <w:b/>
      <w:bCs/>
      <w:sz w:val="24"/>
    </w:rPr>
  </w:style>
  <w:style w:type="paragraph" w:customStyle="1" w:styleId="cardCharCharCharCharCharCharCharCharCharCharCharCharCharCharCharCharCharCharCharChar">
    <w:name w:val="card Char Char Char Char Char Char Char Char Char Char Char Char Char Char Char Char Char Char Char Char"/>
    <w:basedOn w:val="Normal"/>
    <w:rsid w:val="00A82C81"/>
    <w:pPr>
      <w:ind w:left="400"/>
    </w:pPr>
    <w:rPr>
      <w:rFonts w:eastAsia="Times New Roman"/>
    </w:rPr>
  </w:style>
  <w:style w:type="character" w:customStyle="1" w:styleId="UnderlinesCharChar1">
    <w:name w:val="Underlines Char Char1"/>
    <w:basedOn w:val="DefaultParagraphFont"/>
    <w:rsid w:val="00A82C81"/>
    <w:rPr>
      <w:rFonts w:eastAsia="SimSun" w:cs="Arial"/>
      <w:b/>
      <w:bCs/>
      <w:sz w:val="22"/>
      <w:szCs w:val="26"/>
      <w:u w:val="single"/>
      <w:lang w:val="en-US" w:eastAsia="zh-CN" w:bidi="ar-SA"/>
    </w:rPr>
  </w:style>
  <w:style w:type="character" w:customStyle="1" w:styleId="genderedlanChar">
    <w:name w:val="gendered lan Char"/>
    <w:basedOn w:val="DefaultParagraphFont"/>
    <w:uiPriority w:val="99"/>
    <w:rsid w:val="00A82C81"/>
    <w:rPr>
      <w:rFonts w:cs="Times New Roman"/>
      <w:strike/>
      <w:sz w:val="22"/>
    </w:rPr>
  </w:style>
  <w:style w:type="character" w:customStyle="1" w:styleId="goohl1">
    <w:name w:val="goohl1"/>
    <w:basedOn w:val="DefaultParagraphFont"/>
    <w:rsid w:val="00A82C81"/>
    <w:rPr>
      <w:rFonts w:cs="Times New Roman"/>
    </w:rPr>
  </w:style>
  <w:style w:type="character" w:customStyle="1" w:styleId="doctitle">
    <w:name w:val="doctitle"/>
    <w:basedOn w:val="DefaultParagraphFont"/>
    <w:rsid w:val="00A82C81"/>
    <w:rPr>
      <w:rFonts w:cs="Times New Roman"/>
    </w:rPr>
  </w:style>
  <w:style w:type="character" w:customStyle="1" w:styleId="iagsheaderlarge">
    <w:name w:val="iags_header_large"/>
    <w:basedOn w:val="DefaultParagraphFont"/>
    <w:uiPriority w:val="99"/>
    <w:rsid w:val="00A82C81"/>
    <w:rPr>
      <w:rFonts w:cs="Times New Roman"/>
    </w:rPr>
  </w:style>
  <w:style w:type="character" w:customStyle="1" w:styleId="textnew">
    <w:name w:val="textnew"/>
    <w:basedOn w:val="DefaultParagraphFont"/>
    <w:uiPriority w:val="99"/>
    <w:rsid w:val="00A82C81"/>
    <w:rPr>
      <w:rFonts w:cs="Times New Roman"/>
    </w:rPr>
  </w:style>
  <w:style w:type="paragraph" w:styleId="Index1">
    <w:name w:val="index 1"/>
    <w:basedOn w:val="Normal"/>
    <w:next w:val="Normal"/>
    <w:autoRedefine/>
    <w:uiPriority w:val="99"/>
    <w:semiHidden/>
    <w:rsid w:val="00A82C81"/>
    <w:pPr>
      <w:ind w:left="200" w:hanging="200"/>
    </w:pPr>
    <w:rPr>
      <w:rFonts w:eastAsia="Times New Roman"/>
      <w:sz w:val="20"/>
    </w:rPr>
  </w:style>
  <w:style w:type="character" w:customStyle="1" w:styleId="tooltip">
    <w:name w:val="tooltip"/>
    <w:basedOn w:val="DefaultParagraphFont"/>
    <w:uiPriority w:val="99"/>
    <w:rsid w:val="00A82C81"/>
    <w:rPr>
      <w:rFonts w:cs="Times New Roman"/>
    </w:rPr>
  </w:style>
  <w:style w:type="character" w:customStyle="1" w:styleId="itemfirstlastodd">
    <w:name w:val="item first last odd"/>
    <w:basedOn w:val="DefaultParagraphFont"/>
    <w:uiPriority w:val="99"/>
    <w:rsid w:val="00A82C81"/>
    <w:rPr>
      <w:rFonts w:cs="Times New Roman"/>
    </w:rPr>
  </w:style>
  <w:style w:type="paragraph" w:styleId="HTMLAddress">
    <w:name w:val="HTML Address"/>
    <w:basedOn w:val="Normal"/>
    <w:link w:val="HTMLAddressChar"/>
    <w:uiPriority w:val="99"/>
    <w:rsid w:val="00A82C81"/>
    <w:rPr>
      <w:rFonts w:eastAsia="Times New Roman"/>
      <w:i/>
      <w:iCs/>
      <w:sz w:val="24"/>
    </w:rPr>
  </w:style>
  <w:style w:type="character" w:customStyle="1" w:styleId="HTMLAddressChar">
    <w:name w:val="HTML Address Char"/>
    <w:basedOn w:val="DefaultParagraphFont"/>
    <w:link w:val="HTMLAddress"/>
    <w:uiPriority w:val="99"/>
    <w:rsid w:val="00A82C81"/>
    <w:rPr>
      <w:rFonts w:ascii="Calibri" w:eastAsia="Times New Roman" w:hAnsi="Calibri" w:cs="Calibri"/>
      <w:i/>
      <w:iCs/>
    </w:rPr>
  </w:style>
  <w:style w:type="character" w:customStyle="1" w:styleId="firstlast">
    <w:name w:val="first last"/>
    <w:basedOn w:val="DefaultParagraphFont"/>
    <w:uiPriority w:val="99"/>
    <w:rsid w:val="00A82C81"/>
    <w:rPr>
      <w:rFonts w:cs="Times New Roman"/>
    </w:rPr>
  </w:style>
  <w:style w:type="paragraph" w:customStyle="1" w:styleId="firstlast1">
    <w:name w:val="first last1"/>
    <w:basedOn w:val="Normal"/>
    <w:uiPriority w:val="99"/>
    <w:rsid w:val="00A82C81"/>
    <w:pPr>
      <w:spacing w:before="100" w:beforeAutospacing="1" w:after="100" w:afterAutospacing="1"/>
    </w:pPr>
    <w:rPr>
      <w:rFonts w:eastAsia="Times New Roman"/>
      <w:sz w:val="24"/>
    </w:rPr>
  </w:style>
  <w:style w:type="character" w:customStyle="1" w:styleId="selectbg">
    <w:name w:val="select_bg"/>
    <w:basedOn w:val="DefaultParagraphFont"/>
    <w:uiPriority w:val="99"/>
    <w:rsid w:val="00A82C81"/>
    <w:rPr>
      <w:rFonts w:cs="Times New Roman"/>
    </w:rPr>
  </w:style>
  <w:style w:type="paragraph" w:customStyle="1" w:styleId="issuedetails">
    <w:name w:val="issue_details"/>
    <w:basedOn w:val="Normal"/>
    <w:uiPriority w:val="99"/>
    <w:rsid w:val="00A82C81"/>
    <w:pPr>
      <w:spacing w:before="100" w:beforeAutospacing="1" w:after="100" w:afterAutospacing="1"/>
    </w:pPr>
    <w:rPr>
      <w:rFonts w:eastAsia="Times New Roman"/>
      <w:sz w:val="24"/>
    </w:rPr>
  </w:style>
  <w:style w:type="paragraph" w:customStyle="1" w:styleId="articleparagraph0">
    <w:name w:val="articleparagraph"/>
    <w:basedOn w:val="Normal"/>
    <w:rsid w:val="00A82C81"/>
    <w:pPr>
      <w:spacing w:before="100" w:beforeAutospacing="1" w:after="100" w:afterAutospacing="1"/>
    </w:pPr>
    <w:rPr>
      <w:rFonts w:ascii="Times" w:hAnsi="Times"/>
      <w:sz w:val="20"/>
      <w:szCs w:val="20"/>
    </w:rPr>
  </w:style>
  <w:style w:type="paragraph" w:customStyle="1" w:styleId="articlebodynormaltext">
    <w:name w:val="articlebody_normaltext"/>
    <w:basedOn w:val="Normal"/>
    <w:rsid w:val="00A82C81"/>
    <w:pPr>
      <w:spacing w:before="100" w:beforeAutospacing="1" w:after="100" w:afterAutospacing="1"/>
    </w:pPr>
    <w:rPr>
      <w:rFonts w:eastAsia="Calibri"/>
    </w:rPr>
  </w:style>
  <w:style w:type="character" w:customStyle="1" w:styleId="subhdb">
    <w:name w:val="subhd_b"/>
    <w:basedOn w:val="DefaultParagraphFont"/>
    <w:rsid w:val="00A82C81"/>
  </w:style>
  <w:style w:type="character" w:customStyle="1" w:styleId="f9black">
    <w:name w:val="f9black"/>
    <w:basedOn w:val="DefaultParagraphFont"/>
    <w:rsid w:val="00A82C81"/>
  </w:style>
  <w:style w:type="character" w:customStyle="1" w:styleId="homecentertextnormal">
    <w:name w:val="homecentertextnormal"/>
    <w:basedOn w:val="DefaultParagraphFont"/>
    <w:rsid w:val="00A82C81"/>
  </w:style>
  <w:style w:type="character" w:customStyle="1" w:styleId="paperarticletitle">
    <w:name w:val="paperarticletitle"/>
    <w:rsid w:val="00A82C81"/>
  </w:style>
  <w:style w:type="paragraph" w:customStyle="1" w:styleId="StyleStyleArialNarrow9ptLeft-075ArialNarrow">
    <w:name w:val="Style Style Arial Narrow 9 pt Left:  -0.75&quot; + Arial Narrow"/>
    <w:basedOn w:val="Normal"/>
    <w:link w:val="StyleStyleArialNarrow9ptLeft-075ArialNarrowChar"/>
    <w:uiPriority w:val="99"/>
    <w:qFormat/>
    <w:rsid w:val="00A82C81"/>
    <w:pPr>
      <w:ind w:left="-1080" w:right="1728"/>
    </w:pPr>
    <w:rPr>
      <w:rFonts w:ascii="Arial Narrow" w:eastAsia="Times New Roman" w:hAnsi="Arial Narrow"/>
      <w:sz w:val="18"/>
      <w:szCs w:val="20"/>
      <w:lang w:val="x-none" w:eastAsia="x-none"/>
    </w:rPr>
  </w:style>
  <w:style w:type="character" w:customStyle="1" w:styleId="StyleStyleArialNarrow9ptLeft-075ArialNarrowChar">
    <w:name w:val="Style Style Arial Narrow 9 pt Left:  -0.75&quot; + Arial Narrow Char"/>
    <w:link w:val="StyleStyleArialNarrow9ptLeft-075ArialNarrow"/>
    <w:uiPriority w:val="99"/>
    <w:rsid w:val="00A82C81"/>
    <w:rPr>
      <w:rFonts w:ascii="Arial Narrow" w:eastAsia="Times New Roman" w:hAnsi="Arial Narrow" w:cs="Calibri"/>
      <w:sz w:val="18"/>
      <w:szCs w:val="20"/>
      <w:lang w:val="x-none" w:eastAsia="x-none"/>
    </w:rPr>
  </w:style>
  <w:style w:type="paragraph" w:customStyle="1" w:styleId="StyleStyleCardTextLeft-075Right0">
    <w:name w:val="Style Style Card Text + Left:  -0.75&quot; + Right:  0&quot;"/>
    <w:basedOn w:val="Normal"/>
    <w:link w:val="StyleStyleCardTextLeft-075Right0Char"/>
    <w:autoRedefine/>
    <w:qFormat/>
    <w:rsid w:val="00A82C81"/>
    <w:pPr>
      <w:ind w:left="-1080"/>
    </w:pPr>
    <w:rPr>
      <w:rFonts w:ascii="Arial Narrow" w:eastAsia="Times New Roman" w:hAnsi="Arial Narrow"/>
      <w:szCs w:val="20"/>
      <w:lang w:val="x-none" w:eastAsia="x-none"/>
    </w:rPr>
  </w:style>
  <w:style w:type="character" w:customStyle="1" w:styleId="StyleStyleCardTextLeft-075Right0Char">
    <w:name w:val="Style Style Card Text + Left:  -0.75&quot; + Right:  0&quot; Char"/>
    <w:link w:val="StyleStyleCardTextLeft-075Right0"/>
    <w:rsid w:val="00A82C81"/>
    <w:rPr>
      <w:rFonts w:ascii="Arial Narrow" w:eastAsia="Times New Roman" w:hAnsi="Arial Narrow" w:cs="Calibri"/>
      <w:sz w:val="22"/>
      <w:szCs w:val="20"/>
      <w:lang w:val="x-none" w:eastAsia="x-none"/>
    </w:rPr>
  </w:style>
  <w:style w:type="paragraph" w:customStyle="1" w:styleId="StyleArialNarrow12ptBoldLeft-075">
    <w:name w:val="Style Arial Narrow 12 pt Bold Left:  -0.75&quot;"/>
    <w:basedOn w:val="Normal"/>
    <w:link w:val="StyleArialNarrow12ptBoldLeft-075Char"/>
    <w:rsid w:val="00A82C81"/>
    <w:pPr>
      <w:ind w:left="-1080"/>
    </w:pPr>
    <w:rPr>
      <w:rFonts w:ascii="Arial Narrow" w:eastAsia="Times New Roman" w:hAnsi="Arial Narrow"/>
      <w:b/>
      <w:bCs/>
      <w:sz w:val="24"/>
      <w:szCs w:val="20"/>
      <w:lang w:val="x-none" w:eastAsia="x-none"/>
    </w:rPr>
  </w:style>
  <w:style w:type="character" w:customStyle="1" w:styleId="StyleArialNarrow12ptBoldLeft-075Char">
    <w:name w:val="Style Arial Narrow 12 pt Bold Left:  -0.75&quot; Char"/>
    <w:link w:val="StyleArialNarrow12ptBoldLeft-075"/>
    <w:rsid w:val="00A82C81"/>
    <w:rPr>
      <w:rFonts w:ascii="Arial Narrow" w:eastAsia="Times New Roman" w:hAnsi="Arial Narrow" w:cs="Calibri"/>
      <w:b/>
      <w:bCs/>
      <w:szCs w:val="20"/>
      <w:lang w:val="x-none" w:eastAsia="x-none"/>
    </w:rPr>
  </w:style>
  <w:style w:type="paragraph" w:customStyle="1" w:styleId="StyleStyleevidencetextBorderSinglesolidlineAuto05">
    <w:name w:val="Style Style evidence text + Border: : (Single solid line Auto  0.5 ..."/>
    <w:basedOn w:val="Normal"/>
    <w:link w:val="StyleStyleevidencetextBorderSinglesolidlineAuto05Char"/>
    <w:rsid w:val="00A82C81"/>
    <w:pPr>
      <w:ind w:left="-1080" w:right="1728"/>
    </w:pPr>
    <w:rPr>
      <w:rFonts w:ascii="Arial Narrow" w:eastAsia="Times New Roman" w:hAnsi="Arial Narrow"/>
      <w:sz w:val="24"/>
      <w:szCs w:val="20"/>
      <w:u w:val="single"/>
      <w:bdr w:val="single" w:sz="4" w:space="0" w:color="auto"/>
      <w:lang w:val="x-none" w:eastAsia="x-none"/>
    </w:rPr>
  </w:style>
  <w:style w:type="character" w:customStyle="1" w:styleId="StyleStyleevidencetextBorderSinglesolidlineAuto05Char">
    <w:name w:val="Style Style evidence text + Border: : (Single solid line Auto  0.5 ... Char"/>
    <w:link w:val="StyleStyleevidencetextBorderSinglesolidlineAuto05"/>
    <w:rsid w:val="00A82C81"/>
    <w:rPr>
      <w:rFonts w:ascii="Arial Narrow" w:eastAsia="Times New Roman" w:hAnsi="Arial Narrow" w:cs="Calibri"/>
      <w:szCs w:val="20"/>
      <w:u w:val="single"/>
      <w:bdr w:val="single" w:sz="4" w:space="0" w:color="auto"/>
      <w:lang w:val="x-none" w:eastAsia="x-none"/>
    </w:rPr>
  </w:style>
  <w:style w:type="character" w:customStyle="1" w:styleId="UnderlineEmphasisChar">
    <w:name w:val="Underline + Emphasis Char"/>
    <w:basedOn w:val="DefaultParagraphFont"/>
    <w:link w:val="UnderlineEmphasis"/>
    <w:locked/>
    <w:rsid w:val="00A82C81"/>
    <w:rPr>
      <w:rFonts w:ascii="Times New Roman" w:hAnsi="Times New Roman" w:cs="Times New Roman"/>
      <w:b/>
      <w:color w:val="000000" w:themeColor="text1"/>
      <w:u w:val="single"/>
    </w:rPr>
  </w:style>
  <w:style w:type="paragraph" w:customStyle="1" w:styleId="UnderlineEmphasis">
    <w:name w:val="Underline + Emphasis"/>
    <w:basedOn w:val="Normal"/>
    <w:next w:val="Normal"/>
    <w:link w:val="UnderlineEmphasisChar"/>
    <w:autoRedefine/>
    <w:qFormat/>
    <w:rsid w:val="00A82C81"/>
    <w:rPr>
      <w:rFonts w:ascii="Times New Roman" w:hAnsi="Times New Roman" w:cs="Times New Roman"/>
      <w:b/>
      <w:color w:val="000000" w:themeColor="text1"/>
      <w:sz w:val="24"/>
      <w:u w:val="single"/>
    </w:rPr>
  </w:style>
  <w:style w:type="character" w:customStyle="1" w:styleId="CardTextCharChar0">
    <w:name w:val="CardText Char Char"/>
    <w:basedOn w:val="DefaultParagraphFont"/>
    <w:rsid w:val="00A82C81"/>
    <w:rPr>
      <w:sz w:val="22"/>
      <w:szCs w:val="22"/>
      <w:u w:val="thick"/>
      <w:lang w:val="en-US" w:eastAsia="en-US" w:bidi="ar-SA"/>
    </w:rPr>
  </w:style>
  <w:style w:type="character" w:customStyle="1" w:styleId="tagChar1">
    <w:name w:val="tag Char1"/>
    <w:rsid w:val="00A82C81"/>
    <w:rPr>
      <w:b/>
      <w:sz w:val="24"/>
      <w:lang w:val="en-US" w:eastAsia="en-US" w:bidi="ar-SA"/>
    </w:rPr>
  </w:style>
  <w:style w:type="character" w:customStyle="1" w:styleId="detailsbox">
    <w:name w:val="detailsbox"/>
    <w:basedOn w:val="DefaultParagraphFont"/>
    <w:rsid w:val="00A82C81"/>
  </w:style>
  <w:style w:type="character" w:customStyle="1" w:styleId="groupheading1">
    <w:name w:val="groupheading1"/>
    <w:basedOn w:val="DefaultParagraphFont"/>
    <w:rsid w:val="00A82C81"/>
    <w:rPr>
      <w:rFonts w:ascii="Verdana" w:hAnsi="Verdana" w:hint="default"/>
      <w:b/>
      <w:bCs/>
      <w:sz w:val="19"/>
      <w:szCs w:val="19"/>
    </w:rPr>
  </w:style>
  <w:style w:type="character" w:customStyle="1" w:styleId="documentbody1">
    <w:name w:val="documentbody1"/>
    <w:basedOn w:val="DefaultParagraphFont"/>
    <w:rsid w:val="00A82C81"/>
    <w:rPr>
      <w:rFonts w:ascii="Verdana" w:hAnsi="Verdana" w:hint="default"/>
      <w:sz w:val="19"/>
      <w:szCs w:val="19"/>
    </w:rPr>
  </w:style>
  <w:style w:type="character" w:customStyle="1" w:styleId="A5">
    <w:name w:val="A5"/>
    <w:uiPriority w:val="99"/>
    <w:rsid w:val="00A82C81"/>
    <w:rPr>
      <w:rFonts w:ascii="Times New Roman" w:hAnsi="Times New Roman" w:cs="Times New Roman"/>
      <w:color w:val="000000"/>
      <w:sz w:val="13"/>
      <w:szCs w:val="13"/>
    </w:rPr>
  </w:style>
  <w:style w:type="character" w:customStyle="1" w:styleId="person-name">
    <w:name w:val="person-name"/>
    <w:basedOn w:val="DefaultParagraphFont"/>
    <w:rsid w:val="00A82C81"/>
  </w:style>
  <w:style w:type="character" w:customStyle="1" w:styleId="-SmallText-">
    <w:name w:val="-Small Text-"/>
    <w:rsid w:val="00A82C81"/>
    <w:rPr>
      <w:rFonts w:ascii="Garamond" w:hAnsi="Garamond" w:cs="Times New Roman"/>
      <w:sz w:val="16"/>
    </w:rPr>
  </w:style>
  <w:style w:type="character" w:customStyle="1" w:styleId="articoloinside">
    <w:name w:val="articolo_inside"/>
    <w:rsid w:val="00A82C81"/>
  </w:style>
  <w:style w:type="paragraph" w:customStyle="1" w:styleId="pagetools">
    <w:name w:val="pagetools"/>
    <w:basedOn w:val="Normal"/>
    <w:qFormat/>
    <w:rsid w:val="00A82C81"/>
    <w:pPr>
      <w:spacing w:before="100" w:beforeAutospacing="1" w:after="100" w:afterAutospacing="1"/>
    </w:pPr>
    <w:rPr>
      <w:rFonts w:eastAsia="Times New Roman"/>
      <w:sz w:val="24"/>
    </w:rPr>
  </w:style>
  <w:style w:type="character" w:customStyle="1" w:styleId="itxtrst">
    <w:name w:val="itxtrst"/>
    <w:basedOn w:val="DefaultParagraphFont"/>
    <w:rsid w:val="00A82C81"/>
  </w:style>
  <w:style w:type="character" w:customStyle="1" w:styleId="desc">
    <w:name w:val="desc"/>
    <w:basedOn w:val="DefaultParagraphFont"/>
    <w:rsid w:val="00A82C81"/>
  </w:style>
  <w:style w:type="character" w:customStyle="1" w:styleId="job">
    <w:name w:val="job"/>
    <w:basedOn w:val="DefaultParagraphFont"/>
    <w:rsid w:val="00A82C81"/>
  </w:style>
  <w:style w:type="character" w:customStyle="1" w:styleId="company">
    <w:name w:val="company"/>
    <w:basedOn w:val="DefaultParagraphFont"/>
    <w:rsid w:val="00A82C81"/>
  </w:style>
  <w:style w:type="paragraph" w:customStyle="1" w:styleId="HeadingsBase">
    <w:name w:val="Headings Base"/>
    <w:basedOn w:val="Normal"/>
    <w:link w:val="HeadingsBaseChar"/>
    <w:qFormat/>
    <w:rsid w:val="00A82C81"/>
    <w:pPr>
      <w:keepNext/>
      <w:keepLines/>
      <w:suppressAutoHyphens/>
      <w:spacing w:before="20" w:after="120"/>
      <w:jc w:val="center"/>
    </w:pPr>
    <w:rPr>
      <w:b/>
      <w:kern w:val="32"/>
      <w:sz w:val="32"/>
    </w:rPr>
  </w:style>
  <w:style w:type="character" w:customStyle="1" w:styleId="underline3">
    <w:name w:val="underline3"/>
    <w:basedOn w:val="underline2"/>
    <w:rsid w:val="00A82C81"/>
    <w:rPr>
      <w:u w:val="single"/>
      <w:bdr w:val="none" w:sz="0" w:space="0" w:color="auto"/>
      <w:shd w:val="clear" w:color="auto" w:fill="FFFF00"/>
    </w:rPr>
  </w:style>
  <w:style w:type="paragraph" w:customStyle="1" w:styleId="HeadingFake">
    <w:name w:val="Heading Fake"/>
    <w:basedOn w:val="Heading3"/>
    <w:qFormat/>
    <w:rsid w:val="00A82C81"/>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A82C81"/>
    <w:pPr>
      <w:spacing w:line="480" w:lineRule="auto"/>
      <w:ind w:firstLine="720"/>
    </w:pPr>
    <w:rPr>
      <w:kern w:val="32"/>
    </w:rPr>
  </w:style>
  <w:style w:type="paragraph" w:customStyle="1" w:styleId="SchoolBlockQuote">
    <w:name w:val="School Block Quote"/>
    <w:basedOn w:val="SchoolPaper"/>
    <w:qFormat/>
    <w:rsid w:val="00A82C81"/>
  </w:style>
  <w:style w:type="paragraph" w:customStyle="1" w:styleId="SchoolWorksCited">
    <w:name w:val="School Works Cited"/>
    <w:basedOn w:val="SchoolPaper"/>
    <w:qFormat/>
    <w:rsid w:val="00A82C81"/>
  </w:style>
  <w:style w:type="paragraph" w:customStyle="1" w:styleId="BlockQuote">
    <w:name w:val="Block Quote"/>
    <w:basedOn w:val="Normal"/>
    <w:qFormat/>
    <w:rsid w:val="00A82C81"/>
    <w:pPr>
      <w:ind w:left="720" w:right="720"/>
    </w:pPr>
    <w:rPr>
      <w:kern w:val="32"/>
      <w:sz w:val="24"/>
    </w:rPr>
  </w:style>
  <w:style w:type="character" w:customStyle="1" w:styleId="menu">
    <w:name w:val="menu"/>
    <w:basedOn w:val="DefaultParagraphFont"/>
    <w:rsid w:val="00A82C81"/>
  </w:style>
  <w:style w:type="paragraph" w:customStyle="1" w:styleId="PaperBody">
    <w:name w:val="Paper Body"/>
    <w:basedOn w:val="Normal"/>
    <w:qFormat/>
    <w:rsid w:val="00A82C81"/>
    <w:pPr>
      <w:spacing w:line="480" w:lineRule="auto"/>
      <w:ind w:firstLine="720"/>
    </w:pPr>
    <w:rPr>
      <w:kern w:val="32"/>
    </w:rPr>
  </w:style>
  <w:style w:type="paragraph" w:customStyle="1" w:styleId="PaperCitation">
    <w:name w:val="Paper Citation"/>
    <w:basedOn w:val="Normal"/>
    <w:qFormat/>
    <w:rsid w:val="00A82C81"/>
    <w:pPr>
      <w:spacing w:line="480" w:lineRule="auto"/>
      <w:ind w:left="720" w:hanging="720"/>
    </w:pPr>
    <w:rPr>
      <w:kern w:val="32"/>
    </w:rPr>
  </w:style>
  <w:style w:type="character" w:customStyle="1" w:styleId="HeadingsBaseChar">
    <w:name w:val="Headings Base Char"/>
    <w:basedOn w:val="DefaultParagraphFont"/>
    <w:link w:val="HeadingsBase"/>
    <w:rsid w:val="00A82C81"/>
    <w:rPr>
      <w:rFonts w:ascii="Calibri" w:hAnsi="Calibri" w:cs="Calibri"/>
      <w:b/>
      <w:kern w:val="32"/>
      <w:sz w:val="32"/>
    </w:rPr>
  </w:style>
  <w:style w:type="character" w:customStyle="1" w:styleId="hatChar">
    <w:name w:val="hat Char"/>
    <w:basedOn w:val="DefaultParagraphFont"/>
    <w:link w:val="hat"/>
    <w:rsid w:val="00A82C81"/>
    <w:rPr>
      <w:rFonts w:ascii="Calibri" w:eastAsia="Times New Roman" w:hAnsi="Calibri" w:cs="Arial"/>
      <w:b/>
      <w:bCs/>
      <w:sz w:val="32"/>
      <w:u w:val="single"/>
    </w:rPr>
  </w:style>
  <w:style w:type="character" w:customStyle="1" w:styleId="publisher">
    <w:name w:val="publisher"/>
    <w:basedOn w:val="DefaultParagraphFont"/>
    <w:rsid w:val="00A82C81"/>
  </w:style>
  <w:style w:type="character" w:customStyle="1" w:styleId="pubyear">
    <w:name w:val="pubyear"/>
    <w:basedOn w:val="DefaultParagraphFont"/>
    <w:rsid w:val="00A82C81"/>
  </w:style>
  <w:style w:type="character" w:customStyle="1" w:styleId="pubcity">
    <w:name w:val="pubcity"/>
    <w:basedOn w:val="DefaultParagraphFont"/>
    <w:rsid w:val="00A82C81"/>
  </w:style>
  <w:style w:type="character" w:customStyle="1" w:styleId="bodycontentlink">
    <w:name w:val="bodycontentlink"/>
    <w:basedOn w:val="DefaultParagraphFont"/>
    <w:rsid w:val="00A82C81"/>
  </w:style>
  <w:style w:type="paragraph" w:customStyle="1" w:styleId="B-TagCite">
    <w:name w:val="B-TagCite"/>
    <w:qFormat/>
    <w:rsid w:val="00A82C81"/>
    <w:pPr>
      <w:keepNext/>
      <w:tabs>
        <w:tab w:val="num" w:pos="360"/>
      </w:tabs>
      <w:ind w:left="360" w:hanging="360"/>
      <w:outlineLvl w:val="0"/>
    </w:pPr>
    <w:rPr>
      <w:rFonts w:ascii="Garamond" w:eastAsia="MS Gothic" w:hAnsi="Garamond" w:cs="Times New Roman"/>
      <w:b/>
      <w:lang w:eastAsia="zh-CN"/>
    </w:rPr>
  </w:style>
  <w:style w:type="paragraph" w:customStyle="1" w:styleId="C-Text">
    <w:name w:val="C-Text"/>
    <w:basedOn w:val="Normal"/>
    <w:qFormat/>
    <w:rsid w:val="00A82C81"/>
    <w:pPr>
      <w:tabs>
        <w:tab w:val="num" w:pos="720"/>
      </w:tabs>
      <w:ind w:left="720" w:hanging="360"/>
    </w:pPr>
    <w:rPr>
      <w:rFonts w:ascii="Garamond" w:hAnsi="Garamond"/>
      <w:sz w:val="24"/>
    </w:rPr>
  </w:style>
  <w:style w:type="character" w:customStyle="1" w:styleId="ecdate">
    <w:name w:val="ec_date"/>
    <w:basedOn w:val="DefaultParagraphFont"/>
    <w:rsid w:val="00A82C81"/>
    <w:rPr>
      <w:rFonts w:ascii="Verdana" w:hAnsi="Verdana" w:hint="default"/>
      <w:sz w:val="20"/>
      <w:szCs w:val="20"/>
      <w:shd w:val="clear" w:color="auto" w:fill="FFFFFF"/>
    </w:rPr>
  </w:style>
  <w:style w:type="paragraph" w:customStyle="1" w:styleId="ecmsonormal">
    <w:name w:val="ec_msonormal"/>
    <w:basedOn w:val="Normal"/>
    <w:qFormat/>
    <w:rsid w:val="00A82C81"/>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A82C81"/>
  </w:style>
  <w:style w:type="character" w:customStyle="1" w:styleId="hittermhilite">
    <w:name w:val="hittermhilite"/>
    <w:basedOn w:val="DefaultParagraphFont"/>
    <w:rsid w:val="00A82C81"/>
  </w:style>
  <w:style w:type="character" w:customStyle="1" w:styleId="BoldUnderlineChar3">
    <w:name w:val="Bold + Underline Char"/>
    <w:basedOn w:val="DefaultParagraphFont"/>
    <w:rsid w:val="00A82C81"/>
    <w:rPr>
      <w:rFonts w:ascii="Georgia" w:eastAsiaTheme="majorEastAsia" w:hAnsi="Georgia" w:cs="Arial"/>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qFormat/>
    <w:rsid w:val="00A82C81"/>
    <w:pPr>
      <w:autoSpaceDE w:val="0"/>
      <w:autoSpaceDN w:val="0"/>
      <w:adjustRightInd w:val="0"/>
      <w:ind w:left="432" w:right="432"/>
      <w:jc w:val="both"/>
    </w:pPr>
    <w:rPr>
      <w:sz w:val="24"/>
      <w:u w:val="thick"/>
    </w:rPr>
  </w:style>
  <w:style w:type="character" w:customStyle="1" w:styleId="CharacterStyle7">
    <w:name w:val="Character Style 7"/>
    <w:rsid w:val="00A82C81"/>
    <w:rPr>
      <w:rFonts w:ascii="Arial Narrow" w:hAnsi="Arial Narrow" w:cs="Arial Narrow"/>
      <w:sz w:val="20"/>
      <w:szCs w:val="20"/>
      <w:u w:val="single"/>
    </w:rPr>
  </w:style>
  <w:style w:type="character" w:customStyle="1" w:styleId="StyleStyle4Char">
    <w:name w:val="Style Style4 + Char"/>
    <w:basedOn w:val="DefaultParagraphFont"/>
    <w:rsid w:val="00A82C81"/>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A82C81"/>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A82C81"/>
    <w:rPr>
      <w:rFonts w:ascii="Verdana" w:hAnsi="Verdana"/>
      <w:sz w:val="21"/>
      <w:szCs w:val="21"/>
      <w:u w:val="thick"/>
    </w:rPr>
  </w:style>
  <w:style w:type="character" w:customStyle="1" w:styleId="UnderlinedEvidenceCharChar">
    <w:name w:val="Underlined Evidence Char Char"/>
    <w:basedOn w:val="DefaultParagraphFont"/>
    <w:rsid w:val="00A82C81"/>
    <w:rPr>
      <w:rFonts w:ascii="Verdana" w:hAnsi="Verdana"/>
      <w:sz w:val="21"/>
      <w:szCs w:val="21"/>
      <w:u w:val="thick"/>
      <w:lang w:val="en-US" w:eastAsia="en-US" w:bidi="ar-SA"/>
    </w:rPr>
  </w:style>
  <w:style w:type="paragraph" w:customStyle="1" w:styleId="CiteReal">
    <w:name w:val="Cite Real"/>
    <w:basedOn w:val="Normal"/>
    <w:next w:val="Normal"/>
    <w:qFormat/>
    <w:rsid w:val="00A82C81"/>
    <w:rPr>
      <w:rFonts w:eastAsia="MS Mincho"/>
      <w:b/>
      <w:sz w:val="24"/>
      <w:u w:val="single"/>
    </w:rPr>
  </w:style>
  <w:style w:type="character" w:customStyle="1" w:styleId="StyleUnderlineBold0">
    <w:name w:val="Style Underline + Bold"/>
    <w:rsid w:val="00A82C81"/>
    <w:rPr>
      <w:b/>
      <w:bCs/>
      <w:u w:val="single"/>
    </w:rPr>
  </w:style>
  <w:style w:type="character" w:customStyle="1" w:styleId="Underline-Highlighted">
    <w:name w:val="Underline-Highlighted"/>
    <w:uiPriority w:val="1"/>
    <w:qFormat/>
    <w:rsid w:val="00A82C81"/>
    <w:rPr>
      <w:rFonts w:ascii="Cambria" w:hAnsi="Cambria"/>
      <w:sz w:val="24"/>
      <w:u w:val="single"/>
      <w:bdr w:val="none" w:sz="0" w:space="0" w:color="auto"/>
      <w:shd w:val="clear" w:color="auto" w:fill="99FF66"/>
    </w:rPr>
  </w:style>
  <w:style w:type="character" w:customStyle="1" w:styleId="A-Underlining">
    <w:name w:val="A-Underlining"/>
    <w:basedOn w:val="DefaultParagraphFont"/>
    <w:rsid w:val="00A82C81"/>
    <w:rPr>
      <w:rFonts w:ascii="Garamond" w:hAnsi="Garamond"/>
      <w:color w:val="auto"/>
      <w:sz w:val="24"/>
      <w:u w:val="single"/>
    </w:rPr>
  </w:style>
  <w:style w:type="character" w:customStyle="1" w:styleId="fn">
    <w:name w:val="fn"/>
    <w:basedOn w:val="DefaultParagraphFont"/>
    <w:rsid w:val="00A82C81"/>
  </w:style>
  <w:style w:type="character" w:customStyle="1" w:styleId="newsmain">
    <w:name w:val="news_main"/>
    <w:basedOn w:val="DefaultParagraphFont"/>
    <w:rsid w:val="00A82C81"/>
  </w:style>
  <w:style w:type="character" w:customStyle="1" w:styleId="pnumber">
    <w:name w:val="pnumber"/>
    <w:rsid w:val="00A82C81"/>
  </w:style>
  <w:style w:type="character" w:customStyle="1" w:styleId="ital">
    <w:name w:val="ital"/>
    <w:rsid w:val="00A82C81"/>
  </w:style>
  <w:style w:type="character" w:customStyle="1" w:styleId="orgdiv">
    <w:name w:val="orgdiv"/>
    <w:rsid w:val="00A82C81"/>
  </w:style>
  <w:style w:type="character" w:customStyle="1" w:styleId="orgname">
    <w:name w:val="orgname"/>
    <w:rsid w:val="00A82C81"/>
  </w:style>
  <w:style w:type="character" w:customStyle="1" w:styleId="city">
    <w:name w:val="city"/>
    <w:rsid w:val="00A82C81"/>
  </w:style>
  <w:style w:type="character" w:customStyle="1" w:styleId="state">
    <w:name w:val="state"/>
    <w:rsid w:val="00A82C81"/>
  </w:style>
  <w:style w:type="character" w:customStyle="1" w:styleId="country">
    <w:name w:val="country"/>
    <w:rsid w:val="00A82C81"/>
  </w:style>
  <w:style w:type="character" w:customStyle="1" w:styleId="6pointChar">
    <w:name w:val="6 point Char"/>
    <w:rsid w:val="00A82C81"/>
    <w:rPr>
      <w:rFonts w:cs="Times New Roman"/>
      <w:sz w:val="12"/>
      <w:lang w:val="en-US" w:eastAsia="en-US"/>
    </w:rPr>
  </w:style>
  <w:style w:type="character" w:customStyle="1" w:styleId="citechar1">
    <w:name w:val="citechar"/>
    <w:basedOn w:val="DefaultParagraphFont"/>
    <w:rsid w:val="00A82C81"/>
  </w:style>
  <w:style w:type="character" w:customStyle="1" w:styleId="underlinechar5">
    <w:name w:val="underlinechar"/>
    <w:basedOn w:val="DefaultParagraphFont"/>
    <w:rsid w:val="00A82C81"/>
  </w:style>
  <w:style w:type="character" w:customStyle="1" w:styleId="CardUnderlineChar">
    <w:name w:val="Card Underline Char"/>
    <w:link w:val="CardUnderline"/>
    <w:rsid w:val="00A82C81"/>
    <w:rPr>
      <w:u w:val="single"/>
    </w:rPr>
  </w:style>
  <w:style w:type="character" w:customStyle="1" w:styleId="tagciteChar3">
    <w:name w:val="tag/cite Char"/>
    <w:basedOn w:val="DefaultParagraphFont"/>
    <w:rsid w:val="00A82C81"/>
    <w:rPr>
      <w:b/>
      <w:sz w:val="24"/>
      <w:lang w:val="en-US" w:eastAsia="en-US" w:bidi="ar-SA"/>
    </w:rPr>
  </w:style>
  <w:style w:type="paragraph" w:customStyle="1" w:styleId="TxBr41p1">
    <w:name w:val="TxBr_41p1"/>
    <w:basedOn w:val="Normal"/>
    <w:qFormat/>
    <w:rsid w:val="00A82C81"/>
    <w:pPr>
      <w:tabs>
        <w:tab w:val="left" w:pos="204"/>
      </w:tabs>
      <w:autoSpaceDE w:val="0"/>
      <w:autoSpaceDN w:val="0"/>
      <w:adjustRightInd w:val="0"/>
      <w:spacing w:line="238" w:lineRule="atLeast"/>
      <w:jc w:val="both"/>
    </w:pPr>
    <w:rPr>
      <w:rFonts w:eastAsia="Times New Roman"/>
      <w:sz w:val="24"/>
    </w:rPr>
  </w:style>
  <w:style w:type="paragraph" w:customStyle="1" w:styleId="Cite8">
    <w:name w:val="Cite8"/>
    <w:basedOn w:val="Normal"/>
    <w:autoRedefine/>
    <w:qFormat/>
    <w:rsid w:val="00A82C81"/>
    <w:rPr>
      <w:rFonts w:ascii="Arial Narrow" w:eastAsia="Calibri" w:hAnsi="Arial Narrow"/>
    </w:rPr>
  </w:style>
  <w:style w:type="paragraph" w:customStyle="1" w:styleId="8font">
    <w:name w:val="8font"/>
    <w:basedOn w:val="Normal"/>
    <w:next w:val="Normal"/>
    <w:autoRedefine/>
    <w:qFormat/>
    <w:rsid w:val="00A82C81"/>
    <w:rPr>
      <w:rFonts w:eastAsia="Cambria"/>
      <w:szCs w:val="16"/>
    </w:rPr>
  </w:style>
  <w:style w:type="numbering" w:customStyle="1" w:styleId="NoList4">
    <w:name w:val="No List4"/>
    <w:next w:val="NoList"/>
    <w:uiPriority w:val="99"/>
    <w:semiHidden/>
    <w:unhideWhenUsed/>
    <w:rsid w:val="00A82C81"/>
  </w:style>
  <w:style w:type="numbering" w:customStyle="1" w:styleId="NoList5">
    <w:name w:val="No List5"/>
    <w:next w:val="NoList"/>
    <w:semiHidden/>
    <w:unhideWhenUsed/>
    <w:rsid w:val="00A82C81"/>
  </w:style>
  <w:style w:type="numbering" w:customStyle="1" w:styleId="NoList12">
    <w:name w:val="No List12"/>
    <w:next w:val="NoList"/>
    <w:uiPriority w:val="99"/>
    <w:semiHidden/>
    <w:unhideWhenUsed/>
    <w:rsid w:val="00A82C81"/>
  </w:style>
  <w:style w:type="numbering" w:customStyle="1" w:styleId="NoList21">
    <w:name w:val="No List21"/>
    <w:next w:val="NoList"/>
    <w:uiPriority w:val="99"/>
    <w:semiHidden/>
    <w:unhideWhenUsed/>
    <w:rsid w:val="00A82C81"/>
  </w:style>
  <w:style w:type="numbering" w:customStyle="1" w:styleId="NoList31">
    <w:name w:val="No List31"/>
    <w:next w:val="NoList"/>
    <w:uiPriority w:val="99"/>
    <w:semiHidden/>
    <w:unhideWhenUsed/>
    <w:rsid w:val="00A82C81"/>
  </w:style>
  <w:style w:type="numbering" w:customStyle="1" w:styleId="NoList41">
    <w:name w:val="No List41"/>
    <w:next w:val="NoList"/>
    <w:uiPriority w:val="99"/>
    <w:semiHidden/>
    <w:unhideWhenUsed/>
    <w:rsid w:val="00A82C81"/>
  </w:style>
  <w:style w:type="numbering" w:customStyle="1" w:styleId="NoList6">
    <w:name w:val="No List6"/>
    <w:next w:val="NoList"/>
    <w:uiPriority w:val="99"/>
    <w:semiHidden/>
    <w:unhideWhenUsed/>
    <w:rsid w:val="00A82C81"/>
  </w:style>
  <w:style w:type="numbering" w:customStyle="1" w:styleId="NoList13">
    <w:name w:val="No List13"/>
    <w:next w:val="NoList"/>
    <w:uiPriority w:val="99"/>
    <w:semiHidden/>
    <w:unhideWhenUsed/>
    <w:rsid w:val="00A82C81"/>
  </w:style>
  <w:style w:type="numbering" w:customStyle="1" w:styleId="NoList22">
    <w:name w:val="No List22"/>
    <w:next w:val="NoList"/>
    <w:uiPriority w:val="99"/>
    <w:semiHidden/>
    <w:unhideWhenUsed/>
    <w:rsid w:val="00A82C81"/>
  </w:style>
  <w:style w:type="numbering" w:customStyle="1" w:styleId="NoList32">
    <w:name w:val="No List32"/>
    <w:next w:val="NoList"/>
    <w:uiPriority w:val="99"/>
    <w:semiHidden/>
    <w:unhideWhenUsed/>
    <w:rsid w:val="00A82C81"/>
  </w:style>
  <w:style w:type="numbering" w:customStyle="1" w:styleId="NoList42">
    <w:name w:val="No List42"/>
    <w:next w:val="NoList"/>
    <w:uiPriority w:val="99"/>
    <w:semiHidden/>
    <w:unhideWhenUsed/>
    <w:rsid w:val="00A82C81"/>
  </w:style>
  <w:style w:type="numbering" w:customStyle="1" w:styleId="NoList7">
    <w:name w:val="No List7"/>
    <w:next w:val="NoList"/>
    <w:semiHidden/>
    <w:unhideWhenUsed/>
    <w:rsid w:val="00A82C81"/>
  </w:style>
  <w:style w:type="numbering" w:customStyle="1" w:styleId="NoList14">
    <w:name w:val="No List14"/>
    <w:next w:val="NoList"/>
    <w:uiPriority w:val="99"/>
    <w:semiHidden/>
    <w:unhideWhenUsed/>
    <w:rsid w:val="00A82C81"/>
  </w:style>
  <w:style w:type="numbering" w:customStyle="1" w:styleId="NoList23">
    <w:name w:val="No List23"/>
    <w:next w:val="NoList"/>
    <w:uiPriority w:val="99"/>
    <w:semiHidden/>
    <w:unhideWhenUsed/>
    <w:rsid w:val="00A82C81"/>
  </w:style>
  <w:style w:type="numbering" w:customStyle="1" w:styleId="NoList33">
    <w:name w:val="No List33"/>
    <w:next w:val="NoList"/>
    <w:uiPriority w:val="99"/>
    <w:semiHidden/>
    <w:unhideWhenUsed/>
    <w:rsid w:val="00A82C81"/>
  </w:style>
  <w:style w:type="numbering" w:customStyle="1" w:styleId="NoList43">
    <w:name w:val="No List43"/>
    <w:next w:val="NoList"/>
    <w:uiPriority w:val="99"/>
    <w:semiHidden/>
    <w:unhideWhenUsed/>
    <w:rsid w:val="00A82C81"/>
  </w:style>
  <w:style w:type="numbering" w:customStyle="1" w:styleId="NoList8">
    <w:name w:val="No List8"/>
    <w:next w:val="NoList"/>
    <w:uiPriority w:val="99"/>
    <w:semiHidden/>
    <w:unhideWhenUsed/>
    <w:rsid w:val="00A82C81"/>
  </w:style>
  <w:style w:type="character" w:customStyle="1" w:styleId="submission">
    <w:name w:val="submission"/>
    <w:basedOn w:val="DefaultParagraphFont"/>
    <w:rsid w:val="00A82C81"/>
  </w:style>
  <w:style w:type="character" w:customStyle="1" w:styleId="ata11y">
    <w:name w:val="at_a11y"/>
    <w:basedOn w:val="DefaultParagraphFont"/>
    <w:rsid w:val="00A82C81"/>
  </w:style>
  <w:style w:type="character" w:customStyle="1" w:styleId="z-TopofFormChar1">
    <w:name w:val="z-Top of Form Char1"/>
    <w:basedOn w:val="DefaultParagraphFont"/>
    <w:uiPriority w:val="99"/>
    <w:rsid w:val="00A82C81"/>
    <w:rPr>
      <w:rFonts w:ascii="Arial" w:hAnsi="Arial" w:cs="Arial"/>
      <w:vanish/>
      <w:sz w:val="16"/>
      <w:szCs w:val="16"/>
    </w:rPr>
  </w:style>
  <w:style w:type="character" w:customStyle="1" w:styleId="by-author">
    <w:name w:val="by-author"/>
    <w:basedOn w:val="DefaultParagraphFont"/>
    <w:rsid w:val="00A82C81"/>
  </w:style>
  <w:style w:type="character" w:customStyle="1" w:styleId="news-source">
    <w:name w:val="news-source"/>
    <w:basedOn w:val="DefaultParagraphFont"/>
    <w:rsid w:val="00A82C81"/>
  </w:style>
  <w:style w:type="character" w:customStyle="1" w:styleId="hpn">
    <w:name w:val="hpn"/>
    <w:basedOn w:val="DefaultParagraphFont"/>
    <w:rsid w:val="00A82C81"/>
  </w:style>
  <w:style w:type="paragraph" w:customStyle="1" w:styleId="style10">
    <w:name w:val="style1"/>
    <w:basedOn w:val="Normal"/>
    <w:rsid w:val="00A82C81"/>
    <w:pPr>
      <w:spacing w:before="100" w:beforeAutospacing="1" w:after="100" w:afterAutospacing="1"/>
    </w:pPr>
    <w:rPr>
      <w:rFonts w:ascii="Times" w:hAnsi="Times"/>
      <w:sz w:val="20"/>
      <w:szCs w:val="20"/>
    </w:rPr>
  </w:style>
  <w:style w:type="character" w:customStyle="1" w:styleId="style81">
    <w:name w:val="style81"/>
    <w:basedOn w:val="DefaultParagraphFont"/>
    <w:rsid w:val="00A82C81"/>
  </w:style>
  <w:style w:type="paragraph" w:customStyle="1" w:styleId="style30">
    <w:name w:val="style3"/>
    <w:basedOn w:val="Normal"/>
    <w:rsid w:val="00A82C81"/>
    <w:pPr>
      <w:spacing w:before="100" w:beforeAutospacing="1" w:after="100" w:afterAutospacing="1"/>
    </w:pPr>
    <w:rPr>
      <w:rFonts w:ascii="Times" w:hAnsi="Times"/>
      <w:sz w:val="20"/>
      <w:szCs w:val="20"/>
    </w:rPr>
  </w:style>
  <w:style w:type="paragraph" w:customStyle="1" w:styleId="medium-bold">
    <w:name w:val="medium-bold"/>
    <w:basedOn w:val="Normal"/>
    <w:rsid w:val="00A82C81"/>
    <w:pPr>
      <w:spacing w:before="100" w:beforeAutospacing="1" w:after="100" w:afterAutospacing="1"/>
    </w:pPr>
    <w:rPr>
      <w:rFonts w:ascii="Times" w:hAnsi="Times"/>
      <w:sz w:val="20"/>
      <w:szCs w:val="20"/>
    </w:rPr>
  </w:style>
  <w:style w:type="character" w:customStyle="1" w:styleId="medium-bold1">
    <w:name w:val="medium-bold1"/>
    <w:basedOn w:val="DefaultParagraphFont"/>
    <w:rsid w:val="00A82C81"/>
  </w:style>
  <w:style w:type="character" w:customStyle="1" w:styleId="datestamp">
    <w:name w:val="datestamp"/>
    <w:basedOn w:val="DefaultParagraphFont"/>
    <w:rsid w:val="00A82C81"/>
  </w:style>
  <w:style w:type="character" w:customStyle="1" w:styleId="commentscontainer">
    <w:name w:val="comments_container"/>
    <w:basedOn w:val="DefaultParagraphFont"/>
    <w:rsid w:val="00A82C81"/>
  </w:style>
  <w:style w:type="character" w:customStyle="1" w:styleId="postdate">
    <w:name w:val="post_date"/>
    <w:basedOn w:val="DefaultParagraphFont"/>
    <w:rsid w:val="00A82C81"/>
  </w:style>
  <w:style w:type="paragraph" w:customStyle="1" w:styleId="topmeta">
    <w:name w:val="topmeta"/>
    <w:basedOn w:val="Normal"/>
    <w:rsid w:val="00A82C81"/>
    <w:pPr>
      <w:spacing w:before="100" w:beforeAutospacing="1" w:after="100" w:afterAutospacing="1"/>
    </w:pPr>
    <w:rPr>
      <w:rFonts w:ascii="Times" w:hAnsi="Times"/>
      <w:sz w:val="20"/>
      <w:szCs w:val="20"/>
    </w:rPr>
  </w:style>
  <w:style w:type="character" w:customStyle="1" w:styleId="posted">
    <w:name w:val="posted"/>
    <w:basedOn w:val="DefaultParagraphFont"/>
    <w:rsid w:val="00A82C81"/>
  </w:style>
  <w:style w:type="character" w:customStyle="1" w:styleId="focusparagraph">
    <w:name w:val="focusparagraph"/>
    <w:basedOn w:val="DefaultParagraphFont"/>
    <w:rsid w:val="00A82C81"/>
  </w:style>
  <w:style w:type="character" w:customStyle="1" w:styleId="articledateline">
    <w:name w:val="articledateline"/>
    <w:basedOn w:val="DefaultParagraphFont"/>
    <w:rsid w:val="00A82C81"/>
  </w:style>
  <w:style w:type="paragraph" w:customStyle="1" w:styleId="metadata">
    <w:name w:val="metadata"/>
    <w:basedOn w:val="Normal"/>
    <w:rsid w:val="00A82C81"/>
    <w:pPr>
      <w:spacing w:before="100" w:beforeAutospacing="1" w:after="100" w:afterAutospacing="1"/>
    </w:pPr>
    <w:rPr>
      <w:rFonts w:ascii="Times" w:hAnsi="Times"/>
      <w:sz w:val="20"/>
      <w:szCs w:val="20"/>
    </w:rPr>
  </w:style>
  <w:style w:type="character" w:customStyle="1" w:styleId="article-type">
    <w:name w:val="article-type"/>
    <w:basedOn w:val="DefaultParagraphFont"/>
    <w:rsid w:val="00A82C81"/>
  </w:style>
  <w:style w:type="character" w:customStyle="1" w:styleId="divider">
    <w:name w:val="divider"/>
    <w:basedOn w:val="DefaultParagraphFont"/>
    <w:rsid w:val="00A82C81"/>
  </w:style>
  <w:style w:type="character" w:customStyle="1" w:styleId="ellipsistext">
    <w:name w:val="ellipsis_text"/>
    <w:basedOn w:val="DefaultParagraphFont"/>
    <w:rsid w:val="00A82C81"/>
  </w:style>
  <w:style w:type="character" w:customStyle="1" w:styleId="threedotsellipsis">
    <w:name w:val="threedots_ellipsis"/>
    <w:basedOn w:val="DefaultParagraphFont"/>
    <w:rsid w:val="00A82C81"/>
  </w:style>
  <w:style w:type="character" w:customStyle="1" w:styleId="referencediv">
    <w:name w:val="referencediv"/>
    <w:basedOn w:val="DefaultParagraphFont"/>
    <w:rsid w:val="00A82C81"/>
  </w:style>
  <w:style w:type="character" w:customStyle="1" w:styleId="description">
    <w:name w:val="description"/>
    <w:basedOn w:val="DefaultParagraphFont"/>
    <w:rsid w:val="00A82C81"/>
  </w:style>
  <w:style w:type="character" w:customStyle="1" w:styleId="pb-byline">
    <w:name w:val="pb-byline"/>
    <w:basedOn w:val="DefaultParagraphFont"/>
    <w:rsid w:val="00A82C81"/>
  </w:style>
  <w:style w:type="character" w:customStyle="1" w:styleId="pb-timestamp">
    <w:name w:val="pb-timestamp"/>
    <w:basedOn w:val="DefaultParagraphFont"/>
    <w:rsid w:val="00A82C81"/>
  </w:style>
  <w:style w:type="character" w:customStyle="1" w:styleId="a-size-extra-large">
    <w:name w:val="a-size-extra-large"/>
    <w:basedOn w:val="DefaultParagraphFont"/>
    <w:rsid w:val="00A82C81"/>
  </w:style>
  <w:style w:type="paragraph" w:customStyle="1" w:styleId="Pa0">
    <w:name w:val="Pa0"/>
    <w:basedOn w:val="Normal"/>
    <w:next w:val="Normal"/>
    <w:uiPriority w:val="99"/>
    <w:rsid w:val="00A82C81"/>
    <w:pPr>
      <w:widowControl w:val="0"/>
      <w:autoSpaceDE w:val="0"/>
      <w:autoSpaceDN w:val="0"/>
      <w:adjustRightInd w:val="0"/>
      <w:spacing w:line="201" w:lineRule="atLeast"/>
    </w:pPr>
    <w:rPr>
      <w:sz w:val="24"/>
    </w:rPr>
  </w:style>
  <w:style w:type="character" w:customStyle="1" w:styleId="A2">
    <w:name w:val="A2"/>
    <w:uiPriority w:val="99"/>
    <w:rsid w:val="00A82C81"/>
    <w:rPr>
      <w:color w:val="000000"/>
      <w:sz w:val="11"/>
      <w:szCs w:val="11"/>
    </w:rPr>
  </w:style>
  <w:style w:type="paragraph" w:customStyle="1" w:styleId="Pa3">
    <w:name w:val="Pa3"/>
    <w:basedOn w:val="Default"/>
    <w:next w:val="Default"/>
    <w:uiPriority w:val="99"/>
    <w:qFormat/>
    <w:rsid w:val="00A82C81"/>
    <w:pPr>
      <w:widowControl w:val="0"/>
      <w:spacing w:after="0" w:line="181" w:lineRule="atLeast"/>
    </w:pPr>
    <w:rPr>
      <w:rFonts w:ascii="Times New Roman" w:eastAsiaTheme="minorEastAsia" w:hAnsi="Times New Roman" w:cs="Times New Roman"/>
      <w:sz w:val="24"/>
    </w:rPr>
  </w:style>
  <w:style w:type="character" w:customStyle="1" w:styleId="wl12">
    <w:name w:val="wl12"/>
    <w:basedOn w:val="DefaultParagraphFont"/>
    <w:rsid w:val="00A82C81"/>
  </w:style>
  <w:style w:type="character" w:customStyle="1" w:styleId="ico-day-143">
    <w:name w:val="ico-day-143"/>
    <w:basedOn w:val="DefaultParagraphFont"/>
    <w:rsid w:val="00A82C81"/>
  </w:style>
  <w:style w:type="character" w:customStyle="1" w:styleId="dot">
    <w:name w:val="dot"/>
    <w:basedOn w:val="DefaultParagraphFont"/>
    <w:rsid w:val="00A82C81"/>
  </w:style>
  <w:style w:type="paragraph" w:customStyle="1" w:styleId="blu10">
    <w:name w:val="blu10"/>
    <w:basedOn w:val="Normal"/>
    <w:rsid w:val="00A82C81"/>
    <w:pPr>
      <w:spacing w:before="100" w:beforeAutospacing="1" w:after="100" w:afterAutospacing="1"/>
    </w:pPr>
    <w:rPr>
      <w:rFonts w:ascii="Times" w:hAnsi="Times"/>
      <w:sz w:val="20"/>
      <w:szCs w:val="20"/>
    </w:rPr>
  </w:style>
  <w:style w:type="paragraph" w:customStyle="1" w:styleId="bk18clbi">
    <w:name w:val="bk18_clbi"/>
    <w:basedOn w:val="Normal"/>
    <w:rsid w:val="00A82C81"/>
    <w:pPr>
      <w:spacing w:before="100" w:beforeAutospacing="1" w:after="100" w:afterAutospacing="1"/>
    </w:pPr>
    <w:rPr>
      <w:rFonts w:ascii="Times" w:hAnsi="Times"/>
      <w:sz w:val="20"/>
      <w:szCs w:val="20"/>
    </w:rPr>
  </w:style>
  <w:style w:type="paragraph" w:customStyle="1" w:styleId="digi">
    <w:name w:val="digi"/>
    <w:basedOn w:val="Normal"/>
    <w:rsid w:val="00A82C81"/>
    <w:pPr>
      <w:spacing w:before="100" w:beforeAutospacing="1" w:after="100" w:afterAutospacing="1"/>
    </w:pPr>
    <w:rPr>
      <w:rFonts w:ascii="Times" w:hAnsi="Times"/>
      <w:sz w:val="20"/>
      <w:szCs w:val="20"/>
    </w:rPr>
  </w:style>
  <w:style w:type="character" w:customStyle="1" w:styleId="iosicn">
    <w:name w:val="ios_icn"/>
    <w:basedOn w:val="DefaultParagraphFont"/>
    <w:rsid w:val="00A82C81"/>
  </w:style>
  <w:style w:type="character" w:customStyle="1" w:styleId="androidicn">
    <w:name w:val="android_icn"/>
    <w:basedOn w:val="DefaultParagraphFont"/>
    <w:rsid w:val="00A82C81"/>
  </w:style>
  <w:style w:type="character" w:customStyle="1" w:styleId="windowsicn">
    <w:name w:val="windows_icn"/>
    <w:basedOn w:val="DefaultParagraphFont"/>
    <w:rsid w:val="00A82C81"/>
  </w:style>
  <w:style w:type="character" w:customStyle="1" w:styleId="fl">
    <w:name w:val="fl"/>
    <w:basedOn w:val="DefaultParagraphFont"/>
    <w:rsid w:val="00A82C81"/>
  </w:style>
  <w:style w:type="paragraph" w:customStyle="1" w:styleId="pt5">
    <w:name w:val="pt5"/>
    <w:basedOn w:val="Normal"/>
    <w:rsid w:val="00A82C81"/>
    <w:pPr>
      <w:spacing w:before="100" w:beforeAutospacing="1" w:after="100" w:afterAutospacing="1"/>
    </w:pPr>
    <w:rPr>
      <w:rFonts w:ascii="Times" w:hAnsi="Times"/>
      <w:sz w:val="20"/>
      <w:szCs w:val="20"/>
    </w:rPr>
  </w:style>
  <w:style w:type="character" w:customStyle="1" w:styleId="by">
    <w:name w:val="by"/>
    <w:basedOn w:val="DefaultParagraphFont"/>
    <w:rsid w:val="00A82C81"/>
  </w:style>
  <w:style w:type="character" w:customStyle="1" w:styleId="tltweet">
    <w:name w:val="tltweet"/>
    <w:basedOn w:val="DefaultParagraphFont"/>
    <w:rsid w:val="00A82C81"/>
  </w:style>
  <w:style w:type="character" w:customStyle="1" w:styleId="tlfb">
    <w:name w:val="tlfb"/>
    <w:basedOn w:val="DefaultParagraphFont"/>
    <w:rsid w:val="00A82C81"/>
  </w:style>
  <w:style w:type="character" w:customStyle="1" w:styleId="tlgp">
    <w:name w:val="tlgp"/>
    <w:basedOn w:val="DefaultParagraphFont"/>
    <w:rsid w:val="00A82C81"/>
  </w:style>
  <w:style w:type="paragraph" w:customStyle="1" w:styleId="wp-caption-text">
    <w:name w:val="wp-caption-text"/>
    <w:basedOn w:val="Normal"/>
    <w:qFormat/>
    <w:rsid w:val="00A82C81"/>
    <w:pPr>
      <w:spacing w:before="100" w:beforeAutospacing="1" w:after="100" w:afterAutospacing="1"/>
    </w:pPr>
    <w:rPr>
      <w:rFonts w:ascii="Times" w:hAnsi="Times"/>
      <w:sz w:val="20"/>
      <w:szCs w:val="20"/>
    </w:rPr>
  </w:style>
  <w:style w:type="paragraph" w:customStyle="1" w:styleId="pt10">
    <w:name w:val="pt10"/>
    <w:basedOn w:val="Normal"/>
    <w:rsid w:val="00A82C81"/>
    <w:pPr>
      <w:spacing w:before="100" w:beforeAutospacing="1" w:after="100" w:afterAutospacing="1"/>
    </w:pPr>
    <w:rPr>
      <w:rFonts w:ascii="Times" w:hAnsi="Times"/>
      <w:sz w:val="20"/>
      <w:szCs w:val="20"/>
    </w:rPr>
  </w:style>
  <w:style w:type="character" w:customStyle="1" w:styleId="ob-unit">
    <w:name w:val="ob-unit"/>
    <w:basedOn w:val="DefaultParagraphFont"/>
    <w:rsid w:val="00A82C81"/>
  </w:style>
  <w:style w:type="character" w:customStyle="1" w:styleId="oblogo">
    <w:name w:val="ob_logo"/>
    <w:basedOn w:val="DefaultParagraphFont"/>
    <w:rsid w:val="00A82C81"/>
  </w:style>
  <w:style w:type="paragraph" w:customStyle="1" w:styleId="pictitle">
    <w:name w:val="pictitle"/>
    <w:basedOn w:val="Normal"/>
    <w:rsid w:val="00A82C81"/>
    <w:pPr>
      <w:spacing w:before="100" w:beforeAutospacing="1" w:after="100" w:afterAutospacing="1"/>
    </w:pPr>
    <w:rPr>
      <w:rFonts w:ascii="Times" w:hAnsi="Times"/>
      <w:sz w:val="20"/>
      <w:szCs w:val="20"/>
    </w:rPr>
  </w:style>
  <w:style w:type="character" w:customStyle="1" w:styleId="satire">
    <w:name w:val="satire"/>
    <w:basedOn w:val="DefaultParagraphFont"/>
    <w:rsid w:val="00A82C81"/>
  </w:style>
  <w:style w:type="character" w:customStyle="1" w:styleId="cnuserinfo">
    <w:name w:val="cnuserinfo"/>
    <w:basedOn w:val="DefaultParagraphFont"/>
    <w:rsid w:val="00A82C81"/>
  </w:style>
  <w:style w:type="character" w:customStyle="1" w:styleId="cnitemdate">
    <w:name w:val="cnitemdate"/>
    <w:basedOn w:val="DefaultParagraphFont"/>
    <w:rsid w:val="00A82C81"/>
  </w:style>
  <w:style w:type="character" w:customStyle="1" w:styleId="siteicn">
    <w:name w:val="site_icn"/>
    <w:basedOn w:val="DefaultParagraphFont"/>
    <w:rsid w:val="00A82C81"/>
  </w:style>
  <w:style w:type="character" w:customStyle="1" w:styleId="updated">
    <w:name w:val="updated"/>
    <w:basedOn w:val="DefaultParagraphFont"/>
    <w:rsid w:val="00A82C81"/>
  </w:style>
  <w:style w:type="character" w:customStyle="1" w:styleId="DateChar1">
    <w:name w:val="Date Char1"/>
    <w:basedOn w:val="DefaultParagraphFont"/>
    <w:uiPriority w:val="99"/>
    <w:semiHidden/>
    <w:rsid w:val="00A82C81"/>
    <w:rPr>
      <w:rFonts w:ascii="Arial" w:hAnsi="Arial" w:cs="Arial"/>
      <w:sz w:val="16"/>
    </w:rPr>
  </w:style>
  <w:style w:type="character" w:customStyle="1" w:styleId="views">
    <w:name w:val="views"/>
    <w:basedOn w:val="DefaultParagraphFont"/>
    <w:rsid w:val="00A82C81"/>
  </w:style>
  <w:style w:type="character" w:customStyle="1" w:styleId="optionfollow">
    <w:name w:val="option_follow"/>
    <w:basedOn w:val="DefaultParagraphFont"/>
    <w:rsid w:val="00A82C81"/>
  </w:style>
  <w:style w:type="paragraph" w:customStyle="1" w:styleId="byline-date">
    <w:name w:val="byline-date"/>
    <w:basedOn w:val="Normal"/>
    <w:rsid w:val="00A82C81"/>
    <w:pPr>
      <w:spacing w:before="100" w:beforeAutospacing="1" w:after="100" w:afterAutospacing="1"/>
    </w:pPr>
    <w:rPr>
      <w:rFonts w:ascii="Times" w:hAnsi="Times"/>
      <w:sz w:val="20"/>
      <w:szCs w:val="20"/>
    </w:rPr>
  </w:style>
  <w:style w:type="character" w:customStyle="1" w:styleId="specialissuelabel">
    <w:name w:val="specialissuelabel"/>
    <w:basedOn w:val="DefaultParagraphFont"/>
    <w:rsid w:val="00A82C81"/>
  </w:style>
  <w:style w:type="paragraph" w:customStyle="1" w:styleId="volissue">
    <w:name w:val="volissue"/>
    <w:basedOn w:val="Normal"/>
    <w:rsid w:val="00A82C81"/>
    <w:pPr>
      <w:spacing w:before="100" w:beforeAutospacing="1" w:after="100" w:afterAutospacing="1"/>
    </w:pPr>
    <w:rPr>
      <w:rFonts w:ascii="Times" w:hAnsi="Times"/>
      <w:sz w:val="20"/>
      <w:szCs w:val="20"/>
    </w:rPr>
  </w:style>
  <w:style w:type="character" w:customStyle="1" w:styleId="collapsetext">
    <w:name w:val="collapsetext"/>
    <w:basedOn w:val="DefaultParagraphFont"/>
    <w:rsid w:val="00A82C81"/>
  </w:style>
  <w:style w:type="character" w:customStyle="1" w:styleId="showinfo">
    <w:name w:val="showinfo"/>
    <w:basedOn w:val="DefaultParagraphFont"/>
    <w:rsid w:val="00A82C81"/>
  </w:style>
  <w:style w:type="character" w:customStyle="1" w:styleId="nlmstring-name">
    <w:name w:val="nlm_string-name"/>
    <w:basedOn w:val="DefaultParagraphFont"/>
    <w:rsid w:val="00A82C81"/>
  </w:style>
  <w:style w:type="paragraph" w:customStyle="1" w:styleId="fulltext">
    <w:name w:val="fulltext"/>
    <w:basedOn w:val="Normal"/>
    <w:rsid w:val="00A82C81"/>
    <w:pPr>
      <w:spacing w:before="100" w:beforeAutospacing="1" w:after="100" w:afterAutospacing="1"/>
    </w:pPr>
    <w:rPr>
      <w:rFonts w:ascii="Times" w:hAnsi="Times"/>
      <w:sz w:val="20"/>
      <w:szCs w:val="20"/>
    </w:rPr>
  </w:style>
  <w:style w:type="character" w:customStyle="1" w:styleId="gsct1">
    <w:name w:val="gs_ct1"/>
    <w:basedOn w:val="DefaultParagraphFont"/>
    <w:rsid w:val="00A82C81"/>
  </w:style>
  <w:style w:type="character" w:customStyle="1" w:styleId="meta-prep">
    <w:name w:val="meta-prep"/>
    <w:basedOn w:val="DefaultParagraphFont"/>
    <w:rsid w:val="00A82C81"/>
  </w:style>
  <w:style w:type="paragraph" w:customStyle="1" w:styleId="Pa11">
    <w:name w:val="Pa11"/>
    <w:basedOn w:val="Default"/>
    <w:next w:val="Default"/>
    <w:uiPriority w:val="99"/>
    <w:qFormat/>
    <w:rsid w:val="00A82C81"/>
    <w:pPr>
      <w:widowControl w:val="0"/>
      <w:spacing w:after="0" w:line="201" w:lineRule="atLeast"/>
    </w:pPr>
    <w:rPr>
      <w:rFonts w:ascii="Myriad Pro Light" w:eastAsiaTheme="minorEastAsia" w:hAnsi="Myriad Pro Light" w:cs="Times New Roman"/>
      <w:sz w:val="24"/>
    </w:rPr>
  </w:style>
  <w:style w:type="paragraph" w:customStyle="1" w:styleId="Pa5">
    <w:name w:val="Pa5"/>
    <w:basedOn w:val="Default"/>
    <w:next w:val="Default"/>
    <w:uiPriority w:val="99"/>
    <w:qFormat/>
    <w:rsid w:val="00A82C81"/>
    <w:pPr>
      <w:widowControl w:val="0"/>
      <w:spacing w:after="0" w:line="221" w:lineRule="atLeast"/>
    </w:pPr>
    <w:rPr>
      <w:rFonts w:ascii="Minion Pro" w:eastAsiaTheme="minorEastAsia" w:hAnsi="Minion Pro" w:cs="Times New Roman"/>
      <w:sz w:val="24"/>
    </w:rPr>
  </w:style>
  <w:style w:type="paragraph" w:customStyle="1" w:styleId="Pa2">
    <w:name w:val="Pa2"/>
    <w:basedOn w:val="Default"/>
    <w:next w:val="Default"/>
    <w:uiPriority w:val="99"/>
    <w:qFormat/>
    <w:rsid w:val="00A82C81"/>
    <w:pPr>
      <w:widowControl w:val="0"/>
      <w:spacing w:after="0" w:line="261" w:lineRule="atLeast"/>
    </w:pPr>
    <w:rPr>
      <w:rFonts w:ascii="Myriad Pro" w:eastAsiaTheme="minorEastAsia" w:hAnsi="Myriad Pro" w:cs="Times New Roman"/>
      <w:sz w:val="24"/>
    </w:rPr>
  </w:style>
  <w:style w:type="character" w:customStyle="1" w:styleId="article-headermetadata-topic">
    <w:name w:val="article-header__metadata-topic"/>
    <w:basedOn w:val="DefaultParagraphFont"/>
    <w:rsid w:val="00A82C81"/>
  </w:style>
  <w:style w:type="character" w:customStyle="1" w:styleId="article-headermetadata-date">
    <w:name w:val="article-header__metadata-date"/>
    <w:basedOn w:val="DefaultParagraphFont"/>
    <w:rsid w:val="00A82C81"/>
  </w:style>
  <w:style w:type="character" w:customStyle="1" w:styleId="article-headermetadata-tags">
    <w:name w:val="article-header__metadata-tags"/>
    <w:basedOn w:val="DefaultParagraphFont"/>
    <w:rsid w:val="00A82C81"/>
  </w:style>
  <w:style w:type="character" w:customStyle="1" w:styleId="review--authors">
    <w:name w:val="review--authors"/>
    <w:basedOn w:val="DefaultParagraphFont"/>
    <w:rsid w:val="00A82C81"/>
  </w:style>
  <w:style w:type="paragraph" w:customStyle="1" w:styleId="d1-byline">
    <w:name w:val="d1-byline"/>
    <w:basedOn w:val="Normal"/>
    <w:rsid w:val="00A82C81"/>
    <w:pPr>
      <w:spacing w:before="100" w:beforeAutospacing="1" w:after="100" w:afterAutospacing="1"/>
    </w:pPr>
    <w:rPr>
      <w:rFonts w:ascii="Times" w:hAnsi="Times"/>
      <w:sz w:val="20"/>
      <w:szCs w:val="20"/>
    </w:rPr>
  </w:style>
  <w:style w:type="character" w:customStyle="1" w:styleId="d1-byline-item">
    <w:name w:val="d1-byline-item"/>
    <w:basedOn w:val="DefaultParagraphFont"/>
    <w:rsid w:val="00A82C81"/>
  </w:style>
  <w:style w:type="paragraph" w:customStyle="1" w:styleId="author-datetime">
    <w:name w:val="author-datetime"/>
    <w:basedOn w:val="Normal"/>
    <w:rsid w:val="00A82C81"/>
    <w:pPr>
      <w:spacing w:before="100" w:beforeAutospacing="1" w:after="100" w:afterAutospacing="1"/>
    </w:pPr>
    <w:rPr>
      <w:rFonts w:ascii="Times" w:hAnsi="Times"/>
      <w:sz w:val="20"/>
      <w:szCs w:val="20"/>
    </w:rPr>
  </w:style>
  <w:style w:type="character" w:customStyle="1" w:styleId="postauthor">
    <w:name w:val="postauthor"/>
    <w:basedOn w:val="DefaultParagraphFont"/>
    <w:rsid w:val="00A82C81"/>
  </w:style>
  <w:style w:type="character" w:customStyle="1" w:styleId="teaser">
    <w:name w:val="teaser"/>
    <w:basedOn w:val="DefaultParagraphFont"/>
    <w:rsid w:val="00A82C81"/>
  </w:style>
  <w:style w:type="character" w:customStyle="1" w:styleId="authorname">
    <w:name w:val="author_name"/>
    <w:basedOn w:val="DefaultParagraphFont"/>
    <w:rsid w:val="00A82C81"/>
  </w:style>
  <w:style w:type="character" w:customStyle="1" w:styleId="createddate">
    <w:name w:val="created_date"/>
    <w:basedOn w:val="DefaultParagraphFont"/>
    <w:rsid w:val="00A82C81"/>
  </w:style>
  <w:style w:type="character" w:customStyle="1" w:styleId="listtitle">
    <w:name w:val="listtitle"/>
    <w:basedOn w:val="DefaultParagraphFont"/>
    <w:rsid w:val="00A82C81"/>
  </w:style>
  <w:style w:type="character" w:customStyle="1" w:styleId="s1">
    <w:name w:val="s1"/>
    <w:basedOn w:val="DefaultParagraphFont"/>
    <w:rsid w:val="00A82C81"/>
  </w:style>
  <w:style w:type="paragraph" w:customStyle="1" w:styleId="pub-info">
    <w:name w:val="pub-info"/>
    <w:basedOn w:val="Normal"/>
    <w:rsid w:val="00A82C81"/>
    <w:pPr>
      <w:spacing w:before="100" w:beforeAutospacing="1" w:after="100" w:afterAutospacing="1"/>
    </w:pPr>
    <w:rPr>
      <w:rFonts w:ascii="Times" w:hAnsi="Times"/>
      <w:sz w:val="20"/>
      <w:szCs w:val="20"/>
    </w:rPr>
  </w:style>
  <w:style w:type="character" w:customStyle="1" w:styleId="submitted-info">
    <w:name w:val="submitted-info"/>
    <w:basedOn w:val="DefaultParagraphFont"/>
    <w:rsid w:val="00A82C81"/>
  </w:style>
  <w:style w:type="character" w:customStyle="1" w:styleId="doctype">
    <w:name w:val="doctype"/>
    <w:basedOn w:val="DefaultParagraphFont"/>
    <w:rsid w:val="00A82C81"/>
  </w:style>
  <w:style w:type="paragraph" w:customStyle="1" w:styleId="hs-text-container">
    <w:name w:val="hs-text-container"/>
    <w:basedOn w:val="Normal"/>
    <w:rsid w:val="00A82C81"/>
    <w:pPr>
      <w:spacing w:before="100" w:beforeAutospacing="1" w:after="100" w:afterAutospacing="1"/>
    </w:pPr>
    <w:rPr>
      <w:rFonts w:ascii="Times" w:hAnsi="Times"/>
      <w:sz w:val="20"/>
      <w:szCs w:val="20"/>
    </w:rPr>
  </w:style>
  <w:style w:type="character" w:customStyle="1" w:styleId="timedate">
    <w:name w:val="timedate"/>
    <w:basedOn w:val="DefaultParagraphFont"/>
    <w:rsid w:val="00A82C81"/>
  </w:style>
  <w:style w:type="character" w:customStyle="1" w:styleId="field-item">
    <w:name w:val="field-item"/>
    <w:basedOn w:val="DefaultParagraphFont"/>
    <w:rsid w:val="00A82C81"/>
  </w:style>
  <w:style w:type="paragraph" w:customStyle="1" w:styleId="published-date">
    <w:name w:val="published-date"/>
    <w:basedOn w:val="Normal"/>
    <w:rsid w:val="00A82C81"/>
    <w:pPr>
      <w:spacing w:before="100" w:beforeAutospacing="1" w:after="100" w:afterAutospacing="1"/>
    </w:pPr>
    <w:rPr>
      <w:rFonts w:ascii="Times" w:hAnsi="Times"/>
      <w:sz w:val="20"/>
      <w:szCs w:val="20"/>
    </w:rPr>
  </w:style>
  <w:style w:type="paragraph" w:customStyle="1" w:styleId="Pa10">
    <w:name w:val="Pa10"/>
    <w:basedOn w:val="Default"/>
    <w:next w:val="Default"/>
    <w:uiPriority w:val="99"/>
    <w:qFormat/>
    <w:rsid w:val="00A82C81"/>
    <w:pPr>
      <w:widowControl w:val="0"/>
      <w:spacing w:after="0" w:line="241" w:lineRule="atLeast"/>
    </w:pPr>
    <w:rPr>
      <w:rFonts w:ascii="Myriad Pro Light" w:eastAsiaTheme="minorEastAsia" w:hAnsi="Myriad Pro Light" w:cs="Times New Roman"/>
      <w:sz w:val="24"/>
    </w:rPr>
  </w:style>
  <w:style w:type="paragraph" w:customStyle="1" w:styleId="headlinemeta">
    <w:name w:val="headline_meta"/>
    <w:basedOn w:val="Normal"/>
    <w:rsid w:val="00A82C81"/>
    <w:pPr>
      <w:spacing w:before="100" w:beforeAutospacing="1" w:after="100" w:afterAutospacing="1"/>
    </w:pPr>
    <w:rPr>
      <w:rFonts w:ascii="Times" w:hAnsi="Times"/>
      <w:sz w:val="20"/>
      <w:szCs w:val="20"/>
    </w:rPr>
  </w:style>
  <w:style w:type="paragraph" w:customStyle="1" w:styleId="pub-type">
    <w:name w:val="pub-type"/>
    <w:basedOn w:val="Normal"/>
    <w:rsid w:val="00A82C81"/>
    <w:pPr>
      <w:spacing w:before="100" w:beforeAutospacing="1" w:after="100" w:afterAutospacing="1"/>
    </w:pPr>
    <w:rPr>
      <w:rFonts w:ascii="Times" w:hAnsi="Times"/>
      <w:sz w:val="20"/>
      <w:szCs w:val="20"/>
    </w:rPr>
  </w:style>
  <w:style w:type="character" w:customStyle="1" w:styleId="lang-select">
    <w:name w:val="lang-select"/>
    <w:basedOn w:val="DefaultParagraphFont"/>
    <w:rsid w:val="00A82C81"/>
  </w:style>
  <w:style w:type="character" w:customStyle="1" w:styleId="crauthor">
    <w:name w:val="cr_author"/>
    <w:basedOn w:val="DefaultParagraphFont"/>
    <w:rsid w:val="00A82C81"/>
  </w:style>
  <w:style w:type="character" w:customStyle="1" w:styleId="span6">
    <w:name w:val="span6"/>
    <w:basedOn w:val="DefaultParagraphFont"/>
    <w:rsid w:val="00A82C81"/>
  </w:style>
  <w:style w:type="character" w:customStyle="1" w:styleId="posted-on">
    <w:name w:val="posted-on"/>
    <w:basedOn w:val="DefaultParagraphFont"/>
    <w:rsid w:val="00A82C81"/>
  </w:style>
  <w:style w:type="paragraph" w:customStyle="1" w:styleId="default0">
    <w:name w:val="default"/>
    <w:basedOn w:val="Normal"/>
    <w:rsid w:val="00A82C81"/>
    <w:pPr>
      <w:spacing w:before="100" w:beforeAutospacing="1" w:after="100" w:afterAutospacing="1"/>
    </w:pPr>
    <w:rPr>
      <w:rFonts w:ascii="Times" w:hAnsi="Times"/>
      <w:sz w:val="20"/>
      <w:szCs w:val="20"/>
    </w:rPr>
  </w:style>
  <w:style w:type="character" w:customStyle="1" w:styleId="pbaffiliations">
    <w:name w:val="pb_affiliations"/>
    <w:basedOn w:val="DefaultParagraphFont"/>
    <w:rsid w:val="00A82C81"/>
  </w:style>
  <w:style w:type="character" w:customStyle="1" w:styleId="authorinfo">
    <w:name w:val="author_info"/>
    <w:basedOn w:val="DefaultParagraphFont"/>
    <w:rsid w:val="00A82C81"/>
  </w:style>
  <w:style w:type="paragraph" w:customStyle="1" w:styleId="zn-bodyparagraph">
    <w:name w:val="zn-body__paragraph"/>
    <w:basedOn w:val="Normal"/>
    <w:rsid w:val="00A82C81"/>
    <w:pPr>
      <w:spacing w:before="100" w:beforeAutospacing="1" w:after="100" w:afterAutospacing="1"/>
    </w:pPr>
    <w:rPr>
      <w:rFonts w:ascii="Times" w:hAnsi="Times"/>
      <w:sz w:val="20"/>
      <w:szCs w:val="20"/>
    </w:rPr>
  </w:style>
  <w:style w:type="paragraph" w:customStyle="1" w:styleId="metadatabyline">
    <w:name w:val="metadata__byline"/>
    <w:basedOn w:val="Normal"/>
    <w:rsid w:val="00A82C81"/>
    <w:pPr>
      <w:spacing w:before="100" w:beforeAutospacing="1" w:after="100" w:afterAutospacing="1"/>
    </w:pPr>
    <w:rPr>
      <w:rFonts w:ascii="Times" w:hAnsi="Times"/>
      <w:sz w:val="20"/>
      <w:szCs w:val="20"/>
    </w:rPr>
  </w:style>
  <w:style w:type="character" w:customStyle="1" w:styleId="metadatabylineauthor">
    <w:name w:val="metadata__byline__author"/>
    <w:basedOn w:val="DefaultParagraphFont"/>
    <w:rsid w:val="00A82C81"/>
  </w:style>
  <w:style w:type="character" w:customStyle="1" w:styleId="elstoryelementheader">
    <w:name w:val="el__storyelement__header"/>
    <w:basedOn w:val="DefaultParagraphFont"/>
    <w:rsid w:val="00A82C81"/>
  </w:style>
  <w:style w:type="character" w:customStyle="1" w:styleId="elstoryelementgray">
    <w:name w:val="el__storyelement__gray"/>
    <w:basedOn w:val="DefaultParagraphFont"/>
    <w:rsid w:val="00A82C81"/>
  </w:style>
  <w:style w:type="character" w:customStyle="1" w:styleId="externaledithide">
    <w:name w:val="external_edit_hide"/>
    <w:basedOn w:val="DefaultParagraphFont"/>
    <w:rsid w:val="00A82C81"/>
  </w:style>
  <w:style w:type="character" w:customStyle="1" w:styleId="div">
    <w:name w:val="div"/>
    <w:basedOn w:val="DefaultParagraphFont"/>
    <w:rsid w:val="00A82C81"/>
  </w:style>
  <w:style w:type="character" w:customStyle="1" w:styleId="field-content">
    <w:name w:val="field-content"/>
    <w:basedOn w:val="DefaultParagraphFont"/>
    <w:rsid w:val="00A82C81"/>
  </w:style>
  <w:style w:type="paragraph" w:customStyle="1" w:styleId="xhead">
    <w:name w:val="xhead"/>
    <w:basedOn w:val="Normal"/>
    <w:rsid w:val="00A82C81"/>
    <w:pPr>
      <w:spacing w:before="100" w:beforeAutospacing="1" w:after="100" w:afterAutospacing="1"/>
    </w:pPr>
    <w:rPr>
      <w:rFonts w:ascii="Times" w:hAnsi="Times"/>
      <w:sz w:val="20"/>
      <w:szCs w:val="20"/>
    </w:rPr>
  </w:style>
  <w:style w:type="paragraph" w:customStyle="1" w:styleId="quiet">
    <w:name w:val="quiet"/>
    <w:basedOn w:val="Normal"/>
    <w:rsid w:val="00A82C81"/>
    <w:pPr>
      <w:spacing w:before="100" w:beforeAutospacing="1" w:after="100" w:afterAutospacing="1"/>
    </w:pPr>
    <w:rPr>
      <w:rFonts w:ascii="Times" w:hAnsi="Times"/>
      <w:sz w:val="20"/>
      <w:szCs w:val="20"/>
    </w:rPr>
  </w:style>
  <w:style w:type="character" w:customStyle="1" w:styleId="time">
    <w:name w:val="time"/>
    <w:basedOn w:val="DefaultParagraphFont"/>
    <w:rsid w:val="00A82C81"/>
  </w:style>
  <w:style w:type="character" w:customStyle="1" w:styleId="messagecontent">
    <w:name w:val="message_content"/>
    <w:rsid w:val="00A82C81"/>
  </w:style>
  <w:style w:type="paragraph" w:customStyle="1" w:styleId="Hyperlink2">
    <w:name w:val="Hyperlink2"/>
    <w:basedOn w:val="Normal"/>
    <w:qFormat/>
    <w:rsid w:val="00A82C81"/>
    <w:rPr>
      <w:rFonts w:eastAsia="Calibri"/>
      <w:color w:val="00B0F0"/>
      <w:sz w:val="20"/>
      <w:u w:val="single" w:color="00B0F0"/>
    </w:rPr>
  </w:style>
  <w:style w:type="character" w:customStyle="1" w:styleId="Heading5Char1">
    <w:name w:val="Heading 5 Char1"/>
    <w:aliases w:val="Blocks Char1,Text Char1"/>
    <w:basedOn w:val="DefaultParagraphFont"/>
    <w:semiHidden/>
    <w:rsid w:val="00A82C81"/>
    <w:rPr>
      <w:rFonts w:asciiTheme="majorHAnsi" w:eastAsiaTheme="majorEastAsia" w:hAnsiTheme="majorHAnsi" w:cstheme="majorBidi"/>
      <w:color w:val="243F60" w:themeColor="accent1" w:themeShade="7F"/>
      <w:sz w:val="22"/>
      <w:szCs w:val="24"/>
    </w:rPr>
  </w:style>
  <w:style w:type="character" w:customStyle="1" w:styleId="Heading6Char1">
    <w:name w:val="Heading 6 Char1"/>
    <w:aliases w:val="cites2 Char1"/>
    <w:basedOn w:val="DefaultParagraphFont"/>
    <w:semiHidden/>
    <w:rsid w:val="00A82C81"/>
    <w:rPr>
      <w:rFonts w:asciiTheme="majorHAnsi" w:eastAsiaTheme="majorEastAsia" w:hAnsiTheme="majorHAnsi" w:cstheme="majorBidi"/>
      <w:i/>
      <w:iCs/>
      <w:color w:val="243F60" w:themeColor="accent1" w:themeShade="7F"/>
      <w:sz w:val="22"/>
      <w:szCs w:val="24"/>
    </w:rPr>
  </w:style>
  <w:style w:type="paragraph" w:customStyle="1" w:styleId="cardtext10">
    <w:name w:val="card text1"/>
    <w:basedOn w:val="Normal"/>
    <w:uiPriority w:val="99"/>
    <w:qFormat/>
    <w:rsid w:val="00A82C81"/>
    <w:pPr>
      <w:ind w:left="288" w:right="288"/>
    </w:pPr>
  </w:style>
  <w:style w:type="character" w:customStyle="1" w:styleId="CardStyleChar">
    <w:name w:val="Card Style Char"/>
    <w:link w:val="CardStyle"/>
    <w:locked/>
    <w:rsid w:val="00A82C81"/>
    <w:rPr>
      <w:rFonts w:ascii="Times New Roman" w:eastAsia="Calibri" w:hAnsi="Times New Roman" w:cs="Times New Roman"/>
      <w:sz w:val="22"/>
    </w:rPr>
  </w:style>
  <w:style w:type="character" w:customStyle="1" w:styleId="StyleCardStyleBlackUnderlineChar">
    <w:name w:val="Style Card Style + Black Underline Char"/>
    <w:link w:val="StyleCardStyleBlackUnderline"/>
    <w:locked/>
    <w:rsid w:val="00A82C81"/>
    <w:rPr>
      <w:rFonts w:ascii="Times New Roman" w:eastAsia="Times New Roman" w:hAnsi="Times New Roman" w:cs="Times New Roman"/>
      <w:color w:val="000000"/>
      <w:sz w:val="20"/>
      <w:u w:val="single"/>
      <w:lang w:val="x-none" w:eastAsia="x-none"/>
    </w:rPr>
  </w:style>
  <w:style w:type="paragraph" w:customStyle="1" w:styleId="StyleCardStyleBlackUnderline">
    <w:name w:val="Style Card Style + Black Underline"/>
    <w:basedOn w:val="CardStyle"/>
    <w:link w:val="StyleCardStyleBlackUnderlineChar"/>
    <w:qFormat/>
    <w:rsid w:val="00A82C81"/>
    <w:pPr>
      <w:tabs>
        <w:tab w:val="clear" w:pos="9450"/>
      </w:tabs>
    </w:pPr>
    <w:rPr>
      <w:rFonts w:eastAsia="Times New Roman"/>
      <w:color w:val="000000"/>
      <w:sz w:val="20"/>
      <w:u w:val="single"/>
      <w:lang w:val="x-none" w:eastAsia="x-none"/>
    </w:rPr>
  </w:style>
  <w:style w:type="paragraph" w:customStyle="1" w:styleId="RyanEvTop1">
    <w:name w:val="RyanEvTop1"/>
    <w:basedOn w:val="Normal"/>
    <w:autoRedefine/>
    <w:uiPriority w:val="99"/>
    <w:qFormat/>
    <w:rsid w:val="00A82C81"/>
    <w:pPr>
      <w:keepNext/>
      <w:keepLines/>
      <w:tabs>
        <w:tab w:val="left" w:pos="8640"/>
      </w:tabs>
      <w:jc w:val="both"/>
    </w:pPr>
    <w:rPr>
      <w:rFonts w:eastAsiaTheme="majorEastAsia"/>
      <w:sz w:val="20"/>
      <w:szCs w:val="20"/>
    </w:rPr>
  </w:style>
  <w:style w:type="paragraph" w:customStyle="1" w:styleId="RyanEvText1">
    <w:name w:val="RyanEvText1"/>
    <w:basedOn w:val="Normal"/>
    <w:autoRedefine/>
    <w:uiPriority w:val="99"/>
    <w:qFormat/>
    <w:rsid w:val="00A82C81"/>
    <w:pPr>
      <w:keepLines/>
      <w:spacing w:line="190" w:lineRule="exact"/>
      <w:jc w:val="both"/>
    </w:pPr>
    <w:rPr>
      <w:rFonts w:eastAsiaTheme="majorEastAsia" w:cstheme="majorBidi"/>
      <w:iCs/>
      <w:sz w:val="18"/>
      <w:szCs w:val="18"/>
    </w:rPr>
  </w:style>
  <w:style w:type="paragraph" w:customStyle="1" w:styleId="PhoHat">
    <w:name w:val="PhoHat"/>
    <w:basedOn w:val="Normal"/>
    <w:next w:val="Default"/>
    <w:uiPriority w:val="99"/>
    <w:qFormat/>
    <w:rsid w:val="00A82C81"/>
    <w:pPr>
      <w:jc w:val="center"/>
      <w:outlineLvl w:val="0"/>
    </w:pPr>
    <w:rPr>
      <w:b/>
      <w:sz w:val="32"/>
      <w:u w:val="single"/>
    </w:rPr>
  </w:style>
  <w:style w:type="paragraph" w:customStyle="1" w:styleId="PhoHeading2">
    <w:name w:val="PhoHeading 2"/>
    <w:basedOn w:val="Normal"/>
    <w:uiPriority w:val="99"/>
    <w:qFormat/>
    <w:rsid w:val="00A82C81"/>
    <w:pPr>
      <w:jc w:val="center"/>
    </w:pPr>
    <w:rPr>
      <w:b/>
      <w:sz w:val="28"/>
      <w:u w:val="single"/>
    </w:rPr>
  </w:style>
  <w:style w:type="paragraph" w:customStyle="1" w:styleId="PhoTag">
    <w:name w:val="PhoTag"/>
    <w:basedOn w:val="Normal"/>
    <w:next w:val="Normal"/>
    <w:autoRedefine/>
    <w:uiPriority w:val="99"/>
    <w:qFormat/>
    <w:rsid w:val="00A82C81"/>
    <w:rPr>
      <w:b/>
    </w:rPr>
  </w:style>
  <w:style w:type="paragraph" w:customStyle="1" w:styleId="Small1">
    <w:name w:val="Small1"/>
    <w:basedOn w:val="Normal"/>
    <w:next w:val="Normal"/>
    <w:uiPriority w:val="99"/>
    <w:qFormat/>
    <w:rsid w:val="00A82C81"/>
    <w:rPr>
      <w:rFonts w:ascii="Arial Narrow" w:eastAsia="Calibri" w:hAnsi="Arial Narrow"/>
    </w:rPr>
  </w:style>
  <w:style w:type="character" w:customStyle="1" w:styleId="cardChar1Char">
    <w:name w:val="card Char1 Char"/>
    <w:link w:val="cardChar10"/>
    <w:locked/>
    <w:rsid w:val="00A82C81"/>
  </w:style>
  <w:style w:type="paragraph" w:customStyle="1" w:styleId="cardChar10">
    <w:name w:val="card Char1"/>
    <w:basedOn w:val="Normal"/>
    <w:link w:val="cardChar1Char"/>
    <w:qFormat/>
    <w:rsid w:val="00A82C81"/>
    <w:pPr>
      <w:ind w:left="288" w:right="288"/>
    </w:pPr>
    <w:rPr>
      <w:rFonts w:asciiTheme="minorHAnsi" w:hAnsiTheme="minorHAnsi" w:cstheme="minorBidi"/>
      <w:sz w:val="24"/>
    </w:rPr>
  </w:style>
  <w:style w:type="character" w:customStyle="1" w:styleId="StyleBoldUnderline12ptChar">
    <w:name w:val="Style BoldUnderline + 12 pt Char"/>
    <w:link w:val="StyleBoldUnderline12pt"/>
    <w:locked/>
    <w:rsid w:val="00A82C81"/>
    <w:rPr>
      <w:rFonts w:ascii="Times New Roman" w:eastAsia="Times New Roman" w:hAnsi="Times New Roman" w:cs="Times New Roman"/>
      <w:b/>
      <w:bCs/>
      <w:u w:val="single"/>
    </w:rPr>
  </w:style>
  <w:style w:type="paragraph" w:customStyle="1" w:styleId="StyleBoldUnderline12pt">
    <w:name w:val="Style BoldUnderline + 12 pt"/>
    <w:link w:val="StyleBoldUnderline12ptChar"/>
    <w:qFormat/>
    <w:rsid w:val="00A82C81"/>
    <w:pPr>
      <w:spacing w:after="160" w:line="259" w:lineRule="auto"/>
    </w:pPr>
    <w:rPr>
      <w:rFonts w:ascii="Times New Roman" w:eastAsia="Times New Roman" w:hAnsi="Times New Roman" w:cs="Times New Roman"/>
      <w:b/>
      <w:bCs/>
      <w:u w:val="single"/>
    </w:rPr>
  </w:style>
  <w:style w:type="paragraph" w:customStyle="1" w:styleId="Tiny-WFU">
    <w:name w:val="Tiny-WFU"/>
    <w:basedOn w:val="Normal"/>
    <w:uiPriority w:val="99"/>
    <w:qFormat/>
    <w:rsid w:val="00A82C81"/>
    <w:rPr>
      <w:rFonts w:ascii="Cambria" w:eastAsia="Malgun Gothic" w:hAnsi="Cambria"/>
      <w:sz w:val="12"/>
      <w:lang w:eastAsia="ko-KR"/>
    </w:rPr>
  </w:style>
  <w:style w:type="paragraph" w:customStyle="1" w:styleId="style49">
    <w:name w:val="style49"/>
    <w:basedOn w:val="Normal"/>
    <w:uiPriority w:val="99"/>
    <w:qFormat/>
    <w:rsid w:val="00A82C81"/>
    <w:pPr>
      <w:spacing w:before="100" w:beforeAutospacing="1" w:after="100" w:afterAutospacing="1"/>
    </w:pPr>
    <w:rPr>
      <w:rFonts w:ascii="Cambria" w:eastAsia="Times New Roman" w:hAnsi="Cambria"/>
      <w:lang w:eastAsia="ko-KR"/>
    </w:rPr>
  </w:style>
  <w:style w:type="character" w:customStyle="1" w:styleId="UnunderlinedChar">
    <w:name w:val="Ununderlined Char"/>
    <w:link w:val="Ununderlined"/>
    <w:locked/>
    <w:rsid w:val="00A82C81"/>
    <w:rPr>
      <w:rFonts w:ascii="Arial Narrow" w:hAnsi="Arial Narrow"/>
      <w:sz w:val="12"/>
    </w:rPr>
  </w:style>
  <w:style w:type="paragraph" w:customStyle="1" w:styleId="Ununderlined">
    <w:name w:val="Ununderlined"/>
    <w:basedOn w:val="Normal"/>
    <w:link w:val="UnunderlinedChar"/>
    <w:qFormat/>
    <w:rsid w:val="00A82C81"/>
    <w:pPr>
      <w:jc w:val="both"/>
    </w:pPr>
    <w:rPr>
      <w:rFonts w:ascii="Arial Narrow" w:hAnsi="Arial Narrow" w:cstheme="minorBidi"/>
      <w:sz w:val="12"/>
    </w:rPr>
  </w:style>
  <w:style w:type="character" w:customStyle="1" w:styleId="bloctitlesChar">
    <w:name w:val="bloc titles Char"/>
    <w:link w:val="bloctitles"/>
    <w:locked/>
    <w:rsid w:val="00A82C81"/>
    <w:rPr>
      <w:rFonts w:ascii="Cambria" w:eastAsia="Times New Roman" w:hAnsi="Cambria" w:cs="Times New Roman"/>
      <w:b/>
      <w:bCs/>
      <w:sz w:val="28"/>
      <w:szCs w:val="28"/>
      <w:u w:val="single"/>
      <w:lang w:eastAsia="ko-KR"/>
    </w:rPr>
  </w:style>
  <w:style w:type="paragraph" w:customStyle="1" w:styleId="bloctitles">
    <w:name w:val="bloc titles"/>
    <w:basedOn w:val="Heading1"/>
    <w:next w:val="Normal"/>
    <w:link w:val="bloctitlesChar"/>
    <w:autoRedefine/>
    <w:qFormat/>
    <w:rsid w:val="00A82C81"/>
    <w:pPr>
      <w:keepNext w:val="0"/>
      <w:keepLines w:val="0"/>
      <w:pBdr>
        <w:top w:val="none" w:sz="0" w:space="0" w:color="auto"/>
        <w:left w:val="none" w:sz="0" w:space="0" w:color="auto"/>
        <w:bottom w:val="none" w:sz="0" w:space="0" w:color="auto"/>
        <w:right w:val="none" w:sz="0" w:space="0" w:color="auto"/>
      </w:pBdr>
      <w:contextualSpacing/>
    </w:pPr>
    <w:rPr>
      <w:rFonts w:ascii="Cambria" w:eastAsia="Times New Roman" w:hAnsi="Cambria" w:cs="Times New Roman"/>
      <w:sz w:val="28"/>
      <w:szCs w:val="28"/>
      <w:u w:val="single"/>
      <w:lang w:eastAsia="ko-KR"/>
    </w:rPr>
  </w:style>
  <w:style w:type="paragraph" w:customStyle="1" w:styleId="docheader">
    <w:name w:val="doc header"/>
    <w:autoRedefine/>
    <w:uiPriority w:val="99"/>
    <w:qFormat/>
    <w:rsid w:val="00A82C81"/>
    <w:rPr>
      <w:rFonts w:ascii="Times New Roman" w:eastAsia="Malgun Gothic" w:hAnsi="Times New Roman"/>
      <w:b/>
      <w:sz w:val="20"/>
    </w:rPr>
  </w:style>
  <w:style w:type="paragraph" w:customStyle="1" w:styleId="docfooter">
    <w:name w:val="doc footer"/>
    <w:autoRedefine/>
    <w:uiPriority w:val="99"/>
    <w:qFormat/>
    <w:rsid w:val="00A82C81"/>
    <w:pPr>
      <w:jc w:val="right"/>
    </w:pPr>
    <w:rPr>
      <w:rFonts w:ascii="Times New Roman" w:eastAsia="Malgun Gothic" w:hAnsi="Times New Roman"/>
      <w:b/>
      <w:sz w:val="22"/>
    </w:rPr>
  </w:style>
  <w:style w:type="character" w:customStyle="1" w:styleId="blocorganizerChar">
    <w:name w:val="bloc organizer Char"/>
    <w:link w:val="blocorganizer"/>
    <w:locked/>
    <w:rsid w:val="00A82C81"/>
    <w:rPr>
      <w:rFonts w:ascii="Cambria" w:eastAsia="Times New Roman" w:hAnsi="Cambria" w:cs="Times New Roman"/>
      <w:b/>
      <w:bCs/>
      <w:sz w:val="4"/>
      <w:szCs w:val="28"/>
      <w:u w:val="single"/>
      <w:lang w:eastAsia="ko-KR"/>
    </w:rPr>
  </w:style>
  <w:style w:type="paragraph" w:customStyle="1" w:styleId="blocorganizer">
    <w:name w:val="bloc organizer"/>
    <w:basedOn w:val="Heading1"/>
    <w:next w:val="bloctitles"/>
    <w:link w:val="blocorganizerChar"/>
    <w:autoRedefine/>
    <w:qFormat/>
    <w:rsid w:val="00A82C81"/>
    <w:pPr>
      <w:keepNext w:val="0"/>
      <w:keepLines w:val="0"/>
      <w:pBdr>
        <w:top w:val="none" w:sz="0" w:space="0" w:color="auto"/>
        <w:left w:val="none" w:sz="0" w:space="0" w:color="auto"/>
        <w:bottom w:val="none" w:sz="0" w:space="0" w:color="auto"/>
        <w:right w:val="none" w:sz="0" w:space="0" w:color="auto"/>
      </w:pBdr>
      <w:contextualSpacing/>
    </w:pPr>
    <w:rPr>
      <w:rFonts w:ascii="Cambria" w:eastAsia="Times New Roman" w:hAnsi="Cambria" w:cs="Times New Roman"/>
      <w:sz w:val="4"/>
      <w:szCs w:val="28"/>
      <w:u w:val="single"/>
      <w:lang w:eastAsia="ko-KR"/>
    </w:rPr>
  </w:style>
  <w:style w:type="paragraph" w:customStyle="1" w:styleId="Style101">
    <w:name w:val="Style 101"/>
    <w:basedOn w:val="Normal"/>
    <w:uiPriority w:val="99"/>
    <w:qFormat/>
    <w:rsid w:val="00A82C81"/>
    <w:pPr>
      <w:widowControl w:val="0"/>
      <w:autoSpaceDE w:val="0"/>
      <w:autoSpaceDN w:val="0"/>
      <w:adjustRightInd w:val="0"/>
    </w:pPr>
    <w:rPr>
      <w:rFonts w:ascii="Arial Narrow" w:eastAsia="Times New Roman" w:hAnsi="Arial Narrow" w:cs="Arial Narrow"/>
      <w:sz w:val="18"/>
      <w:szCs w:val="18"/>
      <w:u w:val="single"/>
      <w:lang w:eastAsia="ko-KR"/>
    </w:rPr>
  </w:style>
  <w:style w:type="paragraph" w:customStyle="1" w:styleId="Style104">
    <w:name w:val="Style 104"/>
    <w:basedOn w:val="Normal"/>
    <w:uiPriority w:val="99"/>
    <w:qFormat/>
    <w:rsid w:val="00A82C81"/>
    <w:pPr>
      <w:widowControl w:val="0"/>
      <w:autoSpaceDE w:val="0"/>
      <w:autoSpaceDN w:val="0"/>
      <w:ind w:right="216"/>
    </w:pPr>
    <w:rPr>
      <w:rFonts w:ascii="Arial Narrow" w:eastAsia="Times New Roman" w:hAnsi="Arial Narrow" w:cs="Arial Narrow"/>
      <w:lang w:eastAsia="ko-KR"/>
    </w:rPr>
  </w:style>
  <w:style w:type="paragraph" w:customStyle="1" w:styleId="Style1100">
    <w:name w:val="Style 110"/>
    <w:basedOn w:val="Normal"/>
    <w:uiPriority w:val="99"/>
    <w:qFormat/>
    <w:rsid w:val="00A82C81"/>
    <w:pPr>
      <w:widowControl w:val="0"/>
      <w:autoSpaceDE w:val="0"/>
      <w:autoSpaceDN w:val="0"/>
      <w:ind w:right="72"/>
    </w:pPr>
    <w:rPr>
      <w:rFonts w:ascii="Arial Narrow" w:eastAsia="Times New Roman" w:hAnsi="Arial Narrow" w:cs="Arial Narrow"/>
      <w:u w:val="single"/>
      <w:lang w:eastAsia="ko-KR"/>
    </w:rPr>
  </w:style>
  <w:style w:type="paragraph" w:customStyle="1" w:styleId="Style102">
    <w:name w:val="Style 102"/>
    <w:basedOn w:val="Normal"/>
    <w:uiPriority w:val="99"/>
    <w:qFormat/>
    <w:rsid w:val="00A82C81"/>
    <w:pPr>
      <w:widowControl w:val="0"/>
      <w:autoSpaceDE w:val="0"/>
      <w:autoSpaceDN w:val="0"/>
      <w:spacing w:before="144" w:line="276" w:lineRule="auto"/>
      <w:ind w:right="72"/>
    </w:pPr>
    <w:rPr>
      <w:rFonts w:ascii="Arial Narrow" w:eastAsia="Times New Roman" w:hAnsi="Arial Narrow" w:cs="Arial Narrow"/>
      <w:sz w:val="18"/>
      <w:szCs w:val="18"/>
      <w:lang w:eastAsia="ko-KR"/>
    </w:rPr>
  </w:style>
  <w:style w:type="paragraph" w:customStyle="1" w:styleId="Style107">
    <w:name w:val="Style 107"/>
    <w:basedOn w:val="Normal"/>
    <w:uiPriority w:val="99"/>
    <w:qFormat/>
    <w:rsid w:val="00A82C81"/>
    <w:pPr>
      <w:widowControl w:val="0"/>
      <w:autoSpaceDE w:val="0"/>
      <w:autoSpaceDN w:val="0"/>
      <w:adjustRightInd w:val="0"/>
    </w:pPr>
    <w:rPr>
      <w:rFonts w:ascii="Arial Narrow" w:eastAsia="Times New Roman" w:hAnsi="Arial Narrow" w:cs="Arial Narrow"/>
      <w:szCs w:val="16"/>
      <w:lang w:eastAsia="ko-KR"/>
    </w:rPr>
  </w:style>
  <w:style w:type="paragraph" w:customStyle="1" w:styleId="Style77">
    <w:name w:val="Style 77"/>
    <w:basedOn w:val="Normal"/>
    <w:uiPriority w:val="99"/>
    <w:qFormat/>
    <w:rsid w:val="00A82C81"/>
    <w:pPr>
      <w:widowControl w:val="0"/>
      <w:autoSpaceDE w:val="0"/>
      <w:autoSpaceDN w:val="0"/>
      <w:spacing w:line="192" w:lineRule="auto"/>
    </w:pPr>
    <w:rPr>
      <w:rFonts w:ascii="Arial Narrow" w:eastAsia="Times New Roman" w:hAnsi="Arial Narrow" w:cs="Arial Narrow"/>
      <w:b/>
      <w:bCs/>
      <w:szCs w:val="20"/>
      <w:lang w:eastAsia="ko-KR"/>
    </w:rPr>
  </w:style>
  <w:style w:type="paragraph" w:customStyle="1" w:styleId="Style1090">
    <w:name w:val="Style 109"/>
    <w:basedOn w:val="Normal"/>
    <w:uiPriority w:val="99"/>
    <w:qFormat/>
    <w:rsid w:val="00A82C81"/>
    <w:pPr>
      <w:widowControl w:val="0"/>
      <w:autoSpaceDE w:val="0"/>
      <w:autoSpaceDN w:val="0"/>
      <w:spacing w:before="504"/>
    </w:pPr>
    <w:rPr>
      <w:rFonts w:eastAsia="Times New Roman"/>
      <w:b/>
      <w:bCs/>
      <w:sz w:val="6"/>
      <w:szCs w:val="6"/>
      <w:lang w:eastAsia="ko-KR"/>
    </w:rPr>
  </w:style>
  <w:style w:type="paragraph" w:customStyle="1" w:styleId="Style25">
    <w:name w:val="Style25"/>
    <w:basedOn w:val="Normal"/>
    <w:uiPriority w:val="99"/>
    <w:qFormat/>
    <w:rsid w:val="00A82C81"/>
    <w:pPr>
      <w:widowControl w:val="0"/>
      <w:autoSpaceDE w:val="0"/>
      <w:autoSpaceDN w:val="0"/>
      <w:adjustRightInd w:val="0"/>
      <w:spacing w:line="240" w:lineRule="exact"/>
    </w:pPr>
    <w:rPr>
      <w:rFonts w:ascii="Cambria" w:eastAsia="Malgun Gothic" w:hAnsi="Cambria"/>
      <w:lang w:eastAsia="ko-KR"/>
    </w:rPr>
  </w:style>
  <w:style w:type="paragraph" w:customStyle="1" w:styleId="Style15">
    <w:name w:val="Style15"/>
    <w:basedOn w:val="Normal"/>
    <w:uiPriority w:val="99"/>
    <w:qFormat/>
    <w:rsid w:val="00A82C81"/>
    <w:pPr>
      <w:widowControl w:val="0"/>
      <w:autoSpaceDE w:val="0"/>
      <w:autoSpaceDN w:val="0"/>
      <w:adjustRightInd w:val="0"/>
      <w:spacing w:line="276" w:lineRule="exact"/>
      <w:ind w:firstLine="125"/>
    </w:pPr>
    <w:rPr>
      <w:rFonts w:ascii="Cambria" w:eastAsia="Malgun Gothic" w:hAnsi="Cambria"/>
      <w:lang w:eastAsia="ko-KR"/>
    </w:rPr>
  </w:style>
  <w:style w:type="paragraph" w:customStyle="1" w:styleId="Style80">
    <w:name w:val="Style8"/>
    <w:basedOn w:val="Normal"/>
    <w:uiPriority w:val="99"/>
    <w:qFormat/>
    <w:rsid w:val="00A82C81"/>
    <w:pPr>
      <w:widowControl w:val="0"/>
      <w:autoSpaceDE w:val="0"/>
      <w:autoSpaceDN w:val="0"/>
      <w:adjustRightInd w:val="0"/>
      <w:spacing w:line="274" w:lineRule="exact"/>
      <w:jc w:val="both"/>
    </w:pPr>
    <w:rPr>
      <w:rFonts w:ascii="Cambria" w:eastAsia="Malgun Gothic" w:hAnsi="Cambria"/>
      <w:lang w:eastAsia="ko-KR"/>
    </w:rPr>
  </w:style>
  <w:style w:type="character" w:customStyle="1" w:styleId="CardUnderlinedCharChar0">
    <w:name w:val="Card Underlined Char Char"/>
    <w:locked/>
    <w:rsid w:val="00A82C81"/>
    <w:rPr>
      <w:rFonts w:ascii="Arial Narrow" w:eastAsia="Calibri" w:hAnsi="Arial Narrow" w:cs="Times New Roman"/>
      <w:u w:val="single"/>
    </w:rPr>
  </w:style>
  <w:style w:type="character" w:customStyle="1" w:styleId="NormaltextCharChar">
    <w:name w:val="Normal text Char Char"/>
    <w:basedOn w:val="DefaultParagraphFont"/>
    <w:link w:val="Normaltext0"/>
    <w:locked/>
    <w:rsid w:val="00A82C81"/>
    <w:rPr>
      <w:rFonts w:ascii="Arial" w:eastAsia="Times New Roman" w:hAnsi="Arial" w:cs="Arial"/>
      <w:sz w:val="20"/>
      <w:szCs w:val="20"/>
    </w:rPr>
  </w:style>
  <w:style w:type="character" w:customStyle="1" w:styleId="CiteCardChar">
    <w:name w:val="Cite_Card Char"/>
    <w:link w:val="CiteCard0"/>
    <w:locked/>
    <w:rsid w:val="00A82C81"/>
    <w:rPr>
      <w:rFonts w:ascii="Times New Roman" w:eastAsia="Times New Roman" w:hAnsi="Times New Roman" w:cs="Arial"/>
      <w:bCs/>
      <w:sz w:val="20"/>
      <w:szCs w:val="20"/>
    </w:rPr>
  </w:style>
  <w:style w:type="paragraph" w:customStyle="1" w:styleId="CiteCard0">
    <w:name w:val="Cite_Card"/>
    <w:link w:val="CiteCardChar"/>
    <w:qFormat/>
    <w:rsid w:val="00A82C81"/>
    <w:pPr>
      <w:ind w:left="1440" w:right="1440"/>
      <w:jc w:val="both"/>
    </w:pPr>
    <w:rPr>
      <w:rFonts w:ascii="Times New Roman" w:eastAsia="Times New Roman" w:hAnsi="Times New Roman" w:cs="Arial"/>
      <w:bCs/>
      <w:sz w:val="20"/>
      <w:szCs w:val="20"/>
    </w:rPr>
  </w:style>
  <w:style w:type="paragraph" w:customStyle="1" w:styleId="BlockTitle10">
    <w:name w:val="Block Title #1"/>
    <w:basedOn w:val="Heading1"/>
    <w:next w:val="Normal"/>
    <w:qFormat/>
    <w:rsid w:val="00A82C81"/>
    <w:pPr>
      <w:keepLines w:val="0"/>
      <w:pBdr>
        <w:top w:val="single" w:sz="18" w:space="1" w:color="000000"/>
        <w:left w:val="single" w:sz="18" w:space="4" w:color="000000"/>
        <w:bottom w:val="single" w:sz="18" w:space="1" w:color="000000"/>
        <w:right w:val="single" w:sz="18" w:space="4" w:color="000000"/>
      </w:pBdr>
      <w:ind w:left="1728" w:right="1728"/>
    </w:pPr>
    <w:rPr>
      <w:rFonts w:eastAsia="Times New Roman" w:cs="Arial"/>
      <w:color w:val="000000"/>
      <w:kern w:val="32"/>
      <w:sz w:val="24"/>
    </w:rPr>
  </w:style>
  <w:style w:type="character" w:customStyle="1" w:styleId="boldciteChar4">
    <w:name w:val="bold cite Char4"/>
    <w:basedOn w:val="DefaultParagraphFont"/>
    <w:link w:val="boldcite"/>
    <w:locked/>
    <w:rsid w:val="00A82C81"/>
    <w:rPr>
      <w:rFonts w:ascii="Calibri" w:eastAsia="Times New Roman" w:hAnsi="Calibri" w:cs="Calibri"/>
      <w:b/>
      <w:color w:val="000000"/>
      <w:sz w:val="22"/>
      <w:u w:val="thick" w:color="000000"/>
    </w:rPr>
  </w:style>
  <w:style w:type="character" w:customStyle="1" w:styleId="highlightcardtextChar2">
    <w:name w:val="highlight card text Char2"/>
    <w:basedOn w:val="evidencetextChar1"/>
    <w:link w:val="highlightcardtext"/>
    <w:locked/>
    <w:rsid w:val="00A82C81"/>
    <w:rPr>
      <w:rFonts w:ascii="Calibri" w:eastAsia="Times New Roman" w:hAnsi="Calibri" w:cs="Calibri"/>
      <w:color w:val="000000"/>
      <w:u w:val="single" w:color="000000"/>
      <w:shd w:val="pct10" w:color="C0C0C0" w:fill="B3B3B3"/>
      <w:lang w:val="x-none" w:eastAsia="x-none"/>
    </w:rPr>
  </w:style>
  <w:style w:type="paragraph" w:customStyle="1" w:styleId="highlightcardtext">
    <w:name w:val="highlight card text"/>
    <w:basedOn w:val="evidencetext"/>
    <w:link w:val="highlightcardtextChar2"/>
    <w:qFormat/>
    <w:rsid w:val="00A82C81"/>
    <w:pPr>
      <w:framePr w:hSpace="187" w:vSpace="187" w:wrap="notBeside" w:vAnchor="text" w:hAnchor="text" w:y="1"/>
      <w:shd w:val="pct10" w:color="C0C0C0" w:fill="B3B3B3"/>
      <w:ind w:left="432" w:right="432"/>
    </w:pPr>
    <w:rPr>
      <w:rFonts w:cs="Calibri"/>
      <w:sz w:val="24"/>
      <w:u w:val="single" w:color="000000"/>
      <w:lang w:val="x-none" w:eastAsia="x-none"/>
    </w:rPr>
  </w:style>
  <w:style w:type="paragraph" w:customStyle="1" w:styleId="underlineevidencetext">
    <w:name w:val="underline evidence text"/>
    <w:basedOn w:val="evidencetext"/>
    <w:uiPriority w:val="99"/>
    <w:qFormat/>
    <w:rsid w:val="00A82C81"/>
    <w:pPr>
      <w:ind w:left="432" w:right="432"/>
    </w:pPr>
    <w:rPr>
      <w:rFonts w:eastAsiaTheme="minorHAnsi" w:cs="Calibri"/>
      <w:sz w:val="22"/>
      <w:u w:val="single"/>
    </w:rPr>
  </w:style>
  <w:style w:type="paragraph" w:customStyle="1" w:styleId="underlinecard0">
    <w:name w:val="underline card"/>
    <w:basedOn w:val="Normal"/>
    <w:uiPriority w:val="99"/>
    <w:qFormat/>
    <w:rsid w:val="00A82C81"/>
    <w:rPr>
      <w:u w:val="single"/>
    </w:rPr>
  </w:style>
  <w:style w:type="paragraph" w:customStyle="1" w:styleId="BlockTitle20">
    <w:name w:val="Block Title #2"/>
    <w:basedOn w:val="BlockTitle10"/>
    <w:next w:val="Normal"/>
    <w:uiPriority w:val="99"/>
    <w:qFormat/>
    <w:rsid w:val="00A82C81"/>
    <w:pPr>
      <w:outlineLvl w:val="9"/>
    </w:pPr>
  </w:style>
  <w:style w:type="paragraph" w:customStyle="1" w:styleId="CITE">
    <w:name w:val="CITE"/>
    <w:basedOn w:val="Heading1"/>
    <w:link w:val="CITEChar2"/>
    <w:qFormat/>
    <w:rsid w:val="00A82C81"/>
    <w:pPr>
      <w:keepLines w:val="0"/>
      <w:pageBreakBefore w:val="0"/>
      <w:pBdr>
        <w:top w:val="none" w:sz="0" w:space="0" w:color="auto"/>
        <w:left w:val="none" w:sz="0" w:space="0" w:color="auto"/>
        <w:bottom w:val="none" w:sz="0" w:space="0" w:color="auto"/>
        <w:right w:val="none" w:sz="0" w:space="0" w:color="auto"/>
      </w:pBdr>
      <w:jc w:val="left"/>
    </w:pPr>
    <w:rPr>
      <w:rFonts w:ascii="Verdana" w:eastAsia="Times New Roman" w:hAnsi="Verdana" w:cs="Times New Roman"/>
      <w:bCs w:val="0"/>
      <w:sz w:val="20"/>
      <w:szCs w:val="20"/>
    </w:rPr>
  </w:style>
  <w:style w:type="paragraph" w:customStyle="1" w:styleId="Cardtext11">
    <w:name w:val="Card text1"/>
    <w:uiPriority w:val="99"/>
    <w:qFormat/>
    <w:rsid w:val="00A82C81"/>
    <w:pPr>
      <w:widowControl w:val="0"/>
      <w:autoSpaceDE w:val="0"/>
      <w:autoSpaceDN w:val="0"/>
      <w:adjustRightInd w:val="0"/>
    </w:pPr>
    <w:rPr>
      <w:rFonts w:ascii="Arial Narrow" w:eastAsia="Times New Roman" w:hAnsi="Arial Narrow" w:cs="Times New Roman"/>
      <w:szCs w:val="20"/>
      <w:u w:val="single"/>
    </w:rPr>
  </w:style>
  <w:style w:type="paragraph" w:customStyle="1" w:styleId="TxBr25p1">
    <w:name w:val="TxBr_25p1"/>
    <w:basedOn w:val="Normal"/>
    <w:qFormat/>
    <w:rsid w:val="00A82C81"/>
    <w:pPr>
      <w:tabs>
        <w:tab w:val="left" w:pos="204"/>
      </w:tabs>
      <w:autoSpaceDE w:val="0"/>
      <w:autoSpaceDN w:val="0"/>
      <w:adjustRightInd w:val="0"/>
      <w:spacing w:line="260" w:lineRule="atLeast"/>
      <w:jc w:val="both"/>
    </w:pPr>
  </w:style>
  <w:style w:type="paragraph" w:customStyle="1" w:styleId="CardTextCharCharCharCharChar">
    <w:name w:val="Card Text Char Char Char Char Char"/>
    <w:basedOn w:val="Normal"/>
    <w:uiPriority w:val="99"/>
    <w:qFormat/>
    <w:rsid w:val="00A82C81"/>
    <w:pPr>
      <w:ind w:left="1728" w:right="1728"/>
    </w:pPr>
    <w:rPr>
      <w:sz w:val="18"/>
    </w:rPr>
  </w:style>
  <w:style w:type="paragraph" w:customStyle="1" w:styleId="BlockTitle1Char">
    <w:name w:val="Block Title #1 Char"/>
    <w:basedOn w:val="Heading1"/>
    <w:qFormat/>
    <w:rsid w:val="00A82C81"/>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olor w:val="000000"/>
      <w:kern w:val="32"/>
      <w:sz w:val="32"/>
    </w:rPr>
  </w:style>
  <w:style w:type="paragraph" w:customStyle="1" w:styleId="BlockTitle-Unlisted">
    <w:name w:val="Block Title - Unlisted"/>
    <w:next w:val="Normal"/>
    <w:qFormat/>
    <w:rsid w:val="00A82C81"/>
    <w:pPr>
      <w:jc w:val="center"/>
    </w:pPr>
    <w:rPr>
      <w:rFonts w:ascii="Arial" w:eastAsia="Times New Roman" w:hAnsi="Arial"/>
      <w:b/>
      <w:kern w:val="32"/>
      <w:sz w:val="36"/>
      <w:szCs w:val="32"/>
    </w:rPr>
  </w:style>
  <w:style w:type="paragraph" w:customStyle="1" w:styleId="BigCite0">
    <w:name w:val="Big Cite"/>
    <w:basedOn w:val="Heading3"/>
    <w:qFormat/>
    <w:rsid w:val="00A82C81"/>
    <w:pPr>
      <w:keepLines w:val="0"/>
      <w:pageBreakBefore w:val="0"/>
      <w:spacing w:after="60"/>
      <w:jc w:val="left"/>
    </w:pPr>
    <w:rPr>
      <w:rFonts w:eastAsia="Times New Roman" w:cs="Arial"/>
      <w:sz w:val="26"/>
      <w:szCs w:val="26"/>
      <w:u w:val="none"/>
    </w:rPr>
  </w:style>
  <w:style w:type="paragraph" w:customStyle="1" w:styleId="boldcitation">
    <w:name w:val="bold citation"/>
    <w:basedOn w:val="Normal"/>
    <w:qFormat/>
    <w:rsid w:val="00A82C81"/>
    <w:rPr>
      <w:b/>
      <w:sz w:val="28"/>
      <w:u w:val="thick"/>
    </w:rPr>
  </w:style>
  <w:style w:type="paragraph" w:customStyle="1" w:styleId="Lettering">
    <w:name w:val="Lettering"/>
    <w:basedOn w:val="Normal"/>
    <w:next w:val="Normal"/>
    <w:qFormat/>
    <w:rsid w:val="00A82C81"/>
    <w:pPr>
      <w:widowControl w:val="0"/>
      <w:tabs>
        <w:tab w:val="num" w:pos="360"/>
      </w:tabs>
      <w:suppressAutoHyphens/>
      <w:spacing w:after="200"/>
      <w:ind w:left="360" w:hanging="360"/>
    </w:pPr>
    <w:rPr>
      <w:b/>
      <w:szCs w:val="18"/>
    </w:rPr>
  </w:style>
  <w:style w:type="paragraph" w:customStyle="1" w:styleId="BlockTOC">
    <w:name w:val="Block TOC"/>
    <w:basedOn w:val="Heading1"/>
    <w:qFormat/>
    <w:rsid w:val="00A82C81"/>
    <w:pPr>
      <w:keepLines w:val="0"/>
      <w:pageBreakBefore w:val="0"/>
      <w:pBdr>
        <w:top w:val="none" w:sz="0" w:space="0" w:color="auto"/>
        <w:left w:val="none" w:sz="0" w:space="0" w:color="auto"/>
        <w:bottom w:val="none" w:sz="0" w:space="0" w:color="auto"/>
        <w:right w:val="none" w:sz="0" w:space="0" w:color="auto"/>
      </w:pBdr>
      <w:ind w:left="547" w:right="360"/>
    </w:pPr>
    <w:rPr>
      <w:rFonts w:eastAsia="Times New Roman" w:cs="Arial"/>
      <w:kern w:val="32"/>
      <w:sz w:val="32"/>
    </w:rPr>
  </w:style>
  <w:style w:type="paragraph" w:customStyle="1" w:styleId="Pa9">
    <w:name w:val="Pa9"/>
    <w:basedOn w:val="Normal"/>
    <w:next w:val="Normal"/>
    <w:qFormat/>
    <w:rsid w:val="00A82C81"/>
    <w:pPr>
      <w:autoSpaceDE w:val="0"/>
      <w:autoSpaceDN w:val="0"/>
      <w:adjustRightInd w:val="0"/>
      <w:spacing w:line="241" w:lineRule="atLeast"/>
    </w:pPr>
    <w:rPr>
      <w:rFonts w:ascii="DHIPTF+Humanist521BT-BoldConden" w:hAnsi="DHIPTF+Humanist521BT-BoldConden"/>
    </w:rPr>
  </w:style>
  <w:style w:type="paragraph" w:customStyle="1" w:styleId="Pa13">
    <w:name w:val="Pa13"/>
    <w:basedOn w:val="Normal"/>
    <w:next w:val="Normal"/>
    <w:qFormat/>
    <w:rsid w:val="00A82C81"/>
    <w:pPr>
      <w:autoSpaceDE w:val="0"/>
      <w:autoSpaceDN w:val="0"/>
      <w:adjustRightInd w:val="0"/>
      <w:spacing w:line="281" w:lineRule="atLeast"/>
    </w:pPr>
    <w:rPr>
      <w:rFonts w:ascii="DHIPTF+Humanist521BT-BoldConden" w:hAnsi="DHIPTF+Humanist521BT-BoldConden"/>
    </w:rPr>
  </w:style>
  <w:style w:type="paragraph" w:customStyle="1" w:styleId="TagsAndCites">
    <w:name w:val="Tags And Cites"/>
    <w:basedOn w:val="Normal"/>
    <w:uiPriority w:val="99"/>
    <w:qFormat/>
    <w:rsid w:val="00A82C81"/>
    <w:rPr>
      <w:b/>
    </w:rPr>
  </w:style>
  <w:style w:type="paragraph" w:customStyle="1" w:styleId="underlined1">
    <w:name w:val="underlined1"/>
    <w:next w:val="Normal"/>
    <w:autoRedefine/>
    <w:uiPriority w:val="99"/>
    <w:qFormat/>
    <w:rsid w:val="00A82C81"/>
    <w:pPr>
      <w:contextualSpacing/>
    </w:pPr>
    <w:rPr>
      <w:rFonts w:ascii="Times New Roman" w:eastAsia="Malgun Gothic" w:hAnsi="Times New Roman"/>
      <w:sz w:val="21"/>
      <w:u w:val="single"/>
    </w:rPr>
  </w:style>
  <w:style w:type="paragraph" w:customStyle="1" w:styleId="CiteTopline">
    <w:name w:val="Cite Topline"/>
    <w:basedOn w:val="Normal"/>
    <w:autoRedefine/>
    <w:uiPriority w:val="99"/>
    <w:qFormat/>
    <w:rsid w:val="00A82C81"/>
    <w:pPr>
      <w:ind w:left="-720" w:right="-720"/>
    </w:pPr>
    <w:rPr>
      <w:rFonts w:eastAsia="Times New Roman"/>
      <w:b/>
      <w:bCs/>
      <w:szCs w:val="44"/>
      <w:u w:val="single"/>
    </w:rPr>
  </w:style>
  <w:style w:type="paragraph" w:customStyle="1" w:styleId="CiteExtras">
    <w:name w:val="Cite Extras"/>
    <w:basedOn w:val="CiteTopline"/>
    <w:autoRedefine/>
    <w:uiPriority w:val="99"/>
    <w:qFormat/>
    <w:rsid w:val="00A82C81"/>
    <w:pPr>
      <w:spacing w:after="300"/>
    </w:pPr>
    <w:rPr>
      <w:b w:val="0"/>
      <w:sz w:val="20"/>
      <w:u w:val="none"/>
    </w:rPr>
  </w:style>
  <w:style w:type="paragraph" w:customStyle="1" w:styleId="CiteLittle">
    <w:name w:val="Cite Little"/>
    <w:next w:val="Normal"/>
    <w:uiPriority w:val="99"/>
    <w:qFormat/>
    <w:rsid w:val="00A82C81"/>
    <w:rPr>
      <w:rFonts w:ascii="Arial" w:eastAsia="Times New Roman" w:hAnsi="Arial" w:cs="Times New Roman"/>
      <w:bCs/>
      <w:kern w:val="32"/>
      <w:sz w:val="16"/>
      <w:szCs w:val="32"/>
    </w:rPr>
  </w:style>
  <w:style w:type="character" w:customStyle="1" w:styleId="LittleChar">
    <w:name w:val="Little Char"/>
    <w:link w:val="Little"/>
    <w:locked/>
    <w:rsid w:val="00A82C81"/>
    <w:rPr>
      <w:rFonts w:ascii="Calibri" w:eastAsia="Calibri" w:hAnsi="Calibri" w:cs="Times New Roman"/>
      <w:sz w:val="16"/>
    </w:rPr>
  </w:style>
  <w:style w:type="paragraph" w:customStyle="1" w:styleId="HiddenBlockHeader">
    <w:name w:val="Hidden Block Header"/>
    <w:basedOn w:val="BlockHeadings"/>
    <w:next w:val="Nothing"/>
    <w:link w:val="HiddenBlockHeaderChar"/>
    <w:qFormat/>
    <w:rsid w:val="00A82C81"/>
    <w:pPr>
      <w:pBdr>
        <w:top w:val="none" w:sz="0" w:space="0" w:color="auto"/>
        <w:left w:val="none" w:sz="0" w:space="0" w:color="auto"/>
        <w:bottom w:val="none" w:sz="0" w:space="0" w:color="auto"/>
        <w:right w:val="none" w:sz="0" w:space="0" w:color="auto"/>
      </w:pBdr>
    </w:pPr>
    <w:rPr>
      <w:rFonts w:eastAsiaTheme="minorHAnsi"/>
      <w:caps/>
    </w:rPr>
  </w:style>
  <w:style w:type="character" w:customStyle="1" w:styleId="StyleBodyText11ptBoldBlackChar">
    <w:name w:val="Style Body Text + 11 pt Bold Black Char"/>
    <w:link w:val="StyleBodyText11ptBoldBlack"/>
    <w:locked/>
    <w:rsid w:val="00A82C81"/>
    <w:rPr>
      <w:rFonts w:ascii="Calibri" w:hAnsi="Calibri" w:cs="Times New Roman"/>
      <w:u w:val="single"/>
    </w:rPr>
  </w:style>
  <w:style w:type="paragraph" w:customStyle="1" w:styleId="StyleBodyText11ptBoldBlack">
    <w:name w:val="Style Body Text + 11 pt Bold Black"/>
    <w:basedOn w:val="BodyText"/>
    <w:link w:val="StyleBodyText11ptBoldBlackChar"/>
    <w:qFormat/>
    <w:rsid w:val="00A82C81"/>
    <w:pPr>
      <w:spacing w:after="160"/>
    </w:pPr>
    <w:rPr>
      <w:rFonts w:cs="Times New Roman"/>
      <w:sz w:val="24"/>
      <w:u w:val="single"/>
    </w:rPr>
  </w:style>
  <w:style w:type="character" w:customStyle="1" w:styleId="StyletinyBoldChar">
    <w:name w:val="Style tiny + Bold Char"/>
    <w:link w:val="StyletinyBold"/>
    <w:locked/>
    <w:rsid w:val="00A82C81"/>
    <w:rPr>
      <w:rFonts w:ascii="Times New Roman" w:hAnsi="Times New Roman" w:cs="Times New Roman"/>
      <w:bCs/>
      <w:sz w:val="20"/>
      <w:szCs w:val="20"/>
    </w:rPr>
  </w:style>
  <w:style w:type="paragraph" w:customStyle="1" w:styleId="StyletinyBold">
    <w:name w:val="Style tiny + Bold"/>
    <w:basedOn w:val="Normal"/>
    <w:link w:val="StyletinyBoldChar"/>
    <w:qFormat/>
    <w:rsid w:val="00A82C81"/>
    <w:pPr>
      <w:tabs>
        <w:tab w:val="left" w:pos="4410"/>
      </w:tabs>
      <w:contextualSpacing/>
    </w:pPr>
    <w:rPr>
      <w:rFonts w:ascii="Times New Roman" w:hAnsi="Times New Roman" w:cs="Times New Roman"/>
      <w:bCs/>
      <w:sz w:val="20"/>
      <w:szCs w:val="20"/>
    </w:rPr>
  </w:style>
  <w:style w:type="character" w:customStyle="1" w:styleId="UnderlineBoldChar">
    <w:name w:val="Underline Bold Char"/>
    <w:locked/>
    <w:rsid w:val="00A82C81"/>
    <w:rPr>
      <w:rFonts w:ascii="Times New Roman" w:eastAsia="Times New Roman" w:hAnsi="Times New Roman" w:cs="Times New Roman"/>
      <w:b/>
      <w:szCs w:val="20"/>
      <w:u w:val="single"/>
    </w:rPr>
  </w:style>
  <w:style w:type="character" w:customStyle="1" w:styleId="tagChar5">
    <w:name w:val="%tag Char"/>
    <w:link w:val="tag0"/>
    <w:locked/>
    <w:rsid w:val="00A82C81"/>
    <w:rPr>
      <w:rFonts w:ascii="Times New Roman" w:eastAsia="Times New Roman" w:hAnsi="Times New Roman" w:cs="Times New Roman"/>
      <w:b/>
      <w:szCs w:val="20"/>
    </w:rPr>
  </w:style>
  <w:style w:type="paragraph" w:customStyle="1" w:styleId="tag0">
    <w:name w:val="%tag"/>
    <w:basedOn w:val="Normal"/>
    <w:link w:val="tagChar5"/>
    <w:qFormat/>
    <w:rsid w:val="00A82C81"/>
    <w:rPr>
      <w:rFonts w:ascii="Times New Roman" w:eastAsia="Times New Roman" w:hAnsi="Times New Roman" w:cs="Times New Roman"/>
      <w:b/>
      <w:sz w:val="24"/>
      <w:szCs w:val="20"/>
    </w:rPr>
  </w:style>
  <w:style w:type="character" w:customStyle="1" w:styleId="cardChar3">
    <w:name w:val="%card Char"/>
    <w:link w:val="card0"/>
    <w:locked/>
    <w:rsid w:val="00A82C81"/>
    <w:rPr>
      <w:rFonts w:ascii="Times New Roman" w:eastAsia="Times New Roman" w:hAnsi="Times New Roman" w:cs="Times New Roman"/>
      <w:sz w:val="20"/>
      <w:szCs w:val="20"/>
    </w:rPr>
  </w:style>
  <w:style w:type="paragraph" w:customStyle="1" w:styleId="card0">
    <w:name w:val="%card"/>
    <w:basedOn w:val="Normal"/>
    <w:link w:val="cardChar3"/>
    <w:qFormat/>
    <w:rsid w:val="00A82C81"/>
    <w:pPr>
      <w:ind w:left="288" w:right="288"/>
    </w:pPr>
    <w:rPr>
      <w:rFonts w:ascii="Times New Roman" w:eastAsia="Times New Roman" w:hAnsi="Times New Roman" w:cs="Times New Roman"/>
      <w:sz w:val="20"/>
      <w:szCs w:val="20"/>
    </w:rPr>
  </w:style>
  <w:style w:type="character" w:customStyle="1" w:styleId="AAAcardChar">
    <w:name w:val="AAAcard Char"/>
    <w:link w:val="AAAcard"/>
    <w:locked/>
    <w:rsid w:val="00A82C81"/>
    <w:rPr>
      <w:rFonts w:ascii="Times New Roman" w:eastAsia="Times New Roman" w:hAnsi="Times New Roman" w:cs="Times New Roman"/>
      <w:sz w:val="20"/>
      <w:szCs w:val="20"/>
    </w:rPr>
  </w:style>
  <w:style w:type="paragraph" w:customStyle="1" w:styleId="AAAcard">
    <w:name w:val="AAAcard"/>
    <w:basedOn w:val="Normal"/>
    <w:link w:val="AAAcardChar"/>
    <w:qFormat/>
    <w:rsid w:val="00A82C81"/>
    <w:pPr>
      <w:ind w:left="288" w:right="288"/>
    </w:pPr>
    <w:rPr>
      <w:rFonts w:ascii="Times New Roman" w:eastAsia="Times New Roman" w:hAnsi="Times New Roman" w:cs="Times New Roman"/>
      <w:sz w:val="20"/>
      <w:szCs w:val="20"/>
    </w:rPr>
  </w:style>
  <w:style w:type="character" w:customStyle="1" w:styleId="underlineCharChar2">
    <w:name w:val="underline Char Char"/>
    <w:locked/>
    <w:rsid w:val="00A82C81"/>
    <w:rPr>
      <w:rFonts w:ascii="Arial Narrow" w:eastAsia="Times New Roman" w:hAnsi="Arial Narrow" w:cs="Times New Roman"/>
      <w:u w:val="single"/>
    </w:rPr>
  </w:style>
  <w:style w:type="paragraph" w:customStyle="1" w:styleId="underlineChar10">
    <w:name w:val="underline Char1"/>
    <w:basedOn w:val="Normal"/>
    <w:uiPriority w:val="99"/>
    <w:qFormat/>
    <w:rsid w:val="00A82C81"/>
    <w:rPr>
      <w:rFonts w:ascii="Arial Narrow" w:eastAsia="Times New Roman" w:hAnsi="Arial Narrow"/>
      <w:u w:val="single"/>
    </w:rPr>
  </w:style>
  <w:style w:type="paragraph" w:customStyle="1" w:styleId="tagstyle0">
    <w:name w:val="tagstyle"/>
    <w:basedOn w:val="Normal"/>
    <w:uiPriority w:val="99"/>
    <w:qFormat/>
    <w:rsid w:val="00A82C81"/>
    <w:pPr>
      <w:spacing w:before="100" w:beforeAutospacing="1" w:after="100" w:afterAutospacing="1"/>
    </w:pPr>
    <w:rPr>
      <w:rFonts w:eastAsia="Times New Roman"/>
    </w:rPr>
  </w:style>
  <w:style w:type="paragraph" w:customStyle="1" w:styleId="CardDownx15">
    <w:name w:val="CardDown x1.5"/>
    <w:basedOn w:val="Header"/>
    <w:qFormat/>
    <w:rsid w:val="00A82C81"/>
    <w:pPr>
      <w:tabs>
        <w:tab w:val="clear" w:pos="4680"/>
        <w:tab w:val="clear" w:pos="9360"/>
        <w:tab w:val="center" w:pos="4320"/>
        <w:tab w:val="right" w:pos="8640"/>
      </w:tabs>
      <w:spacing w:after="160" w:line="259" w:lineRule="auto"/>
      <w:jc w:val="both"/>
    </w:pPr>
    <w:rPr>
      <w:rFonts w:eastAsia="Times New Roman"/>
      <w:sz w:val="14"/>
    </w:rPr>
  </w:style>
  <w:style w:type="paragraph" w:customStyle="1" w:styleId="Analyticals">
    <w:name w:val="Analyticals"/>
    <w:basedOn w:val="Normal"/>
    <w:uiPriority w:val="99"/>
    <w:qFormat/>
    <w:rsid w:val="00A82C81"/>
    <w:rPr>
      <w:rFonts w:eastAsia="Times New Roman"/>
    </w:rPr>
  </w:style>
  <w:style w:type="paragraph" w:customStyle="1" w:styleId="2909F619802848F09E01365C32F34654">
    <w:name w:val="2909F619802848F09E01365C32F34654"/>
    <w:uiPriority w:val="99"/>
    <w:qFormat/>
    <w:rsid w:val="00A82C81"/>
    <w:pPr>
      <w:spacing w:after="200" w:line="276" w:lineRule="auto"/>
    </w:pPr>
    <w:rPr>
      <w:rFonts w:ascii="Calibri" w:eastAsia="Times New Roman" w:hAnsi="Calibri" w:cs="Times New Roman"/>
      <w:sz w:val="22"/>
      <w:szCs w:val="22"/>
      <w:lang w:eastAsia="ja-JP"/>
    </w:rPr>
  </w:style>
  <w:style w:type="paragraph" w:customStyle="1" w:styleId="D345FF3D873148C5AE3FBF3267827368">
    <w:name w:val="D345FF3D873148C5AE3FBF3267827368"/>
    <w:uiPriority w:val="99"/>
    <w:qFormat/>
    <w:rsid w:val="00A82C81"/>
    <w:pPr>
      <w:spacing w:after="200" w:line="276" w:lineRule="auto"/>
    </w:pPr>
    <w:rPr>
      <w:rFonts w:ascii="Calibri" w:eastAsia="Times New Roman" w:hAnsi="Calibri" w:cs="Times New Roman"/>
      <w:sz w:val="22"/>
      <w:szCs w:val="22"/>
      <w:lang w:eastAsia="ja-JP"/>
    </w:rPr>
  </w:style>
  <w:style w:type="character" w:customStyle="1" w:styleId="SourcenameChar">
    <w:name w:val="Source name Char"/>
    <w:link w:val="Sourcename"/>
    <w:locked/>
    <w:rsid w:val="00A82C81"/>
    <w:rPr>
      <w:rFonts w:ascii="Arial Narrow" w:eastAsia="SimSun" w:hAnsi="Arial Narrow" w:cs="Times New Roman"/>
      <w:color w:val="000000"/>
      <w:szCs w:val="20"/>
    </w:rPr>
  </w:style>
  <w:style w:type="paragraph" w:customStyle="1" w:styleId="Sourcename">
    <w:name w:val="Source name"/>
    <w:basedOn w:val="NormalText"/>
    <w:link w:val="SourcenameChar"/>
    <w:autoRedefine/>
    <w:qFormat/>
    <w:rsid w:val="00A82C81"/>
    <w:pPr>
      <w:ind w:left="432"/>
      <w:jc w:val="left"/>
    </w:pPr>
    <w:rPr>
      <w:rFonts w:ascii="Arial Narrow" w:eastAsia="SimSun" w:hAnsi="Arial Narrow" w:cs="Times New Roman"/>
      <w:color w:val="000000"/>
      <w:sz w:val="24"/>
      <w:szCs w:val="20"/>
    </w:rPr>
  </w:style>
  <w:style w:type="character" w:customStyle="1" w:styleId="underlinedcardChar0">
    <w:name w:val="underlined card Char"/>
    <w:basedOn w:val="DefaultParagraphFont"/>
    <w:rsid w:val="00A82C81"/>
    <w:rPr>
      <w:rFonts w:ascii="Palatino Linotype" w:hAnsi="Palatino Linotype" w:hint="default"/>
      <w:u w:val="single"/>
      <w:lang w:val="en-US" w:eastAsia="en-US" w:bidi="ar-SA"/>
    </w:rPr>
  </w:style>
  <w:style w:type="paragraph" w:customStyle="1" w:styleId="underlinedcard0">
    <w:name w:val="underlined card"/>
    <w:basedOn w:val="NormalText"/>
    <w:autoRedefine/>
    <w:qFormat/>
    <w:rsid w:val="00A82C81"/>
    <w:pPr>
      <w:ind w:left="432"/>
      <w:jc w:val="left"/>
    </w:pPr>
    <w:rPr>
      <w:rFonts w:ascii="Arial Narrow" w:eastAsia="SimSun" w:hAnsi="Arial Narrow" w:cs="Arial"/>
      <w:color w:val="000000"/>
      <w:szCs w:val="20"/>
    </w:rPr>
  </w:style>
  <w:style w:type="paragraph" w:customStyle="1" w:styleId="FullText0">
    <w:name w:val="Full Text"/>
    <w:basedOn w:val="Normal"/>
    <w:uiPriority w:val="99"/>
    <w:qFormat/>
    <w:rsid w:val="00A82C81"/>
    <w:rPr>
      <w:rFonts w:ascii="Arial Narrow" w:eastAsia="Times New Roman" w:hAnsi="Arial Narrow"/>
    </w:rPr>
  </w:style>
  <w:style w:type="character" w:customStyle="1" w:styleId="citeunreadChar">
    <w:name w:val="cite unread Char"/>
    <w:link w:val="citeunread"/>
    <w:locked/>
    <w:rsid w:val="00A82C81"/>
    <w:rPr>
      <w:rFonts w:ascii="Times New Roman" w:eastAsia="MS Mincho" w:hAnsi="Times New Roman" w:cs="Times New Roman"/>
      <w:kern w:val="28"/>
      <w:sz w:val="18"/>
      <w:szCs w:val="20"/>
    </w:rPr>
  </w:style>
  <w:style w:type="paragraph" w:customStyle="1" w:styleId="citeunread">
    <w:name w:val="cite unread"/>
    <w:basedOn w:val="Normal"/>
    <w:link w:val="citeunreadChar"/>
    <w:qFormat/>
    <w:rsid w:val="00A82C81"/>
    <w:pPr>
      <w:widowControl w:val="0"/>
      <w:overflowPunct w:val="0"/>
      <w:autoSpaceDE w:val="0"/>
      <w:autoSpaceDN w:val="0"/>
      <w:adjustRightInd w:val="0"/>
      <w:spacing w:after="120"/>
    </w:pPr>
    <w:rPr>
      <w:rFonts w:ascii="Times New Roman" w:eastAsia="MS Mincho" w:hAnsi="Times New Roman" w:cs="Times New Roman"/>
      <w:kern w:val="28"/>
      <w:sz w:val="18"/>
      <w:szCs w:val="20"/>
    </w:rPr>
  </w:style>
  <w:style w:type="character" w:customStyle="1" w:styleId="readCharChar">
    <w:name w:val="read Char Char"/>
    <w:link w:val="read"/>
    <w:locked/>
    <w:rsid w:val="00A82C81"/>
    <w:rPr>
      <w:rFonts w:ascii="Times New Roman" w:eastAsia="Times New Roman" w:hAnsi="Times New Roman" w:cs="Times New Roman"/>
      <w:b/>
      <w:sz w:val="20"/>
      <w:szCs w:val="20"/>
      <w:u w:val="single"/>
    </w:rPr>
  </w:style>
  <w:style w:type="paragraph" w:customStyle="1" w:styleId="read1">
    <w:name w:val="read1"/>
    <w:basedOn w:val="Normal"/>
    <w:next w:val="Normal"/>
    <w:uiPriority w:val="99"/>
    <w:qFormat/>
    <w:rsid w:val="00A82C81"/>
    <w:rPr>
      <w:rFonts w:eastAsia="Times New Roman"/>
      <w:b/>
      <w:sz w:val="20"/>
      <w:szCs w:val="20"/>
      <w:u w:val="single"/>
    </w:rPr>
  </w:style>
  <w:style w:type="paragraph" w:customStyle="1" w:styleId="2ndLevel-TAG">
    <w:name w:val="2nd Level - TAG"/>
    <w:basedOn w:val="Normal"/>
    <w:next w:val="Normal"/>
    <w:uiPriority w:val="99"/>
    <w:qFormat/>
    <w:rsid w:val="00A82C81"/>
    <w:pPr>
      <w:spacing w:before="240"/>
      <w:outlineLvl w:val="2"/>
    </w:pPr>
    <w:rPr>
      <w:rFonts w:eastAsia="Times New Roman"/>
      <w:b/>
    </w:rPr>
  </w:style>
  <w:style w:type="paragraph" w:customStyle="1" w:styleId="CM5">
    <w:name w:val="CM5"/>
    <w:basedOn w:val="Default"/>
    <w:next w:val="Default"/>
    <w:qFormat/>
    <w:rsid w:val="00A82C81"/>
    <w:pPr>
      <w:widowControl w:val="0"/>
      <w:spacing w:after="0" w:line="240" w:lineRule="auto"/>
    </w:pPr>
    <w:rPr>
      <w:rFonts w:ascii="Times New Roman" w:eastAsia="Times New Roman" w:hAnsi="Times New Roman" w:cstheme="minorBidi"/>
      <w:color w:val="000000"/>
      <w:sz w:val="16"/>
    </w:rPr>
  </w:style>
  <w:style w:type="character" w:customStyle="1" w:styleId="LanguageEditingChar">
    <w:name w:val="Language Editing Char"/>
    <w:link w:val="LanguageEditing"/>
    <w:locked/>
    <w:rsid w:val="00A82C8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82C81"/>
    <w:rPr>
      <w:rFonts w:ascii="Times New Roman" w:eastAsia="Times New Roman" w:hAnsi="Times New Roman" w:cs="Times New Roman"/>
      <w:strike/>
      <w:sz w:val="20"/>
    </w:rPr>
  </w:style>
  <w:style w:type="paragraph" w:customStyle="1" w:styleId="yiv1075031003msonormal">
    <w:name w:val="yiv1075031003msonormal"/>
    <w:basedOn w:val="Normal"/>
    <w:uiPriority w:val="99"/>
    <w:qFormat/>
    <w:rsid w:val="00A82C81"/>
    <w:pPr>
      <w:spacing w:before="100" w:beforeAutospacing="1" w:after="100" w:afterAutospacing="1"/>
    </w:pPr>
    <w:rPr>
      <w:rFonts w:eastAsia="Times New Roman"/>
    </w:rPr>
  </w:style>
  <w:style w:type="paragraph" w:customStyle="1" w:styleId="Tagline0">
    <w:name w:val="Tagline"/>
    <w:basedOn w:val="Normal"/>
    <w:link w:val="TaglineChar"/>
    <w:autoRedefine/>
    <w:qFormat/>
    <w:rsid w:val="00A82C81"/>
    <w:pPr>
      <w:spacing w:line="256" w:lineRule="auto"/>
    </w:pPr>
    <w:rPr>
      <w:b/>
    </w:rPr>
  </w:style>
  <w:style w:type="character" w:customStyle="1" w:styleId="tagCharCharChar">
    <w:name w:val="tag Char Char Char"/>
    <w:basedOn w:val="DefaultParagraphFont"/>
    <w:link w:val="tagCharChar"/>
    <w:locked/>
    <w:rsid w:val="00A82C81"/>
    <w:rPr>
      <w:rFonts w:ascii="Calibri" w:eastAsia="Times New Roman" w:hAnsi="Calibri" w:cs="Calibri"/>
      <w:b/>
      <w:bCs/>
    </w:rPr>
  </w:style>
  <w:style w:type="paragraph" w:customStyle="1" w:styleId="tagCharChar1">
    <w:name w:val="tag Char Char1"/>
    <w:basedOn w:val="Normal"/>
    <w:next w:val="Normal"/>
    <w:uiPriority w:val="99"/>
    <w:qFormat/>
    <w:rsid w:val="00A82C81"/>
    <w:pPr>
      <w:spacing w:line="256" w:lineRule="auto"/>
    </w:pPr>
    <w:rPr>
      <w:rFonts w:eastAsia="Times New Roman"/>
      <w:b/>
      <w:szCs w:val="20"/>
    </w:rPr>
  </w:style>
  <w:style w:type="character" w:customStyle="1" w:styleId="Heading7Char1">
    <w:name w:val="Heading 7 Char1"/>
    <w:basedOn w:val="DefaultParagraphFont"/>
    <w:semiHidden/>
    <w:rsid w:val="00A82C81"/>
    <w:rPr>
      <w:rFonts w:asciiTheme="majorHAnsi" w:eastAsiaTheme="majorEastAsia" w:hAnsiTheme="majorHAnsi" w:cstheme="majorBidi"/>
      <w:i/>
      <w:iCs/>
      <w:color w:val="404040" w:themeColor="text1" w:themeTint="BF"/>
      <w:sz w:val="22"/>
      <w:szCs w:val="24"/>
    </w:rPr>
  </w:style>
  <w:style w:type="character" w:customStyle="1" w:styleId="Heading8Char1">
    <w:name w:val="Heading 8 Char1"/>
    <w:basedOn w:val="DefaultParagraphFont"/>
    <w:semiHidden/>
    <w:rsid w:val="00A82C81"/>
    <w:rPr>
      <w:rFonts w:asciiTheme="majorHAnsi" w:eastAsiaTheme="majorEastAsia" w:hAnsiTheme="majorHAnsi" w:cstheme="majorBidi"/>
      <w:color w:val="404040" w:themeColor="text1" w:themeTint="BF"/>
    </w:rPr>
  </w:style>
  <w:style w:type="character" w:customStyle="1" w:styleId="Heading9Char1">
    <w:name w:val="Heading 9 Char1"/>
    <w:basedOn w:val="DefaultParagraphFont"/>
    <w:semiHidden/>
    <w:rsid w:val="00A82C81"/>
    <w:rPr>
      <w:rFonts w:asciiTheme="majorHAnsi" w:eastAsiaTheme="majorEastAsia" w:hAnsiTheme="majorHAnsi" w:cstheme="majorBidi"/>
      <w:i/>
      <w:iCs/>
      <w:color w:val="404040" w:themeColor="text1" w:themeTint="BF"/>
    </w:rPr>
  </w:style>
  <w:style w:type="character" w:customStyle="1" w:styleId="ReadUnderline">
    <w:name w:val="Read Underline"/>
    <w:rsid w:val="00A82C81"/>
    <w:rPr>
      <w:rFonts w:ascii="Arial" w:hAnsi="Arial" w:hint="default"/>
      <w:b/>
      <w:bCs w:val="0"/>
      <w:sz w:val="20"/>
      <w:u w:val="thick"/>
    </w:rPr>
  </w:style>
  <w:style w:type="character" w:customStyle="1" w:styleId="creditline">
    <w:name w:val="creditline"/>
    <w:basedOn w:val="DefaultParagraphFont"/>
    <w:rsid w:val="00A82C81"/>
  </w:style>
  <w:style w:type="character" w:customStyle="1" w:styleId="grd">
    <w:name w:val="grd"/>
    <w:basedOn w:val="DefaultParagraphFont"/>
    <w:rsid w:val="00A82C81"/>
  </w:style>
  <w:style w:type="character" w:customStyle="1" w:styleId="PhoNormal">
    <w:name w:val="PhoNormal"/>
    <w:basedOn w:val="DefaultParagraphFont"/>
    <w:uiPriority w:val="1"/>
    <w:qFormat/>
    <w:rsid w:val="00A82C81"/>
    <w:rPr>
      <w:rFonts w:ascii="Georgia" w:hAnsi="Georgia" w:hint="default"/>
      <w:sz w:val="22"/>
    </w:rPr>
  </w:style>
  <w:style w:type="character" w:customStyle="1" w:styleId="Underline-WFU">
    <w:name w:val="Underline-WFU"/>
    <w:uiPriority w:val="1"/>
    <w:qFormat/>
    <w:rsid w:val="00A82C81"/>
    <w:rPr>
      <w:rFonts w:ascii="Cambria" w:hAnsi="Cambria" w:hint="default"/>
      <w:sz w:val="22"/>
      <w:u w:val="single"/>
    </w:rPr>
  </w:style>
  <w:style w:type="character" w:customStyle="1" w:styleId="Underline-Highlighted-WFU">
    <w:name w:val="Underline-Highlighted-WFU"/>
    <w:basedOn w:val="DefaultParagraphFont"/>
    <w:uiPriority w:val="1"/>
    <w:qFormat/>
    <w:rsid w:val="00A82C81"/>
    <w:rPr>
      <w:rFonts w:ascii="Times New Roman" w:hAnsi="Times New Roman" w:hint="default"/>
      <w:sz w:val="22"/>
      <w:u w:val="single"/>
      <w:bdr w:val="none" w:sz="0" w:space="0" w:color="auto" w:frame="1"/>
      <w:shd w:val="clear" w:color="auto" w:fill="BEFF7D"/>
    </w:rPr>
  </w:style>
  <w:style w:type="character" w:customStyle="1" w:styleId="Underline-Highlighted-WFU-Big">
    <w:name w:val="Underline-Highlighted-WFU-Big"/>
    <w:basedOn w:val="Underline-Highlighted-WFU"/>
    <w:uiPriority w:val="1"/>
    <w:qFormat/>
    <w:rsid w:val="00A82C81"/>
    <w:rPr>
      <w:rFonts w:ascii="Times New Roman" w:hAnsi="Times New Roman" w:hint="default"/>
      <w:b/>
      <w:bCs w:val="0"/>
      <w:sz w:val="24"/>
      <w:u w:val="single"/>
      <w:bdr w:val="single" w:sz="4" w:space="0" w:color="000000" w:frame="1"/>
      <w:shd w:val="clear" w:color="auto" w:fill="BEFF7D"/>
    </w:rPr>
  </w:style>
  <w:style w:type="character" w:customStyle="1" w:styleId="post-title">
    <w:name w:val="post-title"/>
    <w:rsid w:val="00A82C81"/>
  </w:style>
  <w:style w:type="character" w:customStyle="1" w:styleId="style300">
    <w:name w:val="style30"/>
    <w:rsid w:val="00A82C81"/>
  </w:style>
  <w:style w:type="character" w:customStyle="1" w:styleId="see">
    <w:name w:val="see"/>
    <w:rsid w:val="00A82C81"/>
  </w:style>
  <w:style w:type="character" w:customStyle="1" w:styleId="CharacterStyle4">
    <w:name w:val="Character Style 4"/>
    <w:rsid w:val="00A82C81"/>
    <w:rPr>
      <w:rFonts w:ascii="Arial Narrow" w:hAnsi="Arial Narrow" w:cs="Arial Narrow" w:hint="default"/>
      <w:sz w:val="18"/>
      <w:szCs w:val="18"/>
      <w:u w:val="single"/>
    </w:rPr>
  </w:style>
  <w:style w:type="character" w:customStyle="1" w:styleId="CharacterStyle5">
    <w:name w:val="Character Style 5"/>
    <w:rsid w:val="00A82C81"/>
    <w:rPr>
      <w:rFonts w:ascii="Arial Narrow" w:hAnsi="Arial Narrow" w:cs="Arial Narrow" w:hint="default"/>
      <w:sz w:val="22"/>
      <w:szCs w:val="22"/>
      <w:u w:val="single"/>
    </w:rPr>
  </w:style>
  <w:style w:type="character" w:customStyle="1" w:styleId="CharacterStyle9">
    <w:name w:val="Character Style 9"/>
    <w:rsid w:val="00A82C81"/>
    <w:rPr>
      <w:rFonts w:ascii="Arial Narrow" w:hAnsi="Arial Narrow" w:cs="Arial Narrow" w:hint="default"/>
      <w:sz w:val="18"/>
      <w:szCs w:val="18"/>
    </w:rPr>
  </w:style>
  <w:style w:type="character" w:customStyle="1" w:styleId="CharacterStyle12">
    <w:name w:val="Character Style 12"/>
    <w:rsid w:val="00A82C81"/>
    <w:rPr>
      <w:rFonts w:ascii="Arial Narrow" w:hAnsi="Arial Narrow" w:cs="Arial Narrow" w:hint="default"/>
      <w:b/>
      <w:bCs/>
      <w:sz w:val="26"/>
      <w:szCs w:val="26"/>
    </w:rPr>
  </w:style>
  <w:style w:type="character" w:customStyle="1" w:styleId="CharacterStyle13">
    <w:name w:val="Character Style 13"/>
    <w:rsid w:val="00A82C81"/>
    <w:rPr>
      <w:rFonts w:ascii="Arial" w:hAnsi="Arial" w:cs="Arial" w:hint="default"/>
      <w:sz w:val="6"/>
      <w:szCs w:val="6"/>
    </w:rPr>
  </w:style>
  <w:style w:type="character" w:customStyle="1" w:styleId="CharacterStyle14">
    <w:name w:val="Character Style 14"/>
    <w:rsid w:val="00A82C81"/>
    <w:rPr>
      <w:rFonts w:ascii="Arial Narrow" w:hAnsi="Arial Narrow" w:cs="Arial Narrow" w:hint="default"/>
      <w:b/>
      <w:bCs/>
      <w:sz w:val="20"/>
      <w:szCs w:val="20"/>
    </w:rPr>
  </w:style>
  <w:style w:type="character" w:customStyle="1" w:styleId="FontStyle33">
    <w:name w:val="Font Style33"/>
    <w:rsid w:val="00A82C81"/>
    <w:rPr>
      <w:rFonts w:ascii="Times New Roman" w:hAnsi="Times New Roman" w:cs="Times New Roman" w:hint="default"/>
      <w:b/>
      <w:bCs/>
      <w:sz w:val="18"/>
      <w:szCs w:val="18"/>
    </w:rPr>
  </w:style>
  <w:style w:type="character" w:customStyle="1" w:styleId="FontStyle37">
    <w:name w:val="Font Style37"/>
    <w:rsid w:val="00A82C81"/>
    <w:rPr>
      <w:rFonts w:ascii="Times New Roman" w:hAnsi="Times New Roman" w:cs="Times New Roman" w:hint="default"/>
      <w:sz w:val="18"/>
      <w:szCs w:val="18"/>
    </w:rPr>
  </w:style>
  <w:style w:type="character" w:customStyle="1" w:styleId="FontStyle45">
    <w:name w:val="Font Style45"/>
    <w:rsid w:val="00A82C81"/>
    <w:rPr>
      <w:rFonts w:ascii="Times New Roman" w:hAnsi="Times New Roman" w:cs="Times New Roman" w:hint="default"/>
      <w:sz w:val="22"/>
      <w:szCs w:val="22"/>
    </w:rPr>
  </w:style>
  <w:style w:type="character" w:customStyle="1" w:styleId="FontStyle46">
    <w:name w:val="Font Style46"/>
    <w:rsid w:val="00A82C81"/>
    <w:rPr>
      <w:rFonts w:ascii="Times New Roman" w:hAnsi="Times New Roman" w:cs="Times New Roman" w:hint="default"/>
      <w:b/>
      <w:bCs/>
      <w:sz w:val="22"/>
      <w:szCs w:val="22"/>
    </w:rPr>
  </w:style>
  <w:style w:type="character" w:customStyle="1" w:styleId="FontStyle42">
    <w:name w:val="Font Style42"/>
    <w:rsid w:val="00A82C81"/>
    <w:rPr>
      <w:rFonts w:ascii="Times New Roman" w:hAnsi="Times New Roman" w:cs="Times New Roman" w:hint="default"/>
      <w:sz w:val="18"/>
      <w:szCs w:val="18"/>
    </w:rPr>
  </w:style>
  <w:style w:type="character" w:customStyle="1" w:styleId="FontStyle36">
    <w:name w:val="Font Style36"/>
    <w:rsid w:val="00A82C81"/>
    <w:rPr>
      <w:rFonts w:ascii="Times New Roman" w:hAnsi="Times New Roman" w:cs="Times New Roman" w:hint="default"/>
      <w:sz w:val="12"/>
      <w:szCs w:val="12"/>
    </w:rPr>
  </w:style>
  <w:style w:type="character" w:customStyle="1" w:styleId="FontStyle38">
    <w:name w:val="Font Style38"/>
    <w:rsid w:val="00A82C81"/>
    <w:rPr>
      <w:rFonts w:ascii="Times New Roman" w:hAnsi="Times New Roman" w:cs="Times New Roman" w:hint="default"/>
      <w:b/>
      <w:bCs/>
      <w:smallCaps/>
      <w:sz w:val="26"/>
      <w:szCs w:val="26"/>
    </w:rPr>
  </w:style>
  <w:style w:type="character" w:customStyle="1" w:styleId="FontStyle34">
    <w:name w:val="Font Style34"/>
    <w:rsid w:val="00A82C81"/>
    <w:rPr>
      <w:rFonts w:ascii="Times New Roman" w:hAnsi="Times New Roman" w:cs="Times New Roman" w:hint="default"/>
      <w:sz w:val="18"/>
      <w:szCs w:val="18"/>
    </w:rPr>
  </w:style>
  <w:style w:type="character" w:customStyle="1" w:styleId="FontStyle26">
    <w:name w:val="Font Style26"/>
    <w:rsid w:val="00A82C81"/>
    <w:rPr>
      <w:rFonts w:ascii="Verdana" w:hAnsi="Verdana" w:cs="Verdana" w:hint="default"/>
      <w:spacing w:val="20"/>
      <w:sz w:val="18"/>
      <w:szCs w:val="18"/>
    </w:rPr>
  </w:style>
  <w:style w:type="character" w:customStyle="1" w:styleId="Cite-WFU">
    <w:name w:val="Cite-WFU"/>
    <w:uiPriority w:val="1"/>
    <w:qFormat/>
    <w:rsid w:val="00A82C81"/>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Dottedunderline0">
    <w:name w:val="Dotted underline"/>
    <w:rsid w:val="00A82C81"/>
    <w:rPr>
      <w:rFonts w:ascii="Times New Roman" w:hAnsi="Times New Roman" w:hint="default"/>
      <w:sz w:val="24"/>
      <w:u w:val="dottedHeavy"/>
    </w:rPr>
  </w:style>
  <w:style w:type="character" w:customStyle="1" w:styleId="underlinecardChar">
    <w:name w:val="underline card Char"/>
    <w:basedOn w:val="DefaultParagraphFont"/>
    <w:rsid w:val="00A82C81"/>
    <w:rPr>
      <w:rFonts w:ascii="Arial" w:hAnsi="Arial" w:hint="default"/>
      <w:sz w:val="18"/>
      <w:szCs w:val="24"/>
      <w:u w:val="single"/>
      <w:lang w:val="en-US" w:eastAsia="en-US" w:bidi="ar-SA"/>
    </w:rPr>
  </w:style>
  <w:style w:type="character" w:customStyle="1" w:styleId="dateline-separator">
    <w:name w:val="dateline-separator"/>
    <w:basedOn w:val="DefaultParagraphFont"/>
    <w:rsid w:val="00A82C81"/>
  </w:style>
  <w:style w:type="character" w:customStyle="1" w:styleId="Hyperlink1">
    <w:name w:val="Hyperlink1"/>
    <w:basedOn w:val="DefaultParagraphFont"/>
    <w:rsid w:val="00A82C81"/>
    <w:rPr>
      <w:color w:val="745D57"/>
      <w:u w:val="single"/>
    </w:rPr>
  </w:style>
  <w:style w:type="character" w:customStyle="1" w:styleId="CitationChar1">
    <w:name w:val="Citation Char1"/>
    <w:basedOn w:val="DefaultParagraphFont"/>
    <w:rsid w:val="00A82C81"/>
    <w:rPr>
      <w:rFonts w:ascii="Calibri" w:hAnsi="Calibri" w:cs="Calibri" w:hint="default"/>
    </w:rPr>
  </w:style>
  <w:style w:type="character" w:customStyle="1" w:styleId="bigbody1">
    <w:name w:val="bigbody1"/>
    <w:basedOn w:val="DefaultParagraphFont"/>
    <w:rsid w:val="00A82C81"/>
    <w:rPr>
      <w:rFonts w:ascii="Arial" w:hAnsi="Arial" w:cs="Arial" w:hint="default"/>
      <w:sz w:val="24"/>
      <w:szCs w:val="24"/>
    </w:rPr>
  </w:style>
  <w:style w:type="character" w:customStyle="1" w:styleId="boldciteChar1">
    <w:name w:val="bold cite Char1"/>
    <w:basedOn w:val="DefaultParagraphFont"/>
    <w:rsid w:val="00A82C81"/>
    <w:rPr>
      <w:rFonts w:ascii="Arial" w:hAnsi="Arial" w:hint="default"/>
      <w:b/>
      <w:bCs w:val="0"/>
      <w:color w:val="000000"/>
      <w:sz w:val="28"/>
      <w:szCs w:val="24"/>
      <w:u w:val="thick" w:color="000000"/>
      <w:lang w:val="en-US" w:eastAsia="en-US" w:bidi="ar-SA"/>
    </w:rPr>
  </w:style>
  <w:style w:type="character" w:customStyle="1" w:styleId="papercaption1">
    <w:name w:val="papercaption1"/>
    <w:basedOn w:val="DefaultParagraphFont"/>
    <w:rsid w:val="00A82C81"/>
    <w:rPr>
      <w:rFonts w:ascii="Verdana" w:hAnsi="Verdana" w:hint="default"/>
      <w:b/>
      <w:bCs/>
      <w:i w:val="0"/>
      <w:iCs w:val="0"/>
      <w:color w:val="000000"/>
      <w:sz w:val="21"/>
      <w:szCs w:val="21"/>
    </w:rPr>
  </w:style>
  <w:style w:type="character" w:customStyle="1" w:styleId="affiliation1">
    <w:name w:val="affiliation1"/>
    <w:basedOn w:val="DefaultParagraphFont"/>
    <w:rsid w:val="00A82C81"/>
    <w:rPr>
      <w:rFonts w:ascii="Verdana" w:hAnsi="Verdana" w:hint="default"/>
      <w:b w:val="0"/>
      <w:bCs w:val="0"/>
      <w:i w:val="0"/>
      <w:iCs w:val="0"/>
      <w:color w:val="000000"/>
      <w:sz w:val="18"/>
      <w:szCs w:val="18"/>
    </w:rPr>
  </w:style>
  <w:style w:type="character" w:customStyle="1" w:styleId="paperquote1">
    <w:name w:val="paperquote1"/>
    <w:basedOn w:val="DefaultParagraphFont"/>
    <w:rsid w:val="00A82C81"/>
    <w:rPr>
      <w:rFonts w:ascii="Verdana" w:hAnsi="Verdana" w:hint="default"/>
      <w:b w:val="0"/>
      <w:bCs w:val="0"/>
      <w:i w:val="0"/>
      <w:iCs w:val="0"/>
      <w:sz w:val="18"/>
      <w:szCs w:val="18"/>
    </w:rPr>
  </w:style>
  <w:style w:type="character" w:customStyle="1" w:styleId="erasure">
    <w:name w:val="erasure"/>
    <w:basedOn w:val="DefaultParagraphFont"/>
    <w:rsid w:val="00A82C81"/>
    <w:rPr>
      <w:rFonts w:ascii="Arial" w:hAnsi="Arial" w:cs="Arial" w:hint="default"/>
      <w:strike/>
      <w:color w:val="000000"/>
      <w:szCs w:val="22"/>
      <w:vertAlign w:val="baseline"/>
    </w:rPr>
  </w:style>
  <w:style w:type="character" w:customStyle="1" w:styleId="citationunderlineChar">
    <w:name w:val="citation/underline Char"/>
    <w:basedOn w:val="DefaultParagraphFont"/>
    <w:rsid w:val="00A82C81"/>
    <w:rPr>
      <w:b/>
      <w:bCs w:val="0"/>
      <w:sz w:val="24"/>
      <w:szCs w:val="24"/>
      <w:u w:val="single"/>
      <w:lang w:val="en-US" w:eastAsia="en-US" w:bidi="ar-SA"/>
    </w:rPr>
  </w:style>
  <w:style w:type="character" w:customStyle="1" w:styleId="boldciteChar1Char">
    <w:name w:val="bold cite Char1 Char"/>
    <w:basedOn w:val="DefaultParagraphFont"/>
    <w:rsid w:val="00A82C81"/>
    <w:rPr>
      <w:rFonts w:ascii="Arial" w:hAnsi="Arial" w:cs="Arial" w:hint="default"/>
      <w:b/>
      <w:bCs w:val="0"/>
      <w:sz w:val="24"/>
      <w:szCs w:val="18"/>
      <w:lang w:val="en-US" w:eastAsia="en-US" w:bidi="ar-SA"/>
    </w:rPr>
  </w:style>
  <w:style w:type="character" w:customStyle="1" w:styleId="cardCharCharCharCharCharCharChar">
    <w:name w:val="card Char Char Char Char Char Char Char"/>
    <w:basedOn w:val="DefaultParagraphFont"/>
    <w:rsid w:val="00A82C81"/>
    <w:rPr>
      <w:sz w:val="24"/>
      <w:szCs w:val="24"/>
      <w:lang w:val="en-US" w:eastAsia="en-US" w:bidi="ar-SA"/>
    </w:rPr>
  </w:style>
  <w:style w:type="character" w:customStyle="1" w:styleId="headline1">
    <w:name w:val="headline1"/>
    <w:basedOn w:val="DefaultParagraphFont"/>
    <w:rsid w:val="00A82C81"/>
  </w:style>
  <w:style w:type="character" w:customStyle="1" w:styleId="boldciteChar2">
    <w:name w:val="bold cite Char2"/>
    <w:basedOn w:val="DefaultParagraphFont"/>
    <w:rsid w:val="00A82C81"/>
    <w:rPr>
      <w:rFonts w:ascii="Arial" w:hAnsi="Arial" w:hint="default"/>
      <w:b/>
      <w:bCs w:val="0"/>
      <w:color w:val="000000"/>
      <w:sz w:val="28"/>
      <w:szCs w:val="24"/>
      <w:u w:val="thick" w:color="000000"/>
      <w:lang w:val="en-US" w:eastAsia="en-US" w:bidi="ar-SA"/>
    </w:rPr>
  </w:style>
  <w:style w:type="character" w:customStyle="1" w:styleId="NormalizationChar">
    <w:name w:val="Normalization Char"/>
    <w:basedOn w:val="DefaultParagraphFont"/>
    <w:rsid w:val="00A82C81"/>
    <w:rPr>
      <w:color w:val="000000"/>
      <w:sz w:val="18"/>
      <w:szCs w:val="24"/>
      <w:lang w:val="en-US" w:eastAsia="en-US" w:bidi="ar-SA"/>
    </w:rPr>
  </w:style>
  <w:style w:type="character" w:customStyle="1" w:styleId="evidenceCharChar">
    <w:name w:val="evidence Char Char"/>
    <w:basedOn w:val="DefaultParagraphFont"/>
    <w:rsid w:val="00A82C81"/>
    <w:rPr>
      <w:rFonts w:ascii="Arial" w:hAnsi="Arial" w:cs="Arial" w:hint="default"/>
      <w:color w:val="000000"/>
      <w:u w:val="thick"/>
      <w:lang w:val="en-US" w:eastAsia="en-US" w:bidi="ar-SA"/>
    </w:rPr>
  </w:style>
  <w:style w:type="character" w:customStyle="1" w:styleId="Style1CharChar">
    <w:name w:val="Style1 Char Char"/>
    <w:basedOn w:val="DefaultParagraphFont"/>
    <w:rsid w:val="00A82C81"/>
    <w:rPr>
      <w:color w:val="000000"/>
      <w:sz w:val="16"/>
      <w:szCs w:val="24"/>
      <w:lang w:val="en-US" w:eastAsia="en-US" w:bidi="ar-SA"/>
    </w:rPr>
  </w:style>
  <w:style w:type="character" w:customStyle="1" w:styleId="Style14ptBoldUnderline">
    <w:name w:val="Style 14 pt Bold Underline"/>
    <w:basedOn w:val="DefaultParagraphFont"/>
    <w:rsid w:val="00A82C81"/>
    <w:rPr>
      <w:rFonts w:ascii="Arial" w:hAnsi="Arial" w:hint="default"/>
      <w:b/>
      <w:bCs/>
      <w:sz w:val="28"/>
      <w:u w:val="single"/>
    </w:rPr>
  </w:style>
  <w:style w:type="character" w:customStyle="1" w:styleId="CardFormatCharCharCharCharCharCharChar">
    <w:name w:val="Card Format Char Char Char Char Char Char Char"/>
    <w:basedOn w:val="DefaultParagraphFont"/>
    <w:rsid w:val="00A82C81"/>
    <w:rPr>
      <w:color w:val="000000"/>
      <w:sz w:val="18"/>
      <w:szCs w:val="18"/>
      <w:lang w:val="en-US" w:eastAsia="en-US" w:bidi="ar-SA"/>
    </w:rPr>
  </w:style>
  <w:style w:type="character" w:customStyle="1" w:styleId="BlockTitle1CharChar">
    <w:name w:val="Block Title #1 Char Char"/>
    <w:basedOn w:val="DefaultParagraphFont"/>
    <w:rsid w:val="00A82C81"/>
    <w:rPr>
      <w:rFonts w:ascii="Arial" w:hAnsi="Arial" w:cs="Arial" w:hint="default"/>
      <w:b/>
      <w:bCs/>
      <w:color w:val="000000"/>
      <w:kern w:val="32"/>
      <w:sz w:val="32"/>
      <w:szCs w:val="32"/>
      <w:lang w:val="en-US" w:eastAsia="en-US" w:bidi="ar-SA"/>
    </w:rPr>
  </w:style>
  <w:style w:type="character" w:customStyle="1" w:styleId="smalltext1">
    <w:name w:val="smalltext"/>
    <w:basedOn w:val="DefaultParagraphFont"/>
    <w:rsid w:val="00A82C81"/>
  </w:style>
  <w:style w:type="character" w:customStyle="1" w:styleId="ds">
    <w:name w:val="ds"/>
    <w:basedOn w:val="DefaultParagraphFont"/>
    <w:rsid w:val="00A82C81"/>
  </w:style>
  <w:style w:type="character" w:customStyle="1" w:styleId="documentbody">
    <w:name w:val="documentbody"/>
    <w:basedOn w:val="DefaultParagraphFont"/>
    <w:rsid w:val="00A82C81"/>
  </w:style>
  <w:style w:type="character" w:customStyle="1" w:styleId="searchterm">
    <w:name w:val="searchterm"/>
    <w:basedOn w:val="DefaultParagraphFont"/>
    <w:rsid w:val="00A82C81"/>
  </w:style>
  <w:style w:type="character" w:customStyle="1" w:styleId="text-bold">
    <w:name w:val="text-bold"/>
    <w:basedOn w:val="DefaultParagraphFont"/>
    <w:rsid w:val="00A82C81"/>
  </w:style>
  <w:style w:type="character" w:customStyle="1" w:styleId="highlightcardtextChar1">
    <w:name w:val="highlight card text Char1"/>
    <w:basedOn w:val="DefaultParagraphFont"/>
    <w:rsid w:val="00A82C81"/>
    <w:rPr>
      <w:rFonts w:ascii="Arial" w:hAnsi="Arial" w:hint="default"/>
      <w:color w:val="000000"/>
      <w:sz w:val="18"/>
      <w:szCs w:val="24"/>
      <w:u w:val="single" w:color="000000"/>
      <w:lang w:val="en-US" w:eastAsia="en-US" w:bidi="ar-SA"/>
    </w:rPr>
  </w:style>
  <w:style w:type="character" w:customStyle="1" w:styleId="Style10ptUnderline1">
    <w:name w:val="Style 10 pt Underline1"/>
    <w:basedOn w:val="DefaultParagraphFont"/>
    <w:rsid w:val="00A82C81"/>
    <w:rPr>
      <w:rFonts w:ascii="Times New Roman" w:hAnsi="Times New Roman" w:hint="default"/>
      <w:sz w:val="20"/>
      <w:u w:val="single"/>
    </w:rPr>
  </w:style>
  <w:style w:type="character" w:customStyle="1" w:styleId="StyleLatinArialBold">
    <w:name w:val="Style (Latin) Arial Bold"/>
    <w:basedOn w:val="DefaultParagraphFont"/>
    <w:rsid w:val="00A82C81"/>
    <w:rPr>
      <w:rFonts w:ascii="Times New Roman" w:hAnsi="Times New Roman" w:hint="default"/>
      <w:b/>
      <w:bCs/>
      <w:sz w:val="24"/>
    </w:rPr>
  </w:style>
  <w:style w:type="character" w:customStyle="1" w:styleId="10ptUnderline">
    <w:name w:val="10 ptUnderline"/>
    <w:basedOn w:val="DefaultParagraphFont"/>
    <w:rsid w:val="00A82C81"/>
    <w:rPr>
      <w:rFonts w:ascii="Times New Roman" w:hAnsi="Times New Roman" w:hint="default"/>
      <w:bCs/>
      <w:sz w:val="20"/>
      <w:u w:val="single"/>
    </w:rPr>
  </w:style>
  <w:style w:type="character" w:customStyle="1" w:styleId="boldciteCharChar2">
    <w:name w:val="bold cite Char Char2"/>
    <w:basedOn w:val="DefaultParagraphFont"/>
    <w:rsid w:val="00A82C81"/>
    <w:rPr>
      <w:rFonts w:ascii="Arial" w:hAnsi="Arial" w:cs="Arial" w:hint="default"/>
      <w:b/>
      <w:bCs/>
      <w:kern w:val="32"/>
      <w:sz w:val="24"/>
      <w:szCs w:val="24"/>
      <w:lang w:val="en-US" w:eastAsia="en-US" w:bidi="ar-SA"/>
    </w:rPr>
  </w:style>
  <w:style w:type="character" w:customStyle="1" w:styleId="tagChar1CharChar">
    <w:name w:val="tag Char1 Char Char"/>
    <w:basedOn w:val="DefaultParagraphFont"/>
    <w:rsid w:val="00A82C81"/>
    <w:rPr>
      <w:b/>
      <w:bCs/>
      <w:sz w:val="24"/>
      <w:szCs w:val="24"/>
      <w:lang w:val="en-US" w:eastAsia="en-US" w:bidi="ar-SA"/>
    </w:rPr>
  </w:style>
  <w:style w:type="character" w:customStyle="1" w:styleId="textlarge">
    <w:name w:val="textlarge"/>
    <w:basedOn w:val="DefaultParagraphFont"/>
    <w:rsid w:val="00A82C81"/>
  </w:style>
  <w:style w:type="character" w:customStyle="1" w:styleId="BodyTextIndent2Char1">
    <w:name w:val="Body Text Indent 2 Char1"/>
    <w:basedOn w:val="DefaultParagraphFont"/>
    <w:semiHidden/>
    <w:rsid w:val="00A82C81"/>
    <w:rPr>
      <w:rFonts w:ascii="Arial" w:hAnsi="Arial" w:cs="Arial"/>
      <w:sz w:val="16"/>
    </w:rPr>
  </w:style>
  <w:style w:type="character" w:customStyle="1" w:styleId="bylinetitle">
    <w:name w:val="bylinetitle"/>
    <w:basedOn w:val="DefaultParagraphFont"/>
    <w:rsid w:val="00A82C81"/>
  </w:style>
  <w:style w:type="character" w:customStyle="1" w:styleId="afpdateline">
    <w:name w:val="afp_dateline"/>
    <w:basedOn w:val="DefaultParagraphFont"/>
    <w:rsid w:val="00A82C81"/>
  </w:style>
  <w:style w:type="character" w:customStyle="1" w:styleId="datetime">
    <w:name w:val="datetime"/>
    <w:basedOn w:val="DefaultParagraphFont"/>
    <w:rsid w:val="00A82C81"/>
  </w:style>
  <w:style w:type="character" w:customStyle="1" w:styleId="dropcap">
    <w:name w:val="dropcap"/>
    <w:basedOn w:val="DefaultParagraphFont"/>
    <w:rsid w:val="00A82C81"/>
  </w:style>
  <w:style w:type="character" w:customStyle="1" w:styleId="smallcap">
    <w:name w:val="smallcap"/>
    <w:basedOn w:val="DefaultParagraphFont"/>
    <w:rsid w:val="00A82C81"/>
  </w:style>
  <w:style w:type="character" w:customStyle="1" w:styleId="datestamp2">
    <w:name w:val="datestamp2"/>
    <w:rsid w:val="00A82C81"/>
  </w:style>
  <w:style w:type="character" w:customStyle="1" w:styleId="linktypelabel1">
    <w:name w:val="link_type_label1"/>
    <w:rsid w:val="00A82C81"/>
    <w:rPr>
      <w:color w:val="000000"/>
    </w:rPr>
  </w:style>
  <w:style w:type="character" w:customStyle="1" w:styleId="StyleDebateUnderline10pt">
    <w:name w:val="Style Debate Underline + 10 pt"/>
    <w:basedOn w:val="DefaultParagraphFont"/>
    <w:rsid w:val="00A82C81"/>
    <w:rPr>
      <w:rFonts w:ascii="Times New Roman" w:hAnsi="Times New Roman" w:hint="default"/>
      <w:sz w:val="20"/>
      <w:szCs w:val="20"/>
      <w:u w:val="single"/>
    </w:rPr>
  </w:style>
  <w:style w:type="character" w:customStyle="1" w:styleId="UnderlineChar11">
    <w:name w:val="Underline Char11"/>
    <w:rsid w:val="00A82C81"/>
    <w:rPr>
      <w:rFonts w:ascii="Times New Roman" w:hAnsi="Times New Roman" w:hint="default"/>
      <w:sz w:val="20"/>
      <w:szCs w:val="24"/>
      <w:u w:val="single"/>
      <w:lang w:val="en-US" w:eastAsia="en-US" w:bidi="ar-SA"/>
    </w:rPr>
  </w:style>
  <w:style w:type="character" w:customStyle="1" w:styleId="UnderlineStyleChar0">
    <w:name w:val="Underline Style Char"/>
    <w:basedOn w:val="DefaultParagraphFont"/>
    <w:locked/>
    <w:rsid w:val="00A82C81"/>
    <w:rPr>
      <w:noProof w:val="0"/>
      <w:sz w:val="24"/>
      <w:szCs w:val="24"/>
      <w:u w:val="single"/>
      <w:lang w:val="en-US" w:eastAsia="en-US" w:bidi="ar-SA"/>
    </w:rPr>
  </w:style>
  <w:style w:type="character" w:customStyle="1" w:styleId="created">
    <w:name w:val="created"/>
    <w:basedOn w:val="DefaultParagraphFont"/>
    <w:rsid w:val="00A82C81"/>
  </w:style>
  <w:style w:type="character" w:customStyle="1" w:styleId="StyleAsianMSMinchoBold">
    <w:name w:val="Style (Asian) MS Mincho Bold"/>
    <w:rsid w:val="00A82C81"/>
    <w:rPr>
      <w:rFonts w:ascii="Times New Roman" w:eastAsia="MS Mincho" w:hAnsi="Times New Roman" w:hint="default"/>
      <w:b/>
      <w:bCs/>
      <w:u w:val="thick"/>
    </w:rPr>
  </w:style>
  <w:style w:type="character" w:customStyle="1" w:styleId="StyleAsianMSMincho">
    <w:name w:val="Style (Asian) MS Mincho"/>
    <w:rsid w:val="00A82C81"/>
    <w:rPr>
      <w:rFonts w:ascii="Times New Roman" w:eastAsia="MS Mincho" w:hAnsi="Times New Roman" w:hint="default"/>
      <w:u w:val="thick"/>
    </w:rPr>
  </w:style>
  <w:style w:type="character" w:customStyle="1" w:styleId="CardCharChar2">
    <w:name w:val="Card Char Char2"/>
    <w:rsid w:val="00A82C81"/>
    <w:rPr>
      <w:rFonts w:ascii="Arial Narrow" w:eastAsia="Times New Roman" w:hAnsi="Arial Narrow" w:cs="Calibri" w:hint="default"/>
    </w:rPr>
  </w:style>
  <w:style w:type="character" w:customStyle="1" w:styleId="CardUpSize-LightChar">
    <w:name w:val="CardUpSize - Light Char"/>
    <w:rsid w:val="00A82C81"/>
    <w:rPr>
      <w:sz w:val="22"/>
      <w:szCs w:val="32"/>
      <w:u w:val="single"/>
      <w:lang w:val="en-US" w:eastAsia="en-US" w:bidi="ar-SA"/>
    </w:rPr>
  </w:style>
  <w:style w:type="character" w:customStyle="1" w:styleId="yqlink">
    <w:name w:val="yqlink"/>
    <w:rsid w:val="00A82C81"/>
  </w:style>
  <w:style w:type="character" w:customStyle="1" w:styleId="clbody">
    <w:name w:val="clbody"/>
    <w:rsid w:val="00A82C81"/>
  </w:style>
  <w:style w:type="character" w:customStyle="1" w:styleId="boldandunderlinecharcharcharcharcharcharcharcharcharcharcharcharcharcharcharchar0">
    <w:name w:val="boldandunderlinecharcharcharcharcharcharcharcharcharcharcharcharcharcharcharchar"/>
    <w:rsid w:val="00A82C81"/>
  </w:style>
  <w:style w:type="character" w:customStyle="1" w:styleId="underlinecharcharcharcharcharcharcharcharcharcharcharcharcharchar">
    <w:name w:val="underlinecharcharcharcharcharcharcharcharcharcharcharcharcharchar"/>
    <w:rsid w:val="00A82C81"/>
  </w:style>
  <w:style w:type="character" w:customStyle="1" w:styleId="NothingChar1">
    <w:name w:val="Nothing Char1"/>
    <w:rsid w:val="00A82C81"/>
    <w:rPr>
      <w:szCs w:val="24"/>
      <w:lang w:val="en-US" w:eastAsia="en-US" w:bidi="ar-SA"/>
    </w:rPr>
  </w:style>
  <w:style w:type="character" w:customStyle="1" w:styleId="CharCharCharCharCharChar1Char">
    <w:name w:val="Char Char Char Char Char Char1 Char"/>
    <w:rsid w:val="00A82C81"/>
    <w:rPr>
      <w:rFonts w:ascii="Times New Roman" w:eastAsia="Times New Roman" w:hAnsi="Times New Roman" w:cs="Times New Roman" w:hint="default"/>
      <w:b/>
      <w:bCs w:val="0"/>
      <w:sz w:val="24"/>
      <w:szCs w:val="24"/>
    </w:rPr>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A82C81"/>
    <w:rPr>
      <w:sz w:val="24"/>
      <w:szCs w:val="24"/>
      <w:lang w:val="en-US" w:eastAsia="en-US" w:bidi="ar-SA"/>
    </w:rPr>
  </w:style>
  <w:style w:type="character" w:customStyle="1" w:styleId="lucenesearchresulturlb">
    <w:name w:val="lucene_search_result_url_b"/>
    <w:basedOn w:val="DefaultParagraphFont"/>
    <w:rsid w:val="00A82C81"/>
  </w:style>
  <w:style w:type="character" w:customStyle="1" w:styleId="FontStyle19">
    <w:name w:val="Font Style19"/>
    <w:basedOn w:val="DefaultParagraphFont"/>
    <w:uiPriority w:val="99"/>
    <w:rsid w:val="00A82C81"/>
    <w:rPr>
      <w:rFonts w:ascii="Times New Roman" w:hAnsi="Times New Roman" w:cs="Times New Roman" w:hint="default"/>
      <w:sz w:val="18"/>
      <w:szCs w:val="18"/>
    </w:rPr>
  </w:style>
  <w:style w:type="table" w:styleId="ColorfulGrid-Accent1">
    <w:name w:val="Colorful Grid Accent 1"/>
    <w:basedOn w:val="TableNormal"/>
    <w:link w:val="ColorfulGrid-Accent1Char"/>
    <w:uiPriority w:val="29"/>
    <w:rsid w:val="00A82C81"/>
    <w:rPr>
      <w:iCs/>
      <w:sz w:val="16"/>
      <w:szCs w:val="22"/>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82C81"/>
    <w:rPr>
      <w:iCs/>
      <w:sz w:val="16"/>
      <w:szCs w:val="22"/>
    </w:rPr>
  </w:style>
  <w:style w:type="character" w:customStyle="1" w:styleId="QuoteChar1">
    <w:name w:val="Quote Char1"/>
    <w:basedOn w:val="DefaultParagraphFont"/>
    <w:uiPriority w:val="29"/>
    <w:rsid w:val="00A82C81"/>
    <w:rPr>
      <w:rFonts w:ascii="Arial" w:eastAsia="Calibri" w:hAnsi="Arial" w:cs="Times New Roman"/>
      <w:iCs/>
      <w:sz w:val="16"/>
    </w:rPr>
  </w:style>
  <w:style w:type="character" w:customStyle="1" w:styleId="SourceBold">
    <w:name w:val="Source Bold"/>
    <w:rsid w:val="00A82C81"/>
    <w:rPr>
      <w:rFonts w:ascii="Arial Narrow" w:hAnsi="Arial Narrow" w:hint="default"/>
      <w:b/>
      <w:bCs w:val="0"/>
      <w:strike w:val="0"/>
      <w:dstrike w:val="0"/>
      <w:sz w:val="24"/>
      <w:u w:val="none"/>
      <w:effect w:val="none"/>
    </w:rPr>
  </w:style>
  <w:style w:type="character" w:customStyle="1" w:styleId="2xBoldUnderline">
    <w:name w:val="2x_Bold_Underline"/>
    <w:rsid w:val="00A82C81"/>
    <w:rPr>
      <w:b/>
      <w:bCs/>
      <w:sz w:val="24"/>
      <w:u w:val="thick"/>
    </w:rPr>
  </w:style>
  <w:style w:type="character" w:customStyle="1" w:styleId="readChar">
    <w:name w:val="read Char"/>
    <w:rsid w:val="00A82C81"/>
    <w:rPr>
      <w:szCs w:val="22"/>
      <w:u w:val="single"/>
      <w:lang w:val="en-US" w:eastAsia="en-US" w:bidi="ar-SA"/>
    </w:rPr>
  </w:style>
  <w:style w:type="character" w:customStyle="1" w:styleId="underlining1">
    <w:name w:val="underlining1"/>
    <w:rsid w:val="00A82C81"/>
    <w:rPr>
      <w:u w:val="single"/>
    </w:rPr>
  </w:style>
  <w:style w:type="character" w:customStyle="1" w:styleId="green">
    <w:name w:val="green"/>
    <w:rsid w:val="00A82C81"/>
  </w:style>
  <w:style w:type="character" w:customStyle="1" w:styleId="BodyText30">
    <w:name w:val="Body Text3"/>
    <w:rsid w:val="00A82C8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82C8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82C8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82C8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0">
    <w:name w:val="Body Text4"/>
    <w:rsid w:val="00A82C8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FontStyle39">
    <w:name w:val="Font Style39"/>
    <w:uiPriority w:val="99"/>
    <w:rsid w:val="00A82C81"/>
    <w:rPr>
      <w:rFonts w:ascii="Constantia" w:hAnsi="Constantia" w:cs="Constantia" w:hint="default"/>
      <w:b/>
      <w:bCs/>
      <w:sz w:val="18"/>
      <w:szCs w:val="18"/>
    </w:rPr>
  </w:style>
  <w:style w:type="character" w:customStyle="1" w:styleId="nohighlighting">
    <w:name w:val="no highlighting"/>
    <w:rsid w:val="00A82C81"/>
    <w:rPr>
      <w:rFonts w:ascii="Times New Roman" w:hAnsi="Times New Roman" w:hint="default"/>
      <w:color w:val="auto"/>
      <w:sz w:val="20"/>
      <w:u w:val="thick"/>
      <w:bdr w:val="none" w:sz="0" w:space="0" w:color="auto" w:frame="1"/>
    </w:rPr>
  </w:style>
  <w:style w:type="character" w:customStyle="1" w:styleId="cite0">
    <w:name w:val="cite0"/>
    <w:rsid w:val="00A82C81"/>
  </w:style>
  <w:style w:type="character" w:customStyle="1" w:styleId="Style8pt1">
    <w:name w:val="Style 8 pt1"/>
    <w:basedOn w:val="DefaultParagraphFont"/>
    <w:rsid w:val="00A82C81"/>
    <w:rPr>
      <w:sz w:val="16"/>
    </w:rPr>
  </w:style>
  <w:style w:type="paragraph" w:customStyle="1" w:styleId="cal">
    <w:name w:val="cal"/>
    <w:basedOn w:val="Normal"/>
    <w:uiPriority w:val="99"/>
    <w:qFormat/>
    <w:rsid w:val="00A82C81"/>
    <w:pPr>
      <w:ind w:left="288" w:right="288"/>
    </w:pPr>
    <w:rPr>
      <w:rFonts w:ascii="Arial" w:eastAsia="Times New Roman" w:hAnsi="Arial"/>
      <w:sz w:val="16"/>
      <w:szCs w:val="20"/>
    </w:rPr>
  </w:style>
  <w:style w:type="paragraph" w:customStyle="1" w:styleId="CiteInfo">
    <w:name w:val="Cite Info"/>
    <w:basedOn w:val="Normal"/>
    <w:qFormat/>
    <w:rsid w:val="00A82C81"/>
    <w:rPr>
      <w:rFonts w:ascii="Arial" w:eastAsia="Times New Roman" w:hAnsi="Arial"/>
      <w:sz w:val="16"/>
      <w:szCs w:val="16"/>
    </w:rPr>
  </w:style>
  <w:style w:type="character" w:customStyle="1" w:styleId="HIGHLIGHT1">
    <w:name w:val="HIGHLIGHT"/>
    <w:basedOn w:val="DefaultParagraphFont"/>
    <w:uiPriority w:val="1"/>
    <w:qFormat/>
    <w:rsid w:val="00A82C81"/>
    <w:rPr>
      <w:rFonts w:ascii="Arial Narrow" w:eastAsia="Cambria" w:hAnsi="Arial Narrow" w:cs="Times New Roman" w:hint="default"/>
      <w:b w:val="0"/>
      <w:bCs w:val="0"/>
      <w:iCs w:val="0"/>
      <w:color w:val="000000"/>
      <w:sz w:val="24"/>
      <w:szCs w:val="22"/>
      <w:u w:val="single"/>
      <w:bdr w:val="none" w:sz="0" w:space="0" w:color="auto" w:frame="1"/>
      <w:shd w:val="clear" w:color="auto" w:fill="00FFFF"/>
      <w:lang w:eastAsia="en-US"/>
    </w:rPr>
  </w:style>
  <w:style w:type="character" w:customStyle="1" w:styleId="highlightcardtextChar">
    <w:name w:val="highlight card text Char"/>
    <w:basedOn w:val="evidencetextChar"/>
    <w:rsid w:val="00A82C81"/>
    <w:rPr>
      <w:rFonts w:ascii="Arial" w:eastAsia="Times New Roman" w:hAnsi="Arial" w:cs="Times New Roman" w:hint="default"/>
      <w:color w:val="000000"/>
      <w:sz w:val="18"/>
      <w:u w:val="single"/>
      <w:lang w:val="en-US" w:eastAsia="en-US" w:bidi="ar-SA"/>
    </w:rPr>
  </w:style>
  <w:style w:type="paragraph" w:customStyle="1" w:styleId="StyleHeading4TagsmalltextBigcardbodyNormalTagNotBold">
    <w:name w:val="Style Heading 4Tagsmall textBig cardbodyNormal Tag + Not Bold"/>
    <w:basedOn w:val="Normal"/>
    <w:uiPriority w:val="99"/>
    <w:qFormat/>
    <w:rsid w:val="00A82C81"/>
    <w:pPr>
      <w:keepNext/>
      <w:keepLines/>
      <w:spacing w:before="200"/>
      <w:outlineLvl w:val="3"/>
    </w:pPr>
    <w:rPr>
      <w:rFonts w:eastAsiaTheme="majorEastAsia" w:cstheme="majorBidi"/>
      <w:b/>
      <w:sz w:val="26"/>
    </w:rPr>
  </w:style>
  <w:style w:type="character" w:customStyle="1" w:styleId="swauthor">
    <w:name w:val="sw_author"/>
    <w:rsid w:val="00A82C81"/>
  </w:style>
  <w:style w:type="paragraph" w:customStyle="1" w:styleId="BoldUnderlineChar20">
    <w:name w:val="BoldUnderline Char2"/>
    <w:link w:val="BoldUnderlineChar2Char"/>
    <w:rsid w:val="00A82C81"/>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82C81"/>
    <w:rPr>
      <w:rFonts w:ascii="Times New Roman" w:eastAsia="Times New Roman" w:hAnsi="Times New Roman" w:cs="Times New Roman"/>
      <w:b/>
      <w:sz w:val="20"/>
      <w:u w:val="single"/>
    </w:rPr>
  </w:style>
  <w:style w:type="character" w:customStyle="1" w:styleId="UnderlineCharChar4">
    <w:name w:val="Underline Char Char4"/>
    <w:rsid w:val="00A82C81"/>
    <w:rPr>
      <w:szCs w:val="24"/>
      <w:u w:val="single"/>
      <w:lang w:val="en-US" w:eastAsia="en-US" w:bidi="ar-SA"/>
    </w:rPr>
  </w:style>
  <w:style w:type="character" w:customStyle="1" w:styleId="BoldUnderlineCharChar3">
    <w:name w:val="BoldUnderline Char Char3"/>
    <w:rsid w:val="00A82C81"/>
    <w:rPr>
      <w:b/>
      <w:szCs w:val="24"/>
      <w:u w:val="single"/>
      <w:lang w:val="en-US" w:eastAsia="en-US" w:bidi="ar-SA"/>
    </w:rPr>
  </w:style>
  <w:style w:type="character" w:customStyle="1" w:styleId="UnderlineCharChar3">
    <w:name w:val="Underline Char Char3"/>
    <w:rsid w:val="00A82C81"/>
    <w:rPr>
      <w:szCs w:val="24"/>
      <w:u w:val="single"/>
      <w:lang w:val="en-US" w:eastAsia="en-US" w:bidi="ar-SA"/>
    </w:rPr>
  </w:style>
  <w:style w:type="character" w:customStyle="1" w:styleId="BoldUnderlineCharChar2">
    <w:name w:val="BoldUnderline Char Char2"/>
    <w:rsid w:val="00A82C81"/>
    <w:rPr>
      <w:b/>
      <w:szCs w:val="24"/>
      <w:u w:val="single"/>
      <w:lang w:val="en-US" w:eastAsia="en-US" w:bidi="ar-SA"/>
    </w:rPr>
  </w:style>
  <w:style w:type="paragraph" w:customStyle="1" w:styleId="UnderlineCard1">
    <w:name w:val="UnderlineCard"/>
    <w:basedOn w:val="Heading3"/>
    <w:link w:val="UnderlineCardChar0"/>
    <w:qFormat/>
    <w:rsid w:val="00A82C81"/>
    <w:pPr>
      <w:keepNext w:val="0"/>
      <w:keepLines w:val="0"/>
      <w:jc w:val="left"/>
      <w:outlineLvl w:val="9"/>
    </w:pPr>
    <w:rPr>
      <w:rFonts w:eastAsia="Calibri" w:cs="Times New Roman"/>
      <w:b w:val="0"/>
      <w:bCs w:val="0"/>
      <w:sz w:val="20"/>
      <w:szCs w:val="20"/>
      <w:lang w:val="x-none" w:eastAsia="x-none"/>
    </w:rPr>
  </w:style>
  <w:style w:type="character" w:customStyle="1" w:styleId="UnderlineCardChar0">
    <w:name w:val="UnderlineCard Char"/>
    <w:link w:val="UnderlineCard1"/>
    <w:rsid w:val="00A82C81"/>
    <w:rPr>
      <w:rFonts w:ascii="Calibri" w:eastAsia="Calibri" w:hAnsi="Calibri" w:cs="Times New Roman"/>
      <w:sz w:val="20"/>
      <w:szCs w:val="20"/>
      <w:u w:val="single"/>
      <w:lang w:val="x-none" w:eastAsia="x-none"/>
    </w:rPr>
  </w:style>
  <w:style w:type="character" w:customStyle="1" w:styleId="5Notunderlined">
    <w:name w:val="5 Not underlined"/>
    <w:rsid w:val="00A82C81"/>
    <w:rPr>
      <w:rFonts w:ascii="Times New Roman" w:hAnsi="Times New Roman"/>
      <w:sz w:val="16"/>
    </w:rPr>
  </w:style>
  <w:style w:type="character" w:customStyle="1" w:styleId="volume-issue">
    <w:name w:val="volume-issue"/>
    <w:rsid w:val="00A82C81"/>
    <w:rPr>
      <w:rFonts w:cs="Times New Roman"/>
    </w:rPr>
  </w:style>
  <w:style w:type="character" w:customStyle="1" w:styleId="i">
    <w:name w:val="i"/>
    <w:basedOn w:val="DefaultParagraphFont"/>
    <w:uiPriority w:val="99"/>
    <w:rsid w:val="00A82C81"/>
  </w:style>
  <w:style w:type="character" w:customStyle="1" w:styleId="CiteReal0">
    <w:name w:val="CiteReal"/>
    <w:uiPriority w:val="1"/>
    <w:qFormat/>
    <w:rsid w:val="00A82C81"/>
    <w:rPr>
      <w:rFonts w:ascii="Arial" w:hAnsi="Arial"/>
      <w:b/>
      <w:sz w:val="24"/>
      <w:u w:val="single"/>
    </w:rPr>
  </w:style>
  <w:style w:type="paragraph" w:customStyle="1" w:styleId="Cardd">
    <w:name w:val="Cardd"/>
    <w:basedOn w:val="Normal"/>
    <w:uiPriority w:val="4"/>
    <w:qFormat/>
    <w:rsid w:val="00A82C81"/>
    <w:pPr>
      <w:ind w:left="288" w:right="288"/>
    </w:pPr>
  </w:style>
  <w:style w:type="character" w:customStyle="1" w:styleId="view-count">
    <w:name w:val="view-count"/>
    <w:basedOn w:val="DefaultParagraphFont"/>
    <w:rsid w:val="00A82C81"/>
  </w:style>
  <w:style w:type="paragraph" w:customStyle="1" w:styleId="document">
    <w:name w:val="document"/>
    <w:basedOn w:val="Normal"/>
    <w:rsid w:val="00A82C81"/>
    <w:pPr>
      <w:spacing w:before="100" w:beforeAutospacing="1" w:after="100" w:afterAutospacing="1"/>
    </w:pPr>
    <w:rPr>
      <w:rFonts w:eastAsia="Times New Roman"/>
    </w:rPr>
  </w:style>
  <w:style w:type="character" w:customStyle="1" w:styleId="spellingerror">
    <w:name w:val="spellingerror"/>
    <w:basedOn w:val="DefaultParagraphFont"/>
    <w:rsid w:val="00A82C81"/>
  </w:style>
  <w:style w:type="character" w:customStyle="1" w:styleId="CardsFont6ptChar1">
    <w:name w:val="Cards + Font: 6 pt Char1"/>
    <w:basedOn w:val="DefaultParagraphFont"/>
    <w:rsid w:val="00A82C81"/>
    <w:rPr>
      <w:sz w:val="12"/>
      <w:szCs w:val="24"/>
      <w:lang w:val="en-US" w:eastAsia="en-US" w:bidi="ar-SA"/>
    </w:rPr>
  </w:style>
  <w:style w:type="character" w:customStyle="1" w:styleId="CardsSixChar">
    <w:name w:val="Cards Six Char"/>
    <w:link w:val="CardsSix"/>
    <w:locked/>
    <w:rsid w:val="00A82C81"/>
    <w:rPr>
      <w:sz w:val="12"/>
    </w:rPr>
  </w:style>
  <w:style w:type="paragraph" w:customStyle="1" w:styleId="CardsSix">
    <w:name w:val="Cards Six"/>
    <w:basedOn w:val="Normal"/>
    <w:link w:val="CardsSixChar"/>
    <w:rsid w:val="00A82C81"/>
    <w:pPr>
      <w:autoSpaceDE w:val="0"/>
      <w:autoSpaceDN w:val="0"/>
      <w:adjustRightInd w:val="0"/>
      <w:ind w:left="432" w:right="432"/>
      <w:jc w:val="both"/>
    </w:pPr>
    <w:rPr>
      <w:rFonts w:asciiTheme="minorHAnsi" w:hAnsiTheme="minorHAnsi" w:cstheme="minorBidi"/>
      <w:sz w:val="12"/>
    </w:rPr>
  </w:style>
  <w:style w:type="character" w:customStyle="1" w:styleId="10ptnotbold">
    <w:name w:val="10ptnotbold"/>
    <w:rsid w:val="00A82C81"/>
    <w:rPr>
      <w:rFonts w:ascii="Times New Roman" w:hAnsi="Times New Roman" w:cs="Times New Roman"/>
      <w:sz w:val="20"/>
    </w:rPr>
  </w:style>
  <w:style w:type="character" w:customStyle="1" w:styleId="action-menu-toggled-item">
    <w:name w:val="action-menu-toggled-item"/>
    <w:basedOn w:val="DefaultParagraphFont"/>
    <w:rsid w:val="00A82C81"/>
  </w:style>
  <w:style w:type="character" w:customStyle="1" w:styleId="1Tag">
    <w:name w:val="1) Tag"/>
    <w:rsid w:val="00A82C81"/>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A82C81"/>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A82C8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A82C8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A82C81"/>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0">
    <w:name w:val="Header Initial"/>
    <w:basedOn w:val="Normal"/>
    <w:link w:val="HeaderInitialChar"/>
    <w:rsid w:val="00A82C81"/>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0"/>
    <w:rsid w:val="00A82C81"/>
    <w:rPr>
      <w:rFonts w:ascii="Calibri" w:eastAsia="Times New Roman" w:hAnsi="Calibri" w:cs="Calibri"/>
      <w:b/>
      <w:caps/>
      <w:sz w:val="40"/>
      <w:szCs w:val="40"/>
    </w:rPr>
  </w:style>
  <w:style w:type="character" w:customStyle="1" w:styleId="kicker1">
    <w:name w:val="kicker1"/>
    <w:basedOn w:val="DefaultParagraphFont"/>
    <w:rsid w:val="00A82C81"/>
    <w:rPr>
      <w:caps/>
      <w:color w:val="008996"/>
      <w:sz w:val="19"/>
      <w:szCs w:val="19"/>
    </w:rPr>
  </w:style>
  <w:style w:type="character" w:customStyle="1" w:styleId="recommendeddesignation2">
    <w:name w:val="recommended_designation2"/>
    <w:basedOn w:val="DefaultParagraphFont"/>
    <w:rsid w:val="00A82C81"/>
  </w:style>
  <w:style w:type="character" w:customStyle="1" w:styleId="storylink2">
    <w:name w:val="story_link2"/>
    <w:basedOn w:val="DefaultParagraphFont"/>
    <w:rsid w:val="00A82C81"/>
  </w:style>
  <w:style w:type="character" w:customStyle="1" w:styleId="gal2">
    <w:name w:val="gal2"/>
    <w:basedOn w:val="DefaultParagraphFont"/>
    <w:rsid w:val="00A82C81"/>
  </w:style>
  <w:style w:type="character" w:customStyle="1" w:styleId="byline2">
    <w:name w:val="byline2"/>
    <w:basedOn w:val="DefaultParagraphFont"/>
    <w:rsid w:val="00A82C81"/>
    <w:rPr>
      <w:rFonts w:ascii="Arial" w:hAnsi="Arial" w:cs="Arial" w:hint="default"/>
      <w:caps/>
      <w:color w:val="333333"/>
      <w:sz w:val="29"/>
      <w:szCs w:val="29"/>
    </w:rPr>
  </w:style>
  <w:style w:type="paragraph" w:customStyle="1" w:styleId="p3">
    <w:name w:val="p3"/>
    <w:basedOn w:val="Normal"/>
    <w:rsid w:val="00A82C81"/>
    <w:pPr>
      <w:spacing w:before="100" w:beforeAutospacing="1" w:after="100" w:afterAutospacing="1" w:line="270" w:lineRule="atLeast"/>
    </w:pPr>
    <w:rPr>
      <w:rFonts w:eastAsia="Times New Roman"/>
      <w:sz w:val="18"/>
      <w:szCs w:val="18"/>
    </w:rPr>
  </w:style>
  <w:style w:type="character" w:customStyle="1" w:styleId="post-author2">
    <w:name w:val="post-author2"/>
    <w:basedOn w:val="DefaultParagraphFont"/>
    <w:rsid w:val="00A82C81"/>
  </w:style>
  <w:style w:type="character" w:customStyle="1" w:styleId="UnderlineNon-bold">
    <w:name w:val="Underline Non - bold"/>
    <w:basedOn w:val="DefaultParagraphFont"/>
    <w:rsid w:val="00A82C81"/>
    <w:rPr>
      <w:rFonts w:ascii="Times New Roman" w:hAnsi="Times New Roman"/>
      <w:iCs/>
      <w:sz w:val="22"/>
      <w:u w:val="single"/>
    </w:rPr>
  </w:style>
  <w:style w:type="character" w:customStyle="1" w:styleId="metad">
    <w:name w:val="metad"/>
    <w:rsid w:val="00A82C81"/>
  </w:style>
  <w:style w:type="character" w:customStyle="1" w:styleId="justify1">
    <w:name w:val="justify1"/>
    <w:rsid w:val="00A82C81"/>
  </w:style>
  <w:style w:type="character" w:customStyle="1" w:styleId="CircleChar">
    <w:name w:val="Circle Char"/>
    <w:basedOn w:val="DefaultParagraphFont"/>
    <w:link w:val="Circle"/>
    <w:rsid w:val="00A82C81"/>
    <w:rPr>
      <w:rFonts w:ascii="Times New Roman" w:eastAsia="Calibri" w:hAnsi="Times New Roman" w:cs="Times New Roman"/>
      <w:b/>
      <w:i/>
      <w:sz w:val="22"/>
      <w:szCs w:val="18"/>
      <w:u w:val="single"/>
    </w:rPr>
  </w:style>
  <w:style w:type="paragraph" w:customStyle="1" w:styleId="TOC3Char">
    <w:name w:val="TOC 3 Char"/>
    <w:basedOn w:val="Normal"/>
    <w:next w:val="Normal"/>
    <w:rsid w:val="00A82C81"/>
    <w:rPr>
      <w:rFonts w:ascii="Times New Roman" w:eastAsia="Times New Roman" w:hAnsi="Times New Roman"/>
      <w:sz w:val="24"/>
      <w:szCs w:val="20"/>
    </w:rPr>
  </w:style>
  <w:style w:type="paragraph" w:customStyle="1" w:styleId="TOC1Char">
    <w:name w:val="TOC 1 Char"/>
    <w:basedOn w:val="Normal"/>
    <w:next w:val="Normal"/>
    <w:rsid w:val="00A82C81"/>
    <w:rPr>
      <w:rFonts w:ascii="Times New Roman" w:eastAsia="Times New Roman" w:hAnsi="Times New Roman"/>
      <w:b/>
      <w:sz w:val="24"/>
      <w:szCs w:val="20"/>
    </w:rPr>
  </w:style>
  <w:style w:type="character" w:customStyle="1" w:styleId="Debate-CardTagandCite-F6Char">
    <w:name w:val="Debate- Card Tag and Cite- F6 Char"/>
    <w:link w:val="Debate-CardTagandCite-F6"/>
    <w:locked/>
    <w:rsid w:val="00A82C81"/>
    <w:rPr>
      <w:rFonts w:ascii="Georgia" w:hAnsi="Georgia"/>
      <w:b/>
    </w:rPr>
  </w:style>
  <w:style w:type="paragraph" w:customStyle="1" w:styleId="Debate-CardTagandCite-F6">
    <w:name w:val="Debate- Card Tag and Cite- F6"/>
    <w:basedOn w:val="Normal"/>
    <w:link w:val="Debate-CardTagandCite-F6Char"/>
    <w:qFormat/>
    <w:rsid w:val="00A82C81"/>
    <w:pPr>
      <w:contextualSpacing/>
    </w:pPr>
    <w:rPr>
      <w:rFonts w:ascii="Georgia" w:hAnsi="Georgia" w:cstheme="minorBidi"/>
      <w:b/>
      <w:sz w:val="24"/>
    </w:rPr>
  </w:style>
  <w:style w:type="character" w:customStyle="1" w:styleId="SmallerReal">
    <w:name w:val="SmallerReal"/>
    <w:basedOn w:val="DefaultParagraphFont"/>
    <w:uiPriority w:val="1"/>
    <w:qFormat/>
    <w:rsid w:val="00A82C81"/>
    <w:rPr>
      <w:rFonts w:ascii="Garamond" w:hAnsi="Garamond"/>
      <w:sz w:val="16"/>
    </w:rPr>
  </w:style>
  <w:style w:type="paragraph" w:customStyle="1" w:styleId="analytic0">
    <w:name w:val="analytic"/>
    <w:basedOn w:val="Normal"/>
    <w:link w:val="analyticChar0"/>
    <w:uiPriority w:val="4"/>
    <w:qFormat/>
    <w:rsid w:val="00A82C81"/>
    <w:pPr>
      <w:spacing w:before="120"/>
    </w:pPr>
    <w:rPr>
      <w:b/>
      <w:sz w:val="20"/>
    </w:rPr>
  </w:style>
  <w:style w:type="character" w:customStyle="1" w:styleId="analyticChar0">
    <w:name w:val="analytic Char"/>
    <w:basedOn w:val="DefaultParagraphFont"/>
    <w:link w:val="analytic0"/>
    <w:uiPriority w:val="4"/>
    <w:rsid w:val="00A82C81"/>
    <w:rPr>
      <w:rFonts w:ascii="Calibri" w:hAnsi="Calibri" w:cs="Calibri"/>
      <w:b/>
      <w:sz w:val="20"/>
    </w:rPr>
  </w:style>
  <w:style w:type="character" w:customStyle="1" w:styleId="field-item2">
    <w:name w:val="field-item2"/>
    <w:basedOn w:val="DefaultParagraphFont"/>
    <w:rsid w:val="00A82C81"/>
    <w:rPr>
      <w:rFonts w:ascii="Trebuchet MS" w:hAnsi="Trebuchet MS" w:hint="default"/>
      <w:sz w:val="17"/>
      <w:szCs w:val="17"/>
    </w:rPr>
  </w:style>
  <w:style w:type="character" w:customStyle="1" w:styleId="name2">
    <w:name w:val="name2"/>
    <w:basedOn w:val="DefaultParagraphFont"/>
    <w:rsid w:val="00A82C81"/>
  </w:style>
  <w:style w:type="character" w:customStyle="1" w:styleId="date-display-single2">
    <w:name w:val="date-display-single2"/>
    <w:basedOn w:val="DefaultParagraphFont"/>
    <w:rsid w:val="00A82C81"/>
  </w:style>
  <w:style w:type="character" w:customStyle="1" w:styleId="span">
    <w:name w:val="span"/>
    <w:basedOn w:val="DefaultParagraphFont"/>
    <w:rsid w:val="00A82C81"/>
  </w:style>
  <w:style w:type="paragraph" w:customStyle="1" w:styleId="skip-nav">
    <w:name w:val="skip-nav"/>
    <w:basedOn w:val="Normal"/>
    <w:rsid w:val="00A82C81"/>
    <w:pPr>
      <w:spacing w:before="100" w:beforeAutospacing="1" w:after="100" w:afterAutospacing="1"/>
    </w:pPr>
    <w:rPr>
      <w:rFonts w:ascii="Times New Roman" w:eastAsia="Times New Roman" w:hAnsi="Times New Roman"/>
      <w:sz w:val="24"/>
    </w:rPr>
  </w:style>
  <w:style w:type="character" w:customStyle="1" w:styleId="bg-relatedbutton-text">
    <w:name w:val="bg-related__button-text"/>
    <w:basedOn w:val="DefaultParagraphFont"/>
    <w:rsid w:val="00A82C81"/>
  </w:style>
  <w:style w:type="paragraph" w:customStyle="1" w:styleId="bg-relateddescription">
    <w:name w:val="bg-related__description"/>
    <w:basedOn w:val="Normal"/>
    <w:rsid w:val="00A82C81"/>
    <w:pPr>
      <w:spacing w:before="100" w:beforeAutospacing="1" w:after="100" w:afterAutospacing="1"/>
    </w:pPr>
    <w:rPr>
      <w:rFonts w:ascii="Times New Roman" w:eastAsia="Times New Roman" w:hAnsi="Times New Roman"/>
      <w:sz w:val="24"/>
    </w:rPr>
  </w:style>
  <w:style w:type="paragraph" w:customStyle="1" w:styleId="p1">
    <w:name w:val="p1"/>
    <w:basedOn w:val="Normal"/>
    <w:rsid w:val="00A82C81"/>
    <w:pPr>
      <w:spacing w:before="100" w:beforeAutospacing="1" w:after="100" w:afterAutospacing="1"/>
    </w:pPr>
    <w:rPr>
      <w:rFonts w:ascii="abel" w:eastAsia="Times New Roman" w:hAnsi="abel"/>
      <w:sz w:val="24"/>
    </w:rPr>
  </w:style>
  <w:style w:type="character" w:customStyle="1" w:styleId="pb-byline2">
    <w:name w:val="pb-byline2"/>
    <w:basedOn w:val="DefaultParagraphFont"/>
    <w:rsid w:val="00A82C81"/>
  </w:style>
  <w:style w:type="character" w:customStyle="1" w:styleId="pb-timestamp2">
    <w:name w:val="pb-timestamp2"/>
    <w:basedOn w:val="DefaultParagraphFont"/>
    <w:rsid w:val="00A82C81"/>
    <w:rPr>
      <w:rFonts w:ascii="FranklinITCProLight" w:hAnsi="FranklinITCProLight" w:hint="default"/>
      <w:i w:val="0"/>
      <w:iCs w:val="0"/>
      <w:color w:val="B2B2B2"/>
      <w:sz w:val="18"/>
      <w:szCs w:val="18"/>
    </w:rPr>
  </w:style>
  <w:style w:type="character" w:customStyle="1" w:styleId="pb-caption2">
    <w:name w:val="pb-caption2"/>
    <w:basedOn w:val="DefaultParagraphFont"/>
    <w:rsid w:val="00A82C81"/>
    <w:rPr>
      <w:rFonts w:ascii="FranklinITCProLight" w:hAnsi="FranklinITCProLight" w:hint="default"/>
      <w:i w:val="0"/>
      <w:iCs w:val="0"/>
      <w:color w:val="6E6E6E"/>
      <w:sz w:val="23"/>
      <w:szCs w:val="23"/>
    </w:rPr>
  </w:style>
  <w:style w:type="character" w:customStyle="1" w:styleId="dropcap1">
    <w:name w:val="dropcap1"/>
    <w:basedOn w:val="DefaultParagraphFont"/>
    <w:rsid w:val="00A82C81"/>
  </w:style>
  <w:style w:type="character" w:customStyle="1" w:styleId="pq">
    <w:name w:val="pq"/>
    <w:basedOn w:val="DefaultParagraphFont"/>
    <w:rsid w:val="00A82C81"/>
  </w:style>
  <w:style w:type="character" w:customStyle="1" w:styleId="pullquote">
    <w:name w:val="pullquote"/>
    <w:basedOn w:val="DefaultParagraphFont"/>
    <w:rsid w:val="00A82C81"/>
  </w:style>
  <w:style w:type="character" w:customStyle="1" w:styleId="bioexcerpt2">
    <w:name w:val="bio_excerpt2"/>
    <w:basedOn w:val="DefaultParagraphFont"/>
    <w:rsid w:val="00A82C81"/>
    <w:rPr>
      <w:vanish w:val="0"/>
      <w:webHidden w:val="0"/>
      <w:specVanish w:val="0"/>
    </w:rPr>
  </w:style>
  <w:style w:type="character" w:customStyle="1" w:styleId="atflatcounter4">
    <w:name w:val="at_flat_counter4"/>
    <w:basedOn w:val="DefaultParagraphFont"/>
    <w:rsid w:val="00A82C81"/>
    <w:rPr>
      <w:rFonts w:ascii="Helvetica" w:hAnsi="Helvetica" w:cs="Helvetica" w:hint="default"/>
      <w:b/>
      <w:bCs/>
      <w:caps/>
      <w:color w:val="32363B"/>
      <w:sz w:val="15"/>
      <w:szCs w:val="15"/>
      <w:shd w:val="clear" w:color="auto" w:fill="EBEBEB"/>
    </w:rPr>
  </w:style>
  <w:style w:type="paragraph" w:customStyle="1" w:styleId="kickerdeck">
    <w:name w:val="kicker__deck"/>
    <w:basedOn w:val="Normal"/>
    <w:rsid w:val="00A82C81"/>
    <w:pPr>
      <w:spacing w:after="168" w:line="315" w:lineRule="atLeast"/>
    </w:pPr>
    <w:rPr>
      <w:rFonts w:ascii="Times New Roman" w:eastAsia="Times New Roman" w:hAnsi="Times New Roman"/>
      <w:color w:val="59595C"/>
      <w:sz w:val="19"/>
      <w:szCs w:val="19"/>
    </w:rPr>
  </w:style>
  <w:style w:type="paragraph" w:customStyle="1" w:styleId="comment-text">
    <w:name w:val="comment-text"/>
    <w:basedOn w:val="Normal"/>
    <w:rsid w:val="00A82C81"/>
    <w:pPr>
      <w:spacing w:before="100" w:beforeAutospacing="1" w:after="100" w:afterAutospacing="1"/>
    </w:pPr>
    <w:rPr>
      <w:rFonts w:ascii="Times New Roman" w:eastAsia="Times New Roman" w:hAnsi="Times New Roman"/>
      <w:sz w:val="24"/>
    </w:rPr>
  </w:style>
  <w:style w:type="character" w:customStyle="1" w:styleId="button-text">
    <w:name w:val="button-text"/>
    <w:basedOn w:val="DefaultParagraphFont"/>
    <w:rsid w:val="00A82C81"/>
  </w:style>
  <w:style w:type="character" w:customStyle="1" w:styleId="wsj-article-caption-content">
    <w:name w:val="wsj-article-caption-content"/>
    <w:basedOn w:val="DefaultParagraphFont"/>
    <w:rsid w:val="00A82C81"/>
  </w:style>
  <w:style w:type="character" w:customStyle="1" w:styleId="wsj-article-credit">
    <w:name w:val="wsj-article-credit"/>
    <w:basedOn w:val="DefaultParagraphFont"/>
    <w:rsid w:val="00A82C81"/>
  </w:style>
  <w:style w:type="character" w:customStyle="1" w:styleId="wsj-article-credit-tag">
    <w:name w:val="wsj-article-credit-tag"/>
    <w:basedOn w:val="DefaultParagraphFont"/>
    <w:rsid w:val="00A82C81"/>
  </w:style>
  <w:style w:type="character" w:customStyle="1" w:styleId="l-qt">
    <w:name w:val="l-qt"/>
    <w:basedOn w:val="DefaultParagraphFont"/>
    <w:rsid w:val="00A82C81"/>
  </w:style>
  <w:style w:type="character" w:customStyle="1" w:styleId="r-qt">
    <w:name w:val="r-qt"/>
    <w:basedOn w:val="DefaultParagraphFont"/>
    <w:rsid w:val="00A82C81"/>
  </w:style>
  <w:style w:type="character" w:customStyle="1" w:styleId="inset-author">
    <w:name w:val="inset-author"/>
    <w:basedOn w:val="DefaultParagraphFont"/>
    <w:rsid w:val="00A82C81"/>
  </w:style>
  <w:style w:type="paragraph" w:customStyle="1" w:styleId="sizeable">
    <w:name w:val="sizeable"/>
    <w:basedOn w:val="Normal"/>
    <w:rsid w:val="00A82C81"/>
    <w:pPr>
      <w:spacing w:before="240" w:after="240"/>
    </w:pPr>
    <w:rPr>
      <w:rFonts w:ascii="Times New Roman" w:eastAsia="Times New Roman" w:hAnsi="Times New Roman"/>
      <w:sz w:val="24"/>
    </w:rPr>
  </w:style>
  <w:style w:type="paragraph" w:customStyle="1" w:styleId="interactive-leadin">
    <w:name w:val="interactive-leadin"/>
    <w:basedOn w:val="Normal"/>
    <w:rsid w:val="00A82C81"/>
    <w:pPr>
      <w:spacing w:before="100" w:beforeAutospacing="1" w:after="100" w:afterAutospacing="1"/>
    </w:pPr>
    <w:rPr>
      <w:rFonts w:ascii="Times New Roman" w:eastAsia="Times New Roman" w:hAnsi="Times New Roman"/>
      <w:sz w:val="24"/>
    </w:rPr>
  </w:style>
  <w:style w:type="paragraph" w:customStyle="1" w:styleId="g-aipstyle01">
    <w:name w:val="g-aipstyle01"/>
    <w:basedOn w:val="Normal"/>
    <w:rsid w:val="00A82C81"/>
    <w:pPr>
      <w:spacing w:line="285" w:lineRule="atLeast"/>
    </w:pPr>
    <w:rPr>
      <w:rFonts w:eastAsia="Times New Roman"/>
      <w:b/>
      <w:bCs/>
      <w:color w:val="000000"/>
      <w:sz w:val="21"/>
      <w:szCs w:val="21"/>
    </w:rPr>
  </w:style>
  <w:style w:type="paragraph" w:customStyle="1" w:styleId="g-aipstyle11">
    <w:name w:val="g-aipstyle11"/>
    <w:basedOn w:val="Normal"/>
    <w:rsid w:val="00A82C81"/>
    <w:pPr>
      <w:spacing w:line="240" w:lineRule="atLeast"/>
    </w:pPr>
    <w:rPr>
      <w:rFonts w:eastAsia="Times New Roman"/>
      <w:color w:val="000000"/>
      <w:sz w:val="20"/>
      <w:szCs w:val="20"/>
    </w:rPr>
  </w:style>
  <w:style w:type="paragraph" w:customStyle="1" w:styleId="g-aipstyle21">
    <w:name w:val="g-aipstyle21"/>
    <w:basedOn w:val="Normal"/>
    <w:rsid w:val="00A82C81"/>
    <w:pPr>
      <w:spacing w:line="270" w:lineRule="atLeast"/>
      <w:jc w:val="center"/>
    </w:pPr>
    <w:rPr>
      <w:rFonts w:eastAsia="Times New Roman"/>
      <w:color w:val="000000"/>
      <w:sz w:val="20"/>
      <w:szCs w:val="20"/>
    </w:rPr>
  </w:style>
  <w:style w:type="paragraph" w:customStyle="1" w:styleId="g-aipstyle31">
    <w:name w:val="g-aipstyle31"/>
    <w:basedOn w:val="Normal"/>
    <w:rsid w:val="00A82C81"/>
    <w:pPr>
      <w:spacing w:line="240" w:lineRule="atLeast"/>
      <w:jc w:val="center"/>
    </w:pPr>
    <w:rPr>
      <w:rFonts w:eastAsia="Times New Roman"/>
      <w:color w:val="000000"/>
      <w:sz w:val="20"/>
      <w:szCs w:val="20"/>
    </w:rPr>
  </w:style>
  <w:style w:type="paragraph" w:customStyle="1" w:styleId="g-aipstyle41">
    <w:name w:val="g-aipstyle41"/>
    <w:basedOn w:val="Normal"/>
    <w:rsid w:val="00A82C81"/>
    <w:pPr>
      <w:spacing w:line="270" w:lineRule="atLeast"/>
    </w:pPr>
    <w:rPr>
      <w:rFonts w:eastAsia="Times New Roman"/>
      <w:color w:val="000000"/>
      <w:sz w:val="21"/>
      <w:szCs w:val="21"/>
    </w:rPr>
  </w:style>
  <w:style w:type="paragraph" w:customStyle="1" w:styleId="byline-dateline">
    <w:name w:val="byline-dateline"/>
    <w:basedOn w:val="Normal"/>
    <w:rsid w:val="00A82C81"/>
    <w:pPr>
      <w:spacing w:before="100" w:beforeAutospacing="1" w:after="100" w:afterAutospacing="1"/>
    </w:pPr>
    <w:rPr>
      <w:rFonts w:ascii="Times New Roman" w:eastAsia="Times New Roman" w:hAnsi="Times New Roman"/>
      <w:sz w:val="24"/>
    </w:rPr>
  </w:style>
  <w:style w:type="character" w:customStyle="1" w:styleId="byline-author">
    <w:name w:val="byline-author"/>
    <w:basedOn w:val="DefaultParagraphFont"/>
    <w:rsid w:val="00A82C81"/>
  </w:style>
  <w:style w:type="paragraph" w:customStyle="1" w:styleId="Tagstyle1">
    <w:name w:val="Tagstyle"/>
    <w:basedOn w:val="Normal"/>
    <w:next w:val="Normal"/>
    <w:rsid w:val="00A82C81"/>
    <w:rPr>
      <w:b/>
    </w:rPr>
  </w:style>
  <w:style w:type="character" w:customStyle="1" w:styleId="TagCiteChar4">
    <w:name w:val="Tag &amp; Cite Char"/>
    <w:link w:val="TagCite2"/>
    <w:locked/>
    <w:rsid w:val="00A82C81"/>
    <w:rPr>
      <w:rFonts w:ascii="Arial Narrow" w:hAnsi="Arial Narrow"/>
      <w:b/>
    </w:rPr>
  </w:style>
  <w:style w:type="paragraph" w:customStyle="1" w:styleId="TagCite2">
    <w:name w:val="Tag &amp; Cite"/>
    <w:basedOn w:val="Normal"/>
    <w:link w:val="TagCiteChar4"/>
    <w:rsid w:val="00A82C81"/>
    <w:rPr>
      <w:rFonts w:ascii="Arial Narrow" w:hAnsi="Arial Narrow" w:cstheme="minorBidi"/>
      <w:b/>
      <w:sz w:val="24"/>
    </w:rPr>
  </w:style>
  <w:style w:type="character" w:customStyle="1" w:styleId="UnunderlinedTextChar">
    <w:name w:val="Ununderlined Text Char"/>
    <w:link w:val="UnunderlinedText"/>
    <w:locked/>
    <w:rsid w:val="00A82C81"/>
    <w:rPr>
      <w:sz w:val="12"/>
    </w:rPr>
  </w:style>
  <w:style w:type="paragraph" w:customStyle="1" w:styleId="UnunderlinedText">
    <w:name w:val="Ununderlined Text"/>
    <w:basedOn w:val="Normal"/>
    <w:link w:val="UnunderlinedTextChar"/>
    <w:autoRedefine/>
    <w:rsid w:val="00A82C81"/>
    <w:rPr>
      <w:rFonts w:asciiTheme="minorHAnsi" w:hAnsiTheme="minorHAnsi" w:cstheme="minorBidi"/>
      <w:sz w:val="12"/>
    </w:rPr>
  </w:style>
  <w:style w:type="paragraph" w:customStyle="1" w:styleId="shortdescription">
    <w:name w:val="shortdescription"/>
    <w:basedOn w:val="Normal"/>
    <w:rsid w:val="00A82C81"/>
    <w:pPr>
      <w:spacing w:before="100" w:beforeAutospacing="1" w:after="100" w:afterAutospacing="1"/>
    </w:pPr>
    <w:rPr>
      <w:rFonts w:ascii="Times New Roman" w:eastAsia="Times New Roman" w:hAnsi="Times New Roman"/>
      <w:sz w:val="24"/>
    </w:rPr>
  </w:style>
  <w:style w:type="character" w:customStyle="1" w:styleId="BoldCharChar">
    <w:name w:val="Bold Char Char"/>
    <w:locked/>
    <w:rsid w:val="00A82C81"/>
    <w:rPr>
      <w:b/>
    </w:rPr>
  </w:style>
  <w:style w:type="character" w:customStyle="1" w:styleId="detailtitle">
    <w:name w:val="detailtitle"/>
    <w:rsid w:val="00A82C81"/>
  </w:style>
  <w:style w:type="character" w:customStyle="1" w:styleId="FontStyle134">
    <w:name w:val="Font Style134"/>
    <w:rsid w:val="00A82C81"/>
    <w:rPr>
      <w:rFonts w:ascii="Book Antiqua" w:hAnsi="Book Antiqua" w:cs="Book Antiqua" w:hint="default"/>
      <w:sz w:val="18"/>
      <w:szCs w:val="18"/>
    </w:rPr>
  </w:style>
  <w:style w:type="character" w:customStyle="1" w:styleId="Heading5CharCharChar">
    <w:name w:val="Heading 5 Char Char Char"/>
    <w:aliases w:val="Heading 51,Heading 511"/>
    <w:basedOn w:val="DefaultParagraphFont"/>
    <w:rsid w:val="00A82C81"/>
    <w:rPr>
      <w:b/>
      <w:bCs/>
      <w:iCs/>
      <w:szCs w:val="26"/>
      <w:lang w:val="en-US" w:eastAsia="en-US" w:bidi="ar-SA"/>
    </w:rPr>
  </w:style>
  <w:style w:type="character" w:customStyle="1" w:styleId="comments-post">
    <w:name w:val="comments-post"/>
    <w:basedOn w:val="DefaultParagraphFont"/>
    <w:rsid w:val="00A82C81"/>
  </w:style>
  <w:style w:type="paragraph" w:customStyle="1" w:styleId="CardsCharChar">
    <w:name w:val="Cards Char Char"/>
    <w:basedOn w:val="Normal"/>
    <w:uiPriority w:val="99"/>
    <w:rsid w:val="00A82C81"/>
    <w:pPr>
      <w:autoSpaceDE w:val="0"/>
      <w:autoSpaceDN w:val="0"/>
      <w:adjustRightInd w:val="0"/>
      <w:ind w:left="432" w:right="432"/>
      <w:jc w:val="both"/>
    </w:pPr>
    <w:rPr>
      <w:rFonts w:eastAsia="Calibri"/>
      <w:sz w:val="20"/>
      <w:szCs w:val="20"/>
    </w:rPr>
  </w:style>
  <w:style w:type="paragraph" w:customStyle="1" w:styleId="Irrelevant6font">
    <w:name w:val="Irrelevant (6 font)"/>
    <w:basedOn w:val="Normal"/>
    <w:uiPriority w:val="99"/>
    <w:rsid w:val="00A82C81"/>
    <w:pPr>
      <w:ind w:left="547" w:right="648"/>
      <w:jc w:val="both"/>
    </w:pPr>
    <w:rPr>
      <w:rFonts w:eastAsia="Calibri"/>
      <w:sz w:val="12"/>
      <w:szCs w:val="12"/>
    </w:rPr>
  </w:style>
  <w:style w:type="character" w:customStyle="1" w:styleId="Irrelevant5fontChar">
    <w:name w:val="Irrelevant (5 font) Char"/>
    <w:basedOn w:val="DefaultParagraphFont"/>
    <w:rsid w:val="00A82C81"/>
    <w:rPr>
      <w:sz w:val="10"/>
      <w:szCs w:val="10"/>
      <w:lang w:val="en-US" w:eastAsia="en-US" w:bidi="ar-SA"/>
    </w:rPr>
  </w:style>
  <w:style w:type="character" w:customStyle="1" w:styleId="Hyperlink13">
    <w:name w:val="Hyperlink13"/>
    <w:basedOn w:val="DefaultParagraphFont"/>
    <w:rsid w:val="00A82C81"/>
    <w:rPr>
      <w:b w:val="0"/>
      <w:bCs w:val="0"/>
      <w:strike w:val="0"/>
      <w:dstrike w:val="0"/>
      <w:color w:val="008000"/>
      <w:sz w:val="20"/>
      <w:szCs w:val="20"/>
      <w:u w:val="none"/>
      <w:effect w:val="none"/>
    </w:rPr>
  </w:style>
  <w:style w:type="character" w:customStyle="1" w:styleId="standardcontent1">
    <w:name w:val="standardcontent1"/>
    <w:basedOn w:val="DefaultParagraphFont"/>
    <w:rsid w:val="00A82C81"/>
    <w:rPr>
      <w:rFonts w:ascii="Arial" w:hAnsi="Arial" w:cs="Arial" w:hint="default"/>
      <w:strike w:val="0"/>
      <w:dstrike w:val="0"/>
      <w:sz w:val="24"/>
      <w:szCs w:val="24"/>
      <w:u w:val="none"/>
      <w:effect w:val="none"/>
    </w:rPr>
  </w:style>
  <w:style w:type="character" w:customStyle="1" w:styleId="Hyperlink4">
    <w:name w:val="Hyperlink4"/>
    <w:basedOn w:val="DefaultParagraphFont"/>
    <w:rsid w:val="00A82C81"/>
    <w:rPr>
      <w:color w:val="000066"/>
      <w:u w:val="single"/>
    </w:rPr>
  </w:style>
  <w:style w:type="paragraph" w:customStyle="1" w:styleId="rddateline">
    <w:name w:val="rddateline"/>
    <w:basedOn w:val="Normal"/>
    <w:uiPriority w:val="99"/>
    <w:rsid w:val="00A82C81"/>
    <w:rPr>
      <w:rFonts w:eastAsia="Calibri"/>
      <w:szCs w:val="20"/>
    </w:rPr>
  </w:style>
  <w:style w:type="paragraph" w:customStyle="1" w:styleId="rdheadline">
    <w:name w:val="rdheadline"/>
    <w:basedOn w:val="Normal"/>
    <w:uiPriority w:val="99"/>
    <w:rsid w:val="00A82C81"/>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rsid w:val="00A82C81"/>
    <w:pPr>
      <w:spacing w:after="100" w:afterAutospacing="1"/>
    </w:pPr>
    <w:rPr>
      <w:rFonts w:ascii="Verdana" w:eastAsia="Calibri" w:hAnsi="Verdana"/>
      <w:szCs w:val="20"/>
    </w:rPr>
  </w:style>
  <w:style w:type="character" w:customStyle="1" w:styleId="rddeckline1">
    <w:name w:val="rddeckline1"/>
    <w:basedOn w:val="DefaultParagraphFont"/>
    <w:rsid w:val="00A82C81"/>
    <w:rPr>
      <w:rFonts w:ascii="Verdana" w:hAnsi="Verdana" w:hint="default"/>
      <w:b/>
      <w:bCs/>
      <w:sz w:val="22"/>
      <w:szCs w:val="22"/>
    </w:rPr>
  </w:style>
  <w:style w:type="character" w:customStyle="1" w:styleId="link-external">
    <w:name w:val="link-external"/>
    <w:basedOn w:val="DefaultParagraphFont"/>
    <w:rsid w:val="00A82C81"/>
  </w:style>
  <w:style w:type="character" w:customStyle="1" w:styleId="contact1">
    <w:name w:val="contact1"/>
    <w:basedOn w:val="DefaultParagraphFont"/>
    <w:rsid w:val="00A82C81"/>
    <w:rPr>
      <w:rFonts w:ascii="Tahoma" w:hAnsi="Tahoma" w:cs="Tahoma" w:hint="default"/>
      <w:color w:val="999999"/>
      <w:sz w:val="20"/>
      <w:szCs w:val="20"/>
    </w:rPr>
  </w:style>
  <w:style w:type="character" w:customStyle="1" w:styleId="credits1">
    <w:name w:val="credits1"/>
    <w:basedOn w:val="DefaultParagraphFont"/>
    <w:rsid w:val="00A82C81"/>
    <w:rPr>
      <w:rFonts w:ascii="Tahoma" w:hAnsi="Tahoma" w:cs="Tahoma" w:hint="default"/>
      <w:color w:val="999999"/>
      <w:sz w:val="16"/>
      <w:szCs w:val="16"/>
    </w:rPr>
  </w:style>
  <w:style w:type="paragraph" w:customStyle="1" w:styleId="Heading20">
    <w:name w:val="Heading2"/>
    <w:basedOn w:val="Normal"/>
    <w:link w:val="Heading2Char0"/>
    <w:rsid w:val="00A82C81"/>
    <w:pPr>
      <w:jc w:val="center"/>
    </w:pPr>
    <w:rPr>
      <w:rFonts w:eastAsia="Calibri"/>
      <w:b/>
      <w:caps/>
    </w:rPr>
  </w:style>
  <w:style w:type="character" w:customStyle="1" w:styleId="Heading2Char0">
    <w:name w:val="Heading2 Char"/>
    <w:basedOn w:val="DefaultParagraphFont"/>
    <w:link w:val="Heading20"/>
    <w:rsid w:val="00A82C81"/>
    <w:rPr>
      <w:rFonts w:ascii="Calibri" w:eastAsia="Calibri" w:hAnsi="Calibri" w:cs="Calibri"/>
      <w:b/>
      <w:caps/>
      <w:sz w:val="22"/>
    </w:rPr>
  </w:style>
  <w:style w:type="paragraph" w:customStyle="1" w:styleId="Header2">
    <w:name w:val="Header2"/>
    <w:basedOn w:val="Heading20"/>
    <w:link w:val="Header2Char"/>
    <w:rsid w:val="00A82C81"/>
  </w:style>
  <w:style w:type="character" w:customStyle="1" w:styleId="Header2Char">
    <w:name w:val="Header2 Char"/>
    <w:basedOn w:val="Heading2Char0"/>
    <w:link w:val="Header2"/>
    <w:rsid w:val="00A82C81"/>
    <w:rPr>
      <w:rFonts w:ascii="Calibri" w:eastAsia="Calibri" w:hAnsi="Calibri" w:cs="Calibri"/>
      <w:b/>
      <w:caps/>
      <w:sz w:val="22"/>
    </w:rPr>
  </w:style>
  <w:style w:type="paragraph" w:customStyle="1" w:styleId="Underlinedcard1">
    <w:name w:val="Underlined card"/>
    <w:basedOn w:val="Normal"/>
    <w:link w:val="UnderlinedcardChar1"/>
    <w:autoRedefine/>
    <w:rsid w:val="00A82C81"/>
    <w:pPr>
      <w:autoSpaceDE w:val="0"/>
      <w:autoSpaceDN w:val="0"/>
      <w:adjustRightInd w:val="0"/>
      <w:ind w:left="432" w:right="432"/>
      <w:jc w:val="both"/>
    </w:pPr>
    <w:rPr>
      <w:rFonts w:eastAsia="Calibri"/>
      <w:sz w:val="24"/>
      <w:u w:val="thick"/>
    </w:rPr>
  </w:style>
  <w:style w:type="character" w:customStyle="1" w:styleId="UnderlinedcardChar1">
    <w:name w:val="Underlined card Char"/>
    <w:basedOn w:val="DefaultParagraphFont"/>
    <w:link w:val="Underlinedcard1"/>
    <w:rsid w:val="00A82C81"/>
    <w:rPr>
      <w:rFonts w:ascii="Calibri" w:eastAsia="Calibri" w:hAnsi="Calibri" w:cs="Calibri"/>
      <w:u w:val="thick"/>
    </w:rPr>
  </w:style>
  <w:style w:type="paragraph" w:customStyle="1" w:styleId="StyleHeading212pt">
    <w:name w:val="Style Heading2 + 12 pt"/>
    <w:basedOn w:val="Heading20"/>
    <w:link w:val="StyleHeading212ptChar"/>
    <w:rsid w:val="00A82C81"/>
    <w:rPr>
      <w:bCs/>
    </w:rPr>
  </w:style>
  <w:style w:type="character" w:customStyle="1" w:styleId="StyleHeading212ptChar">
    <w:name w:val="Style Heading2 + 12 pt Char"/>
    <w:basedOn w:val="Heading2Char0"/>
    <w:link w:val="StyleHeading212pt"/>
    <w:rsid w:val="00A82C81"/>
    <w:rPr>
      <w:rFonts w:ascii="Calibri" w:eastAsia="Calibri" w:hAnsi="Calibri" w:cs="Calibri"/>
      <w:b/>
      <w:bCs/>
      <w:caps/>
      <w:sz w:val="22"/>
    </w:rPr>
  </w:style>
  <w:style w:type="paragraph" w:customStyle="1" w:styleId="Heading212pt">
    <w:name w:val="Heading2 + 12 pt"/>
    <w:basedOn w:val="StyleHeading212pt"/>
    <w:link w:val="Heading212ptChar"/>
    <w:rsid w:val="00A82C81"/>
  </w:style>
  <w:style w:type="character" w:customStyle="1" w:styleId="Heading212ptChar">
    <w:name w:val="Heading2 + 12 pt Char"/>
    <w:basedOn w:val="StyleHeading212ptChar"/>
    <w:link w:val="Heading212pt"/>
    <w:rsid w:val="00A82C81"/>
    <w:rPr>
      <w:rFonts w:ascii="Calibri" w:eastAsia="Calibri" w:hAnsi="Calibri" w:cs="Calibri"/>
      <w:b/>
      <w:bCs/>
      <w:caps/>
      <w:sz w:val="22"/>
    </w:rPr>
  </w:style>
  <w:style w:type="character" w:customStyle="1" w:styleId="CardsFont12ptCharCharCharChar">
    <w:name w:val="Cards + Font: 12 pt Char Char Char Char"/>
    <w:rsid w:val="00A82C81"/>
    <w:rPr>
      <w:sz w:val="24"/>
      <w:szCs w:val="24"/>
      <w:u w:val="thick"/>
      <w:lang w:val="en-US" w:eastAsia="en-US" w:bidi="ar-SA"/>
    </w:rPr>
  </w:style>
  <w:style w:type="character" w:customStyle="1" w:styleId="StyleBoldText12pt10ptNotBoldKernat16pt">
    <w:name w:val="Style Bold Text 12 pt + 10 pt Not Bold Kern at 16 pt"/>
    <w:basedOn w:val="DefaultParagraphFont"/>
    <w:rsid w:val="00A82C81"/>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basedOn w:val="DefaultParagraphFont"/>
    <w:rsid w:val="00A82C81"/>
  </w:style>
  <w:style w:type="paragraph" w:customStyle="1" w:styleId="CardsChar2">
    <w:name w:val="Cards Char2"/>
    <w:basedOn w:val="Normal"/>
    <w:uiPriority w:val="99"/>
    <w:rsid w:val="00A82C81"/>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rsid w:val="00A82C81"/>
    <w:pPr>
      <w:widowControl w:val="0"/>
      <w:autoSpaceDE w:val="0"/>
      <w:autoSpaceDN w:val="0"/>
      <w:adjustRightInd w:val="0"/>
      <w:jc w:val="both"/>
      <w:outlineLvl w:val="2"/>
    </w:pPr>
    <w:rPr>
      <w:rFonts w:eastAsia="Calibri"/>
      <w:b/>
      <w:bCs/>
    </w:rPr>
  </w:style>
  <w:style w:type="character" w:customStyle="1" w:styleId="CitesCharCharChar">
    <w:name w:val="Cites Char Char Char"/>
    <w:basedOn w:val="DefaultParagraphFont"/>
    <w:link w:val="CitesCharChar"/>
    <w:rsid w:val="00A82C81"/>
    <w:rPr>
      <w:rFonts w:ascii="Calibri" w:eastAsia="Calibri" w:hAnsi="Calibri" w:cs="Calibri"/>
      <w:b/>
      <w:bCs/>
      <w:sz w:val="22"/>
    </w:rPr>
  </w:style>
  <w:style w:type="character" w:customStyle="1" w:styleId="UnderlinedCards">
    <w:name w:val="Underlined Cards"/>
    <w:basedOn w:val="DefaultParagraphFont"/>
    <w:rsid w:val="00A82C81"/>
    <w:rPr>
      <w:sz w:val="24"/>
      <w:szCs w:val="24"/>
      <w:u w:val="thick"/>
      <w:lang w:val="en-US" w:eastAsia="en-US" w:bidi="ar-SA"/>
    </w:rPr>
  </w:style>
  <w:style w:type="paragraph" w:customStyle="1" w:styleId="CardTextCharCharCharChar">
    <w:name w:val="Card Text Char Char Char Char"/>
    <w:basedOn w:val="Normal"/>
    <w:rsid w:val="00A82C81"/>
    <w:pPr>
      <w:ind w:left="1728" w:right="1728"/>
    </w:pPr>
    <w:rPr>
      <w:rFonts w:eastAsia="Calibri"/>
      <w:sz w:val="18"/>
    </w:rPr>
  </w:style>
  <w:style w:type="character" w:customStyle="1" w:styleId="TagsChar4">
    <w:name w:val="Tags Char4"/>
    <w:basedOn w:val="DefaultParagraphFont"/>
    <w:rsid w:val="00A82C81"/>
    <w:rPr>
      <w:b/>
      <w:lang w:val="en-US" w:eastAsia="en-US" w:bidi="ar-SA"/>
    </w:rPr>
  </w:style>
  <w:style w:type="character" w:customStyle="1" w:styleId="TagCharChar10">
    <w:name w:val="Tag Char Char1"/>
    <w:basedOn w:val="DefaultParagraphFont"/>
    <w:rsid w:val="00A82C81"/>
    <w:rPr>
      <w:b/>
      <w:sz w:val="24"/>
      <w:szCs w:val="24"/>
      <w:lang w:val="en-US" w:eastAsia="en-US" w:bidi="ar-SA"/>
    </w:rPr>
  </w:style>
  <w:style w:type="character" w:customStyle="1" w:styleId="tightinline1">
    <w:name w:val="tightinline1"/>
    <w:basedOn w:val="DefaultParagraphFont"/>
    <w:rsid w:val="00A82C81"/>
    <w:rPr>
      <w:rFonts w:ascii="Verdana" w:hAnsi="Verdana" w:hint="default"/>
      <w:vanish w:val="0"/>
      <w:webHidden w:val="0"/>
      <w:color w:val="000000"/>
      <w:sz w:val="20"/>
      <w:szCs w:val="20"/>
      <w:specVanish w:val="0"/>
    </w:rPr>
  </w:style>
  <w:style w:type="character" w:customStyle="1" w:styleId="style3Char0">
    <w:name w:val="style 3 Char"/>
    <w:basedOn w:val="DefaultParagraphFont"/>
    <w:rsid w:val="00A82C81"/>
    <w:rPr>
      <w:sz w:val="18"/>
      <w:szCs w:val="24"/>
      <w:lang w:val="en-US" w:eastAsia="en-US" w:bidi="ar-SA"/>
    </w:rPr>
  </w:style>
  <w:style w:type="paragraph" w:customStyle="1" w:styleId="Ryan6">
    <w:name w:val="Ryan6"/>
    <w:basedOn w:val="PlainText"/>
    <w:autoRedefine/>
    <w:rsid w:val="00A82C81"/>
    <w:pPr>
      <w:tabs>
        <w:tab w:val="clear" w:pos="9450"/>
      </w:tabs>
      <w:ind w:left="360"/>
    </w:pPr>
    <w:rPr>
      <w:rFonts w:ascii="Times New Roman" w:hAnsi="Times New Roman"/>
      <w:sz w:val="20"/>
      <w:szCs w:val="20"/>
    </w:rPr>
  </w:style>
  <w:style w:type="paragraph" w:customStyle="1" w:styleId="CitationCharCharCharCharCharCharChar">
    <w:name w:val="Citation Char Char Char Char Char Char Char"/>
    <w:basedOn w:val="Normal"/>
    <w:link w:val="CitationCharCharCharCharCharCharCharChar"/>
    <w:rsid w:val="00A82C81"/>
    <w:pPr>
      <w:ind w:left="1440" w:right="1440"/>
    </w:pPr>
    <w:rPr>
      <w:rFonts w:eastAsia="Calibri"/>
    </w:rPr>
  </w:style>
  <w:style w:type="character" w:customStyle="1" w:styleId="CitationCharCharCharCharCharCharCharChar">
    <w:name w:val="Citation Char Char Char Char Char Char Char Char"/>
    <w:basedOn w:val="DefaultParagraphFont"/>
    <w:link w:val="CitationCharCharCharCharCharCharChar"/>
    <w:rsid w:val="00A82C81"/>
    <w:rPr>
      <w:rFonts w:ascii="Calibri" w:eastAsia="Calibri" w:hAnsi="Calibri" w:cs="Calibri"/>
      <w:sz w:val="22"/>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0"/>
    <w:rsid w:val="00A82C81"/>
    <w:rPr>
      <w:rFonts w:eastAsia="Calibri"/>
      <w:u w:val="single"/>
    </w:rPr>
  </w:style>
  <w:style w:type="character" w:customStyle="1" w:styleId="UnderlineCharCharCharCharCharCharCharCharCharCharCharCharCharChar0">
    <w:name w:val="Underline Char Char Char Char Char Char Char Char Char Char Char Char Char Char"/>
    <w:basedOn w:val="DefaultParagraphFont"/>
    <w:link w:val="UnderlineCharCharCharCharCharCharCharCharCharCharCharCharChar"/>
    <w:rsid w:val="00A82C81"/>
    <w:rPr>
      <w:rFonts w:ascii="Calibri" w:eastAsia="Calibri" w:hAnsi="Calibri" w:cs="Calibri"/>
      <w:sz w:val="22"/>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rsid w:val="00A82C81"/>
    <w:rPr>
      <w:rFonts w:asciiTheme="minorHAnsi" w:hAnsiTheme="minorHAnsi" w:cstheme="minorBidi"/>
      <w:b/>
      <w:sz w:val="24"/>
      <w:u w:val="single"/>
    </w:rPr>
  </w:style>
  <w:style w:type="character" w:customStyle="1" w:styleId="boldciteChar">
    <w:name w:val="bold cite Char"/>
    <w:basedOn w:val="DefaultParagraphFont"/>
    <w:rsid w:val="00A82C81"/>
    <w:rPr>
      <w:rFonts w:ascii="Arial" w:eastAsia="Calibri" w:hAnsi="Arial" w:cs="Times New Roman"/>
      <w:b/>
      <w:color w:val="000000"/>
      <w:sz w:val="28"/>
      <w:u w:val="thick" w:color="000000"/>
    </w:rPr>
  </w:style>
  <w:style w:type="character" w:customStyle="1" w:styleId="BoldandUnderlineChar2CharCharChar">
    <w:name w:val="Bold and Underline Char2 Char Char Char"/>
    <w:basedOn w:val="DefaultParagraphFont"/>
    <w:link w:val="BoldandUnderlineChar2CharChar"/>
    <w:rsid w:val="00A82C81"/>
    <w:rPr>
      <w:b/>
      <w:u w:val="single"/>
    </w:rPr>
  </w:style>
  <w:style w:type="paragraph" w:customStyle="1" w:styleId="BlockHeaderHidden">
    <w:name w:val="Block Header Hidden"/>
    <w:next w:val="Nothing"/>
    <w:link w:val="BlockHeaderHiddenChar"/>
    <w:qFormat/>
    <w:rsid w:val="00A82C81"/>
    <w:pPr>
      <w:jc w:val="center"/>
    </w:pPr>
    <w:rPr>
      <w:rFonts w:ascii="Times New Roman" w:eastAsia="Calibri" w:hAnsi="Times New Roman" w:cs="Times New Roman"/>
      <w:b/>
      <w:sz w:val="28"/>
      <w:szCs w:val="20"/>
    </w:rPr>
  </w:style>
  <w:style w:type="character" w:customStyle="1" w:styleId="BlockHeaderHiddenChar">
    <w:name w:val="Block Header Hidden Char"/>
    <w:basedOn w:val="DefaultParagraphFont"/>
    <w:link w:val="BlockHeaderHidden"/>
    <w:rsid w:val="00A82C81"/>
    <w:rPr>
      <w:rFonts w:ascii="Times New Roman" w:eastAsia="Calibri" w:hAnsi="Times New Roman" w:cs="Times New Roman"/>
      <w:b/>
      <w:sz w:val="28"/>
      <w:szCs w:val="20"/>
    </w:rPr>
  </w:style>
  <w:style w:type="character" w:customStyle="1" w:styleId="Char31">
    <w:name w:val="Char31"/>
    <w:basedOn w:val="DefaultParagraphFont"/>
    <w:rsid w:val="00A82C81"/>
    <w:rPr>
      <w:rFonts w:ascii="Arial Narrow" w:eastAsia="Batang" w:hAnsi="Arial Narrow" w:cs="Arial"/>
      <w:b/>
      <w:bCs/>
      <w:iCs/>
      <w:sz w:val="24"/>
      <w:szCs w:val="28"/>
      <w:lang w:val="en-US" w:eastAsia="en-US" w:bidi="ar-SA"/>
    </w:rPr>
  </w:style>
  <w:style w:type="character" w:customStyle="1" w:styleId="Irrelevant6fontChar">
    <w:name w:val="Irrelevant (6 font) Char"/>
    <w:basedOn w:val="DefaultParagraphFont"/>
    <w:rsid w:val="00A82C81"/>
    <w:rPr>
      <w:sz w:val="12"/>
      <w:szCs w:val="12"/>
      <w:lang w:val="en-US" w:eastAsia="en-US" w:bidi="ar-SA"/>
    </w:rPr>
  </w:style>
  <w:style w:type="character" w:customStyle="1" w:styleId="enumbell">
    <w:name w:val="enumbell"/>
    <w:basedOn w:val="DefaultParagraphFont"/>
    <w:rsid w:val="00A82C81"/>
  </w:style>
  <w:style w:type="character" w:customStyle="1" w:styleId="ptext-2">
    <w:name w:val="ptext-2"/>
    <w:basedOn w:val="DefaultParagraphFont"/>
    <w:rsid w:val="00A82C81"/>
  </w:style>
  <w:style w:type="paragraph" w:customStyle="1" w:styleId="Hotroute3">
    <w:name w:val="Hot route"/>
    <w:basedOn w:val="Normal"/>
    <w:rsid w:val="00A82C81"/>
    <w:pPr>
      <w:ind w:left="144"/>
    </w:pPr>
    <w:rPr>
      <w:rFonts w:eastAsia="Calibri"/>
    </w:rPr>
  </w:style>
  <w:style w:type="paragraph" w:customStyle="1" w:styleId="morenews">
    <w:name w:val="morenews"/>
    <w:basedOn w:val="Normal"/>
    <w:rsid w:val="00A82C81"/>
    <w:pPr>
      <w:spacing w:before="100" w:beforeAutospacing="1" w:after="100" w:afterAutospacing="1"/>
    </w:pPr>
    <w:rPr>
      <w:rFonts w:eastAsia="Calibri"/>
      <w:sz w:val="24"/>
    </w:rPr>
  </w:style>
  <w:style w:type="paragraph" w:customStyle="1" w:styleId="TagsCites">
    <w:name w:val="Tags/Cites"/>
    <w:basedOn w:val="Normal"/>
    <w:rsid w:val="00A82C81"/>
    <w:pPr>
      <w:autoSpaceDE w:val="0"/>
      <w:autoSpaceDN w:val="0"/>
      <w:adjustRightInd w:val="0"/>
    </w:pPr>
    <w:rPr>
      <w:rFonts w:eastAsia="Calibri"/>
      <w:sz w:val="26"/>
    </w:rPr>
  </w:style>
  <w:style w:type="character" w:customStyle="1" w:styleId="textunderlineChar0">
    <w:name w:val="text underline Char"/>
    <w:basedOn w:val="DefaultParagraphFont"/>
    <w:locked/>
    <w:rsid w:val="00A82C81"/>
    <w:rPr>
      <w:rFonts w:ascii="Garamond" w:eastAsia="Times New Roman" w:hAnsi="Garamond" w:cs="Times New Roman"/>
      <w:sz w:val="22"/>
      <w:szCs w:val="22"/>
      <w:u w:val="single"/>
    </w:rPr>
  </w:style>
  <w:style w:type="character" w:customStyle="1" w:styleId="cardtext-underlined0">
    <w:name w:val="card text- underlined"/>
    <w:rsid w:val="00A82C81"/>
    <w:rPr>
      <w:rFonts w:ascii="Arial" w:hAnsi="Arial"/>
      <w:sz w:val="12"/>
      <w:u w:val="single"/>
    </w:rPr>
  </w:style>
  <w:style w:type="character" w:customStyle="1" w:styleId="cardtext-un-underlined">
    <w:name w:val="card text- un-underlined"/>
    <w:rsid w:val="00A82C81"/>
    <w:rPr>
      <w:sz w:val="12"/>
    </w:rPr>
  </w:style>
  <w:style w:type="paragraph" w:customStyle="1" w:styleId="BodyA">
    <w:name w:val="Body A"/>
    <w:uiPriority w:val="99"/>
    <w:qFormat/>
    <w:rsid w:val="00A82C81"/>
    <w:rPr>
      <w:rFonts w:ascii="Helvetica" w:eastAsia="ヒラギノ角ゴ Pro W3" w:hAnsi="Helvetica" w:cs="Times New Roman"/>
      <w:color w:val="000000"/>
      <w:szCs w:val="20"/>
    </w:rPr>
  </w:style>
  <w:style w:type="paragraph" w:customStyle="1" w:styleId="ReduceText">
    <w:name w:val="Reduce Text"/>
    <w:basedOn w:val="Normal"/>
    <w:autoRedefine/>
    <w:rsid w:val="00A82C81"/>
    <w:pPr>
      <w:ind w:left="1440" w:right="720"/>
    </w:pPr>
    <w:rPr>
      <w:rFonts w:eastAsia="Calibri"/>
      <w:sz w:val="10"/>
    </w:rPr>
  </w:style>
  <w:style w:type="character" w:customStyle="1" w:styleId="SmalltextCharCharCharChar0">
    <w:name w:val="Small text Char Char Char Char"/>
    <w:basedOn w:val="DefaultParagraphFont"/>
    <w:rsid w:val="00A82C81"/>
    <w:rPr>
      <w:sz w:val="16"/>
      <w:szCs w:val="24"/>
      <w:lang w:val="en-US" w:eastAsia="en-US" w:bidi="ar-SA"/>
    </w:rPr>
  </w:style>
  <w:style w:type="character" w:customStyle="1" w:styleId="UnderlineCharCharCharCharCharCharCharChar">
    <w:name w:val="Underline Char Char Char Char Char Char Char Char"/>
    <w:basedOn w:val="DefaultParagraphFont"/>
    <w:link w:val="UnderlineCharCharCharCharCharCharChar"/>
    <w:rsid w:val="00A82C81"/>
    <w:rPr>
      <w:u w:val="single"/>
    </w:rPr>
  </w:style>
  <w:style w:type="character" w:customStyle="1" w:styleId="DebateSmallText">
    <w:name w:val="DebateSmallText"/>
    <w:rsid w:val="00A82C81"/>
    <w:rPr>
      <w:rFonts w:ascii="Times New Roman" w:hAnsi="Times New Roman"/>
      <w:sz w:val="16"/>
    </w:rPr>
  </w:style>
  <w:style w:type="character" w:customStyle="1" w:styleId="UnderlinestyleChar1">
    <w:name w:val="Underline style Char"/>
    <w:basedOn w:val="DefaultParagraphFont"/>
    <w:rsid w:val="00A82C81"/>
    <w:rPr>
      <w:szCs w:val="24"/>
      <w:u w:val="single"/>
    </w:rPr>
  </w:style>
  <w:style w:type="character" w:customStyle="1" w:styleId="maintextleft">
    <w:name w:val="maintextleft"/>
    <w:basedOn w:val="DefaultParagraphFont"/>
    <w:rsid w:val="00A82C81"/>
  </w:style>
  <w:style w:type="character" w:customStyle="1" w:styleId="cardUnderlineChar0">
    <w:name w:val="card+Underline Char"/>
    <w:basedOn w:val="DefaultParagraphFont"/>
    <w:rsid w:val="00A82C81"/>
    <w:rPr>
      <w:rFonts w:ascii="Times" w:hAnsi="Times"/>
      <w:u w:val="single"/>
      <w:lang w:val="en-US" w:eastAsia="en-US" w:bidi="ar-SA"/>
    </w:rPr>
  </w:style>
  <w:style w:type="paragraph" w:customStyle="1" w:styleId="FR4">
    <w:name w:val="FR4"/>
    <w:rsid w:val="00A82C81"/>
    <w:pPr>
      <w:widowControl w:val="0"/>
      <w:autoSpaceDE w:val="0"/>
      <w:autoSpaceDN w:val="0"/>
      <w:adjustRightInd w:val="0"/>
      <w:spacing w:before="220"/>
      <w:ind w:left="600" w:right="4600"/>
    </w:pPr>
    <w:rPr>
      <w:rFonts w:ascii="Arial" w:eastAsia="Times New Roman" w:hAnsi="Arial" w:cs="Arial"/>
      <w:b/>
      <w:bCs/>
      <w:sz w:val="16"/>
      <w:szCs w:val="16"/>
    </w:rPr>
  </w:style>
  <w:style w:type="paragraph" w:customStyle="1" w:styleId="FR5">
    <w:name w:val="FR5"/>
    <w:rsid w:val="00A82C81"/>
    <w:pPr>
      <w:widowControl w:val="0"/>
      <w:autoSpaceDE w:val="0"/>
      <w:autoSpaceDN w:val="0"/>
      <w:adjustRightInd w:val="0"/>
      <w:ind w:left="120"/>
    </w:pPr>
    <w:rPr>
      <w:rFonts w:ascii="Times New Roman" w:eastAsia="Times New Roman" w:hAnsi="Times New Roman" w:cs="Times New Roman"/>
      <w:b/>
      <w:bCs/>
      <w:sz w:val="16"/>
      <w:szCs w:val="16"/>
    </w:rPr>
  </w:style>
  <w:style w:type="character" w:customStyle="1" w:styleId="underlinecardCharChar">
    <w:name w:val="underline card Char Char"/>
    <w:basedOn w:val="DefaultParagraphFont"/>
    <w:rsid w:val="00A82C81"/>
    <w:rPr>
      <w:rFonts w:ascii="Arial" w:hAnsi="Arial"/>
      <w:sz w:val="18"/>
      <w:szCs w:val="24"/>
      <w:u w:val="single"/>
      <w:lang w:val="en-US" w:eastAsia="en-US" w:bidi="ar-SA"/>
    </w:rPr>
  </w:style>
  <w:style w:type="character" w:customStyle="1" w:styleId="cite3">
    <w:name w:val="%cite"/>
    <w:basedOn w:val="DefaultParagraphFont"/>
    <w:rsid w:val="00A82C81"/>
    <w:rPr>
      <w:rFonts w:ascii="Times New Roman" w:hAnsi="Times New Roman"/>
      <w:b/>
      <w:sz w:val="24"/>
    </w:rPr>
  </w:style>
  <w:style w:type="character" w:customStyle="1" w:styleId="Card-UnderlineChar">
    <w:name w:val="Card-Underline Char"/>
    <w:basedOn w:val="DefaultParagraphFont"/>
    <w:rsid w:val="00A82C81"/>
    <w:rPr>
      <w:rFonts w:ascii="Century Gothic" w:eastAsia="Cambria" w:hAnsi="Century Gothic"/>
      <w:szCs w:val="24"/>
      <w:u w:val="thick"/>
    </w:rPr>
  </w:style>
  <w:style w:type="paragraph" w:customStyle="1" w:styleId="CIte4">
    <w:name w:val="CIte"/>
    <w:basedOn w:val="blocktitle3"/>
    <w:qFormat/>
    <w:rsid w:val="00A82C81"/>
    <w:pPr>
      <w:spacing w:after="160"/>
      <w:ind w:left="720"/>
      <w:jc w:val="left"/>
      <w:outlineLvl w:val="9"/>
    </w:pPr>
    <w:rPr>
      <w:rFonts w:ascii="Times New Roman" w:hAnsi="Times New Roman"/>
      <w:caps w:val="0"/>
      <w:sz w:val="22"/>
      <w:szCs w:val="24"/>
      <w:u w:val="single"/>
      <w:lang w:val="en-US"/>
    </w:rPr>
  </w:style>
  <w:style w:type="character" w:customStyle="1" w:styleId="FontStyle63">
    <w:name w:val="Font Style63"/>
    <w:basedOn w:val="DefaultParagraphFont"/>
    <w:rsid w:val="00A82C81"/>
    <w:rPr>
      <w:rFonts w:ascii="Times New Roman" w:hAnsi="Times New Roman" w:cs="Times New Roman"/>
      <w:sz w:val="18"/>
      <w:szCs w:val="18"/>
    </w:rPr>
  </w:style>
  <w:style w:type="character" w:customStyle="1" w:styleId="FontStyle66">
    <w:name w:val="Font Style66"/>
    <w:basedOn w:val="DefaultParagraphFont"/>
    <w:rsid w:val="00A82C81"/>
    <w:rPr>
      <w:rFonts w:ascii="Times New Roman" w:hAnsi="Times New Roman" w:cs="Times New Roman"/>
      <w:i/>
      <w:iCs/>
      <w:sz w:val="18"/>
      <w:szCs w:val="18"/>
    </w:rPr>
  </w:style>
  <w:style w:type="character" w:customStyle="1" w:styleId="FontStyle83">
    <w:name w:val="Font Style83"/>
    <w:basedOn w:val="DefaultParagraphFont"/>
    <w:rsid w:val="00A82C81"/>
    <w:rPr>
      <w:rFonts w:ascii="Times New Roman" w:hAnsi="Times New Roman" w:cs="Times New Roman"/>
      <w:b/>
      <w:bCs/>
      <w:i/>
      <w:iCs/>
      <w:spacing w:val="-10"/>
      <w:sz w:val="10"/>
      <w:szCs w:val="10"/>
    </w:rPr>
  </w:style>
  <w:style w:type="character" w:customStyle="1" w:styleId="FontStyle86">
    <w:name w:val="Font Style86"/>
    <w:basedOn w:val="DefaultParagraphFont"/>
    <w:rsid w:val="00A82C81"/>
    <w:rPr>
      <w:rFonts w:ascii="Times New Roman" w:hAnsi="Times New Roman" w:cs="Times New Roman"/>
      <w:sz w:val="18"/>
      <w:szCs w:val="18"/>
    </w:rPr>
  </w:style>
  <w:style w:type="paragraph" w:customStyle="1" w:styleId="Style48">
    <w:name w:val="Style48"/>
    <w:basedOn w:val="Normal"/>
    <w:uiPriority w:val="99"/>
    <w:rsid w:val="00A82C81"/>
    <w:pPr>
      <w:widowControl w:val="0"/>
      <w:autoSpaceDE w:val="0"/>
      <w:autoSpaceDN w:val="0"/>
      <w:adjustRightInd w:val="0"/>
      <w:spacing w:line="246" w:lineRule="exact"/>
      <w:ind w:firstLine="353"/>
    </w:pPr>
    <w:rPr>
      <w:rFonts w:ascii="Times New Roman" w:eastAsia="Times New Roman" w:hAnsi="Times New Roman"/>
      <w:sz w:val="24"/>
    </w:rPr>
  </w:style>
  <w:style w:type="character" w:customStyle="1" w:styleId="ff3">
    <w:name w:val="ff3"/>
    <w:basedOn w:val="DefaultParagraphFont"/>
    <w:rsid w:val="00A82C81"/>
  </w:style>
  <w:style w:type="character" w:customStyle="1" w:styleId="ff10">
    <w:name w:val="ff10"/>
    <w:basedOn w:val="DefaultParagraphFont"/>
    <w:rsid w:val="00A82C81"/>
  </w:style>
  <w:style w:type="character" w:customStyle="1" w:styleId="FontStyle57">
    <w:name w:val="Font Style57"/>
    <w:basedOn w:val="DefaultParagraphFont"/>
    <w:rsid w:val="00A82C81"/>
    <w:rPr>
      <w:rFonts w:ascii="Times New Roman" w:hAnsi="Times New Roman" w:cs="Times New Roman"/>
      <w:b/>
      <w:bCs/>
      <w:sz w:val="18"/>
      <w:szCs w:val="18"/>
    </w:rPr>
  </w:style>
  <w:style w:type="character" w:customStyle="1" w:styleId="FontStyle105">
    <w:name w:val="Font Style105"/>
    <w:rsid w:val="00A82C81"/>
    <w:rPr>
      <w:rFonts w:ascii="Book Antiqua" w:hAnsi="Book Antiqua" w:cs="Book Antiqua" w:hint="default"/>
      <w:i/>
      <w:iCs/>
      <w:sz w:val="18"/>
      <w:szCs w:val="18"/>
    </w:rPr>
  </w:style>
  <w:style w:type="paragraph" w:customStyle="1" w:styleId="Style51">
    <w:name w:val="Style5"/>
    <w:basedOn w:val="Normal"/>
    <w:rsid w:val="00A82C81"/>
    <w:pPr>
      <w:widowControl w:val="0"/>
      <w:autoSpaceDE w:val="0"/>
      <w:autoSpaceDN w:val="0"/>
      <w:adjustRightInd w:val="0"/>
      <w:spacing w:line="240" w:lineRule="exact"/>
      <w:jc w:val="right"/>
    </w:pPr>
    <w:rPr>
      <w:rFonts w:ascii="Times New Roman" w:eastAsia="Times New Roman" w:hAnsi="Times New Roman"/>
      <w:sz w:val="24"/>
    </w:rPr>
  </w:style>
  <w:style w:type="character" w:customStyle="1" w:styleId="FontStyle74">
    <w:name w:val="Font Style74"/>
    <w:basedOn w:val="DefaultParagraphFont"/>
    <w:uiPriority w:val="99"/>
    <w:rsid w:val="00A82C81"/>
    <w:rPr>
      <w:rFonts w:ascii="Times New Roman" w:hAnsi="Times New Roman" w:cs="Times New Roman"/>
      <w:b/>
      <w:bCs/>
      <w:sz w:val="20"/>
      <w:szCs w:val="20"/>
    </w:rPr>
  </w:style>
  <w:style w:type="character" w:customStyle="1" w:styleId="FontStyle93">
    <w:name w:val="Font Style93"/>
    <w:uiPriority w:val="99"/>
    <w:rsid w:val="00A82C81"/>
    <w:rPr>
      <w:rFonts w:ascii="Book Antiqua" w:hAnsi="Book Antiqua" w:cs="Book Antiqua"/>
      <w:sz w:val="16"/>
      <w:szCs w:val="16"/>
    </w:rPr>
  </w:style>
  <w:style w:type="character" w:customStyle="1" w:styleId="FontStyle107">
    <w:name w:val="Font Style107"/>
    <w:uiPriority w:val="99"/>
    <w:rsid w:val="00A82C81"/>
    <w:rPr>
      <w:rFonts w:ascii="Book Antiqua" w:hAnsi="Book Antiqua" w:cs="Book Antiqua"/>
      <w:i/>
      <w:iCs/>
      <w:sz w:val="16"/>
      <w:szCs w:val="16"/>
    </w:rPr>
  </w:style>
  <w:style w:type="paragraph" w:customStyle="1" w:styleId="Style35">
    <w:name w:val="Style35"/>
    <w:basedOn w:val="Normal"/>
    <w:rsid w:val="00A82C81"/>
    <w:pPr>
      <w:widowControl w:val="0"/>
      <w:autoSpaceDE w:val="0"/>
      <w:autoSpaceDN w:val="0"/>
      <w:adjustRightInd w:val="0"/>
      <w:spacing w:line="254" w:lineRule="exact"/>
      <w:ind w:firstLine="103"/>
      <w:jc w:val="both"/>
    </w:pPr>
    <w:rPr>
      <w:rFonts w:ascii="Times New Roman" w:eastAsia="Times New Roman" w:hAnsi="Times New Roman"/>
      <w:sz w:val="24"/>
    </w:rPr>
  </w:style>
  <w:style w:type="character" w:customStyle="1" w:styleId="WW-Absatz-Standardschriftart11">
    <w:name w:val="WW-Absatz-Standardschriftart11"/>
    <w:rsid w:val="00A82C81"/>
  </w:style>
  <w:style w:type="character" w:customStyle="1" w:styleId="WW-Absatz-Standardschriftart111">
    <w:name w:val="WW-Absatz-Standardschriftart111"/>
    <w:rsid w:val="00A82C81"/>
  </w:style>
  <w:style w:type="character" w:customStyle="1" w:styleId="WW-Absatz-Standardschriftart1111">
    <w:name w:val="WW-Absatz-Standardschriftart1111"/>
    <w:rsid w:val="00A82C81"/>
  </w:style>
  <w:style w:type="character" w:customStyle="1" w:styleId="WW-Absatz-Standardschriftart11111">
    <w:name w:val="WW-Absatz-Standardschriftart11111"/>
    <w:rsid w:val="00A82C81"/>
  </w:style>
  <w:style w:type="character" w:customStyle="1" w:styleId="WW-Absatz-Standardschriftart111111">
    <w:name w:val="WW-Absatz-Standardschriftart111111"/>
    <w:rsid w:val="00A82C81"/>
  </w:style>
  <w:style w:type="character" w:customStyle="1" w:styleId="WW-Absatz-Standardschriftart1111111">
    <w:name w:val="WW-Absatz-Standardschriftart1111111"/>
    <w:rsid w:val="00A82C81"/>
  </w:style>
  <w:style w:type="character" w:customStyle="1" w:styleId="WW-Absatz-Standardschriftart11111111">
    <w:name w:val="WW-Absatz-Standardschriftart11111111"/>
    <w:rsid w:val="00A82C81"/>
  </w:style>
  <w:style w:type="character" w:customStyle="1" w:styleId="WW-Absatz-Standardschriftart111111111">
    <w:name w:val="WW-Absatz-Standardschriftart111111111"/>
    <w:rsid w:val="00A82C81"/>
  </w:style>
  <w:style w:type="character" w:customStyle="1" w:styleId="WW-Absatz-Standardschriftart1111111111">
    <w:name w:val="WW-Absatz-Standardschriftart1111111111"/>
    <w:rsid w:val="00A82C81"/>
  </w:style>
  <w:style w:type="character" w:customStyle="1" w:styleId="WW-Absatz-Standardschriftart11111111111">
    <w:name w:val="WW-Absatz-Standardschriftart11111111111"/>
    <w:rsid w:val="00A82C81"/>
  </w:style>
  <w:style w:type="character" w:customStyle="1" w:styleId="WW-Absatz-Standardschriftart111111111111">
    <w:name w:val="WW-Absatz-Standardschriftart111111111111"/>
    <w:rsid w:val="00A82C81"/>
  </w:style>
  <w:style w:type="character" w:customStyle="1" w:styleId="FontStyle12">
    <w:name w:val="Font Style12"/>
    <w:basedOn w:val="DefaultParagraphFont"/>
    <w:uiPriority w:val="99"/>
    <w:rsid w:val="00A82C81"/>
    <w:rPr>
      <w:rFonts w:ascii="Palatino Linotype" w:eastAsia="Palatino Linotype" w:hAnsi="Palatino Linotype" w:cs="Palatino Linotype"/>
      <w:b/>
      <w:bCs/>
      <w:sz w:val="20"/>
      <w:szCs w:val="20"/>
    </w:rPr>
  </w:style>
  <w:style w:type="character" w:customStyle="1" w:styleId="FontStyle11">
    <w:name w:val="Font Style11"/>
    <w:basedOn w:val="DefaultParagraphFont"/>
    <w:uiPriority w:val="99"/>
    <w:rsid w:val="00A82C81"/>
    <w:rPr>
      <w:rFonts w:ascii="Palatino Linotype" w:eastAsia="Palatino Linotype" w:hAnsi="Palatino Linotype" w:cs="Palatino Linotype"/>
      <w:i/>
      <w:iCs/>
      <w:sz w:val="20"/>
      <w:szCs w:val="20"/>
    </w:rPr>
  </w:style>
  <w:style w:type="character" w:customStyle="1" w:styleId="FontStyle52">
    <w:name w:val="Font Style52"/>
    <w:basedOn w:val="DefaultParagraphFont"/>
    <w:rsid w:val="00A82C81"/>
    <w:rPr>
      <w:rFonts w:ascii="Times New Roman" w:eastAsia="Times New Roman" w:hAnsi="Times New Roman" w:cs="Times New Roman"/>
      <w:sz w:val="18"/>
      <w:szCs w:val="18"/>
    </w:rPr>
  </w:style>
  <w:style w:type="character" w:customStyle="1" w:styleId="FontStyle51">
    <w:name w:val="Font Style51"/>
    <w:basedOn w:val="DefaultParagraphFont"/>
    <w:rsid w:val="00A82C81"/>
    <w:rPr>
      <w:rFonts w:ascii="Times New Roman" w:eastAsia="Times New Roman" w:hAnsi="Times New Roman" w:cs="Times New Roman"/>
      <w:i/>
      <w:iCs/>
      <w:sz w:val="18"/>
      <w:szCs w:val="18"/>
    </w:rPr>
  </w:style>
  <w:style w:type="character" w:customStyle="1" w:styleId="FontStyle50">
    <w:name w:val="Font Style50"/>
    <w:basedOn w:val="DefaultParagraphFont"/>
    <w:uiPriority w:val="99"/>
    <w:rsid w:val="00A82C81"/>
    <w:rPr>
      <w:rFonts w:ascii="Georgia" w:eastAsia="Georgia" w:hAnsi="Georgia" w:cs="Georgia"/>
      <w:sz w:val="16"/>
      <w:szCs w:val="16"/>
    </w:rPr>
  </w:style>
  <w:style w:type="character" w:customStyle="1" w:styleId="FontStyle61">
    <w:name w:val="Font Style61"/>
    <w:basedOn w:val="DefaultParagraphFont"/>
    <w:rsid w:val="00A82C81"/>
    <w:rPr>
      <w:rFonts w:ascii="Arial" w:eastAsia="Arial" w:hAnsi="Arial" w:cs="Arial"/>
      <w:b/>
      <w:bCs/>
      <w:sz w:val="16"/>
      <w:szCs w:val="16"/>
    </w:rPr>
  </w:style>
  <w:style w:type="character" w:customStyle="1" w:styleId="FontStyle75">
    <w:name w:val="Font Style75"/>
    <w:basedOn w:val="DefaultParagraphFont"/>
    <w:rsid w:val="00A82C81"/>
    <w:rPr>
      <w:rFonts w:ascii="Georgia" w:eastAsia="Georgia" w:hAnsi="Georgia" w:cs="Georgia"/>
      <w:b/>
      <w:bCs/>
      <w:sz w:val="12"/>
      <w:szCs w:val="12"/>
    </w:rPr>
  </w:style>
  <w:style w:type="character" w:customStyle="1" w:styleId="FontStyle71">
    <w:name w:val="Font Style71"/>
    <w:basedOn w:val="DefaultParagraphFont"/>
    <w:rsid w:val="00A82C81"/>
    <w:rPr>
      <w:rFonts w:ascii="Times New Roman" w:hAnsi="Times New Roman" w:cs="Times New Roman"/>
      <w:b/>
      <w:bCs/>
      <w:i/>
      <w:iCs/>
      <w:sz w:val="28"/>
      <w:szCs w:val="28"/>
    </w:rPr>
  </w:style>
  <w:style w:type="paragraph" w:customStyle="1" w:styleId="Contents10">
    <w:name w:val="Contents 10"/>
    <w:basedOn w:val="Index"/>
    <w:rsid w:val="00A82C81"/>
    <w:pPr>
      <w:widowControl/>
      <w:tabs>
        <w:tab w:val="right" w:leader="dot" w:pos="-19906"/>
      </w:tabs>
      <w:ind w:left="2547"/>
    </w:pPr>
    <w:rPr>
      <w:rFonts w:ascii="Times New Roman" w:hAnsi="Times New Roman" w:cs="Calibri"/>
      <w:sz w:val="16"/>
      <w:lang w:eastAsia="ar-SA" w:bidi="ar-SA"/>
    </w:rPr>
  </w:style>
  <w:style w:type="paragraph" w:customStyle="1" w:styleId="Style100">
    <w:name w:val="Style10"/>
    <w:basedOn w:val="Normal"/>
    <w:next w:val="Normal"/>
    <w:rsid w:val="00A82C81"/>
    <w:pPr>
      <w:suppressAutoHyphens/>
      <w:spacing w:line="206" w:lineRule="exact"/>
      <w:jc w:val="right"/>
    </w:pPr>
    <w:rPr>
      <w:rFonts w:eastAsia="Calibri"/>
      <w:lang w:eastAsia="ar-SA"/>
    </w:rPr>
  </w:style>
  <w:style w:type="paragraph" w:customStyle="1" w:styleId="Style45">
    <w:name w:val="Style45"/>
    <w:basedOn w:val="Normal"/>
    <w:next w:val="Normal"/>
    <w:rsid w:val="00A82C81"/>
    <w:pPr>
      <w:suppressAutoHyphens/>
      <w:spacing w:line="239" w:lineRule="exact"/>
      <w:ind w:hanging="483"/>
    </w:pPr>
    <w:rPr>
      <w:rFonts w:eastAsia="Calibri"/>
      <w:lang w:eastAsia="ar-SA"/>
    </w:rPr>
  </w:style>
  <w:style w:type="paragraph" w:customStyle="1" w:styleId="Style39">
    <w:name w:val="Style39"/>
    <w:basedOn w:val="Normal"/>
    <w:next w:val="Normal"/>
    <w:rsid w:val="00A82C81"/>
    <w:pPr>
      <w:suppressAutoHyphens/>
      <w:spacing w:line="254" w:lineRule="exact"/>
      <w:ind w:hanging="91"/>
      <w:jc w:val="both"/>
    </w:pPr>
    <w:rPr>
      <w:rFonts w:eastAsia="Calibri"/>
      <w:lang w:eastAsia="ar-SA"/>
    </w:rPr>
  </w:style>
  <w:style w:type="paragraph" w:customStyle="1" w:styleId="Style37">
    <w:name w:val="Style37"/>
    <w:basedOn w:val="Normal"/>
    <w:next w:val="Normal"/>
    <w:rsid w:val="00A82C81"/>
    <w:pPr>
      <w:suppressAutoHyphens/>
      <w:spacing w:line="244" w:lineRule="exact"/>
      <w:ind w:hanging="182"/>
      <w:jc w:val="both"/>
    </w:pPr>
    <w:rPr>
      <w:rFonts w:eastAsia="Calibri"/>
      <w:lang w:eastAsia="ar-SA"/>
    </w:rPr>
  </w:style>
  <w:style w:type="paragraph" w:customStyle="1" w:styleId="Style240">
    <w:name w:val="Style 24"/>
    <w:basedOn w:val="Normal"/>
    <w:rsid w:val="00A82C81"/>
    <w:pPr>
      <w:suppressAutoHyphens/>
      <w:autoSpaceDE w:val="0"/>
      <w:spacing w:before="36"/>
      <w:ind w:firstLine="216"/>
      <w:jc w:val="both"/>
    </w:pPr>
    <w:rPr>
      <w:rFonts w:ascii="Bookman Old Style" w:eastAsia="Bookman Old Style" w:hAnsi="Bookman Old Style" w:cs="Bookman Old Style"/>
      <w:sz w:val="19"/>
      <w:szCs w:val="19"/>
      <w:lang w:eastAsia="ar-SA"/>
    </w:rPr>
  </w:style>
  <w:style w:type="character" w:customStyle="1" w:styleId="regular0">
    <w:name w:val="regular"/>
    <w:basedOn w:val="DefaultParagraphFont"/>
    <w:rsid w:val="00A82C81"/>
  </w:style>
  <w:style w:type="character" w:customStyle="1" w:styleId="StyleUnderlineCharChar">
    <w:name w:val="Style Underline Char Char"/>
    <w:basedOn w:val="DefaultParagraphFont"/>
    <w:rsid w:val="00A82C81"/>
    <w:rPr>
      <w:rFonts w:ascii="Times New Roman" w:eastAsia="Times New Roman" w:hAnsi="Times New Roman" w:cs="Times New Roman"/>
      <w:sz w:val="20"/>
      <w:szCs w:val="20"/>
      <w:u w:val="single"/>
    </w:rPr>
  </w:style>
  <w:style w:type="character" w:customStyle="1" w:styleId="3TagCite">
    <w:name w:val="3 Tag/Cite"/>
    <w:basedOn w:val="DefaultParagraphFont"/>
    <w:rsid w:val="00A82C81"/>
    <w:rPr>
      <w:rFonts w:ascii="Times New Roman" w:hAnsi="Times New Roman"/>
      <w:b/>
      <w:color w:val="FF0000"/>
      <w:sz w:val="22"/>
    </w:rPr>
  </w:style>
  <w:style w:type="character" w:customStyle="1" w:styleId="4Qualifications">
    <w:name w:val="4 Qualifications"/>
    <w:rsid w:val="00A82C81"/>
    <w:rPr>
      <w:rFonts w:ascii="Times New Roman" w:hAnsi="Times New Roman"/>
      <w:sz w:val="19"/>
    </w:rPr>
  </w:style>
  <w:style w:type="character" w:customStyle="1" w:styleId="6Underlined">
    <w:name w:val="6 Underlined"/>
    <w:rsid w:val="00A82C81"/>
    <w:rPr>
      <w:rFonts w:ascii="Times New Roman" w:hAnsi="Times New Roman"/>
      <w:b/>
      <w:sz w:val="21"/>
      <w:u w:val="single"/>
    </w:rPr>
  </w:style>
  <w:style w:type="character" w:customStyle="1" w:styleId="A8">
    <w:name w:val="A8"/>
    <w:rsid w:val="00A82C81"/>
    <w:rPr>
      <w:rFonts w:ascii="Minion Pro" w:hAnsi="Minion Pro" w:cs="Minion Pro" w:hint="default"/>
      <w:color w:val="000000"/>
      <w:sz w:val="20"/>
      <w:szCs w:val="20"/>
    </w:rPr>
  </w:style>
  <w:style w:type="character" w:customStyle="1" w:styleId="Shortcite">
    <w:name w:val="Shortcite"/>
    <w:rsid w:val="00A82C81"/>
    <w:rPr>
      <w:rFonts w:ascii="Times New Roman" w:hAnsi="Times New Roman" w:cs="Times New Roman" w:hint="default"/>
      <w:b/>
      <w:bCs/>
      <w:sz w:val="20"/>
    </w:rPr>
  </w:style>
  <w:style w:type="character" w:customStyle="1" w:styleId="articleauthor">
    <w:name w:val="article_author"/>
    <w:rsid w:val="00A82C81"/>
  </w:style>
  <w:style w:type="character" w:customStyle="1" w:styleId="articleissue">
    <w:name w:val="article_issue"/>
    <w:rsid w:val="00A82C81"/>
  </w:style>
  <w:style w:type="character" w:customStyle="1" w:styleId="Style1CharCharChar">
    <w:name w:val="Style1 Char Char Char"/>
    <w:rsid w:val="00A82C81"/>
    <w:rPr>
      <w:rFonts w:ascii="Times New Roman" w:eastAsia="Times New Roman" w:hAnsi="Times New Roman" w:cs="Arial"/>
      <w:bCs/>
      <w:sz w:val="12"/>
      <w:szCs w:val="18"/>
      <w:lang w:val="en"/>
    </w:rPr>
  </w:style>
  <w:style w:type="character" w:customStyle="1" w:styleId="storydate">
    <w:name w:val="story_date"/>
    <w:rsid w:val="00A82C81"/>
  </w:style>
  <w:style w:type="character" w:customStyle="1" w:styleId="smallp2gray">
    <w:name w:val="smallp2gray"/>
    <w:rsid w:val="00A82C81"/>
  </w:style>
  <w:style w:type="paragraph" w:customStyle="1" w:styleId="FreeForm">
    <w:name w:val="Free Form"/>
    <w:rsid w:val="00A82C81"/>
    <w:rPr>
      <w:rFonts w:ascii="Helvetica" w:eastAsia="ヒラギノ角ゴ Pro W3" w:hAnsi="Helvetica" w:cs="Times New Roman"/>
      <w:color w:val="000000"/>
      <w:szCs w:val="20"/>
    </w:rPr>
  </w:style>
  <w:style w:type="paragraph" w:customStyle="1" w:styleId="CM4">
    <w:name w:val="CM4"/>
    <w:basedOn w:val="Default"/>
    <w:next w:val="Default"/>
    <w:uiPriority w:val="99"/>
    <w:qFormat/>
    <w:rsid w:val="00A82C81"/>
    <w:pPr>
      <w:widowControl w:val="0"/>
      <w:spacing w:after="0" w:line="238" w:lineRule="atLeast"/>
    </w:pPr>
    <w:rPr>
      <w:rFonts w:ascii="Arial Narrow" w:eastAsia="Times New Roman" w:hAnsi="Arial Narrow" w:cs="Times New Roman"/>
      <w:sz w:val="24"/>
    </w:rPr>
  </w:style>
  <w:style w:type="paragraph" w:customStyle="1" w:styleId="CM9">
    <w:name w:val="CM9"/>
    <w:basedOn w:val="Default"/>
    <w:next w:val="Default"/>
    <w:uiPriority w:val="99"/>
    <w:qFormat/>
    <w:rsid w:val="00A82C81"/>
    <w:pPr>
      <w:widowControl w:val="0"/>
      <w:spacing w:after="0" w:line="203" w:lineRule="atLeast"/>
    </w:pPr>
    <w:rPr>
      <w:rFonts w:ascii="Arial Narrow" w:eastAsia="Times New Roman" w:hAnsi="Arial Narrow" w:cs="Times New Roman"/>
      <w:sz w:val="24"/>
    </w:rPr>
  </w:style>
  <w:style w:type="paragraph" w:customStyle="1" w:styleId="NOFORMATTING-NORMAL">
    <w:name w:val="NO FORMATTING- NORMAL"/>
    <w:basedOn w:val="Normal"/>
    <w:link w:val="NOFORMATTING-NORMALChar"/>
    <w:autoRedefine/>
    <w:qFormat/>
    <w:rsid w:val="00A82C81"/>
    <w:pPr>
      <w:ind w:left="360"/>
    </w:pPr>
    <w:rPr>
      <w:rFonts w:ascii="Times New Roman" w:eastAsia="Times New Roman" w:hAnsi="Times New Roman"/>
      <w:sz w:val="12"/>
      <w:szCs w:val="12"/>
    </w:rPr>
  </w:style>
  <w:style w:type="character" w:customStyle="1" w:styleId="NOFORMATTING-NORMALChar">
    <w:name w:val="NO FORMATTING- NORMAL Char"/>
    <w:basedOn w:val="DefaultParagraphFont"/>
    <w:link w:val="NOFORMATTING-NORMAL"/>
    <w:rsid w:val="00A82C81"/>
    <w:rPr>
      <w:rFonts w:ascii="Times New Roman" w:eastAsia="Times New Roman" w:hAnsi="Times New Roman" w:cs="Calibri"/>
      <w:sz w:val="12"/>
      <w:szCs w:val="12"/>
    </w:rPr>
  </w:style>
  <w:style w:type="paragraph" w:customStyle="1" w:styleId="d-leadin">
    <w:name w:val="d-leadin"/>
    <w:basedOn w:val="Normal"/>
    <w:rsid w:val="00A82C81"/>
    <w:pPr>
      <w:spacing w:before="100" w:beforeAutospacing="1" w:after="100" w:afterAutospacing="1"/>
    </w:pPr>
    <w:rPr>
      <w:rFonts w:ascii="Times New Roman" w:eastAsia="Times New Roman" w:hAnsi="Times New Roman"/>
      <w:sz w:val="24"/>
    </w:rPr>
  </w:style>
  <w:style w:type="character" w:customStyle="1" w:styleId="NoterefInText">
    <w:name w:val="_NoterefInText"/>
    <w:uiPriority w:val="99"/>
    <w:rsid w:val="00A82C81"/>
    <w:rPr>
      <w:rFonts w:cs="New Baskerville"/>
      <w:color w:val="000000"/>
    </w:rPr>
  </w:style>
  <w:style w:type="paragraph" w:customStyle="1" w:styleId="notes-source-hasnotes">
    <w:name w:val="notes-source-hasnotes"/>
    <w:basedOn w:val="Normal"/>
    <w:rsid w:val="00A82C81"/>
    <w:pPr>
      <w:spacing w:before="100" w:beforeAutospacing="1" w:after="100" w:afterAutospacing="1"/>
    </w:pPr>
    <w:rPr>
      <w:rFonts w:ascii="Times" w:hAnsi="Times"/>
      <w:sz w:val="20"/>
      <w:szCs w:val="20"/>
    </w:rPr>
  </w:style>
  <w:style w:type="character" w:customStyle="1" w:styleId="maintitle">
    <w:name w:val="maintitle"/>
    <w:basedOn w:val="DefaultParagraphFont"/>
    <w:rsid w:val="00A82C81"/>
  </w:style>
  <w:style w:type="character" w:customStyle="1" w:styleId="thirdparty-logo">
    <w:name w:val="thirdparty-logo"/>
    <w:basedOn w:val="DefaultParagraphFont"/>
    <w:rsid w:val="00A82C81"/>
  </w:style>
  <w:style w:type="character" w:customStyle="1" w:styleId="ticker">
    <w:name w:val="ticker"/>
    <w:basedOn w:val="DefaultParagraphFont"/>
    <w:rsid w:val="00A82C81"/>
  </w:style>
  <w:style w:type="paragraph" w:customStyle="1" w:styleId="articlemeta">
    <w:name w:val="articlemeta"/>
    <w:basedOn w:val="Normal"/>
    <w:rsid w:val="00A82C81"/>
    <w:pPr>
      <w:spacing w:before="100" w:beforeAutospacing="1" w:after="100" w:afterAutospacing="1"/>
    </w:pPr>
    <w:rPr>
      <w:rFonts w:ascii="Times" w:hAnsi="Times"/>
      <w:sz w:val="20"/>
      <w:szCs w:val="20"/>
    </w:rPr>
  </w:style>
  <w:style w:type="character" w:customStyle="1" w:styleId="vcard">
    <w:name w:val="vcard"/>
    <w:basedOn w:val="DefaultParagraphFont"/>
    <w:rsid w:val="00A82C81"/>
  </w:style>
  <w:style w:type="character" w:customStyle="1" w:styleId="print-footnote">
    <w:name w:val="print-footnote"/>
    <w:basedOn w:val="DefaultParagraphFont"/>
    <w:rsid w:val="00A82C81"/>
  </w:style>
  <w:style w:type="character" w:customStyle="1" w:styleId="datestring">
    <w:name w:val="datestring"/>
    <w:basedOn w:val="DefaultParagraphFont"/>
    <w:rsid w:val="00A82C81"/>
  </w:style>
  <w:style w:type="paragraph" w:customStyle="1" w:styleId="noindent0">
    <w:name w:val="no_indent"/>
    <w:basedOn w:val="Normal"/>
    <w:rsid w:val="00A82C81"/>
    <w:pPr>
      <w:spacing w:before="100" w:beforeAutospacing="1" w:after="100" w:afterAutospacing="1"/>
    </w:pPr>
    <w:rPr>
      <w:rFonts w:ascii="Times" w:hAnsi="Times"/>
      <w:sz w:val="20"/>
      <w:szCs w:val="20"/>
    </w:rPr>
  </w:style>
  <w:style w:type="character" w:customStyle="1" w:styleId="email">
    <w:name w:val="email"/>
    <w:basedOn w:val="DefaultParagraphFont"/>
    <w:rsid w:val="00A82C81"/>
  </w:style>
  <w:style w:type="character" w:customStyle="1" w:styleId="gptad">
    <w:name w:val="gptad"/>
    <w:basedOn w:val="DefaultParagraphFont"/>
    <w:rsid w:val="00A82C81"/>
  </w:style>
  <w:style w:type="paragraph" w:customStyle="1" w:styleId="creditpostedmodified">
    <w:name w:val="credit_posted_modified"/>
    <w:basedOn w:val="Normal"/>
    <w:rsid w:val="00A82C81"/>
    <w:pPr>
      <w:spacing w:before="100" w:beforeAutospacing="1" w:after="100" w:afterAutospacing="1"/>
    </w:pPr>
    <w:rPr>
      <w:rFonts w:ascii="Times" w:hAnsi="Times"/>
      <w:sz w:val="20"/>
      <w:szCs w:val="20"/>
    </w:rPr>
  </w:style>
  <w:style w:type="character" w:customStyle="1" w:styleId="changed">
    <w:name w:val="changed"/>
    <w:basedOn w:val="DefaultParagraphFont"/>
    <w:rsid w:val="00A82C81"/>
  </w:style>
  <w:style w:type="character" w:customStyle="1" w:styleId="article-author-name">
    <w:name w:val="article-author-name"/>
    <w:basedOn w:val="DefaultParagraphFont"/>
    <w:rsid w:val="00A82C81"/>
  </w:style>
  <w:style w:type="character" w:customStyle="1" w:styleId="bioexcerpt">
    <w:name w:val="bio_excerpt"/>
    <w:basedOn w:val="DefaultParagraphFont"/>
    <w:rsid w:val="00A82C81"/>
  </w:style>
  <w:style w:type="character" w:customStyle="1" w:styleId="commentcount">
    <w:name w:val="comment_count"/>
    <w:basedOn w:val="DefaultParagraphFont"/>
    <w:rsid w:val="00A82C81"/>
  </w:style>
  <w:style w:type="character" w:customStyle="1" w:styleId="searchtermshighlighted">
    <w:name w:val="searchtermshighlighted"/>
    <w:basedOn w:val="DefaultParagraphFont"/>
    <w:rsid w:val="00A82C81"/>
  </w:style>
  <w:style w:type="character" w:customStyle="1" w:styleId="contributornametrigger">
    <w:name w:val="contributornametrigger"/>
    <w:basedOn w:val="DefaultParagraphFont"/>
    <w:rsid w:val="00A82C81"/>
  </w:style>
  <w:style w:type="character" w:customStyle="1" w:styleId="bylinepipe">
    <w:name w:val="bylinepipe"/>
    <w:basedOn w:val="DefaultParagraphFont"/>
    <w:rsid w:val="00A82C81"/>
  </w:style>
  <w:style w:type="character" w:customStyle="1" w:styleId="faculty-title">
    <w:name w:val="faculty-title"/>
    <w:basedOn w:val="DefaultParagraphFont"/>
    <w:rsid w:val="00A82C81"/>
  </w:style>
  <w:style w:type="character" w:customStyle="1" w:styleId="count">
    <w:name w:val="count"/>
    <w:basedOn w:val="DefaultParagraphFont"/>
    <w:rsid w:val="00A82C81"/>
  </w:style>
  <w:style w:type="character" w:customStyle="1" w:styleId="volume">
    <w:name w:val="volume"/>
    <w:basedOn w:val="DefaultParagraphFont"/>
    <w:rsid w:val="00A82C81"/>
  </w:style>
  <w:style w:type="character" w:customStyle="1" w:styleId="issue">
    <w:name w:val="issue"/>
    <w:basedOn w:val="DefaultParagraphFont"/>
    <w:rsid w:val="00A82C81"/>
  </w:style>
  <w:style w:type="character" w:customStyle="1" w:styleId="pages">
    <w:name w:val="pages"/>
    <w:basedOn w:val="DefaultParagraphFont"/>
    <w:rsid w:val="00A82C81"/>
  </w:style>
  <w:style w:type="character" w:customStyle="1" w:styleId="person">
    <w:name w:val="person"/>
    <w:basedOn w:val="DefaultParagraphFont"/>
    <w:rsid w:val="00A82C81"/>
  </w:style>
  <w:style w:type="character" w:customStyle="1" w:styleId="corresponding">
    <w:name w:val="corresponding"/>
    <w:basedOn w:val="DefaultParagraphFont"/>
    <w:rsid w:val="00A82C81"/>
  </w:style>
  <w:style w:type="paragraph" w:customStyle="1" w:styleId="entry-meta">
    <w:name w:val="entry-meta"/>
    <w:basedOn w:val="Normal"/>
    <w:rsid w:val="00A82C81"/>
    <w:pPr>
      <w:spacing w:before="100" w:beforeAutospacing="1" w:after="100" w:afterAutospacing="1"/>
    </w:pPr>
    <w:rPr>
      <w:rFonts w:ascii="Times" w:hAnsi="Times"/>
      <w:sz w:val="20"/>
      <w:szCs w:val="20"/>
    </w:rPr>
  </w:style>
  <w:style w:type="character" w:customStyle="1" w:styleId="post-time">
    <w:name w:val="post-time"/>
    <w:basedOn w:val="DefaultParagraphFont"/>
    <w:rsid w:val="00A82C81"/>
  </w:style>
  <w:style w:type="character" w:customStyle="1" w:styleId="post-category">
    <w:name w:val="post-category"/>
    <w:basedOn w:val="DefaultParagraphFont"/>
    <w:rsid w:val="00A82C81"/>
  </w:style>
  <w:style w:type="character" w:customStyle="1" w:styleId="A0">
    <w:name w:val="A0"/>
    <w:uiPriority w:val="99"/>
    <w:rsid w:val="00A82C81"/>
    <w:rPr>
      <w:rFonts w:cs="Calibri"/>
      <w:b/>
      <w:bCs/>
      <w:color w:val="000000"/>
      <w:sz w:val="72"/>
      <w:szCs w:val="72"/>
    </w:rPr>
  </w:style>
  <w:style w:type="character" w:customStyle="1" w:styleId="A9">
    <w:name w:val="A9"/>
    <w:uiPriority w:val="99"/>
    <w:rsid w:val="00A82C81"/>
    <w:rPr>
      <w:rFonts w:cs="Trebuchet MS"/>
      <w:color w:val="000000"/>
      <w:sz w:val="14"/>
      <w:szCs w:val="14"/>
    </w:rPr>
  </w:style>
  <w:style w:type="paragraph" w:customStyle="1" w:styleId="articledetails">
    <w:name w:val="articledetails"/>
    <w:basedOn w:val="Normal"/>
    <w:rsid w:val="00A82C81"/>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A82C81"/>
  </w:style>
  <w:style w:type="paragraph" w:customStyle="1" w:styleId="aff">
    <w:name w:val="aff"/>
    <w:basedOn w:val="Normal"/>
    <w:rsid w:val="00A82C81"/>
    <w:pPr>
      <w:spacing w:before="100" w:beforeAutospacing="1" w:after="100" w:afterAutospacing="1"/>
    </w:pPr>
    <w:rPr>
      <w:rFonts w:ascii="Times" w:hAnsi="Times"/>
      <w:sz w:val="20"/>
      <w:szCs w:val="20"/>
    </w:rPr>
  </w:style>
  <w:style w:type="character" w:customStyle="1" w:styleId="label">
    <w:name w:val="label"/>
    <w:basedOn w:val="DefaultParagraphFont"/>
    <w:rsid w:val="00A82C81"/>
  </w:style>
  <w:style w:type="character" w:customStyle="1" w:styleId="entry-author">
    <w:name w:val="entry-author"/>
    <w:basedOn w:val="DefaultParagraphFont"/>
    <w:rsid w:val="00A82C81"/>
  </w:style>
  <w:style w:type="character" w:customStyle="1" w:styleId="entry-author-name">
    <w:name w:val="entry-author-name"/>
    <w:basedOn w:val="DefaultParagraphFont"/>
    <w:rsid w:val="00A82C81"/>
  </w:style>
  <w:style w:type="character" w:customStyle="1" w:styleId="arial11">
    <w:name w:val="arial_11"/>
    <w:basedOn w:val="DefaultParagraphFont"/>
    <w:rsid w:val="00A82C81"/>
  </w:style>
  <w:style w:type="character" w:customStyle="1" w:styleId="contrib-degrees">
    <w:name w:val="contrib-degrees"/>
    <w:basedOn w:val="DefaultParagraphFont"/>
    <w:rsid w:val="00A82C81"/>
  </w:style>
  <w:style w:type="character" w:customStyle="1" w:styleId="contrib-on-behalf-of">
    <w:name w:val="contrib-on-behalf-of"/>
    <w:basedOn w:val="DefaultParagraphFont"/>
    <w:rsid w:val="00A82C81"/>
  </w:style>
  <w:style w:type="character" w:customStyle="1" w:styleId="pubtime">
    <w:name w:val="pubtime"/>
    <w:basedOn w:val="DefaultParagraphFont"/>
    <w:rsid w:val="00A82C81"/>
  </w:style>
  <w:style w:type="character" w:customStyle="1" w:styleId="fbcommentscount">
    <w:name w:val="fb_comments_count"/>
    <w:basedOn w:val="DefaultParagraphFont"/>
    <w:rsid w:val="00A82C81"/>
  </w:style>
  <w:style w:type="character" w:customStyle="1" w:styleId="stsharethiscustom">
    <w:name w:val="st_sharethis_custom"/>
    <w:basedOn w:val="DefaultParagraphFont"/>
    <w:rsid w:val="00A82C81"/>
  </w:style>
  <w:style w:type="paragraph" w:customStyle="1" w:styleId="permalinkable">
    <w:name w:val="permalinkable"/>
    <w:basedOn w:val="Normal"/>
    <w:rsid w:val="00A82C81"/>
    <w:pPr>
      <w:spacing w:before="100" w:beforeAutospacing="1" w:after="100" w:afterAutospacing="1"/>
    </w:pPr>
    <w:rPr>
      <w:rFonts w:ascii="Times" w:hAnsi="Times"/>
      <w:sz w:val="20"/>
      <w:szCs w:val="20"/>
    </w:rPr>
  </w:style>
  <w:style w:type="character" w:customStyle="1" w:styleId="z-BottomofFormChar1">
    <w:name w:val="z-Bottom of Form Char1"/>
    <w:basedOn w:val="DefaultParagraphFont"/>
    <w:uiPriority w:val="99"/>
    <w:rsid w:val="00A82C81"/>
    <w:rPr>
      <w:rFonts w:ascii="Arial" w:eastAsiaTheme="minorEastAsia" w:hAnsi="Arial" w:cs="Arial"/>
      <w:vanish/>
      <w:sz w:val="16"/>
      <w:szCs w:val="16"/>
    </w:rPr>
  </w:style>
  <w:style w:type="character" w:customStyle="1" w:styleId="submitted">
    <w:name w:val="submitted"/>
    <w:basedOn w:val="DefaultParagraphFont"/>
    <w:rsid w:val="00A82C81"/>
  </w:style>
  <w:style w:type="character" w:customStyle="1" w:styleId="post-date">
    <w:name w:val="post-date"/>
    <w:basedOn w:val="DefaultParagraphFont"/>
    <w:rsid w:val="00A82C81"/>
  </w:style>
  <w:style w:type="character" w:customStyle="1" w:styleId="a-size-medium">
    <w:name w:val="a-size-medium"/>
    <w:basedOn w:val="DefaultParagraphFont"/>
    <w:rsid w:val="00A82C81"/>
  </w:style>
  <w:style w:type="character" w:customStyle="1" w:styleId="contribution">
    <w:name w:val="contribution"/>
    <w:basedOn w:val="DefaultParagraphFont"/>
    <w:rsid w:val="00A82C81"/>
  </w:style>
  <w:style w:type="character" w:customStyle="1" w:styleId="a-color-secondary">
    <w:name w:val="a-color-secondary"/>
    <w:basedOn w:val="DefaultParagraphFont"/>
    <w:rsid w:val="00A82C81"/>
  </w:style>
  <w:style w:type="paragraph" w:customStyle="1" w:styleId="sbyline">
    <w:name w:val="sbyline"/>
    <w:basedOn w:val="Normal"/>
    <w:rsid w:val="00A82C81"/>
    <w:pPr>
      <w:spacing w:before="100" w:beforeAutospacing="1" w:after="100" w:afterAutospacing="1"/>
    </w:pPr>
    <w:rPr>
      <w:rFonts w:ascii="Times" w:hAnsi="Times"/>
      <w:sz w:val="20"/>
      <w:szCs w:val="20"/>
    </w:rPr>
  </w:style>
  <w:style w:type="character" w:customStyle="1" w:styleId="ui-author">
    <w:name w:val="ui-author"/>
    <w:basedOn w:val="DefaultParagraphFont"/>
    <w:rsid w:val="00A82C81"/>
  </w:style>
  <w:style w:type="character" w:customStyle="1" w:styleId="ui-staffline">
    <w:name w:val="ui-staffline"/>
    <w:basedOn w:val="DefaultParagraphFont"/>
    <w:rsid w:val="00A82C81"/>
  </w:style>
  <w:style w:type="paragraph" w:customStyle="1" w:styleId="promotion-tag-p">
    <w:name w:val="promotion-tag-p"/>
    <w:basedOn w:val="Normal"/>
    <w:rsid w:val="00A82C81"/>
    <w:pPr>
      <w:spacing w:before="100" w:beforeAutospacing="1" w:after="100" w:afterAutospacing="1"/>
    </w:pPr>
    <w:rPr>
      <w:rFonts w:ascii="Times" w:hAnsi="Times"/>
      <w:sz w:val="20"/>
      <w:szCs w:val="20"/>
    </w:rPr>
  </w:style>
  <w:style w:type="character" w:customStyle="1" w:styleId="value">
    <w:name w:val="value"/>
    <w:basedOn w:val="DefaultParagraphFont"/>
    <w:rsid w:val="00A82C81"/>
  </w:style>
  <w:style w:type="character" w:customStyle="1" w:styleId="wp-smiley">
    <w:name w:val="wp-smiley"/>
    <w:basedOn w:val="DefaultParagraphFont"/>
    <w:rsid w:val="00A82C81"/>
  </w:style>
  <w:style w:type="character" w:customStyle="1" w:styleId="artjournal">
    <w:name w:val="art_journal"/>
    <w:basedOn w:val="DefaultParagraphFont"/>
    <w:rsid w:val="00A82C81"/>
  </w:style>
  <w:style w:type="character" w:customStyle="1" w:styleId="artdatevolumeissuepart">
    <w:name w:val="art_datevolumeissuepart"/>
    <w:basedOn w:val="DefaultParagraphFont"/>
    <w:rsid w:val="00A82C81"/>
  </w:style>
  <w:style w:type="character" w:customStyle="1" w:styleId="artpages">
    <w:name w:val="art_pages"/>
    <w:basedOn w:val="DefaultParagraphFont"/>
    <w:rsid w:val="00A82C81"/>
  </w:style>
  <w:style w:type="character" w:customStyle="1" w:styleId="singlehighlightclass">
    <w:name w:val="single_highlight_class"/>
    <w:basedOn w:val="DefaultParagraphFont"/>
    <w:rsid w:val="00A82C81"/>
  </w:style>
  <w:style w:type="character" w:customStyle="1" w:styleId="degree">
    <w:name w:val="degree"/>
    <w:basedOn w:val="DefaultParagraphFont"/>
    <w:rsid w:val="00A82C81"/>
  </w:style>
  <w:style w:type="character" w:customStyle="1" w:styleId="major">
    <w:name w:val="major"/>
    <w:basedOn w:val="DefaultParagraphFont"/>
    <w:rsid w:val="00A82C81"/>
  </w:style>
  <w:style w:type="character" w:customStyle="1" w:styleId="authors">
    <w:name w:val="authors"/>
    <w:basedOn w:val="DefaultParagraphFont"/>
    <w:rsid w:val="00A82C81"/>
  </w:style>
  <w:style w:type="character" w:customStyle="1" w:styleId="stmainservices">
    <w:name w:val="stmainservices"/>
    <w:basedOn w:val="DefaultParagraphFont"/>
    <w:rsid w:val="00A82C81"/>
  </w:style>
  <w:style w:type="character" w:customStyle="1" w:styleId="stbubblehcount">
    <w:name w:val="stbubble_hcount"/>
    <w:basedOn w:val="DefaultParagraphFont"/>
    <w:rsid w:val="00A82C81"/>
  </w:style>
  <w:style w:type="paragraph" w:customStyle="1" w:styleId="Document0">
    <w:name w:val="_Document"/>
    <w:basedOn w:val="Default"/>
    <w:next w:val="Default"/>
    <w:uiPriority w:val="99"/>
    <w:rsid w:val="00A82C81"/>
    <w:pPr>
      <w:widowControl w:val="0"/>
      <w:spacing w:after="0" w:line="240" w:lineRule="auto"/>
    </w:pPr>
    <w:rPr>
      <w:rFonts w:ascii="New Baskerville" w:eastAsiaTheme="minorEastAsia" w:hAnsi="New Baskerville" w:cs="Times New Roman"/>
      <w:sz w:val="24"/>
    </w:rPr>
  </w:style>
  <w:style w:type="paragraph" w:customStyle="1" w:styleId="SubHead1">
    <w:name w:val="_SubHead1"/>
    <w:basedOn w:val="Default"/>
    <w:next w:val="Default"/>
    <w:uiPriority w:val="99"/>
    <w:rsid w:val="00A82C81"/>
    <w:pPr>
      <w:widowControl w:val="0"/>
      <w:spacing w:after="0" w:line="240" w:lineRule="auto"/>
    </w:pPr>
    <w:rPr>
      <w:rFonts w:ascii="New Baskerville" w:eastAsiaTheme="minorEastAsia" w:hAnsi="New Baskerville" w:cs="Times New Roman"/>
      <w:sz w:val="24"/>
    </w:rPr>
  </w:style>
  <w:style w:type="paragraph" w:customStyle="1" w:styleId="SubHead2">
    <w:name w:val="_SubHead2"/>
    <w:basedOn w:val="Default"/>
    <w:next w:val="Default"/>
    <w:uiPriority w:val="99"/>
    <w:rsid w:val="00A82C81"/>
    <w:pPr>
      <w:widowControl w:val="0"/>
      <w:spacing w:after="0" w:line="240" w:lineRule="auto"/>
    </w:pPr>
    <w:rPr>
      <w:rFonts w:ascii="New Baskerville" w:eastAsiaTheme="minorEastAsia" w:hAnsi="New Baskerville" w:cs="Times New Roman"/>
      <w:sz w:val="24"/>
    </w:rPr>
  </w:style>
  <w:style w:type="paragraph" w:customStyle="1" w:styleId="collapsed-hide">
    <w:name w:val="collapsed-hide"/>
    <w:basedOn w:val="Normal"/>
    <w:rsid w:val="00A82C81"/>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A82C81"/>
    <w:pPr>
      <w:widowControl w:val="0"/>
      <w:spacing w:after="0" w:line="211" w:lineRule="atLeast"/>
    </w:pPr>
    <w:rPr>
      <w:rFonts w:ascii="Mokka" w:eastAsiaTheme="minorEastAsia" w:hAnsi="Mokka" w:cs="Times New Roman"/>
      <w:sz w:val="24"/>
    </w:rPr>
  </w:style>
  <w:style w:type="character" w:customStyle="1" w:styleId="article-date">
    <w:name w:val="article-date"/>
    <w:basedOn w:val="DefaultParagraphFont"/>
    <w:rsid w:val="00A82C81"/>
  </w:style>
  <w:style w:type="character" w:customStyle="1" w:styleId="article-author">
    <w:name w:val="article-author"/>
    <w:basedOn w:val="DefaultParagraphFont"/>
    <w:rsid w:val="00A82C81"/>
  </w:style>
  <w:style w:type="character" w:customStyle="1" w:styleId="tolocaltime">
    <w:name w:val="tolocaltime"/>
    <w:basedOn w:val="DefaultParagraphFont"/>
    <w:rsid w:val="00A82C81"/>
  </w:style>
  <w:style w:type="paragraph" w:customStyle="1" w:styleId="Pa8">
    <w:name w:val="Pa8"/>
    <w:basedOn w:val="Default"/>
    <w:next w:val="Default"/>
    <w:uiPriority w:val="99"/>
    <w:rsid w:val="00A82C81"/>
    <w:pPr>
      <w:widowControl w:val="0"/>
      <w:spacing w:after="0" w:line="241" w:lineRule="atLeast"/>
    </w:pPr>
    <w:rPr>
      <w:rFonts w:ascii="Avenir Book" w:eastAsiaTheme="minorEastAsia" w:hAnsi="Avenir Book" w:cs="Times New Roman"/>
      <w:sz w:val="24"/>
    </w:rPr>
  </w:style>
  <w:style w:type="character" w:customStyle="1" w:styleId="italics">
    <w:name w:val="italics"/>
    <w:basedOn w:val="DefaultParagraphFont"/>
    <w:rsid w:val="00A82C81"/>
  </w:style>
  <w:style w:type="character" w:customStyle="1" w:styleId="current-selection">
    <w:name w:val="current-selection"/>
    <w:basedOn w:val="DefaultParagraphFont"/>
    <w:rsid w:val="00A82C81"/>
  </w:style>
  <w:style w:type="character" w:customStyle="1" w:styleId="aa">
    <w:name w:val="_"/>
    <w:basedOn w:val="DefaultParagraphFont"/>
    <w:rsid w:val="00A82C81"/>
  </w:style>
  <w:style w:type="paragraph" w:customStyle="1" w:styleId="Style31">
    <w:name w:val="Style31"/>
    <w:basedOn w:val="Normal"/>
    <w:uiPriority w:val="99"/>
    <w:rsid w:val="00A82C81"/>
    <w:pPr>
      <w:spacing w:line="197" w:lineRule="exact"/>
      <w:jc w:val="both"/>
    </w:pPr>
    <w:rPr>
      <w:rFonts w:ascii="Palatino Linotype" w:hAnsi="Palatino Linotype" w:cs="Palatino Linotype"/>
    </w:rPr>
  </w:style>
  <w:style w:type="paragraph" w:customStyle="1" w:styleId="Style42">
    <w:name w:val="Style42"/>
    <w:basedOn w:val="Normal"/>
    <w:uiPriority w:val="99"/>
    <w:rsid w:val="00A82C81"/>
    <w:pPr>
      <w:spacing w:line="202" w:lineRule="exact"/>
      <w:jc w:val="both"/>
    </w:pPr>
    <w:rPr>
      <w:rFonts w:ascii="Palatino Linotype" w:hAnsi="Palatino Linotype" w:cs="Palatino Linotype"/>
    </w:rPr>
  </w:style>
  <w:style w:type="paragraph" w:customStyle="1" w:styleId="Style510">
    <w:name w:val="Style51"/>
    <w:basedOn w:val="Normal"/>
    <w:uiPriority w:val="99"/>
    <w:rsid w:val="00A82C81"/>
    <w:pPr>
      <w:spacing w:line="200" w:lineRule="exact"/>
      <w:jc w:val="both"/>
    </w:pPr>
    <w:rPr>
      <w:rFonts w:ascii="Palatino Linotype" w:hAnsi="Palatino Linotype" w:cs="Palatino Linotype"/>
    </w:rPr>
  </w:style>
  <w:style w:type="character" w:customStyle="1" w:styleId="FontStyle72">
    <w:name w:val="Font Style72"/>
    <w:uiPriority w:val="99"/>
    <w:rsid w:val="00A82C81"/>
    <w:rPr>
      <w:rFonts w:ascii="Cambria" w:hAnsi="Cambria" w:cs="Cambria" w:hint="default"/>
      <w:sz w:val="16"/>
      <w:szCs w:val="16"/>
    </w:rPr>
  </w:style>
  <w:style w:type="character" w:customStyle="1" w:styleId="FontStyle73">
    <w:name w:val="Font Style73"/>
    <w:uiPriority w:val="99"/>
    <w:rsid w:val="00A82C81"/>
    <w:rPr>
      <w:rFonts w:ascii="Cambria" w:hAnsi="Cambria" w:cs="Cambria" w:hint="default"/>
      <w:i/>
      <w:iCs/>
      <w:sz w:val="16"/>
      <w:szCs w:val="16"/>
    </w:rPr>
  </w:style>
  <w:style w:type="character" w:customStyle="1" w:styleId="UnderlinestyleChar20">
    <w:name w:val="Underline style Char2"/>
    <w:rsid w:val="00A82C81"/>
    <w:rPr>
      <w:sz w:val="22"/>
      <w:szCs w:val="24"/>
      <w:u w:val="single"/>
      <w:lang w:val="en-US" w:eastAsia="en-US" w:bidi="ar-SA"/>
    </w:rPr>
  </w:style>
  <w:style w:type="character" w:customStyle="1" w:styleId="FontStyle49">
    <w:name w:val="Font Style49"/>
    <w:uiPriority w:val="99"/>
    <w:rsid w:val="00A82C81"/>
    <w:rPr>
      <w:rFonts w:ascii="Cambria" w:hAnsi="Cambria" w:cs="Cambria"/>
      <w:sz w:val="20"/>
      <w:szCs w:val="20"/>
    </w:rPr>
  </w:style>
  <w:style w:type="paragraph" w:customStyle="1" w:styleId="StyleCardworksLinespacingsingle">
    <w:name w:val="Style Card works + Line spacing:  single"/>
    <w:basedOn w:val="Normal"/>
    <w:link w:val="StyleCardworksLinespacingsingleChar"/>
    <w:rsid w:val="00A82C81"/>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82C81"/>
    <w:rPr>
      <w:rFonts w:ascii="Cambria" w:eastAsia="Cambria" w:hAnsi="Cambria" w:cs="Cambria"/>
      <w:spacing w:val="-3"/>
      <w:sz w:val="22"/>
      <w:szCs w:val="20"/>
    </w:rPr>
  </w:style>
  <w:style w:type="character" w:customStyle="1" w:styleId="kn">
    <w:name w:val="kn"/>
    <w:basedOn w:val="DefaultParagraphFont"/>
    <w:rsid w:val="00A82C81"/>
  </w:style>
  <w:style w:type="character" w:customStyle="1" w:styleId="StyleStyleUnderlineUnderlineStyleBoldUnderlineIntenseEmphas">
    <w:name w:val="Style Style UnderlineUnderlineStyle Bold UnderlineIntense Emphas..."/>
    <w:basedOn w:val="DefaultParagraphFont"/>
    <w:rsid w:val="00A82C81"/>
    <w:rPr>
      <w:b/>
      <w:bCs/>
      <w:sz w:val="26"/>
      <w:u w:val="single"/>
    </w:rPr>
  </w:style>
  <w:style w:type="paragraph" w:customStyle="1" w:styleId="Header1">
    <w:name w:val="Header1"/>
    <w:aliases w:val="Header Char Char,Header Char Char Char Char Char Char Char Cha,Char Char Char Cha"/>
    <w:basedOn w:val="Normal"/>
    <w:qFormat/>
    <w:rsid w:val="00A82C81"/>
    <w:pPr>
      <w:spacing w:before="100" w:beforeAutospacing="1" w:after="100" w:afterAutospacing="1"/>
    </w:pPr>
    <w:rPr>
      <w:rFonts w:ascii="Cambria" w:eastAsia="Cambria" w:hAnsi="Cambria" w:cs="Cambria"/>
      <w:sz w:val="24"/>
    </w:rPr>
  </w:style>
  <w:style w:type="character" w:customStyle="1" w:styleId="tqb">
    <w:name w:val="_tqb"/>
    <w:basedOn w:val="DefaultParagraphFont"/>
    <w:rsid w:val="00A82C81"/>
  </w:style>
  <w:style w:type="character" w:customStyle="1" w:styleId="footnote-item">
    <w:name w:val="footnote-item"/>
    <w:basedOn w:val="DefaultParagraphFont"/>
    <w:rsid w:val="00A82C81"/>
  </w:style>
  <w:style w:type="character" w:customStyle="1" w:styleId="legacybig">
    <w:name w:val="legacybig"/>
    <w:basedOn w:val="DefaultParagraphFont"/>
    <w:rsid w:val="00A82C81"/>
  </w:style>
  <w:style w:type="character" w:customStyle="1" w:styleId="art-author">
    <w:name w:val="art-author"/>
    <w:basedOn w:val="DefaultParagraphFont"/>
    <w:rsid w:val="00A82C81"/>
  </w:style>
  <w:style w:type="paragraph" w:customStyle="1" w:styleId="StyleStyle49ptBoldBorderSinglesolidlineAuto05">
    <w:name w:val="Style Style4 + 9 pt Bold Border: : (Single solid line Auto  0.5..."/>
    <w:basedOn w:val="Style4"/>
    <w:link w:val="StyleStyle49ptBoldBorderSinglesolidlineAuto05Char"/>
    <w:qFormat/>
    <w:rsid w:val="00A82C81"/>
    <w:pPr>
      <w:numPr>
        <w:numId w:val="0"/>
      </w:numPr>
    </w:pPr>
    <w:rPr>
      <w:rFonts w:ascii="Arial" w:hAnsi="Arial" w:cs="Arial"/>
      <w:b/>
      <w:bCs/>
      <w:szCs w:val="22"/>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A82C81"/>
    <w:rPr>
      <w:rFonts w:ascii="Arial" w:eastAsia="Times New Roman" w:hAnsi="Arial" w:cs="Arial"/>
      <w:b/>
      <w:bCs/>
      <w:sz w:val="20"/>
      <w:szCs w:val="22"/>
      <w:u w:val="single"/>
      <w:bdr w:val="single" w:sz="4" w:space="0" w:color="auto"/>
    </w:rPr>
  </w:style>
  <w:style w:type="paragraph" w:customStyle="1" w:styleId="StyleStyle49ptBorderSinglesolidlineAuto05ptLi">
    <w:name w:val="Style Style4 + 9 pt Border: : (Single solid line Auto  0.5 pt Li..."/>
    <w:basedOn w:val="Style4"/>
    <w:link w:val="StyleStyle49ptBorderSinglesolidlineAuto05ptLiChar"/>
    <w:qFormat/>
    <w:rsid w:val="00A82C81"/>
    <w:pPr>
      <w:numPr>
        <w:numId w:val="0"/>
      </w:numPr>
    </w:pPr>
    <w:rPr>
      <w:rFonts w:ascii="Arial" w:hAnsi="Arial" w:cs="Arial"/>
      <w:szCs w:val="22"/>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A82C81"/>
    <w:rPr>
      <w:rFonts w:ascii="Arial" w:eastAsia="Times New Roman" w:hAnsi="Arial" w:cs="Arial"/>
      <w:sz w:val="20"/>
      <w:szCs w:val="22"/>
      <w:u w:val="single"/>
      <w:bdr w:val="single" w:sz="4" w:space="0" w:color="auto"/>
    </w:rPr>
  </w:style>
  <w:style w:type="paragraph" w:customStyle="1" w:styleId="StyleUnderlineCharLatinTimesNewRomanAsianSimSun">
    <w:name w:val="Style Underline Char + (Latin) Times New Roman (Asian) SimSun"/>
    <w:link w:val="StyleUnderlineCharLatinTimesNewRomanAsianSimSunChar"/>
    <w:qFormat/>
    <w:rsid w:val="00A82C81"/>
    <w:pPr>
      <w:spacing w:after="160" w:line="259" w:lineRule="auto"/>
    </w:pPr>
    <w:rPr>
      <w:rFonts w:eastAsia="SimSun"/>
      <w:sz w:val="22"/>
      <w:u w:val="single"/>
    </w:rPr>
  </w:style>
  <w:style w:type="character" w:customStyle="1" w:styleId="StyleUnderlineCharLatinTimesNewRomanAsianSimSunChar">
    <w:name w:val="Style Underline Char + (Latin) Times New Roman (Asian) SimSun Char"/>
    <w:link w:val="StyleUnderlineCharLatinTimesNewRomanAsianSimSun"/>
    <w:rsid w:val="00A82C81"/>
    <w:rPr>
      <w:rFonts w:eastAsia="SimSun"/>
      <w:sz w:val="22"/>
      <w:u w:val="single"/>
    </w:rPr>
  </w:style>
  <w:style w:type="paragraph" w:customStyle="1" w:styleId="StyleUnderlineCharLatinTimesNewRomanAsianSimSunBold">
    <w:name w:val="Style Underline Char + (Latin) Times New Roman (Asian) SimSun Bold"/>
    <w:link w:val="StyleUnderlineCharLatinTimesNewRomanAsianSimSunBoldChar"/>
    <w:qFormat/>
    <w:rsid w:val="00A82C81"/>
    <w:pPr>
      <w:spacing w:after="160" w:line="259" w:lineRule="auto"/>
    </w:pPr>
    <w:rPr>
      <w:rFonts w:eastAsia="SimSun"/>
      <w:b/>
      <w:bCs/>
      <w:sz w:val="22"/>
      <w:u w:val="single"/>
    </w:rPr>
  </w:style>
  <w:style w:type="character" w:customStyle="1" w:styleId="StyleUnderlineCharLatinTimesNewRomanAsianSimSunBoldChar">
    <w:name w:val="Style Underline Char + (Latin) Times New Roman (Asian) SimSun Bold Char"/>
    <w:link w:val="StyleUnderlineCharLatinTimesNewRomanAsianSimSunBold"/>
    <w:rsid w:val="00A82C81"/>
    <w:rPr>
      <w:rFonts w:eastAsia="SimSun"/>
      <w:b/>
      <w:bCs/>
      <w:sz w:val="22"/>
      <w:u w:val="single"/>
    </w:rPr>
  </w:style>
  <w:style w:type="character" w:customStyle="1" w:styleId="mainheading">
    <w:name w:val="mainheading"/>
    <w:basedOn w:val="DefaultParagraphFont"/>
    <w:rsid w:val="00A82C81"/>
  </w:style>
  <w:style w:type="paragraph" w:customStyle="1" w:styleId="BoldandUnderlineChar2CharChar">
    <w:name w:val="Bold and Underline Char2 Char Char"/>
    <w:basedOn w:val="Normal"/>
    <w:link w:val="BoldandUnderlineChar2CharCharChar"/>
    <w:qFormat/>
    <w:rsid w:val="00A82C81"/>
    <w:rPr>
      <w:rFonts w:asciiTheme="minorHAnsi" w:hAnsiTheme="minorHAnsi" w:cstheme="minorBidi"/>
      <w:b/>
      <w:sz w:val="24"/>
      <w:u w:val="single"/>
    </w:rPr>
  </w:style>
  <w:style w:type="character" w:customStyle="1" w:styleId="StyleUnderlineChar9ptChar">
    <w:name w:val="Style Underline Char + 9 pt Char"/>
    <w:basedOn w:val="UnderlineCharChar"/>
    <w:rsid w:val="00A82C81"/>
    <w:rPr>
      <w:rFonts w:ascii="Arial" w:eastAsia="Times New Roman" w:hAnsi="Arial" w:cs="Arial"/>
      <w:noProof w:val="0"/>
      <w:sz w:val="20"/>
      <w:szCs w:val="24"/>
      <w:u w:val="single"/>
      <w:lang w:val="en-US" w:eastAsia="en-US" w:bidi="ar-SA"/>
    </w:rPr>
  </w:style>
  <w:style w:type="character" w:customStyle="1" w:styleId="StyleUnderlineChar9ptBoldChar">
    <w:name w:val="Style Underline Char + 9 pt Bold Char"/>
    <w:basedOn w:val="UnderlineCharChar"/>
    <w:rsid w:val="00A82C81"/>
    <w:rPr>
      <w:rFonts w:ascii="Arial" w:eastAsia="Times New Roman" w:hAnsi="Arial" w:cs="Arial"/>
      <w:b/>
      <w:bCs/>
      <w:noProof w:val="0"/>
      <w:sz w:val="20"/>
      <w:szCs w:val="24"/>
      <w:u w:val="single"/>
      <w:lang w:val="en-US" w:eastAsia="en-US" w:bidi="ar-SA"/>
    </w:rPr>
  </w:style>
  <w:style w:type="character" w:customStyle="1" w:styleId="Reduce8ptCharChar">
    <w:name w:val="Reduce 8pt Char Char"/>
    <w:basedOn w:val="DefaultParagraphFont"/>
    <w:link w:val="Reduce8pt"/>
    <w:rsid w:val="00A82C81"/>
    <w:rPr>
      <w:sz w:val="16"/>
    </w:rPr>
  </w:style>
  <w:style w:type="paragraph" w:customStyle="1" w:styleId="Reduce8pt">
    <w:name w:val="Reduce 8pt"/>
    <w:basedOn w:val="Normal"/>
    <w:link w:val="Reduce8ptCharChar"/>
    <w:qFormat/>
    <w:rsid w:val="00A82C81"/>
    <w:pPr>
      <w:autoSpaceDE w:val="0"/>
      <w:autoSpaceDN w:val="0"/>
      <w:adjustRightInd w:val="0"/>
      <w:jc w:val="both"/>
    </w:pPr>
    <w:rPr>
      <w:rFonts w:asciiTheme="minorHAnsi" w:hAnsiTheme="minorHAnsi" w:cstheme="minorBidi"/>
      <w:sz w:val="16"/>
    </w:rPr>
  </w:style>
  <w:style w:type="paragraph" w:customStyle="1" w:styleId="Style70">
    <w:name w:val="Style7"/>
    <w:basedOn w:val="Normal"/>
    <w:uiPriority w:val="99"/>
    <w:qFormat/>
    <w:rsid w:val="00A82C81"/>
    <w:pPr>
      <w:widowControl w:val="0"/>
      <w:autoSpaceDE w:val="0"/>
      <w:autoSpaceDN w:val="0"/>
      <w:adjustRightInd w:val="0"/>
      <w:spacing w:line="229" w:lineRule="exact"/>
    </w:pPr>
    <w:rPr>
      <w:rFonts w:ascii="Arial Narrow" w:eastAsia="Times New Roman" w:hAnsi="Arial Narrow"/>
    </w:rPr>
  </w:style>
  <w:style w:type="character" w:customStyle="1" w:styleId="Footnote2Char">
    <w:name w:val="Footnote2 Char"/>
    <w:link w:val="Footnote2"/>
    <w:locked/>
    <w:rsid w:val="00A82C81"/>
  </w:style>
  <w:style w:type="paragraph" w:customStyle="1" w:styleId="Footnote2">
    <w:name w:val="Footnote2"/>
    <w:basedOn w:val="Normal"/>
    <w:next w:val="Normal"/>
    <w:link w:val="Footnote2Char"/>
    <w:autoRedefine/>
    <w:qFormat/>
    <w:rsid w:val="00A82C81"/>
    <w:pPr>
      <w:spacing w:after="120" w:line="480" w:lineRule="auto"/>
    </w:pPr>
    <w:rPr>
      <w:rFonts w:asciiTheme="minorHAnsi" w:hAnsiTheme="minorHAnsi" w:cstheme="minorBidi"/>
      <w:sz w:val="24"/>
    </w:rPr>
  </w:style>
  <w:style w:type="character" w:customStyle="1" w:styleId="FontStyle14">
    <w:name w:val="Font Style14"/>
    <w:basedOn w:val="DefaultParagraphFont"/>
    <w:uiPriority w:val="99"/>
    <w:rsid w:val="00A82C8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82C81"/>
    <w:rPr>
      <w:rFonts w:ascii="Arial Narrow" w:hAnsi="Arial Narrow" w:cs="Arial Narrow" w:hint="default"/>
      <w:b/>
      <w:bCs/>
      <w:sz w:val="10"/>
      <w:szCs w:val="10"/>
    </w:rPr>
  </w:style>
  <w:style w:type="character" w:customStyle="1" w:styleId="red">
    <w:name w:val="red"/>
    <w:basedOn w:val="DefaultParagraphFont"/>
    <w:rsid w:val="00A82C81"/>
  </w:style>
  <w:style w:type="character" w:customStyle="1" w:styleId="at">
    <w:name w:val="at"/>
    <w:rsid w:val="00A82C81"/>
  </w:style>
  <w:style w:type="paragraph" w:customStyle="1" w:styleId="first">
    <w:name w:val="first"/>
    <w:basedOn w:val="Normal"/>
    <w:rsid w:val="00A82C81"/>
    <w:pPr>
      <w:spacing w:before="100" w:beforeAutospacing="1" w:after="100" w:afterAutospacing="1"/>
    </w:pPr>
    <w:rPr>
      <w:rFonts w:eastAsia="Times New Roman"/>
    </w:rPr>
  </w:style>
  <w:style w:type="character" w:customStyle="1" w:styleId="fpred">
    <w:name w:val="fp_red"/>
    <w:basedOn w:val="DefaultParagraphFont"/>
    <w:rsid w:val="00A82C81"/>
  </w:style>
  <w:style w:type="paragraph" w:customStyle="1" w:styleId="Style32">
    <w:name w:val="Style 3"/>
    <w:rsid w:val="00A82C81"/>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A82C81"/>
  </w:style>
  <w:style w:type="character" w:customStyle="1" w:styleId="snapnoshots">
    <w:name w:val="snap_noshots"/>
    <w:basedOn w:val="DefaultParagraphFont"/>
    <w:rsid w:val="00A82C81"/>
  </w:style>
  <w:style w:type="character" w:customStyle="1" w:styleId="StyleUnderlineCharChar9pt">
    <w:name w:val="Style Underline Char Char + 9 pt"/>
    <w:rsid w:val="00A82C81"/>
    <w:rPr>
      <w:rFonts w:ascii="Times New Roman" w:hAnsi="Times New Roman" w:hint="default"/>
      <w:sz w:val="20"/>
      <w:szCs w:val="24"/>
      <w:u w:val="single"/>
      <w:lang w:val="en-US" w:eastAsia="en-US" w:bidi="ar-SA"/>
    </w:rPr>
  </w:style>
  <w:style w:type="character" w:customStyle="1" w:styleId="pronset">
    <w:name w:val="pronset"/>
    <w:basedOn w:val="DefaultParagraphFont"/>
    <w:rsid w:val="00A82C81"/>
  </w:style>
  <w:style w:type="character" w:customStyle="1" w:styleId="showipapr">
    <w:name w:val="show_ipapr"/>
    <w:basedOn w:val="DefaultParagraphFont"/>
    <w:rsid w:val="00A82C81"/>
  </w:style>
  <w:style w:type="character" w:customStyle="1" w:styleId="prondelim">
    <w:name w:val="prondelim"/>
    <w:basedOn w:val="DefaultParagraphFont"/>
    <w:rsid w:val="00A82C81"/>
  </w:style>
  <w:style w:type="character" w:customStyle="1" w:styleId="prontoggle">
    <w:name w:val="pron_toggle"/>
    <w:basedOn w:val="DefaultParagraphFont"/>
    <w:rsid w:val="00A82C81"/>
  </w:style>
  <w:style w:type="character" w:customStyle="1" w:styleId="showspellpr">
    <w:name w:val="show_spellpr"/>
    <w:basedOn w:val="DefaultParagraphFont"/>
    <w:rsid w:val="00A82C81"/>
  </w:style>
  <w:style w:type="character" w:customStyle="1" w:styleId="pg">
    <w:name w:val="pg"/>
    <w:basedOn w:val="DefaultParagraphFont"/>
    <w:rsid w:val="00A82C81"/>
  </w:style>
  <w:style w:type="character" w:customStyle="1" w:styleId="secondary-bf">
    <w:name w:val="secondary-bf"/>
    <w:basedOn w:val="DefaultParagraphFont"/>
    <w:rsid w:val="00A82C81"/>
  </w:style>
  <w:style w:type="character" w:customStyle="1" w:styleId="dnindex">
    <w:name w:val="dnindex"/>
    <w:basedOn w:val="DefaultParagraphFont"/>
    <w:rsid w:val="00A82C81"/>
  </w:style>
  <w:style w:type="character" w:customStyle="1" w:styleId="preloadwrap">
    <w:name w:val="preloadwrap"/>
    <w:basedOn w:val="DefaultParagraphFont"/>
    <w:rsid w:val="00A82C81"/>
  </w:style>
  <w:style w:type="character" w:customStyle="1" w:styleId="typarticle">
    <w:name w:val="typ_article"/>
    <w:basedOn w:val="DefaultParagraphFont"/>
    <w:rsid w:val="00A82C81"/>
  </w:style>
  <w:style w:type="character" w:customStyle="1" w:styleId="author-date0">
    <w:name w:val="author-date"/>
    <w:basedOn w:val="DefaultParagraphFont"/>
    <w:rsid w:val="00A82C81"/>
  </w:style>
  <w:style w:type="paragraph" w:customStyle="1" w:styleId="normalweb10">
    <w:name w:val="normalweb1"/>
    <w:basedOn w:val="Normal"/>
    <w:rsid w:val="00A82C81"/>
    <w:pPr>
      <w:spacing w:before="100" w:beforeAutospacing="1" w:after="100" w:afterAutospacing="1"/>
    </w:pPr>
    <w:rPr>
      <w:rFonts w:eastAsia="Times New Roman"/>
    </w:rPr>
  </w:style>
  <w:style w:type="character" w:customStyle="1" w:styleId="dispurl">
    <w:name w:val="dispurl"/>
    <w:basedOn w:val="DefaultParagraphFont"/>
    <w:rsid w:val="00A82C81"/>
  </w:style>
  <w:style w:type="character" w:customStyle="1" w:styleId="resultbodyblack">
    <w:name w:val="resultbodyblack"/>
    <w:basedOn w:val="DefaultParagraphFont"/>
    <w:rsid w:val="00A82C81"/>
  </w:style>
  <w:style w:type="character" w:customStyle="1" w:styleId="resultbodyitalic">
    <w:name w:val="resultbodyitalic"/>
    <w:basedOn w:val="DefaultParagraphFont"/>
    <w:rsid w:val="00A82C81"/>
  </w:style>
  <w:style w:type="character" w:customStyle="1" w:styleId="resultbody">
    <w:name w:val="resultbody"/>
    <w:basedOn w:val="DefaultParagraphFont"/>
    <w:rsid w:val="00A82C81"/>
  </w:style>
  <w:style w:type="character" w:customStyle="1" w:styleId="lightblue">
    <w:name w:val="lightblue"/>
    <w:basedOn w:val="DefaultParagraphFont"/>
    <w:rsid w:val="00A82C81"/>
  </w:style>
  <w:style w:type="paragraph" w:customStyle="1" w:styleId="1">
    <w:name w:val="... 1"/>
    <w:basedOn w:val="Default"/>
    <w:next w:val="Default"/>
    <w:rsid w:val="00A82C81"/>
    <w:pPr>
      <w:spacing w:after="0" w:line="240" w:lineRule="auto"/>
    </w:pPr>
    <w:rPr>
      <w:rFonts w:ascii="Times New Roman" w:eastAsia="Times New Roman" w:hAnsi="Times New Roman" w:cs="Times New Roman"/>
      <w:sz w:val="24"/>
    </w:rPr>
  </w:style>
  <w:style w:type="paragraph" w:customStyle="1" w:styleId="ab">
    <w:name w:val=".."/>
    <w:basedOn w:val="Default"/>
    <w:next w:val="Default"/>
    <w:rsid w:val="00A82C81"/>
    <w:pPr>
      <w:spacing w:after="0" w:line="240" w:lineRule="auto"/>
    </w:pPr>
    <w:rPr>
      <w:rFonts w:ascii="Times New Roman" w:eastAsia="Times New Roman" w:hAnsi="Times New Roman" w:cs="Times New Roman"/>
      <w:sz w:val="24"/>
    </w:rPr>
  </w:style>
  <w:style w:type="paragraph" w:customStyle="1" w:styleId="ac">
    <w:name w:val="...."/>
    <w:basedOn w:val="Default"/>
    <w:next w:val="Default"/>
    <w:rsid w:val="00A82C81"/>
    <w:pPr>
      <w:spacing w:after="0" w:line="240" w:lineRule="auto"/>
    </w:pPr>
    <w:rPr>
      <w:rFonts w:ascii="Times New Roman" w:eastAsia="Times New Roman" w:hAnsi="Times New Roman" w:cs="Times New Roman"/>
      <w:sz w:val="24"/>
    </w:rPr>
  </w:style>
  <w:style w:type="paragraph" w:customStyle="1" w:styleId="s0">
    <w:name w:val="s0"/>
    <w:basedOn w:val="Normal"/>
    <w:rsid w:val="00A82C81"/>
    <w:pPr>
      <w:spacing w:before="100" w:beforeAutospacing="1" w:after="100" w:afterAutospacing="1"/>
    </w:pPr>
    <w:rPr>
      <w:rFonts w:eastAsia="Times New Roman"/>
    </w:rPr>
  </w:style>
  <w:style w:type="paragraph" w:customStyle="1" w:styleId="StyleStyle49ptBold1">
    <w:name w:val="Style Style4 + 9 pt Bold1"/>
    <w:basedOn w:val="Normal"/>
    <w:link w:val="StyleStyle49ptBold1Char"/>
    <w:rsid w:val="00A82C81"/>
    <w:rPr>
      <w:rFonts w:ascii="Times New Roman" w:hAnsi="Times New Roman"/>
      <w:b/>
      <w:bCs/>
      <w:u w:val="single"/>
    </w:rPr>
  </w:style>
  <w:style w:type="character" w:customStyle="1" w:styleId="StyleStyle49ptBold1Char">
    <w:name w:val="Style Style4 + 9 pt Bold1 Char"/>
    <w:basedOn w:val="DefaultParagraphFont"/>
    <w:link w:val="StyleStyle49ptBold1"/>
    <w:rsid w:val="00A82C81"/>
    <w:rPr>
      <w:rFonts w:ascii="Times New Roman" w:hAnsi="Times New Roman" w:cs="Calibri"/>
      <w:b/>
      <w:bCs/>
      <w:sz w:val="22"/>
      <w:u w:val="single"/>
    </w:rPr>
  </w:style>
  <w:style w:type="paragraph" w:customStyle="1" w:styleId="Indent0">
    <w:name w:val="Indent"/>
    <w:basedOn w:val="Normal"/>
    <w:autoRedefine/>
    <w:qFormat/>
    <w:rsid w:val="00A82C81"/>
    <w:pPr>
      <w:ind w:left="288"/>
    </w:pPr>
  </w:style>
  <w:style w:type="character" w:customStyle="1" w:styleId="Footnote">
    <w:name w:val="Footnote_"/>
    <w:link w:val="Footnote0"/>
    <w:rsid w:val="00A82C81"/>
    <w:rPr>
      <w:rFonts w:ascii="Book Antiqua" w:eastAsia="Book Antiqua" w:hAnsi="Book Antiqua" w:cs="Book Antiqua"/>
      <w:b/>
      <w:bCs/>
      <w:sz w:val="12"/>
      <w:szCs w:val="12"/>
      <w:shd w:val="clear" w:color="auto" w:fill="FFFFFF"/>
    </w:rPr>
  </w:style>
  <w:style w:type="paragraph" w:customStyle="1" w:styleId="Footnote0">
    <w:name w:val="Footnote"/>
    <w:basedOn w:val="Normal"/>
    <w:link w:val="Footnote"/>
    <w:rsid w:val="00A82C81"/>
    <w:pPr>
      <w:widowControl w:val="0"/>
      <w:shd w:val="clear" w:color="auto" w:fill="FFFFFF"/>
      <w:spacing w:line="178" w:lineRule="exact"/>
      <w:jc w:val="both"/>
    </w:pPr>
    <w:rPr>
      <w:rFonts w:ascii="Book Antiqua" w:eastAsia="Book Antiqua" w:hAnsi="Book Antiqua" w:cs="Book Antiqua"/>
      <w:b/>
      <w:bCs/>
      <w:sz w:val="12"/>
      <w:szCs w:val="12"/>
    </w:rPr>
  </w:style>
  <w:style w:type="character" w:customStyle="1" w:styleId="StyleUnderlineChar11ptBorderSinglesolidlineAuto1Char">
    <w:name w:val="Style Underline Char + 11 pt Border: : (Single solid line Auto  ...1 Char"/>
    <w:basedOn w:val="DefaultParagraphFont"/>
    <w:link w:val="StyleUnderlineChar11ptBorderSinglesolidlineAuto1"/>
    <w:locked/>
    <w:rsid w:val="00A82C81"/>
    <w:rPr>
      <w:rFonts w:ascii="Times New Roman" w:eastAsia="Times New Roman" w:hAnsi="Times New Roman" w:cs="Times New Roman"/>
      <w:u w:val="single"/>
      <w:bdr w:val="single" w:sz="4" w:space="0" w:color="auto" w:frame="1"/>
    </w:rPr>
  </w:style>
  <w:style w:type="paragraph" w:customStyle="1" w:styleId="StyleUnderlineChar11ptBorderSinglesolidlineAuto1">
    <w:name w:val="Style Underline Char + 11 pt Border: : (Single solid line Auto  ...1"/>
    <w:link w:val="StyleUnderlineChar11ptBorderSinglesolidlineAuto1Char"/>
    <w:rsid w:val="00A82C81"/>
    <w:pPr>
      <w:pBdr>
        <w:top w:val="single" w:sz="4" w:space="0" w:color="auto"/>
        <w:left w:val="single" w:sz="4" w:space="0" w:color="auto"/>
        <w:bottom w:val="single" w:sz="4" w:space="0" w:color="auto"/>
        <w:right w:val="single" w:sz="4" w:space="0" w:color="auto"/>
      </w:pBdr>
      <w:spacing w:after="200" w:line="276" w:lineRule="auto"/>
    </w:pPr>
    <w:rPr>
      <w:rFonts w:ascii="Times New Roman" w:eastAsia="Times New Roman" w:hAnsi="Times New Roman" w:cs="Times New Roman"/>
      <w:u w:val="single"/>
      <w:bdr w:val="single" w:sz="4" w:space="0" w:color="auto" w:frame="1"/>
    </w:rPr>
  </w:style>
  <w:style w:type="character" w:customStyle="1" w:styleId="StyleStyle7pt8pt">
    <w:name w:val="Style Style 7 pt + 8 pt"/>
    <w:rsid w:val="00A82C81"/>
    <w:rPr>
      <w:sz w:val="16"/>
    </w:rPr>
  </w:style>
  <w:style w:type="character" w:customStyle="1" w:styleId="main">
    <w:name w:val="main"/>
    <w:rsid w:val="00A82C81"/>
  </w:style>
  <w:style w:type="character" w:customStyle="1" w:styleId="mandelbrotrefrag">
    <w:name w:val="mandelbrot_refrag"/>
    <w:basedOn w:val="DefaultParagraphFont"/>
    <w:rsid w:val="00A82C81"/>
  </w:style>
  <w:style w:type="paragraph" w:customStyle="1" w:styleId="cnnstorypgraphtxt">
    <w:name w:val="cnn_storypgraphtxt"/>
    <w:basedOn w:val="Normal"/>
    <w:rsid w:val="00A82C81"/>
    <w:pPr>
      <w:spacing w:before="100" w:beforeAutospacing="1" w:after="100" w:afterAutospacing="1"/>
    </w:pPr>
    <w:rPr>
      <w:rFonts w:ascii="Times New Roman" w:eastAsia="Times New Roman" w:hAnsi="Times New Roman"/>
      <w:sz w:val="24"/>
    </w:rPr>
  </w:style>
  <w:style w:type="paragraph" w:customStyle="1" w:styleId="Non-NavPanelTag">
    <w:name w:val="Non-Nav Panel Tag"/>
    <w:basedOn w:val="Normal"/>
    <w:qFormat/>
    <w:rsid w:val="00A82C81"/>
    <w:rPr>
      <w:b/>
      <w:sz w:val="26"/>
    </w:rPr>
  </w:style>
  <w:style w:type="paragraph" w:customStyle="1" w:styleId="Pa14">
    <w:name w:val="Pa14"/>
    <w:basedOn w:val="Normal"/>
    <w:next w:val="Normal"/>
    <w:uiPriority w:val="99"/>
    <w:rsid w:val="00A82C81"/>
    <w:pPr>
      <w:autoSpaceDE w:val="0"/>
      <w:autoSpaceDN w:val="0"/>
      <w:adjustRightInd w:val="0"/>
      <w:spacing w:line="201" w:lineRule="atLeast"/>
    </w:pPr>
    <w:rPr>
      <w:rFonts w:eastAsia="Times New Roman"/>
      <w:sz w:val="24"/>
    </w:rPr>
  </w:style>
  <w:style w:type="character" w:customStyle="1" w:styleId="p">
    <w:name w:val="p"/>
    <w:rsid w:val="00A82C81"/>
  </w:style>
  <w:style w:type="paragraph" w:customStyle="1" w:styleId="CM3">
    <w:name w:val="CM3"/>
    <w:basedOn w:val="Normal"/>
    <w:next w:val="Normal"/>
    <w:uiPriority w:val="99"/>
    <w:qFormat/>
    <w:rsid w:val="00A82C81"/>
    <w:pPr>
      <w:widowControl w:val="0"/>
      <w:suppressAutoHyphens/>
      <w:spacing w:line="240" w:lineRule="atLeast"/>
    </w:pPr>
    <w:rPr>
      <w:rFonts w:eastAsia="Lucida Sans Unicode" w:cs="Tahoma"/>
      <w:kern w:val="2"/>
      <w:sz w:val="24"/>
    </w:rPr>
  </w:style>
  <w:style w:type="paragraph" w:customStyle="1" w:styleId="Normal11">
    <w:name w:val="Normal11"/>
    <w:basedOn w:val="Normal"/>
    <w:uiPriority w:val="99"/>
    <w:rsid w:val="00A82C81"/>
  </w:style>
  <w:style w:type="character" w:customStyle="1" w:styleId="StyleCards12ptThickunderlineChar1">
    <w:name w:val="Style Cards + 12 pt Thick underline Char1"/>
    <w:rsid w:val="00A82C81"/>
    <w:rPr>
      <w:sz w:val="24"/>
      <w:szCs w:val="24"/>
      <w:u w:val="thick"/>
    </w:rPr>
  </w:style>
  <w:style w:type="character" w:customStyle="1" w:styleId="location">
    <w:name w:val="location"/>
    <w:basedOn w:val="DefaultParagraphFont"/>
    <w:rsid w:val="00A82C81"/>
  </w:style>
  <w:style w:type="character" w:customStyle="1" w:styleId="Style7pt">
    <w:name w:val="Style 7 pt"/>
    <w:rsid w:val="00A82C81"/>
    <w:rPr>
      <w:sz w:val="14"/>
    </w:rPr>
  </w:style>
  <w:style w:type="paragraph" w:customStyle="1" w:styleId="UnderlinedEvCharCharCharChar">
    <w:name w:val="Underlined Ev Char Char Char Char"/>
    <w:basedOn w:val="Normal"/>
    <w:next w:val="Normal"/>
    <w:link w:val="UnderlinedEvCharCharCharCharChar"/>
    <w:rsid w:val="00A82C81"/>
    <w:rPr>
      <w:rFonts w:ascii="Verdana" w:eastAsia="Times New Roman" w:hAnsi="Verdana"/>
      <w:szCs w:val="20"/>
      <w:u w:val="thick"/>
    </w:rPr>
  </w:style>
  <w:style w:type="character" w:customStyle="1" w:styleId="UnderlinedEvCharCharCharCharChar">
    <w:name w:val="Underlined Ev Char Char Char Char Char"/>
    <w:basedOn w:val="DefaultParagraphFont"/>
    <w:link w:val="UnderlinedEvCharCharCharChar"/>
    <w:rsid w:val="00A82C81"/>
    <w:rPr>
      <w:rFonts w:ascii="Verdana" w:eastAsia="Times New Roman" w:hAnsi="Verdana" w:cs="Calibri"/>
      <w:sz w:val="22"/>
      <w:szCs w:val="20"/>
      <w:u w:val="thick"/>
    </w:rPr>
  </w:style>
  <w:style w:type="paragraph" w:customStyle="1" w:styleId="ShrinkCharCharCharChar">
    <w:name w:val="Shrink Char Char Char Char"/>
    <w:basedOn w:val="Normal"/>
    <w:link w:val="ShrinkCharCharCharCharChar"/>
    <w:rsid w:val="00A82C81"/>
    <w:rPr>
      <w:rFonts w:ascii="Verdana" w:eastAsia="Times New Roman" w:hAnsi="Verdana"/>
    </w:rPr>
  </w:style>
  <w:style w:type="character" w:customStyle="1" w:styleId="ShrinkCharCharCharCharChar">
    <w:name w:val="Shrink Char Char Char Char Char"/>
    <w:basedOn w:val="DefaultParagraphFont"/>
    <w:link w:val="ShrinkCharCharCharChar"/>
    <w:rsid w:val="00A82C81"/>
    <w:rPr>
      <w:rFonts w:ascii="Verdana" w:eastAsia="Times New Roman" w:hAnsi="Verdana" w:cs="Calibri"/>
      <w:sz w:val="22"/>
    </w:rPr>
  </w:style>
  <w:style w:type="paragraph" w:customStyle="1" w:styleId="appara">
    <w:name w:val="ap_para"/>
    <w:basedOn w:val="Normal"/>
    <w:rsid w:val="00A82C81"/>
    <w:pPr>
      <w:spacing w:before="100" w:beforeAutospacing="1" w:after="100" w:afterAutospacing="1"/>
    </w:pPr>
    <w:rPr>
      <w:rFonts w:ascii="Times New Roman" w:eastAsia="Times New Roman" w:hAnsi="Times New Roman"/>
      <w:sz w:val="24"/>
    </w:rPr>
  </w:style>
  <w:style w:type="character" w:customStyle="1" w:styleId="tChar">
    <w:name w:val="t Char"/>
    <w:rsid w:val="00A82C81"/>
    <w:rPr>
      <w:rFonts w:ascii="Georgia" w:eastAsia="Times New Roman" w:hAnsi="Georgia" w:cs="Calibri"/>
      <w:b/>
      <w:lang w:val="x-none" w:eastAsia="x-none"/>
    </w:rPr>
  </w:style>
  <w:style w:type="paragraph" w:customStyle="1" w:styleId="card2">
    <w:name w:val="card!!"/>
    <w:basedOn w:val="Normal"/>
    <w:next w:val="Normal"/>
    <w:link w:val="cardChar4"/>
    <w:qFormat/>
    <w:rsid w:val="00A82C81"/>
    <w:pPr>
      <w:ind w:left="288" w:right="288"/>
    </w:pPr>
    <w:rPr>
      <w:rFonts w:eastAsia="Times New Roman"/>
      <w:szCs w:val="20"/>
    </w:rPr>
  </w:style>
  <w:style w:type="character" w:customStyle="1" w:styleId="cardChar4">
    <w:name w:val="card!! Char"/>
    <w:link w:val="card2"/>
    <w:rsid w:val="00A82C81"/>
    <w:rPr>
      <w:rFonts w:ascii="Calibri" w:eastAsia="Times New Roman" w:hAnsi="Calibri" w:cs="Calibri"/>
      <w:sz w:val="22"/>
      <w:szCs w:val="20"/>
    </w:rPr>
  </w:style>
  <w:style w:type="character" w:customStyle="1" w:styleId="6">
    <w:name w:val="6"/>
    <w:rsid w:val="00A82C81"/>
    <w:rPr>
      <w:rFonts w:cs="Arial"/>
      <w:bCs/>
      <w:sz w:val="20"/>
      <w:u w:val="single"/>
      <w:lang w:val="en-US" w:eastAsia="en-US" w:bidi="ar-SA"/>
    </w:rPr>
  </w:style>
  <w:style w:type="character" w:customStyle="1" w:styleId="m-6943721950752224778gmail-style13ptbold">
    <w:name w:val="m_-6943721950752224778gmail-style13ptbold"/>
    <w:basedOn w:val="DefaultParagraphFont"/>
    <w:rsid w:val="00A82C81"/>
  </w:style>
  <w:style w:type="character" w:customStyle="1" w:styleId="m-6943721950752224778gmail-styleunderline">
    <w:name w:val="m_-6943721950752224778gmail-styleunderline"/>
    <w:basedOn w:val="DefaultParagraphFont"/>
    <w:rsid w:val="00A82C81"/>
  </w:style>
  <w:style w:type="character" w:customStyle="1" w:styleId="m774051857616002577gmail-styleunderline">
    <w:name w:val="m_774051857616002577gmail-styleunderline"/>
    <w:basedOn w:val="DefaultParagraphFont"/>
    <w:rsid w:val="00A82C81"/>
  </w:style>
  <w:style w:type="character" w:customStyle="1" w:styleId="m4841727538114946087gmail-styleunderline">
    <w:name w:val="m_4841727538114946087gmail-styleunderline"/>
    <w:basedOn w:val="DefaultParagraphFont"/>
    <w:rsid w:val="00A82C81"/>
  </w:style>
  <w:style w:type="paragraph" w:customStyle="1" w:styleId="BreakTag">
    <w:name w:val="Break Tag"/>
    <w:basedOn w:val="Normal"/>
    <w:autoRedefine/>
    <w:uiPriority w:val="4"/>
    <w:qFormat/>
    <w:rsid w:val="00A82C81"/>
    <w:pPr>
      <w:spacing w:before="240"/>
    </w:pPr>
    <w:rPr>
      <w:b/>
      <w:sz w:val="26"/>
    </w:rPr>
  </w:style>
  <w:style w:type="paragraph" w:customStyle="1" w:styleId="BreakBlock">
    <w:name w:val="Break Block"/>
    <w:basedOn w:val="Normal"/>
    <w:link w:val="BreakBlockChar"/>
    <w:autoRedefine/>
    <w:qFormat/>
    <w:rsid w:val="00A82C8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82C81"/>
    <w:rPr>
      <w:rFonts w:ascii="Arial Bold" w:hAnsi="Arial Bold" w:cs="Calibri"/>
      <w:b/>
      <w:caps/>
      <w:sz w:val="32"/>
      <w:u w:val="single"/>
    </w:rPr>
  </w:style>
  <w:style w:type="character" w:customStyle="1" w:styleId="Mention1">
    <w:name w:val="Mention1"/>
    <w:basedOn w:val="DefaultParagraphFont"/>
    <w:uiPriority w:val="99"/>
    <w:semiHidden/>
    <w:unhideWhenUsed/>
    <w:rsid w:val="00A82C81"/>
    <w:rPr>
      <w:color w:val="2B579A"/>
      <w:shd w:val="clear" w:color="auto" w:fill="E6E6E6"/>
    </w:rPr>
  </w:style>
  <w:style w:type="character" w:customStyle="1" w:styleId="Heading1Char3">
    <w:name w:val="Heading 1 Char3"/>
    <w:basedOn w:val="DefaultParagraphFont"/>
    <w:rsid w:val="00A82C81"/>
    <w:rPr>
      <w:rFonts w:ascii="Times New Roman" w:eastAsia="Malgun Gothic" w:hAnsi="Times New Roman" w:cs="Times New Roman"/>
      <w:b/>
      <w:sz w:val="24"/>
      <w:szCs w:val="24"/>
      <w:u w:val="single"/>
    </w:rPr>
  </w:style>
  <w:style w:type="character" w:customStyle="1" w:styleId="Heading1Char1">
    <w:name w:val="Heading 1 Char1"/>
    <w:basedOn w:val="DefaultParagraphFont"/>
    <w:uiPriority w:val="1"/>
    <w:rsid w:val="00A82C81"/>
    <w:rPr>
      <w:rFonts w:ascii="Arial" w:hAnsi="Arial" w:cs="Arial"/>
      <w:b/>
      <w:bCs/>
      <w:kern w:val="32"/>
      <w:sz w:val="28"/>
      <w:szCs w:val="32"/>
      <w:lang w:bidi="en-US"/>
    </w:rPr>
  </w:style>
  <w:style w:type="character" w:customStyle="1" w:styleId="Mention11">
    <w:name w:val="Mention11"/>
    <w:basedOn w:val="DefaultParagraphFont"/>
    <w:uiPriority w:val="99"/>
    <w:semiHidden/>
    <w:unhideWhenUsed/>
    <w:rsid w:val="00A82C81"/>
    <w:rPr>
      <w:color w:val="2B579A"/>
      <w:shd w:val="clear" w:color="auto" w:fill="E6E6E6"/>
    </w:rPr>
  </w:style>
  <w:style w:type="character" w:customStyle="1" w:styleId="m6370699461968006786gmail-styleunderline">
    <w:name w:val="m_6370699461968006786gmail-styleunderline"/>
    <w:basedOn w:val="DefaultParagraphFont"/>
    <w:rsid w:val="00A82C81"/>
  </w:style>
  <w:style w:type="character" w:customStyle="1" w:styleId="Mention2">
    <w:name w:val="Mention2"/>
    <w:basedOn w:val="DefaultParagraphFont"/>
    <w:uiPriority w:val="99"/>
    <w:semiHidden/>
    <w:unhideWhenUsed/>
    <w:rsid w:val="00A82C81"/>
    <w:rPr>
      <w:color w:val="2B579A"/>
      <w:shd w:val="clear" w:color="auto" w:fill="E6E6E6"/>
    </w:rPr>
  </w:style>
  <w:style w:type="paragraph" w:customStyle="1" w:styleId="FlashTag">
    <w:name w:val="FlashTag"/>
    <w:basedOn w:val="Normal"/>
    <w:link w:val="FlashTagChar"/>
    <w:autoRedefine/>
    <w:uiPriority w:val="4"/>
    <w:qFormat/>
    <w:rsid w:val="00A82C81"/>
    <w:rPr>
      <w:rFonts w:asciiTheme="majorHAnsi" w:hAnsiTheme="majorHAnsi"/>
      <w:b/>
      <w:sz w:val="28"/>
    </w:rPr>
  </w:style>
  <w:style w:type="character" w:customStyle="1" w:styleId="FlashTagChar">
    <w:name w:val="FlashTag Char"/>
    <w:basedOn w:val="DefaultParagraphFont"/>
    <w:link w:val="FlashTag"/>
    <w:uiPriority w:val="4"/>
    <w:rsid w:val="00A82C81"/>
    <w:rPr>
      <w:rFonts w:asciiTheme="majorHAnsi" w:hAnsiTheme="majorHAnsi" w:cs="Calibri"/>
      <w:b/>
      <w:sz w:val="28"/>
    </w:rPr>
  </w:style>
  <w:style w:type="paragraph" w:customStyle="1" w:styleId="Warrant">
    <w:name w:val="Warrant"/>
    <w:link w:val="WarrantChar"/>
    <w:autoRedefine/>
    <w:uiPriority w:val="4"/>
    <w:qFormat/>
    <w:rsid w:val="00A82C81"/>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A82C81"/>
  </w:style>
  <w:style w:type="character" w:customStyle="1" w:styleId="m3965771245576658108gmail-styleunderline">
    <w:name w:val="m_3965771245576658108gmail-styleunderline"/>
    <w:basedOn w:val="DefaultParagraphFont"/>
    <w:rsid w:val="00A82C81"/>
  </w:style>
  <w:style w:type="character" w:customStyle="1" w:styleId="BodyTextFirstIndentChar1">
    <w:name w:val="Body Text First Indent Char1"/>
    <w:basedOn w:val="BodyTextChar"/>
    <w:semiHidden/>
    <w:rsid w:val="00A82C81"/>
    <w:rPr>
      <w:rFonts w:ascii="Arial Narrow" w:eastAsia="Times New Roman" w:hAnsi="Arial Narrow" w:cs="Calibri"/>
      <w:sz w:val="20"/>
      <w:szCs w:val="20"/>
      <w:lang w:eastAsia="ar-SA"/>
    </w:rPr>
  </w:style>
  <w:style w:type="paragraph" w:customStyle="1" w:styleId="msolistparagraphcxspfirst">
    <w:name w:val="msolistparagraphcxspfirst"/>
    <w:basedOn w:val="Normal"/>
    <w:uiPriority w:val="99"/>
    <w:qFormat/>
    <w:rsid w:val="00A82C81"/>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A82C81"/>
    <w:pPr>
      <w:spacing w:before="100" w:beforeAutospacing="1" w:after="100" w:afterAutospacing="1"/>
    </w:pPr>
    <w:rPr>
      <w:rFonts w:eastAsia="Times New Roman"/>
      <w:sz w:val="24"/>
    </w:rPr>
  </w:style>
  <w:style w:type="paragraph" w:customStyle="1" w:styleId="Heading2-NotBold">
    <w:name w:val="Heading 2 - Not Bold"/>
    <w:basedOn w:val="Heading2"/>
    <w:autoRedefine/>
    <w:uiPriority w:val="99"/>
    <w:qFormat/>
    <w:rsid w:val="00A82C81"/>
    <w:pPr>
      <w:keepNext w:val="0"/>
      <w:keepLines w:val="0"/>
      <w:pageBreakBefore w:val="0"/>
      <w:jc w:val="left"/>
    </w:pPr>
    <w:rPr>
      <w:rFonts w:ascii="Garamond" w:eastAsia="Calibri" w:hAnsi="Garamond" w:cs="Times New Roman"/>
      <w:b w:val="0"/>
      <w:sz w:val="22"/>
    </w:rPr>
  </w:style>
  <w:style w:type="character" w:customStyle="1" w:styleId="PageHeaderLine2Char">
    <w:name w:val="PageHeaderLine2 Char"/>
    <w:link w:val="PageHeaderLine2"/>
    <w:locked/>
    <w:rsid w:val="00A82C81"/>
    <w:rPr>
      <w:rFonts w:ascii="Calibri" w:eastAsia="Calibri" w:hAnsi="Calibri" w:cs="Times New Roman"/>
      <w:b/>
      <w:sz w:val="22"/>
    </w:rPr>
  </w:style>
  <w:style w:type="paragraph" w:customStyle="1" w:styleId="Heading2-Bold">
    <w:name w:val="Heading 2 - Bold"/>
    <w:basedOn w:val="Normal"/>
    <w:autoRedefine/>
    <w:uiPriority w:val="99"/>
    <w:qFormat/>
    <w:rsid w:val="00A82C81"/>
    <w:rPr>
      <w:rFonts w:ascii="Garamond" w:eastAsia="Calibri" w:hAnsi="Garamond"/>
      <w:b/>
    </w:rPr>
  </w:style>
  <w:style w:type="character" w:customStyle="1" w:styleId="Style2Char0">
    <w:name w:val="Style 2 Char"/>
    <w:link w:val="Style2"/>
    <w:uiPriority w:val="99"/>
    <w:locked/>
    <w:rsid w:val="00A82C81"/>
    <w:rPr>
      <w:rFonts w:ascii="Times New Roman" w:eastAsia="Calibri" w:hAnsi="Times New Roman" w:cs="Times New Roman"/>
      <w:noProof/>
      <w:color w:val="000000"/>
      <w:sz w:val="22"/>
      <w:szCs w:val="20"/>
    </w:rPr>
  </w:style>
  <w:style w:type="character" w:customStyle="1" w:styleId="GAUnderlineChar">
    <w:name w:val="GA Underline Char"/>
    <w:link w:val="GAUnderline"/>
    <w:locked/>
    <w:rsid w:val="00A82C8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82C81"/>
    <w:rPr>
      <w:rFonts w:ascii="Garamond" w:eastAsia="Times New Roman" w:hAnsi="Garamond" w:cstheme="minorBidi"/>
      <w:sz w:val="24"/>
      <w:szCs w:val="20"/>
      <w:u w:val="single"/>
      <w:lang w:val="x-none" w:eastAsia="x-none"/>
    </w:rPr>
  </w:style>
  <w:style w:type="character" w:customStyle="1" w:styleId="CardNotUnderlinedChar1">
    <w:name w:val="Card Not Underlined Char1"/>
    <w:link w:val="CardNotUnderlined"/>
    <w:locked/>
    <w:rsid w:val="00A82C81"/>
    <w:rPr>
      <w:rFonts w:ascii="Times New Roman" w:eastAsia="Calibri" w:hAnsi="Times New Roman" w:cs="Times New Roman"/>
      <w:sz w:val="16"/>
      <w:szCs w:val="20"/>
    </w:rPr>
  </w:style>
  <w:style w:type="paragraph" w:customStyle="1" w:styleId="h-lead">
    <w:name w:val="h-lead"/>
    <w:basedOn w:val="Normal"/>
    <w:uiPriority w:val="99"/>
    <w:qFormat/>
    <w:rsid w:val="00A82C81"/>
    <w:pPr>
      <w:spacing w:before="100" w:beforeAutospacing="1" w:after="100" w:afterAutospacing="1"/>
    </w:pPr>
    <w:rPr>
      <w:rFonts w:eastAsia="Times New Roman"/>
      <w:sz w:val="24"/>
    </w:rPr>
  </w:style>
  <w:style w:type="paragraph" w:customStyle="1" w:styleId="intro">
    <w:name w:val="intro"/>
    <w:basedOn w:val="Normal"/>
    <w:uiPriority w:val="99"/>
    <w:qFormat/>
    <w:rsid w:val="00A82C81"/>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A82C8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82C81"/>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A82C81"/>
    <w:rPr>
      <w:rFonts w:eastAsia="Calibri"/>
    </w:rPr>
  </w:style>
  <w:style w:type="paragraph" w:customStyle="1" w:styleId="F3-TagAuthor">
    <w:name w:val="F3 - Tag/Author"/>
    <w:basedOn w:val="Normal"/>
    <w:uiPriority w:val="99"/>
    <w:qFormat/>
    <w:rsid w:val="00A82C81"/>
    <w:rPr>
      <w:rFonts w:eastAsia="Times New Roman"/>
      <w:b/>
    </w:rPr>
  </w:style>
  <w:style w:type="paragraph" w:customStyle="1" w:styleId="F5-UnderlineNormal">
    <w:name w:val="F5 - Underline Normal"/>
    <w:basedOn w:val="Normal"/>
    <w:uiPriority w:val="99"/>
    <w:qFormat/>
    <w:rsid w:val="00A82C81"/>
    <w:rPr>
      <w:rFonts w:eastAsia="Calibri"/>
      <w:u w:val="single"/>
    </w:rPr>
  </w:style>
  <w:style w:type="paragraph" w:customStyle="1" w:styleId="Brief">
    <w:name w:val="Brief"/>
    <w:basedOn w:val="Brief-PrimarySource"/>
    <w:uiPriority w:val="99"/>
    <w:qFormat/>
    <w:rsid w:val="00A82C81"/>
    <w:pPr>
      <w:tabs>
        <w:tab w:val="clear" w:pos="9450"/>
      </w:tabs>
    </w:pPr>
    <w:rPr>
      <w:rFonts w:ascii="Calibri" w:eastAsia="Times New Roman" w:hAnsi="Calibri" w:cstheme="minorBidi"/>
      <w:b w:val="0"/>
      <w:sz w:val="24"/>
      <w:szCs w:val="22"/>
      <w:u w:val="single"/>
    </w:rPr>
  </w:style>
  <w:style w:type="paragraph" w:customStyle="1" w:styleId="CM2">
    <w:name w:val="CM2"/>
    <w:basedOn w:val="Normal"/>
    <w:next w:val="Normal"/>
    <w:uiPriority w:val="99"/>
    <w:qFormat/>
    <w:rsid w:val="00A82C8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A82C8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A82C8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A82C81"/>
    <w:pPr>
      <w:widowControl w:val="0"/>
      <w:spacing w:after="0" w:line="276" w:lineRule="atLeast"/>
    </w:pPr>
    <w:rPr>
      <w:rFonts w:ascii="Times New Roman" w:eastAsia="Times New Roman" w:hAnsi="Times New Roman" w:cs="Times New Roman"/>
      <w:sz w:val="24"/>
    </w:rPr>
  </w:style>
  <w:style w:type="paragraph" w:customStyle="1" w:styleId="CM56">
    <w:name w:val="CM56"/>
    <w:basedOn w:val="Default"/>
    <w:next w:val="Default"/>
    <w:uiPriority w:val="99"/>
    <w:qFormat/>
    <w:rsid w:val="00A82C81"/>
    <w:pPr>
      <w:widowControl w:val="0"/>
      <w:spacing w:after="0" w:line="240" w:lineRule="auto"/>
    </w:pPr>
    <w:rPr>
      <w:rFonts w:ascii="Times New Roman" w:hAnsi="Times New Roman" w:cs="Times New Roman"/>
      <w:sz w:val="24"/>
    </w:rPr>
  </w:style>
  <w:style w:type="paragraph" w:customStyle="1" w:styleId="CM58">
    <w:name w:val="CM58"/>
    <w:basedOn w:val="Default"/>
    <w:next w:val="Default"/>
    <w:uiPriority w:val="99"/>
    <w:qFormat/>
    <w:rsid w:val="00A82C81"/>
    <w:pPr>
      <w:widowControl w:val="0"/>
      <w:spacing w:after="0" w:line="240" w:lineRule="auto"/>
    </w:pPr>
    <w:rPr>
      <w:rFonts w:ascii="Times New Roman" w:hAnsi="Times New Roman" w:cs="Times New Roman"/>
      <w:sz w:val="24"/>
    </w:rPr>
  </w:style>
  <w:style w:type="paragraph" w:customStyle="1" w:styleId="CM57">
    <w:name w:val="CM57"/>
    <w:basedOn w:val="Default"/>
    <w:next w:val="Default"/>
    <w:uiPriority w:val="99"/>
    <w:qFormat/>
    <w:rsid w:val="00A82C81"/>
    <w:pPr>
      <w:widowControl w:val="0"/>
      <w:spacing w:after="0" w:line="240" w:lineRule="auto"/>
    </w:pPr>
    <w:rPr>
      <w:rFonts w:ascii="Times New Roman" w:hAnsi="Times New Roman" w:cs="Times New Roman"/>
      <w:sz w:val="24"/>
    </w:rPr>
  </w:style>
  <w:style w:type="paragraph" w:customStyle="1" w:styleId="CM49">
    <w:name w:val="CM49"/>
    <w:basedOn w:val="Default"/>
    <w:next w:val="Default"/>
    <w:uiPriority w:val="99"/>
    <w:qFormat/>
    <w:rsid w:val="00A82C81"/>
    <w:pPr>
      <w:widowControl w:val="0"/>
      <w:spacing w:after="0" w:line="240" w:lineRule="auto"/>
    </w:pPr>
    <w:rPr>
      <w:rFonts w:ascii="Times New Roman" w:hAnsi="Times New Roman" w:cs="Times New Roman"/>
      <w:sz w:val="24"/>
    </w:rPr>
  </w:style>
  <w:style w:type="paragraph" w:customStyle="1" w:styleId="Normal-SIGN1">
    <w:name w:val="Normal-SIGN1"/>
    <w:basedOn w:val="Default"/>
    <w:next w:val="Default"/>
    <w:uiPriority w:val="99"/>
    <w:qFormat/>
    <w:rsid w:val="00A82C81"/>
    <w:pPr>
      <w:widowControl w:val="0"/>
      <w:spacing w:after="0" w:line="240" w:lineRule="auto"/>
    </w:pPr>
    <w:rPr>
      <w:rFonts w:ascii="Times New Roman" w:hAnsi="Times New Roman" w:cs="Times New Roman"/>
      <w:sz w:val="24"/>
    </w:rPr>
  </w:style>
  <w:style w:type="paragraph" w:customStyle="1" w:styleId="CM37">
    <w:name w:val="CM37"/>
    <w:basedOn w:val="Default"/>
    <w:next w:val="Default"/>
    <w:uiPriority w:val="99"/>
    <w:qFormat/>
    <w:rsid w:val="00A82C81"/>
    <w:pPr>
      <w:widowControl w:val="0"/>
      <w:spacing w:after="0" w:line="240" w:lineRule="auto"/>
    </w:pPr>
    <w:rPr>
      <w:rFonts w:ascii="Times New Roman" w:hAnsi="Times New Roman" w:cs="Times New Roman"/>
      <w:sz w:val="24"/>
    </w:rPr>
  </w:style>
  <w:style w:type="paragraph" w:customStyle="1" w:styleId="Brief-Card">
    <w:name w:val="Brief - Card"/>
    <w:basedOn w:val="Normal"/>
    <w:uiPriority w:val="99"/>
    <w:qFormat/>
    <w:rsid w:val="00A82C81"/>
    <w:rPr>
      <w:rFonts w:eastAsia="Times New Roman"/>
    </w:rPr>
  </w:style>
  <w:style w:type="paragraph" w:customStyle="1" w:styleId="Normal3">
    <w:name w:val="Normal+3"/>
    <w:basedOn w:val="Normal"/>
    <w:next w:val="Normal"/>
    <w:uiPriority w:val="99"/>
    <w:qFormat/>
    <w:rsid w:val="00A82C81"/>
    <w:pPr>
      <w:widowControl w:val="0"/>
      <w:autoSpaceDE w:val="0"/>
      <w:autoSpaceDN w:val="0"/>
      <w:adjustRightInd w:val="0"/>
    </w:pPr>
    <w:rPr>
      <w:rFonts w:eastAsia="Times New Roman"/>
      <w:sz w:val="24"/>
    </w:rPr>
  </w:style>
  <w:style w:type="paragraph" w:customStyle="1" w:styleId="Normal12">
    <w:name w:val="Normal+1"/>
    <w:basedOn w:val="Normal"/>
    <w:next w:val="Normal"/>
    <w:uiPriority w:val="99"/>
    <w:qFormat/>
    <w:rsid w:val="00A82C81"/>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A82C81"/>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A82C81"/>
    <w:pPr>
      <w:widowControl w:val="0"/>
      <w:spacing w:after="0" w:line="240" w:lineRule="auto"/>
    </w:pPr>
    <w:rPr>
      <w:rFonts w:ascii="Arial Black" w:eastAsia="Times New Roman" w:hAnsi="Arial Black" w:cs="Times New Roman"/>
      <w:sz w:val="24"/>
    </w:rPr>
  </w:style>
  <w:style w:type="paragraph" w:customStyle="1" w:styleId="Cover1">
    <w:name w:val="Cover 1"/>
    <w:basedOn w:val="Normal"/>
    <w:next w:val="Normal"/>
    <w:uiPriority w:val="99"/>
    <w:qFormat/>
    <w:rsid w:val="00A82C81"/>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A82C81"/>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A82C81"/>
    <w:pPr>
      <w:widowControl w:val="0"/>
      <w:spacing w:after="0" w:line="240" w:lineRule="auto"/>
    </w:pPr>
    <w:rPr>
      <w:rFonts w:ascii="Times New Roman" w:eastAsia="Times New Roman" w:hAnsi="Times New Roman" w:cs="Times New Roman"/>
      <w:sz w:val="24"/>
    </w:rPr>
  </w:style>
  <w:style w:type="paragraph" w:customStyle="1" w:styleId="CM30">
    <w:name w:val="CM30"/>
    <w:basedOn w:val="Default"/>
    <w:next w:val="Default"/>
    <w:uiPriority w:val="99"/>
    <w:qFormat/>
    <w:rsid w:val="00A82C81"/>
    <w:pPr>
      <w:widowControl w:val="0"/>
      <w:spacing w:after="0" w:line="240" w:lineRule="auto"/>
    </w:pPr>
    <w:rPr>
      <w:rFonts w:ascii="Times New Roman" w:hAnsi="Times New Roman" w:cs="Times New Roman"/>
      <w:sz w:val="24"/>
    </w:rPr>
  </w:style>
  <w:style w:type="paragraph" w:customStyle="1" w:styleId="CM28">
    <w:name w:val="CM28"/>
    <w:basedOn w:val="Default"/>
    <w:next w:val="Default"/>
    <w:uiPriority w:val="99"/>
    <w:qFormat/>
    <w:rsid w:val="00A82C81"/>
    <w:pPr>
      <w:widowControl w:val="0"/>
      <w:spacing w:after="0" w:line="240" w:lineRule="auto"/>
    </w:pPr>
    <w:rPr>
      <w:rFonts w:ascii="Times New Roman" w:hAnsi="Times New Roman" w:cs="Times New Roman"/>
      <w:sz w:val="24"/>
    </w:rPr>
  </w:style>
  <w:style w:type="paragraph" w:customStyle="1" w:styleId="CM8">
    <w:name w:val="CM8"/>
    <w:basedOn w:val="Default"/>
    <w:next w:val="Default"/>
    <w:uiPriority w:val="99"/>
    <w:qFormat/>
    <w:rsid w:val="00A82C81"/>
    <w:pPr>
      <w:widowControl w:val="0"/>
      <w:spacing w:after="0" w:line="240" w:lineRule="auto"/>
    </w:pPr>
    <w:rPr>
      <w:rFonts w:ascii="Times New Roman" w:hAnsi="Times New Roman" w:cs="Times New Roman"/>
      <w:sz w:val="24"/>
    </w:rPr>
  </w:style>
  <w:style w:type="paragraph" w:customStyle="1" w:styleId="CM6">
    <w:name w:val="CM6"/>
    <w:basedOn w:val="Default"/>
    <w:next w:val="Default"/>
    <w:uiPriority w:val="99"/>
    <w:qFormat/>
    <w:rsid w:val="00A82C81"/>
    <w:pPr>
      <w:widowControl w:val="0"/>
      <w:spacing w:after="0" w:line="553" w:lineRule="atLeast"/>
    </w:pPr>
    <w:rPr>
      <w:rFonts w:ascii="Times New Roman" w:hAnsi="Times New Roman" w:cs="Times New Roman"/>
      <w:sz w:val="24"/>
    </w:rPr>
  </w:style>
  <w:style w:type="paragraph" w:customStyle="1" w:styleId="CM22">
    <w:name w:val="CM22"/>
    <w:basedOn w:val="Default"/>
    <w:next w:val="Default"/>
    <w:uiPriority w:val="99"/>
    <w:qFormat/>
    <w:rsid w:val="00A82C81"/>
    <w:pPr>
      <w:widowControl w:val="0"/>
      <w:spacing w:after="0" w:line="240" w:lineRule="auto"/>
    </w:pPr>
    <w:rPr>
      <w:rFonts w:ascii="Times New Roman" w:hAnsi="Times New Roman" w:cs="Times New Roman"/>
      <w:sz w:val="24"/>
    </w:rPr>
  </w:style>
  <w:style w:type="paragraph" w:customStyle="1" w:styleId="IndexFixer">
    <w:name w:val="Index Fixer"/>
    <w:basedOn w:val="Heading1"/>
    <w:uiPriority w:val="99"/>
    <w:qFormat/>
    <w:rsid w:val="00A82C8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OmniPage1">
    <w:name w:val="OmniPage #1"/>
    <w:basedOn w:val="Normal"/>
    <w:uiPriority w:val="99"/>
    <w:qFormat/>
    <w:rsid w:val="00A82C8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A82C81"/>
    <w:pPr>
      <w:jc w:val="center"/>
    </w:pPr>
    <w:rPr>
      <w:rFonts w:eastAsia="Times New Roman"/>
      <w:b/>
      <w:caps/>
      <w:sz w:val="24"/>
      <w:szCs w:val="20"/>
    </w:rPr>
  </w:style>
  <w:style w:type="paragraph" w:customStyle="1" w:styleId="TitlePageBy">
    <w:name w:val="Title Page By"/>
    <w:basedOn w:val="TitlePageCenter"/>
    <w:next w:val="Normal"/>
    <w:autoRedefine/>
    <w:uiPriority w:val="99"/>
    <w:qFormat/>
    <w:rsid w:val="00A82C81"/>
    <w:rPr>
      <w:rFonts w:ascii="Arial" w:hAnsi="Arial"/>
      <w:b w:val="0"/>
      <w:caps w:val="0"/>
      <w:sz w:val="20"/>
    </w:rPr>
  </w:style>
  <w:style w:type="paragraph" w:customStyle="1" w:styleId="ProjectTitleLine">
    <w:name w:val="Project Title Line"/>
    <w:basedOn w:val="Normal"/>
    <w:next w:val="Normal"/>
    <w:autoRedefine/>
    <w:uiPriority w:val="99"/>
    <w:qFormat/>
    <w:rsid w:val="00A82C81"/>
    <w:pPr>
      <w:jc w:val="center"/>
    </w:pPr>
    <w:rPr>
      <w:rFonts w:eastAsia="Times New Roman"/>
      <w:caps/>
      <w:szCs w:val="20"/>
    </w:rPr>
  </w:style>
  <w:style w:type="paragraph" w:customStyle="1" w:styleId="LanguageStrike">
    <w:name w:val="Language Strike"/>
    <w:basedOn w:val="Normal"/>
    <w:next w:val="Normal"/>
    <w:uiPriority w:val="99"/>
    <w:qFormat/>
    <w:rsid w:val="00A82C81"/>
    <w:rPr>
      <w:rFonts w:eastAsia="Times New Roman"/>
      <w:strike/>
    </w:rPr>
  </w:style>
  <w:style w:type="paragraph" w:customStyle="1" w:styleId="NormalVerdana">
    <w:name w:val="Normal + Verdana"/>
    <w:aliases w:val="10 pt,White,Normal + Arial"/>
    <w:basedOn w:val="Normal"/>
    <w:uiPriority w:val="99"/>
    <w:qFormat/>
    <w:rsid w:val="00A82C81"/>
    <w:rPr>
      <w:rFonts w:eastAsia="Times New Roman"/>
      <w:szCs w:val="20"/>
      <w:u w:val="single"/>
    </w:rPr>
  </w:style>
  <w:style w:type="paragraph" w:customStyle="1" w:styleId="Normal10pt">
    <w:name w:val="Normal + 10 pt"/>
    <w:basedOn w:val="Normal"/>
    <w:uiPriority w:val="99"/>
    <w:qFormat/>
    <w:rsid w:val="00A82C81"/>
    <w:rPr>
      <w:rFonts w:eastAsia="Times New Roman"/>
      <w:szCs w:val="20"/>
    </w:rPr>
  </w:style>
  <w:style w:type="paragraph" w:customStyle="1" w:styleId="StrikeThrough">
    <w:name w:val="Strike Through"/>
    <w:basedOn w:val="Normal"/>
    <w:next w:val="Normal"/>
    <w:uiPriority w:val="99"/>
    <w:qFormat/>
    <w:rsid w:val="00A82C81"/>
    <w:rPr>
      <w:rFonts w:eastAsia="Times New Roman"/>
      <w:strike/>
      <w:szCs w:val="20"/>
    </w:rPr>
  </w:style>
  <w:style w:type="character" w:customStyle="1" w:styleId="CiteCorrectedChar">
    <w:name w:val="Cite Corrected Char"/>
    <w:link w:val="CiteCorrected"/>
    <w:locked/>
    <w:rsid w:val="00A82C81"/>
    <w:rPr>
      <w:rFonts w:ascii="Georgia" w:eastAsia="Times New Roman" w:hAnsi="Georgia"/>
      <w:b/>
      <w:bCs/>
      <w:szCs w:val="16"/>
      <w:u w:val="single"/>
    </w:rPr>
  </w:style>
  <w:style w:type="paragraph" w:customStyle="1" w:styleId="CiteCorrected">
    <w:name w:val="Cite Corrected"/>
    <w:basedOn w:val="Normal"/>
    <w:link w:val="CiteCorrectedChar"/>
    <w:qFormat/>
    <w:rsid w:val="00A82C81"/>
    <w:rPr>
      <w:rFonts w:ascii="Georgia" w:eastAsia="Times New Roman" w:hAnsi="Georgia" w:cstheme="minorBidi"/>
      <w:b/>
      <w:bCs/>
      <w:sz w:val="24"/>
      <w:szCs w:val="16"/>
      <w:u w:val="single"/>
    </w:rPr>
  </w:style>
  <w:style w:type="paragraph" w:customStyle="1" w:styleId="BriefTitle2">
    <w:name w:val="Brief Title 2"/>
    <w:basedOn w:val="BriefTitle"/>
    <w:uiPriority w:val="99"/>
    <w:qFormat/>
    <w:rsid w:val="00A82C81"/>
    <w:pPr>
      <w:keepNext w:val="0"/>
      <w:keepLines w:val="0"/>
      <w:pageBreakBefore w:val="0"/>
      <w:pBdr>
        <w:top w:val="none" w:sz="0" w:space="0" w:color="auto"/>
        <w:left w:val="none" w:sz="0" w:space="0" w:color="auto"/>
        <w:bottom w:val="none" w:sz="0" w:space="0" w:color="auto"/>
        <w:right w:val="none" w:sz="0" w:space="0" w:color="auto"/>
      </w:pBdr>
      <w:tabs>
        <w:tab w:val="clear" w:pos="9450"/>
      </w:tabs>
      <w:spacing w:before="0" w:after="160"/>
      <w:jc w:val="center"/>
      <w:outlineLvl w:val="9"/>
    </w:pPr>
    <w:rPr>
      <w:rFonts w:ascii="Calibri" w:eastAsia="Times New Roman" w:hAnsi="Calibri"/>
      <w:bCs w:val="0"/>
      <w:caps w:val="0"/>
      <w:sz w:val="24"/>
      <w:szCs w:val="24"/>
      <w:u w:val="single"/>
    </w:rPr>
  </w:style>
  <w:style w:type="character" w:customStyle="1" w:styleId="StyleCardText11ptUnderlineChar">
    <w:name w:val="Style Card Text + 11 pt Underline Char"/>
    <w:link w:val="StyleCardText11ptUnderline"/>
    <w:locked/>
    <w:rsid w:val="00A82C81"/>
    <w:rPr>
      <w:u w:val="single"/>
    </w:rPr>
  </w:style>
  <w:style w:type="paragraph" w:customStyle="1" w:styleId="StyleCardText11ptUnderline">
    <w:name w:val="Style Card Text + 11 pt Underline"/>
    <w:link w:val="StyleCardText11ptUnderlineChar"/>
    <w:qFormat/>
    <w:rsid w:val="00A82C81"/>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82C81"/>
    <w:rPr>
      <w:rFonts w:ascii="Georgia" w:hAnsi="Georgia"/>
      <w:sz w:val="16"/>
    </w:rPr>
  </w:style>
  <w:style w:type="paragraph" w:customStyle="1" w:styleId="StyleMinimizedText11pt">
    <w:name w:val="Style Minimized Text + 11 pt"/>
    <w:basedOn w:val="Normal"/>
    <w:link w:val="StyleMinimizedText11ptChar"/>
    <w:qFormat/>
    <w:rsid w:val="00A82C81"/>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A82C81"/>
    <w:rPr>
      <w:rFonts w:ascii="Georgia" w:hAnsi="Georgia"/>
      <w:sz w:val="16"/>
    </w:rPr>
  </w:style>
  <w:style w:type="paragraph" w:customStyle="1" w:styleId="StyleMinimizedText11pt1">
    <w:name w:val="Style Minimized Text + 11 pt1"/>
    <w:basedOn w:val="Normal"/>
    <w:link w:val="StyleMinimizedText11pt1Char"/>
    <w:qFormat/>
    <w:rsid w:val="00A82C81"/>
    <w:rPr>
      <w:rFonts w:ascii="Georgia" w:hAnsi="Georgia" w:cstheme="minorBidi"/>
      <w:sz w:val="16"/>
    </w:rPr>
  </w:style>
  <w:style w:type="paragraph" w:customStyle="1" w:styleId="emactive">
    <w:name w:val="emactive"/>
    <w:basedOn w:val="Normal"/>
    <w:uiPriority w:val="99"/>
    <w:qFormat/>
    <w:rsid w:val="00A82C81"/>
    <w:pPr>
      <w:spacing w:before="100" w:beforeAutospacing="1" w:after="100" w:afterAutospacing="1"/>
    </w:pPr>
    <w:rPr>
      <w:rFonts w:eastAsia="Times New Roman"/>
      <w:sz w:val="24"/>
    </w:rPr>
  </w:style>
  <w:style w:type="paragraph" w:customStyle="1" w:styleId="emready">
    <w:name w:val="emready"/>
    <w:basedOn w:val="Normal"/>
    <w:uiPriority w:val="99"/>
    <w:qFormat/>
    <w:rsid w:val="00A82C81"/>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A82C8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82C81"/>
    <w:rPr>
      <w:rFonts w:ascii="Georgia" w:eastAsia="Times New Roman" w:hAnsi="Georgia" w:cs="Times New Roman"/>
      <w:b/>
      <w:sz w:val="24"/>
      <w:u w:val="single"/>
    </w:rPr>
  </w:style>
  <w:style w:type="character" w:customStyle="1" w:styleId="CardHighlightChar">
    <w:name w:val="Card Highlight Char"/>
    <w:link w:val="CardHighlight"/>
    <w:locked/>
    <w:rsid w:val="00A82C8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82C81"/>
    <w:pPr>
      <w:shd w:val="clear" w:color="auto" w:fill="66FFFF"/>
    </w:pPr>
    <w:rPr>
      <w:rFonts w:eastAsia="Calibri"/>
      <w:sz w:val="24"/>
      <w:u w:val="single"/>
    </w:rPr>
  </w:style>
  <w:style w:type="paragraph" w:customStyle="1" w:styleId="departments">
    <w:name w:val="departments"/>
    <w:basedOn w:val="Normal"/>
    <w:uiPriority w:val="99"/>
    <w:qFormat/>
    <w:rsid w:val="00A82C81"/>
    <w:pPr>
      <w:spacing w:before="100" w:beforeAutospacing="1" w:after="100" w:afterAutospacing="1"/>
    </w:pPr>
    <w:rPr>
      <w:rFonts w:eastAsia="Times New Roman"/>
      <w:sz w:val="24"/>
    </w:rPr>
  </w:style>
  <w:style w:type="paragraph" w:customStyle="1" w:styleId="norma">
    <w:name w:val="norma"/>
    <w:basedOn w:val="Heading3"/>
    <w:uiPriority w:val="99"/>
    <w:qFormat/>
    <w:rsid w:val="00A82C81"/>
    <w:rPr>
      <w:rFonts w:eastAsia="MS Gothic" w:cs="Arial"/>
      <w:bCs w:val="0"/>
      <w:sz w:val="24"/>
    </w:rPr>
  </w:style>
  <w:style w:type="paragraph" w:customStyle="1" w:styleId="nromal">
    <w:name w:val="nromal"/>
    <w:basedOn w:val="Normal"/>
    <w:uiPriority w:val="99"/>
    <w:qFormat/>
    <w:rsid w:val="00A82C81"/>
    <w:pPr>
      <w:keepNext/>
      <w:keepLines/>
      <w:spacing w:before="200"/>
      <w:outlineLvl w:val="3"/>
    </w:pPr>
    <w:rPr>
      <w:rFonts w:eastAsia="Times New Roman" w:cs="Cambria"/>
      <w:b/>
      <w:iCs/>
    </w:rPr>
  </w:style>
  <w:style w:type="paragraph" w:customStyle="1" w:styleId="natural">
    <w:name w:val="natural"/>
    <w:basedOn w:val="Normal"/>
    <w:uiPriority w:val="99"/>
    <w:qFormat/>
    <w:rsid w:val="00A82C81"/>
    <w:pPr>
      <w:keepNext/>
      <w:keepLines/>
      <w:spacing w:before="200"/>
      <w:outlineLvl w:val="3"/>
    </w:pPr>
    <w:rPr>
      <w:rFonts w:eastAsia="Times New Roman"/>
      <w:b/>
      <w:iCs/>
    </w:rPr>
  </w:style>
  <w:style w:type="paragraph" w:customStyle="1" w:styleId="nroaml">
    <w:name w:val="nroaml"/>
    <w:basedOn w:val="Normal"/>
    <w:uiPriority w:val="99"/>
    <w:qFormat/>
    <w:rsid w:val="00A82C81"/>
    <w:pPr>
      <w:keepNext/>
      <w:keepLines/>
      <w:spacing w:before="200"/>
      <w:outlineLvl w:val="3"/>
    </w:pPr>
    <w:rPr>
      <w:rFonts w:eastAsia="Times New Roman"/>
      <w:b/>
      <w:iCs/>
    </w:rPr>
  </w:style>
  <w:style w:type="paragraph" w:customStyle="1" w:styleId="noraml">
    <w:name w:val="noraml"/>
    <w:basedOn w:val="Normal"/>
    <w:uiPriority w:val="99"/>
    <w:qFormat/>
    <w:rsid w:val="00A82C81"/>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A82C81"/>
    <w:rPr>
      <w:rFonts w:ascii="Georgia" w:eastAsia="Calibri" w:hAnsi="Georgia"/>
      <w:sz w:val="16"/>
      <w:szCs w:val="16"/>
    </w:rPr>
  </w:style>
  <w:style w:type="paragraph" w:customStyle="1" w:styleId="SmallSizeParagraph">
    <w:name w:val="Small Size Paragraph"/>
    <w:basedOn w:val="Normal"/>
    <w:link w:val="SmallSizeParagraphChar"/>
    <w:qFormat/>
    <w:rsid w:val="00A82C81"/>
    <w:rPr>
      <w:rFonts w:ascii="Georgia" w:eastAsia="Calibri" w:hAnsi="Georgia" w:cstheme="minorBidi"/>
      <w:sz w:val="16"/>
      <w:szCs w:val="16"/>
    </w:rPr>
  </w:style>
  <w:style w:type="paragraph" w:customStyle="1" w:styleId="p0">
    <w:name w:val="p0"/>
    <w:basedOn w:val="Normal"/>
    <w:uiPriority w:val="99"/>
    <w:qFormat/>
    <w:rsid w:val="00A82C81"/>
    <w:pPr>
      <w:spacing w:before="100" w:beforeAutospacing="1" w:after="100" w:afterAutospacing="1"/>
    </w:pPr>
    <w:rPr>
      <w:rFonts w:eastAsia="Times New Roman"/>
      <w:sz w:val="24"/>
    </w:rPr>
  </w:style>
  <w:style w:type="character" w:customStyle="1" w:styleId="UnderlineSChar">
    <w:name w:val="Underline S Char"/>
    <w:link w:val="UnderlineS"/>
    <w:locked/>
    <w:rsid w:val="00A82C81"/>
    <w:rPr>
      <w:rFonts w:ascii="Georgia" w:eastAsia="Calibri" w:hAnsi="Georgia"/>
      <w:u w:val="single"/>
      <w:lang w:val="x-none" w:eastAsia="zh-CN"/>
    </w:rPr>
  </w:style>
  <w:style w:type="paragraph" w:customStyle="1" w:styleId="UnderlineS">
    <w:name w:val="Underline S"/>
    <w:basedOn w:val="Normal"/>
    <w:link w:val="UnderlineSChar"/>
    <w:qFormat/>
    <w:rsid w:val="00A82C81"/>
    <w:pPr>
      <w:spacing w:after="200"/>
    </w:pPr>
    <w:rPr>
      <w:rFonts w:ascii="Georgia" w:eastAsia="Calibri" w:hAnsi="Georgia" w:cstheme="minorBidi"/>
      <w:sz w:val="24"/>
      <w:u w:val="single"/>
      <w:lang w:val="x-none" w:eastAsia="zh-CN"/>
    </w:rPr>
  </w:style>
  <w:style w:type="character" w:customStyle="1" w:styleId="HighlightingChar">
    <w:name w:val="Highlighting Char"/>
    <w:link w:val="Highlighting"/>
    <w:locked/>
    <w:rsid w:val="00A82C81"/>
    <w:rPr>
      <w:rFonts w:ascii="Georgia" w:eastAsia="SimSun" w:hAnsi="Georgia"/>
      <w:u w:val="thick"/>
    </w:rPr>
  </w:style>
  <w:style w:type="paragraph" w:customStyle="1" w:styleId="Highlighting">
    <w:name w:val="Highlighting"/>
    <w:basedOn w:val="Normal"/>
    <w:link w:val="HighlightingChar"/>
    <w:autoRedefine/>
    <w:qFormat/>
    <w:rsid w:val="00A82C81"/>
    <w:rPr>
      <w:rFonts w:ascii="Georgia" w:eastAsia="SimSun" w:hAnsi="Georgia" w:cstheme="minorBidi"/>
      <w:sz w:val="24"/>
      <w:u w:val="thick"/>
    </w:rPr>
  </w:style>
  <w:style w:type="character" w:customStyle="1" w:styleId="CITEChar2">
    <w:name w:val="CITE Char"/>
    <w:link w:val="CITE"/>
    <w:locked/>
    <w:rsid w:val="00A82C81"/>
    <w:rPr>
      <w:rFonts w:ascii="Verdana" w:eastAsia="Times New Roman" w:hAnsi="Verdana" w:cs="Times New Roman"/>
      <w:b/>
      <w:sz w:val="20"/>
      <w:szCs w:val="20"/>
    </w:rPr>
  </w:style>
  <w:style w:type="paragraph" w:customStyle="1" w:styleId="teaserpermalink">
    <w:name w:val="teaser_permalink"/>
    <w:basedOn w:val="Normal"/>
    <w:uiPriority w:val="99"/>
    <w:qFormat/>
    <w:rsid w:val="00A82C81"/>
    <w:pPr>
      <w:spacing w:before="100" w:beforeAutospacing="1" w:after="100" w:afterAutospacing="1"/>
    </w:pPr>
    <w:rPr>
      <w:rFonts w:eastAsia="Times New Roman"/>
      <w:sz w:val="24"/>
      <w:lang w:eastAsia="zh-CN"/>
    </w:rPr>
  </w:style>
  <w:style w:type="paragraph" w:customStyle="1" w:styleId="Normaltext0">
    <w:name w:val="Normal text"/>
    <w:basedOn w:val="Normal"/>
    <w:link w:val="NormaltextCharChar"/>
    <w:autoRedefine/>
    <w:qFormat/>
    <w:rsid w:val="00A82C81"/>
    <w:pPr>
      <w:ind w:left="432"/>
    </w:pPr>
    <w:rPr>
      <w:rFonts w:ascii="Arial" w:eastAsia="Times New Roman" w:hAnsi="Arial" w:cs="Arial"/>
      <w:sz w:val="20"/>
      <w:szCs w:val="20"/>
    </w:rPr>
  </w:style>
  <w:style w:type="paragraph" w:customStyle="1" w:styleId="read">
    <w:name w:val="read"/>
    <w:basedOn w:val="Normal"/>
    <w:next w:val="Normal"/>
    <w:link w:val="readCharChar"/>
    <w:qFormat/>
    <w:rsid w:val="00A82C81"/>
    <w:rPr>
      <w:rFonts w:ascii="Times New Roman" w:eastAsia="Times New Roman" w:hAnsi="Times New Roman" w:cs="Times New Roman"/>
      <w:b/>
      <w:sz w:val="20"/>
      <w:szCs w:val="20"/>
      <w:u w:val="single"/>
    </w:rPr>
  </w:style>
  <w:style w:type="character" w:customStyle="1" w:styleId="StyleStyle49pt6Char">
    <w:name w:val="Style Style4 + 9 pt6 Char"/>
    <w:basedOn w:val="Style4Char"/>
    <w:link w:val="StyleStyle49pt6"/>
    <w:locked/>
    <w:rsid w:val="00A82C81"/>
    <w:rPr>
      <w:rFonts w:ascii="Times New Roman" w:eastAsia="Times New Roman" w:hAnsi="Times New Roman" w:cs="Times New Roman"/>
      <w:sz w:val="20"/>
      <w:u w:val="single"/>
    </w:rPr>
  </w:style>
  <w:style w:type="paragraph" w:customStyle="1" w:styleId="StyleStyle49pt6">
    <w:name w:val="Style Style4 + 9 pt6"/>
    <w:basedOn w:val="Style4"/>
    <w:link w:val="StyleStyle49pt6Char"/>
    <w:qFormat/>
    <w:rsid w:val="00A82C81"/>
    <w:pPr>
      <w:numPr>
        <w:numId w:val="0"/>
      </w:numPr>
    </w:pPr>
  </w:style>
  <w:style w:type="paragraph" w:customStyle="1" w:styleId="UnderlineCharCharCharChar">
    <w:name w:val="Underline Char Char Char Char"/>
    <w:basedOn w:val="Normal"/>
    <w:link w:val="UnderlineCharCharCharCharChar"/>
    <w:qFormat/>
    <w:rsid w:val="00A82C81"/>
    <w:rPr>
      <w:rFonts w:asciiTheme="minorHAnsi" w:hAnsiTheme="minorHAnsi" w:cstheme="minorBidi"/>
      <w:sz w:val="18"/>
      <w:szCs w:val="18"/>
      <w:u w:val="thick"/>
    </w:rPr>
  </w:style>
  <w:style w:type="character" w:customStyle="1" w:styleId="DebatenoramlChar">
    <w:name w:val="Debatenoraml Char"/>
    <w:link w:val="Debatenoraml"/>
    <w:locked/>
    <w:rsid w:val="00A82C81"/>
    <w:rPr>
      <w:rFonts w:ascii="Times New Roman" w:hAnsi="Times New Roman" w:cs="Times New Roman"/>
    </w:rPr>
  </w:style>
  <w:style w:type="paragraph" w:customStyle="1" w:styleId="Debatenoraml">
    <w:name w:val="Debatenoraml"/>
    <w:basedOn w:val="NoSpacing"/>
    <w:link w:val="DebatenoramlChar"/>
    <w:qFormat/>
    <w:rsid w:val="00A82C81"/>
    <w:pPr>
      <w:spacing w:line="240" w:lineRule="auto"/>
    </w:pPr>
    <w:rPr>
      <w:rFonts w:ascii="Times New Roman" w:hAnsi="Times New Roman" w:cs="Times New Roman"/>
    </w:rPr>
  </w:style>
  <w:style w:type="paragraph" w:customStyle="1" w:styleId="SynergyTag">
    <w:name w:val="SynergyTag"/>
    <w:basedOn w:val="Normal"/>
    <w:uiPriority w:val="99"/>
    <w:qFormat/>
    <w:rsid w:val="00A82C81"/>
    <w:rPr>
      <w:rFonts w:eastAsia="Calibri"/>
      <w:b/>
    </w:rPr>
  </w:style>
  <w:style w:type="character" w:customStyle="1" w:styleId="QualsChar">
    <w:name w:val="Quals Char"/>
    <w:link w:val="Quals"/>
    <w:locked/>
    <w:rsid w:val="00A82C81"/>
    <w:rPr>
      <w:rFonts w:ascii="Georgia" w:eastAsia="Calibri" w:hAnsi="Georgia"/>
      <w:sz w:val="18"/>
    </w:rPr>
  </w:style>
  <w:style w:type="paragraph" w:customStyle="1" w:styleId="Quals">
    <w:name w:val="Quals"/>
    <w:basedOn w:val="Normal"/>
    <w:link w:val="QualsChar"/>
    <w:qFormat/>
    <w:rsid w:val="00A82C81"/>
    <w:rPr>
      <w:rFonts w:ascii="Georgia" w:eastAsia="Calibri" w:hAnsi="Georgia" w:cstheme="minorBidi"/>
      <w:sz w:val="18"/>
    </w:rPr>
  </w:style>
  <w:style w:type="character" w:customStyle="1" w:styleId="StarredChar">
    <w:name w:val="Starred Char"/>
    <w:link w:val="Starred"/>
    <w:locked/>
    <w:rsid w:val="00A82C81"/>
    <w:rPr>
      <w:rFonts w:ascii="Georgia" w:eastAsia="Times New Roman" w:hAnsi="Georgia"/>
      <w:b/>
      <w:caps/>
      <w:szCs w:val="28"/>
      <w:u w:val="single"/>
    </w:rPr>
  </w:style>
  <w:style w:type="paragraph" w:customStyle="1" w:styleId="Starred">
    <w:name w:val="Starred"/>
    <w:basedOn w:val="Normal"/>
    <w:link w:val="StarredChar"/>
    <w:qFormat/>
    <w:rsid w:val="00A82C81"/>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A82C81"/>
    <w:rPr>
      <w:rFonts w:ascii="Georgia" w:eastAsia="Times New Roman" w:hAnsi="Georgia"/>
      <w:b/>
      <w:caps/>
      <w:szCs w:val="28"/>
      <w:u w:val="single"/>
    </w:rPr>
  </w:style>
  <w:style w:type="paragraph" w:customStyle="1" w:styleId="NotStarred">
    <w:name w:val="NotStarred"/>
    <w:basedOn w:val="Normal"/>
    <w:link w:val="NotStarredChar"/>
    <w:qFormat/>
    <w:rsid w:val="00A82C81"/>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H4TagChar1">
    <w:name w:val="H4 (Tag) Char1"/>
    <w:link w:val="H4Tag"/>
    <w:locked/>
    <w:rsid w:val="00A82C81"/>
    <w:rPr>
      <w:rFonts w:ascii="Georgia" w:eastAsia="Calibri" w:hAnsi="Georgia"/>
      <w:b/>
    </w:rPr>
  </w:style>
  <w:style w:type="paragraph" w:customStyle="1" w:styleId="H4Tag">
    <w:name w:val="H4 (Tag)"/>
    <w:basedOn w:val="Normal"/>
    <w:link w:val="H4TagChar1"/>
    <w:qFormat/>
    <w:rsid w:val="00A82C81"/>
    <w:rPr>
      <w:rFonts w:ascii="Georgia" w:eastAsia="Calibri" w:hAnsi="Georgia" w:cstheme="minorBidi"/>
      <w:b/>
      <w:sz w:val="24"/>
    </w:rPr>
  </w:style>
  <w:style w:type="character" w:customStyle="1" w:styleId="NewHeading2Char">
    <w:name w:val="NewHeading2 Char"/>
    <w:link w:val="NewHeading2"/>
    <w:locked/>
    <w:rsid w:val="00A82C81"/>
    <w:rPr>
      <w:rFonts w:ascii="Georgia" w:eastAsia="Times New Roman" w:hAnsi="Georgia"/>
      <w:b/>
      <w:szCs w:val="28"/>
      <w:u w:val="single"/>
    </w:rPr>
  </w:style>
  <w:style w:type="paragraph" w:customStyle="1" w:styleId="NewHeading2">
    <w:name w:val="NewHeading2"/>
    <w:basedOn w:val="Normal"/>
    <w:link w:val="NewHeading2Char"/>
    <w:qFormat/>
    <w:rsid w:val="00A82C81"/>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A82C81"/>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A82C81"/>
    <w:rPr>
      <w:rFonts w:eastAsia="Calibri"/>
    </w:rPr>
  </w:style>
  <w:style w:type="paragraph" w:customStyle="1" w:styleId="TagLine1">
    <w:name w:val="Tag Line"/>
    <w:basedOn w:val="Normal"/>
    <w:next w:val="FullText0"/>
    <w:uiPriority w:val="99"/>
    <w:qFormat/>
    <w:rsid w:val="00A82C81"/>
    <w:rPr>
      <w:rFonts w:eastAsia="Times New Roman"/>
      <w:b/>
      <w:sz w:val="28"/>
    </w:rPr>
  </w:style>
  <w:style w:type="paragraph" w:customStyle="1" w:styleId="Card6pt">
    <w:name w:val="Card 6pt"/>
    <w:basedOn w:val="Normal"/>
    <w:uiPriority w:val="99"/>
    <w:qFormat/>
    <w:rsid w:val="00A82C81"/>
    <w:pPr>
      <w:ind w:left="288" w:right="288"/>
    </w:pPr>
    <w:rPr>
      <w:rFonts w:eastAsia="Calibri"/>
      <w:color w:val="000000"/>
      <w:sz w:val="12"/>
      <w:szCs w:val="20"/>
    </w:rPr>
  </w:style>
  <w:style w:type="paragraph" w:customStyle="1" w:styleId="StyleHeading2LatinArialMT13pt">
    <w:name w:val="Style Heading 2 + (Latin) ArialMT 13 pt"/>
    <w:basedOn w:val="Heading2"/>
    <w:next w:val="Heading2"/>
    <w:uiPriority w:val="99"/>
    <w:qFormat/>
    <w:rsid w:val="00A82C81"/>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A82C8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82C81"/>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A82C8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82C81"/>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A82C81"/>
    <w:rPr>
      <w:rFonts w:ascii="Times New Roman" w:hAnsi="Times New Roman" w:cs="Times New Roman"/>
    </w:rPr>
  </w:style>
  <w:style w:type="paragraph" w:customStyle="1" w:styleId="font-null">
    <w:name w:val="font-null"/>
    <w:basedOn w:val="Normal"/>
    <w:uiPriority w:val="99"/>
    <w:qFormat/>
    <w:rsid w:val="00A82C81"/>
    <w:pPr>
      <w:spacing w:before="100" w:beforeAutospacing="1" w:after="100" w:afterAutospacing="1"/>
    </w:pPr>
    <w:rPr>
      <w:rFonts w:eastAsia="Times New Roman"/>
      <w:sz w:val="24"/>
    </w:rPr>
  </w:style>
  <w:style w:type="paragraph" w:customStyle="1" w:styleId="rteindent1">
    <w:name w:val="rteindent1"/>
    <w:basedOn w:val="Normal"/>
    <w:uiPriority w:val="99"/>
    <w:qFormat/>
    <w:rsid w:val="00A82C81"/>
    <w:pPr>
      <w:spacing w:before="100" w:beforeAutospacing="1" w:after="100" w:afterAutospacing="1"/>
    </w:pPr>
    <w:rPr>
      <w:rFonts w:eastAsia="Times New Roman"/>
      <w:sz w:val="24"/>
    </w:rPr>
  </w:style>
  <w:style w:type="paragraph" w:customStyle="1" w:styleId="introduction">
    <w:name w:val="introduction"/>
    <w:basedOn w:val="Normal"/>
    <w:uiPriority w:val="99"/>
    <w:qFormat/>
    <w:rsid w:val="00A82C81"/>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A82C8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A82C8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A82C81"/>
    <w:pPr>
      <w:spacing w:before="100" w:beforeAutospacing="1" w:after="100" w:afterAutospacing="1"/>
    </w:pPr>
    <w:rPr>
      <w:rFonts w:eastAsia="Times New Roman"/>
      <w:sz w:val="24"/>
    </w:rPr>
  </w:style>
  <w:style w:type="paragraph" w:customStyle="1" w:styleId="class">
    <w:name w:val="class"/>
    <w:basedOn w:val="Normal"/>
    <w:uiPriority w:val="99"/>
    <w:qFormat/>
    <w:rsid w:val="00A82C81"/>
    <w:pPr>
      <w:spacing w:before="100" w:beforeAutospacing="1" w:after="100" w:afterAutospacing="1"/>
    </w:pPr>
    <w:rPr>
      <w:rFonts w:eastAsia="Times New Roman"/>
      <w:sz w:val="24"/>
    </w:rPr>
  </w:style>
  <w:style w:type="character" w:customStyle="1" w:styleId="blocktitleChar0">
    <w:name w:val="block title Char"/>
    <w:link w:val="blocktitle3"/>
    <w:locked/>
    <w:rsid w:val="00A82C81"/>
    <w:rPr>
      <w:rFonts w:ascii="Calibri" w:eastAsia="Calibri" w:hAnsi="Calibri" w:cs="Calibri"/>
      <w:b/>
      <w:caps/>
      <w:sz w:val="28"/>
      <w:szCs w:val="28"/>
      <w:lang w:val="es-ES"/>
    </w:rPr>
  </w:style>
  <w:style w:type="paragraph" w:customStyle="1" w:styleId="text-textbodyhoustontexttext-dateline">
    <w:name w:val="text-textbody houstontext text-dateline"/>
    <w:basedOn w:val="Normal"/>
    <w:uiPriority w:val="99"/>
    <w:qFormat/>
    <w:rsid w:val="00A82C81"/>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A82C81"/>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A82C8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82C81"/>
    <w:pPr>
      <w:numPr>
        <w:numId w:val="0"/>
      </w:numPr>
    </w:pPr>
    <w:rPr>
      <w:rFonts w:ascii="Georgia" w:eastAsia="SimSun" w:hAnsi="Georgia" w:cstheme="minorBidi"/>
      <w:b/>
      <w:bCs/>
      <w:sz w:val="24"/>
    </w:rPr>
  </w:style>
  <w:style w:type="paragraph" w:customStyle="1" w:styleId="Caption2">
    <w:name w:val="Caption2"/>
    <w:basedOn w:val="Normal"/>
    <w:uiPriority w:val="99"/>
    <w:qFormat/>
    <w:rsid w:val="00A82C81"/>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A82C8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82C81"/>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A82C81"/>
    <w:pPr>
      <w:jc w:val="center"/>
    </w:pPr>
    <w:rPr>
      <w:rFonts w:ascii="Book Antiqua" w:eastAsia="Times New Roman" w:hAnsi="Book Antiqua"/>
      <w:b/>
      <w:sz w:val="28"/>
    </w:rPr>
  </w:style>
  <w:style w:type="paragraph" w:customStyle="1" w:styleId="Caption3">
    <w:name w:val="Caption3"/>
    <w:basedOn w:val="Normal"/>
    <w:uiPriority w:val="99"/>
    <w:qFormat/>
    <w:rsid w:val="00A82C81"/>
    <w:pPr>
      <w:spacing w:before="100" w:beforeAutospacing="1" w:after="100" w:afterAutospacing="1"/>
    </w:pPr>
    <w:rPr>
      <w:rFonts w:eastAsia="Times New Roman"/>
      <w:sz w:val="24"/>
    </w:rPr>
  </w:style>
  <w:style w:type="paragraph" w:customStyle="1" w:styleId="body-12-5">
    <w:name w:val="body-12-5"/>
    <w:basedOn w:val="Normal"/>
    <w:uiPriority w:val="99"/>
    <w:qFormat/>
    <w:rsid w:val="00A82C81"/>
    <w:pPr>
      <w:spacing w:before="100" w:beforeAutospacing="1" w:after="100" w:afterAutospacing="1"/>
    </w:pPr>
    <w:rPr>
      <w:rFonts w:eastAsia="Times New Roman"/>
      <w:sz w:val="24"/>
    </w:rPr>
  </w:style>
  <w:style w:type="paragraph" w:customStyle="1" w:styleId="infuse">
    <w:name w:val="infuse"/>
    <w:basedOn w:val="Normal"/>
    <w:uiPriority w:val="99"/>
    <w:qFormat/>
    <w:rsid w:val="00A82C81"/>
    <w:pPr>
      <w:spacing w:before="100" w:beforeAutospacing="1" w:after="100" w:afterAutospacing="1"/>
    </w:pPr>
    <w:rPr>
      <w:rFonts w:eastAsia="Times New Roman"/>
      <w:sz w:val="24"/>
    </w:rPr>
  </w:style>
  <w:style w:type="paragraph" w:customStyle="1" w:styleId="fontreg">
    <w:name w:val="font_reg"/>
    <w:basedOn w:val="Normal"/>
    <w:uiPriority w:val="99"/>
    <w:qFormat/>
    <w:rsid w:val="00A82C81"/>
    <w:pPr>
      <w:spacing w:before="100" w:beforeAutospacing="1" w:after="100" w:afterAutospacing="1"/>
    </w:pPr>
    <w:rPr>
      <w:rFonts w:eastAsia="Times New Roman"/>
      <w:sz w:val="24"/>
    </w:rPr>
  </w:style>
  <w:style w:type="paragraph" w:customStyle="1" w:styleId="CITEF3">
    <w:name w:val="CITE F3"/>
    <w:uiPriority w:val="99"/>
    <w:qFormat/>
    <w:rsid w:val="00A82C81"/>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82C8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82C8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82C8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82C81"/>
    <w:pPr>
      <w:spacing w:after="200"/>
    </w:pPr>
    <w:rPr>
      <w:rFonts w:ascii="Calibri" w:eastAsia="Calibri" w:hAnsi="Calibri" w:cs="Times New Roman"/>
      <w:sz w:val="20"/>
      <w:szCs w:val="20"/>
      <w:u w:val="single"/>
    </w:rPr>
  </w:style>
  <w:style w:type="paragraph" w:customStyle="1" w:styleId="FreeFormA">
    <w:name w:val="Free Form A"/>
    <w:autoRedefine/>
    <w:uiPriority w:val="99"/>
    <w:qFormat/>
    <w:rsid w:val="00A82C81"/>
    <w:pPr>
      <w:spacing w:line="276" w:lineRule="auto"/>
    </w:pPr>
    <w:rPr>
      <w:rFonts w:ascii="Helvetica" w:eastAsia="ヒラギノ角ゴ Pro W3" w:hAnsi="Helvetica" w:cs="Times New Roman"/>
      <w:color w:val="000000"/>
      <w:szCs w:val="22"/>
      <w:lang w:eastAsia="zh-CN" w:bidi="he-IL"/>
    </w:rPr>
  </w:style>
  <w:style w:type="paragraph" w:customStyle="1" w:styleId="subheader">
    <w:name w:val="subheader"/>
    <w:basedOn w:val="Normal"/>
    <w:uiPriority w:val="99"/>
    <w:qFormat/>
    <w:rsid w:val="00A82C81"/>
    <w:pPr>
      <w:spacing w:before="100" w:beforeAutospacing="1" w:after="100" w:afterAutospacing="1"/>
    </w:pPr>
    <w:rPr>
      <w:rFonts w:eastAsia="Times New Roman"/>
      <w:sz w:val="24"/>
    </w:rPr>
  </w:style>
  <w:style w:type="paragraph" w:customStyle="1" w:styleId="firstletter">
    <w:name w:val="firstletter"/>
    <w:basedOn w:val="Normal"/>
    <w:uiPriority w:val="99"/>
    <w:qFormat/>
    <w:rsid w:val="00A82C81"/>
    <w:pPr>
      <w:spacing w:before="100" w:beforeAutospacing="1" w:after="100" w:afterAutospacing="1"/>
    </w:pPr>
    <w:rPr>
      <w:rFonts w:eastAsia="Times New Roman"/>
      <w:sz w:val="24"/>
    </w:rPr>
  </w:style>
  <w:style w:type="paragraph" w:customStyle="1" w:styleId="H1numbered">
    <w:name w:val="H1 numbered"/>
    <w:basedOn w:val="Normal"/>
    <w:uiPriority w:val="99"/>
    <w:qFormat/>
    <w:rsid w:val="00A82C81"/>
    <w:pPr>
      <w:pageBreakBefore/>
      <w:widowControl w:val="0"/>
      <w:numPr>
        <w:numId w:val="36"/>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A82C81"/>
    <w:pPr>
      <w:widowControl w:val="0"/>
      <w:numPr>
        <w:ilvl w:val="1"/>
        <w:numId w:val="36"/>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A82C81"/>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A82C81"/>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A82C81"/>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A82C8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A82C8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A82C81"/>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A82C81"/>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A82C81"/>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A82C8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82C81"/>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82C8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82C81"/>
    <w:pPr>
      <w:widowControl/>
      <w:autoSpaceDE w:val="0"/>
      <w:autoSpaceDN w:val="0"/>
      <w:adjustRightInd w:val="0"/>
      <w:ind w:left="432"/>
      <w:jc w:val="both"/>
    </w:pPr>
    <w:rPr>
      <w:sz w:val="24"/>
      <w:lang w:val="x-none" w:eastAsia="x-none"/>
    </w:rPr>
  </w:style>
  <w:style w:type="character" w:customStyle="1" w:styleId="StyleCards11ptUnderlineChar">
    <w:name w:val="Style Cards + 11 pt Underline Char"/>
    <w:link w:val="StyleCards11ptUnderline"/>
    <w:locked/>
    <w:rsid w:val="00A82C8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82C81"/>
    <w:pPr>
      <w:widowControl/>
      <w:autoSpaceDE w:val="0"/>
      <w:autoSpaceDN w:val="0"/>
      <w:adjustRightInd w:val="0"/>
      <w:ind w:left="432"/>
      <w:jc w:val="both"/>
    </w:pPr>
    <w:rPr>
      <w:sz w:val="24"/>
      <w:szCs w:val="20"/>
      <w:u w:val="single"/>
      <w:lang w:val="x-none" w:eastAsia="x-none"/>
    </w:rPr>
  </w:style>
  <w:style w:type="character" w:customStyle="1" w:styleId="StyleCards11ptBoldUnderlineChar">
    <w:name w:val="Style Cards + 11 pt Bold Underline Char"/>
    <w:link w:val="StyleCards11ptBoldUnderline"/>
    <w:locked/>
    <w:rsid w:val="00A82C8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82C81"/>
    <w:pPr>
      <w:widowControl/>
      <w:autoSpaceDE w:val="0"/>
      <w:autoSpaceDN w:val="0"/>
      <w:adjustRightInd w:val="0"/>
      <w:ind w:left="432"/>
      <w:jc w:val="both"/>
    </w:pPr>
    <w:rPr>
      <w:b/>
      <w:bCs/>
      <w:sz w:val="24"/>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82C8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82C81"/>
    <w:pPr>
      <w:widowControl/>
      <w:pBdr>
        <w:top w:val="single" w:sz="4" w:space="0" w:color="auto"/>
        <w:left w:val="single" w:sz="4" w:space="0" w:color="auto"/>
        <w:bottom w:val="single" w:sz="4" w:space="0" w:color="auto"/>
        <w:right w:val="single" w:sz="4" w:space="0" w:color="auto"/>
      </w:pBdr>
      <w:autoSpaceDE w:val="0"/>
      <w:autoSpaceDN w:val="0"/>
      <w:adjustRightInd w:val="0"/>
      <w:ind w:left="432"/>
      <w:jc w:val="both"/>
    </w:pPr>
    <w:rPr>
      <w:b/>
      <w:bCs/>
      <w:sz w:val="24"/>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A82C81"/>
    <w:rPr>
      <w:rFonts w:ascii="Georgia" w:eastAsia="Times New Roman" w:hAnsi="Georgia"/>
      <w:szCs w:val="20"/>
      <w:lang w:val="x-none" w:eastAsia="x-none"/>
    </w:rPr>
  </w:style>
  <w:style w:type="paragraph" w:customStyle="1" w:styleId="StylecardCharChar11pt">
    <w:name w:val="Style card Char Char + 11 pt"/>
    <w:basedOn w:val="cardCharChar0"/>
    <w:link w:val="StylecardCharChar11ptChar"/>
    <w:qFormat/>
    <w:rsid w:val="00A82C81"/>
    <w:pPr>
      <w:tabs>
        <w:tab w:val="clear" w:pos="9450"/>
      </w:tabs>
    </w:pPr>
    <w:rPr>
      <w:rFonts w:ascii="Georgia" w:eastAsia="Times New Roman" w:hAnsi="Georgia" w:cstheme="minorBidi"/>
      <w:sz w:val="24"/>
      <w:lang w:val="x-none" w:eastAsia="x-none"/>
    </w:rPr>
  </w:style>
  <w:style w:type="character" w:customStyle="1" w:styleId="NormalFontChar">
    <w:name w:val="Normal Font Char"/>
    <w:link w:val="NormalFont"/>
    <w:locked/>
    <w:rsid w:val="00A82C81"/>
    <w:rPr>
      <w:rFonts w:ascii="Times New Roman" w:eastAsia="Times New Roman" w:hAnsi="Times New Roman" w:cs="Times New Roman"/>
      <w:sz w:val="20"/>
      <w:szCs w:val="20"/>
    </w:rPr>
  </w:style>
  <w:style w:type="paragraph" w:customStyle="1" w:styleId="NormalFont">
    <w:name w:val="Normal Font"/>
    <w:link w:val="NormalFontChar"/>
    <w:qFormat/>
    <w:rsid w:val="00A82C81"/>
    <w:rPr>
      <w:rFonts w:ascii="Times New Roman" w:eastAsia="Times New Roman" w:hAnsi="Times New Roman" w:cs="Times New Roman"/>
      <w:sz w:val="20"/>
      <w:szCs w:val="20"/>
    </w:rPr>
  </w:style>
  <w:style w:type="paragraph" w:customStyle="1" w:styleId="StyleSmall11pt">
    <w:name w:val="Style Small + 11 pt"/>
    <w:uiPriority w:val="99"/>
    <w:qFormat/>
    <w:rsid w:val="00A82C81"/>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82C8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82C81"/>
    <w:rPr>
      <w:u w:val="single"/>
      <w:lang w:val="x-none" w:eastAsia="x-none"/>
    </w:rPr>
  </w:style>
  <w:style w:type="character" w:customStyle="1" w:styleId="StyleNormalFont11ptBoldUnderlineChar">
    <w:name w:val="Style Normal Font + 11 pt Bold Underline Char"/>
    <w:link w:val="StyleNormalFont11ptBoldUnderline"/>
    <w:locked/>
    <w:rsid w:val="00A82C8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82C81"/>
    <w:rPr>
      <w:b/>
      <w:bCs/>
      <w:u w:val="single"/>
      <w:lang w:val="x-none" w:eastAsia="x-none"/>
    </w:rPr>
  </w:style>
  <w:style w:type="paragraph" w:customStyle="1" w:styleId="formatvorlage2">
    <w:name w:val="formatvorlage2"/>
    <w:basedOn w:val="Normal"/>
    <w:uiPriority w:val="99"/>
    <w:qFormat/>
    <w:rsid w:val="00A82C81"/>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A82C8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82C81"/>
    <w:pPr>
      <w:keepNext w:val="0"/>
      <w:keepLines w:val="0"/>
      <w:spacing w:after="160"/>
      <w:outlineLvl w:val="9"/>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A82C8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82C81"/>
    <w:pPr>
      <w:keepNext w:val="0"/>
      <w:keepLines w:val="0"/>
      <w:spacing w:after="160"/>
      <w:outlineLvl w:val="9"/>
    </w:pPr>
    <w:rPr>
      <w:rFonts w:ascii="Georgia" w:eastAsia="Times New Roman" w:hAnsi="Georgia"/>
      <w:sz w:val="20"/>
      <w:lang w:val="x-none" w:eastAsia="x-none"/>
    </w:rPr>
  </w:style>
  <w:style w:type="paragraph" w:customStyle="1" w:styleId="deck">
    <w:name w:val="deck"/>
    <w:basedOn w:val="Normal"/>
    <w:uiPriority w:val="99"/>
    <w:qFormat/>
    <w:rsid w:val="00A82C81"/>
    <w:pPr>
      <w:spacing w:before="100" w:beforeAutospacing="1" w:after="100" w:afterAutospacing="1"/>
    </w:pPr>
    <w:rPr>
      <w:rFonts w:eastAsia="Times New Roman"/>
      <w:sz w:val="24"/>
    </w:rPr>
  </w:style>
  <w:style w:type="paragraph" w:customStyle="1" w:styleId="i1">
    <w:name w:val="i1"/>
    <w:basedOn w:val="Normal"/>
    <w:uiPriority w:val="99"/>
    <w:qFormat/>
    <w:rsid w:val="00A82C81"/>
    <w:pPr>
      <w:spacing w:before="100" w:beforeAutospacing="1" w:after="100" w:afterAutospacing="1"/>
    </w:pPr>
    <w:rPr>
      <w:rFonts w:eastAsia="Times New Roman"/>
      <w:sz w:val="24"/>
    </w:rPr>
  </w:style>
  <w:style w:type="paragraph" w:customStyle="1" w:styleId="question">
    <w:name w:val="question"/>
    <w:basedOn w:val="Normal"/>
    <w:uiPriority w:val="99"/>
    <w:qFormat/>
    <w:rsid w:val="00A82C81"/>
    <w:pPr>
      <w:spacing w:before="100" w:beforeAutospacing="1" w:after="100" w:afterAutospacing="1"/>
    </w:pPr>
    <w:rPr>
      <w:rFonts w:eastAsia="Times New Roman"/>
      <w:sz w:val="24"/>
    </w:rPr>
  </w:style>
  <w:style w:type="paragraph" w:customStyle="1" w:styleId="bodycopy">
    <w:name w:val="bodycopy"/>
    <w:basedOn w:val="Normal"/>
    <w:uiPriority w:val="99"/>
    <w:qFormat/>
    <w:rsid w:val="00A82C81"/>
    <w:pPr>
      <w:spacing w:before="100" w:beforeAutospacing="1" w:after="100" w:afterAutospacing="1"/>
    </w:pPr>
    <w:rPr>
      <w:rFonts w:eastAsia="Times New Roman"/>
      <w:sz w:val="24"/>
    </w:rPr>
  </w:style>
  <w:style w:type="paragraph" w:customStyle="1" w:styleId="Fifth">
    <w:name w:val="Fifth"/>
    <w:basedOn w:val="Normal"/>
    <w:link w:val="FifthChar"/>
    <w:qFormat/>
    <w:rsid w:val="00A82C81"/>
    <w:rPr>
      <w:rFonts w:eastAsia="Calibri"/>
    </w:rPr>
  </w:style>
  <w:style w:type="paragraph" w:customStyle="1" w:styleId="NoteLevel22">
    <w:name w:val="Note Level 22"/>
    <w:basedOn w:val="Normal"/>
    <w:next w:val="Normal"/>
    <w:uiPriority w:val="99"/>
    <w:qFormat/>
    <w:rsid w:val="00A82C81"/>
    <w:pPr>
      <w:keepNext/>
      <w:ind w:left="288" w:right="288"/>
    </w:pPr>
    <w:rPr>
      <w:rFonts w:eastAsia="MS Gothic"/>
      <w:szCs w:val="20"/>
    </w:rPr>
  </w:style>
  <w:style w:type="paragraph" w:customStyle="1" w:styleId="svarticle">
    <w:name w:val="svarticle"/>
    <w:basedOn w:val="Normal"/>
    <w:uiPriority w:val="99"/>
    <w:qFormat/>
    <w:rsid w:val="00A82C81"/>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A82C81"/>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A82C81"/>
    <w:pPr>
      <w:spacing w:before="100" w:beforeAutospacing="1" w:after="100" w:afterAutospacing="1"/>
    </w:pPr>
  </w:style>
  <w:style w:type="paragraph" w:customStyle="1" w:styleId="graf">
    <w:name w:val="graf"/>
    <w:basedOn w:val="Normal"/>
    <w:uiPriority w:val="99"/>
    <w:qFormat/>
    <w:rsid w:val="00A82C81"/>
    <w:pPr>
      <w:spacing w:before="100" w:beforeAutospacing="1" w:after="100" w:afterAutospacing="1"/>
    </w:pPr>
  </w:style>
  <w:style w:type="paragraph" w:customStyle="1" w:styleId="column">
    <w:name w:val="column"/>
    <w:basedOn w:val="Normal"/>
    <w:uiPriority w:val="99"/>
    <w:qFormat/>
    <w:rsid w:val="00A82C81"/>
    <w:pPr>
      <w:spacing w:before="100" w:beforeAutospacing="1" w:after="100" w:afterAutospacing="1"/>
    </w:pPr>
  </w:style>
  <w:style w:type="paragraph" w:customStyle="1" w:styleId="recirc-container">
    <w:name w:val="recirc-container"/>
    <w:basedOn w:val="Normal"/>
    <w:uiPriority w:val="99"/>
    <w:qFormat/>
    <w:rsid w:val="00A82C81"/>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A82C81"/>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A82C81"/>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A82C81"/>
    <w:pPr>
      <w:spacing w:before="100" w:beforeAutospacing="1" w:after="100" w:afterAutospacing="1"/>
    </w:pPr>
    <w:rPr>
      <w:rFonts w:ascii="Times New Roman" w:hAnsi="Times New Roman" w:cs="Times New Roman"/>
      <w:sz w:val="24"/>
    </w:rPr>
  </w:style>
  <w:style w:type="character" w:customStyle="1" w:styleId="cardchar00">
    <w:name w:val="cardchar0"/>
    <w:basedOn w:val="DefaultParagraphFont"/>
    <w:rsid w:val="00A82C81"/>
  </w:style>
  <w:style w:type="paragraph" w:customStyle="1" w:styleId="StyleHeading4UnderlinedsmalltextGaramond">
    <w:name w:val="Style Heading 4Underlinedsmall text + Garamond"/>
    <w:basedOn w:val="Normal"/>
    <w:link w:val="StyleHeading4UnderlinedsmalltextGaramondChar"/>
    <w:qFormat/>
    <w:rsid w:val="00A82C81"/>
  </w:style>
  <w:style w:type="character" w:customStyle="1" w:styleId="StyleHeading4UnderlinedsmalltextGaramondChar">
    <w:name w:val="Style Heading 4Underlinedsmall text + Garamond Char"/>
    <w:link w:val="StyleHeading4UnderlinedsmalltextGaramond"/>
    <w:locked/>
    <w:rsid w:val="00A82C81"/>
    <w:rPr>
      <w:rFonts w:ascii="Calibri" w:hAnsi="Calibri" w:cs="Calibri"/>
      <w:sz w:val="22"/>
    </w:rPr>
  </w:style>
  <w:style w:type="character" w:customStyle="1" w:styleId="Heading5Char2">
    <w:name w:val="Heading 5 Char2"/>
    <w:rsid w:val="00A82C81"/>
    <w:rPr>
      <w:rFonts w:ascii="Bell MT" w:eastAsia="Times New Roman" w:hAnsi="Bell MT" w:hint="default"/>
      <w:bCs/>
      <w:iCs/>
      <w:sz w:val="10"/>
      <w:szCs w:val="26"/>
    </w:rPr>
  </w:style>
  <w:style w:type="character" w:customStyle="1" w:styleId="Style2CharChar">
    <w:name w:val="Style2 Char Char"/>
    <w:rsid w:val="00A82C81"/>
    <w:rPr>
      <w:u w:val="thick"/>
      <w:lang w:val="en-US" w:eastAsia="en-US" w:bidi="ar-SA"/>
    </w:rPr>
  </w:style>
  <w:style w:type="character" w:customStyle="1" w:styleId="authordate1">
    <w:name w:val="authordate"/>
    <w:rsid w:val="00A82C81"/>
  </w:style>
  <w:style w:type="character" w:customStyle="1" w:styleId="underline0">
    <w:name w:val="%underline"/>
    <w:qFormat/>
    <w:rsid w:val="00A82C81"/>
    <w:rPr>
      <w:rFonts w:ascii="Times New Roman" w:hAnsi="Times New Roman" w:cs="Times New Roman" w:hint="default"/>
      <w:strike w:val="0"/>
      <w:dstrike w:val="0"/>
      <w:sz w:val="16"/>
      <w:u w:val="none"/>
      <w:effect w:val="none"/>
    </w:rPr>
  </w:style>
  <w:style w:type="character" w:customStyle="1" w:styleId="UnderlinedCharChar0">
    <w:name w:val="Underlined Char Char"/>
    <w:rsid w:val="00A82C81"/>
    <w:rPr>
      <w:rFonts w:ascii="Garamond" w:hAnsi="Garamond" w:hint="default"/>
      <w:szCs w:val="28"/>
      <w:u w:val="single"/>
      <w:lang w:val="en-US" w:eastAsia="en-US" w:bidi="ar-SA"/>
    </w:rPr>
  </w:style>
  <w:style w:type="character" w:customStyle="1" w:styleId="slug-doi">
    <w:name w:val="slug-doi"/>
    <w:basedOn w:val="DefaultParagraphFont"/>
    <w:rsid w:val="00A82C81"/>
  </w:style>
  <w:style w:type="character" w:customStyle="1" w:styleId="af">
    <w:name w:val="af"/>
    <w:basedOn w:val="DefaultParagraphFont"/>
    <w:rsid w:val="00A82C81"/>
  </w:style>
  <w:style w:type="character" w:customStyle="1" w:styleId="ab0">
    <w:name w:val="ab"/>
    <w:basedOn w:val="DefaultParagraphFont"/>
    <w:rsid w:val="00A82C81"/>
  </w:style>
  <w:style w:type="character" w:customStyle="1" w:styleId="em">
    <w:name w:val="em"/>
    <w:basedOn w:val="DefaultParagraphFont"/>
    <w:rsid w:val="00A82C81"/>
  </w:style>
  <w:style w:type="character" w:customStyle="1" w:styleId="au">
    <w:name w:val="au"/>
    <w:basedOn w:val="DefaultParagraphFont"/>
    <w:rsid w:val="00A82C81"/>
  </w:style>
  <w:style w:type="character" w:customStyle="1" w:styleId="ti">
    <w:name w:val="ti"/>
    <w:basedOn w:val="DefaultParagraphFont"/>
    <w:rsid w:val="00A82C81"/>
  </w:style>
  <w:style w:type="character" w:customStyle="1" w:styleId="subheadblue">
    <w:name w:val="subhead_blue"/>
    <w:basedOn w:val="DefaultParagraphFont"/>
    <w:rsid w:val="00A82C81"/>
  </w:style>
  <w:style w:type="character" w:customStyle="1" w:styleId="affiliation">
    <w:name w:val="affiliation"/>
    <w:basedOn w:val="DefaultParagraphFont"/>
    <w:rsid w:val="00A82C81"/>
  </w:style>
  <w:style w:type="character" w:customStyle="1" w:styleId="slug-doi-wrapper">
    <w:name w:val="slug-doi-wrapper"/>
    <w:basedOn w:val="DefaultParagraphFont"/>
    <w:rsid w:val="00A82C81"/>
  </w:style>
  <w:style w:type="character" w:customStyle="1" w:styleId="slug-metadata-noteahead-of-print">
    <w:name w:val="slug-metadata-note ahead-of-print"/>
    <w:basedOn w:val="DefaultParagraphFont"/>
    <w:rsid w:val="00A82C81"/>
  </w:style>
  <w:style w:type="character" w:customStyle="1" w:styleId="slug-ahead-of-print-date">
    <w:name w:val="slug-ahead-of-print-date"/>
    <w:basedOn w:val="DefaultParagraphFont"/>
    <w:rsid w:val="00A82C81"/>
  </w:style>
  <w:style w:type="character" w:customStyle="1" w:styleId="berief">
    <w:name w:val="berief"/>
    <w:rsid w:val="00A82C81"/>
    <w:rPr>
      <w:rFonts w:ascii="Times New Roman" w:eastAsia="Times New Roman" w:hAnsi="Times New Roman" w:cs="Times New Roman" w:hint="default"/>
      <w:strike w:val="0"/>
      <w:dstrike w:val="0"/>
      <w:sz w:val="20"/>
      <w:u w:val="none"/>
      <w:effect w:val="none"/>
    </w:rPr>
  </w:style>
  <w:style w:type="character" w:customStyle="1" w:styleId="F8-UnderlineBold">
    <w:name w:val="F8 - Underline/Bold"/>
    <w:rsid w:val="00A82C81"/>
    <w:rPr>
      <w:rFonts w:ascii="Times New Roman" w:hAnsi="Times New Roman" w:cs="Times New Roman" w:hint="default"/>
      <w:b/>
      <w:bCs w:val="0"/>
      <w:sz w:val="20"/>
      <w:u w:val="single"/>
    </w:rPr>
  </w:style>
  <w:style w:type="character" w:customStyle="1" w:styleId="F7-SmallFont">
    <w:name w:val="F7 - Small Font"/>
    <w:rsid w:val="00A82C81"/>
    <w:rPr>
      <w:rFonts w:ascii="Times New Roman" w:hAnsi="Times New Roman" w:cs="Times New Roman" w:hint="default"/>
      <w:sz w:val="14"/>
    </w:rPr>
  </w:style>
  <w:style w:type="character" w:customStyle="1" w:styleId="Card-Underline">
    <w:name w:val="Card - Underline"/>
    <w:rsid w:val="00A82C81"/>
    <w:rPr>
      <w:rFonts w:ascii="Times New Roman" w:hAnsi="Times New Roman" w:cs="Times New Roman" w:hint="default"/>
      <w:u w:val="single"/>
    </w:rPr>
  </w:style>
  <w:style w:type="character" w:customStyle="1" w:styleId="BoldText10pt">
    <w:name w:val="Bold Text 10 pt"/>
    <w:rsid w:val="00A82C8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A82C81"/>
  </w:style>
  <w:style w:type="character" w:customStyle="1" w:styleId="SC4208902">
    <w:name w:val="SC.4.208902"/>
    <w:rsid w:val="00A82C81"/>
    <w:rPr>
      <w:rFonts w:ascii="Century" w:hAnsi="Century" w:cs="Century" w:hint="default"/>
      <w:color w:val="000000"/>
      <w:sz w:val="22"/>
      <w:szCs w:val="22"/>
    </w:rPr>
  </w:style>
  <w:style w:type="character" w:customStyle="1" w:styleId="SC4208915">
    <w:name w:val="SC.4.208915"/>
    <w:rsid w:val="00A82C81"/>
    <w:rPr>
      <w:rFonts w:ascii="Century" w:hAnsi="Century" w:cs="Century" w:hint="default"/>
      <w:color w:val="000000"/>
      <w:sz w:val="13"/>
      <w:szCs w:val="13"/>
    </w:rPr>
  </w:style>
  <w:style w:type="character" w:customStyle="1" w:styleId="SC273764">
    <w:name w:val="SC.2.73764"/>
    <w:rsid w:val="00A82C81"/>
    <w:rPr>
      <w:rFonts w:ascii="Century" w:hAnsi="Century" w:cs="Century" w:hint="default"/>
      <w:color w:val="000000"/>
      <w:sz w:val="72"/>
      <w:szCs w:val="72"/>
    </w:rPr>
  </w:style>
  <w:style w:type="character" w:customStyle="1" w:styleId="SC273779">
    <w:name w:val="SC.2.73779"/>
    <w:rsid w:val="00A82C81"/>
    <w:rPr>
      <w:rFonts w:ascii="Century" w:hAnsi="Century" w:cs="Century" w:hint="default"/>
      <w:color w:val="000000"/>
      <w:sz w:val="40"/>
      <w:szCs w:val="40"/>
    </w:rPr>
  </w:style>
  <w:style w:type="character" w:customStyle="1" w:styleId="SC273763">
    <w:name w:val="SC.2.73763"/>
    <w:rsid w:val="00A82C81"/>
    <w:rPr>
      <w:rFonts w:ascii="Century" w:hAnsi="Century" w:cs="Century" w:hint="default"/>
      <w:b/>
      <w:bCs/>
      <w:color w:val="000000"/>
    </w:rPr>
  </w:style>
  <w:style w:type="character" w:customStyle="1" w:styleId="SC4208910">
    <w:name w:val="SC.4.208910"/>
    <w:rsid w:val="00A82C81"/>
    <w:rPr>
      <w:rFonts w:ascii="Century" w:hAnsi="Century" w:cs="Century" w:hint="default"/>
      <w:color w:val="000000"/>
      <w:sz w:val="28"/>
      <w:szCs w:val="28"/>
    </w:rPr>
  </w:style>
  <w:style w:type="character" w:customStyle="1" w:styleId="SC4208911">
    <w:name w:val="SC.4.208911"/>
    <w:rsid w:val="00A82C81"/>
    <w:rPr>
      <w:rFonts w:ascii="Century" w:hAnsi="Century" w:cs="Century" w:hint="default"/>
      <w:color w:val="000000"/>
    </w:rPr>
  </w:style>
  <w:style w:type="character" w:customStyle="1" w:styleId="articlesubtitle">
    <w:name w:val="article_sub_title"/>
    <w:basedOn w:val="DefaultParagraphFont"/>
    <w:rsid w:val="00A82C81"/>
  </w:style>
  <w:style w:type="character" w:customStyle="1" w:styleId="newsdate2">
    <w:name w:val="news_date2"/>
    <w:basedOn w:val="DefaultParagraphFont"/>
    <w:rsid w:val="00A82C81"/>
  </w:style>
  <w:style w:type="character" w:customStyle="1" w:styleId="readarticleheader">
    <w:name w:val="readarticleheader"/>
    <w:basedOn w:val="DefaultParagraphFont"/>
    <w:rsid w:val="00A82C81"/>
  </w:style>
  <w:style w:type="character" w:customStyle="1" w:styleId="fource1">
    <w:name w:val="fource1"/>
    <w:rsid w:val="00A82C81"/>
    <w:rPr>
      <w:sz w:val="34"/>
      <w:szCs w:val="34"/>
    </w:rPr>
  </w:style>
  <w:style w:type="character" w:customStyle="1" w:styleId="LanguageStrikeChar">
    <w:name w:val="Language Strike Char"/>
    <w:rsid w:val="00A82C81"/>
    <w:rPr>
      <w:rFonts w:ascii="Arial Narrow" w:hAnsi="Arial Narrow" w:hint="default"/>
      <w:strike/>
      <w:szCs w:val="24"/>
      <w:lang w:val="en-US" w:eastAsia="en-US" w:bidi="ar-SA"/>
    </w:rPr>
  </w:style>
  <w:style w:type="character" w:customStyle="1" w:styleId="MicroTextChar1">
    <w:name w:val="MicroText Char1"/>
    <w:rsid w:val="00A82C81"/>
    <w:rPr>
      <w:rFonts w:ascii="Arial Narrow" w:hAnsi="Arial Narrow" w:hint="default"/>
      <w:sz w:val="12"/>
      <w:szCs w:val="24"/>
      <w:lang w:val="en-US" w:eastAsia="en-US" w:bidi="ar-SA"/>
    </w:rPr>
  </w:style>
  <w:style w:type="character" w:customStyle="1" w:styleId="DefaultPara">
    <w:name w:val="Default Para"/>
    <w:rsid w:val="00A82C81"/>
    <w:rPr>
      <w:sz w:val="20"/>
    </w:rPr>
  </w:style>
  <w:style w:type="character" w:customStyle="1" w:styleId="SYSHYPERTEXT">
    <w:name w:val="SYS_HYPERTEXT"/>
    <w:rsid w:val="00A82C81"/>
    <w:rPr>
      <w:color w:val="0000FF"/>
      <w:u w:val="single"/>
    </w:rPr>
  </w:style>
  <w:style w:type="character" w:customStyle="1" w:styleId="StyleTagTimesNewRomanChar">
    <w:name w:val="Style Tag + Times New Roman Char"/>
    <w:rsid w:val="00A82C8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82C81"/>
    <w:rPr>
      <w:rFonts w:ascii="Arial Narrow" w:hAnsi="Arial Narrow" w:cs="Arial" w:hint="default"/>
      <w:b/>
      <w:bCs/>
      <w:iCs/>
      <w:sz w:val="24"/>
      <w:szCs w:val="28"/>
      <w:lang w:val="en-US" w:eastAsia="en-US" w:bidi="ar-SA"/>
    </w:rPr>
  </w:style>
  <w:style w:type="character" w:customStyle="1" w:styleId="UnderliningCharChar">
    <w:name w:val="Underlining Char Char"/>
    <w:rsid w:val="00A82C81"/>
    <w:rPr>
      <w:rFonts w:ascii="Arial Narrow" w:hAnsi="Arial Narrow" w:hint="default"/>
      <w:szCs w:val="24"/>
      <w:u w:val="single"/>
      <w:lang w:val="en-US" w:eastAsia="en-US" w:bidi="ar-SA"/>
    </w:rPr>
  </w:style>
  <w:style w:type="character" w:customStyle="1" w:styleId="StyleArialNarrow12ptBold">
    <w:name w:val="Style Arial Narrow 12 pt Bold"/>
    <w:rsid w:val="00A82C81"/>
    <w:rPr>
      <w:rFonts w:ascii="Arial Narrow" w:hAnsi="Arial Narrow" w:hint="default"/>
      <w:b/>
      <w:bCs/>
      <w:sz w:val="24"/>
    </w:rPr>
  </w:style>
  <w:style w:type="character" w:customStyle="1" w:styleId="UnderlinedCharChar1">
    <w:name w:val="Underlined Char Char1"/>
    <w:rsid w:val="00A82C81"/>
    <w:rPr>
      <w:rFonts w:ascii="Bell MT" w:eastAsia="Times New Roman" w:hAnsi="Bell MT" w:hint="default"/>
      <w:bCs/>
      <w:iCs/>
      <w:sz w:val="22"/>
      <w:u w:val="single"/>
    </w:rPr>
  </w:style>
  <w:style w:type="character" w:customStyle="1" w:styleId="Heading2CharChar2">
    <w:name w:val="Heading 2 Char Char2"/>
    <w:rsid w:val="00A82C81"/>
    <w:rPr>
      <w:rFonts w:ascii="Arial" w:hAnsi="Arial" w:cs="Arial" w:hint="default"/>
      <w:b/>
      <w:bCs/>
      <w:iCs/>
      <w:sz w:val="22"/>
      <w:szCs w:val="28"/>
      <w:lang w:val="en-US" w:eastAsia="en-US" w:bidi="ar-SA"/>
    </w:rPr>
  </w:style>
  <w:style w:type="character" w:customStyle="1" w:styleId="BriefTitleChar">
    <w:name w:val="Brief Title Char"/>
    <w:basedOn w:val="DefaultParagraphFont"/>
    <w:rsid w:val="00A82C81"/>
    <w:rPr>
      <w:b/>
      <w:bCs w:val="0"/>
      <w:sz w:val="24"/>
      <w:szCs w:val="24"/>
      <w:u w:val="single"/>
      <w:lang w:val="en-US" w:eastAsia="en-US" w:bidi="ar-SA"/>
    </w:rPr>
  </w:style>
  <w:style w:type="character" w:customStyle="1" w:styleId="BriefTitle2Char">
    <w:name w:val="Brief Title 2 Char"/>
    <w:basedOn w:val="BriefTitleChar"/>
    <w:rsid w:val="00A82C8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82C81"/>
    <w:rPr>
      <w:rFonts w:ascii="Times New Roman" w:eastAsia="Times New Roman" w:hAnsi="Times New Roman" w:cs="Times New Roman" w:hint="default"/>
      <w:sz w:val="20"/>
      <w:szCs w:val="24"/>
      <w:u w:val="single"/>
      <w:lang w:val="en-US" w:eastAsia="en-US" w:bidi="ar-SA"/>
    </w:rPr>
  </w:style>
  <w:style w:type="character" w:customStyle="1" w:styleId="cross-head">
    <w:name w:val="cross-head"/>
    <w:rsid w:val="00A82C81"/>
  </w:style>
  <w:style w:type="character" w:customStyle="1" w:styleId="metaorigin">
    <w:name w:val="meta_origin"/>
    <w:rsid w:val="00A82C81"/>
  </w:style>
  <w:style w:type="character" w:customStyle="1" w:styleId="eminfo">
    <w:name w:val="eminfo"/>
    <w:rsid w:val="00A82C81"/>
  </w:style>
  <w:style w:type="character" w:customStyle="1" w:styleId="emhighlight">
    <w:name w:val="emhighlight"/>
    <w:rsid w:val="00A82C81"/>
  </w:style>
  <w:style w:type="character" w:customStyle="1" w:styleId="tkrname">
    <w:name w:val="tkrname"/>
    <w:rsid w:val="00A82C81"/>
  </w:style>
  <w:style w:type="character" w:customStyle="1" w:styleId="tkrchange">
    <w:name w:val="tkrchange"/>
    <w:rsid w:val="00A82C81"/>
  </w:style>
  <w:style w:type="character" w:customStyle="1" w:styleId="source-org">
    <w:name w:val="source-org"/>
    <w:rsid w:val="00A82C81"/>
  </w:style>
  <w:style w:type="character" w:customStyle="1" w:styleId="Style11ptBoldUnderline1">
    <w:name w:val="Style 11 pt Bold Underline1"/>
    <w:rsid w:val="00A82C81"/>
    <w:rPr>
      <w:b/>
      <w:bCs/>
      <w:sz w:val="20"/>
      <w:u w:val="single"/>
    </w:rPr>
  </w:style>
  <w:style w:type="character" w:customStyle="1" w:styleId="StyleStyleunderlineBold11pt">
    <w:name w:val="Style Style underline + Bold + 11 pt"/>
    <w:rsid w:val="00A82C81"/>
    <w:rPr>
      <w:bCs/>
      <w:sz w:val="20"/>
      <w:u w:val="single"/>
    </w:rPr>
  </w:style>
  <w:style w:type="character" w:customStyle="1" w:styleId="StyleunderlineAsianTimesNewRomanBold">
    <w:name w:val="Style underline + (Asian) Times New Roman Bold"/>
    <w:rsid w:val="00A82C8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82C81"/>
    <w:rPr>
      <w:b/>
      <w:bCs/>
      <w:sz w:val="20"/>
      <w:u w:val="single"/>
      <w:bdr w:val="single" w:sz="4" w:space="0" w:color="auto" w:frame="1"/>
    </w:rPr>
  </w:style>
  <w:style w:type="character" w:customStyle="1" w:styleId="quotepeekbase">
    <w:name w:val="quotepeekbase"/>
    <w:rsid w:val="00A82C81"/>
  </w:style>
  <w:style w:type="character" w:customStyle="1" w:styleId="NormalCard">
    <w:name w:val="Normal Card"/>
    <w:uiPriority w:val="1"/>
    <w:qFormat/>
    <w:rsid w:val="00A82C81"/>
    <w:rPr>
      <w:rFonts w:ascii="Times New Roman" w:hAnsi="Times New Roman" w:cs="Times New Roman" w:hint="default"/>
      <w:sz w:val="24"/>
    </w:rPr>
  </w:style>
  <w:style w:type="character" w:customStyle="1" w:styleId="HighlightedUnderline0">
    <w:name w:val="Highlighted Underline"/>
    <w:uiPriority w:val="1"/>
    <w:qFormat/>
    <w:rsid w:val="00A82C81"/>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A82C81"/>
  </w:style>
  <w:style w:type="character" w:customStyle="1" w:styleId="Heading2Subtext">
    <w:name w:val="Heading 2 Subtext"/>
    <w:rsid w:val="00A82C81"/>
    <w:rPr>
      <w:rFonts w:ascii="Times New Roman" w:hAnsi="Times New Roman" w:cs="Times New Roman" w:hint="default"/>
      <w:sz w:val="16"/>
    </w:rPr>
  </w:style>
  <w:style w:type="character" w:customStyle="1" w:styleId="BoldUnderlineCharChar">
    <w:name w:val="BoldUnderline Char Char"/>
    <w:rsid w:val="00A82C81"/>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A82C81"/>
    <w:rPr>
      <w:rFonts w:ascii="Times New Roman" w:hAnsi="Times New Roman" w:cs="Times New Roman" w:hint="default"/>
      <w:sz w:val="18"/>
      <w:szCs w:val="18"/>
    </w:rPr>
  </w:style>
  <w:style w:type="character" w:customStyle="1" w:styleId="FontStyle505">
    <w:name w:val="Font Style505"/>
    <w:basedOn w:val="DefaultParagraphFont"/>
    <w:uiPriority w:val="99"/>
    <w:rsid w:val="00A82C81"/>
    <w:rPr>
      <w:rFonts w:ascii="Times New Roman" w:hAnsi="Times New Roman" w:cs="Times New Roman" w:hint="default"/>
      <w:sz w:val="18"/>
      <w:szCs w:val="18"/>
    </w:rPr>
  </w:style>
  <w:style w:type="character" w:customStyle="1" w:styleId="FontStyle514">
    <w:name w:val="Font Style514"/>
    <w:basedOn w:val="DefaultParagraphFont"/>
    <w:uiPriority w:val="99"/>
    <w:rsid w:val="00A82C81"/>
    <w:rPr>
      <w:rFonts w:ascii="Times New Roman" w:hAnsi="Times New Roman" w:cs="Times New Roman" w:hint="default"/>
      <w:sz w:val="14"/>
      <w:szCs w:val="14"/>
    </w:rPr>
  </w:style>
  <w:style w:type="character" w:customStyle="1" w:styleId="FontStyle500">
    <w:name w:val="Font Style500"/>
    <w:basedOn w:val="DefaultParagraphFont"/>
    <w:uiPriority w:val="99"/>
    <w:rsid w:val="00A82C81"/>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A82C8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82C81"/>
    <w:rPr>
      <w:rFonts w:ascii="Times New Roman" w:hAnsi="Times New Roman" w:cs="Times New Roman" w:hint="default"/>
      <w:b/>
      <w:bCs/>
      <w:sz w:val="22"/>
      <w:szCs w:val="22"/>
    </w:rPr>
  </w:style>
  <w:style w:type="character" w:customStyle="1" w:styleId="UnderlineStyleChar7">
    <w:name w:val="Underline Style Char7"/>
    <w:rsid w:val="00A82C81"/>
    <w:rPr>
      <w:rFonts w:ascii="Garamond" w:hAnsi="Garamond" w:hint="default"/>
      <w:sz w:val="22"/>
      <w:szCs w:val="24"/>
      <w:u w:val="single"/>
      <w:lang w:val="en-US" w:eastAsia="en-US" w:bidi="ar-SA"/>
    </w:rPr>
  </w:style>
  <w:style w:type="character" w:customStyle="1" w:styleId="StyleArial6ptBold">
    <w:name w:val="Style Arial 6 pt Bold"/>
    <w:rsid w:val="00A82C81"/>
    <w:rPr>
      <w:rFonts w:ascii="Arial" w:hAnsi="Arial" w:cs="Arial" w:hint="default"/>
      <w:bCs/>
      <w:sz w:val="12"/>
    </w:rPr>
  </w:style>
  <w:style w:type="character" w:customStyle="1" w:styleId="Heading2Char5">
    <w:name w:val="Heading 2 Char5"/>
    <w:rsid w:val="00A82C81"/>
    <w:rPr>
      <w:rFonts w:ascii="Garamond" w:hAnsi="Garamond" w:cs="Arial" w:hint="default"/>
      <w:b/>
      <w:bCs/>
      <w:iCs/>
      <w:sz w:val="24"/>
      <w:szCs w:val="28"/>
      <w:lang w:val="en-US" w:eastAsia="en-US" w:bidi="ar-SA"/>
    </w:rPr>
  </w:style>
  <w:style w:type="character" w:customStyle="1" w:styleId="underlining0">
    <w:name w:val="underlining"/>
    <w:rsid w:val="00A82C81"/>
    <w:rPr>
      <w:u w:val="single"/>
    </w:rPr>
  </w:style>
  <w:style w:type="character" w:customStyle="1" w:styleId="CharChar31">
    <w:name w:val="Char Char31"/>
    <w:rsid w:val="00A82C81"/>
    <w:rPr>
      <w:rFonts w:ascii="Arial" w:hAnsi="Arial" w:cs="Arial" w:hint="default"/>
      <w:b/>
      <w:bCs/>
      <w:iCs/>
      <w:lang w:val="en-US" w:eastAsia="en-US" w:bidi="ar-SA"/>
    </w:rPr>
  </w:style>
  <w:style w:type="character" w:customStyle="1" w:styleId="Subtitle2">
    <w:name w:val="Subtitle2"/>
    <w:rsid w:val="00A82C81"/>
  </w:style>
  <w:style w:type="character" w:customStyle="1" w:styleId="bioline">
    <w:name w:val="bioline"/>
    <w:rsid w:val="00A82C81"/>
  </w:style>
  <w:style w:type="character" w:customStyle="1" w:styleId="s2">
    <w:name w:val="s2"/>
    <w:rsid w:val="00A82C81"/>
  </w:style>
  <w:style w:type="character" w:customStyle="1" w:styleId="s4">
    <w:name w:val="s4"/>
    <w:rsid w:val="00A82C81"/>
  </w:style>
  <w:style w:type="character" w:customStyle="1" w:styleId="s5">
    <w:name w:val="s5"/>
    <w:rsid w:val="00A82C81"/>
  </w:style>
  <w:style w:type="character" w:customStyle="1" w:styleId="cap">
    <w:name w:val="cap"/>
    <w:rsid w:val="00A82C81"/>
  </w:style>
  <w:style w:type="character" w:customStyle="1" w:styleId="rightsnotice">
    <w:name w:val="rightsnotice"/>
    <w:rsid w:val="00A82C81"/>
  </w:style>
  <w:style w:type="character" w:customStyle="1" w:styleId="Caption1">
    <w:name w:val="Caption1"/>
    <w:rsid w:val="00A82C81"/>
  </w:style>
  <w:style w:type="character" w:customStyle="1" w:styleId="current-article">
    <w:name w:val="current-article"/>
    <w:rsid w:val="00A82C81"/>
  </w:style>
  <w:style w:type="character" w:customStyle="1" w:styleId="related-current-indicator">
    <w:name w:val="related-current-indicator"/>
    <w:rsid w:val="00A82C81"/>
  </w:style>
  <w:style w:type="character" w:customStyle="1" w:styleId="bylclear">
    <w:name w:val="bylclear"/>
    <w:rsid w:val="00A82C81"/>
  </w:style>
  <w:style w:type="character" w:customStyle="1" w:styleId="essaytext">
    <w:name w:val="essaytext"/>
    <w:rsid w:val="00A82C81"/>
  </w:style>
  <w:style w:type="character" w:customStyle="1" w:styleId="username">
    <w:name w:val="username"/>
    <w:rsid w:val="00A82C81"/>
  </w:style>
  <w:style w:type="character" w:customStyle="1" w:styleId="toplinks">
    <w:name w:val="toplinks"/>
    <w:rsid w:val="00A82C81"/>
  </w:style>
  <w:style w:type="character" w:customStyle="1" w:styleId="first-letter">
    <w:name w:val="first-letter"/>
    <w:rsid w:val="00A82C81"/>
  </w:style>
  <w:style w:type="character" w:customStyle="1" w:styleId="citationgenerated">
    <w:name w:val="citation generated"/>
    <w:rsid w:val="00A82C81"/>
  </w:style>
  <w:style w:type="character" w:customStyle="1" w:styleId="BoldandUnderlineCharCharCharChar">
    <w:name w:val="Bold and Underline Char Char Char Char"/>
    <w:rsid w:val="00A82C81"/>
    <w:rPr>
      <w:b/>
      <w:bCs w:val="0"/>
      <w:noProof w:val="0"/>
      <w:u w:val="single"/>
      <w:lang w:val="en-US" w:eastAsia="en-US" w:bidi="ar-SA"/>
    </w:rPr>
  </w:style>
  <w:style w:type="character" w:customStyle="1" w:styleId="FontStyle29">
    <w:name w:val="Font Style29"/>
    <w:uiPriority w:val="99"/>
    <w:rsid w:val="00A82C81"/>
    <w:rPr>
      <w:rFonts w:ascii="Arial" w:hAnsi="Arial" w:cs="Arial" w:hint="default"/>
      <w:sz w:val="14"/>
      <w:szCs w:val="14"/>
    </w:rPr>
  </w:style>
  <w:style w:type="character" w:customStyle="1" w:styleId="titles">
    <w:name w:val="titles"/>
    <w:rsid w:val="00A82C81"/>
  </w:style>
  <w:style w:type="character" w:customStyle="1" w:styleId="contentauthor">
    <w:name w:val="contentauthor"/>
    <w:rsid w:val="00A82C81"/>
  </w:style>
  <w:style w:type="character" w:customStyle="1" w:styleId="subarticleheader">
    <w:name w:val="subarticleheader"/>
    <w:rsid w:val="00A82C81"/>
  </w:style>
  <w:style w:type="character" w:customStyle="1" w:styleId="newstitle1">
    <w:name w:val="newstitle1"/>
    <w:rsid w:val="00A82C81"/>
  </w:style>
  <w:style w:type="character" w:customStyle="1" w:styleId="copy">
    <w:name w:val="copy"/>
    <w:rsid w:val="00A82C81"/>
  </w:style>
  <w:style w:type="character" w:customStyle="1" w:styleId="topheadline">
    <w:name w:val="topheadline"/>
    <w:rsid w:val="00A82C81"/>
  </w:style>
  <w:style w:type="character" w:customStyle="1" w:styleId="Stylereduce27pt">
    <w:name w:val="Style reduce2 + 7 pt"/>
    <w:rsid w:val="00A82C81"/>
    <w:rPr>
      <w:rFonts w:ascii="Times New Roman" w:hAnsi="Times New Roman" w:cs="Arial" w:hint="default"/>
      <w:color w:val="000000"/>
      <w:sz w:val="14"/>
      <w:szCs w:val="22"/>
    </w:rPr>
  </w:style>
  <w:style w:type="character" w:customStyle="1" w:styleId="srtitle">
    <w:name w:val="srtitle"/>
    <w:rsid w:val="00A82C81"/>
  </w:style>
  <w:style w:type="character" w:customStyle="1" w:styleId="st1">
    <w:name w:val="st1"/>
    <w:rsid w:val="00A82C81"/>
  </w:style>
  <w:style w:type="character" w:customStyle="1" w:styleId="StyleStyleGaramond">
    <w:name w:val="Style Style Garamond +"/>
    <w:rsid w:val="00A82C81"/>
    <w:rPr>
      <w:rFonts w:ascii="Garamond" w:hAnsi="Garamond" w:cs="Times New Roman" w:hint="default"/>
      <w:sz w:val="20"/>
    </w:rPr>
  </w:style>
  <w:style w:type="character" w:customStyle="1" w:styleId="quotechar0">
    <w:name w:val="quotechar"/>
    <w:rsid w:val="00A82C81"/>
  </w:style>
  <w:style w:type="character" w:customStyle="1" w:styleId="boldunderline2">
    <w:name w:val="boldunderline"/>
    <w:rsid w:val="00A82C81"/>
  </w:style>
  <w:style w:type="character" w:customStyle="1" w:styleId="Date11">
    <w:name w:val="Date11"/>
    <w:rsid w:val="00A82C81"/>
  </w:style>
  <w:style w:type="character" w:customStyle="1" w:styleId="sifr-alternate">
    <w:name w:val="sifr-alternate"/>
    <w:rsid w:val="00A82C81"/>
  </w:style>
  <w:style w:type="character" w:customStyle="1" w:styleId="artbody1">
    <w:name w:val="art_body1"/>
    <w:rsid w:val="00A82C81"/>
    <w:rPr>
      <w:rFonts w:ascii="Arial" w:hAnsi="Arial" w:cs="Arial" w:hint="default"/>
    </w:rPr>
  </w:style>
  <w:style w:type="character" w:customStyle="1" w:styleId="reality">
    <w:name w:val="reality"/>
    <w:rsid w:val="00A82C81"/>
  </w:style>
  <w:style w:type="character" w:customStyle="1" w:styleId="text2">
    <w:name w:val="text2"/>
    <w:rsid w:val="00A82C81"/>
  </w:style>
  <w:style w:type="character" w:customStyle="1" w:styleId="articlehead2">
    <w:name w:val="articlehead2"/>
    <w:rsid w:val="00A82C81"/>
  </w:style>
  <w:style w:type="character" w:customStyle="1" w:styleId="boldface">
    <w:name w:val="boldface"/>
    <w:rsid w:val="00A82C81"/>
  </w:style>
  <w:style w:type="character" w:customStyle="1" w:styleId="Boxout0">
    <w:name w:val="Boxout"/>
    <w:uiPriority w:val="1"/>
    <w:qFormat/>
    <w:rsid w:val="00A82C81"/>
    <w:rPr>
      <w:rFonts w:ascii="Calibri" w:hAnsi="Calibri" w:cs="Calibri" w:hint="default"/>
      <w:b/>
      <w:bCs/>
      <w:i w:val="0"/>
      <w:iCs/>
      <w:color w:val="auto"/>
      <w:sz w:val="20"/>
      <w:u w:val="single"/>
      <w:bdr w:val="none" w:sz="0" w:space="0" w:color="auto" w:frame="1"/>
      <w:shd w:val="clear" w:color="auto" w:fill="00FF00"/>
    </w:rPr>
  </w:style>
  <w:style w:type="character" w:customStyle="1" w:styleId="storydate0">
    <w:name w:val="storydate"/>
    <w:rsid w:val="00A82C81"/>
  </w:style>
  <w:style w:type="character" w:customStyle="1" w:styleId="creditwrap">
    <w:name w:val="creditwrap"/>
    <w:rsid w:val="00A82C81"/>
  </w:style>
  <w:style w:type="character" w:customStyle="1" w:styleId="DefaultChar1">
    <w:name w:val="Default Char1"/>
    <w:rsid w:val="00A82C81"/>
    <w:rPr>
      <w:noProof w:val="0"/>
      <w:color w:val="000000"/>
      <w:lang w:val="en-US" w:eastAsia="en-US" w:bidi="ar-SA"/>
    </w:rPr>
  </w:style>
  <w:style w:type="character" w:customStyle="1" w:styleId="copyrightdescription">
    <w:name w:val="copyrightdescription"/>
    <w:rsid w:val="00A82C81"/>
  </w:style>
  <w:style w:type="character" w:customStyle="1" w:styleId="ft01">
    <w:name w:val="ft01"/>
    <w:rsid w:val="00A82C81"/>
    <w:rPr>
      <w:rFonts w:ascii="Times" w:hAnsi="Times" w:cs="Times" w:hint="default"/>
      <w:color w:val="000000"/>
      <w:sz w:val="14"/>
      <w:szCs w:val="14"/>
    </w:rPr>
  </w:style>
  <w:style w:type="character" w:customStyle="1" w:styleId="ft11">
    <w:name w:val="ft11"/>
    <w:rsid w:val="00A82C81"/>
    <w:rPr>
      <w:rFonts w:ascii="Times" w:hAnsi="Times" w:cs="Times" w:hint="default"/>
      <w:color w:val="000000"/>
      <w:sz w:val="17"/>
      <w:szCs w:val="17"/>
    </w:rPr>
  </w:style>
  <w:style w:type="character" w:customStyle="1" w:styleId="ft21">
    <w:name w:val="ft21"/>
    <w:rsid w:val="00A82C81"/>
    <w:rPr>
      <w:rFonts w:ascii="Times" w:hAnsi="Times" w:cs="Times" w:hint="default"/>
      <w:color w:val="000000"/>
      <w:sz w:val="15"/>
      <w:szCs w:val="15"/>
    </w:rPr>
  </w:style>
  <w:style w:type="character" w:customStyle="1" w:styleId="ft31">
    <w:name w:val="ft31"/>
    <w:rsid w:val="00A82C81"/>
    <w:rPr>
      <w:rFonts w:ascii="Times" w:hAnsi="Times" w:cs="Times" w:hint="default"/>
      <w:color w:val="000000"/>
      <w:sz w:val="15"/>
      <w:szCs w:val="15"/>
    </w:rPr>
  </w:style>
  <w:style w:type="character" w:customStyle="1" w:styleId="ccs">
    <w:name w:val="c cs"/>
    <w:rsid w:val="00A82C81"/>
  </w:style>
  <w:style w:type="character" w:customStyle="1" w:styleId="UnderlinedEvChar">
    <w:name w:val="Underlined Ev Char"/>
    <w:rsid w:val="00A82C81"/>
    <w:rPr>
      <w:rFonts w:ascii="Times New Roman" w:eastAsia="Times New Roman" w:hAnsi="Times New Roman" w:cs="Times New Roman" w:hint="default"/>
      <w:szCs w:val="24"/>
      <w:u w:val="single"/>
    </w:rPr>
  </w:style>
  <w:style w:type="character" w:customStyle="1" w:styleId="dropshadow">
    <w:name w:val="dropshadow"/>
    <w:rsid w:val="00A82C81"/>
  </w:style>
  <w:style w:type="character" w:customStyle="1" w:styleId="d05ws">
    <w:name w:val="d05ws"/>
    <w:rsid w:val="00A82C81"/>
  </w:style>
  <w:style w:type="character" w:customStyle="1" w:styleId="rzibod">
    <w:name w:val="rzibod"/>
    <w:rsid w:val="00A82C81"/>
  </w:style>
  <w:style w:type="character" w:customStyle="1" w:styleId="headertext">
    <w:name w:val="headertext"/>
    <w:rsid w:val="00A82C81"/>
  </w:style>
  <w:style w:type="character" w:customStyle="1" w:styleId="endnote-reference">
    <w:name w:val="endnote-reference"/>
    <w:rsid w:val="00A82C81"/>
  </w:style>
  <w:style w:type="character" w:customStyle="1" w:styleId="officialsname">
    <w:name w:val="official_s_name"/>
    <w:rsid w:val="00A82C81"/>
  </w:style>
  <w:style w:type="character" w:customStyle="1" w:styleId="audience">
    <w:name w:val="audience"/>
    <w:rsid w:val="00A82C81"/>
  </w:style>
  <w:style w:type="character" w:customStyle="1" w:styleId="normalchar1">
    <w:name w:val="normal__char"/>
    <w:rsid w:val="00A82C81"/>
  </w:style>
  <w:style w:type="character" w:customStyle="1" w:styleId="hyperlink002cheading0020100200028block0020title0029char">
    <w:name w:val="hyperlink_002cheading_00201_0020_0028block_0020title_0029__char"/>
    <w:rsid w:val="00A82C81"/>
  </w:style>
  <w:style w:type="character" w:customStyle="1" w:styleId="underline002cstyle0020bold0020underlinechar">
    <w:name w:val="underline_002cstyle_0020bold_0020underline__char"/>
    <w:rsid w:val="00A82C81"/>
  </w:style>
  <w:style w:type="character" w:customStyle="1" w:styleId="copyboldblack">
    <w:name w:val="copyboldblack"/>
    <w:rsid w:val="00A82C81"/>
  </w:style>
  <w:style w:type="character" w:customStyle="1" w:styleId="copybold">
    <w:name w:val="copybold"/>
    <w:rsid w:val="00A82C81"/>
  </w:style>
  <w:style w:type="character" w:customStyle="1" w:styleId="articlebegin">
    <w:name w:val="articlebegin"/>
    <w:rsid w:val="00A82C81"/>
  </w:style>
  <w:style w:type="character" w:customStyle="1" w:styleId="mediaoverlay">
    <w:name w:val="mediaoverlay"/>
    <w:rsid w:val="00A82C81"/>
  </w:style>
  <w:style w:type="character" w:customStyle="1" w:styleId="blogcaption">
    <w:name w:val="blog_caption"/>
    <w:rsid w:val="00A82C81"/>
  </w:style>
  <w:style w:type="character" w:customStyle="1" w:styleId="commnet-abuzz">
    <w:name w:val="commnet-abuzz"/>
    <w:rsid w:val="00A82C81"/>
  </w:style>
  <w:style w:type="character" w:customStyle="1" w:styleId="fbconnectbuttontext">
    <w:name w:val="fbconnectbutton_text"/>
    <w:rsid w:val="00A82C81"/>
  </w:style>
  <w:style w:type="character" w:customStyle="1" w:styleId="fbsharecountinner">
    <w:name w:val="fb_share_count_inner"/>
    <w:rsid w:val="00A82C81"/>
  </w:style>
  <w:style w:type="character" w:customStyle="1" w:styleId="stbuttontext">
    <w:name w:val="stbuttontext"/>
    <w:rsid w:val="00A82C81"/>
  </w:style>
  <w:style w:type="character" w:customStyle="1" w:styleId="grey">
    <w:name w:val="grey"/>
    <w:rsid w:val="00A82C81"/>
  </w:style>
  <w:style w:type="character" w:customStyle="1" w:styleId="bdx">
    <w:name w:val="bdx"/>
    <w:rsid w:val="00A82C81"/>
  </w:style>
  <w:style w:type="character" w:customStyle="1" w:styleId="bdl">
    <w:name w:val="bdl"/>
    <w:rsid w:val="00A82C81"/>
  </w:style>
  <w:style w:type="character" w:customStyle="1" w:styleId="breadcrumbitemcurrent">
    <w:name w:val="breadcrumbitemcurrent"/>
    <w:rsid w:val="00A82C81"/>
  </w:style>
  <w:style w:type="character" w:customStyle="1" w:styleId="bbl">
    <w:name w:val="bbl"/>
    <w:rsid w:val="00A82C81"/>
  </w:style>
  <w:style w:type="character" w:customStyle="1" w:styleId="Date2">
    <w:name w:val="Date2"/>
    <w:rsid w:val="00A82C81"/>
  </w:style>
  <w:style w:type="character" w:customStyle="1" w:styleId="itxtnewhookspan">
    <w:name w:val="itxtnewhookspan"/>
    <w:rsid w:val="00A82C81"/>
  </w:style>
  <w:style w:type="character" w:customStyle="1" w:styleId="gstxthlt">
    <w:name w:val="gstxt_hlt"/>
    <w:rsid w:val="00A82C81"/>
  </w:style>
  <w:style w:type="character" w:customStyle="1" w:styleId="SubtleEmphasis1">
    <w:name w:val="Subtle Emphasis1"/>
    <w:uiPriority w:val="19"/>
    <w:qFormat/>
    <w:rsid w:val="00A82C81"/>
    <w:rPr>
      <w:rFonts w:ascii="Times New Roman" w:hAnsi="Times New Roman" w:cs="Times New Roman" w:hint="default"/>
      <w:b/>
      <w:bCs w:val="0"/>
      <w:iCs/>
      <w:color w:val="auto"/>
      <w:sz w:val="22"/>
    </w:rPr>
  </w:style>
  <w:style w:type="character" w:customStyle="1" w:styleId="StyleBoldRed">
    <w:name w:val="Style Bold Red"/>
    <w:rsid w:val="00A82C81"/>
    <w:rPr>
      <w:b/>
      <w:bCs/>
      <w:color w:val="auto"/>
    </w:rPr>
  </w:style>
  <w:style w:type="character" w:customStyle="1" w:styleId="StyleTimesNewRoman8pt">
    <w:name w:val="Style Times New Roman 8 pt"/>
    <w:rsid w:val="00A82C81"/>
    <w:rPr>
      <w:rFonts w:ascii="Georgia" w:hAnsi="Georgia" w:hint="default"/>
      <w:sz w:val="16"/>
    </w:rPr>
  </w:style>
  <w:style w:type="character" w:customStyle="1" w:styleId="StyleStyleThickunderlineBold1">
    <w:name w:val="Style Style Thick underline + Bold1"/>
    <w:rsid w:val="00A82C81"/>
    <w:rPr>
      <w:b/>
      <w:bCs/>
      <w:u w:val="thick"/>
    </w:rPr>
  </w:style>
  <w:style w:type="character" w:customStyle="1" w:styleId="StyleUnderline2">
    <w:name w:val="Style Underline2"/>
    <w:rsid w:val="00A82C81"/>
    <w:rPr>
      <w:u w:val="single"/>
    </w:rPr>
  </w:style>
  <w:style w:type="character" w:customStyle="1" w:styleId="smallcaps">
    <w:name w:val="smallcaps"/>
    <w:rsid w:val="00A82C81"/>
  </w:style>
  <w:style w:type="character" w:customStyle="1" w:styleId="goldbldtext">
    <w:name w:val="goldbldtext"/>
    <w:rsid w:val="00A82C81"/>
  </w:style>
  <w:style w:type="character" w:customStyle="1" w:styleId="cardshighlight0">
    <w:name w:val="cardshighlight"/>
    <w:rsid w:val="00A82C81"/>
  </w:style>
  <w:style w:type="character" w:customStyle="1" w:styleId="cardsfont12pt1">
    <w:name w:val="cardsfont12pt"/>
    <w:rsid w:val="00A82C81"/>
  </w:style>
  <w:style w:type="character" w:customStyle="1" w:styleId="ft6">
    <w:name w:val="ft6"/>
    <w:rsid w:val="00A82C81"/>
  </w:style>
  <w:style w:type="character" w:customStyle="1" w:styleId="kicker">
    <w:name w:val="kicker"/>
    <w:rsid w:val="00A82C81"/>
  </w:style>
  <w:style w:type="character" w:customStyle="1" w:styleId="daystmp">
    <w:name w:val="daystmp"/>
    <w:rsid w:val="00A82C81"/>
  </w:style>
  <w:style w:type="character" w:customStyle="1" w:styleId="cardsfont12ptchar">
    <w:name w:val="cardsfont12ptchar"/>
    <w:rsid w:val="00A82C81"/>
  </w:style>
  <w:style w:type="character" w:customStyle="1" w:styleId="gal">
    <w:name w:val="gal"/>
    <w:rsid w:val="00A82C81"/>
  </w:style>
  <w:style w:type="character" w:customStyle="1" w:styleId="imagedateline">
    <w:name w:val="image_dateline"/>
    <w:rsid w:val="00A82C81"/>
  </w:style>
  <w:style w:type="character" w:customStyle="1" w:styleId="authordatecharchar">
    <w:name w:val="authordatecharchar"/>
    <w:rsid w:val="00A82C81"/>
  </w:style>
  <w:style w:type="character" w:customStyle="1" w:styleId="style1char0">
    <w:name w:val="style1char"/>
    <w:rsid w:val="00A82C81"/>
  </w:style>
  <w:style w:type="character" w:customStyle="1" w:styleId="tagcharchar0">
    <w:name w:val="tagcharchar"/>
    <w:rsid w:val="00A82C81"/>
  </w:style>
  <w:style w:type="character" w:customStyle="1" w:styleId="underlinedcharchar2">
    <w:name w:val="underlinedcharchar"/>
    <w:rsid w:val="00A82C81"/>
  </w:style>
  <w:style w:type="character" w:customStyle="1" w:styleId="BoxedChar">
    <w:name w:val="Boxed Char"/>
    <w:rsid w:val="00A82C81"/>
    <w:rPr>
      <w:rFonts w:ascii="Arial Narrow" w:hAnsi="Arial Narrow" w:hint="default"/>
      <w:b/>
      <w:bCs w:val="0"/>
      <w:sz w:val="18"/>
      <w:bdr w:val="single" w:sz="6" w:space="0" w:color="auto" w:frame="1"/>
    </w:rPr>
  </w:style>
  <w:style w:type="character" w:customStyle="1" w:styleId="Style11ptUnderline2">
    <w:name w:val="Style 11 pt Underline2"/>
    <w:rsid w:val="00A82C81"/>
    <w:rPr>
      <w:sz w:val="20"/>
      <w:u w:val="single"/>
    </w:rPr>
  </w:style>
  <w:style w:type="character" w:customStyle="1" w:styleId="Style11ptBoldUnderline2">
    <w:name w:val="Style 11 pt Bold Underline2"/>
    <w:rsid w:val="00A82C81"/>
    <w:rPr>
      <w:b/>
      <w:bCs/>
      <w:sz w:val="20"/>
      <w:u w:val="single"/>
    </w:rPr>
  </w:style>
  <w:style w:type="character" w:customStyle="1" w:styleId="Styleunderline11ptBoldBorderSinglesolidlineAuto">
    <w:name w:val="Style underline + 11 pt Bold Border: : (Single solid line Auto ..."/>
    <w:rsid w:val="00A82C81"/>
    <w:rPr>
      <w:b/>
      <w:bCs/>
      <w:sz w:val="20"/>
      <w:u w:val="single"/>
      <w:bdr w:val="single" w:sz="4" w:space="0" w:color="auto" w:frame="1"/>
    </w:rPr>
  </w:style>
  <w:style w:type="character" w:customStyle="1" w:styleId="cardCharCharChar1">
    <w:name w:val="card Char Char Char1"/>
    <w:rsid w:val="00A82C81"/>
    <w:rPr>
      <w:lang w:val="en-US" w:eastAsia="en-US" w:bidi="ar-SA"/>
    </w:rPr>
  </w:style>
  <w:style w:type="character" w:customStyle="1" w:styleId="authors1">
    <w:name w:val="authors1"/>
    <w:rsid w:val="00A82C81"/>
    <w:rPr>
      <w:rFonts w:ascii="Verdana" w:hAnsi="Verdana" w:hint="default"/>
      <w:b/>
      <w:bCs/>
      <w:color w:val="006699"/>
      <w:sz w:val="20"/>
      <w:szCs w:val="20"/>
    </w:rPr>
  </w:style>
  <w:style w:type="character" w:customStyle="1" w:styleId="headlinesectionlarge">
    <w:name w:val="headline_section_large"/>
    <w:rsid w:val="00A82C81"/>
  </w:style>
  <w:style w:type="character" w:customStyle="1" w:styleId="Styleunderline11ptBlack">
    <w:name w:val="Style underline + 11 pt Black"/>
    <w:rsid w:val="00A82C81"/>
    <w:rPr>
      <w:color w:val="000000"/>
      <w:sz w:val="20"/>
      <w:u w:val="single"/>
    </w:rPr>
  </w:style>
  <w:style w:type="character" w:customStyle="1" w:styleId="Styleunderline11ptBoldBlack">
    <w:name w:val="Style underline + 11 pt Bold Black"/>
    <w:rsid w:val="00A82C81"/>
    <w:rPr>
      <w:b/>
      <w:bCs/>
      <w:color w:val="000000"/>
      <w:sz w:val="20"/>
      <w:u w:val="single"/>
    </w:rPr>
  </w:style>
  <w:style w:type="character" w:customStyle="1" w:styleId="Style11ptBoldBlackUnderlineBorderSinglesolidline">
    <w:name w:val="Style 11 pt Bold Black Underline Border: : (Single solid line ..."/>
    <w:rsid w:val="00A82C81"/>
    <w:rPr>
      <w:b/>
      <w:bCs/>
      <w:color w:val="000000"/>
      <w:sz w:val="20"/>
      <w:u w:val="single"/>
      <w:bdr w:val="single" w:sz="4" w:space="0" w:color="auto" w:frame="1"/>
    </w:rPr>
  </w:style>
  <w:style w:type="character" w:customStyle="1" w:styleId="StyleLatinMeridien-Italic11ptItalicUnderline">
    <w:name w:val="Style (Latin) Meridien-Italic 11 pt Italic Underline"/>
    <w:rsid w:val="00A82C81"/>
    <w:rPr>
      <w:rFonts w:ascii="Meridien-Italic" w:hAnsi="Meridien-Italic" w:hint="default"/>
      <w:i/>
      <w:iCs/>
      <w:sz w:val="20"/>
      <w:u w:val="single"/>
    </w:rPr>
  </w:style>
  <w:style w:type="character" w:customStyle="1" w:styleId="titleauthoretc">
    <w:name w:val="titleauthoretc"/>
    <w:rsid w:val="00A82C81"/>
  </w:style>
  <w:style w:type="character" w:customStyle="1" w:styleId="labeltext">
    <w:name w:val="labeltext"/>
    <w:rsid w:val="00A82C81"/>
  </w:style>
  <w:style w:type="character" w:customStyle="1" w:styleId="viewlink">
    <w:name w:val="viewlink"/>
    <w:rsid w:val="00A82C81"/>
  </w:style>
  <w:style w:type="character" w:customStyle="1" w:styleId="share">
    <w:name w:val="share"/>
    <w:rsid w:val="00A82C81"/>
  </w:style>
  <w:style w:type="character" w:customStyle="1" w:styleId="inlinkchart">
    <w:name w:val="inlink_chart"/>
    <w:rsid w:val="00A82C81"/>
  </w:style>
  <w:style w:type="character" w:customStyle="1" w:styleId="underLight">
    <w:name w:val="underLight"/>
    <w:uiPriority w:val="1"/>
    <w:qFormat/>
    <w:rsid w:val="00A82C8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author-rss">
    <w:name w:val="author-rss"/>
    <w:rsid w:val="00A82C81"/>
  </w:style>
  <w:style w:type="character" w:customStyle="1" w:styleId="fbsharecountwrapper">
    <w:name w:val="fb_share_count_wrapper"/>
    <w:rsid w:val="00A82C81"/>
  </w:style>
  <w:style w:type="character" w:customStyle="1" w:styleId="fbbuttontext">
    <w:name w:val="fb_button_text"/>
    <w:rsid w:val="00A82C81"/>
  </w:style>
  <w:style w:type="character" w:customStyle="1" w:styleId="linktotop">
    <w:name w:val="linktotop"/>
    <w:rsid w:val="00A82C81"/>
  </w:style>
  <w:style w:type="character" w:customStyle="1" w:styleId="maintextbldleft">
    <w:name w:val="maintextbldleft"/>
    <w:rsid w:val="00A82C81"/>
  </w:style>
  <w:style w:type="character" w:customStyle="1" w:styleId="descriptionstyle1block">
    <w:name w:val="description style1 block"/>
    <w:rsid w:val="00A82C81"/>
  </w:style>
  <w:style w:type="character" w:customStyle="1" w:styleId="gutter-right-1">
    <w:name w:val="gutter-right-1"/>
    <w:basedOn w:val="DefaultParagraphFont"/>
    <w:rsid w:val="00A82C81"/>
  </w:style>
  <w:style w:type="character" w:customStyle="1" w:styleId="Header11">
    <w:name w:val="Header11"/>
    <w:rsid w:val="00A82C81"/>
  </w:style>
  <w:style w:type="character" w:customStyle="1" w:styleId="posa">
    <w:name w:val="pos(a)"/>
    <w:basedOn w:val="DefaultParagraphFont"/>
    <w:rsid w:val="00A82C81"/>
  </w:style>
  <w:style w:type="character" w:customStyle="1" w:styleId="u-hiddeninnarrowenv">
    <w:name w:val="u-hiddeninnarrowenv"/>
    <w:basedOn w:val="DefaultParagraphFont"/>
    <w:rsid w:val="00A82C81"/>
  </w:style>
  <w:style w:type="character" w:customStyle="1" w:styleId="followbutton-bird">
    <w:name w:val="followbutton-bird"/>
    <w:basedOn w:val="DefaultParagraphFont"/>
    <w:rsid w:val="00A82C81"/>
  </w:style>
  <w:style w:type="character" w:customStyle="1" w:styleId="tweetauthor-name">
    <w:name w:val="tweetauthor-name"/>
    <w:basedOn w:val="DefaultParagraphFont"/>
    <w:rsid w:val="00A82C81"/>
  </w:style>
  <w:style w:type="character" w:customStyle="1" w:styleId="tweetauthor-verifiedbadge">
    <w:name w:val="tweetauthor-verifiedbadge"/>
    <w:basedOn w:val="DefaultParagraphFont"/>
    <w:rsid w:val="00A82C81"/>
  </w:style>
  <w:style w:type="character" w:customStyle="1" w:styleId="tweetauthor-screenname">
    <w:name w:val="tweetauthor-screenname"/>
    <w:basedOn w:val="DefaultParagraphFont"/>
    <w:rsid w:val="00A82C81"/>
  </w:style>
  <w:style w:type="character" w:customStyle="1" w:styleId="u-hiddenvisually">
    <w:name w:val="u-hiddenvisually"/>
    <w:basedOn w:val="DefaultParagraphFont"/>
    <w:rsid w:val="00A82C81"/>
  </w:style>
  <w:style w:type="character" w:customStyle="1" w:styleId="tweetaction-stat">
    <w:name w:val="tweetaction-stat"/>
    <w:basedOn w:val="DefaultParagraphFont"/>
    <w:rsid w:val="00A82C81"/>
  </w:style>
  <w:style w:type="character" w:customStyle="1" w:styleId="related">
    <w:name w:val="related"/>
    <w:basedOn w:val="DefaultParagraphFont"/>
    <w:rsid w:val="00A82C81"/>
  </w:style>
  <w:style w:type="character" w:customStyle="1" w:styleId="related-content">
    <w:name w:val="related-content"/>
    <w:basedOn w:val="DefaultParagraphFont"/>
    <w:rsid w:val="00A82C81"/>
  </w:style>
  <w:style w:type="character" w:customStyle="1" w:styleId="name-of-author">
    <w:name w:val="name-of-author"/>
    <w:basedOn w:val="DefaultParagraphFont"/>
    <w:rsid w:val="00A82C81"/>
  </w:style>
  <w:style w:type="character" w:customStyle="1" w:styleId="first-name">
    <w:name w:val="first-name"/>
    <w:basedOn w:val="DefaultParagraphFont"/>
    <w:rsid w:val="00A82C81"/>
  </w:style>
  <w:style w:type="character" w:customStyle="1" w:styleId="last-name">
    <w:name w:val="last-name"/>
    <w:basedOn w:val="DefaultParagraphFont"/>
    <w:rsid w:val="00A82C81"/>
  </w:style>
  <w:style w:type="character" w:customStyle="1" w:styleId="caption10">
    <w:name w:val="caption1"/>
    <w:basedOn w:val="DefaultParagraphFont"/>
    <w:rsid w:val="00A82C81"/>
  </w:style>
  <w:style w:type="character" w:customStyle="1" w:styleId="recirc-text">
    <w:name w:val="&quot;recirc-text”"/>
    <w:basedOn w:val="DefaultParagraphFont"/>
    <w:rsid w:val="00A82C81"/>
  </w:style>
  <w:style w:type="character" w:customStyle="1" w:styleId="video-icon">
    <w:name w:val="video-icon"/>
    <w:basedOn w:val="DefaultParagraphFont"/>
    <w:rsid w:val="00A82C81"/>
  </w:style>
  <w:style w:type="character" w:customStyle="1" w:styleId="powa-shot-play-btn-text">
    <w:name w:val="powa-shot-play-btn-text"/>
    <w:basedOn w:val="DefaultParagraphFont"/>
    <w:rsid w:val="00A82C81"/>
  </w:style>
  <w:style w:type="character" w:customStyle="1" w:styleId="powa-shot-click">
    <w:name w:val="powa-shot-click"/>
    <w:basedOn w:val="DefaultParagraphFont"/>
    <w:rsid w:val="00A82C81"/>
  </w:style>
  <w:style w:type="character" w:customStyle="1" w:styleId="wpv-blurb">
    <w:name w:val="wpv-blurb"/>
    <w:basedOn w:val="DefaultParagraphFont"/>
    <w:rsid w:val="00A82C81"/>
  </w:style>
  <w:style w:type="character" w:customStyle="1" w:styleId="HeaderChar3">
    <w:name w:val="Header Char3"/>
    <w:basedOn w:val="DefaultParagraphFont"/>
    <w:uiPriority w:val="99"/>
    <w:semiHidden/>
    <w:rsid w:val="00A82C81"/>
    <w:rPr>
      <w:rFonts w:ascii="Calibri" w:hAnsi="Calibri" w:cs="Calibri"/>
    </w:rPr>
  </w:style>
  <w:style w:type="paragraph" w:styleId="ListBullet">
    <w:name w:val="List Bullet"/>
    <w:basedOn w:val="Normal"/>
    <w:link w:val="ListBulletChar"/>
    <w:uiPriority w:val="99"/>
    <w:unhideWhenUsed/>
    <w:rsid w:val="00A82C81"/>
    <w:pPr>
      <w:tabs>
        <w:tab w:val="num" w:pos="360"/>
      </w:tabs>
      <w:ind w:left="360" w:hanging="360"/>
      <w:contextualSpacing/>
    </w:pPr>
    <w:rPr>
      <w:rFonts w:eastAsia="Calibri"/>
    </w:rPr>
  </w:style>
  <w:style w:type="table" w:styleId="MediumGrid1">
    <w:name w:val="Medium Grid 1"/>
    <w:basedOn w:val="TableNormal"/>
    <w:uiPriority w:val="67"/>
    <w:rsid w:val="00A82C8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
    <w:name w:val="No List1111"/>
    <w:next w:val="NoList"/>
    <w:uiPriority w:val="99"/>
    <w:semiHidden/>
    <w:unhideWhenUsed/>
    <w:rsid w:val="00A82C81"/>
  </w:style>
  <w:style w:type="numbering" w:customStyle="1" w:styleId="NoList11111">
    <w:name w:val="No List11111"/>
    <w:next w:val="NoList"/>
    <w:uiPriority w:val="99"/>
    <w:semiHidden/>
    <w:unhideWhenUsed/>
    <w:rsid w:val="00A82C81"/>
  </w:style>
  <w:style w:type="numbering" w:customStyle="1" w:styleId="NoList111111">
    <w:name w:val="No List111111"/>
    <w:next w:val="NoList"/>
    <w:uiPriority w:val="99"/>
    <w:semiHidden/>
    <w:unhideWhenUsed/>
    <w:rsid w:val="00A82C81"/>
  </w:style>
  <w:style w:type="numbering" w:customStyle="1" w:styleId="NoList1111111">
    <w:name w:val="No List1111111"/>
    <w:next w:val="NoList"/>
    <w:uiPriority w:val="99"/>
    <w:semiHidden/>
    <w:unhideWhenUsed/>
    <w:rsid w:val="00A82C81"/>
  </w:style>
  <w:style w:type="numbering" w:customStyle="1" w:styleId="NoList11111111">
    <w:name w:val="No List11111111"/>
    <w:next w:val="NoList"/>
    <w:uiPriority w:val="99"/>
    <w:semiHidden/>
    <w:unhideWhenUsed/>
    <w:rsid w:val="00A82C81"/>
  </w:style>
  <w:style w:type="numbering" w:customStyle="1" w:styleId="NoList111111111">
    <w:name w:val="No List111111111"/>
    <w:next w:val="NoList"/>
    <w:uiPriority w:val="99"/>
    <w:semiHidden/>
    <w:unhideWhenUsed/>
    <w:rsid w:val="00A82C81"/>
  </w:style>
  <w:style w:type="numbering" w:customStyle="1" w:styleId="NoList1111111111">
    <w:name w:val="No List1111111111"/>
    <w:next w:val="NoList"/>
    <w:uiPriority w:val="99"/>
    <w:semiHidden/>
    <w:unhideWhenUsed/>
    <w:rsid w:val="00A82C81"/>
  </w:style>
  <w:style w:type="numbering" w:customStyle="1" w:styleId="NoList11111111111">
    <w:name w:val="No List11111111111"/>
    <w:next w:val="NoList"/>
    <w:uiPriority w:val="99"/>
    <w:semiHidden/>
    <w:unhideWhenUsed/>
    <w:rsid w:val="00A82C81"/>
  </w:style>
  <w:style w:type="numbering" w:customStyle="1" w:styleId="NoList111111111111">
    <w:name w:val="No List111111111111"/>
    <w:next w:val="NoList"/>
    <w:uiPriority w:val="99"/>
    <w:semiHidden/>
    <w:unhideWhenUsed/>
    <w:rsid w:val="00A82C81"/>
  </w:style>
  <w:style w:type="numbering" w:customStyle="1" w:styleId="NoList1111111111111">
    <w:name w:val="No List1111111111111"/>
    <w:next w:val="NoList"/>
    <w:uiPriority w:val="99"/>
    <w:semiHidden/>
    <w:unhideWhenUsed/>
    <w:rsid w:val="00A82C81"/>
  </w:style>
  <w:style w:type="numbering" w:customStyle="1" w:styleId="NoList11111111111111">
    <w:name w:val="No List11111111111111"/>
    <w:next w:val="NoList"/>
    <w:uiPriority w:val="99"/>
    <w:semiHidden/>
    <w:unhideWhenUsed/>
    <w:rsid w:val="00A82C81"/>
  </w:style>
  <w:style w:type="numbering" w:customStyle="1" w:styleId="NoList111111111111111">
    <w:name w:val="No List111111111111111"/>
    <w:next w:val="NoList"/>
    <w:uiPriority w:val="99"/>
    <w:semiHidden/>
    <w:unhideWhenUsed/>
    <w:rsid w:val="00A82C81"/>
  </w:style>
  <w:style w:type="numbering" w:customStyle="1" w:styleId="NoList1111111111111111">
    <w:name w:val="No List1111111111111111"/>
    <w:next w:val="NoList"/>
    <w:uiPriority w:val="99"/>
    <w:semiHidden/>
    <w:unhideWhenUsed/>
    <w:rsid w:val="00A82C81"/>
  </w:style>
  <w:style w:type="numbering" w:customStyle="1" w:styleId="NoList11111111111111111">
    <w:name w:val="No List11111111111111111"/>
    <w:next w:val="NoList"/>
    <w:uiPriority w:val="99"/>
    <w:semiHidden/>
    <w:unhideWhenUsed/>
    <w:rsid w:val="00A82C81"/>
  </w:style>
  <w:style w:type="character" w:customStyle="1" w:styleId="FontStyle220">
    <w:name w:val="Font Style220"/>
    <w:basedOn w:val="DefaultParagraphFont"/>
    <w:uiPriority w:val="99"/>
    <w:rsid w:val="00A82C81"/>
    <w:rPr>
      <w:rFonts w:ascii="Candara" w:hAnsi="Candara" w:cs="Candara" w:hint="default"/>
      <w:i/>
      <w:iCs/>
      <w:sz w:val="18"/>
      <w:szCs w:val="18"/>
    </w:rPr>
  </w:style>
  <w:style w:type="character" w:customStyle="1" w:styleId="FontStyle290">
    <w:name w:val="Font Style290"/>
    <w:basedOn w:val="DefaultParagraphFont"/>
    <w:uiPriority w:val="99"/>
    <w:rsid w:val="00A82C8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82C81"/>
    <w:rPr>
      <w:rFonts w:ascii="Arial" w:hAnsi="Arial" w:cs="Arial"/>
      <w:b/>
      <w:bCs/>
      <w:sz w:val="16"/>
      <w:szCs w:val="16"/>
    </w:rPr>
  </w:style>
  <w:style w:type="character" w:customStyle="1" w:styleId="m-4364835325198423527gmail-m-487226309709519571m8778339509743264076gmail-style13ptbold">
    <w:name w:val="m_-4364835325198423527gmail-m_-487226309709519571m_8778339509743264076gmail-style13ptbold"/>
    <w:basedOn w:val="DefaultParagraphFont"/>
    <w:rsid w:val="00A82C81"/>
  </w:style>
  <w:style w:type="character" w:customStyle="1" w:styleId="m-4364835325198423527gmail-m-487226309709519571m8778339509743264076gmail-styleunderline">
    <w:name w:val="m_-4364835325198423527gmail-m_-487226309709519571m_8778339509743264076gmail-styleunderline"/>
    <w:basedOn w:val="DefaultParagraphFont"/>
    <w:rsid w:val="00A82C81"/>
  </w:style>
  <w:style w:type="character" w:customStyle="1" w:styleId="UnresolvedMention2">
    <w:name w:val="Unresolved Mention2"/>
    <w:basedOn w:val="DefaultParagraphFont"/>
    <w:uiPriority w:val="99"/>
    <w:unhideWhenUsed/>
    <w:rsid w:val="00A82C81"/>
    <w:rPr>
      <w:color w:val="605E5C"/>
      <w:shd w:val="clear" w:color="auto" w:fill="E1DFDD"/>
    </w:rPr>
  </w:style>
  <w:style w:type="paragraph" w:customStyle="1" w:styleId="msonormal0">
    <w:name w:val="msonormal"/>
    <w:basedOn w:val="Normal"/>
    <w:rsid w:val="00A82C81"/>
    <w:rPr>
      <w:rFonts w:ascii="Times New Roman" w:hAnsi="Times New Roman" w:cs="Times New Roman"/>
      <w:sz w:val="24"/>
    </w:rPr>
  </w:style>
  <w:style w:type="paragraph" w:customStyle="1" w:styleId="body-para">
    <w:name w:val="body-para"/>
    <w:basedOn w:val="Normal"/>
    <w:rsid w:val="00A82C81"/>
    <w:pPr>
      <w:spacing w:before="100" w:beforeAutospacing="1" w:after="100" w:afterAutospacing="1"/>
    </w:pPr>
    <w:rPr>
      <w:rFonts w:ascii="Times New Roman" w:eastAsia="Times New Roman" w:hAnsi="Times New Roman" w:cs="Times New Roman"/>
      <w:sz w:val="24"/>
    </w:rPr>
  </w:style>
  <w:style w:type="character" w:customStyle="1" w:styleId="first-line">
    <w:name w:val="first-line"/>
    <w:basedOn w:val="DefaultParagraphFont"/>
    <w:rsid w:val="00A82C81"/>
  </w:style>
  <w:style w:type="character" w:customStyle="1" w:styleId="gmail-style13ptbold">
    <w:name w:val="gmail-style13ptbold"/>
    <w:basedOn w:val="DefaultParagraphFont"/>
    <w:rsid w:val="00A82C81"/>
  </w:style>
  <w:style w:type="character" w:customStyle="1" w:styleId="costarpage">
    <w:name w:val="co_starpage"/>
    <w:basedOn w:val="DefaultParagraphFont"/>
    <w:rsid w:val="00A82C81"/>
  </w:style>
  <w:style w:type="character" w:customStyle="1" w:styleId="cosearchterm">
    <w:name w:val="co_searchterm"/>
    <w:basedOn w:val="DefaultParagraphFont"/>
    <w:rsid w:val="00A82C81"/>
  </w:style>
  <w:style w:type="character" w:customStyle="1" w:styleId="cite5">
    <w:name w:val="cite"/>
    <w:rsid w:val="00A82C81"/>
    <w:rPr>
      <w:rFonts w:ascii="Times New Roman" w:hAnsi="Times New Roman"/>
      <w:b/>
      <w:sz w:val="24"/>
    </w:rPr>
  </w:style>
  <w:style w:type="character" w:customStyle="1" w:styleId="2">
    <w:name w:val="2"/>
    <w:rsid w:val="00A82C81"/>
    <w:rPr>
      <w:rFonts w:cs="Arial"/>
      <w:bCs/>
      <w:sz w:val="20"/>
      <w:u w:val="single"/>
      <w:lang w:val="en-US" w:eastAsia="en-US" w:bidi="ar-SA"/>
    </w:rPr>
  </w:style>
  <w:style w:type="character" w:customStyle="1" w:styleId="TitleChar2">
    <w:name w:val="Title Char2"/>
    <w:basedOn w:val="DefaultParagraphFont"/>
    <w:uiPriority w:val="10"/>
    <w:qFormat/>
    <w:locked/>
    <w:rsid w:val="00A82C81"/>
    <w:rPr>
      <w:b/>
      <w:bCs/>
      <w:u w:val="single"/>
    </w:rPr>
  </w:style>
  <w:style w:type="character" w:customStyle="1" w:styleId="TagsChar1">
    <w:name w:val="Tags Char1"/>
    <w:basedOn w:val="DefaultParagraphFont"/>
    <w:rsid w:val="00A82C81"/>
    <w:rPr>
      <w:rFonts w:ascii="Arial Narrow" w:hAnsi="Arial Narrow"/>
      <w:b/>
      <w:noProof w:val="0"/>
      <w:sz w:val="22"/>
      <w:szCs w:val="60"/>
      <w:lang w:val="en-US" w:eastAsia="en-US" w:bidi="ar-SA"/>
    </w:rPr>
  </w:style>
  <w:style w:type="character" w:customStyle="1" w:styleId="m1650200246007805466gmail-style13ptbold">
    <w:name w:val="m_1650200246007805466gmail-style13ptbold"/>
    <w:basedOn w:val="DefaultParagraphFont"/>
    <w:rsid w:val="00A82C81"/>
  </w:style>
  <w:style w:type="character" w:customStyle="1" w:styleId="m1650200246007805466gmail-styleunderline">
    <w:name w:val="m_1650200246007805466gmail-styleunderline"/>
    <w:basedOn w:val="DefaultParagraphFont"/>
    <w:rsid w:val="00A82C81"/>
  </w:style>
  <w:style w:type="paragraph" w:customStyle="1" w:styleId="removeTag">
    <w:name w:val="removeTag"/>
    <w:basedOn w:val="Normal"/>
    <w:link w:val="removeTagChar"/>
    <w:uiPriority w:val="4"/>
    <w:qFormat/>
    <w:rsid w:val="00A82C81"/>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A82C81"/>
    <w:rPr>
      <w:rFonts w:ascii="Calibri" w:eastAsiaTheme="majorEastAsia" w:hAnsi="Calibri" w:cstheme="majorBidi"/>
      <w:b/>
      <w:iCs/>
      <w:sz w:val="26"/>
    </w:rPr>
  </w:style>
  <w:style w:type="paragraph" w:customStyle="1" w:styleId="Hide">
    <w:name w:val="Hide"/>
    <w:basedOn w:val="Normal"/>
    <w:autoRedefine/>
    <w:uiPriority w:val="4"/>
    <w:qFormat/>
    <w:rsid w:val="00A82C81"/>
    <w:pPr>
      <w:outlineLvl w:val="3"/>
    </w:pPr>
    <w:rPr>
      <w:b/>
      <w:sz w:val="26"/>
    </w:rPr>
  </w:style>
  <w:style w:type="table" w:customStyle="1" w:styleId="TableGrid0">
    <w:name w:val="TableGrid"/>
    <w:rsid w:val="00A82C81"/>
    <w:rPr>
      <w:sz w:val="22"/>
      <w:szCs w:val="22"/>
    </w:rPr>
    <w:tblPr>
      <w:tblCellMar>
        <w:top w:w="0" w:type="dxa"/>
        <w:left w:w="0" w:type="dxa"/>
        <w:bottom w:w="0" w:type="dxa"/>
        <w:right w:w="0" w:type="dxa"/>
      </w:tblCellMar>
    </w:tblPr>
  </w:style>
  <w:style w:type="paragraph" w:customStyle="1" w:styleId="mb-3">
    <w:name w:val="mb-3"/>
    <w:basedOn w:val="Normal"/>
    <w:rsid w:val="00A82C81"/>
    <w:pPr>
      <w:spacing w:before="100" w:beforeAutospacing="1" w:after="100" w:afterAutospacing="1"/>
    </w:pPr>
    <w:rPr>
      <w:rFonts w:ascii="Times New Roman" w:eastAsia="Times New Roman" w:hAnsi="Times New Roman" w:cs="Times New Roman"/>
      <w:sz w:val="24"/>
    </w:rPr>
  </w:style>
  <w:style w:type="character" w:customStyle="1" w:styleId="hs-cta-node">
    <w:name w:val="hs-cta-node"/>
    <w:basedOn w:val="DefaultParagraphFont"/>
    <w:rsid w:val="00A82C81"/>
  </w:style>
  <w:style w:type="character" w:customStyle="1" w:styleId="WarrantChar">
    <w:name w:val="Warrant Char"/>
    <w:basedOn w:val="DefaultParagraphFont"/>
    <w:link w:val="Warrant"/>
    <w:uiPriority w:val="4"/>
    <w:rsid w:val="00A82C81"/>
    <w:rPr>
      <w:rFonts w:ascii="Calibri" w:eastAsiaTheme="minorHAnsi" w:hAnsi="Calibri" w:cs="Arial"/>
      <w:sz w:val="22"/>
      <w:szCs w:val="22"/>
    </w:rPr>
  </w:style>
  <w:style w:type="character" w:customStyle="1" w:styleId="image-enlarge">
    <w:name w:val="image-enlarge"/>
    <w:basedOn w:val="DefaultParagraphFont"/>
    <w:rsid w:val="00A82C81"/>
  </w:style>
  <w:style w:type="paragraph" w:customStyle="1" w:styleId="CardUnderline">
    <w:name w:val="Card Underline"/>
    <w:link w:val="CardUnderlineChar"/>
    <w:rsid w:val="00A82C81"/>
    <w:pPr>
      <w:spacing w:after="160" w:line="259" w:lineRule="auto"/>
    </w:pPr>
    <w:rPr>
      <w:u w:val="single"/>
    </w:rPr>
  </w:style>
  <w:style w:type="character" w:customStyle="1" w:styleId="ref-lnk">
    <w:name w:val="ref-lnk"/>
    <w:basedOn w:val="DefaultParagraphFont"/>
    <w:rsid w:val="00A82C81"/>
  </w:style>
  <w:style w:type="character" w:customStyle="1" w:styleId="ref-overlay">
    <w:name w:val="ref-overlay"/>
    <w:basedOn w:val="DefaultParagraphFont"/>
    <w:rsid w:val="00A82C81"/>
  </w:style>
  <w:style w:type="character" w:customStyle="1" w:styleId="hlfld-contribauthor">
    <w:name w:val="hlfld-contribauthor"/>
    <w:basedOn w:val="DefaultParagraphFont"/>
    <w:rsid w:val="00A82C81"/>
  </w:style>
  <w:style w:type="character" w:customStyle="1" w:styleId="nlmgiven-names">
    <w:name w:val="nlm_given-names"/>
    <w:basedOn w:val="DefaultParagraphFont"/>
    <w:rsid w:val="00A82C81"/>
  </w:style>
  <w:style w:type="character" w:customStyle="1" w:styleId="nlmyear">
    <w:name w:val="nlm_year"/>
    <w:basedOn w:val="DefaultParagraphFont"/>
    <w:rsid w:val="00A82C81"/>
  </w:style>
  <w:style w:type="character" w:customStyle="1" w:styleId="nlmarticle-title">
    <w:name w:val="nlm_article-title"/>
    <w:basedOn w:val="DefaultParagraphFont"/>
    <w:rsid w:val="00A82C81"/>
  </w:style>
  <w:style w:type="character" w:customStyle="1" w:styleId="nlmfpage">
    <w:name w:val="nlm_fpage"/>
    <w:basedOn w:val="DefaultParagraphFont"/>
    <w:rsid w:val="00A82C81"/>
  </w:style>
  <w:style w:type="character" w:customStyle="1" w:styleId="nlmlpage">
    <w:name w:val="nlm_lpage"/>
    <w:basedOn w:val="DefaultParagraphFont"/>
    <w:rsid w:val="00A82C81"/>
  </w:style>
  <w:style w:type="character" w:customStyle="1" w:styleId="ref-links">
    <w:name w:val="ref-links"/>
    <w:basedOn w:val="DefaultParagraphFont"/>
    <w:rsid w:val="00A82C81"/>
  </w:style>
  <w:style w:type="character" w:customStyle="1" w:styleId="xlinks-container">
    <w:name w:val="xlinks-container"/>
    <w:basedOn w:val="DefaultParagraphFont"/>
    <w:rsid w:val="00A82C81"/>
  </w:style>
  <w:style w:type="character" w:customStyle="1" w:styleId="googlescholar-container">
    <w:name w:val="googlescholar-container"/>
    <w:basedOn w:val="DefaultParagraphFont"/>
    <w:rsid w:val="00A82C81"/>
  </w:style>
  <w:style w:type="character" w:customStyle="1" w:styleId="ref-fn-p">
    <w:name w:val="ref-fn-p"/>
    <w:basedOn w:val="DefaultParagraphFont"/>
    <w:rsid w:val="00A82C81"/>
  </w:style>
  <w:style w:type="character" w:customStyle="1" w:styleId="nlmpublisher-loc">
    <w:name w:val="nlm_publisher-loc"/>
    <w:basedOn w:val="DefaultParagraphFont"/>
    <w:rsid w:val="00A82C81"/>
  </w:style>
  <w:style w:type="character" w:customStyle="1" w:styleId="nlmpublisher-name">
    <w:name w:val="nlm_publisher-name"/>
    <w:basedOn w:val="DefaultParagraphFont"/>
    <w:rsid w:val="00A82C81"/>
  </w:style>
  <w:style w:type="paragraph" w:customStyle="1" w:styleId="analytics2">
    <w:name w:val="**analytics"/>
    <w:basedOn w:val="Normal"/>
    <w:link w:val="analyticsChar2"/>
    <w:uiPriority w:val="4"/>
    <w:qFormat/>
    <w:rsid w:val="00A82C81"/>
  </w:style>
  <w:style w:type="character" w:customStyle="1" w:styleId="analyticsChar2">
    <w:name w:val="**analytics Char"/>
    <w:basedOn w:val="DefaultParagraphFont"/>
    <w:link w:val="analytics2"/>
    <w:uiPriority w:val="4"/>
    <w:rsid w:val="00A82C81"/>
    <w:rPr>
      <w:rFonts w:ascii="Calibri" w:hAnsi="Calibri" w:cs="Calibri"/>
      <w:sz w:val="22"/>
    </w:rPr>
  </w:style>
  <w:style w:type="character" w:customStyle="1" w:styleId="m-5656160106981872817gmail-style13ptbold">
    <w:name w:val="m_-5656160106981872817gmail-style13ptbold"/>
    <w:basedOn w:val="DefaultParagraphFont"/>
    <w:rsid w:val="00A82C81"/>
  </w:style>
  <w:style w:type="character" w:customStyle="1" w:styleId="m-5656160106981872817gmail-styleunderline">
    <w:name w:val="m_-5656160106981872817gmail-styleunderline"/>
    <w:basedOn w:val="DefaultParagraphFont"/>
    <w:rsid w:val="00A82C81"/>
  </w:style>
  <w:style w:type="character" w:customStyle="1" w:styleId="UnderlineCharCharChar">
    <w:name w:val="Underline Char Char Char"/>
    <w:basedOn w:val="DefaultParagraphFont"/>
    <w:rsid w:val="00A82C81"/>
    <w:rPr>
      <w:noProof w:val="0"/>
      <w:u w:val="single"/>
      <w:lang w:val="en-US" w:eastAsia="en-US" w:bidi="ar-SA"/>
    </w:rPr>
  </w:style>
  <w:style w:type="character" w:customStyle="1" w:styleId="TagofCardChar">
    <w:name w:val="Tag of Card Char"/>
    <w:link w:val="TagofCard"/>
    <w:locked/>
    <w:rsid w:val="00A82C8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82C81"/>
    <w:pPr>
      <w:spacing w:after="0" w:line="240" w:lineRule="auto"/>
    </w:pPr>
    <w:rPr>
      <w:rFonts w:ascii="Georgia" w:eastAsia="SimSun" w:hAnsi="Georgia" w:cstheme="minorBidi"/>
      <w:b/>
      <w:color w:val="000000"/>
      <w:sz w:val="28"/>
      <w:lang w:val="x-none" w:eastAsia="x-none"/>
    </w:rPr>
  </w:style>
  <w:style w:type="character" w:customStyle="1" w:styleId="CardChar11">
    <w:name w:val="Card Char1"/>
    <w:rsid w:val="00A82C81"/>
    <w:rPr>
      <w:lang w:val="en-US" w:eastAsia="en-US" w:bidi="ar-SA"/>
    </w:rPr>
  </w:style>
  <w:style w:type="character" w:customStyle="1" w:styleId="BodytextItalic">
    <w:name w:val="Body text + Italic"/>
    <w:aliases w:val="Body text + CordiaUPC,12 pt,Body text + 9 pt"/>
    <w:uiPriority w:val="99"/>
    <w:rsid w:val="00A82C8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10">
    <w:name w:val="1"/>
    <w:rsid w:val="00A82C81"/>
    <w:rPr>
      <w:rFonts w:ascii="Arial" w:hAnsi="Arial" w:cs="Arial" w:hint="default"/>
      <w:bCs/>
      <w:sz w:val="20"/>
      <w:u w:val="single"/>
      <w:lang w:val="en-US" w:eastAsia="en-US" w:bidi="ar-SA"/>
    </w:rPr>
  </w:style>
  <w:style w:type="character" w:customStyle="1" w:styleId="m-5498913268213319940gmail-styleunderline">
    <w:name w:val="m_-5498913268213319940gmail-styleunderline"/>
    <w:basedOn w:val="DefaultParagraphFont"/>
    <w:rsid w:val="00A82C81"/>
  </w:style>
  <w:style w:type="paragraph" w:customStyle="1" w:styleId="speakable">
    <w:name w:val="speakable"/>
    <w:basedOn w:val="Normal"/>
    <w:uiPriority w:val="99"/>
    <w:qFormat/>
    <w:rsid w:val="00A82C81"/>
    <w:pPr>
      <w:spacing w:before="100" w:beforeAutospacing="1" w:after="100" w:afterAutospacing="1" w:line="240" w:lineRule="auto"/>
    </w:pPr>
    <w:rPr>
      <w:rFonts w:ascii="Times New Roman" w:eastAsia="Times New Roman" w:hAnsi="Times New Roman" w:cs="Times New Roman"/>
    </w:rPr>
  </w:style>
  <w:style w:type="character" w:customStyle="1" w:styleId="overlay">
    <w:name w:val="overlay"/>
    <w:basedOn w:val="DefaultParagraphFont"/>
    <w:rsid w:val="00A82C81"/>
  </w:style>
  <w:style w:type="character" w:customStyle="1" w:styleId="TagCharCharCharChar">
    <w:name w:val="Tag Char Char Char Char"/>
    <w:basedOn w:val="DefaultParagraphFont"/>
    <w:rsid w:val="00A82C81"/>
    <w:rPr>
      <w:rFonts w:ascii="Calibri" w:hAnsi="Calibri" w:cs="Calibri"/>
      <w:b/>
      <w:sz w:val="24"/>
    </w:rPr>
  </w:style>
  <w:style w:type="paragraph" w:customStyle="1" w:styleId="g-body">
    <w:name w:val="g-body"/>
    <w:basedOn w:val="Normal"/>
    <w:uiPriority w:val="99"/>
    <w:qFormat/>
    <w:rsid w:val="00A82C81"/>
    <w:pPr>
      <w:spacing w:before="100" w:beforeAutospacing="1" w:after="100" w:afterAutospacing="1" w:line="240" w:lineRule="auto"/>
    </w:pPr>
    <w:rPr>
      <w:rFonts w:ascii="Times New Roman" w:eastAsia="Times New Roman" w:hAnsi="Times New Roman" w:cs="Times New Roman"/>
    </w:rPr>
  </w:style>
  <w:style w:type="paragraph" w:customStyle="1" w:styleId="g-pstyle0">
    <w:name w:val="g-pstyle0"/>
    <w:basedOn w:val="Normal"/>
    <w:uiPriority w:val="99"/>
    <w:qFormat/>
    <w:rsid w:val="00A82C81"/>
    <w:pPr>
      <w:spacing w:before="100" w:beforeAutospacing="1" w:after="100" w:afterAutospacing="1" w:line="240" w:lineRule="auto"/>
    </w:pPr>
    <w:rPr>
      <w:rFonts w:ascii="Times New Roman" w:eastAsia="Times New Roman" w:hAnsi="Times New Roman" w:cs="Times New Roman"/>
    </w:rPr>
  </w:style>
  <w:style w:type="paragraph" w:customStyle="1" w:styleId="g-pstyle1">
    <w:name w:val="g-pstyle1"/>
    <w:basedOn w:val="Normal"/>
    <w:uiPriority w:val="99"/>
    <w:qFormat/>
    <w:rsid w:val="00A82C81"/>
    <w:pPr>
      <w:spacing w:before="100" w:beforeAutospacing="1" w:after="100" w:afterAutospacing="1" w:line="240" w:lineRule="auto"/>
    </w:pPr>
    <w:rPr>
      <w:rFonts w:ascii="Times New Roman" w:eastAsia="Times New Roman" w:hAnsi="Times New Roman" w:cs="Times New Roman"/>
    </w:rPr>
  </w:style>
  <w:style w:type="paragraph" w:customStyle="1" w:styleId="g-asset-hed">
    <w:name w:val="g-asset-hed"/>
    <w:basedOn w:val="Normal"/>
    <w:uiPriority w:val="99"/>
    <w:qFormat/>
    <w:rsid w:val="00A82C81"/>
    <w:pPr>
      <w:spacing w:before="100" w:beforeAutospacing="1" w:after="100" w:afterAutospacing="1" w:line="240" w:lineRule="auto"/>
    </w:pPr>
    <w:rPr>
      <w:rFonts w:ascii="Times New Roman" w:eastAsia="Times New Roman" w:hAnsi="Times New Roman" w:cs="Times New Roman"/>
    </w:rPr>
  </w:style>
  <w:style w:type="paragraph" w:customStyle="1" w:styleId="js-tweet-text">
    <w:name w:val="js-tweet-text"/>
    <w:basedOn w:val="Normal"/>
    <w:uiPriority w:val="99"/>
    <w:qFormat/>
    <w:rsid w:val="00A82C81"/>
    <w:pPr>
      <w:spacing w:before="100" w:beforeAutospacing="1" w:after="100" w:afterAutospacing="1" w:line="240" w:lineRule="auto"/>
    </w:pPr>
  </w:style>
  <w:style w:type="paragraph" w:customStyle="1" w:styleId="style41">
    <w:name w:val="style4"/>
    <w:basedOn w:val="Normal"/>
    <w:uiPriority w:val="99"/>
    <w:qFormat/>
    <w:rsid w:val="00A82C81"/>
    <w:pPr>
      <w:spacing w:before="100" w:beforeAutospacing="1" w:after="100" w:afterAutospacing="1" w:line="240" w:lineRule="auto"/>
    </w:pPr>
    <w:rPr>
      <w:rFonts w:ascii="Times New Roman" w:hAnsi="Times New Roman"/>
    </w:rPr>
  </w:style>
  <w:style w:type="paragraph" w:customStyle="1" w:styleId="speech">
    <w:name w:val="speech"/>
    <w:basedOn w:val="Normal"/>
    <w:uiPriority w:val="99"/>
    <w:qFormat/>
    <w:rsid w:val="00A82C81"/>
    <w:pPr>
      <w:spacing w:before="100" w:beforeAutospacing="1" w:after="100" w:afterAutospacing="1" w:line="240" w:lineRule="auto"/>
    </w:pPr>
    <w:rPr>
      <w:rFonts w:ascii="Times New Roman" w:hAnsi="Times New Roman"/>
    </w:rPr>
  </w:style>
  <w:style w:type="character" w:customStyle="1" w:styleId="adtext">
    <w:name w:val="adtext"/>
    <w:basedOn w:val="DefaultParagraphFont"/>
    <w:rsid w:val="00A82C81"/>
  </w:style>
  <w:style w:type="character" w:customStyle="1" w:styleId="UL-Bold">
    <w:name w:val="UL-Bold"/>
    <w:basedOn w:val="DefaultParagraphFont"/>
    <w:rsid w:val="00A82C81"/>
    <w:rPr>
      <w:u w:val="thick"/>
    </w:rPr>
  </w:style>
  <w:style w:type="character" w:customStyle="1" w:styleId="UL-None">
    <w:name w:val="UL-None"/>
    <w:basedOn w:val="DefaultParagraphFont"/>
    <w:rsid w:val="00A82C81"/>
    <w:rPr>
      <w:strike w:val="0"/>
      <w:dstrike w:val="0"/>
      <w:u w:val="none"/>
      <w:effect w:val="none"/>
    </w:rPr>
  </w:style>
  <w:style w:type="character" w:customStyle="1" w:styleId="gl">
    <w:name w:val="gl"/>
    <w:basedOn w:val="DefaultParagraphFont"/>
    <w:rsid w:val="00A82C81"/>
  </w:style>
  <w:style w:type="character" w:customStyle="1" w:styleId="qu730rj69h">
    <w:name w:val="qu730rj69h"/>
    <w:basedOn w:val="DefaultParagraphFont"/>
    <w:rsid w:val="00A82C81"/>
  </w:style>
  <w:style w:type="paragraph" w:customStyle="1" w:styleId="optext">
    <w:name w:val="optext"/>
    <w:basedOn w:val="Normal"/>
    <w:uiPriority w:val="99"/>
    <w:qFormat/>
    <w:rsid w:val="00A82C81"/>
    <w:pPr>
      <w:spacing w:before="100" w:beforeAutospacing="1" w:after="100" w:afterAutospacing="1" w:line="240" w:lineRule="auto"/>
    </w:pPr>
    <w:rPr>
      <w:rFonts w:ascii="Times New Roman" w:hAnsi="Times New Roman"/>
    </w:rPr>
  </w:style>
  <w:style w:type="character" w:customStyle="1" w:styleId="lmy74qr12z">
    <w:name w:val="lmy74qr12z"/>
    <w:basedOn w:val="DefaultParagraphFont"/>
    <w:rsid w:val="00A82C81"/>
  </w:style>
  <w:style w:type="character" w:customStyle="1" w:styleId="icr880">
    <w:name w:val="icr880"/>
    <w:basedOn w:val="DefaultParagraphFont"/>
    <w:rsid w:val="00A82C81"/>
  </w:style>
  <w:style w:type="character" w:customStyle="1" w:styleId="hx23q54">
    <w:name w:val="hx23q54"/>
    <w:basedOn w:val="DefaultParagraphFont"/>
    <w:rsid w:val="00A82C81"/>
  </w:style>
  <w:style w:type="character" w:customStyle="1" w:styleId="m-5348258726587825636gmail-style13ptbold">
    <w:name w:val="m_-5348258726587825636gmail-style13ptbold"/>
    <w:basedOn w:val="DefaultParagraphFont"/>
    <w:rsid w:val="00A82C81"/>
  </w:style>
  <w:style w:type="character" w:customStyle="1" w:styleId="m-5348258726587825636gmail-styleunderline">
    <w:name w:val="m_-5348258726587825636gmail-styleunderline"/>
    <w:basedOn w:val="DefaultParagraphFont"/>
    <w:rsid w:val="00A82C81"/>
  </w:style>
  <w:style w:type="character" w:customStyle="1" w:styleId="m4385445901877740177gmail-styleunderline">
    <w:name w:val="m_4385445901877740177gmail-styleunderline"/>
    <w:basedOn w:val="DefaultParagraphFont"/>
    <w:rsid w:val="00A82C81"/>
  </w:style>
  <w:style w:type="paragraph" w:customStyle="1" w:styleId="useless">
    <w:name w:val="useless"/>
    <w:basedOn w:val="Normal"/>
    <w:uiPriority w:val="99"/>
    <w:qFormat/>
    <w:rsid w:val="00A82C81"/>
    <w:pPr>
      <w:spacing w:after="0" w:line="240" w:lineRule="auto"/>
    </w:pPr>
    <w:rPr>
      <w:rFonts w:ascii="Times New Roman" w:eastAsia="Times New Roman" w:hAnsi="Times New Roman"/>
      <w:sz w:val="12"/>
    </w:rPr>
  </w:style>
  <w:style w:type="character" w:customStyle="1" w:styleId="DDIUnderline">
    <w:name w:val="DDI Underline"/>
    <w:qFormat/>
    <w:rsid w:val="00A82C81"/>
    <w:rPr>
      <w:rFonts w:ascii="Times New Roman" w:hAnsi="Times New Roman"/>
      <w:sz w:val="24"/>
      <w:u w:val="single"/>
    </w:rPr>
  </w:style>
  <w:style w:type="paragraph" w:customStyle="1" w:styleId="ALLCAPS">
    <w:name w:val="ALL CAPS"/>
    <w:basedOn w:val="Normal"/>
    <w:link w:val="ALLCAPSChar"/>
    <w:qFormat/>
    <w:rsid w:val="00A82C81"/>
    <w:pPr>
      <w:spacing w:after="0" w:line="240" w:lineRule="auto"/>
    </w:pPr>
    <w:rPr>
      <w:rFonts w:ascii="Times New Roman" w:eastAsia="Times New Roman" w:hAnsi="Times New Roman"/>
      <w:b/>
      <w:caps/>
      <w:sz w:val="16"/>
    </w:rPr>
  </w:style>
  <w:style w:type="character" w:customStyle="1" w:styleId="ALLCAPSChar">
    <w:name w:val="ALL CAPS Char"/>
    <w:basedOn w:val="DefaultParagraphFont"/>
    <w:link w:val="ALLCAPS"/>
    <w:rsid w:val="00A82C81"/>
    <w:rPr>
      <w:rFonts w:ascii="Times New Roman" w:eastAsia="Times New Roman" w:hAnsi="Times New Roman" w:cs="Calibri"/>
      <w:b/>
      <w:caps/>
      <w:sz w:val="16"/>
    </w:rPr>
  </w:style>
  <w:style w:type="paragraph" w:customStyle="1" w:styleId="TagCharCharCharCharCharCharChar0">
    <w:name w:val="Tag Char Char Char Char Char Char Char"/>
    <w:basedOn w:val="Normal"/>
    <w:link w:val="TagCharCharCharCharCharCharCharChar"/>
    <w:qFormat/>
    <w:rsid w:val="00A82C81"/>
    <w:pPr>
      <w:spacing w:after="0" w:line="240" w:lineRule="auto"/>
    </w:pPr>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A82C81"/>
    <w:rPr>
      <w:rFonts w:ascii="Times New Roman" w:eastAsia="Times New Roman" w:hAnsi="Times New Roman" w:cs="Calibri"/>
      <w:b/>
      <w:sz w:val="22"/>
    </w:rPr>
  </w:style>
  <w:style w:type="paragraph" w:customStyle="1" w:styleId="CiteTag">
    <w:name w:val="Cite/Tag"/>
    <w:basedOn w:val="Normal"/>
    <w:uiPriority w:val="99"/>
    <w:qFormat/>
    <w:rsid w:val="00A82C81"/>
    <w:pPr>
      <w:spacing w:after="0" w:line="240" w:lineRule="auto"/>
    </w:pPr>
    <w:rPr>
      <w:rFonts w:ascii="Times New Roman" w:eastAsia="Cambria" w:hAnsi="Times New Roman"/>
      <w:b/>
      <w:sz w:val="16"/>
    </w:rPr>
  </w:style>
  <w:style w:type="character" w:customStyle="1" w:styleId="m489902567989944824gmail-style13ptbold">
    <w:name w:val="m_489902567989944824gmail-style13ptbold"/>
    <w:basedOn w:val="DefaultParagraphFont"/>
    <w:rsid w:val="00A82C81"/>
  </w:style>
  <w:style w:type="character" w:customStyle="1" w:styleId="m489902567989944824gmail-styleunderline">
    <w:name w:val="m_489902567989944824gmail-styleunderline"/>
    <w:basedOn w:val="DefaultParagraphFont"/>
    <w:rsid w:val="00A82C81"/>
  </w:style>
  <w:style w:type="character" w:customStyle="1" w:styleId="tl8wme">
    <w:name w:val="tl8wme"/>
    <w:basedOn w:val="DefaultParagraphFont"/>
    <w:rsid w:val="00A82C81"/>
  </w:style>
  <w:style w:type="character" w:customStyle="1" w:styleId="Mention3">
    <w:name w:val="Mention3"/>
    <w:basedOn w:val="DefaultParagraphFont"/>
    <w:uiPriority w:val="99"/>
    <w:semiHidden/>
    <w:unhideWhenUsed/>
    <w:rsid w:val="00A82C81"/>
    <w:rPr>
      <w:color w:val="2B579A"/>
      <w:shd w:val="clear" w:color="auto" w:fill="E6E6E6"/>
    </w:rPr>
  </w:style>
  <w:style w:type="character" w:customStyle="1" w:styleId="m-5251091010484660064gmail-style13ptbold">
    <w:name w:val="m_-5251091010484660064gmail-style13ptbold"/>
    <w:basedOn w:val="DefaultParagraphFont"/>
    <w:rsid w:val="00A82C81"/>
  </w:style>
  <w:style w:type="character" w:customStyle="1" w:styleId="m-5251091010484660064gmail-styleunderline">
    <w:name w:val="m_-5251091010484660064gmail-styleunderline"/>
    <w:basedOn w:val="DefaultParagraphFont"/>
    <w:rsid w:val="00A82C81"/>
  </w:style>
  <w:style w:type="character" w:customStyle="1" w:styleId="tablecaption1">
    <w:name w:val="tablecaption"/>
    <w:basedOn w:val="DefaultParagraphFont"/>
    <w:rsid w:val="00A82C81"/>
  </w:style>
  <w:style w:type="character" w:customStyle="1" w:styleId="StyleLatinHelvetica105ptBlack">
    <w:name w:val="Style (Latin) Helvetica 10.5 pt Black"/>
    <w:basedOn w:val="DefaultParagraphFont"/>
    <w:rsid w:val="00A82C81"/>
    <w:rPr>
      <w:rFonts w:ascii="Times New Roman" w:hAnsi="Times New Roman"/>
      <w:color w:val="000000"/>
      <w:sz w:val="21"/>
    </w:rPr>
  </w:style>
  <w:style w:type="character" w:customStyle="1" w:styleId="m-413333960618644972gmail-style13ptbold">
    <w:name w:val="m_-413333960618644972gmail-style13ptbold"/>
    <w:basedOn w:val="DefaultParagraphFont"/>
    <w:rsid w:val="00A82C81"/>
  </w:style>
  <w:style w:type="character" w:customStyle="1" w:styleId="m-413333960618644972gmail-styleunderline">
    <w:name w:val="m_-413333960618644972gmail-styleunderline"/>
    <w:basedOn w:val="DefaultParagraphFont"/>
    <w:rsid w:val="00A82C81"/>
  </w:style>
  <w:style w:type="character" w:customStyle="1" w:styleId="m8314098763611656848gmail-stylestylebold12pt">
    <w:name w:val="m_8314098763611656848gmail-stylestylebold12pt"/>
    <w:basedOn w:val="DefaultParagraphFont"/>
    <w:rsid w:val="00A82C81"/>
  </w:style>
  <w:style w:type="character" w:customStyle="1" w:styleId="m8314098763611656848gmail-styleboldunderline">
    <w:name w:val="m_8314098763611656848gmail-styleboldunderline"/>
    <w:basedOn w:val="DefaultParagraphFont"/>
    <w:rsid w:val="00A82C81"/>
  </w:style>
  <w:style w:type="paragraph" w:customStyle="1" w:styleId="Spacer">
    <w:name w:val="Spacer"/>
    <w:basedOn w:val="Heading1"/>
    <w:link w:val="SpacerChar"/>
    <w:autoRedefine/>
    <w:uiPriority w:val="4"/>
    <w:qFormat/>
    <w:rsid w:val="00A82C81"/>
    <w:pPr>
      <w:pBdr>
        <w:top w:val="none" w:sz="0" w:space="0" w:color="auto"/>
        <w:left w:val="none" w:sz="0" w:space="0" w:color="auto"/>
        <w:bottom w:val="none" w:sz="0" w:space="0" w:color="auto"/>
        <w:right w:val="none" w:sz="0" w:space="0" w:color="auto"/>
      </w:pBdr>
      <w:spacing w:before="480" w:line="240" w:lineRule="auto"/>
    </w:pPr>
    <w:rPr>
      <w:sz w:val="24"/>
    </w:rPr>
  </w:style>
  <w:style w:type="character" w:customStyle="1" w:styleId="SpacerChar">
    <w:name w:val="Spacer Char"/>
    <w:basedOn w:val="DefaultParagraphFont"/>
    <w:link w:val="Spacer"/>
    <w:uiPriority w:val="4"/>
    <w:rsid w:val="00A82C81"/>
    <w:rPr>
      <w:rFonts w:ascii="Calibri" w:eastAsiaTheme="majorEastAsia" w:hAnsi="Calibri" w:cstheme="majorBidi"/>
      <w:b/>
      <w:bCs/>
      <w:szCs w:val="32"/>
    </w:rPr>
  </w:style>
  <w:style w:type="character" w:customStyle="1" w:styleId="SmallChar0">
    <w:name w:val="Small Char"/>
    <w:aliases w:val="Read stuff Char,Dont use Char,No Spacing3 Char,CD - Cite Char,Debate Text Char1,No Spacing2 Char1,No Spacing11 Char1,Very Small Text Char"/>
    <w:qFormat/>
    <w:rsid w:val="00A82C81"/>
    <w:rPr>
      <w:rFonts w:ascii="Arial Narrow" w:hAnsi="Arial Narrow" w:cs="Times New Roman"/>
      <w:color w:val="000000"/>
      <w:sz w:val="16"/>
    </w:rPr>
  </w:style>
  <w:style w:type="paragraph" w:customStyle="1" w:styleId="Shrink6">
    <w:name w:val="Shrink 6"/>
    <w:basedOn w:val="Normal"/>
    <w:qFormat/>
    <w:rsid w:val="00A82C81"/>
    <w:pPr>
      <w:spacing w:after="0" w:line="240" w:lineRule="auto"/>
    </w:pPr>
    <w:rPr>
      <w:rFonts w:eastAsia="Calibri" w:cs="Times New Roman"/>
      <w:sz w:val="12"/>
    </w:rPr>
  </w:style>
  <w:style w:type="paragraph" w:customStyle="1" w:styleId="BriefTitleWorks">
    <w:name w:val="Brief Title Works"/>
    <w:basedOn w:val="Heading1"/>
    <w:link w:val="BriefTitleWorksChar"/>
    <w:rsid w:val="00A82C81"/>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A82C81"/>
    <w:rPr>
      <w:rFonts w:ascii="Calibri" w:eastAsia="Times New Roman" w:hAnsi="Calibri" w:cs="Arial"/>
      <w:b/>
      <w:bCs/>
      <w:kern w:val="32"/>
      <w:szCs w:val="32"/>
      <w:u w:val="single"/>
    </w:rPr>
  </w:style>
  <w:style w:type="character" w:customStyle="1" w:styleId="twelptblackblack1">
    <w:name w:val="twelptblackblack1"/>
    <w:basedOn w:val="DefaultParagraphFont"/>
    <w:rsid w:val="00A82C81"/>
    <w:rPr>
      <w:rFonts w:ascii="Verdana" w:hAnsi="Verdana" w:hint="default"/>
      <w:color w:val="000000"/>
      <w:sz w:val="16"/>
      <w:szCs w:val="16"/>
    </w:rPr>
  </w:style>
  <w:style w:type="paragraph" w:customStyle="1" w:styleId="conintrotext">
    <w:name w:val="conintrotext"/>
    <w:basedOn w:val="Normal"/>
    <w:uiPriority w:val="99"/>
    <w:rsid w:val="00A82C81"/>
    <w:pPr>
      <w:spacing w:before="100" w:beforeAutospacing="1" w:after="100" w:afterAutospacing="1" w:line="240" w:lineRule="auto"/>
    </w:pPr>
    <w:rPr>
      <w:rFonts w:eastAsia="Times New Roman"/>
    </w:rPr>
  </w:style>
  <w:style w:type="character" w:customStyle="1" w:styleId="comment-body">
    <w:name w:val="comment-body"/>
    <w:rsid w:val="00A82C81"/>
  </w:style>
  <w:style w:type="character" w:customStyle="1" w:styleId="flagicon">
    <w:name w:val="flagicon"/>
    <w:rsid w:val="00A82C81"/>
  </w:style>
  <w:style w:type="paragraph" w:customStyle="1" w:styleId="assert">
    <w:name w:val="assert"/>
    <w:basedOn w:val="Normal"/>
    <w:uiPriority w:val="99"/>
    <w:rsid w:val="00A82C81"/>
    <w:pPr>
      <w:spacing w:before="100" w:beforeAutospacing="1" w:after="100" w:afterAutospacing="1" w:line="240" w:lineRule="auto"/>
    </w:pPr>
    <w:rPr>
      <w:rFonts w:eastAsia="Times New Roman"/>
    </w:rPr>
  </w:style>
  <w:style w:type="character" w:customStyle="1" w:styleId="apturelink">
    <w:name w:val="apturelink"/>
    <w:rsid w:val="00A82C81"/>
  </w:style>
  <w:style w:type="character" w:customStyle="1" w:styleId="apturelinkicon">
    <w:name w:val="apturelinkicon"/>
    <w:rsid w:val="00A82C81"/>
  </w:style>
  <w:style w:type="paragraph" w:customStyle="1" w:styleId="Default1">
    <w:name w:val="Default1"/>
    <w:basedOn w:val="Default"/>
    <w:next w:val="Default"/>
    <w:uiPriority w:val="99"/>
    <w:rsid w:val="00A82C81"/>
    <w:pPr>
      <w:spacing w:after="0" w:line="240" w:lineRule="auto"/>
    </w:pPr>
    <w:rPr>
      <w:rFonts w:ascii="Times New Roman" w:eastAsia="Times New Roman" w:hAnsi="Times New Roman" w:cs="Times New Roman"/>
      <w:sz w:val="24"/>
    </w:rPr>
  </w:style>
  <w:style w:type="paragraph" w:customStyle="1" w:styleId="Indentation">
    <w:name w:val="Indentation"/>
    <w:basedOn w:val="Normal"/>
    <w:uiPriority w:val="99"/>
    <w:rsid w:val="00A82C81"/>
    <w:pPr>
      <w:spacing w:after="0" w:line="240" w:lineRule="auto"/>
      <w:ind w:left="288" w:right="288"/>
    </w:pPr>
    <w:rPr>
      <w:sz w:val="16"/>
    </w:rPr>
  </w:style>
  <w:style w:type="character" w:customStyle="1" w:styleId="StyleUnderlineCharChar9ptBold">
    <w:name w:val="Style Underline Char Char + 9 pt Bold"/>
    <w:rsid w:val="00A82C8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82C81"/>
    <w:pPr>
      <w:spacing w:after="0" w:line="240" w:lineRule="auto"/>
    </w:pPr>
    <w:rPr>
      <w:rFonts w:eastAsia="Times New Roman"/>
      <w:sz w:val="16"/>
      <w:u w:val="single"/>
    </w:rPr>
  </w:style>
  <w:style w:type="character" w:customStyle="1" w:styleId="StyleStyle4ArialNarrow9ptChar">
    <w:name w:val="Style Style4 + Arial Narrow 9 pt Char"/>
    <w:link w:val="StyleStyle4ArialNarrow9pt"/>
    <w:rsid w:val="00A82C81"/>
    <w:rPr>
      <w:rFonts w:ascii="Calibri" w:eastAsia="Times New Roman" w:hAnsi="Calibri" w:cs="Calibri"/>
      <w:sz w:val="16"/>
      <w:u w:val="single"/>
    </w:rPr>
  </w:style>
  <w:style w:type="paragraph" w:customStyle="1" w:styleId="StyleStyle4ArialNarrow9ptBold">
    <w:name w:val="Style Style4 + Arial Narrow 9 pt Bold"/>
    <w:basedOn w:val="Normal"/>
    <w:link w:val="StyleStyle4ArialNarrow9ptBoldChar"/>
    <w:rsid w:val="00A82C81"/>
    <w:pPr>
      <w:spacing w:after="0" w:line="240" w:lineRule="auto"/>
    </w:pPr>
    <w:rPr>
      <w:rFonts w:eastAsia="Times New Roman"/>
      <w:b/>
      <w:bCs/>
      <w:sz w:val="16"/>
      <w:u w:val="single"/>
    </w:rPr>
  </w:style>
  <w:style w:type="character" w:customStyle="1" w:styleId="StyleStyle4ArialNarrow9ptBoldChar">
    <w:name w:val="Style Style4 + Arial Narrow 9 pt Bold Char"/>
    <w:link w:val="StyleStyle4ArialNarrow9ptBold"/>
    <w:rsid w:val="00A82C81"/>
    <w:rPr>
      <w:rFonts w:ascii="Calibri" w:eastAsia="Times New Roman" w:hAnsi="Calibri" w:cs="Calibri"/>
      <w:b/>
      <w:bCs/>
      <w:sz w:val="16"/>
      <w:u w:val="single"/>
    </w:rPr>
  </w:style>
  <w:style w:type="character" w:customStyle="1" w:styleId="StyleBoldandUnderlineCharChar29pt">
    <w:name w:val="Style Bold and Underline Char Char2 + 9 pt"/>
    <w:rsid w:val="00A82C81"/>
    <w:rPr>
      <w:rFonts w:ascii="Times New Roman" w:hAnsi="Times New Roman"/>
      <w:b/>
      <w:bCs/>
      <w:noProof w:val="0"/>
      <w:sz w:val="20"/>
      <w:u w:val="single"/>
    </w:rPr>
  </w:style>
  <w:style w:type="character" w:customStyle="1" w:styleId="StyleUnderlineCharChar19pt">
    <w:name w:val="Style Underline Char Char1 + 9 pt"/>
    <w:rsid w:val="00A82C8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82C8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82C81"/>
    <w:rPr>
      <w:rFonts w:ascii="Georgia" w:eastAsia="Times New Roman" w:hAnsi="Georgia"/>
      <w:b/>
      <w:smallCaps/>
      <w:sz w:val="24"/>
      <w:szCs w:val="24"/>
      <w:u w:val="single"/>
    </w:rPr>
  </w:style>
  <w:style w:type="character" w:customStyle="1" w:styleId="HiddenBlockHeaderChar">
    <w:name w:val="Hidden Block Header Char"/>
    <w:link w:val="HiddenBlockHeader"/>
    <w:rsid w:val="00A82C81"/>
    <w:rPr>
      <w:rFonts w:ascii="Calibri" w:eastAsiaTheme="minorHAnsi" w:hAnsi="Calibri" w:cs="Calibri"/>
      <w:b/>
      <w:caps/>
      <w:sz w:val="22"/>
      <w:szCs w:val="20"/>
    </w:rPr>
  </w:style>
  <w:style w:type="character" w:customStyle="1" w:styleId="FifthChar">
    <w:name w:val="Fifth Char"/>
    <w:link w:val="Fifth"/>
    <w:rsid w:val="00A82C81"/>
    <w:rPr>
      <w:rFonts w:ascii="Calibri" w:eastAsia="Calibri" w:hAnsi="Calibri" w:cs="Calibri"/>
      <w:sz w:val="22"/>
    </w:rPr>
  </w:style>
  <w:style w:type="paragraph" w:customStyle="1" w:styleId="Third">
    <w:name w:val="Third"/>
    <w:basedOn w:val="Normal"/>
    <w:link w:val="ThirdChar"/>
    <w:rsid w:val="00A82C81"/>
    <w:pPr>
      <w:spacing w:after="0" w:line="240" w:lineRule="auto"/>
    </w:pPr>
    <w:rPr>
      <w:rFonts w:eastAsia="Times New Roman"/>
      <w:b/>
      <w:sz w:val="16"/>
      <w:u w:val="single"/>
      <w:lang w:val="x-none" w:eastAsia="x-none"/>
    </w:rPr>
  </w:style>
  <w:style w:type="character" w:customStyle="1" w:styleId="ThirdChar">
    <w:name w:val="Third Char"/>
    <w:link w:val="Third"/>
    <w:rsid w:val="00A82C81"/>
    <w:rPr>
      <w:rFonts w:ascii="Calibri" w:eastAsia="Times New Roman" w:hAnsi="Calibri" w:cs="Calibri"/>
      <w:b/>
      <w:sz w:val="16"/>
      <w:u w:val="single"/>
      <w:lang w:val="x-none" w:eastAsia="x-none"/>
    </w:rPr>
  </w:style>
  <w:style w:type="paragraph" w:customStyle="1" w:styleId="CharCharCharCharCharChar1CharCharCharCharChar">
    <w:name w:val="Char Char Char Char Char Char1 Char Char Char Char Char"/>
    <w:next w:val="Normal"/>
    <w:rsid w:val="00A82C81"/>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A82C81"/>
  </w:style>
  <w:style w:type="character" w:customStyle="1" w:styleId="NothingCharChar">
    <w:name w:val="Nothing Char Char"/>
    <w:link w:val="NothingCharCharChar"/>
    <w:rsid w:val="00A82C81"/>
  </w:style>
  <w:style w:type="paragraph" w:customStyle="1" w:styleId="DebateUnderlineBoldChar">
    <w:name w:val="Debate Underline Bold Char"/>
    <w:basedOn w:val="Normal"/>
    <w:link w:val="DebateUnderlineBoldCharChar"/>
    <w:rsid w:val="00A82C81"/>
    <w:pPr>
      <w:spacing w:after="0" w:line="240" w:lineRule="auto"/>
      <w:jc w:val="both"/>
    </w:pPr>
    <w:rPr>
      <w:rFonts w:eastAsia="Times New Roman"/>
      <w:b/>
      <w:sz w:val="16"/>
      <w:u w:val="thick"/>
    </w:rPr>
  </w:style>
  <w:style w:type="character" w:customStyle="1" w:styleId="DebateUnderlineBoldCharChar">
    <w:name w:val="Debate Underline Bold Char Char"/>
    <w:link w:val="DebateUnderlineBoldChar"/>
    <w:rsid w:val="00A82C81"/>
    <w:rPr>
      <w:rFonts w:ascii="Calibri" w:eastAsia="Times New Roman" w:hAnsi="Calibri" w:cs="Calibri"/>
      <w:b/>
      <w:sz w:val="16"/>
      <w:u w:val="thick"/>
    </w:rPr>
  </w:style>
  <w:style w:type="paragraph" w:customStyle="1" w:styleId="CiteSmallText">
    <w:name w:val="Cite Small Text"/>
    <w:basedOn w:val="Normal"/>
    <w:uiPriority w:val="99"/>
    <w:rsid w:val="00A82C81"/>
    <w:pPr>
      <w:widowControl w:val="0"/>
      <w:spacing w:after="200" w:line="240" w:lineRule="auto"/>
    </w:pPr>
    <w:rPr>
      <w:rFonts w:ascii="Helvetica Neue" w:hAnsi="Helvetica Neue"/>
      <w:b/>
      <w:sz w:val="18"/>
    </w:rPr>
  </w:style>
  <w:style w:type="paragraph" w:customStyle="1" w:styleId="Cards1CharChar">
    <w:name w:val="Cards1 Char Char"/>
    <w:basedOn w:val="Normal"/>
    <w:link w:val="Cards1CharCharChar"/>
    <w:rsid w:val="00A82C81"/>
    <w:pPr>
      <w:autoSpaceDE w:val="0"/>
      <w:autoSpaceDN w:val="0"/>
      <w:adjustRightInd w:val="0"/>
      <w:spacing w:after="0" w:line="240" w:lineRule="auto"/>
      <w:ind w:left="432" w:right="432"/>
      <w:jc w:val="both"/>
    </w:pPr>
    <w:rPr>
      <w:sz w:val="16"/>
      <w:lang w:val="x-none"/>
    </w:rPr>
  </w:style>
  <w:style w:type="character" w:customStyle="1" w:styleId="Cards1CharCharChar">
    <w:name w:val="Cards1 Char Char Char"/>
    <w:link w:val="Cards1CharChar"/>
    <w:rsid w:val="00A82C81"/>
    <w:rPr>
      <w:rFonts w:ascii="Calibri" w:hAnsi="Calibri" w:cs="Calibri"/>
      <w:sz w:val="16"/>
      <w:lang w:val="x-none"/>
    </w:rPr>
  </w:style>
  <w:style w:type="paragraph" w:customStyle="1" w:styleId="UnderlineCharCharCharCharCharCharChar">
    <w:name w:val="Underline Char Char Char Char Char Char Char"/>
    <w:basedOn w:val="Normal"/>
    <w:link w:val="UnderlineCharCharCharCharCharCharCharChar"/>
    <w:rsid w:val="00A82C81"/>
    <w:pPr>
      <w:spacing w:after="0" w:line="240" w:lineRule="auto"/>
    </w:pPr>
    <w:rPr>
      <w:rFonts w:asciiTheme="minorHAnsi" w:hAnsiTheme="minorHAnsi" w:cstheme="minorBidi"/>
      <w:sz w:val="24"/>
      <w:u w:val="single"/>
    </w:rPr>
  </w:style>
  <w:style w:type="paragraph" w:customStyle="1" w:styleId="Swag">
    <w:name w:val="Swag"/>
    <w:basedOn w:val="Normal"/>
    <w:link w:val="SwagChar"/>
    <w:qFormat/>
    <w:rsid w:val="00A82C81"/>
    <w:pPr>
      <w:spacing w:after="0" w:line="240" w:lineRule="auto"/>
    </w:pPr>
    <w:rPr>
      <w:color w:val="0000FF"/>
      <w:sz w:val="12"/>
      <w:u w:val="single"/>
    </w:rPr>
  </w:style>
  <w:style w:type="character" w:customStyle="1" w:styleId="SwagChar">
    <w:name w:val="Swag Char"/>
    <w:link w:val="Swag"/>
    <w:rsid w:val="00A82C81"/>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A82C81"/>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82C81"/>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A82C81"/>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82C81"/>
    <w:rPr>
      <w:rFonts w:ascii="Calibri" w:eastAsia="Times New Roman" w:hAnsi="Calibri" w:cs="Times New Roman"/>
      <w:b/>
      <w:bCs/>
      <w:sz w:val="22"/>
      <w:u w:val="single"/>
    </w:rPr>
  </w:style>
  <w:style w:type="character" w:customStyle="1" w:styleId="CharChar61">
    <w:name w:val="Char Char61"/>
    <w:rsid w:val="00A82C81"/>
    <w:rPr>
      <w:rFonts w:cs="Arial"/>
      <w:bCs/>
      <w:sz w:val="16"/>
      <w:szCs w:val="26"/>
      <w:lang w:val="en-US" w:eastAsia="en-US" w:bidi="ar-SA"/>
    </w:rPr>
  </w:style>
  <w:style w:type="character" w:customStyle="1" w:styleId="ListBulletChar">
    <w:name w:val="List Bullet Char"/>
    <w:link w:val="ListBullet"/>
    <w:uiPriority w:val="99"/>
    <w:rsid w:val="00A82C81"/>
    <w:rPr>
      <w:rFonts w:ascii="Calibri" w:eastAsia="Calibri" w:hAnsi="Calibri" w:cs="Calibri"/>
      <w:sz w:val="22"/>
    </w:rPr>
  </w:style>
  <w:style w:type="paragraph" w:customStyle="1" w:styleId="subhead10">
    <w:name w:val="subhead1"/>
    <w:basedOn w:val="Normal"/>
    <w:uiPriority w:val="99"/>
    <w:rsid w:val="00A82C81"/>
    <w:pPr>
      <w:spacing w:before="100" w:beforeAutospacing="1" w:after="100" w:afterAutospacing="1" w:line="240" w:lineRule="auto"/>
    </w:pPr>
    <w:rPr>
      <w:rFonts w:eastAsia="Times New Roman"/>
    </w:rPr>
  </w:style>
  <w:style w:type="character" w:customStyle="1" w:styleId="styledate">
    <w:name w:val="styledate"/>
    <w:rsid w:val="00A82C81"/>
  </w:style>
  <w:style w:type="character" w:customStyle="1" w:styleId="BoldandUnderlineChar1">
    <w:name w:val="Bold and Underline Char1"/>
    <w:rsid w:val="00A82C81"/>
    <w:rPr>
      <w:b/>
      <w:szCs w:val="24"/>
      <w:u w:val="single"/>
      <w:lang w:val="en-US" w:eastAsia="en-US" w:bidi="ar-SA"/>
    </w:rPr>
  </w:style>
  <w:style w:type="character" w:customStyle="1" w:styleId="BoldandUnderlineChar1Char2">
    <w:name w:val="Bold and Underline Char1 Char2"/>
    <w:rsid w:val="00A82C81"/>
    <w:rPr>
      <w:b/>
      <w:szCs w:val="24"/>
      <w:u w:val="single"/>
      <w:lang w:val="en-US" w:eastAsia="en-US" w:bidi="ar-SA"/>
    </w:rPr>
  </w:style>
  <w:style w:type="character" w:customStyle="1" w:styleId="BoldandUnderlineCharChar1">
    <w:name w:val="Bold and Underline Char Char1"/>
    <w:rsid w:val="00A82C81"/>
    <w:rPr>
      <w:b/>
      <w:szCs w:val="24"/>
      <w:u w:val="single"/>
      <w:lang w:val="en-US" w:eastAsia="en-US" w:bidi="ar-SA"/>
    </w:rPr>
  </w:style>
  <w:style w:type="character" w:customStyle="1" w:styleId="BoldandUnderlineChar6">
    <w:name w:val="Bold and Underline Char6"/>
    <w:rsid w:val="00A82C81"/>
    <w:rPr>
      <w:b/>
      <w:szCs w:val="24"/>
      <w:u w:val="single"/>
      <w:lang w:val="en-US" w:eastAsia="en-US" w:bidi="ar-SA"/>
    </w:rPr>
  </w:style>
  <w:style w:type="character" w:customStyle="1" w:styleId="title-link-wrapper">
    <w:name w:val="title-link-wrapper"/>
    <w:rsid w:val="00A82C81"/>
  </w:style>
  <w:style w:type="character" w:customStyle="1" w:styleId="medium-font">
    <w:name w:val="medium-font"/>
    <w:rsid w:val="00A82C81"/>
  </w:style>
  <w:style w:type="paragraph" w:customStyle="1" w:styleId="abstract">
    <w:name w:val="abstract"/>
    <w:basedOn w:val="Normal"/>
    <w:uiPriority w:val="99"/>
    <w:rsid w:val="00A82C81"/>
    <w:pPr>
      <w:spacing w:before="100" w:beforeAutospacing="1" w:after="100" w:afterAutospacing="1" w:line="240" w:lineRule="auto"/>
    </w:pPr>
    <w:rPr>
      <w:rFonts w:eastAsia="Times New Roman"/>
    </w:rPr>
  </w:style>
  <w:style w:type="character" w:customStyle="1" w:styleId="ReallySamllTextChar">
    <w:name w:val="ReallySamllText Char"/>
    <w:rsid w:val="00A82C81"/>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82C81"/>
    <w:pPr>
      <w:spacing w:after="0" w:line="240" w:lineRule="auto"/>
    </w:pPr>
    <w:rPr>
      <w:rFonts w:eastAsia="Times New Roman"/>
      <w:sz w:val="16"/>
      <w:u w:val="single"/>
    </w:rPr>
  </w:style>
  <w:style w:type="character" w:customStyle="1" w:styleId="StyleStyleUnderlineTimesNewRoman11ptChar">
    <w:name w:val="Style Style Underline + Times New Roman + 11 pt Char"/>
    <w:link w:val="StyleStyleUnderlineTimesNewRoman11pt"/>
    <w:rsid w:val="00A82C81"/>
    <w:rPr>
      <w:rFonts w:ascii="Calibri" w:eastAsia="Times New Roman" w:hAnsi="Calibri" w:cs="Calibri"/>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82C81"/>
    <w:pPr>
      <w:spacing w:after="0" w:line="240" w:lineRule="auto"/>
    </w:pPr>
    <w:rPr>
      <w:rFonts w:eastAsia="Times New Roman"/>
      <w:sz w:val="16"/>
      <w:u w:val="single"/>
    </w:rPr>
  </w:style>
  <w:style w:type="character" w:customStyle="1" w:styleId="StyleStyleUnderlineTimesNewRomanBold11ptNotBoldChar">
    <w:name w:val="Style Style Underline + Times New Roman Bold + 11 pt Not Bold Char"/>
    <w:link w:val="StyleStyleUnderlineTimesNewRomanBold11ptNotBold"/>
    <w:rsid w:val="00A82C81"/>
    <w:rPr>
      <w:rFonts w:ascii="Calibri" w:eastAsia="Times New Roman" w:hAnsi="Calibri" w:cs="Calibri"/>
      <w:sz w:val="16"/>
      <w:u w:val="single"/>
    </w:rPr>
  </w:style>
  <w:style w:type="character" w:customStyle="1" w:styleId="23">
    <w:name w:val="23"/>
    <w:rsid w:val="00A82C81"/>
    <w:rPr>
      <w:rFonts w:ascii="Times New Roman" w:hAnsi="Times New Roman" w:cs="Arial"/>
      <w:bCs/>
      <w:sz w:val="20"/>
      <w:u w:val="single"/>
      <w:lang w:val="en-US" w:eastAsia="en-US" w:bidi="ar-SA"/>
    </w:rPr>
  </w:style>
  <w:style w:type="character" w:customStyle="1" w:styleId="33">
    <w:name w:val="33"/>
    <w:rsid w:val="00A82C81"/>
    <w:rPr>
      <w:rFonts w:ascii="Times New Roman" w:hAnsi="Times New Roman" w:cs="Arial"/>
      <w:b/>
      <w:bCs/>
      <w:sz w:val="20"/>
      <w:u w:val="single"/>
      <w:lang w:val="en-US" w:eastAsia="en-US" w:bidi="ar-SA"/>
    </w:rPr>
  </w:style>
  <w:style w:type="character" w:customStyle="1" w:styleId="55">
    <w:name w:val="55"/>
    <w:rsid w:val="00A82C81"/>
    <w:rPr>
      <w:rFonts w:cs="Arial"/>
      <w:bCs/>
      <w:sz w:val="20"/>
      <w:u w:val="single"/>
      <w:lang w:val="en-US" w:eastAsia="en-US" w:bidi="ar-SA"/>
    </w:rPr>
  </w:style>
  <w:style w:type="character" w:customStyle="1" w:styleId="authoraffil">
    <w:name w:val="authoraffil"/>
    <w:rsid w:val="00A82C81"/>
  </w:style>
  <w:style w:type="character" w:customStyle="1" w:styleId="FontStyle13">
    <w:name w:val="Font Style13"/>
    <w:uiPriority w:val="99"/>
    <w:rsid w:val="00A82C81"/>
    <w:rPr>
      <w:rFonts w:ascii="Constantia" w:hAnsi="Constantia" w:cs="Constantia"/>
      <w:sz w:val="18"/>
      <w:szCs w:val="18"/>
    </w:rPr>
  </w:style>
  <w:style w:type="character" w:customStyle="1" w:styleId="TagsCharCharCharChar">
    <w:name w:val="Tags Char Char Char Char"/>
    <w:rsid w:val="00A82C81"/>
    <w:rPr>
      <w:rFonts w:ascii="Times New Roman" w:eastAsia="Times New Roman" w:hAnsi="Times New Roman" w:cs="Times New Roman"/>
      <w:b/>
      <w:sz w:val="24"/>
      <w:szCs w:val="24"/>
    </w:rPr>
  </w:style>
  <w:style w:type="character" w:customStyle="1" w:styleId="Citation1Char">
    <w:name w:val="Citation1 Char"/>
    <w:link w:val="Citation10"/>
    <w:locked/>
    <w:rsid w:val="00A82C81"/>
    <w:rPr>
      <w:rFonts w:ascii="Georgia" w:hAnsi="Georgia"/>
      <w:b/>
      <w:u w:val="single"/>
    </w:rPr>
  </w:style>
  <w:style w:type="paragraph" w:customStyle="1" w:styleId="Citation10">
    <w:name w:val="Citation1"/>
    <w:basedOn w:val="Normal"/>
    <w:link w:val="Citation1Char"/>
    <w:qFormat/>
    <w:rsid w:val="00A82C81"/>
    <w:pPr>
      <w:spacing w:after="0" w:line="240" w:lineRule="auto"/>
    </w:pPr>
    <w:rPr>
      <w:rFonts w:ascii="Georgia" w:hAnsi="Georgia" w:cstheme="minorBidi"/>
      <w:b/>
      <w:sz w:val="24"/>
      <w:u w:val="single"/>
    </w:rPr>
  </w:style>
  <w:style w:type="character" w:customStyle="1" w:styleId="TaglineChar">
    <w:name w:val="Tagline Char"/>
    <w:link w:val="Tagline0"/>
    <w:locked/>
    <w:rsid w:val="00A82C81"/>
    <w:rPr>
      <w:rFonts w:ascii="Calibri" w:hAnsi="Calibri" w:cs="Calibri"/>
      <w:b/>
      <w:sz w:val="22"/>
    </w:rPr>
  </w:style>
  <w:style w:type="paragraph" w:customStyle="1" w:styleId="NothingCharCharChar">
    <w:name w:val="Nothing Char Char Char"/>
    <w:link w:val="NothingCharChar"/>
    <w:rsid w:val="00A82C81"/>
    <w:pPr>
      <w:jc w:val="both"/>
    </w:pPr>
  </w:style>
  <w:style w:type="paragraph" w:customStyle="1" w:styleId="StyleLeft021">
    <w:name w:val="Style Left:  0.2&quot;1"/>
    <w:basedOn w:val="Normal"/>
    <w:uiPriority w:val="99"/>
    <w:rsid w:val="00A82C81"/>
    <w:pPr>
      <w:spacing w:after="0" w:line="240" w:lineRule="auto"/>
      <w:ind w:left="288"/>
    </w:pPr>
    <w:rPr>
      <w:rFonts w:eastAsia="SimSun"/>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82C81"/>
    <w:pPr>
      <w:spacing w:after="0" w:line="240" w:lineRule="auto"/>
    </w:pPr>
    <w:rPr>
      <w:rFonts w:eastAsia="Times New Roman"/>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82C81"/>
    <w:rPr>
      <w:rFonts w:ascii="Calibri" w:eastAsia="Times New Roman" w:hAnsi="Calibri" w:cs="Calibri"/>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82C81"/>
    <w:pPr>
      <w:spacing w:after="0" w:line="240" w:lineRule="auto"/>
    </w:pPr>
    <w:rPr>
      <w:rFonts w:eastAsia="Times New Roman"/>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82C81"/>
    <w:rPr>
      <w:rFonts w:ascii="Calibri" w:eastAsia="Times New Roman" w:hAnsi="Calibri" w:cs="Calibri"/>
      <w:sz w:val="16"/>
      <w:u w:val="single"/>
      <w:bdr w:val="single" w:sz="4" w:space="0" w:color="auto"/>
    </w:rPr>
  </w:style>
  <w:style w:type="character" w:customStyle="1" w:styleId="boldcitationChar">
    <w:name w:val="bold citation Char"/>
    <w:rsid w:val="00A82C81"/>
    <w:rPr>
      <w:rFonts w:ascii="Arial" w:hAnsi="Arial"/>
      <w:b/>
      <w:sz w:val="28"/>
      <w:szCs w:val="24"/>
      <w:u w:val="thick"/>
      <w:lang w:val="en-US" w:eastAsia="en-US" w:bidi="ar-SA"/>
    </w:rPr>
  </w:style>
  <w:style w:type="character" w:customStyle="1" w:styleId="underlinetextchar0">
    <w:name w:val="underlinetextchar"/>
    <w:rsid w:val="00A82C81"/>
  </w:style>
  <w:style w:type="character" w:customStyle="1" w:styleId="tagCharCharChar1">
    <w:name w:val="tag Char Char Char1"/>
    <w:rsid w:val="00A82C81"/>
    <w:rPr>
      <w:b/>
      <w:sz w:val="24"/>
      <w:lang w:val="en-US" w:eastAsia="en-US" w:bidi="ar-SA"/>
    </w:rPr>
  </w:style>
  <w:style w:type="paragraph" w:customStyle="1" w:styleId="date-comments">
    <w:name w:val="date-comments"/>
    <w:basedOn w:val="Normal"/>
    <w:uiPriority w:val="99"/>
    <w:rsid w:val="00A82C81"/>
    <w:pPr>
      <w:spacing w:before="100" w:beforeAutospacing="1" w:after="100" w:afterAutospacing="1" w:line="240" w:lineRule="auto"/>
    </w:pPr>
    <w:rPr>
      <w:rFonts w:ascii="Times" w:hAnsi="Times"/>
      <w:sz w:val="16"/>
      <w:szCs w:val="20"/>
    </w:rPr>
  </w:style>
  <w:style w:type="character" w:customStyle="1" w:styleId="articleauthor0">
    <w:name w:val="articleauthor"/>
    <w:rsid w:val="00A82C81"/>
  </w:style>
  <w:style w:type="character" w:customStyle="1" w:styleId="bodysubtoc">
    <w:name w:val="bodysubtoc"/>
    <w:rsid w:val="00A82C81"/>
  </w:style>
  <w:style w:type="character" w:customStyle="1" w:styleId="lefttitlesmaller">
    <w:name w:val="lefttitlesmaller"/>
    <w:rsid w:val="00A82C81"/>
  </w:style>
  <w:style w:type="character" w:customStyle="1" w:styleId="mb">
    <w:name w:val="mb"/>
    <w:rsid w:val="00A82C81"/>
  </w:style>
  <w:style w:type="character" w:customStyle="1" w:styleId="submitted-date">
    <w:name w:val="submitted-date"/>
    <w:rsid w:val="00A82C81"/>
  </w:style>
  <w:style w:type="character" w:customStyle="1" w:styleId="submitted-time">
    <w:name w:val="submitted-time"/>
    <w:rsid w:val="00A82C81"/>
  </w:style>
  <w:style w:type="paragraph" w:customStyle="1" w:styleId="Heading2Char2CharChar12">
    <w:name w:val="Heading 2 Char2 Char Char12"/>
    <w:aliases w:val="Char Char Char Char Char Char1 Char Char Char Char Char1,Char Char22"/>
    <w:next w:val="Normal"/>
    <w:uiPriority w:val="99"/>
    <w:rsid w:val="00A82C81"/>
    <w:pPr>
      <w:widowControl w:val="0"/>
      <w:jc w:val="both"/>
      <w:outlineLvl w:val="1"/>
    </w:pPr>
    <w:rPr>
      <w:rFonts w:ascii="Times New Roman" w:eastAsia="Times New Roman" w:hAnsi="Times New Roman" w:cs="Times New Roman"/>
      <w:b/>
    </w:rPr>
  </w:style>
  <w:style w:type="character" w:customStyle="1" w:styleId="bylines">
    <w:name w:val="bylines"/>
    <w:basedOn w:val="DefaultParagraphFont"/>
    <w:rsid w:val="00A82C81"/>
  </w:style>
  <w:style w:type="character" w:customStyle="1" w:styleId="FontStyle89">
    <w:name w:val="Font Style89"/>
    <w:rsid w:val="00A82C81"/>
    <w:rPr>
      <w:rFonts w:ascii="Times New Roman" w:hAnsi="Times New Roman" w:cs="Times New Roman"/>
      <w:b/>
      <w:bCs/>
      <w:smallCaps/>
      <w:spacing w:val="40"/>
      <w:sz w:val="16"/>
      <w:szCs w:val="16"/>
    </w:rPr>
  </w:style>
  <w:style w:type="paragraph" w:customStyle="1" w:styleId="003Cite">
    <w:name w:val="003Cite"/>
    <w:basedOn w:val="Normal"/>
    <w:qFormat/>
    <w:rsid w:val="00A82C81"/>
    <w:pPr>
      <w:spacing w:after="0" w:line="240" w:lineRule="auto"/>
    </w:pPr>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A82C81"/>
    <w:pPr>
      <w:spacing w:after="0" w:line="240" w:lineRule="auto"/>
      <w:jc w:val="both"/>
    </w:pPr>
    <w:rPr>
      <w:b/>
      <w:color w:val="000000"/>
      <w:sz w:val="16"/>
      <w:u w:val="single"/>
    </w:rPr>
  </w:style>
  <w:style w:type="character" w:customStyle="1" w:styleId="NormalBoldChar">
    <w:name w:val="Normal + Bold Char"/>
    <w:aliases w:val="Double Underline Char"/>
    <w:basedOn w:val="DefaultParagraphFont"/>
    <w:link w:val="NormalBold"/>
    <w:rsid w:val="00A82C81"/>
    <w:rPr>
      <w:rFonts w:ascii="Calibri" w:hAnsi="Calibri" w:cs="Calibri"/>
      <w:b/>
      <w:color w:val="000000"/>
      <w:sz w:val="16"/>
      <w:u w:val="single"/>
    </w:rPr>
  </w:style>
  <w:style w:type="paragraph" w:customStyle="1" w:styleId="StyleCards12ptThickunderline">
    <w:name w:val="Style Cards + 12 pt Thick underline"/>
    <w:basedOn w:val="Normal"/>
    <w:link w:val="StyleCards12ptThickunderlineChar2"/>
    <w:rsid w:val="00A82C81"/>
    <w:pPr>
      <w:autoSpaceDE w:val="0"/>
      <w:autoSpaceDN w:val="0"/>
      <w:adjustRightInd w:val="0"/>
      <w:spacing w:after="0" w:line="240" w:lineRule="auto"/>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A82C81"/>
    <w:rPr>
      <w:rFonts w:ascii="Times New Roman" w:eastAsia="Times New Roman" w:hAnsi="Times New Roman" w:cs="Times New Roman"/>
      <w:sz w:val="22"/>
      <w:u w:val="thick"/>
      <w:lang w:val="x-none" w:eastAsia="x-none"/>
    </w:rPr>
  </w:style>
  <w:style w:type="character" w:customStyle="1" w:styleId="BlockHeadingsChar1">
    <w:name w:val="Block Headings Char1"/>
    <w:rsid w:val="00A82C81"/>
    <w:rPr>
      <w:b/>
      <w:caps/>
    </w:rPr>
  </w:style>
  <w:style w:type="character" w:customStyle="1" w:styleId="FontStyle170">
    <w:name w:val="Font Style170"/>
    <w:uiPriority w:val="99"/>
    <w:rsid w:val="00A82C81"/>
    <w:rPr>
      <w:rFonts w:ascii="Bookman Old Style" w:hAnsi="Bookman Old Style" w:cs="Bookman Old Style"/>
      <w:sz w:val="16"/>
      <w:szCs w:val="16"/>
    </w:rPr>
  </w:style>
  <w:style w:type="character" w:customStyle="1" w:styleId="FontStyle17">
    <w:name w:val="Font Style17"/>
    <w:uiPriority w:val="99"/>
    <w:rsid w:val="00A82C81"/>
    <w:rPr>
      <w:rFonts w:ascii="Book Antiqua" w:hAnsi="Book Antiqua" w:cs="Book Antiqua"/>
      <w:i/>
      <w:iCs/>
      <w:spacing w:val="10"/>
      <w:sz w:val="22"/>
      <w:szCs w:val="22"/>
    </w:rPr>
  </w:style>
  <w:style w:type="character" w:customStyle="1" w:styleId="FontStyle329">
    <w:name w:val="Font Style329"/>
    <w:basedOn w:val="DefaultParagraphFont"/>
    <w:uiPriority w:val="99"/>
    <w:rsid w:val="00A82C81"/>
    <w:rPr>
      <w:rFonts w:ascii="Times New Roman" w:hAnsi="Times New Roman" w:cs="Times New Roman" w:hint="default"/>
      <w:b/>
      <w:bCs/>
      <w:spacing w:val="-10"/>
      <w:sz w:val="18"/>
      <w:szCs w:val="18"/>
    </w:rPr>
  </w:style>
  <w:style w:type="character" w:customStyle="1" w:styleId="ur">
    <w:name w:val="ur"/>
    <w:basedOn w:val="DefaultParagraphFont"/>
    <w:rsid w:val="00A82C81"/>
  </w:style>
  <w:style w:type="character" w:customStyle="1" w:styleId="vpqmgb">
    <w:name w:val="vpqmgb"/>
    <w:basedOn w:val="DefaultParagraphFont"/>
    <w:rsid w:val="00A82C81"/>
  </w:style>
  <w:style w:type="character" w:customStyle="1" w:styleId="sv">
    <w:name w:val="sv"/>
    <w:basedOn w:val="DefaultParagraphFont"/>
    <w:rsid w:val="00A82C81"/>
  </w:style>
  <w:style w:type="paragraph" w:customStyle="1" w:styleId="Debate">
    <w:name w:val="Debate"/>
    <w:basedOn w:val="Normal"/>
    <w:rsid w:val="00A82C81"/>
    <w:pPr>
      <w:widowControl w:val="0"/>
      <w:tabs>
        <w:tab w:val="left" w:pos="9450"/>
      </w:tabs>
      <w:autoSpaceDE w:val="0"/>
      <w:autoSpaceDN w:val="0"/>
      <w:adjustRightInd w:val="0"/>
    </w:pPr>
    <w:rPr>
      <w:rFonts w:eastAsia="SimSun" w:cs="Courier"/>
      <w:lang w:eastAsia="zh-CN"/>
    </w:rPr>
  </w:style>
  <w:style w:type="character" w:customStyle="1" w:styleId="m7344698851747429110gmail-styleunderline">
    <w:name w:val="m_7344698851747429110gmail-styleunderline"/>
    <w:basedOn w:val="DefaultParagraphFont"/>
    <w:rsid w:val="00A82C81"/>
  </w:style>
  <w:style w:type="character" w:customStyle="1" w:styleId="figpopup-sensitive-area">
    <w:name w:val="figpopup-sensitive-area"/>
    <w:basedOn w:val="DefaultParagraphFont"/>
    <w:rsid w:val="00A82C81"/>
  </w:style>
  <w:style w:type="paragraph" w:customStyle="1" w:styleId="Emphasis0">
    <w:name w:val="!!_Emphasis"/>
    <w:basedOn w:val="Normal"/>
    <w:uiPriority w:val="7"/>
    <w:qFormat/>
    <w:rsid w:val="00A82C81"/>
    <w:pPr>
      <w:pBdr>
        <w:top w:val="single" w:sz="4" w:space="0" w:color="auto"/>
        <w:left w:val="single" w:sz="4" w:space="0" w:color="auto"/>
        <w:bottom w:val="single" w:sz="4" w:space="0" w:color="auto"/>
        <w:right w:val="single" w:sz="4"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usiness-standard.com/podcast/current-affairs/starlink-and-oneweb-can-satellite-broadband-bridge-india-s-digital-divide-121110900035_1.html%20accessed%202/9/22" TargetMode="External"/><Relationship Id="rId18" Type="http://schemas.openxmlformats.org/officeDocument/2006/relationships/hyperlink" Target="https://www.cgdev.org/publication/space-and-development-preparing-affordable-space-based-telecommunications%20accessed%202/9/22" TargetMode="External"/><Relationship Id="rId26" Type="http://schemas.openxmlformats.org/officeDocument/2006/relationships/hyperlink" Target="https://www.bbc.com/news/world-asia-57234024" TargetMode="External"/><Relationship Id="rId39" Type="http://schemas.openxmlformats.org/officeDocument/2006/relationships/hyperlink" Target="https://theconversation.com/all-of-humanity-should-share-in-the-space-mining-boom-57740" TargetMode="External"/><Relationship Id="rId21" Type="http://schemas.openxmlformats.org/officeDocument/2006/relationships/hyperlink" Target="https://www.cgdev.org/publication/space-and-development-preparing-affordable-space-based-telecommunications" TargetMode="External"/><Relationship Id="rId34" Type="http://schemas.openxmlformats.org/officeDocument/2006/relationships/hyperlink" Target="https://www.google.com/search?q=obama+india+defining+partnership+of+21st+century&amp;rlz=1C1GGRV_enUS751US751&amp;oq=obama+india+defining+partnership+of+21st+century&amp;aqs=chrome..69i57j33i160j33i299.7702j0j7&amp;sourceid=chrome&amp;ie=UTF-8" TargetMode="External"/><Relationship Id="rId42" Type="http://schemas.openxmlformats.org/officeDocument/2006/relationships/hyperlink" Target="https://www.bloomberg.com/opinion/articles/2020-10-14/capitalism-caused-climate-change-it-must-also-be-the-solutio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usiness-standard.com/topic/spacex" TargetMode="External"/><Relationship Id="rId29" Type="http://schemas.openxmlformats.org/officeDocument/2006/relationships/hyperlink" Target="https://www.tandfonline.com/doi/abs/10.1080/0970016080188631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gineering.com/story/3-challenges-for-engineering-a-space-elevator" TargetMode="External"/><Relationship Id="rId24" Type="http://schemas.openxmlformats.org/officeDocument/2006/relationships/hyperlink" Target="https://www.cgdev.org/publication/space-and-development-preparing-affordable-space-based-telecommunications" TargetMode="External"/><Relationship Id="rId32" Type="http://schemas.openxmlformats.org/officeDocument/2006/relationships/hyperlink" Target="https://www.orfonline.org/research/eastern-ladakh-the-longer-perspective/" TargetMode="External"/><Relationship Id="rId37" Type="http://schemas.openxmlformats.org/officeDocument/2006/relationships/hyperlink" Target="https://www.ft.com/content/311694ac-d1a4-4d92-a850-97e161ad887c" TargetMode="External"/><Relationship Id="rId40" Type="http://schemas.openxmlformats.org/officeDocument/2006/relationships/hyperlink" Target="http://www.thespacereview.com/article/2915/1"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usiness-standard.com/topic/bharatnet" TargetMode="External"/><Relationship Id="rId23" Type="http://schemas.openxmlformats.org/officeDocument/2006/relationships/hyperlink" Target="https://www.cgdev.org/publication/space-and-development-preparing-affordable-space-based-telecommunications" TargetMode="External"/><Relationship Id="rId28" Type="http://schemas.openxmlformats.org/officeDocument/2006/relationships/hyperlink" Target="https://www.reuters.com/article/idINIndia-43780820091108" TargetMode="External"/><Relationship Id="rId36" Type="http://schemas.openxmlformats.org/officeDocument/2006/relationships/hyperlink" Target="https://www.whitehouse.gov/briefing-room/statements-releases/2021/03/03/interim-national-security-strategic-guidance/" TargetMode="External"/><Relationship Id="rId10" Type="http://schemas.openxmlformats.org/officeDocument/2006/relationships/hyperlink" Target="https://www.techtimes.com/articles/77612/20150818/companies-working-space-elevator.htm" TargetMode="External"/><Relationship Id="rId19" Type="http://schemas.openxmlformats.org/officeDocument/2006/relationships/hyperlink" Target="https://www.cgdev.org/publication/space-and-development-preparing-affordable-space-based-telecommunications" TargetMode="External"/><Relationship Id="rId31" Type="http://schemas.openxmlformats.org/officeDocument/2006/relationships/hyperlink" Target="https://timesofindia.indiatimes.com/home/sunday-times/all-that-matters/chinas-rising-support-for-pakistan-and-their-collusion-may-affect-our-interests-says-former-nsa-shiv-shankar-menon/articleshow/82234601.cms" TargetMode="External"/><Relationship Id="rId44" Type="http://schemas.openxmlformats.org/officeDocument/2006/relationships/hyperlink" Target="https://www.linkedin.com/pulse/asteroid-mining-necessary-answer-mineral-scarcity-de-crombrugghe" TargetMode="External"/><Relationship Id="rId4" Type="http://schemas.openxmlformats.org/officeDocument/2006/relationships/customXml" Target="../customXml/item4.xml"/><Relationship Id="rId9" Type="http://schemas.openxmlformats.org/officeDocument/2006/relationships/hyperlink" Target="https://www.spacelegalissues.com/space-law-legal-aspects-of-the-space-elevator-transportation-system/" TargetMode="External"/><Relationship Id="rId14" Type="http://schemas.openxmlformats.org/officeDocument/2006/relationships/hyperlink" Target="https://www.business-standard.com/topic/bharatnet" TargetMode="External"/><Relationship Id="rId22" Type="http://schemas.openxmlformats.org/officeDocument/2006/relationships/hyperlink" Target="https://www.cgdev.org/publication/space-and-development-preparing-affordable-space-based-telecommunications" TargetMode="External"/><Relationship Id="rId27" Type="http://schemas.openxmlformats.org/officeDocument/2006/relationships/hyperlink" Target="https://www.reuters.com/article/us-india-china-military-families-insight-idUSKBN2460YB" TargetMode="External"/><Relationship Id="rId30" Type="http://schemas.openxmlformats.org/officeDocument/2006/relationships/hyperlink" Target="https://www.washingtonpost.com/business/why-chinese-and-indian-troops-are-clashing-again/2020/09/11/c5939466-f402-11ea-8025-5d3489768ac8_story.html" TargetMode="External"/><Relationship Id="rId35" Type="http://schemas.openxmlformats.org/officeDocument/2006/relationships/hyperlink" Target="https://trumpwhitehouse.archives.gov/wp-content/uploads/2017/12/NSS-Final-12-18-2017-0905.pdf" TargetMode="External"/><Relationship Id="rId43" Type="http://schemas.openxmlformats.org/officeDocument/2006/relationships/hyperlink" Target="https://www.bloomberg.com/opinion/articles/2021-03-18/clean-tech-investment-isn-t-just-a-bubble-this-tim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theprint.in/india/education/as-digital-divide-widens-india-risks-losing-a-generation-to-pandemic-disruption/568394/" TargetMode="External"/><Relationship Id="rId17" Type="http://schemas.openxmlformats.org/officeDocument/2006/relationships/hyperlink" Target="https://www.business-standard.com/topic/satellite" TargetMode="External"/><Relationship Id="rId25" Type="http://schemas.openxmlformats.org/officeDocument/2006/relationships/hyperlink" Target="https://www.bloomberg.com/news/articles/2021-06-27/india-shifts-50-000-troops-to-china-border-in-historic-defense-shift" TargetMode="External"/><Relationship Id="rId33" Type="http://schemas.openxmlformats.org/officeDocument/2006/relationships/hyperlink" Target="https://www.lowyinstitute.org/publications/crisis-after-crisis-how-ladakh-will-shape-india-s-competition-china" TargetMode="External"/><Relationship Id="rId38" Type="http://schemas.openxmlformats.org/officeDocument/2006/relationships/hyperlink" Target="https://espi.or.at/publications/voices-from-the-space-community/category/3-voices-from-the-space-community" TargetMode="External"/><Relationship Id="rId46" Type="http://schemas.openxmlformats.org/officeDocument/2006/relationships/theme" Target="theme/theme1.xml"/><Relationship Id="rId20" Type="http://schemas.openxmlformats.org/officeDocument/2006/relationships/hyperlink" Target="https://www.cgdev.org/publication/space-and-development-preparing-affordable-space-based-telecommunications" TargetMode="External"/><Relationship Id="rId41" Type="http://schemas.openxmlformats.org/officeDocument/2006/relationships/hyperlink" Target="http://talkingpointsmemo.com/cafe/why-left-will-eventually-win-ruy-teixeir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30184</Words>
  <Characters>172052</Characters>
  <Application>Microsoft Office Word</Application>
  <DocSecurity>0</DocSecurity>
  <Lines>1433</Lines>
  <Paragraphs>403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201833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4</cp:revision>
  <dcterms:created xsi:type="dcterms:W3CDTF">2022-02-19T18:49:00Z</dcterms:created>
  <dcterms:modified xsi:type="dcterms:W3CDTF">2022-02-19T20:05:00Z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