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1070D" w14:textId="117EAAA3" w:rsidR="00E42E4C" w:rsidRDefault="0092156B" w:rsidP="0092156B">
      <w:pPr>
        <w:pStyle w:val="Heading2"/>
      </w:pPr>
      <w:r>
        <w:t>1NC</w:t>
      </w:r>
    </w:p>
    <w:p w14:paraId="4364F80C" w14:textId="3FBD893C" w:rsidR="0092156B" w:rsidRDefault="0092156B" w:rsidP="0092156B">
      <w:pPr>
        <w:pStyle w:val="Heading3"/>
      </w:pPr>
      <w:r>
        <w:lastRenderedPageBreak/>
        <w:t>1NC---OFF</w:t>
      </w:r>
    </w:p>
    <w:p w14:paraId="451498CB" w14:textId="77777777" w:rsidR="0092156B" w:rsidRDefault="0092156B" w:rsidP="0092156B">
      <w:pPr>
        <w:pStyle w:val="Heading4"/>
      </w:pPr>
      <w:r>
        <w:t xml:space="preserve">1] </w:t>
      </w:r>
      <w:proofErr w:type="spellStart"/>
      <w:r w:rsidRPr="002B1040">
        <w:rPr>
          <w:u w:val="single"/>
        </w:rPr>
        <w:t>Interp</w:t>
      </w:r>
      <w:proofErr w:type="spellEnd"/>
      <w:r>
        <w:t xml:space="preserve"> – Affirmatives may not garner offense external to the resolution</w:t>
      </w:r>
    </w:p>
    <w:p w14:paraId="423689E0" w14:textId="77777777" w:rsidR="0092156B" w:rsidRDefault="0092156B" w:rsidP="0092156B">
      <w:pPr>
        <w:pStyle w:val="Heading4"/>
      </w:pPr>
      <w:r>
        <w:t xml:space="preserve">Unjust refers to a </w:t>
      </w:r>
      <w:r>
        <w:rPr>
          <w:u w:val="single"/>
        </w:rPr>
        <w:t>negative action</w:t>
      </w:r>
      <w:r>
        <w:t xml:space="preserve"> – it means </w:t>
      </w:r>
      <w:r>
        <w:rPr>
          <w:u w:val="single"/>
        </w:rPr>
        <w:t>contrary</w:t>
      </w:r>
      <w:r>
        <w:t>.</w:t>
      </w:r>
    </w:p>
    <w:p w14:paraId="41541FF4" w14:textId="77777777" w:rsidR="0092156B" w:rsidRPr="00D92843" w:rsidRDefault="0092156B" w:rsidP="0092156B">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35ABBB7" w14:textId="77777777" w:rsidR="0092156B" w:rsidRDefault="0092156B" w:rsidP="0092156B">
      <w:pPr>
        <w:rPr>
          <w:sz w:val="16"/>
        </w:rPr>
      </w:pPr>
      <w:r w:rsidRPr="0014525A">
        <w:rPr>
          <w:rStyle w:val="Emphasis"/>
          <w:highlight w:val="cyan"/>
        </w:rPr>
        <w:t>Contrary to right and justice</w:t>
      </w:r>
      <w:r w:rsidRPr="002B1040">
        <w:rPr>
          <w:sz w:val="16"/>
        </w:rPr>
        <w:t>, or to the enjoyment of his rights by another</w:t>
      </w:r>
      <w:r w:rsidRPr="0014525A">
        <w:rPr>
          <w:rStyle w:val="Emphasis"/>
          <w:highlight w:val="cyan"/>
        </w:rPr>
        <w:t>, or to the standards of conduct furnished by the laws</w:t>
      </w:r>
      <w:r w:rsidRPr="002B1040">
        <w:rPr>
          <w:sz w:val="16"/>
        </w:rPr>
        <w:t>.</w:t>
      </w:r>
    </w:p>
    <w:p w14:paraId="5AE040C8" w14:textId="77777777" w:rsidR="0092156B" w:rsidRPr="000E26F9" w:rsidRDefault="0092156B" w:rsidP="0092156B">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682228AC" w14:textId="77777777" w:rsidR="0092156B" w:rsidRPr="000E26F9" w:rsidRDefault="0092156B" w:rsidP="0092156B">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017F3D88" w14:textId="77777777" w:rsidR="0092156B" w:rsidRDefault="0092156B" w:rsidP="0092156B">
      <w:pPr>
        <w:rPr>
          <w:sz w:val="16"/>
        </w:rPr>
      </w:pPr>
      <w:r w:rsidRPr="000E26F9">
        <w:rPr>
          <w:sz w:val="16"/>
        </w:rPr>
        <w:t>4</w:t>
      </w:r>
      <w:r w:rsidRPr="000E26F9">
        <w:rPr>
          <w:u w:val="single"/>
        </w:rPr>
        <w:t xml:space="preserve">. </w:t>
      </w:r>
      <w:r w:rsidRPr="0014525A">
        <w:rPr>
          <w:rStyle w:val="Emphasis"/>
          <w:highlight w:val="cyan"/>
        </w:rPr>
        <w:t>Interpreting</w:t>
      </w:r>
      <w:r w:rsidRPr="000E26F9">
        <w:rPr>
          <w:u w:val="single"/>
        </w:rPr>
        <w:t xml:space="preserve"> Article VI of the </w:t>
      </w:r>
      <w:r w:rsidRPr="0014525A">
        <w:rPr>
          <w:rStyle w:val="Emphasis"/>
          <w:highlight w:val="cyan"/>
        </w:rPr>
        <w:t>O</w:t>
      </w:r>
      <w:r w:rsidRPr="000E26F9">
        <w:rPr>
          <w:u w:val="single"/>
        </w:rPr>
        <w:t xml:space="preserve">uter </w:t>
      </w:r>
      <w:r w:rsidRPr="0014525A">
        <w:rPr>
          <w:rStyle w:val="Emphasis"/>
          <w:highlight w:val="cyan"/>
        </w:rPr>
        <w:t>S</w:t>
      </w:r>
      <w:r w:rsidRPr="000E26F9">
        <w:rPr>
          <w:u w:val="single"/>
        </w:rPr>
        <w:t xml:space="preserve">pace </w:t>
      </w:r>
      <w:r w:rsidRPr="0014525A">
        <w:rPr>
          <w:rStyle w:val="Emphasis"/>
          <w:highlight w:val="cya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14525A">
        <w:rPr>
          <w:rStyle w:val="Emphasis"/>
          <w:highlight w:val="cyan"/>
        </w:rPr>
        <w:t>private actors</w:t>
      </w:r>
      <w:r w:rsidRPr="0014525A">
        <w:rPr>
          <w:highlight w:val="cyan"/>
          <w:u w:val="single"/>
        </w:rPr>
        <w:t xml:space="preserve"> </w:t>
      </w:r>
      <w:r w:rsidRPr="000E26F9">
        <w:rPr>
          <w:u w:val="single"/>
        </w:rPr>
        <w:t>(... "</w:t>
      </w:r>
      <w:r w:rsidRPr="0014525A">
        <w:rPr>
          <w:rStyle w:val="Emphasis"/>
          <w:highlight w:val="cyan"/>
        </w:rPr>
        <w:t>or</w:t>
      </w:r>
      <w:r w:rsidRPr="0014525A">
        <w:rPr>
          <w:highlight w:val="cyan"/>
          <w:u w:val="single"/>
        </w:rPr>
        <w:t xml:space="preserve"> </w:t>
      </w:r>
      <w:r w:rsidRPr="000E26F9">
        <w:rPr>
          <w:u w:val="single"/>
        </w:rPr>
        <w:t xml:space="preserve">by </w:t>
      </w:r>
      <w:r w:rsidRPr="0014525A">
        <w:rPr>
          <w:rStyle w:val="Emphasis"/>
          <w:highlight w:val="cya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968453B" w14:textId="77777777" w:rsidR="0092156B" w:rsidRDefault="0092156B" w:rsidP="0092156B">
      <w:pPr>
        <w:pStyle w:val="Heading4"/>
      </w:pPr>
      <w:r>
        <w:t xml:space="preserve">2] Violation – </w:t>
      </w:r>
    </w:p>
    <w:p w14:paraId="00348C1B" w14:textId="77777777" w:rsidR="0092156B" w:rsidRDefault="0092156B" w:rsidP="0092156B">
      <w:pPr>
        <w:pStyle w:val="Heading4"/>
      </w:pPr>
      <w:r>
        <w:t xml:space="preserve">a]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7AEF921A" w14:textId="77777777" w:rsidR="0092156B" w:rsidRDefault="0092156B" w:rsidP="0092156B">
      <w:pPr>
        <w:pStyle w:val="Heading4"/>
      </w:pPr>
      <w:r>
        <w:t>B] the plan enforces liability onto public entities – we read blue</w:t>
      </w:r>
    </w:p>
    <w:p w14:paraId="53C4F109" w14:textId="77777777" w:rsidR="0092156B" w:rsidRDefault="0092156B" w:rsidP="0092156B">
      <w:r>
        <w:rPr>
          <w:rStyle w:val="Style13ptBold"/>
        </w:rPr>
        <w:t xml:space="preserve">1AC </w:t>
      </w:r>
      <w:r w:rsidRPr="000B73E9">
        <w:rPr>
          <w:rStyle w:val="Style13ptBold"/>
        </w:rPr>
        <w:t xml:space="preserve">Vollmer 20 </w:t>
      </w:r>
      <w:r w:rsidRPr="000B73E9">
        <w:t xml:space="preserve">[Sarah Louise Vollmer (St. Mary's University School of Law), “The Right Stuff in </w:t>
      </w:r>
      <w:proofErr w:type="spellStart"/>
      <w:r w:rsidRPr="000B73E9">
        <w:t>Geospace</w:t>
      </w:r>
      <w:proofErr w:type="spellEnd"/>
      <w:r w:rsidRPr="000B73E9">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rsidRPr="000B73E9">
        <w:t>&gt; ]CT</w:t>
      </w:r>
      <w:proofErr w:type="gramEnd"/>
    </w:p>
    <w:p w14:paraId="455FC102" w14:textId="77777777" w:rsidR="0092156B" w:rsidRPr="000B73E9" w:rsidRDefault="0092156B" w:rsidP="0092156B">
      <w:pPr>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w:t>
      </w:r>
      <w:r w:rsidRPr="00C71327">
        <w:rPr>
          <w:rStyle w:val="Emphasis"/>
          <w:highlight w:val="cyan"/>
        </w:rPr>
        <w:t xml:space="preserve">global </w:t>
      </w:r>
      <w:r w:rsidRPr="005916C4">
        <w:rPr>
          <w:rStyle w:val="Emphasis"/>
          <w:highlight w:val="cyan"/>
        </w:rPr>
        <w:t xml:space="preserve">liability </w:t>
      </w:r>
      <w:r w:rsidRPr="0079319E">
        <w:rPr>
          <w:rStyle w:val="Emphasis"/>
          <w:highlight w:val="yellow"/>
        </w:rPr>
        <w:t xml:space="preserve">will consider the </w:t>
      </w:r>
      <w:r w:rsidRPr="005916C4">
        <w:rPr>
          <w:rStyle w:val="Emphasis"/>
          <w:highlight w:val="cyan"/>
        </w:rPr>
        <w:t xml:space="preserve">responsibility of </w:t>
      </w:r>
      <w:r w:rsidRPr="005916C4">
        <w:rPr>
          <w:rStyle w:val="StyleUnderline"/>
          <w:highlight w:val="cyan"/>
        </w:rPr>
        <w:t>nation</w:t>
      </w:r>
      <w:r w:rsidRPr="000B73E9">
        <w:rPr>
          <w:rStyle w:val="StyleUnderline"/>
        </w:rPr>
        <w:t>-</w:t>
      </w:r>
      <w:r w:rsidRPr="005916C4">
        <w:rPr>
          <w:rStyle w:val="Emphasis"/>
          <w:highlight w:val="cyan"/>
        </w:rPr>
        <w:t xml:space="preserve">states </w:t>
      </w:r>
      <w:r w:rsidRPr="0079319E">
        <w:rPr>
          <w:rStyle w:val="Emphasis"/>
          <w:highlight w:val="yellow"/>
        </w:rPr>
        <w:t>and private entities in isolation</w:t>
      </w:r>
      <w:r w:rsidRPr="000B73E9">
        <w:rPr>
          <w:sz w:val="16"/>
        </w:rPr>
        <w:t xml:space="preserve">.176 </w:t>
      </w:r>
      <w:r w:rsidRPr="0079319E">
        <w:rPr>
          <w:rStyle w:val="Emphasis"/>
          <w:highlight w:val="yellow"/>
        </w:rPr>
        <w:t xml:space="preserve">This will coerce cooperation </w:t>
      </w:r>
      <w:r w:rsidRPr="005916C4">
        <w:rPr>
          <w:rStyle w:val="StyleUnderline"/>
          <w:highlight w:val="cyan"/>
        </w:rPr>
        <w:t>among</w:t>
      </w:r>
      <w:r w:rsidRPr="000B73E9">
        <w:rPr>
          <w:rStyle w:val="StyleUnderline"/>
        </w:rPr>
        <w:t xml:space="preserve"> </w:t>
      </w:r>
      <w:r w:rsidRPr="005916C4">
        <w:rPr>
          <w:rStyle w:val="StyleUnderline"/>
          <w:highlight w:val="cyan"/>
        </w:rPr>
        <w:t>all</w:t>
      </w:r>
      <w:r w:rsidRPr="000B73E9">
        <w:rPr>
          <w:rStyle w:val="StyleUnderline"/>
        </w:rPr>
        <w:t xml:space="preserve"> </w:t>
      </w:r>
      <w:r w:rsidRPr="005916C4">
        <w:rPr>
          <w:rStyle w:val="StyleUnderline"/>
          <w:highlight w:val="cyan"/>
        </w:rPr>
        <w:t>agencies</w:t>
      </w:r>
      <w:r w:rsidRPr="000B73E9">
        <w:rPr>
          <w:rStyle w:val="StyleUnderline"/>
        </w:rPr>
        <w:t xml:space="preserve">, </w:t>
      </w:r>
      <w:r w:rsidRPr="005916C4">
        <w:rPr>
          <w:rStyle w:val="StyleUnderline"/>
          <w:highlight w:val="cyan"/>
        </w:rPr>
        <w:t>nations</w:t>
      </w:r>
      <w:r w:rsidRPr="000B73E9">
        <w:rPr>
          <w:rStyle w:val="StyleUnderline"/>
        </w:rPr>
        <w:t xml:space="preserve">,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057C424C" w14:textId="27048ADD" w:rsidR="0092156B" w:rsidRDefault="0092156B" w:rsidP="0092156B">
      <w:pPr>
        <w:pStyle w:val="Heading4"/>
      </w:pPr>
      <w:r>
        <w:lastRenderedPageBreak/>
        <w:t>C] Establishes a binding international agreement between states that redistributes property between countries in outer space</w:t>
      </w:r>
    </w:p>
    <w:p w14:paraId="0B08058D" w14:textId="77777777" w:rsidR="0092156B" w:rsidRDefault="0092156B" w:rsidP="0092156B">
      <w:pPr>
        <w:pStyle w:val="Heading4"/>
      </w:pPr>
      <w:r>
        <w:t xml:space="preserve">3] </w:t>
      </w:r>
      <w:r>
        <w:rPr>
          <w:u w:val="single"/>
        </w:rPr>
        <w:t>Standards</w:t>
      </w:r>
      <w:r>
        <w:t xml:space="preserve"> – </w:t>
      </w:r>
    </w:p>
    <w:p w14:paraId="4DC99E94" w14:textId="77777777" w:rsidR="0092156B" w:rsidRPr="003915B7" w:rsidRDefault="0092156B" w:rsidP="0092156B">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AD581FC" w14:textId="77777777" w:rsidR="0092156B" w:rsidRDefault="0092156B" w:rsidP="0092156B">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7BE881CD" w14:textId="77777777" w:rsidR="0092156B" w:rsidRPr="000E3034" w:rsidRDefault="0092156B" w:rsidP="0092156B">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t>2nd</w:t>
      </w:r>
      <w:r w:rsidRPr="000E3034">
        <w:t xml:space="preserve"> Advantage - both of which are voters for Limits and Predictability</w:t>
      </w:r>
    </w:p>
    <w:p w14:paraId="21C88CD6" w14:textId="77777777" w:rsidR="0092156B" w:rsidRPr="003915B7" w:rsidRDefault="0092156B" w:rsidP="0092156B">
      <w:pPr>
        <w:pStyle w:val="Heading4"/>
      </w:pPr>
      <w:r>
        <w:t xml:space="preserve">4] </w:t>
      </w:r>
      <w:r>
        <w:rPr>
          <w:u w:val="single"/>
        </w:rPr>
        <w:t>TVA</w:t>
      </w:r>
      <w:r>
        <w:t xml:space="preserve"> – just defend that space appropriation is bad.</w:t>
      </w:r>
    </w:p>
    <w:p w14:paraId="65469764" w14:textId="74500C56" w:rsidR="0092156B" w:rsidRPr="0092156B" w:rsidRDefault="0092156B" w:rsidP="0092156B">
      <w:pPr>
        <w:pStyle w:val="Heading4"/>
      </w:pPr>
      <w:r>
        <w:t xml:space="preserve">a] Topicality is </w:t>
      </w:r>
      <w:r>
        <w:rPr>
          <w:u w:val="single"/>
        </w:rPr>
        <w:t>Drop the Debater</w:t>
      </w:r>
      <w:r>
        <w:t xml:space="preserve"> – it’s a fundamental baseline for debate-ability.</w:t>
      </w:r>
    </w:p>
    <w:p w14:paraId="00B62019" w14:textId="0692DB0A" w:rsidR="0092156B" w:rsidRDefault="0092156B" w:rsidP="0092156B">
      <w:pPr>
        <w:pStyle w:val="Heading3"/>
      </w:pPr>
      <w:r>
        <w:lastRenderedPageBreak/>
        <w:t>1NC---OFF</w:t>
      </w:r>
    </w:p>
    <w:p w14:paraId="065AEBBE" w14:textId="77777777" w:rsidR="0092156B" w:rsidRDefault="0092156B" w:rsidP="0092156B">
      <w:pPr>
        <w:pStyle w:val="Heading4"/>
      </w:pPr>
      <w:r>
        <w:rPr>
          <w:rStyle w:val="Style13ptBold"/>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6912898D" w14:textId="77777777" w:rsidR="0092156B" w:rsidRPr="001A4BD9" w:rsidRDefault="0092156B" w:rsidP="0092156B">
      <w:r w:rsidRPr="005526CF">
        <w:rPr>
          <w:rStyle w:val="Style13ptBold"/>
        </w:rPr>
        <w:t>Rifkin 14</w:t>
      </w:r>
      <w:r w:rsidRPr="005526CF">
        <w:t>,</w:t>
      </w:r>
      <w:r w:rsidRPr="001A4BD9">
        <w:t xml:space="preserve">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0733C28A" w14:textId="77777777" w:rsidR="0092156B" w:rsidRPr="00FA72BB" w:rsidRDefault="0092156B" w:rsidP="0092156B">
      <w:pPr>
        <w:rPr>
          <w:sz w:val="16"/>
        </w:rPr>
      </w:pPr>
      <w:r w:rsidRPr="00FA72BB">
        <w:rPr>
          <w:sz w:val="16"/>
        </w:rPr>
        <w:t xml:space="preserve">If nineteenth-century American literary studies </w:t>
      </w:r>
      <w:proofErr w:type="gramStart"/>
      <w:r w:rsidRPr="00FA72BB">
        <w:rPr>
          <w:sz w:val="16"/>
        </w:rPr>
        <w:t>tends</w:t>
      </w:r>
      <w:proofErr w:type="gramEnd"/>
      <w:r w:rsidRPr="00FA72BB">
        <w:rPr>
          <w:sz w:val="16"/>
        </w:rPr>
        <w:t xml:space="preserve"> to focus on the ways Indians enter the narrative frame and the kinds of meanings and </w:t>
      </w:r>
      <w:proofErr w:type="spellStart"/>
      <w:r w:rsidRPr="00FA72BB">
        <w:rPr>
          <w:sz w:val="16"/>
        </w:rPr>
        <w:t>associa</w:t>
      </w:r>
      <w:proofErr w:type="spellEnd"/>
      <w:r w:rsidRPr="00FA72BB">
        <w:rPr>
          <w:sz w:val="16"/>
        </w:rPr>
        <w:t xml:space="preserve">- </w:t>
      </w:r>
      <w:proofErr w:type="spellStart"/>
      <w:r w:rsidRPr="00FA72BB">
        <w:rPr>
          <w:sz w:val="16"/>
        </w:rPr>
        <w:t>tions</w:t>
      </w:r>
      <w:proofErr w:type="spellEnd"/>
      <w:r w:rsidRPr="00FA72BB">
        <w:rPr>
          <w:sz w:val="16"/>
        </w:rPr>
        <w:t xml:space="preserve">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 xml:space="preserve">elimination is an organizing principle of settler-colonial society rather than a one-off (and </w:t>
      </w:r>
      <w:proofErr w:type="spellStart"/>
      <w:r w:rsidRPr="00FA72BB">
        <w:rPr>
          <w:u w:val="single"/>
        </w:rPr>
        <w:t>superceded</w:t>
      </w:r>
      <w:proofErr w:type="spellEnd"/>
      <w:r w:rsidRPr="00FA72BB">
        <w:rPr>
          <w:u w:val="single"/>
        </w:rPr>
        <w:t>)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 xml:space="preserve">In Aileen Moreton-Robinson’s work, whiteness </w:t>
      </w:r>
      <w:proofErr w:type="spellStart"/>
      <w:r w:rsidRPr="00FA72BB">
        <w:rPr>
          <w:sz w:val="16"/>
        </w:rPr>
        <w:t>func</w:t>
      </w:r>
      <w:proofErr w:type="spellEnd"/>
      <w:r w:rsidRPr="00FA72BB">
        <w:rPr>
          <w:sz w:val="16"/>
        </w:rPr>
        <w:t xml:space="preserve">- </w:t>
      </w:r>
      <w:proofErr w:type="spellStart"/>
      <w:r w:rsidRPr="00FA72BB">
        <w:rPr>
          <w:sz w:val="16"/>
        </w:rPr>
        <w:t>tions</w:t>
      </w:r>
      <w:proofErr w:type="spellEnd"/>
      <w:r w:rsidRPr="00FA72BB">
        <w:rPr>
          <w:sz w:val="16"/>
        </w:rPr>
        <w:t xml:space="preserve"> as the central way of understanding the domination and displacement of Indigenous peoples by nonnatives.7 In “Writing Off Indigenous </w:t>
      </w:r>
      <w:proofErr w:type="spellStart"/>
      <w:r w:rsidRPr="00FA72BB">
        <w:rPr>
          <w:sz w:val="16"/>
        </w:rPr>
        <w:t>Sover</w:t>
      </w:r>
      <w:proofErr w:type="spellEnd"/>
      <w:r w:rsidRPr="00FA72BB">
        <w:rPr>
          <w:sz w:val="16"/>
        </w:rPr>
        <w:t xml:space="preserve">- </w:t>
      </w:r>
      <w:proofErr w:type="spellStart"/>
      <w:r w:rsidRPr="00FA72BB">
        <w:rPr>
          <w:sz w:val="16"/>
        </w:rPr>
        <w:t>eignty</w:t>
      </w:r>
      <w:proofErr w:type="spellEnd"/>
      <w:r w:rsidRPr="00FA72BB">
        <w:rPr>
          <w:sz w:val="16"/>
        </w:rPr>
        <w:t xml:space="preserve">,” she argues, “As a regime of power, patriarchal white sovereignty operates ideologically, materially and discursively to reproduce and main- </w:t>
      </w:r>
      <w:proofErr w:type="spellStart"/>
      <w:r w:rsidRPr="00FA72BB">
        <w:rPr>
          <w:sz w:val="16"/>
        </w:rPr>
        <w:t>tain</w:t>
      </w:r>
      <w:proofErr w:type="spellEnd"/>
      <w:r w:rsidRPr="00FA72BB">
        <w:rPr>
          <w:sz w:val="16"/>
        </w:rPr>
        <w:t xml:space="preserve"> its investment in the nation as a white possession” (88), and in “Writ- </w:t>
      </w:r>
      <w:proofErr w:type="spellStart"/>
      <w:r w:rsidRPr="00FA72BB">
        <w:rPr>
          <w:sz w:val="16"/>
        </w:rPr>
        <w:t>ing</w:t>
      </w:r>
      <w:proofErr w:type="spellEnd"/>
      <w:r w:rsidRPr="00FA72BB">
        <w:rPr>
          <w:sz w:val="16"/>
        </w:rPr>
        <w:t xml:space="preserve">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FA72BB">
        <w:rPr>
          <w:sz w:val="16"/>
        </w:rPr>
        <w:t>collec</w:t>
      </w:r>
      <w:proofErr w:type="spellEnd"/>
      <w:r w:rsidRPr="00FA72BB">
        <w:rPr>
          <w:sz w:val="16"/>
        </w:rPr>
        <w:t xml:space="preserve">- </w:t>
      </w:r>
      <w:proofErr w:type="spellStart"/>
      <w:r w:rsidRPr="00FA72BB">
        <w:rPr>
          <w:sz w:val="16"/>
        </w:rPr>
        <w:t>tivities</w:t>
      </w:r>
      <w:proofErr w:type="spellEnd"/>
      <w:r w:rsidRPr="00FA72BB">
        <w:rPr>
          <w:sz w:val="16"/>
        </w:rPr>
        <w:t xml:space="preserve"> as (racialized) populations subject to U.S. jurisdiction and manage- </w:t>
      </w:r>
      <w:proofErr w:type="spellStart"/>
      <w:r w:rsidRPr="00FA72BB">
        <w:rPr>
          <w:sz w:val="16"/>
        </w:rPr>
        <w:t>ment</w:t>
      </w:r>
      <w:proofErr w:type="spellEnd"/>
      <w:r w:rsidRPr="00FA72BB">
        <w:rPr>
          <w:sz w:val="16"/>
        </w:rPr>
        <w:t xml:space="preserve">: “the Indian is left nowhere and everywhere within the ontological premises through which U.S. empire orients, imagines, and critiques </w:t>
      </w:r>
      <w:proofErr w:type="gramStart"/>
      <w:r w:rsidRPr="00FA72BB">
        <w:rPr>
          <w:sz w:val="16"/>
        </w:rPr>
        <w:t>itself ”</w:t>
      </w:r>
      <w:proofErr w:type="gramEnd"/>
      <w:r w:rsidRPr="00FA72BB">
        <w:rPr>
          <w:sz w:val="16"/>
        </w:rPr>
        <w:t>;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67BAD337" w14:textId="77777777" w:rsidR="0092156B" w:rsidRPr="00FA72BB" w:rsidRDefault="0092156B" w:rsidP="0092156B">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proofErr w:type="spellStart"/>
      <w:r>
        <w:rPr>
          <w:u w:val="single"/>
        </w:rPr>
        <w:t>forefronting</w:t>
      </w:r>
      <w:proofErr w:type="spellEnd"/>
      <w:r>
        <w:rPr>
          <w:u w:val="single"/>
        </w:rPr>
        <w:t xml:space="preserve"> Settler Colonialism</w:t>
      </w:r>
      <w:r>
        <w:t xml:space="preserve"> a prior question.</w:t>
      </w:r>
    </w:p>
    <w:p w14:paraId="0545CFD5" w14:textId="77777777" w:rsidR="0092156B" w:rsidRPr="00A15172" w:rsidRDefault="0092156B" w:rsidP="0092156B">
      <w:proofErr w:type="spellStart"/>
      <w:r w:rsidRPr="00A15172">
        <w:rPr>
          <w:rStyle w:val="Style13ptBold"/>
        </w:rPr>
        <w:t>Paperson</w:t>
      </w:r>
      <w:proofErr w:type="spellEnd"/>
      <w:r w:rsidRPr="00A15172">
        <w:rPr>
          <w:rStyle w:val="Style13ptBold"/>
        </w:rPr>
        <w:t xml:space="preserve"> 17</w:t>
      </w:r>
      <w:r>
        <w:t xml:space="preserve"> la </w:t>
      </w:r>
      <w:proofErr w:type="spellStart"/>
      <w:r>
        <w:t>paperson</w:t>
      </w:r>
      <w:proofErr w:type="spellEnd"/>
      <w:r>
        <w:t xml:space="preserve">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6242D29A" w14:textId="77777777" w:rsidR="0092156B" w:rsidRDefault="0092156B" w:rsidP="0092156B">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xml:space="preserve">, making that “new” place </w:t>
      </w:r>
      <w:r w:rsidRPr="00FA72BB">
        <w:rPr>
          <w:rStyle w:val="Emphasis"/>
          <w:rFonts w:asciiTheme="minorHAnsi" w:hAnsiTheme="minorHAnsi" w:cstheme="minorHAnsi"/>
          <w:sz w:val="24"/>
        </w:rPr>
        <w:lastRenderedPageBreak/>
        <w:t>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 xml:space="preserve">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FA72BB">
        <w:rPr>
          <w:sz w:val="16"/>
        </w:rPr>
        <w:t>actually not</w:t>
      </w:r>
      <w:proofErr w:type="gramEnd"/>
      <w:r w:rsidRPr="00FA72B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FA72BB">
        <w:rPr>
          <w:rFonts w:asciiTheme="minorHAnsi" w:hAnsiTheme="minorHAnsi" w:cstheme="minorHAnsi"/>
          <w:sz w:val="16"/>
        </w:rPr>
        <w:t>particular feature</w:t>
      </w:r>
      <w:proofErr w:type="gramEnd"/>
      <w:r w:rsidRPr="00FA72BB">
        <w:rPr>
          <w:rFonts w:asciiTheme="minorHAnsi" w:hAnsiTheme="minorHAnsi" w:cstheme="minorHAnsi"/>
          <w:sz w:val="16"/>
        </w:rPr>
        <w:t xml:space="preserv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w:t>
      </w:r>
      <w:proofErr w:type="gramStart"/>
      <w:r w:rsidRPr="00FA72BB">
        <w:rPr>
          <w:rFonts w:asciiTheme="minorHAnsi" w:hAnsiTheme="minorHAnsi" w:cstheme="minorHAnsi"/>
          <w:sz w:val="16"/>
        </w:rPr>
        <w:t xml:space="preserve">Actually, </w:t>
      </w:r>
      <w:r w:rsidRPr="00FA72BB">
        <w:rPr>
          <w:rStyle w:val="Emphasis"/>
          <w:rFonts w:asciiTheme="minorHAnsi" w:hAnsiTheme="minorHAnsi" w:cstheme="minorHAnsi"/>
          <w:sz w:val="24"/>
        </w:rPr>
        <w:t>settler</w:t>
      </w:r>
      <w:proofErr w:type="gramEnd"/>
      <w:r w:rsidRPr="00FA72BB">
        <w:rPr>
          <w:rStyle w:val="Emphasis"/>
          <w:rFonts w:asciiTheme="minorHAnsi" w:hAnsiTheme="minorHAnsi" w:cstheme="minorHAnsi"/>
          <w:sz w:val="24"/>
        </w:rPr>
        <w:t xml:space="preserve">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t>
      </w:r>
      <w:proofErr w:type="spellStart"/>
      <w:r w:rsidRPr="00FA72BB">
        <w:rPr>
          <w:rFonts w:asciiTheme="minorHAnsi" w:hAnsiTheme="minorHAnsi" w:cstheme="minorHAnsi"/>
          <w:sz w:val="16"/>
        </w:rPr>
        <w:t>Wa</w:t>
      </w:r>
      <w:proofErr w:type="spellEnd"/>
      <w:r w:rsidRPr="00FA72BB">
        <w:rPr>
          <w:rFonts w:asciiTheme="minorHAnsi" w:hAnsiTheme="minorHAnsi" w:cstheme="minorHAnsi"/>
          <w:sz w:val="16"/>
        </w:rPr>
        <w:t xml:space="preserve"> </w:t>
      </w:r>
      <w:proofErr w:type="spellStart"/>
      <w:r w:rsidRPr="00FA72BB">
        <w:rPr>
          <w:rFonts w:asciiTheme="minorHAnsi" w:hAnsiTheme="minorHAnsi" w:cstheme="minorHAnsi"/>
          <w:sz w:val="16"/>
        </w:rPr>
        <w:t>Thiong’o’s</w:t>
      </w:r>
      <w:proofErr w:type="spellEnd"/>
      <w:r w:rsidRPr="00FA72BB">
        <w:rPr>
          <w:rFonts w:asciiTheme="minorHAnsi" w:hAnsiTheme="minorHAnsi" w:cstheme="minorHAnsi"/>
          <w:sz w:val="16"/>
        </w:rPr>
        <w:t xml:space="preserve">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proofErr w:type="gramStart"/>
      <w:r w:rsidRPr="00FA72BB">
        <w:rPr>
          <w:rStyle w:val="Emphasis"/>
          <w:rFonts w:asciiTheme="minorHAnsi" w:hAnsiTheme="minorHAnsi" w:cstheme="minorHAnsi"/>
          <w:sz w:val="24"/>
        </w:rPr>
        <w:t>Thus</w:t>
      </w:r>
      <w:proofErr w:type="gramEnd"/>
      <w:r w:rsidRPr="00FA72BB">
        <w:rPr>
          <w:rStyle w:val="Emphasis"/>
          <w:rFonts w:asciiTheme="minorHAnsi" w:hAnsiTheme="minorHAnsi" w:cstheme="minorHAnsi"/>
          <w:sz w:val="24"/>
        </w:rPr>
        <w:t xml:space="preserve">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 xml:space="preserve">The settler–native– </w:t>
      </w:r>
      <w:r w:rsidRPr="00FA72BB">
        <w:rPr>
          <w:rStyle w:val="StyleUnderline"/>
          <w:rFonts w:asciiTheme="minorHAnsi" w:hAnsiTheme="minorHAnsi" w:cstheme="minorHAnsi"/>
          <w:sz w:val="24"/>
        </w:rPr>
        <w:lastRenderedPageBreak/>
        <w:t>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w:t>
      </w:r>
      <w:proofErr w:type="gramStart"/>
      <w:r w:rsidRPr="00FA72BB">
        <w:rPr>
          <w:rStyle w:val="Emphasis"/>
          <w:rFonts w:asciiTheme="minorHAnsi" w:hAnsiTheme="minorHAnsi" w:cstheme="minorHAnsi"/>
          <w:sz w:val="24"/>
        </w:rPr>
        <w:t xml:space="preserve">in order </w:t>
      </w:r>
      <w:r w:rsidRPr="005D615B">
        <w:rPr>
          <w:rStyle w:val="Emphasis"/>
          <w:rFonts w:asciiTheme="minorHAnsi" w:hAnsiTheme="minorHAnsi" w:cstheme="minorHAnsi"/>
          <w:sz w:val="24"/>
          <w:highlight w:val="green"/>
        </w:rPr>
        <w:t>to</w:t>
      </w:r>
      <w:proofErr w:type="gramEnd"/>
      <w:r w:rsidRPr="005D615B">
        <w:rPr>
          <w:rStyle w:val="Emphasis"/>
          <w:rFonts w:asciiTheme="minorHAnsi" w:hAnsiTheme="minorHAnsi" w:cstheme="minorHAnsi"/>
          <w:sz w:val="24"/>
          <w:highlight w:val="green"/>
        </w:rPr>
        <w:t xml:space="preserve">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Black studies, Indigenous studies, and Othered studies have already made their breaks with Foucault (over biopolitics), with Deleuze and </w:t>
      </w:r>
      <w:proofErr w:type="spellStart"/>
      <w:r w:rsidRPr="00FA72BB">
        <w:rPr>
          <w:rStyle w:val="StyleUnderline"/>
          <w:rFonts w:asciiTheme="minorHAnsi" w:hAnsiTheme="minorHAnsi" w:cstheme="minorHAnsi"/>
          <w:sz w:val="24"/>
        </w:rPr>
        <w:t>Guatarri</w:t>
      </w:r>
      <w:proofErr w:type="spellEnd"/>
      <w:r w:rsidRPr="00FA72BB">
        <w:rPr>
          <w:rStyle w:val="StyleUnderline"/>
          <w:rFonts w:asciiTheme="minorHAnsi" w:hAnsiTheme="minorHAnsi" w:cstheme="minorHAnsi"/>
          <w:sz w:val="24"/>
        </w:rPr>
        <w:t xml:space="preserve"> (over assemblages and machines), and with Marx (over life and primitive accumulation</w:t>
      </w:r>
      <w:r w:rsidRPr="00FA72BB">
        <w:rPr>
          <w:rFonts w:asciiTheme="minorHAnsi" w:hAnsiTheme="minorHAnsi" w:cstheme="minorHAnsi"/>
          <w:sz w:val="16"/>
        </w:rPr>
        <w:t xml:space="preserve">). (5) </w:t>
      </w:r>
      <w:r w:rsidRPr="00FA72B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FA72BB">
        <w:rPr>
          <w:sz w:val="16"/>
        </w:rPr>
        <w:t>actually an</w:t>
      </w:r>
      <w:proofErr w:type="gramEnd"/>
      <w:r w:rsidRPr="00FA72BB">
        <w:rPr>
          <w:sz w:val="16"/>
        </w:rPr>
        <w:t xml:space="preserve"> articulation of “I conquer, therefore I am,” a sense of identity posited upon the harnessing of nature and its “natural” people.[8] This creates a host of </w:t>
      </w:r>
      <w:proofErr w:type="spellStart"/>
      <w:r w:rsidRPr="00FA72BB">
        <w:rPr>
          <w:sz w:val="16"/>
        </w:rPr>
        <w:t>post+colonial</w:t>
      </w:r>
      <w:proofErr w:type="spellEnd"/>
      <w:r w:rsidRPr="00FA72BB">
        <w:rPr>
          <w:sz w:val="16"/>
        </w:rPr>
        <w:t xml:space="preserve">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Cs/>
          <w:sz w:val="24"/>
        </w:rPr>
        <w:t xml:space="preserve">it is </w:t>
      </w:r>
      <w:r w:rsidRPr="005D615B">
        <w:rPr>
          <w:rStyle w:val="StyleUnderline"/>
          <w:rFonts w:asciiTheme="minorHAnsi" w:hAnsiTheme="minorHAnsi" w:cstheme="minorHAnsi"/>
          <w:bCs/>
          <w:sz w:val="24"/>
          <w:highlight w:val="green"/>
        </w:rPr>
        <w:t xml:space="preserve">the perverse ontology of settler </w:t>
      </w:r>
      <w:proofErr w:type="spellStart"/>
      <w:r w:rsidRPr="005D615B">
        <w:rPr>
          <w:rStyle w:val="StyleUnderline"/>
          <w:rFonts w:asciiTheme="minorHAnsi" w:hAnsiTheme="minorHAnsi" w:cstheme="minorHAnsi"/>
          <w:bCs/>
          <w:sz w:val="24"/>
          <w:highlight w:val="green"/>
        </w:rPr>
        <w:t>becomings</w:t>
      </w:r>
      <w:proofErr w:type="spellEnd"/>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 xml:space="preserve">This problem of modernity and colonial psychosis is echoed in Jack Forbes’s writings: Columbus was a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He was mentally ill or insane, the carrier of a terribly contagious psychological disease,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w:t>
      </w:r>
      <w:proofErr w:type="gramStart"/>
      <w:r w:rsidRPr="00FA72BB">
        <w:rPr>
          <w:rFonts w:asciiTheme="minorHAnsi" w:hAnsiTheme="minorHAnsi" w:cstheme="minorHAnsi"/>
          <w:sz w:val="16"/>
        </w:rPr>
        <w:t>. . . .</w:t>
      </w:r>
      <w:proofErr w:type="gramEnd"/>
      <w:r w:rsidRPr="00FA72BB">
        <w:rPr>
          <w:rFonts w:asciiTheme="minorHAnsi" w:hAnsiTheme="minorHAnsi" w:cstheme="minorHAnsi"/>
          <w:sz w:val="16"/>
        </w:rPr>
        <w:t xml:space="preserv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w:t>
      </w:r>
      <w:proofErr w:type="gramStart"/>
      <w:r w:rsidRPr="00A15172">
        <w:rPr>
          <w:rFonts w:asciiTheme="minorHAnsi" w:hAnsiTheme="minorHAnsi" w:cstheme="minorHAnsi"/>
          <w:sz w:val="16"/>
        </w:rPr>
        <w:t>.”[</w:t>
      </w:r>
      <w:proofErr w:type="gramEnd"/>
      <w:r w:rsidRPr="00A15172">
        <w:rPr>
          <w:rFonts w:asciiTheme="minorHAnsi" w:hAnsiTheme="minorHAnsi" w:cstheme="minorHAnsi"/>
          <w:sz w:val="16"/>
        </w:rPr>
        <w:t>11]</w:t>
      </w:r>
    </w:p>
    <w:p w14:paraId="38964EF0" w14:textId="77777777" w:rsidR="0092156B" w:rsidRPr="008865AF" w:rsidRDefault="0092156B" w:rsidP="0092156B">
      <w:pPr>
        <w:pStyle w:val="Heading4"/>
      </w:pPr>
      <w:r>
        <w:lastRenderedPageBreak/>
        <w:t xml:space="preserve">Claims to re-distribute the “commons” is a form of indigenous erasure since it </w:t>
      </w:r>
      <w:r>
        <w:rPr>
          <w:u w:val="single"/>
        </w:rPr>
        <w:t>normalizes</w:t>
      </w:r>
      <w:r>
        <w:t xml:space="preserve"> settler governance. </w:t>
      </w:r>
    </w:p>
    <w:p w14:paraId="795F23BA" w14:textId="77777777" w:rsidR="0092156B" w:rsidRPr="00D73EF3" w:rsidRDefault="0092156B" w:rsidP="0092156B">
      <w:r w:rsidRPr="00D11998">
        <w:rPr>
          <w:rStyle w:val="Style13ptBold"/>
        </w:rPr>
        <w:t>GLC 18</w:t>
      </w:r>
      <w:r w:rsidRPr="00D73EF3">
        <w:t xml:space="preserve"> Great Lakes Commons 3-5-2018 "Unsettling the Commons: the tragedy of Indigenous erasure"</w:t>
      </w:r>
      <w:r>
        <w:t xml:space="preserve"> </w:t>
      </w:r>
      <w:hyperlink r:id="rId10" w:history="1">
        <w:r w:rsidRPr="005C484B">
          <w:rPr>
            <w:rStyle w:val="Hyperlink"/>
          </w:rPr>
          <w:t>https://www.greatlakescommons.org/our-blog-b/2018/2/unsettling-the-commons</w:t>
        </w:r>
      </w:hyperlink>
      <w:r>
        <w:t xml:space="preserve"> //Elmer </w:t>
      </w:r>
    </w:p>
    <w:p w14:paraId="51EA8EE8" w14:textId="78C52351" w:rsidR="0092156B" w:rsidRDefault="0092156B" w:rsidP="0092156B">
      <w:pPr>
        <w:rPr>
          <w:sz w:val="16"/>
        </w:rPr>
      </w:pPr>
      <w:r w:rsidRPr="008865AF">
        <w:rPr>
          <w:sz w:val="16"/>
        </w:rPr>
        <w:t xml:space="preserve">From the start, </w:t>
      </w:r>
      <w:r w:rsidRPr="00CB0EB8">
        <w:rPr>
          <w:rStyle w:val="StyleUnderline"/>
        </w:rPr>
        <w:t xml:space="preserve">Great Lakes Commons has been seeding a transformative approach to current water governance. Using the histories and frameworks from both </w:t>
      </w:r>
      <w:r w:rsidRPr="008865AF">
        <w:rPr>
          <w:rStyle w:val="Emphasis"/>
          <w:highlight w:val="green"/>
        </w:rPr>
        <w:t>'commons' and 'Indigenous' sources</w:t>
      </w:r>
      <w:r w:rsidRPr="00CB0EB8">
        <w:rPr>
          <w:rStyle w:val="StyleUnderline"/>
        </w:rPr>
        <w:t>, we continue to map how these principles and practices enrich our connection and protection with these waters</w:t>
      </w:r>
      <w:r w:rsidRPr="008865AF">
        <w:rPr>
          <w:sz w:val="16"/>
        </w:rPr>
        <w:t xml:space="preserve">. </w:t>
      </w:r>
      <w:r w:rsidRPr="00CB0EB8">
        <w:rPr>
          <w:rStyle w:val="StyleUnderline"/>
        </w:rPr>
        <w:t xml:space="preserve">But there's </w:t>
      </w:r>
      <w:r w:rsidRPr="008865AF">
        <w:rPr>
          <w:rStyle w:val="Emphasis"/>
          <w:highlight w:val="green"/>
        </w:rPr>
        <w:t>always</w:t>
      </w:r>
      <w:r w:rsidRPr="008865AF">
        <w:rPr>
          <w:rStyle w:val="StyleUnderline"/>
          <w:highlight w:val="green"/>
        </w:rPr>
        <w:t xml:space="preserve"> </w:t>
      </w:r>
      <w:r w:rsidRPr="00CB0EB8">
        <w:rPr>
          <w:rStyle w:val="StyleUnderline"/>
        </w:rPr>
        <w:t xml:space="preserve">also been </w:t>
      </w:r>
      <w:r w:rsidRPr="008865AF">
        <w:rPr>
          <w:rStyle w:val="Emphasis"/>
          <w:highlight w:val="green"/>
          <w:bdr w:val="single" w:sz="18" w:space="0" w:color="auto"/>
        </w:rPr>
        <w:t>a critical tension</w:t>
      </w:r>
      <w:r w:rsidRPr="008865AF">
        <w:rPr>
          <w:rStyle w:val="StyleUnderline"/>
          <w:highlight w:val="green"/>
        </w:rPr>
        <w:t xml:space="preserve"> </w:t>
      </w:r>
      <w:r w:rsidRPr="00CB0EB8">
        <w:rPr>
          <w:rStyle w:val="StyleUnderline"/>
        </w:rPr>
        <w:t>between these sources</w:t>
      </w:r>
      <w:r w:rsidRPr="008865AF">
        <w:rPr>
          <w:sz w:val="16"/>
        </w:rPr>
        <w:t xml:space="preserve">. Craig Fortier's new book </w:t>
      </w:r>
      <w:r w:rsidRPr="00CB0EB8">
        <w:rPr>
          <w:rStyle w:val="StyleUnderline"/>
        </w:rPr>
        <w:t>Unsettling the Commons: social movements within, against, and beyond settler colonialism helps us name and integrate this tension</w:t>
      </w:r>
      <w:r w:rsidRPr="008865AF">
        <w:rPr>
          <w:sz w:val="16"/>
        </w:rPr>
        <w:t xml:space="preserve">. This post aims to introduce some of Fortier's main ideas and examples, while reflecting on GLC's mission, projects, and partnerships. The book draws on 51 interviews Fortier had with political organizers who work to replace hetero-patriarchal, capitalist, and colonial systems rather than to just reform them. One of the clearest examples Fortier uses to disrupt the progressive politics of 'the commons' is by looking at several movements that are 'reclaiming the commons'. These would </w:t>
      </w:r>
      <w:proofErr w:type="gramStart"/>
      <w:r w:rsidRPr="008865AF">
        <w:rPr>
          <w:sz w:val="16"/>
        </w:rPr>
        <w:t>include:</w:t>
      </w:r>
      <w:proofErr w:type="gramEnd"/>
      <w:r w:rsidRPr="008865AF">
        <w:rPr>
          <w:sz w:val="16"/>
        </w:rPr>
        <w:t xml:space="preserve"> environmentalist back-to-the-land movements, Burning Man festival, community gardens, </w:t>
      </w:r>
      <w:proofErr w:type="spellStart"/>
      <w:r w:rsidRPr="008865AF">
        <w:rPr>
          <w:sz w:val="16"/>
        </w:rPr>
        <w:t>kibbutzes</w:t>
      </w:r>
      <w:proofErr w:type="spellEnd"/>
      <w:r w:rsidRPr="008865AF">
        <w:rPr>
          <w:sz w:val="16"/>
        </w:rPr>
        <w:t xml:space="preserve">, and alternative currency movements (21). The book is specifically focused on how these movements on Turtle Island (North America) erase relationships with Indigenous histories and futures.  'Commons' activism aims to renegotiate social relationships that are radically more democratic and egalitarian (21). </w:t>
      </w:r>
      <w:r w:rsidRPr="00CB0EB8">
        <w:rPr>
          <w:rStyle w:val="StyleUnderline"/>
        </w:rPr>
        <w:t xml:space="preserve">But reclaiming and redistributing land and wealth in Canada and the USA (places with stolen land and people) </w:t>
      </w:r>
      <w:proofErr w:type="gramStart"/>
      <w:r w:rsidRPr="00CB0EB8">
        <w:rPr>
          <w:rStyle w:val="StyleUnderline"/>
        </w:rPr>
        <w:t>opens up</w:t>
      </w:r>
      <w:proofErr w:type="gramEnd"/>
      <w:r w:rsidRPr="00CB0EB8">
        <w:rPr>
          <w:rStyle w:val="StyleUnderline"/>
        </w:rPr>
        <w:t xml:space="preserve"> critical holes in the progressive banner of change. Fortier uses the </w:t>
      </w:r>
      <w:r w:rsidRPr="008865AF">
        <w:rPr>
          <w:rStyle w:val="Emphasis"/>
          <w:highlight w:val="green"/>
        </w:rPr>
        <w:t>Occupy</w:t>
      </w:r>
      <w:r w:rsidRPr="008865AF">
        <w:rPr>
          <w:rStyle w:val="StyleUnderline"/>
          <w:highlight w:val="green"/>
        </w:rPr>
        <w:t xml:space="preserve"> </w:t>
      </w:r>
      <w:r w:rsidRPr="00CB0EB8">
        <w:rPr>
          <w:rStyle w:val="StyleUnderline"/>
        </w:rPr>
        <w:t xml:space="preserve">Movement as an example. Starting in 2011, activists </w:t>
      </w:r>
      <w:r w:rsidRPr="008865AF">
        <w:rPr>
          <w:rStyle w:val="Emphasis"/>
          <w:highlight w:val="green"/>
        </w:rPr>
        <w:t>'reclaimed'</w:t>
      </w:r>
      <w:r w:rsidRPr="008865AF">
        <w:rPr>
          <w:rStyle w:val="StyleUnderline"/>
          <w:highlight w:val="green"/>
        </w:rPr>
        <w:t xml:space="preserve"> </w:t>
      </w:r>
      <w:r w:rsidRPr="008865AF">
        <w:rPr>
          <w:rStyle w:val="Emphasis"/>
          <w:highlight w:val="green"/>
        </w:rPr>
        <w:t>city centers</w:t>
      </w:r>
      <w:r w:rsidRPr="008865AF">
        <w:rPr>
          <w:rStyle w:val="StyleUnderline"/>
          <w:highlight w:val="green"/>
        </w:rPr>
        <w:t xml:space="preserve"> </w:t>
      </w:r>
      <w:r w:rsidRPr="00CB0EB8">
        <w:rPr>
          <w:rStyle w:val="StyleUnderline"/>
        </w:rPr>
        <w:t xml:space="preserve">to demonstrate the glaring and corrupt wealth inequality in the </w:t>
      </w:r>
      <w:proofErr w:type="gramStart"/>
      <w:r w:rsidRPr="00CB0EB8">
        <w:rPr>
          <w:rStyle w:val="StyleUnderline"/>
        </w:rPr>
        <w:t>U.S.A..</w:t>
      </w:r>
      <w:proofErr w:type="gramEnd"/>
      <w:r w:rsidRPr="00CB0EB8">
        <w:rPr>
          <w:rStyle w:val="StyleUnderline"/>
        </w:rPr>
        <w:t xml:space="preserve"> In New York city's financial district, private land (Zuccotti Park) was renamed and reclaimed </w:t>
      </w:r>
      <w:r w:rsidRPr="008865AF">
        <w:rPr>
          <w:rStyle w:val="Emphasis"/>
          <w:highlight w:val="green"/>
        </w:rPr>
        <w:t xml:space="preserve">as a </w:t>
      </w:r>
      <w:proofErr w:type="gramStart"/>
      <w:r w:rsidRPr="008865AF">
        <w:rPr>
          <w:rStyle w:val="Emphasis"/>
          <w:highlight w:val="green"/>
        </w:rPr>
        <w:t>commons</w:t>
      </w:r>
      <w:r w:rsidRPr="008865AF">
        <w:rPr>
          <w:rStyle w:val="StyleUnderline"/>
          <w:highlight w:val="green"/>
        </w:rPr>
        <w:t xml:space="preserve"> </w:t>
      </w:r>
      <w:r w:rsidRPr="00CB0EB8">
        <w:rPr>
          <w:rStyle w:val="StyleUnderline"/>
        </w:rPr>
        <w:t>(Liberty Plaza)</w:t>
      </w:r>
      <w:proofErr w:type="gramEnd"/>
      <w:r w:rsidRPr="00CB0EB8">
        <w:rPr>
          <w:rStyle w:val="StyleUnderline"/>
        </w:rPr>
        <w:t xml:space="preserve">. </w:t>
      </w:r>
      <w:r w:rsidRPr="008865AF">
        <w:rPr>
          <w:sz w:val="16"/>
        </w:rPr>
        <w:t xml:space="preserve">The change honored the Park's name in the </w:t>
      </w:r>
      <w:proofErr w:type="gramStart"/>
      <w:r w:rsidRPr="008865AF">
        <w:rPr>
          <w:sz w:val="16"/>
        </w:rPr>
        <w:t>1930's, yet</w:t>
      </w:r>
      <w:proofErr w:type="gramEnd"/>
      <w:r w:rsidRPr="008865AF">
        <w:rPr>
          <w:sz w:val="16"/>
        </w:rPr>
        <w:t xml:space="preserve"> </w:t>
      </w:r>
      <w:r w:rsidRPr="008865AF">
        <w:rPr>
          <w:rStyle w:val="Emphasis"/>
          <w:highlight w:val="green"/>
        </w:rPr>
        <w:t>sidestepped</w:t>
      </w:r>
      <w:r w:rsidRPr="008865AF">
        <w:rPr>
          <w:sz w:val="16"/>
          <w:highlight w:val="green"/>
        </w:rPr>
        <w:t xml:space="preserve"> </w:t>
      </w:r>
      <w:r w:rsidRPr="008865AF">
        <w:rPr>
          <w:sz w:val="16"/>
        </w:rPr>
        <w:t xml:space="preserve">the </w:t>
      </w:r>
      <w:r w:rsidRPr="008865AF">
        <w:rPr>
          <w:rStyle w:val="Emphasis"/>
          <w:highlight w:val="green"/>
        </w:rPr>
        <w:t>context of the 'Liberty' naming itself</w:t>
      </w:r>
      <w:r w:rsidRPr="008865AF">
        <w:rPr>
          <w:sz w:val="16"/>
        </w:rPr>
        <w:t xml:space="preserve">. </w:t>
      </w:r>
      <w:r w:rsidRPr="008865AF">
        <w:rPr>
          <w:rStyle w:val="Emphasis"/>
          <w:highlight w:val="green"/>
        </w:rPr>
        <w:t>Before</w:t>
      </w:r>
      <w:r w:rsidRPr="008865AF">
        <w:rPr>
          <w:rStyle w:val="StyleUnderline"/>
          <w:highlight w:val="green"/>
        </w:rPr>
        <w:t xml:space="preserve"> </w:t>
      </w:r>
      <w:r w:rsidRPr="00CB0EB8">
        <w:rPr>
          <w:rStyle w:val="StyleUnderline"/>
        </w:rPr>
        <w:t xml:space="preserve">it was known as </w:t>
      </w:r>
      <w:r w:rsidRPr="008865AF">
        <w:rPr>
          <w:rStyle w:val="Emphasis"/>
          <w:highlight w:val="green"/>
        </w:rPr>
        <w:t>Manhattan</w:t>
      </w:r>
      <w:r w:rsidRPr="00CB0EB8">
        <w:rPr>
          <w:rStyle w:val="StyleUnderline"/>
        </w:rPr>
        <w:t xml:space="preserve">, this </w:t>
      </w:r>
      <w:r w:rsidRPr="008865AF">
        <w:rPr>
          <w:rStyle w:val="Emphasis"/>
          <w:highlight w:val="green"/>
        </w:rPr>
        <w:t>land was called Manna-</w:t>
      </w:r>
      <w:proofErr w:type="spellStart"/>
      <w:r w:rsidRPr="008865AF">
        <w:rPr>
          <w:rStyle w:val="Emphasis"/>
          <w:highlight w:val="green"/>
        </w:rPr>
        <w:t>hata</w:t>
      </w:r>
      <w:proofErr w:type="spellEnd"/>
      <w:r w:rsidRPr="008865AF">
        <w:rPr>
          <w:rStyle w:val="StyleUnderline"/>
          <w:highlight w:val="green"/>
        </w:rPr>
        <w:t xml:space="preserve"> </w:t>
      </w:r>
      <w:r w:rsidRPr="00CB0EB8">
        <w:rPr>
          <w:rStyle w:val="StyleUnderline"/>
        </w:rPr>
        <w:t>by the Lenape nation. Once forcibly occupied by Europeans, these settlers renamed the lands to protect and project their own destiny. No liberty was being celebrated for the Lenape in this park. After colonial critiques of these Occupy camps, ones such as Occupy Oakland considered changing their name to Decolonize Oakland instead.</w:t>
      </w:r>
      <w:r w:rsidRPr="008865AF">
        <w:rPr>
          <w:sz w:val="16"/>
        </w:rPr>
        <w:t xml:space="preserve"> </w:t>
      </w:r>
      <w:r w:rsidRPr="00CB0EB8">
        <w:rPr>
          <w:rStyle w:val="StyleUnderline"/>
        </w:rPr>
        <w:t xml:space="preserve">But this movement's focus on capitalism </w:t>
      </w:r>
      <w:proofErr w:type="gramStart"/>
      <w:r w:rsidRPr="00CB0EB8">
        <w:rPr>
          <w:rStyle w:val="StyleUnderline"/>
        </w:rPr>
        <w:t>over  colonization</w:t>
      </w:r>
      <w:proofErr w:type="gramEnd"/>
      <w:r w:rsidRPr="00CB0EB8">
        <w:rPr>
          <w:rStyle w:val="StyleUnderline"/>
        </w:rPr>
        <w:t>, caused a split in group.</w:t>
      </w:r>
      <w:r w:rsidRPr="008865AF">
        <w:rPr>
          <w:sz w:val="16"/>
        </w:rPr>
        <w:t xml:space="preserve"> </w:t>
      </w:r>
      <w:r w:rsidRPr="00CB0EB8">
        <w:rPr>
          <w:rStyle w:val="StyleUnderline"/>
        </w:rPr>
        <w:t xml:space="preserve">In this 'reclaim the commons' example, </w:t>
      </w:r>
      <w:r w:rsidRPr="008865AF">
        <w:rPr>
          <w:rStyle w:val="Emphasis"/>
          <w:highlight w:val="green"/>
        </w:rPr>
        <w:t>radical political intentions</w:t>
      </w:r>
      <w:r w:rsidRPr="008865AF">
        <w:rPr>
          <w:rStyle w:val="StyleUnderline"/>
          <w:highlight w:val="green"/>
        </w:rPr>
        <w:t xml:space="preserve"> </w:t>
      </w:r>
      <w:r w:rsidRPr="00CB0EB8">
        <w:rPr>
          <w:rStyle w:val="StyleUnderline"/>
        </w:rPr>
        <w:t xml:space="preserve">about the wealth of the 1% and the resistance by the 99% </w:t>
      </w:r>
      <w:r w:rsidRPr="008865AF">
        <w:rPr>
          <w:rStyle w:val="Emphasis"/>
          <w:highlight w:val="green"/>
        </w:rPr>
        <w:t>erase</w:t>
      </w:r>
      <w:r w:rsidRPr="008865AF">
        <w:rPr>
          <w:rStyle w:val="StyleUnderline"/>
          <w:highlight w:val="green"/>
        </w:rPr>
        <w:t xml:space="preserve"> </w:t>
      </w:r>
      <w:r w:rsidRPr="008865AF">
        <w:rPr>
          <w:rStyle w:val="Emphasis"/>
          <w:highlight w:val="green"/>
          <w:bdr w:val="single" w:sz="18" w:space="0" w:color="auto"/>
        </w:rPr>
        <w:t>ongoing events of settler colonialism</w:t>
      </w:r>
      <w:r w:rsidRPr="008865AF">
        <w:rPr>
          <w:sz w:val="16"/>
        </w:rPr>
        <w:t xml:space="preserve">. According to Clare </w:t>
      </w:r>
      <w:proofErr w:type="spellStart"/>
      <w:r w:rsidRPr="008865AF">
        <w:rPr>
          <w:sz w:val="16"/>
        </w:rPr>
        <w:t>Baynard</w:t>
      </w:r>
      <w:proofErr w:type="spellEnd"/>
      <w:r w:rsidRPr="008865AF">
        <w:rPr>
          <w:sz w:val="16"/>
        </w:rPr>
        <w:t xml:space="preserve"> (a white anti-racist educator with the Catalyst Project), </w:t>
      </w:r>
      <w:r w:rsidRPr="008865AF">
        <w:rPr>
          <w:rStyle w:val="Emphasis"/>
          <w:highlight w:val="green"/>
        </w:rPr>
        <w:t xml:space="preserve">settler's inability to imagine a future outside of the </w:t>
      </w:r>
      <w:proofErr w:type="spellStart"/>
      <w:r w:rsidRPr="008865AF">
        <w:rPr>
          <w:rStyle w:val="Emphasis"/>
          <w:highlight w:val="green"/>
        </w:rPr>
        <w:t>eurocentric</w:t>
      </w:r>
      <w:proofErr w:type="spellEnd"/>
      <w:r w:rsidRPr="008865AF">
        <w:rPr>
          <w:rStyle w:val="Emphasis"/>
          <w:highlight w:val="green"/>
        </w:rPr>
        <w:t xml:space="preserve"> settler-logic</w:t>
      </w:r>
      <w:r w:rsidRPr="008865AF">
        <w:rPr>
          <w:rStyle w:val="StyleUnderline"/>
          <w:highlight w:val="green"/>
        </w:rPr>
        <w:t xml:space="preserve"> </w:t>
      </w:r>
      <w:r w:rsidRPr="00CB0EB8">
        <w:rPr>
          <w:rStyle w:val="StyleUnderline"/>
        </w:rPr>
        <w:t>is a major barrier for change (32).</w:t>
      </w:r>
      <w:r w:rsidRPr="008865AF">
        <w:rPr>
          <w:sz w:val="16"/>
        </w:rPr>
        <w:t xml:space="preserve"> For many, the 'collective' aspects of the commons garner all the attention, rather than their exclusive elements (34). </w:t>
      </w:r>
      <w:r w:rsidRPr="00CB0EB8">
        <w:rPr>
          <w:rStyle w:val="StyleUnderline"/>
        </w:rPr>
        <w:t xml:space="preserve">Adam J. Barker specifically names </w:t>
      </w:r>
      <w:r w:rsidRPr="008865AF">
        <w:rPr>
          <w:rStyle w:val="Emphasis"/>
          <w:highlight w:val="green"/>
        </w:rPr>
        <w:t>3 ways 'commons'</w:t>
      </w:r>
      <w:r w:rsidRPr="008865AF">
        <w:rPr>
          <w:rStyle w:val="StyleUnderline"/>
          <w:highlight w:val="green"/>
        </w:rPr>
        <w:t xml:space="preserve"> </w:t>
      </w:r>
      <w:r w:rsidRPr="00CB0EB8">
        <w:rPr>
          <w:rStyle w:val="StyleUnderline"/>
        </w:rPr>
        <w:t xml:space="preserve">can </w:t>
      </w:r>
      <w:r w:rsidRPr="008865AF">
        <w:rPr>
          <w:rStyle w:val="Emphasis"/>
          <w:highlight w:val="green"/>
        </w:rPr>
        <w:t>erase</w:t>
      </w:r>
      <w:r w:rsidRPr="008865AF">
        <w:rPr>
          <w:rStyle w:val="StyleUnderline"/>
          <w:highlight w:val="green"/>
        </w:rPr>
        <w:t xml:space="preserve"> </w:t>
      </w:r>
      <w:r w:rsidRPr="008865AF">
        <w:rPr>
          <w:rStyle w:val="Emphasis"/>
          <w:highlight w:val="green"/>
        </w:rPr>
        <w:t>Indigenous ways of knowing and being</w:t>
      </w:r>
      <w:r w:rsidRPr="00CB0EB8">
        <w:rPr>
          <w:rStyle w:val="StyleUnderline"/>
        </w:rPr>
        <w:t xml:space="preserve">: </w:t>
      </w:r>
      <w:r w:rsidRPr="008865AF">
        <w:rPr>
          <w:rStyle w:val="Emphasis"/>
          <w:highlight w:val="green"/>
        </w:rPr>
        <w:t xml:space="preserve">evading complicity in </w:t>
      </w:r>
      <w:r w:rsidRPr="008865AF">
        <w:rPr>
          <w:rStyle w:val="Emphasis"/>
          <w:highlight w:val="green"/>
          <w:bdr w:val="single" w:sz="18" w:space="0" w:color="auto"/>
        </w:rPr>
        <w:t>producing and maintaining</w:t>
      </w:r>
      <w:r w:rsidRPr="008865AF">
        <w:rPr>
          <w:rStyle w:val="Emphasis"/>
          <w:highlight w:val="green"/>
        </w:rPr>
        <w:t xml:space="preserve"> structures of colonization</w:t>
      </w:r>
      <w:r w:rsidRPr="008865AF">
        <w:rPr>
          <w:rStyle w:val="StyleUnderline"/>
          <w:highlight w:val="green"/>
        </w:rPr>
        <w:t xml:space="preserve"> </w:t>
      </w:r>
      <w:r w:rsidRPr="008865AF">
        <w:rPr>
          <w:rStyle w:val="Emphasis"/>
          <w:highlight w:val="green"/>
        </w:rPr>
        <w:t>naturalizing settler spaces</w:t>
      </w:r>
      <w:r w:rsidRPr="008865AF">
        <w:rPr>
          <w:rStyle w:val="StyleUnderline"/>
          <w:highlight w:val="green"/>
        </w:rPr>
        <w:t xml:space="preserve"> </w:t>
      </w:r>
      <w:r w:rsidRPr="008865AF">
        <w:rPr>
          <w:rStyle w:val="Emphasis"/>
          <w:highlight w:val="green"/>
        </w:rPr>
        <w:t xml:space="preserve">and systems of governance </w:t>
      </w:r>
      <w:r w:rsidRPr="008865AF">
        <w:rPr>
          <w:rStyle w:val="Emphasis"/>
          <w:highlight w:val="green"/>
          <w:bdr w:val="single" w:sz="18" w:space="0" w:color="auto"/>
        </w:rPr>
        <w:t>appropriating</w:t>
      </w:r>
      <w:r w:rsidRPr="008865AF">
        <w:rPr>
          <w:rStyle w:val="Emphasis"/>
          <w:highlight w:val="green"/>
        </w:rPr>
        <w:t xml:space="preserve"> Indigenous territories and ways of being</w:t>
      </w:r>
      <w:r w:rsidRPr="008865AF">
        <w:rPr>
          <w:rStyle w:val="StyleUnderline"/>
          <w:highlight w:val="green"/>
        </w:rPr>
        <w:t xml:space="preserve"> </w:t>
      </w:r>
      <w:r w:rsidRPr="00CB0EB8">
        <w:rPr>
          <w:rStyle w:val="StyleUnderline"/>
        </w:rPr>
        <w:t>(35) Evading practices include the languages of 'reclaiming' and 'occupy' already mentioned.</w:t>
      </w:r>
      <w:r w:rsidRPr="008865AF">
        <w:rPr>
          <w:sz w:val="16"/>
        </w:rPr>
        <w:t xml:space="preserve"> Fortier also looks at anti-gentrification activism to illustrate this practice. How can we link the spread of consumer-communities into poorer </w:t>
      </w:r>
      <w:proofErr w:type="spellStart"/>
      <w:r w:rsidRPr="008865AF">
        <w:rPr>
          <w:sz w:val="16"/>
        </w:rPr>
        <w:t>neighbourhoods</w:t>
      </w:r>
      <w:proofErr w:type="spellEnd"/>
      <w:r w:rsidRPr="008865AF">
        <w:rPr>
          <w:sz w:val="16"/>
        </w:rPr>
        <w:t xml:space="preserve"> with the ongoing conversion of Indigenous communal homelands into settler private property? </w:t>
      </w:r>
      <w:r w:rsidRPr="008865AF">
        <w:rPr>
          <w:rStyle w:val="StyleUnderline"/>
        </w:rPr>
        <w:t>Fortier's reflections on the No One Is Illegal movement adds another layer on this erasure because fighting for state status and migrant justice can bypass colonization on the way to granting citizenship</w:t>
      </w:r>
      <w:r w:rsidRPr="008865AF">
        <w:rPr>
          <w:sz w:val="16"/>
        </w:rPr>
        <w:t xml:space="preserve">. I can use Canada's 'national' anthem as an example and tool of erasure.  I put 'national' in apostrophes because a settler-state such as Canada cannot be a single nation. The borders of Canada and the USA enclose many Indigenous nations, while settlers celebrate a multi-national diversity </w:t>
      </w:r>
      <w:r w:rsidRPr="008865AF">
        <w:rPr>
          <w:sz w:val="16"/>
        </w:rPr>
        <w:lastRenderedPageBreak/>
        <w:t xml:space="preserve">based on settler inclusion rather than Indigenous exclusion. At schools and sporting </w:t>
      </w:r>
      <w:proofErr w:type="spellStart"/>
      <w:r w:rsidRPr="008865AF">
        <w:rPr>
          <w:sz w:val="16"/>
        </w:rPr>
        <w:t>evens</w:t>
      </w:r>
      <w:proofErr w:type="spellEnd"/>
      <w:r w:rsidRPr="008865AF">
        <w:rPr>
          <w:sz w:val="16"/>
        </w:rPr>
        <w:t xml:space="preserve"> Canadians sing our National Anthem, "our home and native land" instead of the hacked version of "our home on native land". </w:t>
      </w:r>
      <w:r w:rsidRPr="008865AF">
        <w:rPr>
          <w:rStyle w:val="StyleUnderline"/>
        </w:rPr>
        <w:t>This evading leads easily to naturalization</w:t>
      </w:r>
      <w:r w:rsidRPr="008865AF">
        <w:rPr>
          <w:sz w:val="16"/>
        </w:rPr>
        <w:t xml:space="preserve">. GLC has connected with many water groups over the years who are 'taking back' the water, often labelled as 'our' water that </w:t>
      </w:r>
      <w:proofErr w:type="gramStart"/>
      <w:r w:rsidRPr="008865AF">
        <w:rPr>
          <w:sz w:val="16"/>
        </w:rPr>
        <w:t>should to</w:t>
      </w:r>
      <w:proofErr w:type="gramEnd"/>
      <w:r w:rsidRPr="008865AF">
        <w:rPr>
          <w:sz w:val="16"/>
        </w:rPr>
        <w:t xml:space="preserve"> be protected by 'our' democratic and 'public' institutions. To protect water from private corporations, these claims about water often validate the same values and governments that extinguish and erode Indigenous authority and relationship to water. When it comes to water quantity, the Great Lakes Compact denies Indigenous authority</w:t>
      </w:r>
      <w:r w:rsidRPr="008865AF">
        <w:rPr>
          <w:rStyle w:val="StyleUnderline"/>
        </w:rPr>
        <w:t xml:space="preserve">. What can be said about campaigns advocating for </w:t>
      </w:r>
      <w:proofErr w:type="gramStart"/>
      <w:r w:rsidRPr="008865AF">
        <w:rPr>
          <w:rStyle w:val="StyleUnderline"/>
        </w:rPr>
        <w:t>Public</w:t>
      </w:r>
      <w:proofErr w:type="gramEnd"/>
      <w:r w:rsidRPr="008865AF">
        <w:rPr>
          <w:rStyle w:val="StyleUnderline"/>
        </w:rPr>
        <w:t xml:space="preserve"> control of water systems and </w:t>
      </w:r>
      <w:r w:rsidRPr="008865AF">
        <w:rPr>
          <w:rStyle w:val="Emphasis"/>
          <w:highlight w:val="green"/>
        </w:rPr>
        <w:t>the P</w:t>
      </w:r>
      <w:r w:rsidRPr="008865AF">
        <w:rPr>
          <w:rStyle w:val="StyleUnderline"/>
        </w:rPr>
        <w:t xml:space="preserve">ublic </w:t>
      </w:r>
      <w:r w:rsidRPr="008865AF">
        <w:rPr>
          <w:rStyle w:val="Emphasis"/>
          <w:highlight w:val="green"/>
        </w:rPr>
        <w:t>T</w:t>
      </w:r>
      <w:r w:rsidRPr="008865AF">
        <w:rPr>
          <w:rStyle w:val="StyleUnderline"/>
        </w:rPr>
        <w:t xml:space="preserve">rust </w:t>
      </w:r>
      <w:r w:rsidRPr="008865AF">
        <w:rPr>
          <w:rStyle w:val="Emphasis"/>
          <w:highlight w:val="green"/>
        </w:rPr>
        <w:t>D</w:t>
      </w:r>
      <w:r w:rsidRPr="008865AF">
        <w:rPr>
          <w:rStyle w:val="StyleUnderline"/>
        </w:rPr>
        <w:t>octrine?</w:t>
      </w:r>
      <w:r w:rsidRPr="008865AF">
        <w:rPr>
          <w:sz w:val="16"/>
        </w:rPr>
        <w:t xml:space="preserve"> Within the current governance system, these narratives and tools disrupt the financialization and privatization of water and help keep water clean, affordable, and accessible. Naturalization practices are also captured by Nationalist myths where peak social justice is about inclusion of Indigenous peoples into Canadian and USA society, rather than fostering multiple sovereignties. </w:t>
      </w:r>
      <w:r w:rsidRPr="008865AF">
        <w:rPr>
          <w:rStyle w:val="Emphasis"/>
          <w:highlight w:val="green"/>
        </w:rPr>
        <w:t>Insistence of 'public' resources</w:t>
      </w:r>
      <w:r w:rsidRPr="008865AF">
        <w:rPr>
          <w:rStyle w:val="StyleUnderline"/>
          <w:highlight w:val="green"/>
        </w:rPr>
        <w:t xml:space="preserve"> </w:t>
      </w:r>
      <w:r w:rsidRPr="008865AF">
        <w:rPr>
          <w:rStyle w:val="Emphasis"/>
          <w:highlight w:val="green"/>
        </w:rPr>
        <w:t>for 'the people' also</w:t>
      </w:r>
      <w:r w:rsidRPr="008865AF">
        <w:rPr>
          <w:rStyle w:val="StyleUnderline"/>
          <w:highlight w:val="green"/>
        </w:rPr>
        <w:t xml:space="preserve"> </w:t>
      </w:r>
      <w:r w:rsidRPr="008865AF">
        <w:rPr>
          <w:rStyle w:val="Emphasis"/>
          <w:highlight w:val="green"/>
          <w:bdr w:val="single" w:sz="18" w:space="0" w:color="auto"/>
        </w:rPr>
        <w:t>reinforces settler-state power</w:t>
      </w:r>
      <w:r w:rsidRPr="008865AF">
        <w:rPr>
          <w:sz w:val="16"/>
        </w:rPr>
        <w:t xml:space="preserve">. </w:t>
      </w:r>
      <w:proofErr w:type="gramStart"/>
      <w:r w:rsidRPr="008865AF">
        <w:rPr>
          <w:rStyle w:val="StyleUnderline"/>
        </w:rPr>
        <w:t>So</w:t>
      </w:r>
      <w:proofErr w:type="gramEnd"/>
      <w:r w:rsidRPr="008865AF">
        <w:rPr>
          <w:rStyle w:val="StyleUnderline"/>
        </w:rPr>
        <w:t xml:space="preserve"> while Occupy and other progressive movements fixate on wrestling the state from elite powers (the 1%), the </w:t>
      </w:r>
      <w:r w:rsidRPr="008865AF">
        <w:rPr>
          <w:rStyle w:val="Emphasis"/>
          <w:highlight w:val="green"/>
        </w:rPr>
        <w:t>default political code is</w:t>
      </w:r>
      <w:r w:rsidRPr="008865AF">
        <w:rPr>
          <w:rStyle w:val="StyleUnderline"/>
          <w:highlight w:val="green"/>
        </w:rPr>
        <w:t xml:space="preserve"> </w:t>
      </w:r>
      <w:r w:rsidRPr="008865AF">
        <w:rPr>
          <w:rStyle w:val="StyleUnderline"/>
        </w:rPr>
        <w:t xml:space="preserve">that these rights and </w:t>
      </w:r>
      <w:r w:rsidRPr="008865AF">
        <w:rPr>
          <w:rStyle w:val="Emphasis"/>
          <w:highlight w:val="green"/>
        </w:rPr>
        <w:t>resources</w:t>
      </w:r>
      <w:r w:rsidRPr="008865AF">
        <w:rPr>
          <w:rStyle w:val="StyleUnderline"/>
          <w:highlight w:val="green"/>
        </w:rPr>
        <w:t xml:space="preserve"> </w:t>
      </w:r>
      <w:r w:rsidRPr="008865AF">
        <w:rPr>
          <w:rStyle w:val="Emphasis"/>
          <w:highlight w:val="green"/>
        </w:rPr>
        <w:t>naturally belong 'to the people'</w:t>
      </w:r>
      <w:r w:rsidRPr="008865AF">
        <w:rPr>
          <w:sz w:val="16"/>
        </w:rPr>
        <w:t xml:space="preserve">. </w:t>
      </w:r>
      <w:r w:rsidRPr="008865AF">
        <w:rPr>
          <w:rStyle w:val="StyleUnderline"/>
        </w:rPr>
        <w:t xml:space="preserve">One of the complexities of a commons is figuring out </w:t>
      </w:r>
      <w:r w:rsidRPr="008865AF">
        <w:rPr>
          <w:rStyle w:val="Emphasis"/>
          <w:highlight w:val="green"/>
          <w:bdr w:val="single" w:sz="18" w:space="0" w:color="auto"/>
        </w:rPr>
        <w:t>who has authentic authority</w:t>
      </w:r>
      <w:r w:rsidRPr="008865AF">
        <w:rPr>
          <w:sz w:val="16"/>
        </w:rPr>
        <w:t xml:space="preserve">. While equality would mean dividing the USA's assets between the 99%, equitable distribution would have to first ask: "How did Americans come to claim the land known as the USA, who was this land taken from, and who should lead the calls for redistribution?" </w:t>
      </w:r>
      <w:r w:rsidRPr="008865AF">
        <w:rPr>
          <w:rStyle w:val="Emphasis"/>
          <w:highlight w:val="green"/>
        </w:rPr>
        <w:t>'This Land is Our Land'</w:t>
      </w:r>
      <w:r w:rsidRPr="008865AF">
        <w:rPr>
          <w:rStyle w:val="StyleUnderline"/>
        </w:rPr>
        <w:t xml:space="preserve">, 'Who's Streets, Our Streets', and many other commons-like political tags </w:t>
      </w:r>
      <w:r w:rsidRPr="008865AF">
        <w:rPr>
          <w:rStyle w:val="Emphasis"/>
          <w:highlight w:val="green"/>
        </w:rPr>
        <w:t xml:space="preserve">normalize settler political desires while reconstructing Indigenous desires at foreign </w:t>
      </w:r>
      <w:r w:rsidRPr="008865AF">
        <w:rPr>
          <w:rStyle w:val="StyleUnderline"/>
        </w:rPr>
        <w:t xml:space="preserve">(41). This is </w:t>
      </w:r>
      <w:r w:rsidRPr="008865AF">
        <w:rPr>
          <w:rStyle w:val="Emphasis"/>
          <w:highlight w:val="green"/>
          <w:bdr w:val="single" w:sz="18" w:space="0" w:color="auto"/>
        </w:rPr>
        <w:t>settler-logic in action</w:t>
      </w:r>
      <w:r w:rsidRPr="008865AF">
        <w:rPr>
          <w:sz w:val="16"/>
        </w:rPr>
        <w:t xml:space="preserve">. Fortier presents the work of Ruben </w:t>
      </w:r>
      <w:proofErr w:type="spellStart"/>
      <w:r w:rsidRPr="008865AF">
        <w:rPr>
          <w:sz w:val="16"/>
        </w:rPr>
        <w:t>Gaztambide</w:t>
      </w:r>
      <w:proofErr w:type="spellEnd"/>
      <w:r w:rsidRPr="008865AF">
        <w:rPr>
          <w:sz w:val="16"/>
        </w:rPr>
        <w:t>-Fernandez who reminds us that "</w:t>
      </w:r>
      <w:r w:rsidRPr="008865AF">
        <w:rPr>
          <w:rStyle w:val="Emphasis"/>
          <w:highlight w:val="green"/>
        </w:rPr>
        <w:t>individual subjects</w:t>
      </w:r>
      <w:r w:rsidRPr="008865AF">
        <w:rPr>
          <w:rStyle w:val="StyleUnderline"/>
          <w:highlight w:val="green"/>
        </w:rPr>
        <w:t xml:space="preserve"> </w:t>
      </w:r>
      <w:r w:rsidRPr="008865AF">
        <w:rPr>
          <w:rStyle w:val="StyleUnderline"/>
        </w:rPr>
        <w:t xml:space="preserve">do not enter into relationships, but rather subjects are </w:t>
      </w:r>
      <w:r w:rsidRPr="008865AF">
        <w:rPr>
          <w:rStyle w:val="Emphasis"/>
          <w:highlight w:val="green"/>
        </w:rPr>
        <w:t>made in and through relationships</w:t>
      </w:r>
      <w:r w:rsidRPr="008865AF">
        <w:rPr>
          <w:sz w:val="16"/>
        </w:rPr>
        <w:t xml:space="preserve">" (47).  It's this 'double bind' that we struggle with when working against and beyond systems of injustice, while also being within them. For me, the stress with these relationships is to critically examine how our national, consumer, citizen, neighbor, and even activist identities are constructed through ongoing political forces. What languages </w:t>
      </w:r>
      <w:proofErr w:type="gramStart"/>
      <w:r w:rsidRPr="008865AF">
        <w:rPr>
          <w:sz w:val="16"/>
        </w:rPr>
        <w:t>hold  in</w:t>
      </w:r>
      <w:proofErr w:type="gramEnd"/>
      <w:r w:rsidRPr="008865AF">
        <w:rPr>
          <w:sz w:val="16"/>
        </w:rPr>
        <w:t xml:space="preserve"> our work? Do we use American or Canadian </w:t>
      </w:r>
      <w:proofErr w:type="spellStart"/>
      <w:r w:rsidRPr="008865AF">
        <w:rPr>
          <w:sz w:val="16"/>
        </w:rPr>
        <w:t>english</w:t>
      </w:r>
      <w:proofErr w:type="spellEnd"/>
      <w:r w:rsidRPr="008865AF">
        <w:rPr>
          <w:sz w:val="16"/>
        </w:rPr>
        <w:t xml:space="preserve"> spelling? What kind of national currency do we use and what value is this money based in? Do we </w:t>
      </w:r>
      <w:proofErr w:type="spellStart"/>
      <w:r w:rsidRPr="008865AF">
        <w:rPr>
          <w:sz w:val="16"/>
        </w:rPr>
        <w:t>honour</w:t>
      </w:r>
      <w:proofErr w:type="spellEnd"/>
      <w:r w:rsidRPr="008865AF">
        <w:rPr>
          <w:sz w:val="16"/>
        </w:rPr>
        <w:t xml:space="preserve"> political boundaries more than ecological ones? Do we consider how our actions impact non-human life and the lives of future generations? What do we really know (when it comes to Indigenous identity and authority) about the lands and waters we call home? These are just some the relationships that shape us and maintain (or possibly resist) colonization. Appropriating practices are also common between progressive movements and Indigenous ways of knowing and being. Environmental ethics, participatory democracy, gender equity, and inter-</w:t>
      </w:r>
      <w:proofErr w:type="gramStart"/>
      <w:r w:rsidRPr="008865AF">
        <w:rPr>
          <w:sz w:val="16"/>
        </w:rPr>
        <w:t>national  mutualism</w:t>
      </w:r>
      <w:proofErr w:type="gramEnd"/>
      <w:r w:rsidRPr="008865AF">
        <w:rPr>
          <w:sz w:val="16"/>
        </w:rPr>
        <w:t xml:space="preserve"> are the core of left-</w:t>
      </w:r>
      <w:proofErr w:type="spellStart"/>
      <w:r w:rsidRPr="008865AF">
        <w:rPr>
          <w:sz w:val="16"/>
        </w:rPr>
        <w:t>ist</w:t>
      </w:r>
      <w:proofErr w:type="spellEnd"/>
      <w:r w:rsidRPr="008865AF">
        <w:rPr>
          <w:sz w:val="16"/>
        </w:rPr>
        <w:t xml:space="preserve"> ideals. Because western culture has lost its cultural roots, it absorbs foreign practices and then claims them as its own. How many examples do we have of white men 'discovering' something or someone that already exists? Even if the practice of sharing and sustaining a </w:t>
      </w:r>
      <w:proofErr w:type="gramStart"/>
      <w:r w:rsidRPr="008865AF">
        <w:rPr>
          <w:sz w:val="16"/>
        </w:rPr>
        <w:t>commons</w:t>
      </w:r>
      <w:proofErr w:type="gramEnd"/>
      <w:r w:rsidRPr="008865AF">
        <w:rPr>
          <w:sz w:val="16"/>
        </w:rPr>
        <w:t xml:space="preserve"> was rooted in indigenous European life, what parts can and cannot be transplanted? GLC's Charter Declaration starts with "We, the People of the Great Lakes" which mimics parts of the U.S. Constitution. This Charter was a collaborative effort between native and non-native water protectors and the language (while created and shared only in English for many years) reflects Indigenous and commons ethics and desires. While the Charter is now in 5 Great Lakes languages, how might it appropriate Indigenous teachings or even evade or naturalize them? Or does it honor these teachings, value the spirit of collaboration, and start to unsettle Great Lakes governance? Let us know in the comments section.</w:t>
      </w:r>
    </w:p>
    <w:p w14:paraId="2E792955" w14:textId="77777777" w:rsidR="0092156B" w:rsidRDefault="0092156B" w:rsidP="0092156B">
      <w:pPr>
        <w:pStyle w:val="Heading4"/>
      </w:pPr>
      <w:r>
        <w:t xml:space="preserve">Vote negative to endorse a cartography of refusal </w:t>
      </w:r>
    </w:p>
    <w:p w14:paraId="79336D8E" w14:textId="77777777" w:rsidR="0092156B" w:rsidRPr="00741C9B" w:rsidRDefault="0092156B" w:rsidP="0092156B">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4AE9CC99" w14:textId="66AAC111" w:rsidR="0092156B" w:rsidRPr="0092156B" w:rsidRDefault="0092156B" w:rsidP="0092156B">
      <w:pPr>
        <w:rPr>
          <w:sz w:val="16"/>
        </w:rPr>
      </w:pPr>
      <w:r w:rsidRPr="003275EC">
        <w:rPr>
          <w:sz w:val="16"/>
        </w:rPr>
        <w:t xml:space="preserve">And </w:t>
      </w:r>
      <w:proofErr w:type="gramStart"/>
      <w:r w:rsidRPr="003275EC">
        <w:rPr>
          <w:sz w:val="16"/>
        </w:rPr>
        <w:t>so</w:t>
      </w:r>
      <w:proofErr w:type="gramEnd"/>
      <w:r w:rsidRPr="003275EC">
        <w:rPr>
          <w:sz w:val="16"/>
        </w:rPr>
        <w:t xml:space="preserve"> the potential relations that </w:t>
      </w:r>
      <w:proofErr w:type="spellStart"/>
      <w:r w:rsidRPr="003275EC">
        <w:rPr>
          <w:sz w:val="16"/>
        </w:rPr>
        <w:t>Wilderson</w:t>
      </w:r>
      <w:proofErr w:type="spellEnd"/>
      <w:r w:rsidRPr="003275EC">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3275EC">
        <w:rPr>
          <w:sz w:val="16"/>
        </w:rPr>
        <w:t>Wilderson’s</w:t>
      </w:r>
      <w:proofErr w:type="spellEnd"/>
      <w:r w:rsidRPr="003275EC">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3275EC">
        <w:rPr>
          <w:sz w:val="16"/>
        </w:rPr>
        <w:t>Wilderson</w:t>
      </w:r>
      <w:proofErr w:type="spellEnd"/>
      <w:r w:rsidRPr="003275EC">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3275EC">
        <w:rPr>
          <w:sz w:val="16"/>
        </w:rPr>
        <w:t>Wilderson’s</w:t>
      </w:r>
      <w:proofErr w:type="spellEnd"/>
      <w:r w:rsidRPr="003275EC">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w:t>
      </w:r>
      <w:r w:rsidRPr="003275EC">
        <w:rPr>
          <w:sz w:val="16"/>
        </w:rPr>
        <w:lastRenderedPageBreak/>
        <w:t xml:space="preserve">incompatible with Indigenous activism and scholarship that emerges from Native studies in North America. The main argument in Glen Sean </w:t>
      </w:r>
      <w:proofErr w:type="spellStart"/>
      <w:r w:rsidRPr="003275EC">
        <w:rPr>
          <w:sz w:val="16"/>
        </w:rPr>
        <w:t>Coulthard’s</w:t>
      </w:r>
      <w:proofErr w:type="spellEnd"/>
      <w:r w:rsidRPr="003275EC">
        <w:rPr>
          <w:sz w:val="16"/>
        </w:rPr>
        <w:t xml:space="preserve">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w:t>
      </w:r>
      <w:proofErr w:type="spellStart"/>
      <w:r w:rsidRPr="003275EC">
        <w:rPr>
          <w:sz w:val="16"/>
        </w:rPr>
        <w:t>Coulthard</w:t>
      </w:r>
      <w:proofErr w:type="spellEnd"/>
      <w:r w:rsidRPr="003275EC">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3275EC">
        <w:rPr>
          <w:sz w:val="16"/>
        </w:rPr>
        <w:t>Wilderson</w:t>
      </w:r>
      <w:proofErr w:type="spellEnd"/>
      <w:r w:rsidRPr="003275EC">
        <w:rPr>
          <w:sz w:val="16"/>
        </w:rPr>
        <w:t xml:space="preserve"> and Sexton attribute to Indigenous sovereignty in the face of </w:t>
      </w:r>
      <w:r w:rsidRPr="005D615B">
        <w:rPr>
          <w:b/>
          <w:sz w:val="26"/>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w:t>
      </w:r>
      <w:proofErr w:type="gramStart"/>
      <w:r w:rsidRPr="003275EC">
        <w:rPr>
          <w:sz w:val="16"/>
        </w:rPr>
        <w:t>examples</w:t>
      </w:r>
      <w:proofErr w:type="gramEnd"/>
      <w:r w:rsidRPr="003275EC">
        <w:rPr>
          <w:sz w:val="16"/>
        </w:rPr>
        <w:t xml:space="preserve"> that </w:t>
      </w:r>
      <w:proofErr w:type="spellStart"/>
      <w:r w:rsidRPr="003275EC">
        <w:rPr>
          <w:sz w:val="16"/>
        </w:rPr>
        <w:t>Coulthard</w:t>
      </w:r>
      <w:proofErr w:type="spellEnd"/>
      <w:r w:rsidRPr="003275EC">
        <w:rPr>
          <w:sz w:val="16"/>
        </w:rPr>
        <w:t xml:space="preserve"> describes as “</w:t>
      </w:r>
      <w:r w:rsidRPr="005D615B">
        <w:rPr>
          <w:b/>
          <w:sz w:val="26"/>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w:t>
      </w:r>
      <w:proofErr w:type="spellStart"/>
      <w:r w:rsidRPr="003275EC">
        <w:rPr>
          <w:u w:val="single"/>
        </w:rPr>
        <w:t>Coulthard</w:t>
      </w:r>
      <w:proofErr w:type="spellEnd"/>
      <w:r w:rsidRPr="003275EC">
        <w:rPr>
          <w:u w:val="single"/>
        </w:rPr>
        <w:t xml:space="preserve"> states unambiguously, “For Indigenous nations to live, capitalism must die.”</w:t>
      </w:r>
      <w:r w:rsidRPr="003275EC">
        <w:rPr>
          <w:sz w:val="16"/>
        </w:rPr>
        <w:t xml:space="preserve"> </w:t>
      </w:r>
    </w:p>
    <w:p w14:paraId="7921B54B" w14:textId="3DF63E19" w:rsidR="0092156B" w:rsidRDefault="0092156B" w:rsidP="0092156B">
      <w:pPr>
        <w:pStyle w:val="Heading3"/>
      </w:pPr>
      <w:r>
        <w:lastRenderedPageBreak/>
        <w:t>1NC---OFF</w:t>
      </w:r>
    </w:p>
    <w:p w14:paraId="436C4F11" w14:textId="1ECD0C7D" w:rsidR="0092156B" w:rsidRDefault="0092156B" w:rsidP="0092156B">
      <w:r>
        <w:t>Text – States ought to adopt a binding international agreement that establishes outer space as a global commons not subject to appropriation and is enforced via a system of regulatory delimiting and global liability except for space elevators</w:t>
      </w:r>
      <w:r w:rsidR="003350A5">
        <w:t xml:space="preserve">. </w:t>
      </w:r>
    </w:p>
    <w:p w14:paraId="3A643C14" w14:textId="77777777" w:rsidR="0092156B" w:rsidRDefault="0092156B" w:rsidP="0092156B">
      <w:pPr>
        <w:pStyle w:val="Heading4"/>
      </w:pPr>
      <w:r>
        <w:t xml:space="preserve">Space Elevators constitute Appropriation – they impede orbits. </w:t>
      </w:r>
    </w:p>
    <w:p w14:paraId="3261991E" w14:textId="77777777" w:rsidR="0092156B" w:rsidRPr="005F1160" w:rsidRDefault="0092156B" w:rsidP="0092156B">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653BE32C" w14:textId="77777777" w:rsidR="0092156B" w:rsidRPr="00C71C98" w:rsidRDefault="0092156B" w:rsidP="0092156B">
      <w:pPr>
        <w:rPr>
          <w:sz w:val="16"/>
        </w:rPr>
      </w:pPr>
      <w:r w:rsidRPr="00C71C98">
        <w:rPr>
          <w:u w:val="single"/>
        </w:rPr>
        <w:t xml:space="preserve">An Earth-based </w:t>
      </w:r>
      <w:r w:rsidRPr="0014525A">
        <w:rPr>
          <w:rStyle w:val="Emphasis"/>
          <w:highlight w:val="cyan"/>
        </w:rPr>
        <w:t>space elevator would consist of</w:t>
      </w:r>
      <w:r w:rsidRPr="0014525A">
        <w:rPr>
          <w:highlight w:val="cyan"/>
          <w:u w:val="single"/>
        </w:rPr>
        <w:t xml:space="preserve"> </w:t>
      </w:r>
      <w:r w:rsidRPr="00C71C98">
        <w:rPr>
          <w:u w:val="single"/>
        </w:rPr>
        <w:t xml:space="preserve">a </w:t>
      </w:r>
      <w:r w:rsidRPr="0014525A">
        <w:rPr>
          <w:rStyle w:val="Emphasis"/>
          <w:highlight w:val="cyan"/>
        </w:rPr>
        <w:t>cable</w:t>
      </w:r>
      <w:r w:rsidRPr="0014525A">
        <w:rPr>
          <w:highlight w:val="cyan"/>
          <w:u w:val="single"/>
        </w:rPr>
        <w:t xml:space="preserve"> </w:t>
      </w:r>
      <w:r w:rsidRPr="00C71C98">
        <w:rPr>
          <w:u w:val="single"/>
        </w:rPr>
        <w:t xml:space="preserve">with one end </w:t>
      </w:r>
      <w:r w:rsidRPr="0014525A">
        <w:rPr>
          <w:rStyle w:val="Emphasis"/>
          <w:highlight w:val="cyan"/>
        </w:rPr>
        <w:t>attached</w:t>
      </w:r>
      <w:r w:rsidRPr="0014525A">
        <w:rPr>
          <w:highlight w:val="cyan"/>
          <w:u w:val="single"/>
        </w:rPr>
        <w:t xml:space="preserve"> </w:t>
      </w:r>
      <w:r w:rsidRPr="0014525A">
        <w:rPr>
          <w:rStyle w:val="Emphasis"/>
          <w:highlight w:val="cyan"/>
        </w:rPr>
        <w:t>to</w:t>
      </w:r>
      <w:r w:rsidRPr="0014525A">
        <w:rPr>
          <w:highlight w:val="cyan"/>
          <w:u w:val="single"/>
        </w:rPr>
        <w:t xml:space="preserve"> </w:t>
      </w:r>
      <w:r w:rsidRPr="00C71C98">
        <w:rPr>
          <w:u w:val="single"/>
        </w:rPr>
        <w:t xml:space="preserve">the surface near the equator and the other end in </w:t>
      </w:r>
      <w:r w:rsidRPr="0014525A">
        <w:rPr>
          <w:rStyle w:val="Emphasis"/>
          <w:highlight w:val="cyan"/>
        </w:rPr>
        <w:t>space</w:t>
      </w:r>
      <w:r w:rsidRPr="0014525A">
        <w:rPr>
          <w:highlight w:val="cyan"/>
          <w:u w:val="single"/>
        </w:rPr>
        <w:t xml:space="preserve"> </w:t>
      </w:r>
      <w:r w:rsidRPr="0014525A">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14525A">
        <w:rPr>
          <w:rStyle w:val="Emphasis"/>
          <w:highlight w:val="cyan"/>
        </w:rPr>
        <w:t>1967 Treaty’s</w:t>
      </w:r>
      <w:r w:rsidRPr="0014525A">
        <w:rPr>
          <w:highlight w:val="cyan"/>
          <w:u w:val="single"/>
        </w:rPr>
        <w:t xml:space="preserve"> </w:t>
      </w:r>
      <w:r w:rsidRPr="00C71C98">
        <w:rPr>
          <w:u w:val="single"/>
        </w:rPr>
        <w:t xml:space="preserve">regime and </w:t>
      </w:r>
      <w:r w:rsidRPr="0014525A">
        <w:rPr>
          <w:rStyle w:val="Emphasis"/>
          <w:highlight w:val="cyan"/>
        </w:rPr>
        <w:t>customary law</w:t>
      </w:r>
      <w:r w:rsidRPr="0014525A">
        <w:rPr>
          <w:highlight w:val="cyan"/>
          <w:u w:val="single"/>
        </w:rPr>
        <w:t xml:space="preserve"> </w:t>
      </w:r>
      <w:r w:rsidRPr="0014525A">
        <w:rPr>
          <w:rStyle w:val="Emphasis"/>
          <w:highlight w:val="cyan"/>
        </w:rPr>
        <w:t>enshrine</w:t>
      </w:r>
      <w:r w:rsidRPr="0014525A">
        <w:rPr>
          <w:highlight w:val="cyan"/>
          <w:u w:val="single"/>
        </w:rPr>
        <w:t xml:space="preserve"> </w:t>
      </w:r>
      <w:r w:rsidRPr="00C71C98">
        <w:rPr>
          <w:u w:val="single"/>
        </w:rPr>
        <w:t xml:space="preserve">the </w:t>
      </w:r>
      <w:r w:rsidRPr="0014525A">
        <w:rPr>
          <w:rStyle w:val="Emphasis"/>
          <w:highlight w:val="cyan"/>
        </w:rPr>
        <w:t xml:space="preserve">principle of </w:t>
      </w:r>
      <w:r w:rsidRPr="0014525A">
        <w:rPr>
          <w:rStyle w:val="Emphasis"/>
          <w:highlight w:val="cyan"/>
          <w:bdr w:val="single" w:sz="18" w:space="0" w:color="auto"/>
        </w:rPr>
        <w:t>non-appropriation</w:t>
      </w:r>
      <w:r w:rsidRPr="0014525A">
        <w:rPr>
          <w:highlight w:val="cyan"/>
          <w:u w:val="single"/>
          <w:bdr w:val="single" w:sz="18" w:space="0" w:color="auto"/>
        </w:rPr>
        <w:t xml:space="preserve"> </w:t>
      </w:r>
      <w:r w:rsidRPr="0014525A">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14525A">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14525A">
        <w:rPr>
          <w:rStyle w:val="StyleUnderline"/>
          <w:highlight w:val="cyan"/>
        </w:rPr>
        <w:t>would result in the cable being held up</w:t>
      </w:r>
      <w:r w:rsidRPr="00C71C98">
        <w:rPr>
          <w:rStyle w:val="StyleUnderline"/>
        </w:rPr>
        <w:t xml:space="preserve">, under tension, </w:t>
      </w:r>
      <w:r w:rsidRPr="0014525A">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586EF91" w14:textId="77777777" w:rsidR="0092156B" w:rsidRDefault="0092156B" w:rsidP="0092156B">
      <w:pPr>
        <w:pStyle w:val="Heading4"/>
      </w:pPr>
      <w:r>
        <w:lastRenderedPageBreak/>
        <w:t xml:space="preserve">Private Companies are pursuing Space Elevators. </w:t>
      </w:r>
    </w:p>
    <w:p w14:paraId="64A16CAF" w14:textId="77777777" w:rsidR="0092156B" w:rsidRPr="005F1160" w:rsidRDefault="0092156B" w:rsidP="0092156B">
      <w:r w:rsidRPr="005F1160">
        <w:rPr>
          <w:rStyle w:val="Style13ptBold"/>
        </w:rPr>
        <w:t>Alfano 15</w:t>
      </w:r>
      <w:r>
        <w:t xml:space="preserve"> Andrea Alfano 8-18-2015 “</w:t>
      </w:r>
      <w:r w:rsidRPr="005F1160">
        <w:t xml:space="preserve">All Of </w:t>
      </w:r>
      <w:r w:rsidRPr="0014525A">
        <w:rPr>
          <w:rStyle w:val="Emphasis"/>
          <w:highlight w:val="cyan"/>
          <w:bdr w:val="single" w:sz="18" w:space="0" w:color="auto"/>
        </w:rPr>
        <w:t>These Companies Are Working On A Space Elevator</w:t>
      </w:r>
      <w:r>
        <w:t xml:space="preserve">” </w:t>
      </w:r>
      <w:hyperlink r:id="rId12" w:history="1">
        <w:r w:rsidRPr="00473E10">
          <w:rPr>
            <w:rStyle w:val="Hyperlink"/>
          </w:rPr>
          <w:t>https://www.techtimes.com/articles/77612/20150818/companies-working-space-elevator.htm</w:t>
        </w:r>
      </w:hyperlink>
      <w:r>
        <w:t xml:space="preserve"> (Writer at the Tech Times)//Elmer </w:t>
      </w:r>
    </w:p>
    <w:p w14:paraId="1FD35BB4" w14:textId="77777777" w:rsidR="0092156B" w:rsidRPr="00C71C98" w:rsidRDefault="0092156B" w:rsidP="0092156B">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14525A">
        <w:rPr>
          <w:rStyle w:val="Emphasis"/>
          <w:highlight w:val="cyan"/>
        </w:rPr>
        <w:t>private space company Thoth</w:t>
      </w:r>
      <w:r w:rsidRPr="0014525A">
        <w:rPr>
          <w:rStyle w:val="StyleUnderline"/>
          <w:highlight w:val="cyan"/>
        </w:rPr>
        <w:t xml:space="preserve"> </w:t>
      </w:r>
      <w:r w:rsidRPr="00C71C98">
        <w:rPr>
          <w:rStyle w:val="StyleUnderline"/>
        </w:rPr>
        <w:t xml:space="preserve">Technology that was recently </w:t>
      </w:r>
      <w:r w:rsidRPr="0014525A">
        <w:rPr>
          <w:rStyle w:val="Emphasis"/>
          <w:highlight w:val="cyan"/>
        </w:rPr>
        <w:t>awarded</w:t>
      </w:r>
      <w:r w:rsidRPr="0014525A">
        <w:rPr>
          <w:rStyle w:val="StyleUnderline"/>
          <w:highlight w:val="cyan"/>
        </w:rPr>
        <w:t xml:space="preserve"> </w:t>
      </w:r>
      <w:r w:rsidRPr="00C71C98">
        <w:rPr>
          <w:rStyle w:val="StyleUnderline"/>
        </w:rPr>
        <w:t xml:space="preserve">a </w:t>
      </w:r>
      <w:r w:rsidRPr="0014525A">
        <w:rPr>
          <w:rStyle w:val="Emphasis"/>
          <w:highlight w:val="cyan"/>
        </w:rPr>
        <w:t>patent for</w:t>
      </w:r>
      <w:r w:rsidRPr="0014525A">
        <w:rPr>
          <w:rStyle w:val="StyleUnderline"/>
          <w:highlight w:val="cyan"/>
        </w:rPr>
        <w:t xml:space="preserve"> </w:t>
      </w:r>
      <w:r w:rsidRPr="00C71C98">
        <w:rPr>
          <w:rStyle w:val="StyleUnderline"/>
        </w:rPr>
        <w:t xml:space="preserve">its </w:t>
      </w:r>
      <w:r w:rsidRPr="0014525A">
        <w:rPr>
          <w:rStyle w:val="Emphasis"/>
          <w:highlight w:val="cyan"/>
        </w:rPr>
        <w:t>space elevator</w:t>
      </w:r>
      <w:r w:rsidRPr="0014525A">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14525A">
        <w:rPr>
          <w:rStyle w:val="Emphasis"/>
          <w:highlight w:val="cyan"/>
        </w:rPr>
        <w:t>LiftPort</w:t>
      </w:r>
      <w:proofErr w:type="spellEnd"/>
      <w:r w:rsidRPr="0014525A">
        <w:rPr>
          <w:rStyle w:val="Emphasis"/>
          <w:highlight w:val="cyan"/>
        </w:rPr>
        <w:t xml:space="preserve"> Group,</w:t>
      </w:r>
      <w:r w:rsidRPr="0014525A">
        <w:rPr>
          <w:rStyle w:val="StyleUnderline"/>
          <w:highlight w:val="cyan"/>
        </w:rPr>
        <w:t xml:space="preserve"> </w:t>
      </w:r>
      <w:r w:rsidRPr="00C71C98">
        <w:rPr>
          <w:rStyle w:val="StyleUnderline"/>
        </w:rPr>
        <w:t xml:space="preserve">founded by space entrepreneur Michael Laine in 2003. Its </w:t>
      </w:r>
      <w:r w:rsidRPr="0014525A">
        <w:rPr>
          <w:rStyle w:val="Emphasis"/>
          <w:highlight w:val="cyan"/>
        </w:rPr>
        <w:t>plan for a space elevator</w:t>
      </w:r>
      <w:r w:rsidRPr="0014525A">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14525A">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14525A">
        <w:rPr>
          <w:rStyle w:val="Emphasis"/>
          <w:highlight w:val="cyan"/>
        </w:rPr>
        <w:t>third</w:t>
      </w:r>
      <w:r w:rsidRPr="0014525A">
        <w:rPr>
          <w:rStyle w:val="StyleUnderline"/>
          <w:highlight w:val="cyan"/>
        </w:rPr>
        <w:t xml:space="preserve"> </w:t>
      </w:r>
      <w:r w:rsidRPr="00C71C98">
        <w:rPr>
          <w:rStyle w:val="StyleUnderline"/>
        </w:rPr>
        <w:t xml:space="preserve">major </w:t>
      </w:r>
      <w:r w:rsidRPr="0014525A">
        <w:rPr>
          <w:rStyle w:val="Emphasis"/>
          <w:highlight w:val="cyan"/>
        </w:rPr>
        <w:t>company</w:t>
      </w:r>
      <w:r w:rsidRPr="0014525A">
        <w:rPr>
          <w:rStyle w:val="StyleUnderline"/>
          <w:highlight w:val="cyan"/>
        </w:rPr>
        <w:t xml:space="preserve"> </w:t>
      </w:r>
      <w:r w:rsidRPr="00C71C98">
        <w:rPr>
          <w:rStyle w:val="StyleUnderline"/>
        </w:rPr>
        <w:t xml:space="preserve">based in Japan called </w:t>
      </w:r>
      <w:r w:rsidRPr="0014525A">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14525A">
        <w:rPr>
          <w:rStyle w:val="Emphasis"/>
          <w:highlight w:val="cyan"/>
        </w:rPr>
        <w:t>elevator</w:t>
      </w:r>
      <w:r w:rsidRPr="00C71C98">
        <w:rPr>
          <w:rStyle w:val="StyleUnderline"/>
        </w:rPr>
        <w:t xml:space="preserve">. But its Earth elevator would consist of a cable </w:t>
      </w:r>
      <w:r w:rsidRPr="0014525A">
        <w:rPr>
          <w:rStyle w:val="Emphasis"/>
          <w:highlight w:val="cyan"/>
        </w:rPr>
        <w:t xml:space="preserve">tethered to </w:t>
      </w:r>
      <w:r w:rsidRPr="00C71C98">
        <w:rPr>
          <w:rStyle w:val="StyleUnderline"/>
        </w:rPr>
        <w:t xml:space="preserve">the blue planet, a robotic cargo-carrier, a </w:t>
      </w:r>
      <w:r w:rsidRPr="0014525A">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0A71D1F9" w14:textId="77777777" w:rsidR="0092156B" w:rsidRDefault="0092156B" w:rsidP="0092156B">
      <w:pPr>
        <w:pStyle w:val="Heading4"/>
      </w:pPr>
      <w:r>
        <w:t>They’re feasible.</w:t>
      </w:r>
    </w:p>
    <w:p w14:paraId="4B90FF2B" w14:textId="77777777" w:rsidR="0092156B" w:rsidRPr="005566B5" w:rsidRDefault="0092156B" w:rsidP="0092156B">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13" w:history="1">
        <w:r w:rsidRPr="001F28C2">
          <w:rPr>
            <w:rStyle w:val="Hyperlink"/>
          </w:rPr>
          <w:t>https://www.engineering.com/story/3-challenges-for-engineering-a-space-elevator</w:t>
        </w:r>
      </w:hyperlink>
      <w:r>
        <w:t xml:space="preserve"> (Engineer)//Elmer </w:t>
      </w:r>
    </w:p>
    <w:p w14:paraId="1499F9ED" w14:textId="77777777" w:rsidR="0092156B" w:rsidRPr="003622BA" w:rsidRDefault="0092156B" w:rsidP="0092156B">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14525A">
        <w:rPr>
          <w:rStyle w:val="Emphasis"/>
          <w:highlight w:val="cyan"/>
        </w:rPr>
        <w:t>dealing with this</w:t>
      </w:r>
      <w:r w:rsidRPr="0014525A">
        <w:rPr>
          <w:rStyle w:val="StyleUnderline"/>
          <w:highlight w:val="cyan"/>
        </w:rPr>
        <w:t xml:space="preserve"> </w:t>
      </w:r>
      <w:r w:rsidRPr="0031305F">
        <w:rPr>
          <w:rStyle w:val="StyleUnderline"/>
        </w:rPr>
        <w:t xml:space="preserve">obstacle </w:t>
      </w:r>
      <w:r w:rsidRPr="0014525A">
        <w:rPr>
          <w:rStyle w:val="Emphasis"/>
          <w:highlight w:val="cyan"/>
        </w:rPr>
        <w:t>is</w:t>
      </w:r>
      <w:r w:rsidRPr="0014525A">
        <w:rPr>
          <w:rStyle w:val="StyleUnderline"/>
          <w:highlight w:val="cyan"/>
        </w:rPr>
        <w:t xml:space="preserve"> </w:t>
      </w:r>
      <w:r w:rsidRPr="0014525A">
        <w:rPr>
          <w:rStyle w:val="Emphasis"/>
          <w:highlight w:val="cyan"/>
        </w:rPr>
        <w:t xml:space="preserve">recognizing and tracking </w:t>
      </w:r>
      <w:r w:rsidRPr="0031305F">
        <w:rPr>
          <w:rStyle w:val="StyleUnderline"/>
        </w:rPr>
        <w:t xml:space="preserve">low-earth orbit </w:t>
      </w:r>
      <w:r w:rsidRPr="0014525A">
        <w:rPr>
          <w:rStyle w:val="Emphasis"/>
          <w:highlight w:val="cyan"/>
        </w:rPr>
        <w:t>objects</w:t>
      </w:r>
      <w:r w:rsidRPr="0014525A">
        <w:rPr>
          <w:rStyle w:val="StyleUnderline"/>
          <w:highlight w:val="cyan"/>
        </w:rPr>
        <w:t xml:space="preserve"> </w:t>
      </w:r>
      <w:r w:rsidRPr="0031305F">
        <w:rPr>
          <w:rStyle w:val="StyleUnderline"/>
        </w:rPr>
        <w:t>large enough to do damage to the structure.</w:t>
      </w:r>
      <w:r w:rsidRPr="0031305F">
        <w:rPr>
          <w:sz w:val="16"/>
        </w:rPr>
        <w:t xml:space="preserve"> </w:t>
      </w:r>
      <w:r w:rsidRPr="0031305F">
        <w:rPr>
          <w:sz w:val="16"/>
        </w:rPr>
        <w:lastRenderedPageBreak/>
        <w:t>According to Section 10.3 of the report, “</w:t>
      </w:r>
      <w:r w:rsidRPr="0031305F">
        <w:rPr>
          <w:rStyle w:val="StyleUnderline"/>
        </w:rPr>
        <w:t xml:space="preserve">A </w:t>
      </w:r>
      <w:r w:rsidRPr="0014525A">
        <w:rPr>
          <w:rStyle w:val="Emphasis"/>
          <w:highlight w:val="cyan"/>
        </w:rPr>
        <w:t>study</w:t>
      </w:r>
      <w:r w:rsidRPr="0014525A">
        <w:rPr>
          <w:rStyle w:val="StyleUnderline"/>
          <w:highlight w:val="cyan"/>
        </w:rPr>
        <w:t xml:space="preserve"> </w:t>
      </w:r>
      <w:r w:rsidRPr="0031305F">
        <w:rPr>
          <w:rStyle w:val="StyleUnderline"/>
        </w:rPr>
        <w:t xml:space="preserve">was </w:t>
      </w:r>
      <w:r w:rsidRPr="0014525A">
        <w:rPr>
          <w:rStyle w:val="Emphasis"/>
          <w:highlight w:val="cyan"/>
        </w:rPr>
        <w:t>done</w:t>
      </w:r>
      <w:r w:rsidRPr="0014525A">
        <w:rPr>
          <w:rStyle w:val="StyleUnderline"/>
          <w:highlight w:val="cyan"/>
        </w:rPr>
        <w:t xml:space="preserve"> </w:t>
      </w:r>
      <w:r w:rsidRPr="0031305F">
        <w:rPr>
          <w:rStyle w:val="StyleUnderline"/>
        </w:rPr>
        <w:t xml:space="preserve">at Johnson Space Center </w:t>
      </w:r>
      <w:r w:rsidRPr="0014525A">
        <w:rPr>
          <w:rStyle w:val="Emphasis"/>
          <w:highlight w:val="cyan"/>
        </w:rPr>
        <w:t>on</w:t>
      </w:r>
      <w:r w:rsidRPr="0014525A">
        <w:rPr>
          <w:rStyle w:val="StyleUnderline"/>
          <w:highlight w:val="cyan"/>
        </w:rPr>
        <w:t xml:space="preserve"> </w:t>
      </w:r>
      <w:r w:rsidRPr="0031305F">
        <w:rPr>
          <w:rStyle w:val="StyleUnderline"/>
        </w:rPr>
        <w:t xml:space="preserve">the </w:t>
      </w:r>
      <w:r w:rsidRPr="0014525A">
        <w:rPr>
          <w:rStyle w:val="Emphasis"/>
          <w:highlight w:val="cyan"/>
        </w:rPr>
        <w:t>construction of a system</w:t>
      </w:r>
      <w:r w:rsidRPr="0014525A">
        <w:rPr>
          <w:rStyle w:val="StyleUnderline"/>
          <w:highlight w:val="cyan"/>
        </w:rPr>
        <w:t xml:space="preserve"> </w:t>
      </w:r>
      <w:r w:rsidRPr="0014525A">
        <w:rPr>
          <w:rStyle w:val="Emphasis"/>
          <w:highlight w:val="cyan"/>
          <w:bdr w:val="single" w:sz="18" w:space="0" w:color="auto"/>
        </w:rPr>
        <w:t>that could track objects</w:t>
      </w:r>
      <w:r w:rsidRPr="0014525A">
        <w:rPr>
          <w:rStyle w:val="StyleUnderline"/>
          <w:highlight w:val="cyan"/>
        </w:rPr>
        <w:t xml:space="preserve"> </w:t>
      </w:r>
      <w:r w:rsidRPr="0031305F">
        <w:rPr>
          <w:rStyle w:val="StyleUnderline"/>
        </w:rPr>
        <w:t xml:space="preserve">down to 1cm in size </w:t>
      </w:r>
      <w:r w:rsidRPr="0014525A">
        <w:rPr>
          <w:rStyle w:val="Emphasis"/>
          <w:highlight w:val="cyan"/>
        </w:rPr>
        <w:t>with</w:t>
      </w:r>
      <w:r w:rsidRPr="0014525A">
        <w:rPr>
          <w:rStyle w:val="StyleUnderline"/>
          <w:highlight w:val="cyan"/>
        </w:rPr>
        <w:t xml:space="preserve"> </w:t>
      </w:r>
      <w:r w:rsidRPr="0031305F">
        <w:rPr>
          <w:rStyle w:val="StyleUnderline"/>
        </w:rPr>
        <w:t xml:space="preserve">100m </w:t>
      </w:r>
      <w:r w:rsidRPr="0014525A">
        <w:rPr>
          <w:rStyle w:val="Emphasis"/>
          <w:highlight w:val="cyan"/>
        </w:rPr>
        <w:t>accuracy</w:t>
      </w:r>
      <w:r w:rsidRPr="0014525A">
        <w:rPr>
          <w:rStyle w:val="StyleUnderline"/>
          <w:highlight w:val="cyan"/>
        </w:rPr>
        <w:t xml:space="preserve"> </w:t>
      </w:r>
      <w:r w:rsidRPr="0031305F">
        <w:rPr>
          <w:rStyle w:val="StyleUnderline"/>
        </w:rPr>
        <w:t xml:space="preserve">using effectively current technology. This is very </w:t>
      </w:r>
      <w:r w:rsidRPr="0014525A">
        <w:rPr>
          <w:rStyle w:val="Emphasis"/>
          <w:highlight w:val="cyan"/>
        </w:rPr>
        <w:t>close to the tracking network we would need for the space elevator.”</w:t>
      </w:r>
      <w:r w:rsidRPr="0031305F">
        <w:rPr>
          <w:sz w:val="16"/>
        </w:rPr>
        <w:t xml:space="preserve"> </w:t>
      </w:r>
      <w:r w:rsidRPr="0014525A">
        <w:rPr>
          <w:rStyle w:val="Emphasis"/>
          <w:highlight w:val="cyan"/>
        </w:rPr>
        <w:t>For situations</w:t>
      </w:r>
      <w:r w:rsidRPr="0014525A">
        <w:rPr>
          <w:rStyle w:val="StyleUnderline"/>
          <w:highlight w:val="cyan"/>
        </w:rPr>
        <w:t xml:space="preserve"> </w:t>
      </w:r>
      <w:r w:rsidRPr="0031305F">
        <w:rPr>
          <w:rStyle w:val="StyleUnderline"/>
        </w:rPr>
        <w:t>in</w:t>
      </w:r>
      <w:r w:rsidRPr="0031305F">
        <w:rPr>
          <w:sz w:val="16"/>
        </w:rPr>
        <w:t xml:space="preserve"> </w:t>
      </w:r>
      <w:r w:rsidRPr="0014525A">
        <w:rPr>
          <w:rStyle w:val="Emphasis"/>
          <w:highlight w:val="cyan"/>
        </w:rPr>
        <w:t>which</w:t>
      </w:r>
      <w:r w:rsidRPr="0014525A">
        <w:rPr>
          <w:rStyle w:val="StyleUnderline"/>
          <w:highlight w:val="cyan"/>
        </w:rPr>
        <w:t xml:space="preserve"> </w:t>
      </w:r>
      <w:r w:rsidRPr="0014525A">
        <w:rPr>
          <w:rStyle w:val="Emphasis"/>
          <w:highlight w:val="cyan"/>
        </w:rPr>
        <w:t>avoidance is not</w:t>
      </w:r>
      <w:r w:rsidRPr="0014525A">
        <w:rPr>
          <w:rStyle w:val="StyleUnderline"/>
          <w:highlight w:val="cyan"/>
        </w:rPr>
        <w:t xml:space="preserve"> </w:t>
      </w:r>
      <w:r w:rsidRPr="0031305F">
        <w:rPr>
          <w:rStyle w:val="StyleUnderline"/>
        </w:rPr>
        <w:t xml:space="preserve">always </w:t>
      </w:r>
      <w:r w:rsidRPr="0014525A">
        <w:rPr>
          <w:rStyle w:val="Emphasis"/>
          <w:highlight w:val="cyan"/>
        </w:rPr>
        <w:t>possible</w:t>
      </w:r>
      <w:r w:rsidRPr="0014525A">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14525A">
        <w:rPr>
          <w:rStyle w:val="Emphasis"/>
          <w:highlight w:val="cyan"/>
        </w:rPr>
        <w:t>increasing the thickness of the cable</w:t>
      </w:r>
      <w:r w:rsidRPr="0014525A">
        <w:rPr>
          <w:rStyle w:val="StyleUnderline"/>
          <w:highlight w:val="cyan"/>
        </w:rPr>
        <w:t xml:space="preserve"> </w:t>
      </w:r>
      <w:r w:rsidRPr="0014525A">
        <w:rPr>
          <w:rStyle w:val="Emphasis"/>
          <w:highlight w:val="cyan"/>
          <w:bdr w:val="single" w:sz="18" w:space="0" w:color="auto"/>
        </w:rPr>
        <w:t>will make it robust enough to withstand</w:t>
      </w:r>
      <w:r w:rsidRPr="0014525A">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14525A">
        <w:rPr>
          <w:rStyle w:val="Emphasis"/>
          <w:highlight w:val="cyan"/>
        </w:rPr>
        <w:t>Even for</w:t>
      </w:r>
      <w:r w:rsidRPr="0014525A">
        <w:rPr>
          <w:rStyle w:val="StyleUnderline"/>
          <w:highlight w:val="cyan"/>
        </w:rPr>
        <w:t xml:space="preserve"> </w:t>
      </w:r>
      <w:r w:rsidRPr="0031305F">
        <w:rPr>
          <w:rStyle w:val="StyleUnderline"/>
        </w:rPr>
        <w:t xml:space="preserve">these </w:t>
      </w:r>
      <w:r w:rsidRPr="0014525A">
        <w:rPr>
          <w:rStyle w:val="Emphasis"/>
          <w:highlight w:val="cyan"/>
        </w:rPr>
        <w:t>exceptional</w:t>
      </w:r>
      <w:r w:rsidRPr="0014525A">
        <w:rPr>
          <w:rStyle w:val="StyleUnderline"/>
          <w:highlight w:val="cyan"/>
        </w:rPr>
        <w:t xml:space="preserve"> </w:t>
      </w:r>
      <w:r w:rsidRPr="0031305F">
        <w:rPr>
          <w:rStyle w:val="StyleUnderline"/>
        </w:rPr>
        <w:t xml:space="preserve">pieces of </w:t>
      </w:r>
      <w:r w:rsidRPr="0014525A">
        <w:rPr>
          <w:rStyle w:val="Emphasis"/>
          <w:highlight w:val="cya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14525A">
        <w:rPr>
          <w:rStyle w:val="Emphasis"/>
          <w:highlight w:val="cyan"/>
        </w:rPr>
        <w:t>Designing the cable with curvature and panels specifically for deflection has been proposed</w:t>
      </w:r>
      <w:r w:rsidRPr="0014525A">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7215C2C0" w14:textId="77777777" w:rsidR="0092156B" w:rsidRPr="00001B27" w:rsidRDefault="0092156B" w:rsidP="0092156B">
      <w:pPr>
        <w:pStyle w:val="Heading4"/>
      </w:pPr>
      <w:r>
        <w:t xml:space="preserve">Regardless of completion, Elevators spur </w:t>
      </w:r>
      <w:r>
        <w:rPr>
          <w:u w:val="single"/>
        </w:rPr>
        <w:t>investment</w:t>
      </w:r>
      <w:r>
        <w:t xml:space="preserve"> in Nanotechnology</w:t>
      </w:r>
    </w:p>
    <w:p w14:paraId="47DD2ECB" w14:textId="77777777" w:rsidR="0092156B" w:rsidRDefault="0092156B" w:rsidP="0092156B">
      <w:r>
        <w:t xml:space="preserve">Liam </w:t>
      </w:r>
      <w:r w:rsidRPr="006F17E7">
        <w:rPr>
          <w:rStyle w:val="Style13ptBold"/>
        </w:rPr>
        <w:t>O’Brien 16</w:t>
      </w:r>
      <w:r>
        <w:t>. University of Wollongong. 07/2016. “Nanotechnology in Space.” Young Scientists Journal; Canterbury, no. 19, p. 22.</w:t>
      </w:r>
    </w:p>
    <w:p w14:paraId="0B590315" w14:textId="77777777" w:rsidR="0092156B" w:rsidRDefault="0092156B" w:rsidP="0092156B">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14525A">
        <w:rPr>
          <w:rStyle w:val="Emphasis"/>
          <w:highlight w:val="cyan"/>
        </w:rPr>
        <w:t>space programs</w:t>
      </w:r>
      <w:r w:rsidRPr="00F84047">
        <w:rPr>
          <w:sz w:val="16"/>
        </w:rPr>
        <w:t xml:space="preserve"> </w:t>
      </w:r>
      <w:r w:rsidRPr="00F84047">
        <w:rPr>
          <w:rStyle w:val="StyleUnderline"/>
        </w:rPr>
        <w:t xml:space="preserve">over the past 60 years </w:t>
      </w:r>
      <w:r w:rsidRPr="0014525A">
        <w:rPr>
          <w:rStyle w:val="StyleUnderline"/>
          <w:highlight w:val="cyan"/>
        </w:rPr>
        <w:t>have led to a</w:t>
      </w:r>
      <w:r w:rsidRPr="0014525A">
        <w:rPr>
          <w:sz w:val="16"/>
          <w:highlight w:val="cyan"/>
        </w:rPr>
        <w:t xml:space="preserve"> </w:t>
      </w:r>
      <w:r w:rsidRPr="0014525A">
        <w:rPr>
          <w:rStyle w:val="Emphasis"/>
          <w:highlight w:val="cyan"/>
        </w:rPr>
        <w:t>multitude of</w:t>
      </w:r>
      <w:r w:rsidRPr="00F84047">
        <w:rPr>
          <w:rStyle w:val="Emphasis"/>
        </w:rPr>
        <w:t xml:space="preserve"> beneficial </w:t>
      </w:r>
      <w:r w:rsidRPr="0014525A">
        <w:rPr>
          <w:rStyle w:val="Emphasis"/>
          <w:highlight w:val="cyan"/>
        </w:rPr>
        <w:t>impacts</w:t>
      </w:r>
      <w:r w:rsidRPr="0014525A">
        <w:rPr>
          <w:sz w:val="16"/>
          <w:highlight w:val="cyan"/>
        </w:rPr>
        <w:t xml:space="preserve"> </w:t>
      </w:r>
      <w:r w:rsidRPr="0014525A">
        <w:rPr>
          <w:rStyle w:val="StyleUnderline"/>
          <w:highlight w:val="cyan"/>
        </w:rPr>
        <w:t>for</w:t>
      </w:r>
      <w:r w:rsidRPr="0014525A">
        <w:rPr>
          <w:sz w:val="16"/>
          <w:highlight w:val="cyan"/>
        </w:rPr>
        <w:t xml:space="preserve"> </w:t>
      </w:r>
      <w:r w:rsidRPr="0014525A">
        <w:rPr>
          <w:rStyle w:val="Emphasis"/>
          <w:highlight w:val="cyan"/>
        </w:rPr>
        <w:t>everyday society</w:t>
      </w:r>
      <w:r w:rsidRPr="0014525A">
        <w:rPr>
          <w:sz w:val="16"/>
          <w:highlight w:val="cyan"/>
        </w:rPr>
        <w:t xml:space="preserve">. </w:t>
      </w:r>
      <w:r w:rsidRPr="0014525A">
        <w:rPr>
          <w:rStyle w:val="Emphasis"/>
          <w:highlight w:val="cyan"/>
        </w:rPr>
        <w:t>Nanotech</w:t>
      </w:r>
      <w:r w:rsidRPr="00F84047">
        <w:rPr>
          <w:sz w:val="16"/>
        </w:rPr>
        <w:t xml:space="preserve">nology, </w:t>
      </w:r>
      <w:r w:rsidRPr="0014525A">
        <w:rPr>
          <w:rStyle w:val="StyleUnderline"/>
          <w:highlight w:val="cyan"/>
        </w:rPr>
        <w:t>through</w:t>
      </w:r>
      <w:r w:rsidRPr="0014525A">
        <w:rPr>
          <w:sz w:val="16"/>
          <w:highlight w:val="cyan"/>
        </w:rPr>
        <w:t xml:space="preserve"> </w:t>
      </w:r>
      <w:r w:rsidRPr="0014525A">
        <w:rPr>
          <w:rStyle w:val="Emphasis"/>
          <w:highlight w:val="cyan"/>
        </w:rPr>
        <w:t>r</w:t>
      </w:r>
      <w:r w:rsidRPr="00F84047">
        <w:rPr>
          <w:sz w:val="16"/>
        </w:rPr>
        <w:t xml:space="preserve">esearch </w:t>
      </w:r>
      <w:r w:rsidRPr="0014525A">
        <w:rPr>
          <w:rStyle w:val="Emphasis"/>
          <w:highlight w:val="cyan"/>
        </w:rPr>
        <w:t>and d</w:t>
      </w:r>
      <w:r w:rsidRPr="00F84047">
        <w:rPr>
          <w:sz w:val="16"/>
        </w:rPr>
        <w:t xml:space="preserve">evelopment </w:t>
      </w:r>
      <w:r w:rsidRPr="0014525A">
        <w:rPr>
          <w:rStyle w:val="StyleUnderline"/>
          <w:highlight w:val="cyan"/>
        </w:rPr>
        <w:t>in</w:t>
      </w:r>
      <w:r w:rsidRPr="0014525A">
        <w:rPr>
          <w:sz w:val="16"/>
          <w:highlight w:val="cyan"/>
        </w:rPr>
        <w:t xml:space="preserve"> </w:t>
      </w:r>
      <w:r w:rsidRPr="0014525A">
        <w:rPr>
          <w:rStyle w:val="Emphasis"/>
          <w:highlight w:val="cyan"/>
        </w:rPr>
        <w:t>space</w:t>
      </w:r>
      <w:r w:rsidRPr="0014525A">
        <w:rPr>
          <w:sz w:val="16"/>
          <w:highlight w:val="cyan"/>
        </w:rPr>
        <w:t xml:space="preserve"> </w:t>
      </w:r>
      <w:r w:rsidRPr="0014525A">
        <w:rPr>
          <w:rStyle w:val="StyleUnderline"/>
          <w:highlight w:val="cyan"/>
        </w:rPr>
        <w:t>has</w:t>
      </w:r>
      <w:r w:rsidRPr="00F84047">
        <w:rPr>
          <w:rStyle w:val="StyleUnderline"/>
        </w:rPr>
        <w:t xml:space="preserve"> the </w:t>
      </w:r>
      <w:r w:rsidRPr="0014525A">
        <w:rPr>
          <w:rStyle w:val="Emphasis"/>
          <w:highlight w:val="cyan"/>
        </w:rPr>
        <w:t>potential to do the same</w:t>
      </w:r>
      <w:r w:rsidRPr="00F84047">
        <w:rPr>
          <w:rStyle w:val="StyleUnderline"/>
        </w:rPr>
        <w:t>. Potential</w:t>
      </w:r>
      <w:r w:rsidRPr="00F84047">
        <w:rPr>
          <w:sz w:val="16"/>
        </w:rPr>
        <w:t xml:space="preserve"> </w:t>
      </w:r>
      <w:r w:rsidRPr="0014525A">
        <w:rPr>
          <w:rStyle w:val="Emphasis"/>
          <w:highlight w:val="cyan"/>
        </w:rPr>
        <w:t>application</w:t>
      </w:r>
      <w:r w:rsidRPr="00371AF0">
        <w:rPr>
          <w:rStyle w:val="StyleUnderline"/>
        </w:rPr>
        <w:t xml:space="preserve">s </w:t>
      </w:r>
      <w:r w:rsidRPr="0014525A">
        <w:rPr>
          <w:rStyle w:val="StyleUnderline"/>
          <w:highlight w:val="cyan"/>
        </w:rPr>
        <w:t xml:space="preserve">of </w:t>
      </w:r>
      <w:r w:rsidRPr="0014525A">
        <w:rPr>
          <w:rStyle w:val="Emphasis"/>
          <w:highlight w:val="cyan"/>
        </w:rPr>
        <w:t>nanotech</w:t>
      </w:r>
      <w:r w:rsidRPr="00371AF0">
        <w:rPr>
          <w:sz w:val="16"/>
        </w:rPr>
        <w:t>nology</w:t>
      </w:r>
      <w:r w:rsidRPr="00F84047">
        <w:rPr>
          <w:sz w:val="16"/>
        </w:rPr>
        <w:t xml:space="preserve"> </w:t>
      </w:r>
      <w:r w:rsidRPr="0014525A">
        <w:rPr>
          <w:rStyle w:val="StyleUnderline"/>
          <w:highlight w:val="cyan"/>
        </w:rPr>
        <w:t xml:space="preserve">in </w:t>
      </w:r>
      <w:r w:rsidRPr="0014525A">
        <w:rPr>
          <w:rStyle w:val="Emphasis"/>
          <w:highlight w:val="cyan"/>
        </w:rPr>
        <w:t>space</w:t>
      </w:r>
      <w:r w:rsidRPr="00F84047">
        <w:rPr>
          <w:sz w:val="16"/>
        </w:rPr>
        <w:t xml:space="preserve"> are numerous, many of them </w:t>
      </w:r>
      <w:r w:rsidRPr="0014525A">
        <w:rPr>
          <w:rStyle w:val="StyleUnderline"/>
          <w:highlight w:val="cyan"/>
        </w:rPr>
        <w:t>have</w:t>
      </w:r>
      <w:r w:rsidRPr="00F84047">
        <w:rPr>
          <w:rStyle w:val="StyleUnderline"/>
        </w:rPr>
        <w:t xml:space="preserve"> the </w:t>
      </w:r>
      <w:r w:rsidRPr="0014525A">
        <w:rPr>
          <w:rStyle w:val="StyleUnderline"/>
          <w:highlight w:val="cyan"/>
        </w:rPr>
        <w:t>potential to</w:t>
      </w:r>
      <w:r w:rsidRPr="0014525A">
        <w:rPr>
          <w:sz w:val="16"/>
          <w:highlight w:val="cyan"/>
        </w:rPr>
        <w:t xml:space="preserve"> </w:t>
      </w:r>
      <w:r w:rsidRPr="0014525A">
        <w:rPr>
          <w:rStyle w:val="Emphasis"/>
          <w:highlight w:val="cyan"/>
        </w:rPr>
        <w:t>capture and inspire generations to come</w:t>
      </w:r>
      <w:r w:rsidRPr="00F84047">
        <w:rPr>
          <w:sz w:val="16"/>
        </w:rPr>
        <w:t xml:space="preserve">. One of these applications 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F84047">
        <w:rPr>
          <w:rStyle w:val="StyleUnderline"/>
        </w:rPr>
        <w:t xml:space="preserve">. By </w:t>
      </w:r>
      <w:r w:rsidRPr="0014525A">
        <w:rPr>
          <w:rStyle w:val="StyleUnderline"/>
          <w:highlight w:val="cyan"/>
        </w:rPr>
        <w:t xml:space="preserve">using </w:t>
      </w:r>
      <w:r w:rsidRPr="0014525A">
        <w:rPr>
          <w:rStyle w:val="Emphasis"/>
          <w:highlight w:val="cyan"/>
        </w:rPr>
        <w:t>c</w:t>
      </w:r>
      <w:r w:rsidRPr="00F84047">
        <w:rPr>
          <w:rStyle w:val="StyleUnderline"/>
        </w:rPr>
        <w:t xml:space="preserve">arbon </w:t>
      </w:r>
      <w:r w:rsidRPr="0014525A">
        <w:rPr>
          <w:rStyle w:val="Emphasis"/>
          <w:highlight w:val="cyan"/>
        </w:rPr>
        <w:t>n</w:t>
      </w:r>
      <w:r w:rsidRPr="00F84047">
        <w:rPr>
          <w:rStyle w:val="StyleUnderline"/>
        </w:rPr>
        <w:t>ano</w:t>
      </w:r>
      <w:r w:rsidRPr="0014525A">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14525A">
        <w:rPr>
          <w:rStyle w:val="Emphasis"/>
          <w:highlight w:val="cyan"/>
        </w:rPr>
        <w:t>benefits</w:t>
      </w:r>
      <w:r w:rsidRPr="00F84047">
        <w:rPr>
          <w:rStyle w:val="StyleUnderline"/>
        </w:rPr>
        <w:t xml:space="preserve"> of such a structure </w:t>
      </w:r>
      <w:r w:rsidRPr="0014525A">
        <w:rPr>
          <w:rStyle w:val="StyleUnderline"/>
          <w:highlight w:val="cyan"/>
        </w:rPr>
        <w:t>would be</w:t>
      </w:r>
      <w:r w:rsidRPr="0014525A">
        <w:rPr>
          <w:sz w:val="16"/>
          <w:highlight w:val="cyan"/>
        </w:rPr>
        <w:t xml:space="preserve"> </w:t>
      </w:r>
      <w:r w:rsidRPr="0014525A">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14525A">
        <w:rPr>
          <w:rStyle w:val="StyleUnderline"/>
          <w:highlight w:val="cyan"/>
        </w:rPr>
        <w:t>Investing</w:t>
      </w:r>
      <w:r w:rsidRPr="0014525A">
        <w:rPr>
          <w:sz w:val="16"/>
          <w:highlight w:val="cyan"/>
        </w:rPr>
        <w:t xml:space="preserve"> </w:t>
      </w:r>
      <w:r w:rsidRPr="0014525A">
        <w:rPr>
          <w:rStyle w:val="Emphasis"/>
          <w:highlight w:val="cyan"/>
        </w:rPr>
        <w:t>time and resources</w:t>
      </w:r>
      <w:r w:rsidRPr="00F84047">
        <w:rPr>
          <w:sz w:val="16"/>
        </w:rPr>
        <w:t xml:space="preserve"> </w:t>
      </w:r>
      <w:r w:rsidRPr="0014525A">
        <w:rPr>
          <w:rStyle w:val="Emphasis"/>
          <w:highlight w:val="cyan"/>
        </w:rPr>
        <w:t>into nanotechnology</w:t>
      </w:r>
      <w:r w:rsidRPr="0014525A">
        <w:rPr>
          <w:sz w:val="16"/>
          <w:highlight w:val="cyan"/>
        </w:rPr>
        <w:t xml:space="preserve"> </w:t>
      </w:r>
      <w:r w:rsidRPr="0014525A">
        <w:rPr>
          <w:rStyle w:val="Emphasis"/>
          <w:highlight w:val="cyan"/>
        </w:rPr>
        <w:t>for space</w:t>
      </w:r>
      <w:r w:rsidRPr="0014525A">
        <w:rPr>
          <w:sz w:val="16"/>
          <w:highlight w:val="cyan"/>
        </w:rPr>
        <w:t xml:space="preserve"> </w:t>
      </w:r>
      <w:r w:rsidRPr="00F84047">
        <w:rPr>
          <w:sz w:val="16"/>
        </w:rPr>
        <w:t xml:space="preserve">exploration </w:t>
      </w:r>
      <w:r w:rsidRPr="0014525A">
        <w:rPr>
          <w:rStyle w:val="Emphasis"/>
          <w:highlight w:val="cyan"/>
          <w:bdr w:val="single" w:sz="18" w:space="0" w:color="auto"/>
        </w:rPr>
        <w:t>has benefits for society</w:t>
      </w:r>
      <w:r w:rsidRPr="0014525A">
        <w:rPr>
          <w:sz w:val="16"/>
          <w:highlight w:val="cyan"/>
        </w:rPr>
        <w:t xml:space="preserve"> </w:t>
      </w:r>
      <w:r w:rsidRPr="00F84047">
        <w:rPr>
          <w:sz w:val="16"/>
        </w:rPr>
        <w:t xml:space="preserve">today. </w:t>
      </w:r>
      <w:r w:rsidRPr="0014525A">
        <w:rPr>
          <w:rStyle w:val="Emphasis"/>
          <w:highlight w:val="cyan"/>
        </w:rPr>
        <w:t>Materials</w:t>
      </w:r>
      <w:r w:rsidRPr="0014525A">
        <w:rPr>
          <w:sz w:val="16"/>
          <w:highlight w:val="cyan"/>
        </w:rPr>
        <w:t xml:space="preserve"> </w:t>
      </w:r>
      <w:r w:rsidRPr="00F84047">
        <w:rPr>
          <w:sz w:val="16"/>
        </w:rPr>
        <w:t xml:space="preserve">such as graphene </w:t>
      </w:r>
      <w:r w:rsidRPr="0014525A">
        <w:rPr>
          <w:rStyle w:val="Emphasis"/>
          <w:highlight w:val="cyan"/>
        </w:rPr>
        <w:t>are being used</w:t>
      </w:r>
      <w:r w:rsidRPr="0014525A">
        <w:rPr>
          <w:sz w:val="16"/>
          <w:highlight w:val="cyan"/>
        </w:rPr>
        <w:t xml:space="preserve"> </w:t>
      </w:r>
      <w:r w:rsidRPr="00F84047">
        <w:rPr>
          <w:sz w:val="16"/>
        </w:rPr>
        <w:t xml:space="preserve">in modern manufacturing </w:t>
      </w:r>
      <w:r w:rsidRPr="0014525A">
        <w:rPr>
          <w:rStyle w:val="Emphasis"/>
          <w:highlight w:val="cyan"/>
        </w:rPr>
        <w:t>at an increasing rate</w:t>
      </w:r>
      <w:r w:rsidRPr="0014525A">
        <w:rPr>
          <w:sz w:val="16"/>
          <w:highlight w:val="cyan"/>
        </w:rPr>
        <w:t xml:space="preserve"> </w:t>
      </w:r>
      <w:r w:rsidRPr="0014525A">
        <w:rPr>
          <w:rStyle w:val="Emphasis"/>
          <w:highlight w:val="cyan"/>
          <w:bdr w:val="single" w:sz="18" w:space="0" w:color="auto"/>
        </w:rPr>
        <w:t xml:space="preserve">as the applications become </w:t>
      </w:r>
      <w:proofErr w:type="spellStart"/>
      <w:r w:rsidRPr="0014525A">
        <w:rPr>
          <w:rStyle w:val="Emphasis"/>
          <w:highlight w:val="cyan"/>
          <w:bdr w:val="single" w:sz="18" w:space="0" w:color="auto"/>
        </w:rPr>
        <w:t>utilised</w:t>
      </w:r>
      <w:proofErr w:type="spellEnd"/>
      <w:r w:rsidRPr="00F84047">
        <w:rPr>
          <w:sz w:val="16"/>
        </w:rPr>
        <w:t xml:space="preserve">. </w:t>
      </w:r>
      <w:r w:rsidRPr="0014525A">
        <w:rPr>
          <w:rStyle w:val="Emphasis"/>
          <w:highlight w:val="cyan"/>
        </w:rPr>
        <w:t>C</w:t>
      </w:r>
      <w:r w:rsidRPr="00F84047">
        <w:rPr>
          <w:sz w:val="16"/>
        </w:rPr>
        <w:t xml:space="preserve">arbon </w:t>
      </w:r>
      <w:r w:rsidRPr="0014525A">
        <w:rPr>
          <w:rStyle w:val="Emphasis"/>
          <w:highlight w:val="cyan"/>
        </w:rPr>
        <w:t>n</w:t>
      </w:r>
      <w:r w:rsidRPr="00F84047">
        <w:rPr>
          <w:sz w:val="16"/>
        </w:rPr>
        <w:t>ano</w:t>
      </w:r>
      <w:r w:rsidRPr="0014525A">
        <w:rPr>
          <w:rStyle w:val="Emphasis"/>
          <w:highlight w:val="cyan"/>
        </w:rPr>
        <w:t>t</w:t>
      </w:r>
      <w:r w:rsidRPr="00F84047">
        <w:rPr>
          <w:sz w:val="16"/>
        </w:rPr>
        <w:t xml:space="preserve">ubes </w:t>
      </w:r>
      <w:r w:rsidRPr="0014525A">
        <w:rPr>
          <w:rStyle w:val="StyleUnderline"/>
          <w:highlight w:val="cyan"/>
        </w:rPr>
        <w:t>will</w:t>
      </w:r>
      <w:r w:rsidRPr="0014525A">
        <w:rPr>
          <w:sz w:val="16"/>
          <w:highlight w:val="cyan"/>
        </w:rPr>
        <w:t xml:space="preserve"> </w:t>
      </w:r>
      <w:r w:rsidRPr="0014525A">
        <w:rPr>
          <w:rStyle w:val="Emphasis"/>
          <w:highlight w:val="cyan"/>
        </w:rPr>
        <w:t xml:space="preserve">change </w:t>
      </w:r>
      <w:r w:rsidRPr="0014525A">
        <w:rPr>
          <w:rStyle w:val="Emphasis"/>
          <w:highlight w:val="cya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 xml:space="preserve">less </w:t>
      </w:r>
      <w:r w:rsidRPr="00F84047">
        <w:rPr>
          <w:rStyle w:val="Emphasis"/>
        </w:rPr>
        <w:lastRenderedPageBreak/>
        <w:t>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14525A">
        <w:rPr>
          <w:rStyle w:val="StyleUnderline"/>
          <w:highlight w:val="cyan"/>
        </w:rPr>
        <w:t xml:space="preserve">With potentials to </w:t>
      </w:r>
      <w:r w:rsidRPr="0014525A">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14525A">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14525A">
        <w:rPr>
          <w:rStyle w:val="StyleUnderline"/>
          <w:highlight w:val="cyan"/>
        </w:rPr>
        <w:t>There is</w:t>
      </w:r>
      <w:r w:rsidRPr="00F84047">
        <w:rPr>
          <w:sz w:val="16"/>
        </w:rPr>
        <w:t xml:space="preserve"> still </w:t>
      </w:r>
      <w:r w:rsidRPr="0014525A">
        <w:rPr>
          <w:rStyle w:val="Emphasis"/>
          <w:highlight w:val="cyan"/>
        </w:rPr>
        <w:t>plenty</w:t>
      </w:r>
      <w:r w:rsidRPr="00F84047">
        <w:rPr>
          <w:sz w:val="16"/>
        </w:rPr>
        <w:t xml:space="preserve"> more </w:t>
      </w:r>
      <w:r w:rsidRPr="0014525A">
        <w:rPr>
          <w:rStyle w:val="Emphasis"/>
          <w:highlight w:val="cyan"/>
        </w:rPr>
        <w:t>to achieve</w:t>
      </w:r>
      <w:r w:rsidRPr="0014525A">
        <w:rPr>
          <w:sz w:val="16"/>
          <w:highlight w:val="cyan"/>
        </w:rPr>
        <w:t>.</w:t>
      </w:r>
    </w:p>
    <w:p w14:paraId="70D7EE3B" w14:textId="08BDA5EB" w:rsidR="0092156B" w:rsidRDefault="0092156B" w:rsidP="0092156B">
      <w:pPr>
        <w:pStyle w:val="Heading4"/>
      </w:pPr>
      <w:r>
        <w:t>Nanotech solves every existential threat</w:t>
      </w:r>
    </w:p>
    <w:p w14:paraId="26DB30B7" w14:textId="77777777" w:rsidR="0092156B" w:rsidRPr="00717977" w:rsidRDefault="0092156B" w:rsidP="0092156B">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41E8A9E2" w14:textId="7F651947" w:rsidR="0092156B" w:rsidRDefault="0092156B" w:rsidP="0092156B">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14525A">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14525A">
        <w:rPr>
          <w:rStyle w:val="StyleUnderline"/>
          <w:highlight w:val="cyan"/>
        </w:rPr>
        <w:t xml:space="preserve">scientists </w:t>
      </w:r>
      <w:r w:rsidRPr="007F4B0F">
        <w:rPr>
          <w:rStyle w:val="StyleUnderline"/>
        </w:rPr>
        <w:t>will</w:t>
      </w:r>
      <w:r w:rsidRPr="009F406B">
        <w:rPr>
          <w:rStyle w:val="StyleUnderline"/>
        </w:rPr>
        <w:t xml:space="preserve"> be able to </w:t>
      </w:r>
      <w:r w:rsidRPr="0014525A">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14525A">
        <w:rPr>
          <w:rStyle w:val="StyleUnderline"/>
          <w:highlight w:val="cyan"/>
        </w:rPr>
        <w:t xml:space="preserve">nanorobot </w:t>
      </w:r>
      <w:r w:rsidRPr="007F4B0F">
        <w:rPr>
          <w:rStyle w:val="StyleUnderline"/>
        </w:rPr>
        <w:t xml:space="preserve">can </w:t>
      </w:r>
      <w:r w:rsidRPr="0014525A">
        <w:rPr>
          <w:rStyle w:val="StyleUnderline"/>
          <w:highlight w:val="cyan"/>
        </w:rPr>
        <w:t xml:space="preserve">grab a cell </w:t>
      </w:r>
      <w:r w:rsidRPr="007F4B0F">
        <w:rPr>
          <w:rStyle w:val="StyleUnderline"/>
        </w:rPr>
        <w:t xml:space="preserve">and </w:t>
      </w:r>
      <w:r w:rsidRPr="0014525A">
        <w:rPr>
          <w:rStyle w:val="StyleUnderline"/>
          <w:highlight w:val="cyan"/>
        </w:rPr>
        <w:t>repair it</w:t>
      </w:r>
      <w:r w:rsidRPr="009F406B">
        <w:rPr>
          <w:rStyle w:val="StyleUnderline"/>
        </w:rPr>
        <w:t xml:space="preserve">. This will </w:t>
      </w:r>
      <w:r w:rsidRPr="007F4B0F">
        <w:rPr>
          <w:rStyle w:val="Emphasis"/>
        </w:rPr>
        <w:t xml:space="preserve">allow us to </w:t>
      </w:r>
      <w:r w:rsidRPr="0014525A">
        <w:rPr>
          <w:rStyle w:val="Emphasis"/>
          <w:highlight w:val="cyan"/>
        </w:rPr>
        <w:t>cure diseases</w:t>
      </w:r>
      <w:r w:rsidRPr="009F406B">
        <w:rPr>
          <w:rStyle w:val="StyleUnderline"/>
        </w:rPr>
        <w:t xml:space="preserve"> that have </w:t>
      </w:r>
      <w:r w:rsidRPr="0014525A">
        <w:rPr>
          <w:rStyle w:val="StyleUnderline"/>
          <w:highlight w:val="cyan"/>
        </w:rPr>
        <w:t>never</w:t>
      </w:r>
      <w:r w:rsidRPr="009F406B">
        <w:rPr>
          <w:rStyle w:val="StyleUnderline"/>
        </w:rPr>
        <w:t xml:space="preserve"> been </w:t>
      </w:r>
      <w:r w:rsidRPr="0014525A">
        <w:rPr>
          <w:rStyle w:val="StyleUnderline"/>
          <w:highlight w:val="cyan"/>
        </w:rPr>
        <w:t>cured before</w:t>
      </w:r>
      <w:r w:rsidRPr="009F406B">
        <w:rPr>
          <w:rStyle w:val="StyleUnderline"/>
        </w:rPr>
        <w:t xml:space="preserve">. Nanorobots could be </w:t>
      </w:r>
      <w:r w:rsidRPr="0014525A">
        <w:rPr>
          <w:rStyle w:val="StyleUnderline"/>
          <w:highlight w:val="cyan"/>
        </w:rPr>
        <w:t>released into</w:t>
      </w:r>
      <w:r w:rsidRPr="009F406B">
        <w:rPr>
          <w:rStyle w:val="StyleUnderline"/>
        </w:rPr>
        <w:t xml:space="preserve"> the </w:t>
      </w:r>
      <w:r w:rsidRPr="0014525A">
        <w:rPr>
          <w:rStyle w:val="StyleUnderline"/>
          <w:highlight w:val="cyan"/>
        </w:rPr>
        <w:t>blood stream</w:t>
      </w:r>
      <w:r w:rsidRPr="009F406B">
        <w:rPr>
          <w:rStyle w:val="StyleUnderline"/>
        </w:rPr>
        <w:t xml:space="preserve"> via pill or injection </w:t>
      </w:r>
      <w:r w:rsidRPr="0014525A">
        <w:rPr>
          <w:rStyle w:val="StyleUnderline"/>
          <w:highlight w:val="cyan"/>
        </w:rPr>
        <w:t>to</w:t>
      </w:r>
      <w:r w:rsidRPr="009F406B">
        <w:rPr>
          <w:rStyle w:val="StyleUnderline"/>
        </w:rPr>
        <w:t xml:space="preserve"> find and </w:t>
      </w:r>
      <w:r w:rsidRPr="0014525A">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7F4B0F">
        <w:rPr>
          <w:rStyle w:val="StyleUnderline"/>
        </w:rPr>
        <w:t>perpetually</w:t>
      </w:r>
      <w:r w:rsidRPr="009F406B">
        <w:rPr>
          <w:rStyle w:val="StyleUnderline"/>
        </w:rPr>
        <w:t xml:space="preserve"> monitoring, identifying and </w:t>
      </w:r>
      <w:r w:rsidRPr="0014525A">
        <w:rPr>
          <w:rStyle w:val="Emphasis"/>
          <w:highlight w:val="cyan"/>
        </w:rPr>
        <w:t xml:space="preserve">repairing </w:t>
      </w:r>
      <w:r w:rsidRPr="007F4B0F">
        <w:rPr>
          <w:rStyle w:val="Emphasis"/>
        </w:rPr>
        <w:t xml:space="preserve">problems </w:t>
      </w:r>
      <w:r w:rsidRPr="0014525A">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lastRenderedPageBreak/>
        <w:t>doesn't stop with cancer</w:t>
      </w:r>
      <w:r w:rsidRPr="007F4B0F">
        <w:rPr>
          <w:rStyle w:val="StyleUnderline"/>
        </w:rPr>
        <w:t xml:space="preserve">. Every disease is </w:t>
      </w:r>
      <w:proofErr w:type="gramStart"/>
      <w:r w:rsidRPr="007F4B0F">
        <w:rPr>
          <w:rStyle w:val="StyleUnderline"/>
        </w:rPr>
        <w:t>made out of</w:t>
      </w:r>
      <w:proofErr w:type="gramEnd"/>
      <w:r w:rsidRPr="007F4B0F">
        <w:rPr>
          <w:rStyle w:val="StyleUnderline"/>
        </w:rPr>
        <w:t xml:space="preserve">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14525A">
        <w:rPr>
          <w:rStyle w:val="StyleUnderline"/>
          <w:highlight w:val="cyan"/>
        </w:rPr>
        <w:t>There is nothing</w:t>
      </w:r>
      <w:r w:rsidRPr="009F406B">
        <w:rPr>
          <w:rStyle w:val="StyleUnderline"/>
        </w:rPr>
        <w:t xml:space="preserve"> that </w:t>
      </w:r>
      <w:r w:rsidRPr="0014525A">
        <w:rPr>
          <w:rStyle w:val="StyleUnderline"/>
          <w:highlight w:val="cyan"/>
        </w:rPr>
        <w:t>nanotechnology</w:t>
      </w:r>
      <w:r w:rsidRPr="009F406B">
        <w:rPr>
          <w:rStyle w:val="StyleUnderline"/>
        </w:rPr>
        <w:t xml:space="preserve"> </w:t>
      </w:r>
      <w:r w:rsidRPr="0014525A">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14525A">
        <w:rPr>
          <w:rStyle w:val="Emphasis"/>
          <w:highlight w:val="cyan"/>
        </w:rPr>
        <w:t>eliminate diseases,</w:t>
      </w:r>
      <w:r w:rsidRPr="00321A75">
        <w:rPr>
          <w:rStyle w:val="Emphasis"/>
        </w:rPr>
        <w:t xml:space="preserve"> </w:t>
      </w:r>
      <w:r w:rsidRPr="0014525A">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14525A">
        <w:rPr>
          <w:rStyle w:val="Emphasis"/>
          <w:highlight w:val="cyan"/>
        </w:rPr>
        <w:t>heal wounds</w:t>
      </w:r>
      <w:r w:rsidRPr="00321A75">
        <w:rPr>
          <w:rStyle w:val="Emphasis"/>
        </w:rPr>
        <w:t>,</w:t>
      </w:r>
      <w:r w:rsidRPr="009F406B">
        <w:rPr>
          <w:rStyle w:val="StyleUnderline"/>
        </w:rPr>
        <w:t xml:space="preserve"> reduce child mortality, </w:t>
      </w:r>
      <w:r w:rsidRPr="0014525A">
        <w:rPr>
          <w:rStyle w:val="Emphasis"/>
          <w:highlight w:val="cyan"/>
        </w:rPr>
        <w:t xml:space="preserve">regenerate </w:t>
      </w:r>
      <w:proofErr w:type="gramStart"/>
      <w:r w:rsidRPr="0014525A">
        <w:rPr>
          <w:rStyle w:val="Emphasis"/>
          <w:highlight w:val="cyan"/>
        </w:rPr>
        <w:t>limbs</w:t>
      </w:r>
      <w:proofErr w:type="gramEnd"/>
      <w:r w:rsidRPr="00321A75">
        <w:rPr>
          <w:rStyle w:val="StyleUnderline"/>
        </w:rPr>
        <w:t xml:space="preserve"> and organs, eliminate inflammatory/</w:t>
      </w:r>
      <w:r w:rsidRPr="0014525A">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4525A">
        <w:rPr>
          <w:rStyle w:val="StyleUnderline"/>
          <w:highlight w:val="cyan"/>
        </w:rPr>
        <w:t>deliver</w:t>
      </w:r>
      <w:r w:rsidRPr="00116F93">
        <w:rPr>
          <w:rStyle w:val="StyleUnderline"/>
        </w:rPr>
        <w:t xml:space="preserve"> </w:t>
      </w:r>
      <w:r w:rsidRPr="0014525A">
        <w:rPr>
          <w:rStyle w:val="StyleUnderline"/>
          <w:highlight w:val="cyan"/>
        </w:rPr>
        <w:t>neuroprotective molecules</w:t>
      </w:r>
      <w:r w:rsidRPr="00116F93">
        <w:rPr>
          <w:rStyle w:val="StyleUnderline"/>
        </w:rPr>
        <w:t xml:space="preserve"> directly to the brain </w:t>
      </w:r>
      <w:r w:rsidRPr="0014525A">
        <w:rPr>
          <w:rStyle w:val="StyleUnderline"/>
          <w:highlight w:val="cyan"/>
        </w:rPr>
        <w:t>to</w:t>
      </w:r>
      <w:r w:rsidRPr="00116F93">
        <w:rPr>
          <w:rStyle w:val="StyleUnderline"/>
        </w:rPr>
        <w:t xml:space="preserve"> recover or </w:t>
      </w:r>
      <w:r w:rsidRPr="0014525A">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14525A">
        <w:rPr>
          <w:rStyle w:val="Emphasis"/>
          <w:highlight w:val="cyan"/>
        </w:rPr>
        <w:t>Dead cells are the</w:t>
      </w:r>
      <w:r w:rsidRPr="00321A75">
        <w:rPr>
          <w:rStyle w:val="Emphasis"/>
        </w:rPr>
        <w:t xml:space="preserve"> primary </w:t>
      </w:r>
      <w:r w:rsidRPr="0014525A">
        <w:rPr>
          <w:rStyle w:val="Emphasis"/>
          <w:highlight w:val="cyan"/>
        </w:rPr>
        <w:t>reason for aging and death</w:t>
      </w:r>
      <w:r w:rsidRPr="00321A75">
        <w:rPr>
          <w:rStyle w:val="StyleUnderline"/>
        </w:rPr>
        <w:t xml:space="preserve">; nanorobots </w:t>
      </w:r>
      <w:r w:rsidRPr="0014525A">
        <w:rPr>
          <w:rStyle w:val="StyleUnderline"/>
          <w:highlight w:val="cyan"/>
        </w:rPr>
        <w:t>could replace</w:t>
      </w:r>
      <w:r w:rsidRPr="00321A75">
        <w:rPr>
          <w:rStyle w:val="StyleUnderline"/>
        </w:rPr>
        <w:t xml:space="preserve"> senescent </w:t>
      </w:r>
      <w:r w:rsidRPr="0014525A">
        <w:rPr>
          <w:rStyle w:val="StyleUnderline"/>
          <w:highlight w:val="cyan"/>
        </w:rPr>
        <w:t>(old) cells</w:t>
      </w:r>
      <w:r w:rsidRPr="00321A75">
        <w:rPr>
          <w:rStyle w:val="StyleUnderline"/>
        </w:rPr>
        <w:t xml:space="preserve"> </w:t>
      </w:r>
      <w:r w:rsidRPr="0014525A">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14525A">
        <w:rPr>
          <w:rStyle w:val="StyleUnderline"/>
          <w:highlight w:val="cyan"/>
        </w:rPr>
        <w:t>which</w:t>
      </w:r>
      <w:r w:rsidRPr="00321A75">
        <w:rPr>
          <w:rStyle w:val="StyleUnderline"/>
        </w:rPr>
        <w:t xml:space="preserve"> would </w:t>
      </w:r>
      <w:r w:rsidRPr="0014525A">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14525A">
        <w:rPr>
          <w:rStyle w:val="Emphasis"/>
          <w:highlight w:val="cyan"/>
        </w:rPr>
        <w:t>human</w:t>
      </w:r>
      <w:r w:rsidRPr="00321A75">
        <w:rPr>
          <w:rStyle w:val="Emphasis"/>
        </w:rPr>
        <w:t xml:space="preserve"> body could </w:t>
      </w:r>
      <w:r w:rsidRPr="0014525A">
        <w:rPr>
          <w:rStyle w:val="Emphasis"/>
          <w:highlight w:val="cyan"/>
        </w:rPr>
        <w:t>become immortal</w:t>
      </w:r>
      <w:r w:rsidRPr="0014525A">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 xml:space="preserve">Death will be a choice rather </w:t>
      </w:r>
      <w:r w:rsidRPr="00321A75">
        <w:rPr>
          <w:rStyle w:val="StyleUnderline"/>
        </w:rPr>
        <w:lastRenderedPageBreak/>
        <w:t>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14525A">
        <w:rPr>
          <w:rStyle w:val="StyleUnderline"/>
          <w:highlight w:val="cyan"/>
        </w:rPr>
        <w:t>nano-filtration water purification</w:t>
      </w:r>
      <w:r w:rsidRPr="00717977">
        <w:rPr>
          <w:rStyle w:val="StyleUnderline"/>
        </w:rPr>
        <w:t xml:space="preserve"> device </w:t>
      </w:r>
      <w:r w:rsidRPr="0014525A">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14525A">
        <w:rPr>
          <w:rStyle w:val="Emphasis"/>
          <w:highlight w:val="cyan"/>
        </w:rPr>
        <w:t xml:space="preserve">creates safe </w:t>
      </w:r>
      <w:r w:rsidRPr="00717977">
        <w:rPr>
          <w:rStyle w:val="Emphasis"/>
        </w:rPr>
        <w:t xml:space="preserve">and sterile </w:t>
      </w:r>
      <w:r w:rsidRPr="0014525A">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14525A">
        <w:rPr>
          <w:rStyle w:val="Emphasis"/>
          <w:highlight w:val="cyan"/>
        </w:rPr>
        <w:t>Pollution</w:t>
      </w:r>
      <w:r w:rsidRPr="00717977">
        <w:rPr>
          <w:rStyle w:val="Emphasis"/>
        </w:rPr>
        <w:t xml:space="preserve"> in general, </w:t>
      </w:r>
      <w:r w:rsidRPr="0014525A">
        <w:rPr>
          <w:rStyle w:val="Emphasis"/>
          <w:highlight w:val="cyan"/>
        </w:rPr>
        <w:t>global warming</w:t>
      </w:r>
      <w:r w:rsidRPr="00717977">
        <w:rPr>
          <w:rStyle w:val="StyleUnderline"/>
        </w:rPr>
        <w:t xml:space="preserve">, nuclear waste, oil spills, smog, and acid rain, </w:t>
      </w:r>
      <w:r w:rsidRPr="0014525A">
        <w:rPr>
          <w:rStyle w:val="StyleUnderline"/>
          <w:highlight w:val="cyan"/>
        </w:rPr>
        <w:t>could be remedied</w:t>
      </w:r>
      <w:r w:rsidRPr="00717977">
        <w:rPr>
          <w:rStyle w:val="StyleUnderline"/>
        </w:rPr>
        <w:t xml:space="preserve"> and prevented </w:t>
      </w:r>
      <w:r w:rsidRPr="0014525A">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14525A">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14525A">
        <w:rPr>
          <w:rStyle w:val="StyleUnderline"/>
          <w:highlight w:val="cyan"/>
        </w:rPr>
        <w:t>pull apart</w:t>
      </w:r>
      <w:r w:rsidRPr="00717977">
        <w:rPr>
          <w:rStyle w:val="StyleUnderline"/>
        </w:rPr>
        <w:t xml:space="preserve"> the </w:t>
      </w:r>
      <w:r w:rsidRPr="0014525A">
        <w:rPr>
          <w:rStyle w:val="StyleUnderline"/>
          <w:highlight w:val="cyan"/>
        </w:rPr>
        <w:t>bad molecules and</w:t>
      </w:r>
      <w:r w:rsidRPr="00717977">
        <w:rPr>
          <w:rStyle w:val="StyleUnderline"/>
        </w:rPr>
        <w:t xml:space="preserve"> </w:t>
      </w:r>
      <w:r w:rsidRPr="0014525A">
        <w:rPr>
          <w:rStyle w:val="StyleUnderline"/>
          <w:highlight w:val="cyan"/>
        </w:rPr>
        <w:t>reassemble</w:t>
      </w:r>
      <w:r w:rsidRPr="00717977">
        <w:rPr>
          <w:rStyle w:val="StyleUnderline"/>
        </w:rPr>
        <w:t xml:space="preserve"> the atoms </w:t>
      </w:r>
      <w:r w:rsidRPr="0014525A">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45D0E062" w14:textId="77777777" w:rsidR="0092156B" w:rsidRDefault="0092156B" w:rsidP="0092156B">
      <w:pPr>
        <w:pStyle w:val="Heading4"/>
      </w:pPr>
      <w:r>
        <w:t xml:space="preserve">Nanomaterials solve </w:t>
      </w:r>
      <w:r w:rsidRPr="0071330D">
        <w:rPr>
          <w:u w:val="single"/>
        </w:rPr>
        <w:t>Warming</w:t>
      </w:r>
      <w:r>
        <w:t xml:space="preserve"> and </w:t>
      </w:r>
      <w:r>
        <w:rPr>
          <w:u w:val="single"/>
        </w:rPr>
        <w:t>Water Scarcity</w:t>
      </w:r>
      <w:r>
        <w:t xml:space="preserve">. </w:t>
      </w:r>
    </w:p>
    <w:p w14:paraId="793CEFF5" w14:textId="77777777" w:rsidR="0092156B" w:rsidRPr="00713227" w:rsidRDefault="0092156B" w:rsidP="0092156B">
      <w:r w:rsidRPr="00713227">
        <w:rPr>
          <w:rStyle w:val="Style13ptBold"/>
        </w:rPr>
        <w:t>Khullar 17</w:t>
      </w:r>
      <w:r>
        <w:t xml:space="preserve"> </w:t>
      </w:r>
      <w:r w:rsidRPr="00713227">
        <w:t>Bhavya Khullar 9-4-2017 "Nanomaterials Could Combat Climate Change and Reduce Pollution"</w:t>
      </w:r>
      <w:r>
        <w:t xml:space="preserve"> </w:t>
      </w:r>
      <w:hyperlink r:id="rId14"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31CE7A79" w14:textId="77777777" w:rsidR="0092156B" w:rsidRPr="00ED1DB1" w:rsidRDefault="0092156B" w:rsidP="0092156B">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are each </w:t>
      </w:r>
      <w:proofErr w:type="gramStart"/>
      <w:r w:rsidRPr="00713227">
        <w:rPr>
          <w:rStyle w:val="StyleUnderline"/>
        </w:rPr>
        <w:t>thousands</w:t>
      </w:r>
      <w:proofErr w:type="gramEnd"/>
      <w:r w:rsidRPr="00713227">
        <w:rPr>
          <w:rStyle w:val="StyleUnderline"/>
        </w:rPr>
        <w:t xml:space="preserve">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 xml:space="preserve">They are </w:t>
      </w:r>
      <w:r w:rsidRPr="00ED1DB1">
        <w:rPr>
          <w:rStyle w:val="StyleUnderline"/>
        </w:rPr>
        <w:lastRenderedPageBreak/>
        <w:t>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 xml:space="preserve">they </w:t>
      </w:r>
      <w:proofErr w:type="gramStart"/>
      <w:r w:rsidRPr="00713227">
        <w:rPr>
          <w:rStyle w:val="Emphasis"/>
          <w:highlight w:val="green"/>
          <w:bdr w:val="single" w:sz="18" w:space="0" w:color="auto"/>
        </w:rPr>
        <w:t>have to</w:t>
      </w:r>
      <w:proofErr w:type="gramEnd"/>
      <w:r w:rsidRPr="00713227">
        <w:rPr>
          <w:rStyle w:val="Emphasis"/>
          <w:highlight w:val="green"/>
          <w:bdr w:val="single" w:sz="18" w:space="0" w:color="auto"/>
        </w:rPr>
        <w:t xml:space="preserve">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ED1DB1">
        <w:rPr>
          <w:rStyle w:val="StyleUnderline"/>
        </w:rPr>
        <w:t>agent</w:t>
      </w:r>
      <w:proofErr w:type="gramEnd"/>
      <w:r w:rsidRPr="00ED1DB1">
        <w:rPr>
          <w:rStyle w:val="StyleUnderline"/>
        </w:rPr>
        <w:t xml:space="preserve">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w:t>
      </w:r>
      <w:proofErr w:type="gramStart"/>
      <w:r w:rsidRPr="00ED1DB1">
        <w:rPr>
          <w:sz w:val="16"/>
        </w:rPr>
        <w:t>have a tendency to</w:t>
      </w:r>
      <w:proofErr w:type="gramEnd"/>
      <w:r w:rsidRPr="00ED1DB1">
        <w:rPr>
          <w:sz w:val="16"/>
        </w:rPr>
        <w:t xml:space="preserve">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 xml:space="preserve">and can be easily performed because such nanoparticles have </w:t>
      </w:r>
      <w:proofErr w:type="gramStart"/>
      <w:r w:rsidRPr="00ED1DB1">
        <w:rPr>
          <w:rStyle w:val="StyleUnderline"/>
        </w:rPr>
        <w:t>a large number of</w:t>
      </w:r>
      <w:proofErr w:type="gramEnd"/>
      <w:r w:rsidRPr="00ED1DB1">
        <w:rPr>
          <w:rStyle w:val="StyleUnderline"/>
        </w:rPr>
        <w:t xml:space="preserve"> sites on their surface that can capture pollutants and don’t readily degrade in water.</w:t>
      </w:r>
      <w:r w:rsidRPr="00ED1DB1">
        <w:rPr>
          <w:sz w:val="16"/>
        </w:rPr>
        <w:t xml:space="preserve"> Chattopadhyay adds that appropriately designed magnetic nanomaterials can be used to separate pollutants such as arsenic, lead, </w:t>
      </w:r>
      <w:proofErr w:type="gramStart"/>
      <w:r w:rsidRPr="00ED1DB1">
        <w:rPr>
          <w:sz w:val="16"/>
        </w:rPr>
        <w:t>chromium</w:t>
      </w:r>
      <w:proofErr w:type="gramEnd"/>
      <w:r w:rsidRPr="00ED1DB1">
        <w:rPr>
          <w:sz w:val="16"/>
        </w:rPr>
        <w:t xml:space="preserve"> and mercury from water. </w:t>
      </w:r>
      <w:r w:rsidRPr="00ED1DB1">
        <w:rPr>
          <w:rStyle w:val="StyleUnderline"/>
        </w:rPr>
        <w:t xml:space="preserve">However, the nanotech-based approach </w:t>
      </w:r>
      <w:proofErr w:type="gramStart"/>
      <w:r w:rsidRPr="00ED1DB1">
        <w:rPr>
          <w:rStyle w:val="StyleUnderline"/>
        </w:rPr>
        <w:t>has to</w:t>
      </w:r>
      <w:proofErr w:type="gramEnd"/>
      <w:r w:rsidRPr="00ED1DB1">
        <w:rPr>
          <w:rStyle w:val="StyleUnderline"/>
        </w:rPr>
        <w:t xml:space="preserve">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lastRenderedPageBreak/>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593D4028" w14:textId="77777777" w:rsidR="0092156B" w:rsidRDefault="0092156B" w:rsidP="0092156B">
      <w:pPr>
        <w:pStyle w:val="Heading4"/>
        <w:rPr>
          <w:rFonts w:cs="Times New Roman"/>
        </w:rPr>
      </w:pPr>
      <w:r>
        <w:rPr>
          <w:rFonts w:cs="Times New Roman"/>
        </w:rPr>
        <w:t>Warming causes Extinction</w:t>
      </w:r>
    </w:p>
    <w:p w14:paraId="1DD33452" w14:textId="77777777" w:rsidR="0092156B" w:rsidRPr="00601C82" w:rsidRDefault="0092156B" w:rsidP="0092156B">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487B8FE" w14:textId="00934AE5" w:rsidR="0092156B" w:rsidRDefault="0092156B" w:rsidP="0092156B">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w:t>
      </w:r>
      <w:r w:rsidRPr="00D5251F">
        <w:rPr>
          <w:rFonts w:asciiTheme="minorHAnsi" w:hAnsiTheme="minorHAnsi" w:cstheme="minorHAnsi"/>
          <w:sz w:val="16"/>
        </w:rPr>
        <w:lastRenderedPageBreak/>
        <w:t xml:space="preserve">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w:t>
      </w:r>
      <w:r w:rsidRPr="00D5251F">
        <w:rPr>
          <w:rFonts w:asciiTheme="minorHAnsi" w:hAnsiTheme="minorHAnsi" w:cstheme="minorHAnsi"/>
          <w:sz w:val="16"/>
        </w:rPr>
        <w:lastRenderedPageBreak/>
        <w:t xml:space="preserve">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853FA0A" w14:textId="77777777" w:rsidR="0034190B" w:rsidRDefault="0034190B" w:rsidP="0034190B">
      <w:pPr>
        <w:pStyle w:val="Heading4"/>
      </w:pPr>
      <w:r>
        <w:t>Conflicts coming over water scarcity---extinction</w:t>
      </w:r>
    </w:p>
    <w:p w14:paraId="28AC251B" w14:textId="77777777" w:rsidR="0034190B" w:rsidRPr="008E51EA" w:rsidRDefault="0034190B" w:rsidP="0034190B">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2DACF1C2" w14:textId="1000DB2D" w:rsidR="007062AD" w:rsidRPr="0034190B" w:rsidRDefault="0034190B" w:rsidP="0092156B">
      <w:pPr>
        <w:rPr>
          <w:b/>
          <w:iCs/>
          <w:u w:val="single"/>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r>
        <w:rPr>
          <w:sz w:val="16"/>
        </w:rPr>
        <w:t xml:space="preserve"> </w:t>
      </w:r>
      <w:r w:rsidRPr="00DA2079">
        <w:rPr>
          <w:rStyle w:val="StyleUnderline"/>
        </w:rPr>
        <w:t>In many regions of the globe</w:t>
      </w:r>
      <w:r w:rsidRPr="00DA2079">
        <w:rPr>
          <w:sz w:val="16"/>
        </w:rPr>
        <w:t>—</w:t>
      </w:r>
      <w:r w:rsidRPr="00DA2079">
        <w:rPr>
          <w:rStyle w:val="StyleUnderline"/>
        </w:rPr>
        <w:t>from</w:t>
      </w:r>
      <w:r w:rsidRPr="00DA2079">
        <w:rPr>
          <w:sz w:val="16"/>
        </w:rPr>
        <w:t xml:space="preserve"> </w:t>
      </w:r>
      <w:r w:rsidRPr="00DA2079">
        <w:rPr>
          <w:rStyle w:val="Emphasis"/>
        </w:rPr>
        <w:t>Northern Africa</w:t>
      </w:r>
      <w:r w:rsidRPr="00DA2079">
        <w:rPr>
          <w:sz w:val="16"/>
        </w:rPr>
        <w:t xml:space="preserve"> </w:t>
      </w:r>
      <w:r w:rsidRPr="00DA2079">
        <w:rPr>
          <w:rStyle w:val="StyleUnderline"/>
        </w:rPr>
        <w:t xml:space="preserve">to the </w:t>
      </w:r>
      <w:r w:rsidRPr="00DA2079">
        <w:rPr>
          <w:rStyle w:val="Emphasis"/>
        </w:rPr>
        <w:t>Middle East</w:t>
      </w:r>
      <w:r w:rsidRPr="00DA2079">
        <w:rPr>
          <w:sz w:val="16"/>
        </w:rPr>
        <w:t xml:space="preserve"> </w:t>
      </w:r>
      <w:r w:rsidRPr="00DA2079">
        <w:rPr>
          <w:rStyle w:val="StyleUnderline"/>
        </w:rPr>
        <w:t>to</w:t>
      </w:r>
      <w:r w:rsidRPr="00DA2079">
        <w:rPr>
          <w:sz w:val="16"/>
        </w:rPr>
        <w:t xml:space="preserve"> </w:t>
      </w:r>
      <w:r w:rsidRPr="00DA2079">
        <w:rPr>
          <w:rStyle w:val="Emphasis"/>
        </w:rPr>
        <w:t>Central and South Asia</w:t>
      </w:r>
      <w:r w:rsidRPr="002E04DA">
        <w:rPr>
          <w:sz w:val="16"/>
        </w:rPr>
        <w:t>—</w:t>
      </w:r>
      <w:r w:rsidRPr="0010172C">
        <w:rPr>
          <w:rStyle w:val="StyleUnderline"/>
          <w:highlight w:val="cyan"/>
        </w:rPr>
        <w:t>efforts to manage</w:t>
      </w:r>
      <w:r w:rsidRPr="002E04DA">
        <w:rPr>
          <w:rStyle w:val="StyleUnderline"/>
        </w:rPr>
        <w:t xml:space="preserve"> internal fresh</w:t>
      </w:r>
      <w:r w:rsidRPr="0010172C">
        <w:rPr>
          <w:rStyle w:val="StyleUnderline"/>
          <w:highlight w:val="cyan"/>
        </w:rPr>
        <w:t>wate</w:t>
      </w:r>
      <w:r w:rsidRPr="002E04DA">
        <w:rPr>
          <w:rStyle w:val="StyleUnderline"/>
        </w:rPr>
        <w:t>r supplies</w:t>
      </w:r>
      <w:r w:rsidRPr="002E04DA">
        <w:rPr>
          <w:sz w:val="16"/>
        </w:rPr>
        <w:t xml:space="preserve"> or conserve transboundary water agreements </w:t>
      </w:r>
      <w:r w:rsidRPr="0010172C">
        <w:rPr>
          <w:rStyle w:val="StyleUnderline"/>
          <w:highlight w:val="cyan"/>
        </w:rPr>
        <w:t xml:space="preserve">are </w:t>
      </w:r>
      <w:r w:rsidRPr="0010172C">
        <w:rPr>
          <w:rStyle w:val="Emphasis"/>
          <w:highlight w:val="cyan"/>
        </w:rPr>
        <w:t>under strain</w:t>
      </w:r>
      <w:r w:rsidRPr="0010172C">
        <w:rPr>
          <w:sz w:val="16"/>
          <w:highlight w:val="cyan"/>
        </w:rPr>
        <w:t xml:space="preserve"> </w:t>
      </w:r>
      <w:r w:rsidRPr="0010172C">
        <w:rPr>
          <w:rStyle w:val="StyleUnderline"/>
          <w:highlight w:val="cyan"/>
        </w:rPr>
        <w:t xml:space="preserve">as </w:t>
      </w:r>
      <w:r w:rsidRPr="0010172C">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proofErr w:type="gramStart"/>
      <w:r w:rsidRPr="002E04DA">
        <w:rPr>
          <w:rStyle w:val="Emphasis"/>
        </w:rPr>
        <w:t>consumption</w:t>
      </w:r>
      <w:proofErr w:type="gramEnd"/>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r>
        <w:rPr>
          <w:sz w:val="16"/>
        </w:rPr>
        <w:t xml:space="preserve"> </w:t>
      </w: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w:t>
      </w:r>
      <w:proofErr w:type="gramStart"/>
      <w:r w:rsidRPr="002E04DA">
        <w:rPr>
          <w:sz w:val="16"/>
        </w:rPr>
        <w:t>practices</w:t>
      </w:r>
      <w:proofErr w:type="gramEnd"/>
      <w:r w:rsidRPr="002E04DA">
        <w:rPr>
          <w:sz w:val="16"/>
        </w:rPr>
        <w:t xml:space="preserve"> and high occurrences of drought.</w:t>
      </w:r>
      <w:r>
        <w:rPr>
          <w:sz w:val="16"/>
        </w:rPr>
        <w:t xml:space="preserve"> </w:t>
      </w:r>
      <w:r w:rsidRPr="0010172C">
        <w:rPr>
          <w:rStyle w:val="Emphasis"/>
          <w:highlight w:val="cyan"/>
        </w:rPr>
        <w:t>Dam-building</w:t>
      </w:r>
      <w:r w:rsidRPr="002E04DA">
        <w:rPr>
          <w:rStyle w:val="StyleUnderline"/>
        </w:rPr>
        <w:t xml:space="preserve"> </w:t>
      </w:r>
      <w:r w:rsidRPr="0010172C">
        <w:rPr>
          <w:rStyle w:val="StyleUnderline"/>
          <w:highlight w:val="cyan"/>
        </w:rPr>
        <w:t>and</w:t>
      </w:r>
      <w:r w:rsidRPr="002E04DA">
        <w:rPr>
          <w:rStyle w:val="StyleUnderline"/>
        </w:rPr>
        <w:t xml:space="preserve"> its </w:t>
      </w:r>
      <w:r w:rsidRPr="002E04DA">
        <w:rPr>
          <w:rStyle w:val="Emphasis"/>
        </w:rPr>
        <w:t xml:space="preserve">downstream </w:t>
      </w:r>
      <w:r w:rsidRPr="0010172C">
        <w:rPr>
          <w:rStyle w:val="Emphasis"/>
          <w:highlight w:val="cyan"/>
        </w:rPr>
        <w:t>effects</w:t>
      </w:r>
      <w:r w:rsidRPr="002E04DA">
        <w:rPr>
          <w:rStyle w:val="StyleUnderline"/>
        </w:rPr>
        <w:t xml:space="preserve"> </w:t>
      </w:r>
      <w:r w:rsidRPr="0010172C">
        <w:rPr>
          <w:rStyle w:val="StyleUnderline"/>
          <w:highlight w:val="cyan"/>
        </w:rPr>
        <w:t xml:space="preserve">across </w:t>
      </w:r>
      <w:r w:rsidRPr="0010172C">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DA2079">
        <w:rPr>
          <w:rStyle w:val="StyleUnderline"/>
        </w:rPr>
        <w:t xml:space="preserve">threaten to </w:t>
      </w:r>
      <w:r w:rsidRPr="0010172C">
        <w:rPr>
          <w:rStyle w:val="Emphasis"/>
          <w:highlight w:val="cyan"/>
        </w:rPr>
        <w:t>escalate tensions</w:t>
      </w:r>
      <w:r w:rsidRPr="002E04DA">
        <w:rPr>
          <w:sz w:val="16"/>
        </w:rPr>
        <w:t xml:space="preserve"> </w:t>
      </w:r>
      <w:r w:rsidRPr="00DA2079">
        <w:rPr>
          <w:rStyle w:val="StyleUnderline"/>
        </w:rPr>
        <w:t>or</w:t>
      </w:r>
      <w:r w:rsidRPr="00DA2079">
        <w:rPr>
          <w:sz w:val="16"/>
        </w:rPr>
        <w:t xml:space="preserve"> </w:t>
      </w:r>
      <w:r w:rsidRPr="0010172C">
        <w:rPr>
          <w:rStyle w:val="Emphasis"/>
          <w:highlight w:val="cyan"/>
        </w:rPr>
        <w:t>redefine national claims</w:t>
      </w:r>
      <w:r w:rsidRPr="0010172C">
        <w:rPr>
          <w:sz w:val="16"/>
          <w:highlight w:val="cyan"/>
        </w:rPr>
        <w:t xml:space="preserve"> </w:t>
      </w:r>
      <w:r w:rsidRPr="0010172C">
        <w:rPr>
          <w:rStyle w:val="StyleUnderline"/>
          <w:highlight w:val="cyan"/>
        </w:rPr>
        <w:t>over</w:t>
      </w:r>
      <w:r w:rsidRPr="0010172C">
        <w:rPr>
          <w:sz w:val="16"/>
          <w:highlight w:val="cyan"/>
        </w:rPr>
        <w:t xml:space="preserve"> </w:t>
      </w:r>
      <w:r w:rsidRPr="0010172C">
        <w:rPr>
          <w:rStyle w:val="Emphasis"/>
          <w:highlight w:val="cyan"/>
        </w:rPr>
        <w:t>disputed regions.</w:t>
      </w:r>
      <w:r>
        <w:rPr>
          <w:rStyle w:val="Emphasis"/>
        </w:rPr>
        <w:t xml:space="preserve"> </w:t>
      </w:r>
      <w:r w:rsidRPr="00DA2079">
        <w:rPr>
          <w:rStyle w:val="StyleUnderline"/>
        </w:rPr>
        <w:t xml:space="preserve">Such disputes could </w:t>
      </w:r>
      <w:r w:rsidRPr="00DA2079">
        <w:rPr>
          <w:rStyle w:val="Emphasis"/>
        </w:rPr>
        <w:t>mushroom across the globe</w:t>
      </w:r>
      <w:r w:rsidRPr="00DA2079">
        <w:rPr>
          <w:sz w:val="16"/>
        </w:rPr>
        <w:t xml:space="preserve"> </w:t>
      </w:r>
      <w:r w:rsidRPr="00DA2079">
        <w:rPr>
          <w:rStyle w:val="StyleUnderline"/>
        </w:rPr>
        <w:t>in the face of broader demographic and resource shifts.</w:t>
      </w:r>
      <w:r>
        <w:rPr>
          <w:rStyle w:val="StyleUnderline"/>
        </w:rPr>
        <w:t xml:space="preserve"> </w:t>
      </w:r>
      <w:r w:rsidRPr="00DA2079">
        <w:rPr>
          <w:sz w:val="16"/>
        </w:rPr>
        <w:t xml:space="preserve">According to the Pacific Institute’s water conflict chronology database, </w:t>
      </w:r>
      <w:r w:rsidRPr="00DA2079">
        <w:rPr>
          <w:rStyle w:val="StyleUnderline"/>
        </w:rPr>
        <w:t>eighteen water-related incidents occurred in 2018 alone</w:t>
      </w:r>
      <w:r w:rsidRPr="00DA2079">
        <w:rPr>
          <w:sz w:val="16"/>
        </w:rPr>
        <w:t>, ranging from violence erupting at protests over water management to outright fighting between competing communities over access to water and herding rights.</w:t>
      </w:r>
      <w:r>
        <w:rPr>
          <w:sz w:val="16"/>
        </w:rPr>
        <w:t xml:space="preserve"> </w:t>
      </w:r>
      <w:r w:rsidRPr="00DA2079">
        <w:rPr>
          <w:rStyle w:val="StyleUnderline"/>
        </w:rPr>
        <w:t>These incidents appear destined to become more</w:t>
      </w:r>
      <w:r w:rsidRPr="00DA2079">
        <w:rPr>
          <w:sz w:val="16"/>
        </w:rPr>
        <w:t xml:space="preserve"> </w:t>
      </w:r>
      <w:r w:rsidRPr="00DA2079">
        <w:rPr>
          <w:rStyle w:val="StyleUnderline"/>
        </w:rPr>
        <w:t>a</w:t>
      </w:r>
      <w:r w:rsidRPr="00DA2079">
        <w:rPr>
          <w:sz w:val="16"/>
        </w:rPr>
        <w:t xml:space="preserve"> </w:t>
      </w:r>
      <w:r w:rsidRPr="00DA2079">
        <w:rPr>
          <w:rStyle w:val="Emphasis"/>
        </w:rPr>
        <w:t>norm</w:t>
      </w:r>
      <w:r w:rsidRPr="00DA2079">
        <w:rPr>
          <w:sz w:val="16"/>
        </w:rPr>
        <w:t xml:space="preserve"> </w:t>
      </w:r>
      <w:r w:rsidRPr="00DA2079">
        <w:rPr>
          <w:rStyle w:val="StyleUnderline"/>
        </w:rPr>
        <w:t xml:space="preserve">than an outlier as water resources </w:t>
      </w:r>
      <w:proofErr w:type="gramStart"/>
      <w:r w:rsidRPr="00DA2079">
        <w:rPr>
          <w:rStyle w:val="StyleUnderline"/>
        </w:rPr>
        <w:t>are</w:t>
      </w:r>
      <w:proofErr w:type="gramEnd"/>
      <w:r w:rsidRPr="00DA2079">
        <w:rPr>
          <w:rStyle w:val="StyleUnderline"/>
        </w:rPr>
        <w:t xml:space="preserve"> consumed faster than rainfall replenishment in some areas and </w:t>
      </w:r>
      <w:r w:rsidRPr="00DA2079">
        <w:rPr>
          <w:rStyle w:val="StyleUnderline"/>
        </w:rPr>
        <w:lastRenderedPageBreak/>
        <w:t>limitations</w:t>
      </w:r>
      <w:r w:rsidRPr="002E04DA">
        <w:rPr>
          <w:rStyle w:val="StyleUnderline"/>
        </w:rPr>
        <w:t xml:space="preserve"> </w:t>
      </w:r>
      <w:r w:rsidRPr="0010172C">
        <w:rPr>
          <w:rStyle w:val="Emphasis"/>
          <w:highlight w:val="cyan"/>
        </w:rPr>
        <w:t>exacerbate</w:t>
      </w:r>
      <w:r w:rsidRPr="002E04DA">
        <w:rPr>
          <w:rStyle w:val="Emphasis"/>
        </w:rPr>
        <w:t xml:space="preserve"> longstanding </w:t>
      </w:r>
      <w:r w:rsidRPr="0010172C">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A2079">
        <w:rPr>
          <w:rStyle w:val="Emphasis"/>
        </w:rPr>
        <w:t>ethnic</w:t>
      </w:r>
      <w:r w:rsidRPr="00DA2079">
        <w:rPr>
          <w:sz w:val="16"/>
        </w:rPr>
        <w:t xml:space="preserve">, </w:t>
      </w:r>
      <w:r w:rsidRPr="00DA2079">
        <w:rPr>
          <w:rStyle w:val="Emphasis"/>
        </w:rPr>
        <w:t>tribal</w:t>
      </w:r>
      <w:r w:rsidRPr="00DA2079">
        <w:rPr>
          <w:sz w:val="16"/>
        </w:rPr>
        <w:t xml:space="preserve"> </w:t>
      </w:r>
      <w:r w:rsidRPr="00DA2079">
        <w:rPr>
          <w:rStyle w:val="StyleUnderline"/>
        </w:rPr>
        <w:t>or</w:t>
      </w:r>
      <w:r w:rsidRPr="00DA2079">
        <w:rPr>
          <w:sz w:val="16"/>
        </w:rPr>
        <w:t xml:space="preserve"> </w:t>
      </w:r>
      <w:r w:rsidRPr="00DA2079">
        <w:rPr>
          <w:rStyle w:val="Emphasis"/>
        </w:rPr>
        <w:t>national-based</w:t>
      </w:r>
      <w:r w:rsidRPr="00DA2079">
        <w:rPr>
          <w:sz w:val="16"/>
        </w:rPr>
        <w:t xml:space="preserve">. </w:t>
      </w:r>
      <w:r w:rsidRPr="00DA2079">
        <w:rPr>
          <w:rStyle w:val="StyleUnderline"/>
        </w:rPr>
        <w:t xml:space="preserve">Delicate tradeoff systems between nations located upstream and downstream of major rivers threaten to be </w:t>
      </w:r>
      <w:r w:rsidRPr="00DA2079">
        <w:rPr>
          <w:rStyle w:val="Emphasis"/>
        </w:rPr>
        <w:t>undone by disruptions</w:t>
      </w:r>
      <w:r w:rsidRPr="00DA2079">
        <w:rPr>
          <w:sz w:val="16"/>
        </w:rPr>
        <w:t>, as in the case of Central Asian countries sharing parts of the Fergana Valley.</w:t>
      </w:r>
      <w:r>
        <w:rPr>
          <w:sz w:val="16"/>
        </w:rPr>
        <w:t xml:space="preserve"> </w:t>
      </w:r>
      <w:r w:rsidRPr="002E04DA">
        <w:rPr>
          <w:sz w:val="16"/>
        </w:rPr>
        <w:t xml:space="preserve">In addition, </w:t>
      </w:r>
      <w:r w:rsidRPr="00DA2079">
        <w:rPr>
          <w:rStyle w:val="StyleUnderline"/>
        </w:rPr>
        <w:t>scarcity issues may create</w:t>
      </w:r>
      <w:r w:rsidRPr="002E04DA">
        <w:rPr>
          <w:rStyle w:val="StyleUnderline"/>
        </w:rPr>
        <w:t xml:space="preserve"> </w:t>
      </w:r>
      <w:r w:rsidRPr="0010172C">
        <w:rPr>
          <w:rStyle w:val="Emphasis"/>
          <w:highlight w:val="cyan"/>
        </w:rPr>
        <w:t>internal security pressures</w:t>
      </w:r>
      <w:r w:rsidRPr="002E04DA">
        <w:rPr>
          <w:sz w:val="16"/>
        </w:rPr>
        <w:t xml:space="preserve"> </w:t>
      </w:r>
      <w:r w:rsidRPr="0010172C">
        <w:rPr>
          <w:rStyle w:val="StyleUnderline"/>
          <w:highlight w:val="cyan"/>
        </w:rPr>
        <w:t xml:space="preserve">by leading to </w:t>
      </w:r>
      <w:r w:rsidRPr="0010172C">
        <w:rPr>
          <w:rStyle w:val="Emphasis"/>
          <w:highlight w:val="cyan"/>
        </w:rPr>
        <w:t>radicalization</w:t>
      </w:r>
      <w:r w:rsidRPr="002E04DA">
        <w:rPr>
          <w:rStyle w:val="StyleUnderline"/>
        </w:rPr>
        <w:t xml:space="preserve"> amongst vulnerable population sectors.</w:t>
      </w:r>
      <w:r>
        <w:rPr>
          <w:rStyle w:val="StyleUnderline"/>
        </w:rPr>
        <w:t xml:space="preserve"> </w:t>
      </w: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A2079">
        <w:rPr>
          <w:rStyle w:val="StyleUnderline"/>
        </w:rPr>
        <w:t xml:space="preserve">When mixed with </w:t>
      </w:r>
      <w:r w:rsidRPr="00DA2079">
        <w:rPr>
          <w:rStyle w:val="Emphasis"/>
        </w:rPr>
        <w:t>political disputes</w:t>
      </w:r>
      <w:r w:rsidRPr="00DA2079">
        <w:rPr>
          <w:rStyle w:val="StyleUnderline"/>
        </w:rPr>
        <w:t xml:space="preserve"> or </w:t>
      </w:r>
      <w:r w:rsidRPr="00DA2079">
        <w:rPr>
          <w:rStyle w:val="Emphasis"/>
        </w:rPr>
        <w:t>rivalries</w:t>
      </w:r>
      <w:r w:rsidRPr="00DA2079">
        <w:rPr>
          <w:rStyle w:val="StyleUnderline"/>
        </w:rPr>
        <w:t>,</w:t>
      </w:r>
      <w:r w:rsidRPr="002E04DA">
        <w:rPr>
          <w:rStyle w:val="StyleUnderline"/>
        </w:rPr>
        <w:t xml:space="preserve"> </w:t>
      </w:r>
      <w:r w:rsidRPr="0010172C">
        <w:rPr>
          <w:rStyle w:val="StyleUnderline"/>
          <w:highlight w:val="cyan"/>
        </w:rPr>
        <w:t xml:space="preserve">resource pressures may act as a </w:t>
      </w:r>
      <w:r w:rsidRPr="0010172C">
        <w:rPr>
          <w:rStyle w:val="Emphasis"/>
          <w:highlight w:val="cyan"/>
        </w:rPr>
        <w:t>catalyst for armed conflict</w:t>
      </w:r>
      <w:r w:rsidRPr="0010172C">
        <w:rPr>
          <w:rStyle w:val="StyleUnderline"/>
          <w:highlight w:val="cyan"/>
        </w:rPr>
        <w:t>.</w:t>
      </w:r>
      <w:r>
        <w:rPr>
          <w:rStyle w:val="StyleUnderline"/>
        </w:rPr>
        <w:t xml:space="preserve"> </w:t>
      </w: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r>
        <w:rPr>
          <w:rStyle w:val="StyleUnderline"/>
        </w:rPr>
        <w:t xml:space="preserve"> </w:t>
      </w:r>
      <w:r w:rsidRPr="002E04DA">
        <w:rPr>
          <w:rStyle w:val="StyleUnderline"/>
        </w:rPr>
        <w:t xml:space="preserve">Another potential </w:t>
      </w:r>
      <w:r w:rsidRPr="0010172C">
        <w:rPr>
          <w:rStyle w:val="StyleUnderline"/>
          <w:highlight w:val="cyan"/>
        </w:rPr>
        <w:t>flashpoint</w:t>
      </w:r>
      <w:r w:rsidRPr="002E04DA">
        <w:rPr>
          <w:rStyle w:val="StyleUnderline"/>
        </w:rPr>
        <w:t xml:space="preserve"> </w:t>
      </w:r>
      <w:r w:rsidRPr="0010172C">
        <w:rPr>
          <w:rStyle w:val="StyleUnderline"/>
          <w:highlight w:val="cyan"/>
        </w:rPr>
        <w:t>exists</w:t>
      </w:r>
      <w:r w:rsidRPr="002E04DA">
        <w:rPr>
          <w:rStyle w:val="StyleUnderline"/>
        </w:rPr>
        <w:t xml:space="preserve"> </w:t>
      </w:r>
      <w:r w:rsidRPr="0010172C">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10172C">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A2079">
        <w:rPr>
          <w:rStyle w:val="StyleUnderline"/>
        </w:rPr>
        <w:t xml:space="preserve">repudiation of a water-sharing agreement </w:t>
      </w:r>
      <w:r w:rsidRPr="00DA2079">
        <w:rPr>
          <w:sz w:val="16"/>
        </w:rPr>
        <w:t xml:space="preserve">brokered by the World Bank in 1960, </w:t>
      </w:r>
      <w:r w:rsidRPr="00DA2079">
        <w:rPr>
          <w:rStyle w:val="StyleUnderline"/>
        </w:rPr>
        <w:t>the Indus Waters Treaty</w:t>
      </w:r>
      <w:r w:rsidRPr="00DA2079">
        <w:rPr>
          <w:sz w:val="16"/>
        </w:rPr>
        <w:t xml:space="preserve">, </w:t>
      </w:r>
      <w:r w:rsidRPr="00DA2079">
        <w:rPr>
          <w:rStyle w:val="StyleUnderline"/>
        </w:rPr>
        <w:t>would s</w:t>
      </w:r>
      <w:r w:rsidRPr="002E04DA">
        <w:rPr>
          <w:rStyle w:val="StyleUnderline"/>
        </w:rPr>
        <w:t xml:space="preserve">erve to </w:t>
      </w:r>
      <w:r w:rsidRPr="002E04DA">
        <w:rPr>
          <w:rStyle w:val="Emphasis"/>
        </w:rPr>
        <w:t xml:space="preserve">further </w:t>
      </w:r>
      <w:r w:rsidRPr="0010172C">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A2079">
        <w:rPr>
          <w:rStyle w:val="StyleUnderline"/>
        </w:rPr>
        <w:t>sending the two rivals</w:t>
      </w:r>
      <w:r w:rsidRPr="002E04DA">
        <w:rPr>
          <w:rStyle w:val="StyleUnderline"/>
        </w:rPr>
        <w:t xml:space="preserve"> </w:t>
      </w:r>
      <w:r w:rsidRPr="0010172C">
        <w:rPr>
          <w:rStyle w:val="Emphasis"/>
          <w:highlight w:val="cyan"/>
        </w:rPr>
        <w:t>spiraling into</w:t>
      </w:r>
      <w:r w:rsidRPr="002E04DA">
        <w:rPr>
          <w:rStyle w:val="Emphasis"/>
        </w:rPr>
        <w:t xml:space="preserve"> a </w:t>
      </w:r>
      <w:r w:rsidRPr="0010172C">
        <w:rPr>
          <w:rStyle w:val="Emphasis"/>
          <w:highlight w:val="cyan"/>
        </w:rPr>
        <w:t>conflict</w:t>
      </w:r>
      <w:r w:rsidRPr="0010172C">
        <w:rPr>
          <w:rStyle w:val="StyleUnderline"/>
          <w:highlight w:val="cyan"/>
        </w:rPr>
        <w:t xml:space="preserve"> that might</w:t>
      </w:r>
      <w:r w:rsidRPr="002E04DA">
        <w:rPr>
          <w:rStyle w:val="StyleUnderline"/>
        </w:rPr>
        <w:t xml:space="preserve"> </w:t>
      </w:r>
      <w:r w:rsidRPr="0010172C">
        <w:rPr>
          <w:rStyle w:val="Emphasis"/>
          <w:highlight w:val="cyan"/>
        </w:rPr>
        <w:t>draw in other nations</w:t>
      </w:r>
      <w:r w:rsidRPr="002E04DA">
        <w:rPr>
          <w:rStyle w:val="Emphasis"/>
        </w:rPr>
        <w:t>.</w:t>
      </w:r>
      <w:r>
        <w:rPr>
          <w:rStyle w:val="Emphasis"/>
        </w:rPr>
        <w:t xml:space="preserve"> </w:t>
      </w: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r>
        <w:rPr>
          <w:sz w:val="16"/>
        </w:rPr>
        <w:t xml:space="preserve"> </w:t>
      </w: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r>
        <w:rPr>
          <w:sz w:val="16"/>
        </w:rPr>
        <w:t xml:space="preserve"> </w:t>
      </w:r>
      <w:r w:rsidRPr="002E04DA">
        <w:rPr>
          <w:sz w:val="16"/>
        </w:rPr>
        <w:t xml:space="preserve">India, which plans for a presumptive “collusive threat” on both its northeast and northwest borders from China and Pakistan, must tread carefully </w:t>
      </w:r>
      <w:proofErr w:type="gramStart"/>
      <w:r w:rsidRPr="002E04DA">
        <w:rPr>
          <w:sz w:val="16"/>
        </w:rPr>
        <w:t>in order to</w:t>
      </w:r>
      <w:proofErr w:type="gramEnd"/>
      <w:r w:rsidRPr="002E04DA">
        <w:rPr>
          <w:sz w:val="16"/>
        </w:rPr>
        <w:t xml:space="preserve"> avoid reciprocity from Beijing should the latter turn its back on water rationality. While India holds an upstream riparian advantage over Pakistan </w:t>
      </w:r>
      <w:proofErr w:type="gramStart"/>
      <w:r w:rsidRPr="002E04DA">
        <w:rPr>
          <w:sz w:val="16"/>
        </w:rPr>
        <w:t>in regards to</w:t>
      </w:r>
      <w:proofErr w:type="gramEnd"/>
      <w:r w:rsidRPr="002E04DA">
        <w:rPr>
          <w:sz w:val="16"/>
        </w:rPr>
        <w:t xml:space="preserve"> the Sutlej, Beas and Ravi Rivers, so too does China as it relates to major rivers flowing into India from Tibet.</w:t>
      </w:r>
      <w:r>
        <w:rPr>
          <w:sz w:val="16"/>
        </w:rPr>
        <w:t xml:space="preserve"> </w:t>
      </w: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10172C">
        <w:rPr>
          <w:rStyle w:val="Emphasis"/>
          <w:highlight w:val="cyan"/>
        </w:rPr>
        <w:t>any threat by India</w:t>
      </w:r>
      <w:r w:rsidRPr="002E04DA">
        <w:rPr>
          <w:rStyle w:val="StyleUnderline"/>
        </w:rPr>
        <w:t xml:space="preserve"> </w:t>
      </w:r>
      <w:r w:rsidRPr="0010172C">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10172C">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10172C">
        <w:rPr>
          <w:rStyle w:val="StyleUnderline"/>
          <w:highlight w:val="cyan"/>
        </w:rPr>
        <w:t>would be seen</w:t>
      </w:r>
      <w:r w:rsidRPr="002E04DA">
        <w:rPr>
          <w:rStyle w:val="StyleUnderline"/>
        </w:rPr>
        <w:t xml:space="preserve"> by Islamabad </w:t>
      </w:r>
      <w:r w:rsidRPr="0010172C">
        <w:rPr>
          <w:rStyle w:val="StyleUnderline"/>
          <w:highlight w:val="cyan"/>
        </w:rPr>
        <w:t>as</w:t>
      </w:r>
      <w:r w:rsidRPr="002E04DA">
        <w:rPr>
          <w:rStyle w:val="StyleUnderline"/>
        </w:rPr>
        <w:t xml:space="preserve"> </w:t>
      </w:r>
      <w:r w:rsidRPr="002E04DA">
        <w:rPr>
          <w:rStyle w:val="Emphasis"/>
        </w:rPr>
        <w:t xml:space="preserve">tantamount to </w:t>
      </w:r>
      <w:r w:rsidRPr="0010172C">
        <w:rPr>
          <w:rStyle w:val="Emphasis"/>
          <w:highlight w:val="cyan"/>
        </w:rPr>
        <w:t>an act of war</w:t>
      </w:r>
      <w:r w:rsidRPr="002E04DA">
        <w:rPr>
          <w:rStyle w:val="Emphasis"/>
        </w:rPr>
        <w:t>.</w:t>
      </w:r>
      <w:r>
        <w:rPr>
          <w:rStyle w:val="Emphasis"/>
        </w:rPr>
        <w:t xml:space="preserve"> </w:t>
      </w: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10172C">
        <w:rPr>
          <w:rStyle w:val="StyleUnderline"/>
          <w:highlight w:val="cyan"/>
        </w:rPr>
        <w:t>any</w:t>
      </w:r>
      <w:r w:rsidRPr="002E04DA">
        <w:rPr>
          <w:rStyle w:val="StyleUnderline"/>
        </w:rPr>
        <w:t xml:space="preserve"> outbreak of </w:t>
      </w:r>
      <w:r w:rsidRPr="0010172C">
        <w:rPr>
          <w:rStyle w:val="StyleUnderline"/>
          <w:highlight w:val="cyan"/>
        </w:rPr>
        <w:t xml:space="preserve">conflict might </w:t>
      </w:r>
      <w:r w:rsidRPr="0010172C">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10172C">
        <w:rPr>
          <w:rStyle w:val="Emphasis"/>
          <w:highlight w:val="cyan"/>
        </w:rPr>
        <w:t>three nuclear-armed nations</w:t>
      </w:r>
      <w:r w:rsidRPr="0010172C">
        <w:rPr>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15CA0EEF" w14:textId="77777777" w:rsidR="0092156B" w:rsidRDefault="0092156B" w:rsidP="0092156B">
      <w:pPr>
        <w:pStyle w:val="Heading4"/>
      </w:pPr>
      <w:r>
        <w:t>Space Elevators solve Space Debris – reduces Rocket Launches</w:t>
      </w:r>
    </w:p>
    <w:p w14:paraId="03AB9369" w14:textId="77777777" w:rsidR="0092156B" w:rsidRPr="000E7582" w:rsidRDefault="0092156B" w:rsidP="0092156B">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842D98A" w14:textId="77777777" w:rsidR="0092156B" w:rsidRDefault="0092156B" w:rsidP="0092156B">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14525A">
        <w:rPr>
          <w:rStyle w:val="Emphasis"/>
          <w:highlight w:val="cyan"/>
        </w:rPr>
        <w:t>every launch</w:t>
      </w:r>
      <w:r w:rsidRPr="0014525A">
        <w:rPr>
          <w:sz w:val="16"/>
          <w:highlight w:val="cyan"/>
        </w:rPr>
        <w:t xml:space="preserve"> </w:t>
      </w:r>
      <w:r w:rsidRPr="0014525A">
        <w:rPr>
          <w:rStyle w:val="StyleUnderline"/>
          <w:highlight w:val="cyan"/>
        </w:rPr>
        <w:t>is accompanied by</w:t>
      </w:r>
      <w:r w:rsidRPr="0014525A">
        <w:rPr>
          <w:sz w:val="16"/>
          <w:highlight w:val="cyan"/>
        </w:rPr>
        <w:t xml:space="preserve"> </w:t>
      </w:r>
      <w:r w:rsidRPr="0014525A">
        <w:rPr>
          <w:rStyle w:val="Emphasis"/>
          <w:highlight w:val="cyan"/>
        </w:rPr>
        <w:t>substantial</w:t>
      </w:r>
      <w:r w:rsidRPr="00193A76">
        <w:rPr>
          <w:sz w:val="16"/>
        </w:rPr>
        <w:t xml:space="preserve"> amounts of </w:t>
      </w:r>
      <w:r w:rsidRPr="00193A76">
        <w:rPr>
          <w:rStyle w:val="Emphasis"/>
        </w:rPr>
        <w:t xml:space="preserve">space </w:t>
      </w:r>
      <w:r w:rsidRPr="0014525A">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lastRenderedPageBreak/>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14525A">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14525A">
        <w:rPr>
          <w:rStyle w:val="Emphasis"/>
          <w:highlight w:val="cya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14525A">
        <w:rPr>
          <w:rStyle w:val="StyleUnderline"/>
          <w:highlight w:val="cyan"/>
        </w:rPr>
        <w:t>produce</w:t>
      </w:r>
      <w:r w:rsidRPr="0014525A">
        <w:rPr>
          <w:sz w:val="16"/>
          <w:highlight w:val="cyan"/>
        </w:rPr>
        <w:t xml:space="preserve"> </w:t>
      </w:r>
      <w:r w:rsidRPr="0014525A">
        <w:rPr>
          <w:rStyle w:val="Emphasis"/>
          <w:highlight w:val="cya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14525A">
        <w:rPr>
          <w:rStyle w:val="Emphasis"/>
          <w:highlight w:val="cyan"/>
        </w:rPr>
        <w:t>existential</w:t>
      </w:r>
      <w:r w:rsidRPr="00193A76">
        <w:rPr>
          <w:rStyle w:val="Emphasis"/>
        </w:rPr>
        <w:t xml:space="preserve"> risk</w:t>
      </w:r>
      <w:r w:rsidRPr="00193A76">
        <w:rPr>
          <w:sz w:val="16"/>
        </w:rPr>
        <w:t xml:space="preserve"> </w:t>
      </w:r>
      <w:r w:rsidRPr="0014525A">
        <w:rPr>
          <w:rStyle w:val="StyleUnderline"/>
          <w:highlight w:val="cyan"/>
        </w:rPr>
        <w:t>to</w:t>
      </w:r>
      <w:r w:rsidRPr="0014525A">
        <w:rPr>
          <w:sz w:val="16"/>
          <w:highlight w:val="cyan"/>
        </w:rPr>
        <w:t xml:space="preserve"> </w:t>
      </w:r>
      <w:r w:rsidRPr="0014525A">
        <w:rPr>
          <w:rStyle w:val="Emphasis"/>
          <w:highlight w:val="cyan"/>
        </w:rPr>
        <w:t>space op</w:t>
      </w:r>
      <w:r w:rsidRPr="00504C07">
        <w:rPr>
          <w:rStyle w:val="StyleUnderline"/>
        </w:rPr>
        <w:t>eration</w:t>
      </w:r>
      <w:r w:rsidRPr="0014525A">
        <w:rPr>
          <w:rStyle w:val="Emphasis"/>
          <w:highlight w:val="cya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14525A">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14525A">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14525A">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14525A">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14525A">
        <w:rPr>
          <w:rStyle w:val="Emphasis"/>
          <w:highlight w:val="cyan"/>
        </w:rPr>
        <w:t>production</w:t>
      </w:r>
      <w:r w:rsidRPr="00193A76">
        <w:rPr>
          <w:rStyle w:val="Emphasis"/>
        </w:rPr>
        <w:t xml:space="preserve"> of debris</w:t>
      </w:r>
      <w:r w:rsidRPr="00193A76">
        <w:rPr>
          <w:sz w:val="16"/>
        </w:rPr>
        <w:t xml:space="preserve"> </w:t>
      </w:r>
      <w:r w:rsidRPr="0014525A">
        <w:rPr>
          <w:rStyle w:val="StyleUnderline"/>
          <w:highlight w:val="cyan"/>
        </w:rPr>
        <w:t>during</w:t>
      </w:r>
      <w:r w:rsidRPr="0014525A">
        <w:rPr>
          <w:sz w:val="16"/>
          <w:highlight w:val="cyan"/>
        </w:rPr>
        <w:t xml:space="preserve"> </w:t>
      </w:r>
      <w:r w:rsidRPr="0014525A">
        <w:rPr>
          <w:rStyle w:val="Emphasis"/>
          <w:highlight w:val="cyan"/>
        </w:rPr>
        <w:t>launches</w:t>
      </w:r>
      <w:r w:rsidRPr="00193A76">
        <w:rPr>
          <w:sz w:val="16"/>
        </w:rPr>
        <w:t xml:space="preserve">, or through removal of debris fragments from LEO. </w:t>
      </w:r>
      <w:r w:rsidRPr="0014525A">
        <w:rPr>
          <w:rStyle w:val="StyleUnderline"/>
          <w:highlight w:val="cyan"/>
        </w:rPr>
        <w:t>we</w:t>
      </w:r>
      <w:r w:rsidRPr="0014525A">
        <w:rPr>
          <w:sz w:val="16"/>
          <w:highlight w:val="cyan"/>
        </w:rPr>
        <w:t xml:space="preserve"> </w:t>
      </w:r>
      <w:r w:rsidRPr="0014525A">
        <w:rPr>
          <w:rStyle w:val="Emphasis"/>
          <w:highlight w:val="cyan"/>
        </w:rPr>
        <w:t>cannot</w:t>
      </w:r>
      <w:r w:rsidRPr="00504C07">
        <w:rPr>
          <w:rStyle w:val="Emphasis"/>
        </w:rPr>
        <w:t xml:space="preserve"> guarantee</w:t>
      </w:r>
      <w:r w:rsidRPr="00193A76">
        <w:rPr>
          <w:sz w:val="16"/>
        </w:rPr>
        <w:t xml:space="preserve"> the </w:t>
      </w:r>
      <w:r w:rsidRPr="0014525A">
        <w:rPr>
          <w:rStyle w:val="Emphasis"/>
          <w:highlight w:val="cyan"/>
        </w:rPr>
        <w:t>protect</w:t>
      </w:r>
      <w:r w:rsidRPr="00504C07">
        <w:rPr>
          <w:rStyle w:val="StyleUnderline"/>
        </w:rPr>
        <w:t>ion of</w:t>
      </w:r>
      <w:r w:rsidRPr="00193A76">
        <w:rPr>
          <w:sz w:val="16"/>
        </w:rPr>
        <w:t xml:space="preserve"> the </w:t>
      </w:r>
      <w:r w:rsidRPr="0014525A">
        <w:rPr>
          <w:rStyle w:val="Emphasis"/>
          <w:highlight w:val="cyan"/>
        </w:rPr>
        <w:t>current</w:t>
      </w:r>
      <w:r w:rsidRPr="00193A76">
        <w:rPr>
          <w:sz w:val="16"/>
        </w:rPr>
        <w:t xml:space="preserve"> flotilla of </w:t>
      </w:r>
      <w:r w:rsidRPr="0014525A">
        <w:rPr>
          <w:rStyle w:val="Emphasis"/>
          <w:highlight w:val="cyan"/>
        </w:rPr>
        <w:t>sat</w:t>
      </w:r>
      <w:r w:rsidRPr="00504C07">
        <w:rPr>
          <w:rStyle w:val="StyleUnderline"/>
        </w:rPr>
        <w:t>ellite</w:t>
      </w:r>
      <w:r w:rsidRPr="0014525A">
        <w:rPr>
          <w:rStyle w:val="Emphasis"/>
          <w:highlight w:val="cyan"/>
        </w:rPr>
        <w:t>s</w:t>
      </w:r>
      <w:r w:rsidRPr="0014525A">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14525A">
        <w:rPr>
          <w:rStyle w:val="Emphasis"/>
          <w:highlight w:val="cyan"/>
        </w:rPr>
        <w:t>society</w:t>
      </w:r>
      <w:r w:rsidRPr="0014525A">
        <w:rPr>
          <w:sz w:val="16"/>
          <w:highlight w:val="cyan"/>
        </w:rPr>
        <w:t xml:space="preserve"> </w:t>
      </w:r>
      <w:r w:rsidRPr="0014525A">
        <w:rPr>
          <w:rStyle w:val="StyleUnderline"/>
          <w:highlight w:val="cyan"/>
        </w:rPr>
        <w:t>at</w:t>
      </w:r>
      <w:r w:rsidRPr="0014525A">
        <w:rPr>
          <w:sz w:val="16"/>
          <w:highlight w:val="cyan"/>
        </w:rPr>
        <w:t xml:space="preserve"> </w:t>
      </w:r>
      <w:r w:rsidRPr="0014525A">
        <w:rPr>
          <w:rStyle w:val="Emphasis"/>
          <w:highlight w:val="cya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14525A">
        <w:rPr>
          <w:rStyle w:val="StyleUnderline"/>
          <w:highlight w:val="cyan"/>
        </w:rPr>
        <w:t>A</w:t>
      </w:r>
      <w:r w:rsidRPr="00193A76">
        <w:rPr>
          <w:sz w:val="16"/>
        </w:rPr>
        <w:t xml:space="preserve"> more </w:t>
      </w:r>
      <w:r w:rsidRPr="00193A76">
        <w:rPr>
          <w:rStyle w:val="StyleUnderline"/>
        </w:rPr>
        <w:t xml:space="preserve">lateral </w:t>
      </w:r>
      <w:r w:rsidRPr="0014525A">
        <w:rPr>
          <w:rStyle w:val="Emphasis"/>
          <w:highlight w:val="cyan"/>
        </w:rPr>
        <w:t>solution</w:t>
      </w:r>
      <w:r w:rsidRPr="0014525A">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14525A">
        <w:rPr>
          <w:rStyle w:val="Emphasis"/>
          <w:highlight w:val="cyan"/>
        </w:rPr>
        <w:t>‘Climber’</w:t>
      </w:r>
      <w:r w:rsidRPr="0014525A">
        <w:rPr>
          <w:sz w:val="16"/>
          <w:highlight w:val="cyan"/>
        </w:rPr>
        <w:t xml:space="preserve"> </w:t>
      </w:r>
      <w:r w:rsidRPr="0014525A">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14525A">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14525A">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14525A">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14525A">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14525A">
        <w:rPr>
          <w:rStyle w:val="Emphasis"/>
          <w:highlight w:val="cya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14525A">
        <w:rPr>
          <w:rStyle w:val="StyleUnderline"/>
          <w:highlight w:val="cya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14525A">
        <w:rPr>
          <w:rStyle w:val="Emphasis"/>
          <w:highlight w:val="cyan"/>
        </w:rPr>
        <w:t>must develop</w:t>
      </w:r>
      <w:r w:rsidRPr="0014525A">
        <w:rPr>
          <w:sz w:val="16"/>
          <w:highlight w:val="cyan"/>
        </w:rPr>
        <w:t xml:space="preserve"> </w:t>
      </w:r>
      <w:r w:rsidRPr="0014525A">
        <w:rPr>
          <w:rStyle w:val="StyleUnderline"/>
          <w:highlight w:val="cyan"/>
        </w:rPr>
        <w:t>a</w:t>
      </w:r>
      <w:r w:rsidRPr="0014525A">
        <w:rPr>
          <w:sz w:val="16"/>
          <w:highlight w:val="cyan"/>
        </w:rPr>
        <w:t xml:space="preserve"> </w:t>
      </w:r>
      <w:r w:rsidRPr="0014525A">
        <w:rPr>
          <w:rStyle w:val="Emphasis"/>
          <w:highlight w:val="cyan"/>
        </w:rPr>
        <w:t>non-polluting solution</w:t>
      </w:r>
      <w:r w:rsidRPr="00193A76">
        <w:rPr>
          <w:sz w:val="16"/>
        </w:rPr>
        <w:t xml:space="preserve"> </w:t>
      </w:r>
      <w:r w:rsidRPr="00193A76">
        <w:rPr>
          <w:rStyle w:val="StyleUnderline"/>
        </w:rPr>
        <w:t xml:space="preserve">to </w:t>
      </w:r>
      <w:r w:rsidRPr="00193A76">
        <w:rPr>
          <w:rStyle w:val="StyleUnderline"/>
        </w:rPr>
        <w:lastRenderedPageBreak/>
        <w:t>space travel</w:t>
      </w:r>
      <w:r w:rsidRPr="00193A76">
        <w:rPr>
          <w:sz w:val="16"/>
        </w:rPr>
        <w:t xml:space="preserve">, whether that is </w:t>
      </w:r>
      <w:r w:rsidRPr="0014525A">
        <w:rPr>
          <w:rStyle w:val="StyleUnderline"/>
          <w:highlight w:val="cyan"/>
        </w:rPr>
        <w:t>via</w:t>
      </w:r>
      <w:r w:rsidRPr="00193A76">
        <w:rPr>
          <w:sz w:val="16"/>
        </w:rPr>
        <w:t xml:space="preserve"> the construction of </w:t>
      </w:r>
      <w:r w:rsidRPr="0014525A">
        <w:rPr>
          <w:rStyle w:val="StyleUnderline"/>
          <w:highlight w:val="cyan"/>
        </w:rPr>
        <w:t xml:space="preserve">a </w:t>
      </w:r>
      <w:r w:rsidRPr="0014525A">
        <w:rPr>
          <w:rStyle w:val="Emphasis"/>
          <w:highlight w:val="cyan"/>
        </w:rPr>
        <w:t>space elevator</w:t>
      </w:r>
      <w:r w:rsidRPr="00193A76">
        <w:rPr>
          <w:sz w:val="16"/>
        </w:rPr>
        <w:t xml:space="preserve">, a maglev </w:t>
      </w:r>
      <w:proofErr w:type="gramStart"/>
      <w:r w:rsidRPr="00193A76">
        <w:rPr>
          <w:sz w:val="16"/>
        </w:rPr>
        <w:t>launch</w:t>
      </w:r>
      <w:proofErr w:type="gramEnd"/>
      <w:r w:rsidRPr="00193A76">
        <w:rPr>
          <w:sz w:val="16"/>
        </w:rPr>
        <w:t xml:space="preserve"> loop, rail gun, or some other form of non-rocket acceleration. </w:t>
      </w:r>
      <w:r w:rsidRPr="0014525A">
        <w:rPr>
          <w:rStyle w:val="StyleUnderline"/>
          <w:highlight w:val="cyan"/>
        </w:rPr>
        <w:t>If it</w:t>
      </w:r>
      <w:r w:rsidRPr="0014525A">
        <w:rPr>
          <w:sz w:val="16"/>
          <w:highlight w:val="cyan"/>
        </w:rPr>
        <w:t xml:space="preserve"> </w:t>
      </w:r>
      <w:r w:rsidRPr="0014525A">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14525A">
        <w:rPr>
          <w:rStyle w:val="StyleUnderline"/>
          <w:highlight w:val="cyan"/>
        </w:rPr>
        <w:t>it will</w:t>
      </w:r>
      <w:r w:rsidRPr="00193A76">
        <w:rPr>
          <w:rStyle w:val="StyleUnderline"/>
        </w:rPr>
        <w:t xml:space="preserve"> eventually</w:t>
      </w:r>
      <w:r w:rsidRPr="00193A76">
        <w:rPr>
          <w:sz w:val="16"/>
        </w:rPr>
        <w:t xml:space="preserve"> </w:t>
      </w:r>
      <w:r w:rsidRPr="0014525A">
        <w:rPr>
          <w:rStyle w:val="Emphasis"/>
          <w:highlight w:val="cyan"/>
        </w:rPr>
        <w:t>succumb to Kessler</w:t>
      </w:r>
      <w:r w:rsidRPr="00193A76">
        <w:rPr>
          <w:rStyle w:val="Emphasis"/>
        </w:rPr>
        <w:t xml:space="preserve"> syndrome</w:t>
      </w:r>
      <w:r w:rsidRPr="00193A76">
        <w:rPr>
          <w:rStyle w:val="StyleUnderline"/>
        </w:rPr>
        <w:t xml:space="preserve">, </w:t>
      </w:r>
      <w:r w:rsidRPr="0014525A">
        <w:rPr>
          <w:rStyle w:val="StyleUnderline"/>
          <w:highlight w:val="cyan"/>
        </w:rPr>
        <w:t>with</w:t>
      </w:r>
      <w:r w:rsidRPr="00193A76">
        <w:rPr>
          <w:sz w:val="16"/>
        </w:rPr>
        <w:t xml:space="preserve"> potentially </w:t>
      </w:r>
      <w:r w:rsidRPr="0014525A">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14525A">
        <w:rPr>
          <w:rStyle w:val="Emphasis"/>
          <w:highlight w:val="cyan"/>
        </w:rPr>
        <w:t xml:space="preserve">likely </w:t>
      </w:r>
      <w:proofErr w:type="spellStart"/>
      <w:r w:rsidRPr="0014525A">
        <w:rPr>
          <w:rStyle w:val="Emphasis"/>
          <w:highlight w:val="cyan"/>
        </w:rPr>
        <w:t>civilisation</w:t>
      </w:r>
      <w:proofErr w:type="spellEnd"/>
      <w:r w:rsidRPr="0014525A">
        <w:rPr>
          <w:rStyle w:val="Emphasis"/>
          <w:highlight w:val="cyan"/>
        </w:rPr>
        <w:t>-ending effects</w:t>
      </w:r>
      <w:r w:rsidRPr="00193A76">
        <w:rPr>
          <w:sz w:val="16"/>
        </w:rPr>
        <w:t xml:space="preserve"> (Solution C.13).</w:t>
      </w:r>
    </w:p>
    <w:p w14:paraId="67A07E63" w14:textId="77777777" w:rsidR="0092156B" w:rsidRDefault="0092156B" w:rsidP="0092156B">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w:t>
      </w:r>
    </w:p>
    <w:p w14:paraId="131D9474" w14:textId="77777777" w:rsidR="0092156B" w:rsidRPr="00106853" w:rsidRDefault="0092156B" w:rsidP="0092156B">
      <w:pPr>
        <w:pStyle w:val="Heading4"/>
      </w:pPr>
      <w:r>
        <w:t xml:space="preserve">Infinite abuse claims are wrong- A] </w:t>
      </w:r>
      <w:r w:rsidRPr="00970CF9">
        <w:rPr>
          <w:u w:val="single"/>
        </w:rPr>
        <w:t>Spikes solve</w:t>
      </w:r>
      <w:r>
        <w:t>-you can just preempt paradigms in the 1AC B] Functional limits- 1nc is only 7 minutes long</w:t>
      </w:r>
    </w:p>
    <w:p w14:paraId="70D4DC9C" w14:textId="77777777" w:rsidR="0092156B" w:rsidRDefault="0092156B" w:rsidP="0092156B">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2AB90C7E" w14:textId="3F7F9BB5" w:rsidR="0092156B" w:rsidRPr="0092156B" w:rsidRDefault="0092156B" w:rsidP="0092156B">
      <w:pPr>
        <w:pStyle w:val="Heading4"/>
      </w:pPr>
      <w:r>
        <w:t>Condo is good proving a CP is bad doesn’t prove the plan is good, a logical policy maker can always choose not to act. Logic outweighs – it’s the basis of all rational arguments.</w:t>
      </w:r>
    </w:p>
    <w:p w14:paraId="48A38A9A" w14:textId="5661AEBD" w:rsidR="0092156B" w:rsidRDefault="0092156B" w:rsidP="0092156B">
      <w:pPr>
        <w:pStyle w:val="Heading2"/>
      </w:pPr>
      <w:r>
        <w:lastRenderedPageBreak/>
        <w:t>Case</w:t>
      </w:r>
    </w:p>
    <w:p w14:paraId="7C79742E" w14:textId="2F46EE33" w:rsidR="0092156B" w:rsidRDefault="0092156B" w:rsidP="0092156B">
      <w:pPr>
        <w:pStyle w:val="Heading3"/>
      </w:pPr>
      <w:r>
        <w:lastRenderedPageBreak/>
        <w:t>1NC---AT: Debris</w:t>
      </w:r>
    </w:p>
    <w:p w14:paraId="449FF8B8" w14:textId="77777777" w:rsidR="00404BD3" w:rsidRDefault="00404BD3" w:rsidP="00404BD3">
      <w:pPr>
        <w:pStyle w:val="Heading4"/>
      </w:pPr>
      <w:proofErr w:type="spellStart"/>
      <w:r>
        <w:t>Squo</w:t>
      </w:r>
      <w:proofErr w:type="spellEnd"/>
      <w:r>
        <w:t xml:space="preserve"> debris thumps</w:t>
      </w:r>
    </w:p>
    <w:p w14:paraId="48157493" w14:textId="77777777" w:rsidR="00404BD3" w:rsidRPr="00BB72E3" w:rsidRDefault="00404BD3" w:rsidP="00404BD3">
      <w:r w:rsidRPr="00BB72E3">
        <w:rPr>
          <w:rFonts w:eastAsiaTheme="majorEastAsia" w:cstheme="majorBidi"/>
          <w:b/>
          <w:iCs/>
          <w:sz w:val="26"/>
        </w:rPr>
        <w:t>Wall 21</w:t>
      </w:r>
      <w:r>
        <w:t xml:space="preserve"> [</w:t>
      </w:r>
      <w:r w:rsidRPr="00BB72E3">
        <w:t>Mike Wall, Michael Wall is a Senior Space Writer with </w:t>
      </w:r>
      <w:hyperlink r:id="rId15"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6" w:history="1">
        <w:r w:rsidRPr="00BB72E3">
          <w:rPr>
            <w:rStyle w:val="Hyperlink"/>
          </w:rPr>
          <w:t>https://www.space.com/kessler-syndrome-space-debris accessed 12/10/21</w:t>
        </w:r>
      </w:hyperlink>
      <w:r w:rsidRPr="00BB72E3">
        <w:t>] Adam</w:t>
      </w:r>
    </w:p>
    <w:p w14:paraId="7A25FB0C" w14:textId="4C307D9E" w:rsidR="00404BD3" w:rsidRDefault="00404BD3" w:rsidP="00404BD3">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17"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8"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station performed </w:t>
      </w:r>
      <w:hyperlink r:id="rId19"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20"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14525A">
        <w:rPr>
          <w:rStyle w:val="StyleUnderline"/>
          <w:highlight w:val="cyan"/>
        </w:rPr>
        <w:t>Kosmos</w:t>
      </w:r>
      <w:proofErr w:type="spellEnd"/>
      <w:r w:rsidRPr="0014525A">
        <w:rPr>
          <w:rStyle w:val="StyleUnderline"/>
          <w:highlight w:val="cyan"/>
        </w:rPr>
        <w:t xml:space="preserve">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21"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2" w:tgtFrame="_blank" w:history="1">
        <w:r w:rsidRPr="0027205C">
          <w:rPr>
            <w:rStyle w:val="Hyperlink"/>
          </w:rPr>
          <w:t>Kessler told Space Safety Magazine in 2012</w:t>
        </w:r>
      </w:hyperlink>
      <w:r w:rsidRPr="0027205C">
        <w:t>.</w:t>
      </w:r>
    </w:p>
    <w:p w14:paraId="460AB6F6" w14:textId="77777777" w:rsidR="00397586" w:rsidRDefault="00397586" w:rsidP="00397586">
      <w:pPr>
        <w:pStyle w:val="Heading4"/>
      </w:pPr>
      <w:r>
        <w:t>Russia’s 2021 ASAT attack should have started the Kessler effect</w:t>
      </w:r>
    </w:p>
    <w:p w14:paraId="2419C746" w14:textId="77777777" w:rsidR="00397586" w:rsidRDefault="00397586" w:rsidP="00397586">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7B4FF8DA" w14:textId="049EF5CA" w:rsidR="00397586" w:rsidRPr="00397586" w:rsidRDefault="00397586" w:rsidP="00404BD3">
      <w:pPr>
        <w:rPr>
          <w:sz w:val="16"/>
        </w:rPr>
      </w:pPr>
      <w:r w:rsidRPr="00F81A2B">
        <w:rPr>
          <w:rStyle w:val="Emphasis"/>
          <w:highlight w:val="cyan"/>
        </w:rPr>
        <w:lastRenderedPageBreak/>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w:t>
      </w:r>
      <w:proofErr w:type="spellStart"/>
      <w:r w:rsidRPr="00376687">
        <w:rPr>
          <w:sz w:val="16"/>
        </w:rPr>
        <w:t>Nudol</w:t>
      </w:r>
      <w:proofErr w:type="spellEnd"/>
      <w:r w:rsidRPr="00376687">
        <w:rPr>
          <w:sz w:val="16"/>
        </w:rPr>
        <w:t xml:space="preserve"> interceptor missile launched in northern Russia struck the now-defunct Soviet-era COSMOS 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The test represents a serious challenge to space sustainability and immediately increases the collision risk that other human-made objects in LEO face, 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1E1CFEC9" w14:textId="77777777" w:rsidR="00404BD3" w:rsidRPr="00B036CD" w:rsidRDefault="00404BD3" w:rsidP="00404BD3">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9672F92" w14:textId="77777777" w:rsidR="00404BD3" w:rsidRPr="00FE4F08" w:rsidRDefault="00404BD3" w:rsidP="00404BD3">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698E9F9" w14:textId="77777777" w:rsidR="00404BD3" w:rsidRPr="00FE4F08" w:rsidRDefault="00404BD3" w:rsidP="00404BD3">
      <w:r w:rsidRPr="00B036CD">
        <w:rPr>
          <w:rStyle w:val="StyleUnderline"/>
        </w:rPr>
        <w:t xml:space="preserve">The orbital area around earth can be broken down into </w:t>
      </w:r>
      <w:r w:rsidRPr="0014525A">
        <w:rPr>
          <w:rStyle w:val="StyleUnderline"/>
          <w:highlight w:val="cyan"/>
        </w:rPr>
        <w:t>four regions.</w:t>
      </w:r>
      <w:r>
        <w:rPr>
          <w:rStyle w:val="StyleUnderline"/>
        </w:rPr>
        <w:t xml:space="preserve"> </w:t>
      </w:r>
      <w:r w:rsidRPr="0014525A">
        <w:rPr>
          <w:rStyle w:val="Emphasis"/>
          <w:highlight w:val="cyan"/>
        </w:rPr>
        <w:t>Low LEO</w:t>
      </w:r>
      <w:r w:rsidRPr="00B036CD">
        <w:rPr>
          <w:rStyle w:val="StyleUnderline"/>
        </w:rPr>
        <w:t xml:space="preserve"> - Up to about 400km. </w:t>
      </w:r>
      <w:r w:rsidRPr="0014525A">
        <w:rPr>
          <w:rStyle w:val="StyleUnderline"/>
          <w:highlight w:val="cyan"/>
        </w:rPr>
        <w:t>Things</w:t>
      </w:r>
      <w:r w:rsidRPr="00B036CD">
        <w:rPr>
          <w:rStyle w:val="StyleUnderline"/>
        </w:rPr>
        <w:t xml:space="preserve"> that orbit here </w:t>
      </w:r>
      <w:r w:rsidRPr="0014525A">
        <w:rPr>
          <w:rStyle w:val="StyleUnderline"/>
          <w:highlight w:val="cya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4525A">
        <w:rPr>
          <w:rStyle w:val="Emphasis"/>
          <w:highlight w:val="cyan"/>
        </w:rPr>
        <w:t>High LEO</w:t>
      </w:r>
      <w:r w:rsidRPr="00B036CD">
        <w:rPr>
          <w:rStyle w:val="StyleUnderline"/>
        </w:rPr>
        <w:t xml:space="preserve"> - 400km to 2000km. This </w:t>
      </w:r>
      <w:r w:rsidRPr="002A301D">
        <w:rPr>
          <w:rStyle w:val="StyleUnderline"/>
        </w:rPr>
        <w:t xml:space="preserve">where </w:t>
      </w:r>
      <w:r w:rsidRPr="0014525A">
        <w:rPr>
          <w:rStyle w:val="StyleUnderline"/>
          <w:highlight w:val="cyan"/>
        </w:rPr>
        <w:t>most</w:t>
      </w:r>
      <w:r w:rsidRPr="00B036CD">
        <w:rPr>
          <w:rStyle w:val="StyleUnderline"/>
        </w:rPr>
        <w:t xml:space="preserve"> heavy satellites and most space </w:t>
      </w:r>
      <w:r w:rsidRPr="0014525A">
        <w:rPr>
          <w:rStyle w:val="StyleUnderline"/>
          <w:highlight w:val="cya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4525A">
        <w:rPr>
          <w:rStyle w:val="Emphasis"/>
          <w:highlight w:val="cyan"/>
        </w:rPr>
        <w:t>Mid Orbit</w:t>
      </w:r>
      <w:r w:rsidRPr="0014525A">
        <w:rPr>
          <w:rStyle w:val="StyleUnderline"/>
          <w:highlight w:val="cya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4525A">
        <w:rPr>
          <w:rStyle w:val="StyleUnderline"/>
          <w:highlight w:val="cyan"/>
        </w:rPr>
        <w:t>sat</w:t>
      </w:r>
      <w:r w:rsidRPr="00B036CD">
        <w:rPr>
          <w:rStyle w:val="StyleUnderline"/>
        </w:rPr>
        <w:t>ellite</w:t>
      </w:r>
      <w:r w:rsidRPr="0014525A">
        <w:rPr>
          <w:rStyle w:val="StyleUnderline"/>
          <w:highlight w:val="cyan"/>
        </w:rPr>
        <w:t>s travel here</w:t>
      </w:r>
      <w:r w:rsidRPr="00B036CD">
        <w:rPr>
          <w:rStyle w:val="StyleUnderline"/>
        </w:rPr>
        <w:t xml:space="preserve"> in lonely, long lives. The </w:t>
      </w:r>
      <w:r w:rsidRPr="0014525A">
        <w:rPr>
          <w:rStyle w:val="Emphasis"/>
          <w:highlight w:val="cyan"/>
        </w:rPr>
        <w:t>volume</w:t>
      </w:r>
      <w:r w:rsidRPr="00B036CD">
        <w:rPr>
          <w:rStyle w:val="Emphasis"/>
        </w:rPr>
        <w:t xml:space="preserve"> of space </w:t>
      </w:r>
      <w:r w:rsidRPr="0014525A">
        <w:rPr>
          <w:rStyle w:val="Emphasis"/>
          <w:highlight w:val="cyan"/>
        </w:rPr>
        <w:t>is so huge</w:t>
      </w:r>
      <w:r w:rsidRPr="0014525A">
        <w:rPr>
          <w:rStyle w:val="StyleUnderline"/>
          <w:highlight w:val="cyan"/>
        </w:rPr>
        <w:t>, and</w:t>
      </w:r>
      <w:r w:rsidRPr="00B036CD">
        <w:rPr>
          <w:rStyle w:val="StyleUnderline"/>
        </w:rPr>
        <w:t xml:space="preserve"> the </w:t>
      </w:r>
      <w:r w:rsidRPr="0014525A">
        <w:rPr>
          <w:rStyle w:val="Emphasis"/>
          <w:highlight w:val="cyan"/>
        </w:rPr>
        <w:t>number of sat</w:t>
      </w:r>
      <w:r w:rsidRPr="00B036CD">
        <w:rPr>
          <w:rStyle w:val="Emphasis"/>
        </w:rPr>
        <w:t>ellite</w:t>
      </w:r>
      <w:r w:rsidRPr="0014525A">
        <w:rPr>
          <w:rStyle w:val="Emphasis"/>
          <w:highlight w:val="cyan"/>
        </w:rPr>
        <w:t>s so few</w:t>
      </w:r>
      <w:r w:rsidRPr="00B036CD">
        <w:rPr>
          <w:rStyle w:val="StyleUnderline"/>
        </w:rPr>
        <w:t xml:space="preserve">, that </w:t>
      </w:r>
      <w:r w:rsidRPr="0014525A">
        <w:rPr>
          <w:rStyle w:val="StyleUnderline"/>
          <w:highlight w:val="cyan"/>
        </w:rPr>
        <w:t xml:space="preserve">we </w:t>
      </w:r>
      <w:r w:rsidRPr="0014525A">
        <w:rPr>
          <w:rStyle w:val="Emphasis"/>
          <w:highlight w:val="cyan"/>
        </w:rPr>
        <w:t>don’t</w:t>
      </w:r>
      <w:r w:rsidRPr="00B036CD">
        <w:rPr>
          <w:rStyle w:val="Emphasis"/>
        </w:rPr>
        <w:t xml:space="preserve"> need to </w:t>
      </w:r>
      <w:r w:rsidRPr="0014525A">
        <w:rPr>
          <w:rStyle w:val="Emphasis"/>
          <w:highlight w:val="cya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4525A">
        <w:rPr>
          <w:rStyle w:val="StyleUnderline"/>
          <w:highlight w:val="cyan"/>
        </w:rPr>
        <w:t>sat</w:t>
      </w:r>
      <w:r w:rsidRPr="00B036CD">
        <w:rPr>
          <w:rStyle w:val="StyleUnderline"/>
        </w:rPr>
        <w:t>ellite</w:t>
      </w:r>
      <w:r w:rsidRPr="0014525A">
        <w:rPr>
          <w:rStyle w:val="StyleUnderline"/>
          <w:highlight w:val="cyan"/>
        </w:rPr>
        <w:t>s</w:t>
      </w:r>
      <w:r w:rsidRPr="00B036CD">
        <w:rPr>
          <w:rStyle w:val="StyleUnderline"/>
        </w:rPr>
        <w:t xml:space="preserve"> here are </w:t>
      </w:r>
      <w:r w:rsidRPr="0014525A">
        <w:rPr>
          <w:rStyle w:val="StyleUnderline"/>
          <w:highlight w:val="cyan"/>
        </w:rPr>
        <w:t>moving the same</w:t>
      </w:r>
      <w:r w:rsidRPr="00B036CD">
        <w:rPr>
          <w:rStyle w:val="StyleUnderline"/>
        </w:rPr>
        <w:t xml:space="preserve"> direction at the same </w:t>
      </w:r>
      <w:r w:rsidRPr="0014525A">
        <w:rPr>
          <w:rStyle w:val="StyleUnderline"/>
          <w:highlight w:val="cya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4525A">
        <w:rPr>
          <w:rStyle w:val="Emphasis"/>
          <w:highlight w:val="cyan"/>
        </w:rPr>
        <w:t>one</w:t>
      </w:r>
      <w:r w:rsidRPr="00B036CD">
        <w:rPr>
          <w:rStyle w:val="Emphasis"/>
        </w:rPr>
        <w:t xml:space="preserve"> satellite </w:t>
      </w:r>
      <w:r w:rsidRPr="0014525A">
        <w:rPr>
          <w:rStyle w:val="Emphasis"/>
          <w:highlight w:val="cyan"/>
        </w:rPr>
        <w:t>per 1000km</w:t>
      </w:r>
      <w:r w:rsidRPr="00B036CD">
        <w:rPr>
          <w:rStyle w:val="StyleUnderline"/>
        </w:rPr>
        <w:t xml:space="preserve"> of the ring. Kessler is </w:t>
      </w:r>
      <w:r w:rsidRPr="0014525A">
        <w:rPr>
          <w:rStyle w:val="Emphasis"/>
          <w:highlight w:val="cya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14525A">
        <w:rPr>
          <w:rStyle w:val="Emphasis"/>
          <w:highlight w:val="cyan"/>
        </w:rPr>
        <w:t>worst case</w:t>
      </w:r>
      <w:proofErr w:type="gramEnd"/>
      <w:r w:rsidRPr="0014525A">
        <w:rPr>
          <w:rStyle w:val="StyleUnderline"/>
          <w:highlight w:val="cya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w:t>
      </w:r>
      <w:r w:rsidRPr="005E6353">
        <w:lastRenderedPageBreak/>
        <w:t xml:space="preserve">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4525A">
        <w:rPr>
          <w:rStyle w:val="StyleUnderline"/>
          <w:highlight w:val="cyan"/>
        </w:rPr>
        <w:t>odds of hitting</w:t>
      </w:r>
      <w:r w:rsidRPr="00B036CD">
        <w:rPr>
          <w:rStyle w:val="StyleUnderline"/>
        </w:rPr>
        <w:t xml:space="preserve"> that cube </w:t>
      </w:r>
      <w:r w:rsidRPr="0014525A">
        <w:rPr>
          <w:rStyle w:val="StyleUnderline"/>
          <w:highlight w:val="cyan"/>
        </w:rPr>
        <w:t xml:space="preserve">are </w:t>
      </w:r>
      <w:r w:rsidRPr="0014525A">
        <w:rPr>
          <w:rStyle w:val="Emphasis"/>
          <w:highlight w:val="cyan"/>
        </w:rPr>
        <w:t xml:space="preserve">tiny </w:t>
      </w:r>
      <w:r w:rsidRPr="005E6353">
        <w:rPr>
          <w:rStyle w:val="Emphasis"/>
        </w:rPr>
        <w:t>- less than 1 in 10,000</w:t>
      </w:r>
      <w:r w:rsidRPr="00B036CD">
        <w:t>.</w:t>
      </w:r>
    </w:p>
    <w:p w14:paraId="7D8BB06C" w14:textId="77777777" w:rsidR="00404BD3" w:rsidRDefault="00404BD3" w:rsidP="00404BD3">
      <w:pPr>
        <w:pStyle w:val="Heading4"/>
      </w:pPr>
      <w:r>
        <w:t>Debris creates deterrence by raising the bar for conflict – international norms fail</w:t>
      </w:r>
    </w:p>
    <w:p w14:paraId="72FC15D8" w14:textId="77777777" w:rsidR="00404BD3" w:rsidRPr="005A5216" w:rsidRDefault="00404BD3" w:rsidP="00404BD3">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4BDEEDFD" w14:textId="77777777" w:rsidR="00404BD3" w:rsidRPr="005A5216" w:rsidRDefault="00404BD3" w:rsidP="00404BD3">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14525A">
        <w:rPr>
          <w:rStyle w:val="Emphasis"/>
          <w:highlight w:val="cyan"/>
        </w:rPr>
        <w:t>debris</w:t>
      </w:r>
      <w:r w:rsidRPr="00472F25">
        <w:rPr>
          <w:rStyle w:val="Emphasis"/>
        </w:rPr>
        <w:t xml:space="preserve"> resulting from destroyed satellites, or other space objects, </w:t>
      </w:r>
      <w:r w:rsidRPr="0014525A">
        <w:rPr>
          <w:rStyle w:val="Emphasis"/>
          <w:highlight w:val="cyan"/>
        </w:rPr>
        <w:t>creates a deterrent</w:t>
      </w:r>
      <w:r w:rsidRPr="00472F25">
        <w:rPr>
          <w:rStyle w:val="Emphasis"/>
        </w:rPr>
        <w:t xml:space="preserve"> effect</w:t>
      </w:r>
      <w:r w:rsidRPr="00472F25">
        <w:rPr>
          <w:rStyle w:val="StyleUnderline"/>
        </w:rPr>
        <w:t xml:space="preserve"> </w:t>
      </w:r>
      <w:r w:rsidRPr="0014525A">
        <w:rPr>
          <w:rStyle w:val="StyleUnderline"/>
          <w:highlight w:val="cyan"/>
        </w:rPr>
        <w:t>on actors who might otherwise violate</w:t>
      </w:r>
      <w:r w:rsidRPr="00472F25">
        <w:rPr>
          <w:rStyle w:val="StyleUnderline"/>
        </w:rPr>
        <w:t xml:space="preserve"> international </w:t>
      </w:r>
      <w:r w:rsidRPr="0014525A">
        <w:rPr>
          <w:rStyle w:val="StyleUnderline"/>
          <w:highlight w:val="cyan"/>
        </w:rPr>
        <w:t>norms and strike</w:t>
      </w:r>
      <w:r w:rsidRPr="00472F25">
        <w:rPr>
          <w:rStyle w:val="StyleUnderline"/>
        </w:rPr>
        <w:t xml:space="preserve"> at objects in space, either </w:t>
      </w:r>
      <w:r w:rsidRPr="0014525A">
        <w:rPr>
          <w:rStyle w:val="StyleUnderline"/>
          <w:highlight w:val="cyan"/>
        </w:rPr>
        <w:t>to test</w:t>
      </w:r>
      <w:r w:rsidRPr="00472F25">
        <w:rPr>
          <w:rStyle w:val="StyleUnderline"/>
        </w:rPr>
        <w:t xml:space="preserve"> their </w:t>
      </w:r>
      <w:r w:rsidRPr="0014525A">
        <w:rPr>
          <w:rStyle w:val="StyleUnderline"/>
          <w:highlight w:val="cyan"/>
        </w:rPr>
        <w:t>capabilities or as</w:t>
      </w:r>
      <w:r w:rsidRPr="00472F25">
        <w:rPr>
          <w:rStyle w:val="StyleUnderline"/>
        </w:rPr>
        <w:t xml:space="preserve"> an act of </w:t>
      </w:r>
      <w:r w:rsidRPr="0014525A">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4525A">
        <w:rPr>
          <w:rStyle w:val="StyleUnderline"/>
          <w:highlight w:val="cyan"/>
        </w:rPr>
        <w:t>debris can increase</w:t>
      </w:r>
      <w:r w:rsidRPr="00472F25">
        <w:rPr>
          <w:rStyle w:val="StyleUnderline"/>
        </w:rPr>
        <w:t xml:space="preserve"> the </w:t>
      </w:r>
      <w:r w:rsidRPr="0014525A">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14525A">
        <w:rPr>
          <w:rStyle w:val="Emphasis"/>
          <w:highlight w:val="cyan"/>
        </w:rPr>
        <w:t>Removing the danger of debris will weaken</w:t>
      </w:r>
      <w:r w:rsidRPr="00472F25">
        <w:rPr>
          <w:rStyle w:val="Emphasis"/>
        </w:rPr>
        <w:t xml:space="preserve"> that </w:t>
      </w:r>
      <w:r w:rsidRPr="0014525A">
        <w:rPr>
          <w:rStyle w:val="Emphasis"/>
          <w:highlight w:val="cyan"/>
        </w:rPr>
        <w:t>restraint and</w:t>
      </w:r>
      <w:r w:rsidRPr="00472F25">
        <w:rPr>
          <w:rStyle w:val="Emphasis"/>
        </w:rPr>
        <w:t xml:space="preserve"> thus weaken </w:t>
      </w:r>
      <w:r w:rsidRPr="0014525A">
        <w:rPr>
          <w:rStyle w:val="Emphasis"/>
          <w:highlight w:val="cyan"/>
        </w:rPr>
        <w:t>deterrence, making ASAT tests and hostile actions</w:t>
      </w:r>
      <w:r w:rsidRPr="00472F25">
        <w:rPr>
          <w:rStyle w:val="Emphasis"/>
        </w:rPr>
        <w:t xml:space="preserve"> in space </w:t>
      </w:r>
      <w:r w:rsidRPr="0014525A">
        <w:rPr>
          <w:rStyle w:val="Emphasis"/>
          <w:highlight w:val="cyan"/>
        </w:rPr>
        <w:t>more likely</w:t>
      </w:r>
      <w:r w:rsidRPr="00576ACB">
        <w:rPr>
          <w:sz w:val="12"/>
        </w:rPr>
        <w:t>.</w:t>
      </w:r>
      <w:r w:rsidRPr="00472F25">
        <w:rPr>
          <w:sz w:val="12"/>
        </w:rPr>
        <w:t xml:space="preserve"> </w:t>
      </w:r>
    </w:p>
    <w:p w14:paraId="425CD9C1" w14:textId="77777777" w:rsidR="00404BD3" w:rsidRPr="005A5216" w:rsidRDefault="00404BD3" w:rsidP="00404BD3">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14525A">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14525A">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14525A">
        <w:rPr>
          <w:rStyle w:val="Emphasis"/>
          <w:highlight w:val="cyan"/>
        </w:rPr>
        <w:t>debris as a deterrent</w:t>
      </w:r>
      <w:r w:rsidRPr="00472F25">
        <w:rPr>
          <w:rStyle w:val="StyleUnderline"/>
        </w:rPr>
        <w:t xml:space="preserve"> is that it </w:t>
      </w:r>
      <w:r w:rsidRPr="0014525A">
        <w:rPr>
          <w:rStyle w:val="Emphasis"/>
          <w:highlight w:val="cyan"/>
        </w:rPr>
        <w:t>does not rely</w:t>
      </w:r>
      <w:r w:rsidRPr="00472F25">
        <w:rPr>
          <w:rStyle w:val="Emphasis"/>
        </w:rPr>
        <w:t xml:space="preserve"> on the </w:t>
      </w:r>
      <w:r w:rsidRPr="0014525A">
        <w:rPr>
          <w:rStyle w:val="Emphasis"/>
          <w:highlight w:val="cyan"/>
        </w:rPr>
        <w:t>enforcement</w:t>
      </w:r>
      <w:r w:rsidRPr="00472F25">
        <w:rPr>
          <w:rStyle w:val="Emphasis"/>
        </w:rPr>
        <w:t xml:space="preserve"> of norms </w:t>
      </w:r>
      <w:r w:rsidRPr="0014525A">
        <w:rPr>
          <w:rStyle w:val="Emphasis"/>
          <w:highlight w:val="cyan"/>
        </w:rPr>
        <w:t>or</w:t>
      </w:r>
      <w:r w:rsidRPr="00472F25">
        <w:rPr>
          <w:rStyle w:val="Emphasis"/>
        </w:rPr>
        <w:t xml:space="preserve"> the </w:t>
      </w:r>
      <w:r w:rsidRPr="0014525A">
        <w:rPr>
          <w:rStyle w:val="Emphasis"/>
          <w:highlight w:val="cyan"/>
        </w:rPr>
        <w:t>credibility</w:t>
      </w:r>
      <w:r w:rsidRPr="00472F25">
        <w:rPr>
          <w:rStyle w:val="Emphasis"/>
        </w:rPr>
        <w:t xml:space="preserve"> of states to succeed</w:t>
      </w:r>
      <w:r w:rsidRPr="00472F25">
        <w:rPr>
          <w:sz w:val="12"/>
        </w:rPr>
        <w:t>.</w:t>
      </w:r>
    </w:p>
    <w:p w14:paraId="7F1A8897" w14:textId="77777777" w:rsidR="00404BD3" w:rsidRPr="001623DC" w:rsidRDefault="00404BD3" w:rsidP="00404BD3">
      <w:pPr>
        <w:pStyle w:val="Heading4"/>
      </w:pPr>
      <w:r>
        <w:t xml:space="preserve">Early </w:t>
      </w:r>
      <w:proofErr w:type="gramStart"/>
      <w:r>
        <w:t>warning’s</w:t>
      </w:r>
      <w:proofErr w:type="gramEnd"/>
      <w:r>
        <w:t xml:space="preserve"> in GEO – debris doesn’t matter there</w:t>
      </w:r>
    </w:p>
    <w:p w14:paraId="37F71400" w14:textId="77777777" w:rsidR="00404BD3" w:rsidRPr="001623DC" w:rsidRDefault="00404BD3" w:rsidP="00404BD3">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1CC70351" w14:textId="77777777" w:rsidR="00404BD3" w:rsidRPr="00F96CC1" w:rsidRDefault="00404BD3" w:rsidP="00404BD3">
      <w:pPr>
        <w:rPr>
          <w:sz w:val="16"/>
        </w:rPr>
      </w:pPr>
      <w:r w:rsidRPr="0014525A">
        <w:rPr>
          <w:rStyle w:val="Emphasis"/>
          <w:highlight w:val="cyan"/>
        </w:rPr>
        <w:t>GEO</w:t>
      </w:r>
      <w:r w:rsidRPr="00F57966">
        <w:rPr>
          <w:sz w:val="16"/>
        </w:rPr>
        <w:t xml:space="preserve"> - If you put a satellite far enough out from earth, the speed that the satellite travels around the earth will match the speed of the surface of the earth rotating under it. </w:t>
      </w:r>
      <w:r w:rsidRPr="0014525A">
        <w:rPr>
          <w:highlight w:val="cyan"/>
          <w:u w:val="single"/>
        </w:rPr>
        <w:t>From the ground, the satellite will appear to hang motionless</w:t>
      </w:r>
      <w:r w:rsidRPr="00F57966">
        <w:rPr>
          <w:sz w:val="16"/>
        </w:rPr>
        <w:t xml:space="preserve">. </w:t>
      </w:r>
      <w:proofErr w:type="gramStart"/>
      <w:r w:rsidRPr="00F57966">
        <w:rPr>
          <w:sz w:val="16"/>
        </w:rPr>
        <w:t>Usually</w:t>
      </w:r>
      <w:proofErr w:type="gramEnd"/>
      <w:r w:rsidRPr="00F5796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14525A">
        <w:rPr>
          <w:rStyle w:val="Emphasis"/>
          <w:highlight w:val="cyan"/>
        </w:rPr>
        <w:t>all</w:t>
      </w:r>
      <w:r w:rsidRPr="00F57966">
        <w:rPr>
          <w:u w:val="single"/>
        </w:rPr>
        <w:t xml:space="preserve"> the </w:t>
      </w:r>
      <w:r w:rsidRPr="0014525A">
        <w:rPr>
          <w:rStyle w:val="Emphasis"/>
          <w:highlight w:val="cyan"/>
        </w:rPr>
        <w:t>satellites</w:t>
      </w:r>
      <w:r w:rsidRPr="00F57966">
        <w:rPr>
          <w:u w:val="single"/>
        </w:rPr>
        <w:t xml:space="preserve"> here </w:t>
      </w:r>
      <w:r w:rsidRPr="0014525A">
        <w:rPr>
          <w:highlight w:val="cyan"/>
          <w:u w:val="single"/>
        </w:rPr>
        <w:t xml:space="preserve">are </w:t>
      </w:r>
      <w:r w:rsidRPr="0014525A">
        <w:rPr>
          <w:rStyle w:val="Emphasis"/>
          <w:highlight w:val="cyan"/>
        </w:rPr>
        <w:t>moving</w:t>
      </w:r>
      <w:r w:rsidRPr="0014525A">
        <w:rPr>
          <w:highlight w:val="cyan"/>
          <w:u w:val="single"/>
        </w:rPr>
        <w:t xml:space="preserve"> the </w:t>
      </w:r>
      <w:r w:rsidRPr="0014525A">
        <w:rPr>
          <w:rStyle w:val="Emphasis"/>
          <w:highlight w:val="cyan"/>
        </w:rPr>
        <w:t>same direction</w:t>
      </w:r>
      <w:r w:rsidRPr="0014525A">
        <w:rPr>
          <w:highlight w:val="cyan"/>
          <w:u w:val="single"/>
        </w:rPr>
        <w:t xml:space="preserve"> at the </w:t>
      </w:r>
      <w:r w:rsidRPr="0014525A">
        <w:rPr>
          <w:rStyle w:val="Emphasis"/>
          <w:highlight w:val="cyan"/>
        </w:rPr>
        <w:t>same speed</w:t>
      </w:r>
      <w:r w:rsidRPr="00F57966">
        <w:rPr>
          <w:u w:val="single"/>
        </w:rPr>
        <w:t xml:space="preserve"> - </w:t>
      </w:r>
      <w:r w:rsidRPr="0014525A">
        <w:rPr>
          <w:rStyle w:val="Emphasis"/>
          <w:highlight w:val="cyan"/>
        </w:rPr>
        <w:t>debris</w:t>
      </w:r>
      <w:r w:rsidRPr="0014525A">
        <w:rPr>
          <w:highlight w:val="cyan"/>
          <w:u w:val="single"/>
        </w:rPr>
        <w:t xml:space="preserve"> </w:t>
      </w:r>
      <w:r w:rsidRPr="0014525A">
        <w:rPr>
          <w:rStyle w:val="Emphasis"/>
          <w:highlight w:val="cyan"/>
        </w:rPr>
        <w:t>doesn’t get free velocity</w:t>
      </w:r>
      <w:r w:rsidRPr="00F57966">
        <w:rPr>
          <w:u w:val="single"/>
        </w:rPr>
        <w:t xml:space="preserve"> from the speed of the satellites</w:t>
      </w:r>
      <w:r w:rsidRPr="00F57966">
        <w:rPr>
          <w:sz w:val="16"/>
        </w:rPr>
        <w:t xml:space="preserve">. Also, </w:t>
      </w:r>
      <w:r w:rsidRPr="0014525A">
        <w:rPr>
          <w:highlight w:val="cyan"/>
          <w:u w:val="single"/>
        </w:rPr>
        <w:t>it’s</w:t>
      </w:r>
      <w:r w:rsidRPr="00F57966">
        <w:rPr>
          <w:u w:val="single"/>
        </w:rPr>
        <w:t xml:space="preserve"> quite </w:t>
      </w:r>
      <w:r w:rsidRPr="0014525A">
        <w:rPr>
          <w:rStyle w:val="Emphasis"/>
          <w:highlight w:val="cyan"/>
        </w:rPr>
        <w:t>expensive</w:t>
      </w:r>
      <w:r w:rsidRPr="0014525A">
        <w:rPr>
          <w:highlight w:val="cyan"/>
          <w:u w:val="single"/>
        </w:rPr>
        <w:t xml:space="preserve"> to </w:t>
      </w:r>
      <w:r w:rsidRPr="0014525A">
        <w:rPr>
          <w:rStyle w:val="Emphasis"/>
          <w:highlight w:val="cyan"/>
        </w:rPr>
        <w:t>get a satellite</w:t>
      </w:r>
      <w:r w:rsidRPr="0014525A">
        <w:rPr>
          <w:highlight w:val="cyan"/>
          <w:u w:val="single"/>
        </w:rPr>
        <w:t xml:space="preserve"> here</w:t>
      </w:r>
      <w:r w:rsidRPr="00F57966">
        <w:rPr>
          <w:sz w:val="16"/>
        </w:rPr>
        <w:t xml:space="preserve">, and so </w:t>
      </w:r>
      <w:r w:rsidRPr="0014525A">
        <w:rPr>
          <w:rStyle w:val="Emphasis"/>
          <w:highlight w:val="cyan"/>
        </w:rPr>
        <w:t>there aren’t many</w:t>
      </w:r>
      <w:r w:rsidRPr="00F57966">
        <w:rPr>
          <w:sz w:val="16"/>
        </w:rPr>
        <w:t xml:space="preserve">, </w:t>
      </w:r>
      <w:r w:rsidRPr="00F57966">
        <w:rPr>
          <w:u w:val="single"/>
        </w:rPr>
        <w:t xml:space="preserve">only about </w:t>
      </w:r>
      <w:r w:rsidRPr="0014525A">
        <w:rPr>
          <w:rStyle w:val="Emphasis"/>
          <w:highlight w:val="cyan"/>
        </w:rPr>
        <w:t>one</w:t>
      </w:r>
      <w:r w:rsidRPr="00F57966">
        <w:rPr>
          <w:rStyle w:val="Emphasis"/>
        </w:rPr>
        <w:t xml:space="preserve"> satellite </w:t>
      </w:r>
      <w:r w:rsidRPr="0014525A">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7D55F42A" w14:textId="306826AB" w:rsidR="00404BD3" w:rsidRDefault="00404BD3" w:rsidP="00404BD3">
      <w:pPr>
        <w:pStyle w:val="Heading4"/>
      </w:pPr>
      <w:r>
        <w:t>Deterrence</w:t>
      </w:r>
    </w:p>
    <w:p w14:paraId="6584EB90" w14:textId="77777777" w:rsidR="00404BD3" w:rsidRPr="008E6C6C" w:rsidRDefault="00404BD3" w:rsidP="00404BD3">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 xml:space="preserve">11th International Conference </w:t>
      </w:r>
      <w:r w:rsidRPr="008E6C6C">
        <w:lastRenderedPageBreak/>
        <w:t>on Cyber Conflict: Silent Battle</w:t>
      </w:r>
      <w:r w:rsidRPr="00865E0D">
        <w:t xml:space="preserve"> </w:t>
      </w:r>
      <w:hyperlink r:id="rId23" w:history="1">
        <w:r w:rsidRPr="00917CC5">
          <w:rPr>
            <w:rStyle w:val="Hyperlink"/>
          </w:rPr>
          <w:t>https://www.researchgate.net/publication/334422193_The_Cyber-ASAT_On_the_Impact_of_Cyber_Weapons_in_Outer_Space accessed 12/10/21</w:t>
        </w:r>
      </w:hyperlink>
      <w:r>
        <w:t>]Adam</w:t>
      </w:r>
    </w:p>
    <w:p w14:paraId="374DDA57" w14:textId="77777777" w:rsidR="00404BD3" w:rsidRPr="000C1C21" w:rsidRDefault="00404BD3" w:rsidP="00404BD3">
      <w:r w:rsidRPr="000C1C21">
        <w:t xml:space="preserve">A. Limited Accessibility </w:t>
      </w:r>
    </w:p>
    <w:p w14:paraId="40BE0C14" w14:textId="77777777" w:rsidR="00404BD3" w:rsidRPr="000C1C21" w:rsidRDefault="00404BD3" w:rsidP="00404BD3">
      <w:r w:rsidRPr="0014525A">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55E23840" w14:textId="77777777" w:rsidR="00404BD3" w:rsidRPr="000C1C21" w:rsidRDefault="00404BD3" w:rsidP="00404BD3">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14525A">
        <w:rPr>
          <w:rStyle w:val="StyleUnderline"/>
          <w:highlight w:val="cyan"/>
        </w:rPr>
        <w:t>Limited access to orbit</w:t>
      </w:r>
      <w:r w:rsidRPr="000C1C21">
        <w:rPr>
          <w:rStyle w:val="StyleUnderline"/>
        </w:rPr>
        <w:t xml:space="preserve"> necessarily </w:t>
      </w:r>
      <w:r w:rsidRPr="0014525A">
        <w:rPr>
          <w:rStyle w:val="StyleUnderline"/>
          <w:highlight w:val="cyan"/>
        </w:rPr>
        <w:t>reduces</w:t>
      </w:r>
      <w:r w:rsidRPr="000C1C21">
        <w:rPr>
          <w:rStyle w:val="StyleUnderline"/>
        </w:rPr>
        <w:t xml:space="preserve"> the </w:t>
      </w:r>
      <w:r w:rsidRPr="0014525A">
        <w:rPr>
          <w:rStyle w:val="StyleUnderline"/>
          <w:highlight w:val="cyan"/>
        </w:rPr>
        <w:t>scenarios</w:t>
      </w:r>
      <w:r w:rsidRPr="000C1C21">
        <w:rPr>
          <w:rStyle w:val="StyleUnderline"/>
        </w:rPr>
        <w:t xml:space="preserve"> which could plausibly </w:t>
      </w:r>
      <w:r w:rsidRPr="0014525A">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14525A">
        <w:rPr>
          <w:rStyle w:val="StyleUnderline"/>
          <w:highlight w:val="cyan"/>
        </w:rPr>
        <w:t>fragility</w:t>
      </w:r>
      <w:r w:rsidRPr="000C1C21">
        <w:rPr>
          <w:rStyle w:val="StyleUnderline"/>
        </w:rPr>
        <w:t xml:space="preserve"> </w:t>
      </w:r>
      <w:r w:rsidRPr="0014525A">
        <w:rPr>
          <w:rStyle w:val="StyleUnderline"/>
          <w:highlight w:val="cyan"/>
        </w:rPr>
        <w:t>of</w:t>
      </w:r>
      <w:r w:rsidRPr="000C1C21">
        <w:rPr>
          <w:rStyle w:val="StyleUnderline"/>
        </w:rPr>
        <w:t xml:space="preserve"> an attacker’s own </w:t>
      </w:r>
      <w:r w:rsidRPr="00D654AF">
        <w:rPr>
          <w:rStyle w:val="StyleUnderline"/>
        </w:rPr>
        <w:t xml:space="preserve">space </w:t>
      </w:r>
      <w:r w:rsidRPr="0014525A">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14525A">
        <w:rPr>
          <w:rStyle w:val="StyleUnderline"/>
          <w:highlight w:val="cyan"/>
        </w:rPr>
        <w:t>demonstrated</w:t>
      </w:r>
      <w:r w:rsidRPr="000C1C21">
        <w:rPr>
          <w:rStyle w:val="StyleUnderline"/>
        </w:rPr>
        <w:t xml:space="preserve"> an </w:t>
      </w:r>
      <w:r w:rsidRPr="0014525A">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14525A">
        <w:rPr>
          <w:rStyle w:val="StyleUnderline"/>
          <w:highlight w:val="cyan"/>
        </w:rPr>
        <w:t>strategies</w:t>
      </w:r>
      <w:r w:rsidRPr="000C1C21">
        <w:rPr>
          <w:rStyle w:val="StyleUnderline"/>
        </w:rPr>
        <w:t xml:space="preserve"> [23]. </w:t>
      </w:r>
    </w:p>
    <w:p w14:paraId="6294D90C" w14:textId="77777777" w:rsidR="00404BD3" w:rsidRPr="000C1C21" w:rsidRDefault="00404BD3" w:rsidP="00404BD3">
      <w:r w:rsidRPr="000C1C21">
        <w:t xml:space="preserve">B. Attributable Norms </w:t>
      </w:r>
    </w:p>
    <w:p w14:paraId="03578D7C" w14:textId="77777777" w:rsidR="00404BD3" w:rsidRPr="000C1C21" w:rsidRDefault="00404BD3" w:rsidP="00404BD3">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14525A">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14525A">
        <w:rPr>
          <w:rStyle w:val="StyleUnderline"/>
          <w:highlight w:val="cyan"/>
        </w:rPr>
        <w:t>supported</w:t>
      </w:r>
      <w:r w:rsidRPr="000C1C21">
        <w:rPr>
          <w:rStyle w:val="StyleUnderline"/>
        </w:rPr>
        <w:t xml:space="preserve"> over </w:t>
      </w:r>
      <w:r w:rsidRPr="0014525A">
        <w:rPr>
          <w:rStyle w:val="StyleUnderline"/>
          <w:highlight w:val="cyan"/>
        </w:rPr>
        <w:t>six decades of</w:t>
      </w:r>
      <w:r w:rsidRPr="000C1C21">
        <w:rPr>
          <w:rStyle w:val="StyleUnderline"/>
        </w:rPr>
        <w:t xml:space="preserve"> relative </w:t>
      </w:r>
      <w:r w:rsidRPr="0014525A">
        <w:rPr>
          <w:rStyle w:val="StyleUnderline"/>
          <w:highlight w:val="cyan"/>
        </w:rPr>
        <w:t>peace</w:t>
      </w:r>
      <w:r w:rsidRPr="000C1C21">
        <w:rPr>
          <w:rStyle w:val="StyleUnderline"/>
        </w:rPr>
        <w:t xml:space="preserve"> in orbit. </w:t>
      </w:r>
    </w:p>
    <w:p w14:paraId="50DB85A5" w14:textId="77777777" w:rsidR="00404BD3" w:rsidRPr="000C1C21" w:rsidRDefault="00404BD3" w:rsidP="00404BD3">
      <w:pPr>
        <w:rPr>
          <w:rStyle w:val="StyleUnderline"/>
        </w:rPr>
      </w:pPr>
      <w:r w:rsidRPr="000C1C21">
        <w:t xml:space="preserve">Over these six decades, </w:t>
      </w:r>
      <w:r w:rsidRPr="0014525A">
        <w:rPr>
          <w:rStyle w:val="StyleUnderline"/>
          <w:highlight w:val="cyan"/>
        </w:rPr>
        <w:t>norms</w:t>
      </w:r>
      <w:r w:rsidRPr="000C1C21">
        <w:rPr>
          <w:rStyle w:val="StyleUnderline"/>
        </w:rPr>
        <w:t xml:space="preserve"> have </w:t>
      </w:r>
      <w:r w:rsidRPr="0014525A">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14525A">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14525A">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14525A">
        <w:rPr>
          <w:rStyle w:val="StyleUnderline"/>
          <w:highlight w:val="cyan"/>
        </w:rPr>
        <w:t>states perceive real costs</w:t>
      </w:r>
      <w:r w:rsidRPr="000C1C21">
        <w:rPr>
          <w:rStyle w:val="StyleUnderline"/>
        </w:rPr>
        <w:t xml:space="preserve"> to breaking this normative tradition and may even </w:t>
      </w:r>
      <w:r w:rsidRPr="0014525A">
        <w:rPr>
          <w:rStyle w:val="StyleUnderline"/>
          <w:highlight w:val="cyan"/>
        </w:rPr>
        <w:t>moderate</w:t>
      </w:r>
      <w:r w:rsidRPr="000C1C21">
        <w:rPr>
          <w:rStyle w:val="StyleUnderline"/>
        </w:rPr>
        <w:t xml:space="preserve"> </w:t>
      </w:r>
      <w:r w:rsidRPr="0014525A">
        <w:rPr>
          <w:rStyle w:val="StyleUnderline"/>
          <w:highlight w:val="cyan"/>
        </w:rPr>
        <w:t xml:space="preserve">their </w:t>
      </w:r>
      <w:proofErr w:type="spellStart"/>
      <w:r w:rsidRPr="0014525A">
        <w:rPr>
          <w:rStyle w:val="StyleUnderline"/>
          <w:highlight w:val="cyan"/>
        </w:rPr>
        <w:t>behaviours</w:t>
      </w:r>
      <w:proofErr w:type="spellEnd"/>
      <w:r w:rsidRPr="000C1C21">
        <w:rPr>
          <w:rStyle w:val="StyleUnderline"/>
        </w:rPr>
        <w:t xml:space="preserve"> accordingly. </w:t>
      </w:r>
    </w:p>
    <w:p w14:paraId="10A2DC3E" w14:textId="77777777" w:rsidR="00404BD3" w:rsidRPr="000C1C21" w:rsidRDefault="00404BD3" w:rsidP="00404BD3">
      <w:r w:rsidRPr="000C1C21">
        <w:t xml:space="preserve">One further factor supporting this norms regime is the </w:t>
      </w:r>
      <w:r w:rsidRPr="0014525A">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14525A">
        <w:rPr>
          <w:rStyle w:val="StyleUnderline"/>
          <w:highlight w:val="cyan"/>
        </w:rPr>
        <w:t>stealth</w:t>
      </w:r>
      <w:r w:rsidRPr="000C1C21">
        <w:rPr>
          <w:rStyle w:val="StyleUnderline"/>
        </w:rPr>
        <w:t xml:space="preserve"> are essentially </w:t>
      </w:r>
      <w:r w:rsidRPr="0014525A">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14525A">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14525A">
        <w:rPr>
          <w:rStyle w:val="StyleUnderline"/>
          <w:highlight w:val="cyan"/>
        </w:rPr>
        <w:t>high</w:t>
      </w:r>
      <w:r w:rsidRPr="000C1C21">
        <w:rPr>
          <w:rStyle w:val="StyleUnderline"/>
        </w:rPr>
        <w:t xml:space="preserve"> </w:t>
      </w:r>
      <w:r w:rsidRPr="0014525A">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52E7ED12" w14:textId="77777777" w:rsidR="00404BD3" w:rsidRPr="000C1C21" w:rsidRDefault="00404BD3" w:rsidP="00404BD3">
      <w:r w:rsidRPr="000C1C21">
        <w:t xml:space="preserve">C. Environmental Interdependence </w:t>
      </w:r>
    </w:p>
    <w:p w14:paraId="267EAE5F" w14:textId="28237A96" w:rsidR="00404BD3" w:rsidRDefault="00404BD3" w:rsidP="00404BD3">
      <w:pPr>
        <w:rPr>
          <w:rStyle w:val="StyleUnderline"/>
        </w:rPr>
      </w:pPr>
      <w:r w:rsidRPr="000C1C21">
        <w:lastRenderedPageBreak/>
        <w:t xml:space="preserve">A </w:t>
      </w:r>
      <w:r w:rsidRPr="000C1C21">
        <w:rPr>
          <w:rStyle w:val="StyleUnderline"/>
        </w:rPr>
        <w:t xml:space="preserve">third stabilizing force relates to the </w:t>
      </w:r>
      <w:r w:rsidRPr="0014525A">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14525A">
        <w:rPr>
          <w:rStyle w:val="StyleUnderline"/>
          <w:highlight w:val="cyan"/>
        </w:rPr>
        <w:t>threaten</w:t>
      </w:r>
      <w:r w:rsidRPr="000C1C21">
        <w:rPr>
          <w:rStyle w:val="StyleUnderline"/>
        </w:rPr>
        <w:t xml:space="preserve"> the </w:t>
      </w:r>
      <w:r w:rsidRPr="0014525A">
        <w:rPr>
          <w:rStyle w:val="StyleUnderline"/>
          <w:highlight w:val="cyan"/>
        </w:rPr>
        <w:t>attacker’s</w:t>
      </w:r>
      <w:r w:rsidRPr="000C1C21">
        <w:rPr>
          <w:rStyle w:val="StyleUnderline"/>
        </w:rPr>
        <w:t xml:space="preserve"> own space </w:t>
      </w:r>
      <w:r w:rsidRPr="0014525A">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14525A">
        <w:rPr>
          <w:rStyle w:val="StyleUnderline"/>
          <w:highlight w:val="cyan"/>
        </w:rPr>
        <w:t>ASAT attack can constrain</w:t>
      </w:r>
      <w:r w:rsidRPr="000C1C21">
        <w:rPr>
          <w:rStyle w:val="StyleUnderline"/>
        </w:rPr>
        <w:t xml:space="preserve"> the attacker’s </w:t>
      </w:r>
      <w:r w:rsidRPr="0014525A">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14525A">
        <w:rPr>
          <w:rStyle w:val="StyleUnderline"/>
          <w:highlight w:val="cyan"/>
        </w:rPr>
        <w:t>acts as a strong strategic deterrent</w:t>
      </w:r>
      <w:r w:rsidRPr="000C1C21">
        <w:rPr>
          <w:rStyle w:val="StyleUnderline"/>
        </w:rPr>
        <w:t xml:space="preserve"> to ASAT usage.</w:t>
      </w:r>
    </w:p>
    <w:p w14:paraId="74229000" w14:textId="1EF0B5E5" w:rsidR="001578E8" w:rsidRDefault="001578E8" w:rsidP="001578E8">
      <w:pPr>
        <w:pStyle w:val="Heading4"/>
      </w:pPr>
      <w:r w:rsidRPr="001578E8">
        <w:t>It's 100 years away</w:t>
      </w:r>
      <w:r>
        <w:t xml:space="preserve"> - blue</w:t>
      </w:r>
    </w:p>
    <w:p w14:paraId="346066A4" w14:textId="365ECEE9" w:rsidR="001578E8" w:rsidRPr="001578E8" w:rsidRDefault="001578E8" w:rsidP="001578E8">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E54D95C" w14:textId="77777777" w:rsidR="001578E8" w:rsidRDefault="001578E8" w:rsidP="001578E8">
      <w:pPr>
        <w:ind w:left="720"/>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w:t>
      </w:r>
      <w:r w:rsidRPr="0038225D">
        <w:rPr>
          <w:sz w:val="10"/>
        </w:rPr>
        <w:t xml:space="preserve">nonfunctional </w:t>
      </w:r>
      <w:r w:rsidRPr="0038225D">
        <w:rPr>
          <w:rStyle w:val="StyleUnderline"/>
        </w:rPr>
        <w:t>objects</w:t>
      </w:r>
      <w:r w:rsidRPr="0038225D">
        <w:rPr>
          <w:sz w:val="10"/>
        </w:rPr>
        <w:t xml:space="preserve"> remaining in orbit </w:t>
      </w:r>
      <w:r w:rsidRPr="0038225D">
        <w:rPr>
          <w:u w:val="single"/>
        </w:rPr>
        <w:t>are a collision threat</w:t>
      </w:r>
      <w:r w:rsidRPr="0038225D">
        <w:rPr>
          <w:sz w:val="10"/>
        </w:rPr>
        <w:t xml:space="preserve">, capable of creating huge amounts of space debris and </w:t>
      </w:r>
      <w:r w:rsidRPr="0038225D">
        <w:rPr>
          <w:u w:val="single"/>
        </w:rPr>
        <w:t>taking up</w:t>
      </w:r>
      <w:r w:rsidRPr="0038225D">
        <w:rPr>
          <w:sz w:val="10"/>
        </w:rPr>
        <w:t xml:space="preserve"> otherwise </w:t>
      </w:r>
      <w:r w:rsidRPr="0038225D">
        <w:rPr>
          <w:u w:val="single"/>
        </w:rPr>
        <w:t>useful orbit space.</w:t>
      </w:r>
      <w:r w:rsidRPr="0038225D">
        <w:rPr>
          <w:sz w:val="10"/>
        </w:rPr>
        <w:t>36 This issu</w:t>
      </w:r>
      <w:r w:rsidRPr="002401A3">
        <w:rPr>
          <w:sz w:val="10"/>
        </w:rPr>
        <w:t xml:space="preserve">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w:t>
      </w:r>
      <w:r w:rsidRPr="001578E8">
        <w:t>this point a collision could set off a cascade destroying all space objects within the orbit.50 In 2011, The National Research Council predicted that the Kessler Syndrome could happen within ten to twenty years.51</w:t>
      </w:r>
      <w:r w:rsidRPr="002401A3">
        <w:rPr>
          <w:sz w:val="10"/>
        </w:rPr>
        <w:t xml:space="preserve"> </w:t>
      </w:r>
      <w:r w:rsidRPr="001578E8">
        <w:rPr>
          <w:rStyle w:val="StyleUnderline"/>
        </w:rPr>
        <w:t xml:space="preserve">Donald J. </w:t>
      </w:r>
      <w:r w:rsidRPr="001578E8">
        <w:rPr>
          <w:rStyle w:val="StyleUnderline"/>
          <w:highlight w:val="cyan"/>
        </w:rPr>
        <w:t>Kessler</w:t>
      </w:r>
      <w:r w:rsidRPr="001578E8">
        <w:rPr>
          <w:rStyle w:val="StyleUnderline"/>
        </w:rPr>
        <w:t xml:space="preserve">, the astrophysicist and NASA scientist who theorized the Kessler Syndrome in 1978, </w:t>
      </w:r>
      <w:r w:rsidRPr="001578E8">
        <w:rPr>
          <w:rStyle w:val="StyleUnderline"/>
          <w:highlight w:val="cyan"/>
        </w:rPr>
        <w:t>believes this cascade may be a century away</w:t>
      </w:r>
      <w:r w:rsidRPr="001578E8">
        <w:rPr>
          <w:rStyle w:val="StyleUnderline"/>
        </w:rPr>
        <w:t>, meaning that there is still time to develop a solution.52</w:t>
      </w:r>
      <w:r w:rsidRPr="002401A3">
        <w:rPr>
          <w:sz w:val="10"/>
        </w:rPr>
        <w:t xml:space="preserve"> </w:t>
      </w:r>
    </w:p>
    <w:p w14:paraId="4F2CF125" w14:textId="52D80761" w:rsidR="00404BD3" w:rsidRPr="00404BD3" w:rsidRDefault="00404BD3" w:rsidP="00404BD3"/>
    <w:p w14:paraId="4502A7D3" w14:textId="60E60DE8" w:rsidR="0092156B" w:rsidRDefault="0092156B" w:rsidP="0092156B">
      <w:pPr>
        <w:pStyle w:val="Heading3"/>
      </w:pPr>
      <w:r>
        <w:lastRenderedPageBreak/>
        <w:t>1NC---AT: Colonialism</w:t>
      </w:r>
    </w:p>
    <w:p w14:paraId="4117BAE0" w14:textId="77777777" w:rsidR="00397586" w:rsidRPr="001A1145" w:rsidRDefault="00397586" w:rsidP="00397586">
      <w:pPr>
        <w:pStyle w:val="Heading4"/>
        <w:rPr>
          <w:rFonts w:asciiTheme="minorHAnsi" w:hAnsiTheme="minorHAnsi" w:cstheme="minorHAnsi"/>
        </w:rPr>
      </w:pPr>
      <w:r>
        <w:rPr>
          <w:rFonts w:asciiTheme="minorHAnsi" w:hAnsiTheme="minorHAnsi" w:cstheme="minorHAnsi"/>
        </w:rPr>
        <w:t>1---</w:t>
      </w: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4668FC77" w14:textId="77777777" w:rsidR="00397586" w:rsidRPr="001A1145" w:rsidRDefault="00397586" w:rsidP="00397586">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44AA39F2" w14:textId="77777777" w:rsidR="00397586" w:rsidRDefault="00397586" w:rsidP="00397586">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w:t>
      </w:r>
      <w:proofErr w:type="gramStart"/>
      <w:r w:rsidRPr="001A1145">
        <w:rPr>
          <w:rFonts w:asciiTheme="minorHAnsi" w:hAnsiTheme="minorHAnsi" w:cstheme="minorHAnsi"/>
          <w:sz w:val="16"/>
        </w:rPr>
        <w:t>made out of</w:t>
      </w:r>
      <w:proofErr w:type="gramEnd"/>
      <w:r w:rsidRPr="001A1145">
        <w:rPr>
          <w:rFonts w:asciiTheme="minorHAnsi" w:hAnsiTheme="minorHAnsi" w:cstheme="minorHAnsi"/>
          <w:sz w:val="16"/>
        </w:rPr>
        <w:t xml:space="preserve"> the large biomolecules known as proteins, as are wondrous materials such as spiders' silk. The </w:t>
      </w:r>
      <w:r w:rsidRPr="001A1145">
        <w:rPr>
          <w:rFonts w:asciiTheme="minorHAnsi" w:hAnsiTheme="minorHAnsi" w:cstheme="minorHAnsi"/>
          <w:sz w:val="16"/>
        </w:rPr>
        <w:lastRenderedPageBreak/>
        <w:t xml:space="preserve">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w:t>
      </w:r>
      <w:proofErr w:type="spellStart"/>
      <w:r w:rsidRPr="001A1145">
        <w:rPr>
          <w:rFonts w:asciiTheme="minorHAnsi" w:hAnsiTheme="minorHAnsi" w:cstheme="minorHAnsi"/>
          <w:sz w:val="16"/>
        </w:rPr>
        <w:t>Demis</w:t>
      </w:r>
      <w:proofErr w:type="spellEnd"/>
      <w:r w:rsidRPr="001A1145">
        <w:rPr>
          <w:rFonts w:asciiTheme="minorHAnsi" w:hAnsiTheme="minorHAnsi" w:cstheme="minorHAnsi"/>
          <w:sz w:val="16"/>
        </w:rPr>
        <w:t xml:space="preserve">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517DD526" w14:textId="77777777" w:rsidR="00397586" w:rsidRPr="001A1145" w:rsidRDefault="00397586" w:rsidP="00397586">
      <w:pPr>
        <w:rPr>
          <w:rFonts w:asciiTheme="minorHAnsi" w:hAnsiTheme="minorHAnsi" w:cstheme="minorHAnsi"/>
        </w:rPr>
      </w:pPr>
    </w:p>
    <w:p w14:paraId="636703A5" w14:textId="77777777" w:rsidR="00397586" w:rsidRPr="00EA2546" w:rsidRDefault="00397586" w:rsidP="00397586">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0203BFEA" w14:textId="77777777" w:rsidR="00397586" w:rsidRDefault="00397586" w:rsidP="00397586">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4E627DB" w14:textId="77777777" w:rsidR="00397586" w:rsidRPr="00935AD6" w:rsidRDefault="00397586" w:rsidP="00397586">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6C93F112" w14:textId="77777777" w:rsidR="00397586" w:rsidRDefault="00397586" w:rsidP="00397586">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029441B2" w14:textId="77777777" w:rsidR="00397586" w:rsidRDefault="00397586" w:rsidP="00397586">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 xml:space="preserve">consumption of 0.9 kilograms of phosphorus, 8.9 kilograms of nitrogen, 574 cubic meters of water, 2.6 tons of </w:t>
      </w:r>
      <w:r>
        <w:rPr>
          <w:rStyle w:val="StyleUnderline"/>
        </w:rPr>
        <w:lastRenderedPageBreak/>
        <w:t>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0CA8EA69" w14:textId="77777777" w:rsidR="00397586" w:rsidRDefault="00397586" w:rsidP="00397586">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47358015" w14:textId="77777777" w:rsidR="00397586" w:rsidRDefault="00397586" w:rsidP="00397586">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6A7F9077" w14:textId="77777777" w:rsidR="00397586" w:rsidRDefault="00397586" w:rsidP="00397586">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3AD616E6" w14:textId="77777777" w:rsidR="00397586" w:rsidRDefault="00397586" w:rsidP="00397586">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42393E16" w14:textId="77777777" w:rsidR="00397586" w:rsidRDefault="00397586" w:rsidP="00397586">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290FA53D" w14:textId="77777777" w:rsidR="00397586" w:rsidRDefault="00397586" w:rsidP="00397586">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5842E76E" w14:textId="77777777" w:rsidR="00397586" w:rsidRDefault="00397586" w:rsidP="00397586">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19B551BD" w14:textId="77777777" w:rsidR="00397586" w:rsidRDefault="00397586" w:rsidP="00397586">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proofErr w:type="gramStart"/>
      <w:r w:rsidRPr="006B5371">
        <w:rPr>
          <w:rStyle w:val="Emphasis"/>
          <w:highlight w:val="green"/>
        </w:rPr>
        <w:t>all</w:t>
      </w:r>
      <w:r>
        <w:rPr>
          <w:rStyle w:val="Emphasis"/>
        </w:rPr>
        <w:t xml:space="preserve"> of</w:t>
      </w:r>
      <w:proofErr w:type="gramEnd"/>
      <w:r>
        <w:rPr>
          <w:rStyle w:val="Emphasis"/>
        </w:rPr>
        <w:t xml:space="preserve">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5C0D6CEA" w14:textId="77777777" w:rsidR="00397586" w:rsidRDefault="00397586" w:rsidP="00397586">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0A184220" w14:textId="77777777" w:rsidR="00397586" w:rsidRDefault="00397586" w:rsidP="00397586">
      <w:pPr>
        <w:rPr>
          <w:sz w:val="16"/>
        </w:rPr>
      </w:pPr>
      <w:r>
        <w:rPr>
          <w:sz w:val="16"/>
        </w:rPr>
        <w:lastRenderedPageBreak/>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5FAD756D" w14:textId="77777777" w:rsidR="00397586" w:rsidRDefault="00397586" w:rsidP="00397586">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1C7ED275" w14:textId="77777777" w:rsidR="00397586" w:rsidRDefault="00397586" w:rsidP="00397586">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485C8FA5" w14:textId="77777777" w:rsidR="00397586" w:rsidRPr="00EA2546" w:rsidRDefault="00397586" w:rsidP="00397586">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21FF8F2D" w14:textId="77777777" w:rsidR="00397586" w:rsidRDefault="00397586" w:rsidP="00397586"/>
    <w:p w14:paraId="642469D7" w14:textId="77777777" w:rsidR="00397586" w:rsidRPr="001A1145" w:rsidRDefault="00397586" w:rsidP="00397586">
      <w:pPr>
        <w:keepNext/>
        <w:keepLines/>
        <w:spacing w:before="40" w:after="0" w:line="256"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2---</w:t>
      </w:r>
      <w:r w:rsidRPr="001A1145">
        <w:rPr>
          <w:rFonts w:asciiTheme="minorHAnsi" w:eastAsia="Times New Roman" w:hAnsiTheme="minorHAnsi" w:cstheme="minorHAnsi"/>
          <w:b/>
          <w:iCs/>
          <w:sz w:val="26"/>
        </w:rPr>
        <w:t xml:space="preserve">Extinction’s </w:t>
      </w:r>
      <w:r w:rsidRPr="001A1145">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w:t>
      </w:r>
      <w:r w:rsidRPr="001A1145">
        <w:rPr>
          <w:rFonts w:asciiTheme="minorHAnsi" w:eastAsia="Times New Roman" w:hAnsiTheme="minorHAnsi" w:cstheme="minorHAnsi"/>
          <w:b/>
          <w:iCs/>
          <w:sz w:val="26"/>
          <w:u w:val="single"/>
        </w:rPr>
        <w:t>only</w:t>
      </w:r>
      <w:r w:rsidRPr="001A1145">
        <w:rPr>
          <w:rFonts w:asciiTheme="minorHAnsi" w:eastAsia="Times New Roman" w:hAnsiTheme="minorHAnsi" w:cstheme="minorHAnsi"/>
          <w:b/>
          <w:iCs/>
          <w:sz w:val="26"/>
        </w:rPr>
        <w:t xml:space="preserve"> growth can </w:t>
      </w:r>
      <w:r w:rsidRPr="001A1145">
        <w:rPr>
          <w:rFonts w:asciiTheme="minorHAnsi" w:eastAsia="Times New Roman" w:hAnsiTheme="minorHAnsi" w:cstheme="minorHAnsi"/>
          <w:b/>
          <w:iCs/>
          <w:sz w:val="26"/>
          <w:u w:val="single"/>
        </w:rPr>
        <w:t>sustain</w:t>
      </w:r>
      <w:r w:rsidRPr="001A1145">
        <w:rPr>
          <w:rFonts w:asciiTheme="minorHAnsi" w:eastAsia="Times New Roman" w:hAnsiTheme="minorHAnsi" w:cstheme="minorHAnsi"/>
          <w:b/>
          <w:iCs/>
          <w:sz w:val="26"/>
        </w:rPr>
        <w:t xml:space="preserve"> colonization and </w:t>
      </w:r>
      <w:r w:rsidRPr="001A1145">
        <w:rPr>
          <w:rFonts w:asciiTheme="minorHAnsi" w:eastAsia="Times New Roman" w:hAnsiTheme="minorHAnsi" w:cstheme="minorHAnsi"/>
          <w:b/>
          <w:iCs/>
          <w:sz w:val="26"/>
          <w:u w:val="single"/>
        </w:rPr>
        <w:t>solve extinction</w:t>
      </w:r>
      <w:r w:rsidRPr="00935AD6">
        <w:rPr>
          <w:rFonts w:asciiTheme="minorHAnsi" w:eastAsia="Times New Roman" w:hAnsiTheme="minorHAnsi" w:cstheme="minorHAnsi"/>
          <w:b/>
          <w:iCs/>
          <w:sz w:val="26"/>
        </w:rPr>
        <w:t>.</w:t>
      </w:r>
    </w:p>
    <w:p w14:paraId="63FD5BA8" w14:textId="77777777" w:rsidR="00397586" w:rsidRPr="001A1145" w:rsidRDefault="00397586" w:rsidP="00397586">
      <w:pPr>
        <w:spacing w:line="256" w:lineRule="auto"/>
        <w:rPr>
          <w:rFonts w:asciiTheme="minorHAnsi" w:eastAsia="Calibri" w:hAnsiTheme="minorHAnsi" w:cstheme="minorHAnsi"/>
        </w:rPr>
      </w:pPr>
      <w:proofErr w:type="spellStart"/>
      <w:r w:rsidRPr="001A1145">
        <w:rPr>
          <w:rFonts w:asciiTheme="minorHAnsi" w:eastAsia="Calibri" w:hAnsiTheme="minorHAnsi" w:cstheme="minorHAnsi"/>
          <w:b/>
          <w:sz w:val="26"/>
          <w:szCs w:val="26"/>
        </w:rPr>
        <w:t>Skran</w:t>
      </w:r>
      <w:proofErr w:type="spellEnd"/>
      <w:r w:rsidRPr="001A1145">
        <w:rPr>
          <w:rFonts w:asciiTheme="minorHAnsi" w:eastAsia="Calibri" w:hAnsiTheme="minorHAnsi" w:cstheme="minorHAnsi"/>
          <w:b/>
          <w:sz w:val="26"/>
          <w:szCs w:val="26"/>
        </w:rPr>
        <w:t xml:space="preserve"> 16</w:t>
      </w:r>
      <w:r w:rsidRPr="001A1145">
        <w:rPr>
          <w:rFonts w:asciiTheme="minorHAnsi" w:eastAsia="Calibri" w:hAnsiTheme="minorHAnsi" w:cstheme="minorHAnsi"/>
          <w:b/>
        </w:rPr>
        <w:t xml:space="preserve"> </w:t>
      </w:r>
      <w:r w:rsidRPr="001A1145">
        <w:rPr>
          <w:rFonts w:asciiTheme="minorHAnsi" w:eastAsia="Calibri" w:hAnsiTheme="minorHAnsi" w:cstheme="minorHAnsi"/>
        </w:rPr>
        <w:t xml:space="preserve">(Dale </w:t>
      </w:r>
      <w:proofErr w:type="spellStart"/>
      <w:r w:rsidRPr="001A1145">
        <w:rPr>
          <w:rFonts w:asciiTheme="minorHAnsi" w:eastAsia="Calibri" w:hAnsiTheme="minorHAnsi" w:cstheme="minorHAnsi"/>
        </w:rPr>
        <w:t>Skran</w:t>
      </w:r>
      <w:proofErr w:type="spellEnd"/>
      <w:r w:rsidRPr="001A1145">
        <w:rPr>
          <w:rFonts w:asciiTheme="minorHAnsi" w:eastAsia="Calibri" w:hAnsiTheme="minorHAnsi" w:cstheme="minorHAnsi"/>
        </w:rPr>
        <w:t xml:space="preserve"> is Executive Vice President of the National Space Society and a member of the Board of Directors of the Alliance for Space Development. “Settling space is the only sustainable reason for humans to be in space,” </w:t>
      </w:r>
      <w:hyperlink r:id="rId24" w:history="1">
        <w:r w:rsidRPr="001A1145">
          <w:rPr>
            <w:rFonts w:asciiTheme="minorHAnsi" w:eastAsia="Calibri" w:hAnsiTheme="minorHAnsi" w:cstheme="minorHAnsi"/>
          </w:rPr>
          <w:t>http://www.thespacereview.com/article/2915/1</w:t>
        </w:r>
      </w:hyperlink>
      <w:r w:rsidRPr="001A1145">
        <w:rPr>
          <w:rFonts w:asciiTheme="minorHAnsi" w:eastAsia="Calibri" w:hAnsiTheme="minorHAnsi" w:cstheme="minorHAnsi"/>
        </w:rPr>
        <w:t>) -</w:t>
      </w:r>
      <w:proofErr w:type="spellStart"/>
      <w:r>
        <w:rPr>
          <w:rFonts w:asciiTheme="minorHAnsi" w:eastAsia="Calibri" w:hAnsiTheme="minorHAnsi" w:cstheme="minorHAnsi"/>
        </w:rPr>
        <w:t>rehighlighted</w:t>
      </w:r>
      <w:proofErr w:type="spellEnd"/>
      <w:r w:rsidRPr="001A1145">
        <w:rPr>
          <w:rFonts w:asciiTheme="minorHAnsi" w:eastAsia="Calibri" w:hAnsiTheme="minorHAnsi" w:cstheme="minorHAnsi"/>
        </w:rPr>
        <w:t xml:space="preserve"> </w:t>
      </w:r>
      <w:proofErr w:type="spellStart"/>
      <w:r w:rsidRPr="001A1145">
        <w:rPr>
          <w:rFonts w:asciiTheme="minorHAnsi" w:eastAsia="Calibri" w:hAnsiTheme="minorHAnsi" w:cstheme="minorHAnsi"/>
        </w:rPr>
        <w:t>rahul</w:t>
      </w:r>
      <w:proofErr w:type="spellEnd"/>
    </w:p>
    <w:p w14:paraId="09B23438" w14:textId="77777777" w:rsidR="00397586" w:rsidRPr="001A1145" w:rsidRDefault="00397586" w:rsidP="00397586">
      <w:pPr>
        <w:spacing w:line="256" w:lineRule="auto"/>
        <w:rPr>
          <w:rFonts w:asciiTheme="minorHAnsi" w:eastAsia="Calibri" w:hAnsiTheme="minorHAnsi" w:cstheme="minorHAnsi"/>
          <w:sz w:val="12"/>
        </w:rPr>
      </w:pPr>
      <w:r w:rsidRPr="006B5371">
        <w:rPr>
          <w:rFonts w:asciiTheme="minorHAnsi" w:eastAsia="Calibri" w:hAnsiTheme="minorHAnsi" w:cstheme="minorHAnsi"/>
          <w:highlight w:val="green"/>
          <w:u w:val="single"/>
        </w:rPr>
        <w:t xml:space="preserve">As </w:t>
      </w:r>
      <w:r w:rsidRPr="001A1145">
        <w:rPr>
          <w:rFonts w:asciiTheme="minorHAnsi" w:eastAsia="Calibri" w:hAnsiTheme="minorHAnsi" w:cstheme="minorHAnsi"/>
          <w:u w:val="single"/>
        </w:rPr>
        <w:t xml:space="preserve">robotic and artificial intelligence </w:t>
      </w:r>
      <w:r w:rsidRPr="006B5371">
        <w:rPr>
          <w:rFonts w:asciiTheme="minorHAnsi" w:eastAsia="Calibri" w:hAnsiTheme="minorHAnsi" w:cstheme="minorHAnsi"/>
          <w:highlight w:val="green"/>
          <w:u w:val="single"/>
        </w:rPr>
        <w:t>tech</w:t>
      </w:r>
      <w:r w:rsidRPr="001A1145">
        <w:rPr>
          <w:rFonts w:asciiTheme="minorHAnsi" w:eastAsia="Calibri" w:hAnsiTheme="minorHAnsi" w:cstheme="minorHAnsi"/>
          <w:u w:val="single"/>
        </w:rPr>
        <w:t>nologies</w:t>
      </w:r>
      <w:r w:rsidRPr="001A1145">
        <w:rPr>
          <w:rFonts w:asciiTheme="minorHAnsi" w:eastAsia="Calibri" w:hAnsiTheme="minorHAnsi" w:cstheme="minorHAnsi"/>
          <w:sz w:val="12"/>
        </w:rPr>
        <w:t xml:space="preserve"> improve and </w:t>
      </w:r>
      <w:r w:rsidRPr="006B5371">
        <w:rPr>
          <w:rFonts w:asciiTheme="minorHAnsi" w:eastAsia="Calibri" w:hAnsiTheme="minorHAnsi" w:cstheme="minorHAnsi"/>
          <w:highlight w:val="green"/>
          <w:u w:val="single"/>
        </w:rPr>
        <w:t xml:space="preserve">enable </w:t>
      </w:r>
      <w:r w:rsidRPr="001A1145">
        <w:rPr>
          <w:rFonts w:asciiTheme="minorHAnsi" w:eastAsia="Calibri" w:hAnsiTheme="minorHAnsi" w:cstheme="minorHAnsi"/>
          <w:u w:val="single"/>
        </w:rPr>
        <w:t xml:space="preserve">increasingly robust </w:t>
      </w:r>
      <w:r w:rsidRPr="006B5371">
        <w:rPr>
          <w:rFonts w:asciiTheme="minorHAnsi" w:eastAsia="Calibri" w:hAnsiTheme="minorHAnsi" w:cstheme="minorHAnsi"/>
          <w:highlight w:val="green"/>
          <w:u w:val="single"/>
        </w:rPr>
        <w:t>exploration</w:t>
      </w:r>
      <w:r w:rsidRPr="001A1145">
        <w:rPr>
          <w:rFonts w:asciiTheme="minorHAnsi" w:eastAsia="Calibri" w:hAnsiTheme="minorHAnsi" w:cstheme="minorHAnsi"/>
          <w:sz w:val="12"/>
        </w:rPr>
        <w:t xml:space="preserve"> without a human presence, eventually </w:t>
      </w:r>
      <w:r w:rsidRPr="001A1145">
        <w:rPr>
          <w:rFonts w:asciiTheme="minorHAnsi" w:eastAsia="Calibri" w:hAnsiTheme="minorHAnsi" w:cstheme="minorHAnsi"/>
          <w:u w:val="single"/>
        </w:rPr>
        <w:t>there will be only one sustainable reason for humans to be in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settlement</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Research into the recycling technology required for long-term off-Earth settlements</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will</w:t>
      </w:r>
      <w:r w:rsidRPr="001A1145">
        <w:rPr>
          <w:rFonts w:asciiTheme="minorHAnsi" w:eastAsia="Calibri" w:hAnsiTheme="minorHAnsi" w:cstheme="minorHAnsi"/>
          <w:b/>
          <w:iCs/>
          <w:u w:val="single"/>
        </w:rPr>
        <w:t xml:space="preserve"> directly </w:t>
      </w:r>
      <w:r w:rsidRPr="006B5371">
        <w:rPr>
          <w:rFonts w:asciiTheme="minorHAnsi" w:eastAsia="Calibri" w:hAnsiTheme="minorHAnsi" w:cstheme="minorHAnsi"/>
          <w:b/>
          <w:iCs/>
          <w:highlight w:val="green"/>
          <w:u w:val="single"/>
        </w:rPr>
        <w:t>benefit terrestrial sustainability</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Actively working toward</w:t>
      </w:r>
      <w:r w:rsidRPr="001A1145">
        <w:rPr>
          <w:rFonts w:asciiTheme="minorHAnsi" w:eastAsia="Calibri" w:hAnsiTheme="minorHAnsi" w:cstheme="minorHAnsi"/>
          <w:sz w:val="12"/>
        </w:rPr>
        <w:t xml:space="preserve"> developing and </w:t>
      </w:r>
      <w:r w:rsidRPr="006B5371">
        <w:rPr>
          <w:rFonts w:asciiTheme="minorHAnsi" w:eastAsia="Calibri" w:hAnsiTheme="minorHAnsi" w:cstheme="minorHAnsi"/>
          <w:highlight w:val="green"/>
          <w:u w:val="single"/>
        </w:rPr>
        <w:t>settling space</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highlight w:val="green"/>
          <w:u w:val="single"/>
        </w:rPr>
        <w:t>will make available</w:t>
      </w:r>
      <w:r w:rsidRPr="001A1145">
        <w:rPr>
          <w:rFonts w:asciiTheme="minorHAnsi" w:eastAsia="Calibri" w:hAnsiTheme="minorHAnsi" w:cstheme="minorHAnsi"/>
          <w:u w:val="single"/>
        </w:rPr>
        <w:t xml:space="preserve"> mineral and energy </w:t>
      </w:r>
      <w:r w:rsidRPr="006B5371">
        <w:rPr>
          <w:rFonts w:asciiTheme="minorHAnsi" w:eastAsia="Calibri" w:hAnsiTheme="minorHAnsi" w:cstheme="minorHAnsi"/>
          <w:highlight w:val="green"/>
          <w:u w:val="single"/>
        </w:rPr>
        <w:t>resources</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b/>
          <w:iCs/>
          <w:highlight w:val="green"/>
          <w:u w:val="single"/>
        </w:rPr>
        <w:t>for use on Earth</w:t>
      </w:r>
      <w:r w:rsidRPr="001A1145">
        <w:rPr>
          <w:rFonts w:asciiTheme="minorHAnsi" w:eastAsia="Calibri" w:hAnsiTheme="minorHAnsi" w:cstheme="minorHAnsi"/>
          <w:b/>
          <w:iCs/>
          <w:u w:val="single"/>
        </w:rPr>
        <w:t xml:space="preserve"> on a vast scale</w:t>
      </w:r>
      <w:r w:rsidRPr="001A1145">
        <w:rPr>
          <w:rFonts w:asciiTheme="minorHAnsi" w:eastAsia="Calibri" w:hAnsiTheme="minorHAnsi" w:cstheme="minorHAnsi"/>
          <w:sz w:val="12"/>
        </w:rPr>
        <w:t xml:space="preserve">. Finally, </w:t>
      </w:r>
      <w:r w:rsidRPr="001A1145">
        <w:rPr>
          <w:rFonts w:asciiTheme="minorHAnsi" w:eastAsia="Calibri" w:hAnsiTheme="minorHAnsi" w:cstheme="minorHAnsi"/>
          <w:u w:val="single"/>
        </w:rPr>
        <w:t xml:space="preserve">space settlement offers the hope of long-term species survival that remaining on Earth does not.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w:t>
      </w:r>
      <w:proofErr w:type="gramStart"/>
      <w:r w:rsidRPr="001A1145">
        <w:rPr>
          <w:rFonts w:asciiTheme="minorHAnsi" w:eastAsia="Calibri" w:hAnsiTheme="minorHAnsi" w:cstheme="minorHAnsi"/>
          <w:sz w:val="12"/>
        </w:rPr>
        <w:t>takes</w:t>
      </w:r>
      <w:proofErr w:type="gramEnd"/>
      <w:r w:rsidRPr="001A1145">
        <w:rPr>
          <w:rFonts w:asciiTheme="minorHAnsi" w:eastAsia="Calibri" w:hAnsiTheme="minorHAnsi" w:cstheme="minorHAnsi"/>
          <w:sz w:val="12"/>
        </w:rPr>
        <w:t xml:space="preserve"> the bold position that “It’s completely ridiculous to think that humans could live on Mars.” This essay, published by Quartz, repeats with little examination some of the hoariest arguments against space settlement. To support this view, the Tellers quote their 12-</w:t>
      </w:r>
      <w:r w:rsidRPr="001A1145">
        <w:rPr>
          <w:rFonts w:asciiTheme="minorHAnsi" w:eastAsia="Calibri" w:hAnsiTheme="minorHAnsi" w:cstheme="minorHAnsi"/>
          <w:sz w:val="12"/>
        </w:rPr>
        <w:lastRenderedPageBreak/>
        <w:t xml:space="preserve">year-old daughter: “I can’t stand that people think we’re all going to live on Mars after we destroy our own planet.” This quote contains two mischaracterizations that demand refutation: </w:t>
      </w:r>
      <w:r w:rsidRPr="001A1145">
        <w:rPr>
          <w:rFonts w:asciiTheme="minorHAnsi" w:eastAsia="Calibri" w:hAnsiTheme="minorHAnsi" w:cstheme="minorHAnsi"/>
          <w:u w:val="single"/>
        </w:rPr>
        <w:t>that “we are all” going to live in space</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that we are going to live in space after we destroy Earth</w:t>
      </w:r>
      <w:r w:rsidRPr="001A1145">
        <w:rPr>
          <w:rFonts w:asciiTheme="minorHAnsi" w:eastAsia="Calibri" w:hAnsiTheme="minorHAnsi" w:cstheme="minorHAnsi"/>
          <w:sz w:val="12"/>
        </w:rPr>
        <w:t>. Another canard that has long floated about was given form by the recent film Elysium starring Matt Damon</w:t>
      </w:r>
      <w:r w:rsidRPr="001A1145">
        <w:rPr>
          <w:rFonts w:asciiTheme="minorHAnsi" w:eastAsia="Calibri" w:hAnsiTheme="minorHAnsi" w:cstheme="minorHAnsi"/>
          <w:u w:val="single"/>
        </w:rPr>
        <w:t>: the rich will leave the poor on the Earth</w:t>
      </w:r>
      <w:r w:rsidRPr="001A1145">
        <w:rPr>
          <w:rFonts w:asciiTheme="minorHAnsi" w:eastAsia="Calibri" w:hAnsiTheme="minorHAnsi" w:cstheme="minorHAnsi"/>
          <w:sz w:val="12"/>
        </w:rPr>
        <w:t xml:space="preserve"> and escape to space settlements. Upon examination, </w:t>
      </w:r>
      <w:r w:rsidRPr="001A1145">
        <w:rPr>
          <w:rFonts w:asciiTheme="minorHAnsi" w:eastAsia="Calibri" w:hAnsiTheme="minorHAnsi" w:cstheme="minorHAnsi"/>
          <w:b/>
          <w:iCs/>
          <w:u w:val="single"/>
        </w:rPr>
        <w:t xml:space="preserve">all three of these ideas are strawmen.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1A1145">
        <w:rPr>
          <w:rFonts w:asciiTheme="minorHAnsi" w:eastAsia="Calibri" w:hAnsiTheme="minorHAnsi" w:cstheme="minorHAnsi"/>
          <w:u w:val="single"/>
        </w:rPr>
        <w:t>we expect that relatively small numbers of highly qualified individuals</w:t>
      </w:r>
      <w:r w:rsidRPr="001A1145">
        <w:rPr>
          <w:rFonts w:asciiTheme="minorHAnsi" w:eastAsia="Calibri" w:hAnsiTheme="minorHAnsi" w:cstheme="minorHAnsi"/>
          <w:sz w:val="12"/>
        </w:rPr>
        <w:t xml:space="preserve">, or those </w:t>
      </w:r>
      <w:r w:rsidRPr="001A1145">
        <w:rPr>
          <w:rFonts w:asciiTheme="minorHAnsi" w:eastAsia="Calibri" w:hAnsiTheme="minorHAnsi" w:cstheme="minorHAnsi"/>
          <w:u w:val="single"/>
        </w:rPr>
        <w:t>who are deeply dedicated to living in space, would form the first settlements</w:t>
      </w:r>
      <w:r w:rsidRPr="001A1145">
        <w:rPr>
          <w:rFonts w:asciiTheme="minorHAnsi" w:eastAsia="Calibri" w:hAnsiTheme="minorHAnsi" w:cstheme="minorHAnsi"/>
          <w:sz w:val="12"/>
        </w:rPr>
        <w:t xml:space="preserve">. Over a significant </w:t>
      </w:r>
      <w:proofErr w:type="gramStart"/>
      <w:r w:rsidRPr="001A1145">
        <w:rPr>
          <w:rFonts w:asciiTheme="minorHAnsi" w:eastAsia="Calibri" w:hAnsiTheme="minorHAnsi" w:cstheme="minorHAnsi"/>
          <w:sz w:val="12"/>
        </w:rPr>
        <w:t>period of time</w:t>
      </w:r>
      <w:proofErr w:type="gramEnd"/>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thousands more from the Earth would join those settlements as they become increasingly self-sufficient</w:t>
      </w:r>
      <w:r w:rsidRPr="001A1145">
        <w:rPr>
          <w:rFonts w:asciiTheme="minorHAnsi" w:eastAsia="Calibri" w:hAnsiTheme="minorHAnsi" w:cstheme="minorHAnsi"/>
          <w:sz w:val="12"/>
        </w:rPr>
        <w:t xml:space="preserve">. Over more time, </w:t>
      </w:r>
      <w:r w:rsidRPr="001A1145">
        <w:rPr>
          <w:rFonts w:asciiTheme="minorHAnsi" w:eastAsia="Calibri" w:hAnsiTheme="minorHAnsi" w:cstheme="minorHAnsi"/>
          <w:u w:val="single"/>
        </w:rPr>
        <w:t>various possible niches</w:t>
      </w:r>
      <w:r w:rsidRPr="001A1145">
        <w:rPr>
          <w:rFonts w:asciiTheme="minorHAnsi" w:eastAsia="Calibri" w:hAnsiTheme="minorHAnsi" w:cstheme="minorHAnsi"/>
          <w:sz w:val="12"/>
        </w:rPr>
        <w:t xml:space="preserve"> for settlement (</w:t>
      </w:r>
      <w:r w:rsidRPr="001A1145">
        <w:rPr>
          <w:rFonts w:asciiTheme="minorHAnsi" w:eastAsia="Calibri" w:hAnsiTheme="minorHAnsi" w:cstheme="minorHAnsi"/>
          <w:u w:val="single"/>
        </w:rPr>
        <w:t>Moon, Mars, asteroids, free space</w:t>
      </w:r>
      <w:r w:rsidRPr="001A1145">
        <w:rPr>
          <w:rFonts w:asciiTheme="minorHAnsi" w:eastAsia="Calibri" w:hAnsiTheme="minorHAnsi" w:cstheme="minorHAnsi"/>
          <w:sz w:val="12"/>
        </w:rPr>
        <w:t xml:space="preserve">, etc.) </w:t>
      </w:r>
      <w:r w:rsidRPr="001A1145">
        <w:rPr>
          <w:rFonts w:asciiTheme="minorHAnsi" w:eastAsia="Calibri" w:hAnsiTheme="minorHAnsi" w:cstheme="minorHAnsi"/>
          <w:u w:val="single"/>
        </w:rPr>
        <w:t>will be occupied</w:t>
      </w:r>
      <w:r w:rsidRPr="001A1145">
        <w:rPr>
          <w:rFonts w:asciiTheme="minorHAnsi" w:eastAsia="Calibri" w:hAnsiTheme="minorHAnsi" w:cstheme="minorHAnsi"/>
          <w:sz w:val="12"/>
        </w:rPr>
        <w:t xml:space="preserve">, and eventually </w:t>
      </w:r>
      <w:r w:rsidRPr="006B5371">
        <w:rPr>
          <w:rFonts w:asciiTheme="minorHAnsi" w:eastAsia="Calibri" w:hAnsiTheme="minorHAnsi" w:cstheme="minorHAnsi"/>
          <w:b/>
          <w:iCs/>
          <w:highlight w:val="green"/>
          <w:u w:val="single"/>
        </w:rPr>
        <w:t>the population in space will total many millions</w:t>
      </w:r>
      <w:r w:rsidRPr="001A1145">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6B5371">
        <w:rPr>
          <w:rFonts w:asciiTheme="minorHAnsi" w:eastAsia="Calibri" w:hAnsiTheme="minorHAnsi" w:cstheme="minorHAnsi"/>
          <w:b/>
          <w:iCs/>
          <w:highlight w:val="green"/>
          <w:u w:val="single"/>
        </w:rPr>
        <w:t>the Earth is not</w:t>
      </w:r>
      <w:r w:rsidRPr="001A1145">
        <w:rPr>
          <w:rFonts w:asciiTheme="minorHAnsi" w:eastAsia="Calibri" w:hAnsiTheme="minorHAnsi" w:cstheme="minorHAnsi"/>
          <w:b/>
          <w:iCs/>
          <w:u w:val="single"/>
        </w:rPr>
        <w:t xml:space="preserve"> a “</w:t>
      </w:r>
      <w:r w:rsidRPr="006B5371">
        <w:rPr>
          <w:rFonts w:asciiTheme="minorHAnsi" w:eastAsia="Calibri" w:hAnsiTheme="minorHAnsi" w:cstheme="minorHAnsi"/>
          <w:b/>
          <w:iCs/>
          <w:highlight w:val="green"/>
          <w:u w:val="single"/>
        </w:rPr>
        <w:t>safe</w:t>
      </w:r>
      <w:r w:rsidRPr="001A1145">
        <w:rPr>
          <w:rFonts w:asciiTheme="minorHAnsi" w:eastAsia="Calibri" w:hAnsiTheme="minorHAnsi" w:cstheme="minorHAnsi"/>
          <w:b/>
          <w:iCs/>
          <w:u w:val="single"/>
        </w:rPr>
        <w:t xml:space="preserve">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The destiny of</w:t>
      </w:r>
      <w:r w:rsidRPr="001A1145">
        <w:rPr>
          <w:rFonts w:asciiTheme="minorHAnsi" w:eastAsia="Calibri" w:hAnsiTheme="minorHAnsi" w:cstheme="minorHAnsi"/>
          <w:u w:val="single"/>
        </w:rPr>
        <w:t xml:space="preserve"> virtually </w:t>
      </w:r>
      <w:r w:rsidRPr="006B5371">
        <w:rPr>
          <w:rFonts w:asciiTheme="minorHAnsi" w:eastAsia="Calibri" w:hAnsiTheme="minorHAnsi" w:cstheme="minorHAnsi"/>
          <w:highlight w:val="green"/>
          <w:u w:val="single"/>
        </w:rPr>
        <w:t>all species</w:t>
      </w:r>
      <w:r w:rsidRPr="001A1145">
        <w:rPr>
          <w:rFonts w:asciiTheme="minorHAnsi" w:eastAsia="Calibri" w:hAnsiTheme="minorHAnsi" w:cstheme="minorHAnsi"/>
          <w:u w:val="single"/>
        </w:rPr>
        <w:t xml:space="preserve"> on Earth </w:t>
      </w:r>
      <w:r w:rsidRPr="006B5371">
        <w:rPr>
          <w:rFonts w:asciiTheme="minorHAnsi" w:eastAsia="Calibri" w:hAnsiTheme="minorHAnsi" w:cstheme="minorHAnsi"/>
          <w:highlight w:val="green"/>
          <w:u w:val="single"/>
        </w:rPr>
        <w:t>is extinction</w:t>
      </w:r>
      <w:r w:rsidRPr="001A1145">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sidRPr="001A1145">
        <w:rPr>
          <w:rFonts w:asciiTheme="minorHAnsi" w:eastAsia="Calibri" w:hAnsiTheme="minorHAnsi" w:cstheme="minorHAnsi"/>
          <w:u w:val="single"/>
        </w:rPr>
        <w:t>We fit well on the Earth because we have evolved over millions of years to become creatures that are both adapted to live here and to like living here</w:t>
      </w:r>
      <w:r w:rsidRPr="001A1145">
        <w:rPr>
          <w:rFonts w:asciiTheme="minorHAnsi" w:eastAsia="Calibri" w:hAnsiTheme="minorHAnsi" w:cstheme="minorHAnsi"/>
          <w:sz w:val="12"/>
        </w:rPr>
        <w:t xml:space="preserve">. It is truer to say that we are perfect for the Earth than the reverse. In fact, </w:t>
      </w:r>
      <w:r w:rsidRPr="001A1145">
        <w:rPr>
          <w:rFonts w:asciiTheme="minorHAnsi" w:eastAsia="Calibri" w:hAnsiTheme="minorHAnsi" w:cstheme="minorHAnsi"/>
          <w:u w:val="single"/>
        </w:rPr>
        <w:t>the Earth is not such a commodious place.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is subject to periodic calamities</w:t>
      </w:r>
      <w:r w:rsidRPr="001A1145">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sidRPr="001A1145">
        <w:rPr>
          <w:rFonts w:asciiTheme="minorHAnsi" w:eastAsia="Calibri" w:hAnsiTheme="minorHAnsi" w:cstheme="minorHAnsi"/>
          <w:u w:val="single"/>
        </w:rPr>
        <w:t>Viewed from the perspective of</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deep time,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starts to look more like a death trap, bedeviled by regular mass extinctions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 xml:space="preserve">things are </w:t>
      </w:r>
      <w:proofErr w:type="gramStart"/>
      <w:r w:rsidRPr="001A1145">
        <w:rPr>
          <w:rFonts w:asciiTheme="minorHAnsi" w:eastAsia="Calibri" w:hAnsiTheme="minorHAnsi" w:cstheme="minorHAnsi"/>
          <w:b/>
          <w:iCs/>
          <w:u w:val="single"/>
        </w:rPr>
        <w:t>actually quite</w:t>
      </w:r>
      <w:proofErr w:type="gramEnd"/>
      <w:r w:rsidRPr="001A1145">
        <w:rPr>
          <w:rFonts w:asciiTheme="minorHAnsi" w:eastAsia="Calibri" w:hAnsiTheme="minorHAnsi" w:cstheme="minorHAnsi"/>
          <w:b/>
          <w:iCs/>
          <w:u w:val="single"/>
        </w:rPr>
        <w:t xml:space="preserve"> a bit worse</w:t>
      </w:r>
      <w:r w:rsidRPr="001A1145">
        <w:rPr>
          <w:rFonts w:asciiTheme="minorHAnsi" w:eastAsia="Calibri" w:hAnsiTheme="minorHAnsi" w:cstheme="minorHAnsi"/>
          <w:sz w:val="12"/>
        </w:rPr>
        <w:t xml:space="preserve">. Although </w:t>
      </w:r>
      <w:r w:rsidRPr="001A1145">
        <w:rPr>
          <w:rFonts w:asciiTheme="minorHAnsi" w:eastAsia="Calibri" w:hAnsiTheme="minorHAnsi" w:cstheme="minorHAnsi"/>
          <w:u w:val="single"/>
        </w:rPr>
        <w:t xml:space="preserve">there are many potentially bad things that might happen to </w:t>
      </w:r>
      <w:proofErr w:type="gramStart"/>
      <w:r w:rsidRPr="001A1145">
        <w:rPr>
          <w:rFonts w:asciiTheme="minorHAnsi" w:eastAsia="Calibri" w:hAnsiTheme="minorHAnsi" w:cstheme="minorHAnsi"/>
          <w:u w:val="single"/>
        </w:rPr>
        <w:t>the human race</w:t>
      </w:r>
      <w:proofErr w:type="gramEnd"/>
      <w:r w:rsidRPr="001A1145">
        <w:rPr>
          <w:rFonts w:asciiTheme="minorHAnsi" w:eastAsia="Calibri" w:hAnsiTheme="minorHAnsi" w:cstheme="minorHAnsi"/>
          <w:u w:val="single"/>
        </w:rPr>
        <w:t xml:space="preserve"> on the Earth from 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many more from unnatural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We have been dancing with nuclear disaster for a long time.</w:t>
      </w:r>
      <w:r w:rsidRPr="001A1145">
        <w:rPr>
          <w:rFonts w:asciiTheme="minorHAnsi" w:eastAsia="Calibri" w:hAnsiTheme="minorHAnsi" w:cstheme="minorHAnsi"/>
          <w:sz w:val="12"/>
        </w:rPr>
        <w:t xml:space="preserve"> An apocalyptic atomic war is not inevitable, but it is possible. </w:t>
      </w:r>
      <w:r w:rsidRPr="001A1145">
        <w:rPr>
          <w:rFonts w:asciiTheme="minorHAnsi" w:eastAsia="Calibri" w:hAnsiTheme="minorHAnsi" w:cstheme="minorHAnsi"/>
          <w:u w:val="single"/>
        </w:rPr>
        <w:t>Add to this scenario</w:t>
      </w:r>
      <w:r w:rsidRPr="001A1145">
        <w:rPr>
          <w:rFonts w:asciiTheme="minorHAnsi" w:eastAsia="Calibri" w:hAnsiTheme="minorHAnsi" w:cstheme="minorHAnsi"/>
          <w:sz w:val="12"/>
        </w:rPr>
        <w:t xml:space="preserve"> the </w:t>
      </w:r>
      <w:r w:rsidRPr="001A1145">
        <w:rPr>
          <w:rFonts w:asciiTheme="minorHAnsi" w:eastAsia="Calibri" w:hAnsiTheme="minorHAnsi" w:cstheme="minorHAnsi"/>
          <w:b/>
          <w:iCs/>
          <w:u w:val="single"/>
        </w:rPr>
        <w:t>genetically engineered killer virus</w:t>
      </w:r>
      <w:r w:rsidRPr="001A1145">
        <w:rPr>
          <w:rFonts w:asciiTheme="minorHAnsi" w:eastAsia="Calibri" w:hAnsiTheme="minorHAnsi" w:cstheme="minorHAnsi"/>
          <w:sz w:val="12"/>
        </w:rPr>
        <w:t>, “</w:t>
      </w:r>
      <w:r w:rsidRPr="001A1145">
        <w:rPr>
          <w:rFonts w:asciiTheme="minorHAnsi" w:eastAsia="Calibri" w:hAnsiTheme="minorHAnsi" w:cstheme="minorHAnsi"/>
          <w:b/>
          <w:iCs/>
          <w:u w:val="single"/>
        </w:rPr>
        <w:t>gray goo</w:t>
      </w:r>
      <w:r w:rsidRPr="001A1145">
        <w:rPr>
          <w:rFonts w:asciiTheme="minorHAnsi" w:eastAsia="Calibri" w:hAnsiTheme="minorHAnsi" w:cstheme="minorHAnsi"/>
          <w:sz w:val="12"/>
        </w:rPr>
        <w:t xml:space="preserve">,” a </w:t>
      </w:r>
      <w:r w:rsidRPr="001A1145">
        <w:rPr>
          <w:rFonts w:asciiTheme="minorHAnsi" w:eastAsia="Calibri" w:hAnsiTheme="minorHAnsi" w:cstheme="minorHAnsi"/>
          <w:b/>
          <w:iCs/>
          <w:u w:val="single"/>
        </w:rPr>
        <w:t>robot revolt</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 xml:space="preserve">and other horrors </w:t>
      </w:r>
      <w:proofErr w:type="gramStart"/>
      <w:r w:rsidRPr="001A1145">
        <w:rPr>
          <w:rFonts w:asciiTheme="minorHAnsi" w:eastAsia="Calibri" w:hAnsiTheme="minorHAnsi" w:cstheme="minorHAnsi"/>
          <w:b/>
          <w:iCs/>
          <w:u w:val="single"/>
        </w:rPr>
        <w:t>as yet</w:t>
      </w:r>
      <w:proofErr w:type="gramEnd"/>
      <w:r w:rsidRPr="001A1145">
        <w:rPr>
          <w:rFonts w:asciiTheme="minorHAnsi" w:eastAsia="Calibri" w:hAnsiTheme="minorHAnsi" w:cstheme="minorHAnsi"/>
          <w:b/>
          <w:iCs/>
          <w:u w:val="single"/>
        </w:rPr>
        <w:t xml:space="preserve"> undreamt</w:t>
      </w:r>
      <w:r w:rsidRPr="001A1145">
        <w:rPr>
          <w:rFonts w:asciiTheme="minorHAnsi" w:eastAsia="Calibri" w:hAnsiTheme="minorHAnsi" w:cstheme="minorHAnsi"/>
          <w:sz w:val="12"/>
        </w:rPr>
        <w:t xml:space="preserve">, and </w:t>
      </w:r>
      <w:r w:rsidRPr="001A1145">
        <w:rPr>
          <w:rFonts w:asciiTheme="minorHAnsi" w:eastAsia="Calibri" w:hAnsiTheme="minorHAnsi" w:cstheme="minorHAnsi"/>
          <w:u w:val="single"/>
        </w:rPr>
        <w:t>the odds against human survival get longer</w:t>
      </w:r>
      <w:r w:rsidRPr="001A1145">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sidRPr="001A1145">
        <w:rPr>
          <w:rFonts w:asciiTheme="minorHAnsi" w:eastAsia="Calibri" w:hAnsiTheme="minorHAnsi" w:cstheme="minorHAnsi"/>
          <w:b/>
          <w:bCs/>
          <w:u w:val="single"/>
        </w:rPr>
        <w:t>Not</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so</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the rich can escape</w:t>
      </w:r>
      <w:r w:rsidRPr="001A1145">
        <w:rPr>
          <w:rFonts w:asciiTheme="minorHAnsi" w:eastAsia="Calibri" w:hAnsiTheme="minorHAnsi" w:cstheme="minorHAnsi"/>
          <w:u w:val="single"/>
        </w:rPr>
        <w:t xml:space="preserve"> to an Elysium</w:t>
      </w:r>
      <w:r w:rsidRPr="001A1145">
        <w:rPr>
          <w:rFonts w:asciiTheme="minorHAnsi" w:eastAsia="Calibri" w:hAnsiTheme="minorHAnsi" w:cstheme="minorHAnsi"/>
          <w:sz w:val="12"/>
        </w:rPr>
        <w:t xml:space="preserve"> in the sky, or so we can all leave behind a polluted and overheated Earth, </w:t>
      </w:r>
      <w:r w:rsidRPr="001A1145">
        <w:rPr>
          <w:rFonts w:asciiTheme="minorHAnsi" w:eastAsia="Calibri" w:hAnsiTheme="minorHAnsi" w:cstheme="minorHAnsi"/>
          <w:b/>
          <w:bCs/>
          <w:u w:val="single"/>
        </w:rPr>
        <w:t>but</w:t>
      </w:r>
      <w:r w:rsidRPr="001A1145">
        <w:rPr>
          <w:rFonts w:asciiTheme="minorHAnsi" w:eastAsia="Calibri" w:hAnsiTheme="minorHAnsi" w:cstheme="minorHAnsi"/>
          <w:u w:val="single"/>
        </w:rPr>
        <w:t xml:space="preserve"> simply </w:t>
      </w:r>
      <w:r w:rsidRPr="001A1145">
        <w:rPr>
          <w:rFonts w:asciiTheme="minorHAnsi" w:eastAsia="Calibri" w:hAnsiTheme="minorHAnsi" w:cstheme="minorHAnsi"/>
          <w:b/>
          <w:bCs/>
          <w:u w:val="single"/>
        </w:rPr>
        <w:t xml:space="preserve">so that the </w:t>
      </w:r>
      <w:r w:rsidRPr="006B5371">
        <w:rPr>
          <w:rFonts w:asciiTheme="minorHAnsi" w:eastAsia="Calibri" w:hAnsiTheme="minorHAnsi" w:cstheme="minorHAnsi"/>
          <w:b/>
          <w:bCs/>
          <w:highlight w:val="green"/>
          <w:u w:val="single"/>
        </w:rPr>
        <w:t>human</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specie</w:t>
      </w:r>
      <w:r w:rsidRPr="006B5371">
        <w:rPr>
          <w:rFonts w:asciiTheme="minorHAnsi" w:eastAsia="Calibri" w:hAnsiTheme="minorHAnsi" w:cstheme="minorHAnsi"/>
          <w:b/>
          <w:bCs/>
          <w:highlight w:val="green"/>
          <w:u w:val="single"/>
        </w:rPr>
        <w:t>s</w:t>
      </w:r>
      <w:r w:rsidRPr="001A1145">
        <w:rPr>
          <w:rFonts w:asciiTheme="minorHAnsi" w:eastAsia="Calibri" w:hAnsiTheme="minorHAnsi" w:cstheme="minorHAnsi"/>
          <w:u w:val="single"/>
        </w:rPr>
        <w:t xml:space="preserve"> and human culture has a chance at </w:t>
      </w:r>
      <w:r w:rsidRPr="006B5371">
        <w:rPr>
          <w:rFonts w:asciiTheme="minorHAnsi" w:eastAsia="Calibri" w:hAnsiTheme="minorHAnsi" w:cstheme="minorHAnsi"/>
          <w:highlight w:val="green"/>
          <w:u w:val="single"/>
        </w:rPr>
        <w:t>surviv</w:t>
      </w:r>
      <w:r w:rsidRPr="001A1145">
        <w:rPr>
          <w:rFonts w:asciiTheme="minorHAnsi" w:eastAsia="Calibri" w:hAnsiTheme="minorHAnsi" w:cstheme="minorHAnsi"/>
          <w:u w:val="single"/>
        </w:rPr>
        <w:t>ing</w:t>
      </w:r>
      <w:r w:rsidRPr="001A1145">
        <w:rPr>
          <w:rFonts w:asciiTheme="minorHAnsi" w:eastAsia="Calibri" w:hAnsiTheme="minorHAnsi" w:cstheme="minorHAnsi"/>
          <w:sz w:val="12"/>
        </w:rPr>
        <w:t xml:space="preserve"> and flourishing </w:t>
      </w:r>
      <w:r w:rsidRPr="006B5371">
        <w:rPr>
          <w:rFonts w:asciiTheme="minorHAnsi" w:eastAsia="Calibri" w:hAnsiTheme="minorHAnsi" w:cstheme="minorHAnsi"/>
          <w:b/>
          <w:iCs/>
          <w:highlight w:val="green"/>
          <w:u w:val="single"/>
        </w:rPr>
        <w:t>in the long term</w:t>
      </w:r>
      <w:r w:rsidRPr="001A1145">
        <w:rPr>
          <w:rFonts w:asciiTheme="minorHAnsi" w:eastAsia="Calibri" w:hAnsiTheme="minorHAnsi" w:cstheme="minorHAnsi"/>
          <w:b/>
          <w:iCs/>
          <w:u w:val="single"/>
        </w:rPr>
        <w:t xml:space="preserve">. </w:t>
      </w:r>
      <w:r w:rsidRPr="001A1145">
        <w:rPr>
          <w:rFonts w:asciiTheme="minorHAnsi" w:eastAsia="Calibri" w:hAnsiTheme="minorHAnsi" w:cstheme="minorHAnsi"/>
          <w:sz w:val="12"/>
        </w:rPr>
        <w:t xml:space="preserve">The Tellers believe that sustainability on the Earth has no relationship to what we do in space, but </w:t>
      </w:r>
      <w:r w:rsidRPr="006B5371">
        <w:rPr>
          <w:rFonts w:asciiTheme="minorHAnsi" w:eastAsia="Calibri" w:hAnsiTheme="minorHAnsi" w:cstheme="minorHAnsi"/>
          <w:highlight w:val="green"/>
          <w:u w:val="single"/>
        </w:rPr>
        <w:t>the same tech</w:t>
      </w:r>
      <w:r w:rsidRPr="001A1145">
        <w:rPr>
          <w:rFonts w:asciiTheme="minorHAnsi" w:eastAsia="Calibri" w:hAnsiTheme="minorHAnsi" w:cstheme="minorHAnsi"/>
          <w:u w:val="single"/>
        </w:rPr>
        <w:t xml:space="preserve">nologies </w:t>
      </w:r>
      <w:r w:rsidRPr="006B5371">
        <w:rPr>
          <w:rFonts w:asciiTheme="minorHAnsi" w:eastAsia="Calibri" w:hAnsiTheme="minorHAnsi" w:cstheme="minorHAnsi"/>
          <w:highlight w:val="green"/>
          <w:u w:val="single"/>
        </w:rPr>
        <w:t>that enable</w:t>
      </w:r>
      <w:r w:rsidRPr="001A1145">
        <w:rPr>
          <w:rFonts w:asciiTheme="minorHAnsi" w:eastAsia="Calibri" w:hAnsiTheme="minorHAnsi" w:cstheme="minorHAnsi"/>
          <w:u w:val="single"/>
        </w:rPr>
        <w:t xml:space="preserve"> deep </w:t>
      </w:r>
      <w:r w:rsidRPr="006B5371">
        <w:rPr>
          <w:rFonts w:asciiTheme="minorHAnsi" w:eastAsia="Calibri" w:hAnsiTheme="minorHAnsi" w:cstheme="minorHAnsi"/>
          <w:highlight w:val="green"/>
          <w:u w:val="single"/>
        </w:rPr>
        <w:t>space settlement will</w:t>
      </w:r>
      <w:r w:rsidRPr="001A1145">
        <w:rPr>
          <w:rFonts w:asciiTheme="minorHAnsi" w:eastAsia="Calibri" w:hAnsiTheme="minorHAnsi" w:cstheme="minorHAnsi"/>
          <w:u w:val="single"/>
        </w:rPr>
        <w:t xml:space="preserve"> have a profound </w:t>
      </w:r>
      <w:r w:rsidRPr="006B5371">
        <w:rPr>
          <w:rFonts w:asciiTheme="minorHAnsi" w:eastAsia="Calibri" w:hAnsiTheme="minorHAnsi" w:cstheme="minorHAnsi"/>
          <w:highlight w:val="green"/>
          <w:u w:val="single"/>
        </w:rPr>
        <w:t>impact</w:t>
      </w:r>
      <w:r w:rsidRPr="001A1145">
        <w:rPr>
          <w:rFonts w:asciiTheme="minorHAnsi" w:eastAsia="Calibri" w:hAnsiTheme="minorHAnsi" w:cstheme="minorHAnsi"/>
          <w:u w:val="single"/>
        </w:rPr>
        <w:t xml:space="preserve"> on </w:t>
      </w:r>
      <w:r w:rsidRPr="006B5371">
        <w:rPr>
          <w:rFonts w:asciiTheme="minorHAnsi" w:eastAsia="Calibri" w:hAnsiTheme="minorHAnsi" w:cstheme="minorHAnsi"/>
          <w:highlight w:val="green"/>
          <w:u w:val="single"/>
        </w:rPr>
        <w:t>terrestrial sustainability</w:t>
      </w:r>
      <w:r w:rsidRPr="001A1145">
        <w:rPr>
          <w:rFonts w:asciiTheme="minorHAnsi" w:eastAsia="Calibri" w:hAnsiTheme="minorHAnsi" w:cstheme="minorHAnsi"/>
          <w:sz w:val="12"/>
        </w:rPr>
        <w:t xml:space="preserve">. The Tellers write, “We haven’t even colonized the </w:t>
      </w:r>
      <w:proofErr w:type="gramStart"/>
      <w:r w:rsidRPr="001A1145">
        <w:rPr>
          <w:rFonts w:asciiTheme="minorHAnsi" w:eastAsia="Calibri" w:hAnsiTheme="minorHAnsi" w:cstheme="minorHAnsi"/>
          <w:sz w:val="12"/>
        </w:rPr>
        <w:t>Sahara desert</w:t>
      </w:r>
      <w:proofErr w:type="gramEnd"/>
      <w:r w:rsidRPr="001A1145">
        <w:rPr>
          <w:rFonts w:asciiTheme="minorHAnsi" w:eastAsia="Calibri" w:hAnsiTheme="minorHAnsi" w:cstheme="minorHAnsi"/>
          <w:sz w:val="12"/>
        </w:rPr>
        <w:t>, the bottom of the oceans… because it makes no economic sense.” This may be true, but</w:t>
      </w:r>
      <w:r w:rsidRPr="001A1145">
        <w:rPr>
          <w:rFonts w:asciiTheme="minorHAnsi" w:eastAsia="Calibri" w:hAnsiTheme="minorHAnsi" w:cstheme="minorHAnsi"/>
          <w:u w:val="single"/>
        </w:rPr>
        <w:t xml:space="preserve"> it</w:t>
      </w:r>
      <w:r w:rsidRPr="001A1145">
        <w:rPr>
          <w:rFonts w:asciiTheme="minorHAnsi" w:eastAsia="Calibri" w:hAnsiTheme="minorHAnsi" w:cstheme="minorHAnsi"/>
          <w:sz w:val="12"/>
        </w:rPr>
        <w:t xml:space="preserve"> also </w:t>
      </w:r>
      <w:r w:rsidRPr="001A1145">
        <w:rPr>
          <w:rFonts w:asciiTheme="minorHAnsi" w:eastAsia="Calibri" w:hAnsiTheme="minorHAnsi" w:cstheme="minorHAnsi"/>
          <w:u w:val="single"/>
        </w:rPr>
        <w:t xml:space="preserve">makes no sense to settle the </w:t>
      </w:r>
      <w:proofErr w:type="gramStart"/>
      <w:r w:rsidRPr="001A1145">
        <w:rPr>
          <w:rFonts w:asciiTheme="minorHAnsi" w:eastAsia="Calibri" w:hAnsiTheme="minorHAnsi" w:cstheme="minorHAnsi"/>
          <w:u w:val="single"/>
        </w:rPr>
        <w:t xml:space="preserve">Sahara </w:t>
      </w:r>
      <w:r w:rsidRPr="001A1145">
        <w:rPr>
          <w:rFonts w:asciiTheme="minorHAnsi" w:eastAsia="Calibri" w:hAnsiTheme="minorHAnsi" w:cstheme="minorHAnsi"/>
          <w:sz w:val="12"/>
        </w:rPr>
        <w:t>desert</w:t>
      </w:r>
      <w:proofErr w:type="gramEnd"/>
      <w:r w:rsidRPr="001A1145">
        <w:rPr>
          <w:rFonts w:asciiTheme="minorHAnsi" w:eastAsia="Calibri" w:hAnsiTheme="minorHAnsi" w:cstheme="minorHAnsi"/>
          <w:sz w:val="12"/>
        </w:rPr>
        <w:t xml:space="preserve">, the bottom of the </w:t>
      </w:r>
      <w:r w:rsidRPr="001A1145">
        <w:rPr>
          <w:rFonts w:asciiTheme="minorHAnsi" w:eastAsia="Calibri" w:hAnsiTheme="minorHAnsi" w:cstheme="minorHAnsi"/>
          <w:u w:val="single"/>
        </w:rPr>
        <w:t>oceans, or Antarctica</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since </w:t>
      </w:r>
      <w:r w:rsidRPr="001A1145">
        <w:rPr>
          <w:rFonts w:asciiTheme="minorHAnsi" w:eastAsia="Calibri" w:hAnsiTheme="minorHAnsi" w:cstheme="minorHAnsi"/>
          <w:sz w:val="12"/>
        </w:rPr>
        <w:t xml:space="preserve">these locations are on the Earth, and </w:t>
      </w:r>
      <w:r w:rsidRPr="001A1145">
        <w:rPr>
          <w:rFonts w:asciiTheme="minorHAnsi" w:eastAsia="Calibri" w:hAnsiTheme="minorHAnsi" w:cstheme="minorHAnsi"/>
          <w:b/>
          <w:iCs/>
          <w:u w:val="single"/>
        </w:rPr>
        <w:t xml:space="preserve">humans living there will not increase the probability of species survival. </w:t>
      </w:r>
      <w:r w:rsidRPr="001A1145">
        <w:rPr>
          <w:rFonts w:asciiTheme="minorHAnsi" w:eastAsia="Calibri" w:hAnsiTheme="minorHAnsi" w:cstheme="minorHAnsi"/>
          <w:sz w:val="12"/>
        </w:rPr>
        <w:t xml:space="preserve">Near-Earth free space settlements and lunar bases are just </w:t>
      </w:r>
      <w:proofErr w:type="gramStart"/>
      <w:r w:rsidRPr="001A1145">
        <w:rPr>
          <w:rFonts w:asciiTheme="minorHAnsi" w:eastAsia="Calibri" w:hAnsiTheme="minorHAnsi" w:cstheme="minorHAnsi"/>
          <w:sz w:val="12"/>
        </w:rPr>
        <w:t>stepping stones</w:t>
      </w:r>
      <w:proofErr w:type="gramEnd"/>
      <w:r w:rsidRPr="001A1145">
        <w:rPr>
          <w:rFonts w:asciiTheme="minorHAnsi" w:eastAsia="Calibri" w:hAnsiTheme="minorHAnsi" w:cstheme="minorHAnsi"/>
          <w:sz w:val="12"/>
        </w:rPr>
        <w:t xml:space="preserve"> to ones much further out that are quarantined from Earth by millions of kilometers of vacuum. Once the motivation of species survival is put front and center, it becomes clear that </w:t>
      </w:r>
      <w:r w:rsidRPr="001A1145">
        <w:rPr>
          <w:rFonts w:asciiTheme="minorHAnsi" w:eastAsia="Calibri" w:hAnsiTheme="minorHAnsi" w:cstheme="minorHAnsi"/>
          <w:u w:val="single"/>
        </w:rPr>
        <w:t>a settlement in low Earth orbit,</w:t>
      </w:r>
      <w:r w:rsidRPr="001A1145">
        <w:rPr>
          <w:rFonts w:asciiTheme="minorHAnsi" w:eastAsia="Calibri" w:hAnsiTheme="minorHAnsi" w:cstheme="minorHAnsi"/>
          <w:sz w:val="12"/>
        </w:rPr>
        <w:t xml:space="preserve"> on the Moon, at L5, or on the Martian surface </w:t>
      </w:r>
      <w:r w:rsidRPr="001A1145">
        <w:rPr>
          <w:rFonts w:asciiTheme="minorHAnsi" w:eastAsia="Calibri" w:hAnsiTheme="minorHAnsi" w:cstheme="minorHAnsi"/>
          <w:b/>
          <w:iCs/>
          <w:u w:val="single"/>
        </w:rPr>
        <w:t>is not nearly sufficient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sidRPr="001A1145">
        <w:rPr>
          <w:rFonts w:asciiTheme="minorHAnsi" w:eastAsia="Calibri" w:hAnsiTheme="minorHAnsi" w:cstheme="minorHAnsi"/>
          <w:sz w:val="12"/>
        </w:rPr>
        <w:t xml:space="preserve">proper. This vision is not a small thing. </w:t>
      </w:r>
      <w:r w:rsidRPr="001A1145">
        <w:rPr>
          <w:rFonts w:asciiTheme="minorHAnsi" w:eastAsia="Calibri" w:hAnsiTheme="minorHAnsi" w:cstheme="minorHAnsi"/>
          <w:u w:val="single"/>
        </w:rPr>
        <w:t>It will be the work of many generations</w:t>
      </w:r>
      <w:r w:rsidRPr="001A1145">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1A1145">
        <w:rPr>
          <w:rFonts w:asciiTheme="minorHAnsi" w:eastAsia="Calibri" w:hAnsiTheme="minorHAnsi" w:cstheme="minorHAnsi"/>
          <w:u w:val="single"/>
        </w:rPr>
        <w:t>Space settlements, of necessity, push the limits of food production per square meter and per liter of wate</w:t>
      </w:r>
      <w:r w:rsidRPr="001A1145">
        <w:rPr>
          <w:rFonts w:asciiTheme="minorHAnsi" w:eastAsia="Calibri" w:hAnsiTheme="minorHAnsi" w:cstheme="minorHAnsi"/>
          <w:sz w:val="12"/>
        </w:rPr>
        <w:t xml:space="preserve">r. Space settlement </w:t>
      </w:r>
      <w:r w:rsidRPr="001A1145">
        <w:rPr>
          <w:rFonts w:asciiTheme="minorHAnsi" w:eastAsia="Calibri" w:hAnsiTheme="minorHAnsi" w:cstheme="minorHAnsi"/>
          <w:b/>
          <w:iCs/>
          <w:u w:val="single"/>
        </w:rPr>
        <w:t>agricultural methods can also be applied to growing food in parched California or in vertical farms in crowded urban areas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Space settlements require humans and technology to co-exist in </w:t>
      </w:r>
      <w:proofErr w:type="gramStart"/>
      <w:r w:rsidRPr="001A1145">
        <w:rPr>
          <w:rFonts w:asciiTheme="minorHAnsi" w:eastAsia="Calibri" w:hAnsiTheme="minorHAnsi" w:cstheme="minorHAnsi"/>
          <w:u w:val="single"/>
        </w:rPr>
        <w:t>close proximit</w:t>
      </w:r>
      <w:r w:rsidRPr="001A1145">
        <w:rPr>
          <w:rFonts w:asciiTheme="minorHAnsi" w:eastAsia="Calibri" w:hAnsiTheme="minorHAnsi" w:cstheme="minorHAnsi"/>
          <w:sz w:val="12"/>
        </w:rPr>
        <w:t>y</w:t>
      </w:r>
      <w:proofErr w:type="gramEnd"/>
      <w:r w:rsidRPr="001A1145">
        <w:rPr>
          <w:rFonts w:asciiTheme="minorHAnsi" w:eastAsia="Calibri" w:hAnsiTheme="minorHAnsi" w:cstheme="minorHAnsi"/>
          <w:sz w:val="12"/>
        </w:rPr>
        <w:t xml:space="preserve">. This implies </w:t>
      </w:r>
      <w:r w:rsidRPr="001A1145">
        <w:rPr>
          <w:rFonts w:asciiTheme="minorHAnsi" w:eastAsia="Calibri" w:hAnsiTheme="minorHAnsi" w:cstheme="minorHAnsi"/>
          <w:b/>
          <w:iCs/>
          <w:u w:val="single"/>
        </w:rPr>
        <w:t>an absolute minimization of pollution</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sustained recycling of all waste</w:t>
      </w:r>
      <w:r w:rsidRPr="001A1145">
        <w:rPr>
          <w:rFonts w:asciiTheme="minorHAnsi" w:eastAsia="Calibri" w:hAnsiTheme="minorHAnsi" w:cstheme="minorHAnsi"/>
          <w:sz w:val="12"/>
        </w:rPr>
        <w:t xml:space="preserve">. Such </w:t>
      </w:r>
      <w:r w:rsidRPr="001A1145">
        <w:rPr>
          <w:rFonts w:asciiTheme="minorHAnsi" w:eastAsia="Calibri" w:hAnsiTheme="minorHAnsi" w:cstheme="minorHAnsi"/>
          <w:u w:val="single"/>
        </w:rPr>
        <w:t>technologies seem highly applicable to sustainability on Earth as well</w:t>
      </w:r>
      <w:r w:rsidRPr="001A1145">
        <w:rPr>
          <w:rFonts w:asciiTheme="minorHAnsi" w:eastAsia="Calibri" w:hAnsiTheme="minorHAnsi" w:cstheme="minorHAnsi"/>
          <w:sz w:val="12"/>
        </w:rPr>
        <w:t>. We will need to provide the best possible medical care for remote space settlements, which will be far from hospitals on Earth. The technologies that make such medicine effective</w:t>
      </w:r>
      <w:proofErr w:type="gramStart"/>
      <w:r w:rsidRPr="001A1145">
        <w:rPr>
          <w:rFonts w:asciiTheme="minorHAnsi" w:eastAsia="Calibri" w:hAnsiTheme="minorHAnsi" w:cstheme="minorHAnsi"/>
          <w:sz w:val="12"/>
        </w:rPr>
        <w:t>—“</w:t>
      </w:r>
      <w:proofErr w:type="gramEnd"/>
      <w:r w:rsidRPr="001A1145">
        <w:rPr>
          <w:rFonts w:asciiTheme="minorHAnsi" w:eastAsia="Calibri" w:hAnsiTheme="minorHAnsi" w:cstheme="minorHAnsi"/>
          <w:sz w:val="12"/>
        </w:rPr>
        <w:t xml:space="preserve">tricorders”, </w:t>
      </w:r>
      <w:r w:rsidRPr="006B5371">
        <w:rPr>
          <w:rFonts w:asciiTheme="minorHAnsi" w:eastAsia="Calibri" w:hAnsiTheme="minorHAnsi" w:cstheme="minorHAnsi"/>
          <w:b/>
          <w:iCs/>
          <w:highlight w:val="green"/>
          <w:u w:val="single"/>
        </w:rPr>
        <w:t>telemedicine</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and so on—</w:t>
      </w:r>
      <w:r w:rsidRPr="006B5371">
        <w:rPr>
          <w:rFonts w:asciiTheme="minorHAnsi" w:eastAsia="Calibri" w:hAnsiTheme="minorHAnsi" w:cstheme="minorHAnsi"/>
          <w:highlight w:val="green"/>
          <w:u w:val="single"/>
        </w:rPr>
        <w:t>can</w:t>
      </w:r>
      <w:r w:rsidRPr="001A1145">
        <w:rPr>
          <w:rFonts w:asciiTheme="minorHAnsi" w:eastAsia="Calibri" w:hAnsiTheme="minorHAnsi" w:cstheme="minorHAnsi"/>
          <w:u w:val="single"/>
        </w:rPr>
        <w:t xml:space="preserve"> also </w:t>
      </w:r>
      <w:r w:rsidRPr="006B5371">
        <w:rPr>
          <w:rFonts w:asciiTheme="minorHAnsi" w:eastAsia="Calibri" w:hAnsiTheme="minorHAnsi" w:cstheme="minorHAnsi"/>
          <w:highlight w:val="green"/>
          <w:u w:val="single"/>
        </w:rPr>
        <w:t>bring medical care to</w:t>
      </w:r>
      <w:r w:rsidRPr="001A1145">
        <w:rPr>
          <w:rFonts w:asciiTheme="minorHAnsi" w:eastAsia="Calibri" w:hAnsiTheme="minorHAnsi" w:cstheme="minorHAnsi"/>
          <w:u w:val="single"/>
        </w:rPr>
        <w:t xml:space="preserve"> underdeveloped and </w:t>
      </w:r>
      <w:r w:rsidRPr="006B5371">
        <w:rPr>
          <w:rFonts w:asciiTheme="minorHAnsi" w:eastAsia="Calibri" w:hAnsiTheme="minorHAnsi" w:cstheme="minorHAnsi"/>
          <w:highlight w:val="green"/>
          <w:u w:val="single"/>
        </w:rPr>
        <w:t>underserved areas</w:t>
      </w:r>
      <w:r w:rsidRPr="001A1145">
        <w:rPr>
          <w:rFonts w:asciiTheme="minorHAnsi" w:eastAsia="Calibri" w:hAnsiTheme="minorHAnsi" w:cstheme="minorHAnsi"/>
          <w:u w:val="single"/>
        </w:rPr>
        <w:t xml:space="preserve"> </w:t>
      </w:r>
      <w:r w:rsidRPr="001A1145">
        <w:rPr>
          <w:rFonts w:asciiTheme="minorHAnsi" w:eastAsia="Calibri" w:hAnsiTheme="minorHAnsi" w:cstheme="minorHAnsi"/>
          <w:u w:val="single"/>
        </w:rPr>
        <w:lastRenderedPageBreak/>
        <w:t xml:space="preserve">of the Earth. </w:t>
      </w:r>
      <w:r w:rsidRPr="001A1145">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1A1145">
        <w:rPr>
          <w:rFonts w:asciiTheme="minorHAnsi" w:eastAsia="Calibri" w:hAnsiTheme="minorHAnsi" w:cstheme="minorHAnsi"/>
          <w:sz w:val="12"/>
        </w:rPr>
        <w:t>it is clear that the</w:t>
      </w:r>
      <w:proofErr w:type="gramEnd"/>
      <w:r w:rsidRPr="001A1145">
        <w:rPr>
          <w:rFonts w:asciiTheme="minorHAnsi" w:eastAsia="Calibri" w:hAnsiTheme="minorHAnsi" w:cstheme="minorHAnsi"/>
          <w:sz w:val="12"/>
        </w:rPr>
        <w:t xml:space="preserve"> Tellers will not be going, the </w:t>
      </w:r>
      <w:r w:rsidRPr="001A1145">
        <w:rPr>
          <w:rFonts w:asciiTheme="minorHAnsi" w:eastAsia="Calibri" w:hAnsiTheme="minorHAnsi" w:cstheme="minorHAnsi"/>
          <w:u w:val="single"/>
        </w:rPr>
        <w:t>large numbers who signed up for Mars One’s</w:t>
      </w:r>
      <w:r w:rsidRPr="001A1145">
        <w:rPr>
          <w:rFonts w:asciiTheme="minorHAnsi" w:eastAsia="Calibri" w:hAnsiTheme="minorHAnsi" w:cstheme="minorHAnsi"/>
          <w:sz w:val="12"/>
        </w:rPr>
        <w:t xml:space="preserve"> sketchy settlement </w:t>
      </w:r>
      <w:r w:rsidRPr="001A1145">
        <w:rPr>
          <w:rFonts w:asciiTheme="minorHAnsi" w:eastAsia="Calibri" w:hAnsiTheme="minorHAnsi" w:cstheme="minorHAnsi"/>
          <w:u w:val="single"/>
        </w:rPr>
        <w:t>plans suggest that a lot of people do want to live on Mars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real challenges</w:t>
      </w:r>
      <w:r w:rsidRPr="001A1145">
        <w:rPr>
          <w:rFonts w:asciiTheme="minorHAnsi" w:eastAsia="Calibri" w:hAnsiTheme="minorHAnsi" w:cstheme="minorHAnsi"/>
          <w:sz w:val="12"/>
        </w:rPr>
        <w:t xml:space="preserve"> to constructing space settlements, </w:t>
      </w:r>
      <w:r w:rsidRPr="001A1145">
        <w:rPr>
          <w:rFonts w:asciiTheme="minorHAnsi" w:eastAsia="Calibri" w:hAnsiTheme="minorHAnsi" w:cstheme="minorHAnsi"/>
          <w:u w:val="single"/>
        </w:rPr>
        <w:t>but current Antarctic bases are not true settlements</w:t>
      </w:r>
      <w:r w:rsidRPr="001A1145">
        <w:rPr>
          <w:rFonts w:asciiTheme="minorHAnsi" w:eastAsia="Calibri" w:hAnsiTheme="minorHAnsi" w:cstheme="minorHAnsi"/>
          <w:sz w:val="12"/>
        </w:rPr>
        <w:t xml:space="preserve">. Nobody lives there with their families, </w:t>
      </w:r>
      <w:proofErr w:type="gramStart"/>
      <w:r w:rsidRPr="001A1145">
        <w:rPr>
          <w:rFonts w:asciiTheme="minorHAnsi" w:eastAsia="Calibri" w:hAnsiTheme="minorHAnsi" w:cstheme="minorHAnsi"/>
          <w:sz w:val="12"/>
        </w:rPr>
        <w:t>with the exception of</w:t>
      </w:r>
      <w:proofErr w:type="gramEnd"/>
      <w:r w:rsidRPr="001A1145">
        <w:rPr>
          <w:rFonts w:asciiTheme="minorHAnsi" w:eastAsia="Calibri" w:hAnsiTheme="minorHAnsi" w:cstheme="minorHAnsi"/>
          <w:sz w:val="12"/>
        </w:rPr>
        <w:t xml:space="preserve"> the coastal Esperanza Base, where about ten families routinely winter over. </w:t>
      </w:r>
      <w:r w:rsidRPr="001A1145">
        <w:rPr>
          <w:rFonts w:asciiTheme="minorHAnsi" w:eastAsia="Calibri" w:hAnsiTheme="minorHAnsi" w:cstheme="minorHAnsi"/>
          <w:u w:val="single"/>
        </w:rPr>
        <w:t xml:space="preserve">No real effort is made to create any kind of human environment that is comfortable </w:t>
      </w:r>
      <w:r w:rsidRPr="001A1145">
        <w:rPr>
          <w:rFonts w:asciiTheme="minorHAnsi" w:eastAsia="Calibri" w:hAnsiTheme="minorHAnsi" w:cstheme="minorHAnsi"/>
          <w:sz w:val="12"/>
        </w:rPr>
        <w:t xml:space="preserve">over a long period of time. </w:t>
      </w:r>
      <w:r w:rsidRPr="001A1145">
        <w:rPr>
          <w:rFonts w:asciiTheme="minorHAnsi" w:eastAsia="Calibri" w:hAnsiTheme="minorHAnsi" w:cstheme="minorHAnsi"/>
          <w:u w:val="single"/>
        </w:rPr>
        <w:t>Conditions in Antarctica might be better compared to living in a campground than a self-sustaining settlement.</w:t>
      </w:r>
      <w:r w:rsidRPr="001A1145">
        <w:rPr>
          <w:rFonts w:asciiTheme="minorHAnsi" w:eastAsia="Calibri" w:hAnsiTheme="minorHAnsi" w:cstheme="minorHAnsi"/>
          <w:sz w:val="12"/>
        </w:rPr>
        <w:t xml:space="preserve"> Additionally, </w:t>
      </w:r>
      <w:r w:rsidRPr="001A1145">
        <w:rPr>
          <w:rFonts w:asciiTheme="minorHAnsi" w:eastAsia="Calibri" w:hAnsiTheme="minorHAnsi" w:cstheme="minorHAnsi"/>
          <w:u w:val="single"/>
        </w:rPr>
        <w:t>the current Antarctic Treaty</w:t>
      </w:r>
      <w:r w:rsidRPr="001A1145">
        <w:rPr>
          <w:rFonts w:asciiTheme="minorHAnsi" w:eastAsia="Calibri" w:hAnsiTheme="minorHAnsi" w:cstheme="minorHAnsi"/>
          <w:sz w:val="12"/>
        </w:rPr>
        <w:t xml:space="preserve"> essentially </w:t>
      </w:r>
      <w:r w:rsidRPr="001A1145">
        <w:rPr>
          <w:rFonts w:asciiTheme="minorHAnsi" w:eastAsia="Calibri" w:hAnsiTheme="minorHAnsi" w:cstheme="minorHAnsi"/>
          <w:b/>
          <w:iCs/>
          <w:u w:val="single"/>
        </w:rPr>
        <w:t>prevents any extraction or use of the natural resources</w:t>
      </w:r>
      <w:r w:rsidRPr="001A1145">
        <w:rPr>
          <w:rFonts w:asciiTheme="minorHAnsi" w:eastAsia="Calibri" w:hAnsiTheme="minorHAnsi" w:cstheme="minorHAnsi"/>
          <w:sz w:val="12"/>
        </w:rPr>
        <w:t xml:space="preserve"> found there, thus </w:t>
      </w:r>
      <w:r w:rsidRPr="001A1145">
        <w:rPr>
          <w:rFonts w:asciiTheme="minorHAnsi" w:eastAsia="Calibri" w:hAnsiTheme="minorHAnsi" w:cstheme="minorHAnsi"/>
          <w:u w:val="single"/>
        </w:rPr>
        <w:t>making economically independent settlements infeasible</w:t>
      </w:r>
      <w:r w:rsidRPr="001A1145">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sidRPr="001A1145">
        <w:rPr>
          <w:rFonts w:asciiTheme="minorHAnsi" w:eastAsia="Calibri" w:hAnsiTheme="minorHAnsi" w:cstheme="minorHAnsi"/>
          <w:u w:val="single"/>
        </w:rPr>
        <w:t>Conditions in the early settlements</w:t>
      </w:r>
      <w:r w:rsidRPr="001A1145">
        <w:rPr>
          <w:rFonts w:asciiTheme="minorHAnsi" w:eastAsia="Calibri" w:hAnsiTheme="minorHAnsi" w:cstheme="minorHAnsi"/>
          <w:sz w:val="12"/>
        </w:rPr>
        <w:t xml:space="preserve"> in the New </w:t>
      </w:r>
      <w:r w:rsidRPr="001A1145">
        <w:rPr>
          <w:rFonts w:asciiTheme="minorHAnsi" w:eastAsia="Calibri" w:hAnsiTheme="minorHAnsi" w:cstheme="minorHAnsi"/>
          <w:u w:val="single"/>
        </w:rPr>
        <w:t>World were difficult at best</w:t>
      </w:r>
      <w:r w:rsidRPr="001A1145">
        <w:rPr>
          <w:rFonts w:asciiTheme="minorHAnsi" w:eastAsia="Calibri" w:hAnsiTheme="minorHAnsi" w:cstheme="minorHAnsi"/>
          <w:sz w:val="12"/>
        </w:rPr>
        <w:t xml:space="preserve">, and the casualty rate was high. </w:t>
      </w:r>
      <w:r w:rsidRPr="001A1145">
        <w:rPr>
          <w:rFonts w:asciiTheme="minorHAnsi" w:eastAsia="Calibri" w:hAnsiTheme="minorHAnsi" w:cstheme="minorHAnsi"/>
          <w:u w:val="single"/>
        </w:rPr>
        <w:t>We should expect the same to hold true for early space settlements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Jamestown and Plymouth gave rise to vast cities and a tamed landscape on a scale of hundreds of years.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We now bring to the table technological means that would seem magical to the Jamestown settlers</w:t>
      </w:r>
      <w:r w:rsidRPr="001A1145">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1A1145">
        <w:rPr>
          <w:rFonts w:asciiTheme="minorHAnsi" w:eastAsia="Calibri" w:hAnsiTheme="minorHAnsi" w:cstheme="minorHAnsi"/>
          <w:u w:val="single"/>
        </w:rPr>
        <w:t>Mars may have more of the natural resources a settlement will need than</w:t>
      </w:r>
      <w:r w:rsidRPr="001A1145">
        <w:rPr>
          <w:rFonts w:asciiTheme="minorHAnsi" w:eastAsia="Calibri" w:hAnsiTheme="minorHAnsi" w:cstheme="minorHAnsi"/>
          <w:sz w:val="12"/>
        </w:rPr>
        <w:t xml:space="preserve">, say, </w:t>
      </w:r>
      <w:r w:rsidRPr="001A1145">
        <w:rPr>
          <w:rFonts w:asciiTheme="minorHAnsi" w:eastAsia="Calibri" w:hAnsiTheme="minorHAnsi" w:cstheme="minorHAnsi"/>
          <w:u w:val="single"/>
        </w:rPr>
        <w:t>the Moon</w:t>
      </w:r>
      <w:r w:rsidRPr="001A1145">
        <w:rPr>
          <w:rFonts w:asciiTheme="minorHAnsi" w:eastAsia="Calibri" w:hAnsiTheme="minorHAnsi" w:cstheme="minorHAnsi"/>
          <w:sz w:val="12"/>
        </w:rPr>
        <w:t xml:space="preserve">, it is at the bottom of a </w:t>
      </w:r>
      <w:proofErr w:type="gramStart"/>
      <w:r w:rsidRPr="001A1145">
        <w:rPr>
          <w:rFonts w:asciiTheme="minorHAnsi" w:eastAsia="Calibri" w:hAnsiTheme="minorHAnsi" w:cstheme="minorHAnsi"/>
          <w:sz w:val="12"/>
        </w:rPr>
        <w:t>fairly steep</w:t>
      </w:r>
      <w:proofErr w:type="gramEnd"/>
      <w:r w:rsidRPr="001A1145">
        <w:rPr>
          <w:rFonts w:asciiTheme="minorHAnsi" w:eastAsia="Calibri" w:hAnsiTheme="minorHAnsi" w:cstheme="min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1A1145">
        <w:rPr>
          <w:rFonts w:asciiTheme="minorHAnsi" w:eastAsia="Calibri" w:hAnsiTheme="minorHAnsi" w:cstheme="minorHAnsi"/>
          <w:u w:val="single"/>
        </w:rPr>
        <w:t>The purchase of Alaska from Russia was mocked</w:t>
      </w:r>
      <w:r w:rsidRPr="001A1145">
        <w:rPr>
          <w:rFonts w:asciiTheme="minorHAnsi" w:eastAsia="Calibri" w:hAnsiTheme="minorHAnsi" w:cstheme="minorHAnsi"/>
          <w:sz w:val="12"/>
        </w:rPr>
        <w:t xml:space="preserve"> as “Seward’s icebox” and a “polar bear garden.” </w:t>
      </w:r>
      <w:r w:rsidRPr="001A1145">
        <w:rPr>
          <w:rFonts w:asciiTheme="minorHAnsi" w:eastAsia="Calibri" w:hAnsiTheme="minorHAnsi" w:cstheme="minorHAnsi"/>
          <w:b/>
          <w:iCs/>
          <w:u w:val="single"/>
        </w:rPr>
        <w:t>At the time, the oil and mineral riches of Alaska were undiscovered</w:t>
      </w:r>
      <w:r w:rsidRPr="001A1145">
        <w:rPr>
          <w:rFonts w:asciiTheme="minorHAnsi" w:eastAsia="Calibri" w:hAnsiTheme="minorHAnsi" w:cstheme="minorHAnsi"/>
          <w:sz w:val="12"/>
        </w:rPr>
        <w:t xml:space="preserve"> and undreamt of. </w:t>
      </w:r>
      <w:r w:rsidRPr="001A1145">
        <w:rPr>
          <w:rFonts w:asciiTheme="minorHAnsi" w:eastAsia="Calibri" w:hAnsiTheme="minorHAnsi" w:cstheme="minorHAnsi"/>
          <w:b/>
          <w:iCs/>
          <w:u w:val="single"/>
        </w:rPr>
        <w:t>Space itself teems with valuable resources</w:t>
      </w:r>
      <w:r w:rsidRPr="001A1145">
        <w:rPr>
          <w:rFonts w:asciiTheme="minorHAnsi" w:eastAsia="Calibri" w:hAnsiTheme="minorHAnsi" w:cstheme="minorHAnsi"/>
          <w:sz w:val="12"/>
        </w:rPr>
        <w:t xml:space="preserve">, including continuous and abundant solar energy and mineral wealth on a scale beyond imagination just in the </w:t>
      </w:r>
      <w:proofErr w:type="gramStart"/>
      <w:r w:rsidRPr="001A1145">
        <w:rPr>
          <w:rFonts w:asciiTheme="minorHAnsi" w:eastAsia="Calibri" w:hAnsiTheme="minorHAnsi" w:cstheme="minorHAnsi"/>
          <w:sz w:val="12"/>
        </w:rPr>
        <w:t>near Earth</w:t>
      </w:r>
      <w:proofErr w:type="gramEnd"/>
      <w:r w:rsidRPr="001A1145">
        <w:rPr>
          <w:rFonts w:asciiTheme="minorHAnsi" w:eastAsia="Calibri" w:hAnsiTheme="minorHAnsi" w:cstheme="min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w:t>
      </w:r>
      <w:proofErr w:type="gramStart"/>
      <w:r w:rsidRPr="001A1145">
        <w:rPr>
          <w:rFonts w:asciiTheme="minorHAnsi" w:eastAsia="Calibri" w:hAnsiTheme="minorHAnsi" w:cstheme="minorHAnsi"/>
          <w:sz w:val="12"/>
        </w:rPr>
        <w:t>Page</w:t>
      </w:r>
      <w:proofErr w:type="gramEnd"/>
      <w:r w:rsidRPr="001A1145">
        <w:rPr>
          <w:rFonts w:asciiTheme="minorHAnsi" w:eastAsia="Calibri" w:hAnsiTheme="minorHAnsi" w:cstheme="minorHAnsi"/>
          <w:sz w:val="12"/>
        </w:rPr>
        <w:t xml:space="preserve"> and Eric Schmidt, are investors in the asteroid mining firm Planetary Resources. The Tellers say that “we won’t survive [on Earth] unless we learn to live in a resource neutral way.” This statement assumes that that Earth is a closed system, which it is not. </w:t>
      </w:r>
      <w:r w:rsidRPr="006B5371">
        <w:rPr>
          <w:rFonts w:asciiTheme="minorHAnsi" w:eastAsia="Calibri" w:hAnsiTheme="minorHAnsi" w:cstheme="minorHAnsi"/>
          <w:highlight w:val="green"/>
          <w:u w:val="single"/>
        </w:rPr>
        <w:t>The Earth is flooded</w:t>
      </w:r>
      <w:r w:rsidRPr="001A1145">
        <w:rPr>
          <w:rFonts w:asciiTheme="minorHAnsi" w:eastAsia="Calibri" w:hAnsiTheme="minorHAnsi" w:cstheme="minorHAnsi"/>
          <w:u w:val="single"/>
        </w:rPr>
        <w:t xml:space="preserve"> daily </w:t>
      </w:r>
      <w:r w:rsidRPr="006B5371">
        <w:rPr>
          <w:rFonts w:asciiTheme="minorHAnsi" w:eastAsia="Calibri" w:hAnsiTheme="minorHAnsi" w:cstheme="minorHAnsi"/>
          <w:highlight w:val="green"/>
          <w:u w:val="single"/>
        </w:rPr>
        <w:t>with</w:t>
      </w:r>
      <w:r w:rsidRPr="001A1145">
        <w:rPr>
          <w:rFonts w:asciiTheme="minorHAnsi" w:eastAsia="Calibri" w:hAnsiTheme="minorHAnsi" w:cstheme="minorHAnsi"/>
          <w:u w:val="single"/>
        </w:rPr>
        <w:t xml:space="preserve"> vast amounts of </w:t>
      </w:r>
      <w:r w:rsidRPr="006B5371">
        <w:rPr>
          <w:rFonts w:asciiTheme="minorHAnsi" w:eastAsia="Calibri" w:hAnsiTheme="minorHAnsi" w:cstheme="minorHAnsi"/>
          <w:highlight w:val="green"/>
          <w:u w:val="single"/>
        </w:rPr>
        <w:t>solar energy that</w:t>
      </w:r>
      <w:r w:rsidRPr="001A1145">
        <w:rPr>
          <w:rFonts w:asciiTheme="minorHAnsi" w:eastAsia="Calibri" w:hAnsiTheme="minorHAnsi" w:cstheme="minorHAnsi"/>
          <w:u w:val="single"/>
        </w:rPr>
        <w:t>, if exploited</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could power</w:t>
      </w:r>
      <w:r w:rsidRPr="001A1145">
        <w:rPr>
          <w:rFonts w:asciiTheme="minorHAnsi" w:eastAsia="Calibri" w:hAnsiTheme="minorHAnsi" w:cstheme="minorHAnsi"/>
          <w:u w:val="single"/>
        </w:rPr>
        <w:t xml:space="preserve"> just about </w:t>
      </w:r>
      <w:r w:rsidRPr="006B5371">
        <w:rPr>
          <w:rFonts w:asciiTheme="minorHAnsi" w:eastAsia="Calibri" w:hAnsiTheme="minorHAnsi" w:cstheme="minorHAnsi"/>
          <w:highlight w:val="green"/>
          <w:u w:val="single"/>
        </w:rPr>
        <w:t>any civilization</w:t>
      </w:r>
      <w:r w:rsidRPr="001A1145">
        <w:rPr>
          <w:rFonts w:asciiTheme="minorHAnsi" w:eastAsia="Calibri" w:hAnsiTheme="minorHAnsi" w:cstheme="minorHAnsi"/>
          <w:u w:val="single"/>
        </w:rPr>
        <w:t xml:space="preserve"> we wish to maintain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There is</w:t>
      </w:r>
      <w:r w:rsidRPr="006B5371">
        <w:rPr>
          <w:rFonts w:asciiTheme="minorHAnsi" w:eastAsia="Calibri" w:hAnsiTheme="minorHAnsi" w:cstheme="minorHAnsi"/>
          <w:b/>
          <w:iCs/>
          <w:highlight w:val="green"/>
          <w:u w:val="single"/>
        </w:rPr>
        <w:t xml:space="preserve"> no tech</w:t>
      </w:r>
      <w:r w:rsidRPr="001A1145">
        <w:rPr>
          <w:rFonts w:asciiTheme="minorHAnsi" w:eastAsia="Calibri" w:hAnsiTheme="minorHAnsi" w:cstheme="minorHAnsi"/>
          <w:b/>
          <w:iCs/>
          <w:u w:val="single"/>
        </w:rPr>
        <w:t xml:space="preserve">nical </w:t>
      </w:r>
      <w:r w:rsidRPr="006B5371">
        <w:rPr>
          <w:rFonts w:asciiTheme="minorHAnsi" w:eastAsia="Calibri" w:hAnsiTheme="minorHAnsi" w:cstheme="minorHAnsi"/>
          <w:b/>
          <w:iCs/>
          <w:highlight w:val="green"/>
          <w:u w:val="single"/>
        </w:rPr>
        <w:t>limitation to provid</w:t>
      </w:r>
      <w:r w:rsidRPr="001A1145">
        <w:rPr>
          <w:rFonts w:asciiTheme="minorHAnsi" w:eastAsia="Calibri" w:hAnsiTheme="minorHAnsi" w:cstheme="minorHAnsi"/>
          <w:b/>
          <w:iCs/>
          <w:u w:val="single"/>
        </w:rPr>
        <w:t xml:space="preserve">ing </w:t>
      </w:r>
      <w:r w:rsidRPr="006B5371">
        <w:rPr>
          <w:rFonts w:asciiTheme="minorHAnsi" w:eastAsia="Calibri" w:hAnsiTheme="minorHAnsi" w:cstheme="minorHAnsi"/>
          <w:b/>
          <w:iCs/>
          <w:highlight w:val="green"/>
          <w:u w:val="single"/>
        </w:rPr>
        <w:t>continuous, carbon-free power from space</w:t>
      </w:r>
      <w:r w:rsidRPr="001A1145">
        <w:rPr>
          <w:rFonts w:asciiTheme="minorHAnsi" w:eastAsia="Calibri" w:hAnsiTheme="minorHAnsi" w:cstheme="minorHAnsi"/>
          <w:b/>
          <w:iCs/>
          <w:u w:val="single"/>
        </w:rPr>
        <w:t xml:space="preserve"> solar power satellites beaming power back to the surface of the Earth anywhere it might be needed</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 main opposition to this idea derives from an unwillingness to consider centralized power systems on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ideological grounds</w:t>
      </w:r>
      <w:r w:rsidRPr="001A1145">
        <w:rPr>
          <w:rFonts w:asciiTheme="minorHAnsi" w:eastAsia="Calibri" w:hAnsiTheme="minorHAnsi" w:cstheme="minorHAnsi"/>
          <w:sz w:val="12"/>
        </w:rPr>
        <w:t xml:space="preserve">, combined with the unexpected reality of very cheap natural gas today. </w:t>
      </w:r>
      <w:r w:rsidRPr="001A1145">
        <w:rPr>
          <w:rFonts w:asciiTheme="minorHAnsi" w:eastAsia="Calibri" w:hAnsiTheme="minorHAnsi" w:cstheme="minorHAnsi"/>
          <w:u w:val="single"/>
        </w:rPr>
        <w:t xml:space="preserve">Even the most conservative consideration of near-Earth asteroid resources suggests that </w:t>
      </w:r>
      <w:r w:rsidRPr="001A1145">
        <w:rPr>
          <w:rFonts w:asciiTheme="minorHAnsi" w:eastAsia="Calibri" w:hAnsiTheme="minorHAnsi" w:cstheme="minorHAnsi"/>
          <w:b/>
          <w:iCs/>
          <w:u w:val="single"/>
        </w:rPr>
        <w:t xml:space="preserve">there is no reason to view the Earth as a closed system to which nothing can be added. </w:t>
      </w:r>
      <w:r w:rsidRPr="001A1145">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1A1145">
        <w:rPr>
          <w:rFonts w:asciiTheme="minorHAnsi" w:eastAsia="Calibri" w:hAnsiTheme="minorHAnsi" w:cstheme="minorHAnsi"/>
          <w:u w:val="single"/>
        </w:rPr>
        <w:t>Space settlements must flow out of the development of the economic resources of space if they are to be sustainable in the long term</w:t>
      </w:r>
      <w:r w:rsidRPr="001A1145">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1A1145">
        <w:rPr>
          <w:rFonts w:asciiTheme="minorHAnsi" w:eastAsia="Calibri" w:hAnsiTheme="minorHAnsi" w:cstheme="minorHAnsi"/>
          <w:sz w:val="12"/>
        </w:rPr>
        <w:t>neaby</w:t>
      </w:r>
      <w:proofErr w:type="spellEnd"/>
      <w:r w:rsidRPr="001A1145">
        <w:rPr>
          <w:rFonts w:asciiTheme="minorHAnsi" w:eastAsia="Calibri" w:hAnsiTheme="minorHAnsi" w:cstheme="min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1A1145">
        <w:rPr>
          <w:rFonts w:asciiTheme="minorHAnsi" w:eastAsia="Calibri" w:hAnsiTheme="minorHAnsi" w:cstheme="minorHAnsi"/>
          <w:sz w:val="12"/>
        </w:rPr>
        <w:t>Moon, and</w:t>
      </w:r>
      <w:proofErr w:type="gramEnd"/>
      <w:r w:rsidRPr="001A1145">
        <w:rPr>
          <w:rFonts w:asciiTheme="minorHAnsi" w:eastAsia="Calibri" w:hAnsiTheme="minorHAnsi" w:cstheme="minorHAnsi"/>
          <w:sz w:val="12"/>
        </w:rPr>
        <w:t xml:space="preserve"> investing $900 million in Elon Musk’s SpaceX. Given that corporate Google (now Alphabet) has just made a massive investment in a company founded to settle Mars, the Tellers’ essay sounds a bit like sour grapes. In any case, </w:t>
      </w:r>
      <w:r w:rsidRPr="001A1145">
        <w:rPr>
          <w:rFonts w:asciiTheme="minorHAnsi" w:eastAsia="Calibri" w:hAnsiTheme="minorHAnsi" w:cstheme="minorHAnsi"/>
          <w:u w:val="single"/>
        </w:rPr>
        <w:t>the Tellers are completely wrong</w:t>
      </w:r>
      <w:r w:rsidRPr="001A1145">
        <w:rPr>
          <w:rFonts w:asciiTheme="minorHAnsi" w:eastAsia="Calibri" w:hAnsiTheme="minorHAnsi" w:cstheme="minorHAnsi"/>
          <w:sz w:val="12"/>
        </w:rPr>
        <w:t xml:space="preserve"> in their disregard of the potential economic benefits of space development and the underlying motivation for space settlement.</w:t>
      </w:r>
    </w:p>
    <w:p w14:paraId="148A094F" w14:textId="77777777" w:rsidR="00397586" w:rsidRPr="001A1145" w:rsidRDefault="00397586" w:rsidP="00397586">
      <w:pPr>
        <w:spacing w:line="256" w:lineRule="auto"/>
        <w:rPr>
          <w:rFonts w:asciiTheme="minorHAnsi" w:eastAsia="Calibri" w:hAnsiTheme="minorHAnsi" w:cstheme="minorHAnsi"/>
        </w:rPr>
      </w:pPr>
    </w:p>
    <w:p w14:paraId="0E93E1B0" w14:textId="77777777" w:rsidR="00397586" w:rsidRPr="001A1145" w:rsidRDefault="00397586" w:rsidP="00397586">
      <w:pPr>
        <w:pStyle w:val="Heading4"/>
        <w:rPr>
          <w:rFonts w:asciiTheme="minorHAnsi" w:hAnsiTheme="minorHAnsi" w:cstheme="minorHAnsi"/>
        </w:rPr>
      </w:pPr>
      <w:r w:rsidRPr="001A1145">
        <w:rPr>
          <w:rFonts w:asciiTheme="minorHAnsi" w:hAnsiTheme="minorHAnsi" w:cstheme="minorHAnsi"/>
        </w:rPr>
        <w:lastRenderedPageBreak/>
        <w:t>3</w:t>
      </w:r>
      <w:r>
        <w:rPr>
          <w:rFonts w:asciiTheme="minorHAnsi" w:hAnsiTheme="minorHAnsi" w:cstheme="minorHAnsi"/>
        </w:rPr>
        <w:t>---</w:t>
      </w:r>
      <w:r w:rsidRPr="001A1145">
        <w:rPr>
          <w:rFonts w:asciiTheme="minorHAnsi" w:hAnsiTheme="minorHAnsi" w:cstheme="minorHAnsi"/>
        </w:rPr>
        <w:t xml:space="preserve">COVID ensures transition from </w:t>
      </w:r>
      <w:r w:rsidRPr="001A1145">
        <w:rPr>
          <w:rFonts w:asciiTheme="minorHAnsi" w:hAnsiTheme="minorHAnsi" w:cstheme="minorHAnsi"/>
          <w:u w:val="single"/>
        </w:rPr>
        <w:t>decentralized</w:t>
      </w:r>
      <w:r w:rsidRPr="001A1145">
        <w:rPr>
          <w:rFonts w:asciiTheme="minorHAnsi" w:hAnsiTheme="minorHAnsi" w:cstheme="minorHAnsi"/>
        </w:rPr>
        <w:t xml:space="preserve"> markets to </w:t>
      </w:r>
      <w:r w:rsidRPr="001A1145">
        <w:rPr>
          <w:rFonts w:asciiTheme="minorHAnsi" w:hAnsiTheme="minorHAnsi" w:cstheme="minorHAnsi"/>
          <w:u w:val="single"/>
        </w:rPr>
        <w:t>central</w:t>
      </w:r>
      <w:r w:rsidRPr="001A1145">
        <w:rPr>
          <w:rFonts w:asciiTheme="minorHAnsi" w:hAnsiTheme="minorHAnsi" w:cstheme="minorHAnsi"/>
        </w:rPr>
        <w:t xml:space="preserve"> organization</w:t>
      </w:r>
      <w:r>
        <w:rPr>
          <w:rFonts w:asciiTheme="minorHAnsi" w:hAnsiTheme="minorHAnsi" w:cstheme="minorHAnsi"/>
        </w:rPr>
        <w:t>---</w:t>
      </w:r>
      <w:r w:rsidRPr="001A1145">
        <w:rPr>
          <w:rFonts w:asciiTheme="minorHAnsi" w:hAnsiTheme="minorHAnsi" w:cstheme="minorHAnsi"/>
          <w:u w:val="single"/>
        </w:rPr>
        <w:t>shields</w:t>
      </w:r>
      <w:r w:rsidRPr="001A1145">
        <w:rPr>
          <w:rFonts w:asciiTheme="minorHAnsi" w:hAnsiTheme="minorHAnsi" w:cstheme="minorHAnsi"/>
        </w:rPr>
        <w:t xml:space="preserve"> links, ensures </w:t>
      </w:r>
      <w:r w:rsidRPr="001A1145">
        <w:rPr>
          <w:rFonts w:asciiTheme="minorHAnsi" w:hAnsiTheme="minorHAnsi" w:cstheme="minorHAnsi"/>
          <w:u w:val="single"/>
        </w:rPr>
        <w:t>sustainability</w:t>
      </w:r>
      <w:r>
        <w:rPr>
          <w:rFonts w:asciiTheme="minorHAnsi" w:hAnsiTheme="minorHAnsi" w:cstheme="minorHAnsi"/>
        </w:rPr>
        <w:t>---</w:t>
      </w:r>
      <w:r w:rsidRPr="001A1145">
        <w:rPr>
          <w:rFonts w:asciiTheme="minorHAnsi" w:hAnsiTheme="minorHAnsi" w:cstheme="minorHAnsi"/>
        </w:rPr>
        <w:t>alt ensures global civil war</w:t>
      </w:r>
    </w:p>
    <w:p w14:paraId="5A45C313" w14:textId="77777777" w:rsidR="00397586" w:rsidRPr="001A1145" w:rsidRDefault="00397586" w:rsidP="00397586">
      <w:pPr>
        <w:rPr>
          <w:rFonts w:asciiTheme="minorHAnsi" w:hAnsiTheme="minorHAnsi" w:cstheme="minorHAnsi"/>
          <w:sz w:val="16"/>
          <w:szCs w:val="16"/>
        </w:rPr>
      </w:pPr>
      <w:proofErr w:type="spellStart"/>
      <w:r w:rsidRPr="001A1145">
        <w:rPr>
          <w:rStyle w:val="Style13ptBold"/>
          <w:rFonts w:asciiTheme="minorHAnsi" w:hAnsiTheme="minorHAnsi" w:cstheme="minorHAnsi"/>
        </w:rPr>
        <w:t>Dalio</w:t>
      </w:r>
      <w:proofErr w:type="spellEnd"/>
      <w:r w:rsidRPr="001A1145">
        <w:rPr>
          <w:rStyle w:val="Style13ptBold"/>
          <w:rFonts w:asciiTheme="minorHAnsi" w:hAnsiTheme="minorHAnsi" w:cstheme="minorHAnsi"/>
        </w:rPr>
        <w:t xml:space="preserve"> 20</w:t>
      </w:r>
      <w:r w:rsidRPr="001A1145">
        <w:rPr>
          <w:rFonts w:asciiTheme="minorHAnsi" w:hAnsiTheme="minorHAnsi" w:cstheme="minorHAnsi"/>
        </w:rPr>
        <w:t xml:space="preserve"> </w:t>
      </w:r>
      <w:r w:rsidRPr="001A1145">
        <w:rPr>
          <w:rFonts w:asciiTheme="minorHAnsi" w:hAnsiTheme="minorHAnsi" w:cstheme="minorHAnsi"/>
          <w:sz w:val="16"/>
          <w:szCs w:val="16"/>
        </w:rPr>
        <w:t xml:space="preserve">(Ray </w:t>
      </w:r>
      <w:proofErr w:type="spellStart"/>
      <w:r w:rsidRPr="001A1145">
        <w:rPr>
          <w:rFonts w:asciiTheme="minorHAnsi" w:hAnsiTheme="minorHAnsi" w:cstheme="minorHAnsi"/>
          <w:sz w:val="16"/>
          <w:szCs w:val="16"/>
        </w:rPr>
        <w:t>Dalio</w:t>
      </w:r>
      <w:proofErr w:type="spellEnd"/>
      <w:r w:rsidRPr="001A1145">
        <w:rPr>
          <w:rFonts w:asciiTheme="minorHAnsi" w:hAnsiTheme="minorHAnsi" w:cstheme="minorHAnsi"/>
          <w:sz w:val="16"/>
          <w:szCs w:val="16"/>
        </w:rPr>
        <w:t xml:space="preserve"> is a M.B.A. from Harvard Business School, founded Bridgewater Associates.  “Ray </w:t>
      </w:r>
      <w:proofErr w:type="spellStart"/>
      <w:r w:rsidRPr="001A1145">
        <w:rPr>
          <w:rFonts w:asciiTheme="minorHAnsi" w:hAnsiTheme="minorHAnsi" w:cstheme="minorHAnsi"/>
          <w:sz w:val="16"/>
          <w:szCs w:val="16"/>
        </w:rPr>
        <w:t>Dalio</w:t>
      </w:r>
      <w:proofErr w:type="spellEnd"/>
      <w:r w:rsidRPr="001A1145">
        <w:rPr>
          <w:rFonts w:asciiTheme="minorHAnsi" w:hAnsiTheme="minorHAnsi" w:cstheme="minorHAnsi"/>
          <w:sz w:val="16"/>
          <w:szCs w:val="16"/>
        </w:rPr>
        <w:t>: We must reform capitalism, not abandon it.” 5-15-20. https://www.cnn.com/2020/05/15/perspectives/ray-dalio-capitalism/index.html)</w:t>
      </w:r>
    </w:p>
    <w:p w14:paraId="41599B33" w14:textId="77777777" w:rsidR="00397586" w:rsidRPr="001A1145" w:rsidRDefault="00397586" w:rsidP="00397586">
      <w:pPr>
        <w:rPr>
          <w:rFonts w:asciiTheme="minorHAnsi" w:hAnsiTheme="minorHAnsi" w:cstheme="minorHAnsi"/>
          <w:sz w:val="14"/>
        </w:rPr>
      </w:pPr>
      <w:r w:rsidRPr="006B5371">
        <w:rPr>
          <w:rStyle w:val="StyleUnderline"/>
          <w:rFonts w:asciiTheme="minorHAnsi" w:hAnsiTheme="minorHAnsi" w:cstheme="minorHAnsi"/>
          <w:highlight w:val="green"/>
        </w:rPr>
        <w:t>The economic</w:t>
      </w:r>
      <w:r w:rsidRPr="001A1145">
        <w:rPr>
          <w:rStyle w:val="StyleUnderline"/>
          <w:rFonts w:asciiTheme="minorHAnsi" w:hAnsiTheme="minorHAnsi" w:cstheme="minorHAnsi"/>
        </w:rPr>
        <w:t xml:space="preserve"> world </w:t>
      </w:r>
      <w:r w:rsidRPr="006B5371">
        <w:rPr>
          <w:rStyle w:val="StyleUnderline"/>
          <w:rFonts w:asciiTheme="minorHAnsi" w:hAnsiTheme="minorHAnsi" w:cstheme="minorHAnsi"/>
          <w:highlight w:val="green"/>
        </w:rPr>
        <w:t>order is changing</w:t>
      </w:r>
      <w:r w:rsidRPr="001A1145">
        <w:rPr>
          <w:rFonts w:asciiTheme="minorHAnsi" w:hAnsiTheme="minorHAnsi" w:cstheme="min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6B5371">
        <w:rPr>
          <w:rStyle w:val="StyleUnderline"/>
          <w:rFonts w:asciiTheme="minorHAnsi" w:hAnsiTheme="minorHAnsi" w:cstheme="minorHAnsi"/>
          <w:highlight w:val="green"/>
        </w:rPr>
        <w:t>the free market is no longer determining</w:t>
      </w:r>
      <w:r w:rsidRPr="001A1145">
        <w:rPr>
          <w:rStyle w:val="StyleUnderline"/>
          <w:rFonts w:asciiTheme="minorHAnsi" w:hAnsiTheme="minorHAnsi" w:cstheme="minorHAnsi"/>
        </w:rPr>
        <w:t xml:space="preserve"> </w:t>
      </w:r>
      <w:r w:rsidRPr="001A1145">
        <w:rPr>
          <w:rFonts w:asciiTheme="minorHAnsi" w:hAnsiTheme="minorHAnsi" w:cstheme="minorHAnsi"/>
          <w:sz w:val="14"/>
        </w:rPr>
        <w:t xml:space="preserve">the </w:t>
      </w:r>
      <w:r w:rsidRPr="001A1145">
        <w:rPr>
          <w:rStyle w:val="StyleUnderline"/>
          <w:rFonts w:asciiTheme="minorHAnsi" w:hAnsiTheme="minorHAnsi" w:cstheme="minorHAnsi"/>
        </w:rPr>
        <w:t xml:space="preserve">allocation of </w:t>
      </w:r>
      <w:r w:rsidRPr="006B5371">
        <w:rPr>
          <w:rStyle w:val="StyleUnderline"/>
          <w:rFonts w:asciiTheme="minorHAnsi" w:hAnsiTheme="minorHAnsi" w:cstheme="minorHAnsi"/>
          <w:highlight w:val="green"/>
        </w:rPr>
        <w:t>capital</w:t>
      </w:r>
      <w:r w:rsidRPr="001A1145">
        <w:rPr>
          <w:rFonts w:asciiTheme="minorHAnsi" w:hAnsiTheme="minorHAnsi" w:cstheme="minorHAnsi"/>
          <w:sz w:val="14"/>
        </w:rPr>
        <w:t xml:space="preserve"> — </w:t>
      </w:r>
      <w:r w:rsidRPr="006B5371">
        <w:rPr>
          <w:rStyle w:val="StyleUnderline"/>
          <w:rFonts w:asciiTheme="minorHAnsi" w:hAnsiTheme="minorHAnsi" w:cstheme="minorHAnsi"/>
          <w:highlight w:val="green"/>
        </w:rPr>
        <w:t>governments are</w:t>
      </w:r>
      <w:r w:rsidRPr="001A1145">
        <w:rPr>
          <w:rStyle w:val="StyleUnderline"/>
          <w:rFonts w:asciiTheme="minorHAnsi" w:hAnsiTheme="minorHAnsi" w:cstheme="minorHAnsi"/>
        </w:rPr>
        <w:t>.</w:t>
      </w:r>
    </w:p>
    <w:p w14:paraId="25A3D190" w14:textId="77777777" w:rsidR="00397586" w:rsidRPr="001A1145" w:rsidRDefault="00397586" w:rsidP="00397586">
      <w:pPr>
        <w:rPr>
          <w:rFonts w:asciiTheme="minorHAnsi" w:hAnsiTheme="minorHAnsi" w:cstheme="minorHAnsi"/>
          <w:sz w:val="14"/>
        </w:rPr>
      </w:pPr>
      <w:r w:rsidRPr="001A1145">
        <w:rPr>
          <w:rStyle w:val="StyleUnderline"/>
          <w:rFonts w:asciiTheme="minorHAnsi" w:hAnsiTheme="minorHAnsi" w:cstheme="minorHAnsi"/>
        </w:rPr>
        <w:t>Central governments and</w:t>
      </w:r>
      <w:r w:rsidRPr="001A1145">
        <w:rPr>
          <w:rFonts w:asciiTheme="minorHAnsi" w:hAnsiTheme="minorHAnsi" w:cstheme="minorHAnsi"/>
          <w:sz w:val="14"/>
        </w:rPr>
        <w:t xml:space="preserve"> central </w:t>
      </w:r>
      <w:r w:rsidRPr="001A1145">
        <w:rPr>
          <w:rStyle w:val="StyleUnderline"/>
          <w:rFonts w:asciiTheme="minorHAnsi" w:hAnsiTheme="minorHAnsi" w:cstheme="minorHAnsi"/>
        </w:rPr>
        <w:t>banks are now creating trillions in money and credit and directing it</w:t>
      </w:r>
      <w:r w:rsidRPr="001A1145">
        <w:rPr>
          <w:rFonts w:asciiTheme="minorHAnsi" w:hAnsiTheme="minorHAnsi" w:cstheme="min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18AB5995" w14:textId="77777777" w:rsidR="00397586" w:rsidRPr="001A1145" w:rsidRDefault="00397586" w:rsidP="00397586">
      <w:pPr>
        <w:rPr>
          <w:rFonts w:asciiTheme="minorHAnsi" w:hAnsiTheme="minorHAnsi" w:cstheme="minorHAnsi"/>
          <w:sz w:val="14"/>
        </w:rPr>
      </w:pPr>
      <w:r w:rsidRPr="001A1145">
        <w:rPr>
          <w:rFonts w:asciiTheme="minorHAnsi" w:hAnsiTheme="minorHAnsi" w:cstheme="minorHAnsi"/>
          <w:sz w:val="14"/>
        </w:rPr>
        <w:t xml:space="preserve">Chances are that </w:t>
      </w:r>
      <w:r w:rsidRPr="006B5371">
        <w:rPr>
          <w:rStyle w:val="StyleUnderline"/>
          <w:rFonts w:asciiTheme="minorHAnsi" w:hAnsiTheme="minorHAnsi" w:cstheme="minorHAnsi"/>
          <w:highlight w:val="green"/>
        </w:rPr>
        <w:t>the new system</w:t>
      </w:r>
      <w:r w:rsidRPr="001A1145">
        <w:rPr>
          <w:rStyle w:val="StyleUnderline"/>
          <w:rFonts w:asciiTheme="minorHAnsi" w:hAnsiTheme="minorHAnsi" w:cstheme="minorHAnsi"/>
        </w:rPr>
        <w:t xml:space="preserve"> we end up with </w:t>
      </w:r>
      <w:r w:rsidRPr="006B5371">
        <w:rPr>
          <w:rStyle w:val="StyleUnderline"/>
          <w:rFonts w:asciiTheme="minorHAnsi" w:hAnsiTheme="minorHAnsi" w:cstheme="minorHAnsi"/>
          <w:highlight w:val="green"/>
        </w:rPr>
        <w:t>will be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significantly </w:t>
      </w:r>
      <w:r w:rsidRPr="006B5371">
        <w:rPr>
          <w:rStyle w:val="Emphasis"/>
          <w:rFonts w:asciiTheme="minorHAnsi" w:hAnsiTheme="minorHAnsi" w:cstheme="minorHAnsi"/>
          <w:highlight w:val="green"/>
        </w:rPr>
        <w:t>different</w:t>
      </w:r>
      <w:r w:rsidRPr="006B5371">
        <w:rPr>
          <w:rStyle w:val="StyleUnderline"/>
          <w:rFonts w:asciiTheme="minorHAnsi" w:hAnsiTheme="minorHAnsi" w:cstheme="minorHAnsi"/>
          <w:highlight w:val="green"/>
        </w:rPr>
        <w:t xml:space="preserve"> from</w:t>
      </w:r>
      <w:r w:rsidRPr="001A1145">
        <w:rPr>
          <w:rStyle w:val="StyleUnderline"/>
          <w:rFonts w:asciiTheme="minorHAnsi" w:hAnsiTheme="minorHAnsi" w:cstheme="minorHAnsi"/>
        </w:rPr>
        <w:t xml:space="preserve"> the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ist system</w:t>
      </w:r>
      <w:r w:rsidRPr="001A1145">
        <w:rPr>
          <w:rFonts w:asciiTheme="minorHAnsi" w:hAnsiTheme="minorHAnsi" w:cstheme="minorHAnsi"/>
          <w:sz w:val="14"/>
        </w:rPr>
        <w:t xml:space="preserve"> that we've gotten used to.</w:t>
      </w:r>
    </w:p>
    <w:p w14:paraId="00985B8F" w14:textId="77777777" w:rsidR="00397586" w:rsidRPr="001A1145" w:rsidRDefault="00397586" w:rsidP="00397586">
      <w:pPr>
        <w:rPr>
          <w:rFonts w:asciiTheme="minorHAnsi" w:hAnsiTheme="minorHAnsi" w:cstheme="minorHAnsi"/>
          <w:sz w:val="14"/>
          <w:szCs w:val="14"/>
        </w:rPr>
      </w:pPr>
      <w:r w:rsidRPr="001A1145">
        <w:rPr>
          <w:rFonts w:asciiTheme="minorHAnsi" w:hAnsiTheme="minorHAnsi" w:cstheme="minorHAnsi"/>
          <w:sz w:val="14"/>
          <w:szCs w:val="14"/>
        </w:rPr>
        <w:t xml:space="preserve">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all abandoned their systems in favor of autocracy). Most countries in the world are now under that kind of stress.</w:t>
      </w:r>
    </w:p>
    <w:p w14:paraId="6FFD39CA" w14:textId="77777777" w:rsidR="00397586" w:rsidRPr="001A1145" w:rsidRDefault="00397586" w:rsidP="00397586">
      <w:pPr>
        <w:rPr>
          <w:rFonts w:asciiTheme="minorHAnsi" w:hAnsiTheme="minorHAnsi" w:cstheme="minorHAnsi"/>
          <w:sz w:val="14"/>
        </w:rPr>
      </w:pPr>
      <w:r w:rsidRPr="006B5371">
        <w:rPr>
          <w:rStyle w:val="StyleUnderline"/>
          <w:rFonts w:asciiTheme="minorHAnsi" w:hAnsiTheme="minorHAnsi" w:cstheme="minorHAnsi"/>
          <w:highlight w:val="green"/>
        </w:rPr>
        <w:t xml:space="preserve">As the </w:t>
      </w:r>
      <w:r w:rsidRPr="006B5371">
        <w:rPr>
          <w:rStyle w:val="Emphasis"/>
          <w:rFonts w:asciiTheme="minorHAnsi" w:hAnsiTheme="minorHAnsi" w:cstheme="minorHAnsi"/>
          <w:highlight w:val="green"/>
        </w:rPr>
        <w:t>current</w:t>
      </w:r>
      <w:r w:rsidRPr="006B5371">
        <w:rPr>
          <w:rStyle w:val="StyleUnderline"/>
          <w:rFonts w:asciiTheme="minorHAnsi" w:hAnsiTheme="minorHAnsi" w:cstheme="minorHAnsi"/>
          <w:highlight w:val="green"/>
        </w:rPr>
        <w:t xml:space="preserve"> crisis unfolds</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we should remember</w:t>
      </w:r>
      <w:r w:rsidRPr="001A1145">
        <w:rPr>
          <w:rStyle w:val="StyleUnderline"/>
          <w:rFonts w:asciiTheme="minorHAnsi" w:hAnsiTheme="minorHAnsi" w:cstheme="minorHAnsi"/>
        </w:rPr>
        <w:t xml:space="preserve"> that throughout history,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 xml:space="preserve">ism </w:t>
      </w:r>
      <w:r w:rsidRPr="006B5371">
        <w:rPr>
          <w:rStyle w:val="StyleUnderline"/>
          <w:rFonts w:asciiTheme="minorHAnsi" w:hAnsiTheme="minorHAnsi" w:cstheme="minorHAnsi"/>
          <w:highlight w:val="green"/>
        </w:rPr>
        <w:t>has proven</w:t>
      </w:r>
      <w:r w:rsidRPr="001A1145">
        <w:rPr>
          <w:rStyle w:val="StyleUnderline"/>
          <w:rFonts w:asciiTheme="minorHAnsi" w:hAnsiTheme="minorHAnsi" w:cstheme="minorHAnsi"/>
        </w:rPr>
        <w:t xml:space="preserve"> to be the </w:t>
      </w:r>
      <w:r w:rsidRPr="006B5371">
        <w:rPr>
          <w:rStyle w:val="Emphasis"/>
          <w:rFonts w:asciiTheme="minorHAnsi" w:hAnsiTheme="minorHAnsi" w:cstheme="minorHAnsi"/>
          <w:highlight w:val="green"/>
        </w:rPr>
        <w:t>best</w:t>
      </w:r>
      <w:r w:rsidRPr="001A1145">
        <w:rPr>
          <w:rStyle w:val="StyleUnderline"/>
          <w:rFonts w:asciiTheme="minorHAnsi" w:hAnsiTheme="minorHAnsi" w:cstheme="minorHAnsi"/>
        </w:rPr>
        <w:t xml:space="preserve"> system, </w:t>
      </w:r>
      <w:r w:rsidRPr="006B5371">
        <w:rPr>
          <w:rStyle w:val="StyleUnderline"/>
          <w:rFonts w:asciiTheme="minorHAnsi" w:hAnsiTheme="minorHAnsi" w:cstheme="minorHAnsi"/>
          <w:highlight w:val="green"/>
        </w:rPr>
        <w:t>though it can</w:t>
      </w:r>
      <w:r w:rsidRPr="001A1145">
        <w:rPr>
          <w:rFonts w:asciiTheme="minorHAnsi" w:hAnsiTheme="minorHAnsi" w:cstheme="minorHAnsi"/>
          <w:sz w:val="14"/>
        </w:rPr>
        <w:t xml:space="preserve"> sometimes </w:t>
      </w:r>
      <w:r w:rsidRPr="006B5371">
        <w:rPr>
          <w:rStyle w:val="StyleUnderline"/>
          <w:rFonts w:asciiTheme="minorHAnsi" w:hAnsiTheme="minorHAnsi" w:cstheme="minorHAnsi"/>
          <w:highlight w:val="green"/>
        </w:rPr>
        <w:t>be</w:t>
      </w:r>
      <w:r w:rsidRPr="001A1145">
        <w:rPr>
          <w:rFonts w:asciiTheme="minorHAnsi" w:hAnsiTheme="minorHAnsi" w:cstheme="minorHAnsi"/>
          <w:sz w:val="14"/>
        </w:rPr>
        <w:t xml:space="preserve"> highly </w:t>
      </w:r>
      <w:r w:rsidRPr="006B5371">
        <w:rPr>
          <w:rStyle w:val="StyleUnderline"/>
          <w:rFonts w:asciiTheme="minorHAnsi" w:hAnsiTheme="minorHAnsi" w:cstheme="minorHAnsi"/>
          <w:highlight w:val="green"/>
        </w:rPr>
        <w:t>flawed. It is</w:t>
      </w:r>
      <w:r w:rsidRPr="001A1145">
        <w:rPr>
          <w:rFonts w:asciiTheme="minorHAnsi" w:hAnsiTheme="minorHAnsi" w:cstheme="minorHAnsi"/>
          <w:sz w:val="14"/>
        </w:rPr>
        <w:t xml:space="preserve"> typically </w:t>
      </w:r>
      <w:r w:rsidRPr="001A1145">
        <w:rPr>
          <w:rStyle w:val="StyleUnderline"/>
          <w:rFonts w:asciiTheme="minorHAnsi" w:hAnsiTheme="minorHAnsi" w:cstheme="minorHAnsi"/>
        </w:rPr>
        <w:t xml:space="preserve">best when it comes to allocating resources and </w:t>
      </w:r>
      <w:r w:rsidRPr="006B5371">
        <w:rPr>
          <w:rStyle w:val="StyleUnderline"/>
          <w:rFonts w:asciiTheme="minorHAnsi" w:hAnsiTheme="minorHAnsi" w:cstheme="minorHAnsi"/>
          <w:highlight w:val="green"/>
        </w:rPr>
        <w:t>raising</w:t>
      </w:r>
      <w:r w:rsidRPr="001A1145">
        <w:rPr>
          <w:rFonts w:asciiTheme="minorHAnsi" w:hAnsiTheme="minorHAnsi" w:cstheme="minorHAnsi"/>
          <w:sz w:val="14"/>
        </w:rPr>
        <w:t xml:space="preserve"> a society's </w:t>
      </w:r>
      <w:r w:rsidRPr="006B5371">
        <w:rPr>
          <w:rStyle w:val="Emphasis"/>
          <w:rFonts w:asciiTheme="minorHAnsi" w:hAnsiTheme="minorHAnsi" w:cstheme="minorHAnsi"/>
          <w:highlight w:val="green"/>
        </w:rPr>
        <w:t>productivity</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living standards</w:t>
      </w:r>
      <w:r w:rsidRPr="001A1145">
        <w:rPr>
          <w:rStyle w:val="StyleUnderline"/>
          <w:rFonts w:asciiTheme="minorHAnsi" w:hAnsiTheme="minorHAnsi" w:cstheme="minorHAnsi"/>
        </w:rPr>
        <w:t xml:space="preserve"> because of</w:t>
      </w:r>
      <w:r w:rsidRPr="001A1145">
        <w:rPr>
          <w:rFonts w:asciiTheme="minorHAnsi" w:hAnsiTheme="minorHAnsi" w:cstheme="minorHAnsi"/>
          <w:sz w:val="14"/>
        </w:rPr>
        <w:t xml:space="preserve"> how </w:t>
      </w:r>
      <w:r w:rsidRPr="001A1145">
        <w:rPr>
          <w:rStyle w:val="StyleUnderline"/>
          <w:rFonts w:asciiTheme="minorHAnsi" w:hAnsiTheme="minorHAnsi" w:cstheme="minorHAnsi"/>
        </w:rPr>
        <w:t>profit-making</w:t>
      </w:r>
      <w:r w:rsidRPr="001A1145">
        <w:rPr>
          <w:rFonts w:asciiTheme="minorHAnsi" w:hAnsiTheme="minorHAnsi" w:cstheme="minorHAnsi"/>
          <w:sz w:val="14"/>
        </w:rPr>
        <w:t xml:space="preserve"> works. Very simply, if the value of a product is greater than the value of the resources used to produce it, it will be </w:t>
      </w:r>
      <w:proofErr w:type="gramStart"/>
      <w:r w:rsidRPr="001A1145">
        <w:rPr>
          <w:rFonts w:asciiTheme="minorHAnsi" w:hAnsiTheme="minorHAnsi" w:cstheme="minorHAnsi"/>
          <w:sz w:val="14"/>
        </w:rPr>
        <w:t>profitable</w:t>
      </w:r>
      <w:proofErr w:type="gramEnd"/>
      <w:r w:rsidRPr="001A1145">
        <w:rPr>
          <w:rFonts w:asciiTheme="minorHAnsi" w:hAnsiTheme="minorHAnsi" w:cstheme="minorHAnsi"/>
          <w:sz w:val="14"/>
        </w:rPr>
        <w:t xml:space="preserve"> and that endeavor will gain more resources. If the value of a product is less than the cost of the resources used to produce it, it will lose money and that endeavor will shut down. </w:t>
      </w:r>
      <w:r w:rsidRPr="001A1145">
        <w:rPr>
          <w:rStyle w:val="StyleUnderline"/>
          <w:rFonts w:asciiTheme="minorHAnsi" w:hAnsiTheme="minorHAnsi" w:cstheme="minorHAnsi"/>
        </w:rPr>
        <w:t>The system</w:t>
      </w:r>
      <w:r w:rsidRPr="001A1145">
        <w:rPr>
          <w:rFonts w:asciiTheme="minorHAnsi" w:hAnsiTheme="minorHAnsi" w:cstheme="minorHAnsi"/>
          <w:sz w:val="14"/>
        </w:rPr>
        <w:t xml:space="preserve"> also </w:t>
      </w:r>
      <w:r w:rsidRPr="001A1145">
        <w:rPr>
          <w:rStyle w:val="StyleUnderline"/>
          <w:rFonts w:asciiTheme="minorHAnsi" w:hAnsiTheme="minorHAnsi" w:cstheme="minorHAnsi"/>
        </w:rPr>
        <w:t>financially rewards individuals who come up with products that people want</w:t>
      </w:r>
      <w:r w:rsidRPr="001A1145">
        <w:rPr>
          <w:rFonts w:asciiTheme="minorHAnsi" w:hAnsiTheme="minorHAnsi" w:cstheme="minorHAnsi"/>
          <w:sz w:val="14"/>
        </w:rPr>
        <w:t xml:space="preserve"> and, if they can do that, it provides them with capital from investors who risk their own money based on their assessments of the economic merits of these ideas.</w:t>
      </w:r>
    </w:p>
    <w:p w14:paraId="609EE71A" w14:textId="77777777" w:rsidR="00397586" w:rsidRPr="001A1145" w:rsidRDefault="00397586" w:rsidP="00397586">
      <w:pPr>
        <w:rPr>
          <w:rFonts w:asciiTheme="minorHAnsi" w:hAnsiTheme="minorHAnsi" w:cstheme="minorHAnsi"/>
          <w:sz w:val="14"/>
          <w:szCs w:val="14"/>
        </w:rPr>
      </w:pPr>
      <w:r w:rsidRPr="001A1145">
        <w:rPr>
          <w:rFonts w:asciiTheme="minorHAnsi" w:hAnsiTheme="minorHAnsi" w:cstheme="min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4B14CB67" w14:textId="77777777" w:rsidR="00397586" w:rsidRPr="001A1145" w:rsidRDefault="00397586" w:rsidP="00397586">
      <w:pPr>
        <w:rPr>
          <w:rFonts w:asciiTheme="minorHAnsi" w:hAnsiTheme="minorHAnsi" w:cstheme="minorHAnsi"/>
          <w:sz w:val="14"/>
          <w:szCs w:val="14"/>
        </w:rPr>
      </w:pPr>
      <w:r w:rsidRPr="001A1145">
        <w:rPr>
          <w:rFonts w:asciiTheme="minorHAnsi" w:hAnsiTheme="minorHAnsi" w:cstheme="min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77CC0B07" w14:textId="77777777" w:rsidR="00397586" w:rsidRPr="001A1145" w:rsidRDefault="00397586" w:rsidP="00397586">
      <w:pPr>
        <w:rPr>
          <w:rFonts w:asciiTheme="minorHAnsi" w:hAnsiTheme="minorHAnsi" w:cstheme="minorHAnsi"/>
          <w:sz w:val="14"/>
          <w:szCs w:val="14"/>
        </w:rPr>
      </w:pPr>
      <w:r w:rsidRPr="006B5371">
        <w:rPr>
          <w:rStyle w:val="StyleUnderline"/>
          <w:rFonts w:asciiTheme="minorHAnsi" w:hAnsiTheme="minorHAnsi" w:cstheme="minorHAnsi"/>
          <w:highlight w:val="green"/>
        </w:rPr>
        <w:t>To make society</w:t>
      </w:r>
      <w:r w:rsidRPr="001A1145">
        <w:rPr>
          <w:rStyle w:val="StyleUnderline"/>
          <w:rFonts w:asciiTheme="minorHAnsi" w:hAnsiTheme="minorHAnsi" w:cstheme="minorHAnsi"/>
        </w:rPr>
        <w:t xml:space="preserve"> work </w:t>
      </w:r>
      <w:r w:rsidRPr="006B5371">
        <w:rPr>
          <w:rStyle w:val="Emphasis"/>
          <w:rFonts w:asciiTheme="minorHAnsi" w:hAnsiTheme="minorHAnsi" w:cstheme="minorHAnsi"/>
          <w:highlight w:val="green"/>
        </w:rPr>
        <w:t>better</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the</w:t>
      </w:r>
      <w:r w:rsidRPr="001A1145">
        <w:rPr>
          <w:rStyle w:val="StyleUnderline"/>
          <w:rFonts w:asciiTheme="minorHAnsi" w:hAnsiTheme="minorHAnsi" w:cstheme="minorHAnsi"/>
        </w:rPr>
        <w:t xml:space="preserve"> new </w:t>
      </w:r>
      <w:r w:rsidRPr="006B5371">
        <w:rPr>
          <w:rStyle w:val="StyleUnderline"/>
          <w:rFonts w:asciiTheme="minorHAnsi" w:hAnsiTheme="minorHAnsi" w:cstheme="minorHAnsi"/>
          <w:highlight w:val="green"/>
        </w:rPr>
        <w:t>system must</w:t>
      </w:r>
      <w:r w:rsidRPr="001A1145">
        <w:rPr>
          <w:rFonts w:asciiTheme="minorHAnsi" w:hAnsiTheme="minorHAnsi" w:cstheme="minorHAnsi"/>
          <w:sz w:val="14"/>
        </w:rPr>
        <w:t xml:space="preserve"> both </w:t>
      </w:r>
      <w:r w:rsidRPr="006B5371">
        <w:rPr>
          <w:rStyle w:val="StyleUnderline"/>
          <w:rFonts w:asciiTheme="minorHAnsi" w:hAnsiTheme="minorHAnsi" w:cstheme="minorHAnsi"/>
          <w:highlight w:val="green"/>
        </w:rPr>
        <w:t>increase</w:t>
      </w:r>
      <w:r w:rsidRPr="001A1145">
        <w:rPr>
          <w:rStyle w:val="StyleUnderline"/>
          <w:rFonts w:asciiTheme="minorHAnsi" w:hAnsiTheme="minorHAnsi" w:cstheme="minorHAnsi"/>
        </w:rPr>
        <w:t xml:space="preserve"> the </w:t>
      </w:r>
      <w:r w:rsidRPr="006B5371">
        <w:rPr>
          <w:rStyle w:val="Emphasis"/>
          <w:rFonts w:asciiTheme="minorHAnsi" w:hAnsiTheme="minorHAnsi" w:cstheme="minorHAnsi"/>
          <w:highlight w:val="green"/>
        </w:rPr>
        <w:t>size of the pie</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divide</w:t>
      </w:r>
      <w:r w:rsidRPr="001A1145">
        <w:rPr>
          <w:rStyle w:val="StyleUnderline"/>
          <w:rFonts w:asciiTheme="minorHAnsi" w:hAnsiTheme="minorHAnsi" w:cstheme="minorHAnsi"/>
        </w:rPr>
        <w:t xml:space="preserve"> it </w:t>
      </w:r>
      <w:r w:rsidRPr="006B5371">
        <w:rPr>
          <w:rStyle w:val="Emphasis"/>
          <w:rFonts w:asciiTheme="minorHAnsi" w:hAnsiTheme="minorHAnsi" w:cstheme="minorHAnsi"/>
          <w:highlight w:val="green"/>
        </w:rPr>
        <w:t>well</w:t>
      </w:r>
      <w:r w:rsidRPr="001A1145">
        <w:rPr>
          <w:rFonts w:asciiTheme="minorHAnsi" w:hAnsiTheme="minorHAnsi" w:cstheme="min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1A1145">
        <w:rPr>
          <w:rFonts w:asciiTheme="minorHAnsi" w:hAnsiTheme="minorHAnsi" w:cstheme="min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69CFF8DC" w14:textId="77777777" w:rsidR="00397586" w:rsidRPr="001A1145" w:rsidRDefault="00397586" w:rsidP="00397586">
      <w:pPr>
        <w:rPr>
          <w:rFonts w:asciiTheme="minorHAnsi" w:hAnsiTheme="minorHAnsi" w:cstheme="minorHAnsi"/>
          <w:sz w:val="14"/>
          <w:szCs w:val="14"/>
        </w:rPr>
      </w:pPr>
      <w:r w:rsidRPr="001A1145">
        <w:rPr>
          <w:rFonts w:asciiTheme="minorHAnsi" w:hAnsiTheme="minorHAnsi" w:cstheme="minorHAnsi"/>
          <w:sz w:val="14"/>
          <w:szCs w:val="14"/>
        </w:rPr>
        <w:lastRenderedPageBreak/>
        <w:t>Can't we all — capitalists, socialists, Republicans and Democrats — agree on that? Can't we all agree that whatever system we have, it must do a great job of both increasing the size of the pie and dividing it well?</w:t>
      </w:r>
    </w:p>
    <w:p w14:paraId="6A8B10B9" w14:textId="77777777" w:rsidR="00397586" w:rsidRDefault="00397586" w:rsidP="00397586">
      <w:pPr>
        <w:rPr>
          <w:rStyle w:val="StyleUnderline"/>
          <w:rFonts w:asciiTheme="minorHAnsi" w:hAnsiTheme="minorHAnsi" w:cstheme="minorHAnsi"/>
        </w:rPr>
      </w:pPr>
      <w:r w:rsidRPr="001A1145">
        <w:rPr>
          <w:rFonts w:asciiTheme="minorHAnsi" w:hAnsiTheme="minorHAnsi" w:cstheme="minorHAnsi"/>
          <w:sz w:val="14"/>
        </w:rPr>
        <w:t xml:space="preserve">If we can agree that </w:t>
      </w:r>
      <w:r w:rsidRPr="001A1145">
        <w:rPr>
          <w:rStyle w:val="StyleUnderline"/>
          <w:rFonts w:asciiTheme="minorHAnsi" w:hAnsiTheme="minorHAnsi" w:cstheme="minorHAnsi"/>
        </w:rPr>
        <w:t>these</w:t>
      </w:r>
      <w:r w:rsidRPr="001A1145">
        <w:rPr>
          <w:rFonts w:asciiTheme="minorHAnsi" w:hAnsiTheme="minorHAnsi" w:cstheme="minorHAnsi"/>
          <w:sz w:val="14"/>
        </w:rPr>
        <w:t xml:space="preserve"> things </w:t>
      </w:r>
      <w:r w:rsidRPr="001A1145">
        <w:rPr>
          <w:rStyle w:val="StyleUnderline"/>
          <w:rFonts w:asciiTheme="minorHAnsi" w:hAnsiTheme="minorHAnsi" w:cstheme="minorHAnsi"/>
        </w:rPr>
        <w:t>are essential because the alternatives are terrible</w:t>
      </w:r>
      <w:r w:rsidRPr="001A1145">
        <w:rPr>
          <w:rFonts w:asciiTheme="minorHAnsi" w:hAnsiTheme="minorHAnsi" w:cstheme="minorHAnsi"/>
          <w:sz w:val="14"/>
        </w:rPr>
        <w:t xml:space="preserve">, then people of different ideologies will be more civil with each other and more willing to work through their disagreements thoughtfully so that we can achieve agreement for the good of the whole. </w:t>
      </w:r>
      <w:r w:rsidRPr="001A1145">
        <w:rPr>
          <w:rStyle w:val="StyleUnderline"/>
          <w:rFonts w:asciiTheme="minorHAnsi" w:hAnsiTheme="minorHAnsi" w:cstheme="minorHAnsi"/>
        </w:rPr>
        <w:t>We must figure out how to do that in a collaborative</w:t>
      </w:r>
      <w:r w:rsidRPr="001A1145">
        <w:rPr>
          <w:rFonts w:asciiTheme="minorHAnsi" w:hAnsiTheme="minorHAnsi" w:cstheme="minorHAnsi"/>
          <w:sz w:val="14"/>
        </w:rPr>
        <w:t xml:space="preserve"> and skilled </w:t>
      </w:r>
      <w:r w:rsidRPr="001A1145">
        <w:rPr>
          <w:rStyle w:val="StyleUnderline"/>
          <w:rFonts w:asciiTheme="minorHAnsi" w:hAnsiTheme="minorHAnsi" w:cstheme="minorHAnsi"/>
        </w:rPr>
        <w:t xml:space="preserve">way. If we can't do that, we will have a </w:t>
      </w:r>
      <w:r w:rsidRPr="001A1145">
        <w:rPr>
          <w:rStyle w:val="Emphasis"/>
          <w:rFonts w:asciiTheme="minorHAnsi" w:hAnsiTheme="minorHAnsi" w:cstheme="minorHAnsi"/>
        </w:rPr>
        <w:t>civil war</w:t>
      </w:r>
      <w:r w:rsidRPr="001A1145">
        <w:rPr>
          <w:rFonts w:asciiTheme="minorHAnsi" w:hAnsiTheme="minorHAnsi" w:cstheme="minorHAnsi"/>
          <w:sz w:val="14"/>
        </w:rPr>
        <w:t xml:space="preserve"> of some form </w:t>
      </w:r>
      <w:r w:rsidRPr="001A1145">
        <w:rPr>
          <w:rStyle w:val="StyleUnderline"/>
          <w:rFonts w:asciiTheme="minorHAnsi" w:hAnsiTheme="minorHAnsi" w:cstheme="minorHAnsi"/>
        </w:rPr>
        <w:t>that will tragically tear us apart and shrink the pie for everyone.</w:t>
      </w:r>
    </w:p>
    <w:p w14:paraId="740D6C42" w14:textId="77777777" w:rsidR="00397586" w:rsidRPr="001A1145" w:rsidRDefault="00397586" w:rsidP="00397586">
      <w:pPr>
        <w:rPr>
          <w:rStyle w:val="StyleUnderline"/>
          <w:rFonts w:asciiTheme="minorHAnsi" w:hAnsiTheme="minorHAnsi" w:cstheme="minorHAnsi"/>
        </w:rPr>
      </w:pPr>
    </w:p>
    <w:p w14:paraId="41FF2520" w14:textId="77777777" w:rsidR="00397586" w:rsidRDefault="00397586" w:rsidP="00397586">
      <w:pPr>
        <w:pStyle w:val="Heading4"/>
      </w:pPr>
      <w:r>
        <w:t>Cap solves---</w:t>
      </w:r>
    </w:p>
    <w:p w14:paraId="74400DEB" w14:textId="77777777" w:rsidR="00397586" w:rsidRPr="006755E0" w:rsidRDefault="00397586" w:rsidP="00397586">
      <w:pPr>
        <w:pStyle w:val="Heading4"/>
      </w:pPr>
      <w:r>
        <w:t>1---War.</w:t>
      </w:r>
    </w:p>
    <w:p w14:paraId="5862F3A5" w14:textId="77777777" w:rsidR="00397586" w:rsidRDefault="00397586" w:rsidP="00397586">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6729E3C5" w14:textId="77777777" w:rsidR="00397586" w:rsidRPr="006755E0" w:rsidRDefault="00397586" w:rsidP="00397586">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4D13ECCF" w14:textId="77777777" w:rsidR="00397586" w:rsidRPr="006755E0" w:rsidRDefault="00397586" w:rsidP="00397586">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6B5371">
        <w:rPr>
          <w:rStyle w:val="StyleUnderline"/>
          <w:highlight w:val="green"/>
        </w:rPr>
        <w:t xml:space="preserve">world </w:t>
      </w:r>
      <w:r w:rsidRPr="00EA2546">
        <w:rPr>
          <w:rStyle w:val="StyleUnderline"/>
        </w:rPr>
        <w:t xml:space="preserve">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 xml:space="preserve">robust </w:t>
      </w:r>
      <w:r w:rsidRPr="00335A09">
        <w:rPr>
          <w:rStyle w:val="Emphasis"/>
        </w:rPr>
        <w:t xml:space="preserve">global </w:t>
      </w:r>
      <w:r w:rsidRPr="006B5371">
        <w:rPr>
          <w:rStyle w:val="Emphasis"/>
          <w:highlight w:val="green"/>
        </w:rPr>
        <w:t>marketplace</w:t>
      </w:r>
      <w:r w:rsidRPr="00141293">
        <w:rPr>
          <w:rStyle w:val="StyleUnderline"/>
        </w:rPr>
        <w:t xml:space="preserve">. </w:t>
      </w:r>
      <w:r w:rsidRPr="006B5371">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6B5371">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10709ECA" w14:textId="77777777" w:rsidR="00397586" w:rsidRPr="004D5D05" w:rsidRDefault="00397586" w:rsidP="00397586">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w:t>
      </w:r>
      <w:r w:rsidRPr="00335A09">
        <w:rPr>
          <w:rStyle w:val="StyleUnderline"/>
        </w:rPr>
        <w:lastRenderedPageBreak/>
        <w:t xml:space="preserve">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4B8859D7" w14:textId="77777777" w:rsidR="00397586" w:rsidRPr="006755E0" w:rsidRDefault="00397586" w:rsidP="00397586">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48EB5842" w14:textId="77777777" w:rsidR="00397586" w:rsidRPr="006755E0" w:rsidRDefault="00397586" w:rsidP="00397586">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p>
    <w:p w14:paraId="07A5BCF0" w14:textId="77777777" w:rsidR="00397586" w:rsidRDefault="00397586" w:rsidP="00397586"/>
    <w:p w14:paraId="7C4DF84F" w14:textId="77777777" w:rsidR="00397586" w:rsidRDefault="00397586" w:rsidP="00397586">
      <w:pPr>
        <w:pStyle w:val="Heading4"/>
      </w:pPr>
      <w:r>
        <w:t xml:space="preserve">2---Cap is key to incentivize </w:t>
      </w:r>
      <w:r w:rsidRPr="00986ACB">
        <w:rPr>
          <w:u w:val="single"/>
        </w:rPr>
        <w:t>telomere</w:t>
      </w:r>
      <w:r>
        <w:t xml:space="preserve"> research</w:t>
      </w:r>
    </w:p>
    <w:p w14:paraId="563BE695" w14:textId="77777777" w:rsidR="00397586" w:rsidRDefault="00397586" w:rsidP="00397586">
      <w:proofErr w:type="spellStart"/>
      <w:r w:rsidRPr="00986ACB">
        <w:rPr>
          <w:rStyle w:val="Style13ptBold"/>
        </w:rPr>
        <w:t>Suennen</w:t>
      </w:r>
      <w:proofErr w:type="spellEnd"/>
      <w:r w:rsidRPr="00986ACB">
        <w:rPr>
          <w:rStyle w:val="Style13ptBold"/>
        </w:rPr>
        <w:t>, 10</w:t>
      </w:r>
      <w:r w:rsidRPr="00986ACB">
        <w:t xml:space="preserve"> -- co-founder of </w:t>
      </w:r>
      <w:proofErr w:type="spellStart"/>
      <w:r w:rsidRPr="00986ACB">
        <w:t>CSweetener</w:t>
      </w:r>
      <w:proofErr w:type="spellEnd"/>
      <w:r w:rsidRPr="00986ACB">
        <w:t xml:space="preserve">, a women's healthcare mentoring organization </w:t>
      </w:r>
    </w:p>
    <w:p w14:paraId="5309D3F2" w14:textId="77777777" w:rsidR="00397586" w:rsidRPr="00986ACB" w:rsidRDefault="00397586" w:rsidP="00397586">
      <w:r w:rsidRPr="00986ACB">
        <w:t>[Lisa, "A Cure for the Common Birthday," Venture Valkyrie, 12-5-2010, https://venturevalkyrie.com/a-cure-for-the-common-birthday/, accessed 10-4-2020]</w:t>
      </w:r>
    </w:p>
    <w:p w14:paraId="3B14C162" w14:textId="77777777" w:rsidR="00397586" w:rsidRPr="00986ACB" w:rsidRDefault="00397586" w:rsidP="00397586">
      <w:pPr>
        <w:rPr>
          <w:sz w:val="12"/>
        </w:rPr>
      </w:pPr>
      <w:r w:rsidRPr="00986ACB">
        <w:rPr>
          <w:sz w:val="12"/>
        </w:rPr>
        <w:t xml:space="preserve">Clearly, </w:t>
      </w:r>
      <w:r w:rsidRPr="00986ACB">
        <w:rPr>
          <w:rStyle w:val="StyleUnderline"/>
          <w:highlight w:val="yellow"/>
        </w:rPr>
        <w:t xml:space="preserve">financing </w:t>
      </w:r>
      <w:r w:rsidRPr="00CE4BDC">
        <w:rPr>
          <w:rStyle w:val="StyleUnderline"/>
        </w:rPr>
        <w:t xml:space="preserve">a solution to </w:t>
      </w:r>
      <w:r w:rsidRPr="00986ACB">
        <w:rPr>
          <w:rStyle w:val="StyleUnderline"/>
          <w:highlight w:val="yellow"/>
        </w:rPr>
        <w:t xml:space="preserve">this </w:t>
      </w:r>
      <w:proofErr w:type="gramStart"/>
      <w:r w:rsidRPr="00986ACB">
        <w:rPr>
          <w:rStyle w:val="StyleUnderline"/>
          <w:highlight w:val="yellow"/>
        </w:rPr>
        <w:t>particular market</w:t>
      </w:r>
      <w:proofErr w:type="gramEnd"/>
      <w:r w:rsidRPr="00986ACB">
        <w:rPr>
          <w:rStyle w:val="StyleUnderline"/>
          <w:highlight w:val="yellow"/>
        </w:rPr>
        <w:t xml:space="preserve"> </w:t>
      </w:r>
      <w:r w:rsidRPr="00986ACB">
        <w:rPr>
          <w:rStyle w:val="StyleUnderline"/>
        </w:rPr>
        <w:t xml:space="preserve">need </w:t>
      </w:r>
      <w:r w:rsidRPr="00986ACB">
        <w:rPr>
          <w:rStyle w:val="StyleUnderline"/>
          <w:highlight w:val="yellow"/>
        </w:rPr>
        <w:t xml:space="preserve">would be the </w:t>
      </w:r>
      <w:r w:rsidRPr="00986ACB">
        <w:rPr>
          <w:rStyle w:val="Emphasis"/>
          <w:highlight w:val="yellow"/>
        </w:rPr>
        <w:t>ne plus ultra</w:t>
      </w:r>
      <w:r w:rsidRPr="00986ACB">
        <w:rPr>
          <w:rStyle w:val="StyleUnderline"/>
          <w:highlight w:val="yellow"/>
        </w:rPr>
        <w:t xml:space="preserve"> of</w:t>
      </w:r>
      <w:r w:rsidRPr="00986ACB">
        <w:rPr>
          <w:sz w:val="12"/>
          <w:highlight w:val="yellow"/>
        </w:rPr>
        <w:t xml:space="preserve"> </w:t>
      </w:r>
      <w:r w:rsidRPr="00986ACB">
        <w:rPr>
          <w:sz w:val="12"/>
        </w:rPr>
        <w:t xml:space="preserve">healthcare </w:t>
      </w:r>
      <w:r w:rsidRPr="00986ACB">
        <w:rPr>
          <w:rStyle w:val="StyleUnderline"/>
          <w:highlight w:val="yellow"/>
        </w:rPr>
        <w:t>venture capital</w:t>
      </w:r>
      <w:r w:rsidRPr="00986ACB">
        <w:rPr>
          <w:sz w:val="12"/>
          <w:highlight w:val="yellow"/>
        </w:rPr>
        <w:t xml:space="preserve"> </w:t>
      </w:r>
      <w:r w:rsidRPr="00986ACB">
        <w:rPr>
          <w:sz w:val="12"/>
        </w:rPr>
        <w:t>investments. Dave Barry, one of my favorite writers, once referred to this most supreme of healthcare opportunities by saying, “Thanks to modern medical advances such as antibiotics, nasal spray, and Diet Coke, it has become routine for people in the civilized world to pass the age of 40, sometimes more than once.”</w:t>
      </w:r>
    </w:p>
    <w:p w14:paraId="264B979B" w14:textId="77777777" w:rsidR="00397586" w:rsidRPr="00986ACB" w:rsidRDefault="00397586" w:rsidP="00397586">
      <w:pPr>
        <w:rPr>
          <w:sz w:val="12"/>
        </w:rPr>
      </w:pPr>
      <w:r w:rsidRPr="00986ACB">
        <w:rPr>
          <w:sz w:val="12"/>
        </w:rPr>
        <w:t xml:space="preserve">In fact, </w:t>
      </w:r>
      <w:r w:rsidRPr="00986ACB">
        <w:rPr>
          <w:rStyle w:val="StyleUnderline"/>
          <w:highlight w:val="yellow"/>
        </w:rPr>
        <w:t xml:space="preserve">there are </w:t>
      </w:r>
      <w:r w:rsidRPr="00CE4BDC">
        <w:rPr>
          <w:rStyle w:val="StyleUnderline"/>
          <w:highlight w:val="yellow"/>
        </w:rPr>
        <w:t xml:space="preserve">many medical enterprises </w:t>
      </w:r>
      <w:r w:rsidRPr="00986ACB">
        <w:rPr>
          <w:rStyle w:val="StyleUnderline"/>
          <w:highlight w:val="yellow"/>
        </w:rPr>
        <w:t xml:space="preserve">focused on </w:t>
      </w:r>
      <w:r w:rsidRPr="00CE4BDC">
        <w:rPr>
          <w:rStyle w:val="StyleUnderline"/>
        </w:rPr>
        <w:t xml:space="preserve">reducing the effects of </w:t>
      </w:r>
      <w:r w:rsidRPr="00986ACB">
        <w:rPr>
          <w:rStyle w:val="StyleUnderline"/>
          <w:highlight w:val="yellow"/>
        </w:rPr>
        <w:t>aging, particularly the external manifestations</w:t>
      </w:r>
      <w:r w:rsidRPr="00986ACB">
        <w:rPr>
          <w:rStyle w:val="StyleUnderline"/>
        </w:rPr>
        <w:t>.</w:t>
      </w:r>
      <w:r w:rsidRPr="00986ACB">
        <w:rPr>
          <w:sz w:val="12"/>
        </w:rPr>
        <w:t xml:space="preserve"> In my 12 years in venture </w:t>
      </w:r>
      <w:proofErr w:type="gramStart"/>
      <w:r w:rsidRPr="00986ACB">
        <w:rPr>
          <w:sz w:val="12"/>
        </w:rPr>
        <w:t>capital</w:t>
      </w:r>
      <w:proofErr w:type="gramEnd"/>
      <w:r w:rsidRPr="00986ACB">
        <w:rPr>
          <w:sz w:val="12"/>
        </w:rPr>
        <w:t xml:space="preserve"> I have seen deals that lift faces, restore hair, whiten teeth and return boobs to their original out-of-the-box condition. These products are all designed to create the illusion of turning back time, although, of course, they do not actually set your clock to running backwards Benjamin Button-style.</w:t>
      </w:r>
    </w:p>
    <w:p w14:paraId="3D03E854" w14:textId="77777777" w:rsidR="00397586" w:rsidRPr="00986ACB" w:rsidRDefault="00397586" w:rsidP="00397586">
      <w:pPr>
        <w:rPr>
          <w:sz w:val="12"/>
        </w:rPr>
      </w:pPr>
      <w:proofErr w:type="gramStart"/>
      <w:r w:rsidRPr="00986ACB">
        <w:rPr>
          <w:sz w:val="12"/>
        </w:rPr>
        <w:t>But,</w:t>
      </w:r>
      <w:proofErr w:type="gramEnd"/>
      <w:r w:rsidRPr="00986ACB">
        <w:rPr>
          <w:sz w:val="12"/>
        </w:rPr>
        <w:t xml:space="preserve"> hold your dentures, a group of scientists at the Dana-Farber Cancer Institute in Boston have discovered a scientific method of reversing the aging process, at least in mice. In other words, they were able to take mice that had been prematurely aged (probably as a result of excessive exposure to the venture capital fund-raising process) and to actually turn back their biological clocks in a manner that restored the physical manifestations of young mice, </w:t>
      </w:r>
      <w:proofErr w:type="gramStart"/>
      <w:r w:rsidRPr="00986ACB">
        <w:rPr>
          <w:sz w:val="12"/>
        </w:rPr>
        <w:t>including:</w:t>
      </w:r>
      <w:proofErr w:type="gramEnd"/>
      <w:r w:rsidRPr="00986ACB">
        <w:rPr>
          <w:sz w:val="12"/>
        </w:rPr>
        <w:t xml:space="preserve"> revitalization of dormant brain stem cells, increased functioning of key bodily organs, restoration of sense of smell, restored fertility, and a marked ability to appreciate hip hop music. Ok, that last one isn’t true, but the others are. A little bit of scientific super-juice (targeted estrogen) and these Harvard-educated laboratory mice transformed from Mickey Mouse to Speedy Gonzales.</w:t>
      </w:r>
    </w:p>
    <w:p w14:paraId="59F4C23E" w14:textId="77777777" w:rsidR="00397586" w:rsidRDefault="00397586" w:rsidP="00397586">
      <w:pPr>
        <w:rPr>
          <w:rStyle w:val="StyleUnderline"/>
        </w:rPr>
      </w:pPr>
      <w:r w:rsidRPr="00986ACB">
        <w:rPr>
          <w:sz w:val="12"/>
        </w:rPr>
        <w:t xml:space="preserve">In a report posted online by the journal Nature in advance of print publication of the full article, </w:t>
      </w:r>
      <w:r w:rsidRPr="00986ACB">
        <w:rPr>
          <w:rStyle w:val="StyleUnderline"/>
          <w:highlight w:val="yellow"/>
        </w:rPr>
        <w:t>researchers</w:t>
      </w:r>
      <w:r w:rsidRPr="00986ACB">
        <w:rPr>
          <w:sz w:val="12"/>
          <w:highlight w:val="yellow"/>
        </w:rPr>
        <w:t xml:space="preserve"> </w:t>
      </w:r>
      <w:r w:rsidRPr="00986ACB">
        <w:rPr>
          <w:sz w:val="12"/>
        </w:rPr>
        <w:t xml:space="preserve">led by Ronald A. DePinho, MD, said they </w:t>
      </w:r>
      <w:r w:rsidRPr="00986ACB">
        <w:rPr>
          <w:rStyle w:val="StyleUnderline"/>
          <w:highlight w:val="yellow"/>
        </w:rPr>
        <w:t xml:space="preserve">achieved </w:t>
      </w:r>
      <w:r w:rsidRPr="00986ACB">
        <w:rPr>
          <w:rStyle w:val="StyleUnderline"/>
        </w:rPr>
        <w:t xml:space="preserve">the milestone </w:t>
      </w:r>
      <w:r w:rsidRPr="00986ACB">
        <w:rPr>
          <w:rStyle w:val="StyleUnderline"/>
          <w:highlight w:val="yellow"/>
        </w:rPr>
        <w:t xml:space="preserve">in </w:t>
      </w:r>
      <w:r w:rsidRPr="00986ACB">
        <w:rPr>
          <w:rStyle w:val="StyleUnderline"/>
        </w:rPr>
        <w:t xml:space="preserve">aging science by engineering </w:t>
      </w:r>
      <w:r w:rsidRPr="00986ACB">
        <w:rPr>
          <w:rStyle w:val="StyleUnderline"/>
          <w:highlight w:val="yellow"/>
        </w:rPr>
        <w:t xml:space="preserve">mice </w:t>
      </w:r>
      <w:r w:rsidRPr="00986ACB">
        <w:rPr>
          <w:rStyle w:val="StyleUnderline"/>
        </w:rPr>
        <w:t xml:space="preserve">with a </w:t>
      </w:r>
      <w:r w:rsidRPr="00986ACB">
        <w:rPr>
          <w:rStyle w:val="Emphasis"/>
          <w:highlight w:val="yellow"/>
        </w:rPr>
        <w:t>controllable telomerase</w:t>
      </w:r>
      <w:r w:rsidRPr="00986ACB">
        <w:rPr>
          <w:rStyle w:val="StyleUnderline"/>
          <w:highlight w:val="yellow"/>
        </w:rPr>
        <w:t xml:space="preserve"> </w:t>
      </w:r>
      <w:r w:rsidRPr="00986ACB">
        <w:rPr>
          <w:rStyle w:val="StyleUnderline"/>
        </w:rPr>
        <w:t>gene</w:t>
      </w:r>
      <w:r w:rsidRPr="00986ACB">
        <w:rPr>
          <w:sz w:val="12"/>
        </w:rPr>
        <w:t xml:space="preserve">. According to </w:t>
      </w:r>
      <w:r w:rsidRPr="00986ACB">
        <w:rPr>
          <w:sz w:val="12"/>
        </w:rPr>
        <w:lastRenderedPageBreak/>
        <w:t xml:space="preserve">the article, the </w:t>
      </w:r>
      <w:r w:rsidRPr="00986ACB">
        <w:rPr>
          <w:rStyle w:val="StyleUnderline"/>
        </w:rPr>
        <w:t>telomerase</w:t>
      </w:r>
      <w:r w:rsidRPr="00986ACB">
        <w:rPr>
          <w:sz w:val="12"/>
        </w:rPr>
        <w:t xml:space="preserve"> enzyme </w:t>
      </w:r>
      <w:r w:rsidRPr="00986ACB">
        <w:rPr>
          <w:rStyle w:val="StyleUnderline"/>
        </w:rPr>
        <w:t>maintains</w:t>
      </w:r>
      <w:r w:rsidRPr="00986ACB">
        <w:rPr>
          <w:sz w:val="12"/>
        </w:rPr>
        <w:t xml:space="preserve"> the protective caps called </w:t>
      </w:r>
      <w:r w:rsidRPr="00986ACB">
        <w:rPr>
          <w:rStyle w:val="StyleUnderline"/>
        </w:rPr>
        <w:t>telomeres that shield the ends of chromosomes so that the genes inside them don’t unravel.</w:t>
      </w:r>
    </w:p>
    <w:p w14:paraId="1DCCBBA9" w14:textId="77777777" w:rsidR="00397586" w:rsidRPr="00986ACB" w:rsidRDefault="00397586" w:rsidP="00397586">
      <w:pPr>
        <w:rPr>
          <w:sz w:val="12"/>
        </w:rPr>
      </w:pPr>
      <w:r w:rsidRPr="00986ACB">
        <w:rPr>
          <w:sz w:val="12"/>
        </w:rPr>
        <w:t>The article also explains that reduced telomerase results in loss of telomeres, which sends a cascade of signals that cause cells to stop dividing or self-destruct, stem cells to go into retirement, organs to atrophy, and brain cells to die. As humans age, low levels of telomerase are associated with progressive erosion of telomeres, which are believed to lead to tissue degeneration and functional decline as we age.</w:t>
      </w:r>
    </w:p>
    <w:p w14:paraId="524814E4" w14:textId="77777777" w:rsidR="00397586" w:rsidRPr="00986ACB" w:rsidRDefault="00397586" w:rsidP="00397586">
      <w:pPr>
        <w:rPr>
          <w:sz w:val="12"/>
        </w:rPr>
      </w:pPr>
      <w:r w:rsidRPr="00986ACB">
        <w:rPr>
          <w:sz w:val="12"/>
        </w:rPr>
        <w:t xml:space="preserve">By creating mice with a switch to monitor the presence of telomerase, the researchers were able to generate prematurely aged mice, which had atrophied organs and testes, reduced brain capacity, and a host of other challenges </w:t>
      </w:r>
      <w:proofErr w:type="gramStart"/>
      <w:r w:rsidRPr="00986ACB">
        <w:rPr>
          <w:sz w:val="12"/>
        </w:rPr>
        <w:t>as a result of</w:t>
      </w:r>
      <w:proofErr w:type="gramEnd"/>
      <w:r w:rsidRPr="00986ACB">
        <w:rPr>
          <w:sz w:val="12"/>
        </w:rPr>
        <w:t xml:space="preserve"> eroded telomerase. Supposedly, the mice were the equivalent of 80-year-old humans, and the researchers said they were at death’s door (or at least heading there on their way from the 5:00 pm Early Bird special in Fort Lauderdale). The </w:t>
      </w:r>
      <w:r w:rsidRPr="00986ACB">
        <w:rPr>
          <w:rStyle w:val="StyleUnderline"/>
        </w:rPr>
        <w:t>scientists</w:t>
      </w:r>
      <w:r w:rsidRPr="00986ACB">
        <w:rPr>
          <w:sz w:val="12"/>
        </w:rPr>
        <w:t xml:space="preserve"> then </w:t>
      </w:r>
      <w:r w:rsidRPr="00986ACB">
        <w:rPr>
          <w:rStyle w:val="StyleUnderline"/>
        </w:rPr>
        <w:t xml:space="preserve">used </w:t>
      </w:r>
      <w:r w:rsidRPr="00986ACB">
        <w:rPr>
          <w:rStyle w:val="StyleUnderline"/>
          <w:highlight w:val="yellow"/>
        </w:rPr>
        <w:t>a chemical “switch” to</w:t>
      </w:r>
      <w:r w:rsidRPr="00986ACB">
        <w:rPr>
          <w:rStyle w:val="StyleUnderline"/>
        </w:rPr>
        <w:t xml:space="preserve"> reactivate the telomerase</w:t>
      </w:r>
      <w:r w:rsidRPr="00986ACB">
        <w:rPr>
          <w:sz w:val="12"/>
        </w:rPr>
        <w:t xml:space="preserve"> in the animals </w:t>
      </w:r>
      <w:r w:rsidRPr="00986ACB">
        <w:rPr>
          <w:rStyle w:val="StyleUnderline"/>
        </w:rPr>
        <w:t>to</w:t>
      </w:r>
      <w:r w:rsidRPr="00986ACB">
        <w:rPr>
          <w:sz w:val="12"/>
        </w:rPr>
        <w:t xml:space="preserve"> determine if that would </w:t>
      </w:r>
      <w:r w:rsidRPr="00986ACB">
        <w:rPr>
          <w:rStyle w:val="Emphasis"/>
          <w:highlight w:val="yellow"/>
        </w:rPr>
        <w:t>restore their telomeres</w:t>
      </w:r>
      <w:r w:rsidRPr="00986ACB">
        <w:rPr>
          <w:rStyle w:val="StyleUnderline"/>
        </w:rPr>
        <w:t xml:space="preserve"> and thus mitigate the signs and symptoms of aging</w:t>
      </w:r>
      <w:r w:rsidRPr="00986ACB">
        <w:rPr>
          <w:sz w:val="12"/>
        </w:rPr>
        <w:t xml:space="preserve">. And, by God, </w:t>
      </w:r>
      <w:r w:rsidRPr="00986ACB">
        <w:rPr>
          <w:rStyle w:val="StyleUnderline"/>
        </w:rPr>
        <w:t>it worked!</w:t>
      </w:r>
      <w:r w:rsidRPr="00986ACB">
        <w:rPr>
          <w:sz w:val="12"/>
        </w:rPr>
        <w:t xml:space="preserve"> It all sounds very Dorian Gray (somewhere at Harvard there are </w:t>
      </w:r>
      <w:proofErr w:type="gramStart"/>
      <w:r w:rsidRPr="00986ACB">
        <w:rPr>
          <w:sz w:val="12"/>
        </w:rPr>
        <w:t>little tiny</w:t>
      </w:r>
      <w:proofErr w:type="gramEnd"/>
      <w:r w:rsidRPr="00986ACB">
        <w:rPr>
          <w:sz w:val="12"/>
        </w:rPr>
        <w:t xml:space="preserve"> mouse holes stacked with portraits of very old-looking mice).</w:t>
      </w:r>
    </w:p>
    <w:p w14:paraId="32564825" w14:textId="77777777" w:rsidR="00397586" w:rsidRPr="00986ACB" w:rsidRDefault="00397586" w:rsidP="00397586">
      <w:pPr>
        <w:rPr>
          <w:sz w:val="12"/>
        </w:rPr>
      </w:pPr>
      <w:r w:rsidRPr="00986ACB">
        <w:rPr>
          <w:sz w:val="12"/>
        </w:rPr>
        <w:t xml:space="preserve">According to researcher DePinho, </w:t>
      </w:r>
      <w:r w:rsidRPr="00986ACB">
        <w:rPr>
          <w:rStyle w:val="StyleUnderline"/>
          <w:highlight w:val="yellow"/>
        </w:rPr>
        <w:t xml:space="preserve">these results </w:t>
      </w:r>
      <w:r w:rsidRPr="00986ACB">
        <w:rPr>
          <w:rStyle w:val="StyleUnderline"/>
        </w:rPr>
        <w:t xml:space="preserve">may </w:t>
      </w:r>
      <w:r w:rsidRPr="00986ACB">
        <w:rPr>
          <w:rStyle w:val="StyleUnderline"/>
          <w:highlight w:val="yellow"/>
        </w:rPr>
        <w:t xml:space="preserve">provide </w:t>
      </w:r>
      <w:r w:rsidRPr="00986ACB">
        <w:rPr>
          <w:rStyle w:val="Emphasis"/>
          <w:highlight w:val="yellow"/>
        </w:rPr>
        <w:t>new avenues for regenerative medicine</w:t>
      </w:r>
      <w:r w:rsidRPr="00986ACB">
        <w:rPr>
          <w:sz w:val="12"/>
        </w:rPr>
        <w:t xml:space="preserve">, because they suggest that dormant adult stem cells in severely aged tissues have the capacity for reincarnation. He stated, “If you can remove the underlying damage and stresses that drive the aging process and cause stem cells to go into growth arrest, you may be able to recruit them back into a regenerative response to rejuvenate tissues and maintain health in the aged,” he said. “Those stresses include the shortening of telomeres over time that causes cells and tissues to fail.” </w:t>
      </w:r>
      <w:proofErr w:type="gramStart"/>
      <w:r w:rsidRPr="00986ACB">
        <w:rPr>
          <w:sz w:val="12"/>
        </w:rPr>
        <w:t>Well</w:t>
      </w:r>
      <w:proofErr w:type="gramEnd"/>
      <w:r w:rsidRPr="00986ACB">
        <w:rPr>
          <w:sz w:val="12"/>
        </w:rPr>
        <w:t xml:space="preserve"> </w:t>
      </w:r>
      <w:proofErr w:type="spellStart"/>
      <w:r w:rsidRPr="00986ACB">
        <w:rPr>
          <w:sz w:val="12"/>
        </w:rPr>
        <w:t>whaddya</w:t>
      </w:r>
      <w:proofErr w:type="spellEnd"/>
      <w:r w:rsidRPr="00986ACB">
        <w:rPr>
          <w:sz w:val="12"/>
        </w:rPr>
        <w:t xml:space="preserve"> know, Cher, you can turn back time.</w:t>
      </w:r>
    </w:p>
    <w:p w14:paraId="331A7AB3" w14:textId="77777777" w:rsidR="00397586" w:rsidRPr="00986ACB" w:rsidRDefault="00397586" w:rsidP="00397586">
      <w:pPr>
        <w:rPr>
          <w:sz w:val="12"/>
        </w:rPr>
      </w:pPr>
      <w:r w:rsidRPr="00986ACB">
        <w:rPr>
          <w:sz w:val="12"/>
        </w:rPr>
        <w:t xml:space="preserve">According to DePinho, this research is potentially promising for humans because previous research shows that people with longer telomeres in their blood cells have an increased number of healthy years beyond the age of 60. Conversely, people over the age of 60 who have the shortest telomeres display higher rates of diabetes, cardiovascular </w:t>
      </w:r>
      <w:proofErr w:type="gramStart"/>
      <w:r w:rsidRPr="00986ACB">
        <w:rPr>
          <w:sz w:val="12"/>
        </w:rPr>
        <w:t>disease</w:t>
      </w:r>
      <w:proofErr w:type="gramEnd"/>
      <w:r w:rsidRPr="00986ACB">
        <w:rPr>
          <w:sz w:val="12"/>
        </w:rPr>
        <w:t xml:space="preserve"> and Alzheimer’s.</w:t>
      </w:r>
    </w:p>
    <w:p w14:paraId="19E1F4E7" w14:textId="77777777" w:rsidR="00397586" w:rsidRPr="00986ACB" w:rsidRDefault="00397586" w:rsidP="00397586">
      <w:r w:rsidRPr="00986ACB">
        <w:rPr>
          <w:sz w:val="12"/>
        </w:rPr>
        <w:t xml:space="preserve">Now we’re talking. This suggests an opportunity ultimately to create products focused not on camouflaging age, but on </w:t>
      </w:r>
      <w:proofErr w:type="gramStart"/>
      <w:r w:rsidRPr="00986ACB">
        <w:rPr>
          <w:sz w:val="12"/>
        </w:rPr>
        <w:t>actually reversing</w:t>
      </w:r>
      <w:proofErr w:type="gramEnd"/>
      <w:r w:rsidRPr="00986ACB">
        <w:rPr>
          <w:sz w:val="12"/>
        </w:rPr>
        <w:t xml:space="preserve"> it, fountain of youth style. Hopefully sometime </w:t>
      </w:r>
      <w:r w:rsidRPr="00986ACB">
        <w:rPr>
          <w:rStyle w:val="StyleUnderline"/>
          <w:highlight w:val="yellow"/>
        </w:rPr>
        <w:t>in the not-too-distant future,</w:t>
      </w:r>
      <w:r w:rsidRPr="00986ACB">
        <w:rPr>
          <w:sz w:val="12"/>
        </w:rPr>
        <w:t xml:space="preserve"> we </w:t>
      </w:r>
      <w:r w:rsidRPr="00986ACB">
        <w:rPr>
          <w:rStyle w:val="StyleUnderline"/>
          <w:highlight w:val="yellow"/>
        </w:rPr>
        <w:t>venture capitalists might</w:t>
      </w:r>
      <w:r w:rsidRPr="00E86650">
        <w:rPr>
          <w:rStyle w:val="StyleUnderline"/>
        </w:rPr>
        <w:t xml:space="preserve"> be seeing companies</w:t>
      </w:r>
      <w:r w:rsidRPr="00986ACB">
        <w:rPr>
          <w:rStyle w:val="StyleUnderline"/>
        </w:rPr>
        <w:t xml:space="preserve"> that have figured out how to </w:t>
      </w:r>
      <w:r w:rsidRPr="00986ACB">
        <w:rPr>
          <w:rStyle w:val="Emphasis"/>
          <w:highlight w:val="yellow"/>
        </w:rPr>
        <w:t>productize a method for increasing telomere production</w:t>
      </w:r>
      <w:r w:rsidRPr="00986ACB">
        <w:rPr>
          <w:sz w:val="12"/>
        </w:rPr>
        <w:t xml:space="preserve"> coupled </w:t>
      </w:r>
      <w:r w:rsidRPr="00986ACB">
        <w:rPr>
          <w:rStyle w:val="StyleUnderline"/>
          <w:highlight w:val="yellow"/>
        </w:rPr>
        <w:t xml:space="preserve">with a </w:t>
      </w:r>
      <w:r w:rsidRPr="00986ACB">
        <w:rPr>
          <w:rStyle w:val="Emphasis"/>
          <w:highlight w:val="yellow"/>
        </w:rPr>
        <w:t>commercially viable</w:t>
      </w:r>
      <w:r w:rsidRPr="00986ACB">
        <w:rPr>
          <w:sz w:val="12"/>
        </w:rPr>
        <w:t xml:space="preserve"> estrogen-fueled </w:t>
      </w:r>
      <w:r w:rsidRPr="00986ACB">
        <w:rPr>
          <w:rStyle w:val="StyleUnderline"/>
          <w:highlight w:val="yellow"/>
        </w:rPr>
        <w:t>cocktail</w:t>
      </w:r>
      <w:r w:rsidRPr="00986ACB">
        <w:rPr>
          <w:rStyle w:val="StyleUnderline"/>
        </w:rPr>
        <w:t xml:space="preserve"> to deliver it.</w:t>
      </w:r>
      <w:r w:rsidRPr="00986ACB">
        <w:rPr>
          <w:sz w:val="12"/>
        </w:rPr>
        <w:t xml:space="preserve"> </w:t>
      </w:r>
      <w:r w:rsidRPr="00E86650">
        <w:rPr>
          <w:rStyle w:val="StyleUnderline"/>
        </w:rPr>
        <w:t>No doubt we will be watching the clinical trials on a future season of the Housewives of Beverly Hills</w:t>
      </w:r>
      <w:r w:rsidRPr="00E86650">
        <w:rPr>
          <w:sz w:val="12"/>
        </w:rPr>
        <w:t>.</w:t>
      </w:r>
    </w:p>
    <w:p w14:paraId="0C7D0D86" w14:textId="77777777" w:rsidR="00397586" w:rsidRPr="00986ACB" w:rsidRDefault="00397586" w:rsidP="00397586">
      <w:pPr>
        <w:pStyle w:val="Heading4"/>
      </w:pPr>
      <w:r w:rsidRPr="00986ACB">
        <w:t>Telomere erosion causes extinction</w:t>
      </w:r>
    </w:p>
    <w:p w14:paraId="347C8BB9" w14:textId="77777777" w:rsidR="00397586" w:rsidRPr="00986ACB" w:rsidRDefault="00397586" w:rsidP="00397586">
      <w:pPr>
        <w:rPr>
          <w:rFonts w:eastAsia="Calibri"/>
        </w:rPr>
      </w:pPr>
      <w:proofErr w:type="spellStart"/>
      <w:r w:rsidRPr="00986ACB">
        <w:rPr>
          <w:rStyle w:val="Style13ptBold"/>
        </w:rPr>
        <w:t>Ravilious</w:t>
      </w:r>
      <w:proofErr w:type="spellEnd"/>
      <w:r w:rsidRPr="00986ACB">
        <w:rPr>
          <w:rStyle w:val="Style13ptBold"/>
        </w:rPr>
        <w:t>, 4</w:t>
      </w:r>
      <w:r>
        <w:t xml:space="preserve"> – </w:t>
      </w:r>
      <w:r>
        <w:rPr>
          <w:rFonts w:eastAsia="Calibri"/>
        </w:rPr>
        <w:t xml:space="preserve">PhD, </w:t>
      </w:r>
      <w:r>
        <w:t xml:space="preserve">National Geographic </w:t>
      </w:r>
      <w:r w:rsidRPr="00986ACB">
        <w:rPr>
          <w:rFonts w:eastAsia="Calibri"/>
        </w:rPr>
        <w:t>science journa</w:t>
      </w:r>
      <w:r>
        <w:rPr>
          <w:rFonts w:eastAsia="Calibri"/>
        </w:rPr>
        <w:t xml:space="preserve">list; citing Reinhard </w:t>
      </w:r>
      <w:proofErr w:type="spellStart"/>
      <w:r>
        <w:rPr>
          <w:rFonts w:eastAsia="Calibri"/>
        </w:rPr>
        <w:t>Stindl</w:t>
      </w:r>
      <w:proofErr w:type="spellEnd"/>
      <w:r>
        <w:rPr>
          <w:rFonts w:eastAsia="Calibri"/>
        </w:rPr>
        <w:t xml:space="preserve"> of the Vienna Institute of Medical Biology</w:t>
      </w:r>
    </w:p>
    <w:p w14:paraId="2908FAF8" w14:textId="77777777" w:rsidR="00397586" w:rsidRPr="00986ACB" w:rsidRDefault="00397586" w:rsidP="00397586">
      <w:pPr>
        <w:rPr>
          <w:rFonts w:eastAsia="Calibri"/>
        </w:rPr>
      </w:pPr>
      <w:r w:rsidRPr="00986ACB">
        <w:rPr>
          <w:rFonts w:eastAsia="Calibri"/>
        </w:rPr>
        <w:t>[Kate, published in National Geographic, New Scientist, The Economist, The Guardian, "The Final Countdown,"</w:t>
      </w:r>
      <w:r>
        <w:rPr>
          <w:rFonts w:eastAsia="Calibri"/>
        </w:rPr>
        <w:t xml:space="preserve"> 4-8-4,</w:t>
      </w:r>
      <w:r w:rsidRPr="00986ACB">
        <w:rPr>
          <w:rFonts w:eastAsia="Calibri"/>
        </w:rPr>
        <w:t xml:space="preserve"> www.guardian.co.uk/education/2004/apr/08/science.hi</w:t>
      </w:r>
      <w:r>
        <w:rPr>
          <w:rFonts w:eastAsia="Calibri"/>
        </w:rPr>
        <w:t>ghereducation, accessed 2-24-11</w:t>
      </w:r>
      <w:r w:rsidRPr="00986ACB">
        <w:rPr>
          <w:rFonts w:eastAsia="Calibri"/>
        </w:rPr>
        <w:t>]</w:t>
      </w:r>
    </w:p>
    <w:p w14:paraId="5890CFDD" w14:textId="77777777" w:rsidR="00397586" w:rsidRPr="006011AD" w:rsidRDefault="00397586" w:rsidP="00397586">
      <w:pPr>
        <w:rPr>
          <w:b/>
          <w:iCs/>
          <w:u w:val="single"/>
        </w:rPr>
      </w:pPr>
      <w:r w:rsidRPr="00986ACB">
        <w:rPr>
          <w:rFonts w:eastAsia="Calibri"/>
          <w:sz w:val="14"/>
        </w:rPr>
        <w:t xml:space="preserve">Every species seems to come and go. </w:t>
      </w:r>
      <w:r w:rsidRPr="00E86650">
        <w:rPr>
          <w:rFonts w:eastAsia="Calibri"/>
          <w:sz w:val="14"/>
        </w:rPr>
        <w:t xml:space="preserve">Some last longer than others, but nothing lasts forever. Humans are a relatively recent phenomenon, jumping out of trees and striding across the land around 200,000 years ago. Will we persist for many millions of years to come, or </w:t>
      </w:r>
      <w:r w:rsidRPr="00E86650">
        <w:rPr>
          <w:rStyle w:val="StyleUnderline"/>
        </w:rPr>
        <w:t xml:space="preserve">are we headed for </w:t>
      </w:r>
      <w:r w:rsidRPr="00E86650">
        <w:rPr>
          <w:rFonts w:eastAsia="Calibri"/>
          <w:sz w:val="14"/>
        </w:rPr>
        <w:t xml:space="preserve">an evolutionary makeover, or even </w:t>
      </w:r>
      <w:r w:rsidRPr="00E86650">
        <w:rPr>
          <w:rStyle w:val="StyleUnderline"/>
        </w:rPr>
        <w:t xml:space="preserve">extinction? </w:t>
      </w:r>
      <w:r w:rsidRPr="00E86650">
        <w:rPr>
          <w:rFonts w:eastAsia="Calibri"/>
          <w:u w:val="single"/>
        </w:rPr>
        <w:t>According</w:t>
      </w:r>
      <w:r w:rsidRPr="00986ACB">
        <w:rPr>
          <w:rFonts w:eastAsia="Calibri"/>
          <w:u w:val="single"/>
        </w:rPr>
        <w:t xml:space="preserve"> to</w:t>
      </w:r>
      <w:r w:rsidRPr="00986ACB">
        <w:rPr>
          <w:rFonts w:eastAsia="Calibri"/>
          <w:sz w:val="14"/>
        </w:rPr>
        <w:t xml:space="preserve"> Reinhard </w:t>
      </w:r>
      <w:proofErr w:type="spellStart"/>
      <w:r w:rsidRPr="00986ACB">
        <w:rPr>
          <w:rFonts w:eastAsia="Calibri"/>
          <w:u w:val="single"/>
        </w:rPr>
        <w:t>Stindl</w:t>
      </w:r>
      <w:proofErr w:type="spellEnd"/>
      <w:r w:rsidRPr="00986ACB">
        <w:rPr>
          <w:rFonts w:eastAsia="Calibri"/>
          <w:u w:val="single"/>
        </w:rPr>
        <w:t>, of the Institute of Medical Biology in Vienna</w:t>
      </w:r>
      <w:r w:rsidRPr="00986ACB">
        <w:rPr>
          <w:rFonts w:eastAsia="Calibri"/>
          <w:sz w:val="14"/>
        </w:rPr>
        <w:t xml:space="preserve">, </w:t>
      </w:r>
      <w:r w:rsidRPr="00986ACB">
        <w:rPr>
          <w:rFonts w:eastAsia="Calibri"/>
          <w:u w:val="single"/>
        </w:rPr>
        <w:t xml:space="preserve">the answer </w:t>
      </w:r>
      <w:r w:rsidRPr="00986ACB">
        <w:rPr>
          <w:rFonts w:eastAsia="Calibri"/>
          <w:sz w:val="14"/>
        </w:rPr>
        <w:t xml:space="preserve">to this question could lie at the tips of our chromosomes. In a controversial new </w:t>
      </w:r>
      <w:proofErr w:type="gramStart"/>
      <w:r w:rsidRPr="00986ACB">
        <w:rPr>
          <w:rFonts w:eastAsia="Calibri"/>
          <w:sz w:val="14"/>
        </w:rPr>
        <w:t>theory</w:t>
      </w:r>
      <w:proofErr w:type="gramEnd"/>
      <w:r w:rsidRPr="00986ACB">
        <w:rPr>
          <w:rFonts w:eastAsia="Calibri"/>
          <w:sz w:val="14"/>
        </w:rPr>
        <w:t xml:space="preserve"> he suggests that </w:t>
      </w:r>
      <w:r w:rsidRPr="00E86650">
        <w:rPr>
          <w:rStyle w:val="StyleUnderline"/>
          <w:highlight w:val="yellow"/>
        </w:rPr>
        <w:t>all</w:t>
      </w:r>
      <w:r w:rsidRPr="00E86650">
        <w:rPr>
          <w:rFonts w:eastAsia="Calibri"/>
          <w:highlight w:val="yellow"/>
          <w:u w:val="single"/>
        </w:rPr>
        <w:t xml:space="preserve"> eukaryotic </w:t>
      </w:r>
      <w:r w:rsidRPr="00E86650">
        <w:rPr>
          <w:rStyle w:val="StyleUnderline"/>
          <w:highlight w:val="yellow"/>
        </w:rPr>
        <w:t>species</w:t>
      </w:r>
      <w:r w:rsidRPr="00E86650">
        <w:rPr>
          <w:rFonts w:eastAsia="Calibri"/>
          <w:sz w:val="14"/>
          <w:highlight w:val="yellow"/>
        </w:rPr>
        <w:t xml:space="preserve"> </w:t>
      </w:r>
      <w:r w:rsidRPr="00986ACB">
        <w:rPr>
          <w:rFonts w:eastAsia="Calibri"/>
          <w:sz w:val="14"/>
        </w:rPr>
        <w:t>(</w:t>
      </w:r>
      <w:r w:rsidRPr="00E86650">
        <w:rPr>
          <w:rStyle w:val="StyleUnderline"/>
        </w:rPr>
        <w:t xml:space="preserve">everything except bacteria and algae) </w:t>
      </w:r>
      <w:r w:rsidRPr="00986ACB">
        <w:rPr>
          <w:rStyle w:val="StyleUnderline"/>
          <w:highlight w:val="yellow"/>
        </w:rPr>
        <w:t xml:space="preserve">have an evolutionary "clock" that ticks </w:t>
      </w:r>
      <w:r w:rsidRPr="00986ACB">
        <w:rPr>
          <w:rStyle w:val="StyleUnderline"/>
        </w:rPr>
        <w:t>through g</w:t>
      </w:r>
      <w:r w:rsidRPr="00986ACB">
        <w:rPr>
          <w:rFonts w:eastAsia="Calibri"/>
          <w:u w:val="single"/>
        </w:rPr>
        <w:t xml:space="preserve">enerations, counting </w:t>
      </w:r>
      <w:r w:rsidRPr="00986ACB">
        <w:rPr>
          <w:rStyle w:val="StyleUnderline"/>
          <w:highlight w:val="yellow"/>
        </w:rPr>
        <w:t>down to</w:t>
      </w:r>
      <w:r w:rsidRPr="00986ACB">
        <w:rPr>
          <w:rFonts w:eastAsia="Calibri"/>
          <w:sz w:val="14"/>
          <w:highlight w:val="yellow"/>
        </w:rPr>
        <w:t xml:space="preserve"> </w:t>
      </w:r>
      <w:r w:rsidRPr="00986ACB">
        <w:rPr>
          <w:rFonts w:eastAsia="Calibri"/>
          <w:sz w:val="14"/>
        </w:rPr>
        <w:t xml:space="preserve">an eventual </w:t>
      </w:r>
      <w:r w:rsidRPr="00986ACB">
        <w:rPr>
          <w:rStyle w:val="Emphasis"/>
          <w:highlight w:val="yellow"/>
        </w:rPr>
        <w:t>extinction</w:t>
      </w:r>
      <w:r w:rsidRPr="00986ACB">
        <w:rPr>
          <w:rFonts w:eastAsia="Calibri"/>
          <w:sz w:val="14"/>
          <w:highlight w:val="yellow"/>
        </w:rPr>
        <w:t xml:space="preserve"> </w:t>
      </w:r>
      <w:r w:rsidRPr="00986ACB">
        <w:rPr>
          <w:rFonts w:eastAsia="Calibri"/>
          <w:sz w:val="14"/>
        </w:rPr>
        <w:t xml:space="preserve">date. This clock might help to explain some of the more puzzling aspects of evolution, but it also overturns current thinking and even questions the orthodoxy of Darwin's natural selection. For over 100 years, scientists have grappled with the cause of "background" extinction. </w:t>
      </w:r>
      <w:r w:rsidRPr="00550332">
        <w:rPr>
          <w:rStyle w:val="StyleUnderline"/>
          <w:highlight w:val="yellow"/>
        </w:rPr>
        <w:t>Mass extinction</w:t>
      </w:r>
      <w:r w:rsidRPr="00550332">
        <w:rPr>
          <w:rFonts w:eastAsia="Calibri"/>
          <w:highlight w:val="yellow"/>
          <w:u w:val="single"/>
        </w:rPr>
        <w:t xml:space="preserve"> </w:t>
      </w:r>
      <w:r w:rsidRPr="00986ACB">
        <w:rPr>
          <w:rFonts w:eastAsia="Calibri"/>
          <w:u w:val="single"/>
        </w:rPr>
        <w:t>events</w:t>
      </w:r>
      <w:r w:rsidRPr="00986ACB">
        <w:rPr>
          <w:rFonts w:eastAsia="Calibri"/>
          <w:sz w:val="14"/>
        </w:rPr>
        <w:t xml:space="preserve">, like the wiping out of dinosaurs 65m years ago, </w:t>
      </w:r>
      <w:r w:rsidRPr="00986ACB">
        <w:rPr>
          <w:rFonts w:eastAsia="Calibri"/>
          <w:u w:val="single"/>
        </w:rPr>
        <w:t>are</w:t>
      </w:r>
      <w:r w:rsidRPr="00986ACB">
        <w:rPr>
          <w:rFonts w:eastAsia="Calibri"/>
          <w:sz w:val="14"/>
        </w:rPr>
        <w:t xml:space="preserve"> impressive and </w:t>
      </w:r>
      <w:r w:rsidRPr="00986ACB">
        <w:rPr>
          <w:rFonts w:eastAsia="Calibri"/>
          <w:u w:val="single"/>
        </w:rPr>
        <w:t xml:space="preserve">dramatic, but </w:t>
      </w:r>
      <w:r w:rsidRPr="00550332">
        <w:rPr>
          <w:rStyle w:val="StyleUnderline"/>
          <w:highlight w:val="yellow"/>
        </w:rPr>
        <w:t>account for only</w:t>
      </w:r>
      <w:r w:rsidRPr="00550332">
        <w:rPr>
          <w:rFonts w:eastAsia="Calibri"/>
          <w:sz w:val="14"/>
          <w:highlight w:val="yellow"/>
        </w:rPr>
        <w:t xml:space="preserve"> </w:t>
      </w:r>
      <w:r w:rsidRPr="00986ACB">
        <w:rPr>
          <w:rFonts w:eastAsia="Calibri"/>
          <w:sz w:val="14"/>
        </w:rPr>
        <w:t xml:space="preserve">around </w:t>
      </w:r>
      <w:r w:rsidRPr="00550332">
        <w:rPr>
          <w:rStyle w:val="StyleUnderline"/>
          <w:highlight w:val="yellow"/>
        </w:rPr>
        <w:t>4% of</w:t>
      </w:r>
      <w:r w:rsidRPr="00550332">
        <w:rPr>
          <w:rFonts w:eastAsia="Calibri"/>
          <w:highlight w:val="yellow"/>
          <w:u w:val="single"/>
        </w:rPr>
        <w:t xml:space="preserve"> </w:t>
      </w:r>
      <w:r w:rsidRPr="00986ACB">
        <w:rPr>
          <w:rFonts w:eastAsia="Calibri"/>
          <w:sz w:val="14"/>
        </w:rPr>
        <w:t>now</w:t>
      </w:r>
      <w:r w:rsidRPr="00986ACB">
        <w:rPr>
          <w:rFonts w:eastAsia="Calibri"/>
          <w:u w:val="single"/>
        </w:rPr>
        <w:t xml:space="preserve"> </w:t>
      </w:r>
      <w:r w:rsidRPr="00550332">
        <w:rPr>
          <w:rStyle w:val="StyleUnderline"/>
          <w:highlight w:val="yellow"/>
        </w:rPr>
        <w:t>extinct species</w:t>
      </w:r>
      <w:r w:rsidRPr="00986ACB">
        <w:rPr>
          <w:rFonts w:eastAsia="Calibri"/>
          <w:sz w:val="14"/>
        </w:rPr>
        <w:t xml:space="preserve">. </w:t>
      </w:r>
      <w:r w:rsidRPr="00550332">
        <w:rPr>
          <w:rStyle w:val="StyleUnderline"/>
          <w:highlight w:val="yellow"/>
        </w:rPr>
        <w:t>The majority slip</w:t>
      </w:r>
      <w:r w:rsidRPr="00550332">
        <w:rPr>
          <w:rFonts w:eastAsia="Calibri"/>
          <w:highlight w:val="yellow"/>
          <w:u w:val="single"/>
        </w:rPr>
        <w:t xml:space="preserve"> </w:t>
      </w:r>
      <w:r w:rsidRPr="00550332">
        <w:rPr>
          <w:rStyle w:val="StyleUnderline"/>
          <w:highlight w:val="yellow"/>
        </w:rPr>
        <w:t>away</w:t>
      </w:r>
      <w:r w:rsidRPr="00550332">
        <w:rPr>
          <w:rFonts w:eastAsia="Calibri"/>
          <w:highlight w:val="yellow"/>
          <w:u w:val="single"/>
        </w:rPr>
        <w:t xml:space="preserve"> </w:t>
      </w:r>
      <w:r w:rsidRPr="00986ACB">
        <w:rPr>
          <w:rFonts w:eastAsia="Calibri"/>
          <w:sz w:val="14"/>
        </w:rPr>
        <w:t>quietly and</w:t>
      </w:r>
      <w:r w:rsidRPr="00986ACB">
        <w:rPr>
          <w:rFonts w:eastAsia="Calibri"/>
          <w:u w:val="single"/>
        </w:rPr>
        <w:t xml:space="preserve"> </w:t>
      </w:r>
      <w:r w:rsidRPr="00550332">
        <w:rPr>
          <w:rStyle w:val="StyleUnderline"/>
          <w:highlight w:val="yellow"/>
        </w:rPr>
        <w:t>without</w:t>
      </w:r>
      <w:r w:rsidRPr="00550332">
        <w:rPr>
          <w:rFonts w:eastAsia="Calibri"/>
          <w:sz w:val="14"/>
          <w:highlight w:val="yellow"/>
        </w:rPr>
        <w:t xml:space="preserve"> </w:t>
      </w:r>
      <w:r w:rsidRPr="00986ACB">
        <w:rPr>
          <w:rFonts w:eastAsia="Calibri"/>
          <w:sz w:val="14"/>
        </w:rPr>
        <w:t xml:space="preserve">any </w:t>
      </w:r>
      <w:r w:rsidRPr="00550332">
        <w:rPr>
          <w:rStyle w:val="StyleUnderline"/>
          <w:highlight w:val="yellow"/>
        </w:rPr>
        <w:t>fanfare</w:t>
      </w:r>
      <w:r w:rsidRPr="00986ACB">
        <w:rPr>
          <w:rFonts w:eastAsia="Calibri"/>
          <w:u w:val="single"/>
        </w:rPr>
        <w:t xml:space="preserve">. Over </w:t>
      </w:r>
      <w:r w:rsidRPr="00550332">
        <w:rPr>
          <w:rStyle w:val="StyleUnderline"/>
          <w:highlight w:val="yellow"/>
        </w:rPr>
        <w:t>99%</w:t>
      </w:r>
      <w:r w:rsidRPr="00550332">
        <w:rPr>
          <w:rFonts w:eastAsia="Calibri"/>
          <w:highlight w:val="yellow"/>
          <w:u w:val="single"/>
        </w:rPr>
        <w:t xml:space="preserve"> </w:t>
      </w:r>
      <w:r w:rsidRPr="00986ACB">
        <w:rPr>
          <w:rFonts w:eastAsia="Calibri"/>
          <w:u w:val="single"/>
        </w:rPr>
        <w:t xml:space="preserve">of </w:t>
      </w:r>
      <w:r w:rsidRPr="00550332">
        <w:rPr>
          <w:rStyle w:val="StyleUnderline"/>
        </w:rPr>
        <w:t>all the species that ever lived on Earth have</w:t>
      </w:r>
      <w:r w:rsidRPr="00986ACB">
        <w:rPr>
          <w:rFonts w:eastAsia="Calibri"/>
          <w:u w:val="single"/>
        </w:rPr>
        <w:t xml:space="preserve"> </w:t>
      </w:r>
      <w:r w:rsidRPr="00550332">
        <w:rPr>
          <w:rStyle w:val="StyleUnderline"/>
          <w:highlight w:val="yellow"/>
        </w:rPr>
        <w:t>already passed</w:t>
      </w:r>
      <w:r w:rsidRPr="00550332">
        <w:rPr>
          <w:rFonts w:eastAsia="Calibri"/>
          <w:highlight w:val="yellow"/>
          <w:u w:val="single"/>
        </w:rPr>
        <w:t xml:space="preserve"> </w:t>
      </w:r>
      <w:r w:rsidRPr="00986ACB">
        <w:rPr>
          <w:rFonts w:eastAsia="Calibri"/>
          <w:sz w:val="14"/>
        </w:rPr>
        <w:t xml:space="preserve">on, </w:t>
      </w:r>
      <w:r w:rsidRPr="00E86650">
        <w:rPr>
          <w:rStyle w:val="StyleUnderline"/>
        </w:rPr>
        <w:t>so what happened to the species</w:t>
      </w:r>
      <w:r w:rsidRPr="00550332">
        <w:rPr>
          <w:rStyle w:val="StyleUnderline"/>
        </w:rPr>
        <w:t xml:space="preserve"> that weren't annihilated during mass extinction events?</w:t>
      </w:r>
      <w:r w:rsidRPr="00986ACB">
        <w:rPr>
          <w:rFonts w:eastAsia="Calibri"/>
          <w:sz w:val="14"/>
        </w:rPr>
        <w:t xml:space="preserve"> Charles Darwin proposed that evolution is controlled by "survival of the fittest". Current natural selection models imply that evolution is a slow and steady process, with continuous genetic mutations leading to new species that find a niche to live </w:t>
      </w:r>
      <w:proofErr w:type="gramStart"/>
      <w:r w:rsidRPr="00986ACB">
        <w:rPr>
          <w:rFonts w:eastAsia="Calibri"/>
          <w:sz w:val="14"/>
        </w:rPr>
        <w:t>in, or</w:t>
      </w:r>
      <w:proofErr w:type="gramEnd"/>
      <w:r w:rsidRPr="00986ACB">
        <w:rPr>
          <w:rFonts w:eastAsia="Calibri"/>
          <w:sz w:val="14"/>
        </w:rPr>
        <w:t xml:space="preserve"> die. But digging through the layers of rock, </w:t>
      </w:r>
      <w:proofErr w:type="spellStart"/>
      <w:r w:rsidRPr="00986ACB">
        <w:rPr>
          <w:rFonts w:eastAsia="Calibri"/>
          <w:sz w:val="14"/>
        </w:rPr>
        <w:t>palaeontologists</w:t>
      </w:r>
      <w:proofErr w:type="spellEnd"/>
      <w:r w:rsidRPr="00986ACB">
        <w:rPr>
          <w:rFonts w:eastAsia="Calibri"/>
          <w:sz w:val="14"/>
        </w:rPr>
        <w:t xml:space="preserve"> have found that evolution seems to go in fits and starts. Most species seem to have long stable periods followed by a burst of change: not the slow, steady process predicted by natural selection. Originally scientists attributed this jagged pattern to the imperfections of the fossil record. But in recent years more detailed studies have backed up the idea that evolution proceeds in fits and starts. The quiet periods in the fossil record where evolution seems to stagnate are a big problem for natural selection: evolution can't just switch on and off. Over 20 years ago the late Stephen Jay Gould suggested internal genetic mechanisms could regulate these quiet evolutionary periods but until now no-one could explain how it would work. </w:t>
      </w:r>
      <w:proofErr w:type="spellStart"/>
      <w:r w:rsidRPr="00986ACB">
        <w:rPr>
          <w:rFonts w:eastAsia="Calibri"/>
          <w:sz w:val="14"/>
        </w:rPr>
        <w:t>Stindl</w:t>
      </w:r>
      <w:proofErr w:type="spellEnd"/>
      <w:r w:rsidRPr="00986ACB">
        <w:rPr>
          <w:rFonts w:eastAsia="Calibri"/>
          <w:sz w:val="14"/>
        </w:rPr>
        <w:t xml:space="preserve"> argues that </w:t>
      </w:r>
      <w:r w:rsidRPr="00550332">
        <w:rPr>
          <w:rFonts w:eastAsia="Calibri"/>
          <w:u w:val="single"/>
        </w:rPr>
        <w:t xml:space="preserve">the </w:t>
      </w:r>
      <w:r w:rsidRPr="00986ACB">
        <w:rPr>
          <w:rFonts w:eastAsia="Calibri"/>
          <w:highlight w:val="yellow"/>
          <w:u w:val="single"/>
        </w:rPr>
        <w:t xml:space="preserve">protective caps on </w:t>
      </w:r>
      <w:r w:rsidRPr="00986ACB">
        <w:rPr>
          <w:rFonts w:eastAsia="Calibri"/>
          <w:u w:val="single"/>
        </w:rPr>
        <w:t xml:space="preserve">the end of </w:t>
      </w:r>
      <w:r w:rsidRPr="00986ACB">
        <w:rPr>
          <w:rFonts w:eastAsia="Calibri"/>
          <w:highlight w:val="yellow"/>
          <w:u w:val="single"/>
        </w:rPr>
        <w:t>chromosomes</w:t>
      </w:r>
      <w:r w:rsidRPr="00986ACB">
        <w:rPr>
          <w:rFonts w:eastAsia="Calibri"/>
          <w:u w:val="single"/>
        </w:rPr>
        <w:t xml:space="preserve">, called </w:t>
      </w:r>
      <w:r w:rsidRPr="00986ACB">
        <w:rPr>
          <w:rFonts w:eastAsia="Calibri"/>
          <w:highlight w:val="yellow"/>
          <w:u w:val="single"/>
        </w:rPr>
        <w:lastRenderedPageBreak/>
        <w:t>telomeres</w:t>
      </w:r>
      <w:r w:rsidRPr="00986ACB">
        <w:rPr>
          <w:rFonts w:eastAsia="Calibri"/>
          <w:u w:val="single"/>
        </w:rPr>
        <w:t xml:space="preserve">, </w:t>
      </w:r>
      <w:r w:rsidRPr="00986ACB">
        <w:rPr>
          <w:rFonts w:eastAsia="Calibri"/>
          <w:highlight w:val="yellow"/>
          <w:u w:val="single"/>
        </w:rPr>
        <w:t>provide the answer</w:t>
      </w:r>
      <w:r w:rsidRPr="00986ACB">
        <w:rPr>
          <w:rFonts w:eastAsia="Calibri"/>
          <w:sz w:val="14"/>
        </w:rPr>
        <w:t xml:space="preserve">. Like plastic tips on the end of shoelaces, </w:t>
      </w:r>
      <w:r w:rsidRPr="00E86650">
        <w:rPr>
          <w:rFonts w:eastAsia="Calibri"/>
          <w:u w:val="single"/>
        </w:rPr>
        <w:t xml:space="preserve">all eukaryotic species have </w:t>
      </w:r>
      <w:r w:rsidRPr="00986ACB">
        <w:rPr>
          <w:rFonts w:eastAsia="Calibri"/>
          <w:highlight w:val="yellow"/>
          <w:u w:val="single"/>
        </w:rPr>
        <w:t>telomeres</w:t>
      </w:r>
      <w:r w:rsidRPr="00986ACB">
        <w:rPr>
          <w:rFonts w:eastAsia="Calibri"/>
          <w:sz w:val="14"/>
          <w:highlight w:val="yellow"/>
        </w:rPr>
        <w:t xml:space="preserve"> </w:t>
      </w:r>
      <w:r w:rsidRPr="00986ACB">
        <w:rPr>
          <w:rFonts w:eastAsia="Calibri"/>
          <w:sz w:val="14"/>
        </w:rPr>
        <w:t xml:space="preserve">on the end of their </w:t>
      </w:r>
      <w:r w:rsidRPr="00E86650">
        <w:rPr>
          <w:rFonts w:eastAsia="Calibri"/>
          <w:sz w:val="14"/>
        </w:rPr>
        <w:t xml:space="preserve">chromosomes </w:t>
      </w:r>
      <w:r w:rsidRPr="00E86650">
        <w:rPr>
          <w:rFonts w:eastAsia="Calibri"/>
          <w:u w:val="single"/>
        </w:rPr>
        <w:t xml:space="preserve">to </w:t>
      </w:r>
      <w:r w:rsidRPr="00986ACB">
        <w:rPr>
          <w:rFonts w:eastAsia="Calibri"/>
          <w:highlight w:val="yellow"/>
          <w:u w:val="single"/>
        </w:rPr>
        <w:t>prevent instability</w:t>
      </w:r>
      <w:r w:rsidRPr="00986ACB">
        <w:rPr>
          <w:rFonts w:eastAsia="Calibri"/>
          <w:sz w:val="14"/>
        </w:rPr>
        <w:t xml:space="preserve">. </w:t>
      </w:r>
      <w:r w:rsidRPr="00986ACB">
        <w:rPr>
          <w:rFonts w:eastAsia="Calibri"/>
          <w:u w:val="single"/>
        </w:rPr>
        <w:t>However, cells seem to struggle to copy telomeres properly when they divide, and very gradually the telomeres become shorter</w:t>
      </w:r>
      <w:r w:rsidRPr="00986ACB">
        <w:rPr>
          <w:rFonts w:eastAsia="Calibri"/>
          <w:sz w:val="14"/>
        </w:rPr>
        <w:t xml:space="preserve">. </w:t>
      </w:r>
      <w:proofErr w:type="spellStart"/>
      <w:r w:rsidRPr="00986ACB">
        <w:rPr>
          <w:rFonts w:eastAsia="Calibri"/>
          <w:sz w:val="14"/>
        </w:rPr>
        <w:t>Stindl's</w:t>
      </w:r>
      <w:proofErr w:type="spellEnd"/>
      <w:r w:rsidRPr="00986ACB">
        <w:rPr>
          <w:rFonts w:eastAsia="Calibri"/>
          <w:sz w:val="14"/>
        </w:rPr>
        <w:t xml:space="preserve"> idea is that </w:t>
      </w:r>
      <w:r w:rsidRPr="00986ACB">
        <w:rPr>
          <w:rFonts w:eastAsia="Calibri"/>
          <w:highlight w:val="yellow"/>
          <w:u w:val="single"/>
        </w:rPr>
        <w:t>there is</w:t>
      </w:r>
      <w:r w:rsidRPr="00986ACB">
        <w:rPr>
          <w:rFonts w:eastAsia="Calibri"/>
          <w:sz w:val="14"/>
          <w:highlight w:val="yellow"/>
        </w:rPr>
        <w:t xml:space="preserve"> </w:t>
      </w:r>
      <w:r w:rsidRPr="00550332">
        <w:rPr>
          <w:rFonts w:eastAsia="Calibri"/>
          <w:sz w:val="14"/>
        </w:rPr>
        <w:t xml:space="preserve">also </w:t>
      </w:r>
      <w:r w:rsidRPr="00550332">
        <w:rPr>
          <w:rFonts w:eastAsia="Calibri"/>
          <w:u w:val="single"/>
        </w:rPr>
        <w:t xml:space="preserve">a tiny </w:t>
      </w:r>
      <w:r w:rsidRPr="00986ACB">
        <w:rPr>
          <w:rFonts w:eastAsia="Calibri"/>
          <w:highlight w:val="yellow"/>
          <w:u w:val="single"/>
        </w:rPr>
        <w:t>loss of telomere length between each generation</w:t>
      </w:r>
      <w:r w:rsidRPr="00986ACB">
        <w:rPr>
          <w:rFonts w:eastAsia="Calibri"/>
          <w:sz w:val="14"/>
        </w:rPr>
        <w:t xml:space="preserve">, mirroring the individual ageing process. </w:t>
      </w:r>
      <w:r w:rsidRPr="00986ACB">
        <w:rPr>
          <w:rFonts w:eastAsia="Calibri"/>
          <w:u w:val="single"/>
        </w:rPr>
        <w:t>Once a telomere becomes critically short it causes diseases related to chromosomal instability,</w:t>
      </w:r>
      <w:r w:rsidRPr="00986ACB">
        <w:rPr>
          <w:rFonts w:eastAsia="Calibri"/>
          <w:sz w:val="14"/>
        </w:rPr>
        <w:t xml:space="preserve"> or limited tissue regeneration, </w:t>
      </w:r>
      <w:r w:rsidRPr="00986ACB">
        <w:rPr>
          <w:rFonts w:eastAsia="Calibri"/>
          <w:u w:val="single"/>
        </w:rPr>
        <w:t xml:space="preserve">such as cancer and immunodeficiency. </w:t>
      </w:r>
      <w:r w:rsidRPr="00986ACB">
        <w:rPr>
          <w:rFonts w:eastAsia="Calibri"/>
          <w:sz w:val="14"/>
        </w:rPr>
        <w:t>"</w:t>
      </w:r>
      <w:r w:rsidRPr="00986ACB">
        <w:rPr>
          <w:rFonts w:eastAsia="Calibri"/>
          <w:u w:val="single"/>
        </w:rPr>
        <w:t xml:space="preserve">The shortening of telomeres between generations means that </w:t>
      </w:r>
      <w:r w:rsidRPr="00986ACB">
        <w:rPr>
          <w:rFonts w:eastAsia="Calibri"/>
          <w:highlight w:val="yellow"/>
          <w:u w:val="single"/>
        </w:rPr>
        <w:t>eventually the telomeres become critically short</w:t>
      </w:r>
      <w:r w:rsidRPr="00986ACB">
        <w:rPr>
          <w:rFonts w:eastAsia="Calibri"/>
          <w:u w:val="single"/>
        </w:rPr>
        <w:t xml:space="preserve"> for a particular species, </w:t>
      </w:r>
      <w:r w:rsidRPr="00986ACB">
        <w:rPr>
          <w:rFonts w:eastAsia="Calibri"/>
          <w:highlight w:val="yellow"/>
          <w:u w:val="single"/>
        </w:rPr>
        <w:t xml:space="preserve">causing </w:t>
      </w:r>
      <w:r w:rsidRPr="00550332">
        <w:rPr>
          <w:rStyle w:val="Emphasis"/>
          <w:highlight w:val="yellow"/>
        </w:rPr>
        <w:t>outbreaks of disease</w:t>
      </w:r>
      <w:r w:rsidRPr="00986ACB">
        <w:rPr>
          <w:rFonts w:eastAsia="Calibri"/>
          <w:highlight w:val="yellow"/>
          <w:u w:val="single"/>
        </w:rPr>
        <w:t xml:space="preserve"> and </w:t>
      </w:r>
      <w:r w:rsidRPr="00986ACB">
        <w:rPr>
          <w:rFonts w:eastAsia="Calibri"/>
          <w:u w:val="single"/>
        </w:rPr>
        <w:t xml:space="preserve">finally a </w:t>
      </w:r>
      <w:r w:rsidRPr="00986ACB">
        <w:rPr>
          <w:rFonts w:eastAsia="Calibri"/>
          <w:highlight w:val="yellow"/>
          <w:u w:val="single"/>
        </w:rPr>
        <w:t>population crash</w:t>
      </w:r>
      <w:r w:rsidRPr="00986ACB">
        <w:rPr>
          <w:rFonts w:eastAsia="Calibri"/>
          <w:sz w:val="14"/>
        </w:rPr>
        <w:t xml:space="preserve">," says </w:t>
      </w:r>
      <w:proofErr w:type="spellStart"/>
      <w:r w:rsidRPr="00986ACB">
        <w:rPr>
          <w:rFonts w:eastAsia="Calibri"/>
          <w:sz w:val="14"/>
        </w:rPr>
        <w:t>Stindl</w:t>
      </w:r>
      <w:proofErr w:type="spellEnd"/>
      <w:r w:rsidRPr="00986ACB">
        <w:rPr>
          <w:rFonts w:eastAsia="Calibri"/>
          <w:sz w:val="14"/>
        </w:rPr>
        <w:t>. "</w:t>
      </w:r>
      <w:r w:rsidRPr="00986ACB">
        <w:rPr>
          <w:rFonts w:eastAsia="Calibri"/>
          <w:highlight w:val="yellow"/>
          <w:u w:val="single"/>
        </w:rPr>
        <w:t xml:space="preserve">It could explain the </w:t>
      </w:r>
      <w:r w:rsidRPr="00986ACB">
        <w:rPr>
          <w:rStyle w:val="Emphasis"/>
          <w:highlight w:val="yellow"/>
        </w:rPr>
        <w:t>disappearance of a seemingly successful species</w:t>
      </w:r>
      <w:r w:rsidRPr="00986ACB">
        <w:rPr>
          <w:rFonts w:eastAsia="Calibri"/>
          <w:u w:val="single"/>
        </w:rPr>
        <w:t>,</w:t>
      </w:r>
      <w:r w:rsidRPr="00986ACB">
        <w:rPr>
          <w:rFonts w:eastAsia="Calibri"/>
          <w:sz w:val="14"/>
        </w:rPr>
        <w:t xml:space="preserve"> like Neanderthal man, </w:t>
      </w:r>
      <w:r w:rsidRPr="00986ACB">
        <w:rPr>
          <w:rStyle w:val="StyleUnderline"/>
          <w:highlight w:val="yellow"/>
        </w:rPr>
        <w:t xml:space="preserve">with </w:t>
      </w:r>
      <w:r w:rsidRPr="00986ACB">
        <w:rPr>
          <w:rStyle w:val="Emphasis"/>
          <w:highlight w:val="yellow"/>
        </w:rPr>
        <w:t>no need for external factors such as climate change."</w:t>
      </w:r>
    </w:p>
    <w:p w14:paraId="46832DF9" w14:textId="77777777" w:rsidR="00397586" w:rsidRDefault="00397586" w:rsidP="00397586">
      <w:pPr>
        <w:pStyle w:val="Heading4"/>
      </w:pPr>
      <w:r>
        <w:t>3---Climate.</w:t>
      </w:r>
    </w:p>
    <w:p w14:paraId="31877762" w14:textId="77777777" w:rsidR="00397586" w:rsidRDefault="00397586" w:rsidP="00397586">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25"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34FBC0D8" w14:textId="77777777" w:rsidR="00397586" w:rsidRPr="00245A57" w:rsidRDefault="00397586" w:rsidP="00397586">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1F4D0D">
        <w:rPr>
          <w:rStyle w:val="Emphasis"/>
          <w:highlight w:val="cyan"/>
        </w:rPr>
        <w:t>economic weakness</w:t>
      </w:r>
      <w:r w:rsidRPr="001F4D0D">
        <w:rPr>
          <w:rStyle w:val="StyleUnderline"/>
        </w:rPr>
        <w:t xml:space="preserve">, </w:t>
      </w:r>
      <w:r w:rsidRPr="001F4D0D">
        <w:rPr>
          <w:rStyle w:val="Emphasis"/>
          <w:highlight w:val="cya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1F4D0D">
        <w:rPr>
          <w:rStyle w:val="StyleUnderline"/>
          <w:highlight w:val="cyan"/>
        </w:rPr>
        <w:t xml:space="preserve">lose </w:t>
      </w:r>
      <w:r w:rsidRPr="00997DBA">
        <w:rPr>
          <w:rStyle w:val="StyleUnderline"/>
        </w:rPr>
        <w:t xml:space="preserve">the </w:t>
      </w:r>
      <w:r w:rsidRPr="001F4D0D">
        <w:rPr>
          <w:rStyle w:val="Emphasis"/>
          <w:highlight w:val="cyan"/>
        </w:rPr>
        <w:t>capacity</w:t>
      </w:r>
      <w:r w:rsidRPr="001F4D0D">
        <w:rPr>
          <w:rStyle w:val="StyleUnderline"/>
          <w:highlight w:val="cya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1F4D0D">
        <w:rPr>
          <w:rStyle w:val="Emphasis"/>
          <w:highlight w:val="cyan"/>
        </w:rPr>
        <w:t>remake</w:t>
      </w:r>
      <w:r w:rsidRPr="001F4D0D">
        <w:rPr>
          <w:rStyle w:val="StyleUnderline"/>
          <w:highlight w:val="cyan"/>
        </w:rPr>
        <w:t xml:space="preserve"> the </w:t>
      </w:r>
      <w:r w:rsidRPr="00997DBA">
        <w:rPr>
          <w:rStyle w:val="StyleUnderline"/>
        </w:rPr>
        <w:t xml:space="preserve">world’s </w:t>
      </w:r>
      <w:r w:rsidRPr="001F4D0D">
        <w:rPr>
          <w:rStyle w:val="StyleUnderline"/>
          <w:highlight w:val="cyan"/>
        </w:rPr>
        <w:t xml:space="preserve">energy </w:t>
      </w:r>
      <w:r w:rsidRPr="00245A57">
        <w:rPr>
          <w:rStyle w:val="StyleUnderline"/>
        </w:rPr>
        <w:t>system</w:t>
      </w:r>
      <w:r w:rsidRPr="00245A57">
        <w:rPr>
          <w:sz w:val="16"/>
        </w:rPr>
        <w:t xml:space="preserve">. </w:t>
      </w:r>
      <w:r w:rsidRPr="001F4D0D">
        <w:rPr>
          <w:rStyle w:val="StyleUnderline"/>
          <w:highlight w:val="cya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spending on </w:t>
      </w:r>
      <w:r w:rsidRPr="001F4D0D">
        <w:rPr>
          <w:rStyle w:val="StyleUnderline"/>
          <w:highlight w:val="cyan"/>
        </w:rPr>
        <w:t>renewables</w:t>
      </w:r>
      <w:r w:rsidRPr="001F4D0D">
        <w:rPr>
          <w:rStyle w:val="StyleUnderline"/>
        </w:rPr>
        <w:t xml:space="preserve"> and nuclear </w:t>
      </w:r>
      <w:r w:rsidRPr="001F4D0D">
        <w:rPr>
          <w:rStyle w:val="StyleUnderline"/>
          <w:highlight w:val="cya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3921FAEE" w14:textId="77777777" w:rsidR="00397586" w:rsidRPr="00245A57" w:rsidRDefault="00397586" w:rsidP="00397586">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245A57">
        <w:rPr>
          <w:rStyle w:val="StyleUnderline"/>
          <w:highlight w:val="cyan"/>
        </w:rPr>
        <w:t>emissions are</w:t>
      </w:r>
      <w:r w:rsidRPr="001F4D0D">
        <w:rPr>
          <w:rStyle w:val="StyleUnderline"/>
        </w:rPr>
        <w:t xml:space="preserve"> about </w:t>
      </w:r>
      <w:r w:rsidRPr="001F4D0D">
        <w:rPr>
          <w:rStyle w:val="Emphasis"/>
          <w:highlight w:val="cyan"/>
        </w:rPr>
        <w:t>29% higher</w:t>
      </w:r>
      <w:r w:rsidRPr="001F4D0D">
        <w:rPr>
          <w:rStyle w:val="StyleUnderline"/>
          <w:highlight w:val="cyan"/>
        </w:rPr>
        <w:t xml:space="preserve"> </w:t>
      </w:r>
      <w:r w:rsidRPr="00997DBA">
        <w:rPr>
          <w:rStyle w:val="StyleUnderline"/>
        </w:rPr>
        <w:t>than they would be under Sustainable Development.</w:t>
      </w:r>
    </w:p>
    <w:p w14:paraId="67A45BD8" w14:textId="77777777" w:rsidR="00397586" w:rsidRPr="00245A57" w:rsidRDefault="00397586" w:rsidP="00397586">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27645014" w14:textId="77777777" w:rsidR="00397586" w:rsidRPr="00245A57" w:rsidRDefault="00397586" w:rsidP="00397586">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 xml:space="preserve">$569 </w:t>
      </w:r>
      <w:proofErr w:type="spellStart"/>
      <w:r w:rsidRPr="00245A57">
        <w:rPr>
          <w:rStyle w:val="Emphasis"/>
        </w:rPr>
        <w:t>billion</w:t>
      </w:r>
      <w:proofErr w:type="spellEnd"/>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4E60C43D" w14:textId="77777777" w:rsidR="00397586" w:rsidRPr="001F4D0D" w:rsidRDefault="00397586" w:rsidP="00397586">
      <w:pPr>
        <w:rPr>
          <w:rStyle w:val="StyleUnderline"/>
        </w:rPr>
      </w:pPr>
      <w:r w:rsidRPr="00D83581">
        <w:rPr>
          <w:rStyle w:val="StyleUnderline"/>
        </w:rPr>
        <w:t xml:space="preserve">If we can get up to speed, that </w:t>
      </w:r>
      <w:r w:rsidRPr="00245A57">
        <w:rPr>
          <w:rStyle w:val="Emphasis"/>
        </w:rPr>
        <w:t xml:space="preserve">volume of </w:t>
      </w:r>
      <w:r w:rsidRPr="00CF4C5F">
        <w:rPr>
          <w:rStyle w:val="Emphasis"/>
          <w:highlight w:val="cyan"/>
        </w:rPr>
        <w:t>spending</w:t>
      </w:r>
      <w:r w:rsidRPr="00CF4C5F">
        <w:rPr>
          <w:rStyle w:val="StyleUnderline"/>
          <w:highlight w:val="cyan"/>
        </w:rPr>
        <w:t xml:space="preserve"> will create its </w:t>
      </w:r>
      <w:r w:rsidRPr="00CF4C5F">
        <w:rPr>
          <w:rStyle w:val="Emphasis"/>
          <w:highlight w:val="cya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CF4C5F">
        <w:rPr>
          <w:rStyle w:val="Emphasis"/>
          <w:highlight w:val="cyan"/>
        </w:rPr>
        <w:t>investment dollars</w:t>
      </w:r>
      <w:r w:rsidRPr="001F4D0D">
        <w:rPr>
          <w:rStyle w:val="StyleUnderline"/>
        </w:rPr>
        <w:t xml:space="preserve"> are </w:t>
      </w:r>
      <w:r w:rsidRPr="00CF4C5F">
        <w:rPr>
          <w:rStyle w:val="Emphasis"/>
          <w:highlight w:val="cyan"/>
        </w:rPr>
        <w:t>flowing away</w:t>
      </w:r>
      <w:r w:rsidRPr="00CF4C5F">
        <w:rPr>
          <w:rStyle w:val="StyleUnderline"/>
          <w:highlight w:val="cyan"/>
        </w:rPr>
        <w:t xml:space="preserve"> from </w:t>
      </w:r>
      <w:r w:rsidRPr="00CF4C5F">
        <w:rPr>
          <w:rStyle w:val="Emphasis"/>
          <w:highlight w:val="cyan"/>
        </w:rPr>
        <w:t>fossil fuels</w:t>
      </w:r>
      <w:r w:rsidRPr="001F4D0D">
        <w:rPr>
          <w:rStyle w:val="StyleUnderline"/>
        </w:rPr>
        <w:t xml:space="preserve"> and </w:t>
      </w:r>
      <w:r w:rsidRPr="00CF4C5F">
        <w:rPr>
          <w:rStyle w:val="StyleUnderline"/>
          <w:highlight w:val="cyan"/>
        </w:rPr>
        <w:t xml:space="preserve">toward </w:t>
      </w:r>
      <w:r w:rsidRPr="00CF4C5F">
        <w:rPr>
          <w:rStyle w:val="Emphasis"/>
          <w:highlight w:val="cyan"/>
        </w:rPr>
        <w:t>decarbonization</w:t>
      </w:r>
      <w:r w:rsidRPr="001F4D0D">
        <w:rPr>
          <w:rStyle w:val="StyleUnderline"/>
        </w:rPr>
        <w:t xml:space="preserve"> is one where </w:t>
      </w:r>
      <w:r w:rsidRPr="00CF4C5F">
        <w:rPr>
          <w:rStyle w:val="StyleUnderline"/>
          <w:highlight w:val="cyan"/>
        </w:rPr>
        <w:t>power</w:t>
      </w:r>
      <w:r w:rsidRPr="001F4D0D">
        <w:rPr>
          <w:rStyle w:val="StyleUnderline"/>
        </w:rPr>
        <w:t xml:space="preserve">, too, </w:t>
      </w:r>
      <w:r w:rsidRPr="00CF4C5F">
        <w:rPr>
          <w:rStyle w:val="StyleUnderline"/>
          <w:highlight w:val="cyan"/>
        </w:rPr>
        <w:t xml:space="preserve">is </w:t>
      </w:r>
      <w:r w:rsidRPr="00CF4C5F">
        <w:rPr>
          <w:rStyle w:val="Emphasis"/>
          <w:highlight w:val="cyan"/>
        </w:rPr>
        <w:t>shifting away</w:t>
      </w:r>
      <w:r w:rsidRPr="00CF4C5F">
        <w:rPr>
          <w:rStyle w:val="StyleUnderline"/>
          <w:highlight w:val="cyan"/>
        </w:rPr>
        <w:t xml:space="preserve"> from the </w:t>
      </w:r>
      <w:r w:rsidRPr="00CF4C5F">
        <w:rPr>
          <w:rStyle w:val="Emphasis"/>
          <w:highlight w:val="cyan"/>
        </w:rPr>
        <w:t>carbon economy</w:t>
      </w:r>
      <w:r w:rsidRPr="001F4D0D">
        <w:rPr>
          <w:rStyle w:val="StyleUnderline"/>
        </w:rPr>
        <w:t>.</w:t>
      </w:r>
    </w:p>
    <w:p w14:paraId="7155421B" w14:textId="77777777" w:rsidR="00397586" w:rsidRPr="00245A57" w:rsidRDefault="00397586" w:rsidP="00397586">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6ED5FFDD" w14:textId="77777777" w:rsidR="00397586" w:rsidRPr="00245A57" w:rsidRDefault="00397586" w:rsidP="00397586">
      <w:pPr>
        <w:rPr>
          <w:u w:val="single"/>
        </w:rPr>
      </w:pPr>
      <w:r w:rsidRPr="00997DBA">
        <w:rPr>
          <w:rStyle w:val="StyleUnderline"/>
        </w:rPr>
        <w:lastRenderedPageBreak/>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245A57">
        <w:rPr>
          <w:rStyle w:val="Emphasis"/>
          <w:highlight w:val="cya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245A57">
        <w:rPr>
          <w:rStyle w:val="StyleUnderline"/>
          <w:highlight w:val="cyan"/>
        </w:rPr>
        <w:t xml:space="preserve">set the </w:t>
      </w:r>
      <w:r w:rsidRPr="00245A57">
        <w:rPr>
          <w:rStyle w:val="Emphasis"/>
          <w:highlight w:val="cyan"/>
        </w:rPr>
        <w:t>rules of the game</w:t>
      </w:r>
      <w:r w:rsidRPr="001F4D0D">
        <w:rPr>
          <w:rStyle w:val="StyleUnderline"/>
        </w:rPr>
        <w:t xml:space="preserve">, </w:t>
      </w:r>
      <w:r w:rsidRPr="00245A57">
        <w:rPr>
          <w:rStyle w:val="Emphasis"/>
          <w:highlight w:val="cyan"/>
        </w:rPr>
        <w:t>encouraging governments</w:t>
      </w:r>
      <w:r w:rsidRPr="00245A57">
        <w:rPr>
          <w:rStyle w:val="StyleUnderline"/>
          <w:highlight w:val="cyan"/>
        </w:rPr>
        <w:t xml:space="preserve"> to </w:t>
      </w:r>
      <w:r w:rsidRPr="00245A57">
        <w:rPr>
          <w:rStyle w:val="Emphasis"/>
          <w:highlight w:val="cya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245A57">
        <w:rPr>
          <w:rStyle w:val="StyleUnderline"/>
          <w:highlight w:val="cyan"/>
        </w:rPr>
        <w:t xml:space="preserve">oil, </w:t>
      </w:r>
      <w:proofErr w:type="gramStart"/>
      <w:r w:rsidRPr="00245A57">
        <w:rPr>
          <w:rStyle w:val="StyleUnderline"/>
          <w:highlight w:val="cyan"/>
        </w:rPr>
        <w:t>gas</w:t>
      </w:r>
      <w:proofErr w:type="gramEnd"/>
      <w:r w:rsidRPr="00245A57">
        <w:rPr>
          <w:rStyle w:val="StyleUnderline"/>
          <w:highlight w:val="cyan"/>
        </w:rPr>
        <w:t xml:space="preserve"> and coal</w:t>
      </w:r>
      <w:r w:rsidRPr="001F4D0D">
        <w:rPr>
          <w:rStyle w:val="StyleUnderline"/>
        </w:rPr>
        <w:t>.</w:t>
      </w:r>
    </w:p>
    <w:p w14:paraId="22C5BD72" w14:textId="77777777" w:rsidR="00397586" w:rsidRDefault="00397586" w:rsidP="00397586">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245A57">
        <w:rPr>
          <w:rStyle w:val="Emphasis"/>
          <w:highlight w:val="cya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245A57">
        <w:rPr>
          <w:rStyle w:val="StyleUnderline"/>
          <w:highlight w:val="cyan"/>
        </w:rPr>
        <w:t>is</w:t>
      </w:r>
      <w:r w:rsidRPr="001F4D0D">
        <w:rPr>
          <w:rStyle w:val="StyleUnderline"/>
        </w:rPr>
        <w:t xml:space="preserve"> now </w:t>
      </w:r>
      <w:r w:rsidRPr="00245A57">
        <w:rPr>
          <w:rStyle w:val="StyleUnderline"/>
          <w:highlight w:val="cyan"/>
        </w:rPr>
        <w:t xml:space="preserve">our </w:t>
      </w:r>
      <w:r w:rsidRPr="00245A57">
        <w:rPr>
          <w:rStyle w:val="Emphasis"/>
          <w:highlight w:val="cyan"/>
        </w:rPr>
        <w:t>best hope</w:t>
      </w:r>
      <w:r w:rsidRPr="001F4D0D">
        <w:rPr>
          <w:rStyle w:val="StyleUnderline"/>
        </w:rPr>
        <w:t xml:space="preserve"> of turning that disaster around.</w:t>
      </w:r>
    </w:p>
    <w:p w14:paraId="17017125" w14:textId="77777777" w:rsidR="00397586" w:rsidRDefault="00397586" w:rsidP="00397586"/>
    <w:p w14:paraId="2D5E4ACB" w14:textId="77777777" w:rsidR="00397586" w:rsidRDefault="00397586" w:rsidP="00397586">
      <w:pPr>
        <w:pStyle w:val="Heading4"/>
      </w:pPr>
      <w:r>
        <w:t xml:space="preserve">Green tech is </w:t>
      </w:r>
      <w:r w:rsidRPr="009446E6">
        <w:rPr>
          <w:u w:val="single"/>
        </w:rPr>
        <w:t>thriving</w:t>
      </w:r>
    </w:p>
    <w:p w14:paraId="156829FC" w14:textId="77777777" w:rsidR="00397586" w:rsidRDefault="00397586" w:rsidP="00397586">
      <w:r w:rsidRPr="009446E6">
        <w:rPr>
          <w:rStyle w:val="Style13ptBold"/>
        </w:rPr>
        <w:t>Smith 21</w:t>
      </w:r>
      <w:r>
        <w:t xml:space="preserve"> (Noah, was an assistant professor of finance at Stony Brook University, “Clean-Tech Investment Isn't Just a Bubble This Time,” Bloomberg Opinion, 3/18/21, </w:t>
      </w:r>
      <w:hyperlink r:id="rId26"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581F7306" w14:textId="77777777" w:rsidR="00397586" w:rsidRPr="00A474CD" w:rsidRDefault="00397586" w:rsidP="00397586">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w:t>
      </w:r>
      <w:proofErr w:type="gramStart"/>
      <w:r w:rsidRPr="00A474CD">
        <w:rPr>
          <w:sz w:val="16"/>
        </w:rPr>
        <w:t>clean-tech</w:t>
      </w:r>
      <w:proofErr w:type="gramEnd"/>
      <w:r w:rsidRPr="00A474CD">
        <w:rPr>
          <w:sz w:val="16"/>
        </w:rPr>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498C9C26" w14:textId="77777777" w:rsidR="00397586" w:rsidRPr="00A474CD" w:rsidRDefault="00397586" w:rsidP="00397586">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324F3805" w14:textId="77777777" w:rsidR="00397586" w:rsidRPr="00A474CD" w:rsidRDefault="00397586" w:rsidP="00397586">
      <w:pPr>
        <w:rPr>
          <w:sz w:val="16"/>
        </w:rPr>
      </w:pPr>
      <w:r w:rsidRPr="00A474CD">
        <w:rPr>
          <w:sz w:val="16"/>
        </w:rPr>
        <w:t xml:space="preserve">But the worm turns, and </w:t>
      </w:r>
      <w:r w:rsidRPr="009446E6">
        <w:rPr>
          <w:rStyle w:val="StyleUnderline"/>
        </w:rPr>
        <w:t>clean tech is back</w:t>
      </w:r>
      <w:r w:rsidRPr="00A474CD">
        <w:rPr>
          <w:sz w:val="16"/>
        </w:rPr>
        <w:t>.</w:t>
      </w:r>
    </w:p>
    <w:p w14:paraId="2424E5F8" w14:textId="77777777" w:rsidR="00397586" w:rsidRPr="00A474CD" w:rsidRDefault="00397586" w:rsidP="00397586">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36971FE1" w14:textId="77777777" w:rsidR="00397586" w:rsidRPr="00A474CD" w:rsidRDefault="00397586" w:rsidP="00397586">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5EAECAD6" w14:textId="77777777" w:rsidR="00397586" w:rsidRPr="00A474CD" w:rsidRDefault="00397586" w:rsidP="00397586">
      <w:pPr>
        <w:rPr>
          <w:sz w:val="16"/>
        </w:rPr>
      </w:pPr>
      <w:r w:rsidRPr="00A474CD">
        <w:rPr>
          <w:sz w:val="16"/>
        </w:rPr>
        <w:t xml:space="preserve">I’m more optimistic. Although investors will certainly experience some ups and downs — already the </w:t>
      </w:r>
      <w:proofErr w:type="spellStart"/>
      <w:r w:rsidRPr="00A474CD">
        <w:rPr>
          <w:sz w:val="16"/>
        </w:rPr>
        <w:t>Wilderhill</w:t>
      </w:r>
      <w:proofErr w:type="spellEnd"/>
      <w:r w:rsidRPr="00A474CD">
        <w:rPr>
          <w:sz w:val="16"/>
        </w:rPr>
        <w:t xml:space="preserve"> Clean Energy Index has had a major correction since early February — I’m </w:t>
      </w:r>
      <w:proofErr w:type="gramStart"/>
      <w:r w:rsidRPr="00A474CD">
        <w:rPr>
          <w:sz w:val="16"/>
        </w:rPr>
        <w:t>pretty confident</w:t>
      </w:r>
      <w:proofErr w:type="gramEnd"/>
      <w:r w:rsidRPr="00A474CD">
        <w:rPr>
          <w:sz w:val="16"/>
        </w:rPr>
        <w:t xml:space="preserve">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72A8543F" w14:textId="77777777" w:rsidR="00397586" w:rsidRPr="00A474CD" w:rsidRDefault="00397586" w:rsidP="00397586">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3EB4F34B" w14:textId="77777777" w:rsidR="00397586" w:rsidRPr="00A474CD" w:rsidRDefault="00397586" w:rsidP="00397586">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w:t>
      </w:r>
      <w:proofErr w:type="gramStart"/>
      <w:r w:rsidRPr="00A474CD">
        <w:rPr>
          <w:sz w:val="16"/>
        </w:rPr>
        <w:t>First of all</w:t>
      </w:r>
      <w:proofErr w:type="gramEnd"/>
      <w:r w:rsidRPr="00A474CD">
        <w:rPr>
          <w:sz w:val="16"/>
        </w:rPr>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w:t>
      </w:r>
      <w:r w:rsidRPr="00A474CD">
        <w:rPr>
          <w:sz w:val="16"/>
        </w:rPr>
        <w:lastRenderedPageBreak/>
        <w:t xml:space="preserve">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3EE64835" w14:textId="77777777" w:rsidR="00397586" w:rsidRPr="00A474CD" w:rsidRDefault="00397586" w:rsidP="00397586">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236CE96E" w14:textId="77777777" w:rsidR="00397586" w:rsidRPr="00A474CD" w:rsidRDefault="00397586" w:rsidP="00397586">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2443E213" w14:textId="77777777" w:rsidR="00397586" w:rsidRPr="00A474CD" w:rsidRDefault="00397586" w:rsidP="00397586">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5B44C6D2" w14:textId="77777777" w:rsidR="00397586" w:rsidRPr="006011AD" w:rsidRDefault="00397586" w:rsidP="00397586">
      <w:pPr>
        <w:rPr>
          <w:sz w:val="16"/>
        </w:rPr>
      </w:pPr>
      <w:r w:rsidRPr="00A474CD">
        <w:rPr>
          <w:sz w:val="16"/>
        </w:rPr>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788C50E9" w14:textId="77777777" w:rsidR="00397586" w:rsidRPr="00C11DFD" w:rsidRDefault="00397586" w:rsidP="00397586">
      <w:pPr>
        <w:pStyle w:val="Heading4"/>
        <w:jc w:val="both"/>
      </w:pPr>
      <w:r w:rsidRPr="00C11DFD">
        <w:t>It’s key to CCS</w:t>
      </w:r>
      <w:r>
        <w:t>---</w:t>
      </w:r>
      <w:r w:rsidRPr="00C11DFD">
        <w:t xml:space="preserve">link-turns </w:t>
      </w:r>
      <w:r w:rsidRPr="00C11DFD">
        <w:rPr>
          <w:u w:val="single"/>
        </w:rPr>
        <w:t>every</w:t>
      </w:r>
      <w:r w:rsidRPr="00C11DFD">
        <w:t xml:space="preserve"> impact. </w:t>
      </w:r>
    </w:p>
    <w:p w14:paraId="3A08E6B1" w14:textId="77777777" w:rsidR="00397586" w:rsidRPr="00C11DFD" w:rsidRDefault="00397586" w:rsidP="00397586">
      <w:pPr>
        <w:rPr>
          <w:sz w:val="16"/>
          <w:szCs w:val="16"/>
        </w:rPr>
      </w:pPr>
      <w:r w:rsidRPr="00C11DFD">
        <w:rPr>
          <w:rStyle w:val="Style13ptBold"/>
        </w:rPr>
        <w:t xml:space="preserve">Graciela ‘16 </w:t>
      </w:r>
      <w:r w:rsidRPr="00C11DFD">
        <w:t>(/16</w:t>
      </w:r>
      <w:r>
        <w:t>---</w:t>
      </w:r>
      <w:r w:rsidRPr="00C11DFD">
        <w:t xml:space="preserve">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C11DFD">
        <w:t>Chichilnisky</w:t>
      </w:r>
      <w:proofErr w:type="spellEnd"/>
      <w:r w:rsidRPr="00C11DFD">
        <w:t>,” http://www.globalpolicyjournal.com/blog/01/09/2016/reversing-climate-change-interview-graciela-chichilnisky)//cmr</w:t>
      </w:r>
      <w:r w:rsidRPr="00C11DFD">
        <w:rPr>
          <w:sz w:val="16"/>
          <w:szCs w:val="16"/>
        </w:rPr>
        <w:t xml:space="preserve"> </w:t>
      </w:r>
    </w:p>
    <w:p w14:paraId="74B05997" w14:textId="0ADF7E8E" w:rsidR="0092156B" w:rsidRPr="00397586" w:rsidRDefault="00397586" w:rsidP="00397586">
      <w:pPr>
        <w:rPr>
          <w:sz w:val="16"/>
        </w:rPr>
      </w:pPr>
      <w:r w:rsidRPr="00C11DFD">
        <w:rPr>
          <w:sz w:val="16"/>
        </w:rPr>
        <w:t xml:space="preserve">GC: Green capitalism is a new economic system that values the natural resources on which human survival depends. It fosters a harmonious relationship with our planet, its </w:t>
      </w:r>
      <w:proofErr w:type="gramStart"/>
      <w:r w:rsidRPr="00C11DFD">
        <w:rPr>
          <w:sz w:val="16"/>
        </w:rPr>
        <w:t>resources</w:t>
      </w:r>
      <w:proofErr w:type="gramEnd"/>
      <w:r w:rsidRPr="00C11DFD">
        <w:rPr>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C11DFD">
        <w:rPr>
          <w:sz w:val="16"/>
        </w:rPr>
        <w:t>China</w:t>
      </w:r>
      <w:proofErr w:type="gramEnd"/>
      <w:r w:rsidRPr="00C11DFD">
        <w:rPr>
          <w:sz w:val="16"/>
        </w:rPr>
        <w:t xml:space="preserve"> and India. How does this work? In a nutshell </w:t>
      </w:r>
      <w:r w:rsidRPr="00C11DFD">
        <w:rPr>
          <w:rStyle w:val="StyleUnderline"/>
        </w:rPr>
        <w:t xml:space="preserve">Green Capitalism requires the creation of </w:t>
      </w:r>
      <w:r w:rsidRPr="00C11DFD">
        <w:rPr>
          <w:sz w:val="16"/>
        </w:rPr>
        <w:t xml:space="preserve">global limits or </w:t>
      </w:r>
      <w:r w:rsidRPr="00C11DFD">
        <w:rPr>
          <w:rStyle w:val="StyleUnderline"/>
        </w:rPr>
        <w:t xml:space="preserve">property rights nation by nation for the use of the atmosphere, </w:t>
      </w:r>
      <w:r w:rsidRPr="00C11DFD">
        <w:rPr>
          <w:sz w:val="16"/>
        </w:rPr>
        <w:t xml:space="preserve">the bodies of water and the planet’s biodiversity, </w:t>
      </w:r>
      <w:r w:rsidRPr="00C11DFD">
        <w:rPr>
          <w:rStyle w:val="StyleUnderline"/>
        </w:rPr>
        <w:t>and the creation of new markets to trade these rights</w:t>
      </w:r>
      <w:r w:rsidRPr="00C11DFD">
        <w:rPr>
          <w:sz w:val="16"/>
        </w:rPr>
        <w:t xml:space="preserve"> from which new economic values and a new concept of economic progress emerges updating GDP as is now generally agreed is needed. </w:t>
      </w:r>
      <w:r w:rsidRPr="00C11DFD">
        <w:rPr>
          <w:rStyle w:val="Emphasis"/>
          <w:highlight w:val="cyan"/>
        </w:rPr>
        <w:t>Green Capitalism is needed</w:t>
      </w:r>
      <w:r w:rsidRPr="00C11DFD">
        <w:rPr>
          <w:rStyle w:val="StyleUnderline"/>
        </w:rPr>
        <w:t xml:space="preserve"> now </w:t>
      </w:r>
      <w:r w:rsidRPr="00C11DFD">
        <w:rPr>
          <w:rStyle w:val="Emphasis"/>
          <w:highlight w:val="cyan"/>
        </w:rPr>
        <w:t>to</w:t>
      </w:r>
      <w:r w:rsidRPr="00C11DFD">
        <w:rPr>
          <w:rStyle w:val="StyleUnderline"/>
        </w:rPr>
        <w:t xml:space="preserve"> help </w:t>
      </w:r>
      <w:r w:rsidRPr="00C11DFD">
        <w:rPr>
          <w:rStyle w:val="Emphasis"/>
          <w:highlight w:val="cyan"/>
        </w:rPr>
        <w:t>avert climate change</w:t>
      </w:r>
      <w:r w:rsidRPr="00C11DFD">
        <w:rPr>
          <w:rStyle w:val="StyleUnderline"/>
        </w:rPr>
        <w:t xml:space="preserve"> </w:t>
      </w:r>
      <w:r w:rsidRPr="00C11DFD">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C11DFD">
        <w:rPr>
          <w:rStyle w:val="StyleUnderline"/>
        </w:rPr>
        <w:t xml:space="preserve">the </w:t>
      </w:r>
      <w:r w:rsidRPr="00C11DFD">
        <w:rPr>
          <w:rStyle w:val="Emphasis"/>
        </w:rPr>
        <w:t>building blocks</w:t>
      </w:r>
      <w:r w:rsidRPr="00C11DFD">
        <w:rPr>
          <w:rStyle w:val="StyleUnderline"/>
        </w:rPr>
        <w:t xml:space="preserve"> for Green Capitalism are</w:t>
      </w:r>
      <w:r w:rsidRPr="00C11DFD">
        <w:rPr>
          <w:sz w:val="16"/>
        </w:rPr>
        <w:t xml:space="preserve"> then as follows; (1) </w:t>
      </w:r>
      <w:r w:rsidRPr="00C11DFD">
        <w:rPr>
          <w:rStyle w:val="StyleUnderline"/>
        </w:rPr>
        <w:t>Global limits nation by nation</w:t>
      </w:r>
      <w:r w:rsidRPr="00C11DFD">
        <w:rPr>
          <w:sz w:val="16"/>
        </w:rPr>
        <w:t xml:space="preserve"> in the use of the planet’s atmosphere, its water bodies and biodiversity - these are global public goods. (2) </w:t>
      </w:r>
      <w:r w:rsidRPr="00C11DFD">
        <w:rPr>
          <w:rStyle w:val="StyleUnderline"/>
        </w:rPr>
        <w:t>New global markets to trade these limits</w:t>
      </w:r>
      <w:r w:rsidRPr="00C11DFD">
        <w:rPr>
          <w:sz w:val="16"/>
        </w:rPr>
        <w:t xml:space="preserve">, based on equity and efficiency. These markets are relatives of the Carbon Market and the SO2 market. </w:t>
      </w:r>
      <w:r w:rsidRPr="00C11DFD">
        <w:rPr>
          <w:rStyle w:val="StyleUnderline"/>
        </w:rPr>
        <w:lastRenderedPageBreak/>
        <w:t xml:space="preserve">The new market </w:t>
      </w:r>
      <w:proofErr w:type="gramStart"/>
      <w:r w:rsidRPr="00C11DFD">
        <w:rPr>
          <w:rStyle w:val="StyleUnderline"/>
        </w:rPr>
        <w:t>create</w:t>
      </w:r>
      <w:proofErr w:type="gramEnd"/>
      <w:r w:rsidRPr="00C11DFD">
        <w:rPr>
          <w:rStyle w:val="StyleUnderline"/>
        </w:rPr>
        <w:t xml:space="preserve"> new measures of economic values and update the concept of GDP. </w:t>
      </w:r>
      <w:r w:rsidRPr="00C11DFD">
        <w:rPr>
          <w:sz w:val="16"/>
        </w:rPr>
        <w:t xml:space="preserve">(3) </w:t>
      </w:r>
      <w:r w:rsidRPr="00C11DFD">
        <w:rPr>
          <w:rStyle w:val="StyleUnderline"/>
        </w:rPr>
        <w:t>Efficient use of Carbon Negative Tech</w:t>
      </w:r>
      <w:r w:rsidRPr="00C11DFD">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C11DFD">
        <w:rPr>
          <w:rStyle w:val="StyleUnderline"/>
        </w:rPr>
        <w:t>new generation tech</w:t>
      </w:r>
      <w:r w:rsidRPr="00C11DFD">
        <w:rPr>
          <w:sz w:val="16"/>
        </w:rPr>
        <w:t xml:space="preserve">nologies that </w:t>
      </w:r>
      <w:r w:rsidRPr="00C11DFD">
        <w:rPr>
          <w:rStyle w:val="StyleUnderline"/>
        </w:rPr>
        <w:t>can capture CO2 from the air</w:t>
      </w:r>
      <w:r w:rsidRPr="00C11DFD">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C11DFD">
        <w:rPr>
          <w:sz w:val="16"/>
        </w:rPr>
        <w:t>low cost</w:t>
      </w:r>
      <w:proofErr w:type="gramEnd"/>
      <w:r w:rsidRPr="00C11DFD">
        <w:rPr>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C11DFD">
        <w:rPr>
          <w:rStyle w:val="StyleUnderline"/>
        </w:rPr>
        <w:t xml:space="preserve">a 400 MW </w:t>
      </w:r>
      <w:r w:rsidRPr="00C11DFD">
        <w:rPr>
          <w:rStyle w:val="StyleUnderline"/>
          <w:highlight w:val="cyan"/>
        </w:rPr>
        <w:t xml:space="preserve">coal plant </w:t>
      </w:r>
      <w:r w:rsidRPr="00C11DFD">
        <w:rPr>
          <w:rStyle w:val="StyleUnderline"/>
        </w:rPr>
        <w:t xml:space="preserve">that emits 1 million tons of CO2 per year </w:t>
      </w:r>
      <w:r w:rsidRPr="00C11DFD">
        <w:rPr>
          <w:rStyle w:val="StyleUnderline"/>
          <w:highlight w:val="cyan"/>
        </w:rPr>
        <w:t>can</w:t>
      </w:r>
      <w:r w:rsidRPr="00C11DFD">
        <w:rPr>
          <w:rStyle w:val="StyleUnderline"/>
        </w:rPr>
        <w:t xml:space="preserve"> become a carbon sink </w:t>
      </w:r>
      <w:r w:rsidRPr="00C11DFD">
        <w:rPr>
          <w:rStyle w:val="StyleUnderline"/>
          <w:highlight w:val="cyan"/>
        </w:rPr>
        <w:t>absorb</w:t>
      </w:r>
      <w:r w:rsidRPr="00C11DFD">
        <w:rPr>
          <w:rStyle w:val="StyleUnderline"/>
        </w:rPr>
        <w:t xml:space="preserve">ing a net amount of </w:t>
      </w:r>
      <w:r w:rsidRPr="00C11DFD">
        <w:rPr>
          <w:rStyle w:val="StyleUnderline"/>
          <w:highlight w:val="cyan"/>
        </w:rPr>
        <w:t>1 million tons</w:t>
      </w:r>
      <w:r w:rsidRPr="00C11DFD">
        <w:rPr>
          <w:rStyle w:val="StyleUnderline"/>
        </w:rPr>
        <w:t xml:space="preserve"> of CO2 instead</w:t>
      </w:r>
      <w:r w:rsidRPr="00C11DFD">
        <w:rPr>
          <w:sz w:val="16"/>
        </w:rPr>
        <w:t xml:space="preserve">. </w:t>
      </w:r>
      <w:r w:rsidRPr="00C11DFD">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C11DFD">
        <w:rPr>
          <w:sz w:val="16"/>
        </w:rPr>
        <w:t xml:space="preserve">, all examples of large global markets and profitable opportunities. Carbon capture is powered mostly by low (85°C) residual heat that is inexpensive, and any source will do. </w:t>
      </w:r>
      <w:proofErr w:type="gramStart"/>
      <w:r w:rsidRPr="00C11DFD">
        <w:rPr>
          <w:sz w:val="16"/>
        </w:rPr>
        <w:t>In particular, renewable</w:t>
      </w:r>
      <w:proofErr w:type="gramEnd"/>
      <w:r w:rsidRPr="00C11DFD">
        <w:rPr>
          <w:sz w:val="16"/>
        </w:rPr>
        <w:t xml:space="preserve"> (solar) technology can power the process of carbon capture. This can help advance solar technology and make it more cost-efficient. </w:t>
      </w:r>
      <w:r w:rsidRPr="00C11DFD">
        <w:rPr>
          <w:rStyle w:val="StyleUnderline"/>
        </w:rPr>
        <w:t>This means more energy, more jobs, and it also means economic growth in developing nations, all of this while cleaning the CO2 in the atmosphere. Carbon negative tech</w:t>
      </w:r>
      <w:r w:rsidRPr="00C11DFD">
        <w:rPr>
          <w:sz w:val="16"/>
        </w:rPr>
        <w:t xml:space="preserve">nologies </w:t>
      </w:r>
      <w:r w:rsidRPr="00C11DFD">
        <w:rPr>
          <w:rStyle w:val="StyleUnderline"/>
        </w:rPr>
        <w:t>can literally transform the world economy</w:t>
      </w:r>
      <w:r w:rsidRPr="00C11DFD">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C11DFD">
        <w:rPr>
          <w:rStyle w:val="Emphasis"/>
          <w:highlight w:val="cyan"/>
        </w:rPr>
        <w:t xml:space="preserve">long-run strategies do not work </w:t>
      </w:r>
      <w:r w:rsidRPr="00C11DFD">
        <w:rPr>
          <w:rStyle w:val="Emphasis"/>
        </w:rPr>
        <w:t>in the short run</w:t>
      </w:r>
      <w:r w:rsidRPr="00C11DFD">
        <w:rPr>
          <w:sz w:val="16"/>
        </w:rPr>
        <w:t xml:space="preserve"> and different policies and </w:t>
      </w:r>
      <w:r w:rsidRPr="00C11DFD">
        <w:rPr>
          <w:rStyle w:val="Emphasis"/>
          <w:highlight w:val="cyan"/>
        </w:rPr>
        <w:t>economic incentives are needed</w:t>
      </w:r>
      <w:r w:rsidRPr="00C11DFD">
        <w:rPr>
          <w:rStyle w:val="Emphasis"/>
        </w:rPr>
        <w:t>.</w:t>
      </w:r>
      <w:r w:rsidRPr="00C11DFD">
        <w:rPr>
          <w:sz w:val="16"/>
        </w:rPr>
        <w:t xml:space="preserve"> In the long run the best climate change policy is to replace fossil fuel sources of energy that by themselves cause 45% of the global emissions, and to plant trees to restore if </w:t>
      </w:r>
      <w:proofErr w:type="gramStart"/>
      <w:r w:rsidRPr="00C11DFD">
        <w:rPr>
          <w:sz w:val="16"/>
        </w:rPr>
        <w:t>possible</w:t>
      </w:r>
      <w:proofErr w:type="gramEnd"/>
      <w:r w:rsidRPr="00C11DFD">
        <w:rPr>
          <w:sz w:val="16"/>
        </w:rPr>
        <w:t xml:space="preserve"> the natural sources and sinks of CO2. But </w:t>
      </w:r>
      <w:r w:rsidRPr="00C11DFD">
        <w:rPr>
          <w:rStyle w:val="StyleUnderline"/>
        </w:rPr>
        <w:t xml:space="preserve">the </w:t>
      </w:r>
      <w:r w:rsidRPr="00C11DFD">
        <w:rPr>
          <w:rStyle w:val="StyleUnderline"/>
          <w:highlight w:val="cyan"/>
        </w:rPr>
        <w:t>fossil fuel</w:t>
      </w:r>
      <w:r w:rsidRPr="00C11DFD">
        <w:rPr>
          <w:rStyle w:val="StyleUnderline"/>
        </w:rPr>
        <w:t xml:space="preserve"> power plant </w:t>
      </w:r>
      <w:r w:rsidRPr="00C11DFD">
        <w:rPr>
          <w:rStyle w:val="StyleUnderline"/>
          <w:highlight w:val="cyan"/>
        </w:rPr>
        <w:t>infrastructure is</w:t>
      </w:r>
      <w:r w:rsidRPr="00C11DFD">
        <w:rPr>
          <w:sz w:val="16"/>
        </w:rPr>
        <w:t xml:space="preserve"> about </w:t>
      </w:r>
      <w:r w:rsidRPr="00C11DFD">
        <w:rPr>
          <w:rStyle w:val="Emphasis"/>
          <w:highlight w:val="cyan"/>
        </w:rPr>
        <w:t>87%</w:t>
      </w:r>
      <w:r w:rsidRPr="00C11DFD">
        <w:rPr>
          <w:sz w:val="16"/>
        </w:rPr>
        <w:t xml:space="preserve"> </w:t>
      </w:r>
      <w:r w:rsidRPr="00C11DFD">
        <w:rPr>
          <w:rStyle w:val="StyleUnderline"/>
        </w:rPr>
        <w:t xml:space="preserve">of the power plant infrastructure and about $45-55 trillion </w:t>
      </w:r>
      <w:r w:rsidRPr="00C11DFD">
        <w:rPr>
          <w:rStyle w:val="StyleUnderline"/>
          <w:highlight w:val="cyan"/>
        </w:rPr>
        <w:t>globally.</w:t>
      </w:r>
      <w:r w:rsidRPr="00C11DFD">
        <w:rPr>
          <w:sz w:val="16"/>
          <w:highlight w:val="cyan"/>
        </w:rPr>
        <w:t xml:space="preserve"> </w:t>
      </w:r>
      <w:r w:rsidRPr="00C11DFD">
        <w:rPr>
          <w:rStyle w:val="StyleUnderline"/>
          <w:highlight w:val="cyan"/>
        </w:rPr>
        <w:t>This</w:t>
      </w:r>
      <w:r w:rsidRPr="00C11DFD">
        <w:rPr>
          <w:rStyle w:val="StyleUnderline"/>
        </w:rPr>
        <w:t xml:space="preserve"> infrastructure </w:t>
      </w:r>
      <w:r w:rsidRPr="00C11DFD">
        <w:rPr>
          <w:rStyle w:val="StyleUnderline"/>
          <w:highlight w:val="cyan"/>
        </w:rPr>
        <w:t>cannot be replaced</w:t>
      </w:r>
      <w:r w:rsidRPr="00C11DFD">
        <w:rPr>
          <w:rStyle w:val="StyleUnderline"/>
        </w:rPr>
        <w:t xml:space="preserve"> quickly, </w:t>
      </w:r>
      <w:r w:rsidRPr="00C11DFD">
        <w:rPr>
          <w:rStyle w:val="Emphasis"/>
        </w:rPr>
        <w:t xml:space="preserve">certainly not </w:t>
      </w:r>
      <w:r w:rsidRPr="00C11DFD">
        <w:rPr>
          <w:rStyle w:val="Emphasis"/>
          <w:highlight w:val="cyan"/>
        </w:rPr>
        <w:t xml:space="preserve">in </w:t>
      </w:r>
      <w:r w:rsidRPr="00C11DFD">
        <w:rPr>
          <w:rStyle w:val="Emphasis"/>
        </w:rPr>
        <w:t xml:space="preserve">the short </w:t>
      </w:r>
      <w:proofErr w:type="gramStart"/>
      <w:r w:rsidRPr="00C11DFD">
        <w:rPr>
          <w:rStyle w:val="Emphasis"/>
          <w:highlight w:val="cyan"/>
        </w:rPr>
        <w:t>time</w:t>
      </w:r>
      <w:r w:rsidRPr="00C11DFD">
        <w:rPr>
          <w:rStyle w:val="Emphasis"/>
        </w:rPr>
        <w:t xml:space="preserve"> period</w:t>
      </w:r>
      <w:proofErr w:type="gramEnd"/>
      <w:r w:rsidRPr="00C11DFD">
        <w:rPr>
          <w:rStyle w:val="Emphasis"/>
        </w:rPr>
        <w:t xml:space="preserve"> in which we need </w:t>
      </w:r>
      <w:r w:rsidRPr="00C11DFD">
        <w:rPr>
          <w:rStyle w:val="Emphasis"/>
          <w:highlight w:val="cyan"/>
        </w:rPr>
        <w:t>to</w:t>
      </w:r>
      <w:r w:rsidRPr="00C11DFD">
        <w:rPr>
          <w:rStyle w:val="Emphasis"/>
        </w:rPr>
        <w:t xml:space="preserve"> take action to </w:t>
      </w:r>
      <w:r w:rsidRPr="00C11DFD">
        <w:rPr>
          <w:rStyle w:val="Emphasis"/>
          <w:highlight w:val="cyan"/>
        </w:rPr>
        <w:t>avert</w:t>
      </w:r>
      <w:r w:rsidRPr="00C11DFD">
        <w:rPr>
          <w:rStyle w:val="Emphasis"/>
        </w:rPr>
        <w:t xml:space="preserve"> catastrophic </w:t>
      </w:r>
      <w:r w:rsidRPr="00C11DFD">
        <w:rPr>
          <w:rStyle w:val="Emphasis"/>
          <w:highlight w:val="cyan"/>
        </w:rPr>
        <w:t>climate change</w:t>
      </w:r>
      <w:r w:rsidRPr="00C11DFD">
        <w:rPr>
          <w:rStyle w:val="StyleUnderline"/>
        </w:rPr>
        <w:t>.</w:t>
      </w:r>
      <w:r w:rsidRPr="00C11DFD">
        <w:rPr>
          <w:sz w:val="16"/>
        </w:rPr>
        <w:t xml:space="preserve"> The issue is that </w:t>
      </w:r>
      <w:r w:rsidRPr="00C11DFD">
        <w:rPr>
          <w:rStyle w:val="StyleUnderline"/>
        </w:rPr>
        <w:t xml:space="preserve">CO2 once emitted remains hundreds of years in the atmosphere and we have emitted so much that unless we </w:t>
      </w:r>
      <w:proofErr w:type="gramStart"/>
      <w:r w:rsidRPr="00C11DFD">
        <w:rPr>
          <w:rStyle w:val="StyleUnderline"/>
        </w:rPr>
        <w:t xml:space="preserve">actually </w:t>
      </w:r>
      <w:r w:rsidRPr="00C11DFD">
        <w:rPr>
          <w:rStyle w:val="Emphasis"/>
        </w:rPr>
        <w:t>remove</w:t>
      </w:r>
      <w:proofErr w:type="gramEnd"/>
      <w:r w:rsidRPr="00C11DFD">
        <w:rPr>
          <w:rStyle w:val="Emphasis"/>
        </w:rPr>
        <w:t xml:space="preserve"> the CO2</w:t>
      </w:r>
      <w:r w:rsidRPr="00C11DFD">
        <w:rPr>
          <w:rStyle w:val="StyleUnderline"/>
        </w:rPr>
        <w:t xml:space="preserve"> that is already there, </w:t>
      </w:r>
      <w:r w:rsidRPr="00C11DFD">
        <w:rPr>
          <w:rStyle w:val="Emphasis"/>
        </w:rPr>
        <w:t>we cannot remain</w:t>
      </w:r>
      <w:r w:rsidRPr="00C11DFD">
        <w:rPr>
          <w:sz w:val="16"/>
        </w:rPr>
        <w:t xml:space="preserve"> long </w:t>
      </w:r>
      <w:r w:rsidRPr="00C11DFD">
        <w:rPr>
          <w:rStyle w:val="Emphasis"/>
        </w:rPr>
        <w:t>within the carbon budget</w:t>
      </w:r>
      <w:r w:rsidRPr="00C11DFD">
        <w:rPr>
          <w:sz w:val="16"/>
        </w:rPr>
        <w:t xml:space="preserve">, which is the concentration of CO2 beyond which we fear catastrophic climate change. In the short run, therefore, </w:t>
      </w:r>
      <w:r w:rsidRPr="00C11DFD">
        <w:rPr>
          <w:rStyle w:val="Emphasis"/>
        </w:rPr>
        <w:t>we face significant time pressure</w:t>
      </w:r>
      <w:r w:rsidRPr="00C11DFD">
        <w:rPr>
          <w:sz w:val="16"/>
        </w:rPr>
        <w:t xml:space="preserve">. The </w:t>
      </w:r>
      <w:r w:rsidRPr="00C11DFD">
        <w:rPr>
          <w:rStyle w:val="Emphasis"/>
        </w:rPr>
        <w:t>IPCC indicates</w:t>
      </w:r>
      <w:r w:rsidRPr="00C11DFD">
        <w:rPr>
          <w:sz w:val="16"/>
        </w:rPr>
        <w:t xml:space="preserve"> in its 2014 5th Assessment Report that </w:t>
      </w:r>
      <w:r w:rsidRPr="00C11DFD">
        <w:rPr>
          <w:rStyle w:val="StyleUnderline"/>
          <w:highlight w:val="cyan"/>
        </w:rPr>
        <w:t>we must</w:t>
      </w:r>
      <w:r w:rsidRPr="00C11DFD">
        <w:rPr>
          <w:rStyle w:val="StyleUnderline"/>
        </w:rPr>
        <w:t xml:space="preserve"> </w:t>
      </w:r>
      <w:proofErr w:type="gramStart"/>
      <w:r w:rsidRPr="00C11DFD">
        <w:rPr>
          <w:rStyle w:val="StyleUnderline"/>
        </w:rPr>
        <w:t xml:space="preserve">actually </w:t>
      </w:r>
      <w:r w:rsidRPr="00C11DFD">
        <w:rPr>
          <w:rStyle w:val="Emphasis"/>
          <w:highlight w:val="cyan"/>
        </w:rPr>
        <w:t>remove</w:t>
      </w:r>
      <w:proofErr w:type="gramEnd"/>
      <w:r w:rsidRPr="00C11DFD">
        <w:rPr>
          <w:rStyle w:val="Emphasis"/>
        </w:rPr>
        <w:t xml:space="preserve"> the </w:t>
      </w:r>
      <w:r w:rsidRPr="00C11DFD">
        <w:rPr>
          <w:rStyle w:val="Emphasis"/>
          <w:highlight w:val="cyan"/>
        </w:rPr>
        <w:t>carbon</w:t>
      </w:r>
      <w:r w:rsidRPr="00C11DFD">
        <w:rPr>
          <w:rStyle w:val="Emphasis"/>
        </w:rPr>
        <w:t xml:space="preserve"> that is already in the atmosphere</w:t>
      </w:r>
      <w:r w:rsidRPr="00C11DFD">
        <w:rPr>
          <w:sz w:val="16"/>
        </w:rPr>
        <w:t xml:space="preserve"> and do so </w:t>
      </w:r>
      <w:r w:rsidRPr="00C11DFD">
        <w:rPr>
          <w:rStyle w:val="Emphasis"/>
        </w:rPr>
        <w:t>in massive quantities</w:t>
      </w:r>
      <w:r w:rsidRPr="00C11DFD">
        <w:rPr>
          <w:sz w:val="16"/>
        </w:rPr>
        <w:t xml:space="preserve">, this century (p. 191 of 5th Assessment Report). </w:t>
      </w:r>
      <w:r w:rsidRPr="00C11DFD">
        <w:rPr>
          <w:rStyle w:val="StyleUnderline"/>
        </w:rPr>
        <w:t>This is what I called a carbon negative approach,</w:t>
      </w:r>
      <w:r w:rsidRPr="00C11DFD">
        <w:rPr>
          <w:sz w:val="16"/>
        </w:rPr>
        <w:t xml:space="preserve"> which works for the short run. Renewable energy is the long run solution. </w:t>
      </w:r>
      <w:r w:rsidRPr="00C11DFD">
        <w:rPr>
          <w:rStyle w:val="StyleUnderline"/>
        </w:rPr>
        <w:t xml:space="preserve">Renewable energy is too slow for a short run resolution since replacing a $45-55 trillion power plant infrastructure with renewable plants could take </w:t>
      </w:r>
      <w:r w:rsidRPr="00C11DFD">
        <w:rPr>
          <w:rStyle w:val="Emphasis"/>
        </w:rPr>
        <w:t>decades</w:t>
      </w:r>
      <w:r w:rsidRPr="00C11DFD">
        <w:rPr>
          <w:rStyle w:val="StyleUnderline"/>
        </w:rPr>
        <w:t>.</w:t>
      </w:r>
      <w:r w:rsidRPr="00C11DFD">
        <w:rPr>
          <w:sz w:val="16"/>
        </w:rPr>
        <w:t xml:space="preserve"> </w:t>
      </w:r>
      <w:r w:rsidRPr="00C11DFD">
        <w:rPr>
          <w:rStyle w:val="StyleUnderline"/>
        </w:rPr>
        <w:t>We need action sooner than that.</w:t>
      </w:r>
      <w:r w:rsidRPr="00C11DFD">
        <w:rPr>
          <w:sz w:val="16"/>
        </w:rPr>
        <w:t xml:space="preserve"> For the short run we need carbon negative technologies that capture more carbon than what is emitted. Trees do that and they must be conserved to help preserve biodiversity. Biochar does that. But </w:t>
      </w:r>
      <w:r w:rsidRPr="00C11DFD">
        <w:rPr>
          <w:rStyle w:val="StyleUnderline"/>
        </w:rPr>
        <w:t>trees and other natural sinks are too slow for what we need today.</w:t>
      </w:r>
      <w:r w:rsidRPr="00C11DFD">
        <w:rPr>
          <w:sz w:val="16"/>
        </w:rPr>
        <w:t xml:space="preserve"> Therefore, negative carbon is needed now as part of a blueprint for transformation. It </w:t>
      </w:r>
      <w:r w:rsidRPr="00C11DFD">
        <w:rPr>
          <w:rStyle w:val="StyleUnderline"/>
        </w:rPr>
        <w:t>must be part of the blueprint for</w:t>
      </w:r>
      <w:r w:rsidRPr="00C11DFD">
        <w:rPr>
          <w:sz w:val="16"/>
        </w:rPr>
        <w:t xml:space="preserve"> Sustainable Development and its </w:t>
      </w:r>
      <w:proofErr w:type="gramStart"/>
      <w:r w:rsidRPr="00C11DFD">
        <w:rPr>
          <w:sz w:val="16"/>
        </w:rPr>
        <w:t>short term</w:t>
      </w:r>
      <w:proofErr w:type="gramEnd"/>
      <w:r w:rsidRPr="00C11DFD">
        <w:rPr>
          <w:sz w:val="16"/>
        </w:rPr>
        <w:t xml:space="preserve"> manifestation that I call </w:t>
      </w:r>
      <w:r w:rsidRPr="00C11DFD">
        <w:rPr>
          <w:rStyle w:val="Emphasis"/>
        </w:rPr>
        <w:t>Green Capitalism</w:t>
      </w:r>
      <w:r w:rsidRPr="00C11DFD">
        <w:rPr>
          <w:sz w:val="16"/>
        </w:rPr>
        <w:t xml:space="preserve">, </w:t>
      </w:r>
      <w:r w:rsidRPr="00C11DFD">
        <w:rPr>
          <w:rStyle w:val="StyleUnderline"/>
        </w:rPr>
        <w:t>while in the long run renewable sources of energy suffice</w:t>
      </w:r>
      <w:r w:rsidRPr="00C11DFD">
        <w:rPr>
          <w:sz w:val="16"/>
        </w:rPr>
        <w:t xml:space="preserve">, including Wind, Biofuels, Nuclear, Geothermal, and Hydroelectric energy. </w:t>
      </w:r>
      <w:r w:rsidRPr="00C11DFD">
        <w:rPr>
          <w:rStyle w:val="StyleUnderline"/>
        </w:rPr>
        <w:t>These are in limited supply and cannot replace fossil fuels</w:t>
      </w:r>
      <w:r w:rsidRPr="00C11DFD">
        <w:rPr>
          <w:sz w:val="16"/>
        </w:rPr>
        <w:t xml:space="preserve">. </w:t>
      </w:r>
      <w:r w:rsidRPr="00C11DFD">
        <w:rPr>
          <w:rStyle w:val="StyleUnderline"/>
        </w:rPr>
        <w:t>Global energy today is</w:t>
      </w:r>
      <w:r w:rsidRPr="00C11DFD">
        <w:rPr>
          <w:sz w:val="16"/>
        </w:rPr>
        <w:t xml:space="preserve"> roughly divided as follows: </w:t>
      </w:r>
      <w:r w:rsidRPr="00C11DFD">
        <w:rPr>
          <w:rStyle w:val="StyleUnderline"/>
        </w:rPr>
        <w:t>87%</w:t>
      </w:r>
      <w:r w:rsidRPr="00C11DFD">
        <w:rPr>
          <w:sz w:val="16"/>
        </w:rPr>
        <w:t xml:space="preserve"> is </w:t>
      </w:r>
      <w:r w:rsidRPr="00C11DFD">
        <w:rPr>
          <w:rStyle w:val="StyleUnderline"/>
        </w:rPr>
        <w:t>fossil</w:t>
      </w:r>
      <w:r w:rsidRPr="00C11DFD">
        <w:rPr>
          <w:sz w:val="16"/>
        </w:rPr>
        <w:t xml:space="preserve">, namely natural gas, coal, oil; </w:t>
      </w:r>
      <w:r w:rsidRPr="00C11DFD">
        <w:rPr>
          <w:rStyle w:val="StyleUnderline"/>
        </w:rPr>
        <w:t>10%</w:t>
      </w:r>
      <w:r w:rsidRPr="00C11DFD">
        <w:rPr>
          <w:sz w:val="16"/>
        </w:rPr>
        <w:t xml:space="preserve"> is </w:t>
      </w:r>
      <w:r w:rsidRPr="00C11DFD">
        <w:rPr>
          <w:rStyle w:val="StyleUnderline"/>
        </w:rPr>
        <w:t xml:space="preserve">nuclear, geothermal, and hydroelectric, and less than 1% is solar </w:t>
      </w:r>
      <w:r w:rsidRPr="00C11DFD">
        <w:rPr>
          <w:sz w:val="16"/>
        </w:rPr>
        <w:t>power</w:t>
      </w:r>
      <w:r>
        <w:rPr>
          <w:sz w:val="16"/>
        </w:rPr>
        <w:t>---</w:t>
      </w:r>
      <w:r w:rsidRPr="00C11DFD">
        <w:rPr>
          <w:sz w:val="16"/>
        </w:rPr>
        <w:t xml:space="preserve">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C11DFD">
        <w:rPr>
          <w:sz w:val="16"/>
        </w:rPr>
        <w:t>long term</w:t>
      </w:r>
      <w:proofErr w:type="gramEnd"/>
      <w:r w:rsidRPr="00C11DFD">
        <w:rPr>
          <w:sz w:val="16"/>
        </w:rPr>
        <w:t xml:space="preserve"> solution: Less than 1% of the solar energy we receive on earth can be transformed into 10 times the fossil fuel energy used in the world today. Yet </w:t>
      </w:r>
      <w:r w:rsidRPr="00C11DFD">
        <w:rPr>
          <w:rStyle w:val="Emphasis"/>
        </w:rPr>
        <w:t>we need a short-term strategy that accelerates long run renewable energy</w:t>
      </w:r>
      <w:r w:rsidRPr="00C11DFD">
        <w:rPr>
          <w:sz w:val="16"/>
        </w:rPr>
        <w:t xml:space="preserve">, or we will defeat long-term goals. </w:t>
      </w:r>
      <w:r w:rsidRPr="00C11DFD">
        <w:rPr>
          <w:rStyle w:val="StyleUnderline"/>
        </w:rPr>
        <w:t>In the short term as the IPCC validates, we need carbon negative tech</w:t>
      </w:r>
      <w:r w:rsidRPr="00C11DFD">
        <w:rPr>
          <w:sz w:val="16"/>
        </w:rPr>
        <w:t xml:space="preserve">nology, carbon removals. </w:t>
      </w:r>
      <w:r w:rsidRPr="00C11DFD">
        <w:rPr>
          <w:rStyle w:val="StyleUnderline"/>
        </w:rPr>
        <w:t xml:space="preserve">The short run </w:t>
      </w:r>
      <w:r w:rsidRPr="00C11DFD">
        <w:rPr>
          <w:rStyle w:val="StyleUnderline"/>
        </w:rPr>
        <w:lastRenderedPageBreak/>
        <w:t>is the next 20 or 30 years</w:t>
      </w:r>
      <w:r w:rsidRPr="00C11DFD">
        <w:rPr>
          <w:sz w:val="16"/>
        </w:rPr>
        <w:t xml:space="preserve">. </w:t>
      </w:r>
      <w:r w:rsidRPr="00C11DFD">
        <w:rPr>
          <w:rStyle w:val="Emphasis"/>
        </w:rPr>
        <w:t xml:space="preserve">There is no time in this </w:t>
      </w:r>
      <w:proofErr w:type="gramStart"/>
      <w:r w:rsidRPr="00C11DFD">
        <w:rPr>
          <w:rStyle w:val="Emphasis"/>
        </w:rPr>
        <w:t>period of time</w:t>
      </w:r>
      <w:proofErr w:type="gramEnd"/>
      <w:r w:rsidRPr="00C11DFD">
        <w:rPr>
          <w:rStyle w:val="Emphasis"/>
        </w:rPr>
        <w:t xml:space="preserve"> to transform the entire fossil infrastructure</w:t>
      </w:r>
      <w:r>
        <w:rPr>
          <w:sz w:val="16"/>
        </w:rPr>
        <w:t>---</w:t>
      </w:r>
      <w:r w:rsidRPr="00C11DFD">
        <w:rPr>
          <w:sz w:val="16"/>
        </w:rPr>
        <w:t>it costs $45-55 trillion (IEA) to replace and it is slow to build. We need to directly reduce carbon in the atmosphere now. We cannot use traditional methods to remove CO2 from smokestacks (</w:t>
      </w:r>
      <w:proofErr w:type="gramStart"/>
      <w:r w:rsidRPr="00C11DFD">
        <w:rPr>
          <w:sz w:val="16"/>
        </w:rPr>
        <w:t>called often</w:t>
      </w:r>
      <w:proofErr w:type="gramEnd"/>
      <w:r w:rsidRPr="00C11DFD">
        <w:rPr>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C11DFD">
        <w:rPr>
          <w:sz w:val="16"/>
        </w:rPr>
        <w:t>today</w:t>
      </w:r>
      <w:proofErr w:type="gramEnd"/>
      <w:r w:rsidRPr="00C11DFD">
        <w:rPr>
          <w:sz w:val="16"/>
        </w:rPr>
        <w:t xml:space="preserve"> and CO2 remains in the atmosphere for years. We need to remove the CO2 that is already in the atmosphere, namely air capture of CO2 also called carbon removals. </w:t>
      </w:r>
      <w:r w:rsidRPr="00C11DFD">
        <w:rPr>
          <w:rStyle w:val="StyleUnderline"/>
        </w:rPr>
        <w:t xml:space="preserve">The </w:t>
      </w:r>
      <w:r w:rsidRPr="00C11DFD">
        <w:rPr>
          <w:rStyle w:val="StyleUnderline"/>
          <w:highlight w:val="cyan"/>
        </w:rPr>
        <w:t>solution is to</w:t>
      </w:r>
      <w:r w:rsidRPr="00C11DFD">
        <w:rPr>
          <w:rStyle w:val="StyleUnderline"/>
        </w:rPr>
        <w:t xml:space="preserve"> combine </w:t>
      </w:r>
      <w:r w:rsidRPr="00C11DFD">
        <w:rPr>
          <w:rStyle w:val="StyleUnderline"/>
          <w:highlight w:val="cyan"/>
        </w:rPr>
        <w:t>air capture of CO2</w:t>
      </w:r>
      <w:r w:rsidRPr="00C11DFD">
        <w:rPr>
          <w:rStyle w:val="StyleUnderline"/>
        </w:rPr>
        <w:t xml:space="preserve"> </w:t>
      </w:r>
      <w:r w:rsidRPr="00C11DFD">
        <w:rPr>
          <w:rStyle w:val="StyleUnderline"/>
          <w:highlight w:val="cyan"/>
        </w:rPr>
        <w:t>with storage</w:t>
      </w:r>
      <w:r w:rsidRPr="00C11DFD">
        <w:rPr>
          <w:rStyle w:val="StyleUnderline"/>
        </w:rPr>
        <w:t xml:space="preserve"> of CO2 into stable materials</w:t>
      </w:r>
      <w:r w:rsidRPr="00C11DFD">
        <w:rPr>
          <w:sz w:val="16"/>
        </w:rPr>
        <w:t xml:space="preserve"> such as biochar, cement, polymers, and carbon fibers </w:t>
      </w:r>
      <w:r w:rsidRPr="00C11DFD">
        <w:rPr>
          <w:rStyle w:val="StyleUnderline"/>
        </w:rPr>
        <w:t>that replace</w:t>
      </w:r>
      <w:r w:rsidRPr="00C11DFD">
        <w:rPr>
          <w:sz w:val="16"/>
        </w:rPr>
        <w:t xml:space="preserve"> </w:t>
      </w:r>
      <w:proofErr w:type="gramStart"/>
      <w:r w:rsidRPr="00C11DFD">
        <w:rPr>
          <w:sz w:val="16"/>
        </w:rPr>
        <w:t>a number of</w:t>
      </w:r>
      <w:proofErr w:type="gramEnd"/>
      <w:r w:rsidRPr="00C11DFD">
        <w:rPr>
          <w:sz w:val="16"/>
        </w:rPr>
        <w:t xml:space="preserve"> </w:t>
      </w:r>
      <w:r w:rsidRPr="00C11DFD">
        <w:rPr>
          <w:rStyle w:val="StyleUnderline"/>
        </w:rPr>
        <w:t>other</w:t>
      </w:r>
      <w:r w:rsidRPr="00C11DFD">
        <w:rPr>
          <w:sz w:val="16"/>
        </w:rPr>
        <w:t xml:space="preserve"> construction </w:t>
      </w:r>
      <w:r w:rsidRPr="00C11DFD">
        <w:rPr>
          <w:rStyle w:val="StyleUnderline"/>
        </w:rPr>
        <w:t>materials</w:t>
      </w:r>
      <w:r w:rsidRPr="00C11DFD">
        <w:rPr>
          <w:sz w:val="16"/>
        </w:rPr>
        <w:t xml:space="preserve"> such as metals. The most recent BMW automobile model uses only carbon fibers rather than metals. </w:t>
      </w:r>
      <w:r w:rsidRPr="00C11DFD">
        <w:rPr>
          <w:rStyle w:val="StyleUnderline"/>
        </w:rPr>
        <w:t>It is</w:t>
      </w:r>
      <w:r w:rsidRPr="00C11DFD">
        <w:rPr>
          <w:sz w:val="16"/>
        </w:rPr>
        <w:t xml:space="preserve"> also </w:t>
      </w:r>
      <w:r w:rsidRPr="00C11DFD">
        <w:rPr>
          <w:rStyle w:val="StyleUnderline"/>
        </w:rPr>
        <w:t xml:space="preserve">possible </w:t>
      </w:r>
      <w:r w:rsidRPr="00C11DFD">
        <w:rPr>
          <w:rStyle w:val="StyleUnderline"/>
          <w:highlight w:val="cyan"/>
        </w:rPr>
        <w:t>to combine CO2 to produce renewable gasoline</w:t>
      </w:r>
      <w:r w:rsidRPr="00C11DFD">
        <w:rPr>
          <w:rStyle w:val="StyleUnderline"/>
        </w:rPr>
        <w:t>,</w:t>
      </w:r>
      <w:r w:rsidRPr="00C11DFD">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C11DFD">
        <w:rPr>
          <w:rStyle w:val="StyleUnderline"/>
        </w:rPr>
        <w:t>new tech</w:t>
      </w:r>
      <w:r w:rsidRPr="00C11DFD">
        <w:rPr>
          <w:sz w:val="16"/>
        </w:rPr>
        <w:t xml:space="preserve">nologies </w:t>
      </w:r>
      <w:r w:rsidRPr="00C11DFD">
        <w:rPr>
          <w:rStyle w:val="StyleUnderline"/>
        </w:rPr>
        <w:t>using algae</w:t>
      </w:r>
      <w:r w:rsidRPr="00C11DFD">
        <w:rPr>
          <w:sz w:val="16"/>
        </w:rPr>
        <w:t xml:space="preserve"> that </w:t>
      </w:r>
      <w:r w:rsidRPr="00C11DFD">
        <w:rPr>
          <w:rStyle w:val="StyleUnderline"/>
          <w:highlight w:val="cyan"/>
        </w:rPr>
        <w:t>make synthetic fuel commercially feasible</w:t>
      </w:r>
      <w:r w:rsidRPr="00C11DFD">
        <w:rPr>
          <w:rStyle w:val="StyleUnderline"/>
        </w:rPr>
        <w:t xml:space="preserve"> at competitive rates</w:t>
      </w:r>
      <w:r w:rsidRPr="00C11DFD">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C11DFD">
        <w:rPr>
          <w:rStyle w:val="StyleUnderline"/>
        </w:rPr>
        <w:t xml:space="preserve">the </w:t>
      </w:r>
      <w:r w:rsidRPr="00C11DFD">
        <w:rPr>
          <w:rStyle w:val="StyleUnderline"/>
          <w:highlight w:val="cyan"/>
        </w:rPr>
        <w:t xml:space="preserve">blueprint </w:t>
      </w:r>
      <w:r w:rsidRPr="00C11DFD">
        <w:rPr>
          <w:rStyle w:val="StyleUnderline"/>
        </w:rPr>
        <w:t xml:space="preserve">offered here </w:t>
      </w:r>
      <w:r w:rsidRPr="00C11DFD">
        <w:rPr>
          <w:rStyle w:val="StyleUnderline"/>
          <w:highlight w:val="cyan"/>
        </w:rPr>
        <w:t xml:space="preserve">is a </w:t>
      </w:r>
      <w:r w:rsidRPr="00C11DFD">
        <w:rPr>
          <w:rStyle w:val="Emphasis"/>
          <w:highlight w:val="cyan"/>
        </w:rPr>
        <w:t>private/public approach</w:t>
      </w:r>
      <w:r w:rsidRPr="00C11DFD">
        <w:rPr>
          <w:sz w:val="16"/>
          <w:highlight w:val="cyan"/>
        </w:rPr>
        <w:t xml:space="preserve">, </w:t>
      </w:r>
      <w:r w:rsidRPr="00C11DFD">
        <w:rPr>
          <w:rStyle w:val="StyleUnderline"/>
          <w:highlight w:val="cyan"/>
        </w:rPr>
        <w:t xml:space="preserve">based on </w:t>
      </w:r>
      <w:r w:rsidRPr="00C11DFD">
        <w:rPr>
          <w:rStyle w:val="Emphasis"/>
          <w:highlight w:val="cyan"/>
        </w:rPr>
        <w:t>new industrial tech</w:t>
      </w:r>
      <w:r w:rsidRPr="00C11DFD">
        <w:rPr>
          <w:sz w:val="16"/>
        </w:rPr>
        <w:t xml:space="preserve">nology and </w:t>
      </w:r>
      <w:r w:rsidRPr="00C11DFD">
        <w:rPr>
          <w:rStyle w:val="Emphasis"/>
          <w:highlight w:val="cyan"/>
        </w:rPr>
        <w:t>financial markets</w:t>
      </w:r>
      <w:r w:rsidRPr="00C11DFD">
        <w:rPr>
          <w:sz w:val="16"/>
          <w:highlight w:val="cyan"/>
        </w:rPr>
        <w:t xml:space="preserve">, </w:t>
      </w:r>
      <w:r w:rsidRPr="00C11DFD">
        <w:rPr>
          <w:rStyle w:val="Emphasis"/>
        </w:rPr>
        <w:t>self-funded</w:t>
      </w:r>
      <w:r w:rsidRPr="00C11DFD">
        <w:rPr>
          <w:sz w:val="16"/>
        </w:rPr>
        <w:t xml:space="preserve"> </w:t>
      </w:r>
      <w:r w:rsidRPr="00C11DFD">
        <w:rPr>
          <w:rStyle w:val="StyleUnderline"/>
          <w:highlight w:val="cyan"/>
        </w:rPr>
        <w:t xml:space="preserve">and using </w:t>
      </w:r>
      <w:r w:rsidRPr="00C11DFD">
        <w:rPr>
          <w:rStyle w:val="Emphasis"/>
          <w:highlight w:val="cyan"/>
        </w:rPr>
        <w:t>profitable greenmarkets</w:t>
      </w:r>
      <w:r w:rsidRPr="00C11DFD">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C11DFD">
        <w:rPr>
          <w:sz w:val="16"/>
        </w:rPr>
        <w:t>equity</w:t>
      </w:r>
      <w:proofErr w:type="gramEnd"/>
      <w:r w:rsidRPr="00C11DFD">
        <w:rPr>
          <w:sz w:val="16"/>
        </w:rPr>
        <w:t xml:space="preserve"> and efficiency, and can assign a critical role for women as stewards for human survival and sustainable development. My vision is </w:t>
      </w:r>
      <w:r w:rsidRPr="00C11DFD">
        <w:rPr>
          <w:rStyle w:val="Emphasis"/>
        </w:rPr>
        <w:t>a carbon negative economy</w:t>
      </w:r>
      <w:r w:rsidRPr="00C11DFD">
        <w:rPr>
          <w:sz w:val="16"/>
        </w:rPr>
        <w:t xml:space="preserve"> that </w:t>
      </w:r>
      <w:r w:rsidRPr="00C11DFD">
        <w:rPr>
          <w:rStyle w:val="Emphasis"/>
        </w:rPr>
        <w:t>represents green capitalism</w:t>
      </w:r>
      <w:r w:rsidRPr="00C11DFD">
        <w:rPr>
          <w:sz w:val="16"/>
        </w:rPr>
        <w:t xml:space="preserve"> in </w:t>
      </w:r>
      <w:r w:rsidRPr="00C11DFD">
        <w:rPr>
          <w:rStyle w:val="Emphasis"/>
        </w:rPr>
        <w:t>resolving</w:t>
      </w:r>
      <w:r w:rsidRPr="00C11DFD">
        <w:rPr>
          <w:sz w:val="16"/>
        </w:rPr>
        <w:t xml:space="preserve"> the Global Climate negotiations and </w:t>
      </w:r>
      <w:r w:rsidRPr="00C11DFD">
        <w:rPr>
          <w:rStyle w:val="Emphasis"/>
        </w:rPr>
        <w:t>the North–South Divide</w:t>
      </w:r>
      <w:r w:rsidRPr="00C11DFD">
        <w:rPr>
          <w:sz w:val="16"/>
        </w:rPr>
        <w:t xml:space="preserve">. Carbon negative power plants and capture of CO2 from air and ensure a clean atmosphere together innovation and more jobs and exports: the more you produce and create jobs the cleaner becomes the atmosphere. In practice, </w:t>
      </w:r>
      <w:r w:rsidRPr="00C11DFD">
        <w:rPr>
          <w:rStyle w:val="StyleUnderline"/>
        </w:rPr>
        <w:t>Green Capitalism means economic growth that is harmonious with the Earth resources</w:t>
      </w:r>
      <w:r w:rsidRPr="00C11DFD">
        <w:rPr>
          <w:sz w:val="16"/>
        </w:rPr>
        <w:t xml:space="preserve">. </w:t>
      </w:r>
    </w:p>
    <w:sectPr w:rsidR="0092156B" w:rsidRPr="003975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w:panose1 w:val="00000000000000000000"/>
    <w:charset w:val="00"/>
    <w:family w:val="auto"/>
    <w:notTrueType/>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tone Serif">
    <w:altName w:val="Times New Roman"/>
    <w:panose1 w:val="020B0604020202020204"/>
    <w:charset w:val="00"/>
    <w:family w:val="roman"/>
    <w:notTrueType/>
    <w:pitch w:val="default"/>
    <w:sig w:usb0="03000000"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LHPMII+TimesNewRoman">
    <w:altName w:val="Times New Roman"/>
    <w:panose1 w:val="020B0604020202020204"/>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strangelo Edessa">
    <w:panose1 w:val="020B0604020202020204"/>
    <w:charset w:val="01"/>
    <w:family w:val="roman"/>
    <w:notTrueType/>
    <w:pitch w:val="variable"/>
  </w:font>
  <w:font w:name="Baskerville">
    <w:panose1 w:val="02020502070401020303"/>
    <w:charset w:val="00"/>
    <w:family w:val="roman"/>
    <w:pitch w:val="variable"/>
    <w:sig w:usb0="80000067" w:usb1="02000000" w:usb2="00000000" w:usb3="00000000" w:csb0="0000019F" w:csb1="00000000"/>
  </w:font>
  <w:font w:name="Frutiger 45 Light">
    <w:altName w:val="Cambria"/>
    <w:panose1 w:val="020B0604020202020204"/>
    <w:charset w:val="00"/>
    <w:family w:val="swiss"/>
    <w:notTrueType/>
    <w:pitch w:val="default"/>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1"/>
    <w:family w:val="roman"/>
    <w:pitch w:val="variable"/>
    <w:sig w:usb0="0000A003" w:usb1="00000000" w:usb2="00000000" w:usb3="00000000" w:csb0="00000001" w:csb1="00000000"/>
  </w:font>
  <w:font w:name="DejaVu Sans">
    <w:altName w:val="Times New Roman"/>
    <w:panose1 w:val="020B0604020202020204"/>
    <w:charset w:val="00"/>
    <w:family w:val="swiss"/>
    <w:pitch w:val="variable"/>
    <w:sig w:usb0="00000000" w:usb1="D200FDFF" w:usb2="0A246029" w:usb3="00000000" w:csb0="000001FF" w:csb1="00000000"/>
  </w:font>
  <w:font w:name="Lohit Hindi">
    <w:altName w:val="MS Mincho"/>
    <w:panose1 w:val="020B0604020202020204"/>
    <w:charset w:val="80"/>
    <w:family w:val="auto"/>
    <w:pitch w:val="variable"/>
  </w:font>
  <w:font w:name="ヒラギノ角ゴ Pro W3">
    <w:panose1 w:val="020B0300000000000000"/>
    <w:charset w:val="4E"/>
    <w:family w:val="auto"/>
    <w:pitch w:val="variable"/>
    <w:sig w:usb0="00000001" w:usb1="08070000" w:usb2="00000010" w:usb3="00000000" w:csb0="00020000"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20B0604020202020204"/>
    <w:charset w:val="4D"/>
    <w:family w:val="swiss"/>
    <w:notTrueType/>
    <w:pitch w:val="default"/>
    <w:sig w:usb0="00000003" w:usb1="00000000" w:usb2="00000000" w:usb3="00000000" w:csb0="00000001" w:csb1="00000000"/>
  </w:font>
  <w:font w:name="Interstate">
    <w:altName w:val="Interstate"/>
    <w:panose1 w:val="020B0604020202020204"/>
    <w:charset w:val="00"/>
    <w:family w:val="swiss"/>
    <w:notTrueType/>
    <w:pitch w:val="default"/>
    <w:sig w:usb0="00000003" w:usb1="00000000" w:usb2="00000000" w:usb3="00000000" w:csb0="00000001" w:csb1="00000000"/>
  </w:font>
  <w:font w:name="Fairfield LT Std Medium">
    <w:altName w:val="Fairfield LT Std Medium"/>
    <w:panose1 w:val="020B0604020202020204"/>
    <w:charset w:val="00"/>
    <w:family w:val="roman"/>
    <w:notTrueType/>
    <w:pitch w:val="default"/>
    <w:sig w:usb0="00000003" w:usb1="00000000" w:usb2="00000000" w:usb3="00000000" w:csb0="00000001" w:csb1="00000000"/>
  </w:font>
  <w:font w:name="Myriad Pro Light">
    <w:panose1 w:val="020B0604020202020204"/>
    <w:charset w:val="00"/>
    <w:family w:val="swiss"/>
    <w:notTrueType/>
    <w:pitch w:val="variable"/>
    <w:sig w:usb0="20000287" w:usb1="00000001" w:usb2="00000000" w:usb3="00000000" w:csb0="0000019F" w:csb1="00000000"/>
  </w:font>
  <w:font w:name="Myriad Pro">
    <w:altName w:val="Myriad Pro"/>
    <w:panose1 w:val="020B0604020202020204"/>
    <w:charset w:val="00"/>
    <w:family w:val="swiss"/>
    <w:notTrueType/>
    <w:pitch w:val="variable"/>
    <w:sig w:usb0="20000287" w:usb1="00000001" w:usb2="00000000" w:usb3="00000000" w:csb0="0000019F" w:csb1="00000000"/>
  </w:font>
  <w:font w:name="DHIPTF+Humanist521BT-BoldConden">
    <w:altName w:val="Calibri"/>
    <w:panose1 w:val="020B0604020202020204"/>
    <w:charset w:val="00"/>
    <w:family w:val="swiss"/>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Abel">
    <w:panose1 w:val="020B0604020202020204"/>
    <w:charset w:val="00"/>
    <w:family w:val="auto"/>
    <w:pitch w:val="variable"/>
    <w:sig w:usb0="00000003" w:usb1="00000000" w:usb2="00000000" w:usb3="00000000" w:csb0="00000001" w:csb1="00000000"/>
  </w:font>
  <w:font w:name="FranklinITCProLight">
    <w:altName w:val="Times New Roman"/>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Bell MT">
    <w:panose1 w:val="02020503060305020303"/>
    <w:charset w:val="4D"/>
    <w:family w:val="roman"/>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63CF43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840D4E"/>
    <w:multiLevelType w:val="hybridMultilevel"/>
    <w:tmpl w:val="B5028162"/>
    <w:lvl w:ilvl="0" w:tplc="A364C18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21560B"/>
    <w:multiLevelType w:val="hybridMultilevel"/>
    <w:tmpl w:val="2A8A3BFE"/>
    <w:lvl w:ilvl="0" w:tplc="487C0E4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6933B14"/>
    <w:multiLevelType w:val="hybridMultilevel"/>
    <w:tmpl w:val="E48C8A5C"/>
    <w:lvl w:ilvl="0" w:tplc="369E9D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9566360">
    <w:abstractNumId w:val="10"/>
  </w:num>
  <w:num w:numId="2" w16cid:durableId="1716538990">
    <w:abstractNumId w:val="8"/>
  </w:num>
  <w:num w:numId="3" w16cid:durableId="405306869">
    <w:abstractNumId w:val="7"/>
  </w:num>
  <w:num w:numId="4" w16cid:durableId="1852404728">
    <w:abstractNumId w:val="6"/>
  </w:num>
  <w:num w:numId="5" w16cid:durableId="770441702">
    <w:abstractNumId w:val="5"/>
  </w:num>
  <w:num w:numId="6" w16cid:durableId="56437096">
    <w:abstractNumId w:val="9"/>
  </w:num>
  <w:num w:numId="7" w16cid:durableId="380637960">
    <w:abstractNumId w:val="4"/>
  </w:num>
  <w:num w:numId="8" w16cid:durableId="57171290">
    <w:abstractNumId w:val="3"/>
  </w:num>
  <w:num w:numId="9" w16cid:durableId="204410795">
    <w:abstractNumId w:val="2"/>
  </w:num>
  <w:num w:numId="10" w16cid:durableId="607589210">
    <w:abstractNumId w:val="1"/>
  </w:num>
  <w:num w:numId="11" w16cid:durableId="254746342">
    <w:abstractNumId w:val="0"/>
  </w:num>
  <w:num w:numId="12" w16cid:durableId="878470759">
    <w:abstractNumId w:val="31"/>
  </w:num>
  <w:num w:numId="13" w16cid:durableId="400911842">
    <w:abstractNumId w:val="20"/>
  </w:num>
  <w:num w:numId="14" w16cid:durableId="372773440">
    <w:abstractNumId w:val="17"/>
  </w:num>
  <w:num w:numId="15" w16cid:durableId="1152794906">
    <w:abstractNumId w:val="13"/>
  </w:num>
  <w:num w:numId="16" w16cid:durableId="1262760557">
    <w:abstractNumId w:val="39"/>
  </w:num>
  <w:num w:numId="17" w16cid:durableId="907763333">
    <w:abstractNumId w:val="22"/>
  </w:num>
  <w:num w:numId="18" w16cid:durableId="1800026948">
    <w:abstractNumId w:val="41"/>
  </w:num>
  <w:num w:numId="19" w16cid:durableId="1510220722">
    <w:abstractNumId w:val="35"/>
  </w:num>
  <w:num w:numId="20" w16cid:durableId="763037162">
    <w:abstractNumId w:val="26"/>
  </w:num>
  <w:num w:numId="21" w16cid:durableId="378020323">
    <w:abstractNumId w:val="25"/>
  </w:num>
  <w:num w:numId="22" w16cid:durableId="879589804">
    <w:abstractNumId w:val="14"/>
  </w:num>
  <w:num w:numId="23" w16cid:durableId="514001774">
    <w:abstractNumId w:val="34"/>
  </w:num>
  <w:num w:numId="24" w16cid:durableId="613483441">
    <w:abstractNumId w:val="18"/>
  </w:num>
  <w:num w:numId="25" w16cid:durableId="1596086775">
    <w:abstractNumId w:val="37"/>
  </w:num>
  <w:num w:numId="26" w16cid:durableId="249582339">
    <w:abstractNumId w:val="42"/>
  </w:num>
  <w:num w:numId="27" w16cid:durableId="1849102582">
    <w:abstractNumId w:val="24"/>
  </w:num>
  <w:num w:numId="28" w16cid:durableId="1861046245">
    <w:abstractNumId w:val="44"/>
  </w:num>
  <w:num w:numId="29" w16cid:durableId="1558862345">
    <w:abstractNumId w:val="33"/>
  </w:num>
  <w:num w:numId="30" w16cid:durableId="1692103911">
    <w:abstractNumId w:val="19"/>
  </w:num>
  <w:num w:numId="31" w16cid:durableId="258220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8456086">
    <w:abstractNumId w:val="11"/>
  </w:num>
  <w:num w:numId="33" w16cid:durableId="1820337814">
    <w:abstractNumId w:val="30"/>
  </w:num>
  <w:num w:numId="34" w16cid:durableId="190459131">
    <w:abstractNumId w:val="23"/>
  </w:num>
  <w:num w:numId="35" w16cid:durableId="1516113811">
    <w:abstractNumId w:val="12"/>
  </w:num>
  <w:num w:numId="36" w16cid:durableId="488710890">
    <w:abstractNumId w:val="32"/>
  </w:num>
  <w:num w:numId="37" w16cid:durableId="714743687">
    <w:abstractNumId w:val="21"/>
  </w:num>
  <w:num w:numId="38" w16cid:durableId="1118060083">
    <w:abstractNumId w:val="40"/>
  </w:num>
  <w:num w:numId="39" w16cid:durableId="1782608709">
    <w:abstractNumId w:val="27"/>
  </w:num>
  <w:num w:numId="40" w16cid:durableId="24333890">
    <w:abstractNumId w:val="28"/>
  </w:num>
  <w:num w:numId="41" w16cid:durableId="1856844447">
    <w:abstractNumId w:val="36"/>
  </w:num>
  <w:num w:numId="42" w16cid:durableId="1076124510">
    <w:abstractNumId w:val="38"/>
  </w:num>
  <w:num w:numId="43" w16cid:durableId="2085105981">
    <w:abstractNumId w:val="29"/>
  </w:num>
  <w:num w:numId="44" w16cid:durableId="493188287">
    <w:abstractNumId w:val="15"/>
  </w:num>
  <w:num w:numId="45" w16cid:durableId="6529526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3B65"/>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8E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CA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0A5"/>
    <w:rsid w:val="00335A23"/>
    <w:rsid w:val="00340707"/>
    <w:rsid w:val="0034190B"/>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586"/>
    <w:rsid w:val="003A248F"/>
    <w:rsid w:val="003A4D9C"/>
    <w:rsid w:val="003A74D9"/>
    <w:rsid w:val="003B1668"/>
    <w:rsid w:val="003B3B65"/>
    <w:rsid w:val="003C5F4C"/>
    <w:rsid w:val="003D5EA8"/>
    <w:rsid w:val="003D7B28"/>
    <w:rsid w:val="003E305E"/>
    <w:rsid w:val="003E34DB"/>
    <w:rsid w:val="003E5302"/>
    <w:rsid w:val="003E5BF1"/>
    <w:rsid w:val="003F2452"/>
    <w:rsid w:val="003F41EA"/>
    <w:rsid w:val="003F7DF0"/>
    <w:rsid w:val="004039AF"/>
    <w:rsid w:val="00404BD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A1F"/>
    <w:rsid w:val="004B72B4"/>
    <w:rsid w:val="004C0314"/>
    <w:rsid w:val="004C0D3D"/>
    <w:rsid w:val="004C213E"/>
    <w:rsid w:val="004C376C"/>
    <w:rsid w:val="004C657F"/>
    <w:rsid w:val="004D17D8"/>
    <w:rsid w:val="004D52D8"/>
    <w:rsid w:val="004E355B"/>
    <w:rsid w:val="005028E5"/>
    <w:rsid w:val="00503735"/>
    <w:rsid w:val="00506C4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2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C5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0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56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1B7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082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DB1"/>
    <w:rsid w:val="00EA58CE"/>
    <w:rsid w:val="00EB33FF"/>
    <w:rsid w:val="00EB3D1A"/>
    <w:rsid w:val="00EC12F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BEE"/>
    <w:rsid w:val="00F6434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ED4347"/>
  <w14:defaultImageDpi w14:val="300"/>
  <w15:docId w15:val="{B94404D8-8D9E-A24D-8685-C0F81F69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6A1F"/>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B6A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9"/>
    <w:unhideWhenUsed/>
    <w:qFormat/>
    <w:rsid w:val="004B6A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9"/>
    <w:unhideWhenUsed/>
    <w:qFormat/>
    <w:rsid w:val="004B6A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4B6A1F"/>
    <w:pPr>
      <w:keepNext/>
      <w:keepLines/>
      <w:spacing w:before="40" w:after="0"/>
      <w:outlineLvl w:val="3"/>
    </w:pPr>
    <w:rPr>
      <w:rFonts w:eastAsiaTheme="majorEastAsia" w:cstheme="majorBidi"/>
      <w:b/>
      <w:bCs/>
      <w:sz w:val="26"/>
      <w:szCs w:val="26"/>
    </w:rPr>
  </w:style>
  <w:style w:type="paragraph" w:styleId="Heading5">
    <w:name w:val="heading 5"/>
    <w:aliases w:val="zBroken,Blocks"/>
    <w:basedOn w:val="Heading4"/>
    <w:next w:val="Normal"/>
    <w:link w:val="Heading5Char"/>
    <w:autoRedefine/>
    <w:uiPriority w:val="99"/>
    <w:unhideWhenUsed/>
    <w:qFormat/>
    <w:rsid w:val="00397586"/>
    <w:pPr>
      <w:outlineLvl w:val="4"/>
    </w:pPr>
  </w:style>
  <w:style w:type="paragraph" w:styleId="Heading6">
    <w:name w:val="heading 6"/>
    <w:aliases w:val="cites2,Title (no index)"/>
    <w:basedOn w:val="Normal"/>
    <w:next w:val="Normal"/>
    <w:link w:val="Heading6Char"/>
    <w:unhideWhenUsed/>
    <w:qFormat/>
    <w:rsid w:val="00397586"/>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397586"/>
    <w:pPr>
      <w:tabs>
        <w:tab w:val="left" w:pos="9450"/>
      </w:tabs>
      <w:spacing w:before="240" w:after="60"/>
      <w:outlineLvl w:val="6"/>
    </w:pPr>
    <w:rPr>
      <w:rFonts w:ascii="Times New Roman" w:eastAsia="Calibri" w:hAnsi="Times New Roman" w:cs="Times New Roman"/>
    </w:rPr>
  </w:style>
  <w:style w:type="paragraph" w:styleId="Heading8">
    <w:name w:val="heading 8"/>
    <w:basedOn w:val="Normal"/>
    <w:next w:val="Normal"/>
    <w:link w:val="Heading8Char"/>
    <w:qFormat/>
    <w:rsid w:val="00397586"/>
    <w:pPr>
      <w:tabs>
        <w:tab w:val="left" w:pos="9450"/>
      </w:tabs>
      <w:spacing w:before="240" w:after="60"/>
      <w:outlineLvl w:val="7"/>
    </w:pPr>
    <w:rPr>
      <w:rFonts w:ascii="Times New Roman" w:eastAsia="Calibri" w:hAnsi="Times New Roman" w:cs="Times New Roman"/>
      <w:i/>
      <w:iCs/>
    </w:rPr>
  </w:style>
  <w:style w:type="paragraph" w:styleId="Heading9">
    <w:name w:val="heading 9"/>
    <w:basedOn w:val="Normal"/>
    <w:next w:val="Normal"/>
    <w:link w:val="Heading9Char"/>
    <w:qFormat/>
    <w:rsid w:val="00397586"/>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4B6A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A1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B6A1F"/>
    <w:rPr>
      <w:rFonts w:ascii="Calibri" w:eastAsiaTheme="majorEastAsia" w:hAnsi="Calibri"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9"/>
    <w:rsid w:val="004B6A1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4B6A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4B6A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B6A1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qFormat/>
    <w:rsid w:val="004B6A1F"/>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4B6A1F"/>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B6A1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4B6A1F"/>
    <w:rPr>
      <w:color w:val="auto"/>
      <w:u w:val="none"/>
    </w:rPr>
  </w:style>
  <w:style w:type="paragraph" w:styleId="DocumentMap">
    <w:name w:val="Document Map"/>
    <w:basedOn w:val="Normal"/>
    <w:link w:val="DocumentMapChar"/>
    <w:uiPriority w:val="99"/>
    <w:unhideWhenUsed/>
    <w:rsid w:val="004B6A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B6A1F"/>
    <w:rPr>
      <w:rFonts w:ascii="Lucida Grande" w:hAnsi="Lucida Grande" w:cs="Lucida Grande"/>
    </w:rPr>
  </w:style>
  <w:style w:type="paragraph" w:customStyle="1" w:styleId="Emphasis1">
    <w:name w:val="Emphasis1"/>
    <w:basedOn w:val="Normal"/>
    <w:link w:val="Emphasis"/>
    <w:autoRedefine/>
    <w:uiPriority w:val="7"/>
    <w:qFormat/>
    <w:rsid w:val="0092156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2156B"/>
    <w:pP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9215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404BD3"/>
    <w:rPr>
      <w:b/>
      <w:sz w:val="20"/>
      <w:u w:val="single"/>
    </w:rPr>
  </w:style>
  <w:style w:type="paragraph" w:styleId="Title">
    <w:name w:val="Title"/>
    <w:aliases w:val="Cites and Cards,UNDERLINE,Bold Underlined,title,Block Heading,Read This,Non Read Text,Debate Normal,Warrants"/>
    <w:basedOn w:val="Normal"/>
    <w:next w:val="Normal"/>
    <w:link w:val="TitleChar"/>
    <w:uiPriority w:val="6"/>
    <w:qFormat/>
    <w:rsid w:val="00404BD3"/>
    <w:pPr>
      <w:widowControl w:val="0"/>
      <w:ind w:left="720"/>
      <w:outlineLvl w:val="0"/>
    </w:pPr>
    <w:rPr>
      <w:rFonts w:asciiTheme="minorHAnsi" w:hAnsiTheme="minorHAnsi" w:cstheme="minorBidi"/>
      <w:b/>
      <w:sz w:val="20"/>
      <w:u w:val="single"/>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uiPriority w:val="6"/>
    <w:rsid w:val="00404BD3"/>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EA3DB1"/>
    <w:pPr>
      <w:ind w:left="720"/>
      <w:contextualSpacing/>
    </w:pPr>
  </w:style>
  <w:style w:type="character" w:customStyle="1" w:styleId="Heading5Char">
    <w:name w:val="Heading 5 Char"/>
    <w:aliases w:val="zBroken Char,Blocks Char"/>
    <w:basedOn w:val="DefaultParagraphFont"/>
    <w:link w:val="Heading5"/>
    <w:uiPriority w:val="99"/>
    <w:rsid w:val="00397586"/>
    <w:rPr>
      <w:rFonts w:ascii="Calibri" w:eastAsiaTheme="majorEastAsia" w:hAnsi="Calibri" w:cstheme="majorBidi"/>
      <w:b/>
      <w:bCs/>
      <w:sz w:val="26"/>
      <w:szCs w:val="26"/>
    </w:rPr>
  </w:style>
  <w:style w:type="character" w:customStyle="1" w:styleId="Heading6Char">
    <w:name w:val="Heading 6 Char"/>
    <w:aliases w:val="cites2 Char,Title (no index) Char"/>
    <w:basedOn w:val="DefaultParagraphFont"/>
    <w:link w:val="Heading6"/>
    <w:rsid w:val="00397586"/>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397586"/>
    <w:rPr>
      <w:rFonts w:ascii="Times New Roman" w:eastAsia="Calibri" w:hAnsi="Times New Roman" w:cs="Times New Roman"/>
      <w:sz w:val="22"/>
    </w:rPr>
  </w:style>
  <w:style w:type="character" w:customStyle="1" w:styleId="Heading8Char">
    <w:name w:val="Heading 8 Char"/>
    <w:basedOn w:val="DefaultParagraphFont"/>
    <w:link w:val="Heading8"/>
    <w:rsid w:val="00397586"/>
    <w:rPr>
      <w:rFonts w:ascii="Times New Roman" w:eastAsia="Calibri" w:hAnsi="Times New Roman" w:cs="Times New Roman"/>
      <w:i/>
      <w:iCs/>
      <w:sz w:val="22"/>
    </w:rPr>
  </w:style>
  <w:style w:type="character" w:customStyle="1" w:styleId="Heading9Char">
    <w:name w:val="Heading 9 Char"/>
    <w:basedOn w:val="DefaultParagraphFont"/>
    <w:link w:val="Heading9"/>
    <w:rsid w:val="00397586"/>
    <w:rPr>
      <w:rFonts w:ascii="Arial" w:eastAsia="Calibri" w:hAnsi="Arial" w:cs="Arial"/>
      <w:sz w:val="22"/>
    </w:rPr>
  </w:style>
  <w:style w:type="character" w:styleId="UnresolvedMention">
    <w:name w:val="Unresolved Mention"/>
    <w:basedOn w:val="DefaultParagraphFont"/>
    <w:uiPriority w:val="99"/>
    <w:semiHidden/>
    <w:unhideWhenUsed/>
    <w:rsid w:val="00397586"/>
    <w:rPr>
      <w:color w:val="605E5C"/>
      <w:shd w:val="clear" w:color="auto" w:fill="E1DFDD"/>
    </w:rPr>
  </w:style>
  <w:style w:type="paragraph" w:customStyle="1" w:styleId="Style4">
    <w:name w:val="Style4"/>
    <w:basedOn w:val="Normal"/>
    <w:link w:val="Style4Char"/>
    <w:qFormat/>
    <w:rsid w:val="00397586"/>
    <w:pPr>
      <w:numPr>
        <w:numId w:val="14"/>
      </w:numPr>
      <w:tabs>
        <w:tab w:val="clear" w:pos="360"/>
        <w:tab w:val="num" w:pos="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397586"/>
  </w:style>
  <w:style w:type="character" w:customStyle="1" w:styleId="StyleStyle49ptChar">
    <w:name w:val="Style Style4 + 9 pt Char"/>
    <w:basedOn w:val="DefaultParagraphFont"/>
    <w:link w:val="StyleStyle49pt"/>
    <w:locked/>
    <w:rsid w:val="00397586"/>
    <w:rPr>
      <w:rFonts w:ascii="Times New Roman" w:eastAsia="Times New Roman" w:hAnsi="Times New Roman" w:cs="Times New Roman"/>
      <w:sz w:val="20"/>
      <w:u w:val="single"/>
    </w:rPr>
  </w:style>
  <w:style w:type="character" w:customStyle="1" w:styleId="StyleTimesNewRoman9pt">
    <w:name w:val="Style Times New Roman 9 pt"/>
    <w:rsid w:val="00397586"/>
    <w:rPr>
      <w:sz w:val="20"/>
    </w:rPr>
  </w:style>
  <w:style w:type="character" w:customStyle="1" w:styleId="Style9ptItalicUnderline">
    <w:name w:val="Style 9 pt Italic Underline"/>
    <w:rsid w:val="00397586"/>
    <w:rPr>
      <w:i/>
      <w:sz w:val="20"/>
      <w:u w:val="single"/>
    </w:rPr>
  </w:style>
  <w:style w:type="character" w:styleId="PlaceholderText">
    <w:name w:val="Placeholder Text"/>
    <w:basedOn w:val="DefaultParagraphFont"/>
    <w:uiPriority w:val="99"/>
    <w:unhideWhenUsed/>
    <w:rsid w:val="00397586"/>
    <w:rPr>
      <w:color w:val="808080"/>
    </w:rPr>
  </w:style>
  <w:style w:type="paragraph" w:styleId="BodyText">
    <w:name w:val="Body Text"/>
    <w:basedOn w:val="Normal"/>
    <w:link w:val="BodyTextChar"/>
    <w:unhideWhenUsed/>
    <w:qFormat/>
    <w:rsid w:val="00397586"/>
    <w:pPr>
      <w:spacing w:after="120"/>
    </w:pPr>
  </w:style>
  <w:style w:type="character" w:customStyle="1" w:styleId="BodyTextChar">
    <w:name w:val="Body Text Char"/>
    <w:basedOn w:val="DefaultParagraphFont"/>
    <w:link w:val="BodyText"/>
    <w:rsid w:val="00397586"/>
    <w:rPr>
      <w:rFonts w:ascii="Calibri" w:hAnsi="Calibri" w:cs="Calibri"/>
      <w:sz w:val="22"/>
    </w:rPr>
  </w:style>
  <w:style w:type="paragraph" w:customStyle="1" w:styleId="CiteSpacing">
    <w:name w:val="Cite Spacing"/>
    <w:basedOn w:val="Normal"/>
    <w:uiPriority w:val="4"/>
    <w:qFormat/>
    <w:rsid w:val="00397586"/>
    <w:pPr>
      <w:spacing w:before="60" w:after="60"/>
    </w:pPr>
  </w:style>
  <w:style w:type="paragraph" w:customStyle="1" w:styleId="Analytic">
    <w:name w:val="Analytic"/>
    <w:basedOn w:val="Heading4"/>
    <w:link w:val="AnalyticChar"/>
    <w:qFormat/>
    <w:rsid w:val="00397586"/>
  </w:style>
  <w:style w:type="character" w:customStyle="1" w:styleId="AnalyticChar">
    <w:name w:val="Analytic Char"/>
    <w:basedOn w:val="DefaultParagraphFont"/>
    <w:link w:val="Analytic"/>
    <w:rsid w:val="00397586"/>
    <w:rPr>
      <w:rFonts w:ascii="Calibri" w:eastAsiaTheme="majorEastAsia" w:hAnsi="Calibri" w:cstheme="majorBidi"/>
      <w:b/>
      <w:bCs/>
      <w:sz w:val="26"/>
      <w:szCs w:val="26"/>
    </w:rPr>
  </w:style>
  <w:style w:type="character" w:customStyle="1" w:styleId="Style1Char1">
    <w:name w:val="Style1 Char1"/>
    <w:basedOn w:val="DefaultParagraphFont"/>
    <w:rsid w:val="00397586"/>
    <w:rPr>
      <w:rFonts w:ascii="Calibri" w:eastAsia="SimSun" w:hAnsi="Calibri" w:cs="Calibri"/>
      <w:szCs w:val="24"/>
      <w:u w:val="single"/>
      <w:lang w:eastAsia="zh-CN"/>
    </w:rPr>
  </w:style>
  <w:style w:type="character" w:customStyle="1" w:styleId="Style11pt">
    <w:name w:val="Style 11 pt"/>
    <w:basedOn w:val="DefaultParagraphFont"/>
    <w:rsid w:val="00397586"/>
    <w:rPr>
      <w:sz w:val="20"/>
    </w:rPr>
  </w:style>
  <w:style w:type="character" w:customStyle="1" w:styleId="Style11ptUnderline">
    <w:name w:val="Style 11 pt Underline"/>
    <w:basedOn w:val="DefaultParagraphFont"/>
    <w:rsid w:val="00397586"/>
    <w:rPr>
      <w:sz w:val="20"/>
      <w:u w:val="single"/>
    </w:rPr>
  </w:style>
  <w:style w:type="character" w:customStyle="1" w:styleId="StyleUnderlineChar11pt">
    <w:name w:val="Style Underline Char + 11 pt"/>
    <w:basedOn w:val="DefaultParagraphFont"/>
    <w:rsid w:val="00397586"/>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397586"/>
    <w:rPr>
      <w:rFonts w:ascii="Calibri" w:eastAsia="Calibri" w:hAnsi="Calibri" w:cs="Times New Roman"/>
    </w:rPr>
  </w:style>
  <w:style w:type="character" w:customStyle="1" w:styleId="underline">
    <w:name w:val="underline"/>
    <w:qFormat/>
    <w:rsid w:val="00397586"/>
    <w:rPr>
      <w:b/>
      <w:u w:val="single"/>
    </w:rPr>
  </w:style>
  <w:style w:type="character" w:customStyle="1" w:styleId="hit">
    <w:name w:val="hit"/>
    <w:basedOn w:val="DefaultParagraphFont"/>
    <w:rsid w:val="00397586"/>
    <w:rPr>
      <w:rFonts w:cs="Times New Roman"/>
    </w:rPr>
  </w:style>
  <w:style w:type="character" w:customStyle="1" w:styleId="apple-converted-space">
    <w:name w:val="apple-converted-space"/>
    <w:qFormat/>
    <w:rsid w:val="00397586"/>
  </w:style>
  <w:style w:type="character" w:customStyle="1" w:styleId="blue">
    <w:name w:val="blue"/>
    <w:rsid w:val="00397586"/>
  </w:style>
  <w:style w:type="character" w:styleId="Strong">
    <w:name w:val="Strong"/>
    <w:aliases w:val="Citation Char Char1 Char Char Char Char Char,Cut,8 pt font,Read Char Char Char,Small 1"/>
    <w:basedOn w:val="DefaultParagraphFont"/>
    <w:uiPriority w:val="22"/>
    <w:qFormat/>
    <w:rsid w:val="00397586"/>
    <w:rPr>
      <w:b/>
      <w:bCs/>
    </w:rPr>
  </w:style>
  <w:style w:type="character" w:customStyle="1" w:styleId="Style1Char">
    <w:name w:val="Style1 Char"/>
    <w:basedOn w:val="DefaultParagraphFont"/>
    <w:rsid w:val="00397586"/>
    <w:rPr>
      <w:rFonts w:eastAsia="SimSun"/>
      <w:szCs w:val="24"/>
      <w:u w:val="single"/>
      <w:lang w:eastAsia="zh-CN"/>
    </w:rPr>
  </w:style>
  <w:style w:type="paragraph" w:customStyle="1" w:styleId="paragraph">
    <w:name w:val="paragraph"/>
    <w:basedOn w:val="Normal"/>
    <w:rsid w:val="00397586"/>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397586"/>
  </w:style>
  <w:style w:type="character" w:customStyle="1" w:styleId="eop">
    <w:name w:val="eop"/>
    <w:basedOn w:val="DefaultParagraphFont"/>
    <w:rsid w:val="00397586"/>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397586"/>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nderlinePara">
    <w:name w:val="Underline Para"/>
    <w:basedOn w:val="Normal"/>
    <w:uiPriority w:val="6"/>
    <w:qFormat/>
    <w:rsid w:val="00397586"/>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397586"/>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97586"/>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397586"/>
    <w:rPr>
      <w:rFonts w:cs="Arial"/>
      <w:b/>
      <w:bCs/>
      <w:iCs/>
      <w:szCs w:val="28"/>
      <w:lang w:val="en-US" w:eastAsia="en-US" w:bidi="ar-SA"/>
    </w:rPr>
  </w:style>
  <w:style w:type="paragraph" w:customStyle="1" w:styleId="cardtext">
    <w:name w:val="card text"/>
    <w:basedOn w:val="Normal"/>
    <w:link w:val="cardtextChar"/>
    <w:qFormat/>
    <w:rsid w:val="00397586"/>
    <w:pPr>
      <w:ind w:left="288" w:right="288"/>
    </w:pPr>
  </w:style>
  <w:style w:type="character" w:customStyle="1" w:styleId="cardtextChar">
    <w:name w:val="card text Char"/>
    <w:basedOn w:val="DefaultParagraphFont"/>
    <w:link w:val="cardtext"/>
    <w:rsid w:val="00397586"/>
    <w:rPr>
      <w:rFonts w:ascii="Calibri" w:hAnsi="Calibri" w:cs="Calibri"/>
      <w:sz w:val="22"/>
    </w:rPr>
  </w:style>
  <w:style w:type="paragraph" w:customStyle="1" w:styleId="Emphasize">
    <w:name w:val="Emphasize"/>
    <w:basedOn w:val="Normal"/>
    <w:uiPriority w:val="7"/>
    <w:qFormat/>
    <w:rsid w:val="003975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397586"/>
    <w:rPr>
      <w:rFonts w:ascii="Times New Roman" w:eastAsia="Times New Roman" w:hAnsi="Times New Roman" w:cs="Times New Roman"/>
      <w:sz w:val="20"/>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397586"/>
    <w:rPr>
      <w:rFonts w:cs="Arial"/>
      <w:bCs/>
      <w:szCs w:val="26"/>
      <w:u w:val="single"/>
      <w:lang w:val="en-US" w:eastAsia="en-US" w:bidi="ar-SA"/>
    </w:rPr>
  </w:style>
  <w:style w:type="character" w:customStyle="1" w:styleId="BoldUnderline">
    <w:name w:val="BoldUnderline"/>
    <w:basedOn w:val="DefaultParagraphFont"/>
    <w:uiPriority w:val="1"/>
    <w:qFormat/>
    <w:rsid w:val="00397586"/>
    <w:rPr>
      <w:rFonts w:ascii="Arial" w:hAnsi="Arial"/>
      <w:b/>
      <w:sz w:val="20"/>
      <w:u w:val="single"/>
    </w:rPr>
  </w:style>
  <w:style w:type="paragraph" w:customStyle="1" w:styleId="Tag2">
    <w:name w:val="Tag2"/>
    <w:basedOn w:val="Normal"/>
    <w:qFormat/>
    <w:rsid w:val="00397586"/>
    <w:rPr>
      <w:b/>
    </w:rPr>
  </w:style>
  <w:style w:type="character" w:customStyle="1" w:styleId="term">
    <w:name w:val="term"/>
    <w:basedOn w:val="DefaultParagraphFont"/>
    <w:rsid w:val="00397586"/>
  </w:style>
  <w:style w:type="character" w:customStyle="1" w:styleId="pmterms1">
    <w:name w:val="pmterms1"/>
    <w:basedOn w:val="DefaultParagraphFont"/>
    <w:rsid w:val="00397586"/>
  </w:style>
  <w:style w:type="paragraph" w:customStyle="1" w:styleId="StyleStyle411pt">
    <w:name w:val="Style Style4 + 11 pt"/>
    <w:basedOn w:val="Normal"/>
    <w:link w:val="StyleStyle411ptChar"/>
    <w:qFormat/>
    <w:rsid w:val="00397586"/>
    <w:rPr>
      <w:rFonts w:eastAsia="Times New Roman"/>
      <w:u w:val="single"/>
    </w:rPr>
  </w:style>
  <w:style w:type="character" w:customStyle="1" w:styleId="StyleStyle411ptChar">
    <w:name w:val="Style Style4 + 11 pt Char"/>
    <w:basedOn w:val="DefaultParagraphFont"/>
    <w:link w:val="StyleStyle411pt"/>
    <w:rsid w:val="00397586"/>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397586"/>
    <w:rPr>
      <w:rFonts w:eastAsia="Times New Roman"/>
      <w:b/>
      <w:bCs/>
      <w:u w:val="single"/>
    </w:rPr>
  </w:style>
  <w:style w:type="character" w:customStyle="1" w:styleId="StyleStyle411ptBoldChar">
    <w:name w:val="Style Style4 + 11 pt Bold Char"/>
    <w:basedOn w:val="DefaultParagraphFont"/>
    <w:link w:val="StyleStyle411ptBold"/>
    <w:rsid w:val="00397586"/>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397586"/>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97586"/>
    <w:rPr>
      <w:rFonts w:ascii="Calibri" w:eastAsia="Times New Roman" w:hAnsi="Calibri" w:cs="Calibri"/>
      <w:sz w:val="22"/>
      <w:u w:val="single"/>
      <w:bdr w:val="single" w:sz="4" w:space="0" w:color="auto"/>
    </w:rPr>
  </w:style>
  <w:style w:type="character" w:customStyle="1" w:styleId="il">
    <w:name w:val="il"/>
    <w:basedOn w:val="DefaultParagraphFont"/>
    <w:rsid w:val="00397586"/>
  </w:style>
  <w:style w:type="character" w:customStyle="1" w:styleId="BodyTextChar1">
    <w:name w:val="Body Text Char1"/>
    <w:aliases w:val="Very Small Text Char1"/>
    <w:basedOn w:val="DefaultParagraphFont"/>
    <w:uiPriority w:val="99"/>
    <w:rsid w:val="00397586"/>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397586"/>
    <w:rPr>
      <w:b/>
      <w:bCs/>
      <w:color w:val="3399FF"/>
    </w:rPr>
  </w:style>
  <w:style w:type="character" w:customStyle="1" w:styleId="Analytic1Char">
    <w:name w:val="Analytic1 Char"/>
    <w:basedOn w:val="DefaultParagraphFont"/>
    <w:link w:val="Analytic1"/>
    <w:uiPriority w:val="4"/>
    <w:rsid w:val="00397586"/>
    <w:rPr>
      <w:rFonts w:ascii="Calibri" w:hAnsi="Calibri" w:cs="Calibri"/>
      <w:b/>
      <w:bCs/>
      <w:color w:val="3399FF"/>
      <w:sz w:val="22"/>
    </w:rPr>
  </w:style>
  <w:style w:type="paragraph" w:customStyle="1" w:styleId="AuthorQuals">
    <w:name w:val="Author Quals"/>
    <w:basedOn w:val="Normal"/>
    <w:link w:val="AuthorQualsChar"/>
    <w:autoRedefine/>
    <w:uiPriority w:val="4"/>
    <w:qFormat/>
    <w:rsid w:val="00397586"/>
    <w:rPr>
      <w:sz w:val="16"/>
      <w:szCs w:val="10"/>
    </w:rPr>
  </w:style>
  <w:style w:type="character" w:customStyle="1" w:styleId="AuthorQualsChar">
    <w:name w:val="Author Quals Char"/>
    <w:basedOn w:val="DefaultParagraphFont"/>
    <w:link w:val="AuthorQuals"/>
    <w:uiPriority w:val="4"/>
    <w:rsid w:val="00397586"/>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397586"/>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397586"/>
    <w:rPr>
      <w:rFonts w:ascii="Calibri" w:hAnsi="Calibri" w:cs="Calibri"/>
      <w:sz w:val="22"/>
    </w:rPr>
  </w:style>
  <w:style w:type="paragraph" w:styleId="Footer">
    <w:name w:val="footer"/>
    <w:basedOn w:val="Normal"/>
    <w:link w:val="FooterChar"/>
    <w:uiPriority w:val="99"/>
    <w:unhideWhenUsed/>
    <w:rsid w:val="003975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586"/>
    <w:rPr>
      <w:rFonts w:ascii="Calibri" w:hAnsi="Calibri" w:cs="Calibri"/>
      <w:sz w:val="22"/>
    </w:rPr>
  </w:style>
  <w:style w:type="paragraph" w:customStyle="1" w:styleId="authorcreds">
    <w:name w:val="authorcreds"/>
    <w:basedOn w:val="Normal"/>
    <w:link w:val="authorcredsChar"/>
    <w:autoRedefine/>
    <w:uiPriority w:val="4"/>
    <w:qFormat/>
    <w:rsid w:val="00397586"/>
    <w:rPr>
      <w:rFonts w:cstheme="minorHAnsi"/>
      <w:sz w:val="16"/>
    </w:rPr>
  </w:style>
  <w:style w:type="character" w:customStyle="1" w:styleId="authorcredsChar">
    <w:name w:val="authorcreds Char"/>
    <w:basedOn w:val="DefaultParagraphFont"/>
    <w:link w:val="authorcreds"/>
    <w:uiPriority w:val="4"/>
    <w:rsid w:val="00397586"/>
    <w:rPr>
      <w:rFonts w:ascii="Calibri" w:hAnsi="Calibri" w:cstheme="minorHAnsi"/>
      <w:sz w:val="16"/>
    </w:rPr>
  </w:style>
  <w:style w:type="paragraph" w:customStyle="1" w:styleId="cardbody">
    <w:name w:val="cardbody"/>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even">
    <w:name w:val="even"/>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first-child">
    <w:name w:val="first-child"/>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last-child">
    <w:name w:val="last-child"/>
    <w:basedOn w:val="Normal"/>
    <w:rsid w:val="00397586"/>
    <w:pPr>
      <w:spacing w:before="100" w:beforeAutospacing="1" w:after="100" w:afterAutospacing="1" w:line="240" w:lineRule="auto"/>
    </w:pPr>
    <w:rPr>
      <w:rFonts w:ascii="Times New Roman" w:eastAsia="Times New Roman" w:hAnsi="Times New Roman" w:cs="Times New Roman"/>
    </w:rPr>
  </w:style>
  <w:style w:type="character" w:customStyle="1" w:styleId="caps">
    <w:name w:val="caps"/>
    <w:basedOn w:val="DefaultParagraphFont"/>
    <w:rsid w:val="00397586"/>
  </w:style>
  <w:style w:type="paragraph" w:customStyle="1" w:styleId="css-158dogj">
    <w:name w:val="css-158dogj"/>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articleparagraph">
    <w:name w:val="article__paragraph"/>
    <w:basedOn w:val="Normal"/>
    <w:rsid w:val="00397586"/>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397586"/>
    <w:pPr>
      <w:spacing w:after="70" w:line="305" w:lineRule="auto"/>
    </w:pPr>
    <w:rPr>
      <w:rFonts w:ascii="Times New Roman" w:eastAsia="Times New Roman" w:hAnsi="Times New Roman" w:cs="Times New Roman"/>
      <w:color w:val="000000"/>
      <w:sz w:val="20"/>
      <w:szCs w:val="22"/>
    </w:rPr>
  </w:style>
  <w:style w:type="character" w:customStyle="1" w:styleId="footnotedescriptionChar">
    <w:name w:val="footnote description Char"/>
    <w:link w:val="footnotedescription"/>
    <w:rsid w:val="00397586"/>
    <w:rPr>
      <w:rFonts w:ascii="Times New Roman" w:eastAsia="Times New Roman" w:hAnsi="Times New Roman" w:cs="Times New Roman"/>
      <w:color w:val="000000"/>
      <w:sz w:val="20"/>
      <w:szCs w:val="22"/>
    </w:rPr>
  </w:style>
  <w:style w:type="character" w:customStyle="1" w:styleId="footnotemark">
    <w:name w:val="footnote mark"/>
    <w:hidden/>
    <w:rsid w:val="00397586"/>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397586"/>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397586"/>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7586"/>
    <w:rPr>
      <w:rFonts w:eastAsiaTheme="minorHAnsi"/>
      <w:sz w:val="22"/>
      <w:szCs w:val="22"/>
      <w:u w:val="single"/>
    </w:rPr>
  </w:style>
  <w:style w:type="character" w:customStyle="1" w:styleId="apple-style-span">
    <w:name w:val="apple-style-span"/>
    <w:rsid w:val="00397586"/>
  </w:style>
  <w:style w:type="paragraph" w:styleId="BalloonText">
    <w:name w:val="Balloon Text"/>
    <w:basedOn w:val="Normal"/>
    <w:link w:val="BalloonTextChar"/>
    <w:uiPriority w:val="99"/>
    <w:unhideWhenUsed/>
    <w:rsid w:val="00397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97586"/>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Sty"/>
    <w:basedOn w:val="DefaultParagraphFont"/>
    <w:link w:val="UnderlinedText"/>
    <w:uiPriority w:val="6"/>
    <w:qFormat/>
    <w:rsid w:val="00397586"/>
    <w:rPr>
      <w:u w:val="single"/>
    </w:rPr>
  </w:style>
  <w:style w:type="character" w:customStyle="1" w:styleId="verdana">
    <w:name w:val="verdana"/>
    <w:basedOn w:val="DefaultParagraphFont"/>
    <w:rsid w:val="00397586"/>
  </w:style>
  <w:style w:type="character" w:customStyle="1" w:styleId="citation">
    <w:name w:val="citation"/>
    <w:basedOn w:val="DefaultParagraphFont"/>
    <w:rsid w:val="00397586"/>
  </w:style>
  <w:style w:type="character" w:customStyle="1" w:styleId="Boxed">
    <w:name w:val="Boxed"/>
    <w:qFormat/>
    <w:rsid w:val="00397586"/>
    <w:rPr>
      <w:rFonts w:ascii="Times New Roman" w:hAnsi="Times New Roman"/>
      <w:sz w:val="20"/>
      <w:bdr w:val="single" w:sz="6" w:space="0" w:color="auto"/>
    </w:rPr>
  </w:style>
  <w:style w:type="paragraph" w:customStyle="1" w:styleId="cyhz9">
    <w:name w:val="cyhz9"/>
    <w:basedOn w:val="Normal"/>
    <w:rsid w:val="00397586"/>
    <w:pPr>
      <w:spacing w:before="100" w:beforeAutospacing="1" w:after="100" w:afterAutospacing="1" w:line="240" w:lineRule="auto"/>
    </w:pPr>
    <w:rPr>
      <w:rFonts w:ascii="Times New Roman" w:eastAsia="Times New Roman" w:hAnsi="Times New Roman" w:cs="Times New Roman"/>
    </w:rPr>
  </w:style>
  <w:style w:type="character" w:customStyle="1" w:styleId="bullet">
    <w:name w:val="bullet"/>
    <w:basedOn w:val="DefaultParagraphFont"/>
    <w:rsid w:val="00397586"/>
  </w:style>
  <w:style w:type="character" w:customStyle="1" w:styleId="ex-sent">
    <w:name w:val="ex-sent"/>
    <w:basedOn w:val="DefaultParagraphFont"/>
    <w:rsid w:val="00397586"/>
  </w:style>
  <w:style w:type="character" w:customStyle="1" w:styleId="mwtsp">
    <w:name w:val="mw_t_sp"/>
    <w:basedOn w:val="DefaultParagraphFont"/>
    <w:rsid w:val="00397586"/>
  </w:style>
  <w:style w:type="character" w:customStyle="1" w:styleId="mwtwi">
    <w:name w:val="mw_t_wi"/>
    <w:basedOn w:val="DefaultParagraphFont"/>
    <w:rsid w:val="00397586"/>
  </w:style>
  <w:style w:type="paragraph" w:customStyle="1" w:styleId="vd">
    <w:name w:val="vd"/>
    <w:basedOn w:val="Normal"/>
    <w:rsid w:val="00397586"/>
    <w:pPr>
      <w:spacing w:before="100" w:beforeAutospacing="1" w:after="100" w:afterAutospacing="1" w:line="240" w:lineRule="auto"/>
    </w:pPr>
    <w:rPr>
      <w:rFonts w:ascii="Times New Roman" w:eastAsia="Times New Roman" w:hAnsi="Times New Roman" w:cs="Times New Roman"/>
    </w:rPr>
  </w:style>
  <w:style w:type="character" w:customStyle="1" w:styleId="underlinedChar">
    <w:name w:val="underlined Char"/>
    <w:basedOn w:val="DefaultParagraphFont"/>
    <w:rsid w:val="00397586"/>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397586"/>
    <w:pPr>
      <w:suppressAutoHyphens/>
      <w:autoSpaceDN w:val="0"/>
    </w:pPr>
    <w:rPr>
      <w:u w:val="single"/>
    </w:rPr>
  </w:style>
  <w:style w:type="paragraph" w:customStyle="1" w:styleId="font--body">
    <w:name w:val="font--body"/>
    <w:basedOn w:val="Normal"/>
    <w:rsid w:val="00397586"/>
    <w:pPr>
      <w:spacing w:before="100" w:beforeAutospacing="1" w:after="100" w:afterAutospacing="1"/>
    </w:pPr>
    <w:rPr>
      <w:rFonts w:ascii="Times New Roman" w:eastAsia="Times New Roman" w:hAnsi="Times New Roman" w:cs="Times New Roman"/>
    </w:rPr>
  </w:style>
  <w:style w:type="character" w:customStyle="1" w:styleId="expertise">
    <w:name w:val="expertise"/>
    <w:basedOn w:val="DefaultParagraphFont"/>
    <w:rsid w:val="00397586"/>
  </w:style>
  <w:style w:type="paragraph" w:styleId="FootnoteText">
    <w:name w:val="footnote text"/>
    <w:basedOn w:val="Normal"/>
    <w:link w:val="FootnoteTextChar"/>
    <w:unhideWhenUsed/>
    <w:rsid w:val="00397586"/>
    <w:pPr>
      <w:jc w:val="both"/>
    </w:pPr>
    <w:rPr>
      <w:sz w:val="20"/>
      <w:szCs w:val="20"/>
    </w:rPr>
  </w:style>
  <w:style w:type="character" w:customStyle="1" w:styleId="FootnoteTextChar">
    <w:name w:val="Footnote Text Char"/>
    <w:basedOn w:val="DefaultParagraphFont"/>
    <w:link w:val="FootnoteText"/>
    <w:rsid w:val="00397586"/>
    <w:rPr>
      <w:rFonts w:ascii="Calibri" w:hAnsi="Calibri" w:cs="Calibri"/>
      <w:sz w:val="20"/>
      <w:szCs w:val="20"/>
    </w:rPr>
  </w:style>
  <w:style w:type="character" w:styleId="FootnoteReference">
    <w:name w:val="footnote reference"/>
    <w:unhideWhenUsed/>
    <w:rsid w:val="00397586"/>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397586"/>
    <w:rPr>
      <w:rFonts w:ascii="Times New Roman" w:eastAsia="Times New Roman" w:hAnsi="Times New Roman" w:cs="Times New Roman"/>
      <w:sz w:val="22"/>
      <w:lang w:eastAsia="zh-CN"/>
    </w:rPr>
  </w:style>
  <w:style w:type="character" w:styleId="CommentReference">
    <w:name w:val="annotation reference"/>
    <w:basedOn w:val="DefaultParagraphFont"/>
    <w:uiPriority w:val="99"/>
    <w:unhideWhenUsed/>
    <w:rsid w:val="00397586"/>
    <w:rPr>
      <w:sz w:val="16"/>
      <w:szCs w:val="16"/>
    </w:rPr>
  </w:style>
  <w:style w:type="paragraph" w:styleId="CommentText">
    <w:name w:val="annotation text"/>
    <w:basedOn w:val="Normal"/>
    <w:link w:val="CommentTextChar"/>
    <w:uiPriority w:val="99"/>
    <w:unhideWhenUsed/>
    <w:rsid w:val="00397586"/>
    <w:rPr>
      <w:sz w:val="20"/>
      <w:szCs w:val="20"/>
    </w:rPr>
  </w:style>
  <w:style w:type="character" w:customStyle="1" w:styleId="CommentTextChar">
    <w:name w:val="Comment Text Char"/>
    <w:basedOn w:val="DefaultParagraphFont"/>
    <w:link w:val="CommentText"/>
    <w:uiPriority w:val="99"/>
    <w:rsid w:val="00397586"/>
    <w:rPr>
      <w:rFonts w:ascii="Calibri" w:hAnsi="Calibri" w:cs="Calibri"/>
      <w:sz w:val="20"/>
      <w:szCs w:val="20"/>
    </w:rPr>
  </w:style>
  <w:style w:type="paragraph" w:customStyle="1" w:styleId="o-articlebodytext">
    <w:name w:val="o-articlebody__text"/>
    <w:basedOn w:val="Normal"/>
    <w:rsid w:val="00397586"/>
    <w:pPr>
      <w:spacing w:before="100" w:beforeAutospacing="1" w:after="100" w:afterAutospacing="1"/>
    </w:pPr>
    <w:rPr>
      <w:rFonts w:ascii="Times New Roman" w:eastAsia="Times New Roman" w:hAnsi="Times New Roman" w:cs="Times New Roman"/>
    </w:rPr>
  </w:style>
  <w:style w:type="character" w:customStyle="1" w:styleId="gmail-styleunderline">
    <w:name w:val="gmail-styleunderline"/>
    <w:basedOn w:val="DefaultParagraphFont"/>
    <w:rsid w:val="00397586"/>
  </w:style>
  <w:style w:type="character" w:customStyle="1" w:styleId="DocumentMapChar1">
    <w:name w:val="Document Map Char1"/>
    <w:basedOn w:val="DefaultParagraphFont"/>
    <w:uiPriority w:val="99"/>
    <w:rsid w:val="00397586"/>
    <w:rPr>
      <w:rFonts w:ascii="Segoe UI" w:hAnsi="Segoe UI" w:cs="Segoe UI"/>
      <w:sz w:val="16"/>
      <w:szCs w:val="16"/>
    </w:rPr>
  </w:style>
  <w:style w:type="table" w:styleId="TableGrid">
    <w:name w:val="Table Grid"/>
    <w:basedOn w:val="TableNormal"/>
    <w:rsid w:val="00397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397586"/>
    <w:pPr>
      <w:spacing w:before="100" w:beforeAutospacing="1" w:after="100" w:afterAutospacing="1"/>
    </w:pPr>
    <w:rPr>
      <w:rFonts w:ascii="Times New Roman" w:eastAsia="Times New Roman" w:hAnsi="Times New Roman" w:cs="Times New Roman"/>
    </w:rPr>
  </w:style>
  <w:style w:type="character" w:customStyle="1" w:styleId="-newsgate-macro-cci-bullet-">
    <w:name w:val="-newsgate-macro-cci-bullet-"/>
    <w:basedOn w:val="DefaultParagraphFont"/>
    <w:rsid w:val="00397586"/>
  </w:style>
  <w:style w:type="character" w:customStyle="1" w:styleId="m8525170829296705783gmail-style13ptbold">
    <w:name w:val="m_8525170829296705783gmail-style13ptbold"/>
    <w:basedOn w:val="DefaultParagraphFont"/>
    <w:rsid w:val="00397586"/>
  </w:style>
  <w:style w:type="character" w:customStyle="1" w:styleId="m8525170829296705783gmail-styleunderline">
    <w:name w:val="m_8525170829296705783gmail-styleunderline"/>
    <w:basedOn w:val="DefaultParagraphFont"/>
    <w:rsid w:val="00397586"/>
  </w:style>
  <w:style w:type="paragraph" w:customStyle="1" w:styleId="evidencetext">
    <w:name w:val="evidence text"/>
    <w:basedOn w:val="Normal"/>
    <w:link w:val="evidencetextChar"/>
    <w:qFormat/>
    <w:rsid w:val="00397586"/>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397586"/>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397586"/>
  </w:style>
  <w:style w:type="character" w:customStyle="1" w:styleId="m113202149284569794gmail-styleunderline">
    <w:name w:val="m_113202149284569794gmail-styleunderline"/>
    <w:basedOn w:val="DefaultParagraphFont"/>
    <w:rsid w:val="00397586"/>
  </w:style>
  <w:style w:type="character" w:customStyle="1" w:styleId="Emph">
    <w:name w:val="Emph"/>
    <w:basedOn w:val="DefaultParagraphFont"/>
    <w:uiPriority w:val="1"/>
    <w:qFormat/>
    <w:rsid w:val="00397586"/>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397586"/>
  </w:style>
  <w:style w:type="character" w:customStyle="1" w:styleId="evidencetextChar1">
    <w:name w:val="evidence text Char1"/>
    <w:rsid w:val="00397586"/>
    <w:rPr>
      <w:rFonts w:ascii="Arial" w:hAnsi="Arial" w:cs="Arial"/>
      <w:color w:val="000000"/>
      <w:lang w:val="x-none" w:eastAsia="x-none"/>
    </w:rPr>
  </w:style>
  <w:style w:type="paragraph" w:customStyle="1" w:styleId="FUCKTHISFONT">
    <w:name w:val="FUCK THIS FONT"/>
    <w:basedOn w:val="Normal"/>
    <w:rsid w:val="00397586"/>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397586"/>
    <w:rPr>
      <w:b w:val="0"/>
      <w:bCs w:val="0"/>
      <w:sz w:val="22"/>
      <w:u w:val="single"/>
      <w:bdr w:val="none" w:sz="0" w:space="0" w:color="auto"/>
    </w:rPr>
  </w:style>
  <w:style w:type="paragraph" w:customStyle="1" w:styleId="Default">
    <w:name w:val="Default"/>
    <w:basedOn w:val="Normal"/>
    <w:qFormat/>
    <w:rsid w:val="00397586"/>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397586"/>
    <w:pPr>
      <w:contextualSpacing/>
    </w:pPr>
    <w:rPr>
      <w:rFonts w:eastAsia="Calibri" w:cs="Times New Roman"/>
    </w:rPr>
  </w:style>
  <w:style w:type="paragraph" w:customStyle="1" w:styleId="PageHeaderLine1">
    <w:name w:val="PageHeaderLine1"/>
    <w:basedOn w:val="Normal"/>
    <w:qFormat/>
    <w:rsid w:val="00397586"/>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397586"/>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397586"/>
    <w:rPr>
      <w:rFonts w:ascii="Garamond" w:hAnsi="Garamond"/>
      <w:b/>
      <w:szCs w:val="28"/>
      <w:lang w:val="en-US" w:eastAsia="en-US" w:bidi="ar-SA"/>
    </w:rPr>
  </w:style>
  <w:style w:type="character" w:styleId="PageNumber">
    <w:name w:val="page number"/>
    <w:aliases w:val="card ununderlined"/>
    <w:uiPriority w:val="99"/>
    <w:rsid w:val="00397586"/>
  </w:style>
  <w:style w:type="paragraph" w:customStyle="1" w:styleId="loose">
    <w:name w:val="loose"/>
    <w:basedOn w:val="Normal"/>
    <w:qFormat/>
    <w:rsid w:val="00397586"/>
    <w:pPr>
      <w:spacing w:before="100" w:beforeAutospacing="1" w:after="100" w:afterAutospacing="1"/>
    </w:pPr>
    <w:rPr>
      <w:rFonts w:ascii="Times" w:eastAsia="Calibri" w:hAnsi="Times" w:cs="Times New Roman"/>
      <w:szCs w:val="20"/>
    </w:rPr>
  </w:style>
  <w:style w:type="character" w:customStyle="1" w:styleId="ssl3">
    <w:name w:val="ss_l3"/>
    <w:rsid w:val="00397586"/>
  </w:style>
  <w:style w:type="character" w:customStyle="1" w:styleId="ssl4">
    <w:name w:val="ss_l4"/>
    <w:rsid w:val="00397586"/>
  </w:style>
  <w:style w:type="paragraph" w:styleId="TOC1">
    <w:name w:val="toc 1"/>
    <w:aliases w:val="Index Basic"/>
    <w:basedOn w:val="Normal"/>
    <w:next w:val="Normal"/>
    <w:autoRedefine/>
    <w:uiPriority w:val="39"/>
    <w:qFormat/>
    <w:rsid w:val="00397586"/>
    <w:rPr>
      <w:rFonts w:ascii="Times New Roman" w:eastAsia="Calibri" w:hAnsi="Times New Roman" w:cs="Times New Roman"/>
      <w:color w:val="000000"/>
    </w:rPr>
  </w:style>
  <w:style w:type="paragraph" w:customStyle="1" w:styleId="UnderlinedCard">
    <w:name w:val="Underlined Card"/>
    <w:basedOn w:val="Normal"/>
    <w:uiPriority w:val="99"/>
    <w:qFormat/>
    <w:rsid w:val="00397586"/>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397586"/>
    <w:rPr>
      <w:rFonts w:ascii="Palatino Linotype" w:hAnsi="Palatino Linotype"/>
      <w:u w:val="single"/>
      <w:lang w:val="en-US" w:eastAsia="en-US" w:bidi="ar-SA"/>
    </w:rPr>
  </w:style>
  <w:style w:type="character" w:customStyle="1" w:styleId="pmterms12">
    <w:name w:val="pmterms12"/>
    <w:rsid w:val="00397586"/>
    <w:rPr>
      <w:b/>
      <w:bCs/>
      <w:i w:val="0"/>
      <w:iCs w:val="0"/>
      <w:color w:val="000000"/>
    </w:rPr>
  </w:style>
  <w:style w:type="paragraph" w:styleId="z-TopofForm">
    <w:name w:val="HTML Top of Form"/>
    <w:basedOn w:val="Normal"/>
    <w:next w:val="Normal"/>
    <w:link w:val="z-TopofFormChar"/>
    <w:hidden/>
    <w:uiPriority w:val="99"/>
    <w:rsid w:val="00397586"/>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397586"/>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397586"/>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397586"/>
    <w:rPr>
      <w:rFonts w:ascii="Arial" w:eastAsia="Calibri" w:hAnsi="Arial" w:cs="Arial"/>
      <w:vanish/>
      <w:sz w:val="16"/>
      <w:szCs w:val="16"/>
    </w:rPr>
  </w:style>
  <w:style w:type="character" w:customStyle="1" w:styleId="pmterms11">
    <w:name w:val="pmterms11"/>
    <w:rsid w:val="00397586"/>
    <w:rPr>
      <w:b/>
      <w:bCs/>
      <w:i w:val="0"/>
      <w:iCs w:val="0"/>
      <w:color w:val="000000"/>
    </w:rPr>
  </w:style>
  <w:style w:type="paragraph" w:styleId="BodyText2">
    <w:name w:val="Body Text 2"/>
    <w:basedOn w:val="Normal"/>
    <w:link w:val="BodyText2Char"/>
    <w:rsid w:val="00397586"/>
    <w:rPr>
      <w:rFonts w:ascii="Times New Roman" w:eastAsia="Calibri" w:hAnsi="Times New Roman" w:cs="Times New Roman"/>
      <w:b/>
      <w:bCs/>
      <w:color w:val="000000"/>
    </w:rPr>
  </w:style>
  <w:style w:type="character" w:customStyle="1" w:styleId="BodyText2Char">
    <w:name w:val="Body Text 2 Char"/>
    <w:basedOn w:val="DefaultParagraphFont"/>
    <w:link w:val="BodyText2"/>
    <w:rsid w:val="00397586"/>
    <w:rPr>
      <w:rFonts w:ascii="Times New Roman" w:eastAsia="Calibri" w:hAnsi="Times New Roman" w:cs="Times New Roman"/>
      <w:b/>
      <w:bCs/>
      <w:color w:val="000000"/>
      <w:sz w:val="22"/>
    </w:rPr>
  </w:style>
  <w:style w:type="character" w:customStyle="1" w:styleId="Title1">
    <w:name w:val="Title1"/>
    <w:rsid w:val="00397586"/>
  </w:style>
  <w:style w:type="character" w:customStyle="1" w:styleId="term1">
    <w:name w:val="term1"/>
    <w:rsid w:val="00397586"/>
    <w:rPr>
      <w:b/>
      <w:bCs/>
    </w:rPr>
  </w:style>
  <w:style w:type="character" w:customStyle="1" w:styleId="pmterms31">
    <w:name w:val="pmterms31"/>
    <w:rsid w:val="00397586"/>
    <w:rPr>
      <w:b/>
      <w:bCs/>
      <w:i w:val="0"/>
      <w:iCs w:val="0"/>
      <w:color w:val="000000"/>
    </w:rPr>
  </w:style>
  <w:style w:type="paragraph" w:customStyle="1" w:styleId="DebateCiteCharChar">
    <w:name w:val="Debate Cite Char Char"/>
    <w:basedOn w:val="Normal"/>
    <w:autoRedefine/>
    <w:qFormat/>
    <w:rsid w:val="00397586"/>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397586"/>
    <w:rPr>
      <w:b/>
      <w:sz w:val="32"/>
      <w:szCs w:val="32"/>
      <w:lang w:val="en-US" w:eastAsia="en-US" w:bidi="ar-SA"/>
    </w:rPr>
  </w:style>
  <w:style w:type="paragraph" w:styleId="BodyTextFirstIndent">
    <w:name w:val="Body Text First Indent"/>
    <w:basedOn w:val="BodyText"/>
    <w:link w:val="BodyTextFirstIndentChar"/>
    <w:rsid w:val="00397586"/>
    <w:pPr>
      <w:ind w:firstLine="210"/>
    </w:pPr>
    <w:rPr>
      <w:rFonts w:ascii="Times New Roman" w:eastAsia="Calibri" w:hAnsi="Times New Roman" w:cs="Times New Roman"/>
    </w:rPr>
  </w:style>
  <w:style w:type="character" w:customStyle="1" w:styleId="BodyTextFirstIndentChar">
    <w:name w:val="Body Text First Indent Char"/>
    <w:basedOn w:val="BodyTextChar"/>
    <w:link w:val="BodyTextFirstIndent"/>
    <w:rsid w:val="00397586"/>
    <w:rPr>
      <w:rFonts w:ascii="Times New Roman" w:eastAsia="Calibri" w:hAnsi="Times New Roman" w:cs="Times New Roman"/>
      <w:sz w:val="22"/>
    </w:rPr>
  </w:style>
  <w:style w:type="paragraph" w:customStyle="1" w:styleId="PageHeading">
    <w:name w:val="Page Heading"/>
    <w:basedOn w:val="Heading2"/>
    <w:uiPriority w:val="99"/>
    <w:qFormat/>
    <w:rsid w:val="00397586"/>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397586"/>
    <w:pPr>
      <w:jc w:val="center"/>
      <w:outlineLvl w:val="0"/>
    </w:pPr>
    <w:rPr>
      <w:b/>
      <w:color w:val="auto"/>
      <w:sz w:val="32"/>
      <w:szCs w:val="32"/>
      <w:u w:val="single"/>
    </w:rPr>
  </w:style>
  <w:style w:type="paragraph" w:styleId="HTMLPreformatted">
    <w:name w:val="HTML Preformatted"/>
    <w:basedOn w:val="Normal"/>
    <w:link w:val="HTMLPreformattedChar"/>
    <w:rsid w:val="0039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397586"/>
    <w:rPr>
      <w:rFonts w:ascii="Courier New" w:eastAsia="Calibri" w:hAnsi="Courier New" w:cs="Courier New"/>
      <w:color w:val="000000"/>
      <w:sz w:val="22"/>
      <w:szCs w:val="20"/>
    </w:rPr>
  </w:style>
  <w:style w:type="paragraph" w:customStyle="1" w:styleId="Tagandcite">
    <w:name w:val="Tag and cite"/>
    <w:basedOn w:val="Normal"/>
    <w:autoRedefine/>
    <w:uiPriority w:val="99"/>
    <w:qFormat/>
    <w:rsid w:val="00397586"/>
    <w:rPr>
      <w:rFonts w:ascii="Times New Roman" w:eastAsia="Calibri" w:hAnsi="Times New Roman" w:cs="Times New Roman"/>
      <w:color w:val="333333"/>
    </w:rPr>
  </w:style>
  <w:style w:type="character" w:customStyle="1" w:styleId="TagandCiteChar">
    <w:name w:val="Tag and Cite Char"/>
    <w:rsid w:val="00397586"/>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397586"/>
    <w:rPr>
      <w:rFonts w:ascii="Franklin Gothic Demi" w:eastAsia="Calibri" w:hAnsi="Franklin Gothic Demi" w:cs="Times New Roman"/>
      <w:b/>
      <w:caps/>
      <w:color w:val="333333"/>
    </w:rPr>
  </w:style>
  <w:style w:type="paragraph" w:styleId="BodyText3">
    <w:name w:val="Body Text 3"/>
    <w:basedOn w:val="Normal"/>
    <w:link w:val="BodyText3Char"/>
    <w:rsid w:val="00397586"/>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397586"/>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397586"/>
    <w:rPr>
      <w:bCs/>
    </w:rPr>
  </w:style>
  <w:style w:type="character" w:customStyle="1" w:styleId="Style10ptBold">
    <w:name w:val="Style 10 pt Bold"/>
    <w:rsid w:val="00397586"/>
    <w:rPr>
      <w:b/>
      <w:bCs/>
      <w:sz w:val="20"/>
    </w:rPr>
  </w:style>
  <w:style w:type="paragraph" w:styleId="Date">
    <w:name w:val="Date"/>
    <w:aliases w:val="date"/>
    <w:basedOn w:val="Normal"/>
    <w:next w:val="Normal"/>
    <w:link w:val="DateChar"/>
    <w:uiPriority w:val="99"/>
    <w:rsid w:val="00397586"/>
    <w:rPr>
      <w:rFonts w:ascii="Times New Roman" w:eastAsia="Calibri" w:hAnsi="Times New Roman" w:cs="Times New Roman"/>
    </w:rPr>
  </w:style>
  <w:style w:type="character" w:customStyle="1" w:styleId="DateChar">
    <w:name w:val="Date Char"/>
    <w:aliases w:val="date Char"/>
    <w:basedOn w:val="DefaultParagraphFont"/>
    <w:link w:val="Date"/>
    <w:uiPriority w:val="99"/>
    <w:rsid w:val="00397586"/>
    <w:rPr>
      <w:rFonts w:ascii="Times New Roman" w:eastAsia="Calibri" w:hAnsi="Times New Roman" w:cs="Times New Roman"/>
      <w:sz w:val="22"/>
    </w:rPr>
  </w:style>
  <w:style w:type="paragraph" w:styleId="BodyTextIndent2">
    <w:name w:val="Body Text Indent 2"/>
    <w:basedOn w:val="Normal"/>
    <w:link w:val="BodyTextIndent2Char"/>
    <w:rsid w:val="00397586"/>
    <w:pPr>
      <w:spacing w:after="120" w:line="480" w:lineRule="auto"/>
      <w:ind w:left="360"/>
    </w:pPr>
    <w:rPr>
      <w:rFonts w:ascii="Times New Roman" w:eastAsia="Calibri" w:hAnsi="Times New Roman" w:cs="Times New Roman"/>
    </w:rPr>
  </w:style>
  <w:style w:type="character" w:customStyle="1" w:styleId="BodyTextIndent2Char">
    <w:name w:val="Body Text Indent 2 Char"/>
    <w:basedOn w:val="DefaultParagraphFont"/>
    <w:link w:val="BodyTextIndent2"/>
    <w:rsid w:val="00397586"/>
    <w:rPr>
      <w:rFonts w:ascii="Times New Roman" w:eastAsia="Calibri" w:hAnsi="Times New Roman" w:cs="Times New Roman"/>
      <w:sz w:val="22"/>
    </w:rPr>
  </w:style>
  <w:style w:type="character" w:customStyle="1" w:styleId="text9">
    <w:name w:val="text9"/>
    <w:rsid w:val="00397586"/>
  </w:style>
  <w:style w:type="character" w:customStyle="1" w:styleId="text21">
    <w:name w:val="text21"/>
    <w:rsid w:val="00397586"/>
  </w:style>
  <w:style w:type="character" w:customStyle="1" w:styleId="text19">
    <w:name w:val="text19"/>
    <w:rsid w:val="00397586"/>
  </w:style>
  <w:style w:type="paragraph" w:customStyle="1" w:styleId="BlockTitle">
    <w:name w:val="Block Title"/>
    <w:basedOn w:val="Normal"/>
    <w:link w:val="BlockTitleChar"/>
    <w:qFormat/>
    <w:rsid w:val="00397586"/>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397586"/>
    <w:rPr>
      <w:rFonts w:ascii="Palatino Linotype" w:hAnsi="Palatino Linotype"/>
      <w:b/>
      <w:sz w:val="24"/>
      <w:szCs w:val="24"/>
      <w:lang w:val="en-US" w:eastAsia="en-US" w:bidi="ar-SA"/>
    </w:rPr>
  </w:style>
  <w:style w:type="paragraph" w:customStyle="1" w:styleId="TagCite">
    <w:name w:val="Tag/Cite"/>
    <w:basedOn w:val="Normal"/>
    <w:qFormat/>
    <w:rsid w:val="00397586"/>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397586"/>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397586"/>
    <w:rPr>
      <w:rFonts w:ascii="Times New Roman" w:eastAsia="Calibri" w:hAnsi="Times New Roman" w:cs="Times New Roman"/>
      <w:b/>
      <w:szCs w:val="20"/>
    </w:rPr>
  </w:style>
  <w:style w:type="character" w:customStyle="1" w:styleId="term2">
    <w:name w:val="term2"/>
    <w:rsid w:val="00397586"/>
    <w:rPr>
      <w:b/>
      <w:bCs/>
    </w:rPr>
  </w:style>
  <w:style w:type="character" w:customStyle="1" w:styleId="Author">
    <w:name w:val="Author"/>
    <w:aliases w:val="Style Date"/>
    <w:qFormat/>
    <w:rsid w:val="00397586"/>
    <w:rPr>
      <w:b/>
      <w:sz w:val="24"/>
    </w:rPr>
  </w:style>
  <w:style w:type="paragraph" w:customStyle="1" w:styleId="title-bold-medium">
    <w:name w:val="title-bold-medium"/>
    <w:basedOn w:val="Normal"/>
    <w:uiPriority w:val="99"/>
    <w:qFormat/>
    <w:rsid w:val="00397586"/>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397586"/>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397586"/>
    <w:pPr>
      <w:ind w:left="229" w:right="229"/>
    </w:pPr>
    <w:rPr>
      <w:rFonts w:ascii="Verdana" w:eastAsia="Calibri" w:hAnsi="Verdana" w:cs="Times New Roman"/>
      <w:sz w:val="16"/>
      <w:szCs w:val="20"/>
    </w:rPr>
  </w:style>
  <w:style w:type="character" w:customStyle="1" w:styleId="CardTagChar">
    <w:name w:val="Card Tag Char"/>
    <w:rsid w:val="00397586"/>
    <w:rPr>
      <w:rFonts w:ascii="Arial Narrow" w:hAnsi="Arial Narrow"/>
      <w:b/>
      <w:sz w:val="24"/>
      <w:szCs w:val="24"/>
      <w:lang w:val="en-US" w:eastAsia="en-US" w:bidi="ar-SA"/>
    </w:rPr>
  </w:style>
  <w:style w:type="paragraph" w:customStyle="1" w:styleId="CardTag">
    <w:name w:val="Card Tag"/>
    <w:basedOn w:val="Normal"/>
    <w:autoRedefine/>
    <w:qFormat/>
    <w:rsid w:val="00397586"/>
    <w:rPr>
      <w:rFonts w:ascii="Arial Narrow" w:eastAsia="Calibri" w:hAnsi="Arial Narrow" w:cs="Times New Roman"/>
      <w:b/>
    </w:rPr>
  </w:style>
  <w:style w:type="paragraph" w:customStyle="1" w:styleId="BlockTitle2">
    <w:name w:val="Block Title2"/>
    <w:basedOn w:val="Normal"/>
    <w:link w:val="BlockTitle2Char"/>
    <w:qFormat/>
    <w:rsid w:val="00397586"/>
    <w:pPr>
      <w:spacing w:after="240"/>
      <w:jc w:val="center"/>
    </w:pPr>
    <w:rPr>
      <w:rFonts w:ascii="Arial" w:eastAsia="Calibri" w:hAnsi="Arial" w:cs="Times New Roman"/>
      <w:b/>
      <w:sz w:val="28"/>
      <w:szCs w:val="20"/>
    </w:rPr>
  </w:style>
  <w:style w:type="paragraph" w:styleId="NormalIndent">
    <w:name w:val="Normal Indent"/>
    <w:basedOn w:val="Normal"/>
    <w:rsid w:val="00397586"/>
    <w:pPr>
      <w:ind w:left="720"/>
    </w:pPr>
    <w:rPr>
      <w:rFonts w:ascii="Times New Roman" w:eastAsia="Calibri" w:hAnsi="Times New Roman" w:cs="Times New Roman"/>
      <w:szCs w:val="20"/>
    </w:rPr>
  </w:style>
  <w:style w:type="character" w:customStyle="1" w:styleId="ToReadChar">
    <w:name w:val="To Read Char"/>
    <w:rsid w:val="00397586"/>
    <w:rPr>
      <w:rFonts w:ascii="Verdana" w:hAnsi="Verdana"/>
      <w:b/>
      <w:szCs w:val="24"/>
      <w:u w:val="single"/>
      <w:lang w:val="en-US" w:eastAsia="en-US" w:bidi="ar-SA"/>
    </w:rPr>
  </w:style>
  <w:style w:type="character" w:customStyle="1" w:styleId="ToReadCharChar">
    <w:name w:val="To Read Char Char"/>
    <w:rsid w:val="00397586"/>
    <w:rPr>
      <w:rFonts w:ascii="Verdana" w:hAnsi="Verdana"/>
      <w:b/>
      <w:szCs w:val="24"/>
      <w:u w:val="single"/>
      <w:lang w:val="en-US" w:eastAsia="en-US" w:bidi="ar-SA"/>
    </w:rPr>
  </w:style>
  <w:style w:type="paragraph" w:customStyle="1" w:styleId="BLOCKTITLE0">
    <w:name w:val="BLOCK TITLE"/>
    <w:basedOn w:val="Heading1"/>
    <w:uiPriority w:val="99"/>
    <w:qFormat/>
    <w:rsid w:val="00397586"/>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397586"/>
    <w:rPr>
      <w:b/>
      <w:szCs w:val="24"/>
      <w:u w:val="single"/>
      <w:lang w:val="en-US" w:eastAsia="en-US" w:bidi="ar-SA"/>
    </w:rPr>
  </w:style>
  <w:style w:type="character" w:customStyle="1" w:styleId="UnderlineChar1">
    <w:name w:val="Underline Char1"/>
    <w:aliases w:val="Cards + Font: 12 pt Char1"/>
    <w:rsid w:val="00397586"/>
    <w:rPr>
      <w:szCs w:val="24"/>
      <w:u w:val="single"/>
      <w:lang w:val="en-US" w:eastAsia="en-US" w:bidi="ar-SA"/>
    </w:rPr>
  </w:style>
  <w:style w:type="character" w:styleId="HTMLTypewriter">
    <w:name w:val="HTML Typewriter"/>
    <w:rsid w:val="00397586"/>
    <w:rPr>
      <w:rFonts w:ascii="Courier New" w:eastAsia="Arial Unicode MS" w:hAnsi="Courier New" w:cs="Courier New" w:hint="default"/>
      <w:sz w:val="20"/>
      <w:szCs w:val="20"/>
    </w:rPr>
  </w:style>
  <w:style w:type="paragraph" w:styleId="EnvelopeReturn">
    <w:name w:val="envelope return"/>
    <w:basedOn w:val="Normal"/>
    <w:rsid w:val="00397586"/>
    <w:rPr>
      <w:rFonts w:ascii="Arial" w:eastAsia="Calibri" w:hAnsi="Arial" w:cs="Arial"/>
      <w:szCs w:val="20"/>
    </w:rPr>
  </w:style>
  <w:style w:type="paragraph" w:styleId="EnvelopeAddress">
    <w:name w:val="envelope address"/>
    <w:basedOn w:val="Normal"/>
    <w:rsid w:val="00397586"/>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397586"/>
  </w:style>
  <w:style w:type="character" w:customStyle="1" w:styleId="author0">
    <w:name w:val="author"/>
    <w:rsid w:val="00397586"/>
  </w:style>
  <w:style w:type="character" w:customStyle="1" w:styleId="bio">
    <w:name w:val="bio"/>
    <w:rsid w:val="00397586"/>
  </w:style>
  <w:style w:type="character" w:customStyle="1" w:styleId="storytextstyle">
    <w:name w:val="storytextstyle"/>
    <w:rsid w:val="00397586"/>
  </w:style>
  <w:style w:type="character" w:customStyle="1" w:styleId="cardunderlinedCharChar">
    <w:name w:val="card underlined Char Char"/>
    <w:rsid w:val="00397586"/>
    <w:rPr>
      <w:rFonts w:ascii="Arial" w:hAnsi="Arial"/>
      <w:sz w:val="22"/>
      <w:szCs w:val="24"/>
      <w:u w:val="single"/>
      <w:lang w:val="en-US" w:eastAsia="en-US" w:bidi="ar-SA"/>
    </w:rPr>
  </w:style>
  <w:style w:type="character" w:customStyle="1" w:styleId="Style2Char">
    <w:name w:val="Style2 Char"/>
    <w:rsid w:val="00397586"/>
    <w:rPr>
      <w:rFonts w:ascii="Book Antiqua" w:hAnsi="Book Antiqua"/>
      <w:u w:val="thick"/>
      <w:lang w:val="en-US" w:eastAsia="en-US" w:bidi="ar-SA"/>
    </w:rPr>
  </w:style>
  <w:style w:type="character" w:customStyle="1" w:styleId="UnderlinedChar0">
    <w:name w:val="Underlined Char"/>
    <w:rsid w:val="00397586"/>
    <w:rPr>
      <w:rFonts w:ascii="Book Antiqua" w:hAnsi="Book Antiqua"/>
      <w:u w:val="thick"/>
      <w:lang w:val="en-US" w:eastAsia="en-US" w:bidi="ar-SA"/>
    </w:rPr>
  </w:style>
  <w:style w:type="character" w:customStyle="1" w:styleId="Style2Char1">
    <w:name w:val="Style2 Char1"/>
    <w:rsid w:val="00397586"/>
    <w:rPr>
      <w:rFonts w:ascii="Book Antiqua" w:hAnsi="Book Antiqua"/>
      <w:szCs w:val="24"/>
      <w:u w:val="thick"/>
      <w:lang w:val="en-US" w:eastAsia="en-US" w:bidi="ar-SA"/>
    </w:rPr>
  </w:style>
  <w:style w:type="character" w:customStyle="1" w:styleId="articlehead21">
    <w:name w:val="articlehead21"/>
    <w:rsid w:val="00397586"/>
    <w:rPr>
      <w:rFonts w:ascii="Arial" w:hAnsi="Arial" w:cs="Arial" w:hint="default"/>
      <w:b/>
      <w:bCs/>
      <w:color w:val="660000"/>
      <w:sz w:val="20"/>
      <w:szCs w:val="20"/>
    </w:rPr>
  </w:style>
  <w:style w:type="paragraph" w:customStyle="1" w:styleId="shellscontentions">
    <w:name w:val="shells/contentions"/>
    <w:basedOn w:val="TagCite"/>
    <w:uiPriority w:val="99"/>
    <w:qFormat/>
    <w:rsid w:val="00397586"/>
  </w:style>
  <w:style w:type="character" w:customStyle="1" w:styleId="BoldandUnderlineChar2Char1">
    <w:name w:val="Bold and Underline Char2 Char1"/>
    <w:rsid w:val="00397586"/>
    <w:rPr>
      <w:b/>
      <w:szCs w:val="24"/>
      <w:u w:val="single"/>
      <w:lang w:val="en-US" w:eastAsia="en-US" w:bidi="ar-SA"/>
    </w:rPr>
  </w:style>
  <w:style w:type="character" w:customStyle="1" w:styleId="BoldUnderlineChar">
    <w:name w:val="BoldUnderline Char"/>
    <w:uiPriority w:val="99"/>
    <w:rsid w:val="00397586"/>
    <w:rPr>
      <w:b/>
      <w:szCs w:val="24"/>
      <w:u w:val="single"/>
      <w:lang w:val="en-US" w:eastAsia="en-US" w:bidi="ar-SA"/>
    </w:rPr>
  </w:style>
  <w:style w:type="paragraph" w:customStyle="1" w:styleId="TxBrp1">
    <w:name w:val="TxBr_p1"/>
    <w:basedOn w:val="Normal"/>
    <w:qFormat/>
    <w:rsid w:val="00397586"/>
    <w:pPr>
      <w:tabs>
        <w:tab w:val="left" w:pos="204"/>
      </w:tabs>
      <w:autoSpaceDE w:val="0"/>
      <w:autoSpaceDN w:val="0"/>
      <w:adjustRightInd w:val="0"/>
      <w:spacing w:line="272" w:lineRule="atLeast"/>
      <w:jc w:val="both"/>
    </w:pPr>
    <w:rPr>
      <w:rFonts w:ascii="Times New Roman" w:eastAsia="Calibri" w:hAnsi="Times New Roman" w:cs="Times New Roman"/>
    </w:rPr>
  </w:style>
  <w:style w:type="character" w:customStyle="1" w:styleId="TagCiteChar1">
    <w:name w:val="Tag/Cite Char1"/>
    <w:rsid w:val="00397586"/>
    <w:rPr>
      <w:b/>
      <w:lang w:val="en-US" w:eastAsia="en-US" w:bidi="ar-SA"/>
    </w:rPr>
  </w:style>
  <w:style w:type="character" w:customStyle="1" w:styleId="goohl0">
    <w:name w:val="goohl0"/>
    <w:rsid w:val="00397586"/>
  </w:style>
  <w:style w:type="character" w:customStyle="1" w:styleId="goohl2">
    <w:name w:val="goohl2"/>
    <w:rsid w:val="00397586"/>
  </w:style>
  <w:style w:type="character" w:customStyle="1" w:styleId="Normal1">
    <w:name w:val="Normal1"/>
    <w:rsid w:val="00397586"/>
  </w:style>
  <w:style w:type="paragraph" w:customStyle="1" w:styleId="BriefTitle1">
    <w:name w:val="Brief Title 1"/>
    <w:basedOn w:val="Normal"/>
    <w:uiPriority w:val="99"/>
    <w:qFormat/>
    <w:rsid w:val="00397586"/>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397586"/>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397586"/>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397586"/>
    <w:rPr>
      <w:lang w:val="en-US" w:eastAsia="en-US" w:bidi="ar-SA"/>
    </w:rPr>
  </w:style>
  <w:style w:type="character" w:customStyle="1" w:styleId="BriefTitle1Char">
    <w:name w:val="Brief Title 1 Char"/>
    <w:rsid w:val="00397586"/>
    <w:rPr>
      <w:b/>
      <w:u w:val="single"/>
      <w:lang w:val="en-US" w:eastAsia="en-US" w:bidi="ar-SA"/>
    </w:rPr>
  </w:style>
  <w:style w:type="character" w:customStyle="1" w:styleId="TagCiteCharChar">
    <w:name w:val="Tag/Cite Char Char"/>
    <w:rsid w:val="00397586"/>
    <w:rPr>
      <w:b/>
      <w:lang w:val="en-US" w:eastAsia="en-US" w:bidi="ar-SA"/>
    </w:rPr>
  </w:style>
  <w:style w:type="paragraph" w:customStyle="1" w:styleId="ShellTitles">
    <w:name w:val="ShellTitles"/>
    <w:basedOn w:val="Normal"/>
    <w:uiPriority w:val="99"/>
    <w:qFormat/>
    <w:rsid w:val="00397586"/>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397586"/>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397586"/>
    <w:pPr>
      <w:spacing w:before="100" w:beforeAutospacing="1" w:after="100" w:afterAutospacing="1"/>
    </w:pPr>
    <w:rPr>
      <w:rFonts w:ascii="Times New Roman" w:eastAsia="Calibri" w:hAnsi="Times New Roman" w:cs="Times New Roman"/>
    </w:rPr>
  </w:style>
  <w:style w:type="character" w:customStyle="1" w:styleId="btx">
    <w:name w:val="btx"/>
    <w:rsid w:val="00397586"/>
  </w:style>
  <w:style w:type="character" w:customStyle="1" w:styleId="prodgeneral1">
    <w:name w:val="prodgeneral1"/>
    <w:rsid w:val="00397586"/>
    <w:rPr>
      <w:rFonts w:ascii="Verdana" w:hAnsi="Verdana" w:hint="default"/>
      <w:b w:val="0"/>
      <w:bCs w:val="0"/>
      <w:caps w:val="0"/>
      <w:color w:val="000000"/>
      <w:spacing w:val="0"/>
      <w:sz w:val="16"/>
      <w:szCs w:val="16"/>
    </w:rPr>
  </w:style>
  <w:style w:type="character" w:customStyle="1" w:styleId="standardcontent">
    <w:name w:val="standardcontent"/>
    <w:rsid w:val="00397586"/>
  </w:style>
  <w:style w:type="character" w:customStyle="1" w:styleId="texto11">
    <w:name w:val="texto11"/>
    <w:rsid w:val="00397586"/>
    <w:rPr>
      <w:rFonts w:ascii="Arial" w:hAnsi="Arial" w:cs="Arial" w:hint="default"/>
      <w:b w:val="0"/>
      <w:bCs w:val="0"/>
      <w:i w:val="0"/>
      <w:iCs w:val="0"/>
      <w:caps w:val="0"/>
      <w:color w:val="000000"/>
      <w:sz w:val="20"/>
      <w:szCs w:val="20"/>
    </w:rPr>
  </w:style>
  <w:style w:type="character" w:customStyle="1" w:styleId="date1">
    <w:name w:val="date1"/>
    <w:rsid w:val="00397586"/>
  </w:style>
  <w:style w:type="character" w:customStyle="1" w:styleId="summary1">
    <w:name w:val="summary1"/>
    <w:rsid w:val="00397586"/>
    <w:rPr>
      <w:rFonts w:ascii="Arial" w:hAnsi="Arial" w:cs="Arial" w:hint="default"/>
      <w:sz w:val="18"/>
      <w:szCs w:val="18"/>
    </w:rPr>
  </w:style>
  <w:style w:type="paragraph" w:customStyle="1" w:styleId="ToRead">
    <w:name w:val="To Read"/>
    <w:basedOn w:val="Normal"/>
    <w:uiPriority w:val="99"/>
    <w:qFormat/>
    <w:rsid w:val="00397586"/>
    <w:pPr>
      <w:ind w:left="720"/>
    </w:pPr>
    <w:rPr>
      <w:rFonts w:ascii="Verdana" w:eastAsia="Calibri" w:hAnsi="Verdana" w:cs="Times New Roman"/>
      <w:b/>
      <w:u w:val="single"/>
    </w:rPr>
  </w:style>
  <w:style w:type="character" w:customStyle="1" w:styleId="text3">
    <w:name w:val="text3"/>
    <w:rsid w:val="00397586"/>
  </w:style>
  <w:style w:type="paragraph" w:customStyle="1" w:styleId="Style2">
    <w:name w:val="Style 2"/>
    <w:basedOn w:val="Normal"/>
    <w:link w:val="Style2Char0"/>
    <w:uiPriority w:val="99"/>
    <w:qFormat/>
    <w:rsid w:val="00397586"/>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397586"/>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397586"/>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397586"/>
  </w:style>
  <w:style w:type="paragraph" w:customStyle="1" w:styleId="TagChar1CharCharCharChar">
    <w:name w:val="Tag Char1 Char Char Char Char"/>
    <w:basedOn w:val="Normal"/>
    <w:rsid w:val="00397586"/>
    <w:pPr>
      <w:overflowPunct w:val="0"/>
      <w:autoSpaceDE w:val="0"/>
      <w:autoSpaceDN w:val="0"/>
      <w:adjustRightInd w:val="0"/>
      <w:textAlignment w:val="baseline"/>
    </w:pPr>
    <w:rPr>
      <w:rFonts w:ascii="Palatino Linotype" w:eastAsia="Calibri" w:hAnsi="Palatino Linotype" w:cs="Times New Roman"/>
      <w:b/>
      <w:szCs w:val="20"/>
    </w:rPr>
  </w:style>
  <w:style w:type="paragraph" w:customStyle="1" w:styleId="SmallCard">
    <w:name w:val="Small Card"/>
    <w:basedOn w:val="Normal"/>
    <w:uiPriority w:val="99"/>
    <w:qFormat/>
    <w:rsid w:val="00397586"/>
    <w:pPr>
      <w:ind w:left="720" w:right="720"/>
    </w:pPr>
    <w:rPr>
      <w:rFonts w:ascii="Palatino Linotype" w:eastAsia="Calibri" w:hAnsi="Palatino Linotype" w:cs="Times New Roman"/>
      <w:sz w:val="12"/>
    </w:rPr>
  </w:style>
  <w:style w:type="paragraph" w:styleId="TOC3">
    <w:name w:val="toc 3"/>
    <w:basedOn w:val="Normal"/>
    <w:next w:val="Normal"/>
    <w:autoRedefine/>
    <w:qFormat/>
    <w:rsid w:val="00397586"/>
    <w:pPr>
      <w:ind w:left="480"/>
    </w:pPr>
    <w:rPr>
      <w:rFonts w:ascii="Times New Roman" w:eastAsia="Calibri" w:hAnsi="Times New Roman" w:cs="Times New Roman"/>
      <w:color w:val="000000"/>
    </w:rPr>
  </w:style>
  <w:style w:type="paragraph" w:styleId="TOC4">
    <w:name w:val="toc 4"/>
    <w:basedOn w:val="Normal"/>
    <w:next w:val="Normal"/>
    <w:autoRedefine/>
    <w:rsid w:val="00397586"/>
    <w:pPr>
      <w:ind w:left="720"/>
    </w:pPr>
    <w:rPr>
      <w:rFonts w:ascii="Times New Roman" w:eastAsia="Calibri" w:hAnsi="Times New Roman" w:cs="Times New Roman"/>
      <w:color w:val="000000"/>
    </w:rPr>
  </w:style>
  <w:style w:type="paragraph" w:styleId="TOC5">
    <w:name w:val="toc 5"/>
    <w:basedOn w:val="Normal"/>
    <w:next w:val="Normal"/>
    <w:autoRedefine/>
    <w:rsid w:val="00397586"/>
    <w:pPr>
      <w:ind w:left="960"/>
    </w:pPr>
    <w:rPr>
      <w:rFonts w:ascii="Times New Roman" w:eastAsia="Calibri" w:hAnsi="Times New Roman" w:cs="Times New Roman"/>
      <w:color w:val="000000"/>
    </w:rPr>
  </w:style>
  <w:style w:type="paragraph" w:styleId="TOC6">
    <w:name w:val="toc 6"/>
    <w:basedOn w:val="Normal"/>
    <w:next w:val="Normal"/>
    <w:autoRedefine/>
    <w:rsid w:val="00397586"/>
    <w:pPr>
      <w:ind w:left="1200"/>
    </w:pPr>
    <w:rPr>
      <w:rFonts w:ascii="Times New Roman" w:eastAsia="Calibri" w:hAnsi="Times New Roman" w:cs="Times New Roman"/>
      <w:color w:val="000000"/>
    </w:rPr>
  </w:style>
  <w:style w:type="paragraph" w:styleId="TOC7">
    <w:name w:val="toc 7"/>
    <w:basedOn w:val="Normal"/>
    <w:next w:val="Normal"/>
    <w:autoRedefine/>
    <w:rsid w:val="00397586"/>
    <w:pPr>
      <w:ind w:left="1440"/>
    </w:pPr>
    <w:rPr>
      <w:rFonts w:ascii="Times New Roman" w:eastAsia="Calibri" w:hAnsi="Times New Roman" w:cs="Times New Roman"/>
      <w:color w:val="000000"/>
    </w:rPr>
  </w:style>
  <w:style w:type="paragraph" w:styleId="TOC8">
    <w:name w:val="toc 8"/>
    <w:basedOn w:val="Normal"/>
    <w:next w:val="Normal"/>
    <w:autoRedefine/>
    <w:rsid w:val="00397586"/>
    <w:pPr>
      <w:ind w:left="1680"/>
    </w:pPr>
    <w:rPr>
      <w:rFonts w:ascii="Times New Roman" w:eastAsia="Calibri" w:hAnsi="Times New Roman" w:cs="Times New Roman"/>
      <w:color w:val="000000"/>
    </w:rPr>
  </w:style>
  <w:style w:type="paragraph" w:styleId="TOC9">
    <w:name w:val="toc 9"/>
    <w:basedOn w:val="Normal"/>
    <w:next w:val="Normal"/>
    <w:autoRedefine/>
    <w:rsid w:val="00397586"/>
    <w:pPr>
      <w:ind w:left="1920"/>
    </w:pPr>
    <w:rPr>
      <w:rFonts w:ascii="Times New Roman" w:eastAsia="Calibri" w:hAnsi="Times New Roman" w:cs="Times New Roman"/>
      <w:color w:val="000000"/>
    </w:rPr>
  </w:style>
  <w:style w:type="character" w:customStyle="1" w:styleId="pmterms2">
    <w:name w:val="pmterms2"/>
    <w:rsid w:val="00397586"/>
  </w:style>
  <w:style w:type="paragraph" w:customStyle="1" w:styleId="Shrink">
    <w:name w:val="Shrink"/>
    <w:qFormat/>
    <w:rsid w:val="00397586"/>
    <w:pPr>
      <w:ind w:left="288" w:right="288"/>
    </w:pPr>
    <w:rPr>
      <w:rFonts w:ascii="Garamond" w:eastAsia="Times New Roman" w:hAnsi="Garamond" w:cs="Times New Roman"/>
      <w:sz w:val="12"/>
      <w:szCs w:val="20"/>
      <w:lang w:bidi="en-US"/>
    </w:rPr>
  </w:style>
  <w:style w:type="paragraph" w:customStyle="1" w:styleId="loose1">
    <w:name w:val="loose1"/>
    <w:basedOn w:val="Normal"/>
    <w:rsid w:val="00397586"/>
    <w:pPr>
      <w:spacing w:before="100" w:beforeAutospacing="1" w:after="100" w:afterAutospacing="1"/>
    </w:pPr>
    <w:rPr>
      <w:rFonts w:ascii="Times" w:eastAsia="Calibri" w:hAnsi="Times" w:cs="Times New Roman"/>
      <w:szCs w:val="20"/>
    </w:rPr>
  </w:style>
  <w:style w:type="character" w:customStyle="1" w:styleId="Hyperlink6">
    <w:name w:val="Hyperlink6"/>
    <w:rsid w:val="00397586"/>
    <w:rPr>
      <w:color w:val="3300CC"/>
      <w:u w:val="single"/>
    </w:rPr>
  </w:style>
  <w:style w:type="character" w:customStyle="1" w:styleId="italic">
    <w:name w:val="italic"/>
    <w:rsid w:val="00397586"/>
  </w:style>
  <w:style w:type="character" w:customStyle="1" w:styleId="postsubtitle">
    <w:name w:val="post_subtitle"/>
    <w:rsid w:val="00397586"/>
  </w:style>
  <w:style w:type="character" w:customStyle="1" w:styleId="StyleBold">
    <w:name w:val="Style Bold"/>
    <w:basedOn w:val="DefaultParagraphFont"/>
    <w:uiPriority w:val="9"/>
    <w:semiHidden/>
    <w:rsid w:val="00397586"/>
    <w:rPr>
      <w:b/>
      <w:bCs/>
    </w:rPr>
  </w:style>
  <w:style w:type="numbering" w:customStyle="1" w:styleId="NoList1">
    <w:name w:val="No List1"/>
    <w:next w:val="NoList"/>
    <w:semiHidden/>
    <w:unhideWhenUsed/>
    <w:rsid w:val="00397586"/>
  </w:style>
  <w:style w:type="paragraph" w:styleId="TOC2">
    <w:name w:val="toc 2"/>
    <w:basedOn w:val="Normal"/>
    <w:next w:val="Normal"/>
    <w:autoRedefine/>
    <w:uiPriority w:val="39"/>
    <w:unhideWhenUsed/>
    <w:qFormat/>
    <w:rsid w:val="00397586"/>
    <w:pPr>
      <w:ind w:left="200"/>
    </w:pPr>
    <w:rPr>
      <w:rFonts w:eastAsia="Times New Roman"/>
      <w:szCs w:val="20"/>
    </w:rPr>
  </w:style>
  <w:style w:type="character" w:customStyle="1" w:styleId="underlinedCharChar">
    <w:name w:val="underlined Char Char"/>
    <w:basedOn w:val="DefaultParagraphFont"/>
    <w:link w:val="underlined"/>
    <w:locked/>
    <w:rsid w:val="00397586"/>
    <w:rPr>
      <w:u w:val="single"/>
    </w:rPr>
  </w:style>
  <w:style w:type="paragraph" w:customStyle="1" w:styleId="underlined">
    <w:name w:val="underlined"/>
    <w:basedOn w:val="Normal"/>
    <w:next w:val="Normal"/>
    <w:link w:val="underlinedCharChar"/>
    <w:qFormat/>
    <w:rsid w:val="00397586"/>
    <w:rPr>
      <w:rFonts w:asciiTheme="minorHAnsi" w:hAnsiTheme="minorHAnsi" w:cstheme="minorBidi"/>
      <w:sz w:val="24"/>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397586"/>
    <w:rPr>
      <w:rFonts w:ascii="Calibri" w:eastAsia="Calibri" w:hAnsi="Calibri" w:cs="Times New Roman"/>
      <w:b/>
      <w:bCs/>
      <w:color w:val="000000"/>
      <w:sz w:val="28"/>
      <w:szCs w:val="20"/>
    </w:rPr>
  </w:style>
  <w:style w:type="paragraph" w:customStyle="1" w:styleId="fullstory">
    <w:name w:val="fullstory"/>
    <w:basedOn w:val="Normal"/>
    <w:qFormat/>
    <w:rsid w:val="00397586"/>
    <w:pPr>
      <w:spacing w:before="100" w:beforeAutospacing="1" w:after="100" w:afterAutospacing="1"/>
    </w:pPr>
    <w:rPr>
      <w:rFonts w:eastAsia="Times New Roman"/>
    </w:rPr>
  </w:style>
  <w:style w:type="paragraph" w:customStyle="1" w:styleId="hat">
    <w:name w:val="hat"/>
    <w:basedOn w:val="Normal"/>
    <w:next w:val="Normal"/>
    <w:link w:val="hatChar"/>
    <w:qFormat/>
    <w:rsid w:val="00397586"/>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397586"/>
    <w:rPr>
      <w:rFonts w:ascii="Arial Narrow" w:hAnsi="Arial Narrow"/>
      <w:b/>
    </w:rPr>
  </w:style>
  <w:style w:type="paragraph" w:customStyle="1" w:styleId="Style3">
    <w:name w:val="Style3"/>
    <w:basedOn w:val="Normal"/>
    <w:link w:val="Style3Char"/>
    <w:qFormat/>
    <w:rsid w:val="00397586"/>
    <w:rPr>
      <w:rFonts w:ascii="Arial Narrow" w:hAnsi="Arial Narrow" w:cstheme="minorBidi"/>
      <w:b/>
      <w:sz w:val="24"/>
    </w:rPr>
  </w:style>
  <w:style w:type="character" w:customStyle="1" w:styleId="citesChar">
    <w:name w:val="cites Char"/>
    <w:basedOn w:val="DefaultParagraphFont"/>
    <w:link w:val="cites"/>
    <w:locked/>
    <w:rsid w:val="00397586"/>
    <w:rPr>
      <w:rFonts w:ascii="Malgun Gothic" w:eastAsia="Malgun Gothic" w:hAnsi="Malgun Gothic"/>
      <w:b/>
    </w:rPr>
  </w:style>
  <w:style w:type="paragraph" w:customStyle="1" w:styleId="cites">
    <w:name w:val="cites"/>
    <w:link w:val="citesChar"/>
    <w:autoRedefine/>
    <w:qFormat/>
    <w:rsid w:val="00397586"/>
    <w:pPr>
      <w:contextualSpacing/>
    </w:pPr>
    <w:rPr>
      <w:rFonts w:ascii="Malgun Gothic" w:eastAsia="Malgun Gothic" w:hAnsi="Malgun Gothic"/>
      <w:b/>
    </w:rPr>
  </w:style>
  <w:style w:type="character" w:customStyle="1" w:styleId="UnderlineCharChar">
    <w:name w:val="Underline Char Char"/>
    <w:basedOn w:val="DefaultParagraphFont"/>
    <w:locked/>
    <w:rsid w:val="00397586"/>
    <w:rPr>
      <w:rFonts w:ascii="Arial Narrow" w:hAnsi="Arial Narrow"/>
      <w:szCs w:val="24"/>
      <w:u w:val="single"/>
    </w:rPr>
  </w:style>
  <w:style w:type="character" w:customStyle="1" w:styleId="StyleUnderlineChar11ptChar">
    <w:name w:val="Style Underline Char + 11 pt Char"/>
    <w:basedOn w:val="DefaultParagraphFont"/>
    <w:locked/>
    <w:rsid w:val="00397586"/>
    <w:rPr>
      <w:szCs w:val="24"/>
      <w:u w:val="single"/>
    </w:rPr>
  </w:style>
  <w:style w:type="character" w:customStyle="1" w:styleId="StyleUnderlineChar11ptBoldChar">
    <w:name w:val="Style Underline Char + 11 pt Bold Char"/>
    <w:basedOn w:val="DefaultParagraphFont"/>
    <w:link w:val="StyleUnderlineChar11ptBold"/>
    <w:locked/>
    <w:rsid w:val="00397586"/>
    <w:rPr>
      <w:b/>
      <w:bCs/>
      <w:u w:val="single"/>
    </w:rPr>
  </w:style>
  <w:style w:type="paragraph" w:customStyle="1" w:styleId="StyleUnderlineChar11ptBold">
    <w:name w:val="Style Underline Char + 11 pt Bold"/>
    <w:basedOn w:val="Normal"/>
    <w:link w:val="StyleUnderlineChar11ptBoldChar"/>
    <w:qFormat/>
    <w:rsid w:val="00397586"/>
    <w:rPr>
      <w:rFonts w:asciiTheme="minorHAnsi" w:hAnsiTheme="minorHAnsi" w:cstheme="minorBidi"/>
      <w:b/>
      <w:bCs/>
      <w:sz w:val="24"/>
      <w:u w:val="single"/>
    </w:rPr>
  </w:style>
  <w:style w:type="paragraph" w:customStyle="1" w:styleId="indent">
    <w:name w:val="indent"/>
    <w:basedOn w:val="Normal"/>
    <w:qFormat/>
    <w:rsid w:val="00397586"/>
    <w:pPr>
      <w:spacing w:before="100" w:beforeAutospacing="1" w:after="100" w:afterAutospacing="1"/>
    </w:pPr>
    <w:rPr>
      <w:rFonts w:eastAsia="Times New Roman"/>
    </w:rPr>
  </w:style>
  <w:style w:type="paragraph" w:customStyle="1" w:styleId="center">
    <w:name w:val="center"/>
    <w:basedOn w:val="Normal"/>
    <w:uiPriority w:val="99"/>
    <w:rsid w:val="00397586"/>
    <w:pPr>
      <w:spacing w:before="100" w:beforeAutospacing="1" w:after="100" w:afterAutospacing="1"/>
    </w:pPr>
    <w:rPr>
      <w:rFonts w:eastAsia="Times New Roman"/>
    </w:rPr>
  </w:style>
  <w:style w:type="character" w:customStyle="1" w:styleId="Emphasis2">
    <w:name w:val="Emphasis2"/>
    <w:basedOn w:val="DefaultParagraphFont"/>
    <w:rsid w:val="00397586"/>
    <w:rPr>
      <w:rFonts w:ascii="Franklin Gothic Heavy" w:hAnsi="Franklin Gothic Heavy" w:hint="default"/>
      <w:iCs/>
      <w:u w:val="single"/>
    </w:rPr>
  </w:style>
  <w:style w:type="character" w:customStyle="1" w:styleId="storyby">
    <w:name w:val="storyby"/>
    <w:basedOn w:val="DefaultParagraphFont"/>
    <w:rsid w:val="00397586"/>
  </w:style>
  <w:style w:type="character" w:customStyle="1" w:styleId="heading3char0">
    <w:name w:val="heading3char"/>
    <w:basedOn w:val="DefaultParagraphFont"/>
    <w:rsid w:val="00397586"/>
  </w:style>
  <w:style w:type="character" w:customStyle="1" w:styleId="hyperlink60">
    <w:name w:val="hyperlink6"/>
    <w:basedOn w:val="DefaultParagraphFont"/>
    <w:rsid w:val="00397586"/>
  </w:style>
  <w:style w:type="character" w:customStyle="1" w:styleId="heading2char2charchar">
    <w:name w:val="heading2char2charchar"/>
    <w:basedOn w:val="DefaultParagraphFont"/>
    <w:rsid w:val="00397586"/>
  </w:style>
  <w:style w:type="character" w:customStyle="1" w:styleId="heading2char10">
    <w:name w:val="heading2char1"/>
    <w:basedOn w:val="DefaultParagraphFont"/>
    <w:rsid w:val="00397586"/>
  </w:style>
  <w:style w:type="character" w:customStyle="1" w:styleId="StyleStyle4CharTimesNewRoman11pt">
    <w:name w:val="Style Style4 Char + Times New Roman 11 pt"/>
    <w:basedOn w:val="Style4Char"/>
    <w:rsid w:val="00397586"/>
    <w:rPr>
      <w:rFonts w:ascii="Times New Roman" w:eastAsia="Times New Roman" w:hAnsi="Times New Roman" w:cs="Times New Roman"/>
      <w:sz w:val="20"/>
      <w:u w:val="single"/>
    </w:rPr>
  </w:style>
  <w:style w:type="character" w:customStyle="1" w:styleId="Styleunderline11pt">
    <w:name w:val="Style underline + 11 pt"/>
    <w:basedOn w:val="underline"/>
    <w:rsid w:val="00397586"/>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397586"/>
    <w:rPr>
      <w:b w:val="0"/>
      <w:sz w:val="20"/>
      <w:u w:val="single"/>
      <w:bdr w:val="single" w:sz="4" w:space="0" w:color="auto" w:frame="1"/>
    </w:rPr>
  </w:style>
  <w:style w:type="character" w:customStyle="1" w:styleId="Style11ptBoldUnderline">
    <w:name w:val="Style 11 pt Bold Underline"/>
    <w:basedOn w:val="DefaultParagraphFont"/>
    <w:rsid w:val="00397586"/>
    <w:rPr>
      <w:b/>
      <w:bCs/>
      <w:sz w:val="20"/>
      <w:u w:val="single"/>
    </w:rPr>
  </w:style>
  <w:style w:type="character" w:customStyle="1" w:styleId="addmd">
    <w:name w:val="addmd"/>
    <w:basedOn w:val="DefaultParagraphFont"/>
    <w:rsid w:val="00397586"/>
  </w:style>
  <w:style w:type="character" w:customStyle="1" w:styleId="CharCharChar">
    <w:name w:val="Char Char Char"/>
    <w:basedOn w:val="DefaultParagraphFont"/>
    <w:rsid w:val="00397586"/>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397586"/>
    <w:pPr>
      <w:widowControl w:val="0"/>
      <w:spacing w:before="0" w:beforeAutospacing="0" w:after="160" w:afterAutospacing="0" w:line="259" w:lineRule="auto"/>
    </w:pPr>
    <w:rPr>
      <w:rFonts w:ascii="Calibri" w:eastAsia="Calibri" w:hAnsi="Calibri"/>
      <w:color w:val="000000"/>
      <w:szCs w:val="20"/>
      <w:lang w:eastAsia="en-US"/>
    </w:rPr>
  </w:style>
  <w:style w:type="paragraph" w:customStyle="1" w:styleId="citenon-bold">
    <w:name w:val="cite non-bold"/>
    <w:basedOn w:val="Normal"/>
    <w:link w:val="citenon-boldChar"/>
    <w:qFormat/>
    <w:rsid w:val="00397586"/>
    <w:rPr>
      <w:rFonts w:ascii="Times New Roman" w:eastAsia="Calibri" w:hAnsi="Times New Roman" w:cs="Times New Roman"/>
    </w:rPr>
  </w:style>
  <w:style w:type="character" w:customStyle="1" w:styleId="BoldUnderlining">
    <w:name w:val="Bold Underlining"/>
    <w:basedOn w:val="DefaultParagraphFont"/>
    <w:rsid w:val="00397586"/>
    <w:rPr>
      <w:u w:val="single"/>
    </w:rPr>
  </w:style>
  <w:style w:type="paragraph" w:customStyle="1" w:styleId="Reference">
    <w:name w:val="Reference"/>
    <w:qFormat/>
    <w:rsid w:val="00397586"/>
    <w:rPr>
      <w:rFonts w:ascii="Times New Roman" w:eastAsia="Times New Roman" w:hAnsi="Times New Roman" w:cs="Times New Roman"/>
      <w:b/>
      <w:bCs/>
      <w:szCs w:val="27"/>
      <w:u w:val="single"/>
    </w:rPr>
  </w:style>
  <w:style w:type="character" w:customStyle="1" w:styleId="inhoud">
    <w:name w:val="inhoud"/>
    <w:basedOn w:val="DefaultParagraphFont"/>
    <w:rsid w:val="00397586"/>
  </w:style>
  <w:style w:type="paragraph" w:customStyle="1" w:styleId="CardText2">
    <w:name w:val="Card Text 2"/>
    <w:basedOn w:val="Normal"/>
    <w:link w:val="CardText2Char"/>
    <w:qFormat/>
    <w:rsid w:val="00397586"/>
    <w:rPr>
      <w:rFonts w:eastAsia="Calibri" w:cs="Times New Roman"/>
      <w:color w:val="000000"/>
      <w:u w:val="single"/>
      <w:lang w:val="x-none" w:eastAsia="x-none"/>
    </w:rPr>
  </w:style>
  <w:style w:type="character" w:customStyle="1" w:styleId="CardText2Char">
    <w:name w:val="Card Text 2 Char"/>
    <w:link w:val="CardText2"/>
    <w:rsid w:val="00397586"/>
    <w:rPr>
      <w:rFonts w:ascii="Calibri" w:eastAsia="Calibri" w:hAnsi="Calibri" w:cs="Times New Roman"/>
      <w:color w:val="000000"/>
      <w:sz w:val="22"/>
      <w:u w:val="single"/>
      <w:lang w:val="x-none" w:eastAsia="x-none"/>
    </w:rPr>
  </w:style>
  <w:style w:type="paragraph" w:customStyle="1" w:styleId="Debate-CardSmalltextF2">
    <w:name w:val="Debate- Card Small text F2"/>
    <w:basedOn w:val="Normal"/>
    <w:next w:val="Normal"/>
    <w:link w:val="Debate-CardSmalltextF2Char"/>
    <w:qFormat/>
    <w:rsid w:val="00397586"/>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397586"/>
    <w:rPr>
      <w:rFonts w:ascii="Calibri" w:eastAsia="Calibri" w:hAnsi="Calibri" w:cs="Times New Roman"/>
      <w:sz w:val="22"/>
      <w:lang w:val="x-none" w:eastAsia="x-none"/>
    </w:rPr>
  </w:style>
  <w:style w:type="character" w:customStyle="1" w:styleId="CardsUnderlined">
    <w:name w:val="Cards Underlined"/>
    <w:qFormat/>
    <w:rsid w:val="00397586"/>
    <w:rPr>
      <w:rFonts w:ascii="Helvetica" w:hAnsi="Helvetica"/>
      <w:sz w:val="22"/>
      <w:szCs w:val="24"/>
      <w:u w:val="single"/>
    </w:rPr>
  </w:style>
  <w:style w:type="character" w:customStyle="1" w:styleId="Cites-AuthorDate">
    <w:name w:val="Cites-Author/Date"/>
    <w:qFormat/>
    <w:rsid w:val="00397586"/>
    <w:rPr>
      <w:rFonts w:ascii="Helvetica" w:hAnsi="Helvetica" w:cs="Helvetica"/>
      <w:b/>
      <w:sz w:val="22"/>
      <w:szCs w:val="24"/>
      <w:u w:val="single"/>
    </w:rPr>
  </w:style>
  <w:style w:type="paragraph" w:customStyle="1" w:styleId="Cards">
    <w:name w:val="Cards"/>
    <w:next w:val="Normal"/>
    <w:link w:val="CardsChar"/>
    <w:qFormat/>
    <w:rsid w:val="00397586"/>
    <w:pPr>
      <w:widowControl w:val="0"/>
      <w:ind w:right="432"/>
    </w:pPr>
    <w:rPr>
      <w:rFonts w:ascii="Georgia" w:eastAsia="Times New Roman" w:hAnsi="Georgia" w:cs="Times New Roman"/>
      <w:sz w:val="22"/>
    </w:rPr>
  </w:style>
  <w:style w:type="character" w:customStyle="1" w:styleId="CardsChar">
    <w:name w:val="Cards Char"/>
    <w:link w:val="Cards"/>
    <w:rsid w:val="00397586"/>
    <w:rPr>
      <w:rFonts w:ascii="Georgia" w:eastAsia="Times New Roman" w:hAnsi="Georgia" w:cs="Times New Roman"/>
      <w:sz w:val="22"/>
    </w:rPr>
  </w:style>
  <w:style w:type="paragraph" w:customStyle="1" w:styleId="Debate-EmphasizedText-F5">
    <w:name w:val="Debate- Emphasized Text- F5"/>
    <w:basedOn w:val="Normal"/>
    <w:link w:val="Debate-EmphasizedText-F5Char"/>
    <w:qFormat/>
    <w:rsid w:val="00397586"/>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397586"/>
    <w:rPr>
      <w:rFonts w:ascii="Calibri" w:eastAsia="Calibri" w:hAnsi="Calibri" w:cs="Times New Roman"/>
      <w:sz w:val="22"/>
      <w:u w:val="single"/>
      <w:lang w:val="x-none" w:eastAsia="x-none"/>
    </w:rPr>
  </w:style>
  <w:style w:type="paragraph" w:customStyle="1" w:styleId="Debate-CardTextUnderlined-F3">
    <w:name w:val="Debate- Card Text Underlined- F3"/>
    <w:basedOn w:val="Normal"/>
    <w:next w:val="NoSpacing"/>
    <w:link w:val="Debate-CardTextUnderlined-F3Char"/>
    <w:qFormat/>
    <w:rsid w:val="00397586"/>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397586"/>
    <w:rPr>
      <w:rFonts w:ascii="Calibri" w:eastAsia="Calibri" w:hAnsi="Calibri" w:cs="Times New Roman"/>
      <w:sz w:val="22"/>
      <w:u w:val="single"/>
      <w:lang w:val="x-none" w:eastAsia="x-none"/>
    </w:rPr>
  </w:style>
  <w:style w:type="paragraph" w:customStyle="1" w:styleId="CardTagandCite">
    <w:name w:val="Card Tag and Cite"/>
    <w:basedOn w:val="Normal"/>
    <w:next w:val="Normal"/>
    <w:link w:val="CardTagandCiteChar"/>
    <w:qFormat/>
    <w:rsid w:val="00397586"/>
    <w:rPr>
      <w:rFonts w:eastAsia="Calibri" w:cs="Times New Roman"/>
      <w:b/>
      <w:lang w:val="x-none" w:eastAsia="x-none"/>
    </w:rPr>
  </w:style>
  <w:style w:type="character" w:customStyle="1" w:styleId="CardTagandCiteChar">
    <w:name w:val="Card Tag and Cite Char"/>
    <w:link w:val="CardTagandCite"/>
    <w:rsid w:val="00397586"/>
    <w:rPr>
      <w:rFonts w:ascii="Calibri" w:eastAsia="Calibri" w:hAnsi="Calibri" w:cs="Times New Roman"/>
      <w:b/>
      <w:sz w:val="22"/>
      <w:lang w:val="x-none" w:eastAsia="x-none"/>
    </w:rPr>
  </w:style>
  <w:style w:type="paragraph" w:customStyle="1" w:styleId="Cardtext0">
    <w:name w:val="Card text"/>
    <w:link w:val="CardtextChar0"/>
    <w:qFormat/>
    <w:rsid w:val="00397586"/>
    <w:pPr>
      <w:widowControl w:val="0"/>
      <w:autoSpaceDE w:val="0"/>
      <w:autoSpaceDN w:val="0"/>
      <w:adjustRightInd w:val="0"/>
    </w:pPr>
    <w:rPr>
      <w:rFonts w:ascii="Georgia" w:eastAsia="Calibri" w:hAnsi="Georgia" w:cs="Times New Roman"/>
      <w:sz w:val="22"/>
      <w:szCs w:val="20"/>
      <w:u w:val="single"/>
    </w:rPr>
  </w:style>
  <w:style w:type="character" w:customStyle="1" w:styleId="CardtextChar0">
    <w:name w:val="Card text Char"/>
    <w:link w:val="Cardtext0"/>
    <w:locked/>
    <w:rsid w:val="00397586"/>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rsid w:val="00397586"/>
    <w:pPr>
      <w:widowControl w:val="0"/>
      <w:suppressAutoHyphens/>
      <w:spacing w:before="200"/>
      <w:contextualSpacing/>
    </w:pPr>
    <w:rPr>
      <w:rFonts w:eastAsia="Times New Roman" w:cs="Times New Roman"/>
      <w:b w:val="0"/>
    </w:rPr>
  </w:style>
  <w:style w:type="character" w:customStyle="1" w:styleId="DebateUnderline">
    <w:name w:val="Debate Underline"/>
    <w:qFormat/>
    <w:rsid w:val="00397586"/>
    <w:rPr>
      <w:rFonts w:ascii="Georgia" w:hAnsi="Georgia"/>
      <w:sz w:val="22"/>
      <w:u w:val="single"/>
    </w:rPr>
  </w:style>
  <w:style w:type="character" w:customStyle="1" w:styleId="BoldUnderlineChar0">
    <w:name w:val="Bold Underline Char"/>
    <w:basedOn w:val="DefaultParagraphFont"/>
    <w:rsid w:val="00397586"/>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397586"/>
    <w:rPr>
      <w:rFonts w:ascii="Georgia" w:hAnsi="Georgia"/>
      <w:sz w:val="22"/>
      <w:szCs w:val="28"/>
      <w:u w:val="single"/>
    </w:rPr>
  </w:style>
  <w:style w:type="paragraph" w:customStyle="1" w:styleId="Underlining">
    <w:name w:val="Underlining"/>
    <w:basedOn w:val="Normal"/>
    <w:next w:val="Normal"/>
    <w:link w:val="UnderliningChar"/>
    <w:qFormat/>
    <w:rsid w:val="00397586"/>
    <w:rPr>
      <w:rFonts w:eastAsia="Calibri" w:cs="Times New Roman"/>
      <w:u w:val="single"/>
      <w:lang w:val="x-none" w:eastAsia="x-none"/>
    </w:rPr>
  </w:style>
  <w:style w:type="character" w:customStyle="1" w:styleId="UnderliningChar">
    <w:name w:val="Underlining Char"/>
    <w:link w:val="Underlining"/>
    <w:locked/>
    <w:rsid w:val="00397586"/>
    <w:rPr>
      <w:rFonts w:ascii="Calibri" w:eastAsia="Calibri" w:hAnsi="Calibri" w:cs="Times New Roman"/>
      <w:sz w:val="22"/>
      <w:u w:val="single"/>
      <w:lang w:val="x-none" w:eastAsia="x-none"/>
    </w:rPr>
  </w:style>
  <w:style w:type="character" w:customStyle="1" w:styleId="Highlight">
    <w:name w:val="Highlight"/>
    <w:uiPriority w:val="1"/>
    <w:qFormat/>
    <w:rsid w:val="00397586"/>
    <w:rPr>
      <w:rFonts w:ascii="Georgia" w:hAnsi="Georgia"/>
      <w:b w:val="0"/>
      <w:sz w:val="22"/>
      <w:u w:val="single"/>
      <w:bdr w:val="none" w:sz="0" w:space="0" w:color="auto"/>
      <w:shd w:val="clear" w:color="auto" w:fill="89FF94"/>
    </w:rPr>
  </w:style>
  <w:style w:type="character" w:customStyle="1" w:styleId="Boxout">
    <w:name w:val="Box out"/>
    <w:uiPriority w:val="1"/>
    <w:qFormat/>
    <w:rsid w:val="00397586"/>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397586"/>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397586"/>
    <w:rPr>
      <w:rFonts w:ascii="Georgia" w:hAnsi="Georgia"/>
      <w:sz w:val="22"/>
      <w:szCs w:val="28"/>
      <w:u w:val="single"/>
    </w:rPr>
  </w:style>
  <w:style w:type="paragraph" w:customStyle="1" w:styleId="Nothing">
    <w:name w:val="Nothing"/>
    <w:qFormat/>
    <w:rsid w:val="00397586"/>
    <w:pPr>
      <w:jc w:val="both"/>
    </w:pPr>
    <w:rPr>
      <w:rFonts w:ascii="Times New Roman" w:eastAsia="Times New Roman" w:hAnsi="Times New Roman" w:cs="Times New Roman"/>
      <w:sz w:val="20"/>
    </w:rPr>
  </w:style>
  <w:style w:type="character" w:customStyle="1" w:styleId="bold">
    <w:name w:val="bold"/>
    <w:basedOn w:val="DefaultParagraphFont"/>
    <w:rsid w:val="00397586"/>
  </w:style>
  <w:style w:type="character" w:customStyle="1" w:styleId="CiteChar">
    <w:name w:val="Cite Char"/>
    <w:basedOn w:val="DefaultParagraphFont"/>
    <w:rsid w:val="00397586"/>
    <w:rPr>
      <w:rFonts w:ascii="Garamond" w:hAnsi="Garamond"/>
      <w:b/>
      <w:sz w:val="20"/>
      <w:szCs w:val="22"/>
      <w:u w:val="none"/>
    </w:rPr>
  </w:style>
  <w:style w:type="character" w:customStyle="1" w:styleId="Box">
    <w:name w:val="Box!"/>
    <w:basedOn w:val="DefaultParagraphFont"/>
    <w:rsid w:val="00397586"/>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397586"/>
    <w:rPr>
      <w:rFonts w:ascii="Garamond" w:hAnsi="Garamond"/>
      <w:b/>
      <w:bCs/>
      <w:color w:val="000000"/>
      <w:sz w:val="22"/>
      <w:szCs w:val="22"/>
    </w:rPr>
  </w:style>
  <w:style w:type="character" w:customStyle="1" w:styleId="Style20">
    <w:name w:val="Style2"/>
    <w:qFormat/>
    <w:rsid w:val="00397586"/>
    <w:rPr>
      <w:rFonts w:ascii="Times New Roman" w:hAnsi="Times New Roman"/>
      <w:sz w:val="20"/>
      <w:u w:val="single"/>
      <w:bdr w:val="single" w:sz="4" w:space="0" w:color="auto"/>
    </w:rPr>
  </w:style>
  <w:style w:type="paragraph" w:customStyle="1" w:styleId="Card10f2">
    <w:name w:val="Card.10.f2"/>
    <w:basedOn w:val="Normal"/>
    <w:autoRedefine/>
    <w:rsid w:val="00397586"/>
    <w:rPr>
      <w:rFonts w:ascii="Times New Roman" w:eastAsia="Calibri" w:hAnsi="Times New Roman" w:cs="Times New Roman"/>
      <w:szCs w:val="20"/>
    </w:rPr>
  </w:style>
  <w:style w:type="character" w:customStyle="1" w:styleId="7TimesNewRoman">
    <w:name w:val="7 Times New Roman"/>
    <w:rsid w:val="0039758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397586"/>
    <w:rPr>
      <w:rFonts w:ascii="Times New Roman" w:eastAsia="Calibri" w:hAnsi="Times New Roman" w:cs="Times New Roman"/>
      <w:sz w:val="14"/>
      <w:szCs w:val="20"/>
    </w:rPr>
  </w:style>
  <w:style w:type="character" w:customStyle="1" w:styleId="UnderlineTextChar">
    <w:name w:val="Underline Text Char"/>
    <w:basedOn w:val="DefaultParagraphFont"/>
    <w:rsid w:val="00397586"/>
    <w:rPr>
      <w:szCs w:val="24"/>
      <w:u w:val="single"/>
      <w:lang w:val="en-US" w:eastAsia="en-US" w:bidi="ar-SA"/>
    </w:rPr>
  </w:style>
  <w:style w:type="character" w:customStyle="1" w:styleId="UnderlinedCardTextChar">
    <w:name w:val="Underlined Card Text Char"/>
    <w:basedOn w:val="DefaultParagraphFont"/>
    <w:rsid w:val="00397586"/>
    <w:rPr>
      <w:rFonts w:ascii="Garamond" w:eastAsia="Calibri" w:hAnsi="Garamond"/>
      <w:sz w:val="22"/>
      <w:szCs w:val="22"/>
      <w:u w:val="single"/>
    </w:rPr>
  </w:style>
  <w:style w:type="character" w:customStyle="1" w:styleId="MicroChar">
    <w:name w:val="Micro Char"/>
    <w:basedOn w:val="DefaultParagraphFont"/>
    <w:rsid w:val="00397586"/>
    <w:rPr>
      <w:rFonts w:ascii="Arial" w:hAnsi="Arial"/>
      <w:sz w:val="12"/>
      <w:szCs w:val="24"/>
      <w:lang w:val="en-US" w:eastAsia="en-US" w:bidi="ar-SA"/>
    </w:rPr>
  </w:style>
  <w:style w:type="paragraph" w:customStyle="1" w:styleId="Micro">
    <w:name w:val="Micro"/>
    <w:basedOn w:val="Normal"/>
    <w:next w:val="Normal"/>
    <w:qFormat/>
    <w:rsid w:val="00397586"/>
    <w:rPr>
      <w:rFonts w:ascii="Arial" w:eastAsia="Calibri" w:hAnsi="Arial" w:cs="Times New Roman"/>
      <w:sz w:val="12"/>
    </w:rPr>
  </w:style>
  <w:style w:type="character" w:customStyle="1" w:styleId="bnp-articles-title1">
    <w:name w:val="bnp-articles-title1"/>
    <w:basedOn w:val="DefaultParagraphFont"/>
    <w:rsid w:val="00397586"/>
    <w:rPr>
      <w:rFonts w:ascii="Verdana" w:hAnsi="Verdana" w:hint="default"/>
      <w:b/>
      <w:bCs/>
      <w:color w:val="545454"/>
      <w:sz w:val="12"/>
      <w:szCs w:val="12"/>
    </w:rPr>
  </w:style>
  <w:style w:type="paragraph" w:customStyle="1" w:styleId="SmallNormal">
    <w:name w:val="Small Normal"/>
    <w:basedOn w:val="Normal"/>
    <w:uiPriority w:val="99"/>
    <w:qFormat/>
    <w:rsid w:val="00397586"/>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397586"/>
    <w:pPr>
      <w:autoSpaceDE w:val="0"/>
      <w:autoSpaceDN w:val="0"/>
      <w:adjustRightInd w:val="0"/>
      <w:spacing w:line="220" w:lineRule="atLeast"/>
    </w:pPr>
    <w:rPr>
      <w:rFonts w:ascii="Minion Pro" w:eastAsia="Calibri" w:hAnsi="Minion Pro" w:cs="Times New Roman"/>
    </w:rPr>
  </w:style>
  <w:style w:type="character" w:customStyle="1" w:styleId="A7">
    <w:name w:val="A7"/>
    <w:uiPriority w:val="99"/>
    <w:rsid w:val="00397586"/>
    <w:rPr>
      <w:rFonts w:cs="Minion Pro"/>
      <w:color w:val="000000"/>
      <w:sz w:val="12"/>
      <w:szCs w:val="12"/>
    </w:rPr>
  </w:style>
  <w:style w:type="character" w:customStyle="1" w:styleId="underline1">
    <w:name w:val="underline1"/>
    <w:basedOn w:val="DefaultParagraphFont"/>
    <w:rsid w:val="00397586"/>
    <w:rPr>
      <w:u w:val="single"/>
    </w:rPr>
  </w:style>
  <w:style w:type="character" w:customStyle="1" w:styleId="UnderlineCharCharCharCharCharChar">
    <w:name w:val="Underline Char Char Char Char Char Char"/>
    <w:basedOn w:val="DefaultParagraphFont"/>
    <w:rsid w:val="00397586"/>
    <w:rPr>
      <w:rFonts w:ascii="Arial Narrow" w:hAnsi="Arial Narrow"/>
      <w:szCs w:val="24"/>
      <w:u w:val="single"/>
      <w:lang w:val="en-US" w:eastAsia="en-US" w:bidi="ar-SA"/>
    </w:rPr>
  </w:style>
  <w:style w:type="character" w:customStyle="1" w:styleId="featuretext">
    <w:name w:val="featuretext"/>
    <w:basedOn w:val="DefaultParagraphFont"/>
    <w:rsid w:val="00397586"/>
  </w:style>
  <w:style w:type="character" w:customStyle="1" w:styleId="relatedtext">
    <w:name w:val="related_text"/>
    <w:basedOn w:val="DefaultParagraphFont"/>
    <w:rsid w:val="00397586"/>
  </w:style>
  <w:style w:type="character" w:customStyle="1" w:styleId="credit">
    <w:name w:val="credit"/>
    <w:basedOn w:val="DefaultParagraphFont"/>
    <w:rsid w:val="00397586"/>
  </w:style>
  <w:style w:type="character" w:styleId="HTMLCite">
    <w:name w:val="HTML Cite"/>
    <w:basedOn w:val="DefaultParagraphFont"/>
    <w:uiPriority w:val="99"/>
    <w:rsid w:val="00397586"/>
    <w:rPr>
      <w:i/>
      <w:iCs/>
    </w:rPr>
  </w:style>
  <w:style w:type="character" w:customStyle="1" w:styleId="a">
    <w:name w:val="a"/>
    <w:basedOn w:val="DefaultParagraphFont"/>
    <w:rsid w:val="00397586"/>
  </w:style>
  <w:style w:type="character" w:customStyle="1" w:styleId="medium-normal1">
    <w:name w:val="medium-normal1"/>
    <w:basedOn w:val="DefaultParagraphFont"/>
    <w:rsid w:val="00397586"/>
    <w:rPr>
      <w:rFonts w:ascii="Arial" w:hAnsi="Arial" w:cs="Arial"/>
      <w:sz w:val="20"/>
      <w:szCs w:val="20"/>
    </w:rPr>
  </w:style>
  <w:style w:type="character" w:customStyle="1" w:styleId="CardTextChar1">
    <w:name w:val="Card Text Char"/>
    <w:basedOn w:val="DefaultParagraphFont"/>
    <w:rsid w:val="00397586"/>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397586"/>
    <w:rPr>
      <w:b/>
      <w:i/>
      <w:szCs w:val="18"/>
      <w:u w:val="single"/>
      <w:lang w:val="en-US" w:eastAsia="en-US" w:bidi="ar-SA"/>
    </w:rPr>
  </w:style>
  <w:style w:type="paragraph" w:customStyle="1" w:styleId="Circle">
    <w:name w:val="Circle"/>
    <w:basedOn w:val="Normal"/>
    <w:link w:val="CircleChar"/>
    <w:rsid w:val="00397586"/>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397586"/>
    <w:rPr>
      <w:b/>
      <w:sz w:val="22"/>
      <w:lang w:val="en-US" w:eastAsia="en-US" w:bidi="ar-SA"/>
    </w:rPr>
  </w:style>
  <w:style w:type="character" w:customStyle="1" w:styleId="fullpost">
    <w:name w:val="fullpost"/>
    <w:basedOn w:val="DefaultParagraphFont"/>
    <w:rsid w:val="00397586"/>
  </w:style>
  <w:style w:type="character" w:customStyle="1" w:styleId="bcktital">
    <w:name w:val="bcktital"/>
    <w:basedOn w:val="DefaultParagraphFont"/>
    <w:rsid w:val="00397586"/>
  </w:style>
  <w:style w:type="character" w:customStyle="1" w:styleId="8pointChar">
    <w:name w:val="8 point Char"/>
    <w:basedOn w:val="DefaultParagraphFont"/>
    <w:rsid w:val="00397586"/>
    <w:rPr>
      <w:sz w:val="16"/>
      <w:szCs w:val="24"/>
      <w:lang w:val="en-US" w:eastAsia="en-US" w:bidi="ar-SA"/>
    </w:rPr>
  </w:style>
  <w:style w:type="character" w:customStyle="1" w:styleId="bcktital0">
    <w:name w:val="bckt_ital"/>
    <w:basedOn w:val="DefaultParagraphFont"/>
    <w:rsid w:val="00397586"/>
  </w:style>
  <w:style w:type="paragraph" w:customStyle="1" w:styleId="SmallFont">
    <w:name w:val="Small Font"/>
    <w:basedOn w:val="Normal"/>
    <w:qFormat/>
    <w:rsid w:val="00397586"/>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397586"/>
    <w:rPr>
      <w:sz w:val="14"/>
      <w:szCs w:val="18"/>
      <w:lang w:val="en-US" w:eastAsia="en-US" w:bidi="ar-SA"/>
    </w:rPr>
  </w:style>
  <w:style w:type="character" w:customStyle="1" w:styleId="MicroTextChar">
    <w:name w:val="MicroText Char"/>
    <w:basedOn w:val="DefaultParagraphFont"/>
    <w:rsid w:val="00397586"/>
    <w:rPr>
      <w:rFonts w:ascii="Arial Narrow" w:hAnsi="Arial Narrow"/>
      <w:sz w:val="12"/>
      <w:szCs w:val="24"/>
      <w:lang w:val="en-US" w:eastAsia="en-US" w:bidi="ar-SA"/>
    </w:rPr>
  </w:style>
  <w:style w:type="paragraph" w:customStyle="1" w:styleId="MicroText">
    <w:name w:val="MicroText"/>
    <w:basedOn w:val="Normal"/>
    <w:next w:val="Normal"/>
    <w:qFormat/>
    <w:rsid w:val="00397586"/>
    <w:rPr>
      <w:rFonts w:ascii="Arial Narrow" w:eastAsia="Calibri" w:hAnsi="Arial Narrow" w:cs="Times New Roman"/>
      <w:sz w:val="12"/>
    </w:rPr>
  </w:style>
  <w:style w:type="character" w:customStyle="1" w:styleId="normal10">
    <w:name w:val="normal1"/>
    <w:basedOn w:val="DefaultParagraphFont"/>
    <w:rsid w:val="00397586"/>
  </w:style>
  <w:style w:type="character" w:customStyle="1" w:styleId="Style10ptUnderline">
    <w:name w:val="Style 10 pt Underline"/>
    <w:basedOn w:val="DefaultParagraphFont"/>
    <w:rsid w:val="00397586"/>
    <w:rPr>
      <w:sz w:val="20"/>
      <w:u w:val="single"/>
    </w:rPr>
  </w:style>
  <w:style w:type="paragraph" w:styleId="TOAHeading">
    <w:name w:val="toa heading"/>
    <w:basedOn w:val="Normal"/>
    <w:next w:val="Normal"/>
    <w:semiHidden/>
    <w:rsid w:val="00397586"/>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397586"/>
    <w:rPr>
      <w:rFonts w:ascii="Times New Roman" w:eastAsia="Calibri" w:hAnsi="Times New Roman" w:cs="Times New Roman"/>
      <w:sz w:val="16"/>
      <w:szCs w:val="20"/>
    </w:rPr>
  </w:style>
  <w:style w:type="character" w:customStyle="1" w:styleId="CardUnderlinedChar">
    <w:name w:val="Card Underlined Char"/>
    <w:basedOn w:val="DefaultParagraphFont"/>
    <w:rsid w:val="00397586"/>
    <w:rPr>
      <w:rFonts w:ascii="Tahoma" w:hAnsi="Tahoma"/>
      <w:sz w:val="18"/>
      <w:u w:val="single"/>
      <w:lang w:val="en-US" w:eastAsia="en-US" w:bidi="ar-SA"/>
    </w:rPr>
  </w:style>
  <w:style w:type="character" w:customStyle="1" w:styleId="citationiacgale">
    <w:name w:val="citation iac gale"/>
    <w:basedOn w:val="DefaultParagraphFont"/>
    <w:rsid w:val="00397586"/>
  </w:style>
  <w:style w:type="character" w:customStyle="1" w:styleId="MicrotextChar0">
    <w:name w:val="Microtext Char"/>
    <w:basedOn w:val="DefaultParagraphFont"/>
    <w:rsid w:val="00397586"/>
    <w:rPr>
      <w:rFonts w:ascii="Times New Roman" w:hAnsi="Times New Roman"/>
      <w:sz w:val="12"/>
    </w:rPr>
  </w:style>
  <w:style w:type="character" w:customStyle="1" w:styleId="Style9ptUnderline">
    <w:name w:val="Style 9 pt Underline"/>
    <w:basedOn w:val="DefaultParagraphFont"/>
    <w:rsid w:val="00397586"/>
    <w:rPr>
      <w:sz w:val="22"/>
      <w:u w:val="single"/>
    </w:rPr>
  </w:style>
  <w:style w:type="character" w:customStyle="1" w:styleId="MinimizeChar">
    <w:name w:val="Minimize Char"/>
    <w:rsid w:val="00397586"/>
    <w:rPr>
      <w:rFonts w:ascii="Georgia" w:hAnsi="Georgia"/>
      <w:sz w:val="12"/>
      <w:szCs w:val="24"/>
      <w:lang w:val="en-US" w:eastAsia="en-US" w:bidi="ar-SA"/>
    </w:rPr>
  </w:style>
  <w:style w:type="character" w:customStyle="1" w:styleId="highlight0">
    <w:name w:val="highlight"/>
    <w:basedOn w:val="DefaultParagraphFont"/>
    <w:rsid w:val="00397586"/>
  </w:style>
  <w:style w:type="paragraph" w:customStyle="1" w:styleId="StyleHeading2Heading2CharCharCharCharCharCharCharCharC">
    <w:name w:val="Style Heading 2Heading 2 CharChar Char Char CharChar Char Char C..."/>
    <w:basedOn w:val="Heading2"/>
    <w:qFormat/>
    <w:rsid w:val="00397586"/>
    <w:pPr>
      <w:spacing w:before="240"/>
    </w:pPr>
    <w:rPr>
      <w:rFonts w:ascii="Times New Roman" w:eastAsia="Calibri" w:hAnsi="Times New Roman" w:cs="Arial"/>
      <w:bCs w:val="0"/>
      <w:sz w:val="24"/>
      <w:szCs w:val="20"/>
    </w:rPr>
  </w:style>
  <w:style w:type="character" w:customStyle="1" w:styleId="StyleHeading2Heading2CharCharCharCharCharCharCharCharCChar">
    <w:name w:val="Style Heading 2Heading 2 CharChar Char Char CharChar Char Char C... Char"/>
    <w:basedOn w:val="DefaultParagraphFont"/>
    <w:rsid w:val="00397586"/>
    <w:rPr>
      <w:rFonts w:cs="Arial"/>
      <w:b/>
      <w:bCs/>
      <w:iCs/>
      <w:sz w:val="24"/>
      <w:szCs w:val="28"/>
      <w:lang w:val="en-US" w:eastAsia="en-US" w:bidi="ar-SA"/>
    </w:rPr>
  </w:style>
  <w:style w:type="paragraph" w:customStyle="1" w:styleId="Number">
    <w:name w:val="Number"/>
    <w:basedOn w:val="Heading2"/>
    <w:rsid w:val="00397586"/>
    <w:pPr>
      <w:tabs>
        <w:tab w:val="left" w:pos="144"/>
        <w:tab w:val="num" w:pos="360"/>
      </w:tabs>
      <w:spacing w:before="240" w:after="240"/>
      <w:ind w:left="360" w:hanging="360"/>
    </w:pPr>
    <w:rPr>
      <w:rFonts w:ascii="Times New Roman" w:eastAsia="SimSun" w:hAnsi="Times New Roman" w:cs="Arial"/>
      <w:bCs w:val="0"/>
      <w:iCs/>
      <w:sz w:val="24"/>
      <w:szCs w:val="20"/>
      <w:lang w:eastAsia="zh-CN"/>
    </w:rPr>
  </w:style>
  <w:style w:type="paragraph" w:styleId="BodyTextIndent3">
    <w:name w:val="Body Text Indent 3"/>
    <w:basedOn w:val="Normal"/>
    <w:link w:val="BodyTextIndent3Char"/>
    <w:uiPriority w:val="99"/>
    <w:rsid w:val="00397586"/>
    <w:pPr>
      <w:spacing w:before="100" w:beforeAutospacing="1" w:after="100" w:afterAutospacing="1"/>
    </w:pPr>
    <w:rPr>
      <w:rFonts w:ascii="Times New Roman" w:eastAsia="SimSun" w:hAnsi="Times New Roman" w:cs="Times New Roman"/>
      <w:lang w:eastAsia="zh-CN"/>
    </w:rPr>
  </w:style>
  <w:style w:type="character" w:customStyle="1" w:styleId="BodyTextIndent3Char">
    <w:name w:val="Body Text Indent 3 Char"/>
    <w:basedOn w:val="DefaultParagraphFont"/>
    <w:link w:val="BodyTextIndent3"/>
    <w:uiPriority w:val="99"/>
    <w:rsid w:val="00397586"/>
    <w:rPr>
      <w:rFonts w:ascii="Times New Roman" w:eastAsia="SimSun" w:hAnsi="Times New Roman" w:cs="Times New Roman"/>
      <w:sz w:val="22"/>
      <w:lang w:eastAsia="zh-CN"/>
    </w:rPr>
  </w:style>
  <w:style w:type="character" w:customStyle="1" w:styleId="UnderlineChar5Char">
    <w:name w:val="Underline Char5 Char"/>
    <w:basedOn w:val="DefaultParagraphFont"/>
    <w:rsid w:val="00397586"/>
    <w:rPr>
      <w:szCs w:val="24"/>
      <w:u w:val="single"/>
      <w:lang w:val="en-US" w:eastAsia="en-US" w:bidi="ar-SA"/>
    </w:rPr>
  </w:style>
  <w:style w:type="paragraph" w:customStyle="1" w:styleId="FullCite">
    <w:name w:val="Full Cite"/>
    <w:basedOn w:val="Normal"/>
    <w:next w:val="Normal"/>
    <w:qFormat/>
    <w:rsid w:val="00397586"/>
    <w:rPr>
      <w:rFonts w:ascii="Times New Roman" w:eastAsia="Calibri" w:hAnsi="Times New Roman" w:cs="Times New Roman"/>
      <w:szCs w:val="20"/>
    </w:rPr>
  </w:style>
  <w:style w:type="paragraph" w:customStyle="1" w:styleId="bodytext0">
    <w:name w:val="bodytext"/>
    <w:basedOn w:val="Normal"/>
    <w:rsid w:val="00397586"/>
    <w:pPr>
      <w:spacing w:before="100" w:beforeAutospacing="1" w:after="100" w:afterAutospacing="1"/>
    </w:pPr>
    <w:rPr>
      <w:rFonts w:ascii="Times New Roman" w:eastAsia="Calibri" w:hAnsi="Times New Roman" w:cs="Times New Roman"/>
    </w:rPr>
  </w:style>
  <w:style w:type="character" w:customStyle="1" w:styleId="fwanimclass">
    <w:name w:val="fwanim_class"/>
    <w:basedOn w:val="DefaultParagraphFont"/>
    <w:rsid w:val="00397586"/>
  </w:style>
  <w:style w:type="character" w:customStyle="1" w:styleId="cardtextemphasisChar">
    <w:name w:val="card text emphasis Char"/>
    <w:basedOn w:val="UnderlinedCardTextChar"/>
    <w:rsid w:val="00397586"/>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397586"/>
    <w:rPr>
      <w:rFonts w:ascii="Lucida Grande" w:hAnsi="Lucida Grande" w:cs="Times New Roman"/>
    </w:rPr>
  </w:style>
  <w:style w:type="paragraph" w:customStyle="1" w:styleId="DebateNormal">
    <w:name w:val="DebateNormal"/>
    <w:basedOn w:val="Normal"/>
    <w:qFormat/>
    <w:rsid w:val="00397586"/>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397586"/>
    <w:rPr>
      <w:rFonts w:eastAsia="Calibri"/>
      <w:lang w:val="en-US" w:eastAsia="en-US" w:bidi="ar-SA"/>
    </w:rPr>
  </w:style>
  <w:style w:type="paragraph" w:customStyle="1" w:styleId="DebateUnderline0">
    <w:name w:val="DebateUnderline"/>
    <w:basedOn w:val="DebateNormal"/>
    <w:qFormat/>
    <w:rsid w:val="00397586"/>
    <w:rPr>
      <w:szCs w:val="24"/>
      <w:u w:val="single"/>
    </w:rPr>
  </w:style>
  <w:style w:type="character" w:customStyle="1" w:styleId="DebateUnderlineChar">
    <w:name w:val="DebateUnderline Char"/>
    <w:basedOn w:val="DebateNormalChar"/>
    <w:rsid w:val="00397586"/>
    <w:rPr>
      <w:rFonts w:eastAsia="Calibri"/>
      <w:sz w:val="24"/>
      <w:szCs w:val="24"/>
      <w:u w:val="single"/>
      <w:lang w:val="en-US" w:eastAsia="en-US" w:bidi="ar-SA"/>
    </w:rPr>
  </w:style>
  <w:style w:type="paragraph" w:customStyle="1" w:styleId="DebateEmphasis">
    <w:name w:val="DebateEmphasis"/>
    <w:basedOn w:val="DebateUnderline0"/>
    <w:qFormat/>
    <w:rsid w:val="00397586"/>
    <w:rPr>
      <w:b/>
    </w:rPr>
  </w:style>
  <w:style w:type="character" w:customStyle="1" w:styleId="DebateEmphasisChar">
    <w:name w:val="DebateEmphasis Char"/>
    <w:basedOn w:val="DebateUnderlineChar"/>
    <w:rsid w:val="00397586"/>
    <w:rPr>
      <w:rFonts w:eastAsia="Calibri"/>
      <w:b/>
      <w:sz w:val="24"/>
      <w:szCs w:val="24"/>
      <w:u w:val="single"/>
      <w:lang w:val="en-US" w:eastAsia="en-US" w:bidi="ar-SA"/>
    </w:rPr>
  </w:style>
  <w:style w:type="paragraph" w:customStyle="1" w:styleId="DebateTag">
    <w:name w:val="DebateTag"/>
    <w:basedOn w:val="Normal"/>
    <w:qFormat/>
    <w:rsid w:val="00397586"/>
    <w:pPr>
      <w:spacing w:line="276" w:lineRule="auto"/>
    </w:pPr>
    <w:rPr>
      <w:rFonts w:ascii="Times New Roman" w:eastAsia="Calibri" w:hAnsi="Times New Roman" w:cs="Times New Roman"/>
      <w:b/>
    </w:rPr>
  </w:style>
  <w:style w:type="character" w:customStyle="1" w:styleId="DebateTagChar">
    <w:name w:val="DebateTag Char"/>
    <w:basedOn w:val="DefaultParagraphFont"/>
    <w:rsid w:val="00397586"/>
    <w:rPr>
      <w:rFonts w:eastAsia="Calibri"/>
      <w:b/>
      <w:sz w:val="24"/>
      <w:szCs w:val="24"/>
      <w:lang w:val="en-US" w:eastAsia="en-US" w:bidi="ar-SA"/>
    </w:rPr>
  </w:style>
  <w:style w:type="paragraph" w:customStyle="1" w:styleId="DebateHeaderFinal">
    <w:name w:val="DebateHeaderFinal"/>
    <w:basedOn w:val="Heading1"/>
    <w:qFormat/>
    <w:rsid w:val="00397586"/>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397586"/>
    <w:rPr>
      <w:b/>
      <w:bCs/>
      <w:sz w:val="36"/>
      <w:szCs w:val="36"/>
      <w:u w:val="single"/>
      <w:lang w:val="en-US" w:eastAsia="en-US" w:bidi="ar-SA"/>
    </w:rPr>
  </w:style>
  <w:style w:type="paragraph" w:customStyle="1" w:styleId="HeaderInitial">
    <w:name w:val="HeaderInitial"/>
    <w:basedOn w:val="Normal"/>
    <w:rsid w:val="00397586"/>
    <w:pPr>
      <w:jc w:val="center"/>
      <w:outlineLvl w:val="0"/>
    </w:pPr>
    <w:rPr>
      <w:rFonts w:eastAsia="Calibri" w:cs="Times New Roman"/>
      <w:b/>
      <w:caps/>
      <w:sz w:val="28"/>
    </w:rPr>
  </w:style>
  <w:style w:type="character" w:customStyle="1" w:styleId="FooterChar2">
    <w:name w:val="Footer Char2"/>
    <w:basedOn w:val="DefaultParagraphFont"/>
    <w:rsid w:val="00397586"/>
    <w:rPr>
      <w:rFonts w:eastAsia="MS Mincho"/>
      <w:sz w:val="24"/>
      <w:szCs w:val="24"/>
      <w:lang w:val="en-US" w:eastAsia="ja-JP" w:bidi="ar-SA"/>
    </w:rPr>
  </w:style>
  <w:style w:type="character" w:customStyle="1" w:styleId="FootnoteTextChar1">
    <w:name w:val="Footnote Text Char1"/>
    <w:basedOn w:val="DefaultParagraphFont"/>
    <w:rsid w:val="00397586"/>
    <w:rPr>
      <w:rFonts w:eastAsia="MS Mincho"/>
      <w:lang w:val="en-US" w:eastAsia="ja-JP" w:bidi="ar-SA"/>
    </w:rPr>
  </w:style>
  <w:style w:type="character" w:customStyle="1" w:styleId="BalloonTextChar2">
    <w:name w:val="Balloon Text Char2"/>
    <w:basedOn w:val="DefaultParagraphFont"/>
    <w:rsid w:val="00397586"/>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397586"/>
    <w:rPr>
      <w:rFonts w:eastAsia="MS Mincho"/>
      <w:lang w:val="en-US" w:eastAsia="ja-JP" w:bidi="ar-SA"/>
    </w:rPr>
  </w:style>
  <w:style w:type="paragraph" w:styleId="CommentSubject">
    <w:name w:val="annotation subject"/>
    <w:basedOn w:val="CommentText"/>
    <w:next w:val="CommentText"/>
    <w:link w:val="CommentSubjectChar"/>
    <w:rsid w:val="00397586"/>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397586"/>
    <w:rPr>
      <w:rFonts w:ascii="Times New Roman" w:eastAsia="MS Mincho" w:hAnsi="Times New Roman" w:cs="Times New Roman"/>
      <w:b/>
      <w:bCs/>
      <w:sz w:val="22"/>
      <w:szCs w:val="20"/>
      <w:lang w:eastAsia="ja-JP"/>
    </w:rPr>
  </w:style>
  <w:style w:type="character" w:customStyle="1" w:styleId="CommentSubjectChar1">
    <w:name w:val="Comment Subject Char1"/>
    <w:basedOn w:val="CommentTextChar1"/>
    <w:uiPriority w:val="99"/>
    <w:rsid w:val="00397586"/>
    <w:rPr>
      <w:rFonts w:eastAsia="MS Mincho"/>
      <w:b/>
      <w:bCs/>
      <w:lang w:val="en-US" w:eastAsia="ja-JP" w:bidi="ar-SA"/>
    </w:rPr>
  </w:style>
  <w:style w:type="paragraph" w:customStyle="1" w:styleId="StyleLinespacingDouble">
    <w:name w:val="Style Line spacing:  Double"/>
    <w:basedOn w:val="Normal"/>
    <w:rsid w:val="00397586"/>
    <w:pPr>
      <w:spacing w:after="240" w:line="480" w:lineRule="auto"/>
    </w:pPr>
    <w:rPr>
      <w:rFonts w:ascii="Cambria" w:eastAsia="Calibri" w:hAnsi="Cambria" w:cs="Times New Roman"/>
      <w:szCs w:val="20"/>
    </w:rPr>
  </w:style>
  <w:style w:type="character" w:customStyle="1" w:styleId="StyleLinespacingDoubleChar">
    <w:name w:val="Style Line spacing:  Double Char"/>
    <w:basedOn w:val="DefaultParagraphFont"/>
    <w:rsid w:val="00397586"/>
    <w:rPr>
      <w:rFonts w:ascii="Cambria" w:hAnsi="Cambria"/>
      <w:sz w:val="24"/>
      <w:lang w:val="en-US" w:eastAsia="en-US" w:bidi="ar-SA"/>
    </w:rPr>
  </w:style>
  <w:style w:type="paragraph" w:styleId="Caption">
    <w:name w:val="caption"/>
    <w:basedOn w:val="Normal"/>
    <w:next w:val="Normal"/>
    <w:qFormat/>
    <w:rsid w:val="00397586"/>
    <w:rPr>
      <w:rFonts w:ascii="Cambria" w:eastAsia="Calibri" w:hAnsi="Cambria" w:cs="Times New Roman"/>
      <w:b/>
      <w:bCs/>
      <w:szCs w:val="20"/>
    </w:rPr>
  </w:style>
  <w:style w:type="paragraph" w:styleId="Quote">
    <w:name w:val="Quote"/>
    <w:basedOn w:val="Normal"/>
    <w:next w:val="Normal"/>
    <w:link w:val="QuoteChar"/>
    <w:uiPriority w:val="29"/>
    <w:qFormat/>
    <w:rsid w:val="00397586"/>
    <w:pPr>
      <w:ind w:left="720"/>
    </w:pPr>
    <w:rPr>
      <w:rFonts w:ascii="Cambria" w:eastAsia="Calibri" w:hAnsi="Cambria" w:cs="Times New Roman"/>
      <w:i/>
      <w:iCs/>
      <w:color w:val="000000"/>
    </w:rPr>
  </w:style>
  <w:style w:type="character" w:customStyle="1" w:styleId="QuoteChar">
    <w:name w:val="Quote Char"/>
    <w:basedOn w:val="DefaultParagraphFont"/>
    <w:link w:val="Quote"/>
    <w:uiPriority w:val="29"/>
    <w:rsid w:val="00397586"/>
    <w:rPr>
      <w:rFonts w:ascii="Cambria" w:eastAsia="Calibri" w:hAnsi="Cambria" w:cs="Times New Roman"/>
      <w:i/>
      <w:iCs/>
      <w:color w:val="000000"/>
      <w:sz w:val="22"/>
    </w:rPr>
  </w:style>
  <w:style w:type="paragraph" w:customStyle="1" w:styleId="Normalspacing">
    <w:name w:val="Normal + spacing"/>
    <w:basedOn w:val="StyleLinespacingDouble"/>
    <w:qFormat/>
    <w:rsid w:val="00397586"/>
  </w:style>
  <w:style w:type="character" w:customStyle="1" w:styleId="NormalspacingChar">
    <w:name w:val="Normal + spacing Char"/>
    <w:basedOn w:val="StyleLinespacingDoubleChar"/>
    <w:rsid w:val="00397586"/>
    <w:rPr>
      <w:rFonts w:ascii="Cambria" w:hAnsi="Cambria"/>
      <w:sz w:val="24"/>
      <w:lang w:val="en-US" w:eastAsia="en-US" w:bidi="ar-SA"/>
    </w:rPr>
  </w:style>
  <w:style w:type="paragraph" w:styleId="EndnoteText">
    <w:name w:val="endnote text"/>
    <w:basedOn w:val="Normal"/>
    <w:link w:val="EndnoteTextChar"/>
    <w:rsid w:val="00397586"/>
    <w:rPr>
      <w:rFonts w:ascii="Cambria" w:eastAsia="Calibri" w:hAnsi="Cambria" w:cs="Times New Roman"/>
      <w:szCs w:val="20"/>
    </w:rPr>
  </w:style>
  <w:style w:type="character" w:customStyle="1" w:styleId="EndnoteTextChar">
    <w:name w:val="Endnote Text Char"/>
    <w:basedOn w:val="DefaultParagraphFont"/>
    <w:link w:val="EndnoteText"/>
    <w:rsid w:val="00397586"/>
    <w:rPr>
      <w:rFonts w:ascii="Cambria" w:eastAsia="Calibri" w:hAnsi="Cambria" w:cs="Times New Roman"/>
      <w:sz w:val="22"/>
      <w:szCs w:val="20"/>
    </w:rPr>
  </w:style>
  <w:style w:type="character" w:customStyle="1" w:styleId="EndnoteTextChar1">
    <w:name w:val="Endnote Text Char1"/>
    <w:basedOn w:val="DefaultParagraphFont"/>
    <w:rsid w:val="00397586"/>
    <w:rPr>
      <w:rFonts w:ascii="Cambria" w:hAnsi="Cambria"/>
      <w:lang w:val="en-US" w:eastAsia="en-US" w:bidi="ar-SA"/>
    </w:rPr>
  </w:style>
  <w:style w:type="character" w:styleId="EndnoteReference">
    <w:name w:val="endnote reference"/>
    <w:basedOn w:val="DefaultParagraphFont"/>
    <w:rsid w:val="00397586"/>
    <w:rPr>
      <w:vertAlign w:val="superscript"/>
    </w:rPr>
  </w:style>
  <w:style w:type="character" w:customStyle="1" w:styleId="textbold0">
    <w:name w:val="textbold"/>
    <w:basedOn w:val="DefaultParagraphFont"/>
    <w:rsid w:val="00397586"/>
  </w:style>
  <w:style w:type="character" w:customStyle="1" w:styleId="text">
    <w:name w:val="text"/>
    <w:basedOn w:val="DefaultParagraphFont"/>
    <w:rsid w:val="00397586"/>
  </w:style>
  <w:style w:type="character" w:customStyle="1" w:styleId="textitalics">
    <w:name w:val="textitalics"/>
    <w:basedOn w:val="DefaultParagraphFont"/>
    <w:rsid w:val="00397586"/>
  </w:style>
  <w:style w:type="paragraph" w:customStyle="1" w:styleId="text1">
    <w:name w:val="text1"/>
    <w:basedOn w:val="Normal"/>
    <w:autoRedefine/>
    <w:uiPriority w:val="99"/>
    <w:qFormat/>
    <w:rsid w:val="00397586"/>
    <w:rPr>
      <w:rFonts w:ascii="Times New Roman" w:eastAsia="Calibri" w:hAnsi="Times New Roman" w:cs="Times New Roman"/>
      <w:szCs w:val="20"/>
    </w:rPr>
  </w:style>
  <w:style w:type="character" w:customStyle="1" w:styleId="textChar">
    <w:name w:val="text Char"/>
    <w:basedOn w:val="DefaultParagraphFont"/>
    <w:rsid w:val="00397586"/>
    <w:rPr>
      <w:rFonts w:ascii="Times New Roman" w:hAnsi="Times New Roman" w:cs="Times New Roman"/>
      <w:sz w:val="18"/>
    </w:rPr>
  </w:style>
  <w:style w:type="character" w:customStyle="1" w:styleId="ssl0">
    <w:name w:val="ss_l0"/>
    <w:basedOn w:val="DefaultParagraphFont"/>
    <w:rsid w:val="00397586"/>
  </w:style>
  <w:style w:type="character" w:customStyle="1" w:styleId="cardtextsmallChar">
    <w:name w:val="card text small Char"/>
    <w:basedOn w:val="DefaultParagraphFont"/>
    <w:rsid w:val="00397586"/>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397586"/>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397586"/>
    <w:rPr>
      <w:rFonts w:ascii="Trebuchet MS" w:hAnsi="Trebuchet MS"/>
      <w:u w:val="thick"/>
      <w:lang w:val="en-US" w:eastAsia="zh-CN" w:bidi="ar-SA"/>
    </w:rPr>
  </w:style>
  <w:style w:type="paragraph" w:customStyle="1" w:styleId="CardTextUnderlined">
    <w:name w:val="Card Text Underlined"/>
    <w:basedOn w:val="Normal"/>
    <w:qFormat/>
    <w:rsid w:val="00397586"/>
    <w:rPr>
      <w:rFonts w:ascii="Arial Narrow" w:eastAsia="Calibri" w:hAnsi="Arial Narrow" w:cs="Times New Roman"/>
      <w:u w:val="single"/>
    </w:rPr>
  </w:style>
  <w:style w:type="paragraph" w:customStyle="1" w:styleId="cardtextsmall">
    <w:name w:val="card text small"/>
    <w:basedOn w:val="Normal"/>
    <w:qFormat/>
    <w:rsid w:val="00397586"/>
    <w:rPr>
      <w:rFonts w:ascii="Arial Narrow" w:eastAsia="Calibri" w:hAnsi="Arial Narrow" w:cs="Times New Roman"/>
      <w:sz w:val="16"/>
    </w:rPr>
  </w:style>
  <w:style w:type="character" w:customStyle="1" w:styleId="CardUnderlined">
    <w:name w:val="Card Underlined"/>
    <w:basedOn w:val="DefaultParagraphFont"/>
    <w:rsid w:val="00397586"/>
    <w:rPr>
      <w:rFonts w:ascii="Arial Narrow" w:hAnsi="Arial Narrow"/>
      <w:sz w:val="22"/>
      <w:szCs w:val="24"/>
      <w:u w:val="single"/>
      <w:lang w:val="en-US" w:eastAsia="en-US" w:bidi="ar-SA"/>
    </w:rPr>
  </w:style>
  <w:style w:type="paragraph" w:customStyle="1" w:styleId="Blocktitle1">
    <w:name w:val="Block title"/>
    <w:basedOn w:val="Heading1"/>
    <w:autoRedefine/>
    <w:rsid w:val="00397586"/>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397586"/>
  </w:style>
  <w:style w:type="character" w:customStyle="1" w:styleId="articletext">
    <w:name w:val="articletext"/>
    <w:basedOn w:val="DefaultParagraphFont"/>
    <w:rsid w:val="00397586"/>
  </w:style>
  <w:style w:type="character" w:customStyle="1" w:styleId="articletitle">
    <w:name w:val="articletitle"/>
    <w:basedOn w:val="DefaultParagraphFont"/>
    <w:rsid w:val="00397586"/>
  </w:style>
  <w:style w:type="character" w:customStyle="1" w:styleId="texto1">
    <w:name w:val="texto1"/>
    <w:basedOn w:val="DefaultParagraphFont"/>
    <w:rsid w:val="00397586"/>
  </w:style>
  <w:style w:type="paragraph" w:customStyle="1" w:styleId="textbodyblack">
    <w:name w:val="textbodyblack"/>
    <w:basedOn w:val="Normal"/>
    <w:uiPriority w:val="99"/>
    <w:qFormat/>
    <w:rsid w:val="00397586"/>
    <w:pPr>
      <w:spacing w:before="100" w:beforeAutospacing="1" w:after="100" w:afterAutospacing="1"/>
    </w:pPr>
    <w:rPr>
      <w:rFonts w:ascii="Times New Roman" w:eastAsia="Calibri" w:hAnsi="Times New Roman" w:cs="Times New Roman"/>
    </w:rPr>
  </w:style>
  <w:style w:type="paragraph" w:customStyle="1" w:styleId="times">
    <w:name w:val="times"/>
    <w:basedOn w:val="Normal"/>
    <w:qFormat/>
    <w:rsid w:val="00397586"/>
    <w:pPr>
      <w:spacing w:before="100" w:beforeAutospacing="1" w:after="100" w:afterAutospacing="1"/>
    </w:pPr>
    <w:rPr>
      <w:rFonts w:ascii="Times New Roman" w:eastAsia="Calibri" w:hAnsi="Times New Roman" w:cs="Times New Roman"/>
    </w:rPr>
  </w:style>
  <w:style w:type="paragraph" w:customStyle="1" w:styleId="lastpar">
    <w:name w:val="lastpar"/>
    <w:basedOn w:val="Normal"/>
    <w:rsid w:val="00397586"/>
    <w:pPr>
      <w:spacing w:before="100" w:beforeAutospacing="1" w:after="100" w:afterAutospacing="1"/>
    </w:pPr>
    <w:rPr>
      <w:rFonts w:ascii="Times New Roman" w:eastAsia="Calibri" w:hAnsi="Times New Roman" w:cs="Times New Roman"/>
    </w:rPr>
  </w:style>
  <w:style w:type="character" w:customStyle="1" w:styleId="klink">
    <w:name w:val="klink"/>
    <w:basedOn w:val="DefaultParagraphFont"/>
    <w:rsid w:val="00397586"/>
  </w:style>
  <w:style w:type="character" w:customStyle="1" w:styleId="TagsCharChar">
    <w:name w:val="Tags Char Char"/>
    <w:basedOn w:val="DefaultParagraphFont"/>
    <w:rsid w:val="00397586"/>
    <w:rPr>
      <w:rFonts w:eastAsia="SimSun"/>
      <w:b/>
      <w:sz w:val="24"/>
      <w:lang w:eastAsia="zh-CN"/>
    </w:rPr>
  </w:style>
  <w:style w:type="character" w:customStyle="1" w:styleId="ThickUnderlineCharChar">
    <w:name w:val="Thick Underline Char Char"/>
    <w:basedOn w:val="DefaultParagraphFont"/>
    <w:rsid w:val="00397586"/>
    <w:rPr>
      <w:sz w:val="24"/>
      <w:szCs w:val="24"/>
      <w:u w:val="thick"/>
      <w:lang w:val="en-US" w:eastAsia="en-US" w:bidi="ar-SA"/>
    </w:rPr>
  </w:style>
  <w:style w:type="paragraph" w:customStyle="1" w:styleId="CardsFont8pt">
    <w:name w:val="Cards + Font: 8 pt"/>
    <w:basedOn w:val="Normal"/>
    <w:rsid w:val="00397586"/>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397586"/>
    <w:rPr>
      <w:b/>
      <w:bCs/>
      <w:color w:val="CC0033"/>
    </w:rPr>
  </w:style>
  <w:style w:type="paragraph" w:customStyle="1" w:styleId="UnderlinedCardText">
    <w:name w:val="Underlined Card Text"/>
    <w:basedOn w:val="Normal"/>
    <w:qFormat/>
    <w:rsid w:val="00397586"/>
    <w:pPr>
      <w:spacing w:after="200"/>
      <w:contextualSpacing/>
    </w:pPr>
    <w:rPr>
      <w:rFonts w:ascii="Arial Narrow" w:eastAsia="Calibri" w:hAnsi="Arial Narrow" w:cs="Times New Roman"/>
      <w:sz w:val="18"/>
      <w:u w:val="single"/>
    </w:rPr>
  </w:style>
  <w:style w:type="table" w:styleId="TableClassic1">
    <w:name w:val="Table Classic 1"/>
    <w:basedOn w:val="TableNormal"/>
    <w:rsid w:val="00397586"/>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97586"/>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97586"/>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397586"/>
    <w:rPr>
      <w:b/>
      <w:bCs/>
      <w:szCs w:val="24"/>
      <w:lang w:val="en-US" w:eastAsia="en-US" w:bidi="ar-SA"/>
    </w:rPr>
  </w:style>
  <w:style w:type="character" w:customStyle="1" w:styleId="UnderliningChar2">
    <w:name w:val="Underlining Char2"/>
    <w:basedOn w:val="DefaultParagraphFont"/>
    <w:rsid w:val="00397586"/>
    <w:rPr>
      <w:rFonts w:ascii="Arial Narrow" w:hAnsi="Arial Narrow"/>
      <w:szCs w:val="24"/>
      <w:u w:val="single"/>
      <w:lang w:val="en-US" w:eastAsia="en-US" w:bidi="ar-SA"/>
    </w:rPr>
  </w:style>
  <w:style w:type="paragraph" w:styleId="PlainText">
    <w:name w:val="Plain Text"/>
    <w:basedOn w:val="Normal"/>
    <w:link w:val="PlainTextChar"/>
    <w:rsid w:val="00397586"/>
    <w:pPr>
      <w:tabs>
        <w:tab w:val="left" w:pos="9450"/>
      </w:tabs>
    </w:pPr>
    <w:rPr>
      <w:rFonts w:ascii="Courier" w:eastAsia="Calibri" w:hAnsi="Courier" w:cs="Times New Roman"/>
    </w:rPr>
  </w:style>
  <w:style w:type="character" w:customStyle="1" w:styleId="PlainTextChar">
    <w:name w:val="Plain Text Char"/>
    <w:basedOn w:val="DefaultParagraphFont"/>
    <w:link w:val="PlainText"/>
    <w:rsid w:val="00397586"/>
    <w:rPr>
      <w:rFonts w:ascii="Courier" w:eastAsia="Calibri" w:hAnsi="Courier" w:cs="Times New Roman"/>
      <w:sz w:val="22"/>
    </w:rPr>
  </w:style>
  <w:style w:type="character" w:customStyle="1" w:styleId="UnderliningChar1">
    <w:name w:val="Underlining Char1"/>
    <w:basedOn w:val="DefaultParagraphFont"/>
    <w:rsid w:val="00397586"/>
    <w:rPr>
      <w:rFonts w:ascii="Arial Narrow" w:hAnsi="Arial Narrow"/>
      <w:szCs w:val="24"/>
      <w:u w:val="single"/>
      <w:lang w:val="en-US" w:eastAsia="en-US" w:bidi="ar-SA"/>
    </w:rPr>
  </w:style>
  <w:style w:type="paragraph" w:customStyle="1" w:styleId="BlockHeading1">
    <w:name w:val="Block Heading 1"/>
    <w:basedOn w:val="Normal"/>
    <w:uiPriority w:val="99"/>
    <w:qFormat/>
    <w:rsid w:val="00397586"/>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397586"/>
    <w:pPr>
      <w:outlineLvl w:val="1"/>
    </w:pPr>
  </w:style>
  <w:style w:type="paragraph" w:customStyle="1" w:styleId="Paste">
    <w:name w:val="Paste"/>
    <w:basedOn w:val="Normal"/>
    <w:qFormat/>
    <w:rsid w:val="00397586"/>
    <w:pPr>
      <w:tabs>
        <w:tab w:val="left" w:pos="9450"/>
      </w:tabs>
    </w:pPr>
    <w:rPr>
      <w:rFonts w:ascii="Arial Narrow" w:eastAsia="Calibri" w:hAnsi="Arial Narrow" w:cs="Times New Roman"/>
      <w:sz w:val="16"/>
    </w:rPr>
  </w:style>
  <w:style w:type="paragraph" w:customStyle="1" w:styleId="textsmall">
    <w:name w:val="textsmall"/>
    <w:basedOn w:val="Normal"/>
    <w:qFormat/>
    <w:rsid w:val="00397586"/>
    <w:pPr>
      <w:tabs>
        <w:tab w:val="left" w:pos="9450"/>
      </w:tabs>
    </w:pPr>
    <w:rPr>
      <w:rFonts w:ascii="Times New Roman" w:eastAsia="Calibri" w:hAnsi="Times New Roman" w:cs="Times New Roman"/>
      <w:sz w:val="16"/>
    </w:rPr>
  </w:style>
  <w:style w:type="character" w:customStyle="1" w:styleId="smcaps">
    <w:name w:val="smcaps"/>
    <w:basedOn w:val="DefaultParagraphFont"/>
    <w:rsid w:val="00397586"/>
  </w:style>
  <w:style w:type="character" w:customStyle="1" w:styleId="Style1Char2">
    <w:name w:val="Style1 Char2"/>
    <w:basedOn w:val="DefaultParagraphFont"/>
    <w:rsid w:val="00397586"/>
    <w:rPr>
      <w:szCs w:val="24"/>
      <w:lang w:val="en-US" w:eastAsia="en-US" w:bidi="ar-SA"/>
    </w:rPr>
  </w:style>
  <w:style w:type="paragraph" w:customStyle="1" w:styleId="SmallCite">
    <w:name w:val="Small Cite"/>
    <w:basedOn w:val="Normal"/>
    <w:qFormat/>
    <w:rsid w:val="00397586"/>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397586"/>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397586"/>
    <w:rPr>
      <w:rFonts w:ascii="Arial" w:hAnsi="Arial" w:cs="Arial" w:hint="default"/>
      <w:b/>
      <w:bCs/>
      <w:color w:val="000000"/>
      <w:spacing w:val="-15"/>
      <w:sz w:val="45"/>
      <w:szCs w:val="45"/>
    </w:rPr>
  </w:style>
  <w:style w:type="character" w:customStyle="1" w:styleId="datestamp1">
    <w:name w:val="datestamp1"/>
    <w:basedOn w:val="DefaultParagraphFont"/>
    <w:rsid w:val="00397586"/>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39758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97586"/>
  </w:style>
  <w:style w:type="paragraph" w:customStyle="1" w:styleId="links1">
    <w:name w:val="links1"/>
    <w:basedOn w:val="Normal"/>
    <w:rsid w:val="00397586"/>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397586"/>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397586"/>
    <w:rPr>
      <w:rFonts w:ascii="Verdana" w:hAnsi="Verdana" w:hint="default"/>
      <w:b/>
      <w:bCs/>
      <w:sz w:val="32"/>
      <w:szCs w:val="32"/>
    </w:rPr>
  </w:style>
  <w:style w:type="character" w:customStyle="1" w:styleId="storydeck31">
    <w:name w:val="storydeck31"/>
    <w:basedOn w:val="DefaultParagraphFont"/>
    <w:rsid w:val="00397586"/>
    <w:rPr>
      <w:rFonts w:ascii="Verdana" w:hAnsi="Verdana" w:hint="default"/>
      <w:i w:val="0"/>
      <w:iCs w:val="0"/>
      <w:sz w:val="21"/>
      <w:szCs w:val="21"/>
    </w:rPr>
  </w:style>
  <w:style w:type="paragraph" w:customStyle="1" w:styleId="copyright">
    <w:name w:val="copyright"/>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subtitle1">
    <w:name w:val="subtitle1"/>
    <w:basedOn w:val="DefaultParagraphFont"/>
    <w:rsid w:val="00397586"/>
    <w:rPr>
      <w:rFonts w:ascii="Verdana" w:hAnsi="Verdana" w:hint="default"/>
      <w:b w:val="0"/>
      <w:bCs w:val="0"/>
      <w:vanish w:val="0"/>
      <w:webHidden w:val="0"/>
      <w:color w:val="484848"/>
      <w:sz w:val="14"/>
      <w:szCs w:val="14"/>
      <w:specVanish w:val="0"/>
    </w:rPr>
  </w:style>
  <w:style w:type="paragraph" w:customStyle="1" w:styleId="g">
    <w:name w:val="g"/>
    <w:basedOn w:val="Normal"/>
    <w:rsid w:val="00397586"/>
    <w:pPr>
      <w:tabs>
        <w:tab w:val="left" w:pos="9450"/>
      </w:tabs>
      <w:spacing w:before="240" w:after="240"/>
    </w:pPr>
    <w:rPr>
      <w:rFonts w:ascii="Times New Roman" w:eastAsia="Calibri" w:hAnsi="Times New Roman" w:cs="Times New Roman"/>
    </w:rPr>
  </w:style>
  <w:style w:type="character" w:customStyle="1" w:styleId="clsbiolink">
    <w:name w:val="clsbiolink"/>
    <w:basedOn w:val="DefaultParagraphFont"/>
    <w:rsid w:val="00397586"/>
  </w:style>
  <w:style w:type="character" w:customStyle="1" w:styleId="clssmaller">
    <w:name w:val="clssmaller"/>
    <w:basedOn w:val="DefaultParagraphFont"/>
    <w:rsid w:val="00397586"/>
  </w:style>
  <w:style w:type="character" w:customStyle="1" w:styleId="sm1">
    <w:name w:val="sm1"/>
    <w:basedOn w:val="DefaultParagraphFont"/>
    <w:rsid w:val="00397586"/>
    <w:rPr>
      <w:rFonts w:ascii="Verdana" w:hAnsi="Verdana" w:hint="default"/>
      <w:i w:val="0"/>
      <w:iCs w:val="0"/>
      <w:smallCaps w:val="0"/>
      <w:color w:val="000000"/>
      <w:sz w:val="17"/>
      <w:szCs w:val="17"/>
    </w:rPr>
  </w:style>
  <w:style w:type="character" w:customStyle="1" w:styleId="noindentChar">
    <w:name w:val="noindent Char"/>
    <w:basedOn w:val="DefaultParagraphFont"/>
    <w:rsid w:val="00397586"/>
    <w:rPr>
      <w:rFonts w:ascii="Arial" w:hAnsi="Arial" w:cs="Arial"/>
      <w:sz w:val="24"/>
      <w:szCs w:val="24"/>
      <w:lang w:val="en-US" w:eastAsia="en-US" w:bidi="ar-SA"/>
    </w:rPr>
  </w:style>
  <w:style w:type="paragraph" w:customStyle="1" w:styleId="Small">
    <w:name w:val="Small"/>
    <w:basedOn w:val="Normal"/>
    <w:uiPriority w:val="99"/>
    <w:qFormat/>
    <w:rsid w:val="00397586"/>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397586"/>
    <w:rPr>
      <w:sz w:val="16"/>
      <w:szCs w:val="24"/>
      <w:lang w:val="en-US" w:eastAsia="en-US" w:bidi="ar-SA"/>
    </w:rPr>
  </w:style>
  <w:style w:type="character" w:customStyle="1" w:styleId="smallChar">
    <w:name w:val="small Char"/>
    <w:basedOn w:val="DefaultParagraphFont"/>
    <w:rsid w:val="00397586"/>
    <w:rPr>
      <w:szCs w:val="24"/>
      <w:lang w:val="en-US" w:eastAsia="en-US" w:bidi="ar-SA"/>
    </w:rPr>
  </w:style>
  <w:style w:type="character" w:customStyle="1" w:styleId="fullcite0">
    <w:name w:val="fullcite"/>
    <w:basedOn w:val="DefaultParagraphFont"/>
    <w:rsid w:val="00397586"/>
  </w:style>
  <w:style w:type="character" w:customStyle="1" w:styleId="Style9ptThickunderline">
    <w:name w:val="Style 9 pt Thick underline"/>
    <w:basedOn w:val="DefaultParagraphFont"/>
    <w:rsid w:val="00397586"/>
    <w:rPr>
      <w:sz w:val="24"/>
      <w:u w:val="thick"/>
    </w:rPr>
  </w:style>
  <w:style w:type="paragraph" w:customStyle="1" w:styleId="Repeatheader">
    <w:name w:val="Repeat header"/>
    <w:basedOn w:val="Normal"/>
    <w:autoRedefine/>
    <w:rsid w:val="00397586"/>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397586"/>
    <w:pPr>
      <w:tabs>
        <w:tab w:val="left" w:pos="9450"/>
      </w:tabs>
    </w:pPr>
    <w:rPr>
      <w:u w:val="single"/>
    </w:rPr>
  </w:style>
  <w:style w:type="character" w:customStyle="1" w:styleId="CardNotUnderlinedChar">
    <w:name w:val="Card Not Underlined Char"/>
    <w:basedOn w:val="DefaultParagraphFont"/>
    <w:rsid w:val="00397586"/>
    <w:rPr>
      <w:sz w:val="16"/>
      <w:lang w:val="en-US" w:eastAsia="en-US" w:bidi="ar-SA"/>
    </w:rPr>
  </w:style>
  <w:style w:type="paragraph" w:customStyle="1" w:styleId="Brief-PrimarySource">
    <w:name w:val="Brief - Primary Source"/>
    <w:basedOn w:val="Normal"/>
    <w:uiPriority w:val="99"/>
    <w:qFormat/>
    <w:rsid w:val="00397586"/>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397586"/>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397586"/>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397586"/>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397586"/>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397586"/>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397586"/>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397586"/>
    <w:pPr>
      <w:tabs>
        <w:tab w:val="right" w:pos="9360"/>
      </w:tabs>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397586"/>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397586"/>
    <w:rPr>
      <w:rFonts w:ascii="Arial Narrow" w:eastAsia="Calibri" w:hAnsi="Arial Narrow" w:cs="Times New Roman"/>
      <w:b/>
      <w:sz w:val="22"/>
      <w:u w:val="single"/>
      <w:lang w:val="en-GB" w:eastAsia="x-none"/>
    </w:rPr>
  </w:style>
  <w:style w:type="character" w:customStyle="1" w:styleId="CharacterStyle8">
    <w:name w:val="Character Style 8"/>
    <w:rsid w:val="00397586"/>
    <w:rPr>
      <w:sz w:val="22"/>
      <w:szCs w:val="22"/>
    </w:rPr>
  </w:style>
  <w:style w:type="paragraph" w:customStyle="1" w:styleId="Style11">
    <w:name w:val="Style 11"/>
    <w:rsid w:val="0039758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39758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397586"/>
    <w:rPr>
      <w:rFonts w:ascii="Garamond" w:hAnsi="Garamond" w:cs="Garamond"/>
      <w:sz w:val="20"/>
      <w:szCs w:val="20"/>
    </w:rPr>
  </w:style>
  <w:style w:type="paragraph" w:customStyle="1" w:styleId="CardStyle">
    <w:name w:val="Card Style"/>
    <w:basedOn w:val="Normal"/>
    <w:link w:val="CardStyleChar"/>
    <w:qFormat/>
    <w:rsid w:val="00397586"/>
    <w:pPr>
      <w:tabs>
        <w:tab w:val="left" w:pos="9450"/>
      </w:tabs>
    </w:pPr>
    <w:rPr>
      <w:rFonts w:ascii="Times New Roman" w:eastAsia="Calibri" w:hAnsi="Times New Roman" w:cs="Times New Roman"/>
    </w:rPr>
  </w:style>
  <w:style w:type="paragraph" w:customStyle="1" w:styleId="TagStyle">
    <w:name w:val="Tag Style"/>
    <w:basedOn w:val="CardStyle"/>
    <w:qFormat/>
    <w:rsid w:val="00397586"/>
    <w:rPr>
      <w:b/>
    </w:rPr>
  </w:style>
  <w:style w:type="paragraph" w:styleId="Subtitle">
    <w:name w:val="Subtitle"/>
    <w:aliases w:val="Underlined card text"/>
    <w:basedOn w:val="Normal"/>
    <w:next w:val="Normal"/>
    <w:link w:val="SubtitleChar"/>
    <w:uiPriority w:val="99"/>
    <w:qFormat/>
    <w:rsid w:val="00397586"/>
    <w:pPr>
      <w:widowControl w:val="0"/>
      <w:tabs>
        <w:tab w:val="left" w:pos="9450"/>
      </w:tabs>
      <w:spacing w:after="60"/>
      <w:outlineLvl w:val="1"/>
    </w:pPr>
    <w:rPr>
      <w:rFonts w:ascii="Cambria" w:eastAsia="Calibri" w:hAnsi="Cambria" w:cs="Times New Roman"/>
      <w:caps/>
    </w:rPr>
  </w:style>
  <w:style w:type="character" w:customStyle="1" w:styleId="SubtitleChar">
    <w:name w:val="Subtitle Char"/>
    <w:aliases w:val="Underlined card text Char"/>
    <w:basedOn w:val="DefaultParagraphFont"/>
    <w:link w:val="Subtitle"/>
    <w:uiPriority w:val="99"/>
    <w:rsid w:val="00397586"/>
    <w:rPr>
      <w:rFonts w:ascii="Cambria" w:eastAsia="Calibri" w:hAnsi="Cambria" w:cs="Times New Roman"/>
      <w:caps/>
      <w:sz w:val="22"/>
    </w:rPr>
  </w:style>
  <w:style w:type="paragraph" w:customStyle="1" w:styleId="CardText1">
    <w:name w:val="Card Text 1"/>
    <w:basedOn w:val="Normal"/>
    <w:autoRedefine/>
    <w:qFormat/>
    <w:rsid w:val="00397586"/>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397586"/>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397586"/>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397586"/>
    <w:rPr>
      <w:rFonts w:ascii="Arial" w:hAnsi="Arial"/>
      <w:sz w:val="22"/>
      <w:szCs w:val="24"/>
      <w:u w:val="single"/>
      <w:lang w:val="en-US" w:eastAsia="en-US" w:bidi="ar-SA"/>
    </w:rPr>
  </w:style>
  <w:style w:type="paragraph" w:customStyle="1" w:styleId="BlockHeading1Char">
    <w:name w:val="Block Heading 1 Char"/>
    <w:basedOn w:val="Normal"/>
    <w:rsid w:val="00397586"/>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397586"/>
    <w:rPr>
      <w:rFonts w:ascii="Arial Narrow" w:hAnsi="Arial Narrow"/>
      <w:color w:val="000000"/>
      <w:sz w:val="22"/>
      <w:szCs w:val="22"/>
      <w:u w:val="single"/>
      <w:lang w:val="en-US" w:eastAsia="en-US" w:bidi="ar-SA"/>
    </w:rPr>
  </w:style>
  <w:style w:type="character" w:customStyle="1" w:styleId="CharacterStyle2">
    <w:name w:val="Character Style 2"/>
    <w:uiPriority w:val="99"/>
    <w:rsid w:val="00397586"/>
    <w:rPr>
      <w:sz w:val="24"/>
      <w:szCs w:val="24"/>
      <w:u w:val="single"/>
    </w:rPr>
  </w:style>
  <w:style w:type="paragraph" w:customStyle="1" w:styleId="Style7">
    <w:name w:val="Style 7"/>
    <w:rsid w:val="00397586"/>
    <w:pPr>
      <w:widowControl w:val="0"/>
      <w:autoSpaceDE w:val="0"/>
      <w:autoSpaceDN w:val="0"/>
    </w:pPr>
    <w:rPr>
      <w:rFonts w:ascii="Times New Roman" w:eastAsia="Times New Roman" w:hAnsi="Times New Roman" w:cs="Times New Roman"/>
      <w:sz w:val="20"/>
      <w:szCs w:val="20"/>
    </w:rPr>
  </w:style>
  <w:style w:type="paragraph" w:customStyle="1" w:styleId="Style5">
    <w:name w:val="Style 5"/>
    <w:rsid w:val="00397586"/>
    <w:pPr>
      <w:widowControl w:val="0"/>
      <w:autoSpaceDE w:val="0"/>
      <w:autoSpaceDN w:val="0"/>
      <w:adjustRightInd w:val="0"/>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397586"/>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397586"/>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397586"/>
    <w:rPr>
      <w:b/>
      <w:bCs/>
      <w:sz w:val="24"/>
      <w:szCs w:val="24"/>
      <w:lang w:val="en-US" w:eastAsia="en-US" w:bidi="ar-SA"/>
    </w:rPr>
  </w:style>
  <w:style w:type="character" w:customStyle="1" w:styleId="CardsFont6ptChar">
    <w:name w:val="Cards + Font: 6 pt Char"/>
    <w:basedOn w:val="CardsChar"/>
    <w:rsid w:val="00397586"/>
    <w:rPr>
      <w:rFonts w:ascii="Georgia" w:eastAsia="Times New Roman" w:hAnsi="Georgia" w:cs="Times New Roman"/>
      <w:sz w:val="16"/>
    </w:rPr>
  </w:style>
  <w:style w:type="character" w:customStyle="1" w:styleId="byd">
    <w:name w:val="byd"/>
    <w:basedOn w:val="DefaultParagraphFont"/>
    <w:rsid w:val="00397586"/>
  </w:style>
  <w:style w:type="paragraph" w:customStyle="1" w:styleId="cardtext3">
    <w:name w:val="cardtext"/>
    <w:qFormat/>
    <w:rsid w:val="00397586"/>
    <w:pPr>
      <w:tabs>
        <w:tab w:val="left" w:pos="9450"/>
      </w:tabs>
    </w:pPr>
    <w:rPr>
      <w:rFonts w:ascii="Arial" w:eastAsia="Times New Roman" w:hAnsi="Arial" w:cs="Times New Roman"/>
      <w:sz w:val="20"/>
      <w:szCs w:val="20"/>
      <w:u w:val="single"/>
    </w:rPr>
  </w:style>
  <w:style w:type="character" w:customStyle="1" w:styleId="bio1">
    <w:name w:val="bio1"/>
    <w:basedOn w:val="DefaultParagraphFont"/>
    <w:rsid w:val="00397586"/>
    <w:rPr>
      <w:rFonts w:ascii="Arial" w:hAnsi="Arial" w:cs="Arial" w:hint="default"/>
      <w:i/>
      <w:iCs/>
      <w:color w:val="000000"/>
      <w:sz w:val="20"/>
      <w:szCs w:val="20"/>
    </w:rPr>
  </w:style>
  <w:style w:type="character" w:customStyle="1" w:styleId="BoldChar">
    <w:name w:val="Bold Char"/>
    <w:basedOn w:val="DefaultParagraphFont"/>
    <w:rsid w:val="00397586"/>
    <w:rPr>
      <w:b/>
      <w:lang w:val="en-US" w:eastAsia="en-US" w:bidi="ar-SA"/>
    </w:rPr>
  </w:style>
  <w:style w:type="paragraph" w:customStyle="1" w:styleId="NormalWeb3">
    <w:name w:val="Normal (Web)3"/>
    <w:basedOn w:val="Normal"/>
    <w:rsid w:val="00397586"/>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397586"/>
    <w:pPr>
      <w:tabs>
        <w:tab w:val="left" w:pos="9450"/>
      </w:tabs>
      <w:ind w:left="400"/>
    </w:pPr>
    <w:rPr>
      <w:rFonts w:ascii="Times New Roman" w:eastAsia="Calibri" w:hAnsi="Times New Roman" w:cs="Times New Roman"/>
    </w:rPr>
  </w:style>
  <w:style w:type="character" w:customStyle="1" w:styleId="cardCharCharCharCharCharChar">
    <w:name w:val="card Char Char Char Char Char Char"/>
    <w:basedOn w:val="DefaultParagraphFont"/>
    <w:rsid w:val="00397586"/>
    <w:rPr>
      <w:sz w:val="24"/>
      <w:szCs w:val="24"/>
      <w:lang w:val="en-US" w:eastAsia="en-US" w:bidi="ar-SA"/>
    </w:rPr>
  </w:style>
  <w:style w:type="character" w:customStyle="1" w:styleId="Style24ptBoldUnderlineCenteredCharChar">
    <w:name w:val="Style 24 pt Bold Underline Centered Char Char"/>
    <w:basedOn w:val="DefaultParagraphFont"/>
    <w:rsid w:val="00397586"/>
    <w:rPr>
      <w:b/>
      <w:bCs/>
      <w:sz w:val="48"/>
      <w:szCs w:val="24"/>
      <w:u w:val="single"/>
      <w:lang w:val="en-US" w:eastAsia="en-US" w:bidi="ar-SA"/>
    </w:rPr>
  </w:style>
  <w:style w:type="paragraph" w:customStyle="1" w:styleId="TagCiteChar0">
    <w:name w:val="Tag / Cite Char"/>
    <w:basedOn w:val="Normal"/>
    <w:rsid w:val="00397586"/>
    <w:pPr>
      <w:tabs>
        <w:tab w:val="left" w:pos="9450"/>
      </w:tabs>
    </w:pPr>
    <w:rPr>
      <w:rFonts w:ascii="Times New Roman" w:eastAsia="Calibri" w:hAnsi="Times New Roman" w:cs="Times New Roman"/>
      <w:b/>
      <w:color w:val="000000"/>
    </w:rPr>
  </w:style>
  <w:style w:type="character" w:customStyle="1" w:styleId="TagCiteCharChar0">
    <w:name w:val="Tag / Cite Char Char"/>
    <w:basedOn w:val="DefaultParagraphFont"/>
    <w:rsid w:val="00397586"/>
    <w:rPr>
      <w:b/>
      <w:color w:val="000000"/>
      <w:sz w:val="24"/>
      <w:szCs w:val="24"/>
      <w:lang w:val="en-US" w:eastAsia="en-US" w:bidi="ar-SA"/>
    </w:rPr>
  </w:style>
  <w:style w:type="character" w:customStyle="1" w:styleId="HeadingCharChar">
    <w:name w:val="Heading Char Char"/>
    <w:basedOn w:val="DefaultParagraphFont"/>
    <w:rsid w:val="00397586"/>
    <w:rPr>
      <w:b/>
      <w:color w:val="000000"/>
      <w:sz w:val="48"/>
      <w:szCs w:val="24"/>
      <w:u w:val="single"/>
      <w:lang w:val="en-US" w:eastAsia="en-US" w:bidi="ar-SA"/>
    </w:rPr>
  </w:style>
  <w:style w:type="paragraph" w:customStyle="1" w:styleId="listlevel1">
    <w:name w:val="list level 1"/>
    <w:basedOn w:val="Normal"/>
    <w:uiPriority w:val="99"/>
    <w:qFormat/>
    <w:rsid w:val="00397586"/>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Cs w:val="20"/>
    </w:rPr>
  </w:style>
  <w:style w:type="paragraph" w:customStyle="1" w:styleId="listlevel2">
    <w:name w:val="list level 2"/>
    <w:basedOn w:val="Normal"/>
    <w:uiPriority w:val="99"/>
    <w:qFormat/>
    <w:rsid w:val="00397586"/>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Cs w:val="20"/>
    </w:rPr>
  </w:style>
  <w:style w:type="paragraph" w:customStyle="1" w:styleId="listlevel3">
    <w:name w:val="list level 3"/>
    <w:basedOn w:val="listlevel2"/>
    <w:uiPriority w:val="99"/>
    <w:qFormat/>
    <w:rsid w:val="00397586"/>
    <w:pPr>
      <w:ind w:left="1660"/>
    </w:pPr>
  </w:style>
  <w:style w:type="paragraph" w:customStyle="1" w:styleId="PageNumber1">
    <w:name w:val="Page Number1"/>
    <w:basedOn w:val="Normal"/>
    <w:next w:val="Normal"/>
    <w:uiPriority w:val="99"/>
    <w:qFormat/>
    <w:rsid w:val="00397586"/>
    <w:pPr>
      <w:tabs>
        <w:tab w:val="left" w:pos="9450"/>
      </w:tabs>
    </w:pPr>
    <w:rPr>
      <w:rFonts w:ascii="Times New Roman" w:eastAsia="Calibri" w:hAnsi="Times New Roman" w:cs="Times New Roman"/>
    </w:rPr>
  </w:style>
  <w:style w:type="paragraph" w:customStyle="1" w:styleId="Cite1">
    <w:name w:val="Cite1"/>
    <w:rsid w:val="00397586"/>
    <w:rPr>
      <w:rFonts w:ascii="Palatino Linotype" w:eastAsia="Times New Roman" w:hAnsi="Palatino Linotype" w:cs="Times New Roman"/>
      <w:bCs/>
      <w:sz w:val="20"/>
      <w:szCs w:val="20"/>
      <w:lang w:val="en-AU"/>
    </w:rPr>
  </w:style>
  <w:style w:type="paragraph" w:customStyle="1" w:styleId="Card1">
    <w:name w:val="Card1"/>
    <w:uiPriority w:val="99"/>
    <w:qFormat/>
    <w:rsid w:val="00397586"/>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39758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97586"/>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397586"/>
    <w:pPr>
      <w:tabs>
        <w:tab w:val="left" w:pos="9450"/>
      </w:tabs>
      <w:spacing w:after="160" w:line="259" w:lineRule="auto"/>
    </w:pPr>
    <w:rPr>
      <w:rFonts w:ascii="Times New Roman" w:eastAsia="Calibri" w:hAnsi="Times New Roman" w:cs="Times New Roman"/>
      <w:sz w:val="22"/>
    </w:rPr>
  </w:style>
  <w:style w:type="character" w:customStyle="1" w:styleId="CardTextUnderlinedChar">
    <w:name w:val="Card Text Underlined Char"/>
    <w:basedOn w:val="DefaultParagraphFont"/>
    <w:rsid w:val="00397586"/>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397586"/>
    <w:pPr>
      <w:tabs>
        <w:tab w:val="left" w:pos="9450"/>
      </w:tabs>
    </w:pPr>
    <w:rPr>
      <w:rFonts w:ascii="Times" w:eastAsia="Calibri" w:hAnsi="Times" w:cs="Times New Roman"/>
      <w:szCs w:val="26"/>
    </w:rPr>
  </w:style>
  <w:style w:type="paragraph" w:customStyle="1" w:styleId="Body">
    <w:name w:val="Body"/>
    <w:basedOn w:val="Normal"/>
    <w:uiPriority w:val="99"/>
    <w:qFormat/>
    <w:rsid w:val="00397586"/>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countrytitle1">
    <w:name w:val="countrytitle1"/>
    <w:basedOn w:val="DefaultParagraphFont"/>
    <w:rsid w:val="00397586"/>
    <w:rPr>
      <w:rFonts w:ascii="Verdana" w:hAnsi="Verdana" w:hint="default"/>
      <w:b/>
      <w:bCs/>
      <w:color w:val="293643"/>
      <w:sz w:val="24"/>
      <w:szCs w:val="24"/>
    </w:rPr>
  </w:style>
  <w:style w:type="character" w:customStyle="1" w:styleId="storyheader1">
    <w:name w:val="storyheader1"/>
    <w:basedOn w:val="DefaultParagraphFont"/>
    <w:rsid w:val="00397586"/>
    <w:rPr>
      <w:rFonts w:ascii="Verdana" w:hAnsi="Verdana" w:hint="default"/>
      <w:b/>
      <w:bCs/>
      <w:color w:val="000000"/>
      <w:sz w:val="21"/>
      <w:szCs w:val="21"/>
    </w:rPr>
  </w:style>
  <w:style w:type="paragraph" w:customStyle="1" w:styleId="TimesNewRoman12">
    <w:name w:val="TimesNewRoman12"/>
    <w:uiPriority w:val="99"/>
    <w:qFormat/>
    <w:rsid w:val="0039758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medium-normal">
    <w:name w:val="medium-normal"/>
    <w:basedOn w:val="Normal"/>
    <w:uiPriority w:val="99"/>
    <w:qFormat/>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Style8pt">
    <w:name w:val="Style 8 pt"/>
    <w:basedOn w:val="DefaultParagraphFont"/>
    <w:rsid w:val="00397586"/>
    <w:rPr>
      <w:sz w:val="16"/>
    </w:rPr>
  </w:style>
  <w:style w:type="character" w:customStyle="1" w:styleId="article1">
    <w:name w:val="article1"/>
    <w:basedOn w:val="DefaultParagraphFont"/>
    <w:rsid w:val="00397586"/>
    <w:rPr>
      <w:rFonts w:ascii="Verdana" w:hAnsi="Verdana" w:hint="default"/>
      <w:color w:val="333333"/>
      <w:sz w:val="16"/>
      <w:szCs w:val="16"/>
    </w:rPr>
  </w:style>
  <w:style w:type="paragraph" w:customStyle="1" w:styleId="story-headline">
    <w:name w:val="story-headline"/>
    <w:basedOn w:val="Normal"/>
    <w:uiPriority w:val="99"/>
    <w:qFormat/>
    <w:rsid w:val="00397586"/>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397586"/>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397586"/>
    <w:rPr>
      <w:rFonts w:ascii="Arial" w:hAnsi="Arial" w:cs="Arial" w:hint="default"/>
      <w:b w:val="0"/>
      <w:bCs w:val="0"/>
      <w:sz w:val="19"/>
      <w:szCs w:val="19"/>
    </w:rPr>
  </w:style>
  <w:style w:type="paragraph" w:customStyle="1" w:styleId="story-dateline">
    <w:name w:val="story-dateline"/>
    <w:basedOn w:val="Normal"/>
    <w:uiPriority w:val="99"/>
    <w:qFormat/>
    <w:rsid w:val="00397586"/>
    <w:pPr>
      <w:tabs>
        <w:tab w:val="left" w:pos="9450"/>
      </w:tabs>
    </w:pPr>
    <w:rPr>
      <w:rFonts w:ascii="Arial" w:eastAsia="Calibri" w:hAnsi="Arial" w:cs="Arial"/>
      <w:b/>
      <w:bCs/>
    </w:rPr>
  </w:style>
  <w:style w:type="paragraph" w:customStyle="1" w:styleId="TextofCards">
    <w:name w:val="Text of Cards"/>
    <w:basedOn w:val="Normal"/>
    <w:uiPriority w:val="99"/>
    <w:qFormat/>
    <w:rsid w:val="00397586"/>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397586"/>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397586"/>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397586"/>
  </w:style>
  <w:style w:type="character" w:customStyle="1" w:styleId="articletitle0">
    <w:name w:val="article_title"/>
    <w:basedOn w:val="DefaultParagraphFont"/>
    <w:rsid w:val="00397586"/>
  </w:style>
  <w:style w:type="character" w:customStyle="1" w:styleId="st">
    <w:name w:val="st"/>
    <w:basedOn w:val="DefaultParagraphFont"/>
    <w:rsid w:val="00397586"/>
  </w:style>
  <w:style w:type="character" w:customStyle="1" w:styleId="CardTextChar10">
    <w:name w:val="Card Text Char1"/>
    <w:basedOn w:val="DefaultParagraphFont"/>
    <w:rsid w:val="00397586"/>
    <w:rPr>
      <w:szCs w:val="24"/>
      <w:lang w:val="en-US" w:eastAsia="en-US" w:bidi="ar-SA"/>
    </w:rPr>
  </w:style>
  <w:style w:type="character" w:customStyle="1" w:styleId="CardTextUnderlinedCharChar">
    <w:name w:val="Card Text Underlined Char Char"/>
    <w:basedOn w:val="DefaultParagraphFont"/>
    <w:rsid w:val="00397586"/>
    <w:rPr>
      <w:rFonts w:ascii="Arial Narrow" w:hAnsi="Arial Narrow"/>
      <w:szCs w:val="24"/>
      <w:u w:val="single"/>
      <w:lang w:val="en-US" w:eastAsia="en-US" w:bidi="ar-SA"/>
    </w:rPr>
  </w:style>
  <w:style w:type="paragraph" w:customStyle="1" w:styleId="HeaderDebate">
    <w:name w:val="Header Debate"/>
    <w:basedOn w:val="Normal"/>
    <w:rsid w:val="00397586"/>
    <w:pPr>
      <w:tabs>
        <w:tab w:val="left" w:pos="9450"/>
      </w:tabs>
      <w:jc w:val="center"/>
      <w:outlineLvl w:val="0"/>
    </w:pPr>
    <w:rPr>
      <w:rFonts w:eastAsia="Calibri" w:cs="Times New Roman"/>
      <w:b/>
      <w:sz w:val="48"/>
      <w:u w:val="words"/>
    </w:rPr>
  </w:style>
  <w:style w:type="paragraph" w:customStyle="1" w:styleId="NormalWeb1">
    <w:name w:val="Normal (Web)1"/>
    <w:basedOn w:val="Normal"/>
    <w:rsid w:val="00397586"/>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397586"/>
    <w:pPr>
      <w:tabs>
        <w:tab w:val="left" w:pos="9450"/>
      </w:tabs>
    </w:pPr>
    <w:rPr>
      <w:rFonts w:ascii="Times New Roman" w:eastAsia="Calibri" w:hAnsi="Times New Roman" w:cs="Times New Roman"/>
      <w:b/>
    </w:rPr>
  </w:style>
  <w:style w:type="character" w:customStyle="1" w:styleId="CardTagCharCharChar">
    <w:name w:val="Card Tag Char Char Char"/>
    <w:basedOn w:val="DefaultParagraphFont"/>
    <w:rsid w:val="00397586"/>
    <w:rPr>
      <w:b/>
      <w:sz w:val="24"/>
      <w:szCs w:val="24"/>
      <w:lang w:val="en-US" w:eastAsia="en-US" w:bidi="ar-SA"/>
    </w:rPr>
  </w:style>
  <w:style w:type="paragraph" w:customStyle="1" w:styleId="fixed">
    <w:name w:val="fixed"/>
    <w:basedOn w:val="Normal"/>
    <w:rsid w:val="00397586"/>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397586"/>
  </w:style>
  <w:style w:type="paragraph" w:customStyle="1" w:styleId="HotRoute">
    <w:name w:val="Hot Route"/>
    <w:basedOn w:val="Normal"/>
    <w:link w:val="HotRouteChar"/>
    <w:qFormat/>
    <w:rsid w:val="00397586"/>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397586"/>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397586"/>
    <w:pPr>
      <w:tabs>
        <w:tab w:val="left" w:pos="9450"/>
      </w:tabs>
    </w:pPr>
    <w:rPr>
      <w:rFonts w:ascii="Times New Roman" w:eastAsia="SimSun" w:hAnsi="Times New Roman" w:cs="Times New Roman"/>
      <w:b/>
    </w:rPr>
  </w:style>
  <w:style w:type="paragraph" w:customStyle="1" w:styleId="Minimize">
    <w:name w:val="Minimize"/>
    <w:basedOn w:val="Normal"/>
    <w:autoRedefine/>
    <w:qFormat/>
    <w:rsid w:val="00397586"/>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397586"/>
    <w:rPr>
      <w:rFonts w:eastAsia="SimSun"/>
      <w:b/>
      <w:sz w:val="24"/>
      <w:szCs w:val="24"/>
      <w:lang w:val="en-US" w:eastAsia="en-US" w:bidi="ar-SA"/>
    </w:rPr>
  </w:style>
  <w:style w:type="paragraph" w:customStyle="1" w:styleId="TableContents">
    <w:name w:val="Table Contents"/>
    <w:basedOn w:val="Normal"/>
    <w:rsid w:val="00397586"/>
    <w:pPr>
      <w:widowControl w:val="0"/>
      <w:suppressLineNumbers/>
      <w:tabs>
        <w:tab w:val="left" w:pos="9450"/>
      </w:tabs>
      <w:suppressAutoHyphens/>
    </w:pPr>
    <w:rPr>
      <w:rFonts w:ascii="Times New Roman" w:eastAsia="Arial Unicode MS" w:hAnsi="Times New Roman" w:cs="Times New Roman"/>
      <w:kern w:val="1"/>
    </w:rPr>
  </w:style>
  <w:style w:type="character" w:customStyle="1" w:styleId="textboldChar">
    <w:name w:val="text bold Char"/>
    <w:basedOn w:val="DefaultParagraphFont"/>
    <w:rsid w:val="00397586"/>
    <w:rPr>
      <w:b/>
      <w:sz w:val="24"/>
      <w:szCs w:val="24"/>
      <w:u w:val="thick"/>
      <w:lang w:val="en-US" w:eastAsia="en-US" w:bidi="ar-SA"/>
    </w:rPr>
  </w:style>
  <w:style w:type="character" w:customStyle="1" w:styleId="scaps">
    <w:name w:val="scaps"/>
    <w:basedOn w:val="DefaultParagraphFont"/>
    <w:rsid w:val="00397586"/>
  </w:style>
  <w:style w:type="character" w:customStyle="1" w:styleId="articlecontent">
    <w:name w:val="articlecontent"/>
    <w:basedOn w:val="DefaultParagraphFont"/>
    <w:rsid w:val="00397586"/>
  </w:style>
  <w:style w:type="paragraph" w:customStyle="1" w:styleId="faketag">
    <w:name w:val="fake tag"/>
    <w:basedOn w:val="Heading1"/>
    <w:rsid w:val="00397586"/>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397586"/>
    <w:pPr>
      <w:tabs>
        <w:tab w:val="left" w:pos="9450"/>
      </w:tabs>
      <w:jc w:val="center"/>
    </w:pPr>
    <w:rPr>
      <w:rFonts w:ascii="Verdana" w:eastAsia="Calibri" w:hAnsi="Verdana" w:cs="Times New Roman"/>
    </w:rPr>
  </w:style>
  <w:style w:type="paragraph" w:customStyle="1" w:styleId="heading1fake0">
    <w:name w:val="heading 1 fake"/>
    <w:basedOn w:val="Heading1"/>
    <w:autoRedefine/>
    <w:rsid w:val="00397586"/>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397586"/>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397586"/>
    <w:rPr>
      <w:sz w:val="18"/>
      <w:szCs w:val="24"/>
      <w:lang w:val="en-US" w:eastAsia="en-US" w:bidi="ar-SA"/>
    </w:rPr>
  </w:style>
  <w:style w:type="character" w:customStyle="1" w:styleId="text1CharChar">
    <w:name w:val="text1 Char Char"/>
    <w:basedOn w:val="DefaultParagraphFont"/>
    <w:rsid w:val="00397586"/>
    <w:rPr>
      <w:lang w:val="en-US" w:eastAsia="en-US" w:bidi="ar-SA"/>
    </w:rPr>
  </w:style>
  <w:style w:type="character" w:customStyle="1" w:styleId="textCharChar">
    <w:name w:val="text Char Char"/>
    <w:basedOn w:val="DefaultParagraphFont"/>
    <w:rsid w:val="00397586"/>
    <w:rPr>
      <w:sz w:val="18"/>
      <w:szCs w:val="24"/>
      <w:lang w:val="en-US" w:eastAsia="en-US" w:bidi="ar-SA"/>
    </w:rPr>
  </w:style>
  <w:style w:type="character" w:customStyle="1" w:styleId="normalloose1">
    <w:name w:val="normalloose1"/>
    <w:basedOn w:val="DefaultParagraphFont"/>
    <w:rsid w:val="00397586"/>
    <w:rPr>
      <w:sz w:val="20"/>
      <w:szCs w:val="20"/>
    </w:rPr>
  </w:style>
  <w:style w:type="character" w:customStyle="1" w:styleId="UnderlineStyleChar2">
    <w:name w:val="Underline Style Char2"/>
    <w:basedOn w:val="DefaultParagraphFont"/>
    <w:rsid w:val="00397586"/>
    <w:rPr>
      <w:rFonts w:ascii="Garamond" w:hAnsi="Garamond"/>
      <w:sz w:val="22"/>
      <w:szCs w:val="24"/>
      <w:u w:val="single"/>
      <w:lang w:val="en-US" w:eastAsia="en-US" w:bidi="ar-SA"/>
    </w:rPr>
  </w:style>
  <w:style w:type="character" w:customStyle="1" w:styleId="textsmallChar">
    <w:name w:val="textsmall Char"/>
    <w:basedOn w:val="DefaultParagraphFont"/>
    <w:rsid w:val="00397586"/>
    <w:rPr>
      <w:sz w:val="18"/>
      <w:szCs w:val="24"/>
      <w:lang w:val="en-US" w:eastAsia="en-US" w:bidi="ar-SA"/>
    </w:rPr>
  </w:style>
  <w:style w:type="character" w:customStyle="1" w:styleId="cardtextChar2">
    <w:name w:val="cardtext Char"/>
    <w:basedOn w:val="Style1Char2"/>
    <w:rsid w:val="00397586"/>
    <w:rPr>
      <w:rFonts w:ascii="Arial" w:hAnsi="Arial"/>
      <w:sz w:val="22"/>
      <w:szCs w:val="24"/>
      <w:u w:val="single"/>
      <w:lang w:val="en-US" w:eastAsia="en-US" w:bidi="ar-SA"/>
    </w:rPr>
  </w:style>
  <w:style w:type="character" w:customStyle="1" w:styleId="t13">
    <w:name w:val="t13"/>
    <w:basedOn w:val="DefaultParagraphFont"/>
    <w:rsid w:val="00397586"/>
  </w:style>
  <w:style w:type="character" w:customStyle="1" w:styleId="citeChar0">
    <w:name w:val="cite Char"/>
    <w:basedOn w:val="DefaultParagraphFont"/>
    <w:rsid w:val="00397586"/>
    <w:rPr>
      <w:b/>
      <w:szCs w:val="24"/>
      <w:u w:val="single"/>
      <w:lang w:val="en-US" w:eastAsia="en-US" w:bidi="ar-SA"/>
    </w:rPr>
  </w:style>
  <w:style w:type="character" w:customStyle="1" w:styleId="lead">
    <w:name w:val="lead"/>
    <w:basedOn w:val="DefaultParagraphFont"/>
    <w:rsid w:val="00397586"/>
  </w:style>
  <w:style w:type="paragraph" w:customStyle="1" w:styleId="textonormal">
    <w:name w:val="textonormal"/>
    <w:basedOn w:val="Normal"/>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Subtitle10">
    <w:name w:val="Subtitle1"/>
    <w:basedOn w:val="Normal"/>
    <w:qFormat/>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ExecutiveSummarytext">
    <w:name w:val="Executive Summary text"/>
    <w:basedOn w:val="Normal"/>
    <w:next w:val="Normal"/>
    <w:rsid w:val="00397586"/>
    <w:pPr>
      <w:tabs>
        <w:tab w:val="left" w:pos="9450"/>
      </w:tabs>
      <w:autoSpaceDE w:val="0"/>
      <w:autoSpaceDN w:val="0"/>
      <w:adjustRightInd w:val="0"/>
    </w:pPr>
    <w:rPr>
      <w:rFonts w:ascii="Arial" w:eastAsia="Calibri" w:hAnsi="Arial" w:cs="Times New Roman"/>
    </w:rPr>
  </w:style>
  <w:style w:type="character" w:customStyle="1" w:styleId="NormalUnderlineChar1">
    <w:name w:val="Normal Underline Char1"/>
    <w:basedOn w:val="DefaultParagraphFont"/>
    <w:rsid w:val="00397586"/>
    <w:rPr>
      <w:szCs w:val="24"/>
      <w:u w:val="single"/>
      <w:lang w:val="en-US" w:eastAsia="en-US" w:bidi="ar-SA"/>
    </w:rPr>
  </w:style>
  <w:style w:type="paragraph" w:customStyle="1" w:styleId="NormalUnderline">
    <w:name w:val="Normal Underline"/>
    <w:basedOn w:val="Normal"/>
    <w:qFormat/>
    <w:rsid w:val="00397586"/>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397586"/>
    <w:rPr>
      <w:sz w:val="18"/>
      <w:szCs w:val="18"/>
      <w:u w:val="thick"/>
    </w:rPr>
  </w:style>
  <w:style w:type="character" w:customStyle="1" w:styleId="ft0">
    <w:name w:val="ft0"/>
    <w:basedOn w:val="DefaultParagraphFont"/>
    <w:rsid w:val="00397586"/>
  </w:style>
  <w:style w:type="character" w:customStyle="1" w:styleId="ft1">
    <w:name w:val="ft1"/>
    <w:basedOn w:val="DefaultParagraphFont"/>
    <w:rsid w:val="00397586"/>
  </w:style>
  <w:style w:type="character" w:customStyle="1" w:styleId="dateline">
    <w:name w:val="dateline"/>
    <w:basedOn w:val="DefaultParagraphFont"/>
    <w:rsid w:val="00397586"/>
  </w:style>
  <w:style w:type="character" w:customStyle="1" w:styleId="address">
    <w:name w:val="address"/>
    <w:basedOn w:val="DefaultParagraphFont"/>
    <w:rsid w:val="00397586"/>
  </w:style>
  <w:style w:type="paragraph" w:customStyle="1" w:styleId="printerheadline">
    <w:name w:val="printer_headline"/>
    <w:basedOn w:val="Normal"/>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tagline">
    <w:name w:val="tagline"/>
    <w:basedOn w:val="Normal"/>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info">
    <w:name w:val="info"/>
    <w:basedOn w:val="Normal"/>
    <w:rsid w:val="00397586"/>
    <w:pPr>
      <w:tabs>
        <w:tab w:val="left" w:pos="9450"/>
      </w:tabs>
      <w:spacing w:before="100" w:beforeAutospacing="1" w:after="100" w:afterAutospacing="1"/>
    </w:pPr>
    <w:rPr>
      <w:rFonts w:ascii="Times New Roman" w:eastAsia="Calibri" w:hAnsi="Times New Roman" w:cs="Times New Roman"/>
    </w:rPr>
  </w:style>
  <w:style w:type="paragraph" w:customStyle="1" w:styleId="help">
    <w:name w:val="help"/>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sponsoredadtext">
    <w:name w:val="sponsoredadtext"/>
    <w:basedOn w:val="DefaultParagraphFont"/>
    <w:rsid w:val="00397586"/>
  </w:style>
  <w:style w:type="character" w:customStyle="1" w:styleId="yahoobuzzbadge-form">
    <w:name w:val="yahoobuzzbadge-form"/>
    <w:basedOn w:val="DefaultParagraphFont"/>
    <w:rsid w:val="00397586"/>
  </w:style>
  <w:style w:type="character" w:customStyle="1" w:styleId="sep">
    <w:name w:val="sep"/>
    <w:basedOn w:val="DefaultParagraphFont"/>
    <w:rsid w:val="00397586"/>
  </w:style>
  <w:style w:type="character" w:customStyle="1" w:styleId="rightnowyahoo">
    <w:name w:val="right_now_yahoo"/>
    <w:basedOn w:val="DefaultParagraphFont"/>
    <w:rsid w:val="00397586"/>
  </w:style>
  <w:style w:type="character" w:customStyle="1" w:styleId="byline">
    <w:name w:val="byline"/>
    <w:basedOn w:val="DefaultParagraphFont"/>
    <w:rsid w:val="00397586"/>
  </w:style>
  <w:style w:type="character" w:customStyle="1" w:styleId="BlockTitleCharChar">
    <w:name w:val="Block Title Char Char"/>
    <w:basedOn w:val="DefaultParagraphFont"/>
    <w:rsid w:val="00397586"/>
    <w:rPr>
      <w:rFonts w:cs="Arial"/>
      <w:bCs/>
      <w:kern w:val="32"/>
      <w:sz w:val="36"/>
      <w:szCs w:val="36"/>
      <w:u w:val="single"/>
      <w:lang w:val="en-US" w:eastAsia="en-US" w:bidi="ar-SA"/>
    </w:rPr>
  </w:style>
  <w:style w:type="paragraph" w:customStyle="1" w:styleId="Date10">
    <w:name w:val="Date1"/>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georgia">
    <w:name w:val="georgia"/>
    <w:basedOn w:val="DefaultParagraphFont"/>
    <w:rsid w:val="00397586"/>
  </w:style>
  <w:style w:type="character" w:customStyle="1" w:styleId="isdefault">
    <w:name w:val="isdefault"/>
    <w:basedOn w:val="DefaultParagraphFont"/>
    <w:rsid w:val="00397586"/>
  </w:style>
  <w:style w:type="character" w:customStyle="1" w:styleId="arial">
    <w:name w:val="arial"/>
    <w:basedOn w:val="DefaultParagraphFont"/>
    <w:rsid w:val="00397586"/>
  </w:style>
  <w:style w:type="character" w:customStyle="1" w:styleId="pipe">
    <w:name w:val="pipe"/>
    <w:basedOn w:val="DefaultParagraphFont"/>
    <w:rsid w:val="00397586"/>
  </w:style>
  <w:style w:type="paragraph" w:customStyle="1" w:styleId="dtlcomment">
    <w:name w:val="dtlcomment"/>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source">
    <w:name w:val="source"/>
    <w:basedOn w:val="DefaultParagraphFont"/>
    <w:rsid w:val="00397586"/>
  </w:style>
  <w:style w:type="character" w:customStyle="1" w:styleId="left">
    <w:name w:val="left"/>
    <w:basedOn w:val="DefaultParagraphFont"/>
    <w:rsid w:val="00397586"/>
  </w:style>
  <w:style w:type="character" w:customStyle="1" w:styleId="right">
    <w:name w:val="right"/>
    <w:basedOn w:val="DefaultParagraphFont"/>
    <w:rsid w:val="00397586"/>
  </w:style>
  <w:style w:type="character" w:customStyle="1" w:styleId="writername">
    <w:name w:val="writername"/>
    <w:basedOn w:val="DefaultParagraphFont"/>
    <w:rsid w:val="00397586"/>
  </w:style>
  <w:style w:type="paragraph" w:customStyle="1" w:styleId="hn-byline">
    <w:name w:val="hn-byline"/>
    <w:basedOn w:val="Normal"/>
    <w:rsid w:val="00397586"/>
    <w:pPr>
      <w:tabs>
        <w:tab w:val="left" w:pos="9450"/>
      </w:tabs>
      <w:spacing w:before="100" w:beforeAutospacing="1" w:after="100" w:afterAutospacing="1"/>
    </w:pPr>
    <w:rPr>
      <w:rFonts w:ascii="Times New Roman" w:eastAsia="Calibri" w:hAnsi="Times New Roman" w:cs="Times New Roman"/>
    </w:rPr>
  </w:style>
  <w:style w:type="character" w:customStyle="1" w:styleId="hn-date">
    <w:name w:val="hn-date"/>
    <w:basedOn w:val="DefaultParagraphFont"/>
    <w:rsid w:val="00397586"/>
  </w:style>
  <w:style w:type="character" w:customStyle="1" w:styleId="createdate">
    <w:name w:val="createdate"/>
    <w:basedOn w:val="DefaultParagraphFont"/>
    <w:rsid w:val="00397586"/>
  </w:style>
  <w:style w:type="character" w:customStyle="1" w:styleId="CharChar18">
    <w:name w:val="Char Char18"/>
    <w:basedOn w:val="DefaultParagraphFont"/>
    <w:rsid w:val="00397586"/>
    <w:rPr>
      <w:sz w:val="16"/>
      <w:szCs w:val="24"/>
      <w:lang w:val="en-US" w:eastAsia="en-US" w:bidi="ar-SA"/>
    </w:rPr>
  </w:style>
  <w:style w:type="character" w:customStyle="1" w:styleId="CharChar24">
    <w:name w:val="Char Char24"/>
    <w:basedOn w:val="DefaultParagraphFont"/>
    <w:rsid w:val="00397586"/>
    <w:rPr>
      <w:b/>
      <w:bCs/>
      <w:sz w:val="28"/>
      <w:szCs w:val="28"/>
      <w:lang w:val="en-US" w:eastAsia="en-US" w:bidi="ar-SA"/>
    </w:rPr>
  </w:style>
  <w:style w:type="character" w:customStyle="1" w:styleId="ln2">
    <w:name w:val="ln2"/>
    <w:basedOn w:val="DefaultParagraphFont"/>
    <w:rsid w:val="00397586"/>
  </w:style>
  <w:style w:type="character" w:customStyle="1" w:styleId="Aunderline">
    <w:name w:val="Aunderline"/>
    <w:basedOn w:val="DefaultParagraphFont"/>
    <w:qFormat/>
    <w:rsid w:val="00397586"/>
    <w:rPr>
      <w:rFonts w:ascii="Times New Roman" w:hAnsi="Times New Roman" w:cs="Times New Roman"/>
      <w:w w:val="106"/>
      <w:sz w:val="20"/>
      <w:szCs w:val="20"/>
      <w:u w:val="single"/>
    </w:rPr>
  </w:style>
  <w:style w:type="character" w:customStyle="1" w:styleId="CharChar4">
    <w:name w:val="Char Char4"/>
    <w:basedOn w:val="DefaultParagraphFont"/>
    <w:rsid w:val="00397586"/>
    <w:rPr>
      <w:rFonts w:cs="Arial"/>
      <w:b/>
      <w:bCs/>
      <w:iCs/>
      <w:szCs w:val="28"/>
      <w:lang w:val="en-US" w:eastAsia="en-US" w:bidi="ar-SA"/>
    </w:rPr>
  </w:style>
  <w:style w:type="character" w:customStyle="1" w:styleId="CharChar3">
    <w:name w:val="Char Char3"/>
    <w:basedOn w:val="DefaultParagraphFont"/>
    <w:rsid w:val="00397586"/>
    <w:rPr>
      <w:rFonts w:cs="Arial"/>
      <w:bCs/>
      <w:u w:val="single"/>
    </w:rPr>
  </w:style>
  <w:style w:type="paragraph" w:customStyle="1" w:styleId="StyleStyle1">
    <w:name w:val="Style Style1 +"/>
    <w:basedOn w:val="Normal"/>
    <w:rsid w:val="00397586"/>
    <w:rPr>
      <w:rFonts w:ascii="Times New Roman" w:eastAsia="Calibri" w:hAnsi="Times New Roman" w:cs="Times New Roman"/>
    </w:rPr>
  </w:style>
  <w:style w:type="character" w:customStyle="1" w:styleId="StyleStyle1Char">
    <w:name w:val="Style Style1 + Char"/>
    <w:basedOn w:val="Style1Char"/>
    <w:rsid w:val="00397586"/>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397586"/>
    <w:rPr>
      <w:rFonts w:ascii="Times New Roman" w:eastAsia="Times New Roman" w:hAnsi="Times New Roman" w:cs="Times New Roman"/>
      <w:b/>
      <w:bCs/>
      <w:sz w:val="20"/>
      <w:szCs w:val="26"/>
    </w:rPr>
  </w:style>
  <w:style w:type="character" w:customStyle="1" w:styleId="editorname">
    <w:name w:val="editorname"/>
    <w:basedOn w:val="DefaultParagraphFont"/>
    <w:rsid w:val="00397586"/>
  </w:style>
  <w:style w:type="character" w:customStyle="1" w:styleId="Card10f2Char">
    <w:name w:val="Card.10.f2 Char"/>
    <w:basedOn w:val="DefaultParagraphFont"/>
    <w:rsid w:val="00397586"/>
    <w:rPr>
      <w:rFonts w:ascii="Times New Roman" w:eastAsia="Calibri" w:hAnsi="Times New Roman" w:cs="Times New Roman"/>
      <w:sz w:val="20"/>
      <w:szCs w:val="20"/>
    </w:rPr>
  </w:style>
  <w:style w:type="character" w:customStyle="1" w:styleId="yshortcuts">
    <w:name w:val="yshortcuts"/>
    <w:basedOn w:val="DefaultParagraphFont"/>
    <w:rsid w:val="00397586"/>
  </w:style>
  <w:style w:type="character" w:customStyle="1" w:styleId="CharChar17">
    <w:name w:val="Char Char17"/>
    <w:basedOn w:val="DefaultParagraphFont"/>
    <w:rsid w:val="00397586"/>
    <w:rPr>
      <w:rFonts w:ascii="Cambria" w:hAnsi="Cambria"/>
      <w:lang w:val="en-US" w:eastAsia="en-US" w:bidi="ar-SA"/>
    </w:rPr>
  </w:style>
  <w:style w:type="character" w:customStyle="1" w:styleId="CharChar16">
    <w:name w:val="Char Char16"/>
    <w:basedOn w:val="DefaultParagraphFont"/>
    <w:rsid w:val="00397586"/>
    <w:rPr>
      <w:rFonts w:ascii="Cambria" w:hAnsi="Cambria"/>
      <w:lang w:val="en-US" w:eastAsia="en-US" w:bidi="ar-SA"/>
    </w:rPr>
  </w:style>
  <w:style w:type="character" w:customStyle="1" w:styleId="CharChar15">
    <w:name w:val="Char Char15"/>
    <w:basedOn w:val="CharChar16"/>
    <w:rsid w:val="00397586"/>
    <w:rPr>
      <w:rFonts w:ascii="Cambria" w:hAnsi="Cambria"/>
      <w:b/>
      <w:bCs/>
      <w:lang w:val="en-US" w:eastAsia="en-US" w:bidi="ar-SA"/>
    </w:rPr>
  </w:style>
  <w:style w:type="character" w:customStyle="1" w:styleId="CharChar14">
    <w:name w:val="Char Char14"/>
    <w:basedOn w:val="DefaultParagraphFont"/>
    <w:rsid w:val="00397586"/>
    <w:rPr>
      <w:rFonts w:ascii="Tahoma" w:hAnsi="Tahoma" w:cs="Tahoma"/>
      <w:sz w:val="16"/>
      <w:szCs w:val="16"/>
      <w:lang w:val="en-US" w:eastAsia="en-US" w:bidi="ar-SA"/>
    </w:rPr>
  </w:style>
  <w:style w:type="character" w:customStyle="1" w:styleId="CharChar13">
    <w:name w:val="Char Char13"/>
    <w:basedOn w:val="DefaultParagraphFont"/>
    <w:rsid w:val="00397586"/>
    <w:rPr>
      <w:rFonts w:ascii="Cambria" w:hAnsi="Cambria"/>
      <w:lang w:val="en-US" w:eastAsia="en-US" w:bidi="ar-SA"/>
    </w:rPr>
  </w:style>
  <w:style w:type="paragraph" w:customStyle="1" w:styleId="normalChar">
    <w:name w:val="normal Char"/>
    <w:basedOn w:val="Normal"/>
    <w:rsid w:val="00397586"/>
    <w:rPr>
      <w:rFonts w:ascii="Times New Roman" w:eastAsia="Calibri" w:hAnsi="Times New Roman" w:cs="Times New Roman"/>
    </w:rPr>
  </w:style>
  <w:style w:type="character" w:customStyle="1" w:styleId="cardtextsmallCharChar">
    <w:name w:val="card text small Char Char"/>
    <w:basedOn w:val="DefaultParagraphFont"/>
    <w:rsid w:val="00397586"/>
    <w:rPr>
      <w:rFonts w:ascii="Arial Narrow" w:hAnsi="Arial Narrow" w:cs="Times New Roman"/>
      <w:sz w:val="16"/>
    </w:rPr>
  </w:style>
  <w:style w:type="character" w:customStyle="1" w:styleId="reportbody1">
    <w:name w:val="reportbody1"/>
    <w:basedOn w:val="DefaultParagraphFont"/>
    <w:rsid w:val="00397586"/>
    <w:rPr>
      <w:rFonts w:ascii="Tahoma" w:hAnsi="Tahoma" w:cs="Tahoma" w:hint="default"/>
      <w:color w:val="000000"/>
      <w:sz w:val="14"/>
      <w:szCs w:val="14"/>
    </w:rPr>
  </w:style>
  <w:style w:type="character" w:customStyle="1" w:styleId="articleheadline">
    <w:name w:val="articleheadline"/>
    <w:basedOn w:val="DefaultParagraphFont"/>
    <w:rsid w:val="00397586"/>
  </w:style>
  <w:style w:type="character" w:customStyle="1" w:styleId="TagChar4">
    <w:name w:val="Tag Char4"/>
    <w:basedOn w:val="DefaultParagraphFont"/>
    <w:rsid w:val="00397586"/>
    <w:rPr>
      <w:b/>
      <w:sz w:val="26"/>
      <w:szCs w:val="24"/>
      <w:lang w:val="en-US" w:eastAsia="en-US" w:bidi="ar-SA"/>
    </w:rPr>
  </w:style>
  <w:style w:type="paragraph" w:customStyle="1" w:styleId="UnderlineText">
    <w:name w:val="Underline Text"/>
    <w:basedOn w:val="Normal"/>
    <w:qFormat/>
    <w:rsid w:val="00397586"/>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397586"/>
    <w:rPr>
      <w:u w:val="thick"/>
    </w:rPr>
  </w:style>
  <w:style w:type="paragraph" w:customStyle="1" w:styleId="SmallTextGaramond">
    <w:name w:val="Small Text Garamond"/>
    <w:basedOn w:val="Normal"/>
    <w:rsid w:val="00397586"/>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397586"/>
    <w:pPr>
      <w:widowControl w:val="0"/>
      <w:autoSpaceDE w:val="0"/>
      <w:autoSpaceDN w:val="0"/>
      <w:adjustRightInd w:val="0"/>
      <w:spacing w:line="220" w:lineRule="atLeast"/>
    </w:pPr>
    <w:rPr>
      <w:rFonts w:ascii="Stone Serif" w:eastAsia="Calibri" w:hAnsi="Stone Serif" w:cs="Times New Roman"/>
    </w:rPr>
  </w:style>
  <w:style w:type="paragraph" w:customStyle="1" w:styleId="2ndOrderPara">
    <w:name w:val="2nd Order Para"/>
    <w:basedOn w:val="Normal"/>
    <w:next w:val="Normal"/>
    <w:qFormat/>
    <w:rsid w:val="00397586"/>
    <w:pPr>
      <w:autoSpaceDE w:val="0"/>
      <w:autoSpaceDN w:val="0"/>
      <w:adjustRightInd w:val="0"/>
      <w:spacing w:before="120"/>
    </w:pPr>
    <w:rPr>
      <w:rFonts w:ascii="Times New Roman" w:eastAsia="Calibri" w:hAnsi="Times New Roman" w:cs="Times New Roman"/>
    </w:rPr>
  </w:style>
  <w:style w:type="paragraph" w:customStyle="1" w:styleId="3rdOrderPara">
    <w:name w:val="3rd Order Para"/>
    <w:basedOn w:val="Normal"/>
    <w:next w:val="Normal"/>
    <w:qFormat/>
    <w:rsid w:val="00397586"/>
    <w:pPr>
      <w:autoSpaceDE w:val="0"/>
      <w:autoSpaceDN w:val="0"/>
      <w:adjustRightInd w:val="0"/>
      <w:spacing w:before="120"/>
    </w:pPr>
    <w:rPr>
      <w:rFonts w:ascii="Times New Roman" w:eastAsia="Calibri" w:hAnsi="Times New Roman" w:cs="Times New Roman"/>
    </w:rPr>
  </w:style>
  <w:style w:type="paragraph" w:customStyle="1" w:styleId="Normal-SIGN2">
    <w:name w:val="Normal-SIGN2"/>
    <w:basedOn w:val="Default"/>
    <w:next w:val="Default"/>
    <w:qFormat/>
    <w:rsid w:val="00397586"/>
    <w:rPr>
      <w:rFonts w:eastAsia="SimSun"/>
    </w:rPr>
  </w:style>
  <w:style w:type="paragraph" w:customStyle="1" w:styleId="u-intro">
    <w:name w:val="u-intro"/>
    <w:basedOn w:val="Normal"/>
    <w:qFormat/>
    <w:rsid w:val="00397586"/>
    <w:pPr>
      <w:spacing w:before="100" w:beforeAutospacing="1" w:after="100" w:afterAutospacing="1"/>
    </w:pPr>
    <w:rPr>
      <w:rFonts w:ascii="Times New Roman" w:eastAsia="Calibri" w:hAnsi="Times New Roman" w:cs="Times New Roman"/>
    </w:rPr>
  </w:style>
  <w:style w:type="character" w:customStyle="1" w:styleId="u-byline">
    <w:name w:val="u-byline"/>
    <w:basedOn w:val="DefaultParagraphFont"/>
    <w:rsid w:val="00397586"/>
  </w:style>
  <w:style w:type="character" w:customStyle="1" w:styleId="NothingChar">
    <w:name w:val="Nothing Char"/>
    <w:basedOn w:val="DefaultParagraphFont"/>
    <w:rsid w:val="00397586"/>
    <w:rPr>
      <w:sz w:val="16"/>
      <w:lang w:val="en-US" w:eastAsia="en-US" w:bidi="ar-SA"/>
    </w:rPr>
  </w:style>
  <w:style w:type="character" w:customStyle="1" w:styleId="story">
    <w:name w:val="story"/>
    <w:basedOn w:val="DefaultParagraphFont"/>
    <w:rsid w:val="00397586"/>
  </w:style>
  <w:style w:type="character" w:customStyle="1" w:styleId="articlebya">
    <w:name w:val="articleby_a"/>
    <w:basedOn w:val="DefaultParagraphFont"/>
    <w:rsid w:val="00397586"/>
  </w:style>
  <w:style w:type="character" w:customStyle="1" w:styleId="popupwinby">
    <w:name w:val="popupwinby"/>
    <w:basedOn w:val="DefaultParagraphFont"/>
    <w:rsid w:val="00397586"/>
  </w:style>
  <w:style w:type="character" w:customStyle="1" w:styleId="storyheader">
    <w:name w:val="storyheader"/>
    <w:basedOn w:val="DefaultParagraphFont"/>
    <w:rsid w:val="00397586"/>
  </w:style>
  <w:style w:type="character" w:customStyle="1" w:styleId="marron">
    <w:name w:val="marron"/>
    <w:basedOn w:val="DefaultParagraphFont"/>
    <w:rsid w:val="00397586"/>
  </w:style>
  <w:style w:type="character" w:customStyle="1" w:styleId="UnderlineChar4Char">
    <w:name w:val="Underline Char4 Char"/>
    <w:basedOn w:val="DefaultParagraphFont"/>
    <w:link w:val="UnderlineChar4"/>
    <w:rsid w:val="00397586"/>
    <w:rPr>
      <w:u w:val="single"/>
    </w:rPr>
  </w:style>
  <w:style w:type="character" w:customStyle="1" w:styleId="BoldandUnderlineChar3Char2">
    <w:name w:val="Bold and Underline Char3 Char2"/>
    <w:basedOn w:val="DefaultParagraphFont"/>
    <w:link w:val="BoldandUnderlineChar3"/>
    <w:rsid w:val="00397586"/>
    <w:rPr>
      <w:b/>
      <w:u w:val="single"/>
    </w:rPr>
  </w:style>
  <w:style w:type="character" w:customStyle="1" w:styleId="LanguageChar">
    <w:name w:val="Language Char"/>
    <w:basedOn w:val="DefaultParagraphFont"/>
    <w:rsid w:val="00397586"/>
    <w:rPr>
      <w:strike/>
      <w:noProof w:val="0"/>
      <w:sz w:val="16"/>
      <w:szCs w:val="16"/>
      <w:lang w:val="en-US" w:eastAsia="en-US" w:bidi="ar-SA"/>
    </w:rPr>
  </w:style>
  <w:style w:type="paragraph" w:customStyle="1" w:styleId="StyleNormalWeb10pt">
    <w:name w:val="Style Normal (Web) + 10 pt"/>
    <w:basedOn w:val="NormalWeb"/>
    <w:next w:val="Normal"/>
    <w:qFormat/>
    <w:rsid w:val="00397586"/>
    <w:pPr>
      <w:spacing w:line="259" w:lineRule="auto"/>
    </w:pPr>
    <w:rPr>
      <w:rFonts w:eastAsia="Calibri"/>
      <w:szCs w:val="20"/>
      <w:lang w:eastAsia="en-US"/>
    </w:rPr>
  </w:style>
  <w:style w:type="character" w:customStyle="1" w:styleId="StyleNormalWeb10ptChar">
    <w:name w:val="Style Normal (Web) + 10 pt Char"/>
    <w:basedOn w:val="DefaultParagraphFont"/>
    <w:rsid w:val="00397586"/>
    <w:rPr>
      <w:szCs w:val="24"/>
      <w:lang w:val="en-US" w:eastAsia="en-US" w:bidi="ar-SA"/>
    </w:rPr>
  </w:style>
  <w:style w:type="paragraph" w:customStyle="1" w:styleId="TagCiteShells">
    <w:name w:val="Tag/Cite/Shells"/>
    <w:basedOn w:val="Normal"/>
    <w:qFormat/>
    <w:rsid w:val="00397586"/>
    <w:rPr>
      <w:rFonts w:ascii="Times New Roman" w:eastAsia="Calibri" w:hAnsi="Times New Roman" w:cs="Times New Roman"/>
      <w:b/>
      <w:szCs w:val="20"/>
    </w:rPr>
  </w:style>
  <w:style w:type="paragraph" w:customStyle="1" w:styleId="DefinitionTerm">
    <w:name w:val="Definition Term"/>
    <w:basedOn w:val="Normal"/>
    <w:next w:val="Normal"/>
    <w:qFormat/>
    <w:rsid w:val="00397586"/>
    <w:rPr>
      <w:rFonts w:ascii="Times New Roman" w:eastAsia="Calibri" w:hAnsi="Times New Roman" w:cs="Times New Roman"/>
      <w:snapToGrid w:val="0"/>
      <w:szCs w:val="20"/>
    </w:rPr>
  </w:style>
  <w:style w:type="paragraph" w:customStyle="1" w:styleId="Style6">
    <w:name w:val="Style6"/>
    <w:basedOn w:val="Normal"/>
    <w:link w:val="Style6Char"/>
    <w:qFormat/>
    <w:rsid w:val="00397586"/>
    <w:rPr>
      <w:rFonts w:ascii="Times New Roman" w:eastAsia="Calibri" w:hAnsi="Times New Roman" w:cs="Times New Roman"/>
      <w:color w:val="000000"/>
      <w:szCs w:val="20"/>
    </w:rPr>
  </w:style>
  <w:style w:type="character" w:customStyle="1" w:styleId="Style3CharChar">
    <w:name w:val="Style3 Char Char"/>
    <w:basedOn w:val="DefaultParagraphFont"/>
    <w:rsid w:val="0039758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97586"/>
    <w:pPr>
      <w:suppressAutoHyphens/>
      <w:contextualSpacing/>
    </w:pPr>
    <w:rPr>
      <w:rFonts w:ascii="Times New Roman" w:eastAsia="SimSun" w:hAnsi="Times New Roman" w:cs="Times New Roman"/>
      <w:bCs w:val="0"/>
      <w:sz w:val="20"/>
      <w:lang w:eastAsia="zh-CN"/>
    </w:rPr>
  </w:style>
  <w:style w:type="character" w:customStyle="1" w:styleId="NormalChar0">
    <w:name w:val="Normal Char"/>
    <w:basedOn w:val="DefaultParagraphFont"/>
    <w:rsid w:val="00397586"/>
    <w:rPr>
      <w:lang w:eastAsia="en-US"/>
    </w:rPr>
  </w:style>
  <w:style w:type="paragraph" w:customStyle="1" w:styleId="Taglines">
    <w:name w:val="Taglines"/>
    <w:basedOn w:val="Heading2"/>
    <w:rsid w:val="00397586"/>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397586"/>
    <w:rPr>
      <w:rFonts w:cs="Arial"/>
      <w:bCs/>
      <w:iCs/>
      <w:szCs w:val="22"/>
      <w:lang w:val="en-US" w:eastAsia="en-US" w:bidi="ar-SA"/>
    </w:rPr>
  </w:style>
  <w:style w:type="paragraph" w:customStyle="1" w:styleId="bodytextfp">
    <w:name w:val="bodytextfp"/>
    <w:basedOn w:val="Normal"/>
    <w:uiPriority w:val="99"/>
    <w:qFormat/>
    <w:rsid w:val="00397586"/>
    <w:pPr>
      <w:spacing w:before="100" w:beforeAutospacing="1" w:after="100" w:afterAutospacing="1"/>
    </w:pPr>
    <w:rPr>
      <w:rFonts w:ascii="Times New Roman" w:eastAsia="Calibri" w:hAnsi="Times New Roman" w:cs="Times New Roman"/>
    </w:rPr>
  </w:style>
  <w:style w:type="paragraph" w:customStyle="1" w:styleId="listterm">
    <w:name w:val="listterm"/>
    <w:basedOn w:val="Normal"/>
    <w:rsid w:val="00397586"/>
    <w:pPr>
      <w:spacing w:before="100" w:beforeAutospacing="1" w:after="100" w:afterAutospacing="1"/>
    </w:pPr>
    <w:rPr>
      <w:rFonts w:ascii="Times New Roman" w:eastAsia="Calibri" w:hAnsi="Times New Roman" w:cs="Times New Roman"/>
    </w:rPr>
  </w:style>
  <w:style w:type="paragraph" w:customStyle="1" w:styleId="attribution">
    <w:name w:val="attribution"/>
    <w:basedOn w:val="Normal"/>
    <w:uiPriority w:val="99"/>
    <w:qFormat/>
    <w:rsid w:val="00397586"/>
    <w:pPr>
      <w:spacing w:before="100" w:beforeAutospacing="1" w:after="100" w:afterAutospacing="1"/>
    </w:pPr>
    <w:rPr>
      <w:rFonts w:ascii="Times New Roman" w:eastAsia="Calibri" w:hAnsi="Times New Roman" w:cs="Times New Roman"/>
    </w:rPr>
  </w:style>
  <w:style w:type="paragraph" w:customStyle="1" w:styleId="more">
    <w:name w:val="more"/>
    <w:basedOn w:val="Normal"/>
    <w:uiPriority w:val="99"/>
    <w:qFormat/>
    <w:rsid w:val="00397586"/>
    <w:pPr>
      <w:spacing w:before="100" w:beforeAutospacing="1" w:after="100" w:afterAutospacing="1"/>
    </w:pPr>
    <w:rPr>
      <w:rFonts w:ascii="Times New Roman" w:eastAsia="Calibri" w:hAnsi="Times New Roman" w:cs="Times New Roman"/>
    </w:rPr>
  </w:style>
  <w:style w:type="paragraph" w:styleId="TOCHeading">
    <w:name w:val="TOC Heading"/>
    <w:basedOn w:val="Heading1"/>
    <w:next w:val="Normal"/>
    <w:uiPriority w:val="39"/>
    <w:qFormat/>
    <w:rsid w:val="00397586"/>
    <w:pPr>
      <w:suppressAutoHyphens/>
      <w:spacing w:line="276" w:lineRule="auto"/>
      <w:contextualSpacing/>
      <w:jc w:val="left"/>
      <w:outlineLvl w:val="9"/>
    </w:pPr>
    <w:rPr>
      <w:rFonts w:ascii="Cambria" w:eastAsia="Times New Roman" w:hAnsi="Cambria" w:cs="Times New Roman"/>
      <w:bCs w:val="0"/>
      <w:caps/>
      <w:color w:val="365F91"/>
    </w:rPr>
  </w:style>
  <w:style w:type="character" w:customStyle="1" w:styleId="WW8Num2z0">
    <w:name w:val="WW8Num2z0"/>
    <w:rsid w:val="00397586"/>
    <w:rPr>
      <w:rFonts w:ascii="Garamond" w:hAnsi="Garamond"/>
    </w:rPr>
  </w:style>
  <w:style w:type="character" w:customStyle="1" w:styleId="WW8Num3z0">
    <w:name w:val="WW8Num3z0"/>
    <w:rsid w:val="00397586"/>
    <w:rPr>
      <w:rFonts w:ascii="Garamond" w:hAnsi="Garamond"/>
    </w:rPr>
  </w:style>
  <w:style w:type="character" w:customStyle="1" w:styleId="WW8Num4z1">
    <w:name w:val="WW8Num4z1"/>
    <w:rsid w:val="00397586"/>
    <w:rPr>
      <w:rFonts w:ascii="Garamond" w:hAnsi="Garamond"/>
    </w:rPr>
  </w:style>
  <w:style w:type="character" w:customStyle="1" w:styleId="WW8Num5z0">
    <w:name w:val="WW8Num5z0"/>
    <w:rsid w:val="00397586"/>
    <w:rPr>
      <w:rFonts w:ascii="Garamond" w:hAnsi="Garamond"/>
    </w:rPr>
  </w:style>
  <w:style w:type="character" w:customStyle="1" w:styleId="WW8Num6z0">
    <w:name w:val="WW8Num6z0"/>
    <w:rsid w:val="00397586"/>
    <w:rPr>
      <w:rFonts w:ascii="Symbol" w:hAnsi="Symbol"/>
    </w:rPr>
  </w:style>
  <w:style w:type="character" w:customStyle="1" w:styleId="WW8Num7z0">
    <w:name w:val="WW8Num7z0"/>
    <w:rsid w:val="00397586"/>
    <w:rPr>
      <w:rFonts w:ascii="Symbol" w:hAnsi="Symbol"/>
    </w:rPr>
  </w:style>
  <w:style w:type="character" w:customStyle="1" w:styleId="WW8Num8z0">
    <w:name w:val="WW8Num8z0"/>
    <w:rsid w:val="00397586"/>
    <w:rPr>
      <w:rFonts w:ascii="Symbol" w:hAnsi="Symbol"/>
    </w:rPr>
  </w:style>
  <w:style w:type="character" w:customStyle="1" w:styleId="WW8Num9z0">
    <w:name w:val="WW8Num9z0"/>
    <w:rsid w:val="00397586"/>
    <w:rPr>
      <w:rFonts w:ascii="Symbol" w:hAnsi="Symbol"/>
    </w:rPr>
  </w:style>
  <w:style w:type="character" w:customStyle="1" w:styleId="WW8Num10z0">
    <w:name w:val="WW8Num10z0"/>
    <w:rsid w:val="00397586"/>
    <w:rPr>
      <w:rFonts w:ascii="Garamond" w:hAnsi="Garamond"/>
    </w:rPr>
  </w:style>
  <w:style w:type="character" w:customStyle="1" w:styleId="WW8Num11z1">
    <w:name w:val="WW8Num11z1"/>
    <w:rsid w:val="00397586"/>
    <w:rPr>
      <w:rFonts w:ascii="Garamond" w:hAnsi="Garamond"/>
    </w:rPr>
  </w:style>
  <w:style w:type="character" w:customStyle="1" w:styleId="Absatz-Standardschriftart">
    <w:name w:val="Absatz-Standardschriftart"/>
    <w:rsid w:val="00397586"/>
  </w:style>
  <w:style w:type="character" w:customStyle="1" w:styleId="WW-Absatz-Standardschriftart">
    <w:name w:val="WW-Absatz-Standardschriftart"/>
    <w:rsid w:val="00397586"/>
  </w:style>
  <w:style w:type="character" w:customStyle="1" w:styleId="WW-Absatz-Standardschriftart1">
    <w:name w:val="WW-Absatz-Standardschriftart1"/>
    <w:rsid w:val="00397586"/>
  </w:style>
  <w:style w:type="character" w:customStyle="1" w:styleId="EndnoteCharacters">
    <w:name w:val="Endnote Characters"/>
    <w:basedOn w:val="DefaultParagraphFont"/>
    <w:rsid w:val="00397586"/>
    <w:rPr>
      <w:position w:val="0"/>
      <w:sz w:val="24"/>
      <w:vertAlign w:val="baseline"/>
    </w:rPr>
  </w:style>
  <w:style w:type="character" w:customStyle="1" w:styleId="WW8Num1z0">
    <w:name w:val="WW8Num1z0"/>
    <w:rsid w:val="00397586"/>
    <w:rPr>
      <w:rFonts w:ascii="Symbol" w:hAnsi="Symbol"/>
    </w:rPr>
  </w:style>
  <w:style w:type="character" w:customStyle="1" w:styleId="WW8Num1z2">
    <w:name w:val="WW8Num1z2"/>
    <w:rsid w:val="00397586"/>
    <w:rPr>
      <w:rFonts w:ascii="Courier New" w:hAnsi="Courier New"/>
    </w:rPr>
  </w:style>
  <w:style w:type="character" w:customStyle="1" w:styleId="WW8Num1z3">
    <w:name w:val="WW8Num1z3"/>
    <w:rsid w:val="00397586"/>
    <w:rPr>
      <w:rFonts w:ascii="Wingdings" w:hAnsi="Wingdings"/>
    </w:rPr>
  </w:style>
  <w:style w:type="character" w:customStyle="1" w:styleId="WW8Num11z0">
    <w:name w:val="WW8Num11z0"/>
    <w:rsid w:val="00397586"/>
    <w:rPr>
      <w:rFonts w:ascii="Symbol" w:hAnsi="Symbol"/>
    </w:rPr>
  </w:style>
  <w:style w:type="character" w:customStyle="1" w:styleId="WW8Num83z0">
    <w:name w:val="WW8Num83z0"/>
    <w:rsid w:val="00397586"/>
    <w:rPr>
      <w:rFonts w:ascii="Symbol" w:hAnsi="Symbol"/>
    </w:rPr>
  </w:style>
  <w:style w:type="character" w:customStyle="1" w:styleId="WW8Num83z1">
    <w:name w:val="WW8Num83z1"/>
    <w:rsid w:val="00397586"/>
    <w:rPr>
      <w:rFonts w:ascii="Courier New" w:hAnsi="Courier New"/>
    </w:rPr>
  </w:style>
  <w:style w:type="character" w:customStyle="1" w:styleId="WW8Num83z2">
    <w:name w:val="WW8Num83z2"/>
    <w:rsid w:val="00397586"/>
    <w:rPr>
      <w:rFonts w:ascii="Wingdings" w:hAnsi="Wingdings"/>
    </w:rPr>
  </w:style>
  <w:style w:type="character" w:customStyle="1" w:styleId="WW8Num89z0">
    <w:name w:val="WW8Num89z0"/>
    <w:rsid w:val="00397586"/>
    <w:rPr>
      <w:rFonts w:ascii="Symbol" w:hAnsi="Symbol"/>
      <w:sz w:val="20"/>
    </w:rPr>
  </w:style>
  <w:style w:type="character" w:customStyle="1" w:styleId="WW8Num90z0">
    <w:name w:val="WW8Num90z0"/>
    <w:rsid w:val="00397586"/>
    <w:rPr>
      <w:rFonts w:ascii="Times New Roman" w:eastAsia="Times New Roman" w:hAnsi="Times New Roman" w:cs="Times New Roman"/>
    </w:rPr>
  </w:style>
  <w:style w:type="character" w:customStyle="1" w:styleId="WW8Num92z0">
    <w:name w:val="WW8Num92z0"/>
    <w:rsid w:val="00397586"/>
    <w:rPr>
      <w:rFonts w:ascii="Symbol" w:eastAsia="Times New Roman" w:hAnsi="Symbol"/>
    </w:rPr>
  </w:style>
  <w:style w:type="character" w:customStyle="1" w:styleId="WW8Num92z1">
    <w:name w:val="WW8Num92z1"/>
    <w:rsid w:val="00397586"/>
    <w:rPr>
      <w:rFonts w:ascii="Courier New" w:hAnsi="Courier New"/>
    </w:rPr>
  </w:style>
  <w:style w:type="character" w:customStyle="1" w:styleId="WW8Num92z2">
    <w:name w:val="WW8Num92z2"/>
    <w:rsid w:val="00397586"/>
    <w:rPr>
      <w:rFonts w:ascii="Wingdings" w:hAnsi="Wingdings"/>
    </w:rPr>
  </w:style>
  <w:style w:type="character" w:customStyle="1" w:styleId="WW8Num92z3">
    <w:name w:val="WW8Num92z3"/>
    <w:rsid w:val="00397586"/>
    <w:rPr>
      <w:rFonts w:ascii="Symbol" w:hAnsi="Symbol"/>
    </w:rPr>
  </w:style>
  <w:style w:type="character" w:customStyle="1" w:styleId="WW8Num96z0">
    <w:name w:val="WW8Num96z0"/>
    <w:rsid w:val="00397586"/>
    <w:rPr>
      <w:rFonts w:ascii="Symbol" w:hAnsi="Symbol"/>
      <w:sz w:val="20"/>
    </w:rPr>
  </w:style>
  <w:style w:type="character" w:customStyle="1" w:styleId="WW8Num96z1">
    <w:name w:val="WW8Num96z1"/>
    <w:rsid w:val="00397586"/>
    <w:rPr>
      <w:rFonts w:ascii="Courier New" w:hAnsi="Courier New"/>
      <w:sz w:val="20"/>
    </w:rPr>
  </w:style>
  <w:style w:type="character" w:customStyle="1" w:styleId="WW8Num96z2">
    <w:name w:val="WW8Num96z2"/>
    <w:rsid w:val="00397586"/>
    <w:rPr>
      <w:rFonts w:ascii="Wingdings" w:hAnsi="Wingdings"/>
      <w:sz w:val="20"/>
    </w:rPr>
  </w:style>
  <w:style w:type="character" w:customStyle="1" w:styleId="WW8Num103z0">
    <w:name w:val="WW8Num103z0"/>
    <w:rsid w:val="00397586"/>
    <w:rPr>
      <w:rFonts w:ascii="Symbol" w:hAnsi="Symbol"/>
      <w:sz w:val="20"/>
    </w:rPr>
  </w:style>
  <w:style w:type="character" w:customStyle="1" w:styleId="WW8Num103z1">
    <w:name w:val="WW8Num103z1"/>
    <w:rsid w:val="00397586"/>
    <w:rPr>
      <w:rFonts w:ascii="Courier New" w:hAnsi="Courier New"/>
      <w:sz w:val="20"/>
    </w:rPr>
  </w:style>
  <w:style w:type="character" w:customStyle="1" w:styleId="WW8Num103z2">
    <w:name w:val="WW8Num103z2"/>
    <w:rsid w:val="00397586"/>
    <w:rPr>
      <w:rFonts w:ascii="Wingdings" w:hAnsi="Wingdings"/>
      <w:sz w:val="20"/>
    </w:rPr>
  </w:style>
  <w:style w:type="character" w:customStyle="1" w:styleId="WW8Num108z0">
    <w:name w:val="WW8Num108z0"/>
    <w:rsid w:val="00397586"/>
    <w:rPr>
      <w:rFonts w:ascii="Symbol" w:hAnsi="Symbol"/>
      <w:sz w:val="20"/>
    </w:rPr>
  </w:style>
  <w:style w:type="character" w:customStyle="1" w:styleId="WW8Num108z1">
    <w:name w:val="WW8Num108z1"/>
    <w:rsid w:val="00397586"/>
    <w:rPr>
      <w:rFonts w:ascii="Courier New" w:hAnsi="Courier New"/>
      <w:sz w:val="20"/>
    </w:rPr>
  </w:style>
  <w:style w:type="character" w:customStyle="1" w:styleId="WW8Num108z2">
    <w:name w:val="WW8Num108z2"/>
    <w:rsid w:val="00397586"/>
    <w:rPr>
      <w:rFonts w:ascii="Wingdings" w:hAnsi="Wingdings"/>
      <w:sz w:val="20"/>
    </w:rPr>
  </w:style>
  <w:style w:type="character" w:customStyle="1" w:styleId="WW8Num109z0">
    <w:name w:val="WW8Num109z0"/>
    <w:rsid w:val="00397586"/>
    <w:rPr>
      <w:rFonts w:ascii="Symbol" w:eastAsia="Times New Roman" w:hAnsi="Symbol"/>
    </w:rPr>
  </w:style>
  <w:style w:type="character" w:customStyle="1" w:styleId="WW8Num109z1">
    <w:name w:val="WW8Num109z1"/>
    <w:rsid w:val="00397586"/>
    <w:rPr>
      <w:rFonts w:ascii="Courier New" w:hAnsi="Courier New"/>
    </w:rPr>
  </w:style>
  <w:style w:type="character" w:customStyle="1" w:styleId="WW8Num109z2">
    <w:name w:val="WW8Num109z2"/>
    <w:rsid w:val="00397586"/>
    <w:rPr>
      <w:rFonts w:ascii="Wingdings" w:hAnsi="Wingdings"/>
    </w:rPr>
  </w:style>
  <w:style w:type="character" w:customStyle="1" w:styleId="WW8Num109z3">
    <w:name w:val="WW8Num109z3"/>
    <w:rsid w:val="00397586"/>
    <w:rPr>
      <w:rFonts w:ascii="Symbol" w:hAnsi="Symbol"/>
    </w:rPr>
  </w:style>
  <w:style w:type="character" w:customStyle="1" w:styleId="WW8Num111z0">
    <w:name w:val="WW8Num111z0"/>
    <w:rsid w:val="00397586"/>
    <w:rPr>
      <w:rFonts w:ascii="Symbol" w:hAnsi="Symbol"/>
      <w:sz w:val="20"/>
    </w:rPr>
  </w:style>
  <w:style w:type="character" w:customStyle="1" w:styleId="WW8Num111z1">
    <w:name w:val="WW8Num111z1"/>
    <w:rsid w:val="00397586"/>
    <w:rPr>
      <w:rFonts w:ascii="Courier New" w:hAnsi="Courier New"/>
      <w:sz w:val="20"/>
    </w:rPr>
  </w:style>
  <w:style w:type="character" w:customStyle="1" w:styleId="WW8Num111z2">
    <w:name w:val="WW8Num111z2"/>
    <w:rsid w:val="00397586"/>
    <w:rPr>
      <w:rFonts w:ascii="Wingdings" w:hAnsi="Wingdings"/>
      <w:sz w:val="20"/>
    </w:rPr>
  </w:style>
  <w:style w:type="character" w:customStyle="1" w:styleId="WW8Num117z0">
    <w:name w:val="WW8Num117z0"/>
    <w:rsid w:val="00397586"/>
    <w:rPr>
      <w:rFonts w:ascii="Symbol" w:eastAsia="Times New Roman" w:hAnsi="Symbol"/>
    </w:rPr>
  </w:style>
  <w:style w:type="character" w:customStyle="1" w:styleId="WW8Num117z1">
    <w:name w:val="WW8Num117z1"/>
    <w:rsid w:val="00397586"/>
    <w:rPr>
      <w:rFonts w:ascii="Courier New" w:hAnsi="Courier New"/>
    </w:rPr>
  </w:style>
  <w:style w:type="character" w:customStyle="1" w:styleId="WW8Num117z2">
    <w:name w:val="WW8Num117z2"/>
    <w:rsid w:val="00397586"/>
    <w:rPr>
      <w:rFonts w:ascii="Wingdings" w:hAnsi="Wingdings"/>
    </w:rPr>
  </w:style>
  <w:style w:type="character" w:customStyle="1" w:styleId="WW8Num117z3">
    <w:name w:val="WW8Num117z3"/>
    <w:rsid w:val="00397586"/>
    <w:rPr>
      <w:rFonts w:ascii="Symbol" w:hAnsi="Symbol"/>
    </w:rPr>
  </w:style>
  <w:style w:type="character" w:customStyle="1" w:styleId="WW8Num126z0">
    <w:name w:val="WW8Num126z0"/>
    <w:rsid w:val="00397586"/>
    <w:rPr>
      <w:rFonts w:ascii="Symbol" w:eastAsia="SimSun" w:hAnsi="Symbol"/>
    </w:rPr>
  </w:style>
  <w:style w:type="character" w:customStyle="1" w:styleId="WW8Num126z1">
    <w:name w:val="WW8Num126z1"/>
    <w:rsid w:val="00397586"/>
    <w:rPr>
      <w:rFonts w:ascii="Courier New" w:hAnsi="Courier New"/>
    </w:rPr>
  </w:style>
  <w:style w:type="character" w:customStyle="1" w:styleId="WW8Num126z2">
    <w:name w:val="WW8Num126z2"/>
    <w:rsid w:val="00397586"/>
    <w:rPr>
      <w:rFonts w:ascii="Wingdings" w:hAnsi="Wingdings"/>
    </w:rPr>
  </w:style>
  <w:style w:type="character" w:customStyle="1" w:styleId="WW8Num126z3">
    <w:name w:val="WW8Num126z3"/>
    <w:rsid w:val="00397586"/>
    <w:rPr>
      <w:rFonts w:ascii="Symbol" w:hAnsi="Symbol"/>
    </w:rPr>
  </w:style>
  <w:style w:type="character" w:customStyle="1" w:styleId="WW8Num128z0">
    <w:name w:val="WW8Num128z0"/>
    <w:rsid w:val="00397586"/>
    <w:rPr>
      <w:rFonts w:ascii="Symbol" w:eastAsia="Times New Roman" w:hAnsi="Symbol"/>
    </w:rPr>
  </w:style>
  <w:style w:type="character" w:customStyle="1" w:styleId="WW8Num128z1">
    <w:name w:val="WW8Num128z1"/>
    <w:rsid w:val="00397586"/>
    <w:rPr>
      <w:rFonts w:ascii="Courier New" w:hAnsi="Courier New"/>
    </w:rPr>
  </w:style>
  <w:style w:type="character" w:customStyle="1" w:styleId="WW8Num128z2">
    <w:name w:val="WW8Num128z2"/>
    <w:rsid w:val="00397586"/>
    <w:rPr>
      <w:rFonts w:ascii="Wingdings" w:hAnsi="Wingdings"/>
    </w:rPr>
  </w:style>
  <w:style w:type="character" w:customStyle="1" w:styleId="WW8Num128z3">
    <w:name w:val="WW8Num128z3"/>
    <w:rsid w:val="00397586"/>
    <w:rPr>
      <w:rFonts w:ascii="Symbol" w:hAnsi="Symbol"/>
    </w:rPr>
  </w:style>
  <w:style w:type="character" w:customStyle="1" w:styleId="WW8Num138z0">
    <w:name w:val="WW8Num138z0"/>
    <w:rsid w:val="00397586"/>
    <w:rPr>
      <w:rFonts w:ascii="Times-Italic" w:eastAsia="Times New Roman" w:hAnsi="Times-Italic"/>
    </w:rPr>
  </w:style>
  <w:style w:type="character" w:customStyle="1" w:styleId="WW8Num138z1">
    <w:name w:val="WW8Num138z1"/>
    <w:rsid w:val="00397586"/>
    <w:rPr>
      <w:rFonts w:ascii="Courier New" w:hAnsi="Courier New"/>
    </w:rPr>
  </w:style>
  <w:style w:type="character" w:customStyle="1" w:styleId="WW8Num138z2">
    <w:name w:val="WW8Num138z2"/>
    <w:rsid w:val="00397586"/>
    <w:rPr>
      <w:rFonts w:ascii="Wingdings" w:hAnsi="Wingdings"/>
    </w:rPr>
  </w:style>
  <w:style w:type="character" w:customStyle="1" w:styleId="WW8Num138z3">
    <w:name w:val="WW8Num138z3"/>
    <w:rsid w:val="00397586"/>
    <w:rPr>
      <w:rFonts w:ascii="Symbol" w:hAnsi="Symbol"/>
    </w:rPr>
  </w:style>
  <w:style w:type="character" w:customStyle="1" w:styleId="WW8Num143z0">
    <w:name w:val="WW8Num143z0"/>
    <w:rsid w:val="00397586"/>
    <w:rPr>
      <w:rFonts w:ascii="Times New Roman" w:eastAsia="Times New Roman" w:hAnsi="Times New Roman" w:cs="Times New Roman"/>
    </w:rPr>
  </w:style>
  <w:style w:type="character" w:customStyle="1" w:styleId="WW8Num148z0">
    <w:name w:val="WW8Num148z0"/>
    <w:rsid w:val="00397586"/>
    <w:rPr>
      <w:rFonts w:ascii="Symbol" w:hAnsi="Symbol"/>
      <w:sz w:val="20"/>
    </w:rPr>
  </w:style>
  <w:style w:type="character" w:customStyle="1" w:styleId="WW8Num148z1">
    <w:name w:val="WW8Num148z1"/>
    <w:rsid w:val="00397586"/>
    <w:rPr>
      <w:rFonts w:ascii="Courier New" w:hAnsi="Courier New"/>
      <w:sz w:val="20"/>
    </w:rPr>
  </w:style>
  <w:style w:type="character" w:customStyle="1" w:styleId="WW8Num148z2">
    <w:name w:val="WW8Num148z2"/>
    <w:rsid w:val="00397586"/>
    <w:rPr>
      <w:rFonts w:ascii="Wingdings" w:hAnsi="Wingdings"/>
      <w:sz w:val="20"/>
    </w:rPr>
  </w:style>
  <w:style w:type="character" w:customStyle="1" w:styleId="WW8Num151z0">
    <w:name w:val="WW8Num151z0"/>
    <w:rsid w:val="00397586"/>
    <w:rPr>
      <w:rFonts w:ascii="Times New Roman" w:eastAsia="Times New Roman" w:hAnsi="Times New Roman" w:cs="Times New Roman"/>
    </w:rPr>
  </w:style>
  <w:style w:type="character" w:customStyle="1" w:styleId="WW8Num152z0">
    <w:name w:val="WW8Num152z0"/>
    <w:rsid w:val="00397586"/>
    <w:rPr>
      <w:rFonts w:ascii="Symbol" w:hAnsi="Symbol"/>
      <w:sz w:val="20"/>
    </w:rPr>
  </w:style>
  <w:style w:type="character" w:customStyle="1" w:styleId="WW8Num152z1">
    <w:name w:val="WW8Num152z1"/>
    <w:rsid w:val="00397586"/>
    <w:rPr>
      <w:rFonts w:ascii="Courier New" w:hAnsi="Courier New"/>
      <w:sz w:val="20"/>
    </w:rPr>
  </w:style>
  <w:style w:type="character" w:customStyle="1" w:styleId="WW8Num152z2">
    <w:name w:val="WW8Num152z2"/>
    <w:rsid w:val="00397586"/>
    <w:rPr>
      <w:rFonts w:ascii="Wingdings" w:hAnsi="Wingdings"/>
      <w:sz w:val="20"/>
    </w:rPr>
  </w:style>
  <w:style w:type="character" w:customStyle="1" w:styleId="WW8Num153z0">
    <w:name w:val="WW8Num153z0"/>
    <w:rsid w:val="00397586"/>
    <w:rPr>
      <w:sz w:val="24"/>
    </w:rPr>
  </w:style>
  <w:style w:type="character" w:customStyle="1" w:styleId="WW8Num155z0">
    <w:name w:val="WW8Num155z0"/>
    <w:rsid w:val="00397586"/>
    <w:rPr>
      <w:rFonts w:ascii="Times New Roman" w:eastAsia="Times New Roman" w:hAnsi="Times New Roman" w:cs="Times New Roman"/>
    </w:rPr>
  </w:style>
  <w:style w:type="character" w:customStyle="1" w:styleId="WW8Num157z0">
    <w:name w:val="WW8Num157z0"/>
    <w:rsid w:val="00397586"/>
    <w:rPr>
      <w:rFonts w:ascii="Symbol" w:hAnsi="Symbol"/>
      <w:sz w:val="20"/>
    </w:rPr>
  </w:style>
  <w:style w:type="character" w:customStyle="1" w:styleId="WW8Num157z1">
    <w:name w:val="WW8Num157z1"/>
    <w:rsid w:val="00397586"/>
    <w:rPr>
      <w:rFonts w:ascii="Courier New" w:hAnsi="Courier New"/>
      <w:sz w:val="20"/>
    </w:rPr>
  </w:style>
  <w:style w:type="character" w:customStyle="1" w:styleId="WW8Num157z2">
    <w:name w:val="WW8Num157z2"/>
    <w:rsid w:val="00397586"/>
    <w:rPr>
      <w:rFonts w:ascii="Wingdings" w:hAnsi="Wingdings"/>
      <w:sz w:val="20"/>
    </w:rPr>
  </w:style>
  <w:style w:type="character" w:customStyle="1" w:styleId="WW8Num163z0">
    <w:name w:val="WW8Num163z0"/>
    <w:rsid w:val="00397586"/>
    <w:rPr>
      <w:rFonts w:ascii="Symbol" w:hAnsi="Symbol"/>
      <w:sz w:val="20"/>
    </w:rPr>
  </w:style>
  <w:style w:type="character" w:customStyle="1" w:styleId="WW8Num163z1">
    <w:name w:val="WW8Num163z1"/>
    <w:rsid w:val="00397586"/>
    <w:rPr>
      <w:rFonts w:ascii="Courier New" w:hAnsi="Courier New"/>
      <w:sz w:val="20"/>
    </w:rPr>
  </w:style>
  <w:style w:type="character" w:customStyle="1" w:styleId="WW8Num163z2">
    <w:name w:val="WW8Num163z2"/>
    <w:rsid w:val="00397586"/>
    <w:rPr>
      <w:rFonts w:ascii="Wingdings" w:hAnsi="Wingdings"/>
      <w:sz w:val="20"/>
    </w:rPr>
  </w:style>
  <w:style w:type="character" w:customStyle="1" w:styleId="WW8Num170z0">
    <w:name w:val="WW8Num170z0"/>
    <w:rsid w:val="00397586"/>
    <w:rPr>
      <w:rFonts w:ascii="Symbol" w:eastAsia="Times New Roman" w:hAnsi="Symbol"/>
    </w:rPr>
  </w:style>
  <w:style w:type="character" w:customStyle="1" w:styleId="WW8Num170z1">
    <w:name w:val="WW8Num170z1"/>
    <w:rsid w:val="00397586"/>
    <w:rPr>
      <w:rFonts w:ascii="Courier New" w:hAnsi="Courier New"/>
    </w:rPr>
  </w:style>
  <w:style w:type="character" w:customStyle="1" w:styleId="WW8Num170z2">
    <w:name w:val="WW8Num170z2"/>
    <w:rsid w:val="00397586"/>
    <w:rPr>
      <w:rFonts w:ascii="Wingdings" w:hAnsi="Wingdings"/>
    </w:rPr>
  </w:style>
  <w:style w:type="character" w:customStyle="1" w:styleId="WW8Num170z3">
    <w:name w:val="WW8Num170z3"/>
    <w:rsid w:val="00397586"/>
    <w:rPr>
      <w:rFonts w:ascii="Symbol" w:hAnsi="Symbol"/>
    </w:rPr>
  </w:style>
  <w:style w:type="character" w:customStyle="1" w:styleId="WW8Num177z0">
    <w:name w:val="WW8Num177z0"/>
    <w:rsid w:val="00397586"/>
    <w:rPr>
      <w:rFonts w:ascii="Symbol" w:hAnsi="Symbol"/>
      <w:sz w:val="20"/>
    </w:rPr>
  </w:style>
  <w:style w:type="character" w:customStyle="1" w:styleId="WW8Num177z1">
    <w:name w:val="WW8Num177z1"/>
    <w:rsid w:val="00397586"/>
    <w:rPr>
      <w:rFonts w:ascii="Courier New" w:hAnsi="Courier New"/>
      <w:sz w:val="20"/>
    </w:rPr>
  </w:style>
  <w:style w:type="character" w:customStyle="1" w:styleId="WW8Num177z2">
    <w:name w:val="WW8Num177z2"/>
    <w:rsid w:val="00397586"/>
    <w:rPr>
      <w:rFonts w:ascii="Wingdings" w:hAnsi="Wingdings"/>
      <w:sz w:val="20"/>
    </w:rPr>
  </w:style>
  <w:style w:type="character" w:customStyle="1" w:styleId="WW8Num181z0">
    <w:name w:val="WW8Num181z0"/>
    <w:rsid w:val="00397586"/>
    <w:rPr>
      <w:rFonts w:ascii="Symbol" w:eastAsia="Times New Roman" w:hAnsi="Symbol"/>
    </w:rPr>
  </w:style>
  <w:style w:type="character" w:customStyle="1" w:styleId="WW8Num181z1">
    <w:name w:val="WW8Num181z1"/>
    <w:rsid w:val="00397586"/>
    <w:rPr>
      <w:rFonts w:ascii="Courier New" w:hAnsi="Courier New"/>
    </w:rPr>
  </w:style>
  <w:style w:type="character" w:customStyle="1" w:styleId="WW8Num181z2">
    <w:name w:val="WW8Num181z2"/>
    <w:rsid w:val="00397586"/>
    <w:rPr>
      <w:rFonts w:ascii="Wingdings" w:hAnsi="Wingdings"/>
    </w:rPr>
  </w:style>
  <w:style w:type="character" w:customStyle="1" w:styleId="WW8Num181z3">
    <w:name w:val="WW8Num181z3"/>
    <w:rsid w:val="00397586"/>
    <w:rPr>
      <w:rFonts w:ascii="Symbol" w:hAnsi="Symbol"/>
    </w:rPr>
  </w:style>
  <w:style w:type="character" w:customStyle="1" w:styleId="WW8Num185z0">
    <w:name w:val="WW8Num185z0"/>
    <w:rsid w:val="00397586"/>
    <w:rPr>
      <w:rFonts w:ascii="Symbol" w:eastAsia="Times New Roman" w:hAnsi="Symbol"/>
    </w:rPr>
  </w:style>
  <w:style w:type="character" w:customStyle="1" w:styleId="WW8Num185z1">
    <w:name w:val="WW8Num185z1"/>
    <w:rsid w:val="00397586"/>
    <w:rPr>
      <w:rFonts w:ascii="Courier New" w:hAnsi="Courier New"/>
    </w:rPr>
  </w:style>
  <w:style w:type="character" w:customStyle="1" w:styleId="WW8Num185z2">
    <w:name w:val="WW8Num185z2"/>
    <w:rsid w:val="00397586"/>
    <w:rPr>
      <w:rFonts w:ascii="Wingdings" w:hAnsi="Wingdings"/>
    </w:rPr>
  </w:style>
  <w:style w:type="character" w:customStyle="1" w:styleId="WW8Num185z3">
    <w:name w:val="WW8Num185z3"/>
    <w:rsid w:val="00397586"/>
    <w:rPr>
      <w:rFonts w:ascii="Symbol" w:hAnsi="Symbol"/>
    </w:rPr>
  </w:style>
  <w:style w:type="character" w:customStyle="1" w:styleId="WW8Num186z0">
    <w:name w:val="WW8Num186z0"/>
    <w:rsid w:val="00397586"/>
    <w:rPr>
      <w:rFonts w:ascii="Symbol" w:hAnsi="Symbol"/>
      <w:sz w:val="20"/>
    </w:rPr>
  </w:style>
  <w:style w:type="character" w:customStyle="1" w:styleId="WW8Num186z1">
    <w:name w:val="WW8Num186z1"/>
    <w:rsid w:val="00397586"/>
    <w:rPr>
      <w:rFonts w:ascii="Courier New" w:hAnsi="Courier New"/>
      <w:sz w:val="20"/>
    </w:rPr>
  </w:style>
  <w:style w:type="character" w:customStyle="1" w:styleId="WW8Num186z2">
    <w:name w:val="WW8Num186z2"/>
    <w:rsid w:val="00397586"/>
    <w:rPr>
      <w:rFonts w:ascii="Wingdings" w:hAnsi="Wingdings"/>
      <w:sz w:val="20"/>
    </w:rPr>
  </w:style>
  <w:style w:type="character" w:customStyle="1" w:styleId="WW8Num192z0">
    <w:name w:val="WW8Num192z0"/>
    <w:rsid w:val="00397586"/>
    <w:rPr>
      <w:rFonts w:ascii="Symbol" w:hAnsi="Symbol"/>
    </w:rPr>
  </w:style>
  <w:style w:type="character" w:customStyle="1" w:styleId="WW8Num192z1">
    <w:name w:val="WW8Num192z1"/>
    <w:rsid w:val="00397586"/>
    <w:rPr>
      <w:rFonts w:ascii="Courier New" w:hAnsi="Courier New"/>
    </w:rPr>
  </w:style>
  <w:style w:type="character" w:customStyle="1" w:styleId="WW8Num192z2">
    <w:name w:val="WW8Num192z2"/>
    <w:rsid w:val="00397586"/>
    <w:rPr>
      <w:rFonts w:ascii="Wingdings" w:hAnsi="Wingdings"/>
    </w:rPr>
  </w:style>
  <w:style w:type="character" w:customStyle="1" w:styleId="WW8Num194z0">
    <w:name w:val="WW8Num194z0"/>
    <w:rsid w:val="00397586"/>
    <w:rPr>
      <w:rFonts w:ascii="Times-Roman" w:eastAsia="Times New Roman" w:hAnsi="Times-Roman"/>
      <w:i w:val="0"/>
    </w:rPr>
  </w:style>
  <w:style w:type="character" w:customStyle="1" w:styleId="WW8Num194z1">
    <w:name w:val="WW8Num194z1"/>
    <w:rsid w:val="00397586"/>
    <w:rPr>
      <w:rFonts w:ascii="Courier New" w:hAnsi="Courier New"/>
    </w:rPr>
  </w:style>
  <w:style w:type="character" w:customStyle="1" w:styleId="WW8Num194z2">
    <w:name w:val="WW8Num194z2"/>
    <w:rsid w:val="00397586"/>
    <w:rPr>
      <w:rFonts w:ascii="Wingdings" w:hAnsi="Wingdings"/>
    </w:rPr>
  </w:style>
  <w:style w:type="character" w:customStyle="1" w:styleId="WW8Num194z3">
    <w:name w:val="WW8Num194z3"/>
    <w:rsid w:val="00397586"/>
    <w:rPr>
      <w:rFonts w:ascii="Symbol" w:hAnsi="Symbol"/>
    </w:rPr>
  </w:style>
  <w:style w:type="character" w:customStyle="1" w:styleId="WW8Num203z0">
    <w:name w:val="WW8Num203z0"/>
    <w:rsid w:val="00397586"/>
    <w:rPr>
      <w:rFonts w:ascii="Wingdings" w:eastAsia="Times New Roman" w:hAnsi="Wingdings"/>
    </w:rPr>
  </w:style>
  <w:style w:type="character" w:customStyle="1" w:styleId="WW8Num203z1">
    <w:name w:val="WW8Num203z1"/>
    <w:rsid w:val="00397586"/>
    <w:rPr>
      <w:rFonts w:ascii="Courier New" w:hAnsi="Courier New"/>
    </w:rPr>
  </w:style>
  <w:style w:type="character" w:customStyle="1" w:styleId="WW8Num203z2">
    <w:name w:val="WW8Num203z2"/>
    <w:rsid w:val="00397586"/>
    <w:rPr>
      <w:rFonts w:ascii="Wingdings" w:hAnsi="Wingdings"/>
    </w:rPr>
  </w:style>
  <w:style w:type="character" w:customStyle="1" w:styleId="WW8Num203z3">
    <w:name w:val="WW8Num203z3"/>
    <w:rsid w:val="00397586"/>
    <w:rPr>
      <w:rFonts w:ascii="Symbol" w:hAnsi="Symbol"/>
    </w:rPr>
  </w:style>
  <w:style w:type="character" w:customStyle="1" w:styleId="WW8Num204z1">
    <w:name w:val="WW8Num204z1"/>
    <w:rsid w:val="00397586"/>
    <w:rPr>
      <w:b/>
    </w:rPr>
  </w:style>
  <w:style w:type="character" w:customStyle="1" w:styleId="WW8Num206z0">
    <w:name w:val="WW8Num206z0"/>
    <w:rsid w:val="00397586"/>
    <w:rPr>
      <w:rFonts w:ascii="Symbol" w:eastAsia="Times New Roman" w:hAnsi="Symbol"/>
    </w:rPr>
  </w:style>
  <w:style w:type="character" w:customStyle="1" w:styleId="WW8Num206z1">
    <w:name w:val="WW8Num206z1"/>
    <w:rsid w:val="00397586"/>
    <w:rPr>
      <w:rFonts w:ascii="Courier New" w:hAnsi="Courier New"/>
    </w:rPr>
  </w:style>
  <w:style w:type="character" w:customStyle="1" w:styleId="WW8Num206z2">
    <w:name w:val="WW8Num206z2"/>
    <w:rsid w:val="00397586"/>
    <w:rPr>
      <w:rFonts w:ascii="Wingdings" w:hAnsi="Wingdings"/>
    </w:rPr>
  </w:style>
  <w:style w:type="character" w:customStyle="1" w:styleId="WW8Num206z3">
    <w:name w:val="WW8Num206z3"/>
    <w:rsid w:val="00397586"/>
    <w:rPr>
      <w:rFonts w:ascii="Symbol" w:hAnsi="Symbol"/>
    </w:rPr>
  </w:style>
  <w:style w:type="character" w:customStyle="1" w:styleId="WW8Num207z0">
    <w:name w:val="WW8Num207z0"/>
    <w:rsid w:val="00397586"/>
    <w:rPr>
      <w:rFonts w:ascii="Symbol" w:hAnsi="Symbol"/>
      <w:sz w:val="20"/>
    </w:rPr>
  </w:style>
  <w:style w:type="character" w:customStyle="1" w:styleId="WW8Num213z0">
    <w:name w:val="WW8Num213z0"/>
    <w:rsid w:val="00397586"/>
    <w:rPr>
      <w:rFonts w:ascii="Symbol" w:hAnsi="Symbol"/>
      <w:sz w:val="20"/>
    </w:rPr>
  </w:style>
  <w:style w:type="character" w:customStyle="1" w:styleId="WW8Num214z0">
    <w:name w:val="WW8Num214z0"/>
    <w:rsid w:val="00397586"/>
    <w:rPr>
      <w:rFonts w:ascii="Symbol" w:hAnsi="Symbol"/>
    </w:rPr>
  </w:style>
  <w:style w:type="character" w:customStyle="1" w:styleId="WW8Num214z1">
    <w:name w:val="WW8Num214z1"/>
    <w:rsid w:val="00397586"/>
    <w:rPr>
      <w:rFonts w:ascii="Courier New" w:hAnsi="Courier New"/>
    </w:rPr>
  </w:style>
  <w:style w:type="character" w:customStyle="1" w:styleId="WW8Num220z0">
    <w:name w:val="WW8Num220z0"/>
    <w:rsid w:val="00397586"/>
    <w:rPr>
      <w:u w:val="single"/>
    </w:rPr>
  </w:style>
  <w:style w:type="character" w:customStyle="1" w:styleId="WW8Num228z0">
    <w:name w:val="WW8Num228z0"/>
    <w:rsid w:val="00397586"/>
    <w:rPr>
      <w:rFonts w:ascii="Symbol" w:hAnsi="Symbol"/>
      <w:sz w:val="20"/>
    </w:rPr>
  </w:style>
  <w:style w:type="character" w:customStyle="1" w:styleId="WW8Num228z1">
    <w:name w:val="WW8Num228z1"/>
    <w:rsid w:val="00397586"/>
    <w:rPr>
      <w:rFonts w:ascii="Courier New" w:hAnsi="Courier New"/>
      <w:sz w:val="20"/>
    </w:rPr>
  </w:style>
  <w:style w:type="character" w:customStyle="1" w:styleId="WW8Num228z2">
    <w:name w:val="WW8Num228z2"/>
    <w:rsid w:val="00397586"/>
    <w:rPr>
      <w:rFonts w:ascii="Wingdings" w:hAnsi="Wingdings"/>
      <w:sz w:val="20"/>
    </w:rPr>
  </w:style>
  <w:style w:type="character" w:customStyle="1" w:styleId="WW8Num236z0">
    <w:name w:val="WW8Num236z0"/>
    <w:rsid w:val="00397586"/>
    <w:rPr>
      <w:rFonts w:ascii="Symbol" w:eastAsia="Times New Roman" w:hAnsi="Symbol"/>
    </w:rPr>
  </w:style>
  <w:style w:type="character" w:customStyle="1" w:styleId="WW8Num236z1">
    <w:name w:val="WW8Num236z1"/>
    <w:rsid w:val="00397586"/>
    <w:rPr>
      <w:rFonts w:ascii="Courier New" w:hAnsi="Courier New"/>
    </w:rPr>
  </w:style>
  <w:style w:type="character" w:customStyle="1" w:styleId="WW8Num236z2">
    <w:name w:val="WW8Num236z2"/>
    <w:rsid w:val="00397586"/>
    <w:rPr>
      <w:rFonts w:ascii="Wingdings" w:hAnsi="Wingdings"/>
    </w:rPr>
  </w:style>
  <w:style w:type="character" w:customStyle="1" w:styleId="WW8Num236z3">
    <w:name w:val="WW8Num236z3"/>
    <w:rsid w:val="00397586"/>
    <w:rPr>
      <w:rFonts w:ascii="Symbol" w:hAnsi="Symbol"/>
    </w:rPr>
  </w:style>
  <w:style w:type="character" w:customStyle="1" w:styleId="WW8Num239z0">
    <w:name w:val="WW8Num239z0"/>
    <w:rsid w:val="00397586"/>
    <w:rPr>
      <w:rFonts w:ascii="Times New Roman" w:eastAsia="Times New Roman" w:hAnsi="Times New Roman" w:cs="Times New Roman"/>
    </w:rPr>
  </w:style>
  <w:style w:type="character" w:customStyle="1" w:styleId="WW8Num239z1">
    <w:name w:val="WW8Num239z1"/>
    <w:rsid w:val="00397586"/>
    <w:rPr>
      <w:rFonts w:ascii="Courier New" w:hAnsi="Courier New"/>
    </w:rPr>
  </w:style>
  <w:style w:type="character" w:customStyle="1" w:styleId="WW8Num239z2">
    <w:name w:val="WW8Num239z2"/>
    <w:rsid w:val="00397586"/>
    <w:rPr>
      <w:rFonts w:ascii="Wingdings" w:hAnsi="Wingdings"/>
    </w:rPr>
  </w:style>
  <w:style w:type="character" w:customStyle="1" w:styleId="WW8Num239z3">
    <w:name w:val="WW8Num239z3"/>
    <w:rsid w:val="00397586"/>
    <w:rPr>
      <w:rFonts w:ascii="Symbol" w:hAnsi="Symbol"/>
    </w:rPr>
  </w:style>
  <w:style w:type="character" w:customStyle="1" w:styleId="char">
    <w:name w:val="char"/>
    <w:basedOn w:val="DefaultParagraphFont"/>
    <w:rsid w:val="00397586"/>
  </w:style>
  <w:style w:type="character" w:customStyle="1" w:styleId="hdr">
    <w:name w:val="hdr"/>
    <w:basedOn w:val="DefaultParagraphFont"/>
    <w:rsid w:val="00397586"/>
  </w:style>
  <w:style w:type="character" w:customStyle="1" w:styleId="bolding1">
    <w:name w:val="bolding1"/>
    <w:basedOn w:val="DefaultParagraphFont"/>
    <w:rsid w:val="00397586"/>
    <w:rPr>
      <w:b/>
      <w:bCs/>
    </w:rPr>
  </w:style>
  <w:style w:type="character" w:customStyle="1" w:styleId="bookoptions1">
    <w:name w:val="book_options1"/>
    <w:basedOn w:val="DefaultParagraphFont"/>
    <w:rsid w:val="00397586"/>
    <w:rPr>
      <w:b/>
      <w:bCs/>
      <w:color w:val="333366"/>
    </w:rPr>
  </w:style>
  <w:style w:type="character" w:customStyle="1" w:styleId="descriptionblock">
    <w:name w:val="description block"/>
    <w:basedOn w:val="DefaultParagraphFont"/>
    <w:rsid w:val="00397586"/>
  </w:style>
  <w:style w:type="character" w:customStyle="1" w:styleId="detailsboxblock">
    <w:name w:val="detailsbox block"/>
    <w:basedOn w:val="DefaultParagraphFont"/>
    <w:rsid w:val="00397586"/>
  </w:style>
  <w:style w:type="character" w:customStyle="1" w:styleId="Char3">
    <w:name w:val="Char3"/>
    <w:basedOn w:val="DefaultParagraphFont"/>
    <w:rsid w:val="00397586"/>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397586"/>
    <w:rPr>
      <w:rFonts w:eastAsia="SimSun" w:cs="Arial"/>
      <w:b/>
      <w:bCs/>
      <w:iCs/>
      <w:sz w:val="24"/>
      <w:szCs w:val="28"/>
      <w:lang w:val="en-US" w:eastAsia="ar-SA" w:bidi="ar-SA"/>
    </w:rPr>
  </w:style>
  <w:style w:type="character" w:customStyle="1" w:styleId="textmedium">
    <w:name w:val="textmedium"/>
    <w:basedOn w:val="DefaultParagraphFont"/>
    <w:rsid w:val="00397586"/>
  </w:style>
  <w:style w:type="character" w:customStyle="1" w:styleId="citation1">
    <w:name w:val="citation1"/>
    <w:basedOn w:val="DefaultParagraphFont"/>
    <w:rsid w:val="00397586"/>
    <w:rPr>
      <w:rFonts w:ascii="Verdana" w:hAnsi="Verdana"/>
      <w:sz w:val="17"/>
      <w:szCs w:val="17"/>
    </w:rPr>
  </w:style>
  <w:style w:type="character" w:customStyle="1" w:styleId="hithighlite">
    <w:name w:val="hithighlite"/>
    <w:basedOn w:val="DefaultParagraphFont"/>
    <w:rsid w:val="00397586"/>
  </w:style>
  <w:style w:type="character" w:customStyle="1" w:styleId="Style6pt">
    <w:name w:val="Style 6 pt"/>
    <w:basedOn w:val="DefaultParagraphFont"/>
    <w:qFormat/>
    <w:rsid w:val="00397586"/>
    <w:rPr>
      <w:sz w:val="12"/>
    </w:rPr>
  </w:style>
  <w:style w:type="character" w:customStyle="1" w:styleId="NumberingSymbols">
    <w:name w:val="Numbering Symbols"/>
    <w:rsid w:val="00397586"/>
    <w:rPr>
      <w:rFonts w:ascii="Garamond" w:hAnsi="Garamond"/>
    </w:rPr>
  </w:style>
  <w:style w:type="character" w:customStyle="1" w:styleId="Bullets">
    <w:name w:val="Bullets"/>
    <w:rsid w:val="00397586"/>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397586"/>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397586"/>
    <w:rPr>
      <w:szCs w:val="24"/>
      <w:u w:val="single"/>
      <w:lang w:val="en-US" w:eastAsia="ar-SA" w:bidi="ar-SA"/>
    </w:rPr>
  </w:style>
  <w:style w:type="paragraph" w:customStyle="1" w:styleId="Index">
    <w:name w:val="Index"/>
    <w:basedOn w:val="Normal"/>
    <w:rsid w:val="00397586"/>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397586"/>
    <w:pPr>
      <w:widowControl w:val="0"/>
      <w:suppressAutoHyphens/>
      <w:autoSpaceDE w:val="0"/>
    </w:pPr>
    <w:rPr>
      <w:rFonts w:ascii="LHPMII+TimesNewRoman" w:eastAsia="Calibri" w:hAnsi="LHPMII+TimesNewRoman" w:cs="Times New Roman"/>
      <w:szCs w:val="20"/>
      <w:lang w:eastAsia="ar-SA"/>
    </w:rPr>
  </w:style>
  <w:style w:type="character" w:customStyle="1" w:styleId="BodyTextIndentChar">
    <w:name w:val="Body Text Indent Char"/>
    <w:basedOn w:val="DefaultParagraphFont"/>
    <w:link w:val="BodyTextIndent"/>
    <w:uiPriority w:val="99"/>
    <w:rsid w:val="00397586"/>
    <w:rPr>
      <w:rFonts w:ascii="LHPMII+TimesNewRoman" w:eastAsia="Calibri" w:hAnsi="LHPMII+TimesNewRoman" w:cs="Times New Roman"/>
      <w:sz w:val="22"/>
      <w:szCs w:val="20"/>
      <w:lang w:eastAsia="ar-SA"/>
    </w:rPr>
  </w:style>
  <w:style w:type="paragraph" w:customStyle="1" w:styleId="StyleLeft025Right025TopSinglesolidlineAuto">
    <w:name w:val="Style Left:  0.25&quot; Right:  0.25&quot; Top: (Single solid line Auto  ..."/>
    <w:basedOn w:val="Normal"/>
    <w:uiPriority w:val="99"/>
    <w:qFormat/>
    <w:rsid w:val="00397586"/>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Cs w:val="20"/>
      <w:lang w:eastAsia="ar-SA"/>
    </w:rPr>
  </w:style>
  <w:style w:type="paragraph" w:customStyle="1" w:styleId="ArgumentTags">
    <w:name w:val="Argument Tags"/>
    <w:basedOn w:val="Heading2"/>
    <w:uiPriority w:val="99"/>
    <w:qFormat/>
    <w:rsid w:val="00397586"/>
    <w:pPr>
      <w:widowControl w:val="0"/>
      <w:suppressAutoHyphens/>
      <w:contextualSpacing/>
    </w:pPr>
    <w:rPr>
      <w:rFonts w:ascii="Arial" w:eastAsia="Calibri" w:hAnsi="Arial" w:cs="Arial"/>
      <w:b w:val="0"/>
      <w:bCs w:val="0"/>
      <w:iCs/>
      <w:sz w:val="24"/>
      <w:szCs w:val="22"/>
      <w:lang w:eastAsia="ar-SA"/>
    </w:rPr>
  </w:style>
  <w:style w:type="paragraph" w:customStyle="1" w:styleId="subhead">
    <w:name w:val="subhead"/>
    <w:basedOn w:val="Normal"/>
    <w:qFormat/>
    <w:rsid w:val="00397586"/>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397586"/>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val="0"/>
      <w:caps/>
      <w:kern w:val="1"/>
      <w:sz w:val="32"/>
      <w:lang w:eastAsia="ar-SA"/>
    </w:rPr>
  </w:style>
  <w:style w:type="paragraph" w:customStyle="1" w:styleId="StyleStyleHeading110pt10pt">
    <w:name w:val="Style Style Heading 1 + 10 pt + 10 pt"/>
    <w:basedOn w:val="StyleHeading110pt"/>
    <w:uiPriority w:val="99"/>
    <w:qFormat/>
    <w:rsid w:val="00397586"/>
  </w:style>
  <w:style w:type="paragraph" w:customStyle="1" w:styleId="StyleUnderliningTimesNewRomanBoldNounderlineKernat16">
    <w:name w:val="Style Underlining + Times New Roman Bold No underline Kern at 16..."/>
    <w:basedOn w:val="Normal"/>
    <w:uiPriority w:val="99"/>
    <w:qFormat/>
    <w:rsid w:val="00397586"/>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397586"/>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397586"/>
    <w:pPr>
      <w:widowControl w:val="0"/>
      <w:tabs>
        <w:tab w:val="left" w:pos="8820"/>
      </w:tabs>
      <w:suppressAutoHyphens/>
      <w:autoSpaceDE w:val="0"/>
      <w:spacing w:before="100" w:after="100"/>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397586"/>
    <w:pPr>
      <w:widowControl w:val="0"/>
      <w:suppressAutoHyphens/>
      <w:contextualSpacing/>
    </w:pPr>
    <w:rPr>
      <w:rFonts w:ascii="Times New Roman" w:eastAsia="Calibri" w:hAnsi="Times New Roman" w:cs="Arial"/>
      <w:b w:val="0"/>
      <w:bCs w:val="0"/>
      <w:iCs/>
      <w:szCs w:val="20"/>
      <w:lang w:eastAsia="ar-SA"/>
    </w:rPr>
  </w:style>
  <w:style w:type="paragraph" w:customStyle="1" w:styleId="TxBr6p1">
    <w:name w:val="TxBr_6p1"/>
    <w:basedOn w:val="Normal"/>
    <w:uiPriority w:val="99"/>
    <w:qFormat/>
    <w:rsid w:val="00397586"/>
    <w:pPr>
      <w:widowControl w:val="0"/>
      <w:tabs>
        <w:tab w:val="left" w:pos="204"/>
      </w:tabs>
      <w:suppressAutoHyphens/>
      <w:autoSpaceDE w:val="0"/>
      <w:spacing w:line="238" w:lineRule="atLeast"/>
      <w:ind w:firstLine="204"/>
      <w:jc w:val="both"/>
    </w:pPr>
    <w:rPr>
      <w:rFonts w:ascii="Times New Roman" w:eastAsia="Calibri" w:hAnsi="Times New Roman" w:cs="Times New Roman"/>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397586"/>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397586"/>
    <w:pPr>
      <w:widowControl w:val="0"/>
      <w:suppressAutoHyphens/>
    </w:pPr>
    <w:rPr>
      <w:rFonts w:ascii="Times New Roman" w:eastAsia="Calibri" w:hAnsi="Times New Roman" w:cs="Times New Roman"/>
      <w:b/>
      <w:u w:val="single"/>
      <w:lang w:eastAsia="ar-SA"/>
    </w:rPr>
  </w:style>
  <w:style w:type="paragraph" w:customStyle="1" w:styleId="Normalization">
    <w:name w:val="Normalization"/>
    <w:basedOn w:val="Normal"/>
    <w:uiPriority w:val="99"/>
    <w:qFormat/>
    <w:rsid w:val="00397586"/>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397586"/>
    <w:pPr>
      <w:widowControl w:val="0"/>
      <w:suppressAutoHyphens/>
      <w:autoSpaceDE w:val="0"/>
      <w:jc w:val="center"/>
    </w:pPr>
    <w:rPr>
      <w:rFonts w:eastAsia="Calibri" w:cs="Times New Roman"/>
      <w:b/>
      <w:caps/>
      <w:lang w:eastAsia="ar-SA"/>
    </w:rPr>
  </w:style>
  <w:style w:type="paragraph" w:customStyle="1" w:styleId="tagCharChar1Char">
    <w:name w:val="tag Char Char1 Char"/>
    <w:basedOn w:val="Normal"/>
    <w:uiPriority w:val="99"/>
    <w:qFormat/>
    <w:rsid w:val="00397586"/>
    <w:pPr>
      <w:suppressAutoHyphens/>
    </w:pPr>
    <w:rPr>
      <w:rFonts w:ascii="Times New Roman" w:eastAsia="Calibri" w:hAnsi="Times New Roman" w:cs="Times New Roman"/>
      <w:b/>
      <w:bCs/>
      <w:lang w:eastAsia="ar-SA"/>
    </w:rPr>
  </w:style>
  <w:style w:type="paragraph" w:customStyle="1" w:styleId="WW-Default">
    <w:name w:val="WW-Default"/>
    <w:qFormat/>
    <w:rsid w:val="00397586"/>
    <w:pPr>
      <w:widowControl w:val="0"/>
      <w:suppressAutoHyphens/>
      <w:autoSpaceDE w:val="0"/>
    </w:pPr>
    <w:rPr>
      <w:rFonts w:ascii="Arial Black" w:eastAsia="Times New Roman" w:hAnsi="Arial Black" w:cs="Arial Black"/>
      <w:color w:val="000000"/>
      <w:lang w:eastAsia="ar-SA"/>
    </w:rPr>
  </w:style>
  <w:style w:type="paragraph" w:customStyle="1" w:styleId="CM12">
    <w:name w:val="CM12"/>
    <w:basedOn w:val="WW-Default"/>
    <w:next w:val="WW-Default"/>
    <w:uiPriority w:val="99"/>
    <w:qFormat/>
    <w:rsid w:val="00397586"/>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397586"/>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397586"/>
    <w:pPr>
      <w:spacing w:line="320" w:lineRule="atLeast"/>
    </w:pPr>
    <w:rPr>
      <w:rFonts w:ascii="Granjon LT Std" w:hAnsi="Granjon LT Std" w:cs="Times New Roman"/>
      <w:lang w:eastAsia="en-US" w:bidi="en-US"/>
    </w:rPr>
  </w:style>
  <w:style w:type="paragraph" w:customStyle="1" w:styleId="NoteLevel1">
    <w:name w:val="Note Level 1"/>
    <w:basedOn w:val="Normal"/>
    <w:rsid w:val="00397586"/>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397586"/>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397586"/>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397586"/>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397586"/>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397586"/>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397586"/>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397586"/>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397586"/>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397586"/>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397586"/>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397586"/>
    <w:pPr>
      <w:tabs>
        <w:tab w:val="clear" w:pos="9450"/>
      </w:tabs>
      <w:jc w:val="center"/>
    </w:pPr>
    <w:rPr>
      <w:rFonts w:ascii="Garamond" w:eastAsia="Times New Roman" w:hAnsi="Garamond"/>
      <w:b/>
      <w:bCs/>
      <w:kern w:val="0"/>
      <w:lang w:bidi="en-US"/>
    </w:rPr>
  </w:style>
  <w:style w:type="paragraph" w:customStyle="1" w:styleId="cardtextemphasis">
    <w:name w:val="card text emphasis"/>
    <w:basedOn w:val="UnderlinedCardText"/>
    <w:qFormat/>
    <w:rsid w:val="00397586"/>
    <w:pPr>
      <w:widowControl w:val="0"/>
      <w:suppressAutoHyphens/>
      <w:spacing w:before="86" w:after="86"/>
      <w:ind w:left="86" w:right="86"/>
    </w:pPr>
    <w:rPr>
      <w:rFonts w:eastAsia="Times New Roman"/>
      <w:b/>
    </w:rPr>
  </w:style>
  <w:style w:type="character" w:customStyle="1" w:styleId="a1">
    <w:name w:val="a1"/>
    <w:basedOn w:val="DefaultParagraphFont"/>
    <w:rsid w:val="00397586"/>
    <w:rPr>
      <w:color w:val="008000"/>
    </w:rPr>
  </w:style>
  <w:style w:type="character" w:customStyle="1" w:styleId="AUNDERLINE0">
    <w:name w:val="AUNDERLINE"/>
    <w:basedOn w:val="DefaultParagraphFont"/>
    <w:qFormat/>
    <w:rsid w:val="00397586"/>
    <w:rPr>
      <w:rFonts w:ascii="Times New Roman" w:hAnsi="Times New Roman"/>
      <w:sz w:val="20"/>
      <w:u w:val="single"/>
    </w:rPr>
  </w:style>
  <w:style w:type="paragraph" w:customStyle="1" w:styleId="NormalUnderline0">
    <w:name w:val="Normal + Underline"/>
    <w:basedOn w:val="Normal"/>
    <w:rsid w:val="00397586"/>
    <w:pPr>
      <w:ind w:left="720"/>
    </w:pPr>
    <w:rPr>
      <w:rFonts w:ascii="Times New Roman" w:eastAsia="Calibri" w:hAnsi="Times New Roman" w:cs="Times New Roman"/>
      <w:b/>
      <w:u w:val="single"/>
    </w:rPr>
  </w:style>
  <w:style w:type="character" w:customStyle="1" w:styleId="NormalUnderlineChar">
    <w:name w:val="Normal + Underline Char"/>
    <w:basedOn w:val="DefaultParagraphFont"/>
    <w:rsid w:val="00397586"/>
    <w:rPr>
      <w:b/>
      <w:sz w:val="24"/>
      <w:szCs w:val="24"/>
      <w:u w:val="single"/>
      <w:lang w:val="en-US" w:eastAsia="en-US" w:bidi="ar-SA"/>
    </w:rPr>
  </w:style>
  <w:style w:type="paragraph" w:customStyle="1" w:styleId="western">
    <w:name w:val="western"/>
    <w:basedOn w:val="Normal"/>
    <w:rsid w:val="00397586"/>
    <w:pPr>
      <w:spacing w:before="100" w:beforeAutospacing="1" w:after="100" w:afterAutospacing="1"/>
    </w:pPr>
    <w:rPr>
      <w:rFonts w:ascii="Times New Roman" w:eastAsia="Calibri" w:hAnsi="Times New Roman" w:cs="Times New Roman"/>
    </w:rPr>
  </w:style>
  <w:style w:type="character" w:customStyle="1" w:styleId="CitesChar1">
    <w:name w:val="Cites Char1"/>
    <w:basedOn w:val="DefaultParagraphFont"/>
    <w:rsid w:val="00397586"/>
    <w:rPr>
      <w:b/>
      <w:szCs w:val="24"/>
      <w:u w:val="single"/>
      <w:lang w:val="en-US" w:eastAsia="en-US" w:bidi="ar-SA"/>
    </w:rPr>
  </w:style>
  <w:style w:type="character" w:customStyle="1" w:styleId="UnderlinedTextCharChar">
    <w:name w:val="Underlined Text Char Char"/>
    <w:basedOn w:val="DefaultParagraphFont"/>
    <w:rsid w:val="00397586"/>
    <w:rPr>
      <w:rFonts w:cs="Arial"/>
      <w:bCs/>
      <w:szCs w:val="26"/>
      <w:u w:val="single"/>
      <w:lang w:val="en-US" w:eastAsia="en-US" w:bidi="ar-SA"/>
    </w:rPr>
  </w:style>
  <w:style w:type="paragraph" w:customStyle="1" w:styleId="Repeatblockheading0">
    <w:name w:val="Repeat block heading"/>
    <w:basedOn w:val="Title"/>
    <w:rsid w:val="00397586"/>
    <w:pPr>
      <w:pBdr>
        <w:bottom w:val="single" w:sz="12" w:space="1" w:color="auto"/>
      </w:pBdr>
      <w:spacing w:after="0"/>
      <w:ind w:left="0"/>
      <w:jc w:val="center"/>
      <w:outlineLvl w:val="1"/>
    </w:pPr>
    <w:rPr>
      <w:rFonts w:ascii="Estrangelo Edessa" w:eastAsia="Times New Roman" w:hAnsi="Estrangelo Edessa" w:cs="Times New Roman"/>
      <w:sz w:val="48"/>
      <w:szCs w:val="48"/>
      <w:u w:val="none"/>
    </w:rPr>
  </w:style>
  <w:style w:type="character" w:customStyle="1" w:styleId="lqqtgroup">
    <w:name w:val="lqqtgroup"/>
    <w:basedOn w:val="DefaultParagraphFont"/>
    <w:rsid w:val="00397586"/>
  </w:style>
  <w:style w:type="character" w:customStyle="1" w:styleId="quotedtooltip">
    <w:name w:val="quotedtooltip"/>
    <w:basedOn w:val="DefaultParagraphFont"/>
    <w:rsid w:val="00397586"/>
  </w:style>
  <w:style w:type="character" w:customStyle="1" w:styleId="quotedtooltipbox">
    <w:name w:val="quotedtooltipbox"/>
    <w:basedOn w:val="DefaultParagraphFont"/>
    <w:rsid w:val="00397586"/>
  </w:style>
  <w:style w:type="character" w:customStyle="1" w:styleId="mwlivequotes">
    <w:name w:val="mwlivequotes"/>
    <w:basedOn w:val="DefaultParagraphFont"/>
    <w:rsid w:val="00397586"/>
  </w:style>
  <w:style w:type="character" w:customStyle="1" w:styleId="lastlabel">
    <w:name w:val="lastlabel"/>
    <w:basedOn w:val="DefaultParagraphFont"/>
    <w:rsid w:val="00397586"/>
  </w:style>
  <w:style w:type="character" w:customStyle="1" w:styleId="lb07">
    <w:name w:val="lb07"/>
    <w:basedOn w:val="DefaultParagraphFont"/>
    <w:rsid w:val="00397586"/>
  </w:style>
  <w:style w:type="character" w:customStyle="1" w:styleId="qted">
    <w:name w:val="qted"/>
    <w:basedOn w:val="DefaultParagraphFont"/>
    <w:rsid w:val="00397586"/>
  </w:style>
  <w:style w:type="character" w:customStyle="1" w:styleId="t14">
    <w:name w:val="t14"/>
    <w:basedOn w:val="DefaultParagraphFont"/>
    <w:rsid w:val="00397586"/>
  </w:style>
  <w:style w:type="paragraph" w:customStyle="1" w:styleId="format-body">
    <w:name w:val="format-body"/>
    <w:basedOn w:val="Normal"/>
    <w:rsid w:val="00397586"/>
    <w:pPr>
      <w:spacing w:before="100" w:beforeAutospacing="1" w:after="100" w:afterAutospacing="1"/>
    </w:pPr>
    <w:rPr>
      <w:rFonts w:ascii="Times New Roman" w:eastAsia="Calibri" w:hAnsi="Times New Roman" w:cs="Times New Roman"/>
    </w:rPr>
  </w:style>
  <w:style w:type="character" w:customStyle="1" w:styleId="crosslinkpopup">
    <w:name w:val="crosslinkpopup"/>
    <w:basedOn w:val="DefaultParagraphFont"/>
    <w:rsid w:val="00397586"/>
  </w:style>
  <w:style w:type="character" w:customStyle="1" w:styleId="searchtermbold">
    <w:name w:val="searchtermbold"/>
    <w:basedOn w:val="DefaultParagraphFont"/>
    <w:rsid w:val="00397586"/>
  </w:style>
  <w:style w:type="character" w:customStyle="1" w:styleId="spanstyle">
    <w:name w:val="spanstyle"/>
    <w:basedOn w:val="DefaultParagraphFont"/>
    <w:rsid w:val="00397586"/>
  </w:style>
  <w:style w:type="character" w:customStyle="1" w:styleId="ShrinkChar">
    <w:name w:val="Shrink Char"/>
    <w:basedOn w:val="DefaultParagraphFont"/>
    <w:rsid w:val="00397586"/>
    <w:rPr>
      <w:rFonts w:ascii="Times New Roman" w:eastAsia="Times New Roman" w:hAnsi="Times New Roman"/>
      <w:sz w:val="12"/>
      <w:lang w:val="en-US" w:eastAsia="en-US" w:bidi="ar-SA"/>
    </w:rPr>
  </w:style>
  <w:style w:type="character" w:customStyle="1" w:styleId="FullCiteChar">
    <w:name w:val="Full Cite Char"/>
    <w:basedOn w:val="DefaultParagraphFont"/>
    <w:rsid w:val="00397586"/>
    <w:rPr>
      <w:lang w:val="en-US" w:eastAsia="en-US" w:bidi="ar-SA"/>
    </w:rPr>
  </w:style>
  <w:style w:type="character" w:customStyle="1" w:styleId="f">
    <w:name w:val="f"/>
    <w:basedOn w:val="DefaultParagraphFont"/>
    <w:rsid w:val="00397586"/>
  </w:style>
  <w:style w:type="character" w:customStyle="1" w:styleId="nfakpe">
    <w:name w:val="nfakpe"/>
    <w:basedOn w:val="DefaultParagraphFont"/>
    <w:rsid w:val="00397586"/>
  </w:style>
  <w:style w:type="character" w:customStyle="1" w:styleId="DebateBlockCharChar">
    <w:name w:val="Debate Block Char Char"/>
    <w:basedOn w:val="DefaultParagraphFont"/>
    <w:rsid w:val="00397586"/>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397586"/>
    <w:rPr>
      <w:rFonts w:cs="Arial"/>
      <w:b/>
      <w:bCs/>
      <w:iCs/>
      <w:sz w:val="24"/>
      <w:szCs w:val="28"/>
    </w:rPr>
  </w:style>
  <w:style w:type="paragraph" w:customStyle="1" w:styleId="Language">
    <w:name w:val="Language"/>
    <w:basedOn w:val="Normal"/>
    <w:qFormat/>
    <w:rsid w:val="00397586"/>
    <w:rPr>
      <w:rFonts w:ascii="Times New Roman" w:eastAsia="Calibri" w:hAnsi="Times New Roman" w:cs="Times New Roman"/>
      <w:strike/>
      <w:szCs w:val="20"/>
    </w:rPr>
  </w:style>
  <w:style w:type="character" w:customStyle="1" w:styleId="citsource">
    <w:name w:val="citsource"/>
    <w:basedOn w:val="DefaultParagraphFont"/>
    <w:rsid w:val="00397586"/>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397586"/>
    <w:rPr>
      <w:b/>
      <w:u w:val="single"/>
    </w:rPr>
  </w:style>
  <w:style w:type="character" w:customStyle="1" w:styleId="sc">
    <w:name w:val="sc"/>
    <w:basedOn w:val="DefaultParagraphFont"/>
    <w:rsid w:val="00397586"/>
  </w:style>
  <w:style w:type="character" w:customStyle="1" w:styleId="dd">
    <w:name w:val="dd"/>
    <w:basedOn w:val="DefaultParagraphFont"/>
    <w:rsid w:val="00397586"/>
  </w:style>
  <w:style w:type="character" w:customStyle="1" w:styleId="post-author">
    <w:name w:val="post-author"/>
    <w:basedOn w:val="DefaultParagraphFont"/>
    <w:rsid w:val="00397586"/>
  </w:style>
  <w:style w:type="character" w:customStyle="1" w:styleId="ital-inline">
    <w:name w:val="ital-inline"/>
    <w:basedOn w:val="DefaultParagraphFont"/>
    <w:rsid w:val="00397586"/>
  </w:style>
  <w:style w:type="character" w:customStyle="1" w:styleId="atime">
    <w:name w:val="atime"/>
    <w:basedOn w:val="DefaultParagraphFont"/>
    <w:rsid w:val="00397586"/>
  </w:style>
  <w:style w:type="character" w:customStyle="1" w:styleId="ReadText">
    <w:name w:val="Read Text"/>
    <w:basedOn w:val="DefaultParagraphFont"/>
    <w:rsid w:val="00397586"/>
    <w:rPr>
      <w:rFonts w:ascii="Times New Roman" w:hAnsi="Times New Roman"/>
      <w:b/>
      <w:bCs/>
      <w:sz w:val="24"/>
      <w:u w:val="single"/>
    </w:rPr>
  </w:style>
  <w:style w:type="paragraph" w:customStyle="1" w:styleId="unread">
    <w:name w:val="unread"/>
    <w:basedOn w:val="Normal"/>
    <w:rsid w:val="00397586"/>
    <w:rPr>
      <w:rFonts w:ascii="Times New Roman" w:eastAsia="Calibri" w:hAnsi="Times New Roman" w:cs="Times New Roman"/>
    </w:rPr>
  </w:style>
  <w:style w:type="character" w:customStyle="1" w:styleId="unreadChar">
    <w:name w:val="unread Char"/>
    <w:basedOn w:val="DefaultParagraphFont"/>
    <w:rsid w:val="00397586"/>
    <w:rPr>
      <w:szCs w:val="24"/>
      <w:lang w:val="en-US" w:eastAsia="en-US" w:bidi="ar-SA"/>
    </w:rPr>
  </w:style>
  <w:style w:type="paragraph" w:customStyle="1" w:styleId="cardunderlined0">
    <w:name w:val="card underlined"/>
    <w:basedOn w:val="Normal"/>
    <w:rsid w:val="00397586"/>
    <w:rPr>
      <w:rFonts w:ascii="Arial" w:eastAsia="Calibri" w:hAnsi="Arial" w:cs="Times New Roman"/>
      <w:u w:val="single"/>
    </w:rPr>
  </w:style>
  <w:style w:type="character" w:customStyle="1" w:styleId="Internetlink1">
    <w:name w:val="Internet link1"/>
    <w:rsid w:val="00397586"/>
    <w:rPr>
      <w:color w:val="000080"/>
      <w:u w:val="single"/>
    </w:rPr>
  </w:style>
  <w:style w:type="character" w:customStyle="1" w:styleId="StrongEmphasis">
    <w:name w:val="Strong Emphasis"/>
    <w:rsid w:val="00397586"/>
    <w:rPr>
      <w:b/>
    </w:rPr>
  </w:style>
  <w:style w:type="character" w:customStyle="1" w:styleId="underliningChar0">
    <w:name w:val="underlining Char"/>
    <w:basedOn w:val="DefaultParagraphFont"/>
    <w:rsid w:val="00397586"/>
    <w:rPr>
      <w:b/>
      <w:szCs w:val="24"/>
      <w:u w:val="single"/>
      <w:lang w:val="en-US" w:eastAsia="en-US" w:bidi="ar-SA"/>
    </w:rPr>
  </w:style>
  <w:style w:type="character" w:customStyle="1" w:styleId="notreadChar">
    <w:name w:val="not read Char"/>
    <w:basedOn w:val="DefaultParagraphFont"/>
    <w:rsid w:val="00397586"/>
    <w:rPr>
      <w:sz w:val="18"/>
      <w:szCs w:val="24"/>
      <w:lang w:val="en-US" w:eastAsia="en-US" w:bidi="ar-SA"/>
    </w:rPr>
  </w:style>
  <w:style w:type="character" w:customStyle="1" w:styleId="journalname">
    <w:name w:val="journalname"/>
    <w:basedOn w:val="DefaultParagraphFont"/>
    <w:rsid w:val="00397586"/>
  </w:style>
  <w:style w:type="character" w:customStyle="1" w:styleId="b">
    <w:name w:val="b"/>
    <w:basedOn w:val="DefaultParagraphFont"/>
    <w:rsid w:val="00397586"/>
  </w:style>
  <w:style w:type="character" w:customStyle="1" w:styleId="insideheadline">
    <w:name w:val="insideheadline"/>
    <w:basedOn w:val="DefaultParagraphFont"/>
    <w:rsid w:val="00397586"/>
  </w:style>
  <w:style w:type="character" w:customStyle="1" w:styleId="byl">
    <w:name w:val="byl"/>
    <w:basedOn w:val="DefaultParagraphFont"/>
    <w:rsid w:val="00397586"/>
  </w:style>
  <w:style w:type="character" w:customStyle="1" w:styleId="NormalUnderlineChar0">
    <w:name w:val="Normal Underline Char"/>
    <w:basedOn w:val="DefaultParagraphFont"/>
    <w:rsid w:val="00397586"/>
    <w:rPr>
      <w:szCs w:val="24"/>
      <w:u w:val="single"/>
    </w:rPr>
  </w:style>
  <w:style w:type="paragraph" w:customStyle="1" w:styleId="article-text">
    <w:name w:val="article-text"/>
    <w:basedOn w:val="Normal"/>
    <w:rsid w:val="00397586"/>
    <w:pPr>
      <w:spacing w:before="100" w:beforeAutospacing="1" w:after="100" w:afterAutospacing="1"/>
    </w:pPr>
    <w:rPr>
      <w:rFonts w:ascii="Times New Roman" w:eastAsia="SimSun" w:hAnsi="Times New Roman" w:cs="Times New Roman"/>
      <w:lang w:eastAsia="zh-CN"/>
    </w:rPr>
  </w:style>
  <w:style w:type="character" w:customStyle="1" w:styleId="mwlivequotesupdelayed">
    <w:name w:val="mwlivequotes up delayed"/>
    <w:basedOn w:val="DefaultParagraphFont"/>
    <w:rsid w:val="00397586"/>
  </w:style>
  <w:style w:type="character" w:customStyle="1" w:styleId="mwlivequotesdowndelayed">
    <w:name w:val="mwlivequotes down delayed"/>
    <w:basedOn w:val="DefaultParagraphFont"/>
    <w:rsid w:val="00397586"/>
  </w:style>
  <w:style w:type="character" w:customStyle="1" w:styleId="headline">
    <w:name w:val="headline"/>
    <w:basedOn w:val="DefaultParagraphFont"/>
    <w:rsid w:val="00397586"/>
  </w:style>
  <w:style w:type="character" w:customStyle="1" w:styleId="shirttail">
    <w:name w:val="shirttail"/>
    <w:basedOn w:val="DefaultParagraphFont"/>
    <w:rsid w:val="00397586"/>
  </w:style>
  <w:style w:type="character" w:customStyle="1" w:styleId="definition">
    <w:name w:val="definition"/>
    <w:basedOn w:val="DefaultParagraphFont"/>
    <w:rsid w:val="00397586"/>
  </w:style>
  <w:style w:type="character" w:customStyle="1" w:styleId="name">
    <w:name w:val="name"/>
    <w:basedOn w:val="DefaultParagraphFont"/>
    <w:rsid w:val="00397586"/>
  </w:style>
  <w:style w:type="character" w:customStyle="1" w:styleId="forenames">
    <w:name w:val="forenames"/>
    <w:basedOn w:val="DefaultParagraphFont"/>
    <w:rsid w:val="00397586"/>
  </w:style>
  <w:style w:type="character" w:customStyle="1" w:styleId="surname">
    <w:name w:val="surname"/>
    <w:basedOn w:val="DefaultParagraphFont"/>
    <w:rsid w:val="00397586"/>
  </w:style>
  <w:style w:type="character" w:customStyle="1" w:styleId="btitle">
    <w:name w:val="btitle"/>
    <w:basedOn w:val="DefaultParagraphFont"/>
    <w:rsid w:val="00397586"/>
  </w:style>
  <w:style w:type="paragraph" w:customStyle="1" w:styleId="CardTextCharChar">
    <w:name w:val="Card Text Char Char"/>
    <w:qFormat/>
    <w:rsid w:val="00397586"/>
    <w:pPr>
      <w:spacing w:after="200"/>
      <w:contextualSpacing/>
    </w:pPr>
    <w:rPr>
      <w:rFonts w:ascii="Arial Narrow" w:eastAsia="Calibri" w:hAnsi="Arial Narrow" w:cs="Times New Roman"/>
      <w:sz w:val="16"/>
      <w:szCs w:val="22"/>
    </w:rPr>
  </w:style>
  <w:style w:type="character" w:customStyle="1" w:styleId="CardTextCharCharChar">
    <w:name w:val="Card Text Char Char Char"/>
    <w:basedOn w:val="DefaultParagraphFont"/>
    <w:rsid w:val="00397586"/>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97586"/>
    <w:rPr>
      <w:rFonts w:ascii="Arial Narrow" w:hAnsi="Arial Narrow"/>
      <w:sz w:val="18"/>
      <w:u w:val="single"/>
    </w:rPr>
  </w:style>
  <w:style w:type="character" w:customStyle="1" w:styleId="UnderlineStyleCharCharChar">
    <w:name w:val="Underline Style Char Char Char"/>
    <w:basedOn w:val="DefaultParagraphFont"/>
    <w:rsid w:val="00397586"/>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97586"/>
    <w:rPr>
      <w:rFonts w:ascii="Arial Narrow" w:hAnsi="Arial Narrow"/>
      <w:sz w:val="18"/>
      <w:szCs w:val="24"/>
      <w:u w:val="single"/>
      <w:lang w:val="en-US" w:eastAsia="en-US" w:bidi="ar-SA"/>
    </w:rPr>
  </w:style>
  <w:style w:type="paragraph" w:customStyle="1" w:styleId="PageNumber2">
    <w:name w:val="Page Number2"/>
    <w:basedOn w:val="Normal"/>
    <w:next w:val="Normal"/>
    <w:rsid w:val="00397586"/>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397586"/>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97586"/>
    <w:rPr>
      <w:rFonts w:ascii="Times New Roman" w:hAnsi="Times New Roman"/>
      <w:szCs w:val="22"/>
    </w:rPr>
  </w:style>
  <w:style w:type="character" w:customStyle="1" w:styleId="FooterChar1">
    <w:name w:val="Footer Char1"/>
    <w:basedOn w:val="DefaultParagraphFont"/>
    <w:uiPriority w:val="99"/>
    <w:semiHidden/>
    <w:rsid w:val="00397586"/>
    <w:rPr>
      <w:rFonts w:ascii="Times New Roman" w:hAnsi="Times New Roman"/>
      <w:szCs w:val="22"/>
    </w:rPr>
  </w:style>
  <w:style w:type="paragraph" w:customStyle="1" w:styleId="Appendix2ndLevelHeader">
    <w:name w:val="Appendix 2nd Level Header"/>
    <w:basedOn w:val="Default"/>
    <w:next w:val="Default"/>
    <w:rsid w:val="00397586"/>
  </w:style>
  <w:style w:type="character" w:customStyle="1" w:styleId="backcontent">
    <w:name w:val="backcontent"/>
    <w:basedOn w:val="DefaultParagraphFont"/>
    <w:rsid w:val="00397586"/>
  </w:style>
  <w:style w:type="character" w:customStyle="1" w:styleId="articlesheader1">
    <w:name w:val="articles_header1"/>
    <w:basedOn w:val="DefaultParagraphFont"/>
    <w:rsid w:val="00397586"/>
    <w:rPr>
      <w:rFonts w:ascii="Arial" w:hAnsi="Arial" w:cs="Arial" w:hint="default"/>
      <w:b/>
      <w:bCs/>
      <w:color w:val="990000"/>
      <w:sz w:val="26"/>
      <w:szCs w:val="26"/>
    </w:rPr>
  </w:style>
  <w:style w:type="character" w:customStyle="1" w:styleId="bodytitle1">
    <w:name w:val="bodytitle1"/>
    <w:basedOn w:val="DefaultParagraphFont"/>
    <w:rsid w:val="00397586"/>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397586"/>
    <w:pPr>
      <w:spacing w:line="276" w:lineRule="atLeast"/>
    </w:pPr>
  </w:style>
  <w:style w:type="paragraph" w:customStyle="1" w:styleId="CM14">
    <w:name w:val="CM14"/>
    <w:basedOn w:val="Default"/>
    <w:next w:val="Default"/>
    <w:uiPriority w:val="99"/>
    <w:qFormat/>
    <w:rsid w:val="00397586"/>
    <w:pPr>
      <w:spacing w:line="278" w:lineRule="atLeast"/>
    </w:pPr>
  </w:style>
  <w:style w:type="paragraph" w:customStyle="1" w:styleId="CM34">
    <w:name w:val="CM34"/>
    <w:basedOn w:val="Default"/>
    <w:next w:val="Default"/>
    <w:uiPriority w:val="99"/>
    <w:qFormat/>
    <w:rsid w:val="00397586"/>
  </w:style>
  <w:style w:type="paragraph" w:customStyle="1" w:styleId="CM41">
    <w:name w:val="CM41"/>
    <w:basedOn w:val="Default"/>
    <w:next w:val="Default"/>
    <w:uiPriority w:val="99"/>
    <w:qFormat/>
    <w:rsid w:val="00397586"/>
  </w:style>
  <w:style w:type="paragraph" w:customStyle="1" w:styleId="CM33">
    <w:name w:val="CM33"/>
    <w:basedOn w:val="Default"/>
    <w:next w:val="Default"/>
    <w:uiPriority w:val="99"/>
    <w:qFormat/>
    <w:rsid w:val="00397586"/>
  </w:style>
  <w:style w:type="character" w:customStyle="1" w:styleId="dquo">
    <w:name w:val="dquo"/>
    <w:basedOn w:val="DefaultParagraphFont"/>
    <w:rsid w:val="00397586"/>
  </w:style>
  <w:style w:type="character" w:customStyle="1" w:styleId="caps2">
    <w:name w:val="caps2"/>
    <w:basedOn w:val="DefaultParagraphFont"/>
    <w:rsid w:val="00397586"/>
    <w:rPr>
      <w:sz w:val="23"/>
      <w:szCs w:val="23"/>
    </w:rPr>
  </w:style>
  <w:style w:type="character" w:customStyle="1" w:styleId="BalloonTextChar1">
    <w:name w:val="Balloon Text Char1"/>
    <w:basedOn w:val="DefaultParagraphFont"/>
    <w:uiPriority w:val="99"/>
    <w:rsid w:val="00397586"/>
    <w:rPr>
      <w:rFonts w:ascii="Lucida Grande" w:hAnsi="Lucida Grande"/>
      <w:sz w:val="18"/>
      <w:szCs w:val="18"/>
    </w:rPr>
  </w:style>
  <w:style w:type="character" w:customStyle="1" w:styleId="highlightedsearchterm">
    <w:name w:val="highlightedsearchterm"/>
    <w:basedOn w:val="DefaultParagraphFont"/>
    <w:rsid w:val="00397586"/>
  </w:style>
  <w:style w:type="character" w:customStyle="1" w:styleId="SmallText">
    <w:name w:val="SmallText"/>
    <w:rsid w:val="00397586"/>
    <w:rPr>
      <w:color w:val="000000"/>
    </w:rPr>
  </w:style>
  <w:style w:type="character" w:styleId="HTMLAcronym">
    <w:name w:val="HTML Acronym"/>
    <w:basedOn w:val="DefaultParagraphFont"/>
    <w:rsid w:val="00397586"/>
  </w:style>
  <w:style w:type="paragraph" w:customStyle="1" w:styleId="body-paragraph">
    <w:name w:val="body-paragraph"/>
    <w:basedOn w:val="Normal"/>
    <w:uiPriority w:val="99"/>
    <w:qFormat/>
    <w:rsid w:val="00397586"/>
    <w:pPr>
      <w:spacing w:before="100" w:beforeAutospacing="1" w:after="100" w:afterAutospacing="1"/>
    </w:pPr>
    <w:rPr>
      <w:rFonts w:ascii="Times New Roman" w:eastAsia="Calibri" w:hAnsi="Times New Roman" w:cs="Times New Roman"/>
    </w:rPr>
  </w:style>
  <w:style w:type="paragraph" w:customStyle="1" w:styleId="Microtext0">
    <w:name w:val="Microtext"/>
    <w:basedOn w:val="Normal"/>
    <w:next w:val="Normal"/>
    <w:qFormat/>
    <w:rsid w:val="00397586"/>
    <w:rPr>
      <w:rFonts w:ascii="Times New Roman" w:eastAsia="Calibri" w:hAnsi="Times New Roman" w:cs="Times New Roman"/>
      <w:sz w:val="12"/>
    </w:rPr>
  </w:style>
  <w:style w:type="paragraph" w:customStyle="1" w:styleId="comments">
    <w:name w:val="comments"/>
    <w:basedOn w:val="Normal"/>
    <w:rsid w:val="00397586"/>
    <w:pPr>
      <w:spacing w:before="100" w:beforeAutospacing="1" w:after="100" w:afterAutospacing="1"/>
    </w:pPr>
    <w:rPr>
      <w:rFonts w:ascii="Times New Roman" w:eastAsia="Calibri" w:hAnsi="Times New Roman" w:cs="Times New Roman"/>
    </w:rPr>
  </w:style>
  <w:style w:type="paragraph" w:customStyle="1" w:styleId="style109">
    <w:name w:val="style109"/>
    <w:basedOn w:val="Normal"/>
    <w:rsid w:val="00397586"/>
    <w:pPr>
      <w:spacing w:before="100" w:beforeAutospacing="1" w:after="100" w:afterAutospacing="1"/>
    </w:pPr>
    <w:rPr>
      <w:rFonts w:ascii="Times New Roman" w:eastAsia="Calibri" w:hAnsi="Times New Roman" w:cs="Times New Roman"/>
    </w:rPr>
  </w:style>
  <w:style w:type="paragraph" w:customStyle="1" w:styleId="style110">
    <w:name w:val="style110"/>
    <w:basedOn w:val="Normal"/>
    <w:rsid w:val="00397586"/>
    <w:pPr>
      <w:spacing w:before="100" w:beforeAutospacing="1" w:after="100" w:afterAutospacing="1"/>
    </w:pPr>
    <w:rPr>
      <w:rFonts w:ascii="Times New Roman" w:eastAsia="Calibri" w:hAnsi="Times New Roman" w:cs="Times New Roman"/>
    </w:rPr>
  </w:style>
  <w:style w:type="paragraph" w:customStyle="1" w:styleId="captionpaddingstyle114">
    <w:name w:val="captionpadding style114"/>
    <w:basedOn w:val="Normal"/>
    <w:rsid w:val="00397586"/>
    <w:pPr>
      <w:spacing w:before="100" w:beforeAutospacing="1" w:after="100" w:afterAutospacing="1"/>
    </w:pPr>
    <w:rPr>
      <w:rFonts w:ascii="Times New Roman" w:eastAsia="Calibri" w:hAnsi="Times New Roman" w:cs="Times New Roman"/>
    </w:rPr>
  </w:style>
  <w:style w:type="character" w:customStyle="1" w:styleId="captionpaddingstyle1141">
    <w:name w:val="captionpadding style1141"/>
    <w:basedOn w:val="DefaultParagraphFont"/>
    <w:rsid w:val="00397586"/>
  </w:style>
  <w:style w:type="character" w:customStyle="1" w:styleId="style114style118">
    <w:name w:val="style114 style118"/>
    <w:basedOn w:val="DefaultParagraphFont"/>
    <w:rsid w:val="00397586"/>
  </w:style>
  <w:style w:type="paragraph" w:customStyle="1" w:styleId="mainstorybody">
    <w:name w:val="mainstorybody"/>
    <w:basedOn w:val="Normal"/>
    <w:rsid w:val="00397586"/>
    <w:pPr>
      <w:spacing w:before="100" w:beforeAutospacing="1" w:after="100" w:afterAutospacing="1"/>
    </w:pPr>
    <w:rPr>
      <w:rFonts w:ascii="Times New Roman" w:eastAsia="Calibri" w:hAnsi="Times New Roman" w:cs="Times New Roman"/>
    </w:rPr>
  </w:style>
  <w:style w:type="character" w:customStyle="1" w:styleId="hint">
    <w:name w:val="hint"/>
    <w:basedOn w:val="DefaultParagraphFont"/>
    <w:rsid w:val="00397586"/>
  </w:style>
  <w:style w:type="character" w:customStyle="1" w:styleId="flw">
    <w:name w:val="flw"/>
    <w:basedOn w:val="DefaultParagraphFont"/>
    <w:rsid w:val="00397586"/>
  </w:style>
  <w:style w:type="character" w:customStyle="1" w:styleId="hw">
    <w:name w:val="hw"/>
    <w:basedOn w:val="DefaultParagraphFont"/>
    <w:rsid w:val="00397586"/>
  </w:style>
  <w:style w:type="character" w:customStyle="1" w:styleId="illustration">
    <w:name w:val="illustration"/>
    <w:basedOn w:val="DefaultParagraphFont"/>
    <w:rsid w:val="00397586"/>
  </w:style>
  <w:style w:type="character" w:customStyle="1" w:styleId="heading">
    <w:name w:val="heading"/>
    <w:basedOn w:val="DefaultParagraphFont"/>
    <w:rsid w:val="00397586"/>
  </w:style>
  <w:style w:type="character" w:customStyle="1" w:styleId="StyleStyle49ptBoldChar">
    <w:name w:val="Style Style4 + 9 pt Bold Char"/>
    <w:basedOn w:val="Style4Char"/>
    <w:link w:val="StyleStyle49ptBold"/>
    <w:rsid w:val="00397586"/>
    <w:rPr>
      <w:rFonts w:ascii="Times New Roman" w:eastAsia="Times New Roman" w:hAnsi="Times New Roman" w:cs="Times New Roman"/>
      <w:b/>
      <w:bCs/>
      <w:sz w:val="20"/>
      <w:u w:val="single"/>
    </w:rPr>
  </w:style>
  <w:style w:type="paragraph" w:customStyle="1" w:styleId="tiny">
    <w:name w:val="tiny"/>
    <w:next w:val="Normal"/>
    <w:link w:val="tinyChar"/>
    <w:autoRedefine/>
    <w:qFormat/>
    <w:rsid w:val="00397586"/>
    <w:pPr>
      <w:contextualSpacing/>
    </w:pPr>
    <w:rPr>
      <w:rFonts w:ascii="Times New Roman" w:eastAsia="Malgun Gothic" w:hAnsi="Times New Roman" w:cs="Times New Roman"/>
      <w:sz w:val="12"/>
    </w:rPr>
  </w:style>
  <w:style w:type="character" w:customStyle="1" w:styleId="StyleunderlinedCharBold">
    <w:name w:val="Style underlined Char + Bold"/>
    <w:basedOn w:val="underlinedChar"/>
    <w:rsid w:val="00397586"/>
    <w:rPr>
      <w:rFonts w:ascii="Times New Roman" w:hAnsi="Times New Roman"/>
      <w:b/>
      <w:bCs/>
      <w:sz w:val="20"/>
      <w:szCs w:val="24"/>
      <w:u w:val="single"/>
      <w:lang w:val="en-US" w:eastAsia="en-US" w:bidi="ar-SA"/>
    </w:rPr>
  </w:style>
  <w:style w:type="character" w:customStyle="1" w:styleId="Hyperlink23">
    <w:name w:val="Hyperlink23"/>
    <w:basedOn w:val="DefaultParagraphFont"/>
    <w:rsid w:val="00397586"/>
    <w:rPr>
      <w:color w:val="3300CC"/>
      <w:u w:val="single"/>
    </w:rPr>
  </w:style>
  <w:style w:type="paragraph" w:customStyle="1" w:styleId="ga">
    <w:name w:val="ga"/>
    <w:basedOn w:val="Normal"/>
    <w:rsid w:val="00397586"/>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397586"/>
    <w:rPr>
      <w:rFonts w:ascii="Arial Narrow" w:hAnsi="Arial Narrow"/>
      <w:b/>
      <w:bCs/>
      <w:u w:val="thick"/>
    </w:rPr>
  </w:style>
  <w:style w:type="character" w:customStyle="1" w:styleId="CharChar6">
    <w:name w:val="Char Char6"/>
    <w:basedOn w:val="DefaultParagraphFont"/>
    <w:rsid w:val="00397586"/>
    <w:rPr>
      <w:rFonts w:ascii="Arial" w:hAnsi="Arial" w:cs="Arial"/>
      <w:b/>
      <w:bCs/>
      <w:kern w:val="32"/>
      <w:sz w:val="28"/>
      <w:szCs w:val="32"/>
      <w:lang w:val="en-US" w:eastAsia="en-US" w:bidi="ar-SA"/>
    </w:rPr>
  </w:style>
  <w:style w:type="paragraph" w:customStyle="1" w:styleId="TagCite0">
    <w:name w:val="TagCite"/>
    <w:basedOn w:val="Normal"/>
    <w:qFormat/>
    <w:rsid w:val="00397586"/>
    <w:rPr>
      <w:rFonts w:eastAsia="Calibri" w:cs="Times New Roman"/>
      <w:b/>
    </w:rPr>
  </w:style>
  <w:style w:type="character" w:customStyle="1" w:styleId="CitesChar2">
    <w:name w:val="Cites Char2"/>
    <w:basedOn w:val="DefaultParagraphFont"/>
    <w:rsid w:val="00397586"/>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397586"/>
    <w:rPr>
      <w:sz w:val="24"/>
      <w:szCs w:val="24"/>
      <w:u w:val="thick"/>
    </w:rPr>
  </w:style>
  <w:style w:type="character" w:customStyle="1" w:styleId="UNDERLINECharChar0">
    <w:name w:val="UNDERLINE Char Char"/>
    <w:basedOn w:val="DefaultParagraphFont"/>
    <w:rsid w:val="00397586"/>
    <w:rPr>
      <w:bCs/>
      <w:kern w:val="28"/>
      <w:szCs w:val="32"/>
      <w:u w:val="single"/>
    </w:rPr>
  </w:style>
  <w:style w:type="paragraph" w:customStyle="1" w:styleId="tag1">
    <w:name w:val="tag1"/>
    <w:basedOn w:val="Heading2"/>
    <w:qFormat/>
    <w:rsid w:val="00397586"/>
    <w:pPr>
      <w:outlineLvl w:val="9"/>
    </w:pPr>
    <w:rPr>
      <w:rFonts w:ascii="Times New Roman" w:eastAsia="Calibri" w:hAnsi="Times New Roman" w:cs="Times New Roman"/>
      <w:sz w:val="24"/>
      <w:szCs w:val="20"/>
    </w:rPr>
  </w:style>
  <w:style w:type="paragraph" w:customStyle="1" w:styleId="tagcite1">
    <w:name w:val="tagcite"/>
    <w:basedOn w:val="TagCite0"/>
    <w:qFormat/>
    <w:rsid w:val="00397586"/>
  </w:style>
  <w:style w:type="character" w:customStyle="1" w:styleId="tag1Char">
    <w:name w:val="tag1 Char"/>
    <w:basedOn w:val="DefaultParagraphFont"/>
    <w:rsid w:val="00397586"/>
    <w:rPr>
      <w:b/>
      <w:sz w:val="24"/>
    </w:rPr>
  </w:style>
  <w:style w:type="paragraph" w:customStyle="1" w:styleId="SmallFontCharCharChar">
    <w:name w:val="Small Font Char Char Char"/>
    <w:basedOn w:val="Normal"/>
    <w:rsid w:val="00397586"/>
    <w:rPr>
      <w:rFonts w:ascii="Arial" w:eastAsia="Calibri" w:hAnsi="Arial" w:cs="Times New Roman"/>
      <w:sz w:val="12"/>
    </w:rPr>
  </w:style>
  <w:style w:type="character" w:customStyle="1" w:styleId="SmallFontCharCharCharChar">
    <w:name w:val="Small Font Char Char Char Char"/>
    <w:basedOn w:val="DefaultParagraphFont"/>
    <w:rsid w:val="00397586"/>
    <w:rPr>
      <w:rFonts w:ascii="Arial" w:hAnsi="Arial"/>
      <w:sz w:val="12"/>
      <w:szCs w:val="24"/>
    </w:rPr>
  </w:style>
  <w:style w:type="character" w:customStyle="1" w:styleId="TagCiteChar2">
    <w:name w:val="TagCite Char"/>
    <w:basedOn w:val="DefaultParagraphFont"/>
    <w:rsid w:val="00397586"/>
    <w:rPr>
      <w:rFonts w:ascii="Garamond" w:hAnsi="Garamond"/>
      <w:b/>
      <w:sz w:val="24"/>
      <w:szCs w:val="24"/>
    </w:rPr>
  </w:style>
  <w:style w:type="character" w:customStyle="1" w:styleId="Text0">
    <w:name w:val="Text"/>
    <w:basedOn w:val="DefaultParagraphFont"/>
    <w:qFormat/>
    <w:rsid w:val="00397586"/>
    <w:rPr>
      <w:rFonts w:ascii="Times New Roman" w:hAnsi="Times New Roman"/>
      <w:sz w:val="20"/>
    </w:rPr>
  </w:style>
  <w:style w:type="character" w:customStyle="1" w:styleId="CharChar5">
    <w:name w:val="Char Char5"/>
    <w:basedOn w:val="DefaultParagraphFont"/>
    <w:rsid w:val="00397586"/>
    <w:rPr>
      <w:rFonts w:ascii="Arial" w:hAnsi="Arial" w:cs="Arial"/>
      <w:b/>
      <w:bCs/>
      <w:sz w:val="26"/>
      <w:szCs w:val="26"/>
    </w:rPr>
  </w:style>
  <w:style w:type="character" w:customStyle="1" w:styleId="heading2char2charchar1">
    <w:name w:val="heading2char2charchar1"/>
    <w:basedOn w:val="DefaultParagraphFont"/>
    <w:rsid w:val="00397586"/>
  </w:style>
  <w:style w:type="character" w:customStyle="1" w:styleId="charchar60">
    <w:name w:val="charchar6"/>
    <w:basedOn w:val="DefaultParagraphFont"/>
    <w:rsid w:val="00397586"/>
  </w:style>
  <w:style w:type="character" w:customStyle="1" w:styleId="pubdate">
    <w:name w:val="pubdate"/>
    <w:basedOn w:val="DefaultParagraphFont"/>
    <w:rsid w:val="00397586"/>
  </w:style>
  <w:style w:type="character" w:customStyle="1" w:styleId="regtext">
    <w:name w:val="regtext"/>
    <w:basedOn w:val="DefaultParagraphFont"/>
    <w:rsid w:val="00397586"/>
  </w:style>
  <w:style w:type="character" w:customStyle="1" w:styleId="vitstoryheadline">
    <w:name w:val="vitstoryheadline"/>
    <w:basedOn w:val="DefaultParagraphFont"/>
    <w:rsid w:val="00397586"/>
  </w:style>
  <w:style w:type="character" w:customStyle="1" w:styleId="bps-topic-ident">
    <w:name w:val="bps-topic-ident"/>
    <w:basedOn w:val="DefaultParagraphFont"/>
    <w:rsid w:val="00397586"/>
  </w:style>
  <w:style w:type="paragraph" w:customStyle="1" w:styleId="TextUnderline">
    <w:name w:val="Text Underline"/>
    <w:basedOn w:val="Regular"/>
    <w:qFormat/>
    <w:rsid w:val="00397586"/>
    <w:rPr>
      <w:u w:val="single"/>
    </w:rPr>
  </w:style>
  <w:style w:type="paragraph" w:customStyle="1" w:styleId="Regular">
    <w:name w:val="Regular"/>
    <w:rsid w:val="00397586"/>
    <w:rPr>
      <w:rFonts w:ascii="Garamond" w:eastAsia="Times New Roman" w:hAnsi="Garamond" w:cs="Arial"/>
      <w:bCs/>
      <w:kern w:val="20"/>
      <w:sz w:val="20"/>
      <w:szCs w:val="32"/>
    </w:rPr>
  </w:style>
  <w:style w:type="character" w:customStyle="1" w:styleId="TextUnderlineChar">
    <w:name w:val="Text Underline Char"/>
    <w:basedOn w:val="DefaultParagraphFont"/>
    <w:rsid w:val="00397586"/>
    <w:rPr>
      <w:rFonts w:ascii="Garamond" w:hAnsi="Garamond" w:cs="Arial"/>
      <w:bCs/>
      <w:kern w:val="20"/>
      <w:szCs w:val="32"/>
      <w:u w:val="single"/>
      <w:lang w:val="en-US" w:eastAsia="en-US" w:bidi="ar-SA"/>
    </w:rPr>
  </w:style>
  <w:style w:type="paragraph" w:customStyle="1" w:styleId="Boldunderline1">
    <w:name w:val="Bold underline"/>
    <w:basedOn w:val="TextUnderline"/>
    <w:rsid w:val="00397586"/>
    <w:rPr>
      <w:b/>
    </w:rPr>
  </w:style>
  <w:style w:type="character" w:customStyle="1" w:styleId="RegularChar">
    <w:name w:val="Regular Char"/>
    <w:basedOn w:val="DefaultParagraphFont"/>
    <w:rsid w:val="00397586"/>
    <w:rPr>
      <w:rFonts w:ascii="Garamond" w:hAnsi="Garamond" w:cs="Arial"/>
      <w:bCs/>
      <w:kern w:val="20"/>
      <w:szCs w:val="32"/>
      <w:lang w:val="en-US" w:eastAsia="en-US" w:bidi="ar-SA"/>
    </w:rPr>
  </w:style>
  <w:style w:type="character" w:customStyle="1" w:styleId="BoldunderlineChar2">
    <w:name w:val="Bold underline Char"/>
    <w:basedOn w:val="TextUnderlineChar"/>
    <w:rsid w:val="00397586"/>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397586"/>
    <w:rPr>
      <w:sz w:val="14"/>
    </w:rPr>
  </w:style>
  <w:style w:type="character" w:customStyle="1" w:styleId="beriefunderline">
    <w:name w:val="berief = underline"/>
    <w:basedOn w:val="DefaultParagraphFont"/>
    <w:rsid w:val="00397586"/>
    <w:rPr>
      <w:rFonts w:ascii="Times New Roman" w:eastAsia="Times New Roman" w:hAnsi="Times New Roman" w:hint="default"/>
      <w:u w:val="single"/>
    </w:rPr>
  </w:style>
  <w:style w:type="character" w:customStyle="1" w:styleId="subtitlesarticles1">
    <w:name w:val="subtitles_articles1"/>
    <w:basedOn w:val="DefaultParagraphFont"/>
    <w:rsid w:val="00397586"/>
    <w:rPr>
      <w:rFonts w:ascii="Verdana" w:hAnsi="Verdana" w:cs="Times New Roman"/>
      <w:b/>
      <w:bCs/>
      <w:color w:val="000000"/>
      <w:sz w:val="20"/>
      <w:szCs w:val="20"/>
    </w:rPr>
  </w:style>
  <w:style w:type="character" w:customStyle="1" w:styleId="fulstoryreporter">
    <w:name w:val="ful_storyreporter"/>
    <w:basedOn w:val="DefaultParagraphFont"/>
    <w:rsid w:val="00397586"/>
  </w:style>
  <w:style w:type="character" w:customStyle="1" w:styleId="cardtextsmallCharCharCharCharCharCharCharCharCharCharCharChar">
    <w:name w:val="card text small Char Char Char Char Char Char Char Char Char Char Char Char"/>
    <w:basedOn w:val="DefaultParagraphFont"/>
    <w:rsid w:val="00397586"/>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97586"/>
    <w:rPr>
      <w:rFonts w:ascii="Arial Narrow" w:hAnsi="Arial Narrow"/>
      <w:noProof w:val="0"/>
      <w:szCs w:val="24"/>
      <w:u w:val="single"/>
      <w:lang w:val="en-US" w:eastAsia="en-US" w:bidi="ar-SA"/>
    </w:rPr>
  </w:style>
  <w:style w:type="character" w:customStyle="1" w:styleId="editsection">
    <w:name w:val="editsection"/>
    <w:basedOn w:val="DefaultParagraphFont"/>
    <w:rsid w:val="00397586"/>
  </w:style>
  <w:style w:type="character" w:customStyle="1" w:styleId="mw-headline">
    <w:name w:val="mw-headline"/>
    <w:basedOn w:val="DefaultParagraphFont"/>
    <w:rsid w:val="00397586"/>
  </w:style>
  <w:style w:type="paragraph" w:customStyle="1" w:styleId="cards0">
    <w:name w:val="cards"/>
    <w:basedOn w:val="Heading3"/>
    <w:qFormat/>
    <w:rsid w:val="00397586"/>
    <w:pPr>
      <w:keepNext w:val="0"/>
      <w:keepLines w:val="0"/>
      <w:pageBreakBefore w:val="0"/>
      <w:spacing w:before="0" w:line="240" w:lineRule="auto"/>
      <w:jc w:val="left"/>
      <w:outlineLvl w:val="9"/>
    </w:pPr>
    <w:rPr>
      <w:rFonts w:ascii="Georgia" w:eastAsia="Calibri" w:hAnsi="Georgia" w:cs="Times New Roman"/>
      <w:bCs w:val="0"/>
      <w:sz w:val="22"/>
      <w:szCs w:val="22"/>
      <w:u w:val="none"/>
    </w:rPr>
  </w:style>
  <w:style w:type="character" w:customStyle="1" w:styleId="tinyChar">
    <w:name w:val="tiny Char"/>
    <w:basedOn w:val="DefaultParagraphFont"/>
    <w:link w:val="tiny"/>
    <w:locked/>
    <w:rsid w:val="00397586"/>
    <w:rPr>
      <w:rFonts w:ascii="Times New Roman" w:eastAsia="Malgun Gothic" w:hAnsi="Times New Roman" w:cs="Times New Roman"/>
      <w:sz w:val="12"/>
    </w:rPr>
  </w:style>
  <w:style w:type="character" w:customStyle="1" w:styleId="StyleIntenseReferenceGaramond">
    <w:name w:val="Style Intense Reference + Garamond"/>
    <w:basedOn w:val="DefaultParagraphFont"/>
    <w:rsid w:val="00397586"/>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397586"/>
    <w:rPr>
      <w:rFonts w:ascii="Garamond" w:hAnsi="Garamond"/>
      <w:b/>
      <w:bCs/>
      <w:color w:val="auto"/>
      <w:spacing w:val="5"/>
      <w:sz w:val="20"/>
      <w:u w:val="single"/>
    </w:rPr>
  </w:style>
  <w:style w:type="paragraph" w:customStyle="1" w:styleId="body-indent-60">
    <w:name w:val="body-indent-60"/>
    <w:basedOn w:val="Normal"/>
    <w:rsid w:val="00397586"/>
    <w:pPr>
      <w:spacing w:before="100" w:beforeAutospacing="1" w:after="100" w:afterAutospacing="1"/>
    </w:pPr>
    <w:rPr>
      <w:rFonts w:ascii="Times New Roman" w:eastAsia="Calibri" w:hAnsi="Times New Roman" w:cs="Times New Roman"/>
    </w:rPr>
  </w:style>
  <w:style w:type="paragraph" w:customStyle="1" w:styleId="body-indent-60-start">
    <w:name w:val="body-indent-60-start"/>
    <w:basedOn w:val="Normal"/>
    <w:rsid w:val="00397586"/>
    <w:pPr>
      <w:spacing w:before="100" w:beforeAutospacing="1" w:after="100" w:afterAutospacing="1"/>
    </w:pPr>
    <w:rPr>
      <w:rFonts w:ascii="Times New Roman" w:eastAsia="Calibri" w:hAnsi="Times New Roman" w:cs="Times New Roman"/>
    </w:rPr>
  </w:style>
  <w:style w:type="character" w:customStyle="1" w:styleId="spelle">
    <w:name w:val="spelle"/>
    <w:basedOn w:val="DefaultParagraphFont"/>
    <w:rsid w:val="00397586"/>
  </w:style>
  <w:style w:type="character" w:customStyle="1" w:styleId="CardsFont12pt0">
    <w:name w:val="Cards + Font 12pt"/>
    <w:basedOn w:val="CardsChar"/>
    <w:rsid w:val="00397586"/>
    <w:rPr>
      <w:rFonts w:ascii="Georgia" w:eastAsia="Calibri" w:hAnsi="Georgia" w:cs="Times New Roman"/>
      <w:sz w:val="24"/>
      <w:u w:val="single"/>
    </w:rPr>
  </w:style>
  <w:style w:type="character" w:customStyle="1" w:styleId="StyleArial12ptBlack">
    <w:name w:val="Style Arial 12 pt Black"/>
    <w:basedOn w:val="DefaultParagraphFont"/>
    <w:rsid w:val="00397586"/>
    <w:rPr>
      <w:rFonts w:ascii="Garamond" w:hAnsi="Garamond"/>
      <w:color w:val="000000"/>
      <w:sz w:val="20"/>
      <w:u w:val="single"/>
    </w:rPr>
  </w:style>
  <w:style w:type="character" w:customStyle="1" w:styleId="StyleArialBlack">
    <w:name w:val="Style Arial Black"/>
    <w:basedOn w:val="DefaultParagraphFont"/>
    <w:rsid w:val="00397586"/>
    <w:rPr>
      <w:rFonts w:ascii="Garamond" w:hAnsi="Garamond"/>
      <w:color w:val="000000"/>
      <w:sz w:val="14"/>
    </w:rPr>
  </w:style>
  <w:style w:type="character" w:customStyle="1" w:styleId="highlight2">
    <w:name w:val="highlight2"/>
    <w:rsid w:val="00397586"/>
    <w:rPr>
      <w:rFonts w:ascii="Arial" w:hAnsi="Arial"/>
      <w:b/>
      <w:sz w:val="19"/>
      <w:u w:val="thick"/>
      <w:bdr w:val="none" w:sz="0" w:space="0" w:color="auto"/>
      <w:shd w:val="clear" w:color="auto" w:fill="auto"/>
    </w:rPr>
  </w:style>
  <w:style w:type="character" w:customStyle="1" w:styleId="reduce2">
    <w:name w:val="reduce2"/>
    <w:rsid w:val="00397586"/>
    <w:rPr>
      <w:rFonts w:ascii="Arial" w:hAnsi="Arial" w:cs="Arial"/>
      <w:color w:val="000000"/>
      <w:sz w:val="12"/>
      <w:szCs w:val="22"/>
    </w:rPr>
  </w:style>
  <w:style w:type="character" w:customStyle="1" w:styleId="StyleBox12ptBold">
    <w:name w:val="Style Box + 12 pt Bold"/>
    <w:basedOn w:val="DefaultParagraphFont"/>
    <w:rsid w:val="00397586"/>
    <w:rPr>
      <w:rFonts w:ascii="Georgia" w:hAnsi="Georgia"/>
      <w:b/>
      <w:bCs/>
      <w:sz w:val="22"/>
      <w:u w:val="single"/>
      <w:bdr w:val="none" w:sz="0" w:space="0" w:color="auto"/>
    </w:rPr>
  </w:style>
  <w:style w:type="character" w:customStyle="1" w:styleId="StyleBox12pt">
    <w:name w:val="Style Box + 12 pt"/>
    <w:basedOn w:val="DefaultParagraphFont"/>
    <w:rsid w:val="0039758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97586"/>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397586"/>
    <w:rPr>
      <w:bCs w:val="0"/>
      <w:iCs/>
    </w:rPr>
  </w:style>
  <w:style w:type="character" w:customStyle="1" w:styleId="StyleGaramondText1">
    <w:name w:val="Style Garamond Text 1"/>
    <w:basedOn w:val="DefaultParagraphFont"/>
    <w:rsid w:val="00397586"/>
    <w:rPr>
      <w:rFonts w:ascii="Georgia" w:hAnsi="Georgia"/>
      <w:color w:val="0D0D0D" w:themeColor="text1" w:themeTint="F2"/>
      <w:sz w:val="22"/>
    </w:rPr>
  </w:style>
  <w:style w:type="character" w:customStyle="1" w:styleId="StyleGaramondText1Underline">
    <w:name w:val="Style Garamond Text 1 Underline"/>
    <w:basedOn w:val="DefaultParagraphFont"/>
    <w:rsid w:val="0039758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9758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9758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97586"/>
    <w:rPr>
      <w:b w:val="0"/>
      <w:bCs w:val="0"/>
      <w:sz w:val="14"/>
      <w:u w:val="none"/>
    </w:rPr>
  </w:style>
  <w:style w:type="character" w:customStyle="1" w:styleId="Style7ptBold">
    <w:name w:val="Style 7 pt Bold"/>
    <w:basedOn w:val="DefaultParagraphFont"/>
    <w:rsid w:val="00397586"/>
    <w:rPr>
      <w:b w:val="0"/>
      <w:bCs/>
      <w:sz w:val="14"/>
    </w:rPr>
  </w:style>
  <w:style w:type="character" w:customStyle="1" w:styleId="UnderlineBold">
    <w:name w:val="Underline + Bold"/>
    <w:uiPriority w:val="1"/>
    <w:qFormat/>
    <w:rsid w:val="00397586"/>
    <w:rPr>
      <w:b w:val="0"/>
      <w:sz w:val="20"/>
      <w:u w:val="single"/>
    </w:rPr>
  </w:style>
  <w:style w:type="paragraph" w:customStyle="1" w:styleId="Stylecardtext8pt">
    <w:name w:val="Style card text + 8 pt"/>
    <w:basedOn w:val="Normal"/>
    <w:rsid w:val="00397586"/>
    <w:pPr>
      <w:ind w:right="288"/>
    </w:pPr>
    <w:rPr>
      <w:sz w:val="16"/>
    </w:rPr>
  </w:style>
  <w:style w:type="paragraph" w:customStyle="1" w:styleId="Stylecardtext5pt">
    <w:name w:val="Style card text + 5 pt"/>
    <w:basedOn w:val="Normal"/>
    <w:rsid w:val="00397586"/>
    <w:pPr>
      <w:ind w:right="288"/>
    </w:pPr>
    <w:rPr>
      <w:sz w:val="10"/>
    </w:rPr>
  </w:style>
  <w:style w:type="character" w:customStyle="1" w:styleId="StyleStyleBoldUnderlineUnderlineIntenseEmphasis1apple-style-">
    <w:name w:val="Style Style Bold UnderlineUnderlineIntense Emphasis1apple-style-..."/>
    <w:basedOn w:val="DefaultParagraphFont"/>
    <w:rsid w:val="0039758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9758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97586"/>
    <w:rPr>
      <w:rFonts w:ascii="Georgia" w:hAnsi="Georgia"/>
      <w:u w:val="single"/>
    </w:rPr>
  </w:style>
  <w:style w:type="paragraph" w:customStyle="1" w:styleId="StyleCardsGeorgia12ptBoldThickunderlineBorderSin">
    <w:name w:val="Style Cards + Georgia 12 pt Bold Thick underline Border: : (Sin..."/>
    <w:basedOn w:val="Normal"/>
    <w:rsid w:val="00397586"/>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397586"/>
    <w:rPr>
      <w:rFonts w:ascii="Georgia" w:hAnsi="Georgia"/>
      <w:sz w:val="24"/>
      <w:u w:val="single"/>
    </w:rPr>
  </w:style>
  <w:style w:type="paragraph" w:customStyle="1" w:styleId="StyleCardsGeorgia">
    <w:name w:val="Style Cards + Georgia"/>
    <w:basedOn w:val="Normal"/>
    <w:rsid w:val="00397586"/>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39758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97586"/>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97586"/>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97586"/>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397586"/>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397586"/>
    <w:rPr>
      <w:b w:val="0"/>
      <w:bCs/>
      <w:sz w:val="22"/>
      <w:u w:val="single"/>
    </w:rPr>
  </w:style>
  <w:style w:type="character" w:customStyle="1" w:styleId="Heading1CharChar1">
    <w:name w:val="Heading 1 Char Char1"/>
    <w:basedOn w:val="DefaultParagraphFont"/>
    <w:rsid w:val="00397586"/>
    <w:rPr>
      <w:rFonts w:cs="Arial"/>
      <w:b/>
      <w:bCs/>
      <w:szCs w:val="32"/>
      <w:lang w:val="en-US" w:eastAsia="en-US" w:bidi="ar-SA"/>
    </w:rPr>
  </w:style>
  <w:style w:type="paragraph" w:customStyle="1" w:styleId="StyleJustified">
    <w:name w:val="Style Justified"/>
    <w:basedOn w:val="Normal"/>
    <w:rsid w:val="00397586"/>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397586"/>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97586"/>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97586"/>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397586"/>
    <w:rPr>
      <w:rFonts w:eastAsia="Times New Roman"/>
      <w:b/>
      <w:bCs/>
      <w:sz w:val="22"/>
      <w:u w:val="thick"/>
    </w:rPr>
  </w:style>
  <w:style w:type="paragraph" w:customStyle="1" w:styleId="StyleSmallTimesNewRoman11pt">
    <w:name w:val="Style Small + Times New Roman 11 pt"/>
    <w:link w:val="StyleSmallTimesNewRoman11ptChar"/>
    <w:rsid w:val="00397586"/>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397586"/>
    <w:rPr>
      <w:rFonts w:eastAsia="Times New Roman"/>
      <w:sz w:val="22"/>
    </w:rPr>
  </w:style>
  <w:style w:type="paragraph" w:customStyle="1" w:styleId="StyleSmallTimesNewRoman11ptThickunderline">
    <w:name w:val="Style Small + Times New Roman 11 pt Thick underline"/>
    <w:link w:val="StyleSmallTimesNewRoman11ptThickunderlineChar"/>
    <w:rsid w:val="00397586"/>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397586"/>
    <w:rPr>
      <w:rFonts w:eastAsia="Times New Roman"/>
      <w:sz w:val="22"/>
      <w:u w:val="thick"/>
    </w:rPr>
  </w:style>
  <w:style w:type="character" w:customStyle="1" w:styleId="styletimesnewroman12ptbold">
    <w:name w:val="styletimesnewroman12ptbold"/>
    <w:basedOn w:val="DefaultParagraphFont"/>
    <w:rsid w:val="00397586"/>
  </w:style>
  <w:style w:type="character" w:customStyle="1" w:styleId="Style11ptItalicUnderline">
    <w:name w:val="Style 11 pt Italic Underline"/>
    <w:basedOn w:val="DefaultParagraphFont"/>
    <w:rsid w:val="00397586"/>
    <w:rPr>
      <w:i/>
      <w:iCs/>
      <w:sz w:val="20"/>
      <w:u w:val="single"/>
    </w:rPr>
  </w:style>
  <w:style w:type="character" w:customStyle="1" w:styleId="UnderlineBold0">
    <w:name w:val="Underline Bold"/>
    <w:basedOn w:val="DefaultParagraphFont"/>
    <w:uiPriority w:val="6"/>
    <w:qFormat/>
    <w:rsid w:val="00397586"/>
    <w:rPr>
      <w:b/>
      <w:sz w:val="20"/>
      <w:u w:val="single"/>
    </w:rPr>
  </w:style>
  <w:style w:type="paragraph" w:customStyle="1" w:styleId="TagText">
    <w:name w:val="TagText"/>
    <w:basedOn w:val="Normal"/>
    <w:uiPriority w:val="99"/>
    <w:qFormat/>
    <w:rsid w:val="00397586"/>
    <w:rPr>
      <w:rFonts w:eastAsia="Cambria"/>
      <w:b/>
    </w:rPr>
  </w:style>
  <w:style w:type="paragraph" w:customStyle="1" w:styleId="MinimizedText">
    <w:name w:val="Minimized Text"/>
    <w:link w:val="MinimizedTextChar"/>
    <w:qFormat/>
    <w:rsid w:val="00397586"/>
    <w:pPr>
      <w:spacing w:after="160"/>
    </w:pPr>
    <w:rPr>
      <w:rFonts w:eastAsia="Times New Roman"/>
      <w:sz w:val="16"/>
    </w:rPr>
  </w:style>
  <w:style w:type="character" w:customStyle="1" w:styleId="MinimizedTextChar">
    <w:name w:val="Minimized Text Char"/>
    <w:link w:val="MinimizedText"/>
    <w:rsid w:val="00397586"/>
    <w:rPr>
      <w:rFonts w:eastAsia="Times New Roman"/>
      <w:sz w:val="16"/>
    </w:rPr>
  </w:style>
  <w:style w:type="paragraph" w:customStyle="1" w:styleId="StyleStyle411ptBoldBorderSinglesolidlineAuto0">
    <w:name w:val="Style Style4 + 11 pt Bold Border: : (Single solid line Auto  0...."/>
    <w:basedOn w:val="Normal"/>
    <w:link w:val="StyleStyle411ptBoldBorderSinglesolidlineAuto0Char"/>
    <w:qFormat/>
    <w:rsid w:val="0039758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97586"/>
    <w:rPr>
      <w:rFonts w:ascii="Calibri" w:eastAsia="Times New Roman" w:hAnsi="Calibri" w:cs="Calibri"/>
      <w:b/>
      <w:bCs/>
      <w:sz w:val="22"/>
      <w:u w:val="single"/>
      <w:bdr w:val="single" w:sz="4" w:space="0" w:color="auto"/>
    </w:rPr>
  </w:style>
  <w:style w:type="paragraph" w:customStyle="1" w:styleId="Smallfont0">
    <w:name w:val="Smallfont"/>
    <w:basedOn w:val="Normal"/>
    <w:uiPriority w:val="99"/>
    <w:qFormat/>
    <w:rsid w:val="00397586"/>
    <w:rPr>
      <w:rFonts w:eastAsia="Times New Roman"/>
      <w:sz w:val="15"/>
    </w:rPr>
  </w:style>
  <w:style w:type="paragraph" w:customStyle="1" w:styleId="Circled">
    <w:name w:val="Circled"/>
    <w:link w:val="CircledChar"/>
    <w:qFormat/>
    <w:rsid w:val="00397586"/>
    <w:pPr>
      <w:spacing w:after="160"/>
    </w:pPr>
    <w:rPr>
      <w:rFonts w:eastAsia="MS Mincho"/>
      <w:b/>
      <w:sz w:val="22"/>
      <w:szCs w:val="20"/>
      <w:u w:val="single"/>
      <w:lang w:eastAsia="ja-JP"/>
    </w:rPr>
  </w:style>
  <w:style w:type="character" w:customStyle="1" w:styleId="CircledChar">
    <w:name w:val="Circled Char"/>
    <w:basedOn w:val="DefaultParagraphFont"/>
    <w:link w:val="Circled"/>
    <w:rsid w:val="00397586"/>
    <w:rPr>
      <w:rFonts w:eastAsia="MS Mincho"/>
      <w:b/>
      <w:sz w:val="22"/>
      <w:szCs w:val="20"/>
      <w:u w:val="single"/>
      <w:lang w:eastAsia="ja-JP"/>
    </w:rPr>
  </w:style>
  <w:style w:type="character" w:customStyle="1" w:styleId="Heading2Char1CharCharCharCharCharC">
    <w:name w:val="Heading 2 Char1 Char Char Char Char Char C"/>
    <w:rsid w:val="00397586"/>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397586"/>
    <w:rPr>
      <w:sz w:val="20"/>
      <w:u w:val="single"/>
      <w:bdr w:val="single" w:sz="4" w:space="0" w:color="auto"/>
    </w:rPr>
  </w:style>
  <w:style w:type="paragraph" w:customStyle="1" w:styleId="StyleStyle112pt">
    <w:name w:val="Style Style1 + 12 pt"/>
    <w:basedOn w:val="Normal"/>
    <w:link w:val="StyleStyle112ptChar"/>
    <w:qFormat/>
    <w:rsid w:val="00397586"/>
    <w:rPr>
      <w:rFonts w:eastAsia="SimSun"/>
      <w:u w:val="single"/>
      <w:lang w:eastAsia="zh-CN"/>
    </w:rPr>
  </w:style>
  <w:style w:type="character" w:customStyle="1" w:styleId="StyleStyle112ptChar">
    <w:name w:val="Style Style1 + 12 pt Char"/>
    <w:basedOn w:val="DefaultParagraphFont"/>
    <w:link w:val="StyleStyle112pt"/>
    <w:rsid w:val="00397586"/>
    <w:rPr>
      <w:rFonts w:ascii="Calibri" w:eastAsia="SimSun" w:hAnsi="Calibri" w:cs="Calibri"/>
      <w:sz w:val="22"/>
      <w:u w:val="single"/>
      <w:lang w:eastAsia="zh-CN"/>
    </w:rPr>
  </w:style>
  <w:style w:type="character" w:customStyle="1" w:styleId="StyleStyle11ptBoldUnderlineBorderSinglesolidlineAuto">
    <w:name w:val="Style Style 11 pt Bold Underline Border: : (Single solid line Auto ..."/>
    <w:rsid w:val="00397586"/>
    <w:rPr>
      <w:rFonts w:ascii="Times New Roman" w:hAnsi="Times New Roman"/>
      <w:b/>
      <w:bCs/>
      <w:sz w:val="20"/>
      <w:u w:val="none"/>
      <w:bdr w:val="none" w:sz="0" w:space="0" w:color="auto"/>
    </w:rPr>
  </w:style>
  <w:style w:type="character" w:customStyle="1" w:styleId="hilite1">
    <w:name w:val="hilite1"/>
    <w:basedOn w:val="DefaultParagraphFont"/>
    <w:rsid w:val="00397586"/>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397586"/>
    <w:rPr>
      <w:b/>
      <w:bCs/>
      <w:sz w:val="24"/>
      <w:u w:val="single"/>
    </w:rPr>
  </w:style>
  <w:style w:type="character" w:customStyle="1" w:styleId="authorbio">
    <w:name w:val="authorbio"/>
    <w:basedOn w:val="DefaultParagraphFont"/>
    <w:rsid w:val="00397586"/>
  </w:style>
  <w:style w:type="character" w:customStyle="1" w:styleId="body-text">
    <w:name w:val="body-text"/>
    <w:basedOn w:val="DefaultParagraphFont"/>
    <w:rsid w:val="00397586"/>
  </w:style>
  <w:style w:type="character" w:customStyle="1" w:styleId="CardText-Underlined">
    <w:name w:val="Card Text - Underlined"/>
    <w:rsid w:val="00397586"/>
    <w:rPr>
      <w:b/>
      <w:sz w:val="20"/>
      <w:u w:val="single"/>
    </w:rPr>
  </w:style>
  <w:style w:type="character" w:customStyle="1" w:styleId="newscontent">
    <w:name w:val="newscontent"/>
    <w:rsid w:val="00397586"/>
  </w:style>
  <w:style w:type="character" w:customStyle="1" w:styleId="StyleUnderlinePatternClearYellow">
    <w:name w:val="Style Underline Pattern: Clear (Yellow)"/>
    <w:basedOn w:val="DefaultParagraphFont"/>
    <w:rsid w:val="00397586"/>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39758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97586"/>
    <w:rPr>
      <w:rFonts w:ascii="Calibri" w:eastAsia="Times New Roman" w:hAnsi="Calibri" w:cs="Calibri"/>
      <w:sz w:val="22"/>
      <w:u w:val="single"/>
      <w:bdr w:val="single" w:sz="4" w:space="0" w:color="auto"/>
    </w:rPr>
  </w:style>
  <w:style w:type="character" w:customStyle="1" w:styleId="BoldandUnderlineChar">
    <w:name w:val="Bold and Underline Char"/>
    <w:basedOn w:val="DefaultParagraphFont"/>
    <w:link w:val="BoldandUnderline"/>
    <w:locked/>
    <w:rsid w:val="00397586"/>
    <w:rPr>
      <w:b/>
      <w:u w:val="single"/>
    </w:rPr>
  </w:style>
  <w:style w:type="paragraph" w:customStyle="1" w:styleId="BoldandUnderline">
    <w:name w:val="Bold and Underline"/>
    <w:basedOn w:val="Normal"/>
    <w:link w:val="BoldandUnderlineChar"/>
    <w:qFormat/>
    <w:rsid w:val="00397586"/>
    <w:rPr>
      <w:rFonts w:asciiTheme="minorHAnsi" w:hAnsiTheme="minorHAnsi" w:cstheme="minorBidi"/>
      <w:b/>
      <w:sz w:val="24"/>
      <w:u w:val="single"/>
    </w:rPr>
  </w:style>
  <w:style w:type="paragraph" w:customStyle="1" w:styleId="Stylecard11pt">
    <w:name w:val="Style card + 11 pt"/>
    <w:basedOn w:val="Normal"/>
    <w:link w:val="Stylecard11ptChar"/>
    <w:qFormat/>
    <w:rsid w:val="00397586"/>
    <w:pPr>
      <w:ind w:left="288" w:right="288"/>
    </w:pPr>
    <w:rPr>
      <w:rFonts w:eastAsia="SimSun"/>
      <w:lang w:eastAsia="zh-CN"/>
    </w:rPr>
  </w:style>
  <w:style w:type="character" w:customStyle="1" w:styleId="Stylecard11ptChar">
    <w:name w:val="Style card + 11 pt Char"/>
    <w:link w:val="Stylecard11pt"/>
    <w:rsid w:val="00397586"/>
    <w:rPr>
      <w:rFonts w:ascii="Calibri" w:eastAsia="SimSun" w:hAnsi="Calibri" w:cs="Calibri"/>
      <w:sz w:val="22"/>
      <w:lang w:eastAsia="zh-CN"/>
    </w:rPr>
  </w:style>
  <w:style w:type="character" w:customStyle="1" w:styleId="Style11ptBoldUnderlineBorderSinglesolidlineAuto">
    <w:name w:val="Style 11 pt Bold Underline Border: : (Single solid line Auto  ..."/>
    <w:basedOn w:val="DefaultParagraphFont"/>
    <w:rsid w:val="00397586"/>
    <w:rPr>
      <w:rFonts w:ascii="Times New Roman" w:hAnsi="Times New Roman"/>
      <w:b/>
      <w:bCs/>
      <w:sz w:val="20"/>
      <w:u w:val="single"/>
      <w:bdr w:val="single" w:sz="4" w:space="0" w:color="auto"/>
    </w:rPr>
  </w:style>
  <w:style w:type="character" w:customStyle="1" w:styleId="SmallText-New">
    <w:name w:val="Small Text - New"/>
    <w:basedOn w:val="DefaultParagraphFont"/>
    <w:rsid w:val="00397586"/>
    <w:rPr>
      <w:rFonts w:ascii="Arial Narrow" w:hAnsi="Arial Narrow"/>
      <w:sz w:val="14"/>
    </w:rPr>
  </w:style>
  <w:style w:type="character" w:customStyle="1" w:styleId="Underlined-New">
    <w:name w:val="Underlined - New"/>
    <w:basedOn w:val="DefaultParagraphFont"/>
    <w:rsid w:val="00397586"/>
    <w:rPr>
      <w:rFonts w:ascii="Arial Narrow" w:hAnsi="Arial Narrow"/>
      <w:sz w:val="16"/>
      <w:u w:val="single"/>
    </w:rPr>
  </w:style>
  <w:style w:type="paragraph" w:customStyle="1" w:styleId="StyleStyle49ptBold">
    <w:name w:val="Style Style4 + 9 pt Bold"/>
    <w:basedOn w:val="Style4"/>
    <w:link w:val="StyleStyle49ptBoldChar"/>
    <w:qFormat/>
    <w:rsid w:val="00397586"/>
    <w:pPr>
      <w:numPr>
        <w:numId w:val="0"/>
      </w:numPr>
    </w:pPr>
    <w:rPr>
      <w:b/>
      <w:bCs/>
    </w:rPr>
  </w:style>
  <w:style w:type="paragraph" w:customStyle="1" w:styleId="Smalltext0">
    <w:name w:val="Small text"/>
    <w:aliases w:val="Quote1,Quote11"/>
    <w:basedOn w:val="Normal"/>
    <w:link w:val="SmalltextChar"/>
    <w:qFormat/>
    <w:rsid w:val="00397586"/>
    <w:rPr>
      <w:rFonts w:ascii="Arial Narrow" w:eastAsia="Times New Roman" w:hAnsi="Arial Narrow"/>
      <w:sz w:val="16"/>
    </w:rPr>
  </w:style>
  <w:style w:type="paragraph" w:customStyle="1" w:styleId="Normal2">
    <w:name w:val="Normal2"/>
    <w:basedOn w:val="Normal"/>
    <w:qFormat/>
    <w:rsid w:val="00397586"/>
    <w:rPr>
      <w:rFonts w:eastAsia="Times New Roman"/>
    </w:rPr>
  </w:style>
  <w:style w:type="character" w:customStyle="1" w:styleId="postby">
    <w:name w:val="post_by"/>
    <w:basedOn w:val="DefaultParagraphFont"/>
    <w:rsid w:val="00397586"/>
  </w:style>
  <w:style w:type="character" w:customStyle="1" w:styleId="Styleunderline11ptBold">
    <w:name w:val="Style underline + 11 pt Bold"/>
    <w:rsid w:val="00397586"/>
    <w:rPr>
      <w:rFonts w:ascii="Times New Roman" w:hAnsi="Times New Roman"/>
      <w:b/>
      <w:bCs/>
      <w:sz w:val="20"/>
      <w:u w:val="single"/>
    </w:rPr>
  </w:style>
  <w:style w:type="character" w:customStyle="1" w:styleId="Style11ptThickunderline">
    <w:name w:val="Style 11 pt Thick underline"/>
    <w:rsid w:val="00397586"/>
    <w:rPr>
      <w:rFonts w:ascii="Times New Roman" w:hAnsi="Times New Roman"/>
      <w:sz w:val="20"/>
      <w:u w:val="single"/>
    </w:rPr>
  </w:style>
  <w:style w:type="character" w:customStyle="1" w:styleId="Style11ptBoldThickunderline">
    <w:name w:val="Style 11 pt Bold Thick underline"/>
    <w:rsid w:val="00397586"/>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397586"/>
    <w:pPr>
      <w:spacing w:after="200" w:line="276" w:lineRule="auto"/>
      <w:ind w:left="288" w:right="288"/>
    </w:pPr>
    <w:rPr>
      <w:u w:val="single"/>
    </w:rPr>
  </w:style>
  <w:style w:type="character" w:customStyle="1" w:styleId="Stylecard11ptUnderlineChar">
    <w:name w:val="Style card + 11 pt Underline Char"/>
    <w:link w:val="Stylecard11ptUnderline"/>
    <w:rsid w:val="00397586"/>
    <w:rPr>
      <w:rFonts w:ascii="Calibri" w:hAnsi="Calibri" w:cs="Calibri"/>
      <w:sz w:val="22"/>
      <w:u w:val="single"/>
    </w:rPr>
  </w:style>
  <w:style w:type="paragraph" w:customStyle="1" w:styleId="StylecardLatinVerdana-BoldUnderline">
    <w:name w:val="Style card + (Latin) Verdana-Bold Underline"/>
    <w:basedOn w:val="Normal"/>
    <w:link w:val="StylecardLatinVerdana-BoldUnderlineChar"/>
    <w:qFormat/>
    <w:rsid w:val="00397586"/>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397586"/>
    <w:rPr>
      <w:rFonts w:ascii="Calibri" w:hAnsi="Calibri" w:cs="Calibri"/>
      <w:sz w:val="22"/>
      <w:u w:val="single"/>
    </w:rPr>
  </w:style>
  <w:style w:type="character" w:customStyle="1" w:styleId="Style11ptBorderSinglesolidlineAuto05ptLinewidth">
    <w:name w:val="Style 11 pt Border: : (Single solid line Auto  0.5 pt Line width)"/>
    <w:rsid w:val="00397586"/>
    <w:rPr>
      <w:sz w:val="20"/>
      <w:bdr w:val="single" w:sz="4" w:space="0" w:color="auto" w:frame="1"/>
    </w:rPr>
  </w:style>
  <w:style w:type="character" w:customStyle="1" w:styleId="StyleUnderlineChar9pt">
    <w:name w:val="Style Underline Char + 9 pt"/>
    <w:rsid w:val="00397586"/>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397586"/>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397586"/>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397586"/>
    <w:rPr>
      <w:rFonts w:eastAsia="Times New Roman"/>
      <w:u w:val="single"/>
      <w:lang w:eastAsia="zh-CN"/>
    </w:rPr>
  </w:style>
  <w:style w:type="character" w:customStyle="1" w:styleId="StyleUnderlined11ptChar">
    <w:name w:val="Style Underlined + 11 pt Char"/>
    <w:basedOn w:val="UnderlinedChar0"/>
    <w:link w:val="StyleUnderlined11pt"/>
    <w:rsid w:val="00397586"/>
    <w:rPr>
      <w:rFonts w:ascii="Calibri" w:eastAsia="Times New Roman" w:hAnsi="Calibri" w:cs="Calibri"/>
      <w:sz w:val="22"/>
      <w:u w:val="single"/>
      <w:lang w:val="en-US" w:eastAsia="zh-CN" w:bidi="ar-SA"/>
    </w:rPr>
  </w:style>
  <w:style w:type="paragraph" w:customStyle="1" w:styleId="StyleCircled11pt">
    <w:name w:val="Style Circled + 11 pt"/>
    <w:basedOn w:val="Circled"/>
    <w:link w:val="StyleCircled11ptChar"/>
    <w:qFormat/>
    <w:rsid w:val="00397586"/>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397586"/>
    <w:rPr>
      <w:rFonts w:ascii="Times New Roman" w:eastAsia="Times New Roman" w:hAnsi="Times New Roman" w:cs="Times New Roman"/>
      <w:b/>
      <w:bCs/>
      <w:sz w:val="20"/>
      <w:u w:val="single"/>
    </w:rPr>
  </w:style>
  <w:style w:type="paragraph" w:customStyle="1" w:styleId="UnderlineBoldIndent">
    <w:name w:val="Underline + Bold Indent"/>
    <w:basedOn w:val="Normal"/>
    <w:link w:val="UnderlineBoldIndentCharChar"/>
    <w:qFormat/>
    <w:rsid w:val="0039758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9758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97586"/>
    <w:rPr>
      <w:u w:val="single"/>
    </w:rPr>
  </w:style>
  <w:style w:type="character" w:customStyle="1" w:styleId="StyleUnderlineBoldIndent11ptChar">
    <w:name w:val="Style Underline + Bold Indent + 11 pt Char"/>
    <w:link w:val="StyleUnderlineBoldIndent11pt"/>
    <w:rsid w:val="0039758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97586"/>
    <w:rPr>
      <w:b/>
      <w:bCs/>
      <w:u w:val="single"/>
    </w:rPr>
  </w:style>
  <w:style w:type="character" w:customStyle="1" w:styleId="StyleUnderlineBoldIndent11ptBoldChar">
    <w:name w:val="Style Underline + Bold Indent + 11 pt Bold Char"/>
    <w:link w:val="StyleUnderlineBoldIndent11ptBold"/>
    <w:rsid w:val="00397586"/>
    <w:rPr>
      <w:rFonts w:ascii="Calibri" w:eastAsia="Times New Roman" w:hAnsi="Calibri" w:cs="Calibri"/>
      <w:b/>
      <w:bCs/>
      <w:sz w:val="22"/>
      <w:szCs w:val="20"/>
      <w:u w:val="single"/>
    </w:rPr>
  </w:style>
  <w:style w:type="character" w:customStyle="1" w:styleId="StyleUnderlineChar6CharCharCharCharCharCharCharChar11">
    <w:name w:val="Style Underline Char6 Char Char Char Char Char Char Char Char + 11 ..."/>
    <w:rsid w:val="0039758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9758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9758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97586"/>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397586"/>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397586"/>
    <w:rPr>
      <w:rFonts w:ascii="Calibri" w:eastAsia="Calibri" w:hAnsi="Calibri" w:cs="Calibri"/>
      <w:sz w:val="22"/>
      <w:u w:val="single"/>
    </w:rPr>
  </w:style>
  <w:style w:type="character" w:customStyle="1" w:styleId="Styleterm111ptUnderline">
    <w:name w:val="Style term1 + 11 pt Underline"/>
    <w:rsid w:val="00397586"/>
    <w:rPr>
      <w:b/>
      <w:bCs/>
      <w:sz w:val="20"/>
      <w:u w:val="single"/>
    </w:rPr>
  </w:style>
  <w:style w:type="paragraph" w:customStyle="1" w:styleId="StyleMinimizedTextArialNarrow10pt">
    <w:name w:val="Style Minimized Text + Arial Narrow 10 pt"/>
    <w:basedOn w:val="MinimizedText"/>
    <w:link w:val="StyleMinimizedTextArialNarrow10ptChar"/>
    <w:qFormat/>
    <w:rsid w:val="00397586"/>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397586"/>
    <w:rPr>
      <w:rFonts w:ascii="Times New Roman" w:eastAsia="Times New Roman" w:hAnsi="Times New Roman" w:cs="Times New Roman"/>
      <w:sz w:val="20"/>
    </w:rPr>
  </w:style>
  <w:style w:type="character" w:customStyle="1" w:styleId="StyleLatinGaramondUnderline">
    <w:name w:val="Style (Latin) Garamond Underline"/>
    <w:rsid w:val="00397586"/>
    <w:rPr>
      <w:rFonts w:ascii="Times New Roman" w:hAnsi="Times New Roman"/>
      <w:sz w:val="20"/>
      <w:u w:val="single"/>
    </w:rPr>
  </w:style>
  <w:style w:type="character" w:customStyle="1" w:styleId="StyleLatinGaramond">
    <w:name w:val="Style (Latin) Garamond"/>
    <w:rsid w:val="00397586"/>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97586"/>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397586"/>
    <w:rPr>
      <w:rFonts w:ascii="Times" w:eastAsia="Times New Roman" w:hAnsi="Times" w:cs="Arial"/>
      <w:sz w:val="22"/>
      <w:szCs w:val="28"/>
      <w:u w:val="single"/>
    </w:rPr>
  </w:style>
  <w:style w:type="paragraph" w:customStyle="1" w:styleId="NormalText">
    <w:name w:val="Normal Text"/>
    <w:basedOn w:val="Normal"/>
    <w:link w:val="NormalTextChar"/>
    <w:autoRedefine/>
    <w:qFormat/>
    <w:rsid w:val="00397586"/>
    <w:pPr>
      <w:jc w:val="both"/>
    </w:pPr>
    <w:rPr>
      <w:rFonts w:eastAsia="Times New Roman"/>
      <w:szCs w:val="26"/>
    </w:rPr>
  </w:style>
  <w:style w:type="paragraph" w:customStyle="1" w:styleId="HeaderStyle">
    <w:name w:val="Header Style"/>
    <w:basedOn w:val="Normal"/>
    <w:rsid w:val="00397586"/>
    <w:pPr>
      <w:jc w:val="center"/>
    </w:pPr>
    <w:rPr>
      <w:rFonts w:eastAsia="Times New Roman"/>
      <w:b/>
      <w:szCs w:val="20"/>
      <w:u w:val="single"/>
    </w:rPr>
  </w:style>
  <w:style w:type="character" w:customStyle="1" w:styleId="CardChar2">
    <w:name w:val="Card Char2"/>
    <w:basedOn w:val="DefaultParagraphFont"/>
    <w:rsid w:val="00397586"/>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397586"/>
    <w:rPr>
      <w:rFonts w:cs="Arial"/>
      <w:bCs/>
      <w:szCs w:val="26"/>
      <w:u w:val="single"/>
      <w:lang w:val="en-US" w:eastAsia="en-US" w:bidi="ar-SA"/>
    </w:rPr>
  </w:style>
  <w:style w:type="character" w:customStyle="1" w:styleId="UnderlineCharCharChar1">
    <w:name w:val="Underline Char Char Char1"/>
    <w:basedOn w:val="DefaultParagraphFont"/>
    <w:rsid w:val="00397586"/>
    <w:rPr>
      <w:u w:val="single"/>
      <w:lang w:val="en-US" w:eastAsia="en-US" w:bidi="ar-SA"/>
    </w:rPr>
  </w:style>
  <w:style w:type="character" w:customStyle="1" w:styleId="StyleUnderlineChar2CharChar11pt">
    <w:name w:val="Style Underline Char2 Char Char + 11 pt"/>
    <w:basedOn w:val="Style11pt"/>
    <w:rsid w:val="00397586"/>
    <w:rPr>
      <w:rFonts w:ascii="Times New Roman" w:hAnsi="Times New Roman"/>
      <w:sz w:val="20"/>
      <w:u w:val="single"/>
    </w:rPr>
  </w:style>
  <w:style w:type="character" w:customStyle="1" w:styleId="StyleStyleBoldUnderline11pt">
    <w:name w:val="Style Style Bold Underline + 11 pt"/>
    <w:basedOn w:val="DefaultParagraphFont"/>
    <w:rsid w:val="00397586"/>
    <w:rPr>
      <w:b/>
      <w:bCs/>
      <w:sz w:val="20"/>
      <w:u w:val="single"/>
    </w:rPr>
  </w:style>
  <w:style w:type="paragraph" w:customStyle="1" w:styleId="Pa6">
    <w:name w:val="Pa6"/>
    <w:basedOn w:val="Normal"/>
    <w:next w:val="Normal"/>
    <w:uiPriority w:val="99"/>
    <w:qFormat/>
    <w:rsid w:val="00397586"/>
    <w:pPr>
      <w:autoSpaceDE w:val="0"/>
      <w:autoSpaceDN w:val="0"/>
      <w:adjustRightInd w:val="0"/>
      <w:spacing w:line="221" w:lineRule="atLeast"/>
    </w:pPr>
    <w:rPr>
      <w:rFonts w:ascii="Baskerville" w:eastAsia="Times New Roman" w:hAnsi="Baskerville"/>
    </w:rPr>
  </w:style>
  <w:style w:type="character" w:customStyle="1" w:styleId="A13">
    <w:name w:val="A13"/>
    <w:rsid w:val="00397586"/>
    <w:rPr>
      <w:rFonts w:cs="Baskerville"/>
      <w:color w:val="000000"/>
      <w:sz w:val="106"/>
      <w:szCs w:val="106"/>
    </w:rPr>
  </w:style>
  <w:style w:type="character" w:customStyle="1" w:styleId="A17">
    <w:name w:val="A17"/>
    <w:rsid w:val="00397586"/>
    <w:rPr>
      <w:rFonts w:cs="Baskerville"/>
      <w:color w:val="000000"/>
      <w:sz w:val="12"/>
      <w:szCs w:val="12"/>
    </w:rPr>
  </w:style>
  <w:style w:type="paragraph" w:customStyle="1" w:styleId="Pa19">
    <w:name w:val="Pa19"/>
    <w:basedOn w:val="Normal"/>
    <w:next w:val="Normal"/>
    <w:rsid w:val="00397586"/>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rsid w:val="00397586"/>
    <w:pPr>
      <w:autoSpaceDE w:val="0"/>
      <w:autoSpaceDN w:val="0"/>
      <w:adjustRightInd w:val="0"/>
      <w:spacing w:line="441" w:lineRule="atLeast"/>
    </w:pPr>
    <w:rPr>
      <w:rFonts w:ascii="Baskerville" w:eastAsia="Times New Roman" w:hAnsi="Baskerville"/>
    </w:rPr>
  </w:style>
  <w:style w:type="character" w:customStyle="1" w:styleId="A14">
    <w:name w:val="A14"/>
    <w:rsid w:val="00397586"/>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397586"/>
    <w:pPr>
      <w:autoSpaceDE w:val="0"/>
      <w:autoSpaceDN w:val="0"/>
      <w:adjustRightInd w:val="0"/>
      <w:spacing w:line="281" w:lineRule="atLeast"/>
    </w:pPr>
    <w:rPr>
      <w:rFonts w:ascii="Baskerville" w:eastAsia="Times New Roman" w:hAnsi="Baskerville"/>
    </w:rPr>
  </w:style>
  <w:style w:type="paragraph" w:customStyle="1" w:styleId="Pa15">
    <w:name w:val="Pa15"/>
    <w:basedOn w:val="Normal"/>
    <w:next w:val="Normal"/>
    <w:uiPriority w:val="99"/>
    <w:rsid w:val="00397586"/>
    <w:pPr>
      <w:autoSpaceDE w:val="0"/>
      <w:autoSpaceDN w:val="0"/>
      <w:adjustRightInd w:val="0"/>
      <w:spacing w:line="221" w:lineRule="atLeast"/>
    </w:pPr>
    <w:rPr>
      <w:rFonts w:ascii="Baskerville" w:eastAsia="Times New Roman" w:hAnsi="Baskerville"/>
    </w:rPr>
  </w:style>
  <w:style w:type="character" w:customStyle="1" w:styleId="A10">
    <w:name w:val="A10"/>
    <w:uiPriority w:val="99"/>
    <w:rsid w:val="00397586"/>
    <w:rPr>
      <w:rFonts w:ascii="Wingdings" w:hAnsi="Wingdings" w:cs="Wingdings"/>
      <w:color w:val="000000"/>
      <w:sz w:val="22"/>
      <w:szCs w:val="22"/>
    </w:rPr>
  </w:style>
  <w:style w:type="paragraph" w:customStyle="1" w:styleId="Pa37">
    <w:name w:val="Pa37"/>
    <w:basedOn w:val="Normal"/>
    <w:next w:val="Normal"/>
    <w:rsid w:val="00397586"/>
    <w:pPr>
      <w:autoSpaceDE w:val="0"/>
      <w:autoSpaceDN w:val="0"/>
      <w:adjustRightInd w:val="0"/>
      <w:spacing w:line="141" w:lineRule="atLeast"/>
    </w:pPr>
    <w:rPr>
      <w:rFonts w:ascii="Baskerville" w:eastAsia="Times New Roman" w:hAnsi="Baskerville"/>
    </w:rPr>
  </w:style>
  <w:style w:type="character" w:customStyle="1" w:styleId="A20">
    <w:name w:val="A20"/>
    <w:rsid w:val="00397586"/>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397586"/>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397586"/>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97586"/>
    <w:rPr>
      <w:rFonts w:cs="Arial"/>
      <w:b/>
      <w:bCs/>
      <w:iCs/>
      <w:sz w:val="36"/>
      <w:szCs w:val="28"/>
      <w:u w:val="single"/>
      <w:lang w:val="en-US" w:eastAsia="en-US" w:bidi="ar-SA"/>
    </w:rPr>
  </w:style>
  <w:style w:type="character" w:customStyle="1" w:styleId="Taggin-New">
    <w:name w:val="Taggin - New"/>
    <w:rsid w:val="00397586"/>
    <w:rPr>
      <w:rFonts w:ascii="Arial Narrow" w:hAnsi="Arial Narrow"/>
      <w:b/>
      <w:sz w:val="22"/>
    </w:rPr>
  </w:style>
  <w:style w:type="character" w:customStyle="1" w:styleId="searchword">
    <w:name w:val="searchword"/>
    <w:basedOn w:val="DefaultParagraphFont"/>
    <w:rsid w:val="00397586"/>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397586"/>
    <w:rPr>
      <w:rFonts w:cs="Arial"/>
      <w:b/>
      <w:bCs/>
      <w:sz w:val="24"/>
      <w:szCs w:val="26"/>
      <w:lang w:val="en-US" w:eastAsia="en-US" w:bidi="ar-SA"/>
    </w:rPr>
  </w:style>
  <w:style w:type="character" w:customStyle="1" w:styleId="brief-smalltext0">
    <w:name w:val="brief-smalltext"/>
    <w:basedOn w:val="DefaultParagraphFont"/>
    <w:rsid w:val="00397586"/>
  </w:style>
  <w:style w:type="character" w:customStyle="1" w:styleId="Boxing-New">
    <w:name w:val="Boxing - New"/>
    <w:rsid w:val="00397586"/>
    <w:rPr>
      <w:rFonts w:ascii="Arial Narrow" w:hAnsi="Arial Narrow"/>
      <w:sz w:val="16"/>
      <w:u w:val="none"/>
      <w:bdr w:val="single" w:sz="4" w:space="0" w:color="auto"/>
    </w:rPr>
  </w:style>
  <w:style w:type="paragraph" w:customStyle="1" w:styleId="Coverintroduction">
    <w:name w:val="Cover introduction"/>
    <w:basedOn w:val="Default"/>
    <w:next w:val="Default"/>
    <w:rsid w:val="00397586"/>
    <w:pPr>
      <w:spacing w:after="0" w:line="240" w:lineRule="auto"/>
    </w:pPr>
    <w:rPr>
      <w:rFonts w:ascii="Arial" w:eastAsia="Times New Roman" w:hAnsi="Arial" w:cs="Times New Roman"/>
    </w:rPr>
  </w:style>
  <w:style w:type="character" w:customStyle="1" w:styleId="style50">
    <w:name w:val="style5"/>
    <w:basedOn w:val="DefaultParagraphFont"/>
    <w:rsid w:val="00397586"/>
  </w:style>
  <w:style w:type="character" w:customStyle="1" w:styleId="TagCharCharCharCharCharChar">
    <w:name w:val="Tag Char Char Char Char Char Char"/>
    <w:rsid w:val="00397586"/>
    <w:rPr>
      <w:rFonts w:cs="Arial"/>
      <w:b/>
      <w:bCs/>
      <w:sz w:val="24"/>
      <w:szCs w:val="26"/>
      <w:lang w:val="en-US" w:eastAsia="en-US" w:bidi="ar-SA"/>
    </w:rPr>
  </w:style>
  <w:style w:type="character" w:customStyle="1" w:styleId="pmterms3">
    <w:name w:val="pmterms3"/>
    <w:basedOn w:val="DefaultParagraphFont"/>
    <w:rsid w:val="00397586"/>
  </w:style>
  <w:style w:type="character" w:customStyle="1" w:styleId="pmtermsel">
    <w:name w:val="pmtermsel"/>
    <w:basedOn w:val="DefaultParagraphFont"/>
    <w:rsid w:val="00397586"/>
  </w:style>
  <w:style w:type="character" w:customStyle="1" w:styleId="interiorheadline">
    <w:name w:val="interiorheadline"/>
    <w:basedOn w:val="DefaultParagraphFont"/>
    <w:rsid w:val="00397586"/>
  </w:style>
  <w:style w:type="character" w:customStyle="1" w:styleId="Heading31CharCharCharChar1">
    <w:name w:val="Heading 31 Char Char Char Char1"/>
    <w:rsid w:val="00397586"/>
    <w:rPr>
      <w:rFonts w:cs="Arial"/>
      <w:b/>
      <w:bCs/>
      <w:sz w:val="24"/>
      <w:szCs w:val="26"/>
      <w:lang w:val="en-US" w:eastAsia="en-US" w:bidi="ar-SA"/>
    </w:rPr>
  </w:style>
  <w:style w:type="character" w:customStyle="1" w:styleId="Heading31CharCharChar">
    <w:name w:val="Heading 31 Char Char Char"/>
    <w:rsid w:val="00397586"/>
    <w:rPr>
      <w:rFonts w:cs="Arial"/>
      <w:b/>
      <w:bCs/>
      <w:sz w:val="24"/>
      <w:szCs w:val="26"/>
      <w:lang w:val="en-US" w:eastAsia="en-US" w:bidi="ar-SA"/>
    </w:rPr>
  </w:style>
  <w:style w:type="character" w:customStyle="1" w:styleId="StyleUnderlineCharChar9pt2">
    <w:name w:val="Style Underline Char Char + 9 pt2"/>
    <w:basedOn w:val="UnderlineCharChar"/>
    <w:rsid w:val="00397586"/>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397586"/>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397586"/>
    <w:rPr>
      <w:sz w:val="20"/>
      <w:u w:val="single"/>
    </w:rPr>
  </w:style>
  <w:style w:type="character" w:customStyle="1" w:styleId="Style9ptBoldUnderlineBorderSinglesolidlineAuto0">
    <w:name w:val="Style 9 pt Bold Underline Border: : (Single solid line Auto  0..."/>
    <w:basedOn w:val="DefaultParagraphFont"/>
    <w:rsid w:val="00397586"/>
    <w:rPr>
      <w:b/>
      <w:bCs/>
      <w:sz w:val="20"/>
      <w:u w:val="single"/>
      <w:bdr w:val="single" w:sz="4" w:space="0" w:color="auto"/>
    </w:rPr>
  </w:style>
  <w:style w:type="character" w:customStyle="1" w:styleId="Style9ptBoldUnderline3">
    <w:name w:val="Style 9 pt Bold Underline3"/>
    <w:basedOn w:val="DefaultParagraphFont"/>
    <w:rsid w:val="00397586"/>
    <w:rPr>
      <w:b/>
      <w:bCs/>
      <w:sz w:val="20"/>
      <w:u w:val="single"/>
    </w:rPr>
  </w:style>
  <w:style w:type="paragraph" w:customStyle="1" w:styleId="Tagtemplate">
    <w:name w:val="Tagtemplate"/>
    <w:basedOn w:val="Normal"/>
    <w:link w:val="TagtemplateChar"/>
    <w:autoRedefine/>
    <w:qFormat/>
    <w:rsid w:val="00397586"/>
    <w:pPr>
      <w:keepNext/>
      <w:keepLines/>
    </w:pPr>
    <w:rPr>
      <w:rFonts w:ascii="Arial" w:eastAsia="Calibri" w:hAnsi="Arial" w:cs="Arial"/>
      <w:b/>
    </w:rPr>
  </w:style>
  <w:style w:type="character" w:customStyle="1" w:styleId="TagtemplateChar">
    <w:name w:val="Tagtemplate Char"/>
    <w:link w:val="Tagtemplate"/>
    <w:rsid w:val="00397586"/>
    <w:rPr>
      <w:rFonts w:ascii="Arial" w:eastAsia="Calibri" w:hAnsi="Arial" w:cs="Arial"/>
      <w:b/>
      <w:sz w:val="22"/>
    </w:rPr>
  </w:style>
  <w:style w:type="character" w:customStyle="1" w:styleId="Style11ptBlackUnderline">
    <w:name w:val="Style 11 pt Black Underline"/>
    <w:rsid w:val="00397586"/>
    <w:rPr>
      <w:color w:val="000000"/>
      <w:sz w:val="20"/>
      <w:u w:val="single"/>
    </w:rPr>
  </w:style>
  <w:style w:type="character" w:customStyle="1" w:styleId="Style11ptBoldBlackUnderline">
    <w:name w:val="Style 11 pt Bold Black Underline"/>
    <w:rsid w:val="00397586"/>
    <w:rPr>
      <w:b/>
      <w:bCs/>
      <w:color w:val="000000"/>
      <w:sz w:val="20"/>
      <w:u w:val="single"/>
    </w:rPr>
  </w:style>
  <w:style w:type="paragraph" w:customStyle="1" w:styleId="StyleUnderlineChar11pt3">
    <w:name w:val="Style Underline Char + 11 pt3"/>
    <w:link w:val="StyleUnderlineChar11pt3Char"/>
    <w:qFormat/>
    <w:rsid w:val="00397586"/>
    <w:pPr>
      <w:spacing w:after="160"/>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397586"/>
    <w:rPr>
      <w:rFonts w:ascii="Arial Narrow" w:eastAsia="Times New Roman" w:hAnsi="Arial Narrow"/>
      <w:sz w:val="22"/>
      <w:szCs w:val="24"/>
      <w:u w:val="single"/>
    </w:rPr>
  </w:style>
  <w:style w:type="paragraph" w:customStyle="1" w:styleId="StyleUnderlineChar11ptBold2">
    <w:name w:val="Style Underline Char + 11 pt Bold2"/>
    <w:link w:val="StyleUnderlineChar11ptBold2Char"/>
    <w:rsid w:val="00397586"/>
    <w:pPr>
      <w:spacing w:after="160"/>
    </w:pPr>
    <w:rPr>
      <w:rFonts w:eastAsia="Times New Roman"/>
      <w:b/>
      <w:bCs/>
      <w:sz w:val="22"/>
      <w:u w:val="single"/>
    </w:rPr>
  </w:style>
  <w:style w:type="character" w:customStyle="1" w:styleId="StyleUnderlineChar11ptBold2Char">
    <w:name w:val="Style Underline Char + 11 pt Bold2 Char"/>
    <w:link w:val="StyleUnderlineChar11ptBold2"/>
    <w:rsid w:val="00397586"/>
    <w:rPr>
      <w:rFonts w:eastAsia="Times New Roman"/>
      <w:b/>
      <w:bCs/>
      <w:sz w:val="22"/>
      <w:u w:val="single"/>
    </w:rPr>
  </w:style>
  <w:style w:type="paragraph" w:customStyle="1" w:styleId="StyleUnderlineChar11ptBold3">
    <w:name w:val="Style Underline Char + 11 pt Bold3"/>
    <w:link w:val="StyleUnderlineChar11ptBold3Char"/>
    <w:qFormat/>
    <w:rsid w:val="00397586"/>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397586"/>
    <w:rPr>
      <w:rFonts w:eastAsia="Times New Roman"/>
      <w:b/>
      <w:bCs/>
      <w:sz w:val="22"/>
      <w:u w:val="single"/>
    </w:rPr>
  </w:style>
  <w:style w:type="paragraph" w:customStyle="1" w:styleId="StyleUnderlining11pt">
    <w:name w:val="Style Underlining + 11 pt"/>
    <w:basedOn w:val="Normal"/>
    <w:link w:val="StyleUnderlining11ptChar"/>
    <w:qFormat/>
    <w:rsid w:val="00397586"/>
    <w:rPr>
      <w:u w:val="single"/>
    </w:rPr>
  </w:style>
  <w:style w:type="character" w:customStyle="1" w:styleId="StyleUnderlining11ptChar">
    <w:name w:val="Style Underlining + 11 pt Char"/>
    <w:basedOn w:val="DefaultParagraphFont"/>
    <w:link w:val="StyleUnderlining11pt"/>
    <w:rsid w:val="00397586"/>
    <w:rPr>
      <w:rFonts w:ascii="Calibri" w:hAnsi="Calibri" w:cs="Calibri"/>
      <w:sz w:val="22"/>
      <w:u w:val="single"/>
    </w:rPr>
  </w:style>
  <w:style w:type="paragraph" w:customStyle="1" w:styleId="StyleCardText9pt">
    <w:name w:val="Style Card Text + 9 pt"/>
    <w:basedOn w:val="Normal"/>
    <w:link w:val="StyleCardText9ptChar"/>
    <w:qFormat/>
    <w:rsid w:val="00397586"/>
    <w:pPr>
      <w:spacing w:after="200"/>
      <w:contextualSpacing/>
    </w:pPr>
    <w:rPr>
      <w:rFonts w:eastAsia="Calibri"/>
    </w:rPr>
  </w:style>
  <w:style w:type="character" w:customStyle="1" w:styleId="StyleCardText9ptChar">
    <w:name w:val="Style Card Text + 9 pt Char"/>
    <w:basedOn w:val="DefaultParagraphFont"/>
    <w:link w:val="StyleCardText9pt"/>
    <w:rsid w:val="00397586"/>
    <w:rPr>
      <w:rFonts w:ascii="Calibri" w:eastAsia="Calibri" w:hAnsi="Calibri" w:cs="Calibri"/>
      <w:sz w:val="22"/>
    </w:rPr>
  </w:style>
  <w:style w:type="character" w:customStyle="1" w:styleId="inside-head">
    <w:name w:val="inside-head"/>
    <w:basedOn w:val="DefaultParagraphFont"/>
    <w:rsid w:val="00397586"/>
  </w:style>
  <w:style w:type="paragraph" w:customStyle="1" w:styleId="UnderlineCharChar2CharCharCharChar">
    <w:name w:val="Underline Char Char2 Char Char Char Char"/>
    <w:basedOn w:val="Normal"/>
    <w:link w:val="UnderlineCharChar2CharCharCharCharChar"/>
    <w:rsid w:val="00397586"/>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9758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397586"/>
    <w:rPr>
      <w:rFonts w:eastAsia="MS Mincho"/>
      <w:b/>
      <w:u w:val="single"/>
    </w:rPr>
  </w:style>
  <w:style w:type="character" w:customStyle="1" w:styleId="BoldandUnderlineCharChar1CharChar">
    <w:name w:val="Bold and Underline Char Char1 Char Char"/>
    <w:basedOn w:val="DefaultParagraphFont"/>
    <w:link w:val="BoldandUnderlineCharChar1Char"/>
    <w:rsid w:val="00397586"/>
    <w:rPr>
      <w:rFonts w:ascii="Calibri" w:eastAsia="MS Mincho" w:hAnsi="Calibri" w:cs="Calibri"/>
      <w:b/>
      <w:sz w:val="22"/>
      <w:u w:val="single"/>
    </w:rPr>
  </w:style>
  <w:style w:type="character" w:customStyle="1" w:styleId="updated-short-citation">
    <w:name w:val="updated-short-citation"/>
    <w:basedOn w:val="DefaultParagraphFont"/>
    <w:rsid w:val="00397586"/>
  </w:style>
  <w:style w:type="character" w:customStyle="1" w:styleId="StyleTimesNewRoman12ptBold0">
    <w:name w:val="Style Times New Roman 12 pt Bold"/>
    <w:rsid w:val="00397586"/>
    <w:rPr>
      <w:rFonts w:ascii="Times New Roman" w:hAnsi="Times New Roman"/>
      <w:b/>
      <w:bCs/>
      <w:sz w:val="24"/>
    </w:rPr>
  </w:style>
  <w:style w:type="character" w:customStyle="1" w:styleId="qlabel">
    <w:name w:val="q_label"/>
    <w:basedOn w:val="DefaultParagraphFont"/>
    <w:rsid w:val="00397586"/>
  </w:style>
  <w:style w:type="character" w:customStyle="1" w:styleId="alabel">
    <w:name w:val="a_label"/>
    <w:basedOn w:val="DefaultParagraphFont"/>
    <w:rsid w:val="00397586"/>
  </w:style>
  <w:style w:type="character" w:customStyle="1" w:styleId="base">
    <w:name w:val="base"/>
    <w:basedOn w:val="DefaultParagraphFont"/>
    <w:rsid w:val="00397586"/>
  </w:style>
  <w:style w:type="character" w:customStyle="1" w:styleId="part-of-speech">
    <w:name w:val="part-of-speech"/>
    <w:basedOn w:val="DefaultParagraphFont"/>
    <w:rsid w:val="00397586"/>
  </w:style>
  <w:style w:type="character" w:customStyle="1" w:styleId="pron">
    <w:name w:val="pron"/>
    <w:basedOn w:val="DefaultParagraphFont"/>
    <w:rsid w:val="00397586"/>
  </w:style>
  <w:style w:type="character" w:customStyle="1" w:styleId="BoldandUnderlineChar3CharChar">
    <w:name w:val="Bold and Underline Char3 Char Char"/>
    <w:basedOn w:val="DefaultParagraphFont"/>
    <w:link w:val="BoldandUnderlineChar3Char"/>
    <w:rsid w:val="00397586"/>
    <w:rPr>
      <w:b/>
      <w:u w:val="single"/>
    </w:rPr>
  </w:style>
  <w:style w:type="paragraph" w:customStyle="1" w:styleId="BoldandUnderlineChar3Char">
    <w:name w:val="Bold and Underline Char3 Char"/>
    <w:basedOn w:val="Normal"/>
    <w:link w:val="BoldandUnderlineChar3CharChar"/>
    <w:qFormat/>
    <w:rsid w:val="00397586"/>
    <w:rPr>
      <w:rFonts w:asciiTheme="minorHAnsi" w:hAnsiTheme="minorHAnsi" w:cstheme="minorBidi"/>
      <w:b/>
      <w:sz w:val="24"/>
      <w:u w:val="single"/>
    </w:rPr>
  </w:style>
  <w:style w:type="paragraph" w:customStyle="1" w:styleId="UnderlineChar4">
    <w:name w:val="Underline Char4"/>
    <w:basedOn w:val="Normal"/>
    <w:link w:val="UnderlineChar4Char"/>
    <w:qFormat/>
    <w:rsid w:val="00397586"/>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397586"/>
    <w:rPr>
      <w:rFonts w:asciiTheme="minorHAnsi" w:hAnsiTheme="minorHAnsi" w:cstheme="minorBidi"/>
      <w:b/>
      <w:sz w:val="24"/>
      <w:u w:val="single"/>
    </w:rPr>
  </w:style>
  <w:style w:type="paragraph" w:customStyle="1" w:styleId="StyleUnderlined11ptBold">
    <w:name w:val="Style Underlined + 11 pt Bold"/>
    <w:basedOn w:val="Normal"/>
    <w:link w:val="StyleUnderlined11ptBoldChar"/>
    <w:qFormat/>
    <w:rsid w:val="00397586"/>
    <w:rPr>
      <w:rFonts w:eastAsia="Times New Roman"/>
      <w:b/>
      <w:bCs/>
      <w:u w:val="single"/>
    </w:rPr>
  </w:style>
  <w:style w:type="character" w:customStyle="1" w:styleId="StyleUnderlined11ptBoldChar">
    <w:name w:val="Style Underlined + 11 pt Bold Char"/>
    <w:link w:val="StyleUnderlined11ptBold"/>
    <w:rsid w:val="00397586"/>
    <w:rPr>
      <w:rFonts w:ascii="Calibri" w:eastAsia="Times New Roman" w:hAnsi="Calibri" w:cs="Calibri"/>
      <w:b/>
      <w:bCs/>
      <w:sz w:val="22"/>
      <w:u w:val="single"/>
    </w:rPr>
  </w:style>
  <w:style w:type="character" w:customStyle="1" w:styleId="Heading3CharCharCharChar2">
    <w:name w:val="Heading 3 Char Char Char Char2"/>
    <w:basedOn w:val="DefaultParagraphFont"/>
    <w:rsid w:val="00397586"/>
    <w:rPr>
      <w:rFonts w:cs="Arial"/>
      <w:bCs/>
      <w:szCs w:val="26"/>
      <w:u w:val="single"/>
      <w:lang w:val="en-US" w:eastAsia="en-US" w:bidi="ar-SA"/>
    </w:rPr>
  </w:style>
  <w:style w:type="character" w:customStyle="1" w:styleId="Style9pt">
    <w:name w:val="Style 9 pt"/>
    <w:basedOn w:val="DefaultParagraphFont"/>
    <w:rsid w:val="00397586"/>
    <w:rPr>
      <w:rFonts w:ascii="Times New Roman" w:hAnsi="Times New Roman"/>
      <w:sz w:val="20"/>
    </w:rPr>
  </w:style>
  <w:style w:type="character" w:customStyle="1" w:styleId="author-bio-box">
    <w:name w:val="author-bio-box"/>
    <w:basedOn w:val="DefaultParagraphFont"/>
    <w:rsid w:val="00397586"/>
  </w:style>
  <w:style w:type="paragraph" w:customStyle="1" w:styleId="StyleStyle49pt3">
    <w:name w:val="Style Style4 + 9 pt3"/>
    <w:basedOn w:val="Style4"/>
    <w:link w:val="StyleStyle49pt3Char"/>
    <w:qFormat/>
    <w:rsid w:val="00397586"/>
    <w:pPr>
      <w:numPr>
        <w:numId w:val="0"/>
      </w:numPr>
    </w:pPr>
  </w:style>
  <w:style w:type="character" w:customStyle="1" w:styleId="StyleStyle49pt3Char">
    <w:name w:val="Style Style4 + 9 pt3 Char"/>
    <w:basedOn w:val="Style4Char"/>
    <w:link w:val="StyleStyle49pt3"/>
    <w:rsid w:val="00397586"/>
    <w:rPr>
      <w:rFonts w:ascii="Times New Roman" w:eastAsia="Times New Roman" w:hAnsi="Times New Roman" w:cs="Times New Roman"/>
      <w:sz w:val="20"/>
      <w:u w:val="single"/>
    </w:rPr>
  </w:style>
  <w:style w:type="paragraph" w:customStyle="1" w:styleId="StyleStyle4Bold">
    <w:name w:val="Style Style4 + Bold"/>
    <w:basedOn w:val="Style4"/>
    <w:link w:val="StyleStyle4BoldChar"/>
    <w:qFormat/>
    <w:rsid w:val="00397586"/>
    <w:pPr>
      <w:numPr>
        <w:numId w:val="0"/>
      </w:numPr>
    </w:pPr>
    <w:rPr>
      <w:b/>
      <w:bCs/>
    </w:rPr>
  </w:style>
  <w:style w:type="character" w:customStyle="1" w:styleId="StyleStyle4BoldChar">
    <w:name w:val="Style Style4 + Bold Char"/>
    <w:basedOn w:val="Style4Char"/>
    <w:link w:val="StyleStyle4Bold"/>
    <w:rsid w:val="00397586"/>
    <w:rPr>
      <w:rFonts w:ascii="Times New Roman" w:eastAsia="Times New Roman" w:hAnsi="Times New Roman" w:cs="Times New Roman"/>
      <w:b/>
      <w:bCs/>
      <w:sz w:val="20"/>
      <w:u w:val="single"/>
    </w:rPr>
  </w:style>
  <w:style w:type="paragraph" w:customStyle="1" w:styleId="StyleStyle4LatinTimesNewRomanAsianSimSun">
    <w:name w:val="Style Style4 + (Latin) Times New Roman (Asian) SimSun"/>
    <w:basedOn w:val="Normal"/>
    <w:link w:val="StyleStyle4LatinTimesNewRomanAsianSimSunChar"/>
    <w:qFormat/>
    <w:rsid w:val="0039758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97586"/>
    <w:rPr>
      <w:rFonts w:ascii="Calibri" w:eastAsia="SimSun" w:hAnsi="Calibri" w:cs="Calibri"/>
      <w:sz w:val="22"/>
      <w:u w:val="single"/>
    </w:rPr>
  </w:style>
  <w:style w:type="paragraph" w:customStyle="1" w:styleId="hotroute0">
    <w:name w:val="hot route!"/>
    <w:basedOn w:val="Normal"/>
    <w:qFormat/>
    <w:rsid w:val="00397586"/>
    <w:pPr>
      <w:ind w:left="144"/>
    </w:pPr>
    <w:rPr>
      <w:rFonts w:eastAsia="Calibri"/>
    </w:rPr>
  </w:style>
  <w:style w:type="character" w:customStyle="1" w:styleId="Highlightedunderline">
    <w:name w:val="Highlighted underline"/>
    <w:qFormat/>
    <w:rsid w:val="00397586"/>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397586"/>
    <w:rPr>
      <w:u w:val="single"/>
      <w:lang w:val="en-US" w:eastAsia="en-US" w:bidi="ar-SA"/>
    </w:rPr>
  </w:style>
  <w:style w:type="character" w:customStyle="1" w:styleId="BoldandUnderlineCharChar2">
    <w:name w:val="Bold and Underline Char Char2"/>
    <w:basedOn w:val="DefaultParagraphFont"/>
    <w:rsid w:val="00397586"/>
    <w:rPr>
      <w:b/>
      <w:u w:val="single"/>
      <w:lang w:val="en-US" w:eastAsia="en-US" w:bidi="ar-SA"/>
    </w:rPr>
  </w:style>
  <w:style w:type="paragraph" w:customStyle="1" w:styleId="StyleStyle1Bold">
    <w:name w:val="Style Style1 + Bold"/>
    <w:link w:val="StyleStyle1BoldChar"/>
    <w:qFormat/>
    <w:rsid w:val="00397586"/>
    <w:pPr>
      <w:spacing w:after="200" w:line="276" w:lineRule="auto"/>
    </w:pPr>
    <w:rPr>
      <w:rFonts w:ascii="Book Antiqua" w:eastAsia="SimSun" w:hAnsi="Book Antiqua"/>
      <w:b/>
      <w:bCs/>
      <w:sz w:val="16"/>
      <w:u w:val="single"/>
      <w:lang w:eastAsia="zh-CN"/>
    </w:rPr>
  </w:style>
  <w:style w:type="character" w:customStyle="1" w:styleId="StyleStyle1BoldChar">
    <w:name w:val="Style Style1 + Bold Char"/>
    <w:basedOn w:val="Style1Char"/>
    <w:link w:val="StyleStyle1Bold"/>
    <w:rsid w:val="00397586"/>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397586"/>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397586"/>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97586"/>
    <w:rPr>
      <w:rFonts w:eastAsia="Times New Roman" w:cs="Times New Roman"/>
      <w:b/>
      <w:bCs/>
      <w:sz w:val="22"/>
      <w:szCs w:val="20"/>
      <w:u w:val="single"/>
      <w:lang w:val="en-US" w:eastAsia="en-US" w:bidi="ar-SA"/>
    </w:rPr>
  </w:style>
  <w:style w:type="character" w:customStyle="1" w:styleId="StyleStyleUnderline411pt">
    <w:name w:val="Style Style Underline4 + 11 pt"/>
    <w:basedOn w:val="DefaultParagraphFont"/>
    <w:rsid w:val="00397586"/>
    <w:rPr>
      <w:sz w:val="20"/>
      <w:u w:val="single"/>
    </w:rPr>
  </w:style>
  <w:style w:type="character" w:customStyle="1" w:styleId="StyleStyleUnderline411ptBold">
    <w:name w:val="Style Style Underline4 + 11 pt Bold"/>
    <w:basedOn w:val="DefaultParagraphFont"/>
    <w:rsid w:val="00397586"/>
    <w:rPr>
      <w:b/>
      <w:bCs/>
      <w:sz w:val="20"/>
      <w:u w:val="single"/>
    </w:rPr>
  </w:style>
  <w:style w:type="character" w:customStyle="1" w:styleId="StyleStyleUnderline311pt">
    <w:name w:val="Style Style Underline3 + 11 pt"/>
    <w:basedOn w:val="DefaultParagraphFont"/>
    <w:rsid w:val="00397586"/>
    <w:rPr>
      <w:sz w:val="20"/>
      <w:u w:val="single"/>
    </w:rPr>
  </w:style>
  <w:style w:type="character" w:customStyle="1" w:styleId="StyleStyleUnderline311ptBold">
    <w:name w:val="Style Style Underline3 + 11 pt Bold"/>
    <w:basedOn w:val="DefaultParagraphFont"/>
    <w:rsid w:val="00397586"/>
    <w:rPr>
      <w:b/>
      <w:bCs/>
      <w:sz w:val="20"/>
      <w:u w:val="single"/>
    </w:rPr>
  </w:style>
  <w:style w:type="character" w:customStyle="1" w:styleId="UnderlineChar1Char">
    <w:name w:val="Underline Char1 Char"/>
    <w:basedOn w:val="DefaultParagraphFont"/>
    <w:rsid w:val="00397586"/>
    <w:rPr>
      <w:rFonts w:ascii="Georgia" w:eastAsia="MS Mincho" w:hAnsi="Georgia"/>
      <w:szCs w:val="20"/>
      <w:u w:val="single"/>
    </w:rPr>
  </w:style>
  <w:style w:type="character" w:customStyle="1" w:styleId="BoldandUnderlineCharChar">
    <w:name w:val="Bold and Underline Char Char"/>
    <w:basedOn w:val="DefaultParagraphFont"/>
    <w:rsid w:val="00397586"/>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39758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97586"/>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39758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97586"/>
    <w:rPr>
      <w:rFonts w:asciiTheme="minorHAnsi" w:eastAsia="MS Mincho" w:hAnsiTheme="minorHAnsi" w:cstheme="minorBidi"/>
      <w:b/>
      <w:sz w:val="24"/>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39758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97586"/>
    <w:rPr>
      <w:rFonts w:asciiTheme="minorHAnsi" w:eastAsia="MS Mincho" w:hAnsiTheme="minorHAnsi" w:cstheme="minorBidi"/>
      <w:b/>
      <w:sz w:val="24"/>
      <w:u w:val="single"/>
    </w:rPr>
  </w:style>
  <w:style w:type="paragraph" w:customStyle="1" w:styleId="UnderlineChar2CharChar">
    <w:name w:val="Underline Char2 Char Char"/>
    <w:basedOn w:val="Normal"/>
    <w:link w:val="UnderlineChar2CharCharChar"/>
    <w:qFormat/>
    <w:rsid w:val="00397586"/>
    <w:rPr>
      <w:rFonts w:eastAsia="MS Mincho"/>
      <w:szCs w:val="20"/>
      <w:u w:val="single"/>
    </w:rPr>
  </w:style>
  <w:style w:type="character" w:customStyle="1" w:styleId="UnderlineChar2CharCharChar">
    <w:name w:val="Underline Char2 Char Char Char"/>
    <w:basedOn w:val="DefaultParagraphFont"/>
    <w:link w:val="UnderlineChar2CharChar"/>
    <w:rsid w:val="00397586"/>
    <w:rPr>
      <w:rFonts w:ascii="Calibri" w:eastAsia="MS Mincho" w:hAnsi="Calibri" w:cs="Calibri"/>
      <w:sz w:val="22"/>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39758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97586"/>
    <w:rPr>
      <w:rFonts w:asciiTheme="minorHAnsi" w:eastAsia="MS Mincho" w:hAnsiTheme="minorHAnsi" w:cstheme="minorBidi"/>
      <w:b/>
      <w:sz w:val="24"/>
      <w:u w:val="single"/>
    </w:rPr>
  </w:style>
  <w:style w:type="paragraph" w:customStyle="1" w:styleId="CardBody0">
    <w:name w:val="Card Body"/>
    <w:basedOn w:val="Normal"/>
    <w:link w:val="CardBodyChar"/>
    <w:qFormat/>
    <w:rsid w:val="00397586"/>
    <w:rPr>
      <w:rFonts w:eastAsia="Times New Roman"/>
      <w:sz w:val="16"/>
    </w:rPr>
  </w:style>
  <w:style w:type="character" w:customStyle="1" w:styleId="CardBodyChar">
    <w:name w:val="Card Body Char"/>
    <w:basedOn w:val="DefaultParagraphFont"/>
    <w:link w:val="CardBody0"/>
    <w:rsid w:val="00397586"/>
    <w:rPr>
      <w:rFonts w:ascii="Calibri" w:eastAsia="Times New Roman" w:hAnsi="Calibri" w:cs="Calibri"/>
      <w:sz w:val="16"/>
    </w:rPr>
  </w:style>
  <w:style w:type="character" w:customStyle="1" w:styleId="ptitleinside">
    <w:name w:val="p_title_inside"/>
    <w:basedOn w:val="DefaultParagraphFont"/>
    <w:rsid w:val="00397586"/>
  </w:style>
  <w:style w:type="paragraph" w:customStyle="1" w:styleId="StyleBoldandUnderlineChar11ptBorderSinglesolidline">
    <w:name w:val="Style Bold and Underline Char + 11 pt Border: : (Single solid line..."/>
    <w:link w:val="StyleBoldandUnderlineChar11ptBorderSinglesolidlineChar"/>
    <w:rsid w:val="00397586"/>
    <w:pPr>
      <w:spacing w:after="200" w:line="276" w:lineRule="auto"/>
    </w:pPr>
    <w:rPr>
      <w:rFonts w:eastAsia="Times New Roman" w:cs="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397586"/>
    <w:rPr>
      <w:rFonts w:eastAsia="Times New Roman" w:cs="Times New Roman"/>
      <w:b/>
      <w:bCs/>
      <w:sz w:val="22"/>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397586"/>
    <w:rPr>
      <w:rFonts w:eastAsia="Times New Roman"/>
    </w:rPr>
  </w:style>
  <w:style w:type="character" w:customStyle="1" w:styleId="StyleMinimizedTextArialNarrow9ptChar">
    <w:name w:val="Style Minimized Text + Arial Narrow 9 pt Char"/>
    <w:basedOn w:val="DefaultParagraphFont"/>
    <w:link w:val="StyleMinimizedTextArialNarrow9pt"/>
    <w:rsid w:val="0039758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397586"/>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97586"/>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97586"/>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9758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97586"/>
    <w:rPr>
      <w:rFonts w:ascii="Calibri" w:eastAsia="SimSun" w:hAnsi="Calibri" w:cs="Calibri"/>
      <w:b/>
      <w:bCs/>
      <w:sz w:val="22"/>
      <w:u w:val="single"/>
    </w:rPr>
  </w:style>
  <w:style w:type="character" w:customStyle="1" w:styleId="SubtitleChar1">
    <w:name w:val="Subtitle Char1"/>
    <w:aliases w:val="Underlined card text Char1"/>
    <w:basedOn w:val="DefaultParagraphFont"/>
    <w:rsid w:val="00397586"/>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397586"/>
    <w:pPr>
      <w:numPr>
        <w:numId w:val="0"/>
      </w:numPr>
    </w:pPr>
  </w:style>
  <w:style w:type="character" w:customStyle="1" w:styleId="StyleStyle411pt1Char">
    <w:name w:val="Style Style4 + 11 pt1 Char"/>
    <w:basedOn w:val="Style4Char"/>
    <w:link w:val="StyleStyle411pt1"/>
    <w:rsid w:val="00397586"/>
    <w:rPr>
      <w:rFonts w:ascii="Times New Roman" w:eastAsia="Times New Roman" w:hAnsi="Times New Roman" w:cs="Times New Roman"/>
      <w:sz w:val="20"/>
      <w:u w:val="single"/>
    </w:rPr>
  </w:style>
  <w:style w:type="character" w:customStyle="1" w:styleId="underline2">
    <w:name w:val="underline2"/>
    <w:basedOn w:val="DefaultParagraphFont"/>
    <w:rsid w:val="00397586"/>
    <w:rPr>
      <w:u w:val="single"/>
    </w:rPr>
  </w:style>
  <w:style w:type="paragraph" w:customStyle="1" w:styleId="CARD">
    <w:name w:val="CARD"/>
    <w:basedOn w:val="Normal"/>
    <w:link w:val="CARDChar1"/>
    <w:qFormat/>
    <w:rsid w:val="00397586"/>
    <w:rPr>
      <w:rFonts w:eastAsia="Times New Roman"/>
      <w:u w:val="single"/>
    </w:rPr>
  </w:style>
  <w:style w:type="character" w:customStyle="1" w:styleId="CARDChar1">
    <w:name w:val="CARD Char"/>
    <w:basedOn w:val="DefaultParagraphFont"/>
    <w:link w:val="CARD"/>
    <w:rsid w:val="00397586"/>
    <w:rPr>
      <w:rFonts w:ascii="Calibri" w:eastAsia="Times New Roman" w:hAnsi="Calibri" w:cs="Calibri"/>
      <w:sz w:val="22"/>
      <w:u w:val="single"/>
    </w:rPr>
  </w:style>
  <w:style w:type="character" w:customStyle="1" w:styleId="Styleunderline9pt">
    <w:name w:val="Style underline + 9 pt"/>
    <w:basedOn w:val="underline"/>
    <w:rsid w:val="00397586"/>
    <w:rPr>
      <w:rFonts w:ascii="Times New Roman" w:hAnsi="Times New Roman"/>
      <w:b/>
      <w:sz w:val="20"/>
      <w:u w:val="single"/>
    </w:rPr>
  </w:style>
  <w:style w:type="character" w:customStyle="1" w:styleId="Styleunderline9pt1">
    <w:name w:val="Style underline + 9 pt1"/>
    <w:basedOn w:val="underline"/>
    <w:rsid w:val="00397586"/>
    <w:rPr>
      <w:b/>
      <w:sz w:val="20"/>
      <w:u w:val="single"/>
    </w:rPr>
  </w:style>
  <w:style w:type="paragraph" w:customStyle="1" w:styleId="StyleUnderlineChar11pt2">
    <w:name w:val="Style Underline Char + 11 pt2"/>
    <w:link w:val="StyleUnderlineChar11pt2Char"/>
    <w:qFormat/>
    <w:rsid w:val="0039758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97586"/>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397586"/>
    <w:rPr>
      <w:b/>
      <w:bCs/>
      <w:noProof w:val="0"/>
      <w:sz w:val="20"/>
      <w:u w:val="single"/>
      <w:lang w:val="en-US" w:eastAsia="en-US" w:bidi="ar-SA"/>
    </w:rPr>
  </w:style>
  <w:style w:type="character" w:customStyle="1" w:styleId="globalcontentbody">
    <w:name w:val="globalcontentbody"/>
    <w:basedOn w:val="DefaultParagraphFont"/>
    <w:rsid w:val="00397586"/>
  </w:style>
  <w:style w:type="character" w:customStyle="1" w:styleId="StyleUnderline3">
    <w:name w:val="Style Underline3"/>
    <w:basedOn w:val="DefaultParagraphFont"/>
    <w:rsid w:val="00397586"/>
    <w:rPr>
      <w:u w:val="single"/>
    </w:rPr>
  </w:style>
  <w:style w:type="paragraph" w:customStyle="1" w:styleId="StyleStyle111ptBorderSinglesolidlineAuto05ptL">
    <w:name w:val="Style Style1 + 11 pt Border: : (Single solid line Auto  0.5 pt L..."/>
    <w:link w:val="StyleStyle111ptBorderSinglesolidlineAuto05ptLChar"/>
    <w:qFormat/>
    <w:rsid w:val="0039758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9758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97586"/>
    <w:rPr>
      <w:u w:val="single"/>
    </w:rPr>
  </w:style>
  <w:style w:type="character" w:customStyle="1" w:styleId="underlineChar">
    <w:name w:val="underline Char"/>
    <w:basedOn w:val="DefaultParagraphFont"/>
    <w:rsid w:val="0039758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9758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97586"/>
    <w:rPr>
      <w:sz w:val="20"/>
      <w:u w:val="single"/>
    </w:rPr>
  </w:style>
  <w:style w:type="character" w:customStyle="1" w:styleId="cardCharCharChar">
    <w:name w:val="card Char Char Char"/>
    <w:basedOn w:val="DefaultParagraphFont"/>
    <w:link w:val="cardCharChar0"/>
    <w:rsid w:val="00397586"/>
    <w:rPr>
      <w:rFonts w:ascii="Times New Roman" w:eastAsia="Calibri" w:hAnsi="Times New Roman" w:cs="Times New Roman"/>
      <w:sz w:val="22"/>
      <w:szCs w:val="20"/>
    </w:rPr>
  </w:style>
  <w:style w:type="character" w:customStyle="1" w:styleId="StyleunderlineArialNarrow9ptBold">
    <w:name w:val="Style underline + Arial Narrow 9 pt Bold"/>
    <w:basedOn w:val="underline"/>
    <w:rsid w:val="00397586"/>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397586"/>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397586"/>
    <w:rPr>
      <w:rFonts w:ascii="Georgia" w:eastAsia="Times New Roman" w:hAnsi="Georgia" w:cs="Times New Roman"/>
      <w:sz w:val="22"/>
      <w:szCs w:val="20"/>
    </w:rPr>
  </w:style>
  <w:style w:type="paragraph" w:customStyle="1" w:styleId="StyleCardTextArialNarrow9pt">
    <w:name w:val="Style Card Text + Arial Narrow 9 pt"/>
    <w:link w:val="StyleCardTextArialNarrow9ptChar"/>
    <w:qFormat/>
    <w:rsid w:val="0039758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97586"/>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39758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397586"/>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397586"/>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39758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97586"/>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397586"/>
    <w:rPr>
      <w:rFonts w:eastAsia="Times New Roman"/>
      <w:sz w:val="16"/>
    </w:rPr>
  </w:style>
  <w:style w:type="character" w:customStyle="1" w:styleId="TextsmallChar0">
    <w:name w:val="Textsmall Char"/>
    <w:basedOn w:val="DefaultParagraphFont"/>
    <w:link w:val="Textsmall0"/>
    <w:rsid w:val="00397586"/>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397586"/>
    <w:rPr>
      <w:rFonts w:cs="Arial"/>
      <w:b/>
      <w:bCs/>
      <w:iCs/>
      <w:sz w:val="24"/>
      <w:szCs w:val="28"/>
      <w:lang w:val="en-US" w:eastAsia="en-US" w:bidi="ar-SA"/>
    </w:rPr>
  </w:style>
  <w:style w:type="character" w:customStyle="1" w:styleId="CharChar111">
    <w:name w:val="Char Char111"/>
    <w:basedOn w:val="DefaultParagraphFont"/>
    <w:rsid w:val="00397586"/>
    <w:rPr>
      <w:rFonts w:cs="Arial"/>
      <w:bCs/>
      <w:szCs w:val="26"/>
      <w:u w:val="single"/>
      <w:lang w:val="en-US" w:eastAsia="en-US" w:bidi="ar-SA"/>
    </w:rPr>
  </w:style>
  <w:style w:type="character" w:customStyle="1" w:styleId="AUnterdline">
    <w:name w:val="AUnterdline"/>
    <w:qFormat/>
    <w:rsid w:val="00397586"/>
    <w:rPr>
      <w:rFonts w:ascii="Times New Roman" w:hAnsi="Times New Roman"/>
      <w:sz w:val="20"/>
      <w:u w:val="single"/>
    </w:rPr>
  </w:style>
  <w:style w:type="character" w:customStyle="1" w:styleId="StyleUnderline1">
    <w:name w:val="Style Underline1"/>
    <w:basedOn w:val="DefaultParagraphFont"/>
    <w:rsid w:val="00397586"/>
    <w:rPr>
      <w:rFonts w:ascii="Times New Roman" w:hAnsi="Times New Roman"/>
      <w:sz w:val="20"/>
      <w:u w:val="single"/>
    </w:rPr>
  </w:style>
  <w:style w:type="paragraph" w:customStyle="1" w:styleId="CardIndented">
    <w:name w:val="Card (Indented)"/>
    <w:basedOn w:val="Normal"/>
    <w:link w:val="CardIndentedChar"/>
    <w:qFormat/>
    <w:rsid w:val="00397586"/>
    <w:pPr>
      <w:ind w:left="288"/>
    </w:pPr>
  </w:style>
  <w:style w:type="character" w:customStyle="1" w:styleId="Author-Date">
    <w:name w:val="Author-Date"/>
    <w:qFormat/>
    <w:rsid w:val="00397586"/>
    <w:rPr>
      <w:b/>
      <w:sz w:val="24"/>
    </w:rPr>
  </w:style>
  <w:style w:type="paragraph" w:customStyle="1" w:styleId="StyleStyle49pt10">
    <w:name w:val="Style Style4 + 9 pt10"/>
    <w:basedOn w:val="Style4"/>
    <w:link w:val="StyleStyle49pt10Char"/>
    <w:qFormat/>
    <w:rsid w:val="00397586"/>
    <w:pPr>
      <w:numPr>
        <w:numId w:val="0"/>
      </w:numPr>
    </w:pPr>
  </w:style>
  <w:style w:type="character" w:customStyle="1" w:styleId="StyleStyle49pt10Char">
    <w:name w:val="Style Style4 + 9 pt10 Char"/>
    <w:basedOn w:val="Style4Char"/>
    <w:link w:val="StyleStyle49pt10"/>
    <w:rsid w:val="00397586"/>
    <w:rPr>
      <w:rFonts w:ascii="Times New Roman" w:eastAsia="Times New Roman" w:hAnsi="Times New Roman" w:cs="Times New Roman"/>
      <w:sz w:val="20"/>
      <w:u w:val="single"/>
    </w:rPr>
  </w:style>
  <w:style w:type="paragraph" w:customStyle="1" w:styleId="StyleStyle49ptBold7">
    <w:name w:val="Style Style4 + 9 pt Bold7"/>
    <w:basedOn w:val="Style4"/>
    <w:link w:val="StyleStyle49ptBold7Char"/>
    <w:qFormat/>
    <w:rsid w:val="00397586"/>
    <w:pPr>
      <w:numPr>
        <w:numId w:val="0"/>
      </w:numPr>
    </w:pPr>
    <w:rPr>
      <w:rFonts w:cstheme="minorBidi"/>
      <w:b/>
      <w:bCs/>
      <w:sz w:val="22"/>
      <w:szCs w:val="22"/>
    </w:rPr>
  </w:style>
  <w:style w:type="character" w:customStyle="1" w:styleId="StyleStyle49ptBold7Char">
    <w:name w:val="Style Style4 + 9 pt Bold7 Char"/>
    <w:link w:val="StyleStyle49ptBold7"/>
    <w:rsid w:val="00397586"/>
    <w:rPr>
      <w:rFonts w:ascii="Times New Roman" w:eastAsia="Times New Roman" w:hAnsi="Times New Roman"/>
      <w:b/>
      <w:bCs/>
      <w:sz w:val="22"/>
      <w:szCs w:val="22"/>
      <w:u w:val="single"/>
    </w:rPr>
  </w:style>
  <w:style w:type="character" w:customStyle="1" w:styleId="DontRead">
    <w:name w:val="Don't Read"/>
    <w:qFormat/>
    <w:rsid w:val="00397586"/>
    <w:rPr>
      <w:rFonts w:ascii="Times New Roman" w:hAnsi="Times New Roman"/>
      <w:sz w:val="16"/>
    </w:rPr>
  </w:style>
  <w:style w:type="paragraph" w:customStyle="1" w:styleId="Underlinestyle0">
    <w:name w:val="Underline style"/>
    <w:basedOn w:val="Normal"/>
    <w:qFormat/>
    <w:rsid w:val="00397586"/>
    <w:rPr>
      <w:rFonts w:eastAsia="Times New Roman"/>
      <w:u w:val="single"/>
    </w:rPr>
  </w:style>
  <w:style w:type="character" w:customStyle="1" w:styleId="Style11ptUnderline3">
    <w:name w:val="Style 11 pt Underline3"/>
    <w:rsid w:val="00397586"/>
    <w:rPr>
      <w:sz w:val="20"/>
      <w:u w:val="single"/>
    </w:rPr>
  </w:style>
  <w:style w:type="character" w:customStyle="1" w:styleId="27">
    <w:name w:val="27"/>
    <w:rsid w:val="00397586"/>
    <w:rPr>
      <w:rFonts w:cs="Arial"/>
      <w:bCs/>
      <w:sz w:val="20"/>
      <w:u w:val="single"/>
      <w:lang w:val="en-US" w:eastAsia="en-US" w:bidi="ar-SA"/>
    </w:rPr>
  </w:style>
  <w:style w:type="character" w:customStyle="1" w:styleId="Style9ptUnderline11">
    <w:name w:val="Style 9 pt Underline11"/>
    <w:basedOn w:val="DefaultParagraphFont"/>
    <w:rsid w:val="00397586"/>
    <w:rPr>
      <w:sz w:val="20"/>
      <w:u w:val="single"/>
    </w:rPr>
  </w:style>
  <w:style w:type="character" w:customStyle="1" w:styleId="Style9ptBoldUnderline5">
    <w:name w:val="Style 9 pt Bold Underline5"/>
    <w:basedOn w:val="DefaultParagraphFont"/>
    <w:rsid w:val="00397586"/>
    <w:rPr>
      <w:b/>
      <w:bCs/>
      <w:sz w:val="20"/>
      <w:u w:val="single"/>
    </w:rPr>
  </w:style>
  <w:style w:type="character" w:customStyle="1" w:styleId="CharChar114">
    <w:name w:val="Char Char114"/>
    <w:basedOn w:val="DefaultParagraphFont"/>
    <w:rsid w:val="00397586"/>
    <w:rPr>
      <w:rFonts w:cs="Arial"/>
      <w:bCs/>
      <w:szCs w:val="26"/>
      <w:u w:val="single"/>
      <w:lang w:val="en-US" w:eastAsia="en-US" w:bidi="ar-SA"/>
    </w:rPr>
  </w:style>
  <w:style w:type="character" w:customStyle="1" w:styleId="CharChar113">
    <w:name w:val="Char Char113"/>
    <w:basedOn w:val="DefaultParagraphFont"/>
    <w:rsid w:val="00397586"/>
    <w:rPr>
      <w:rFonts w:cs="Arial"/>
      <w:bCs/>
      <w:szCs w:val="26"/>
      <w:u w:val="single"/>
      <w:lang w:val="en-US" w:eastAsia="en-US" w:bidi="ar-SA"/>
    </w:rPr>
  </w:style>
  <w:style w:type="character" w:customStyle="1" w:styleId="CharChar112">
    <w:name w:val="Char Char112"/>
    <w:basedOn w:val="DefaultParagraphFont"/>
    <w:rsid w:val="00397586"/>
    <w:rPr>
      <w:rFonts w:cs="Arial"/>
      <w:bCs/>
      <w:szCs w:val="26"/>
      <w:u w:val="single"/>
      <w:lang w:val="en-US" w:eastAsia="en-US" w:bidi="ar-SA"/>
    </w:rPr>
  </w:style>
  <w:style w:type="paragraph" w:customStyle="1" w:styleId="WW-Default1">
    <w:name w:val="WW-Default1"/>
    <w:basedOn w:val="Normal"/>
    <w:qFormat/>
    <w:rsid w:val="00397586"/>
    <w:pPr>
      <w:suppressAutoHyphens/>
    </w:pPr>
    <w:rPr>
      <w:rFonts w:eastAsia="Times New Roman"/>
      <w:b/>
      <w:bCs/>
      <w:szCs w:val="20"/>
      <w:lang w:eastAsia="ar-SA"/>
    </w:rPr>
  </w:style>
  <w:style w:type="character" w:customStyle="1" w:styleId="zoomme">
    <w:name w:val="zoomme"/>
    <w:basedOn w:val="DefaultParagraphFont"/>
    <w:rsid w:val="00397586"/>
  </w:style>
  <w:style w:type="character" w:customStyle="1" w:styleId="classauthor">
    <w:name w:val="class=&quot;author&quot;"/>
    <w:basedOn w:val="DefaultParagraphFont"/>
    <w:rsid w:val="00397586"/>
  </w:style>
  <w:style w:type="character" w:customStyle="1" w:styleId="officialstitle-">
    <w:name w:val="official_s_title-"/>
    <w:basedOn w:val="DefaultParagraphFont"/>
    <w:rsid w:val="00397586"/>
  </w:style>
  <w:style w:type="character" w:customStyle="1" w:styleId="officialsbureau">
    <w:name w:val="official_s_bureau"/>
    <w:basedOn w:val="DefaultParagraphFont"/>
    <w:rsid w:val="00397586"/>
  </w:style>
  <w:style w:type="character" w:customStyle="1" w:styleId="CardsChar1">
    <w:name w:val="Cards Char1"/>
    <w:rsid w:val="00397586"/>
    <w:rPr>
      <w:lang w:val="en-US" w:eastAsia="en-US" w:bidi="ar-SA"/>
    </w:rPr>
  </w:style>
  <w:style w:type="paragraph" w:customStyle="1" w:styleId="Style23">
    <w:name w:val="Style23"/>
    <w:basedOn w:val="Normal"/>
    <w:uiPriority w:val="99"/>
    <w:qFormat/>
    <w:rsid w:val="00397586"/>
    <w:pPr>
      <w:autoSpaceDE w:val="0"/>
      <w:autoSpaceDN w:val="0"/>
      <w:adjustRightInd w:val="0"/>
      <w:spacing w:line="209" w:lineRule="exact"/>
    </w:pPr>
    <w:rPr>
      <w:rFonts w:eastAsia="SimSun"/>
    </w:rPr>
  </w:style>
  <w:style w:type="character" w:customStyle="1" w:styleId="gray">
    <w:name w:val="gray"/>
    <w:basedOn w:val="DefaultParagraphFont"/>
    <w:rsid w:val="00397586"/>
  </w:style>
  <w:style w:type="paragraph" w:customStyle="1" w:styleId="Citation-FirstLine">
    <w:name w:val="Citation - First Line"/>
    <w:basedOn w:val="Normal"/>
    <w:next w:val="Normal"/>
    <w:autoRedefine/>
    <w:qFormat/>
    <w:rsid w:val="00397586"/>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397586"/>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97586"/>
    <w:rPr>
      <w:rFonts w:ascii="Book Antiqua" w:eastAsia="Times New Roman" w:hAnsi="Book Antiqua" w:cs="Calibri"/>
      <w:sz w:val="16"/>
    </w:rPr>
  </w:style>
  <w:style w:type="character" w:customStyle="1" w:styleId="Style11ptItalic">
    <w:name w:val="Style 11 pt Italic"/>
    <w:basedOn w:val="DefaultParagraphFont"/>
    <w:rsid w:val="00397586"/>
    <w:rPr>
      <w:rFonts w:ascii="Times New Roman" w:hAnsi="Times New Roman"/>
      <w:i/>
      <w:iCs/>
      <w:sz w:val="20"/>
    </w:rPr>
  </w:style>
  <w:style w:type="paragraph" w:customStyle="1" w:styleId="StyleStyle49ptBold3">
    <w:name w:val="Style Style4 + 9 pt Bold3"/>
    <w:basedOn w:val="Style4"/>
    <w:link w:val="StyleStyle49ptBold3Char"/>
    <w:qFormat/>
    <w:rsid w:val="00397586"/>
    <w:pPr>
      <w:numPr>
        <w:numId w:val="0"/>
      </w:numPr>
    </w:pPr>
    <w:rPr>
      <w:b/>
      <w:bCs/>
    </w:rPr>
  </w:style>
  <w:style w:type="character" w:customStyle="1" w:styleId="StyleStyle49ptBold3Char">
    <w:name w:val="Style Style4 + 9 pt Bold3 Char"/>
    <w:basedOn w:val="Style4Char"/>
    <w:link w:val="StyleStyle49ptBold3"/>
    <w:rsid w:val="00397586"/>
    <w:rPr>
      <w:rFonts w:ascii="Times New Roman" w:eastAsia="Times New Roman" w:hAnsi="Times New Roman" w:cs="Times New Roman"/>
      <w:b/>
      <w:bCs/>
      <w:sz w:val="20"/>
      <w:u w:val="single"/>
    </w:rPr>
  </w:style>
  <w:style w:type="character" w:customStyle="1" w:styleId="Style9ptUnderline6">
    <w:name w:val="Style 9 pt Underline6"/>
    <w:basedOn w:val="DefaultParagraphFont"/>
    <w:rsid w:val="00397586"/>
    <w:rPr>
      <w:sz w:val="20"/>
      <w:u w:val="single"/>
    </w:rPr>
  </w:style>
  <w:style w:type="character" w:customStyle="1" w:styleId="ct-with-fmlt">
    <w:name w:val="ct-with-fmlt"/>
    <w:basedOn w:val="DefaultParagraphFont"/>
    <w:rsid w:val="00397586"/>
  </w:style>
  <w:style w:type="paragraph" w:customStyle="1" w:styleId="StyleStyle49ptBoldItalic">
    <w:name w:val="Style Style4 + 9 pt Bold Italic"/>
    <w:basedOn w:val="Normal"/>
    <w:link w:val="StyleStyle49ptBoldItalicChar"/>
    <w:qFormat/>
    <w:rsid w:val="0039758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97586"/>
    <w:rPr>
      <w:rFonts w:ascii="Calibri" w:eastAsia="Times New Roman" w:hAnsi="Calibri" w:cs="Calibri"/>
      <w:b/>
      <w:bCs/>
      <w:i/>
      <w:iCs/>
      <w:sz w:val="22"/>
      <w:u w:val="single"/>
    </w:rPr>
  </w:style>
  <w:style w:type="character" w:customStyle="1" w:styleId="StyleBoldUnderline1">
    <w:name w:val="Style Bold Underline1"/>
    <w:basedOn w:val="DefaultParagraphFont"/>
    <w:rsid w:val="00397586"/>
    <w:rPr>
      <w:b w:val="0"/>
      <w:bCs/>
      <w:u w:val="single"/>
    </w:rPr>
  </w:style>
  <w:style w:type="character" w:customStyle="1" w:styleId="date-display-single">
    <w:name w:val="date-display-single"/>
    <w:basedOn w:val="DefaultParagraphFont"/>
    <w:rsid w:val="00397586"/>
  </w:style>
  <w:style w:type="paragraph" w:customStyle="1" w:styleId="Cite21">
    <w:name w:val="Cite 2"/>
    <w:basedOn w:val="Normal"/>
    <w:qFormat/>
    <w:rsid w:val="00397586"/>
    <w:rPr>
      <w:rFonts w:ascii="Arial" w:eastAsia="MS Mincho" w:hAnsi="Arial"/>
      <w:b/>
      <w:u w:val="single"/>
    </w:rPr>
  </w:style>
  <w:style w:type="character" w:customStyle="1" w:styleId="StyleunderlineBold">
    <w:name w:val="Style underline + Bold"/>
    <w:basedOn w:val="underline"/>
    <w:rsid w:val="00397586"/>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397586"/>
    <w:rPr>
      <w:rFonts w:ascii="Georgia" w:hAnsi="Georgia"/>
      <w:sz w:val="16"/>
      <w:szCs w:val="16"/>
    </w:rPr>
  </w:style>
  <w:style w:type="character" w:customStyle="1" w:styleId="slug-pub-date">
    <w:name w:val="slug-pub-date"/>
    <w:basedOn w:val="DefaultParagraphFont"/>
    <w:rsid w:val="00397586"/>
  </w:style>
  <w:style w:type="character" w:customStyle="1" w:styleId="slug-vol">
    <w:name w:val="slug-vol"/>
    <w:basedOn w:val="DefaultParagraphFont"/>
    <w:rsid w:val="00397586"/>
  </w:style>
  <w:style w:type="character" w:customStyle="1" w:styleId="slug-issue">
    <w:name w:val="slug-issue"/>
    <w:basedOn w:val="DefaultParagraphFont"/>
    <w:rsid w:val="00397586"/>
  </w:style>
  <w:style w:type="character" w:customStyle="1" w:styleId="slug-pages">
    <w:name w:val="slug-pages"/>
    <w:basedOn w:val="DefaultParagraphFont"/>
    <w:rsid w:val="00397586"/>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397586"/>
    <w:rPr>
      <w:b/>
      <w:bCs/>
      <w:strike w:val="0"/>
      <w:dstrike w:val="0"/>
      <w:sz w:val="24"/>
      <w:u w:val="none"/>
      <w:effect w:val="none"/>
    </w:rPr>
  </w:style>
  <w:style w:type="character" w:customStyle="1" w:styleId="tagchar">
    <w:name w:val="tagchar"/>
    <w:basedOn w:val="DefaultParagraphFont"/>
    <w:rsid w:val="00397586"/>
  </w:style>
  <w:style w:type="paragraph" w:customStyle="1" w:styleId="UnderlineChar3">
    <w:name w:val="Underline Char3"/>
    <w:basedOn w:val="Normal"/>
    <w:link w:val="UnderlineChar3Char"/>
    <w:qFormat/>
    <w:rsid w:val="00397586"/>
    <w:rPr>
      <w:rFonts w:eastAsia="Times New Roman"/>
      <w:u w:val="single"/>
    </w:rPr>
  </w:style>
  <w:style w:type="character" w:customStyle="1" w:styleId="UnderlineChar3Char">
    <w:name w:val="Underline Char3 Char"/>
    <w:basedOn w:val="DefaultParagraphFont"/>
    <w:link w:val="UnderlineChar3"/>
    <w:rsid w:val="00397586"/>
    <w:rPr>
      <w:rFonts w:ascii="Calibri" w:eastAsia="Times New Roman" w:hAnsi="Calibri" w:cs="Calibri"/>
      <w:sz w:val="22"/>
      <w:u w:val="single"/>
    </w:rPr>
  </w:style>
  <w:style w:type="character" w:customStyle="1" w:styleId="SmalltextChar">
    <w:name w:val="Small text Char"/>
    <w:aliases w:val="Quote1 Char1"/>
    <w:link w:val="Smalltext0"/>
    <w:rsid w:val="00397586"/>
    <w:rPr>
      <w:rFonts w:ascii="Arial Narrow" w:eastAsia="Times New Roman" w:hAnsi="Arial Narrow" w:cs="Calibri"/>
      <w:sz w:val="16"/>
    </w:rPr>
  </w:style>
  <w:style w:type="character" w:customStyle="1" w:styleId="HotRouteChar">
    <w:name w:val="Hot Route Char"/>
    <w:link w:val="HotRoute"/>
    <w:rsid w:val="00397586"/>
    <w:rPr>
      <w:rFonts w:ascii="Times New Roman" w:eastAsia="Calibri" w:hAnsi="Times New Roman" w:cs="Times New Roman"/>
      <w:sz w:val="22"/>
    </w:rPr>
  </w:style>
  <w:style w:type="paragraph" w:customStyle="1" w:styleId="Cardstyle0">
    <w:name w:val="Cardstyle"/>
    <w:basedOn w:val="Normal"/>
    <w:next w:val="Normal"/>
    <w:qFormat/>
    <w:rsid w:val="00397586"/>
    <w:rPr>
      <w:rFonts w:eastAsia="Times New Roman"/>
    </w:rPr>
  </w:style>
  <w:style w:type="character" w:customStyle="1" w:styleId="StyleEmphasisArial12ptBoldNotItalic">
    <w:name w:val="Style Emphasis + Arial 12 pt Bold Not Italic"/>
    <w:basedOn w:val="Emphasis"/>
    <w:rsid w:val="00397586"/>
    <w:rPr>
      <w:rFonts w:ascii="Arial" w:hAnsi="Arial" w:cs="Times New Roman"/>
      <w:b w:val="0"/>
      <w:bCs/>
      <w:i/>
      <w:iCs/>
      <w:sz w:val="24"/>
      <w:u w:val="single"/>
      <w:bdr w:val="single" w:sz="8" w:space="0" w:color="auto"/>
    </w:rPr>
  </w:style>
  <w:style w:type="character" w:customStyle="1" w:styleId="DebateHighlighted">
    <w:name w:val="Debate Highlighted"/>
    <w:qFormat/>
    <w:rsid w:val="00397586"/>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397586"/>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397586"/>
    <w:rPr>
      <w:rFonts w:ascii="SimSun" w:eastAsia="SimSun" w:hAnsi="SimSun"/>
      <w:sz w:val="15"/>
      <w:lang w:eastAsia="zh-CN"/>
    </w:rPr>
  </w:style>
  <w:style w:type="paragraph" w:customStyle="1" w:styleId="UnreadText">
    <w:name w:val="Unread Text"/>
    <w:basedOn w:val="Normal"/>
    <w:next w:val="Normal"/>
    <w:link w:val="UnreadTextChar"/>
    <w:autoRedefine/>
    <w:qFormat/>
    <w:rsid w:val="0039758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39758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9758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397586"/>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397586"/>
    <w:pPr>
      <w:ind w:left="144"/>
    </w:pPr>
    <w:rPr>
      <w:rFonts w:eastAsia="Times New Roman"/>
      <w:lang w:val="x-none" w:eastAsia="x-none"/>
    </w:rPr>
  </w:style>
  <w:style w:type="character" w:customStyle="1" w:styleId="HotRouteChar0">
    <w:name w:val="Hot Route! Char"/>
    <w:link w:val="HotRoute1"/>
    <w:rsid w:val="00397586"/>
    <w:rPr>
      <w:rFonts w:ascii="Calibri" w:eastAsia="Times New Roman" w:hAnsi="Calibri" w:cs="Calibri"/>
      <w:sz w:val="22"/>
      <w:lang w:val="x-none" w:eastAsia="x-none"/>
    </w:rPr>
  </w:style>
  <w:style w:type="character" w:customStyle="1" w:styleId="FontStyle291">
    <w:name w:val="Font Style291"/>
    <w:basedOn w:val="DefaultParagraphFont"/>
    <w:uiPriority w:val="99"/>
    <w:rsid w:val="0039758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9758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9758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97586"/>
    <w:rPr>
      <w:rFonts w:ascii="Calibri" w:eastAsia="Times New Roman" w:hAnsi="Calibri" w:cs="Calibri"/>
      <w:sz w:val="22"/>
    </w:rPr>
  </w:style>
  <w:style w:type="paragraph" w:customStyle="1" w:styleId="Stylecard11ptBoldUnderline">
    <w:name w:val="Style card + 11 pt Bold Underline"/>
    <w:basedOn w:val="Normal"/>
    <w:link w:val="Stylecard11ptBoldUnderlineChar"/>
    <w:qFormat/>
    <w:rsid w:val="00397586"/>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397586"/>
    <w:rPr>
      <w:rFonts w:ascii="Calibri" w:eastAsia="SimSun" w:hAnsi="Calibri" w:cs="Calibri"/>
      <w:b/>
      <w:bCs/>
      <w:color w:val="000000"/>
      <w:sz w:val="22"/>
      <w:u w:val="single"/>
      <w:lang w:eastAsia="zh-CN"/>
    </w:rPr>
  </w:style>
  <w:style w:type="paragraph" w:customStyle="1" w:styleId="Cards1">
    <w:name w:val="Cards1"/>
    <w:basedOn w:val="Normal"/>
    <w:link w:val="Cards1Char"/>
    <w:qFormat/>
    <w:rsid w:val="00397586"/>
    <w:pPr>
      <w:ind w:left="288"/>
    </w:pPr>
    <w:rPr>
      <w:rFonts w:eastAsia="Times New Roman"/>
      <w:u w:val="single"/>
    </w:rPr>
  </w:style>
  <w:style w:type="character" w:customStyle="1" w:styleId="Cards1Char">
    <w:name w:val="Cards1 Char"/>
    <w:basedOn w:val="DefaultParagraphFont"/>
    <w:link w:val="Cards1"/>
    <w:rsid w:val="00397586"/>
    <w:rPr>
      <w:rFonts w:ascii="Calibri" w:eastAsia="Times New Roman" w:hAnsi="Calibri" w:cs="Calibri"/>
      <w:sz w:val="22"/>
      <w:u w:val="single"/>
    </w:rPr>
  </w:style>
  <w:style w:type="character" w:customStyle="1" w:styleId="EmphasizeThis">
    <w:name w:val="EmphasizeThis"/>
    <w:rsid w:val="00397586"/>
    <w:rPr>
      <w:rFonts w:ascii="Georgia" w:hAnsi="Georgia"/>
      <w:b/>
      <w:iCs/>
      <w:sz w:val="24"/>
      <w:u w:val="thick"/>
    </w:rPr>
  </w:style>
  <w:style w:type="paragraph" w:customStyle="1" w:styleId="Stylecard8pt">
    <w:name w:val="Style card + 8 pt"/>
    <w:basedOn w:val="Normal"/>
    <w:link w:val="Stylecard8ptChar"/>
    <w:qFormat/>
    <w:rsid w:val="00397586"/>
    <w:pPr>
      <w:ind w:left="288" w:right="288"/>
    </w:pPr>
    <w:rPr>
      <w:rFonts w:eastAsia="Times New Roman"/>
      <w:color w:val="000000"/>
      <w:lang w:eastAsia="ar-SA"/>
    </w:rPr>
  </w:style>
  <w:style w:type="character" w:customStyle="1" w:styleId="Stylecard8ptChar">
    <w:name w:val="Style card + 8 pt Char"/>
    <w:link w:val="Stylecard8pt"/>
    <w:rsid w:val="00397586"/>
    <w:rPr>
      <w:rFonts w:ascii="Calibri" w:eastAsia="Times New Roman" w:hAnsi="Calibri" w:cs="Calibri"/>
      <w:color w:val="000000"/>
      <w:sz w:val="22"/>
      <w:lang w:eastAsia="ar-SA"/>
    </w:rPr>
  </w:style>
  <w:style w:type="character" w:customStyle="1" w:styleId="bhl">
    <w:name w:val="bhl"/>
    <w:basedOn w:val="DefaultParagraphFont"/>
    <w:rsid w:val="00397586"/>
  </w:style>
  <w:style w:type="paragraph" w:customStyle="1" w:styleId="TagGA11">
    <w:name w:val="Tag GA 11"/>
    <w:basedOn w:val="TOC1"/>
    <w:qFormat/>
    <w:rsid w:val="00397586"/>
    <w:rPr>
      <w:rFonts w:ascii="Georgia" w:hAnsi="Georgia" w:cstheme="minorBidi"/>
      <w:b/>
      <w:color w:val="auto"/>
    </w:rPr>
  </w:style>
  <w:style w:type="character" w:customStyle="1" w:styleId="Intemphasis">
    <w:name w:val="Intemphasis"/>
    <w:uiPriority w:val="1"/>
    <w:qFormat/>
    <w:rsid w:val="00397586"/>
    <w:rPr>
      <w:rFonts w:ascii="Cambria" w:hAnsi="Cambria"/>
      <w:b/>
      <w:sz w:val="20"/>
      <w:u w:val="single"/>
      <w:bdr w:val="single" w:sz="4" w:space="0" w:color="auto"/>
      <w:shd w:val="pct25" w:color="auto" w:fill="auto"/>
    </w:rPr>
  </w:style>
  <w:style w:type="character" w:customStyle="1" w:styleId="BoldUnderlineChar10">
    <w:name w:val="BoldUnderline Char1"/>
    <w:rsid w:val="00397586"/>
    <w:rPr>
      <w:rFonts w:ascii="Times New Roman" w:eastAsia="Times New Roman" w:hAnsi="Times New Roman" w:cs="Times New Roman"/>
      <w:b/>
      <w:sz w:val="20"/>
      <w:szCs w:val="24"/>
      <w:u w:val="single"/>
    </w:rPr>
  </w:style>
  <w:style w:type="paragraph" w:customStyle="1" w:styleId="Tag12">
    <w:name w:val="Tag12"/>
    <w:basedOn w:val="Normal"/>
    <w:qFormat/>
    <w:rsid w:val="00397586"/>
    <w:pPr>
      <w:contextualSpacing/>
    </w:pPr>
    <w:rPr>
      <w:rFonts w:eastAsia="Cambria"/>
      <w:b/>
    </w:rPr>
  </w:style>
  <w:style w:type="paragraph" w:customStyle="1" w:styleId="Shrink8">
    <w:name w:val="Shrink8"/>
    <w:basedOn w:val="Normal"/>
    <w:qFormat/>
    <w:rsid w:val="00397586"/>
    <w:rPr>
      <w:rFonts w:eastAsia="Cambria"/>
    </w:rPr>
  </w:style>
  <w:style w:type="character" w:customStyle="1" w:styleId="commentstext">
    <w:name w:val="comments_text"/>
    <w:uiPriority w:val="99"/>
    <w:rsid w:val="00397586"/>
    <w:rPr>
      <w:rFonts w:cs="Times New Roman"/>
    </w:rPr>
  </w:style>
  <w:style w:type="paragraph" w:customStyle="1" w:styleId="Heading42">
    <w:name w:val="Heading 42"/>
    <w:basedOn w:val="Normal"/>
    <w:qFormat/>
    <w:rsid w:val="00397586"/>
    <w:rPr>
      <w:rFonts w:ascii="Arial" w:eastAsia="Times New Roman" w:hAnsi="Arial" w:cs="Arial"/>
    </w:rPr>
  </w:style>
  <w:style w:type="paragraph" w:customStyle="1" w:styleId="NormalCite">
    <w:name w:val="NormalCite"/>
    <w:link w:val="NormalCiteChar"/>
    <w:qFormat/>
    <w:rsid w:val="0039758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97586"/>
    <w:rPr>
      <w:rFonts w:ascii="Times New Roman" w:eastAsiaTheme="minorHAnsi" w:hAnsi="Times New Roman" w:cs="Times New Roman"/>
      <w:sz w:val="18"/>
      <w:szCs w:val="22"/>
    </w:rPr>
  </w:style>
  <w:style w:type="character" w:customStyle="1" w:styleId="grey10">
    <w:name w:val="grey10"/>
    <w:basedOn w:val="DefaultParagraphFont"/>
    <w:rsid w:val="00397586"/>
  </w:style>
  <w:style w:type="character" w:customStyle="1" w:styleId="navy13bd">
    <w:name w:val="navy13bd"/>
    <w:basedOn w:val="DefaultParagraphFont"/>
    <w:rsid w:val="00397586"/>
  </w:style>
  <w:style w:type="character" w:customStyle="1" w:styleId="Style9ptUnderline2">
    <w:name w:val="Style 9 pt Underline2"/>
    <w:basedOn w:val="DefaultParagraphFont"/>
    <w:rsid w:val="00397586"/>
    <w:rPr>
      <w:sz w:val="20"/>
      <w:u w:val="single"/>
    </w:rPr>
  </w:style>
  <w:style w:type="character" w:customStyle="1" w:styleId="Style9ptBoldUnderline1">
    <w:name w:val="Style 9 pt Bold Underline1"/>
    <w:basedOn w:val="DefaultParagraphFont"/>
    <w:rsid w:val="00397586"/>
    <w:rPr>
      <w:b/>
      <w:bCs/>
      <w:sz w:val="20"/>
      <w:u w:val="single"/>
    </w:rPr>
  </w:style>
  <w:style w:type="paragraph" w:customStyle="1" w:styleId="cardCharCharCharChar">
    <w:name w:val="card Char Char Char Char"/>
    <w:basedOn w:val="Normal"/>
    <w:qFormat/>
    <w:rsid w:val="00397586"/>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397586"/>
    <w:rPr>
      <w:bCs/>
      <w:u w:val="single"/>
    </w:rPr>
  </w:style>
  <w:style w:type="paragraph" w:customStyle="1" w:styleId="author-name">
    <w:name w:val="author-name"/>
    <w:basedOn w:val="Normal"/>
    <w:qFormat/>
    <w:rsid w:val="00397586"/>
    <w:pPr>
      <w:spacing w:before="100" w:beforeAutospacing="1" w:after="100" w:afterAutospacing="1"/>
    </w:pPr>
    <w:rPr>
      <w:rFonts w:eastAsia="Times New Roman"/>
    </w:rPr>
  </w:style>
  <w:style w:type="paragraph" w:customStyle="1" w:styleId="author-credentials">
    <w:name w:val="author-credentials"/>
    <w:basedOn w:val="Normal"/>
    <w:qFormat/>
    <w:rsid w:val="00397586"/>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39758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97586"/>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397586"/>
  </w:style>
  <w:style w:type="character" w:customStyle="1" w:styleId="sensecontent">
    <w:name w:val="sense_content"/>
    <w:basedOn w:val="DefaultParagraphFont"/>
    <w:rsid w:val="00397586"/>
  </w:style>
  <w:style w:type="character" w:customStyle="1" w:styleId="vi">
    <w:name w:val="vi"/>
    <w:basedOn w:val="DefaultParagraphFont"/>
    <w:rsid w:val="00397586"/>
  </w:style>
  <w:style w:type="character" w:customStyle="1" w:styleId="Style6Char">
    <w:name w:val="Style6 Char"/>
    <w:basedOn w:val="DefaultParagraphFont"/>
    <w:link w:val="Style6"/>
    <w:rsid w:val="00397586"/>
    <w:rPr>
      <w:rFonts w:ascii="Times New Roman" w:eastAsia="Calibri" w:hAnsi="Times New Roman" w:cs="Times New Roman"/>
      <w:color w:val="000000"/>
      <w:sz w:val="22"/>
      <w:szCs w:val="20"/>
    </w:rPr>
  </w:style>
  <w:style w:type="paragraph" w:customStyle="1" w:styleId="Style111">
    <w:name w:val="Style11"/>
    <w:basedOn w:val="Normal"/>
    <w:link w:val="Style11Char"/>
    <w:qFormat/>
    <w:rsid w:val="00397586"/>
    <w:rPr>
      <w:rFonts w:eastAsia="Times New Roman"/>
      <w:b/>
      <w:szCs w:val="20"/>
      <w:u w:val="thick"/>
    </w:rPr>
  </w:style>
  <w:style w:type="character" w:customStyle="1" w:styleId="Style11Char">
    <w:name w:val="Style11 Char"/>
    <w:basedOn w:val="DefaultParagraphFont"/>
    <w:link w:val="Style111"/>
    <w:rsid w:val="00397586"/>
    <w:rPr>
      <w:rFonts w:ascii="Calibri" w:eastAsia="Times New Roman" w:hAnsi="Calibri" w:cs="Calibri"/>
      <w:b/>
      <w:sz w:val="22"/>
      <w:szCs w:val="20"/>
      <w:u w:val="thick"/>
    </w:rPr>
  </w:style>
  <w:style w:type="paragraph" w:customStyle="1" w:styleId="Style12">
    <w:name w:val="Style12"/>
    <w:basedOn w:val="Normal"/>
    <w:link w:val="Style12Char"/>
    <w:qFormat/>
    <w:rsid w:val="00397586"/>
    <w:rPr>
      <w:rFonts w:eastAsia="Times New Roman"/>
      <w:b/>
      <w:u w:val="thick"/>
    </w:rPr>
  </w:style>
  <w:style w:type="character" w:customStyle="1" w:styleId="Style12Char">
    <w:name w:val="Style12 Char"/>
    <w:basedOn w:val="DefaultParagraphFont"/>
    <w:link w:val="Style12"/>
    <w:rsid w:val="00397586"/>
    <w:rPr>
      <w:rFonts w:ascii="Calibri" w:eastAsia="Times New Roman" w:hAnsi="Calibri" w:cs="Calibri"/>
      <w:b/>
      <w:sz w:val="22"/>
      <w:u w:val="thick"/>
    </w:rPr>
  </w:style>
  <w:style w:type="character" w:customStyle="1" w:styleId="caps-label">
    <w:name w:val="caps-label"/>
    <w:basedOn w:val="DefaultParagraphFont"/>
    <w:rsid w:val="00397586"/>
  </w:style>
  <w:style w:type="character" w:customStyle="1" w:styleId="SubtitleChar2">
    <w:name w:val="Subtitle Char2"/>
    <w:basedOn w:val="DefaultParagraphFont"/>
    <w:uiPriority w:val="11"/>
    <w:rsid w:val="00397586"/>
    <w:rPr>
      <w:rFonts w:eastAsiaTheme="minorEastAsia"/>
      <w:color w:val="5A5A5A" w:themeColor="text1" w:themeTint="A5"/>
      <w:spacing w:val="15"/>
    </w:rPr>
  </w:style>
  <w:style w:type="paragraph" w:customStyle="1" w:styleId="Normaltag">
    <w:name w:val="Normal tag"/>
    <w:basedOn w:val="Normal"/>
    <w:link w:val="NormaltagChar"/>
    <w:uiPriority w:val="99"/>
    <w:qFormat/>
    <w:rsid w:val="00397586"/>
    <w:rPr>
      <w:rFonts w:eastAsia="Times New Roman"/>
      <w:b/>
      <w:szCs w:val="20"/>
    </w:rPr>
  </w:style>
  <w:style w:type="character" w:customStyle="1" w:styleId="NormaltagChar">
    <w:name w:val="Normal tag Char"/>
    <w:basedOn w:val="DefaultParagraphFont"/>
    <w:link w:val="Normaltag"/>
    <w:uiPriority w:val="99"/>
    <w:locked/>
    <w:rsid w:val="00397586"/>
    <w:rPr>
      <w:rFonts w:ascii="Calibri" w:eastAsia="Times New Roman" w:hAnsi="Calibri" w:cs="Calibri"/>
      <w:b/>
      <w:sz w:val="22"/>
      <w:szCs w:val="20"/>
    </w:rPr>
  </w:style>
  <w:style w:type="character" w:customStyle="1" w:styleId="CiteCharChar">
    <w:name w:val="Cite Char Char"/>
    <w:basedOn w:val="DefaultParagraphFont"/>
    <w:rsid w:val="00397586"/>
    <w:rPr>
      <w:rFonts w:ascii="Cambria" w:hAnsi="Cambria" w:cs="Times New Roman"/>
      <w:b/>
      <w:bCs/>
      <w:sz w:val="26"/>
      <w:szCs w:val="26"/>
    </w:rPr>
  </w:style>
  <w:style w:type="character" w:customStyle="1" w:styleId="CardCharChar1">
    <w:name w:val="Card Char Char1"/>
    <w:basedOn w:val="DefaultParagraphFont"/>
    <w:rsid w:val="00397586"/>
    <w:rPr>
      <w:rFonts w:cs="Times New Roman"/>
      <w:b/>
      <w:bCs/>
      <w:sz w:val="28"/>
      <w:szCs w:val="28"/>
    </w:rPr>
  </w:style>
  <w:style w:type="paragraph" w:customStyle="1" w:styleId="BlockHeadings">
    <w:name w:val="Block Headings"/>
    <w:basedOn w:val="Normal"/>
    <w:link w:val="BlockHeadingsChar"/>
    <w:qFormat/>
    <w:rsid w:val="0039758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397586"/>
    <w:rPr>
      <w:rFonts w:ascii="Calibri" w:eastAsia="Times New Roman" w:hAnsi="Calibri" w:cs="Calibri"/>
      <w:b/>
      <w:sz w:val="22"/>
      <w:szCs w:val="20"/>
    </w:rPr>
  </w:style>
  <w:style w:type="character" w:customStyle="1" w:styleId="upper">
    <w:name w:val="upper"/>
    <w:basedOn w:val="DefaultParagraphFont"/>
    <w:rsid w:val="00397586"/>
  </w:style>
  <w:style w:type="character" w:customStyle="1" w:styleId="SmallFont7pt">
    <w:name w:val="Small Font (7 pt)"/>
    <w:basedOn w:val="DefaultParagraphFont"/>
    <w:rsid w:val="00397586"/>
    <w:rPr>
      <w:sz w:val="14"/>
    </w:rPr>
  </w:style>
  <w:style w:type="character" w:customStyle="1" w:styleId="style65">
    <w:name w:val="style65"/>
    <w:basedOn w:val="DefaultParagraphFont"/>
    <w:rsid w:val="00397586"/>
    <w:rPr>
      <w:rFonts w:cs="Times New Roman"/>
    </w:rPr>
  </w:style>
  <w:style w:type="character" w:customStyle="1" w:styleId="BodyText2Char1">
    <w:name w:val="Body Text 2 Char1"/>
    <w:basedOn w:val="DefaultParagraphFont"/>
    <w:semiHidden/>
    <w:rsid w:val="00397586"/>
    <w:rPr>
      <w:rFonts w:ascii="Times New Roman" w:hAnsi="Times New Roman" w:cs="Times New Roman"/>
      <w:sz w:val="20"/>
    </w:rPr>
  </w:style>
  <w:style w:type="character" w:customStyle="1" w:styleId="HTMLPreformattedChar1">
    <w:name w:val="HTML Preformatted Char1"/>
    <w:basedOn w:val="DefaultParagraphFont"/>
    <w:uiPriority w:val="99"/>
    <w:semiHidden/>
    <w:rsid w:val="00397586"/>
    <w:rPr>
      <w:rFonts w:ascii="Consolas" w:hAnsi="Consolas" w:cs="Consolas"/>
      <w:sz w:val="20"/>
      <w:szCs w:val="20"/>
    </w:rPr>
  </w:style>
  <w:style w:type="character" w:customStyle="1" w:styleId="wikiexternallink">
    <w:name w:val="wikiexternallink"/>
    <w:basedOn w:val="DefaultParagraphFont"/>
    <w:rsid w:val="00397586"/>
  </w:style>
  <w:style w:type="character" w:customStyle="1" w:styleId="wikigeneratedlinkcontent">
    <w:name w:val="wikigeneratedlinkcontent"/>
    <w:basedOn w:val="DefaultParagraphFont"/>
    <w:rsid w:val="00397586"/>
  </w:style>
  <w:style w:type="character" w:customStyle="1" w:styleId="aqj">
    <w:name w:val="aqj"/>
    <w:basedOn w:val="DefaultParagraphFont"/>
    <w:rsid w:val="00397586"/>
  </w:style>
  <w:style w:type="paragraph" w:customStyle="1" w:styleId="blocktitle3">
    <w:name w:val="block title"/>
    <w:basedOn w:val="Normal"/>
    <w:link w:val="blocktitleChar0"/>
    <w:autoRedefine/>
    <w:qFormat/>
    <w:rsid w:val="00397586"/>
    <w:pPr>
      <w:spacing w:after="240"/>
      <w:jc w:val="center"/>
      <w:outlineLvl w:val="0"/>
    </w:pPr>
    <w:rPr>
      <w:rFonts w:eastAsia="Calibri"/>
      <w:b/>
      <w:caps/>
      <w:sz w:val="28"/>
      <w:szCs w:val="28"/>
      <w:lang w:val="es-ES"/>
    </w:rPr>
  </w:style>
  <w:style w:type="character" w:customStyle="1" w:styleId="UnderlineCard">
    <w:name w:val="Underline Card"/>
    <w:uiPriority w:val="6"/>
    <w:qFormat/>
    <w:rsid w:val="00397586"/>
    <w:rPr>
      <w:rFonts w:ascii="Arial" w:hAnsi="Arial"/>
      <w:b w:val="0"/>
      <w:bCs/>
      <w:sz w:val="20"/>
      <w:u w:val="single"/>
    </w:rPr>
  </w:style>
  <w:style w:type="character" w:customStyle="1" w:styleId="story-author">
    <w:name w:val="story-author"/>
    <w:basedOn w:val="DefaultParagraphFont"/>
    <w:rsid w:val="00397586"/>
  </w:style>
  <w:style w:type="paragraph" w:customStyle="1" w:styleId="type">
    <w:name w:val="type"/>
    <w:basedOn w:val="Normal"/>
    <w:qFormat/>
    <w:rsid w:val="00397586"/>
    <w:pPr>
      <w:spacing w:before="100" w:beforeAutospacing="1" w:after="100" w:afterAutospacing="1"/>
    </w:pPr>
    <w:rPr>
      <w:rFonts w:eastAsia="Times New Roman"/>
    </w:rPr>
  </w:style>
  <w:style w:type="character" w:customStyle="1" w:styleId="institution">
    <w:name w:val="institution"/>
    <w:basedOn w:val="DefaultParagraphFont"/>
    <w:rsid w:val="00397586"/>
  </w:style>
  <w:style w:type="character" w:customStyle="1" w:styleId="abodyblack3">
    <w:name w:val="abodyblack3"/>
    <w:basedOn w:val="DefaultParagraphFont"/>
    <w:rsid w:val="00397586"/>
  </w:style>
  <w:style w:type="character" w:customStyle="1" w:styleId="CharacterStyle1">
    <w:name w:val="Character Style 1"/>
    <w:rsid w:val="00397586"/>
    <w:rPr>
      <w:sz w:val="20"/>
      <w:szCs w:val="20"/>
    </w:rPr>
  </w:style>
  <w:style w:type="character" w:customStyle="1" w:styleId="FontStyle177">
    <w:name w:val="Font Style177"/>
    <w:basedOn w:val="DefaultParagraphFont"/>
    <w:uiPriority w:val="99"/>
    <w:rsid w:val="00397586"/>
    <w:rPr>
      <w:rFonts w:ascii="Times New Roman" w:hAnsi="Times New Roman" w:cs="Times New Roman"/>
      <w:sz w:val="20"/>
      <w:szCs w:val="20"/>
    </w:rPr>
  </w:style>
  <w:style w:type="character" w:customStyle="1" w:styleId="FontStyle173">
    <w:name w:val="Font Style173"/>
    <w:basedOn w:val="DefaultParagraphFont"/>
    <w:uiPriority w:val="99"/>
    <w:rsid w:val="00397586"/>
    <w:rPr>
      <w:rFonts w:ascii="Times New Roman" w:hAnsi="Times New Roman" w:cs="Times New Roman"/>
      <w:sz w:val="14"/>
      <w:szCs w:val="14"/>
    </w:rPr>
  </w:style>
  <w:style w:type="character" w:customStyle="1" w:styleId="FontStyle151">
    <w:name w:val="Font Style151"/>
    <w:basedOn w:val="DefaultParagraphFont"/>
    <w:uiPriority w:val="99"/>
    <w:rsid w:val="00397586"/>
    <w:rPr>
      <w:rFonts w:ascii="Arial Narrow" w:hAnsi="Arial Narrow" w:cs="Arial Narrow"/>
      <w:b/>
      <w:bCs/>
      <w:sz w:val="12"/>
      <w:szCs w:val="12"/>
    </w:rPr>
  </w:style>
  <w:style w:type="character" w:customStyle="1" w:styleId="FontStyle156">
    <w:name w:val="Font Style156"/>
    <w:basedOn w:val="DefaultParagraphFont"/>
    <w:uiPriority w:val="99"/>
    <w:rsid w:val="00397586"/>
    <w:rPr>
      <w:rFonts w:ascii="Arial Narrow" w:hAnsi="Arial Narrow" w:cs="Arial Narrow"/>
      <w:sz w:val="8"/>
      <w:szCs w:val="8"/>
    </w:rPr>
  </w:style>
  <w:style w:type="character" w:customStyle="1" w:styleId="FontStyle160">
    <w:name w:val="Font Style160"/>
    <w:basedOn w:val="DefaultParagraphFont"/>
    <w:uiPriority w:val="99"/>
    <w:rsid w:val="00397586"/>
    <w:rPr>
      <w:rFonts w:ascii="Times New Roman" w:hAnsi="Times New Roman" w:cs="Times New Roman"/>
      <w:b/>
      <w:bCs/>
      <w:sz w:val="20"/>
      <w:szCs w:val="20"/>
    </w:rPr>
  </w:style>
  <w:style w:type="character" w:customStyle="1" w:styleId="FontStyle178">
    <w:name w:val="Font Style178"/>
    <w:basedOn w:val="DefaultParagraphFont"/>
    <w:uiPriority w:val="99"/>
    <w:rsid w:val="00397586"/>
    <w:rPr>
      <w:rFonts w:ascii="Times New Roman" w:hAnsi="Times New Roman" w:cs="Times New Roman"/>
      <w:sz w:val="18"/>
      <w:szCs w:val="18"/>
    </w:rPr>
  </w:style>
  <w:style w:type="paragraph" w:customStyle="1" w:styleId="Style14">
    <w:name w:val="Style14"/>
    <w:basedOn w:val="Normal"/>
    <w:uiPriority w:val="99"/>
    <w:qFormat/>
    <w:rsid w:val="00397586"/>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97586"/>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97586"/>
    <w:rPr>
      <w:rFonts w:ascii="Times New Roman" w:hAnsi="Times New Roman" w:cs="Times New Roman"/>
      <w:sz w:val="12"/>
      <w:szCs w:val="12"/>
    </w:rPr>
  </w:style>
  <w:style w:type="paragraph" w:customStyle="1" w:styleId="Style9">
    <w:name w:val="Style9"/>
    <w:basedOn w:val="Normal"/>
    <w:uiPriority w:val="99"/>
    <w:qFormat/>
    <w:rsid w:val="00397586"/>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97586"/>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97586"/>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97586"/>
    <w:rPr>
      <w:rFonts w:ascii="Times New Roman" w:hAnsi="Times New Roman" w:cs="Times New Roman"/>
      <w:sz w:val="16"/>
      <w:szCs w:val="16"/>
    </w:rPr>
  </w:style>
  <w:style w:type="character" w:customStyle="1" w:styleId="TagsChar2">
    <w:name w:val="Tags Char2"/>
    <w:rsid w:val="00397586"/>
    <w:rPr>
      <w:b/>
      <w:sz w:val="24"/>
      <w:lang w:val="en-US" w:eastAsia="en-US" w:bidi="ar-SA"/>
    </w:rPr>
  </w:style>
  <w:style w:type="character" w:customStyle="1" w:styleId="CardsFont6ptCharChar">
    <w:name w:val="Cards + Font: 6 pt Char Char"/>
    <w:rsid w:val="00397586"/>
    <w:rPr>
      <w:rFonts w:ascii="Georgia" w:eastAsia="Times New Roman" w:hAnsi="Georgia"/>
      <w:sz w:val="12"/>
      <w:szCs w:val="24"/>
    </w:rPr>
  </w:style>
  <w:style w:type="character" w:customStyle="1" w:styleId="FontStyle172">
    <w:name w:val="Font Style172"/>
    <w:basedOn w:val="DefaultParagraphFont"/>
    <w:uiPriority w:val="99"/>
    <w:rsid w:val="00397586"/>
    <w:rPr>
      <w:rFonts w:ascii="Times New Roman" w:hAnsi="Times New Roman" w:cs="Times New Roman"/>
      <w:b/>
      <w:bCs/>
      <w:sz w:val="16"/>
      <w:szCs w:val="16"/>
    </w:rPr>
  </w:style>
  <w:style w:type="paragraph" w:customStyle="1" w:styleId="Style18">
    <w:name w:val="Style18"/>
    <w:basedOn w:val="Normal"/>
    <w:uiPriority w:val="99"/>
    <w:qFormat/>
    <w:rsid w:val="00397586"/>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97586"/>
    <w:rPr>
      <w:rFonts w:ascii="Times New Roman" w:hAnsi="Times New Roman" w:cs="Times New Roman"/>
      <w:i/>
      <w:iCs/>
      <w:sz w:val="16"/>
      <w:szCs w:val="16"/>
    </w:rPr>
  </w:style>
  <w:style w:type="character" w:customStyle="1" w:styleId="FontStyle162">
    <w:name w:val="Font Style162"/>
    <w:basedOn w:val="DefaultParagraphFont"/>
    <w:uiPriority w:val="99"/>
    <w:rsid w:val="00397586"/>
    <w:rPr>
      <w:rFonts w:ascii="Times New Roman" w:hAnsi="Times New Roman" w:cs="Times New Roman"/>
      <w:b/>
      <w:bCs/>
      <w:sz w:val="18"/>
      <w:szCs w:val="18"/>
    </w:rPr>
  </w:style>
  <w:style w:type="character" w:customStyle="1" w:styleId="FontStyle167">
    <w:name w:val="Font Style167"/>
    <w:basedOn w:val="DefaultParagraphFont"/>
    <w:uiPriority w:val="99"/>
    <w:rsid w:val="00397586"/>
    <w:rPr>
      <w:rFonts w:ascii="Times New Roman" w:hAnsi="Times New Roman" w:cs="Times New Roman"/>
      <w:sz w:val="10"/>
      <w:szCs w:val="10"/>
    </w:rPr>
  </w:style>
  <w:style w:type="character" w:customStyle="1" w:styleId="FontStyle174">
    <w:name w:val="Font Style174"/>
    <w:basedOn w:val="DefaultParagraphFont"/>
    <w:uiPriority w:val="99"/>
    <w:rsid w:val="00397586"/>
    <w:rPr>
      <w:rFonts w:ascii="Arial Narrow" w:hAnsi="Arial Narrow" w:cs="Arial Narrow"/>
      <w:b/>
      <w:bCs/>
      <w:sz w:val="18"/>
      <w:szCs w:val="18"/>
    </w:rPr>
  </w:style>
  <w:style w:type="paragraph" w:customStyle="1" w:styleId="Style47">
    <w:name w:val="Style47"/>
    <w:basedOn w:val="Normal"/>
    <w:uiPriority w:val="99"/>
    <w:qFormat/>
    <w:rsid w:val="00397586"/>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97586"/>
    <w:rPr>
      <w:rFonts w:ascii="Times New Roman" w:hAnsi="Times New Roman" w:cs="Times New Roman"/>
      <w:sz w:val="12"/>
      <w:szCs w:val="12"/>
    </w:rPr>
  </w:style>
  <w:style w:type="paragraph" w:customStyle="1" w:styleId="Style24">
    <w:name w:val="Style24"/>
    <w:basedOn w:val="Normal"/>
    <w:uiPriority w:val="99"/>
    <w:qFormat/>
    <w:rsid w:val="00397586"/>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97586"/>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97586"/>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97586"/>
    <w:rPr>
      <w:rFonts w:ascii="Times New Roman" w:hAnsi="Times New Roman" w:cs="Times New Roman"/>
      <w:b/>
      <w:bCs/>
      <w:sz w:val="18"/>
      <w:szCs w:val="18"/>
    </w:rPr>
  </w:style>
  <w:style w:type="paragraph" w:customStyle="1" w:styleId="Style21">
    <w:name w:val="Style21"/>
    <w:basedOn w:val="Normal"/>
    <w:uiPriority w:val="99"/>
    <w:qFormat/>
    <w:rsid w:val="00397586"/>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397586"/>
    <w:pPr>
      <w:autoSpaceDE w:val="0"/>
      <w:autoSpaceDN w:val="0"/>
      <w:adjustRightInd w:val="0"/>
      <w:spacing w:line="198" w:lineRule="exact"/>
    </w:pPr>
    <w:rPr>
      <w:rFonts w:eastAsia="Times New Roman"/>
    </w:rPr>
  </w:style>
  <w:style w:type="paragraph" w:customStyle="1" w:styleId="Standard">
    <w:name w:val="Standard"/>
    <w:qFormat/>
    <w:rsid w:val="0039758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97586"/>
    <w:rPr>
      <w:color w:val="000000"/>
      <w:sz w:val="32"/>
      <w:szCs w:val="32"/>
    </w:rPr>
  </w:style>
  <w:style w:type="paragraph" w:customStyle="1" w:styleId="Cardnon-underlined">
    <w:name w:val="Card non-underlined"/>
    <w:basedOn w:val="Normal"/>
    <w:link w:val="Cardnon-underlinedChar"/>
    <w:autoRedefine/>
    <w:uiPriority w:val="99"/>
    <w:qFormat/>
    <w:rsid w:val="00397586"/>
    <w:rPr>
      <w:rFonts w:eastAsia="Times New Roman"/>
      <w:szCs w:val="20"/>
    </w:rPr>
  </w:style>
  <w:style w:type="character" w:customStyle="1" w:styleId="Cardnon-underlinedChar">
    <w:name w:val="Card non-underlined Char"/>
    <w:basedOn w:val="DefaultParagraphFont"/>
    <w:link w:val="Cardnon-underlined"/>
    <w:uiPriority w:val="99"/>
    <w:rsid w:val="00397586"/>
    <w:rPr>
      <w:rFonts w:ascii="Calibri" w:eastAsia="Times New Roman" w:hAnsi="Calibri" w:cs="Calibri"/>
      <w:sz w:val="22"/>
      <w:szCs w:val="20"/>
    </w:rPr>
  </w:style>
  <w:style w:type="character" w:customStyle="1" w:styleId="allocatoragentsleft">
    <w:name w:val="al_locatoragentsleft"/>
    <w:basedOn w:val="DefaultParagraphFont"/>
    <w:rsid w:val="00397586"/>
  </w:style>
  <w:style w:type="character" w:customStyle="1" w:styleId="UnderlinesCharChar">
    <w:name w:val="Underlines Char Char"/>
    <w:basedOn w:val="DefaultParagraphFont"/>
    <w:rsid w:val="00397586"/>
    <w:rPr>
      <w:rFonts w:cs="Arial"/>
      <w:b/>
      <w:bCs/>
      <w:noProof w:val="0"/>
      <w:sz w:val="22"/>
      <w:szCs w:val="26"/>
      <w:u w:val="single"/>
      <w:lang w:val="en-US" w:eastAsia="en-US" w:bidi="ar-SA"/>
    </w:rPr>
  </w:style>
  <w:style w:type="paragraph" w:customStyle="1" w:styleId="Carding">
    <w:name w:val="Carding"/>
    <w:basedOn w:val="Normal"/>
    <w:uiPriority w:val="99"/>
    <w:qFormat/>
    <w:rsid w:val="00397586"/>
    <w:rPr>
      <w:rFonts w:eastAsia="Times New Roman"/>
      <w:sz w:val="18"/>
    </w:rPr>
  </w:style>
  <w:style w:type="character" w:customStyle="1" w:styleId="aunderline1">
    <w:name w:val="aunderline"/>
    <w:basedOn w:val="DefaultParagraphFont"/>
    <w:qFormat/>
    <w:rsid w:val="00397586"/>
    <w:rPr>
      <w:rFonts w:ascii="Times New Roman" w:hAnsi="Times New Roman"/>
      <w:sz w:val="20"/>
      <w:szCs w:val="24"/>
      <w:u w:val="thick"/>
    </w:rPr>
  </w:style>
  <w:style w:type="character" w:customStyle="1" w:styleId="tagChar2">
    <w:name w:val="tag Char2"/>
    <w:basedOn w:val="DefaultParagraphFont"/>
    <w:qFormat/>
    <w:rsid w:val="00397586"/>
    <w:rPr>
      <w:b/>
      <w:noProof w:val="0"/>
      <w:sz w:val="24"/>
      <w:lang w:val="en-US" w:eastAsia="en-US" w:bidi="ar-SA"/>
    </w:rPr>
  </w:style>
  <w:style w:type="character" w:customStyle="1" w:styleId="ilad">
    <w:name w:val="il_ad"/>
    <w:rsid w:val="00397586"/>
  </w:style>
  <w:style w:type="paragraph" w:customStyle="1" w:styleId="CardsHighlighted">
    <w:name w:val="Cards Highlighted"/>
    <w:next w:val="Normal"/>
    <w:link w:val="CardsHighlightedChar"/>
    <w:qFormat/>
    <w:rsid w:val="0039758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97586"/>
    <w:rPr>
      <w:rFonts w:ascii="Times New Roman" w:eastAsia="Calibri" w:hAnsi="Times New Roman" w:cs="Times New Roman"/>
      <w:szCs w:val="20"/>
      <w:u w:val="single"/>
      <w:shd w:val="clear" w:color="auto" w:fill="00FFFF"/>
    </w:rPr>
  </w:style>
  <w:style w:type="character" w:customStyle="1" w:styleId="pagetitle">
    <w:name w:val="pagetitle"/>
    <w:basedOn w:val="DefaultParagraphFont"/>
    <w:rsid w:val="00397586"/>
  </w:style>
  <w:style w:type="character" w:customStyle="1" w:styleId="StyleUnderlineCharChar9ptBold1">
    <w:name w:val="Style Underline Char Char + 9 pt Bold1"/>
    <w:rsid w:val="0039758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97586"/>
    <w:rPr>
      <w:rFonts w:ascii="Times New Roman" w:hAnsi="Times New Roman"/>
      <w:sz w:val="20"/>
      <w:szCs w:val="24"/>
      <w:u w:val="single"/>
      <w:lang w:val="en-US" w:eastAsia="en-US" w:bidi="ar-SA"/>
    </w:rPr>
  </w:style>
  <w:style w:type="character" w:customStyle="1" w:styleId="Style9ptBoldUnderline">
    <w:name w:val="Style 9 pt Bold Underline"/>
    <w:rsid w:val="00397586"/>
    <w:rPr>
      <w:b/>
      <w:bCs/>
      <w:sz w:val="20"/>
      <w:u w:val="single"/>
    </w:rPr>
  </w:style>
  <w:style w:type="paragraph" w:customStyle="1" w:styleId="StyleUnderline9pt0">
    <w:name w:val="Style Underline + 9 pt"/>
    <w:link w:val="StyleUnderline9ptChar"/>
    <w:qFormat/>
    <w:rsid w:val="00397586"/>
    <w:pPr>
      <w:spacing w:after="200" w:line="276" w:lineRule="auto"/>
    </w:pPr>
    <w:rPr>
      <w:rFonts w:eastAsia="Times New Roman" w:cs="Times New Roman"/>
      <w:sz w:val="22"/>
      <w:szCs w:val="20"/>
      <w:u w:val="single"/>
    </w:rPr>
  </w:style>
  <w:style w:type="character" w:customStyle="1" w:styleId="StyleUnderline9ptChar">
    <w:name w:val="Style Underline + 9 pt Char"/>
    <w:basedOn w:val="DefaultParagraphFont"/>
    <w:link w:val="StyleUnderline9pt0"/>
    <w:rsid w:val="00397586"/>
    <w:rPr>
      <w:rFonts w:eastAsia="Times New Roman" w:cs="Times New Roman"/>
      <w:sz w:val="22"/>
      <w:szCs w:val="20"/>
      <w:u w:val="single"/>
    </w:rPr>
  </w:style>
  <w:style w:type="character" w:customStyle="1" w:styleId="StyleUnderlineChar1Bold">
    <w:name w:val="Style Underline Char1 + Bold"/>
    <w:rsid w:val="0039758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97586"/>
    <w:pPr>
      <w:ind w:left="288" w:right="288"/>
    </w:pPr>
    <w:rPr>
      <w:rFonts w:eastAsia="Times New Roman"/>
      <w:kern w:val="32"/>
      <w:szCs w:val="20"/>
      <w:lang w:eastAsia="ar-SA" w:bidi="en-US"/>
    </w:rPr>
  </w:style>
  <w:style w:type="character" w:customStyle="1" w:styleId="Stylecard9ptChar">
    <w:name w:val="Style card + 9 pt Char"/>
    <w:link w:val="Stylecard9pt"/>
    <w:rsid w:val="00397586"/>
    <w:rPr>
      <w:rFonts w:ascii="Calibri" w:eastAsia="Times New Roman" w:hAnsi="Calibri" w:cs="Calibri"/>
      <w:kern w:val="32"/>
      <w:sz w:val="22"/>
      <w:szCs w:val="20"/>
      <w:lang w:eastAsia="ar-SA" w:bidi="en-US"/>
    </w:rPr>
  </w:style>
  <w:style w:type="character" w:customStyle="1" w:styleId="TagsCharCharChar">
    <w:name w:val="Tags Char Char Char"/>
    <w:basedOn w:val="DefaultParagraphFont"/>
    <w:rsid w:val="0039758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97586"/>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397586"/>
    <w:rPr>
      <w:color w:val="000000"/>
      <w:sz w:val="20"/>
    </w:rPr>
  </w:style>
  <w:style w:type="character" w:customStyle="1" w:styleId="StyleUnderlineCharTimesBold">
    <w:name w:val="Style Underline Char + Times Bold"/>
    <w:basedOn w:val="DefaultParagraphFont"/>
    <w:rsid w:val="00397586"/>
    <w:rPr>
      <w:rFonts w:ascii="Times" w:hAnsi="Times"/>
      <w:b w:val="0"/>
      <w:bCs/>
      <w:sz w:val="20"/>
      <w:u w:val="single"/>
    </w:rPr>
  </w:style>
  <w:style w:type="character" w:customStyle="1" w:styleId="blubigktbiz">
    <w:name w:val="blubigktbiz"/>
    <w:rsid w:val="0039758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97586"/>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397586"/>
    <w:rPr>
      <w:rFonts w:ascii="Arial Narrow" w:eastAsia="Times New Roman" w:hAnsi="Arial Narrow"/>
      <w:sz w:val="22"/>
      <w:szCs w:val="20"/>
      <w:u w:val="thick"/>
      <w:bdr w:val="single" w:sz="4" w:space="0" w:color="auto"/>
    </w:rPr>
  </w:style>
  <w:style w:type="character" w:customStyle="1" w:styleId="Style4CharChar">
    <w:name w:val="Style4 Char Char"/>
    <w:basedOn w:val="DefaultParagraphFont"/>
    <w:rsid w:val="0039758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97586"/>
    <w:rPr>
      <w:rFonts w:ascii="Times New Roman" w:hAnsi="Times New Roman" w:cs="Times New Roman"/>
      <w:sz w:val="16"/>
      <w:szCs w:val="16"/>
    </w:rPr>
  </w:style>
  <w:style w:type="character" w:customStyle="1" w:styleId="StyleEmphasisArial12ptBold">
    <w:name w:val="Style Emphasis + Arial 12 pt Bold"/>
    <w:rsid w:val="00397586"/>
    <w:rPr>
      <w:rFonts w:ascii="Arial" w:hAnsi="Arial"/>
      <w:b/>
      <w:bCs/>
      <w:i/>
      <w:iCs/>
      <w:sz w:val="24"/>
    </w:rPr>
  </w:style>
  <w:style w:type="character" w:customStyle="1" w:styleId="super">
    <w:name w:val="super"/>
    <w:rsid w:val="00397586"/>
  </w:style>
  <w:style w:type="character" w:customStyle="1" w:styleId="text30">
    <w:name w:val="text30"/>
    <w:rsid w:val="00397586"/>
  </w:style>
  <w:style w:type="character" w:customStyle="1" w:styleId="uppercase">
    <w:name w:val="uppercase"/>
    <w:rsid w:val="00397586"/>
  </w:style>
  <w:style w:type="character" w:customStyle="1" w:styleId="entry-title">
    <w:name w:val="entry-title"/>
    <w:rsid w:val="00397586"/>
  </w:style>
  <w:style w:type="character" w:customStyle="1" w:styleId="BodyTextIndentChar1">
    <w:name w:val="Body Text Indent Char1"/>
    <w:basedOn w:val="DefaultParagraphFont"/>
    <w:uiPriority w:val="99"/>
    <w:semiHidden/>
    <w:rsid w:val="00397586"/>
    <w:rPr>
      <w:rFonts w:ascii="Times New Roman" w:hAnsi="Times New Roman" w:cs="Times New Roman"/>
      <w:sz w:val="20"/>
    </w:rPr>
  </w:style>
  <w:style w:type="character" w:customStyle="1" w:styleId="CiteCharCharCharCharCharChar">
    <w:name w:val="Cite Char Char Char Char Char Char"/>
    <w:basedOn w:val="DefaultParagraphFont"/>
    <w:rsid w:val="00397586"/>
    <w:rPr>
      <w:b/>
      <w:noProof w:val="0"/>
      <w:sz w:val="22"/>
      <w:szCs w:val="24"/>
      <w:u w:val="single"/>
      <w:lang w:val="en-US" w:eastAsia="en-US" w:bidi="ar-SA"/>
    </w:rPr>
  </w:style>
  <w:style w:type="character" w:customStyle="1" w:styleId="mainbody1">
    <w:name w:val="mainbody1"/>
    <w:basedOn w:val="DefaultParagraphFont"/>
    <w:rsid w:val="00397586"/>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397586"/>
    <w:pPr>
      <w:spacing w:line="259" w:lineRule="auto"/>
    </w:pPr>
    <w:rPr>
      <w:rFonts w:ascii="Calibri" w:eastAsia="Calibri" w:hAnsi="Calibri" w:cstheme="minorBidi"/>
      <w:szCs w:val="22"/>
      <w:u w:val="single"/>
      <w:lang w:eastAsia="en-US"/>
    </w:rPr>
  </w:style>
  <w:style w:type="character" w:customStyle="1" w:styleId="StyleNormalWeb11ptUnderlineChar">
    <w:name w:val="Style Normal (Web) + 11 pt Underline Char"/>
    <w:basedOn w:val="DefaultParagraphFont"/>
    <w:link w:val="StyleNormalWeb11ptUnderline"/>
    <w:rsid w:val="00397586"/>
    <w:rPr>
      <w:rFonts w:ascii="Calibri" w:eastAsia="Calibri" w:hAnsi="Calibri"/>
      <w:sz w:val="22"/>
      <w:szCs w:val="22"/>
      <w:u w:val="single"/>
    </w:rPr>
  </w:style>
  <w:style w:type="character" w:customStyle="1" w:styleId="cit-first-element">
    <w:name w:val="cit-first-element"/>
    <w:basedOn w:val="DefaultParagraphFont"/>
    <w:rsid w:val="00397586"/>
  </w:style>
  <w:style w:type="character" w:customStyle="1" w:styleId="StyleThickunderline1">
    <w:name w:val="Style Thick underline1"/>
    <w:basedOn w:val="DefaultParagraphFont"/>
    <w:rsid w:val="00397586"/>
    <w:rPr>
      <w:u w:val="single"/>
    </w:rPr>
  </w:style>
  <w:style w:type="paragraph" w:customStyle="1" w:styleId="Underline20">
    <w:name w:val="Underline2"/>
    <w:basedOn w:val="Normal"/>
    <w:link w:val="Underline2Char"/>
    <w:uiPriority w:val="4"/>
    <w:qFormat/>
    <w:rsid w:val="00397586"/>
    <w:rPr>
      <w:rFonts w:eastAsia="Calibri"/>
      <w:u w:val="single"/>
    </w:rPr>
  </w:style>
  <w:style w:type="character" w:customStyle="1" w:styleId="Underline2Char">
    <w:name w:val="Underline2 Char"/>
    <w:link w:val="Underline20"/>
    <w:uiPriority w:val="4"/>
    <w:rsid w:val="00397586"/>
    <w:rPr>
      <w:rFonts w:ascii="Calibri" w:eastAsia="Calibri" w:hAnsi="Calibri" w:cs="Calibri"/>
      <w:sz w:val="22"/>
      <w:u w:val="single"/>
    </w:rPr>
  </w:style>
  <w:style w:type="character" w:customStyle="1" w:styleId="NormalTextChar">
    <w:name w:val="Normal Text Char"/>
    <w:link w:val="NormalText"/>
    <w:rsid w:val="00397586"/>
    <w:rPr>
      <w:rFonts w:ascii="Calibri" w:eastAsia="Times New Roman" w:hAnsi="Calibri" w:cs="Calibri"/>
      <w:sz w:val="22"/>
      <w:szCs w:val="26"/>
    </w:rPr>
  </w:style>
  <w:style w:type="paragraph" w:customStyle="1" w:styleId="TableParagraph">
    <w:name w:val="Table Paragraph"/>
    <w:basedOn w:val="Normal"/>
    <w:uiPriority w:val="1"/>
    <w:qFormat/>
    <w:rsid w:val="00397586"/>
  </w:style>
  <w:style w:type="character" w:customStyle="1" w:styleId="UnderlineChar0">
    <w:name w:val="UnderlineChar"/>
    <w:rsid w:val="00397586"/>
    <w:rPr>
      <w:sz w:val="24"/>
      <w:u w:val="single"/>
      <w:shd w:val="clear" w:color="auto" w:fill="auto"/>
    </w:rPr>
  </w:style>
  <w:style w:type="character" w:customStyle="1" w:styleId="foreground">
    <w:name w:val="foreground"/>
    <w:basedOn w:val="DefaultParagraphFont"/>
    <w:rsid w:val="00397586"/>
  </w:style>
  <w:style w:type="paragraph" w:customStyle="1" w:styleId="Tag21">
    <w:name w:val="Tag21"/>
    <w:basedOn w:val="Normal"/>
    <w:qFormat/>
    <w:rsid w:val="00397586"/>
    <w:rPr>
      <w:rFonts w:ascii="Arial" w:eastAsia="Times New Roman" w:hAnsi="Arial" w:cs="Arial"/>
      <w:b/>
    </w:rPr>
  </w:style>
  <w:style w:type="character" w:customStyle="1" w:styleId="Bodytext10">
    <w:name w:val="Body text (10)_"/>
    <w:basedOn w:val="DefaultParagraphFont"/>
    <w:link w:val="Bodytext101"/>
    <w:uiPriority w:val="99"/>
    <w:rsid w:val="00397586"/>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397586"/>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97586"/>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97586"/>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97586"/>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97586"/>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397586"/>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397586"/>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97586"/>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97586"/>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397586"/>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397586"/>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97586"/>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97586"/>
    <w:pPr>
      <w:shd w:val="clear" w:color="auto" w:fill="FFFFFF"/>
      <w:spacing w:line="269" w:lineRule="exact"/>
    </w:pPr>
    <w:rPr>
      <w:rFonts w:ascii="Times New Roman" w:hAnsi="Times New Roman" w:cs="Times New Roman"/>
      <w:b/>
      <w:bCs/>
      <w:sz w:val="20"/>
      <w:szCs w:val="20"/>
    </w:rPr>
  </w:style>
  <w:style w:type="character" w:customStyle="1" w:styleId="org">
    <w:name w:val="org"/>
    <w:rsid w:val="00397586"/>
  </w:style>
  <w:style w:type="character" w:customStyle="1" w:styleId="underlinestylechar">
    <w:name w:val="underlinestylechar"/>
    <w:rsid w:val="00397586"/>
  </w:style>
  <w:style w:type="character" w:customStyle="1" w:styleId="A6">
    <w:name w:val="A6"/>
    <w:uiPriority w:val="99"/>
    <w:rsid w:val="00397586"/>
    <w:rPr>
      <w:rFonts w:ascii="Minion Pro" w:hAnsi="Minion Pro" w:cs="Minion Pro" w:hint="default"/>
      <w:color w:val="211D1E"/>
      <w:sz w:val="21"/>
      <w:szCs w:val="21"/>
    </w:rPr>
  </w:style>
  <w:style w:type="character" w:customStyle="1" w:styleId="A11">
    <w:name w:val="A11"/>
    <w:uiPriority w:val="99"/>
    <w:rsid w:val="00397586"/>
    <w:rPr>
      <w:rFonts w:ascii="Minion Pro" w:hAnsi="Minion Pro" w:cs="Minion Pro" w:hint="default"/>
      <w:color w:val="211D1E"/>
      <w:sz w:val="12"/>
      <w:szCs w:val="12"/>
    </w:rPr>
  </w:style>
  <w:style w:type="character" w:customStyle="1" w:styleId="A12">
    <w:name w:val="A12"/>
    <w:uiPriority w:val="99"/>
    <w:rsid w:val="00397586"/>
    <w:rPr>
      <w:rFonts w:ascii="Minion Pro" w:hAnsi="Minion Pro" w:cs="Minion Pro" w:hint="default"/>
      <w:color w:val="211D1E"/>
      <w:sz w:val="22"/>
      <w:szCs w:val="22"/>
    </w:rPr>
  </w:style>
  <w:style w:type="character" w:customStyle="1" w:styleId="PocketChar1">
    <w:name w:val="Pocket Char1"/>
    <w:basedOn w:val="DefaultParagraphFont"/>
    <w:uiPriority w:val="1"/>
    <w:rsid w:val="00397586"/>
    <w:rPr>
      <w:rFonts w:asciiTheme="majorHAnsi" w:eastAsiaTheme="majorEastAsia" w:hAnsiTheme="majorHAnsi" w:cstheme="majorBidi"/>
      <w:color w:val="365F91" w:themeColor="accent1" w:themeShade="BF"/>
      <w:sz w:val="32"/>
      <w:szCs w:val="32"/>
    </w:rPr>
  </w:style>
  <w:style w:type="character" w:customStyle="1" w:styleId="citenon-boldChar">
    <w:name w:val="cite non-bold Char"/>
    <w:link w:val="citenon-bold"/>
    <w:locked/>
    <w:rsid w:val="00397586"/>
    <w:rPr>
      <w:rFonts w:ascii="Times New Roman" w:eastAsia="Calibri" w:hAnsi="Times New Roman" w:cs="Times New Roman"/>
      <w:sz w:val="22"/>
    </w:rPr>
  </w:style>
  <w:style w:type="character" w:customStyle="1" w:styleId="stylestylebold12pt">
    <w:name w:val="stylestylebold12pt"/>
    <w:rsid w:val="00397586"/>
  </w:style>
  <w:style w:type="character" w:customStyle="1" w:styleId="debatenormal0">
    <w:name w:val="debatenormal"/>
    <w:rsid w:val="00397586"/>
  </w:style>
  <w:style w:type="paragraph" w:customStyle="1" w:styleId="leader">
    <w:name w:val="leader"/>
    <w:basedOn w:val="Normal"/>
    <w:rsid w:val="00397586"/>
    <w:pPr>
      <w:spacing w:before="100" w:beforeAutospacing="1" w:after="100" w:afterAutospacing="1"/>
    </w:pPr>
    <w:rPr>
      <w:rFonts w:ascii="Times New Roman" w:eastAsia="Times New Roman" w:hAnsi="Times New Roman" w:cs="Times New Roman"/>
    </w:rPr>
  </w:style>
  <w:style w:type="character" w:customStyle="1" w:styleId="UnresolvedMention1">
    <w:name w:val="Unresolved Mention1"/>
    <w:basedOn w:val="DefaultParagraphFont"/>
    <w:uiPriority w:val="99"/>
    <w:unhideWhenUsed/>
    <w:rsid w:val="00397586"/>
    <w:rPr>
      <w:color w:val="605E5C"/>
      <w:shd w:val="clear" w:color="auto" w:fill="E1DFDD"/>
    </w:rPr>
  </w:style>
  <w:style w:type="character" w:customStyle="1" w:styleId="m-9052358230135270655gmail-style13ptbold">
    <w:name w:val="m_-9052358230135270655gmail-style13ptbold"/>
    <w:basedOn w:val="DefaultParagraphFont"/>
    <w:rsid w:val="00397586"/>
  </w:style>
  <w:style w:type="character" w:customStyle="1" w:styleId="m-9052358230135270655gmail-styleunderline">
    <w:name w:val="m_-9052358230135270655gmail-styleunderline"/>
    <w:basedOn w:val="DefaultParagraphFont"/>
    <w:rsid w:val="00397586"/>
  </w:style>
  <w:style w:type="character" w:customStyle="1" w:styleId="AuthorYear">
    <w:name w:val="AuthorYear"/>
    <w:uiPriority w:val="1"/>
    <w:qFormat/>
    <w:rsid w:val="00397586"/>
    <w:rPr>
      <w:rFonts w:ascii="Georgia" w:hAnsi="Georgia"/>
      <w:b/>
      <w:sz w:val="24"/>
    </w:rPr>
  </w:style>
  <w:style w:type="paragraph" w:customStyle="1" w:styleId="Textbody">
    <w:name w:val="Text body"/>
    <w:basedOn w:val="Normal"/>
    <w:next w:val="Normal"/>
    <w:qFormat/>
    <w:rsid w:val="00397586"/>
  </w:style>
  <w:style w:type="character" w:customStyle="1" w:styleId="CardIndentedChar">
    <w:name w:val="Card (Indented) Char"/>
    <w:link w:val="CardIndented"/>
    <w:rsid w:val="00397586"/>
    <w:rPr>
      <w:rFonts w:ascii="Calibri" w:hAnsi="Calibri" w:cs="Calibri"/>
      <w:sz w:val="22"/>
    </w:rPr>
  </w:style>
  <w:style w:type="character" w:customStyle="1" w:styleId="Style8ptChar">
    <w:name w:val="Style 8 pt Char"/>
    <w:basedOn w:val="DefaultParagraphFont"/>
    <w:rsid w:val="00397586"/>
    <w:rPr>
      <w:rFonts w:ascii="Georgia" w:eastAsia="Calibri" w:hAnsi="Georgia"/>
      <w:sz w:val="16"/>
    </w:rPr>
  </w:style>
  <w:style w:type="paragraph" w:customStyle="1" w:styleId="magazine-deck">
    <w:name w:val="magazine-deck"/>
    <w:basedOn w:val="Normal"/>
    <w:rsid w:val="00397586"/>
    <w:pPr>
      <w:spacing w:before="100" w:beforeAutospacing="1" w:after="100" w:afterAutospacing="1"/>
    </w:pPr>
    <w:rPr>
      <w:rFonts w:ascii="Times New Roman" w:eastAsia="Times New Roman" w:hAnsi="Times New Roman" w:cs="Times New Roman"/>
    </w:rPr>
  </w:style>
  <w:style w:type="paragraph" w:customStyle="1" w:styleId="magazine-author">
    <w:name w:val="magazine-author"/>
    <w:basedOn w:val="Normal"/>
    <w:rsid w:val="00397586"/>
    <w:pPr>
      <w:spacing w:before="100" w:beforeAutospacing="1" w:after="100" w:afterAutospacing="1"/>
    </w:pPr>
    <w:rPr>
      <w:rFonts w:ascii="Times New Roman" w:eastAsia="Times New Roman" w:hAnsi="Times New Roman" w:cs="Times New Roman"/>
    </w:rPr>
  </w:style>
  <w:style w:type="character" w:customStyle="1" w:styleId="pull-quote">
    <w:name w:val="pull-quote"/>
    <w:basedOn w:val="DefaultParagraphFont"/>
    <w:rsid w:val="00397586"/>
  </w:style>
  <w:style w:type="character" w:customStyle="1" w:styleId="m3138505037646549175m7250715013732016503gmail-style13ptbold">
    <w:name w:val="m_3138505037646549175m_7250715013732016503gmail-style13ptbold"/>
    <w:basedOn w:val="DefaultParagraphFont"/>
    <w:rsid w:val="00397586"/>
  </w:style>
  <w:style w:type="character" w:customStyle="1" w:styleId="m3138505037646549175m7250715013732016503gmail-styleunderline">
    <w:name w:val="m_3138505037646549175m_7250715013732016503gmail-styleunderline"/>
    <w:basedOn w:val="DefaultParagraphFont"/>
    <w:rsid w:val="00397586"/>
  </w:style>
  <w:style w:type="character" w:customStyle="1" w:styleId="m-4201084773736565846gmail-styleunderline">
    <w:name w:val="m_-4201084773736565846gmail-styleunderline"/>
    <w:basedOn w:val="DefaultParagraphFont"/>
    <w:rsid w:val="00397586"/>
  </w:style>
  <w:style w:type="paragraph" w:customStyle="1" w:styleId="mol-para-with-font">
    <w:name w:val="mol-para-with-font"/>
    <w:basedOn w:val="Normal"/>
    <w:rsid w:val="00397586"/>
    <w:pPr>
      <w:spacing w:before="100" w:beforeAutospacing="1" w:after="100" w:afterAutospacing="1"/>
    </w:pPr>
    <w:rPr>
      <w:rFonts w:eastAsia="Times New Roman"/>
    </w:rPr>
  </w:style>
  <w:style w:type="character" w:customStyle="1" w:styleId="Citation-AuthorDate">
    <w:name w:val="Citation - Author/Date"/>
    <w:rsid w:val="00397586"/>
  </w:style>
  <w:style w:type="character" w:customStyle="1" w:styleId="m6956288159856504736gmail-style13ptbold">
    <w:name w:val="m_6956288159856504736gmail-style13ptbold"/>
    <w:basedOn w:val="DefaultParagraphFont"/>
    <w:rsid w:val="00397586"/>
  </w:style>
  <w:style w:type="character" w:customStyle="1" w:styleId="m6956288159856504736gmail-styleunderline">
    <w:name w:val="m_6956288159856504736gmail-styleunderline"/>
    <w:basedOn w:val="DefaultParagraphFont"/>
    <w:rsid w:val="00397586"/>
  </w:style>
  <w:style w:type="character" w:customStyle="1" w:styleId="m7729968349220899607gmail-styleunderline">
    <w:name w:val="m_7729968349220899607gmail-styleunderline"/>
    <w:basedOn w:val="DefaultParagraphFont"/>
    <w:rsid w:val="00397586"/>
  </w:style>
  <w:style w:type="character" w:customStyle="1" w:styleId="m5256066929350580561gmail-style13ptbold">
    <w:name w:val="m_5256066929350580561gmail-style13ptbold"/>
    <w:basedOn w:val="DefaultParagraphFont"/>
    <w:rsid w:val="00397586"/>
  </w:style>
  <w:style w:type="character" w:customStyle="1" w:styleId="m5256066929350580561gmail-styleunderline">
    <w:name w:val="m_5256066929350580561gmail-styleunderline"/>
    <w:basedOn w:val="DefaultParagraphFont"/>
    <w:rsid w:val="00397586"/>
  </w:style>
  <w:style w:type="character" w:customStyle="1" w:styleId="sm">
    <w:name w:val="sm"/>
    <w:rsid w:val="00397586"/>
  </w:style>
  <w:style w:type="character" w:customStyle="1" w:styleId="hidden">
    <w:name w:val="hidden"/>
    <w:rsid w:val="00397586"/>
  </w:style>
  <w:style w:type="character" w:customStyle="1" w:styleId="ShrinkText">
    <w:name w:val="Shrink Text"/>
    <w:rsid w:val="00397586"/>
    <w:rPr>
      <w:sz w:val="16"/>
    </w:rPr>
  </w:style>
  <w:style w:type="numbering" w:customStyle="1" w:styleId="NoList11">
    <w:name w:val="No List11"/>
    <w:next w:val="NoList"/>
    <w:uiPriority w:val="99"/>
    <w:semiHidden/>
    <w:unhideWhenUsed/>
    <w:rsid w:val="00397586"/>
  </w:style>
  <w:style w:type="numbering" w:customStyle="1" w:styleId="NoList2">
    <w:name w:val="No List2"/>
    <w:next w:val="NoList"/>
    <w:uiPriority w:val="99"/>
    <w:semiHidden/>
    <w:unhideWhenUsed/>
    <w:rsid w:val="00397586"/>
  </w:style>
  <w:style w:type="numbering" w:customStyle="1" w:styleId="NoList111">
    <w:name w:val="No List111"/>
    <w:next w:val="NoList"/>
    <w:uiPriority w:val="99"/>
    <w:semiHidden/>
    <w:unhideWhenUsed/>
    <w:rsid w:val="00397586"/>
  </w:style>
  <w:style w:type="numbering" w:customStyle="1" w:styleId="NoList3">
    <w:name w:val="No List3"/>
    <w:next w:val="NoList"/>
    <w:uiPriority w:val="99"/>
    <w:semiHidden/>
    <w:unhideWhenUsed/>
    <w:rsid w:val="00397586"/>
  </w:style>
  <w:style w:type="character" w:customStyle="1" w:styleId="foreign">
    <w:name w:val="foreign"/>
    <w:basedOn w:val="DefaultParagraphFont"/>
    <w:rsid w:val="00397586"/>
  </w:style>
  <w:style w:type="paragraph" w:customStyle="1" w:styleId="Citation0">
    <w:name w:val="Citation"/>
    <w:aliases w:val="heading 3"/>
    <w:basedOn w:val="Normal"/>
    <w:next w:val="Normal"/>
    <w:qFormat/>
    <w:rsid w:val="00397586"/>
    <w:pPr>
      <w:tabs>
        <w:tab w:val="left" w:pos="1440"/>
      </w:tabs>
    </w:pPr>
    <w:rPr>
      <w:rFonts w:ascii="Times New Roman" w:hAnsi="Times New Roman"/>
      <w:szCs w:val="16"/>
    </w:rPr>
  </w:style>
  <w:style w:type="character" w:customStyle="1" w:styleId="trbpullquotetext">
    <w:name w:val="trb_pullquote_text"/>
    <w:basedOn w:val="DefaultParagraphFont"/>
    <w:rsid w:val="00397586"/>
  </w:style>
  <w:style w:type="character" w:customStyle="1" w:styleId="trbpullquotecredit">
    <w:name w:val="trb_pullquote_credit"/>
    <w:basedOn w:val="DefaultParagraphFont"/>
    <w:rsid w:val="00397586"/>
  </w:style>
  <w:style w:type="character" w:customStyle="1" w:styleId="trbpanelmodtitleico">
    <w:name w:val="trb_panelmod_title_ico"/>
    <w:basedOn w:val="DefaultParagraphFont"/>
    <w:rsid w:val="00397586"/>
  </w:style>
  <w:style w:type="character" w:customStyle="1" w:styleId="trbpanelmodbodytitle">
    <w:name w:val="trb_panelmod_body_title"/>
    <w:basedOn w:val="DefaultParagraphFont"/>
    <w:rsid w:val="00397586"/>
  </w:style>
  <w:style w:type="character" w:customStyle="1" w:styleId="trbpanelmodbodymore">
    <w:name w:val="trb_panelmod_body_more"/>
    <w:basedOn w:val="DefaultParagraphFont"/>
    <w:rsid w:val="00397586"/>
  </w:style>
  <w:style w:type="paragraph" w:customStyle="1" w:styleId="last">
    <w:name w:val="last"/>
    <w:basedOn w:val="Normal"/>
    <w:uiPriority w:val="99"/>
    <w:rsid w:val="00397586"/>
    <w:pPr>
      <w:spacing w:before="100" w:beforeAutospacing="1" w:after="100" w:afterAutospacing="1"/>
    </w:pPr>
    <w:rPr>
      <w:rFonts w:ascii="Times New Roman" w:eastAsia="Times New Roman" w:hAnsi="Times New Roman"/>
    </w:rPr>
  </w:style>
  <w:style w:type="character" w:customStyle="1" w:styleId="ptv-promo-video-headline">
    <w:name w:val="ptv-promo-video-headline"/>
    <w:basedOn w:val="DefaultParagraphFont"/>
    <w:rsid w:val="00397586"/>
  </w:style>
  <w:style w:type="character" w:customStyle="1" w:styleId="ptv-promo-play-prompt">
    <w:name w:val="ptv-promo-play-prompt"/>
    <w:basedOn w:val="DefaultParagraphFont"/>
    <w:rsid w:val="00397586"/>
  </w:style>
  <w:style w:type="character" w:customStyle="1" w:styleId="ptv-promo-play-duration">
    <w:name w:val="ptv-promo-play-duration"/>
    <w:basedOn w:val="DefaultParagraphFont"/>
    <w:rsid w:val="00397586"/>
  </w:style>
  <w:style w:type="character" w:customStyle="1" w:styleId="pb-caption">
    <w:name w:val="pb-caption"/>
    <w:basedOn w:val="DefaultParagraphFont"/>
    <w:rsid w:val="00397586"/>
  </w:style>
  <w:style w:type="character" w:customStyle="1" w:styleId="lede">
    <w:name w:val="lede"/>
    <w:basedOn w:val="DefaultParagraphFont"/>
    <w:rsid w:val="00397586"/>
  </w:style>
  <w:style w:type="character" w:customStyle="1" w:styleId="Bold12">
    <w:name w:val="Bold12"/>
    <w:uiPriority w:val="1"/>
    <w:qFormat/>
    <w:rsid w:val="00397586"/>
    <w:rPr>
      <w:rFonts w:ascii="Times New Roman" w:hAnsi="Times New Roman"/>
      <w:b/>
      <w:sz w:val="24"/>
    </w:rPr>
  </w:style>
  <w:style w:type="paragraph" w:customStyle="1" w:styleId="NotBold10">
    <w:name w:val="NotBold10"/>
    <w:link w:val="NotBold10Char"/>
    <w:qFormat/>
    <w:rsid w:val="00397586"/>
    <w:pPr>
      <w:spacing w:after="160" w:line="259" w:lineRule="auto"/>
      <w:ind w:left="288" w:right="288"/>
    </w:pPr>
    <w:rPr>
      <w:rFonts w:ascii="Georgia" w:eastAsia="MS Mincho" w:hAnsi="Georgia"/>
      <w:sz w:val="20"/>
      <w:szCs w:val="20"/>
    </w:rPr>
  </w:style>
  <w:style w:type="character" w:customStyle="1" w:styleId="NotBold10Char">
    <w:name w:val="NotBold10 Char"/>
    <w:link w:val="NotBold10"/>
    <w:rsid w:val="00397586"/>
    <w:rPr>
      <w:rFonts w:ascii="Georgia" w:eastAsia="MS Mincho" w:hAnsi="Georgia"/>
      <w:sz w:val="20"/>
      <w:szCs w:val="20"/>
    </w:rPr>
  </w:style>
  <w:style w:type="character" w:customStyle="1" w:styleId="NotBold10Final">
    <w:name w:val="NotBold10Final"/>
    <w:uiPriority w:val="1"/>
    <w:qFormat/>
    <w:rsid w:val="00397586"/>
    <w:rPr>
      <w:rFonts w:ascii="Times New Roman" w:hAnsi="Times New Roman"/>
      <w:b w:val="0"/>
      <w:i w:val="0"/>
      <w:sz w:val="20"/>
    </w:rPr>
  </w:style>
  <w:style w:type="paragraph" w:customStyle="1" w:styleId="Heading3New">
    <w:name w:val="Heading 3 New"/>
    <w:basedOn w:val="Heading3"/>
    <w:next w:val="Normal"/>
    <w:uiPriority w:val="99"/>
    <w:qFormat/>
    <w:rsid w:val="00397586"/>
    <w:rPr>
      <w:rFonts w:eastAsia="MS Gothic" w:cs="Times New Roman"/>
      <w:szCs w:val="20"/>
    </w:rPr>
  </w:style>
  <w:style w:type="character" w:customStyle="1" w:styleId="NewTag">
    <w:name w:val="NewTag"/>
    <w:uiPriority w:val="1"/>
    <w:qFormat/>
    <w:rsid w:val="00397586"/>
    <w:rPr>
      <w:rFonts w:ascii="Georgia" w:hAnsi="Georgia"/>
      <w:b/>
      <w:sz w:val="24"/>
    </w:rPr>
  </w:style>
  <w:style w:type="character" w:customStyle="1" w:styleId="CardDown1Char">
    <w:name w:val="Card_Down1 Char"/>
    <w:link w:val="CardDown1"/>
    <w:locked/>
    <w:rsid w:val="00397586"/>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397586"/>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397586"/>
    <w:rPr>
      <w:rFonts w:ascii="Calibri" w:eastAsiaTheme="minorHAnsi" w:hAnsi="Calibri" w:cs="Calibri"/>
      <w:szCs w:val="22"/>
    </w:rPr>
  </w:style>
  <w:style w:type="character" w:customStyle="1" w:styleId="story-heading-text">
    <w:name w:val="story-heading-text"/>
    <w:basedOn w:val="DefaultParagraphFont"/>
    <w:rsid w:val="00397586"/>
  </w:style>
  <w:style w:type="character" w:customStyle="1" w:styleId="visually-hidden">
    <w:name w:val="visually-hidden"/>
    <w:basedOn w:val="DefaultParagraphFont"/>
    <w:rsid w:val="00397586"/>
  </w:style>
  <w:style w:type="character" w:customStyle="1" w:styleId="caption-text">
    <w:name w:val="caption-text"/>
    <w:basedOn w:val="DefaultParagraphFont"/>
    <w:rsid w:val="00397586"/>
  </w:style>
  <w:style w:type="paragraph" w:customStyle="1" w:styleId="analytics0">
    <w:name w:val="analytics"/>
    <w:link w:val="analyticsChar0"/>
    <w:uiPriority w:val="4"/>
    <w:qFormat/>
    <w:rsid w:val="00397586"/>
    <w:pPr>
      <w:spacing w:before="240"/>
      <w:outlineLvl w:val="3"/>
    </w:pPr>
    <w:rPr>
      <w:rFonts w:ascii="Georgia" w:eastAsiaTheme="majorEastAsia" w:hAnsi="Georgia" w:cstheme="majorBidi"/>
      <w:b/>
      <w:iCs/>
      <w:color w:val="1F497D" w:themeColor="text2"/>
      <w:sz w:val="22"/>
      <w:szCs w:val="22"/>
    </w:rPr>
  </w:style>
  <w:style w:type="character" w:customStyle="1" w:styleId="analyticsChar0">
    <w:name w:val="analytics Char"/>
    <w:basedOn w:val="DefaultParagraphFont"/>
    <w:link w:val="analytics0"/>
    <w:uiPriority w:val="4"/>
    <w:rsid w:val="00397586"/>
    <w:rPr>
      <w:rFonts w:ascii="Georgia" w:eastAsiaTheme="majorEastAsia" w:hAnsi="Georgia" w:cstheme="majorBidi"/>
      <w:b/>
      <w:iCs/>
      <w:color w:val="1F497D" w:themeColor="text2"/>
      <w:sz w:val="22"/>
      <w:szCs w:val="22"/>
    </w:rPr>
  </w:style>
  <w:style w:type="paragraph" w:customStyle="1" w:styleId="BackgroundText">
    <w:name w:val="Background Text"/>
    <w:aliases w:val="Reading"/>
    <w:basedOn w:val="Normal"/>
    <w:link w:val="BackgroundTextChar"/>
    <w:rsid w:val="00397586"/>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397586"/>
    <w:rPr>
      <w:rFonts w:ascii="Times New Roman" w:eastAsia="Times New Roman" w:hAnsi="Times New Roman" w:cs="Calibri"/>
      <w:sz w:val="20"/>
      <w:szCs w:val="18"/>
      <w:lang w:val="x-none" w:eastAsia="x-none"/>
    </w:rPr>
  </w:style>
  <w:style w:type="character" w:customStyle="1" w:styleId="HighlightUnderline">
    <w:name w:val="Highlight Underline"/>
    <w:rsid w:val="00397586"/>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397586"/>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397586"/>
    <w:rPr>
      <w:rFonts w:eastAsia="Calibri"/>
      <w:sz w:val="18"/>
      <w:szCs w:val="18"/>
    </w:rPr>
  </w:style>
  <w:style w:type="paragraph" w:customStyle="1" w:styleId="MediumGrid1-Accent21">
    <w:name w:val="Medium Grid 1 - Accent 21"/>
    <w:basedOn w:val="Normal"/>
    <w:rsid w:val="00397586"/>
    <w:pPr>
      <w:ind w:left="720"/>
      <w:contextualSpacing/>
    </w:pPr>
    <w:rPr>
      <w:rFonts w:eastAsia="Calibri"/>
    </w:rPr>
  </w:style>
  <w:style w:type="paragraph" w:customStyle="1" w:styleId="MediumList2-Accent21">
    <w:name w:val="Medium List 2 - Accent 21"/>
    <w:hidden/>
    <w:rsid w:val="00397586"/>
    <w:rPr>
      <w:rFonts w:ascii="Times New Roman" w:eastAsia="Times New Roman" w:hAnsi="Times New Roman" w:cs="Times New Roman"/>
      <w:sz w:val="20"/>
    </w:rPr>
  </w:style>
  <w:style w:type="character" w:customStyle="1" w:styleId="Emphasis20">
    <w:name w:val="Emphasis 2"/>
    <w:uiPriority w:val="1"/>
    <w:qFormat/>
    <w:rsid w:val="00397586"/>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397586"/>
    <w:pPr>
      <w:ind w:left="288" w:right="288"/>
    </w:pPr>
  </w:style>
  <w:style w:type="character" w:customStyle="1" w:styleId="nobr">
    <w:name w:val="nobr"/>
    <w:basedOn w:val="DefaultParagraphFont"/>
    <w:rsid w:val="00397586"/>
  </w:style>
  <w:style w:type="character" w:customStyle="1" w:styleId="StyleArial10ptUnderline">
    <w:name w:val="Style Arial 10 pt Underline"/>
    <w:basedOn w:val="DefaultParagraphFont"/>
    <w:rsid w:val="00397586"/>
    <w:rPr>
      <w:rFonts w:ascii="Arial" w:hAnsi="Arial"/>
      <w:sz w:val="20"/>
      <w:u w:val="single"/>
    </w:rPr>
  </w:style>
  <w:style w:type="character" w:customStyle="1" w:styleId="StyleArial10pt">
    <w:name w:val="Style Arial 10 pt"/>
    <w:basedOn w:val="DefaultParagraphFont"/>
    <w:rsid w:val="00397586"/>
    <w:rPr>
      <w:rFonts w:ascii="Arial" w:hAnsi="Arial"/>
      <w:sz w:val="20"/>
    </w:rPr>
  </w:style>
  <w:style w:type="character" w:customStyle="1" w:styleId="StyleStyleArialBoldUnderline">
    <w:name w:val="Style Style Arial Bold Underline +"/>
    <w:basedOn w:val="DefaultParagraphFont"/>
    <w:rsid w:val="00397586"/>
    <w:rPr>
      <w:rFonts w:ascii="Arial" w:hAnsi="Arial"/>
      <w:b/>
      <w:bCs/>
      <w:sz w:val="24"/>
      <w:u w:val="single"/>
    </w:rPr>
  </w:style>
  <w:style w:type="character" w:customStyle="1" w:styleId="StyleArial10pt1">
    <w:name w:val="Style Arial 10 pt1"/>
    <w:basedOn w:val="DefaultParagraphFont"/>
    <w:rsid w:val="00397586"/>
    <w:rPr>
      <w:rFonts w:ascii="Arial" w:hAnsi="Arial"/>
      <w:sz w:val="20"/>
    </w:rPr>
  </w:style>
  <w:style w:type="paragraph" w:customStyle="1" w:styleId="norm">
    <w:name w:val="norm"/>
    <w:basedOn w:val="Heading4"/>
    <w:uiPriority w:val="99"/>
    <w:rsid w:val="00397586"/>
  </w:style>
  <w:style w:type="paragraph" w:customStyle="1" w:styleId="DefaultStyle">
    <w:name w:val="Default Style"/>
    <w:rsid w:val="00397586"/>
    <w:pPr>
      <w:widowControl w:val="0"/>
      <w:suppressAutoHyphens/>
      <w:spacing w:after="160" w:line="259" w:lineRule="auto"/>
    </w:pPr>
    <w:rPr>
      <w:rFonts w:ascii="Times New Roman" w:eastAsia="DejaVu Sans" w:hAnsi="Times New Roman" w:cs="Lohit Hindi"/>
      <w:lang w:eastAsia="zh-CN" w:bidi="hi-IN"/>
    </w:rPr>
  </w:style>
  <w:style w:type="paragraph" w:customStyle="1" w:styleId="TextBody0">
    <w:name w:val="Text Body"/>
    <w:basedOn w:val="DefaultStyle"/>
    <w:rsid w:val="00397586"/>
    <w:pPr>
      <w:spacing w:after="120"/>
    </w:pPr>
  </w:style>
  <w:style w:type="character" w:styleId="SubtleEmphasis">
    <w:name w:val="Subtle Emphasis"/>
    <w:basedOn w:val="DefaultParagraphFont"/>
    <w:uiPriority w:val="19"/>
    <w:qFormat/>
    <w:rsid w:val="00397586"/>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39758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97586"/>
    <w:rPr>
      <w:rFonts w:ascii="Calibri" w:hAnsi="Calibri" w:cs="Calibri"/>
      <w:i/>
      <w:iCs/>
      <w:color w:val="4F81BD" w:themeColor="accent1"/>
      <w:sz w:val="22"/>
    </w:rPr>
  </w:style>
  <w:style w:type="character" w:styleId="SubtleReference">
    <w:name w:val="Subtle Reference"/>
    <w:basedOn w:val="DefaultParagraphFont"/>
    <w:uiPriority w:val="31"/>
    <w:qFormat/>
    <w:rsid w:val="00397586"/>
    <w:rPr>
      <w:rFonts w:ascii="Times New Roman" w:hAnsi="Times New Roman"/>
      <w:smallCaps/>
      <w:color w:val="5A5A5A" w:themeColor="text1" w:themeTint="A5"/>
    </w:rPr>
  </w:style>
  <w:style w:type="character" w:styleId="IntenseReference">
    <w:name w:val="Intense Reference"/>
    <w:basedOn w:val="DefaultParagraphFont"/>
    <w:uiPriority w:val="32"/>
    <w:qFormat/>
    <w:rsid w:val="00397586"/>
    <w:rPr>
      <w:rFonts w:ascii="Times New Roman" w:hAnsi="Times New Roman"/>
      <w:b/>
      <w:bCs/>
      <w:smallCaps/>
      <w:color w:val="4F81BD" w:themeColor="accent1"/>
      <w:spacing w:val="5"/>
    </w:rPr>
  </w:style>
  <w:style w:type="character" w:styleId="BookTitle">
    <w:name w:val="Book Title"/>
    <w:basedOn w:val="DefaultParagraphFont"/>
    <w:uiPriority w:val="33"/>
    <w:qFormat/>
    <w:rsid w:val="00397586"/>
    <w:rPr>
      <w:rFonts w:ascii="Times New Roman" w:hAnsi="Times New Roman"/>
      <w:b/>
      <w:bCs/>
      <w:i/>
      <w:iCs/>
      <w:spacing w:val="5"/>
    </w:rPr>
  </w:style>
  <w:style w:type="paragraph" w:customStyle="1" w:styleId="8pt">
    <w:name w:val="8pt"/>
    <w:basedOn w:val="Normal"/>
    <w:link w:val="8ptCharChar"/>
    <w:rsid w:val="00397586"/>
    <w:rPr>
      <w:rFonts w:eastAsia="SimSun"/>
      <w:szCs w:val="20"/>
      <w:lang w:eastAsia="zh-CN"/>
    </w:rPr>
  </w:style>
  <w:style w:type="character" w:customStyle="1" w:styleId="8ptCharChar">
    <w:name w:val="8pt Char Char"/>
    <w:basedOn w:val="DefaultParagraphFont"/>
    <w:link w:val="8pt"/>
    <w:rsid w:val="00397586"/>
    <w:rPr>
      <w:rFonts w:ascii="Calibri" w:eastAsia="SimSun" w:hAnsi="Calibri" w:cs="Calibri"/>
      <w:sz w:val="22"/>
      <w:szCs w:val="20"/>
      <w:lang w:eastAsia="zh-CN"/>
    </w:rPr>
  </w:style>
  <w:style w:type="character" w:customStyle="1" w:styleId="TITLEChar0">
    <w:name w:val="TITLE Char"/>
    <w:basedOn w:val="DefaultParagraphFont"/>
    <w:uiPriority w:val="5"/>
    <w:rsid w:val="00397586"/>
    <w:rPr>
      <w:rFonts w:ascii="Calibri" w:eastAsia="SimSun" w:hAnsi="Calibri" w:cs="Calibri"/>
      <w:b/>
      <w:smallCaps/>
      <w:sz w:val="24"/>
      <w:szCs w:val="20"/>
      <w:lang w:eastAsia="zh-CN"/>
    </w:rPr>
  </w:style>
  <w:style w:type="character" w:customStyle="1" w:styleId="DottedUnderline">
    <w:name w:val="Dotted Underline"/>
    <w:basedOn w:val="DebateUnderline"/>
    <w:rsid w:val="00397586"/>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397586"/>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397586"/>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397586"/>
    <w:rPr>
      <w:rFonts w:ascii="Times New Roman" w:eastAsia="Times New Roman" w:hAnsi="Times New Roman"/>
    </w:rPr>
  </w:style>
  <w:style w:type="character" w:customStyle="1" w:styleId="SmallTextCharCharCharChar">
    <w:name w:val="Small Text Char Char Char Char"/>
    <w:link w:val="SmallTextCharCharChar"/>
    <w:rsid w:val="00397586"/>
    <w:rPr>
      <w:rFonts w:ascii="Times New Roman" w:eastAsia="Times New Roman" w:hAnsi="Times New Roman" w:cs="Calibri"/>
      <w:sz w:val="22"/>
    </w:rPr>
  </w:style>
  <w:style w:type="character" w:customStyle="1" w:styleId="null">
    <w:name w:val="null"/>
    <w:basedOn w:val="DefaultParagraphFont"/>
    <w:rsid w:val="00397586"/>
  </w:style>
  <w:style w:type="character" w:customStyle="1" w:styleId="TagGreg">
    <w:name w:val="TagGreg"/>
    <w:basedOn w:val="DefaultParagraphFont"/>
    <w:uiPriority w:val="1"/>
    <w:qFormat/>
    <w:rsid w:val="00397586"/>
    <w:rPr>
      <w:b/>
      <w:sz w:val="24"/>
    </w:rPr>
  </w:style>
  <w:style w:type="character" w:customStyle="1" w:styleId="CardTextChar3">
    <w:name w:val="CardText Char"/>
    <w:basedOn w:val="DefaultParagraphFont"/>
    <w:link w:val="CardText4"/>
    <w:locked/>
    <w:rsid w:val="00397586"/>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397586"/>
    <w:pPr>
      <w:ind w:left="288" w:right="288"/>
    </w:pPr>
    <w:rPr>
      <w:rFonts w:ascii="Times New Roman" w:eastAsia="Times New Roman" w:hAnsi="Times New Roman" w:cs="Times New Roman"/>
      <w:sz w:val="16"/>
      <w:szCs w:val="20"/>
    </w:rPr>
  </w:style>
  <w:style w:type="paragraph" w:customStyle="1" w:styleId="HTMLBody0">
    <w:name w:val="HTML Body"/>
    <w:uiPriority w:val="99"/>
    <w:rsid w:val="00397586"/>
    <w:pPr>
      <w:suppressAutoHyphens/>
    </w:pPr>
    <w:rPr>
      <w:rFonts w:ascii="Arial" w:eastAsia="Arial" w:hAnsi="Arial" w:cs="Times New Roman"/>
      <w:sz w:val="20"/>
      <w:szCs w:val="20"/>
      <w:lang w:eastAsia="zh-CN"/>
    </w:rPr>
  </w:style>
  <w:style w:type="paragraph" w:customStyle="1" w:styleId="Framecontents">
    <w:name w:val="Frame contents"/>
    <w:basedOn w:val="BodyText"/>
    <w:rsid w:val="00397586"/>
    <w:pPr>
      <w:suppressAutoHyphens/>
      <w:spacing w:after="160" w:line="480" w:lineRule="auto"/>
    </w:pPr>
    <w:rPr>
      <w:rFonts w:eastAsia="Times New Roman"/>
      <w:szCs w:val="20"/>
      <w:lang w:eastAsia="zh-CN"/>
    </w:rPr>
  </w:style>
  <w:style w:type="character" w:customStyle="1" w:styleId="StyleUnderlineChar">
    <w:name w:val="Style Underline Char"/>
    <w:locked/>
    <w:rsid w:val="00397586"/>
    <w:rPr>
      <w:u w:val="single"/>
    </w:rPr>
  </w:style>
  <w:style w:type="character" w:customStyle="1" w:styleId="1AChushushChar">
    <w:name w:val="1AChushush Char"/>
    <w:link w:val="1AChushush"/>
    <w:locked/>
    <w:rsid w:val="00397586"/>
    <w:rPr>
      <w:rFonts w:cs="Times New Roman"/>
    </w:rPr>
  </w:style>
  <w:style w:type="paragraph" w:customStyle="1" w:styleId="1AChushush">
    <w:name w:val="1AChushush"/>
    <w:basedOn w:val="Normal"/>
    <w:link w:val="1AChushushChar"/>
    <w:autoRedefine/>
    <w:qFormat/>
    <w:rsid w:val="00397586"/>
    <w:pPr>
      <w:ind w:right="-14"/>
      <w:contextualSpacing/>
    </w:pPr>
    <w:rPr>
      <w:rFonts w:asciiTheme="minorHAnsi" w:hAnsiTheme="minorHAnsi" w:cs="Times New Roman"/>
      <w:sz w:val="24"/>
    </w:rPr>
  </w:style>
  <w:style w:type="character" w:customStyle="1" w:styleId="TagChar0">
    <w:name w:val="Tag!! Char"/>
    <w:basedOn w:val="DefaultParagraphFont"/>
    <w:link w:val="Tag"/>
    <w:locked/>
    <w:rsid w:val="00397586"/>
    <w:rPr>
      <w:rFonts w:ascii="Times New Roman" w:eastAsia="Times New Roman" w:hAnsi="Times New Roman" w:cs="Times New Roman"/>
      <w:b/>
    </w:rPr>
  </w:style>
  <w:style w:type="paragraph" w:customStyle="1" w:styleId="Tag">
    <w:name w:val="Tag!!"/>
    <w:basedOn w:val="Normal"/>
    <w:link w:val="TagChar0"/>
    <w:qFormat/>
    <w:rsid w:val="00397586"/>
    <w:pPr>
      <w:ind w:right="288"/>
    </w:pPr>
    <w:rPr>
      <w:rFonts w:ascii="Times New Roman" w:eastAsia="Times New Roman" w:hAnsi="Times New Roman" w:cs="Times New Roman"/>
      <w:b/>
      <w:sz w:val="24"/>
    </w:rPr>
  </w:style>
  <w:style w:type="character" w:customStyle="1" w:styleId="WW8Num4z0">
    <w:name w:val="WW8Num4z0"/>
    <w:rsid w:val="00397586"/>
    <w:rPr>
      <w:i w:val="0"/>
      <w:iCs w:val="0"/>
    </w:rPr>
  </w:style>
  <w:style w:type="character" w:customStyle="1" w:styleId="WW8Num6z1">
    <w:name w:val="WW8Num6z1"/>
    <w:rsid w:val="00397586"/>
    <w:rPr>
      <w:rFonts w:ascii="Courier New" w:hAnsi="Courier New" w:cs="Courier New" w:hint="default"/>
    </w:rPr>
  </w:style>
  <w:style w:type="character" w:customStyle="1" w:styleId="WW8Num6z2">
    <w:name w:val="WW8Num6z2"/>
    <w:rsid w:val="00397586"/>
    <w:rPr>
      <w:rFonts w:ascii="Wingdings" w:hAnsi="Wingdings" w:cs="Wingdings" w:hint="default"/>
    </w:rPr>
  </w:style>
  <w:style w:type="character" w:customStyle="1" w:styleId="WW8Num6z3">
    <w:name w:val="WW8Num6z3"/>
    <w:rsid w:val="00397586"/>
    <w:rPr>
      <w:rFonts w:ascii="Symbol" w:hAnsi="Symbol" w:cs="Symbol" w:hint="default"/>
    </w:rPr>
  </w:style>
  <w:style w:type="character" w:customStyle="1" w:styleId="FootnoteCharacters">
    <w:name w:val="Footnote Characters"/>
    <w:rsid w:val="00397586"/>
    <w:rPr>
      <w:vertAlign w:val="superscript"/>
    </w:rPr>
  </w:style>
  <w:style w:type="character" w:customStyle="1" w:styleId="btx1">
    <w:name w:val="btx1"/>
    <w:rsid w:val="00397586"/>
    <w:rPr>
      <w:rFonts w:ascii="Verdana" w:hAnsi="Verdana" w:cs="Arial" w:hint="default"/>
      <w:sz w:val="24"/>
      <w:szCs w:val="24"/>
    </w:rPr>
  </w:style>
  <w:style w:type="character" w:customStyle="1" w:styleId="strong-blue">
    <w:name w:val="strong-blue"/>
    <w:rsid w:val="00397586"/>
    <w:rPr>
      <w:b/>
      <w:bCs/>
      <w:color w:val="1181C9"/>
    </w:rPr>
  </w:style>
  <w:style w:type="character" w:customStyle="1" w:styleId="PlainTextChar1">
    <w:name w:val="Plain Text Char1"/>
    <w:basedOn w:val="DefaultParagraphFont"/>
    <w:rsid w:val="00397586"/>
    <w:rPr>
      <w:rFonts w:ascii="Consolas" w:hAnsi="Consolas" w:cs="Consolas" w:hint="default"/>
      <w:sz w:val="21"/>
      <w:szCs w:val="21"/>
    </w:rPr>
  </w:style>
  <w:style w:type="character" w:customStyle="1" w:styleId="StyleunderlineVerdana">
    <w:name w:val="Style underline + Verdana"/>
    <w:rsid w:val="00397586"/>
    <w:rPr>
      <w:rFonts w:ascii="Verdana" w:hAnsi="Verdana" w:hint="default"/>
      <w:b/>
      <w:bCs/>
      <w:sz w:val="20"/>
      <w:u w:val="single"/>
    </w:rPr>
  </w:style>
  <w:style w:type="character" w:customStyle="1" w:styleId="nw">
    <w:name w:val="nw"/>
    <w:rsid w:val="00397586"/>
  </w:style>
  <w:style w:type="paragraph" w:customStyle="1" w:styleId="CardDownx1">
    <w:name w:val="CardDown x1"/>
    <w:basedOn w:val="Header"/>
    <w:link w:val="CardDownx1Char"/>
    <w:rsid w:val="00397586"/>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397586"/>
    <w:pPr>
      <w:jc w:val="both"/>
    </w:pPr>
    <w:rPr>
      <w:rFonts w:ascii="Times New Roman" w:eastAsia="Times New Roman" w:hAnsi="Times New Roman"/>
      <w:b/>
      <w:szCs w:val="32"/>
      <w:u w:val="single"/>
    </w:rPr>
  </w:style>
  <w:style w:type="paragraph" w:customStyle="1" w:styleId="CardUp2">
    <w:name w:val="Card_Up2"/>
    <w:basedOn w:val="Normal"/>
    <w:link w:val="CardUp2Char"/>
    <w:autoRedefine/>
    <w:rsid w:val="00397586"/>
    <w:pPr>
      <w:jc w:val="both"/>
    </w:pPr>
    <w:rPr>
      <w:rFonts w:ascii="Times New Roman" w:eastAsia="Times New Roman" w:hAnsi="Times New Roman"/>
      <w:b/>
      <w:szCs w:val="20"/>
      <w:u w:val="single"/>
    </w:rPr>
  </w:style>
  <w:style w:type="paragraph" w:customStyle="1" w:styleId="CardUp1">
    <w:name w:val="Card_Up1"/>
    <w:basedOn w:val="Normal"/>
    <w:link w:val="CardUp1Char"/>
    <w:autoRedefine/>
    <w:rsid w:val="00397586"/>
    <w:pPr>
      <w:jc w:val="both"/>
    </w:pPr>
    <w:rPr>
      <w:rFonts w:ascii="Times New Roman" w:eastAsia="Times New Roman" w:hAnsi="Times New Roman"/>
      <w:szCs w:val="20"/>
      <w:u w:val="single"/>
    </w:rPr>
  </w:style>
  <w:style w:type="character" w:customStyle="1" w:styleId="CardUp1Char">
    <w:name w:val="Card_Up1 Char"/>
    <w:basedOn w:val="DefaultParagraphFont"/>
    <w:link w:val="CardUp1"/>
    <w:rsid w:val="00397586"/>
    <w:rPr>
      <w:rFonts w:ascii="Times New Roman" w:eastAsia="Times New Roman" w:hAnsi="Times New Roman" w:cs="Calibri"/>
      <w:sz w:val="22"/>
      <w:szCs w:val="20"/>
      <w:u w:val="single"/>
    </w:rPr>
  </w:style>
  <w:style w:type="character" w:customStyle="1" w:styleId="CardUp2Char">
    <w:name w:val="Card_Up2 Char"/>
    <w:basedOn w:val="DefaultParagraphFont"/>
    <w:link w:val="CardUp2"/>
    <w:rsid w:val="00397586"/>
    <w:rPr>
      <w:rFonts w:ascii="Times New Roman" w:eastAsia="Times New Roman" w:hAnsi="Times New Roman" w:cs="Calibri"/>
      <w:b/>
      <w:sz w:val="22"/>
      <w:szCs w:val="20"/>
      <w:u w:val="single"/>
    </w:rPr>
  </w:style>
  <w:style w:type="character" w:customStyle="1" w:styleId="CiteCardUpSize-HeavyChar">
    <w:name w:val="Cite // CardUpSize - Heavy Char"/>
    <w:basedOn w:val="DefaultParagraphFont"/>
    <w:link w:val="CiteCardUpSize-Heavy"/>
    <w:rsid w:val="00397586"/>
    <w:rPr>
      <w:rFonts w:ascii="Times New Roman" w:eastAsia="Times New Roman" w:hAnsi="Times New Roman" w:cs="Calibri"/>
      <w:b/>
      <w:sz w:val="22"/>
      <w:szCs w:val="32"/>
      <w:u w:val="single"/>
    </w:rPr>
  </w:style>
  <w:style w:type="character" w:customStyle="1" w:styleId="CardDownx1Char">
    <w:name w:val="CardDown x1 Char"/>
    <w:basedOn w:val="DefaultParagraphFont"/>
    <w:link w:val="CardDownx1"/>
    <w:rsid w:val="00397586"/>
    <w:rPr>
      <w:rFonts w:ascii="Times New Roman" w:eastAsia="Times New Roman" w:hAnsi="Times New Roman" w:cs="Calibri"/>
      <w:sz w:val="22"/>
    </w:rPr>
  </w:style>
  <w:style w:type="paragraph" w:customStyle="1" w:styleId="Minimize1">
    <w:name w:val="Minimize1"/>
    <w:basedOn w:val="Normal"/>
    <w:link w:val="Minimize1Char"/>
    <w:rsid w:val="00397586"/>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397586"/>
    <w:rPr>
      <w:rFonts w:ascii="Times New Roman" w:eastAsia="Times New Roman" w:hAnsi="Times New Roman" w:cs="Calibri"/>
      <w:sz w:val="22"/>
    </w:rPr>
  </w:style>
  <w:style w:type="paragraph" w:customStyle="1" w:styleId="CardT1">
    <w:name w:val="CardT1"/>
    <w:basedOn w:val="Normal"/>
    <w:link w:val="CardT1Char"/>
    <w:qFormat/>
    <w:rsid w:val="00397586"/>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397586"/>
    <w:rPr>
      <w:rFonts w:ascii="Times New Roman" w:eastAsia="Calibri" w:hAnsi="Times New Roman" w:cs="Calibri"/>
      <w:kern w:val="2"/>
      <w:sz w:val="14"/>
      <w:szCs w:val="14"/>
      <w:lang w:eastAsia="zh-TW"/>
    </w:rPr>
  </w:style>
  <w:style w:type="character" w:customStyle="1" w:styleId="CardUx1">
    <w:name w:val="CardUx1"/>
    <w:qFormat/>
    <w:rsid w:val="00397586"/>
    <w:rPr>
      <w:rFonts w:ascii="Times New Roman" w:hAnsi="Times New Roman"/>
      <w:sz w:val="22"/>
      <w:szCs w:val="32"/>
      <w:u w:val="single"/>
      <w:lang w:val="en-US" w:eastAsia="en-US" w:bidi="ar-SA"/>
    </w:rPr>
  </w:style>
  <w:style w:type="character" w:customStyle="1" w:styleId="CardCite1">
    <w:name w:val="CardCite1"/>
    <w:qFormat/>
    <w:rsid w:val="00397586"/>
    <w:rPr>
      <w:rFonts w:ascii="Times New Roman" w:hAnsi="Times New Roman"/>
      <w:b/>
      <w:sz w:val="22"/>
      <w:szCs w:val="22"/>
      <w:u w:val="single"/>
      <w:lang w:val="en-US" w:eastAsia="en-US" w:bidi="ar-SA"/>
    </w:rPr>
  </w:style>
  <w:style w:type="character" w:customStyle="1" w:styleId="BoxX2">
    <w:name w:val="BoxX2"/>
    <w:qFormat/>
    <w:rsid w:val="00397586"/>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397586"/>
    <w:rPr>
      <w:rFonts w:eastAsia="Helvetica"/>
    </w:rPr>
  </w:style>
  <w:style w:type="character" w:customStyle="1" w:styleId="Longcite">
    <w:name w:val="Longcite"/>
    <w:rsid w:val="00397586"/>
    <w:rPr>
      <w:sz w:val="16"/>
    </w:rPr>
  </w:style>
  <w:style w:type="character" w:customStyle="1" w:styleId="a-size-large">
    <w:name w:val="a-size-large"/>
    <w:basedOn w:val="DefaultParagraphFont"/>
    <w:rsid w:val="00397586"/>
  </w:style>
  <w:style w:type="character" w:customStyle="1" w:styleId="l6">
    <w:name w:val="l6"/>
    <w:basedOn w:val="DefaultParagraphFont"/>
    <w:rsid w:val="00397586"/>
  </w:style>
  <w:style w:type="character" w:customStyle="1" w:styleId="l7">
    <w:name w:val="l7"/>
    <w:basedOn w:val="DefaultParagraphFont"/>
    <w:rsid w:val="00397586"/>
  </w:style>
  <w:style w:type="character" w:customStyle="1" w:styleId="l8">
    <w:name w:val="l8"/>
    <w:basedOn w:val="DefaultParagraphFont"/>
    <w:rsid w:val="00397586"/>
  </w:style>
  <w:style w:type="paragraph" w:customStyle="1" w:styleId="style120">
    <w:name w:val="style12"/>
    <w:basedOn w:val="Normal"/>
    <w:rsid w:val="00397586"/>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397586"/>
  </w:style>
  <w:style w:type="paragraph" w:customStyle="1" w:styleId="nothing0">
    <w:name w:val="nothing"/>
    <w:basedOn w:val="Normal"/>
    <w:rsid w:val="00397586"/>
    <w:pPr>
      <w:spacing w:before="100" w:beforeAutospacing="1" w:after="100" w:afterAutospacing="1"/>
    </w:pPr>
    <w:rPr>
      <w:rFonts w:ascii="Times" w:hAnsi="Times"/>
      <w:sz w:val="20"/>
      <w:szCs w:val="20"/>
    </w:rPr>
  </w:style>
  <w:style w:type="character" w:customStyle="1" w:styleId="EmphasisA">
    <w:name w:val="Emphasis A"/>
    <w:rsid w:val="00397586"/>
    <w:rPr>
      <w:rFonts w:ascii="Lucida Grande" w:eastAsia="ヒラギノ角ゴ Pro W3" w:hAnsi="Lucida Grande"/>
      <w:b/>
      <w:i w:val="0"/>
      <w:color w:val="000000"/>
      <w:sz w:val="22"/>
      <w:u w:val="single"/>
    </w:rPr>
  </w:style>
  <w:style w:type="character" w:customStyle="1" w:styleId="BodyText1">
    <w:name w:val="Body Text1"/>
    <w:basedOn w:val="DefaultParagraphFont"/>
    <w:rsid w:val="00397586"/>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397586"/>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397586"/>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397586"/>
  </w:style>
  <w:style w:type="paragraph" w:customStyle="1" w:styleId="ANALYTICS1">
    <w:name w:val="ANALYTICS"/>
    <w:basedOn w:val="Heading4"/>
    <w:link w:val="ANALYTICSChar1"/>
    <w:qFormat/>
    <w:rsid w:val="00397586"/>
    <w:rPr>
      <w:rFonts w:cs="Arial"/>
      <w:bCs w:val="0"/>
      <w:sz w:val="22"/>
    </w:rPr>
  </w:style>
  <w:style w:type="character" w:customStyle="1" w:styleId="ANALYTICSChar1">
    <w:name w:val="ANALYTICS Char"/>
    <w:basedOn w:val="DefaultParagraphFont"/>
    <w:link w:val="ANALYTICS1"/>
    <w:rsid w:val="00397586"/>
    <w:rPr>
      <w:rFonts w:ascii="Calibri" w:eastAsiaTheme="majorEastAsia" w:hAnsi="Calibri" w:cs="Arial"/>
      <w:b/>
      <w:sz w:val="22"/>
      <w:szCs w:val="26"/>
    </w:rPr>
  </w:style>
  <w:style w:type="character" w:customStyle="1" w:styleId="box0">
    <w:name w:val="box"/>
    <w:rsid w:val="00397586"/>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397586"/>
    <w:rPr>
      <w:rFonts w:eastAsia="Times New Roman"/>
      <w:szCs w:val="20"/>
    </w:rPr>
  </w:style>
  <w:style w:type="paragraph" w:customStyle="1" w:styleId="Reallyfuckingsmall">
    <w:name w:val="Really fucking small"/>
    <w:basedOn w:val="Normal"/>
    <w:link w:val="ReallyfuckingsmallChar"/>
    <w:qFormat/>
    <w:rsid w:val="00397586"/>
    <w:rPr>
      <w:rFonts w:eastAsia="Times New Roman"/>
      <w:sz w:val="10"/>
    </w:rPr>
  </w:style>
  <w:style w:type="character" w:customStyle="1" w:styleId="ReallyfuckingsmallChar">
    <w:name w:val="Really fucking small Char"/>
    <w:basedOn w:val="DefaultParagraphFont"/>
    <w:link w:val="Reallyfuckingsmall"/>
    <w:rsid w:val="00397586"/>
    <w:rPr>
      <w:rFonts w:ascii="Calibri" w:eastAsia="Times New Roman" w:hAnsi="Calibri" w:cs="Calibri"/>
      <w:sz w:val="10"/>
    </w:rPr>
  </w:style>
  <w:style w:type="character" w:customStyle="1" w:styleId="AuthorDate0">
    <w:name w:val="Author Date"/>
    <w:rsid w:val="00397586"/>
    <w:rPr>
      <w:b/>
      <w:bCs w:val="0"/>
      <w:sz w:val="24"/>
      <w:u w:val="thick"/>
    </w:rPr>
  </w:style>
  <w:style w:type="paragraph" w:customStyle="1" w:styleId="DebateLanguage">
    <w:name w:val="DebateLanguage"/>
    <w:basedOn w:val="Normal"/>
    <w:link w:val="DebateLanguageChar"/>
    <w:rsid w:val="00397586"/>
    <w:pPr>
      <w:spacing w:line="276" w:lineRule="auto"/>
    </w:pPr>
    <w:rPr>
      <w:rFonts w:eastAsia="Calibri"/>
      <w:strike/>
      <w:u w:val="single"/>
    </w:rPr>
  </w:style>
  <w:style w:type="character" w:customStyle="1" w:styleId="DebateLanguageChar">
    <w:name w:val="DebateLanguage Char"/>
    <w:basedOn w:val="DefaultParagraphFont"/>
    <w:link w:val="DebateLanguage"/>
    <w:rsid w:val="00397586"/>
    <w:rPr>
      <w:rFonts w:ascii="Calibri" w:eastAsia="Calibri" w:hAnsi="Calibri" w:cs="Calibri"/>
      <w:strike/>
      <w:sz w:val="22"/>
      <w:u w:val="single"/>
    </w:rPr>
  </w:style>
  <w:style w:type="character" w:customStyle="1" w:styleId="message">
    <w:name w:val="message"/>
    <w:basedOn w:val="DefaultParagraphFont"/>
    <w:rsid w:val="00397586"/>
  </w:style>
  <w:style w:type="character" w:customStyle="1" w:styleId="A4">
    <w:name w:val="A4"/>
    <w:uiPriority w:val="99"/>
    <w:rsid w:val="00397586"/>
    <w:rPr>
      <w:rFonts w:cs="Frutiger LT Std 45 Light"/>
      <w:color w:val="000000"/>
      <w:sz w:val="17"/>
      <w:szCs w:val="17"/>
    </w:rPr>
  </w:style>
  <w:style w:type="paragraph" w:customStyle="1" w:styleId="genderedlan">
    <w:name w:val="gendered lan"/>
    <w:basedOn w:val="Normal"/>
    <w:rsid w:val="00397586"/>
    <w:rPr>
      <w:rFonts w:ascii="Century Gothic" w:eastAsia="Times New Roman" w:hAnsi="Century Gothic"/>
      <w:strike/>
    </w:rPr>
  </w:style>
  <w:style w:type="character" w:customStyle="1" w:styleId="citebold">
    <w:name w:val="cite bold"/>
    <w:basedOn w:val="DefaultParagraphFont"/>
    <w:rsid w:val="00397586"/>
    <w:rPr>
      <w:rFonts w:ascii="Times New Roman" w:hAnsi="Times New Roman"/>
      <w:b/>
      <w:sz w:val="24"/>
      <w:szCs w:val="24"/>
      <w:u w:val="single"/>
    </w:rPr>
  </w:style>
  <w:style w:type="paragraph" w:customStyle="1" w:styleId="bigcite">
    <w:name w:val="big cite"/>
    <w:basedOn w:val="Heading5"/>
    <w:autoRedefine/>
    <w:rsid w:val="00397586"/>
    <w:pPr>
      <w:keepNext w:val="0"/>
      <w:keepLines w:val="0"/>
      <w:spacing w:before="0" w:after="160"/>
    </w:pPr>
    <w:rPr>
      <w:rFonts w:ascii="Times New Roman" w:eastAsia="Times New Roman" w:hAnsi="Times New Roman" w:cs="Times New Roman"/>
      <w:bCs w:val="0"/>
      <w:caps/>
      <w:sz w:val="16"/>
    </w:rPr>
  </w:style>
  <w:style w:type="character" w:customStyle="1" w:styleId="floatleft">
    <w:name w:val="floatleft"/>
    <w:basedOn w:val="DefaultParagraphFont"/>
    <w:rsid w:val="00397586"/>
  </w:style>
  <w:style w:type="character" w:customStyle="1" w:styleId="floatright">
    <w:name w:val="floatright"/>
    <w:basedOn w:val="DefaultParagraphFont"/>
    <w:rsid w:val="00397586"/>
  </w:style>
  <w:style w:type="paragraph" w:customStyle="1" w:styleId="hotroute2">
    <w:name w:val="hot route"/>
    <w:basedOn w:val="Normal"/>
    <w:rsid w:val="00397586"/>
    <w:pPr>
      <w:ind w:left="288"/>
    </w:pPr>
    <w:rPr>
      <w:rFonts w:eastAsia="Cambria"/>
      <w:sz w:val="18"/>
    </w:rPr>
  </w:style>
  <w:style w:type="character" w:customStyle="1" w:styleId="newstext">
    <w:name w:val="newstext"/>
    <w:basedOn w:val="DefaultParagraphFont"/>
    <w:rsid w:val="00397586"/>
  </w:style>
  <w:style w:type="character" w:customStyle="1" w:styleId="meta-sep">
    <w:name w:val="meta-sep"/>
    <w:basedOn w:val="DefaultParagraphFont"/>
    <w:rsid w:val="00397586"/>
  </w:style>
  <w:style w:type="character" w:customStyle="1" w:styleId="entry-date">
    <w:name w:val="entry-date"/>
    <w:basedOn w:val="DefaultParagraphFont"/>
    <w:rsid w:val="00397586"/>
  </w:style>
  <w:style w:type="character" w:customStyle="1" w:styleId="timestamp">
    <w:name w:val="timestamp"/>
    <w:basedOn w:val="DefaultParagraphFont"/>
    <w:rsid w:val="00397586"/>
  </w:style>
  <w:style w:type="character" w:customStyle="1" w:styleId="cardChar20">
    <w:name w:val="card Char2"/>
    <w:basedOn w:val="DefaultParagraphFont"/>
    <w:uiPriority w:val="99"/>
    <w:rsid w:val="00397586"/>
  </w:style>
  <w:style w:type="character" w:customStyle="1" w:styleId="storytext">
    <w:name w:val="storytext"/>
    <w:basedOn w:val="DefaultParagraphFont"/>
    <w:rsid w:val="00397586"/>
  </w:style>
  <w:style w:type="character" w:customStyle="1" w:styleId="A3">
    <w:name w:val="A3"/>
    <w:uiPriority w:val="99"/>
    <w:rsid w:val="00397586"/>
    <w:rPr>
      <w:rFonts w:cs="Interstate"/>
      <w:color w:val="000000"/>
      <w:sz w:val="20"/>
      <w:szCs w:val="20"/>
    </w:rPr>
  </w:style>
  <w:style w:type="character" w:customStyle="1" w:styleId="A15">
    <w:name w:val="A1"/>
    <w:uiPriority w:val="99"/>
    <w:rsid w:val="00397586"/>
    <w:rPr>
      <w:rFonts w:cs="Fairfield LT Std Medium"/>
      <w:color w:val="000000"/>
      <w:sz w:val="48"/>
      <w:szCs w:val="48"/>
    </w:rPr>
  </w:style>
  <w:style w:type="character" w:customStyle="1" w:styleId="boldness1">
    <w:name w:val="boldness1"/>
    <w:rsid w:val="00397586"/>
  </w:style>
  <w:style w:type="paragraph" w:customStyle="1" w:styleId="CM25">
    <w:name w:val="CM25"/>
    <w:basedOn w:val="Default"/>
    <w:next w:val="Default"/>
    <w:qFormat/>
    <w:rsid w:val="00397586"/>
    <w:pPr>
      <w:widowControl w:val="0"/>
      <w:spacing w:after="233" w:line="240" w:lineRule="auto"/>
    </w:pPr>
    <w:rPr>
      <w:rFonts w:ascii="Arial Narrow" w:eastAsia="Times New Roman" w:hAnsi="Arial Narrow" w:cs="Times New Roman"/>
    </w:rPr>
  </w:style>
  <w:style w:type="character" w:customStyle="1" w:styleId="StyleBold1">
    <w:name w:val="Style Bold1"/>
    <w:rsid w:val="00397586"/>
    <w:rPr>
      <w:rFonts w:ascii="Georgia" w:hAnsi="Georgia" w:hint="default"/>
      <w:b/>
      <w:bCs/>
      <w:sz w:val="22"/>
    </w:rPr>
  </w:style>
  <w:style w:type="paragraph" w:customStyle="1" w:styleId="boldcite">
    <w:name w:val="bold cite"/>
    <w:basedOn w:val="Normal"/>
    <w:link w:val="boldciteChar4"/>
    <w:qFormat/>
    <w:rsid w:val="00397586"/>
    <w:rPr>
      <w:rFonts w:eastAsia="Times New Roman"/>
      <w:b/>
      <w:color w:val="000000"/>
      <w:u w:val="thick" w:color="000000"/>
    </w:rPr>
  </w:style>
  <w:style w:type="character" w:customStyle="1" w:styleId="articlelocation">
    <w:name w:val="articlelocation"/>
    <w:rsid w:val="00397586"/>
  </w:style>
  <w:style w:type="paragraph" w:customStyle="1" w:styleId="tagCharChar">
    <w:name w:val="tag Char Char"/>
    <w:basedOn w:val="Normal"/>
    <w:link w:val="tagCharCharChar"/>
    <w:rsid w:val="00397586"/>
    <w:rPr>
      <w:rFonts w:eastAsia="Times New Roman"/>
      <w:b/>
      <w:bCs/>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397586"/>
    <w:pPr>
      <w:ind w:left="400"/>
    </w:pPr>
    <w:rPr>
      <w:rFonts w:eastAsia="Times New Roman"/>
    </w:rPr>
  </w:style>
  <w:style w:type="character" w:customStyle="1" w:styleId="UnderlinesCharChar1">
    <w:name w:val="Underlines Char Char1"/>
    <w:basedOn w:val="DefaultParagraphFont"/>
    <w:rsid w:val="00397586"/>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397586"/>
    <w:rPr>
      <w:rFonts w:cs="Times New Roman"/>
      <w:strike/>
      <w:sz w:val="22"/>
    </w:rPr>
  </w:style>
  <w:style w:type="character" w:customStyle="1" w:styleId="goohl1">
    <w:name w:val="goohl1"/>
    <w:basedOn w:val="DefaultParagraphFont"/>
    <w:rsid w:val="00397586"/>
    <w:rPr>
      <w:rFonts w:cs="Times New Roman"/>
    </w:rPr>
  </w:style>
  <w:style w:type="character" w:customStyle="1" w:styleId="doctitle">
    <w:name w:val="doctitle"/>
    <w:basedOn w:val="DefaultParagraphFont"/>
    <w:rsid w:val="00397586"/>
    <w:rPr>
      <w:rFonts w:cs="Times New Roman"/>
    </w:rPr>
  </w:style>
  <w:style w:type="character" w:customStyle="1" w:styleId="iagsheaderlarge">
    <w:name w:val="iags_header_large"/>
    <w:basedOn w:val="DefaultParagraphFont"/>
    <w:uiPriority w:val="99"/>
    <w:rsid w:val="00397586"/>
    <w:rPr>
      <w:rFonts w:cs="Times New Roman"/>
    </w:rPr>
  </w:style>
  <w:style w:type="character" w:customStyle="1" w:styleId="textnew">
    <w:name w:val="textnew"/>
    <w:basedOn w:val="DefaultParagraphFont"/>
    <w:uiPriority w:val="99"/>
    <w:rsid w:val="00397586"/>
    <w:rPr>
      <w:rFonts w:cs="Times New Roman"/>
    </w:rPr>
  </w:style>
  <w:style w:type="paragraph" w:styleId="Index1">
    <w:name w:val="index 1"/>
    <w:basedOn w:val="Normal"/>
    <w:next w:val="Normal"/>
    <w:autoRedefine/>
    <w:uiPriority w:val="99"/>
    <w:semiHidden/>
    <w:rsid w:val="00397586"/>
    <w:pPr>
      <w:ind w:left="200" w:hanging="200"/>
    </w:pPr>
    <w:rPr>
      <w:rFonts w:eastAsia="Times New Roman"/>
      <w:sz w:val="20"/>
    </w:rPr>
  </w:style>
  <w:style w:type="character" w:customStyle="1" w:styleId="tooltip">
    <w:name w:val="tooltip"/>
    <w:basedOn w:val="DefaultParagraphFont"/>
    <w:uiPriority w:val="99"/>
    <w:rsid w:val="00397586"/>
    <w:rPr>
      <w:rFonts w:cs="Times New Roman"/>
    </w:rPr>
  </w:style>
  <w:style w:type="character" w:customStyle="1" w:styleId="itemfirstlastodd">
    <w:name w:val="item first last odd"/>
    <w:basedOn w:val="DefaultParagraphFont"/>
    <w:uiPriority w:val="99"/>
    <w:rsid w:val="00397586"/>
    <w:rPr>
      <w:rFonts w:cs="Times New Roman"/>
    </w:rPr>
  </w:style>
  <w:style w:type="paragraph" w:styleId="HTMLAddress">
    <w:name w:val="HTML Address"/>
    <w:basedOn w:val="Normal"/>
    <w:link w:val="HTMLAddressChar"/>
    <w:uiPriority w:val="99"/>
    <w:rsid w:val="00397586"/>
    <w:rPr>
      <w:rFonts w:eastAsia="Times New Roman"/>
      <w:i/>
      <w:iCs/>
    </w:rPr>
  </w:style>
  <w:style w:type="character" w:customStyle="1" w:styleId="HTMLAddressChar">
    <w:name w:val="HTML Address Char"/>
    <w:basedOn w:val="DefaultParagraphFont"/>
    <w:link w:val="HTMLAddress"/>
    <w:uiPriority w:val="99"/>
    <w:rsid w:val="00397586"/>
    <w:rPr>
      <w:rFonts w:ascii="Calibri" w:eastAsia="Times New Roman" w:hAnsi="Calibri" w:cs="Calibri"/>
      <w:i/>
      <w:iCs/>
      <w:sz w:val="22"/>
    </w:rPr>
  </w:style>
  <w:style w:type="character" w:customStyle="1" w:styleId="firstlast">
    <w:name w:val="first last"/>
    <w:basedOn w:val="DefaultParagraphFont"/>
    <w:uiPriority w:val="99"/>
    <w:rsid w:val="00397586"/>
    <w:rPr>
      <w:rFonts w:cs="Times New Roman"/>
    </w:rPr>
  </w:style>
  <w:style w:type="paragraph" w:customStyle="1" w:styleId="firstlast1">
    <w:name w:val="first last1"/>
    <w:basedOn w:val="Normal"/>
    <w:uiPriority w:val="99"/>
    <w:rsid w:val="00397586"/>
    <w:pPr>
      <w:spacing w:before="100" w:beforeAutospacing="1" w:after="100" w:afterAutospacing="1"/>
    </w:pPr>
    <w:rPr>
      <w:rFonts w:eastAsia="Times New Roman"/>
    </w:rPr>
  </w:style>
  <w:style w:type="character" w:customStyle="1" w:styleId="selectbg">
    <w:name w:val="select_bg"/>
    <w:basedOn w:val="DefaultParagraphFont"/>
    <w:uiPriority w:val="99"/>
    <w:rsid w:val="00397586"/>
    <w:rPr>
      <w:rFonts w:cs="Times New Roman"/>
    </w:rPr>
  </w:style>
  <w:style w:type="paragraph" w:customStyle="1" w:styleId="issuedetails">
    <w:name w:val="issue_details"/>
    <w:basedOn w:val="Normal"/>
    <w:uiPriority w:val="99"/>
    <w:rsid w:val="00397586"/>
    <w:pPr>
      <w:spacing w:before="100" w:beforeAutospacing="1" w:after="100" w:afterAutospacing="1"/>
    </w:pPr>
    <w:rPr>
      <w:rFonts w:eastAsia="Times New Roman"/>
    </w:rPr>
  </w:style>
  <w:style w:type="paragraph" w:customStyle="1" w:styleId="articleparagraph0">
    <w:name w:val="articleparagraph"/>
    <w:basedOn w:val="Normal"/>
    <w:rsid w:val="00397586"/>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397586"/>
    <w:pPr>
      <w:spacing w:before="100" w:beforeAutospacing="1" w:after="100" w:afterAutospacing="1"/>
    </w:pPr>
    <w:rPr>
      <w:rFonts w:eastAsia="Calibri"/>
    </w:rPr>
  </w:style>
  <w:style w:type="character" w:customStyle="1" w:styleId="subhdb">
    <w:name w:val="subhd_b"/>
    <w:basedOn w:val="DefaultParagraphFont"/>
    <w:rsid w:val="00397586"/>
  </w:style>
  <w:style w:type="character" w:customStyle="1" w:styleId="f9black">
    <w:name w:val="f9black"/>
    <w:basedOn w:val="DefaultParagraphFont"/>
    <w:rsid w:val="00397586"/>
  </w:style>
  <w:style w:type="character" w:customStyle="1" w:styleId="homecentertextnormal">
    <w:name w:val="homecentertextnormal"/>
    <w:basedOn w:val="DefaultParagraphFont"/>
    <w:rsid w:val="00397586"/>
  </w:style>
  <w:style w:type="character" w:customStyle="1" w:styleId="paperarticletitle">
    <w:name w:val="paperarticletitle"/>
    <w:rsid w:val="00397586"/>
  </w:style>
  <w:style w:type="paragraph" w:customStyle="1" w:styleId="StyleStyleArialNarrow9ptLeft-075ArialNarrow">
    <w:name w:val="Style Style Arial Narrow 9 pt Left:  -0.75&quot; + Arial Narrow"/>
    <w:basedOn w:val="Normal"/>
    <w:link w:val="StyleStyleArialNarrow9ptLeft-075ArialNarrowChar"/>
    <w:uiPriority w:val="99"/>
    <w:qFormat/>
    <w:rsid w:val="00397586"/>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397586"/>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397586"/>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397586"/>
    <w:rPr>
      <w:rFonts w:ascii="Arial Narrow" w:eastAsia="Times New Roman" w:hAnsi="Arial Narrow" w:cs="Calibri"/>
      <w:sz w:val="22"/>
      <w:szCs w:val="20"/>
      <w:lang w:val="x-none" w:eastAsia="x-none"/>
    </w:rPr>
  </w:style>
  <w:style w:type="paragraph" w:customStyle="1" w:styleId="StyleArialNarrow12ptBoldLeft-075">
    <w:name w:val="Style Arial Narrow 12 pt Bold Left:  -0.75&quot;"/>
    <w:basedOn w:val="Normal"/>
    <w:link w:val="StyleArialNarrow12ptBoldLeft-075Char"/>
    <w:rsid w:val="00397586"/>
    <w:pPr>
      <w:ind w:left="-1080"/>
    </w:pPr>
    <w:rPr>
      <w:rFonts w:ascii="Arial Narrow" w:eastAsia="Times New Roman" w:hAnsi="Arial Narrow"/>
      <w:b/>
      <w:bCs/>
      <w:szCs w:val="20"/>
      <w:lang w:val="x-none" w:eastAsia="x-none"/>
    </w:rPr>
  </w:style>
  <w:style w:type="character" w:customStyle="1" w:styleId="StyleArialNarrow12ptBoldLeft-075Char">
    <w:name w:val="Style Arial Narrow 12 pt Bold Left:  -0.75&quot; Char"/>
    <w:link w:val="StyleArialNarrow12ptBoldLeft-075"/>
    <w:rsid w:val="00397586"/>
    <w:rPr>
      <w:rFonts w:ascii="Arial Narrow" w:eastAsia="Times New Roman" w:hAnsi="Arial Narrow" w:cs="Calibri"/>
      <w:b/>
      <w:bCs/>
      <w:sz w:val="22"/>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397586"/>
    <w:pPr>
      <w:ind w:left="-1080" w:right="1728"/>
    </w:pPr>
    <w:rPr>
      <w:rFonts w:ascii="Arial Narrow" w:eastAsia="Times New Roman" w:hAnsi="Arial Narrow"/>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397586"/>
    <w:rPr>
      <w:rFonts w:ascii="Arial Narrow" w:eastAsia="Times New Roman" w:hAnsi="Arial Narrow" w:cs="Calibri"/>
      <w:sz w:val="22"/>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397586"/>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397586"/>
    <w:rPr>
      <w:rFonts w:ascii="Times New Roman" w:hAnsi="Times New Roman" w:cs="Times New Roman"/>
      <w:b/>
      <w:color w:val="000000" w:themeColor="text1"/>
      <w:sz w:val="24"/>
      <w:u w:val="single"/>
    </w:rPr>
  </w:style>
  <w:style w:type="character" w:customStyle="1" w:styleId="CardTextCharChar0">
    <w:name w:val="CardText Char Char"/>
    <w:basedOn w:val="DefaultParagraphFont"/>
    <w:rsid w:val="00397586"/>
    <w:rPr>
      <w:sz w:val="22"/>
      <w:szCs w:val="22"/>
      <w:u w:val="thick"/>
      <w:lang w:val="en-US" w:eastAsia="en-US" w:bidi="ar-SA"/>
    </w:rPr>
  </w:style>
  <w:style w:type="character" w:customStyle="1" w:styleId="tagChar1">
    <w:name w:val="tag Char1"/>
    <w:rsid w:val="00397586"/>
    <w:rPr>
      <w:b/>
      <w:sz w:val="24"/>
      <w:lang w:val="en-US" w:eastAsia="en-US" w:bidi="ar-SA"/>
    </w:rPr>
  </w:style>
  <w:style w:type="character" w:customStyle="1" w:styleId="detailsbox">
    <w:name w:val="detailsbox"/>
    <w:basedOn w:val="DefaultParagraphFont"/>
    <w:rsid w:val="00397586"/>
  </w:style>
  <w:style w:type="character" w:customStyle="1" w:styleId="groupheading1">
    <w:name w:val="groupheading1"/>
    <w:basedOn w:val="DefaultParagraphFont"/>
    <w:rsid w:val="00397586"/>
    <w:rPr>
      <w:rFonts w:ascii="Verdana" w:hAnsi="Verdana" w:hint="default"/>
      <w:b/>
      <w:bCs/>
      <w:sz w:val="19"/>
      <w:szCs w:val="19"/>
    </w:rPr>
  </w:style>
  <w:style w:type="character" w:customStyle="1" w:styleId="documentbody1">
    <w:name w:val="documentbody1"/>
    <w:basedOn w:val="DefaultParagraphFont"/>
    <w:rsid w:val="00397586"/>
    <w:rPr>
      <w:rFonts w:ascii="Verdana" w:hAnsi="Verdana" w:hint="default"/>
      <w:sz w:val="19"/>
      <w:szCs w:val="19"/>
    </w:rPr>
  </w:style>
  <w:style w:type="character" w:customStyle="1" w:styleId="A5">
    <w:name w:val="A5"/>
    <w:uiPriority w:val="99"/>
    <w:rsid w:val="00397586"/>
    <w:rPr>
      <w:rFonts w:ascii="Times New Roman" w:hAnsi="Times New Roman" w:cs="Times New Roman"/>
      <w:color w:val="000000"/>
      <w:sz w:val="13"/>
      <w:szCs w:val="13"/>
    </w:rPr>
  </w:style>
  <w:style w:type="character" w:customStyle="1" w:styleId="person-name">
    <w:name w:val="person-name"/>
    <w:basedOn w:val="DefaultParagraphFont"/>
    <w:rsid w:val="00397586"/>
  </w:style>
  <w:style w:type="character" w:customStyle="1" w:styleId="-SmallText-">
    <w:name w:val="-Small Text-"/>
    <w:rsid w:val="00397586"/>
    <w:rPr>
      <w:rFonts w:ascii="Garamond" w:hAnsi="Garamond" w:cs="Times New Roman"/>
      <w:sz w:val="16"/>
    </w:rPr>
  </w:style>
  <w:style w:type="character" w:customStyle="1" w:styleId="articoloinside">
    <w:name w:val="articolo_inside"/>
    <w:rsid w:val="00397586"/>
  </w:style>
  <w:style w:type="paragraph" w:customStyle="1" w:styleId="pagetools">
    <w:name w:val="pagetools"/>
    <w:basedOn w:val="Normal"/>
    <w:qFormat/>
    <w:rsid w:val="00397586"/>
    <w:pPr>
      <w:spacing w:before="100" w:beforeAutospacing="1" w:after="100" w:afterAutospacing="1"/>
    </w:pPr>
    <w:rPr>
      <w:rFonts w:eastAsia="Times New Roman"/>
    </w:rPr>
  </w:style>
  <w:style w:type="character" w:customStyle="1" w:styleId="itxtrst">
    <w:name w:val="itxtrst"/>
    <w:basedOn w:val="DefaultParagraphFont"/>
    <w:rsid w:val="00397586"/>
  </w:style>
  <w:style w:type="character" w:customStyle="1" w:styleId="desc">
    <w:name w:val="desc"/>
    <w:basedOn w:val="DefaultParagraphFont"/>
    <w:rsid w:val="00397586"/>
  </w:style>
  <w:style w:type="character" w:customStyle="1" w:styleId="job">
    <w:name w:val="job"/>
    <w:basedOn w:val="DefaultParagraphFont"/>
    <w:rsid w:val="00397586"/>
  </w:style>
  <w:style w:type="character" w:customStyle="1" w:styleId="company">
    <w:name w:val="company"/>
    <w:basedOn w:val="DefaultParagraphFont"/>
    <w:rsid w:val="00397586"/>
  </w:style>
  <w:style w:type="paragraph" w:customStyle="1" w:styleId="HeadingsBase">
    <w:name w:val="Headings Base"/>
    <w:basedOn w:val="Normal"/>
    <w:link w:val="HeadingsBaseChar"/>
    <w:qFormat/>
    <w:rsid w:val="00397586"/>
    <w:pPr>
      <w:keepNext/>
      <w:keepLines/>
      <w:suppressAutoHyphens/>
      <w:spacing w:before="20" w:after="120"/>
      <w:jc w:val="center"/>
    </w:pPr>
    <w:rPr>
      <w:b/>
      <w:kern w:val="32"/>
      <w:sz w:val="32"/>
    </w:rPr>
  </w:style>
  <w:style w:type="character" w:customStyle="1" w:styleId="underline3">
    <w:name w:val="underline3"/>
    <w:basedOn w:val="underline2"/>
    <w:rsid w:val="00397586"/>
    <w:rPr>
      <w:u w:val="single"/>
      <w:bdr w:val="none" w:sz="0" w:space="0" w:color="auto"/>
      <w:shd w:val="clear" w:color="auto" w:fill="FFFF00"/>
    </w:rPr>
  </w:style>
  <w:style w:type="paragraph" w:customStyle="1" w:styleId="HeadingFake">
    <w:name w:val="Heading Fake"/>
    <w:basedOn w:val="Heading3"/>
    <w:qFormat/>
    <w:rsid w:val="00397586"/>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97586"/>
    <w:pPr>
      <w:spacing w:line="480" w:lineRule="auto"/>
      <w:ind w:firstLine="720"/>
    </w:pPr>
    <w:rPr>
      <w:kern w:val="32"/>
    </w:rPr>
  </w:style>
  <w:style w:type="paragraph" w:customStyle="1" w:styleId="SchoolBlockQuote">
    <w:name w:val="School Block Quote"/>
    <w:basedOn w:val="SchoolPaper"/>
    <w:qFormat/>
    <w:rsid w:val="00397586"/>
  </w:style>
  <w:style w:type="paragraph" w:customStyle="1" w:styleId="SchoolWorksCited">
    <w:name w:val="School Works Cited"/>
    <w:basedOn w:val="SchoolPaper"/>
    <w:qFormat/>
    <w:rsid w:val="00397586"/>
  </w:style>
  <w:style w:type="paragraph" w:customStyle="1" w:styleId="BlockQuote">
    <w:name w:val="Block Quote"/>
    <w:basedOn w:val="Normal"/>
    <w:qFormat/>
    <w:rsid w:val="00397586"/>
    <w:pPr>
      <w:ind w:left="720" w:right="720"/>
    </w:pPr>
    <w:rPr>
      <w:kern w:val="32"/>
    </w:rPr>
  </w:style>
  <w:style w:type="character" w:customStyle="1" w:styleId="menu">
    <w:name w:val="menu"/>
    <w:basedOn w:val="DefaultParagraphFont"/>
    <w:rsid w:val="00397586"/>
  </w:style>
  <w:style w:type="paragraph" w:customStyle="1" w:styleId="PaperBody">
    <w:name w:val="Paper Body"/>
    <w:basedOn w:val="Normal"/>
    <w:qFormat/>
    <w:rsid w:val="00397586"/>
    <w:pPr>
      <w:spacing w:line="480" w:lineRule="auto"/>
      <w:ind w:firstLine="720"/>
    </w:pPr>
    <w:rPr>
      <w:kern w:val="32"/>
    </w:rPr>
  </w:style>
  <w:style w:type="paragraph" w:customStyle="1" w:styleId="PaperCitation">
    <w:name w:val="Paper Citation"/>
    <w:basedOn w:val="Normal"/>
    <w:qFormat/>
    <w:rsid w:val="00397586"/>
    <w:pPr>
      <w:spacing w:line="480" w:lineRule="auto"/>
      <w:ind w:left="720" w:hanging="720"/>
    </w:pPr>
    <w:rPr>
      <w:kern w:val="32"/>
    </w:rPr>
  </w:style>
  <w:style w:type="character" w:customStyle="1" w:styleId="HeadingsBaseChar">
    <w:name w:val="Headings Base Char"/>
    <w:basedOn w:val="DefaultParagraphFont"/>
    <w:link w:val="HeadingsBase"/>
    <w:rsid w:val="00397586"/>
    <w:rPr>
      <w:rFonts w:ascii="Calibri" w:hAnsi="Calibri" w:cs="Calibri"/>
      <w:b/>
      <w:kern w:val="32"/>
      <w:sz w:val="32"/>
    </w:rPr>
  </w:style>
  <w:style w:type="character" w:customStyle="1" w:styleId="hatChar">
    <w:name w:val="hat Char"/>
    <w:basedOn w:val="DefaultParagraphFont"/>
    <w:link w:val="hat"/>
    <w:rsid w:val="00397586"/>
    <w:rPr>
      <w:rFonts w:ascii="Calibri" w:eastAsia="Times New Roman" w:hAnsi="Calibri" w:cs="Arial"/>
      <w:b/>
      <w:bCs/>
      <w:sz w:val="32"/>
      <w:u w:val="single"/>
    </w:rPr>
  </w:style>
  <w:style w:type="character" w:customStyle="1" w:styleId="publisher">
    <w:name w:val="publisher"/>
    <w:basedOn w:val="DefaultParagraphFont"/>
    <w:rsid w:val="00397586"/>
  </w:style>
  <w:style w:type="character" w:customStyle="1" w:styleId="pubyear">
    <w:name w:val="pubyear"/>
    <w:basedOn w:val="DefaultParagraphFont"/>
    <w:rsid w:val="00397586"/>
  </w:style>
  <w:style w:type="character" w:customStyle="1" w:styleId="pubcity">
    <w:name w:val="pubcity"/>
    <w:basedOn w:val="DefaultParagraphFont"/>
    <w:rsid w:val="00397586"/>
  </w:style>
  <w:style w:type="character" w:customStyle="1" w:styleId="bodycontentlink">
    <w:name w:val="bodycontentlink"/>
    <w:basedOn w:val="DefaultParagraphFont"/>
    <w:rsid w:val="00397586"/>
  </w:style>
  <w:style w:type="paragraph" w:customStyle="1" w:styleId="B-TagCite">
    <w:name w:val="B-TagCite"/>
    <w:qFormat/>
    <w:rsid w:val="00397586"/>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397586"/>
    <w:pPr>
      <w:tabs>
        <w:tab w:val="num" w:pos="720"/>
      </w:tabs>
      <w:ind w:left="720" w:hanging="360"/>
    </w:pPr>
    <w:rPr>
      <w:rFonts w:ascii="Garamond" w:hAnsi="Garamond"/>
    </w:rPr>
  </w:style>
  <w:style w:type="character" w:customStyle="1" w:styleId="ecdate">
    <w:name w:val="ec_date"/>
    <w:basedOn w:val="DefaultParagraphFont"/>
    <w:rsid w:val="00397586"/>
    <w:rPr>
      <w:rFonts w:ascii="Verdana" w:hAnsi="Verdana" w:hint="default"/>
      <w:sz w:val="20"/>
      <w:szCs w:val="20"/>
      <w:shd w:val="clear" w:color="auto" w:fill="FFFFFF"/>
    </w:rPr>
  </w:style>
  <w:style w:type="paragraph" w:customStyle="1" w:styleId="ecmsonormal">
    <w:name w:val="ec_msonormal"/>
    <w:basedOn w:val="Normal"/>
    <w:qFormat/>
    <w:rsid w:val="00397586"/>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397586"/>
  </w:style>
  <w:style w:type="character" w:customStyle="1" w:styleId="hittermhilite">
    <w:name w:val="hittermhilite"/>
    <w:basedOn w:val="DefaultParagraphFont"/>
    <w:rsid w:val="00397586"/>
  </w:style>
  <w:style w:type="character" w:customStyle="1" w:styleId="BoldUnderlineChar3">
    <w:name w:val="Bold + Underline Char"/>
    <w:basedOn w:val="DefaultParagraphFont"/>
    <w:rsid w:val="00397586"/>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397586"/>
    <w:pPr>
      <w:autoSpaceDE w:val="0"/>
      <w:autoSpaceDN w:val="0"/>
      <w:adjustRightInd w:val="0"/>
      <w:ind w:left="432" w:right="432"/>
      <w:jc w:val="both"/>
    </w:pPr>
    <w:rPr>
      <w:u w:val="thick"/>
    </w:rPr>
  </w:style>
  <w:style w:type="character" w:customStyle="1" w:styleId="CharacterStyle7">
    <w:name w:val="Character Style 7"/>
    <w:rsid w:val="00397586"/>
    <w:rPr>
      <w:rFonts w:ascii="Arial Narrow" w:hAnsi="Arial Narrow" w:cs="Arial Narrow"/>
      <w:sz w:val="20"/>
      <w:szCs w:val="20"/>
      <w:u w:val="single"/>
    </w:rPr>
  </w:style>
  <w:style w:type="character" w:customStyle="1" w:styleId="StyleStyle4Char">
    <w:name w:val="Style Style4 + Char"/>
    <w:basedOn w:val="DefaultParagraphFont"/>
    <w:rsid w:val="00397586"/>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97586"/>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97586"/>
    <w:rPr>
      <w:rFonts w:ascii="Verdana" w:hAnsi="Verdana"/>
      <w:sz w:val="21"/>
      <w:szCs w:val="21"/>
      <w:u w:val="thick"/>
    </w:rPr>
  </w:style>
  <w:style w:type="character" w:customStyle="1" w:styleId="UnderlinedEvidenceCharChar">
    <w:name w:val="Underlined Evidence Char Char"/>
    <w:basedOn w:val="DefaultParagraphFont"/>
    <w:rsid w:val="00397586"/>
    <w:rPr>
      <w:rFonts w:ascii="Verdana" w:hAnsi="Verdana"/>
      <w:sz w:val="21"/>
      <w:szCs w:val="21"/>
      <w:u w:val="thick"/>
      <w:lang w:val="en-US" w:eastAsia="en-US" w:bidi="ar-SA"/>
    </w:rPr>
  </w:style>
  <w:style w:type="paragraph" w:customStyle="1" w:styleId="CiteReal">
    <w:name w:val="Cite Real"/>
    <w:basedOn w:val="Normal"/>
    <w:next w:val="Normal"/>
    <w:qFormat/>
    <w:rsid w:val="00397586"/>
    <w:rPr>
      <w:rFonts w:eastAsia="MS Mincho"/>
      <w:b/>
      <w:u w:val="single"/>
    </w:rPr>
  </w:style>
  <w:style w:type="character" w:customStyle="1" w:styleId="StyleUnderlineBold0">
    <w:name w:val="Style Underline + Bold"/>
    <w:rsid w:val="00397586"/>
    <w:rPr>
      <w:b/>
      <w:bCs/>
      <w:u w:val="single"/>
    </w:rPr>
  </w:style>
  <w:style w:type="character" w:customStyle="1" w:styleId="Underline-Highlighted">
    <w:name w:val="Underline-Highlighted"/>
    <w:uiPriority w:val="1"/>
    <w:qFormat/>
    <w:rsid w:val="00397586"/>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397586"/>
    <w:rPr>
      <w:rFonts w:ascii="Garamond" w:hAnsi="Garamond"/>
      <w:color w:val="auto"/>
      <w:sz w:val="24"/>
      <w:u w:val="single"/>
    </w:rPr>
  </w:style>
  <w:style w:type="character" w:customStyle="1" w:styleId="fn">
    <w:name w:val="fn"/>
    <w:basedOn w:val="DefaultParagraphFont"/>
    <w:rsid w:val="00397586"/>
  </w:style>
  <w:style w:type="character" w:customStyle="1" w:styleId="newsmain">
    <w:name w:val="news_main"/>
    <w:basedOn w:val="DefaultParagraphFont"/>
    <w:rsid w:val="00397586"/>
  </w:style>
  <w:style w:type="character" w:customStyle="1" w:styleId="pnumber">
    <w:name w:val="pnumber"/>
    <w:rsid w:val="00397586"/>
  </w:style>
  <w:style w:type="character" w:customStyle="1" w:styleId="ital">
    <w:name w:val="ital"/>
    <w:rsid w:val="00397586"/>
  </w:style>
  <w:style w:type="character" w:customStyle="1" w:styleId="orgdiv">
    <w:name w:val="orgdiv"/>
    <w:rsid w:val="00397586"/>
  </w:style>
  <w:style w:type="character" w:customStyle="1" w:styleId="orgname">
    <w:name w:val="orgname"/>
    <w:rsid w:val="00397586"/>
  </w:style>
  <w:style w:type="character" w:customStyle="1" w:styleId="city">
    <w:name w:val="city"/>
    <w:rsid w:val="00397586"/>
  </w:style>
  <w:style w:type="character" w:customStyle="1" w:styleId="state">
    <w:name w:val="state"/>
    <w:rsid w:val="00397586"/>
  </w:style>
  <w:style w:type="character" w:customStyle="1" w:styleId="country">
    <w:name w:val="country"/>
    <w:rsid w:val="00397586"/>
  </w:style>
  <w:style w:type="character" w:customStyle="1" w:styleId="6pointChar">
    <w:name w:val="6 point Char"/>
    <w:rsid w:val="00397586"/>
    <w:rPr>
      <w:rFonts w:cs="Times New Roman"/>
      <w:sz w:val="12"/>
      <w:lang w:val="en-US" w:eastAsia="en-US"/>
    </w:rPr>
  </w:style>
  <w:style w:type="character" w:customStyle="1" w:styleId="citechar1">
    <w:name w:val="citechar"/>
    <w:basedOn w:val="DefaultParagraphFont"/>
    <w:rsid w:val="00397586"/>
  </w:style>
  <w:style w:type="character" w:customStyle="1" w:styleId="underlinechar5">
    <w:name w:val="underlinechar"/>
    <w:basedOn w:val="DefaultParagraphFont"/>
    <w:rsid w:val="00397586"/>
  </w:style>
  <w:style w:type="character" w:customStyle="1" w:styleId="CardUnderlineChar">
    <w:name w:val="Card Underline Char"/>
    <w:link w:val="CardUnderline"/>
    <w:rsid w:val="00397586"/>
    <w:rPr>
      <w:u w:val="single"/>
    </w:rPr>
  </w:style>
  <w:style w:type="character" w:customStyle="1" w:styleId="tagciteChar3">
    <w:name w:val="tag/cite Char"/>
    <w:basedOn w:val="DefaultParagraphFont"/>
    <w:rsid w:val="00397586"/>
    <w:rPr>
      <w:b/>
      <w:sz w:val="24"/>
      <w:lang w:val="en-US" w:eastAsia="en-US" w:bidi="ar-SA"/>
    </w:rPr>
  </w:style>
  <w:style w:type="paragraph" w:customStyle="1" w:styleId="TxBr41p1">
    <w:name w:val="TxBr_41p1"/>
    <w:basedOn w:val="Normal"/>
    <w:qFormat/>
    <w:rsid w:val="00397586"/>
    <w:pPr>
      <w:tabs>
        <w:tab w:val="left" w:pos="204"/>
      </w:tabs>
      <w:autoSpaceDE w:val="0"/>
      <w:autoSpaceDN w:val="0"/>
      <w:adjustRightInd w:val="0"/>
      <w:spacing w:line="238" w:lineRule="atLeast"/>
      <w:jc w:val="both"/>
    </w:pPr>
    <w:rPr>
      <w:rFonts w:eastAsia="Times New Roman"/>
    </w:rPr>
  </w:style>
  <w:style w:type="paragraph" w:customStyle="1" w:styleId="Cite8">
    <w:name w:val="Cite8"/>
    <w:basedOn w:val="Normal"/>
    <w:autoRedefine/>
    <w:qFormat/>
    <w:rsid w:val="00397586"/>
    <w:rPr>
      <w:rFonts w:ascii="Arial Narrow" w:eastAsia="Calibri" w:hAnsi="Arial Narrow"/>
    </w:rPr>
  </w:style>
  <w:style w:type="paragraph" w:customStyle="1" w:styleId="8font">
    <w:name w:val="8font"/>
    <w:basedOn w:val="Normal"/>
    <w:next w:val="Normal"/>
    <w:autoRedefine/>
    <w:qFormat/>
    <w:rsid w:val="00397586"/>
    <w:rPr>
      <w:rFonts w:eastAsia="Cambria"/>
      <w:szCs w:val="16"/>
    </w:rPr>
  </w:style>
  <w:style w:type="numbering" w:customStyle="1" w:styleId="NoList4">
    <w:name w:val="No List4"/>
    <w:next w:val="NoList"/>
    <w:uiPriority w:val="99"/>
    <w:semiHidden/>
    <w:unhideWhenUsed/>
    <w:rsid w:val="00397586"/>
  </w:style>
  <w:style w:type="numbering" w:customStyle="1" w:styleId="NoList5">
    <w:name w:val="No List5"/>
    <w:next w:val="NoList"/>
    <w:semiHidden/>
    <w:unhideWhenUsed/>
    <w:rsid w:val="00397586"/>
  </w:style>
  <w:style w:type="numbering" w:customStyle="1" w:styleId="NoList12">
    <w:name w:val="No List12"/>
    <w:next w:val="NoList"/>
    <w:uiPriority w:val="99"/>
    <w:semiHidden/>
    <w:unhideWhenUsed/>
    <w:rsid w:val="00397586"/>
  </w:style>
  <w:style w:type="numbering" w:customStyle="1" w:styleId="NoList21">
    <w:name w:val="No List21"/>
    <w:next w:val="NoList"/>
    <w:uiPriority w:val="99"/>
    <w:semiHidden/>
    <w:unhideWhenUsed/>
    <w:rsid w:val="00397586"/>
  </w:style>
  <w:style w:type="numbering" w:customStyle="1" w:styleId="NoList31">
    <w:name w:val="No List31"/>
    <w:next w:val="NoList"/>
    <w:uiPriority w:val="99"/>
    <w:semiHidden/>
    <w:unhideWhenUsed/>
    <w:rsid w:val="00397586"/>
  </w:style>
  <w:style w:type="numbering" w:customStyle="1" w:styleId="NoList41">
    <w:name w:val="No List41"/>
    <w:next w:val="NoList"/>
    <w:uiPriority w:val="99"/>
    <w:semiHidden/>
    <w:unhideWhenUsed/>
    <w:rsid w:val="00397586"/>
  </w:style>
  <w:style w:type="numbering" w:customStyle="1" w:styleId="NoList6">
    <w:name w:val="No List6"/>
    <w:next w:val="NoList"/>
    <w:uiPriority w:val="99"/>
    <w:semiHidden/>
    <w:unhideWhenUsed/>
    <w:rsid w:val="00397586"/>
  </w:style>
  <w:style w:type="numbering" w:customStyle="1" w:styleId="NoList13">
    <w:name w:val="No List13"/>
    <w:next w:val="NoList"/>
    <w:uiPriority w:val="99"/>
    <w:semiHidden/>
    <w:unhideWhenUsed/>
    <w:rsid w:val="00397586"/>
  </w:style>
  <w:style w:type="numbering" w:customStyle="1" w:styleId="NoList22">
    <w:name w:val="No List22"/>
    <w:next w:val="NoList"/>
    <w:uiPriority w:val="99"/>
    <w:semiHidden/>
    <w:unhideWhenUsed/>
    <w:rsid w:val="00397586"/>
  </w:style>
  <w:style w:type="numbering" w:customStyle="1" w:styleId="NoList32">
    <w:name w:val="No List32"/>
    <w:next w:val="NoList"/>
    <w:uiPriority w:val="99"/>
    <w:semiHidden/>
    <w:unhideWhenUsed/>
    <w:rsid w:val="00397586"/>
  </w:style>
  <w:style w:type="numbering" w:customStyle="1" w:styleId="NoList42">
    <w:name w:val="No List42"/>
    <w:next w:val="NoList"/>
    <w:uiPriority w:val="99"/>
    <w:semiHidden/>
    <w:unhideWhenUsed/>
    <w:rsid w:val="00397586"/>
  </w:style>
  <w:style w:type="numbering" w:customStyle="1" w:styleId="NoList7">
    <w:name w:val="No List7"/>
    <w:next w:val="NoList"/>
    <w:semiHidden/>
    <w:unhideWhenUsed/>
    <w:rsid w:val="00397586"/>
  </w:style>
  <w:style w:type="numbering" w:customStyle="1" w:styleId="NoList14">
    <w:name w:val="No List14"/>
    <w:next w:val="NoList"/>
    <w:uiPriority w:val="99"/>
    <w:semiHidden/>
    <w:unhideWhenUsed/>
    <w:rsid w:val="00397586"/>
  </w:style>
  <w:style w:type="numbering" w:customStyle="1" w:styleId="NoList23">
    <w:name w:val="No List23"/>
    <w:next w:val="NoList"/>
    <w:uiPriority w:val="99"/>
    <w:semiHidden/>
    <w:unhideWhenUsed/>
    <w:rsid w:val="00397586"/>
  </w:style>
  <w:style w:type="numbering" w:customStyle="1" w:styleId="NoList33">
    <w:name w:val="No List33"/>
    <w:next w:val="NoList"/>
    <w:uiPriority w:val="99"/>
    <w:semiHidden/>
    <w:unhideWhenUsed/>
    <w:rsid w:val="00397586"/>
  </w:style>
  <w:style w:type="numbering" w:customStyle="1" w:styleId="NoList43">
    <w:name w:val="No List43"/>
    <w:next w:val="NoList"/>
    <w:uiPriority w:val="99"/>
    <w:semiHidden/>
    <w:unhideWhenUsed/>
    <w:rsid w:val="00397586"/>
  </w:style>
  <w:style w:type="numbering" w:customStyle="1" w:styleId="NoList8">
    <w:name w:val="No List8"/>
    <w:next w:val="NoList"/>
    <w:uiPriority w:val="99"/>
    <w:semiHidden/>
    <w:unhideWhenUsed/>
    <w:rsid w:val="00397586"/>
  </w:style>
  <w:style w:type="character" w:customStyle="1" w:styleId="submission">
    <w:name w:val="submission"/>
    <w:basedOn w:val="DefaultParagraphFont"/>
    <w:rsid w:val="00397586"/>
  </w:style>
  <w:style w:type="character" w:customStyle="1" w:styleId="ata11y">
    <w:name w:val="at_a11y"/>
    <w:basedOn w:val="DefaultParagraphFont"/>
    <w:rsid w:val="00397586"/>
  </w:style>
  <w:style w:type="character" w:customStyle="1" w:styleId="z-TopofFormChar1">
    <w:name w:val="z-Top of Form Char1"/>
    <w:basedOn w:val="DefaultParagraphFont"/>
    <w:uiPriority w:val="99"/>
    <w:rsid w:val="00397586"/>
    <w:rPr>
      <w:rFonts w:ascii="Arial" w:hAnsi="Arial" w:cs="Arial"/>
      <w:vanish/>
      <w:sz w:val="16"/>
      <w:szCs w:val="16"/>
    </w:rPr>
  </w:style>
  <w:style w:type="character" w:customStyle="1" w:styleId="by-author">
    <w:name w:val="by-author"/>
    <w:basedOn w:val="DefaultParagraphFont"/>
    <w:rsid w:val="00397586"/>
  </w:style>
  <w:style w:type="character" w:customStyle="1" w:styleId="news-source">
    <w:name w:val="news-source"/>
    <w:basedOn w:val="DefaultParagraphFont"/>
    <w:rsid w:val="00397586"/>
  </w:style>
  <w:style w:type="character" w:customStyle="1" w:styleId="hpn">
    <w:name w:val="hpn"/>
    <w:basedOn w:val="DefaultParagraphFont"/>
    <w:rsid w:val="00397586"/>
  </w:style>
  <w:style w:type="paragraph" w:customStyle="1" w:styleId="style10">
    <w:name w:val="style1"/>
    <w:basedOn w:val="Normal"/>
    <w:rsid w:val="00397586"/>
    <w:pPr>
      <w:spacing w:before="100" w:beforeAutospacing="1" w:after="100" w:afterAutospacing="1"/>
    </w:pPr>
    <w:rPr>
      <w:rFonts w:ascii="Times" w:hAnsi="Times"/>
      <w:sz w:val="20"/>
      <w:szCs w:val="20"/>
    </w:rPr>
  </w:style>
  <w:style w:type="character" w:customStyle="1" w:styleId="style81">
    <w:name w:val="style81"/>
    <w:basedOn w:val="DefaultParagraphFont"/>
    <w:rsid w:val="00397586"/>
  </w:style>
  <w:style w:type="paragraph" w:customStyle="1" w:styleId="style30">
    <w:name w:val="style3"/>
    <w:basedOn w:val="Normal"/>
    <w:rsid w:val="00397586"/>
    <w:pPr>
      <w:spacing w:before="100" w:beforeAutospacing="1" w:after="100" w:afterAutospacing="1"/>
    </w:pPr>
    <w:rPr>
      <w:rFonts w:ascii="Times" w:hAnsi="Times"/>
      <w:sz w:val="20"/>
      <w:szCs w:val="20"/>
    </w:rPr>
  </w:style>
  <w:style w:type="paragraph" w:customStyle="1" w:styleId="medium-bold">
    <w:name w:val="medium-bold"/>
    <w:basedOn w:val="Normal"/>
    <w:rsid w:val="00397586"/>
    <w:pPr>
      <w:spacing w:before="100" w:beforeAutospacing="1" w:after="100" w:afterAutospacing="1"/>
    </w:pPr>
    <w:rPr>
      <w:rFonts w:ascii="Times" w:hAnsi="Times"/>
      <w:sz w:val="20"/>
      <w:szCs w:val="20"/>
    </w:rPr>
  </w:style>
  <w:style w:type="character" w:customStyle="1" w:styleId="medium-bold1">
    <w:name w:val="medium-bold1"/>
    <w:basedOn w:val="DefaultParagraphFont"/>
    <w:rsid w:val="00397586"/>
  </w:style>
  <w:style w:type="character" w:customStyle="1" w:styleId="datestamp">
    <w:name w:val="datestamp"/>
    <w:basedOn w:val="DefaultParagraphFont"/>
    <w:rsid w:val="00397586"/>
  </w:style>
  <w:style w:type="character" w:customStyle="1" w:styleId="commentscontainer">
    <w:name w:val="comments_container"/>
    <w:basedOn w:val="DefaultParagraphFont"/>
    <w:rsid w:val="00397586"/>
  </w:style>
  <w:style w:type="character" w:customStyle="1" w:styleId="postdate">
    <w:name w:val="post_date"/>
    <w:basedOn w:val="DefaultParagraphFont"/>
    <w:rsid w:val="00397586"/>
  </w:style>
  <w:style w:type="paragraph" w:customStyle="1" w:styleId="topmeta">
    <w:name w:val="topmeta"/>
    <w:basedOn w:val="Normal"/>
    <w:rsid w:val="00397586"/>
    <w:pPr>
      <w:spacing w:before="100" w:beforeAutospacing="1" w:after="100" w:afterAutospacing="1"/>
    </w:pPr>
    <w:rPr>
      <w:rFonts w:ascii="Times" w:hAnsi="Times"/>
      <w:sz w:val="20"/>
      <w:szCs w:val="20"/>
    </w:rPr>
  </w:style>
  <w:style w:type="character" w:customStyle="1" w:styleId="posted">
    <w:name w:val="posted"/>
    <w:basedOn w:val="DefaultParagraphFont"/>
    <w:rsid w:val="00397586"/>
  </w:style>
  <w:style w:type="character" w:customStyle="1" w:styleId="focusparagraph">
    <w:name w:val="focusparagraph"/>
    <w:basedOn w:val="DefaultParagraphFont"/>
    <w:rsid w:val="00397586"/>
  </w:style>
  <w:style w:type="character" w:customStyle="1" w:styleId="articledateline">
    <w:name w:val="articledateline"/>
    <w:basedOn w:val="DefaultParagraphFont"/>
    <w:rsid w:val="00397586"/>
  </w:style>
  <w:style w:type="paragraph" w:customStyle="1" w:styleId="metadata">
    <w:name w:val="metadata"/>
    <w:basedOn w:val="Normal"/>
    <w:rsid w:val="00397586"/>
    <w:pPr>
      <w:spacing w:before="100" w:beforeAutospacing="1" w:after="100" w:afterAutospacing="1"/>
    </w:pPr>
    <w:rPr>
      <w:rFonts w:ascii="Times" w:hAnsi="Times"/>
      <w:sz w:val="20"/>
      <w:szCs w:val="20"/>
    </w:rPr>
  </w:style>
  <w:style w:type="character" w:customStyle="1" w:styleId="article-type">
    <w:name w:val="article-type"/>
    <w:basedOn w:val="DefaultParagraphFont"/>
    <w:rsid w:val="00397586"/>
  </w:style>
  <w:style w:type="character" w:customStyle="1" w:styleId="divider">
    <w:name w:val="divider"/>
    <w:basedOn w:val="DefaultParagraphFont"/>
    <w:rsid w:val="00397586"/>
  </w:style>
  <w:style w:type="character" w:customStyle="1" w:styleId="ellipsistext">
    <w:name w:val="ellipsis_text"/>
    <w:basedOn w:val="DefaultParagraphFont"/>
    <w:rsid w:val="00397586"/>
  </w:style>
  <w:style w:type="character" w:customStyle="1" w:styleId="threedotsellipsis">
    <w:name w:val="threedots_ellipsis"/>
    <w:basedOn w:val="DefaultParagraphFont"/>
    <w:rsid w:val="00397586"/>
  </w:style>
  <w:style w:type="character" w:customStyle="1" w:styleId="referencediv">
    <w:name w:val="referencediv"/>
    <w:basedOn w:val="DefaultParagraphFont"/>
    <w:rsid w:val="00397586"/>
  </w:style>
  <w:style w:type="character" w:customStyle="1" w:styleId="description">
    <w:name w:val="description"/>
    <w:basedOn w:val="DefaultParagraphFont"/>
    <w:rsid w:val="00397586"/>
  </w:style>
  <w:style w:type="character" w:customStyle="1" w:styleId="pb-byline">
    <w:name w:val="pb-byline"/>
    <w:basedOn w:val="DefaultParagraphFont"/>
    <w:rsid w:val="00397586"/>
  </w:style>
  <w:style w:type="character" w:customStyle="1" w:styleId="pb-timestamp">
    <w:name w:val="pb-timestamp"/>
    <w:basedOn w:val="DefaultParagraphFont"/>
    <w:rsid w:val="00397586"/>
  </w:style>
  <w:style w:type="character" w:customStyle="1" w:styleId="a-size-extra-large">
    <w:name w:val="a-size-extra-large"/>
    <w:basedOn w:val="DefaultParagraphFont"/>
    <w:rsid w:val="00397586"/>
  </w:style>
  <w:style w:type="paragraph" w:customStyle="1" w:styleId="Pa0">
    <w:name w:val="Pa0"/>
    <w:basedOn w:val="Normal"/>
    <w:next w:val="Normal"/>
    <w:uiPriority w:val="99"/>
    <w:rsid w:val="00397586"/>
    <w:pPr>
      <w:widowControl w:val="0"/>
      <w:autoSpaceDE w:val="0"/>
      <w:autoSpaceDN w:val="0"/>
      <w:adjustRightInd w:val="0"/>
      <w:spacing w:line="201" w:lineRule="atLeast"/>
    </w:pPr>
  </w:style>
  <w:style w:type="character" w:customStyle="1" w:styleId="A2">
    <w:name w:val="A2"/>
    <w:uiPriority w:val="99"/>
    <w:rsid w:val="00397586"/>
    <w:rPr>
      <w:color w:val="000000"/>
      <w:sz w:val="11"/>
      <w:szCs w:val="11"/>
    </w:rPr>
  </w:style>
  <w:style w:type="paragraph" w:customStyle="1" w:styleId="Pa3">
    <w:name w:val="Pa3"/>
    <w:basedOn w:val="Default"/>
    <w:next w:val="Default"/>
    <w:uiPriority w:val="99"/>
    <w:qFormat/>
    <w:rsid w:val="00397586"/>
    <w:pPr>
      <w:widowControl w:val="0"/>
      <w:spacing w:after="0" w:line="181" w:lineRule="atLeast"/>
    </w:pPr>
    <w:rPr>
      <w:rFonts w:ascii="Times New Roman" w:eastAsiaTheme="minorEastAsia" w:hAnsi="Times New Roman" w:cs="Times New Roman"/>
    </w:rPr>
  </w:style>
  <w:style w:type="character" w:customStyle="1" w:styleId="wl12">
    <w:name w:val="wl12"/>
    <w:basedOn w:val="DefaultParagraphFont"/>
    <w:rsid w:val="00397586"/>
  </w:style>
  <w:style w:type="character" w:customStyle="1" w:styleId="ico-day-143">
    <w:name w:val="ico-day-143"/>
    <w:basedOn w:val="DefaultParagraphFont"/>
    <w:rsid w:val="00397586"/>
  </w:style>
  <w:style w:type="character" w:customStyle="1" w:styleId="dot">
    <w:name w:val="dot"/>
    <w:basedOn w:val="DefaultParagraphFont"/>
    <w:rsid w:val="00397586"/>
  </w:style>
  <w:style w:type="paragraph" w:customStyle="1" w:styleId="blu10">
    <w:name w:val="blu10"/>
    <w:basedOn w:val="Normal"/>
    <w:rsid w:val="00397586"/>
    <w:pPr>
      <w:spacing w:before="100" w:beforeAutospacing="1" w:after="100" w:afterAutospacing="1"/>
    </w:pPr>
    <w:rPr>
      <w:rFonts w:ascii="Times" w:hAnsi="Times"/>
      <w:sz w:val="20"/>
      <w:szCs w:val="20"/>
    </w:rPr>
  </w:style>
  <w:style w:type="paragraph" w:customStyle="1" w:styleId="bk18clbi">
    <w:name w:val="bk18_clbi"/>
    <w:basedOn w:val="Normal"/>
    <w:rsid w:val="00397586"/>
    <w:pPr>
      <w:spacing w:before="100" w:beforeAutospacing="1" w:after="100" w:afterAutospacing="1"/>
    </w:pPr>
    <w:rPr>
      <w:rFonts w:ascii="Times" w:hAnsi="Times"/>
      <w:sz w:val="20"/>
      <w:szCs w:val="20"/>
    </w:rPr>
  </w:style>
  <w:style w:type="paragraph" w:customStyle="1" w:styleId="digi">
    <w:name w:val="digi"/>
    <w:basedOn w:val="Normal"/>
    <w:rsid w:val="00397586"/>
    <w:pPr>
      <w:spacing w:before="100" w:beforeAutospacing="1" w:after="100" w:afterAutospacing="1"/>
    </w:pPr>
    <w:rPr>
      <w:rFonts w:ascii="Times" w:hAnsi="Times"/>
      <w:sz w:val="20"/>
      <w:szCs w:val="20"/>
    </w:rPr>
  </w:style>
  <w:style w:type="character" w:customStyle="1" w:styleId="iosicn">
    <w:name w:val="ios_icn"/>
    <w:basedOn w:val="DefaultParagraphFont"/>
    <w:rsid w:val="00397586"/>
  </w:style>
  <w:style w:type="character" w:customStyle="1" w:styleId="androidicn">
    <w:name w:val="android_icn"/>
    <w:basedOn w:val="DefaultParagraphFont"/>
    <w:rsid w:val="00397586"/>
  </w:style>
  <w:style w:type="character" w:customStyle="1" w:styleId="windowsicn">
    <w:name w:val="windows_icn"/>
    <w:basedOn w:val="DefaultParagraphFont"/>
    <w:rsid w:val="00397586"/>
  </w:style>
  <w:style w:type="character" w:customStyle="1" w:styleId="fl">
    <w:name w:val="fl"/>
    <w:basedOn w:val="DefaultParagraphFont"/>
    <w:rsid w:val="00397586"/>
  </w:style>
  <w:style w:type="paragraph" w:customStyle="1" w:styleId="pt5">
    <w:name w:val="pt5"/>
    <w:basedOn w:val="Normal"/>
    <w:rsid w:val="00397586"/>
    <w:pPr>
      <w:spacing w:before="100" w:beforeAutospacing="1" w:after="100" w:afterAutospacing="1"/>
    </w:pPr>
    <w:rPr>
      <w:rFonts w:ascii="Times" w:hAnsi="Times"/>
      <w:sz w:val="20"/>
      <w:szCs w:val="20"/>
    </w:rPr>
  </w:style>
  <w:style w:type="character" w:customStyle="1" w:styleId="by">
    <w:name w:val="by"/>
    <w:basedOn w:val="DefaultParagraphFont"/>
    <w:rsid w:val="00397586"/>
  </w:style>
  <w:style w:type="character" w:customStyle="1" w:styleId="tltweet">
    <w:name w:val="tltweet"/>
    <w:basedOn w:val="DefaultParagraphFont"/>
    <w:rsid w:val="00397586"/>
  </w:style>
  <w:style w:type="character" w:customStyle="1" w:styleId="tlfb">
    <w:name w:val="tlfb"/>
    <w:basedOn w:val="DefaultParagraphFont"/>
    <w:rsid w:val="00397586"/>
  </w:style>
  <w:style w:type="character" w:customStyle="1" w:styleId="tlgp">
    <w:name w:val="tlgp"/>
    <w:basedOn w:val="DefaultParagraphFont"/>
    <w:rsid w:val="00397586"/>
  </w:style>
  <w:style w:type="paragraph" w:customStyle="1" w:styleId="wp-caption-text">
    <w:name w:val="wp-caption-text"/>
    <w:basedOn w:val="Normal"/>
    <w:qFormat/>
    <w:rsid w:val="00397586"/>
    <w:pPr>
      <w:spacing w:before="100" w:beforeAutospacing="1" w:after="100" w:afterAutospacing="1"/>
    </w:pPr>
    <w:rPr>
      <w:rFonts w:ascii="Times" w:hAnsi="Times"/>
      <w:sz w:val="20"/>
      <w:szCs w:val="20"/>
    </w:rPr>
  </w:style>
  <w:style w:type="paragraph" w:customStyle="1" w:styleId="pt10">
    <w:name w:val="pt10"/>
    <w:basedOn w:val="Normal"/>
    <w:rsid w:val="00397586"/>
    <w:pPr>
      <w:spacing w:before="100" w:beforeAutospacing="1" w:after="100" w:afterAutospacing="1"/>
    </w:pPr>
    <w:rPr>
      <w:rFonts w:ascii="Times" w:hAnsi="Times"/>
      <w:sz w:val="20"/>
      <w:szCs w:val="20"/>
    </w:rPr>
  </w:style>
  <w:style w:type="character" w:customStyle="1" w:styleId="ob-unit">
    <w:name w:val="ob-unit"/>
    <w:basedOn w:val="DefaultParagraphFont"/>
    <w:rsid w:val="00397586"/>
  </w:style>
  <w:style w:type="character" w:customStyle="1" w:styleId="oblogo">
    <w:name w:val="ob_logo"/>
    <w:basedOn w:val="DefaultParagraphFont"/>
    <w:rsid w:val="00397586"/>
  </w:style>
  <w:style w:type="paragraph" w:customStyle="1" w:styleId="pictitle">
    <w:name w:val="pictitle"/>
    <w:basedOn w:val="Normal"/>
    <w:rsid w:val="00397586"/>
    <w:pPr>
      <w:spacing w:before="100" w:beforeAutospacing="1" w:after="100" w:afterAutospacing="1"/>
    </w:pPr>
    <w:rPr>
      <w:rFonts w:ascii="Times" w:hAnsi="Times"/>
      <w:sz w:val="20"/>
      <w:szCs w:val="20"/>
    </w:rPr>
  </w:style>
  <w:style w:type="character" w:customStyle="1" w:styleId="satire">
    <w:name w:val="satire"/>
    <w:basedOn w:val="DefaultParagraphFont"/>
    <w:rsid w:val="00397586"/>
  </w:style>
  <w:style w:type="character" w:customStyle="1" w:styleId="cnuserinfo">
    <w:name w:val="cnuserinfo"/>
    <w:basedOn w:val="DefaultParagraphFont"/>
    <w:rsid w:val="00397586"/>
  </w:style>
  <w:style w:type="character" w:customStyle="1" w:styleId="cnitemdate">
    <w:name w:val="cnitemdate"/>
    <w:basedOn w:val="DefaultParagraphFont"/>
    <w:rsid w:val="00397586"/>
  </w:style>
  <w:style w:type="character" w:customStyle="1" w:styleId="siteicn">
    <w:name w:val="site_icn"/>
    <w:basedOn w:val="DefaultParagraphFont"/>
    <w:rsid w:val="00397586"/>
  </w:style>
  <w:style w:type="character" w:customStyle="1" w:styleId="updated">
    <w:name w:val="updated"/>
    <w:basedOn w:val="DefaultParagraphFont"/>
    <w:rsid w:val="00397586"/>
  </w:style>
  <w:style w:type="character" w:customStyle="1" w:styleId="DateChar1">
    <w:name w:val="Date Char1"/>
    <w:basedOn w:val="DefaultParagraphFont"/>
    <w:uiPriority w:val="99"/>
    <w:semiHidden/>
    <w:rsid w:val="00397586"/>
    <w:rPr>
      <w:rFonts w:ascii="Arial" w:hAnsi="Arial" w:cs="Arial"/>
      <w:sz w:val="16"/>
    </w:rPr>
  </w:style>
  <w:style w:type="character" w:customStyle="1" w:styleId="views">
    <w:name w:val="views"/>
    <w:basedOn w:val="DefaultParagraphFont"/>
    <w:rsid w:val="00397586"/>
  </w:style>
  <w:style w:type="character" w:customStyle="1" w:styleId="optionfollow">
    <w:name w:val="option_follow"/>
    <w:basedOn w:val="DefaultParagraphFont"/>
    <w:rsid w:val="00397586"/>
  </w:style>
  <w:style w:type="paragraph" w:customStyle="1" w:styleId="byline-date">
    <w:name w:val="byline-date"/>
    <w:basedOn w:val="Normal"/>
    <w:rsid w:val="00397586"/>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397586"/>
  </w:style>
  <w:style w:type="paragraph" w:customStyle="1" w:styleId="volissue">
    <w:name w:val="volissue"/>
    <w:basedOn w:val="Normal"/>
    <w:rsid w:val="00397586"/>
    <w:pPr>
      <w:spacing w:before="100" w:beforeAutospacing="1" w:after="100" w:afterAutospacing="1"/>
    </w:pPr>
    <w:rPr>
      <w:rFonts w:ascii="Times" w:hAnsi="Times"/>
      <w:sz w:val="20"/>
      <w:szCs w:val="20"/>
    </w:rPr>
  </w:style>
  <w:style w:type="character" w:customStyle="1" w:styleId="collapsetext">
    <w:name w:val="collapsetext"/>
    <w:basedOn w:val="DefaultParagraphFont"/>
    <w:rsid w:val="00397586"/>
  </w:style>
  <w:style w:type="character" w:customStyle="1" w:styleId="showinfo">
    <w:name w:val="showinfo"/>
    <w:basedOn w:val="DefaultParagraphFont"/>
    <w:rsid w:val="00397586"/>
  </w:style>
  <w:style w:type="character" w:customStyle="1" w:styleId="nlmstring-name">
    <w:name w:val="nlm_string-name"/>
    <w:basedOn w:val="DefaultParagraphFont"/>
    <w:rsid w:val="00397586"/>
  </w:style>
  <w:style w:type="paragraph" w:customStyle="1" w:styleId="fulltext">
    <w:name w:val="fulltext"/>
    <w:basedOn w:val="Normal"/>
    <w:rsid w:val="00397586"/>
    <w:pPr>
      <w:spacing w:before="100" w:beforeAutospacing="1" w:after="100" w:afterAutospacing="1"/>
    </w:pPr>
    <w:rPr>
      <w:rFonts w:ascii="Times" w:hAnsi="Times"/>
      <w:sz w:val="20"/>
      <w:szCs w:val="20"/>
    </w:rPr>
  </w:style>
  <w:style w:type="character" w:customStyle="1" w:styleId="gsct1">
    <w:name w:val="gs_ct1"/>
    <w:basedOn w:val="DefaultParagraphFont"/>
    <w:rsid w:val="00397586"/>
  </w:style>
  <w:style w:type="character" w:customStyle="1" w:styleId="meta-prep">
    <w:name w:val="meta-prep"/>
    <w:basedOn w:val="DefaultParagraphFont"/>
    <w:rsid w:val="00397586"/>
  </w:style>
  <w:style w:type="paragraph" w:customStyle="1" w:styleId="Pa11">
    <w:name w:val="Pa11"/>
    <w:basedOn w:val="Default"/>
    <w:next w:val="Default"/>
    <w:uiPriority w:val="99"/>
    <w:qFormat/>
    <w:rsid w:val="00397586"/>
    <w:pPr>
      <w:widowControl w:val="0"/>
      <w:spacing w:after="0" w:line="201" w:lineRule="atLeast"/>
    </w:pPr>
    <w:rPr>
      <w:rFonts w:ascii="Myriad Pro Light" w:eastAsiaTheme="minorEastAsia" w:hAnsi="Myriad Pro Light" w:cs="Times New Roman"/>
    </w:rPr>
  </w:style>
  <w:style w:type="paragraph" w:customStyle="1" w:styleId="Pa5">
    <w:name w:val="Pa5"/>
    <w:basedOn w:val="Default"/>
    <w:next w:val="Default"/>
    <w:uiPriority w:val="99"/>
    <w:qFormat/>
    <w:rsid w:val="00397586"/>
    <w:pPr>
      <w:widowControl w:val="0"/>
      <w:spacing w:after="0" w:line="221" w:lineRule="atLeast"/>
    </w:pPr>
    <w:rPr>
      <w:rFonts w:ascii="Minion Pro" w:eastAsiaTheme="minorEastAsia" w:hAnsi="Minion Pro" w:cs="Times New Roman"/>
    </w:rPr>
  </w:style>
  <w:style w:type="paragraph" w:customStyle="1" w:styleId="Pa2">
    <w:name w:val="Pa2"/>
    <w:basedOn w:val="Default"/>
    <w:next w:val="Default"/>
    <w:uiPriority w:val="99"/>
    <w:qFormat/>
    <w:rsid w:val="00397586"/>
    <w:pPr>
      <w:widowControl w:val="0"/>
      <w:spacing w:after="0" w:line="261" w:lineRule="atLeast"/>
    </w:pPr>
    <w:rPr>
      <w:rFonts w:ascii="Myriad Pro" w:eastAsiaTheme="minorEastAsia" w:hAnsi="Myriad Pro" w:cs="Times New Roman"/>
    </w:rPr>
  </w:style>
  <w:style w:type="character" w:customStyle="1" w:styleId="article-headermetadata-topic">
    <w:name w:val="article-header__metadata-topic"/>
    <w:basedOn w:val="DefaultParagraphFont"/>
    <w:rsid w:val="00397586"/>
  </w:style>
  <w:style w:type="character" w:customStyle="1" w:styleId="article-headermetadata-date">
    <w:name w:val="article-header__metadata-date"/>
    <w:basedOn w:val="DefaultParagraphFont"/>
    <w:rsid w:val="00397586"/>
  </w:style>
  <w:style w:type="character" w:customStyle="1" w:styleId="article-headermetadata-tags">
    <w:name w:val="article-header__metadata-tags"/>
    <w:basedOn w:val="DefaultParagraphFont"/>
    <w:rsid w:val="00397586"/>
  </w:style>
  <w:style w:type="character" w:customStyle="1" w:styleId="review--authors">
    <w:name w:val="review--authors"/>
    <w:basedOn w:val="DefaultParagraphFont"/>
    <w:rsid w:val="00397586"/>
  </w:style>
  <w:style w:type="paragraph" w:customStyle="1" w:styleId="d1-byline">
    <w:name w:val="d1-byline"/>
    <w:basedOn w:val="Normal"/>
    <w:rsid w:val="00397586"/>
    <w:pPr>
      <w:spacing w:before="100" w:beforeAutospacing="1" w:after="100" w:afterAutospacing="1"/>
    </w:pPr>
    <w:rPr>
      <w:rFonts w:ascii="Times" w:hAnsi="Times"/>
      <w:sz w:val="20"/>
      <w:szCs w:val="20"/>
    </w:rPr>
  </w:style>
  <w:style w:type="character" w:customStyle="1" w:styleId="d1-byline-item">
    <w:name w:val="d1-byline-item"/>
    <w:basedOn w:val="DefaultParagraphFont"/>
    <w:rsid w:val="00397586"/>
  </w:style>
  <w:style w:type="paragraph" w:customStyle="1" w:styleId="author-datetime">
    <w:name w:val="author-datetime"/>
    <w:basedOn w:val="Normal"/>
    <w:rsid w:val="00397586"/>
    <w:pPr>
      <w:spacing w:before="100" w:beforeAutospacing="1" w:after="100" w:afterAutospacing="1"/>
    </w:pPr>
    <w:rPr>
      <w:rFonts w:ascii="Times" w:hAnsi="Times"/>
      <w:sz w:val="20"/>
      <w:szCs w:val="20"/>
    </w:rPr>
  </w:style>
  <w:style w:type="character" w:customStyle="1" w:styleId="postauthor">
    <w:name w:val="postauthor"/>
    <w:basedOn w:val="DefaultParagraphFont"/>
    <w:rsid w:val="00397586"/>
  </w:style>
  <w:style w:type="character" w:customStyle="1" w:styleId="teaser">
    <w:name w:val="teaser"/>
    <w:basedOn w:val="DefaultParagraphFont"/>
    <w:rsid w:val="00397586"/>
  </w:style>
  <w:style w:type="character" w:customStyle="1" w:styleId="authorname">
    <w:name w:val="author_name"/>
    <w:basedOn w:val="DefaultParagraphFont"/>
    <w:rsid w:val="00397586"/>
  </w:style>
  <w:style w:type="character" w:customStyle="1" w:styleId="createddate">
    <w:name w:val="created_date"/>
    <w:basedOn w:val="DefaultParagraphFont"/>
    <w:rsid w:val="00397586"/>
  </w:style>
  <w:style w:type="character" w:customStyle="1" w:styleId="listtitle">
    <w:name w:val="listtitle"/>
    <w:basedOn w:val="DefaultParagraphFont"/>
    <w:rsid w:val="00397586"/>
  </w:style>
  <w:style w:type="character" w:customStyle="1" w:styleId="s1">
    <w:name w:val="s1"/>
    <w:basedOn w:val="DefaultParagraphFont"/>
    <w:rsid w:val="00397586"/>
  </w:style>
  <w:style w:type="paragraph" w:customStyle="1" w:styleId="pub-info">
    <w:name w:val="pub-info"/>
    <w:basedOn w:val="Normal"/>
    <w:rsid w:val="00397586"/>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397586"/>
  </w:style>
  <w:style w:type="character" w:customStyle="1" w:styleId="doctype">
    <w:name w:val="doctype"/>
    <w:basedOn w:val="DefaultParagraphFont"/>
    <w:rsid w:val="00397586"/>
  </w:style>
  <w:style w:type="paragraph" w:customStyle="1" w:styleId="hs-text-container">
    <w:name w:val="hs-text-container"/>
    <w:basedOn w:val="Normal"/>
    <w:rsid w:val="00397586"/>
    <w:pPr>
      <w:spacing w:before="100" w:beforeAutospacing="1" w:after="100" w:afterAutospacing="1"/>
    </w:pPr>
    <w:rPr>
      <w:rFonts w:ascii="Times" w:hAnsi="Times"/>
      <w:sz w:val="20"/>
      <w:szCs w:val="20"/>
    </w:rPr>
  </w:style>
  <w:style w:type="character" w:customStyle="1" w:styleId="timedate">
    <w:name w:val="timedate"/>
    <w:basedOn w:val="DefaultParagraphFont"/>
    <w:rsid w:val="00397586"/>
  </w:style>
  <w:style w:type="character" w:customStyle="1" w:styleId="field-item">
    <w:name w:val="field-item"/>
    <w:basedOn w:val="DefaultParagraphFont"/>
    <w:rsid w:val="00397586"/>
  </w:style>
  <w:style w:type="paragraph" w:customStyle="1" w:styleId="published-date">
    <w:name w:val="published-date"/>
    <w:basedOn w:val="Normal"/>
    <w:rsid w:val="00397586"/>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397586"/>
    <w:pPr>
      <w:widowControl w:val="0"/>
      <w:spacing w:after="0" w:line="241" w:lineRule="atLeast"/>
    </w:pPr>
    <w:rPr>
      <w:rFonts w:ascii="Myriad Pro Light" w:eastAsiaTheme="minorEastAsia" w:hAnsi="Myriad Pro Light" w:cs="Times New Roman"/>
    </w:rPr>
  </w:style>
  <w:style w:type="paragraph" w:customStyle="1" w:styleId="headlinemeta">
    <w:name w:val="headline_meta"/>
    <w:basedOn w:val="Normal"/>
    <w:rsid w:val="00397586"/>
    <w:pPr>
      <w:spacing w:before="100" w:beforeAutospacing="1" w:after="100" w:afterAutospacing="1"/>
    </w:pPr>
    <w:rPr>
      <w:rFonts w:ascii="Times" w:hAnsi="Times"/>
      <w:sz w:val="20"/>
      <w:szCs w:val="20"/>
    </w:rPr>
  </w:style>
  <w:style w:type="paragraph" w:customStyle="1" w:styleId="pub-type">
    <w:name w:val="pub-type"/>
    <w:basedOn w:val="Normal"/>
    <w:rsid w:val="00397586"/>
    <w:pPr>
      <w:spacing w:before="100" w:beforeAutospacing="1" w:after="100" w:afterAutospacing="1"/>
    </w:pPr>
    <w:rPr>
      <w:rFonts w:ascii="Times" w:hAnsi="Times"/>
      <w:sz w:val="20"/>
      <w:szCs w:val="20"/>
    </w:rPr>
  </w:style>
  <w:style w:type="character" w:customStyle="1" w:styleId="lang-select">
    <w:name w:val="lang-select"/>
    <w:basedOn w:val="DefaultParagraphFont"/>
    <w:rsid w:val="00397586"/>
  </w:style>
  <w:style w:type="character" w:customStyle="1" w:styleId="crauthor">
    <w:name w:val="cr_author"/>
    <w:basedOn w:val="DefaultParagraphFont"/>
    <w:rsid w:val="00397586"/>
  </w:style>
  <w:style w:type="character" w:customStyle="1" w:styleId="span6">
    <w:name w:val="span6"/>
    <w:basedOn w:val="DefaultParagraphFont"/>
    <w:rsid w:val="00397586"/>
  </w:style>
  <w:style w:type="character" w:customStyle="1" w:styleId="posted-on">
    <w:name w:val="posted-on"/>
    <w:basedOn w:val="DefaultParagraphFont"/>
    <w:rsid w:val="00397586"/>
  </w:style>
  <w:style w:type="paragraph" w:customStyle="1" w:styleId="default0">
    <w:name w:val="default"/>
    <w:basedOn w:val="Normal"/>
    <w:rsid w:val="00397586"/>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397586"/>
  </w:style>
  <w:style w:type="character" w:customStyle="1" w:styleId="authorinfo">
    <w:name w:val="author_info"/>
    <w:basedOn w:val="DefaultParagraphFont"/>
    <w:rsid w:val="00397586"/>
  </w:style>
  <w:style w:type="paragraph" w:customStyle="1" w:styleId="zn-bodyparagraph">
    <w:name w:val="zn-body__paragraph"/>
    <w:basedOn w:val="Normal"/>
    <w:rsid w:val="00397586"/>
    <w:pPr>
      <w:spacing w:before="100" w:beforeAutospacing="1" w:after="100" w:afterAutospacing="1"/>
    </w:pPr>
    <w:rPr>
      <w:rFonts w:ascii="Times" w:hAnsi="Times"/>
      <w:sz w:val="20"/>
      <w:szCs w:val="20"/>
    </w:rPr>
  </w:style>
  <w:style w:type="paragraph" w:customStyle="1" w:styleId="metadatabyline">
    <w:name w:val="metadata__byline"/>
    <w:basedOn w:val="Normal"/>
    <w:rsid w:val="00397586"/>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397586"/>
  </w:style>
  <w:style w:type="character" w:customStyle="1" w:styleId="elstoryelementheader">
    <w:name w:val="el__storyelement__header"/>
    <w:basedOn w:val="DefaultParagraphFont"/>
    <w:rsid w:val="00397586"/>
  </w:style>
  <w:style w:type="character" w:customStyle="1" w:styleId="elstoryelementgray">
    <w:name w:val="el__storyelement__gray"/>
    <w:basedOn w:val="DefaultParagraphFont"/>
    <w:rsid w:val="00397586"/>
  </w:style>
  <w:style w:type="character" w:customStyle="1" w:styleId="externaledithide">
    <w:name w:val="external_edit_hide"/>
    <w:basedOn w:val="DefaultParagraphFont"/>
    <w:rsid w:val="00397586"/>
  </w:style>
  <w:style w:type="character" w:customStyle="1" w:styleId="div">
    <w:name w:val="div"/>
    <w:basedOn w:val="DefaultParagraphFont"/>
    <w:rsid w:val="00397586"/>
  </w:style>
  <w:style w:type="character" w:customStyle="1" w:styleId="field-content">
    <w:name w:val="field-content"/>
    <w:basedOn w:val="DefaultParagraphFont"/>
    <w:rsid w:val="00397586"/>
  </w:style>
  <w:style w:type="paragraph" w:customStyle="1" w:styleId="xhead">
    <w:name w:val="xhead"/>
    <w:basedOn w:val="Normal"/>
    <w:rsid w:val="00397586"/>
    <w:pPr>
      <w:spacing w:before="100" w:beforeAutospacing="1" w:after="100" w:afterAutospacing="1"/>
    </w:pPr>
    <w:rPr>
      <w:rFonts w:ascii="Times" w:hAnsi="Times"/>
      <w:sz w:val="20"/>
      <w:szCs w:val="20"/>
    </w:rPr>
  </w:style>
  <w:style w:type="paragraph" w:customStyle="1" w:styleId="quiet">
    <w:name w:val="quiet"/>
    <w:basedOn w:val="Normal"/>
    <w:rsid w:val="00397586"/>
    <w:pPr>
      <w:spacing w:before="100" w:beforeAutospacing="1" w:after="100" w:afterAutospacing="1"/>
    </w:pPr>
    <w:rPr>
      <w:rFonts w:ascii="Times" w:hAnsi="Times"/>
      <w:sz w:val="20"/>
      <w:szCs w:val="20"/>
    </w:rPr>
  </w:style>
  <w:style w:type="character" w:customStyle="1" w:styleId="time">
    <w:name w:val="time"/>
    <w:basedOn w:val="DefaultParagraphFont"/>
    <w:rsid w:val="00397586"/>
  </w:style>
  <w:style w:type="character" w:customStyle="1" w:styleId="messagecontent">
    <w:name w:val="message_content"/>
    <w:rsid w:val="00397586"/>
  </w:style>
  <w:style w:type="paragraph" w:customStyle="1" w:styleId="Hyperlink2">
    <w:name w:val="Hyperlink2"/>
    <w:basedOn w:val="Normal"/>
    <w:qFormat/>
    <w:rsid w:val="00397586"/>
    <w:rPr>
      <w:rFonts w:eastAsia="Calibri"/>
      <w:color w:val="00B0F0"/>
      <w:sz w:val="20"/>
      <w:u w:val="single" w:color="00B0F0"/>
    </w:rPr>
  </w:style>
  <w:style w:type="character" w:customStyle="1" w:styleId="Heading5Char1">
    <w:name w:val="Heading 5 Char1"/>
    <w:aliases w:val="Blocks Char1,Text Char1"/>
    <w:basedOn w:val="DefaultParagraphFont"/>
    <w:semiHidden/>
    <w:rsid w:val="00397586"/>
    <w:rPr>
      <w:rFonts w:asciiTheme="majorHAnsi" w:eastAsiaTheme="majorEastAsia" w:hAnsiTheme="majorHAnsi" w:cstheme="majorBidi"/>
      <w:color w:val="243F60" w:themeColor="accent1" w:themeShade="7F"/>
      <w:sz w:val="22"/>
      <w:szCs w:val="24"/>
    </w:rPr>
  </w:style>
  <w:style w:type="character" w:customStyle="1" w:styleId="Heading6Char1">
    <w:name w:val="Heading 6 Char1"/>
    <w:aliases w:val="cites2 Char1"/>
    <w:basedOn w:val="DefaultParagraphFont"/>
    <w:semiHidden/>
    <w:rsid w:val="00397586"/>
    <w:rPr>
      <w:rFonts w:asciiTheme="majorHAnsi" w:eastAsiaTheme="majorEastAsia" w:hAnsiTheme="majorHAnsi" w:cstheme="majorBidi"/>
      <w:i/>
      <w:iCs/>
      <w:color w:val="243F60" w:themeColor="accent1" w:themeShade="7F"/>
      <w:sz w:val="22"/>
      <w:szCs w:val="24"/>
    </w:rPr>
  </w:style>
  <w:style w:type="paragraph" w:customStyle="1" w:styleId="cardtext10">
    <w:name w:val="card text1"/>
    <w:basedOn w:val="Normal"/>
    <w:uiPriority w:val="99"/>
    <w:qFormat/>
    <w:rsid w:val="00397586"/>
    <w:pPr>
      <w:ind w:left="288" w:right="288"/>
    </w:pPr>
  </w:style>
  <w:style w:type="character" w:customStyle="1" w:styleId="CardStyleChar">
    <w:name w:val="Card Style Char"/>
    <w:link w:val="CardStyle"/>
    <w:locked/>
    <w:rsid w:val="00397586"/>
    <w:rPr>
      <w:rFonts w:ascii="Times New Roman" w:eastAsia="Calibri" w:hAnsi="Times New Roman" w:cs="Times New Roman"/>
      <w:sz w:val="22"/>
    </w:rPr>
  </w:style>
  <w:style w:type="character" w:customStyle="1" w:styleId="StyleCardStyleBlackUnderlineChar">
    <w:name w:val="Style Card Style + Black Underline Char"/>
    <w:link w:val="StyleCardStyleBlackUnderline"/>
    <w:locked/>
    <w:rsid w:val="00397586"/>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397586"/>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397586"/>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397586"/>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397586"/>
    <w:pPr>
      <w:jc w:val="center"/>
      <w:outlineLvl w:val="0"/>
    </w:pPr>
    <w:rPr>
      <w:b/>
      <w:sz w:val="32"/>
      <w:u w:val="single"/>
    </w:rPr>
  </w:style>
  <w:style w:type="paragraph" w:customStyle="1" w:styleId="PhoHeading2">
    <w:name w:val="PhoHeading 2"/>
    <w:basedOn w:val="Normal"/>
    <w:uiPriority w:val="99"/>
    <w:qFormat/>
    <w:rsid w:val="00397586"/>
    <w:pPr>
      <w:jc w:val="center"/>
    </w:pPr>
    <w:rPr>
      <w:b/>
      <w:sz w:val="28"/>
      <w:u w:val="single"/>
    </w:rPr>
  </w:style>
  <w:style w:type="paragraph" w:customStyle="1" w:styleId="PhoTag">
    <w:name w:val="PhoTag"/>
    <w:basedOn w:val="Normal"/>
    <w:next w:val="Normal"/>
    <w:autoRedefine/>
    <w:uiPriority w:val="99"/>
    <w:qFormat/>
    <w:rsid w:val="00397586"/>
    <w:rPr>
      <w:b/>
    </w:rPr>
  </w:style>
  <w:style w:type="paragraph" w:customStyle="1" w:styleId="Small1">
    <w:name w:val="Small1"/>
    <w:basedOn w:val="Normal"/>
    <w:next w:val="Normal"/>
    <w:uiPriority w:val="99"/>
    <w:qFormat/>
    <w:rsid w:val="00397586"/>
    <w:rPr>
      <w:rFonts w:ascii="Arial Narrow" w:eastAsia="Calibri" w:hAnsi="Arial Narrow"/>
    </w:rPr>
  </w:style>
  <w:style w:type="character" w:customStyle="1" w:styleId="cardChar1Char">
    <w:name w:val="card Char1 Char"/>
    <w:link w:val="cardChar10"/>
    <w:locked/>
    <w:rsid w:val="00397586"/>
  </w:style>
  <w:style w:type="paragraph" w:customStyle="1" w:styleId="cardChar10">
    <w:name w:val="card Char1"/>
    <w:basedOn w:val="Normal"/>
    <w:link w:val="cardChar1Char"/>
    <w:qFormat/>
    <w:rsid w:val="00397586"/>
    <w:pPr>
      <w:ind w:left="288" w:right="288"/>
    </w:pPr>
    <w:rPr>
      <w:rFonts w:asciiTheme="minorHAnsi" w:hAnsiTheme="minorHAnsi" w:cstheme="minorBidi"/>
      <w:sz w:val="24"/>
    </w:rPr>
  </w:style>
  <w:style w:type="character" w:customStyle="1" w:styleId="StyleBoldUnderline12ptChar">
    <w:name w:val="Style BoldUnderline + 12 pt Char"/>
    <w:link w:val="StyleBoldUnderline12pt"/>
    <w:locked/>
    <w:rsid w:val="00397586"/>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397586"/>
    <w:pPr>
      <w:spacing w:after="160" w:line="259" w:lineRule="auto"/>
    </w:pPr>
    <w:rPr>
      <w:rFonts w:ascii="Times New Roman" w:eastAsia="Times New Roman" w:hAnsi="Times New Roman" w:cs="Times New Roman"/>
      <w:b/>
      <w:bCs/>
      <w:u w:val="single"/>
    </w:rPr>
  </w:style>
  <w:style w:type="paragraph" w:customStyle="1" w:styleId="Tiny-WFU">
    <w:name w:val="Tiny-WFU"/>
    <w:basedOn w:val="Normal"/>
    <w:uiPriority w:val="99"/>
    <w:qFormat/>
    <w:rsid w:val="00397586"/>
    <w:rPr>
      <w:rFonts w:ascii="Cambria" w:eastAsia="Malgun Gothic" w:hAnsi="Cambria"/>
      <w:sz w:val="12"/>
      <w:lang w:eastAsia="ko-KR"/>
    </w:rPr>
  </w:style>
  <w:style w:type="paragraph" w:customStyle="1" w:styleId="style49">
    <w:name w:val="style49"/>
    <w:basedOn w:val="Normal"/>
    <w:uiPriority w:val="99"/>
    <w:qFormat/>
    <w:rsid w:val="00397586"/>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397586"/>
    <w:rPr>
      <w:rFonts w:ascii="Arial Narrow" w:hAnsi="Arial Narrow"/>
      <w:sz w:val="12"/>
    </w:rPr>
  </w:style>
  <w:style w:type="paragraph" w:customStyle="1" w:styleId="Ununderlined">
    <w:name w:val="Ununderlined"/>
    <w:basedOn w:val="Normal"/>
    <w:link w:val="UnunderlinedChar"/>
    <w:qFormat/>
    <w:rsid w:val="00397586"/>
    <w:pPr>
      <w:jc w:val="both"/>
    </w:pPr>
    <w:rPr>
      <w:rFonts w:ascii="Arial Narrow" w:hAnsi="Arial Narrow" w:cstheme="minorBidi"/>
      <w:sz w:val="12"/>
    </w:rPr>
  </w:style>
  <w:style w:type="character" w:customStyle="1" w:styleId="bloctitlesChar">
    <w:name w:val="bloc titles Char"/>
    <w:link w:val="bloctitles"/>
    <w:locked/>
    <w:rsid w:val="00397586"/>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397586"/>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28"/>
      <w:szCs w:val="28"/>
      <w:u w:val="single"/>
      <w:lang w:eastAsia="ko-KR"/>
    </w:rPr>
  </w:style>
  <w:style w:type="paragraph" w:customStyle="1" w:styleId="docheader">
    <w:name w:val="doc header"/>
    <w:autoRedefine/>
    <w:uiPriority w:val="99"/>
    <w:qFormat/>
    <w:rsid w:val="00397586"/>
    <w:rPr>
      <w:rFonts w:ascii="Times New Roman" w:eastAsia="Malgun Gothic" w:hAnsi="Times New Roman"/>
      <w:b/>
      <w:sz w:val="20"/>
    </w:rPr>
  </w:style>
  <w:style w:type="paragraph" w:customStyle="1" w:styleId="docfooter">
    <w:name w:val="doc footer"/>
    <w:autoRedefine/>
    <w:uiPriority w:val="99"/>
    <w:qFormat/>
    <w:rsid w:val="00397586"/>
    <w:pPr>
      <w:jc w:val="right"/>
    </w:pPr>
    <w:rPr>
      <w:rFonts w:ascii="Times New Roman" w:eastAsia="Malgun Gothic" w:hAnsi="Times New Roman"/>
      <w:b/>
      <w:sz w:val="22"/>
    </w:rPr>
  </w:style>
  <w:style w:type="character" w:customStyle="1" w:styleId="blocorganizerChar">
    <w:name w:val="bloc organizer Char"/>
    <w:link w:val="blocorganizer"/>
    <w:locked/>
    <w:rsid w:val="00397586"/>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397586"/>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4"/>
      <w:szCs w:val="28"/>
      <w:u w:val="single"/>
      <w:lang w:eastAsia="ko-KR"/>
    </w:rPr>
  </w:style>
  <w:style w:type="paragraph" w:customStyle="1" w:styleId="Style101">
    <w:name w:val="Style 101"/>
    <w:basedOn w:val="Normal"/>
    <w:uiPriority w:val="99"/>
    <w:qFormat/>
    <w:rsid w:val="00397586"/>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397586"/>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397586"/>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397586"/>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397586"/>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397586"/>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397586"/>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397586"/>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397586"/>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397586"/>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397586"/>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397586"/>
    <w:rPr>
      <w:rFonts w:ascii="Arial" w:eastAsia="Times New Roman" w:hAnsi="Arial" w:cs="Arial"/>
      <w:sz w:val="20"/>
      <w:szCs w:val="20"/>
    </w:rPr>
  </w:style>
  <w:style w:type="character" w:customStyle="1" w:styleId="CiteCardChar">
    <w:name w:val="Cite_Card Char"/>
    <w:link w:val="CiteCard0"/>
    <w:locked/>
    <w:rsid w:val="00397586"/>
    <w:rPr>
      <w:rFonts w:ascii="Times New Roman" w:eastAsia="Times New Roman" w:hAnsi="Times New Roman" w:cs="Arial"/>
      <w:bCs/>
      <w:sz w:val="20"/>
      <w:szCs w:val="20"/>
    </w:rPr>
  </w:style>
  <w:style w:type="paragraph" w:customStyle="1" w:styleId="CiteCard0">
    <w:name w:val="Cite_Card"/>
    <w:link w:val="CiteCardChar"/>
    <w:qFormat/>
    <w:rsid w:val="00397586"/>
    <w:pPr>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397586"/>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397586"/>
    <w:rPr>
      <w:rFonts w:ascii="Calibri" w:eastAsia="Times New Roman" w:hAnsi="Calibri" w:cs="Calibri"/>
      <w:b/>
      <w:color w:val="000000"/>
      <w:sz w:val="22"/>
      <w:u w:val="thick" w:color="000000"/>
    </w:rPr>
  </w:style>
  <w:style w:type="character" w:customStyle="1" w:styleId="highlightcardtextChar2">
    <w:name w:val="highlight card text Char2"/>
    <w:basedOn w:val="evidencetextChar1"/>
    <w:link w:val="highlightcardtext"/>
    <w:locked/>
    <w:rsid w:val="00397586"/>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397586"/>
    <w:pPr>
      <w:framePr w:hSpace="187" w:vSpace="187" w:wrap="notBeside" w:vAnchor="text" w:hAnchor="text" w:y="1"/>
      <w:shd w:val="pct10" w:color="C0C0C0" w:fill="B3B3B3"/>
      <w:ind w:left="432" w:right="432"/>
    </w:pPr>
    <w:rPr>
      <w:rFonts w:cs="Calibri"/>
      <w:sz w:val="24"/>
      <w:u w:val="single" w:color="000000"/>
      <w:lang w:val="x-none" w:eastAsia="x-none"/>
    </w:rPr>
  </w:style>
  <w:style w:type="paragraph" w:customStyle="1" w:styleId="underlineevidencetext">
    <w:name w:val="underline evidence text"/>
    <w:basedOn w:val="evidencetext"/>
    <w:uiPriority w:val="99"/>
    <w:qFormat/>
    <w:rsid w:val="00397586"/>
    <w:pPr>
      <w:ind w:left="432" w:right="432"/>
    </w:pPr>
    <w:rPr>
      <w:rFonts w:eastAsiaTheme="minorHAnsi" w:cs="Calibri"/>
      <w:sz w:val="22"/>
      <w:u w:val="single"/>
    </w:rPr>
  </w:style>
  <w:style w:type="paragraph" w:customStyle="1" w:styleId="underlinecard0">
    <w:name w:val="underline card"/>
    <w:basedOn w:val="Normal"/>
    <w:uiPriority w:val="99"/>
    <w:qFormat/>
    <w:rsid w:val="00397586"/>
    <w:rPr>
      <w:u w:val="single"/>
    </w:rPr>
  </w:style>
  <w:style w:type="paragraph" w:customStyle="1" w:styleId="BlockTitle20">
    <w:name w:val="Block Title #2"/>
    <w:basedOn w:val="BlockTitle10"/>
    <w:next w:val="Normal"/>
    <w:uiPriority w:val="99"/>
    <w:qFormat/>
    <w:rsid w:val="00397586"/>
    <w:pPr>
      <w:outlineLvl w:val="9"/>
    </w:pPr>
  </w:style>
  <w:style w:type="paragraph" w:customStyle="1" w:styleId="CITE">
    <w:name w:val="CITE"/>
    <w:basedOn w:val="Heading1"/>
    <w:link w:val="CITEChar2"/>
    <w:qFormat/>
    <w:rsid w:val="00397586"/>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val="0"/>
      <w:sz w:val="20"/>
      <w:szCs w:val="20"/>
    </w:rPr>
  </w:style>
  <w:style w:type="paragraph" w:customStyle="1" w:styleId="Cardtext11">
    <w:name w:val="Card text1"/>
    <w:uiPriority w:val="99"/>
    <w:qFormat/>
    <w:rsid w:val="00397586"/>
    <w:pPr>
      <w:widowControl w:val="0"/>
      <w:autoSpaceDE w:val="0"/>
      <w:autoSpaceDN w:val="0"/>
      <w:adjustRightInd w:val="0"/>
    </w:pPr>
    <w:rPr>
      <w:rFonts w:ascii="Arial Narrow" w:eastAsia="Times New Roman" w:hAnsi="Arial Narrow" w:cs="Times New Roman"/>
      <w:szCs w:val="20"/>
      <w:u w:val="single"/>
    </w:rPr>
  </w:style>
  <w:style w:type="paragraph" w:customStyle="1" w:styleId="TxBr25p1">
    <w:name w:val="TxBr_25p1"/>
    <w:basedOn w:val="Normal"/>
    <w:qFormat/>
    <w:rsid w:val="00397586"/>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397586"/>
    <w:pPr>
      <w:ind w:left="1728" w:right="1728"/>
    </w:pPr>
    <w:rPr>
      <w:sz w:val="18"/>
    </w:rPr>
  </w:style>
  <w:style w:type="paragraph" w:customStyle="1" w:styleId="BlockTitle1Char">
    <w:name w:val="Block Title #1 Char"/>
    <w:basedOn w:val="Heading1"/>
    <w:qFormat/>
    <w:rsid w:val="00397586"/>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397586"/>
    <w:pPr>
      <w:jc w:val="center"/>
    </w:pPr>
    <w:rPr>
      <w:rFonts w:ascii="Arial" w:eastAsia="Times New Roman" w:hAnsi="Arial"/>
      <w:b/>
      <w:kern w:val="32"/>
      <w:sz w:val="36"/>
      <w:szCs w:val="32"/>
    </w:rPr>
  </w:style>
  <w:style w:type="paragraph" w:customStyle="1" w:styleId="BigCite0">
    <w:name w:val="Big Cite"/>
    <w:basedOn w:val="Heading3"/>
    <w:qFormat/>
    <w:rsid w:val="00397586"/>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397586"/>
    <w:rPr>
      <w:b/>
      <w:sz w:val="28"/>
      <w:u w:val="thick"/>
    </w:rPr>
  </w:style>
  <w:style w:type="paragraph" w:customStyle="1" w:styleId="Lettering">
    <w:name w:val="Lettering"/>
    <w:basedOn w:val="Normal"/>
    <w:next w:val="Normal"/>
    <w:qFormat/>
    <w:rsid w:val="00397586"/>
    <w:pPr>
      <w:widowControl w:val="0"/>
      <w:tabs>
        <w:tab w:val="num" w:pos="360"/>
      </w:tabs>
      <w:suppressAutoHyphens/>
      <w:spacing w:after="200"/>
      <w:ind w:left="360" w:hanging="360"/>
    </w:pPr>
    <w:rPr>
      <w:b/>
      <w:szCs w:val="18"/>
    </w:rPr>
  </w:style>
  <w:style w:type="paragraph" w:customStyle="1" w:styleId="BlockTOC">
    <w:name w:val="Block TOC"/>
    <w:basedOn w:val="Heading1"/>
    <w:qFormat/>
    <w:rsid w:val="00397586"/>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397586"/>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397586"/>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397586"/>
    <w:rPr>
      <w:b/>
    </w:rPr>
  </w:style>
  <w:style w:type="paragraph" w:customStyle="1" w:styleId="underlined1">
    <w:name w:val="underlined1"/>
    <w:next w:val="Normal"/>
    <w:autoRedefine/>
    <w:uiPriority w:val="99"/>
    <w:qFormat/>
    <w:rsid w:val="00397586"/>
    <w:pPr>
      <w:contextualSpacing/>
    </w:pPr>
    <w:rPr>
      <w:rFonts w:ascii="Times New Roman" w:eastAsia="Malgun Gothic" w:hAnsi="Times New Roman"/>
      <w:sz w:val="21"/>
      <w:u w:val="single"/>
    </w:rPr>
  </w:style>
  <w:style w:type="paragraph" w:customStyle="1" w:styleId="CiteTopline">
    <w:name w:val="Cite Topline"/>
    <w:basedOn w:val="Normal"/>
    <w:autoRedefine/>
    <w:uiPriority w:val="99"/>
    <w:qFormat/>
    <w:rsid w:val="00397586"/>
    <w:pPr>
      <w:ind w:left="-720" w:right="-720"/>
    </w:pPr>
    <w:rPr>
      <w:rFonts w:eastAsia="Times New Roman"/>
      <w:b/>
      <w:bCs/>
      <w:szCs w:val="44"/>
      <w:u w:val="single"/>
    </w:rPr>
  </w:style>
  <w:style w:type="paragraph" w:customStyle="1" w:styleId="CiteExtras">
    <w:name w:val="Cite Extras"/>
    <w:basedOn w:val="CiteTopline"/>
    <w:autoRedefine/>
    <w:uiPriority w:val="99"/>
    <w:qFormat/>
    <w:rsid w:val="00397586"/>
    <w:pPr>
      <w:spacing w:after="300"/>
    </w:pPr>
    <w:rPr>
      <w:b w:val="0"/>
      <w:sz w:val="20"/>
      <w:u w:val="none"/>
    </w:rPr>
  </w:style>
  <w:style w:type="paragraph" w:customStyle="1" w:styleId="CiteLittle">
    <w:name w:val="Cite Little"/>
    <w:next w:val="Normal"/>
    <w:uiPriority w:val="99"/>
    <w:qFormat/>
    <w:rsid w:val="00397586"/>
    <w:rPr>
      <w:rFonts w:ascii="Arial" w:eastAsia="Times New Roman" w:hAnsi="Arial" w:cs="Times New Roman"/>
      <w:bCs/>
      <w:kern w:val="32"/>
      <w:sz w:val="16"/>
      <w:szCs w:val="32"/>
    </w:rPr>
  </w:style>
  <w:style w:type="character" w:customStyle="1" w:styleId="LittleChar">
    <w:name w:val="Little Char"/>
    <w:link w:val="Little"/>
    <w:locked/>
    <w:rsid w:val="00397586"/>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397586"/>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397586"/>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397586"/>
    <w:pPr>
      <w:spacing w:after="160"/>
    </w:pPr>
    <w:rPr>
      <w:rFonts w:cs="Times New Roman"/>
      <w:sz w:val="24"/>
      <w:u w:val="single"/>
    </w:rPr>
  </w:style>
  <w:style w:type="character" w:customStyle="1" w:styleId="StyletinyBoldChar">
    <w:name w:val="Style tiny + Bold Char"/>
    <w:link w:val="StyletinyBold"/>
    <w:locked/>
    <w:rsid w:val="00397586"/>
    <w:rPr>
      <w:rFonts w:ascii="Times New Roman" w:hAnsi="Times New Roman" w:cs="Times New Roman"/>
      <w:bCs/>
      <w:sz w:val="20"/>
      <w:szCs w:val="20"/>
    </w:rPr>
  </w:style>
  <w:style w:type="paragraph" w:customStyle="1" w:styleId="StyletinyBold">
    <w:name w:val="Style tiny + Bold"/>
    <w:basedOn w:val="Normal"/>
    <w:link w:val="StyletinyBoldChar"/>
    <w:qFormat/>
    <w:rsid w:val="00397586"/>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397586"/>
    <w:rPr>
      <w:rFonts w:ascii="Times New Roman" w:eastAsia="Times New Roman" w:hAnsi="Times New Roman" w:cs="Times New Roman"/>
      <w:b/>
      <w:szCs w:val="20"/>
      <w:u w:val="single"/>
    </w:rPr>
  </w:style>
  <w:style w:type="character" w:customStyle="1" w:styleId="tagChar5">
    <w:name w:val="%tag Char"/>
    <w:link w:val="tag0"/>
    <w:locked/>
    <w:rsid w:val="00397586"/>
    <w:rPr>
      <w:rFonts w:ascii="Times New Roman" w:eastAsia="Times New Roman" w:hAnsi="Times New Roman" w:cs="Times New Roman"/>
      <w:b/>
      <w:szCs w:val="20"/>
    </w:rPr>
  </w:style>
  <w:style w:type="paragraph" w:customStyle="1" w:styleId="tag0">
    <w:name w:val="%tag"/>
    <w:basedOn w:val="Normal"/>
    <w:link w:val="tagChar5"/>
    <w:qFormat/>
    <w:rsid w:val="00397586"/>
    <w:rPr>
      <w:rFonts w:ascii="Times New Roman" w:eastAsia="Times New Roman" w:hAnsi="Times New Roman" w:cs="Times New Roman"/>
      <w:b/>
      <w:sz w:val="24"/>
      <w:szCs w:val="20"/>
    </w:rPr>
  </w:style>
  <w:style w:type="character" w:customStyle="1" w:styleId="cardChar3">
    <w:name w:val="%card Char"/>
    <w:link w:val="card0"/>
    <w:locked/>
    <w:rsid w:val="00397586"/>
    <w:rPr>
      <w:rFonts w:ascii="Times New Roman" w:eastAsia="Times New Roman" w:hAnsi="Times New Roman" w:cs="Times New Roman"/>
      <w:sz w:val="20"/>
      <w:szCs w:val="20"/>
    </w:rPr>
  </w:style>
  <w:style w:type="paragraph" w:customStyle="1" w:styleId="card0">
    <w:name w:val="%card"/>
    <w:basedOn w:val="Normal"/>
    <w:link w:val="cardChar3"/>
    <w:qFormat/>
    <w:rsid w:val="00397586"/>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397586"/>
    <w:rPr>
      <w:rFonts w:ascii="Times New Roman" w:eastAsia="Times New Roman" w:hAnsi="Times New Roman" w:cs="Times New Roman"/>
      <w:sz w:val="20"/>
      <w:szCs w:val="20"/>
    </w:rPr>
  </w:style>
  <w:style w:type="paragraph" w:customStyle="1" w:styleId="AAAcard">
    <w:name w:val="AAAcard"/>
    <w:basedOn w:val="Normal"/>
    <w:link w:val="AAAcardChar"/>
    <w:qFormat/>
    <w:rsid w:val="00397586"/>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397586"/>
    <w:rPr>
      <w:rFonts w:ascii="Arial Narrow" w:eastAsia="Times New Roman" w:hAnsi="Arial Narrow" w:cs="Times New Roman"/>
      <w:u w:val="single"/>
    </w:rPr>
  </w:style>
  <w:style w:type="paragraph" w:customStyle="1" w:styleId="underlineChar10">
    <w:name w:val="underline Char1"/>
    <w:basedOn w:val="Normal"/>
    <w:uiPriority w:val="99"/>
    <w:qFormat/>
    <w:rsid w:val="00397586"/>
    <w:rPr>
      <w:rFonts w:ascii="Arial Narrow" w:eastAsia="Times New Roman" w:hAnsi="Arial Narrow"/>
      <w:u w:val="single"/>
    </w:rPr>
  </w:style>
  <w:style w:type="paragraph" w:customStyle="1" w:styleId="tagstyle0">
    <w:name w:val="tagstyle"/>
    <w:basedOn w:val="Normal"/>
    <w:uiPriority w:val="99"/>
    <w:qFormat/>
    <w:rsid w:val="00397586"/>
    <w:pPr>
      <w:spacing w:before="100" w:beforeAutospacing="1" w:after="100" w:afterAutospacing="1"/>
    </w:pPr>
    <w:rPr>
      <w:rFonts w:eastAsia="Times New Roman"/>
    </w:rPr>
  </w:style>
  <w:style w:type="paragraph" w:customStyle="1" w:styleId="CardDownx15">
    <w:name w:val="CardDown x1.5"/>
    <w:basedOn w:val="Header"/>
    <w:qFormat/>
    <w:rsid w:val="00397586"/>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397586"/>
    <w:rPr>
      <w:rFonts w:eastAsia="Times New Roman"/>
    </w:rPr>
  </w:style>
  <w:style w:type="paragraph" w:customStyle="1" w:styleId="2909F619802848F09E01365C32F34654">
    <w:name w:val="2909F619802848F09E01365C32F34654"/>
    <w:uiPriority w:val="99"/>
    <w:qFormat/>
    <w:rsid w:val="00397586"/>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397586"/>
    <w:pPr>
      <w:spacing w:after="200" w:line="276" w:lineRule="auto"/>
    </w:pPr>
    <w:rPr>
      <w:rFonts w:ascii="Calibri" w:eastAsia="Times New Roman" w:hAnsi="Calibri" w:cs="Times New Roman"/>
      <w:sz w:val="22"/>
      <w:szCs w:val="22"/>
      <w:lang w:eastAsia="ja-JP"/>
    </w:rPr>
  </w:style>
  <w:style w:type="character" w:customStyle="1" w:styleId="SourcenameChar">
    <w:name w:val="Source name Char"/>
    <w:link w:val="Sourcename"/>
    <w:locked/>
    <w:rsid w:val="00397586"/>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397586"/>
    <w:pPr>
      <w:ind w:left="432"/>
      <w:jc w:val="left"/>
    </w:pPr>
    <w:rPr>
      <w:rFonts w:ascii="Arial Narrow" w:eastAsia="SimSun" w:hAnsi="Arial Narrow" w:cs="Times New Roman"/>
      <w:color w:val="000000"/>
      <w:sz w:val="24"/>
      <w:szCs w:val="20"/>
    </w:rPr>
  </w:style>
  <w:style w:type="character" w:customStyle="1" w:styleId="underlinedcardChar0">
    <w:name w:val="underlined card Char"/>
    <w:basedOn w:val="DefaultParagraphFont"/>
    <w:rsid w:val="00397586"/>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397586"/>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397586"/>
    <w:rPr>
      <w:rFonts w:ascii="Arial Narrow" w:eastAsia="Times New Roman" w:hAnsi="Arial Narrow"/>
    </w:rPr>
  </w:style>
  <w:style w:type="character" w:customStyle="1" w:styleId="citeunreadChar">
    <w:name w:val="cite unread Char"/>
    <w:link w:val="citeunread"/>
    <w:locked/>
    <w:rsid w:val="00397586"/>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397586"/>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397586"/>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397586"/>
    <w:rPr>
      <w:rFonts w:eastAsia="Times New Roman"/>
      <w:b/>
      <w:sz w:val="20"/>
      <w:szCs w:val="20"/>
      <w:u w:val="single"/>
    </w:rPr>
  </w:style>
  <w:style w:type="paragraph" w:customStyle="1" w:styleId="2ndLevel-TAG">
    <w:name w:val="2nd Level - TAG"/>
    <w:basedOn w:val="Normal"/>
    <w:next w:val="Normal"/>
    <w:uiPriority w:val="99"/>
    <w:qFormat/>
    <w:rsid w:val="00397586"/>
    <w:pPr>
      <w:spacing w:before="240"/>
      <w:outlineLvl w:val="2"/>
    </w:pPr>
    <w:rPr>
      <w:rFonts w:eastAsia="Times New Roman"/>
      <w:b/>
    </w:rPr>
  </w:style>
  <w:style w:type="paragraph" w:customStyle="1" w:styleId="CM5">
    <w:name w:val="CM5"/>
    <w:basedOn w:val="Default"/>
    <w:next w:val="Default"/>
    <w:qFormat/>
    <w:rsid w:val="00397586"/>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39758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97586"/>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397586"/>
    <w:pPr>
      <w:spacing w:before="100" w:beforeAutospacing="1" w:after="100" w:afterAutospacing="1"/>
    </w:pPr>
    <w:rPr>
      <w:rFonts w:eastAsia="Times New Roman"/>
    </w:rPr>
  </w:style>
  <w:style w:type="paragraph" w:customStyle="1" w:styleId="Tagline0">
    <w:name w:val="Tagline"/>
    <w:basedOn w:val="Normal"/>
    <w:link w:val="TaglineChar"/>
    <w:autoRedefine/>
    <w:qFormat/>
    <w:rsid w:val="00397586"/>
    <w:pPr>
      <w:spacing w:line="256" w:lineRule="auto"/>
    </w:pPr>
    <w:rPr>
      <w:b/>
    </w:rPr>
  </w:style>
  <w:style w:type="character" w:customStyle="1" w:styleId="tagCharCharChar">
    <w:name w:val="tag Char Char Char"/>
    <w:basedOn w:val="DefaultParagraphFont"/>
    <w:link w:val="tagCharChar"/>
    <w:locked/>
    <w:rsid w:val="00397586"/>
    <w:rPr>
      <w:rFonts w:ascii="Calibri" w:eastAsia="Times New Roman" w:hAnsi="Calibri" w:cs="Calibri"/>
      <w:b/>
      <w:bCs/>
      <w:sz w:val="22"/>
    </w:rPr>
  </w:style>
  <w:style w:type="paragraph" w:customStyle="1" w:styleId="tagCharChar1">
    <w:name w:val="tag Char Char1"/>
    <w:basedOn w:val="Normal"/>
    <w:next w:val="Normal"/>
    <w:uiPriority w:val="99"/>
    <w:qFormat/>
    <w:rsid w:val="00397586"/>
    <w:pPr>
      <w:spacing w:line="256" w:lineRule="auto"/>
    </w:pPr>
    <w:rPr>
      <w:rFonts w:eastAsia="Times New Roman"/>
      <w:b/>
      <w:szCs w:val="20"/>
    </w:rPr>
  </w:style>
  <w:style w:type="character" w:customStyle="1" w:styleId="Heading7Char1">
    <w:name w:val="Heading 7 Char1"/>
    <w:basedOn w:val="DefaultParagraphFont"/>
    <w:semiHidden/>
    <w:rsid w:val="00397586"/>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397586"/>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397586"/>
    <w:rPr>
      <w:rFonts w:asciiTheme="majorHAnsi" w:eastAsiaTheme="majorEastAsia" w:hAnsiTheme="majorHAnsi" w:cstheme="majorBidi"/>
      <w:i/>
      <w:iCs/>
      <w:color w:val="404040" w:themeColor="text1" w:themeTint="BF"/>
    </w:rPr>
  </w:style>
  <w:style w:type="character" w:customStyle="1" w:styleId="ReadUnderline">
    <w:name w:val="Read Underline"/>
    <w:rsid w:val="00397586"/>
    <w:rPr>
      <w:rFonts w:ascii="Arial" w:hAnsi="Arial" w:hint="default"/>
      <w:b/>
      <w:bCs w:val="0"/>
      <w:sz w:val="20"/>
      <w:u w:val="thick"/>
    </w:rPr>
  </w:style>
  <w:style w:type="character" w:customStyle="1" w:styleId="creditline">
    <w:name w:val="creditline"/>
    <w:basedOn w:val="DefaultParagraphFont"/>
    <w:rsid w:val="00397586"/>
  </w:style>
  <w:style w:type="character" w:customStyle="1" w:styleId="grd">
    <w:name w:val="grd"/>
    <w:basedOn w:val="DefaultParagraphFont"/>
    <w:rsid w:val="00397586"/>
  </w:style>
  <w:style w:type="character" w:customStyle="1" w:styleId="PhoNormal">
    <w:name w:val="PhoNormal"/>
    <w:basedOn w:val="DefaultParagraphFont"/>
    <w:uiPriority w:val="1"/>
    <w:qFormat/>
    <w:rsid w:val="00397586"/>
    <w:rPr>
      <w:rFonts w:ascii="Georgia" w:hAnsi="Georgia" w:hint="default"/>
      <w:sz w:val="22"/>
    </w:rPr>
  </w:style>
  <w:style w:type="character" w:customStyle="1" w:styleId="Underline-WFU">
    <w:name w:val="Underline-WFU"/>
    <w:uiPriority w:val="1"/>
    <w:qFormat/>
    <w:rsid w:val="00397586"/>
    <w:rPr>
      <w:rFonts w:ascii="Cambria" w:hAnsi="Cambria" w:hint="default"/>
      <w:sz w:val="22"/>
      <w:u w:val="single"/>
    </w:rPr>
  </w:style>
  <w:style w:type="character" w:customStyle="1" w:styleId="Underline-Highlighted-WFU">
    <w:name w:val="Underline-Highlighted-WFU"/>
    <w:basedOn w:val="DefaultParagraphFont"/>
    <w:uiPriority w:val="1"/>
    <w:qFormat/>
    <w:rsid w:val="00397586"/>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397586"/>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397586"/>
  </w:style>
  <w:style w:type="character" w:customStyle="1" w:styleId="style300">
    <w:name w:val="style30"/>
    <w:rsid w:val="00397586"/>
  </w:style>
  <w:style w:type="character" w:customStyle="1" w:styleId="see">
    <w:name w:val="see"/>
    <w:rsid w:val="00397586"/>
  </w:style>
  <w:style w:type="character" w:customStyle="1" w:styleId="CharacterStyle4">
    <w:name w:val="Character Style 4"/>
    <w:rsid w:val="00397586"/>
    <w:rPr>
      <w:rFonts w:ascii="Arial Narrow" w:hAnsi="Arial Narrow" w:cs="Arial Narrow" w:hint="default"/>
      <w:sz w:val="18"/>
      <w:szCs w:val="18"/>
      <w:u w:val="single"/>
    </w:rPr>
  </w:style>
  <w:style w:type="character" w:customStyle="1" w:styleId="CharacterStyle5">
    <w:name w:val="Character Style 5"/>
    <w:rsid w:val="00397586"/>
    <w:rPr>
      <w:rFonts w:ascii="Arial Narrow" w:hAnsi="Arial Narrow" w:cs="Arial Narrow" w:hint="default"/>
      <w:sz w:val="22"/>
      <w:szCs w:val="22"/>
      <w:u w:val="single"/>
    </w:rPr>
  </w:style>
  <w:style w:type="character" w:customStyle="1" w:styleId="CharacterStyle9">
    <w:name w:val="Character Style 9"/>
    <w:rsid w:val="00397586"/>
    <w:rPr>
      <w:rFonts w:ascii="Arial Narrow" w:hAnsi="Arial Narrow" w:cs="Arial Narrow" w:hint="default"/>
      <w:sz w:val="18"/>
      <w:szCs w:val="18"/>
    </w:rPr>
  </w:style>
  <w:style w:type="character" w:customStyle="1" w:styleId="CharacterStyle12">
    <w:name w:val="Character Style 12"/>
    <w:rsid w:val="00397586"/>
    <w:rPr>
      <w:rFonts w:ascii="Arial Narrow" w:hAnsi="Arial Narrow" w:cs="Arial Narrow" w:hint="default"/>
      <w:b/>
      <w:bCs/>
      <w:sz w:val="26"/>
      <w:szCs w:val="26"/>
    </w:rPr>
  </w:style>
  <w:style w:type="character" w:customStyle="1" w:styleId="CharacterStyle13">
    <w:name w:val="Character Style 13"/>
    <w:rsid w:val="00397586"/>
    <w:rPr>
      <w:rFonts w:ascii="Arial" w:hAnsi="Arial" w:cs="Arial" w:hint="default"/>
      <w:sz w:val="6"/>
      <w:szCs w:val="6"/>
    </w:rPr>
  </w:style>
  <w:style w:type="character" w:customStyle="1" w:styleId="CharacterStyle14">
    <w:name w:val="Character Style 14"/>
    <w:rsid w:val="00397586"/>
    <w:rPr>
      <w:rFonts w:ascii="Arial Narrow" w:hAnsi="Arial Narrow" w:cs="Arial Narrow" w:hint="default"/>
      <w:b/>
      <w:bCs/>
      <w:sz w:val="20"/>
      <w:szCs w:val="20"/>
    </w:rPr>
  </w:style>
  <w:style w:type="character" w:customStyle="1" w:styleId="FontStyle33">
    <w:name w:val="Font Style33"/>
    <w:rsid w:val="00397586"/>
    <w:rPr>
      <w:rFonts w:ascii="Times New Roman" w:hAnsi="Times New Roman" w:cs="Times New Roman" w:hint="default"/>
      <w:b/>
      <w:bCs/>
      <w:sz w:val="18"/>
      <w:szCs w:val="18"/>
    </w:rPr>
  </w:style>
  <w:style w:type="character" w:customStyle="1" w:styleId="FontStyle37">
    <w:name w:val="Font Style37"/>
    <w:rsid w:val="00397586"/>
    <w:rPr>
      <w:rFonts w:ascii="Times New Roman" w:hAnsi="Times New Roman" w:cs="Times New Roman" w:hint="default"/>
      <w:sz w:val="18"/>
      <w:szCs w:val="18"/>
    </w:rPr>
  </w:style>
  <w:style w:type="character" w:customStyle="1" w:styleId="FontStyle45">
    <w:name w:val="Font Style45"/>
    <w:rsid w:val="00397586"/>
    <w:rPr>
      <w:rFonts w:ascii="Times New Roman" w:hAnsi="Times New Roman" w:cs="Times New Roman" w:hint="default"/>
      <w:sz w:val="22"/>
      <w:szCs w:val="22"/>
    </w:rPr>
  </w:style>
  <w:style w:type="character" w:customStyle="1" w:styleId="FontStyle46">
    <w:name w:val="Font Style46"/>
    <w:rsid w:val="00397586"/>
    <w:rPr>
      <w:rFonts w:ascii="Times New Roman" w:hAnsi="Times New Roman" w:cs="Times New Roman" w:hint="default"/>
      <w:b/>
      <w:bCs/>
      <w:sz w:val="22"/>
      <w:szCs w:val="22"/>
    </w:rPr>
  </w:style>
  <w:style w:type="character" w:customStyle="1" w:styleId="FontStyle42">
    <w:name w:val="Font Style42"/>
    <w:rsid w:val="00397586"/>
    <w:rPr>
      <w:rFonts w:ascii="Times New Roman" w:hAnsi="Times New Roman" w:cs="Times New Roman" w:hint="default"/>
      <w:sz w:val="18"/>
      <w:szCs w:val="18"/>
    </w:rPr>
  </w:style>
  <w:style w:type="character" w:customStyle="1" w:styleId="FontStyle36">
    <w:name w:val="Font Style36"/>
    <w:rsid w:val="00397586"/>
    <w:rPr>
      <w:rFonts w:ascii="Times New Roman" w:hAnsi="Times New Roman" w:cs="Times New Roman" w:hint="default"/>
      <w:sz w:val="12"/>
      <w:szCs w:val="12"/>
    </w:rPr>
  </w:style>
  <w:style w:type="character" w:customStyle="1" w:styleId="FontStyle38">
    <w:name w:val="Font Style38"/>
    <w:rsid w:val="00397586"/>
    <w:rPr>
      <w:rFonts w:ascii="Times New Roman" w:hAnsi="Times New Roman" w:cs="Times New Roman" w:hint="default"/>
      <w:b/>
      <w:bCs/>
      <w:smallCaps/>
      <w:sz w:val="26"/>
      <w:szCs w:val="26"/>
    </w:rPr>
  </w:style>
  <w:style w:type="character" w:customStyle="1" w:styleId="FontStyle34">
    <w:name w:val="Font Style34"/>
    <w:rsid w:val="00397586"/>
    <w:rPr>
      <w:rFonts w:ascii="Times New Roman" w:hAnsi="Times New Roman" w:cs="Times New Roman" w:hint="default"/>
      <w:sz w:val="18"/>
      <w:szCs w:val="18"/>
    </w:rPr>
  </w:style>
  <w:style w:type="character" w:customStyle="1" w:styleId="FontStyle26">
    <w:name w:val="Font Style26"/>
    <w:rsid w:val="00397586"/>
    <w:rPr>
      <w:rFonts w:ascii="Verdana" w:hAnsi="Verdana" w:cs="Verdana" w:hint="default"/>
      <w:spacing w:val="20"/>
      <w:sz w:val="18"/>
      <w:szCs w:val="18"/>
    </w:rPr>
  </w:style>
  <w:style w:type="character" w:customStyle="1" w:styleId="Cite-WFU">
    <w:name w:val="Cite-WFU"/>
    <w:uiPriority w:val="1"/>
    <w:qFormat/>
    <w:rsid w:val="00397586"/>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397586"/>
    <w:rPr>
      <w:rFonts w:ascii="Times New Roman" w:hAnsi="Times New Roman" w:hint="default"/>
      <w:sz w:val="24"/>
      <w:u w:val="dottedHeavy"/>
    </w:rPr>
  </w:style>
  <w:style w:type="character" w:customStyle="1" w:styleId="underlinecardChar">
    <w:name w:val="underline card Char"/>
    <w:basedOn w:val="DefaultParagraphFont"/>
    <w:rsid w:val="00397586"/>
    <w:rPr>
      <w:rFonts w:ascii="Arial" w:hAnsi="Arial" w:hint="default"/>
      <w:sz w:val="18"/>
      <w:szCs w:val="24"/>
      <w:u w:val="single"/>
      <w:lang w:val="en-US" w:eastAsia="en-US" w:bidi="ar-SA"/>
    </w:rPr>
  </w:style>
  <w:style w:type="character" w:customStyle="1" w:styleId="dateline-separator">
    <w:name w:val="dateline-separator"/>
    <w:basedOn w:val="DefaultParagraphFont"/>
    <w:rsid w:val="00397586"/>
  </w:style>
  <w:style w:type="character" w:customStyle="1" w:styleId="Hyperlink1">
    <w:name w:val="Hyperlink1"/>
    <w:basedOn w:val="DefaultParagraphFont"/>
    <w:rsid w:val="00397586"/>
    <w:rPr>
      <w:color w:val="745D57"/>
      <w:u w:val="single"/>
    </w:rPr>
  </w:style>
  <w:style w:type="character" w:customStyle="1" w:styleId="CitationChar1">
    <w:name w:val="Citation Char1"/>
    <w:basedOn w:val="DefaultParagraphFont"/>
    <w:rsid w:val="00397586"/>
    <w:rPr>
      <w:rFonts w:ascii="Calibri" w:hAnsi="Calibri" w:cs="Calibri" w:hint="default"/>
    </w:rPr>
  </w:style>
  <w:style w:type="character" w:customStyle="1" w:styleId="bigbody1">
    <w:name w:val="bigbody1"/>
    <w:basedOn w:val="DefaultParagraphFont"/>
    <w:rsid w:val="00397586"/>
    <w:rPr>
      <w:rFonts w:ascii="Arial" w:hAnsi="Arial" w:cs="Arial" w:hint="default"/>
      <w:sz w:val="24"/>
      <w:szCs w:val="24"/>
    </w:rPr>
  </w:style>
  <w:style w:type="character" w:customStyle="1" w:styleId="boldciteChar1">
    <w:name w:val="bold cite Char1"/>
    <w:basedOn w:val="DefaultParagraphFont"/>
    <w:rsid w:val="00397586"/>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397586"/>
    <w:rPr>
      <w:rFonts w:ascii="Verdana" w:hAnsi="Verdana" w:hint="default"/>
      <w:b/>
      <w:bCs/>
      <w:i w:val="0"/>
      <w:iCs w:val="0"/>
      <w:color w:val="000000"/>
      <w:sz w:val="21"/>
      <w:szCs w:val="21"/>
    </w:rPr>
  </w:style>
  <w:style w:type="character" w:customStyle="1" w:styleId="affiliation1">
    <w:name w:val="affiliation1"/>
    <w:basedOn w:val="DefaultParagraphFont"/>
    <w:rsid w:val="00397586"/>
    <w:rPr>
      <w:rFonts w:ascii="Verdana" w:hAnsi="Verdana" w:hint="default"/>
      <w:b w:val="0"/>
      <w:bCs w:val="0"/>
      <w:i w:val="0"/>
      <w:iCs w:val="0"/>
      <w:color w:val="000000"/>
      <w:sz w:val="18"/>
      <w:szCs w:val="18"/>
    </w:rPr>
  </w:style>
  <w:style w:type="character" w:customStyle="1" w:styleId="paperquote1">
    <w:name w:val="paperquote1"/>
    <w:basedOn w:val="DefaultParagraphFont"/>
    <w:rsid w:val="00397586"/>
    <w:rPr>
      <w:rFonts w:ascii="Verdana" w:hAnsi="Verdana" w:hint="default"/>
      <w:b w:val="0"/>
      <w:bCs w:val="0"/>
      <w:i w:val="0"/>
      <w:iCs w:val="0"/>
      <w:sz w:val="18"/>
      <w:szCs w:val="18"/>
    </w:rPr>
  </w:style>
  <w:style w:type="character" w:customStyle="1" w:styleId="erasure">
    <w:name w:val="erasure"/>
    <w:basedOn w:val="DefaultParagraphFont"/>
    <w:rsid w:val="00397586"/>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397586"/>
    <w:rPr>
      <w:b/>
      <w:bCs w:val="0"/>
      <w:sz w:val="24"/>
      <w:szCs w:val="24"/>
      <w:u w:val="single"/>
      <w:lang w:val="en-US" w:eastAsia="en-US" w:bidi="ar-SA"/>
    </w:rPr>
  </w:style>
  <w:style w:type="character" w:customStyle="1" w:styleId="boldciteChar1Char">
    <w:name w:val="bold cite Char1 Char"/>
    <w:basedOn w:val="DefaultParagraphFont"/>
    <w:rsid w:val="00397586"/>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397586"/>
    <w:rPr>
      <w:sz w:val="24"/>
      <w:szCs w:val="24"/>
      <w:lang w:val="en-US" w:eastAsia="en-US" w:bidi="ar-SA"/>
    </w:rPr>
  </w:style>
  <w:style w:type="character" w:customStyle="1" w:styleId="headline1">
    <w:name w:val="headline1"/>
    <w:basedOn w:val="DefaultParagraphFont"/>
    <w:rsid w:val="00397586"/>
  </w:style>
  <w:style w:type="character" w:customStyle="1" w:styleId="boldciteChar2">
    <w:name w:val="bold cite Char2"/>
    <w:basedOn w:val="DefaultParagraphFont"/>
    <w:rsid w:val="00397586"/>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397586"/>
    <w:rPr>
      <w:color w:val="000000"/>
      <w:sz w:val="18"/>
      <w:szCs w:val="24"/>
      <w:lang w:val="en-US" w:eastAsia="en-US" w:bidi="ar-SA"/>
    </w:rPr>
  </w:style>
  <w:style w:type="character" w:customStyle="1" w:styleId="evidenceCharChar">
    <w:name w:val="evidence Char Char"/>
    <w:basedOn w:val="DefaultParagraphFont"/>
    <w:rsid w:val="00397586"/>
    <w:rPr>
      <w:rFonts w:ascii="Arial" w:hAnsi="Arial" w:cs="Arial" w:hint="default"/>
      <w:color w:val="000000"/>
      <w:u w:val="thick"/>
      <w:lang w:val="en-US" w:eastAsia="en-US" w:bidi="ar-SA"/>
    </w:rPr>
  </w:style>
  <w:style w:type="character" w:customStyle="1" w:styleId="Style1CharChar">
    <w:name w:val="Style1 Char Char"/>
    <w:basedOn w:val="DefaultParagraphFont"/>
    <w:rsid w:val="00397586"/>
    <w:rPr>
      <w:color w:val="000000"/>
      <w:sz w:val="16"/>
      <w:szCs w:val="24"/>
      <w:lang w:val="en-US" w:eastAsia="en-US" w:bidi="ar-SA"/>
    </w:rPr>
  </w:style>
  <w:style w:type="character" w:customStyle="1" w:styleId="Style14ptBoldUnderline">
    <w:name w:val="Style 14 pt Bold Underline"/>
    <w:basedOn w:val="DefaultParagraphFont"/>
    <w:rsid w:val="00397586"/>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397586"/>
    <w:rPr>
      <w:color w:val="000000"/>
      <w:sz w:val="18"/>
      <w:szCs w:val="18"/>
      <w:lang w:val="en-US" w:eastAsia="en-US" w:bidi="ar-SA"/>
    </w:rPr>
  </w:style>
  <w:style w:type="character" w:customStyle="1" w:styleId="BlockTitle1CharChar">
    <w:name w:val="Block Title #1 Char Char"/>
    <w:basedOn w:val="DefaultParagraphFont"/>
    <w:rsid w:val="00397586"/>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397586"/>
  </w:style>
  <w:style w:type="character" w:customStyle="1" w:styleId="ds">
    <w:name w:val="ds"/>
    <w:basedOn w:val="DefaultParagraphFont"/>
    <w:rsid w:val="00397586"/>
  </w:style>
  <w:style w:type="character" w:customStyle="1" w:styleId="documentbody">
    <w:name w:val="documentbody"/>
    <w:basedOn w:val="DefaultParagraphFont"/>
    <w:rsid w:val="00397586"/>
  </w:style>
  <w:style w:type="character" w:customStyle="1" w:styleId="searchterm">
    <w:name w:val="searchterm"/>
    <w:basedOn w:val="DefaultParagraphFont"/>
    <w:rsid w:val="00397586"/>
  </w:style>
  <w:style w:type="character" w:customStyle="1" w:styleId="text-bold">
    <w:name w:val="text-bold"/>
    <w:basedOn w:val="DefaultParagraphFont"/>
    <w:rsid w:val="00397586"/>
  </w:style>
  <w:style w:type="character" w:customStyle="1" w:styleId="highlightcardtextChar1">
    <w:name w:val="highlight card text Char1"/>
    <w:basedOn w:val="DefaultParagraphFont"/>
    <w:rsid w:val="00397586"/>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397586"/>
    <w:rPr>
      <w:rFonts w:ascii="Times New Roman" w:hAnsi="Times New Roman" w:hint="default"/>
      <w:sz w:val="20"/>
      <w:u w:val="single"/>
    </w:rPr>
  </w:style>
  <w:style w:type="character" w:customStyle="1" w:styleId="StyleLatinArialBold">
    <w:name w:val="Style (Latin) Arial Bold"/>
    <w:basedOn w:val="DefaultParagraphFont"/>
    <w:rsid w:val="00397586"/>
    <w:rPr>
      <w:rFonts w:ascii="Times New Roman" w:hAnsi="Times New Roman" w:hint="default"/>
      <w:b/>
      <w:bCs/>
      <w:sz w:val="24"/>
    </w:rPr>
  </w:style>
  <w:style w:type="character" w:customStyle="1" w:styleId="10ptUnderline">
    <w:name w:val="10 ptUnderline"/>
    <w:basedOn w:val="DefaultParagraphFont"/>
    <w:rsid w:val="00397586"/>
    <w:rPr>
      <w:rFonts w:ascii="Times New Roman" w:hAnsi="Times New Roman" w:hint="default"/>
      <w:bCs/>
      <w:sz w:val="20"/>
      <w:u w:val="single"/>
    </w:rPr>
  </w:style>
  <w:style w:type="character" w:customStyle="1" w:styleId="boldciteCharChar2">
    <w:name w:val="bold cite Char Char2"/>
    <w:basedOn w:val="DefaultParagraphFont"/>
    <w:rsid w:val="00397586"/>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397586"/>
    <w:rPr>
      <w:b/>
      <w:bCs/>
      <w:sz w:val="24"/>
      <w:szCs w:val="24"/>
      <w:lang w:val="en-US" w:eastAsia="en-US" w:bidi="ar-SA"/>
    </w:rPr>
  </w:style>
  <w:style w:type="character" w:customStyle="1" w:styleId="textlarge">
    <w:name w:val="textlarge"/>
    <w:basedOn w:val="DefaultParagraphFont"/>
    <w:rsid w:val="00397586"/>
  </w:style>
  <w:style w:type="character" w:customStyle="1" w:styleId="BodyTextIndent2Char1">
    <w:name w:val="Body Text Indent 2 Char1"/>
    <w:basedOn w:val="DefaultParagraphFont"/>
    <w:semiHidden/>
    <w:rsid w:val="00397586"/>
    <w:rPr>
      <w:rFonts w:ascii="Arial" w:hAnsi="Arial" w:cs="Arial"/>
      <w:sz w:val="16"/>
    </w:rPr>
  </w:style>
  <w:style w:type="character" w:customStyle="1" w:styleId="bylinetitle">
    <w:name w:val="bylinetitle"/>
    <w:basedOn w:val="DefaultParagraphFont"/>
    <w:rsid w:val="00397586"/>
  </w:style>
  <w:style w:type="character" w:customStyle="1" w:styleId="afpdateline">
    <w:name w:val="afp_dateline"/>
    <w:basedOn w:val="DefaultParagraphFont"/>
    <w:rsid w:val="00397586"/>
  </w:style>
  <w:style w:type="character" w:customStyle="1" w:styleId="datetime">
    <w:name w:val="datetime"/>
    <w:basedOn w:val="DefaultParagraphFont"/>
    <w:rsid w:val="00397586"/>
  </w:style>
  <w:style w:type="character" w:customStyle="1" w:styleId="dropcap">
    <w:name w:val="dropcap"/>
    <w:basedOn w:val="DefaultParagraphFont"/>
    <w:rsid w:val="00397586"/>
  </w:style>
  <w:style w:type="character" w:customStyle="1" w:styleId="smallcap">
    <w:name w:val="smallcap"/>
    <w:basedOn w:val="DefaultParagraphFont"/>
    <w:rsid w:val="00397586"/>
  </w:style>
  <w:style w:type="character" w:customStyle="1" w:styleId="datestamp2">
    <w:name w:val="datestamp2"/>
    <w:rsid w:val="00397586"/>
  </w:style>
  <w:style w:type="character" w:customStyle="1" w:styleId="linktypelabel1">
    <w:name w:val="link_type_label1"/>
    <w:rsid w:val="00397586"/>
    <w:rPr>
      <w:color w:val="000000"/>
    </w:rPr>
  </w:style>
  <w:style w:type="character" w:customStyle="1" w:styleId="StyleDebateUnderline10pt">
    <w:name w:val="Style Debate Underline + 10 pt"/>
    <w:basedOn w:val="DefaultParagraphFont"/>
    <w:rsid w:val="00397586"/>
    <w:rPr>
      <w:rFonts w:ascii="Times New Roman" w:hAnsi="Times New Roman" w:hint="default"/>
      <w:sz w:val="20"/>
      <w:szCs w:val="20"/>
      <w:u w:val="single"/>
    </w:rPr>
  </w:style>
  <w:style w:type="character" w:customStyle="1" w:styleId="UnderlineChar11">
    <w:name w:val="Underline Char11"/>
    <w:rsid w:val="00397586"/>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397586"/>
    <w:rPr>
      <w:noProof w:val="0"/>
      <w:sz w:val="24"/>
      <w:szCs w:val="24"/>
      <w:u w:val="single"/>
      <w:lang w:val="en-US" w:eastAsia="en-US" w:bidi="ar-SA"/>
    </w:rPr>
  </w:style>
  <w:style w:type="character" w:customStyle="1" w:styleId="created">
    <w:name w:val="created"/>
    <w:basedOn w:val="DefaultParagraphFont"/>
    <w:rsid w:val="00397586"/>
  </w:style>
  <w:style w:type="character" w:customStyle="1" w:styleId="StyleAsianMSMinchoBold">
    <w:name w:val="Style (Asian) MS Mincho Bold"/>
    <w:rsid w:val="00397586"/>
    <w:rPr>
      <w:rFonts w:ascii="Times New Roman" w:eastAsia="MS Mincho" w:hAnsi="Times New Roman" w:hint="default"/>
      <w:b/>
      <w:bCs/>
      <w:u w:val="thick"/>
    </w:rPr>
  </w:style>
  <w:style w:type="character" w:customStyle="1" w:styleId="StyleAsianMSMincho">
    <w:name w:val="Style (Asian) MS Mincho"/>
    <w:rsid w:val="00397586"/>
    <w:rPr>
      <w:rFonts w:ascii="Times New Roman" w:eastAsia="MS Mincho" w:hAnsi="Times New Roman" w:hint="default"/>
      <w:u w:val="thick"/>
    </w:rPr>
  </w:style>
  <w:style w:type="character" w:customStyle="1" w:styleId="CardCharChar2">
    <w:name w:val="Card Char Char2"/>
    <w:rsid w:val="00397586"/>
    <w:rPr>
      <w:rFonts w:ascii="Arial Narrow" w:eastAsia="Times New Roman" w:hAnsi="Arial Narrow" w:cs="Calibri" w:hint="default"/>
    </w:rPr>
  </w:style>
  <w:style w:type="character" w:customStyle="1" w:styleId="CardUpSize-LightChar">
    <w:name w:val="CardUpSize - Light Char"/>
    <w:rsid w:val="00397586"/>
    <w:rPr>
      <w:sz w:val="22"/>
      <w:szCs w:val="32"/>
      <w:u w:val="single"/>
      <w:lang w:val="en-US" w:eastAsia="en-US" w:bidi="ar-SA"/>
    </w:rPr>
  </w:style>
  <w:style w:type="character" w:customStyle="1" w:styleId="yqlink">
    <w:name w:val="yqlink"/>
    <w:rsid w:val="00397586"/>
  </w:style>
  <w:style w:type="character" w:customStyle="1" w:styleId="clbody">
    <w:name w:val="clbody"/>
    <w:rsid w:val="00397586"/>
  </w:style>
  <w:style w:type="character" w:customStyle="1" w:styleId="boldandunderlinecharcharcharcharcharcharcharcharcharcharcharcharcharcharcharchar0">
    <w:name w:val="boldandunderlinecharcharcharcharcharcharcharcharcharcharcharcharcharcharcharchar"/>
    <w:rsid w:val="00397586"/>
  </w:style>
  <w:style w:type="character" w:customStyle="1" w:styleId="underlinecharcharcharcharcharcharcharcharcharcharcharcharcharchar">
    <w:name w:val="underlinecharcharcharcharcharcharcharcharcharcharcharcharcharchar"/>
    <w:rsid w:val="00397586"/>
  </w:style>
  <w:style w:type="character" w:customStyle="1" w:styleId="NothingChar1">
    <w:name w:val="Nothing Char1"/>
    <w:rsid w:val="00397586"/>
    <w:rPr>
      <w:szCs w:val="24"/>
      <w:lang w:val="en-US" w:eastAsia="en-US" w:bidi="ar-SA"/>
    </w:rPr>
  </w:style>
  <w:style w:type="character" w:customStyle="1" w:styleId="CharCharCharCharCharChar1Char">
    <w:name w:val="Char Char Char Char Char Char1 Char"/>
    <w:rsid w:val="00397586"/>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97586"/>
    <w:rPr>
      <w:sz w:val="24"/>
      <w:szCs w:val="24"/>
      <w:lang w:val="en-US" w:eastAsia="en-US" w:bidi="ar-SA"/>
    </w:rPr>
  </w:style>
  <w:style w:type="character" w:customStyle="1" w:styleId="lucenesearchresulturlb">
    <w:name w:val="lucene_search_result_url_b"/>
    <w:basedOn w:val="DefaultParagraphFont"/>
    <w:rsid w:val="00397586"/>
  </w:style>
  <w:style w:type="character" w:customStyle="1" w:styleId="FontStyle19">
    <w:name w:val="Font Style19"/>
    <w:basedOn w:val="DefaultParagraphFont"/>
    <w:uiPriority w:val="99"/>
    <w:rsid w:val="00397586"/>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397586"/>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97586"/>
    <w:rPr>
      <w:iCs/>
      <w:sz w:val="16"/>
      <w:szCs w:val="22"/>
    </w:rPr>
  </w:style>
  <w:style w:type="character" w:customStyle="1" w:styleId="QuoteChar1">
    <w:name w:val="Quote Char1"/>
    <w:basedOn w:val="DefaultParagraphFont"/>
    <w:uiPriority w:val="29"/>
    <w:rsid w:val="00397586"/>
    <w:rPr>
      <w:rFonts w:ascii="Arial" w:eastAsia="Calibri" w:hAnsi="Arial" w:cs="Times New Roman"/>
      <w:iCs/>
      <w:sz w:val="16"/>
    </w:rPr>
  </w:style>
  <w:style w:type="character" w:customStyle="1" w:styleId="SourceBold">
    <w:name w:val="Source Bold"/>
    <w:rsid w:val="00397586"/>
    <w:rPr>
      <w:rFonts w:ascii="Arial Narrow" w:hAnsi="Arial Narrow" w:hint="default"/>
      <w:b/>
      <w:bCs w:val="0"/>
      <w:strike w:val="0"/>
      <w:dstrike w:val="0"/>
      <w:sz w:val="24"/>
      <w:u w:val="none"/>
      <w:effect w:val="none"/>
    </w:rPr>
  </w:style>
  <w:style w:type="character" w:customStyle="1" w:styleId="2xBoldUnderline">
    <w:name w:val="2x_Bold_Underline"/>
    <w:rsid w:val="00397586"/>
    <w:rPr>
      <w:b/>
      <w:bCs/>
      <w:sz w:val="24"/>
      <w:u w:val="thick"/>
    </w:rPr>
  </w:style>
  <w:style w:type="character" w:customStyle="1" w:styleId="readChar">
    <w:name w:val="read Char"/>
    <w:rsid w:val="00397586"/>
    <w:rPr>
      <w:szCs w:val="22"/>
      <w:u w:val="single"/>
      <w:lang w:val="en-US" w:eastAsia="en-US" w:bidi="ar-SA"/>
    </w:rPr>
  </w:style>
  <w:style w:type="character" w:customStyle="1" w:styleId="underlining1">
    <w:name w:val="underlining1"/>
    <w:rsid w:val="00397586"/>
    <w:rPr>
      <w:u w:val="single"/>
    </w:rPr>
  </w:style>
  <w:style w:type="character" w:customStyle="1" w:styleId="green">
    <w:name w:val="green"/>
    <w:rsid w:val="00397586"/>
  </w:style>
  <w:style w:type="character" w:customStyle="1" w:styleId="BodyText30">
    <w:name w:val="Body Text3"/>
    <w:rsid w:val="003975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9758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9758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9758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39758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397586"/>
    <w:rPr>
      <w:rFonts w:ascii="Constantia" w:hAnsi="Constantia" w:cs="Constantia" w:hint="default"/>
      <w:b/>
      <w:bCs/>
      <w:sz w:val="18"/>
      <w:szCs w:val="18"/>
    </w:rPr>
  </w:style>
  <w:style w:type="character" w:customStyle="1" w:styleId="nohighlighting">
    <w:name w:val="no highlighting"/>
    <w:rsid w:val="00397586"/>
    <w:rPr>
      <w:rFonts w:ascii="Times New Roman" w:hAnsi="Times New Roman" w:hint="default"/>
      <w:color w:val="auto"/>
      <w:sz w:val="20"/>
      <w:u w:val="thick"/>
      <w:bdr w:val="none" w:sz="0" w:space="0" w:color="auto" w:frame="1"/>
    </w:rPr>
  </w:style>
  <w:style w:type="character" w:customStyle="1" w:styleId="cite0">
    <w:name w:val="cite0"/>
    <w:rsid w:val="00397586"/>
  </w:style>
  <w:style w:type="character" w:customStyle="1" w:styleId="Style8pt1">
    <w:name w:val="Style 8 pt1"/>
    <w:basedOn w:val="DefaultParagraphFont"/>
    <w:rsid w:val="00397586"/>
    <w:rPr>
      <w:sz w:val="16"/>
    </w:rPr>
  </w:style>
  <w:style w:type="paragraph" w:customStyle="1" w:styleId="cal">
    <w:name w:val="cal"/>
    <w:basedOn w:val="Normal"/>
    <w:uiPriority w:val="99"/>
    <w:qFormat/>
    <w:rsid w:val="00397586"/>
    <w:pPr>
      <w:ind w:left="288" w:right="288"/>
    </w:pPr>
    <w:rPr>
      <w:rFonts w:ascii="Arial" w:eastAsia="Times New Roman" w:hAnsi="Arial"/>
      <w:sz w:val="16"/>
      <w:szCs w:val="20"/>
    </w:rPr>
  </w:style>
  <w:style w:type="paragraph" w:customStyle="1" w:styleId="CiteInfo">
    <w:name w:val="Cite Info"/>
    <w:basedOn w:val="Normal"/>
    <w:qFormat/>
    <w:rsid w:val="00397586"/>
    <w:rPr>
      <w:rFonts w:ascii="Arial" w:eastAsia="Times New Roman" w:hAnsi="Arial"/>
      <w:sz w:val="16"/>
      <w:szCs w:val="16"/>
    </w:rPr>
  </w:style>
  <w:style w:type="character" w:customStyle="1" w:styleId="HIGHLIGHT1">
    <w:name w:val="HIGHLIGHT"/>
    <w:basedOn w:val="DefaultParagraphFont"/>
    <w:uiPriority w:val="1"/>
    <w:qFormat/>
    <w:rsid w:val="00397586"/>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397586"/>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397586"/>
    <w:pPr>
      <w:keepNext/>
      <w:keepLines/>
      <w:spacing w:before="200"/>
      <w:outlineLvl w:val="3"/>
    </w:pPr>
    <w:rPr>
      <w:rFonts w:eastAsiaTheme="majorEastAsia" w:cstheme="majorBidi"/>
      <w:b/>
      <w:sz w:val="26"/>
    </w:rPr>
  </w:style>
  <w:style w:type="character" w:customStyle="1" w:styleId="swauthor">
    <w:name w:val="sw_author"/>
    <w:rsid w:val="00397586"/>
  </w:style>
  <w:style w:type="paragraph" w:customStyle="1" w:styleId="BoldUnderlineChar20">
    <w:name w:val="BoldUnderline Char2"/>
    <w:link w:val="BoldUnderlineChar2Char"/>
    <w:rsid w:val="0039758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97586"/>
    <w:rPr>
      <w:rFonts w:ascii="Times New Roman" w:eastAsia="Times New Roman" w:hAnsi="Times New Roman" w:cs="Times New Roman"/>
      <w:b/>
      <w:sz w:val="20"/>
      <w:u w:val="single"/>
    </w:rPr>
  </w:style>
  <w:style w:type="character" w:customStyle="1" w:styleId="UnderlineCharChar4">
    <w:name w:val="Underline Char Char4"/>
    <w:rsid w:val="00397586"/>
    <w:rPr>
      <w:szCs w:val="24"/>
      <w:u w:val="single"/>
      <w:lang w:val="en-US" w:eastAsia="en-US" w:bidi="ar-SA"/>
    </w:rPr>
  </w:style>
  <w:style w:type="character" w:customStyle="1" w:styleId="BoldUnderlineCharChar3">
    <w:name w:val="BoldUnderline Char Char3"/>
    <w:rsid w:val="00397586"/>
    <w:rPr>
      <w:b/>
      <w:szCs w:val="24"/>
      <w:u w:val="single"/>
      <w:lang w:val="en-US" w:eastAsia="en-US" w:bidi="ar-SA"/>
    </w:rPr>
  </w:style>
  <w:style w:type="character" w:customStyle="1" w:styleId="UnderlineCharChar3">
    <w:name w:val="Underline Char Char3"/>
    <w:rsid w:val="00397586"/>
    <w:rPr>
      <w:szCs w:val="24"/>
      <w:u w:val="single"/>
      <w:lang w:val="en-US" w:eastAsia="en-US" w:bidi="ar-SA"/>
    </w:rPr>
  </w:style>
  <w:style w:type="character" w:customStyle="1" w:styleId="BoldUnderlineCharChar2">
    <w:name w:val="BoldUnderline Char Char2"/>
    <w:rsid w:val="00397586"/>
    <w:rPr>
      <w:b/>
      <w:szCs w:val="24"/>
      <w:u w:val="single"/>
      <w:lang w:val="en-US" w:eastAsia="en-US" w:bidi="ar-SA"/>
    </w:rPr>
  </w:style>
  <w:style w:type="paragraph" w:customStyle="1" w:styleId="UnderlineCard1">
    <w:name w:val="UnderlineCard"/>
    <w:basedOn w:val="Heading3"/>
    <w:link w:val="UnderlineCardChar0"/>
    <w:qFormat/>
    <w:rsid w:val="00397586"/>
    <w:pPr>
      <w:keepNext w:val="0"/>
      <w:keepLines w:val="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1"/>
    <w:rsid w:val="00397586"/>
    <w:rPr>
      <w:rFonts w:ascii="Calibri" w:eastAsia="Calibri" w:hAnsi="Calibri" w:cs="Times New Roman"/>
      <w:sz w:val="20"/>
      <w:szCs w:val="20"/>
      <w:u w:val="single"/>
      <w:lang w:val="x-none" w:eastAsia="x-none"/>
    </w:rPr>
  </w:style>
  <w:style w:type="character" w:customStyle="1" w:styleId="5Notunderlined">
    <w:name w:val="5 Not underlined"/>
    <w:rsid w:val="00397586"/>
    <w:rPr>
      <w:rFonts w:ascii="Times New Roman" w:hAnsi="Times New Roman"/>
      <w:sz w:val="16"/>
    </w:rPr>
  </w:style>
  <w:style w:type="character" w:customStyle="1" w:styleId="volume-issue">
    <w:name w:val="volume-issue"/>
    <w:rsid w:val="00397586"/>
    <w:rPr>
      <w:rFonts w:cs="Times New Roman"/>
    </w:rPr>
  </w:style>
  <w:style w:type="character" w:customStyle="1" w:styleId="i">
    <w:name w:val="i"/>
    <w:basedOn w:val="DefaultParagraphFont"/>
    <w:uiPriority w:val="99"/>
    <w:rsid w:val="00397586"/>
  </w:style>
  <w:style w:type="character" w:customStyle="1" w:styleId="CiteReal0">
    <w:name w:val="CiteReal"/>
    <w:uiPriority w:val="1"/>
    <w:qFormat/>
    <w:rsid w:val="00397586"/>
    <w:rPr>
      <w:rFonts w:ascii="Arial" w:hAnsi="Arial"/>
      <w:b/>
      <w:sz w:val="24"/>
      <w:u w:val="single"/>
    </w:rPr>
  </w:style>
  <w:style w:type="paragraph" w:customStyle="1" w:styleId="Cardd">
    <w:name w:val="Cardd"/>
    <w:basedOn w:val="Normal"/>
    <w:uiPriority w:val="4"/>
    <w:qFormat/>
    <w:rsid w:val="00397586"/>
    <w:pPr>
      <w:ind w:left="288" w:right="288"/>
    </w:pPr>
  </w:style>
  <w:style w:type="character" w:customStyle="1" w:styleId="view-count">
    <w:name w:val="view-count"/>
    <w:basedOn w:val="DefaultParagraphFont"/>
    <w:rsid w:val="00397586"/>
  </w:style>
  <w:style w:type="paragraph" w:customStyle="1" w:styleId="document">
    <w:name w:val="document"/>
    <w:basedOn w:val="Normal"/>
    <w:rsid w:val="00397586"/>
    <w:pPr>
      <w:spacing w:before="100" w:beforeAutospacing="1" w:after="100" w:afterAutospacing="1"/>
    </w:pPr>
    <w:rPr>
      <w:rFonts w:eastAsia="Times New Roman"/>
    </w:rPr>
  </w:style>
  <w:style w:type="character" w:customStyle="1" w:styleId="spellingerror">
    <w:name w:val="spellingerror"/>
    <w:basedOn w:val="DefaultParagraphFont"/>
    <w:rsid w:val="00397586"/>
  </w:style>
  <w:style w:type="character" w:customStyle="1" w:styleId="CardsFont6ptChar1">
    <w:name w:val="Cards + Font: 6 pt Char1"/>
    <w:basedOn w:val="DefaultParagraphFont"/>
    <w:rsid w:val="00397586"/>
    <w:rPr>
      <w:sz w:val="12"/>
      <w:szCs w:val="24"/>
      <w:lang w:val="en-US" w:eastAsia="en-US" w:bidi="ar-SA"/>
    </w:rPr>
  </w:style>
  <w:style w:type="character" w:customStyle="1" w:styleId="CardsSixChar">
    <w:name w:val="Cards Six Char"/>
    <w:link w:val="CardsSix"/>
    <w:locked/>
    <w:rsid w:val="00397586"/>
    <w:rPr>
      <w:sz w:val="12"/>
    </w:rPr>
  </w:style>
  <w:style w:type="paragraph" w:customStyle="1" w:styleId="CardsSix">
    <w:name w:val="Cards Six"/>
    <w:basedOn w:val="Normal"/>
    <w:link w:val="CardsSixChar"/>
    <w:rsid w:val="00397586"/>
    <w:pPr>
      <w:autoSpaceDE w:val="0"/>
      <w:autoSpaceDN w:val="0"/>
      <w:adjustRightInd w:val="0"/>
      <w:ind w:left="432" w:right="432"/>
      <w:jc w:val="both"/>
    </w:pPr>
    <w:rPr>
      <w:rFonts w:asciiTheme="minorHAnsi" w:hAnsiTheme="minorHAnsi" w:cstheme="minorBidi"/>
      <w:sz w:val="12"/>
    </w:rPr>
  </w:style>
  <w:style w:type="character" w:customStyle="1" w:styleId="10ptnotbold">
    <w:name w:val="10ptnotbold"/>
    <w:rsid w:val="00397586"/>
    <w:rPr>
      <w:rFonts w:ascii="Times New Roman" w:hAnsi="Times New Roman" w:cs="Times New Roman"/>
      <w:sz w:val="20"/>
    </w:rPr>
  </w:style>
  <w:style w:type="character" w:customStyle="1" w:styleId="action-menu-toggled-item">
    <w:name w:val="action-menu-toggled-item"/>
    <w:basedOn w:val="DefaultParagraphFont"/>
    <w:rsid w:val="00397586"/>
  </w:style>
  <w:style w:type="character" w:customStyle="1" w:styleId="1Tag">
    <w:name w:val="1) Tag"/>
    <w:rsid w:val="00397586"/>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97586"/>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9758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9758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97586"/>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397586"/>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397586"/>
    <w:rPr>
      <w:rFonts w:ascii="Calibri" w:eastAsia="Times New Roman" w:hAnsi="Calibri" w:cs="Calibri"/>
      <w:b/>
      <w:caps/>
      <w:sz w:val="40"/>
      <w:szCs w:val="40"/>
    </w:rPr>
  </w:style>
  <w:style w:type="character" w:customStyle="1" w:styleId="kicker1">
    <w:name w:val="kicker1"/>
    <w:basedOn w:val="DefaultParagraphFont"/>
    <w:rsid w:val="00397586"/>
    <w:rPr>
      <w:caps/>
      <w:color w:val="008996"/>
      <w:sz w:val="19"/>
      <w:szCs w:val="19"/>
    </w:rPr>
  </w:style>
  <w:style w:type="character" w:customStyle="1" w:styleId="recommendeddesignation2">
    <w:name w:val="recommended_designation2"/>
    <w:basedOn w:val="DefaultParagraphFont"/>
    <w:rsid w:val="00397586"/>
  </w:style>
  <w:style w:type="character" w:customStyle="1" w:styleId="storylink2">
    <w:name w:val="story_link2"/>
    <w:basedOn w:val="DefaultParagraphFont"/>
    <w:rsid w:val="00397586"/>
  </w:style>
  <w:style w:type="character" w:customStyle="1" w:styleId="gal2">
    <w:name w:val="gal2"/>
    <w:basedOn w:val="DefaultParagraphFont"/>
    <w:rsid w:val="00397586"/>
  </w:style>
  <w:style w:type="character" w:customStyle="1" w:styleId="byline2">
    <w:name w:val="byline2"/>
    <w:basedOn w:val="DefaultParagraphFont"/>
    <w:rsid w:val="00397586"/>
    <w:rPr>
      <w:rFonts w:ascii="Arial" w:hAnsi="Arial" w:cs="Arial" w:hint="default"/>
      <w:caps/>
      <w:color w:val="333333"/>
      <w:sz w:val="29"/>
      <w:szCs w:val="29"/>
    </w:rPr>
  </w:style>
  <w:style w:type="paragraph" w:customStyle="1" w:styleId="p3">
    <w:name w:val="p3"/>
    <w:basedOn w:val="Normal"/>
    <w:rsid w:val="00397586"/>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397586"/>
  </w:style>
  <w:style w:type="character" w:customStyle="1" w:styleId="UnderlineNon-bold">
    <w:name w:val="Underline Non - bold"/>
    <w:basedOn w:val="DefaultParagraphFont"/>
    <w:rsid w:val="00397586"/>
    <w:rPr>
      <w:rFonts w:ascii="Times New Roman" w:hAnsi="Times New Roman"/>
      <w:iCs/>
      <w:sz w:val="22"/>
      <w:u w:val="single"/>
    </w:rPr>
  </w:style>
  <w:style w:type="character" w:customStyle="1" w:styleId="metad">
    <w:name w:val="metad"/>
    <w:rsid w:val="00397586"/>
  </w:style>
  <w:style w:type="character" w:customStyle="1" w:styleId="justify1">
    <w:name w:val="justify1"/>
    <w:rsid w:val="00397586"/>
  </w:style>
  <w:style w:type="character" w:customStyle="1" w:styleId="CircleChar">
    <w:name w:val="Circle Char"/>
    <w:basedOn w:val="DefaultParagraphFont"/>
    <w:link w:val="Circle"/>
    <w:rsid w:val="00397586"/>
    <w:rPr>
      <w:rFonts w:ascii="Times New Roman" w:eastAsia="Calibri" w:hAnsi="Times New Roman" w:cs="Times New Roman"/>
      <w:b/>
      <w:i/>
      <w:sz w:val="22"/>
      <w:szCs w:val="18"/>
      <w:u w:val="single"/>
    </w:rPr>
  </w:style>
  <w:style w:type="paragraph" w:customStyle="1" w:styleId="TOC3Char">
    <w:name w:val="TOC 3 Char"/>
    <w:basedOn w:val="Normal"/>
    <w:next w:val="Normal"/>
    <w:rsid w:val="00397586"/>
    <w:rPr>
      <w:rFonts w:ascii="Times New Roman" w:eastAsia="Times New Roman" w:hAnsi="Times New Roman"/>
      <w:szCs w:val="20"/>
    </w:rPr>
  </w:style>
  <w:style w:type="paragraph" w:customStyle="1" w:styleId="TOC1Char">
    <w:name w:val="TOC 1 Char"/>
    <w:basedOn w:val="Normal"/>
    <w:next w:val="Normal"/>
    <w:rsid w:val="00397586"/>
    <w:rPr>
      <w:rFonts w:ascii="Times New Roman" w:eastAsia="Times New Roman" w:hAnsi="Times New Roman"/>
      <w:b/>
      <w:szCs w:val="20"/>
    </w:rPr>
  </w:style>
  <w:style w:type="character" w:customStyle="1" w:styleId="Debate-CardTagandCite-F6Char">
    <w:name w:val="Debate- Card Tag and Cite- F6 Char"/>
    <w:link w:val="Debate-CardTagandCite-F6"/>
    <w:locked/>
    <w:rsid w:val="00397586"/>
    <w:rPr>
      <w:rFonts w:ascii="Georgia" w:hAnsi="Georgia"/>
      <w:b/>
    </w:rPr>
  </w:style>
  <w:style w:type="paragraph" w:customStyle="1" w:styleId="Debate-CardTagandCite-F6">
    <w:name w:val="Debate- Card Tag and Cite- F6"/>
    <w:basedOn w:val="Normal"/>
    <w:link w:val="Debate-CardTagandCite-F6Char"/>
    <w:qFormat/>
    <w:rsid w:val="00397586"/>
    <w:pPr>
      <w:contextualSpacing/>
    </w:pPr>
    <w:rPr>
      <w:rFonts w:ascii="Georgia" w:hAnsi="Georgia" w:cstheme="minorBidi"/>
      <w:b/>
      <w:sz w:val="24"/>
    </w:rPr>
  </w:style>
  <w:style w:type="character" w:customStyle="1" w:styleId="SmallerReal">
    <w:name w:val="SmallerReal"/>
    <w:basedOn w:val="DefaultParagraphFont"/>
    <w:uiPriority w:val="1"/>
    <w:qFormat/>
    <w:rsid w:val="00397586"/>
    <w:rPr>
      <w:rFonts w:ascii="Garamond" w:hAnsi="Garamond"/>
      <w:sz w:val="16"/>
    </w:rPr>
  </w:style>
  <w:style w:type="paragraph" w:customStyle="1" w:styleId="analytic0">
    <w:name w:val="analytic"/>
    <w:basedOn w:val="Normal"/>
    <w:link w:val="analyticChar0"/>
    <w:uiPriority w:val="4"/>
    <w:qFormat/>
    <w:rsid w:val="00397586"/>
    <w:pPr>
      <w:spacing w:before="120"/>
    </w:pPr>
    <w:rPr>
      <w:b/>
      <w:sz w:val="20"/>
    </w:rPr>
  </w:style>
  <w:style w:type="character" w:customStyle="1" w:styleId="analyticChar0">
    <w:name w:val="analytic Char"/>
    <w:basedOn w:val="DefaultParagraphFont"/>
    <w:link w:val="analytic0"/>
    <w:uiPriority w:val="4"/>
    <w:rsid w:val="00397586"/>
    <w:rPr>
      <w:rFonts w:ascii="Calibri" w:hAnsi="Calibri" w:cs="Calibri"/>
      <w:b/>
      <w:sz w:val="20"/>
    </w:rPr>
  </w:style>
  <w:style w:type="character" w:customStyle="1" w:styleId="field-item2">
    <w:name w:val="field-item2"/>
    <w:basedOn w:val="DefaultParagraphFont"/>
    <w:rsid w:val="00397586"/>
    <w:rPr>
      <w:rFonts w:ascii="Trebuchet MS" w:hAnsi="Trebuchet MS" w:hint="default"/>
      <w:sz w:val="17"/>
      <w:szCs w:val="17"/>
    </w:rPr>
  </w:style>
  <w:style w:type="character" w:customStyle="1" w:styleId="name2">
    <w:name w:val="name2"/>
    <w:basedOn w:val="DefaultParagraphFont"/>
    <w:rsid w:val="00397586"/>
  </w:style>
  <w:style w:type="character" w:customStyle="1" w:styleId="date-display-single2">
    <w:name w:val="date-display-single2"/>
    <w:basedOn w:val="DefaultParagraphFont"/>
    <w:rsid w:val="00397586"/>
  </w:style>
  <w:style w:type="character" w:customStyle="1" w:styleId="span">
    <w:name w:val="span"/>
    <w:basedOn w:val="DefaultParagraphFont"/>
    <w:rsid w:val="00397586"/>
  </w:style>
  <w:style w:type="paragraph" w:customStyle="1" w:styleId="skip-nav">
    <w:name w:val="skip-nav"/>
    <w:basedOn w:val="Normal"/>
    <w:rsid w:val="00397586"/>
    <w:pPr>
      <w:spacing w:before="100" w:beforeAutospacing="1" w:after="100" w:afterAutospacing="1"/>
    </w:pPr>
    <w:rPr>
      <w:rFonts w:ascii="Times New Roman" w:eastAsia="Times New Roman" w:hAnsi="Times New Roman"/>
    </w:rPr>
  </w:style>
  <w:style w:type="character" w:customStyle="1" w:styleId="bg-relatedbutton-text">
    <w:name w:val="bg-related__button-text"/>
    <w:basedOn w:val="DefaultParagraphFont"/>
    <w:rsid w:val="00397586"/>
  </w:style>
  <w:style w:type="paragraph" w:customStyle="1" w:styleId="bg-relateddescription">
    <w:name w:val="bg-related__description"/>
    <w:basedOn w:val="Normal"/>
    <w:rsid w:val="00397586"/>
    <w:pPr>
      <w:spacing w:before="100" w:beforeAutospacing="1" w:after="100" w:afterAutospacing="1"/>
    </w:pPr>
    <w:rPr>
      <w:rFonts w:ascii="Times New Roman" w:eastAsia="Times New Roman" w:hAnsi="Times New Roman"/>
    </w:rPr>
  </w:style>
  <w:style w:type="paragraph" w:customStyle="1" w:styleId="p1">
    <w:name w:val="p1"/>
    <w:basedOn w:val="Normal"/>
    <w:rsid w:val="00397586"/>
    <w:pPr>
      <w:spacing w:before="100" w:beforeAutospacing="1" w:after="100" w:afterAutospacing="1"/>
    </w:pPr>
    <w:rPr>
      <w:rFonts w:ascii="Abel" w:eastAsia="Times New Roman" w:hAnsi="Abel"/>
    </w:rPr>
  </w:style>
  <w:style w:type="character" w:customStyle="1" w:styleId="pb-byline2">
    <w:name w:val="pb-byline2"/>
    <w:basedOn w:val="DefaultParagraphFont"/>
    <w:rsid w:val="00397586"/>
  </w:style>
  <w:style w:type="character" w:customStyle="1" w:styleId="pb-timestamp2">
    <w:name w:val="pb-timestamp2"/>
    <w:basedOn w:val="DefaultParagraphFont"/>
    <w:rsid w:val="00397586"/>
    <w:rPr>
      <w:rFonts w:ascii="FranklinITCProLight" w:hAnsi="FranklinITCProLight" w:hint="default"/>
      <w:i w:val="0"/>
      <w:iCs w:val="0"/>
      <w:color w:val="B2B2B2"/>
      <w:sz w:val="18"/>
      <w:szCs w:val="18"/>
    </w:rPr>
  </w:style>
  <w:style w:type="character" w:customStyle="1" w:styleId="pb-caption2">
    <w:name w:val="pb-caption2"/>
    <w:basedOn w:val="DefaultParagraphFont"/>
    <w:rsid w:val="00397586"/>
    <w:rPr>
      <w:rFonts w:ascii="FranklinITCProLight" w:hAnsi="FranklinITCProLight" w:hint="default"/>
      <w:i w:val="0"/>
      <w:iCs w:val="0"/>
      <w:color w:val="6E6E6E"/>
      <w:sz w:val="23"/>
      <w:szCs w:val="23"/>
    </w:rPr>
  </w:style>
  <w:style w:type="character" w:customStyle="1" w:styleId="dropcap1">
    <w:name w:val="dropcap1"/>
    <w:basedOn w:val="DefaultParagraphFont"/>
    <w:rsid w:val="00397586"/>
  </w:style>
  <w:style w:type="character" w:customStyle="1" w:styleId="pq">
    <w:name w:val="pq"/>
    <w:basedOn w:val="DefaultParagraphFont"/>
    <w:rsid w:val="00397586"/>
  </w:style>
  <w:style w:type="character" w:customStyle="1" w:styleId="pullquote">
    <w:name w:val="pullquote"/>
    <w:basedOn w:val="DefaultParagraphFont"/>
    <w:rsid w:val="00397586"/>
  </w:style>
  <w:style w:type="character" w:customStyle="1" w:styleId="bioexcerpt2">
    <w:name w:val="bio_excerpt2"/>
    <w:basedOn w:val="DefaultParagraphFont"/>
    <w:rsid w:val="00397586"/>
    <w:rPr>
      <w:vanish w:val="0"/>
      <w:webHidden w:val="0"/>
      <w:specVanish w:val="0"/>
    </w:rPr>
  </w:style>
  <w:style w:type="character" w:customStyle="1" w:styleId="atflatcounter4">
    <w:name w:val="at_flat_counter4"/>
    <w:basedOn w:val="DefaultParagraphFont"/>
    <w:rsid w:val="00397586"/>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397586"/>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397586"/>
    <w:pPr>
      <w:spacing w:before="100" w:beforeAutospacing="1" w:after="100" w:afterAutospacing="1"/>
    </w:pPr>
    <w:rPr>
      <w:rFonts w:ascii="Times New Roman" w:eastAsia="Times New Roman" w:hAnsi="Times New Roman"/>
    </w:rPr>
  </w:style>
  <w:style w:type="character" w:customStyle="1" w:styleId="button-text">
    <w:name w:val="button-text"/>
    <w:basedOn w:val="DefaultParagraphFont"/>
    <w:rsid w:val="00397586"/>
  </w:style>
  <w:style w:type="character" w:customStyle="1" w:styleId="wsj-article-caption-content">
    <w:name w:val="wsj-article-caption-content"/>
    <w:basedOn w:val="DefaultParagraphFont"/>
    <w:rsid w:val="00397586"/>
  </w:style>
  <w:style w:type="character" w:customStyle="1" w:styleId="wsj-article-credit">
    <w:name w:val="wsj-article-credit"/>
    <w:basedOn w:val="DefaultParagraphFont"/>
    <w:rsid w:val="00397586"/>
  </w:style>
  <w:style w:type="character" w:customStyle="1" w:styleId="wsj-article-credit-tag">
    <w:name w:val="wsj-article-credit-tag"/>
    <w:basedOn w:val="DefaultParagraphFont"/>
    <w:rsid w:val="00397586"/>
  </w:style>
  <w:style w:type="character" w:customStyle="1" w:styleId="l-qt">
    <w:name w:val="l-qt"/>
    <w:basedOn w:val="DefaultParagraphFont"/>
    <w:rsid w:val="00397586"/>
  </w:style>
  <w:style w:type="character" w:customStyle="1" w:styleId="r-qt">
    <w:name w:val="r-qt"/>
    <w:basedOn w:val="DefaultParagraphFont"/>
    <w:rsid w:val="00397586"/>
  </w:style>
  <w:style w:type="character" w:customStyle="1" w:styleId="inset-author">
    <w:name w:val="inset-author"/>
    <w:basedOn w:val="DefaultParagraphFont"/>
    <w:rsid w:val="00397586"/>
  </w:style>
  <w:style w:type="paragraph" w:customStyle="1" w:styleId="sizeable">
    <w:name w:val="sizeable"/>
    <w:basedOn w:val="Normal"/>
    <w:rsid w:val="00397586"/>
    <w:pPr>
      <w:spacing w:before="240" w:after="240"/>
    </w:pPr>
    <w:rPr>
      <w:rFonts w:ascii="Times New Roman" w:eastAsia="Times New Roman" w:hAnsi="Times New Roman"/>
    </w:rPr>
  </w:style>
  <w:style w:type="paragraph" w:customStyle="1" w:styleId="interactive-leadin">
    <w:name w:val="interactive-leadin"/>
    <w:basedOn w:val="Normal"/>
    <w:rsid w:val="00397586"/>
    <w:pPr>
      <w:spacing w:before="100" w:beforeAutospacing="1" w:after="100" w:afterAutospacing="1"/>
    </w:pPr>
    <w:rPr>
      <w:rFonts w:ascii="Times New Roman" w:eastAsia="Times New Roman" w:hAnsi="Times New Roman"/>
    </w:rPr>
  </w:style>
  <w:style w:type="paragraph" w:customStyle="1" w:styleId="g-aipstyle01">
    <w:name w:val="g-aipstyle01"/>
    <w:basedOn w:val="Normal"/>
    <w:rsid w:val="00397586"/>
    <w:pPr>
      <w:spacing w:line="285" w:lineRule="atLeast"/>
    </w:pPr>
    <w:rPr>
      <w:rFonts w:eastAsia="Times New Roman"/>
      <w:b/>
      <w:bCs/>
      <w:color w:val="000000"/>
      <w:sz w:val="21"/>
      <w:szCs w:val="21"/>
    </w:rPr>
  </w:style>
  <w:style w:type="paragraph" w:customStyle="1" w:styleId="g-aipstyle11">
    <w:name w:val="g-aipstyle11"/>
    <w:basedOn w:val="Normal"/>
    <w:rsid w:val="00397586"/>
    <w:pPr>
      <w:spacing w:line="240" w:lineRule="atLeast"/>
    </w:pPr>
    <w:rPr>
      <w:rFonts w:eastAsia="Times New Roman"/>
      <w:color w:val="000000"/>
      <w:sz w:val="20"/>
      <w:szCs w:val="20"/>
    </w:rPr>
  </w:style>
  <w:style w:type="paragraph" w:customStyle="1" w:styleId="g-aipstyle21">
    <w:name w:val="g-aipstyle21"/>
    <w:basedOn w:val="Normal"/>
    <w:rsid w:val="00397586"/>
    <w:pPr>
      <w:spacing w:line="270" w:lineRule="atLeast"/>
      <w:jc w:val="center"/>
    </w:pPr>
    <w:rPr>
      <w:rFonts w:eastAsia="Times New Roman"/>
      <w:color w:val="000000"/>
      <w:sz w:val="20"/>
      <w:szCs w:val="20"/>
    </w:rPr>
  </w:style>
  <w:style w:type="paragraph" w:customStyle="1" w:styleId="g-aipstyle31">
    <w:name w:val="g-aipstyle31"/>
    <w:basedOn w:val="Normal"/>
    <w:rsid w:val="00397586"/>
    <w:pPr>
      <w:spacing w:line="240" w:lineRule="atLeast"/>
      <w:jc w:val="center"/>
    </w:pPr>
    <w:rPr>
      <w:rFonts w:eastAsia="Times New Roman"/>
      <w:color w:val="000000"/>
      <w:sz w:val="20"/>
      <w:szCs w:val="20"/>
    </w:rPr>
  </w:style>
  <w:style w:type="paragraph" w:customStyle="1" w:styleId="g-aipstyle41">
    <w:name w:val="g-aipstyle41"/>
    <w:basedOn w:val="Normal"/>
    <w:rsid w:val="00397586"/>
    <w:pPr>
      <w:spacing w:line="270" w:lineRule="atLeast"/>
    </w:pPr>
    <w:rPr>
      <w:rFonts w:eastAsia="Times New Roman"/>
      <w:color w:val="000000"/>
      <w:sz w:val="21"/>
      <w:szCs w:val="21"/>
    </w:rPr>
  </w:style>
  <w:style w:type="paragraph" w:customStyle="1" w:styleId="byline-dateline">
    <w:name w:val="byline-dateline"/>
    <w:basedOn w:val="Normal"/>
    <w:rsid w:val="00397586"/>
    <w:pPr>
      <w:spacing w:before="100" w:beforeAutospacing="1" w:after="100" w:afterAutospacing="1"/>
    </w:pPr>
    <w:rPr>
      <w:rFonts w:ascii="Times New Roman" w:eastAsia="Times New Roman" w:hAnsi="Times New Roman"/>
    </w:rPr>
  </w:style>
  <w:style w:type="character" w:customStyle="1" w:styleId="byline-author">
    <w:name w:val="byline-author"/>
    <w:basedOn w:val="DefaultParagraphFont"/>
    <w:rsid w:val="00397586"/>
  </w:style>
  <w:style w:type="paragraph" w:customStyle="1" w:styleId="Tagstyle1">
    <w:name w:val="Tagstyle"/>
    <w:basedOn w:val="Normal"/>
    <w:next w:val="Normal"/>
    <w:rsid w:val="00397586"/>
    <w:rPr>
      <w:b/>
    </w:rPr>
  </w:style>
  <w:style w:type="character" w:customStyle="1" w:styleId="TagCiteChar4">
    <w:name w:val="Tag &amp; Cite Char"/>
    <w:link w:val="TagCite2"/>
    <w:locked/>
    <w:rsid w:val="00397586"/>
    <w:rPr>
      <w:rFonts w:ascii="Arial Narrow" w:hAnsi="Arial Narrow"/>
      <w:b/>
    </w:rPr>
  </w:style>
  <w:style w:type="paragraph" w:customStyle="1" w:styleId="TagCite2">
    <w:name w:val="Tag &amp; Cite"/>
    <w:basedOn w:val="Normal"/>
    <w:link w:val="TagCiteChar4"/>
    <w:rsid w:val="00397586"/>
    <w:rPr>
      <w:rFonts w:ascii="Arial Narrow" w:hAnsi="Arial Narrow" w:cstheme="minorBidi"/>
      <w:b/>
      <w:sz w:val="24"/>
    </w:rPr>
  </w:style>
  <w:style w:type="character" w:customStyle="1" w:styleId="UnunderlinedTextChar">
    <w:name w:val="Ununderlined Text Char"/>
    <w:link w:val="UnunderlinedText"/>
    <w:locked/>
    <w:rsid w:val="00397586"/>
    <w:rPr>
      <w:sz w:val="12"/>
    </w:rPr>
  </w:style>
  <w:style w:type="paragraph" w:customStyle="1" w:styleId="UnunderlinedText">
    <w:name w:val="Ununderlined Text"/>
    <w:basedOn w:val="Normal"/>
    <w:link w:val="UnunderlinedTextChar"/>
    <w:autoRedefine/>
    <w:rsid w:val="00397586"/>
    <w:rPr>
      <w:rFonts w:asciiTheme="minorHAnsi" w:hAnsiTheme="minorHAnsi" w:cstheme="minorBidi"/>
      <w:sz w:val="12"/>
    </w:rPr>
  </w:style>
  <w:style w:type="paragraph" w:customStyle="1" w:styleId="shortdescription">
    <w:name w:val="shortdescription"/>
    <w:basedOn w:val="Normal"/>
    <w:rsid w:val="00397586"/>
    <w:pPr>
      <w:spacing w:before="100" w:beforeAutospacing="1" w:after="100" w:afterAutospacing="1"/>
    </w:pPr>
    <w:rPr>
      <w:rFonts w:ascii="Times New Roman" w:eastAsia="Times New Roman" w:hAnsi="Times New Roman"/>
    </w:rPr>
  </w:style>
  <w:style w:type="character" w:customStyle="1" w:styleId="BoldCharChar">
    <w:name w:val="Bold Char Char"/>
    <w:locked/>
    <w:rsid w:val="00397586"/>
    <w:rPr>
      <w:b/>
    </w:rPr>
  </w:style>
  <w:style w:type="character" w:customStyle="1" w:styleId="detailtitle">
    <w:name w:val="detailtitle"/>
    <w:rsid w:val="00397586"/>
  </w:style>
  <w:style w:type="character" w:customStyle="1" w:styleId="FontStyle134">
    <w:name w:val="Font Style134"/>
    <w:rsid w:val="00397586"/>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397586"/>
    <w:rPr>
      <w:b/>
      <w:bCs/>
      <w:iCs/>
      <w:szCs w:val="26"/>
      <w:lang w:val="en-US" w:eastAsia="en-US" w:bidi="ar-SA"/>
    </w:rPr>
  </w:style>
  <w:style w:type="character" w:customStyle="1" w:styleId="comments-post">
    <w:name w:val="comments-post"/>
    <w:basedOn w:val="DefaultParagraphFont"/>
    <w:rsid w:val="00397586"/>
  </w:style>
  <w:style w:type="paragraph" w:customStyle="1" w:styleId="CardsCharChar">
    <w:name w:val="Cards Char Char"/>
    <w:basedOn w:val="Normal"/>
    <w:uiPriority w:val="99"/>
    <w:rsid w:val="00397586"/>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397586"/>
    <w:pPr>
      <w:ind w:left="547" w:right="648"/>
      <w:jc w:val="both"/>
    </w:pPr>
    <w:rPr>
      <w:rFonts w:eastAsia="Calibri"/>
      <w:sz w:val="12"/>
      <w:szCs w:val="12"/>
    </w:rPr>
  </w:style>
  <w:style w:type="character" w:customStyle="1" w:styleId="Irrelevant5fontChar">
    <w:name w:val="Irrelevant (5 font) Char"/>
    <w:basedOn w:val="DefaultParagraphFont"/>
    <w:rsid w:val="00397586"/>
    <w:rPr>
      <w:sz w:val="10"/>
      <w:szCs w:val="10"/>
      <w:lang w:val="en-US" w:eastAsia="en-US" w:bidi="ar-SA"/>
    </w:rPr>
  </w:style>
  <w:style w:type="character" w:customStyle="1" w:styleId="Hyperlink13">
    <w:name w:val="Hyperlink13"/>
    <w:basedOn w:val="DefaultParagraphFont"/>
    <w:rsid w:val="00397586"/>
    <w:rPr>
      <w:b w:val="0"/>
      <w:bCs w:val="0"/>
      <w:strike w:val="0"/>
      <w:dstrike w:val="0"/>
      <w:color w:val="008000"/>
      <w:sz w:val="20"/>
      <w:szCs w:val="20"/>
      <w:u w:val="none"/>
      <w:effect w:val="none"/>
    </w:rPr>
  </w:style>
  <w:style w:type="character" w:customStyle="1" w:styleId="standardcontent1">
    <w:name w:val="standardcontent1"/>
    <w:basedOn w:val="DefaultParagraphFont"/>
    <w:rsid w:val="00397586"/>
    <w:rPr>
      <w:rFonts w:ascii="Arial" w:hAnsi="Arial" w:cs="Arial" w:hint="default"/>
      <w:strike w:val="0"/>
      <w:dstrike w:val="0"/>
      <w:sz w:val="24"/>
      <w:szCs w:val="24"/>
      <w:u w:val="none"/>
      <w:effect w:val="none"/>
    </w:rPr>
  </w:style>
  <w:style w:type="character" w:customStyle="1" w:styleId="Hyperlink4">
    <w:name w:val="Hyperlink4"/>
    <w:basedOn w:val="DefaultParagraphFont"/>
    <w:rsid w:val="00397586"/>
    <w:rPr>
      <w:color w:val="000066"/>
      <w:u w:val="single"/>
    </w:rPr>
  </w:style>
  <w:style w:type="paragraph" w:customStyle="1" w:styleId="rddateline">
    <w:name w:val="rddateline"/>
    <w:basedOn w:val="Normal"/>
    <w:uiPriority w:val="99"/>
    <w:rsid w:val="00397586"/>
    <w:rPr>
      <w:rFonts w:eastAsia="Calibri"/>
      <w:szCs w:val="20"/>
    </w:rPr>
  </w:style>
  <w:style w:type="paragraph" w:customStyle="1" w:styleId="rdheadline">
    <w:name w:val="rdheadline"/>
    <w:basedOn w:val="Normal"/>
    <w:uiPriority w:val="99"/>
    <w:rsid w:val="00397586"/>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397586"/>
    <w:pPr>
      <w:spacing w:after="100" w:afterAutospacing="1"/>
    </w:pPr>
    <w:rPr>
      <w:rFonts w:ascii="Verdana" w:eastAsia="Calibri" w:hAnsi="Verdana"/>
      <w:szCs w:val="20"/>
    </w:rPr>
  </w:style>
  <w:style w:type="character" w:customStyle="1" w:styleId="rddeckline1">
    <w:name w:val="rddeckline1"/>
    <w:basedOn w:val="DefaultParagraphFont"/>
    <w:rsid w:val="00397586"/>
    <w:rPr>
      <w:rFonts w:ascii="Verdana" w:hAnsi="Verdana" w:hint="default"/>
      <w:b/>
      <w:bCs/>
      <w:sz w:val="22"/>
      <w:szCs w:val="22"/>
    </w:rPr>
  </w:style>
  <w:style w:type="character" w:customStyle="1" w:styleId="link-external">
    <w:name w:val="link-external"/>
    <w:basedOn w:val="DefaultParagraphFont"/>
    <w:rsid w:val="00397586"/>
  </w:style>
  <w:style w:type="character" w:customStyle="1" w:styleId="contact1">
    <w:name w:val="contact1"/>
    <w:basedOn w:val="DefaultParagraphFont"/>
    <w:rsid w:val="00397586"/>
    <w:rPr>
      <w:rFonts w:ascii="Tahoma" w:hAnsi="Tahoma" w:cs="Tahoma" w:hint="default"/>
      <w:color w:val="999999"/>
      <w:sz w:val="20"/>
      <w:szCs w:val="20"/>
    </w:rPr>
  </w:style>
  <w:style w:type="character" w:customStyle="1" w:styleId="credits1">
    <w:name w:val="credits1"/>
    <w:basedOn w:val="DefaultParagraphFont"/>
    <w:rsid w:val="00397586"/>
    <w:rPr>
      <w:rFonts w:ascii="Tahoma" w:hAnsi="Tahoma" w:cs="Tahoma" w:hint="default"/>
      <w:color w:val="999999"/>
      <w:sz w:val="16"/>
      <w:szCs w:val="16"/>
    </w:rPr>
  </w:style>
  <w:style w:type="paragraph" w:customStyle="1" w:styleId="Heading20">
    <w:name w:val="Heading2"/>
    <w:basedOn w:val="Normal"/>
    <w:link w:val="Heading2Char0"/>
    <w:rsid w:val="00397586"/>
    <w:pPr>
      <w:jc w:val="center"/>
    </w:pPr>
    <w:rPr>
      <w:rFonts w:eastAsia="Calibri"/>
      <w:b/>
      <w:caps/>
    </w:rPr>
  </w:style>
  <w:style w:type="character" w:customStyle="1" w:styleId="Heading2Char0">
    <w:name w:val="Heading2 Char"/>
    <w:basedOn w:val="DefaultParagraphFont"/>
    <w:link w:val="Heading20"/>
    <w:rsid w:val="00397586"/>
    <w:rPr>
      <w:rFonts w:ascii="Calibri" w:eastAsia="Calibri" w:hAnsi="Calibri" w:cs="Calibri"/>
      <w:b/>
      <w:caps/>
      <w:sz w:val="22"/>
    </w:rPr>
  </w:style>
  <w:style w:type="paragraph" w:customStyle="1" w:styleId="Header2">
    <w:name w:val="Header2"/>
    <w:basedOn w:val="Heading20"/>
    <w:link w:val="Header2Char"/>
    <w:rsid w:val="00397586"/>
  </w:style>
  <w:style w:type="character" w:customStyle="1" w:styleId="Header2Char">
    <w:name w:val="Header2 Char"/>
    <w:basedOn w:val="Heading2Char0"/>
    <w:link w:val="Header2"/>
    <w:rsid w:val="00397586"/>
    <w:rPr>
      <w:rFonts w:ascii="Calibri" w:eastAsia="Calibri" w:hAnsi="Calibri" w:cs="Calibri"/>
      <w:b/>
      <w:caps/>
      <w:sz w:val="22"/>
    </w:rPr>
  </w:style>
  <w:style w:type="paragraph" w:customStyle="1" w:styleId="Underlinedcard1">
    <w:name w:val="Underlined card"/>
    <w:basedOn w:val="Normal"/>
    <w:link w:val="UnderlinedcardChar1"/>
    <w:autoRedefine/>
    <w:rsid w:val="00397586"/>
    <w:pPr>
      <w:autoSpaceDE w:val="0"/>
      <w:autoSpaceDN w:val="0"/>
      <w:adjustRightInd w:val="0"/>
      <w:ind w:left="432" w:right="432"/>
      <w:jc w:val="both"/>
    </w:pPr>
    <w:rPr>
      <w:rFonts w:eastAsia="Calibri"/>
      <w:u w:val="thick"/>
    </w:rPr>
  </w:style>
  <w:style w:type="character" w:customStyle="1" w:styleId="UnderlinedcardChar1">
    <w:name w:val="Underlined card Char"/>
    <w:basedOn w:val="DefaultParagraphFont"/>
    <w:link w:val="Underlinedcard1"/>
    <w:rsid w:val="00397586"/>
    <w:rPr>
      <w:rFonts w:ascii="Calibri" w:eastAsia="Calibri" w:hAnsi="Calibri" w:cs="Calibri"/>
      <w:sz w:val="22"/>
      <w:u w:val="thick"/>
    </w:rPr>
  </w:style>
  <w:style w:type="paragraph" w:customStyle="1" w:styleId="StyleHeading212pt">
    <w:name w:val="Style Heading2 + 12 pt"/>
    <w:basedOn w:val="Heading20"/>
    <w:link w:val="StyleHeading212ptChar"/>
    <w:rsid w:val="00397586"/>
    <w:rPr>
      <w:bCs/>
    </w:rPr>
  </w:style>
  <w:style w:type="character" w:customStyle="1" w:styleId="StyleHeading212ptChar">
    <w:name w:val="Style Heading2 + 12 pt Char"/>
    <w:basedOn w:val="Heading2Char0"/>
    <w:link w:val="StyleHeading212pt"/>
    <w:rsid w:val="00397586"/>
    <w:rPr>
      <w:rFonts w:ascii="Calibri" w:eastAsia="Calibri" w:hAnsi="Calibri" w:cs="Calibri"/>
      <w:b/>
      <w:bCs/>
      <w:caps/>
      <w:sz w:val="22"/>
    </w:rPr>
  </w:style>
  <w:style w:type="paragraph" w:customStyle="1" w:styleId="Heading212pt">
    <w:name w:val="Heading2 + 12 pt"/>
    <w:basedOn w:val="StyleHeading212pt"/>
    <w:link w:val="Heading212ptChar"/>
    <w:rsid w:val="00397586"/>
  </w:style>
  <w:style w:type="character" w:customStyle="1" w:styleId="Heading212ptChar">
    <w:name w:val="Heading2 + 12 pt Char"/>
    <w:basedOn w:val="StyleHeading212ptChar"/>
    <w:link w:val="Heading212pt"/>
    <w:rsid w:val="00397586"/>
    <w:rPr>
      <w:rFonts w:ascii="Calibri" w:eastAsia="Calibri" w:hAnsi="Calibri" w:cs="Calibri"/>
      <w:b/>
      <w:bCs/>
      <w:caps/>
      <w:sz w:val="22"/>
    </w:rPr>
  </w:style>
  <w:style w:type="character" w:customStyle="1" w:styleId="CardsFont12ptCharCharCharChar">
    <w:name w:val="Cards + Font: 12 pt Char Char Char Char"/>
    <w:rsid w:val="00397586"/>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397586"/>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397586"/>
  </w:style>
  <w:style w:type="paragraph" w:customStyle="1" w:styleId="CardsChar2">
    <w:name w:val="Cards Char2"/>
    <w:basedOn w:val="Normal"/>
    <w:uiPriority w:val="99"/>
    <w:rsid w:val="00397586"/>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397586"/>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397586"/>
    <w:rPr>
      <w:rFonts w:ascii="Calibri" w:eastAsia="Calibri" w:hAnsi="Calibri" w:cs="Calibri"/>
      <w:b/>
      <w:bCs/>
      <w:sz w:val="22"/>
    </w:rPr>
  </w:style>
  <w:style w:type="character" w:customStyle="1" w:styleId="UnderlinedCards">
    <w:name w:val="Underlined Cards"/>
    <w:basedOn w:val="DefaultParagraphFont"/>
    <w:rsid w:val="00397586"/>
    <w:rPr>
      <w:sz w:val="24"/>
      <w:szCs w:val="24"/>
      <w:u w:val="thick"/>
      <w:lang w:val="en-US" w:eastAsia="en-US" w:bidi="ar-SA"/>
    </w:rPr>
  </w:style>
  <w:style w:type="paragraph" w:customStyle="1" w:styleId="CardTextCharCharCharChar">
    <w:name w:val="Card Text Char Char Char Char"/>
    <w:basedOn w:val="Normal"/>
    <w:rsid w:val="00397586"/>
    <w:pPr>
      <w:ind w:left="1728" w:right="1728"/>
    </w:pPr>
    <w:rPr>
      <w:rFonts w:eastAsia="Calibri"/>
      <w:sz w:val="18"/>
    </w:rPr>
  </w:style>
  <w:style w:type="character" w:customStyle="1" w:styleId="TagsChar4">
    <w:name w:val="Tags Char4"/>
    <w:basedOn w:val="DefaultParagraphFont"/>
    <w:rsid w:val="00397586"/>
    <w:rPr>
      <w:b/>
      <w:lang w:val="en-US" w:eastAsia="en-US" w:bidi="ar-SA"/>
    </w:rPr>
  </w:style>
  <w:style w:type="character" w:customStyle="1" w:styleId="TagCharChar10">
    <w:name w:val="Tag Char Char1"/>
    <w:basedOn w:val="DefaultParagraphFont"/>
    <w:rsid w:val="00397586"/>
    <w:rPr>
      <w:b/>
      <w:sz w:val="24"/>
      <w:szCs w:val="24"/>
      <w:lang w:val="en-US" w:eastAsia="en-US" w:bidi="ar-SA"/>
    </w:rPr>
  </w:style>
  <w:style w:type="character" w:customStyle="1" w:styleId="tightinline1">
    <w:name w:val="tightinline1"/>
    <w:basedOn w:val="DefaultParagraphFont"/>
    <w:rsid w:val="00397586"/>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397586"/>
    <w:rPr>
      <w:sz w:val="18"/>
      <w:szCs w:val="24"/>
      <w:lang w:val="en-US" w:eastAsia="en-US" w:bidi="ar-SA"/>
    </w:rPr>
  </w:style>
  <w:style w:type="paragraph" w:customStyle="1" w:styleId="Ryan6">
    <w:name w:val="Ryan6"/>
    <w:basedOn w:val="PlainText"/>
    <w:autoRedefine/>
    <w:rsid w:val="00397586"/>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397586"/>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397586"/>
    <w:rPr>
      <w:rFonts w:ascii="Calibri" w:eastAsia="Calibri" w:hAnsi="Calibri" w:cs="Calibri"/>
      <w:sz w:val="22"/>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397586"/>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397586"/>
    <w:rPr>
      <w:rFonts w:ascii="Calibri" w:eastAsia="Calibri" w:hAnsi="Calibri" w:cs="Calibr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397586"/>
    <w:rPr>
      <w:rFonts w:asciiTheme="minorHAnsi" w:hAnsiTheme="minorHAnsi" w:cstheme="minorBidi"/>
      <w:b/>
      <w:sz w:val="24"/>
      <w:u w:val="single"/>
    </w:rPr>
  </w:style>
  <w:style w:type="character" w:customStyle="1" w:styleId="boldciteChar">
    <w:name w:val="bold cite Char"/>
    <w:basedOn w:val="DefaultParagraphFont"/>
    <w:rsid w:val="00397586"/>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397586"/>
    <w:rPr>
      <w:b/>
      <w:u w:val="single"/>
    </w:rPr>
  </w:style>
  <w:style w:type="paragraph" w:customStyle="1" w:styleId="BlockHeaderHidden">
    <w:name w:val="Block Header Hidden"/>
    <w:next w:val="Nothing"/>
    <w:link w:val="BlockHeaderHiddenChar"/>
    <w:qFormat/>
    <w:rsid w:val="00397586"/>
    <w:pPr>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397586"/>
    <w:rPr>
      <w:rFonts w:ascii="Times New Roman" w:eastAsia="Calibri" w:hAnsi="Times New Roman" w:cs="Times New Roman"/>
      <w:b/>
      <w:sz w:val="28"/>
      <w:szCs w:val="20"/>
    </w:rPr>
  </w:style>
  <w:style w:type="character" w:customStyle="1" w:styleId="Char31">
    <w:name w:val="Char31"/>
    <w:basedOn w:val="DefaultParagraphFont"/>
    <w:rsid w:val="00397586"/>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397586"/>
    <w:rPr>
      <w:sz w:val="12"/>
      <w:szCs w:val="12"/>
      <w:lang w:val="en-US" w:eastAsia="en-US" w:bidi="ar-SA"/>
    </w:rPr>
  </w:style>
  <w:style w:type="character" w:customStyle="1" w:styleId="enumbell">
    <w:name w:val="enumbell"/>
    <w:basedOn w:val="DefaultParagraphFont"/>
    <w:rsid w:val="00397586"/>
  </w:style>
  <w:style w:type="character" w:customStyle="1" w:styleId="ptext-2">
    <w:name w:val="ptext-2"/>
    <w:basedOn w:val="DefaultParagraphFont"/>
    <w:rsid w:val="00397586"/>
  </w:style>
  <w:style w:type="paragraph" w:customStyle="1" w:styleId="Hotroute3">
    <w:name w:val="Hot route"/>
    <w:basedOn w:val="Normal"/>
    <w:rsid w:val="00397586"/>
    <w:pPr>
      <w:ind w:left="144"/>
    </w:pPr>
    <w:rPr>
      <w:rFonts w:eastAsia="Calibri"/>
    </w:rPr>
  </w:style>
  <w:style w:type="paragraph" w:customStyle="1" w:styleId="morenews">
    <w:name w:val="morenews"/>
    <w:basedOn w:val="Normal"/>
    <w:rsid w:val="00397586"/>
    <w:pPr>
      <w:spacing w:before="100" w:beforeAutospacing="1" w:after="100" w:afterAutospacing="1"/>
    </w:pPr>
    <w:rPr>
      <w:rFonts w:eastAsia="Calibri"/>
    </w:rPr>
  </w:style>
  <w:style w:type="paragraph" w:customStyle="1" w:styleId="TagsCites">
    <w:name w:val="Tags/Cites"/>
    <w:basedOn w:val="Normal"/>
    <w:rsid w:val="00397586"/>
    <w:pPr>
      <w:autoSpaceDE w:val="0"/>
      <w:autoSpaceDN w:val="0"/>
      <w:adjustRightInd w:val="0"/>
    </w:pPr>
    <w:rPr>
      <w:rFonts w:eastAsia="Calibri"/>
      <w:sz w:val="26"/>
    </w:rPr>
  </w:style>
  <w:style w:type="character" w:customStyle="1" w:styleId="textunderlineChar0">
    <w:name w:val="text underline Char"/>
    <w:basedOn w:val="DefaultParagraphFont"/>
    <w:locked/>
    <w:rsid w:val="00397586"/>
    <w:rPr>
      <w:rFonts w:ascii="Garamond" w:eastAsia="Times New Roman" w:hAnsi="Garamond" w:cs="Times New Roman"/>
      <w:sz w:val="22"/>
      <w:szCs w:val="22"/>
      <w:u w:val="single"/>
    </w:rPr>
  </w:style>
  <w:style w:type="character" w:customStyle="1" w:styleId="cardtext-underlined0">
    <w:name w:val="card text- underlined"/>
    <w:rsid w:val="00397586"/>
    <w:rPr>
      <w:rFonts w:ascii="Arial" w:hAnsi="Arial"/>
      <w:sz w:val="12"/>
      <w:u w:val="single"/>
    </w:rPr>
  </w:style>
  <w:style w:type="character" w:customStyle="1" w:styleId="cardtext-un-underlined">
    <w:name w:val="card text- un-underlined"/>
    <w:rsid w:val="00397586"/>
    <w:rPr>
      <w:sz w:val="12"/>
    </w:rPr>
  </w:style>
  <w:style w:type="paragraph" w:customStyle="1" w:styleId="BodyA">
    <w:name w:val="Body A"/>
    <w:uiPriority w:val="99"/>
    <w:qFormat/>
    <w:rsid w:val="00397586"/>
    <w:rPr>
      <w:rFonts w:ascii="Helvetica" w:eastAsia="ヒラギノ角ゴ Pro W3" w:hAnsi="Helvetica" w:cs="Times New Roman"/>
      <w:color w:val="000000"/>
      <w:szCs w:val="20"/>
    </w:rPr>
  </w:style>
  <w:style w:type="paragraph" w:customStyle="1" w:styleId="ReduceText">
    <w:name w:val="Reduce Text"/>
    <w:basedOn w:val="Normal"/>
    <w:autoRedefine/>
    <w:rsid w:val="00397586"/>
    <w:pPr>
      <w:ind w:left="1440" w:right="720"/>
    </w:pPr>
    <w:rPr>
      <w:rFonts w:eastAsia="Calibri"/>
      <w:sz w:val="10"/>
    </w:rPr>
  </w:style>
  <w:style w:type="character" w:customStyle="1" w:styleId="SmalltextCharCharCharChar0">
    <w:name w:val="Small text Char Char Char Char"/>
    <w:basedOn w:val="DefaultParagraphFont"/>
    <w:rsid w:val="00397586"/>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397586"/>
    <w:rPr>
      <w:u w:val="single"/>
    </w:rPr>
  </w:style>
  <w:style w:type="character" w:customStyle="1" w:styleId="DebateSmallText">
    <w:name w:val="DebateSmallText"/>
    <w:rsid w:val="00397586"/>
    <w:rPr>
      <w:rFonts w:ascii="Times New Roman" w:hAnsi="Times New Roman"/>
      <w:sz w:val="16"/>
    </w:rPr>
  </w:style>
  <w:style w:type="character" w:customStyle="1" w:styleId="UnderlinestyleChar1">
    <w:name w:val="Underline style Char"/>
    <w:basedOn w:val="DefaultParagraphFont"/>
    <w:rsid w:val="00397586"/>
    <w:rPr>
      <w:szCs w:val="24"/>
      <w:u w:val="single"/>
    </w:rPr>
  </w:style>
  <w:style w:type="character" w:customStyle="1" w:styleId="maintextleft">
    <w:name w:val="maintextleft"/>
    <w:basedOn w:val="DefaultParagraphFont"/>
    <w:rsid w:val="00397586"/>
  </w:style>
  <w:style w:type="character" w:customStyle="1" w:styleId="cardUnderlineChar0">
    <w:name w:val="card+Underline Char"/>
    <w:basedOn w:val="DefaultParagraphFont"/>
    <w:rsid w:val="00397586"/>
    <w:rPr>
      <w:rFonts w:ascii="Times" w:hAnsi="Times"/>
      <w:u w:val="single"/>
      <w:lang w:val="en-US" w:eastAsia="en-US" w:bidi="ar-SA"/>
    </w:rPr>
  </w:style>
  <w:style w:type="paragraph" w:customStyle="1" w:styleId="FR4">
    <w:name w:val="FR4"/>
    <w:rsid w:val="00397586"/>
    <w:pPr>
      <w:widowControl w:val="0"/>
      <w:autoSpaceDE w:val="0"/>
      <w:autoSpaceDN w:val="0"/>
      <w:adjustRightInd w:val="0"/>
      <w:spacing w:before="220"/>
      <w:ind w:left="600" w:right="4600"/>
    </w:pPr>
    <w:rPr>
      <w:rFonts w:ascii="Arial" w:eastAsia="Times New Roman" w:hAnsi="Arial" w:cs="Arial"/>
      <w:b/>
      <w:bCs/>
      <w:sz w:val="16"/>
      <w:szCs w:val="16"/>
    </w:rPr>
  </w:style>
  <w:style w:type="paragraph" w:customStyle="1" w:styleId="FR5">
    <w:name w:val="FR5"/>
    <w:rsid w:val="00397586"/>
    <w:pPr>
      <w:widowControl w:val="0"/>
      <w:autoSpaceDE w:val="0"/>
      <w:autoSpaceDN w:val="0"/>
      <w:adjustRightInd w:val="0"/>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397586"/>
    <w:rPr>
      <w:rFonts w:ascii="Arial" w:hAnsi="Arial"/>
      <w:sz w:val="18"/>
      <w:szCs w:val="24"/>
      <w:u w:val="single"/>
      <w:lang w:val="en-US" w:eastAsia="en-US" w:bidi="ar-SA"/>
    </w:rPr>
  </w:style>
  <w:style w:type="character" w:customStyle="1" w:styleId="cite3">
    <w:name w:val="%cite"/>
    <w:basedOn w:val="DefaultParagraphFont"/>
    <w:rsid w:val="00397586"/>
    <w:rPr>
      <w:rFonts w:ascii="Times New Roman" w:hAnsi="Times New Roman"/>
      <w:b/>
      <w:sz w:val="24"/>
    </w:rPr>
  </w:style>
  <w:style w:type="character" w:customStyle="1" w:styleId="Card-UnderlineChar">
    <w:name w:val="Card-Underline Char"/>
    <w:basedOn w:val="DefaultParagraphFont"/>
    <w:rsid w:val="00397586"/>
    <w:rPr>
      <w:rFonts w:ascii="Century Gothic" w:eastAsia="Cambria" w:hAnsi="Century Gothic"/>
      <w:szCs w:val="24"/>
      <w:u w:val="thick"/>
    </w:rPr>
  </w:style>
  <w:style w:type="paragraph" w:customStyle="1" w:styleId="CIte4">
    <w:name w:val="CIte"/>
    <w:basedOn w:val="blocktitle3"/>
    <w:qFormat/>
    <w:rsid w:val="00397586"/>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397586"/>
    <w:rPr>
      <w:rFonts w:ascii="Times New Roman" w:hAnsi="Times New Roman" w:cs="Times New Roman"/>
      <w:sz w:val="18"/>
      <w:szCs w:val="18"/>
    </w:rPr>
  </w:style>
  <w:style w:type="character" w:customStyle="1" w:styleId="FontStyle66">
    <w:name w:val="Font Style66"/>
    <w:basedOn w:val="DefaultParagraphFont"/>
    <w:rsid w:val="00397586"/>
    <w:rPr>
      <w:rFonts w:ascii="Times New Roman" w:hAnsi="Times New Roman" w:cs="Times New Roman"/>
      <w:i/>
      <w:iCs/>
      <w:sz w:val="18"/>
      <w:szCs w:val="18"/>
    </w:rPr>
  </w:style>
  <w:style w:type="character" w:customStyle="1" w:styleId="FontStyle83">
    <w:name w:val="Font Style83"/>
    <w:basedOn w:val="DefaultParagraphFont"/>
    <w:rsid w:val="00397586"/>
    <w:rPr>
      <w:rFonts w:ascii="Times New Roman" w:hAnsi="Times New Roman" w:cs="Times New Roman"/>
      <w:b/>
      <w:bCs/>
      <w:i/>
      <w:iCs/>
      <w:spacing w:val="-10"/>
      <w:sz w:val="10"/>
      <w:szCs w:val="10"/>
    </w:rPr>
  </w:style>
  <w:style w:type="character" w:customStyle="1" w:styleId="FontStyle86">
    <w:name w:val="Font Style86"/>
    <w:basedOn w:val="DefaultParagraphFont"/>
    <w:rsid w:val="00397586"/>
    <w:rPr>
      <w:rFonts w:ascii="Times New Roman" w:hAnsi="Times New Roman" w:cs="Times New Roman"/>
      <w:sz w:val="18"/>
      <w:szCs w:val="18"/>
    </w:rPr>
  </w:style>
  <w:style w:type="paragraph" w:customStyle="1" w:styleId="Style48">
    <w:name w:val="Style48"/>
    <w:basedOn w:val="Normal"/>
    <w:uiPriority w:val="99"/>
    <w:rsid w:val="00397586"/>
    <w:pPr>
      <w:widowControl w:val="0"/>
      <w:autoSpaceDE w:val="0"/>
      <w:autoSpaceDN w:val="0"/>
      <w:adjustRightInd w:val="0"/>
      <w:spacing w:line="246" w:lineRule="exact"/>
      <w:ind w:firstLine="353"/>
    </w:pPr>
    <w:rPr>
      <w:rFonts w:ascii="Times New Roman" w:eastAsia="Times New Roman" w:hAnsi="Times New Roman"/>
    </w:rPr>
  </w:style>
  <w:style w:type="character" w:customStyle="1" w:styleId="ff3">
    <w:name w:val="ff3"/>
    <w:basedOn w:val="DefaultParagraphFont"/>
    <w:rsid w:val="00397586"/>
  </w:style>
  <w:style w:type="character" w:customStyle="1" w:styleId="ff10">
    <w:name w:val="ff10"/>
    <w:basedOn w:val="DefaultParagraphFont"/>
    <w:rsid w:val="00397586"/>
  </w:style>
  <w:style w:type="character" w:customStyle="1" w:styleId="FontStyle57">
    <w:name w:val="Font Style57"/>
    <w:basedOn w:val="DefaultParagraphFont"/>
    <w:rsid w:val="00397586"/>
    <w:rPr>
      <w:rFonts w:ascii="Times New Roman" w:hAnsi="Times New Roman" w:cs="Times New Roman"/>
      <w:b/>
      <w:bCs/>
      <w:sz w:val="18"/>
      <w:szCs w:val="18"/>
    </w:rPr>
  </w:style>
  <w:style w:type="character" w:customStyle="1" w:styleId="FontStyle105">
    <w:name w:val="Font Style105"/>
    <w:rsid w:val="00397586"/>
    <w:rPr>
      <w:rFonts w:ascii="Book Antiqua" w:hAnsi="Book Antiqua" w:cs="Book Antiqua" w:hint="default"/>
      <w:i/>
      <w:iCs/>
      <w:sz w:val="18"/>
      <w:szCs w:val="18"/>
    </w:rPr>
  </w:style>
  <w:style w:type="paragraph" w:customStyle="1" w:styleId="Style51">
    <w:name w:val="Style5"/>
    <w:basedOn w:val="Normal"/>
    <w:rsid w:val="00397586"/>
    <w:pPr>
      <w:widowControl w:val="0"/>
      <w:autoSpaceDE w:val="0"/>
      <w:autoSpaceDN w:val="0"/>
      <w:adjustRightInd w:val="0"/>
      <w:spacing w:line="240" w:lineRule="exact"/>
      <w:jc w:val="right"/>
    </w:pPr>
    <w:rPr>
      <w:rFonts w:ascii="Times New Roman" w:eastAsia="Times New Roman" w:hAnsi="Times New Roman"/>
    </w:rPr>
  </w:style>
  <w:style w:type="character" w:customStyle="1" w:styleId="FontStyle74">
    <w:name w:val="Font Style74"/>
    <w:basedOn w:val="DefaultParagraphFont"/>
    <w:uiPriority w:val="99"/>
    <w:rsid w:val="00397586"/>
    <w:rPr>
      <w:rFonts w:ascii="Times New Roman" w:hAnsi="Times New Roman" w:cs="Times New Roman"/>
      <w:b/>
      <w:bCs/>
      <w:sz w:val="20"/>
      <w:szCs w:val="20"/>
    </w:rPr>
  </w:style>
  <w:style w:type="character" w:customStyle="1" w:styleId="FontStyle93">
    <w:name w:val="Font Style93"/>
    <w:uiPriority w:val="99"/>
    <w:rsid w:val="00397586"/>
    <w:rPr>
      <w:rFonts w:ascii="Book Antiqua" w:hAnsi="Book Antiqua" w:cs="Book Antiqua"/>
      <w:sz w:val="16"/>
      <w:szCs w:val="16"/>
    </w:rPr>
  </w:style>
  <w:style w:type="character" w:customStyle="1" w:styleId="FontStyle107">
    <w:name w:val="Font Style107"/>
    <w:uiPriority w:val="99"/>
    <w:rsid w:val="00397586"/>
    <w:rPr>
      <w:rFonts w:ascii="Book Antiqua" w:hAnsi="Book Antiqua" w:cs="Book Antiqua"/>
      <w:i/>
      <w:iCs/>
      <w:sz w:val="16"/>
      <w:szCs w:val="16"/>
    </w:rPr>
  </w:style>
  <w:style w:type="paragraph" w:customStyle="1" w:styleId="Style35">
    <w:name w:val="Style35"/>
    <w:basedOn w:val="Normal"/>
    <w:rsid w:val="00397586"/>
    <w:pPr>
      <w:widowControl w:val="0"/>
      <w:autoSpaceDE w:val="0"/>
      <w:autoSpaceDN w:val="0"/>
      <w:adjustRightInd w:val="0"/>
      <w:spacing w:line="254" w:lineRule="exact"/>
      <w:ind w:firstLine="103"/>
      <w:jc w:val="both"/>
    </w:pPr>
    <w:rPr>
      <w:rFonts w:ascii="Times New Roman" w:eastAsia="Times New Roman" w:hAnsi="Times New Roman"/>
    </w:rPr>
  </w:style>
  <w:style w:type="character" w:customStyle="1" w:styleId="WW-Absatz-Standardschriftart11">
    <w:name w:val="WW-Absatz-Standardschriftart11"/>
    <w:rsid w:val="00397586"/>
  </w:style>
  <w:style w:type="character" w:customStyle="1" w:styleId="WW-Absatz-Standardschriftart111">
    <w:name w:val="WW-Absatz-Standardschriftart111"/>
    <w:rsid w:val="00397586"/>
  </w:style>
  <w:style w:type="character" w:customStyle="1" w:styleId="WW-Absatz-Standardschriftart1111">
    <w:name w:val="WW-Absatz-Standardschriftart1111"/>
    <w:rsid w:val="00397586"/>
  </w:style>
  <w:style w:type="character" w:customStyle="1" w:styleId="WW-Absatz-Standardschriftart11111">
    <w:name w:val="WW-Absatz-Standardschriftart11111"/>
    <w:rsid w:val="00397586"/>
  </w:style>
  <w:style w:type="character" w:customStyle="1" w:styleId="WW-Absatz-Standardschriftart111111">
    <w:name w:val="WW-Absatz-Standardschriftart111111"/>
    <w:rsid w:val="00397586"/>
  </w:style>
  <w:style w:type="character" w:customStyle="1" w:styleId="WW-Absatz-Standardschriftart1111111">
    <w:name w:val="WW-Absatz-Standardschriftart1111111"/>
    <w:rsid w:val="00397586"/>
  </w:style>
  <w:style w:type="character" w:customStyle="1" w:styleId="WW-Absatz-Standardschriftart11111111">
    <w:name w:val="WW-Absatz-Standardschriftart11111111"/>
    <w:rsid w:val="00397586"/>
  </w:style>
  <w:style w:type="character" w:customStyle="1" w:styleId="WW-Absatz-Standardschriftart111111111">
    <w:name w:val="WW-Absatz-Standardschriftart111111111"/>
    <w:rsid w:val="00397586"/>
  </w:style>
  <w:style w:type="character" w:customStyle="1" w:styleId="WW-Absatz-Standardschriftart1111111111">
    <w:name w:val="WW-Absatz-Standardschriftart1111111111"/>
    <w:rsid w:val="00397586"/>
  </w:style>
  <w:style w:type="character" w:customStyle="1" w:styleId="WW-Absatz-Standardschriftart11111111111">
    <w:name w:val="WW-Absatz-Standardschriftart11111111111"/>
    <w:rsid w:val="00397586"/>
  </w:style>
  <w:style w:type="character" w:customStyle="1" w:styleId="WW-Absatz-Standardschriftart111111111111">
    <w:name w:val="WW-Absatz-Standardschriftart111111111111"/>
    <w:rsid w:val="00397586"/>
  </w:style>
  <w:style w:type="character" w:customStyle="1" w:styleId="FontStyle12">
    <w:name w:val="Font Style12"/>
    <w:basedOn w:val="DefaultParagraphFont"/>
    <w:uiPriority w:val="99"/>
    <w:rsid w:val="00397586"/>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397586"/>
    <w:rPr>
      <w:rFonts w:ascii="Palatino Linotype" w:eastAsia="Palatino Linotype" w:hAnsi="Palatino Linotype" w:cs="Palatino Linotype"/>
      <w:i/>
      <w:iCs/>
      <w:sz w:val="20"/>
      <w:szCs w:val="20"/>
    </w:rPr>
  </w:style>
  <w:style w:type="character" w:customStyle="1" w:styleId="FontStyle52">
    <w:name w:val="Font Style52"/>
    <w:basedOn w:val="DefaultParagraphFont"/>
    <w:rsid w:val="00397586"/>
    <w:rPr>
      <w:rFonts w:ascii="Times New Roman" w:eastAsia="Times New Roman" w:hAnsi="Times New Roman" w:cs="Times New Roman"/>
      <w:sz w:val="18"/>
      <w:szCs w:val="18"/>
    </w:rPr>
  </w:style>
  <w:style w:type="character" w:customStyle="1" w:styleId="FontStyle51">
    <w:name w:val="Font Style51"/>
    <w:basedOn w:val="DefaultParagraphFont"/>
    <w:rsid w:val="00397586"/>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397586"/>
    <w:rPr>
      <w:rFonts w:ascii="Georgia" w:eastAsia="Georgia" w:hAnsi="Georgia" w:cs="Georgia"/>
      <w:sz w:val="16"/>
      <w:szCs w:val="16"/>
    </w:rPr>
  </w:style>
  <w:style w:type="character" w:customStyle="1" w:styleId="FontStyle61">
    <w:name w:val="Font Style61"/>
    <w:basedOn w:val="DefaultParagraphFont"/>
    <w:rsid w:val="00397586"/>
    <w:rPr>
      <w:rFonts w:ascii="Arial" w:eastAsia="Arial" w:hAnsi="Arial" w:cs="Arial"/>
      <w:b/>
      <w:bCs/>
      <w:sz w:val="16"/>
      <w:szCs w:val="16"/>
    </w:rPr>
  </w:style>
  <w:style w:type="character" w:customStyle="1" w:styleId="FontStyle75">
    <w:name w:val="Font Style75"/>
    <w:basedOn w:val="DefaultParagraphFont"/>
    <w:rsid w:val="00397586"/>
    <w:rPr>
      <w:rFonts w:ascii="Georgia" w:eastAsia="Georgia" w:hAnsi="Georgia" w:cs="Georgia"/>
      <w:b/>
      <w:bCs/>
      <w:sz w:val="12"/>
      <w:szCs w:val="12"/>
    </w:rPr>
  </w:style>
  <w:style w:type="character" w:customStyle="1" w:styleId="FontStyle71">
    <w:name w:val="Font Style71"/>
    <w:basedOn w:val="DefaultParagraphFont"/>
    <w:rsid w:val="00397586"/>
    <w:rPr>
      <w:rFonts w:ascii="Times New Roman" w:hAnsi="Times New Roman" w:cs="Times New Roman"/>
      <w:b/>
      <w:bCs/>
      <w:i/>
      <w:iCs/>
      <w:sz w:val="28"/>
      <w:szCs w:val="28"/>
    </w:rPr>
  </w:style>
  <w:style w:type="paragraph" w:customStyle="1" w:styleId="Contents10">
    <w:name w:val="Contents 10"/>
    <w:basedOn w:val="Index"/>
    <w:rsid w:val="00397586"/>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397586"/>
    <w:pPr>
      <w:suppressAutoHyphens/>
      <w:spacing w:line="206" w:lineRule="exact"/>
      <w:jc w:val="right"/>
    </w:pPr>
    <w:rPr>
      <w:rFonts w:eastAsia="Calibri"/>
      <w:lang w:eastAsia="ar-SA"/>
    </w:rPr>
  </w:style>
  <w:style w:type="paragraph" w:customStyle="1" w:styleId="Style45">
    <w:name w:val="Style45"/>
    <w:basedOn w:val="Normal"/>
    <w:next w:val="Normal"/>
    <w:rsid w:val="00397586"/>
    <w:pPr>
      <w:suppressAutoHyphens/>
      <w:spacing w:line="239" w:lineRule="exact"/>
      <w:ind w:hanging="483"/>
    </w:pPr>
    <w:rPr>
      <w:rFonts w:eastAsia="Calibri"/>
      <w:lang w:eastAsia="ar-SA"/>
    </w:rPr>
  </w:style>
  <w:style w:type="paragraph" w:customStyle="1" w:styleId="Style39">
    <w:name w:val="Style39"/>
    <w:basedOn w:val="Normal"/>
    <w:next w:val="Normal"/>
    <w:rsid w:val="00397586"/>
    <w:pPr>
      <w:suppressAutoHyphens/>
      <w:spacing w:line="254" w:lineRule="exact"/>
      <w:ind w:hanging="91"/>
      <w:jc w:val="both"/>
    </w:pPr>
    <w:rPr>
      <w:rFonts w:eastAsia="Calibri"/>
      <w:lang w:eastAsia="ar-SA"/>
    </w:rPr>
  </w:style>
  <w:style w:type="paragraph" w:customStyle="1" w:styleId="Style37">
    <w:name w:val="Style37"/>
    <w:basedOn w:val="Normal"/>
    <w:next w:val="Normal"/>
    <w:rsid w:val="00397586"/>
    <w:pPr>
      <w:suppressAutoHyphens/>
      <w:spacing w:line="244" w:lineRule="exact"/>
      <w:ind w:hanging="182"/>
      <w:jc w:val="both"/>
    </w:pPr>
    <w:rPr>
      <w:rFonts w:eastAsia="Calibri"/>
      <w:lang w:eastAsia="ar-SA"/>
    </w:rPr>
  </w:style>
  <w:style w:type="paragraph" w:customStyle="1" w:styleId="Style240">
    <w:name w:val="Style 24"/>
    <w:basedOn w:val="Normal"/>
    <w:rsid w:val="00397586"/>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397586"/>
  </w:style>
  <w:style w:type="character" w:customStyle="1" w:styleId="StyleUnderlineCharChar">
    <w:name w:val="Style Underline Char Char"/>
    <w:basedOn w:val="DefaultParagraphFont"/>
    <w:rsid w:val="00397586"/>
    <w:rPr>
      <w:rFonts w:ascii="Times New Roman" w:eastAsia="Times New Roman" w:hAnsi="Times New Roman" w:cs="Times New Roman"/>
      <w:sz w:val="20"/>
      <w:szCs w:val="20"/>
      <w:u w:val="single"/>
    </w:rPr>
  </w:style>
  <w:style w:type="character" w:customStyle="1" w:styleId="3TagCite">
    <w:name w:val="3 Tag/Cite"/>
    <w:basedOn w:val="DefaultParagraphFont"/>
    <w:rsid w:val="00397586"/>
    <w:rPr>
      <w:rFonts w:ascii="Times New Roman" w:hAnsi="Times New Roman"/>
      <w:b/>
      <w:color w:val="FF0000"/>
      <w:sz w:val="22"/>
    </w:rPr>
  </w:style>
  <w:style w:type="character" w:customStyle="1" w:styleId="4Qualifications">
    <w:name w:val="4 Qualifications"/>
    <w:rsid w:val="00397586"/>
    <w:rPr>
      <w:rFonts w:ascii="Times New Roman" w:hAnsi="Times New Roman"/>
      <w:sz w:val="19"/>
    </w:rPr>
  </w:style>
  <w:style w:type="character" w:customStyle="1" w:styleId="6Underlined">
    <w:name w:val="6 Underlined"/>
    <w:rsid w:val="00397586"/>
    <w:rPr>
      <w:rFonts w:ascii="Times New Roman" w:hAnsi="Times New Roman"/>
      <w:b/>
      <w:sz w:val="21"/>
      <w:u w:val="single"/>
    </w:rPr>
  </w:style>
  <w:style w:type="character" w:customStyle="1" w:styleId="A8">
    <w:name w:val="A8"/>
    <w:rsid w:val="00397586"/>
    <w:rPr>
      <w:rFonts w:ascii="Minion Pro" w:hAnsi="Minion Pro" w:cs="Minion Pro" w:hint="default"/>
      <w:color w:val="000000"/>
      <w:sz w:val="20"/>
      <w:szCs w:val="20"/>
    </w:rPr>
  </w:style>
  <w:style w:type="character" w:customStyle="1" w:styleId="Shortcite">
    <w:name w:val="Shortcite"/>
    <w:rsid w:val="00397586"/>
    <w:rPr>
      <w:rFonts w:ascii="Times New Roman" w:hAnsi="Times New Roman" w:cs="Times New Roman" w:hint="default"/>
      <w:b/>
      <w:bCs/>
      <w:sz w:val="20"/>
    </w:rPr>
  </w:style>
  <w:style w:type="character" w:customStyle="1" w:styleId="articleauthor">
    <w:name w:val="article_author"/>
    <w:rsid w:val="00397586"/>
  </w:style>
  <w:style w:type="character" w:customStyle="1" w:styleId="articleissue">
    <w:name w:val="article_issue"/>
    <w:rsid w:val="00397586"/>
  </w:style>
  <w:style w:type="character" w:customStyle="1" w:styleId="Style1CharCharChar">
    <w:name w:val="Style1 Char Char Char"/>
    <w:rsid w:val="00397586"/>
    <w:rPr>
      <w:rFonts w:ascii="Times New Roman" w:eastAsia="Times New Roman" w:hAnsi="Times New Roman" w:cs="Arial"/>
      <w:bCs/>
      <w:sz w:val="12"/>
      <w:szCs w:val="18"/>
      <w:lang w:val="en"/>
    </w:rPr>
  </w:style>
  <w:style w:type="character" w:customStyle="1" w:styleId="storydate">
    <w:name w:val="story_date"/>
    <w:rsid w:val="00397586"/>
  </w:style>
  <w:style w:type="character" w:customStyle="1" w:styleId="smallp2gray">
    <w:name w:val="smallp2gray"/>
    <w:rsid w:val="00397586"/>
  </w:style>
  <w:style w:type="paragraph" w:customStyle="1" w:styleId="FreeForm">
    <w:name w:val="Free Form"/>
    <w:rsid w:val="00397586"/>
    <w:rPr>
      <w:rFonts w:ascii="Helvetica" w:eastAsia="ヒラギノ角ゴ Pro W3" w:hAnsi="Helvetica" w:cs="Times New Roman"/>
      <w:color w:val="000000"/>
      <w:szCs w:val="20"/>
    </w:rPr>
  </w:style>
  <w:style w:type="paragraph" w:customStyle="1" w:styleId="CM4">
    <w:name w:val="CM4"/>
    <w:basedOn w:val="Default"/>
    <w:next w:val="Default"/>
    <w:uiPriority w:val="99"/>
    <w:qFormat/>
    <w:rsid w:val="00397586"/>
    <w:pPr>
      <w:widowControl w:val="0"/>
      <w:spacing w:after="0" w:line="238" w:lineRule="atLeast"/>
    </w:pPr>
    <w:rPr>
      <w:rFonts w:ascii="Arial Narrow" w:eastAsia="Times New Roman" w:hAnsi="Arial Narrow" w:cs="Times New Roman"/>
    </w:rPr>
  </w:style>
  <w:style w:type="paragraph" w:customStyle="1" w:styleId="CM9">
    <w:name w:val="CM9"/>
    <w:basedOn w:val="Default"/>
    <w:next w:val="Default"/>
    <w:uiPriority w:val="99"/>
    <w:qFormat/>
    <w:rsid w:val="00397586"/>
    <w:pPr>
      <w:widowControl w:val="0"/>
      <w:spacing w:after="0" w:line="203" w:lineRule="atLeast"/>
    </w:pPr>
    <w:rPr>
      <w:rFonts w:ascii="Arial Narrow" w:eastAsia="Times New Roman" w:hAnsi="Arial Narrow" w:cs="Times New Roman"/>
    </w:rPr>
  </w:style>
  <w:style w:type="paragraph" w:customStyle="1" w:styleId="NOFORMATTING-NORMAL">
    <w:name w:val="NO FORMATTING- NORMAL"/>
    <w:basedOn w:val="Normal"/>
    <w:link w:val="NOFORMATTING-NORMALChar"/>
    <w:autoRedefine/>
    <w:qFormat/>
    <w:rsid w:val="00397586"/>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397586"/>
    <w:rPr>
      <w:rFonts w:ascii="Times New Roman" w:eastAsia="Times New Roman" w:hAnsi="Times New Roman" w:cs="Calibri"/>
      <w:sz w:val="12"/>
      <w:szCs w:val="12"/>
    </w:rPr>
  </w:style>
  <w:style w:type="paragraph" w:customStyle="1" w:styleId="d-leadin">
    <w:name w:val="d-leadin"/>
    <w:basedOn w:val="Normal"/>
    <w:rsid w:val="00397586"/>
    <w:pPr>
      <w:spacing w:before="100" w:beforeAutospacing="1" w:after="100" w:afterAutospacing="1"/>
    </w:pPr>
    <w:rPr>
      <w:rFonts w:ascii="Times New Roman" w:eastAsia="Times New Roman" w:hAnsi="Times New Roman"/>
    </w:rPr>
  </w:style>
  <w:style w:type="character" w:customStyle="1" w:styleId="NoterefInText">
    <w:name w:val="_NoterefInText"/>
    <w:uiPriority w:val="99"/>
    <w:rsid w:val="00397586"/>
    <w:rPr>
      <w:rFonts w:cs="New Baskerville"/>
      <w:color w:val="000000"/>
    </w:rPr>
  </w:style>
  <w:style w:type="paragraph" w:customStyle="1" w:styleId="notes-source-hasnotes">
    <w:name w:val="notes-source-hasnotes"/>
    <w:basedOn w:val="Normal"/>
    <w:rsid w:val="00397586"/>
    <w:pPr>
      <w:spacing w:before="100" w:beforeAutospacing="1" w:after="100" w:afterAutospacing="1"/>
    </w:pPr>
    <w:rPr>
      <w:rFonts w:ascii="Times" w:hAnsi="Times"/>
      <w:sz w:val="20"/>
      <w:szCs w:val="20"/>
    </w:rPr>
  </w:style>
  <w:style w:type="character" w:customStyle="1" w:styleId="maintitle">
    <w:name w:val="maintitle"/>
    <w:basedOn w:val="DefaultParagraphFont"/>
    <w:rsid w:val="00397586"/>
  </w:style>
  <w:style w:type="character" w:customStyle="1" w:styleId="thirdparty-logo">
    <w:name w:val="thirdparty-logo"/>
    <w:basedOn w:val="DefaultParagraphFont"/>
    <w:rsid w:val="00397586"/>
  </w:style>
  <w:style w:type="character" w:customStyle="1" w:styleId="ticker">
    <w:name w:val="ticker"/>
    <w:basedOn w:val="DefaultParagraphFont"/>
    <w:rsid w:val="00397586"/>
  </w:style>
  <w:style w:type="paragraph" w:customStyle="1" w:styleId="articlemeta">
    <w:name w:val="articlemeta"/>
    <w:basedOn w:val="Normal"/>
    <w:rsid w:val="00397586"/>
    <w:pPr>
      <w:spacing w:before="100" w:beforeAutospacing="1" w:after="100" w:afterAutospacing="1"/>
    </w:pPr>
    <w:rPr>
      <w:rFonts w:ascii="Times" w:hAnsi="Times"/>
      <w:sz w:val="20"/>
      <w:szCs w:val="20"/>
    </w:rPr>
  </w:style>
  <w:style w:type="character" w:customStyle="1" w:styleId="vcard">
    <w:name w:val="vcard"/>
    <w:basedOn w:val="DefaultParagraphFont"/>
    <w:rsid w:val="00397586"/>
  </w:style>
  <w:style w:type="character" w:customStyle="1" w:styleId="print-footnote">
    <w:name w:val="print-footnote"/>
    <w:basedOn w:val="DefaultParagraphFont"/>
    <w:rsid w:val="00397586"/>
  </w:style>
  <w:style w:type="character" w:customStyle="1" w:styleId="datestring">
    <w:name w:val="datestring"/>
    <w:basedOn w:val="DefaultParagraphFont"/>
    <w:rsid w:val="00397586"/>
  </w:style>
  <w:style w:type="paragraph" w:customStyle="1" w:styleId="noindent0">
    <w:name w:val="no_indent"/>
    <w:basedOn w:val="Normal"/>
    <w:rsid w:val="00397586"/>
    <w:pPr>
      <w:spacing w:before="100" w:beforeAutospacing="1" w:after="100" w:afterAutospacing="1"/>
    </w:pPr>
    <w:rPr>
      <w:rFonts w:ascii="Times" w:hAnsi="Times"/>
      <w:sz w:val="20"/>
      <w:szCs w:val="20"/>
    </w:rPr>
  </w:style>
  <w:style w:type="character" w:customStyle="1" w:styleId="email">
    <w:name w:val="email"/>
    <w:basedOn w:val="DefaultParagraphFont"/>
    <w:rsid w:val="00397586"/>
  </w:style>
  <w:style w:type="character" w:customStyle="1" w:styleId="gptad">
    <w:name w:val="gptad"/>
    <w:basedOn w:val="DefaultParagraphFont"/>
    <w:rsid w:val="00397586"/>
  </w:style>
  <w:style w:type="paragraph" w:customStyle="1" w:styleId="creditpostedmodified">
    <w:name w:val="credit_posted_modified"/>
    <w:basedOn w:val="Normal"/>
    <w:rsid w:val="00397586"/>
    <w:pPr>
      <w:spacing w:before="100" w:beforeAutospacing="1" w:after="100" w:afterAutospacing="1"/>
    </w:pPr>
    <w:rPr>
      <w:rFonts w:ascii="Times" w:hAnsi="Times"/>
      <w:sz w:val="20"/>
      <w:szCs w:val="20"/>
    </w:rPr>
  </w:style>
  <w:style w:type="character" w:customStyle="1" w:styleId="changed">
    <w:name w:val="changed"/>
    <w:basedOn w:val="DefaultParagraphFont"/>
    <w:rsid w:val="00397586"/>
  </w:style>
  <w:style w:type="character" w:customStyle="1" w:styleId="article-author-name">
    <w:name w:val="article-author-name"/>
    <w:basedOn w:val="DefaultParagraphFont"/>
    <w:rsid w:val="00397586"/>
  </w:style>
  <w:style w:type="character" w:customStyle="1" w:styleId="bioexcerpt">
    <w:name w:val="bio_excerpt"/>
    <w:basedOn w:val="DefaultParagraphFont"/>
    <w:rsid w:val="00397586"/>
  </w:style>
  <w:style w:type="character" w:customStyle="1" w:styleId="commentcount">
    <w:name w:val="comment_count"/>
    <w:basedOn w:val="DefaultParagraphFont"/>
    <w:rsid w:val="00397586"/>
  </w:style>
  <w:style w:type="character" w:customStyle="1" w:styleId="searchtermshighlighted">
    <w:name w:val="searchtermshighlighted"/>
    <w:basedOn w:val="DefaultParagraphFont"/>
    <w:rsid w:val="00397586"/>
  </w:style>
  <w:style w:type="character" w:customStyle="1" w:styleId="contributornametrigger">
    <w:name w:val="contributornametrigger"/>
    <w:basedOn w:val="DefaultParagraphFont"/>
    <w:rsid w:val="00397586"/>
  </w:style>
  <w:style w:type="character" w:customStyle="1" w:styleId="bylinepipe">
    <w:name w:val="bylinepipe"/>
    <w:basedOn w:val="DefaultParagraphFont"/>
    <w:rsid w:val="00397586"/>
  </w:style>
  <w:style w:type="character" w:customStyle="1" w:styleId="faculty-title">
    <w:name w:val="faculty-title"/>
    <w:basedOn w:val="DefaultParagraphFont"/>
    <w:rsid w:val="00397586"/>
  </w:style>
  <w:style w:type="character" w:customStyle="1" w:styleId="count">
    <w:name w:val="count"/>
    <w:basedOn w:val="DefaultParagraphFont"/>
    <w:rsid w:val="00397586"/>
  </w:style>
  <w:style w:type="character" w:customStyle="1" w:styleId="volume">
    <w:name w:val="volume"/>
    <w:basedOn w:val="DefaultParagraphFont"/>
    <w:rsid w:val="00397586"/>
  </w:style>
  <w:style w:type="character" w:customStyle="1" w:styleId="issue">
    <w:name w:val="issue"/>
    <w:basedOn w:val="DefaultParagraphFont"/>
    <w:rsid w:val="00397586"/>
  </w:style>
  <w:style w:type="character" w:customStyle="1" w:styleId="pages">
    <w:name w:val="pages"/>
    <w:basedOn w:val="DefaultParagraphFont"/>
    <w:rsid w:val="00397586"/>
  </w:style>
  <w:style w:type="character" w:customStyle="1" w:styleId="person">
    <w:name w:val="person"/>
    <w:basedOn w:val="DefaultParagraphFont"/>
    <w:rsid w:val="00397586"/>
  </w:style>
  <w:style w:type="character" w:customStyle="1" w:styleId="corresponding">
    <w:name w:val="corresponding"/>
    <w:basedOn w:val="DefaultParagraphFont"/>
    <w:rsid w:val="00397586"/>
  </w:style>
  <w:style w:type="paragraph" w:customStyle="1" w:styleId="entry-meta">
    <w:name w:val="entry-meta"/>
    <w:basedOn w:val="Normal"/>
    <w:rsid w:val="00397586"/>
    <w:pPr>
      <w:spacing w:before="100" w:beforeAutospacing="1" w:after="100" w:afterAutospacing="1"/>
    </w:pPr>
    <w:rPr>
      <w:rFonts w:ascii="Times" w:hAnsi="Times"/>
      <w:sz w:val="20"/>
      <w:szCs w:val="20"/>
    </w:rPr>
  </w:style>
  <w:style w:type="character" w:customStyle="1" w:styleId="post-time">
    <w:name w:val="post-time"/>
    <w:basedOn w:val="DefaultParagraphFont"/>
    <w:rsid w:val="00397586"/>
  </w:style>
  <w:style w:type="character" w:customStyle="1" w:styleId="post-category">
    <w:name w:val="post-category"/>
    <w:basedOn w:val="DefaultParagraphFont"/>
    <w:rsid w:val="00397586"/>
  </w:style>
  <w:style w:type="character" w:customStyle="1" w:styleId="A0">
    <w:name w:val="A0"/>
    <w:uiPriority w:val="99"/>
    <w:rsid w:val="00397586"/>
    <w:rPr>
      <w:rFonts w:cs="Calibri"/>
      <w:b/>
      <w:bCs/>
      <w:color w:val="000000"/>
      <w:sz w:val="72"/>
      <w:szCs w:val="72"/>
    </w:rPr>
  </w:style>
  <w:style w:type="character" w:customStyle="1" w:styleId="A9">
    <w:name w:val="A9"/>
    <w:uiPriority w:val="99"/>
    <w:rsid w:val="00397586"/>
    <w:rPr>
      <w:rFonts w:cs="Trebuchet MS"/>
      <w:color w:val="000000"/>
      <w:sz w:val="14"/>
      <w:szCs w:val="14"/>
    </w:rPr>
  </w:style>
  <w:style w:type="paragraph" w:customStyle="1" w:styleId="articledetails">
    <w:name w:val="articledetails"/>
    <w:basedOn w:val="Normal"/>
    <w:rsid w:val="0039758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97586"/>
  </w:style>
  <w:style w:type="paragraph" w:customStyle="1" w:styleId="aff">
    <w:name w:val="aff"/>
    <w:basedOn w:val="Normal"/>
    <w:rsid w:val="00397586"/>
    <w:pPr>
      <w:spacing w:before="100" w:beforeAutospacing="1" w:after="100" w:afterAutospacing="1"/>
    </w:pPr>
    <w:rPr>
      <w:rFonts w:ascii="Times" w:hAnsi="Times"/>
      <w:sz w:val="20"/>
      <w:szCs w:val="20"/>
    </w:rPr>
  </w:style>
  <w:style w:type="character" w:customStyle="1" w:styleId="label">
    <w:name w:val="label"/>
    <w:basedOn w:val="DefaultParagraphFont"/>
    <w:rsid w:val="00397586"/>
  </w:style>
  <w:style w:type="character" w:customStyle="1" w:styleId="entry-author">
    <w:name w:val="entry-author"/>
    <w:basedOn w:val="DefaultParagraphFont"/>
    <w:rsid w:val="00397586"/>
  </w:style>
  <w:style w:type="character" w:customStyle="1" w:styleId="entry-author-name">
    <w:name w:val="entry-author-name"/>
    <w:basedOn w:val="DefaultParagraphFont"/>
    <w:rsid w:val="00397586"/>
  </w:style>
  <w:style w:type="character" w:customStyle="1" w:styleId="arial11">
    <w:name w:val="arial_11"/>
    <w:basedOn w:val="DefaultParagraphFont"/>
    <w:rsid w:val="00397586"/>
  </w:style>
  <w:style w:type="character" w:customStyle="1" w:styleId="contrib-degrees">
    <w:name w:val="contrib-degrees"/>
    <w:basedOn w:val="DefaultParagraphFont"/>
    <w:rsid w:val="00397586"/>
  </w:style>
  <w:style w:type="character" w:customStyle="1" w:styleId="contrib-on-behalf-of">
    <w:name w:val="contrib-on-behalf-of"/>
    <w:basedOn w:val="DefaultParagraphFont"/>
    <w:rsid w:val="00397586"/>
  </w:style>
  <w:style w:type="character" w:customStyle="1" w:styleId="pubtime">
    <w:name w:val="pubtime"/>
    <w:basedOn w:val="DefaultParagraphFont"/>
    <w:rsid w:val="00397586"/>
  </w:style>
  <w:style w:type="character" w:customStyle="1" w:styleId="fbcommentscount">
    <w:name w:val="fb_comments_count"/>
    <w:basedOn w:val="DefaultParagraphFont"/>
    <w:rsid w:val="00397586"/>
  </w:style>
  <w:style w:type="character" w:customStyle="1" w:styleId="stsharethiscustom">
    <w:name w:val="st_sharethis_custom"/>
    <w:basedOn w:val="DefaultParagraphFont"/>
    <w:rsid w:val="00397586"/>
  </w:style>
  <w:style w:type="paragraph" w:customStyle="1" w:styleId="permalinkable">
    <w:name w:val="permalinkable"/>
    <w:basedOn w:val="Normal"/>
    <w:rsid w:val="00397586"/>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397586"/>
    <w:rPr>
      <w:rFonts w:ascii="Arial" w:eastAsiaTheme="minorEastAsia" w:hAnsi="Arial" w:cs="Arial"/>
      <w:vanish/>
      <w:sz w:val="16"/>
      <w:szCs w:val="16"/>
    </w:rPr>
  </w:style>
  <w:style w:type="character" w:customStyle="1" w:styleId="submitted">
    <w:name w:val="submitted"/>
    <w:basedOn w:val="DefaultParagraphFont"/>
    <w:rsid w:val="00397586"/>
  </w:style>
  <w:style w:type="character" w:customStyle="1" w:styleId="post-date">
    <w:name w:val="post-date"/>
    <w:basedOn w:val="DefaultParagraphFont"/>
    <w:rsid w:val="00397586"/>
  </w:style>
  <w:style w:type="character" w:customStyle="1" w:styleId="a-size-medium">
    <w:name w:val="a-size-medium"/>
    <w:basedOn w:val="DefaultParagraphFont"/>
    <w:rsid w:val="00397586"/>
  </w:style>
  <w:style w:type="character" w:customStyle="1" w:styleId="contribution">
    <w:name w:val="contribution"/>
    <w:basedOn w:val="DefaultParagraphFont"/>
    <w:rsid w:val="00397586"/>
  </w:style>
  <w:style w:type="character" w:customStyle="1" w:styleId="a-color-secondary">
    <w:name w:val="a-color-secondary"/>
    <w:basedOn w:val="DefaultParagraphFont"/>
    <w:rsid w:val="00397586"/>
  </w:style>
  <w:style w:type="paragraph" w:customStyle="1" w:styleId="sbyline">
    <w:name w:val="sbyline"/>
    <w:basedOn w:val="Normal"/>
    <w:rsid w:val="00397586"/>
    <w:pPr>
      <w:spacing w:before="100" w:beforeAutospacing="1" w:after="100" w:afterAutospacing="1"/>
    </w:pPr>
    <w:rPr>
      <w:rFonts w:ascii="Times" w:hAnsi="Times"/>
      <w:sz w:val="20"/>
      <w:szCs w:val="20"/>
    </w:rPr>
  </w:style>
  <w:style w:type="character" w:customStyle="1" w:styleId="ui-author">
    <w:name w:val="ui-author"/>
    <w:basedOn w:val="DefaultParagraphFont"/>
    <w:rsid w:val="00397586"/>
  </w:style>
  <w:style w:type="character" w:customStyle="1" w:styleId="ui-staffline">
    <w:name w:val="ui-staffline"/>
    <w:basedOn w:val="DefaultParagraphFont"/>
    <w:rsid w:val="00397586"/>
  </w:style>
  <w:style w:type="paragraph" w:customStyle="1" w:styleId="promotion-tag-p">
    <w:name w:val="promotion-tag-p"/>
    <w:basedOn w:val="Normal"/>
    <w:rsid w:val="00397586"/>
    <w:pPr>
      <w:spacing w:before="100" w:beforeAutospacing="1" w:after="100" w:afterAutospacing="1"/>
    </w:pPr>
    <w:rPr>
      <w:rFonts w:ascii="Times" w:hAnsi="Times"/>
      <w:sz w:val="20"/>
      <w:szCs w:val="20"/>
    </w:rPr>
  </w:style>
  <w:style w:type="character" w:customStyle="1" w:styleId="value">
    <w:name w:val="value"/>
    <w:basedOn w:val="DefaultParagraphFont"/>
    <w:rsid w:val="00397586"/>
  </w:style>
  <w:style w:type="character" w:customStyle="1" w:styleId="wp-smiley">
    <w:name w:val="wp-smiley"/>
    <w:basedOn w:val="DefaultParagraphFont"/>
    <w:rsid w:val="00397586"/>
  </w:style>
  <w:style w:type="character" w:customStyle="1" w:styleId="artjournal">
    <w:name w:val="art_journal"/>
    <w:basedOn w:val="DefaultParagraphFont"/>
    <w:rsid w:val="00397586"/>
  </w:style>
  <w:style w:type="character" w:customStyle="1" w:styleId="artdatevolumeissuepart">
    <w:name w:val="art_datevolumeissuepart"/>
    <w:basedOn w:val="DefaultParagraphFont"/>
    <w:rsid w:val="00397586"/>
  </w:style>
  <w:style w:type="character" w:customStyle="1" w:styleId="artpages">
    <w:name w:val="art_pages"/>
    <w:basedOn w:val="DefaultParagraphFont"/>
    <w:rsid w:val="00397586"/>
  </w:style>
  <w:style w:type="character" w:customStyle="1" w:styleId="singlehighlightclass">
    <w:name w:val="single_highlight_class"/>
    <w:basedOn w:val="DefaultParagraphFont"/>
    <w:rsid w:val="00397586"/>
  </w:style>
  <w:style w:type="character" w:customStyle="1" w:styleId="degree">
    <w:name w:val="degree"/>
    <w:basedOn w:val="DefaultParagraphFont"/>
    <w:rsid w:val="00397586"/>
  </w:style>
  <w:style w:type="character" w:customStyle="1" w:styleId="major">
    <w:name w:val="major"/>
    <w:basedOn w:val="DefaultParagraphFont"/>
    <w:rsid w:val="00397586"/>
  </w:style>
  <w:style w:type="character" w:customStyle="1" w:styleId="authors">
    <w:name w:val="authors"/>
    <w:basedOn w:val="DefaultParagraphFont"/>
    <w:rsid w:val="00397586"/>
  </w:style>
  <w:style w:type="character" w:customStyle="1" w:styleId="stmainservices">
    <w:name w:val="stmainservices"/>
    <w:basedOn w:val="DefaultParagraphFont"/>
    <w:rsid w:val="00397586"/>
  </w:style>
  <w:style w:type="character" w:customStyle="1" w:styleId="stbubblehcount">
    <w:name w:val="stbubble_hcount"/>
    <w:basedOn w:val="DefaultParagraphFont"/>
    <w:rsid w:val="00397586"/>
  </w:style>
  <w:style w:type="paragraph" w:customStyle="1" w:styleId="Document0">
    <w:name w:val="_Document"/>
    <w:basedOn w:val="Default"/>
    <w:next w:val="Default"/>
    <w:uiPriority w:val="99"/>
    <w:rsid w:val="00397586"/>
    <w:pPr>
      <w:widowControl w:val="0"/>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rsid w:val="00397586"/>
    <w:pPr>
      <w:widowControl w:val="0"/>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rsid w:val="00397586"/>
    <w:pPr>
      <w:widowControl w:val="0"/>
      <w:spacing w:after="0" w:line="240" w:lineRule="auto"/>
    </w:pPr>
    <w:rPr>
      <w:rFonts w:ascii="New Baskerville" w:eastAsiaTheme="minorEastAsia" w:hAnsi="New Baskerville" w:cs="Times New Roman"/>
    </w:rPr>
  </w:style>
  <w:style w:type="paragraph" w:customStyle="1" w:styleId="collapsed-hide">
    <w:name w:val="collapsed-hide"/>
    <w:basedOn w:val="Normal"/>
    <w:rsid w:val="0039758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97586"/>
    <w:pPr>
      <w:widowControl w:val="0"/>
      <w:spacing w:after="0" w:line="211" w:lineRule="atLeast"/>
    </w:pPr>
    <w:rPr>
      <w:rFonts w:ascii="Mokka" w:eastAsiaTheme="minorEastAsia" w:hAnsi="Mokka" w:cs="Times New Roman"/>
    </w:rPr>
  </w:style>
  <w:style w:type="character" w:customStyle="1" w:styleId="article-date">
    <w:name w:val="article-date"/>
    <w:basedOn w:val="DefaultParagraphFont"/>
    <w:rsid w:val="00397586"/>
  </w:style>
  <w:style w:type="character" w:customStyle="1" w:styleId="article-author">
    <w:name w:val="article-author"/>
    <w:basedOn w:val="DefaultParagraphFont"/>
    <w:rsid w:val="00397586"/>
  </w:style>
  <w:style w:type="character" w:customStyle="1" w:styleId="tolocaltime">
    <w:name w:val="tolocaltime"/>
    <w:basedOn w:val="DefaultParagraphFont"/>
    <w:rsid w:val="00397586"/>
  </w:style>
  <w:style w:type="paragraph" w:customStyle="1" w:styleId="Pa8">
    <w:name w:val="Pa8"/>
    <w:basedOn w:val="Default"/>
    <w:next w:val="Default"/>
    <w:uiPriority w:val="99"/>
    <w:rsid w:val="00397586"/>
    <w:pPr>
      <w:widowControl w:val="0"/>
      <w:spacing w:after="0" w:line="241" w:lineRule="atLeast"/>
    </w:pPr>
    <w:rPr>
      <w:rFonts w:ascii="Avenir Book" w:eastAsiaTheme="minorEastAsia" w:hAnsi="Avenir Book" w:cs="Times New Roman"/>
    </w:rPr>
  </w:style>
  <w:style w:type="character" w:customStyle="1" w:styleId="italics">
    <w:name w:val="italics"/>
    <w:basedOn w:val="DefaultParagraphFont"/>
    <w:rsid w:val="00397586"/>
  </w:style>
  <w:style w:type="character" w:customStyle="1" w:styleId="current-selection">
    <w:name w:val="current-selection"/>
    <w:basedOn w:val="DefaultParagraphFont"/>
    <w:rsid w:val="00397586"/>
  </w:style>
  <w:style w:type="character" w:customStyle="1" w:styleId="aa">
    <w:name w:val="_"/>
    <w:basedOn w:val="DefaultParagraphFont"/>
    <w:rsid w:val="00397586"/>
  </w:style>
  <w:style w:type="paragraph" w:customStyle="1" w:styleId="Style31">
    <w:name w:val="Style31"/>
    <w:basedOn w:val="Normal"/>
    <w:uiPriority w:val="99"/>
    <w:rsid w:val="00397586"/>
    <w:pPr>
      <w:spacing w:line="197" w:lineRule="exact"/>
      <w:jc w:val="both"/>
    </w:pPr>
    <w:rPr>
      <w:rFonts w:ascii="Palatino Linotype" w:hAnsi="Palatino Linotype" w:cs="Palatino Linotype"/>
    </w:rPr>
  </w:style>
  <w:style w:type="paragraph" w:customStyle="1" w:styleId="Style42">
    <w:name w:val="Style42"/>
    <w:basedOn w:val="Normal"/>
    <w:uiPriority w:val="99"/>
    <w:rsid w:val="00397586"/>
    <w:pPr>
      <w:spacing w:line="202" w:lineRule="exact"/>
      <w:jc w:val="both"/>
    </w:pPr>
    <w:rPr>
      <w:rFonts w:ascii="Palatino Linotype" w:hAnsi="Palatino Linotype" w:cs="Palatino Linotype"/>
    </w:rPr>
  </w:style>
  <w:style w:type="paragraph" w:customStyle="1" w:styleId="Style510">
    <w:name w:val="Style51"/>
    <w:basedOn w:val="Normal"/>
    <w:uiPriority w:val="99"/>
    <w:rsid w:val="00397586"/>
    <w:pPr>
      <w:spacing w:line="200" w:lineRule="exact"/>
      <w:jc w:val="both"/>
    </w:pPr>
    <w:rPr>
      <w:rFonts w:ascii="Palatino Linotype" w:hAnsi="Palatino Linotype" w:cs="Palatino Linotype"/>
    </w:rPr>
  </w:style>
  <w:style w:type="character" w:customStyle="1" w:styleId="FontStyle72">
    <w:name w:val="Font Style72"/>
    <w:uiPriority w:val="99"/>
    <w:rsid w:val="00397586"/>
    <w:rPr>
      <w:rFonts w:ascii="Cambria" w:hAnsi="Cambria" w:cs="Cambria" w:hint="default"/>
      <w:sz w:val="16"/>
      <w:szCs w:val="16"/>
    </w:rPr>
  </w:style>
  <w:style w:type="character" w:customStyle="1" w:styleId="FontStyle73">
    <w:name w:val="Font Style73"/>
    <w:uiPriority w:val="99"/>
    <w:rsid w:val="00397586"/>
    <w:rPr>
      <w:rFonts w:ascii="Cambria" w:hAnsi="Cambria" w:cs="Cambria" w:hint="default"/>
      <w:i/>
      <w:iCs/>
      <w:sz w:val="16"/>
      <w:szCs w:val="16"/>
    </w:rPr>
  </w:style>
  <w:style w:type="character" w:customStyle="1" w:styleId="UnderlinestyleChar20">
    <w:name w:val="Underline style Char2"/>
    <w:rsid w:val="00397586"/>
    <w:rPr>
      <w:sz w:val="22"/>
      <w:szCs w:val="24"/>
      <w:u w:val="single"/>
      <w:lang w:val="en-US" w:eastAsia="en-US" w:bidi="ar-SA"/>
    </w:rPr>
  </w:style>
  <w:style w:type="character" w:customStyle="1" w:styleId="FontStyle49">
    <w:name w:val="Font Style49"/>
    <w:uiPriority w:val="99"/>
    <w:rsid w:val="00397586"/>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39758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97586"/>
    <w:rPr>
      <w:rFonts w:ascii="Cambria" w:eastAsia="Cambria" w:hAnsi="Cambria" w:cs="Cambria"/>
      <w:spacing w:val="-3"/>
      <w:sz w:val="22"/>
      <w:szCs w:val="20"/>
    </w:rPr>
  </w:style>
  <w:style w:type="character" w:customStyle="1" w:styleId="kn">
    <w:name w:val="kn"/>
    <w:basedOn w:val="DefaultParagraphFont"/>
    <w:rsid w:val="00397586"/>
  </w:style>
  <w:style w:type="character" w:customStyle="1" w:styleId="StyleStyleUnderlineUnderlineStyleBoldUnderlineIntenseEmphas">
    <w:name w:val="Style Style UnderlineUnderlineStyle Bold UnderlineIntense Emphas..."/>
    <w:basedOn w:val="DefaultParagraphFont"/>
    <w:rsid w:val="00397586"/>
    <w:rPr>
      <w:b/>
      <w:bCs/>
      <w:sz w:val="26"/>
      <w:u w:val="single"/>
    </w:rPr>
  </w:style>
  <w:style w:type="paragraph" w:customStyle="1" w:styleId="Header1">
    <w:name w:val="Header1"/>
    <w:aliases w:val="Header Char Char,Header Char Char Char Char Char Char Char Cha,Char Char Char Cha"/>
    <w:basedOn w:val="Normal"/>
    <w:qFormat/>
    <w:rsid w:val="00397586"/>
    <w:pPr>
      <w:spacing w:before="100" w:beforeAutospacing="1" w:after="100" w:afterAutospacing="1"/>
    </w:pPr>
    <w:rPr>
      <w:rFonts w:ascii="Cambria" w:eastAsia="Cambria" w:hAnsi="Cambria" w:cs="Cambria"/>
    </w:rPr>
  </w:style>
  <w:style w:type="character" w:customStyle="1" w:styleId="tqb">
    <w:name w:val="_tqb"/>
    <w:basedOn w:val="DefaultParagraphFont"/>
    <w:rsid w:val="00397586"/>
  </w:style>
  <w:style w:type="character" w:customStyle="1" w:styleId="footnote-item">
    <w:name w:val="footnote-item"/>
    <w:basedOn w:val="DefaultParagraphFont"/>
    <w:rsid w:val="00397586"/>
  </w:style>
  <w:style w:type="character" w:customStyle="1" w:styleId="legacybig">
    <w:name w:val="legacybig"/>
    <w:basedOn w:val="DefaultParagraphFont"/>
    <w:rsid w:val="00397586"/>
  </w:style>
  <w:style w:type="character" w:customStyle="1" w:styleId="art-author">
    <w:name w:val="art-author"/>
    <w:basedOn w:val="DefaultParagraphFont"/>
    <w:rsid w:val="00397586"/>
  </w:style>
  <w:style w:type="paragraph" w:customStyle="1" w:styleId="StyleStyle49ptBoldBorderSinglesolidlineAuto05">
    <w:name w:val="Style Style4 + 9 pt Bold Border: : (Single solid line Auto  0.5..."/>
    <w:basedOn w:val="Style4"/>
    <w:link w:val="StyleStyle49ptBoldBorderSinglesolidlineAuto05Char"/>
    <w:qFormat/>
    <w:rsid w:val="00397586"/>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97586"/>
    <w:rPr>
      <w:rFonts w:ascii="Arial" w:eastAsia="Times New Roman" w:hAnsi="Arial" w:cs="Arial"/>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397586"/>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97586"/>
    <w:rPr>
      <w:rFonts w:ascii="Arial" w:eastAsia="Times New Roman" w:hAnsi="Arial" w:cs="Arial"/>
      <w:sz w:val="20"/>
      <w:szCs w:val="22"/>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397586"/>
    <w:pPr>
      <w:spacing w:after="160" w:line="259" w:lineRule="auto"/>
    </w:pPr>
    <w:rPr>
      <w:rFonts w:eastAsia="SimSun"/>
      <w:sz w:val="22"/>
      <w:u w:val="single"/>
    </w:rPr>
  </w:style>
  <w:style w:type="character" w:customStyle="1" w:styleId="StyleUnderlineCharLatinTimesNewRomanAsianSimSunChar">
    <w:name w:val="Style Underline Char + (Latin) Times New Roman (Asian) SimSun Char"/>
    <w:link w:val="StyleUnderlineCharLatinTimesNewRomanAsianSimSun"/>
    <w:rsid w:val="00397586"/>
    <w:rPr>
      <w:rFonts w:eastAsia="SimSun"/>
      <w:sz w:val="22"/>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397586"/>
    <w:pPr>
      <w:spacing w:after="160" w:line="259" w:lineRule="auto"/>
    </w:pPr>
    <w:rPr>
      <w:rFonts w:eastAsia="SimSun"/>
      <w:b/>
      <w:bCs/>
      <w:sz w:val="22"/>
      <w:u w:val="single"/>
    </w:rPr>
  </w:style>
  <w:style w:type="character" w:customStyle="1" w:styleId="StyleUnderlineCharLatinTimesNewRomanAsianSimSunBoldChar">
    <w:name w:val="Style Underline Char + (Latin) Times New Roman (Asian) SimSun Bold Char"/>
    <w:link w:val="StyleUnderlineCharLatinTimesNewRomanAsianSimSunBold"/>
    <w:rsid w:val="00397586"/>
    <w:rPr>
      <w:rFonts w:eastAsia="SimSun"/>
      <w:b/>
      <w:bCs/>
      <w:sz w:val="22"/>
      <w:u w:val="single"/>
    </w:rPr>
  </w:style>
  <w:style w:type="character" w:customStyle="1" w:styleId="mainheading">
    <w:name w:val="mainheading"/>
    <w:basedOn w:val="DefaultParagraphFont"/>
    <w:rsid w:val="00397586"/>
  </w:style>
  <w:style w:type="paragraph" w:customStyle="1" w:styleId="BoldandUnderlineChar2CharChar">
    <w:name w:val="Bold and Underline Char2 Char Char"/>
    <w:basedOn w:val="Normal"/>
    <w:link w:val="BoldandUnderlineChar2CharCharChar"/>
    <w:qFormat/>
    <w:rsid w:val="00397586"/>
    <w:rPr>
      <w:rFonts w:asciiTheme="minorHAnsi" w:hAnsiTheme="minorHAnsi" w:cstheme="minorBidi"/>
      <w:b/>
      <w:sz w:val="24"/>
      <w:u w:val="single"/>
    </w:rPr>
  </w:style>
  <w:style w:type="character" w:customStyle="1" w:styleId="StyleUnderlineChar9ptChar">
    <w:name w:val="Style Underline Char + 9 pt Char"/>
    <w:basedOn w:val="UnderlineCharChar"/>
    <w:rsid w:val="00397586"/>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397586"/>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397586"/>
    <w:rPr>
      <w:sz w:val="16"/>
    </w:rPr>
  </w:style>
  <w:style w:type="paragraph" w:customStyle="1" w:styleId="Reduce8pt">
    <w:name w:val="Reduce 8pt"/>
    <w:basedOn w:val="Normal"/>
    <w:link w:val="Reduce8ptCharChar"/>
    <w:qFormat/>
    <w:rsid w:val="00397586"/>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397586"/>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397586"/>
  </w:style>
  <w:style w:type="paragraph" w:customStyle="1" w:styleId="Footnote2">
    <w:name w:val="Footnote2"/>
    <w:basedOn w:val="Normal"/>
    <w:next w:val="Normal"/>
    <w:link w:val="Footnote2Char"/>
    <w:autoRedefine/>
    <w:qFormat/>
    <w:rsid w:val="00397586"/>
    <w:pPr>
      <w:spacing w:after="120" w:line="480" w:lineRule="auto"/>
    </w:pPr>
    <w:rPr>
      <w:rFonts w:asciiTheme="minorHAnsi" w:hAnsiTheme="minorHAnsi" w:cstheme="minorBidi"/>
      <w:sz w:val="24"/>
    </w:rPr>
  </w:style>
  <w:style w:type="character" w:customStyle="1" w:styleId="FontStyle14">
    <w:name w:val="Font Style14"/>
    <w:basedOn w:val="DefaultParagraphFont"/>
    <w:uiPriority w:val="99"/>
    <w:rsid w:val="0039758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97586"/>
    <w:rPr>
      <w:rFonts w:ascii="Arial Narrow" w:hAnsi="Arial Narrow" w:cs="Arial Narrow" w:hint="default"/>
      <w:b/>
      <w:bCs/>
      <w:sz w:val="10"/>
      <w:szCs w:val="10"/>
    </w:rPr>
  </w:style>
  <w:style w:type="character" w:customStyle="1" w:styleId="red">
    <w:name w:val="red"/>
    <w:basedOn w:val="DefaultParagraphFont"/>
    <w:rsid w:val="00397586"/>
  </w:style>
  <w:style w:type="character" w:customStyle="1" w:styleId="at">
    <w:name w:val="at"/>
    <w:rsid w:val="00397586"/>
  </w:style>
  <w:style w:type="paragraph" w:customStyle="1" w:styleId="first">
    <w:name w:val="first"/>
    <w:basedOn w:val="Normal"/>
    <w:rsid w:val="00397586"/>
    <w:pPr>
      <w:spacing w:before="100" w:beforeAutospacing="1" w:after="100" w:afterAutospacing="1"/>
    </w:pPr>
    <w:rPr>
      <w:rFonts w:eastAsia="Times New Roman"/>
    </w:rPr>
  </w:style>
  <w:style w:type="character" w:customStyle="1" w:styleId="fpred">
    <w:name w:val="fp_red"/>
    <w:basedOn w:val="DefaultParagraphFont"/>
    <w:rsid w:val="00397586"/>
  </w:style>
  <w:style w:type="paragraph" w:customStyle="1" w:styleId="Style32">
    <w:name w:val="Style 3"/>
    <w:rsid w:val="0039758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397586"/>
  </w:style>
  <w:style w:type="character" w:customStyle="1" w:styleId="snapnoshots">
    <w:name w:val="snap_noshots"/>
    <w:basedOn w:val="DefaultParagraphFont"/>
    <w:rsid w:val="00397586"/>
  </w:style>
  <w:style w:type="character" w:customStyle="1" w:styleId="StyleUnderlineCharChar9pt">
    <w:name w:val="Style Underline Char Char + 9 pt"/>
    <w:rsid w:val="00397586"/>
    <w:rPr>
      <w:rFonts w:ascii="Times New Roman" w:hAnsi="Times New Roman" w:hint="default"/>
      <w:sz w:val="20"/>
      <w:szCs w:val="24"/>
      <w:u w:val="single"/>
      <w:lang w:val="en-US" w:eastAsia="en-US" w:bidi="ar-SA"/>
    </w:rPr>
  </w:style>
  <w:style w:type="character" w:customStyle="1" w:styleId="pronset">
    <w:name w:val="pronset"/>
    <w:basedOn w:val="DefaultParagraphFont"/>
    <w:rsid w:val="00397586"/>
  </w:style>
  <w:style w:type="character" w:customStyle="1" w:styleId="showipapr">
    <w:name w:val="show_ipapr"/>
    <w:basedOn w:val="DefaultParagraphFont"/>
    <w:rsid w:val="00397586"/>
  </w:style>
  <w:style w:type="character" w:customStyle="1" w:styleId="prondelim">
    <w:name w:val="prondelim"/>
    <w:basedOn w:val="DefaultParagraphFont"/>
    <w:rsid w:val="00397586"/>
  </w:style>
  <w:style w:type="character" w:customStyle="1" w:styleId="prontoggle">
    <w:name w:val="pron_toggle"/>
    <w:basedOn w:val="DefaultParagraphFont"/>
    <w:rsid w:val="00397586"/>
  </w:style>
  <w:style w:type="character" w:customStyle="1" w:styleId="showspellpr">
    <w:name w:val="show_spellpr"/>
    <w:basedOn w:val="DefaultParagraphFont"/>
    <w:rsid w:val="00397586"/>
  </w:style>
  <w:style w:type="character" w:customStyle="1" w:styleId="pg">
    <w:name w:val="pg"/>
    <w:basedOn w:val="DefaultParagraphFont"/>
    <w:rsid w:val="00397586"/>
  </w:style>
  <w:style w:type="character" w:customStyle="1" w:styleId="secondary-bf">
    <w:name w:val="secondary-bf"/>
    <w:basedOn w:val="DefaultParagraphFont"/>
    <w:rsid w:val="00397586"/>
  </w:style>
  <w:style w:type="character" w:customStyle="1" w:styleId="dnindex">
    <w:name w:val="dnindex"/>
    <w:basedOn w:val="DefaultParagraphFont"/>
    <w:rsid w:val="00397586"/>
  </w:style>
  <w:style w:type="character" w:customStyle="1" w:styleId="preloadwrap">
    <w:name w:val="preloadwrap"/>
    <w:basedOn w:val="DefaultParagraphFont"/>
    <w:rsid w:val="00397586"/>
  </w:style>
  <w:style w:type="character" w:customStyle="1" w:styleId="typarticle">
    <w:name w:val="typ_article"/>
    <w:basedOn w:val="DefaultParagraphFont"/>
    <w:rsid w:val="00397586"/>
  </w:style>
  <w:style w:type="character" w:customStyle="1" w:styleId="author-date0">
    <w:name w:val="author-date"/>
    <w:basedOn w:val="DefaultParagraphFont"/>
    <w:rsid w:val="00397586"/>
  </w:style>
  <w:style w:type="paragraph" w:customStyle="1" w:styleId="normalweb10">
    <w:name w:val="normalweb1"/>
    <w:basedOn w:val="Normal"/>
    <w:rsid w:val="00397586"/>
    <w:pPr>
      <w:spacing w:before="100" w:beforeAutospacing="1" w:after="100" w:afterAutospacing="1"/>
    </w:pPr>
    <w:rPr>
      <w:rFonts w:eastAsia="Times New Roman"/>
    </w:rPr>
  </w:style>
  <w:style w:type="character" w:customStyle="1" w:styleId="dispurl">
    <w:name w:val="dispurl"/>
    <w:basedOn w:val="DefaultParagraphFont"/>
    <w:rsid w:val="00397586"/>
  </w:style>
  <w:style w:type="character" w:customStyle="1" w:styleId="resultbodyblack">
    <w:name w:val="resultbodyblack"/>
    <w:basedOn w:val="DefaultParagraphFont"/>
    <w:rsid w:val="00397586"/>
  </w:style>
  <w:style w:type="character" w:customStyle="1" w:styleId="resultbodyitalic">
    <w:name w:val="resultbodyitalic"/>
    <w:basedOn w:val="DefaultParagraphFont"/>
    <w:rsid w:val="00397586"/>
  </w:style>
  <w:style w:type="character" w:customStyle="1" w:styleId="resultbody">
    <w:name w:val="resultbody"/>
    <w:basedOn w:val="DefaultParagraphFont"/>
    <w:rsid w:val="00397586"/>
  </w:style>
  <w:style w:type="character" w:customStyle="1" w:styleId="lightblue">
    <w:name w:val="lightblue"/>
    <w:basedOn w:val="DefaultParagraphFont"/>
    <w:rsid w:val="00397586"/>
  </w:style>
  <w:style w:type="paragraph" w:customStyle="1" w:styleId="1">
    <w:name w:val="... 1"/>
    <w:basedOn w:val="Default"/>
    <w:next w:val="Default"/>
    <w:rsid w:val="00397586"/>
    <w:pPr>
      <w:spacing w:after="0" w:line="240" w:lineRule="auto"/>
    </w:pPr>
    <w:rPr>
      <w:rFonts w:ascii="Times New Roman" w:eastAsia="Times New Roman" w:hAnsi="Times New Roman" w:cs="Times New Roman"/>
    </w:rPr>
  </w:style>
  <w:style w:type="paragraph" w:customStyle="1" w:styleId="ab">
    <w:name w:val=".."/>
    <w:basedOn w:val="Default"/>
    <w:next w:val="Default"/>
    <w:rsid w:val="00397586"/>
    <w:pPr>
      <w:spacing w:after="0" w:line="240" w:lineRule="auto"/>
    </w:pPr>
    <w:rPr>
      <w:rFonts w:ascii="Times New Roman" w:eastAsia="Times New Roman" w:hAnsi="Times New Roman" w:cs="Times New Roman"/>
    </w:rPr>
  </w:style>
  <w:style w:type="paragraph" w:customStyle="1" w:styleId="ac">
    <w:name w:val="...."/>
    <w:basedOn w:val="Default"/>
    <w:next w:val="Default"/>
    <w:rsid w:val="00397586"/>
    <w:pPr>
      <w:spacing w:after="0" w:line="240" w:lineRule="auto"/>
    </w:pPr>
    <w:rPr>
      <w:rFonts w:ascii="Times New Roman" w:eastAsia="Times New Roman" w:hAnsi="Times New Roman" w:cs="Times New Roman"/>
    </w:rPr>
  </w:style>
  <w:style w:type="paragraph" w:customStyle="1" w:styleId="s0">
    <w:name w:val="s0"/>
    <w:basedOn w:val="Normal"/>
    <w:rsid w:val="00397586"/>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397586"/>
    <w:rPr>
      <w:rFonts w:ascii="Times New Roman" w:hAnsi="Times New Roman"/>
      <w:b/>
      <w:bCs/>
      <w:u w:val="single"/>
    </w:rPr>
  </w:style>
  <w:style w:type="character" w:customStyle="1" w:styleId="StyleStyle49ptBold1Char">
    <w:name w:val="Style Style4 + 9 pt Bold1 Char"/>
    <w:basedOn w:val="DefaultParagraphFont"/>
    <w:link w:val="StyleStyle49ptBold1"/>
    <w:rsid w:val="00397586"/>
    <w:rPr>
      <w:rFonts w:ascii="Times New Roman" w:hAnsi="Times New Roman" w:cs="Calibri"/>
      <w:b/>
      <w:bCs/>
      <w:sz w:val="22"/>
      <w:u w:val="single"/>
    </w:rPr>
  </w:style>
  <w:style w:type="paragraph" w:customStyle="1" w:styleId="Indent0">
    <w:name w:val="Indent"/>
    <w:basedOn w:val="Normal"/>
    <w:autoRedefine/>
    <w:qFormat/>
    <w:rsid w:val="00397586"/>
    <w:pPr>
      <w:ind w:left="288"/>
    </w:pPr>
  </w:style>
  <w:style w:type="character" w:customStyle="1" w:styleId="Footnote">
    <w:name w:val="Footnote_"/>
    <w:link w:val="Footnote0"/>
    <w:rsid w:val="00397586"/>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397586"/>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397586"/>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397586"/>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397586"/>
    <w:rPr>
      <w:sz w:val="16"/>
    </w:rPr>
  </w:style>
  <w:style w:type="character" w:customStyle="1" w:styleId="main">
    <w:name w:val="main"/>
    <w:rsid w:val="00397586"/>
  </w:style>
  <w:style w:type="character" w:customStyle="1" w:styleId="mandelbrotrefrag">
    <w:name w:val="mandelbrot_refrag"/>
    <w:basedOn w:val="DefaultParagraphFont"/>
    <w:rsid w:val="00397586"/>
  </w:style>
  <w:style w:type="paragraph" w:customStyle="1" w:styleId="cnnstorypgraphtxt">
    <w:name w:val="cnn_storypgraphtxt"/>
    <w:basedOn w:val="Normal"/>
    <w:rsid w:val="00397586"/>
    <w:pPr>
      <w:spacing w:before="100" w:beforeAutospacing="1" w:after="100" w:afterAutospacing="1"/>
    </w:pPr>
    <w:rPr>
      <w:rFonts w:ascii="Times New Roman" w:eastAsia="Times New Roman" w:hAnsi="Times New Roman"/>
    </w:rPr>
  </w:style>
  <w:style w:type="paragraph" w:customStyle="1" w:styleId="Non-NavPanelTag">
    <w:name w:val="Non-Nav Panel Tag"/>
    <w:basedOn w:val="Normal"/>
    <w:qFormat/>
    <w:rsid w:val="00397586"/>
    <w:rPr>
      <w:b/>
      <w:sz w:val="26"/>
    </w:rPr>
  </w:style>
  <w:style w:type="paragraph" w:customStyle="1" w:styleId="Pa14">
    <w:name w:val="Pa14"/>
    <w:basedOn w:val="Normal"/>
    <w:next w:val="Normal"/>
    <w:uiPriority w:val="99"/>
    <w:rsid w:val="00397586"/>
    <w:pPr>
      <w:autoSpaceDE w:val="0"/>
      <w:autoSpaceDN w:val="0"/>
      <w:adjustRightInd w:val="0"/>
      <w:spacing w:line="201" w:lineRule="atLeast"/>
    </w:pPr>
    <w:rPr>
      <w:rFonts w:eastAsia="Times New Roman"/>
    </w:rPr>
  </w:style>
  <w:style w:type="character" w:customStyle="1" w:styleId="p">
    <w:name w:val="p"/>
    <w:rsid w:val="00397586"/>
  </w:style>
  <w:style w:type="paragraph" w:customStyle="1" w:styleId="CM3">
    <w:name w:val="CM3"/>
    <w:basedOn w:val="Normal"/>
    <w:next w:val="Normal"/>
    <w:uiPriority w:val="99"/>
    <w:qFormat/>
    <w:rsid w:val="00397586"/>
    <w:pPr>
      <w:widowControl w:val="0"/>
      <w:suppressAutoHyphens/>
      <w:spacing w:line="240" w:lineRule="atLeast"/>
    </w:pPr>
    <w:rPr>
      <w:rFonts w:eastAsia="Lucida Sans Unicode" w:cs="Tahoma"/>
      <w:kern w:val="2"/>
    </w:rPr>
  </w:style>
  <w:style w:type="paragraph" w:customStyle="1" w:styleId="Normal11">
    <w:name w:val="Normal11"/>
    <w:basedOn w:val="Normal"/>
    <w:uiPriority w:val="99"/>
    <w:rsid w:val="00397586"/>
  </w:style>
  <w:style w:type="character" w:customStyle="1" w:styleId="StyleCards12ptThickunderlineChar1">
    <w:name w:val="Style Cards + 12 pt Thick underline Char1"/>
    <w:rsid w:val="00397586"/>
    <w:rPr>
      <w:sz w:val="24"/>
      <w:szCs w:val="24"/>
      <w:u w:val="thick"/>
    </w:rPr>
  </w:style>
  <w:style w:type="character" w:customStyle="1" w:styleId="location">
    <w:name w:val="location"/>
    <w:basedOn w:val="DefaultParagraphFont"/>
    <w:rsid w:val="00397586"/>
  </w:style>
  <w:style w:type="character" w:customStyle="1" w:styleId="Style7pt">
    <w:name w:val="Style 7 pt"/>
    <w:rsid w:val="00397586"/>
    <w:rPr>
      <w:sz w:val="14"/>
    </w:rPr>
  </w:style>
  <w:style w:type="paragraph" w:customStyle="1" w:styleId="UnderlinedEvCharCharCharChar">
    <w:name w:val="Underlined Ev Char Char Char Char"/>
    <w:basedOn w:val="Normal"/>
    <w:next w:val="Normal"/>
    <w:link w:val="UnderlinedEvCharCharCharCharChar"/>
    <w:rsid w:val="00397586"/>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397586"/>
    <w:rPr>
      <w:rFonts w:ascii="Verdana" w:eastAsia="Times New Roman" w:hAnsi="Verdana" w:cs="Calibri"/>
      <w:sz w:val="22"/>
      <w:szCs w:val="20"/>
      <w:u w:val="thick"/>
    </w:rPr>
  </w:style>
  <w:style w:type="paragraph" w:customStyle="1" w:styleId="ShrinkCharCharCharChar">
    <w:name w:val="Shrink Char Char Char Char"/>
    <w:basedOn w:val="Normal"/>
    <w:link w:val="ShrinkCharCharCharCharChar"/>
    <w:rsid w:val="00397586"/>
    <w:rPr>
      <w:rFonts w:ascii="Verdana" w:eastAsia="Times New Roman" w:hAnsi="Verdana"/>
    </w:rPr>
  </w:style>
  <w:style w:type="character" w:customStyle="1" w:styleId="ShrinkCharCharCharCharChar">
    <w:name w:val="Shrink Char Char Char Char Char"/>
    <w:basedOn w:val="DefaultParagraphFont"/>
    <w:link w:val="ShrinkCharCharCharChar"/>
    <w:rsid w:val="00397586"/>
    <w:rPr>
      <w:rFonts w:ascii="Verdana" w:eastAsia="Times New Roman" w:hAnsi="Verdana" w:cs="Calibri"/>
      <w:sz w:val="22"/>
    </w:rPr>
  </w:style>
  <w:style w:type="paragraph" w:customStyle="1" w:styleId="appara">
    <w:name w:val="ap_para"/>
    <w:basedOn w:val="Normal"/>
    <w:rsid w:val="00397586"/>
    <w:pPr>
      <w:spacing w:before="100" w:beforeAutospacing="1" w:after="100" w:afterAutospacing="1"/>
    </w:pPr>
    <w:rPr>
      <w:rFonts w:ascii="Times New Roman" w:eastAsia="Times New Roman" w:hAnsi="Times New Roman"/>
    </w:rPr>
  </w:style>
  <w:style w:type="paragraph" w:customStyle="1" w:styleId="card2">
    <w:name w:val="card!!"/>
    <w:basedOn w:val="Normal"/>
    <w:next w:val="Normal"/>
    <w:link w:val="cardChar4"/>
    <w:qFormat/>
    <w:rsid w:val="00397586"/>
    <w:pPr>
      <w:ind w:left="288" w:right="288"/>
    </w:pPr>
    <w:rPr>
      <w:rFonts w:eastAsia="Times New Roman"/>
      <w:szCs w:val="20"/>
    </w:rPr>
  </w:style>
  <w:style w:type="character" w:customStyle="1" w:styleId="cardChar4">
    <w:name w:val="card!! Char"/>
    <w:link w:val="card2"/>
    <w:rsid w:val="00397586"/>
    <w:rPr>
      <w:rFonts w:ascii="Calibri" w:eastAsia="Times New Roman" w:hAnsi="Calibri" w:cs="Calibri"/>
      <w:sz w:val="22"/>
      <w:szCs w:val="20"/>
    </w:rPr>
  </w:style>
  <w:style w:type="character" w:customStyle="1" w:styleId="6">
    <w:name w:val="6"/>
    <w:rsid w:val="00397586"/>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397586"/>
  </w:style>
  <w:style w:type="character" w:customStyle="1" w:styleId="m-6943721950752224778gmail-styleunderline">
    <w:name w:val="m_-6943721950752224778gmail-styleunderline"/>
    <w:basedOn w:val="DefaultParagraphFont"/>
    <w:rsid w:val="00397586"/>
  </w:style>
  <w:style w:type="character" w:customStyle="1" w:styleId="m774051857616002577gmail-styleunderline">
    <w:name w:val="m_774051857616002577gmail-styleunderline"/>
    <w:basedOn w:val="DefaultParagraphFont"/>
    <w:rsid w:val="00397586"/>
  </w:style>
  <w:style w:type="character" w:customStyle="1" w:styleId="m4841727538114946087gmail-styleunderline">
    <w:name w:val="m_4841727538114946087gmail-styleunderline"/>
    <w:basedOn w:val="DefaultParagraphFont"/>
    <w:rsid w:val="00397586"/>
  </w:style>
  <w:style w:type="paragraph" w:customStyle="1" w:styleId="BreakTag">
    <w:name w:val="Break Tag"/>
    <w:basedOn w:val="Normal"/>
    <w:autoRedefine/>
    <w:uiPriority w:val="4"/>
    <w:qFormat/>
    <w:rsid w:val="00397586"/>
    <w:pPr>
      <w:spacing w:before="240"/>
    </w:pPr>
    <w:rPr>
      <w:b/>
      <w:sz w:val="26"/>
    </w:rPr>
  </w:style>
  <w:style w:type="paragraph" w:customStyle="1" w:styleId="BreakBlock">
    <w:name w:val="Break Block"/>
    <w:basedOn w:val="Normal"/>
    <w:link w:val="BreakBlockChar"/>
    <w:autoRedefine/>
    <w:qFormat/>
    <w:rsid w:val="0039758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97586"/>
    <w:rPr>
      <w:rFonts w:ascii="Arial Bold" w:hAnsi="Arial Bold" w:cs="Calibri"/>
      <w:b/>
      <w:caps/>
      <w:sz w:val="32"/>
      <w:u w:val="single"/>
    </w:rPr>
  </w:style>
  <w:style w:type="character" w:customStyle="1" w:styleId="Mention1">
    <w:name w:val="Mention1"/>
    <w:basedOn w:val="DefaultParagraphFont"/>
    <w:uiPriority w:val="99"/>
    <w:semiHidden/>
    <w:unhideWhenUsed/>
    <w:rsid w:val="00397586"/>
    <w:rPr>
      <w:color w:val="2B579A"/>
      <w:shd w:val="clear" w:color="auto" w:fill="E6E6E6"/>
    </w:rPr>
  </w:style>
  <w:style w:type="character" w:customStyle="1" w:styleId="Heading1Char3">
    <w:name w:val="Heading 1 Char3"/>
    <w:basedOn w:val="DefaultParagraphFont"/>
    <w:rsid w:val="00397586"/>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397586"/>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397586"/>
    <w:rPr>
      <w:color w:val="2B579A"/>
      <w:shd w:val="clear" w:color="auto" w:fill="E6E6E6"/>
    </w:rPr>
  </w:style>
  <w:style w:type="character" w:customStyle="1" w:styleId="m6370699461968006786gmail-styleunderline">
    <w:name w:val="m_6370699461968006786gmail-styleunderline"/>
    <w:basedOn w:val="DefaultParagraphFont"/>
    <w:rsid w:val="00397586"/>
  </w:style>
  <w:style w:type="character" w:customStyle="1" w:styleId="Mention2">
    <w:name w:val="Mention2"/>
    <w:basedOn w:val="DefaultParagraphFont"/>
    <w:uiPriority w:val="99"/>
    <w:semiHidden/>
    <w:unhideWhenUsed/>
    <w:rsid w:val="00397586"/>
    <w:rPr>
      <w:color w:val="2B579A"/>
      <w:shd w:val="clear" w:color="auto" w:fill="E6E6E6"/>
    </w:rPr>
  </w:style>
  <w:style w:type="paragraph" w:customStyle="1" w:styleId="FlashTag">
    <w:name w:val="FlashTag"/>
    <w:basedOn w:val="Normal"/>
    <w:link w:val="FlashTagChar"/>
    <w:autoRedefine/>
    <w:uiPriority w:val="4"/>
    <w:qFormat/>
    <w:rsid w:val="00397586"/>
    <w:rPr>
      <w:rFonts w:asciiTheme="majorHAnsi" w:hAnsiTheme="majorHAnsi"/>
      <w:b/>
      <w:sz w:val="28"/>
    </w:rPr>
  </w:style>
  <w:style w:type="character" w:customStyle="1" w:styleId="FlashTagChar">
    <w:name w:val="FlashTag Char"/>
    <w:basedOn w:val="DefaultParagraphFont"/>
    <w:link w:val="FlashTag"/>
    <w:uiPriority w:val="4"/>
    <w:rsid w:val="00397586"/>
    <w:rPr>
      <w:rFonts w:asciiTheme="majorHAnsi" w:hAnsiTheme="majorHAnsi" w:cs="Calibri"/>
      <w:b/>
      <w:sz w:val="28"/>
    </w:rPr>
  </w:style>
  <w:style w:type="paragraph" w:customStyle="1" w:styleId="Warrant">
    <w:name w:val="Warrant"/>
    <w:link w:val="WarrantChar"/>
    <w:autoRedefine/>
    <w:uiPriority w:val="4"/>
    <w:qFormat/>
    <w:rsid w:val="0039758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97586"/>
  </w:style>
  <w:style w:type="character" w:customStyle="1" w:styleId="m3965771245576658108gmail-styleunderline">
    <w:name w:val="m_3965771245576658108gmail-styleunderline"/>
    <w:basedOn w:val="DefaultParagraphFont"/>
    <w:rsid w:val="00397586"/>
  </w:style>
  <w:style w:type="character" w:customStyle="1" w:styleId="BodyTextFirstIndentChar1">
    <w:name w:val="Body Text First Indent Char1"/>
    <w:basedOn w:val="BodyTextChar"/>
    <w:semiHidden/>
    <w:rsid w:val="00397586"/>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397586"/>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397586"/>
    <w:pPr>
      <w:spacing w:before="100" w:beforeAutospacing="1" w:after="100" w:afterAutospacing="1"/>
    </w:pPr>
    <w:rPr>
      <w:rFonts w:eastAsia="Times New Roman"/>
    </w:rPr>
  </w:style>
  <w:style w:type="paragraph" w:customStyle="1" w:styleId="Heading2-NotBold">
    <w:name w:val="Heading 2 - Not Bold"/>
    <w:basedOn w:val="Heading2"/>
    <w:autoRedefine/>
    <w:uiPriority w:val="99"/>
    <w:qFormat/>
    <w:rsid w:val="00397586"/>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397586"/>
    <w:rPr>
      <w:rFonts w:ascii="Calibri" w:eastAsia="Calibri" w:hAnsi="Calibri" w:cs="Times New Roman"/>
      <w:b/>
      <w:sz w:val="22"/>
    </w:rPr>
  </w:style>
  <w:style w:type="paragraph" w:customStyle="1" w:styleId="Heading2-Bold">
    <w:name w:val="Heading 2 - Bold"/>
    <w:basedOn w:val="Normal"/>
    <w:autoRedefine/>
    <w:uiPriority w:val="99"/>
    <w:qFormat/>
    <w:rsid w:val="00397586"/>
    <w:rPr>
      <w:rFonts w:ascii="Garamond" w:eastAsia="Calibri" w:hAnsi="Garamond"/>
      <w:b/>
    </w:rPr>
  </w:style>
  <w:style w:type="character" w:customStyle="1" w:styleId="Style2Char0">
    <w:name w:val="Style 2 Char"/>
    <w:link w:val="Style2"/>
    <w:uiPriority w:val="99"/>
    <w:locked/>
    <w:rsid w:val="00397586"/>
    <w:rPr>
      <w:rFonts w:ascii="Times New Roman" w:eastAsia="Calibri" w:hAnsi="Times New Roman" w:cs="Times New Roman"/>
      <w:noProof/>
      <w:color w:val="000000"/>
      <w:sz w:val="22"/>
      <w:szCs w:val="20"/>
    </w:rPr>
  </w:style>
  <w:style w:type="character" w:customStyle="1" w:styleId="GAUnderlineChar">
    <w:name w:val="GA Underline Char"/>
    <w:link w:val="GAUnderline"/>
    <w:locked/>
    <w:rsid w:val="0039758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97586"/>
    <w:rPr>
      <w:rFonts w:ascii="Garamond" w:eastAsia="Times New Roman" w:hAnsi="Garamond" w:cstheme="minorBidi"/>
      <w:sz w:val="24"/>
      <w:szCs w:val="20"/>
      <w:u w:val="single"/>
      <w:lang w:val="x-none" w:eastAsia="x-none"/>
    </w:rPr>
  </w:style>
  <w:style w:type="character" w:customStyle="1" w:styleId="CardNotUnderlinedChar1">
    <w:name w:val="Card Not Underlined Char1"/>
    <w:link w:val="CardNotUnderlined"/>
    <w:locked/>
    <w:rsid w:val="00397586"/>
    <w:rPr>
      <w:rFonts w:ascii="Times New Roman" w:eastAsia="Calibri" w:hAnsi="Times New Roman" w:cs="Times New Roman"/>
      <w:sz w:val="16"/>
      <w:szCs w:val="20"/>
    </w:rPr>
  </w:style>
  <w:style w:type="paragraph" w:customStyle="1" w:styleId="h-lead">
    <w:name w:val="h-lead"/>
    <w:basedOn w:val="Normal"/>
    <w:uiPriority w:val="99"/>
    <w:qFormat/>
    <w:rsid w:val="00397586"/>
    <w:pPr>
      <w:spacing w:before="100" w:beforeAutospacing="1" w:after="100" w:afterAutospacing="1"/>
    </w:pPr>
    <w:rPr>
      <w:rFonts w:eastAsia="Times New Roman"/>
    </w:rPr>
  </w:style>
  <w:style w:type="paragraph" w:customStyle="1" w:styleId="intro">
    <w:name w:val="intro"/>
    <w:basedOn w:val="Normal"/>
    <w:uiPriority w:val="99"/>
    <w:qFormat/>
    <w:rsid w:val="00397586"/>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39758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9758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97586"/>
    <w:rPr>
      <w:rFonts w:eastAsia="Calibri"/>
    </w:rPr>
  </w:style>
  <w:style w:type="paragraph" w:customStyle="1" w:styleId="F3-TagAuthor">
    <w:name w:val="F3 - Tag/Author"/>
    <w:basedOn w:val="Normal"/>
    <w:uiPriority w:val="99"/>
    <w:qFormat/>
    <w:rsid w:val="00397586"/>
    <w:rPr>
      <w:rFonts w:eastAsia="Times New Roman"/>
      <w:b/>
    </w:rPr>
  </w:style>
  <w:style w:type="paragraph" w:customStyle="1" w:styleId="F5-UnderlineNormal">
    <w:name w:val="F5 - Underline Normal"/>
    <w:basedOn w:val="Normal"/>
    <w:uiPriority w:val="99"/>
    <w:qFormat/>
    <w:rsid w:val="00397586"/>
    <w:rPr>
      <w:rFonts w:eastAsia="Calibri"/>
      <w:u w:val="single"/>
    </w:rPr>
  </w:style>
  <w:style w:type="paragraph" w:customStyle="1" w:styleId="Brief">
    <w:name w:val="Brief"/>
    <w:basedOn w:val="Brief-PrimarySource"/>
    <w:uiPriority w:val="99"/>
    <w:qFormat/>
    <w:rsid w:val="00397586"/>
    <w:pPr>
      <w:tabs>
        <w:tab w:val="clear" w:pos="9450"/>
      </w:tabs>
    </w:pPr>
    <w:rPr>
      <w:rFonts w:ascii="Calibri" w:eastAsia="Times New Roman" w:hAnsi="Calibri" w:cstheme="minorBidi"/>
      <w:b w:val="0"/>
      <w:szCs w:val="22"/>
      <w:u w:val="single"/>
    </w:rPr>
  </w:style>
  <w:style w:type="paragraph" w:customStyle="1" w:styleId="CM2">
    <w:name w:val="CM2"/>
    <w:basedOn w:val="Normal"/>
    <w:next w:val="Normal"/>
    <w:uiPriority w:val="99"/>
    <w:qFormat/>
    <w:rsid w:val="00397586"/>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397586"/>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397586"/>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397586"/>
    <w:pPr>
      <w:widowControl w:val="0"/>
      <w:spacing w:after="0" w:line="276" w:lineRule="atLeast"/>
    </w:pPr>
    <w:rPr>
      <w:rFonts w:ascii="Times New Roman" w:eastAsia="Times New Roman" w:hAnsi="Times New Roman" w:cs="Times New Roman"/>
    </w:rPr>
  </w:style>
  <w:style w:type="paragraph" w:customStyle="1" w:styleId="CM56">
    <w:name w:val="CM56"/>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58">
    <w:name w:val="CM58"/>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57">
    <w:name w:val="CM57"/>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49">
    <w:name w:val="CM49"/>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Normal-SIGN1">
    <w:name w:val="Normal-SIGN1"/>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37">
    <w:name w:val="CM37"/>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Brief-Card">
    <w:name w:val="Brief - Card"/>
    <w:basedOn w:val="Normal"/>
    <w:uiPriority w:val="99"/>
    <w:qFormat/>
    <w:rsid w:val="00397586"/>
    <w:rPr>
      <w:rFonts w:eastAsia="Times New Roman"/>
    </w:rPr>
  </w:style>
  <w:style w:type="paragraph" w:customStyle="1" w:styleId="Normal3">
    <w:name w:val="Normal+3"/>
    <w:basedOn w:val="Normal"/>
    <w:next w:val="Normal"/>
    <w:uiPriority w:val="99"/>
    <w:qFormat/>
    <w:rsid w:val="00397586"/>
    <w:pPr>
      <w:widowControl w:val="0"/>
      <w:autoSpaceDE w:val="0"/>
      <w:autoSpaceDN w:val="0"/>
      <w:adjustRightInd w:val="0"/>
    </w:pPr>
    <w:rPr>
      <w:rFonts w:eastAsia="Times New Roman"/>
    </w:rPr>
  </w:style>
  <w:style w:type="paragraph" w:customStyle="1" w:styleId="Normal12">
    <w:name w:val="Normal+1"/>
    <w:basedOn w:val="Normal"/>
    <w:next w:val="Normal"/>
    <w:uiPriority w:val="99"/>
    <w:qFormat/>
    <w:rsid w:val="00397586"/>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397586"/>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397586"/>
    <w:pPr>
      <w:widowControl w:val="0"/>
      <w:spacing w:after="0" w:line="240" w:lineRule="auto"/>
    </w:pPr>
    <w:rPr>
      <w:rFonts w:ascii="Arial Black" w:eastAsia="Times New Roman" w:hAnsi="Arial Black" w:cs="Times New Roman"/>
    </w:rPr>
  </w:style>
  <w:style w:type="paragraph" w:customStyle="1" w:styleId="Cover1">
    <w:name w:val="Cover 1"/>
    <w:basedOn w:val="Normal"/>
    <w:next w:val="Normal"/>
    <w:uiPriority w:val="99"/>
    <w:qFormat/>
    <w:rsid w:val="00397586"/>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397586"/>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397586"/>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28">
    <w:name w:val="CM28"/>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8">
    <w:name w:val="CM8"/>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CM6">
    <w:name w:val="CM6"/>
    <w:basedOn w:val="Default"/>
    <w:next w:val="Default"/>
    <w:uiPriority w:val="99"/>
    <w:qFormat/>
    <w:rsid w:val="00397586"/>
    <w:pPr>
      <w:widowControl w:val="0"/>
      <w:spacing w:after="0" w:line="553" w:lineRule="atLeast"/>
    </w:pPr>
    <w:rPr>
      <w:rFonts w:ascii="Times New Roman" w:hAnsi="Times New Roman" w:cs="Times New Roman"/>
    </w:rPr>
  </w:style>
  <w:style w:type="paragraph" w:customStyle="1" w:styleId="CM22">
    <w:name w:val="CM22"/>
    <w:basedOn w:val="Default"/>
    <w:next w:val="Default"/>
    <w:uiPriority w:val="99"/>
    <w:qFormat/>
    <w:rsid w:val="00397586"/>
    <w:pPr>
      <w:widowControl w:val="0"/>
      <w:spacing w:after="0" w:line="240" w:lineRule="auto"/>
    </w:pPr>
    <w:rPr>
      <w:rFonts w:ascii="Times New Roman" w:hAnsi="Times New Roman" w:cs="Times New Roman"/>
    </w:rPr>
  </w:style>
  <w:style w:type="paragraph" w:customStyle="1" w:styleId="IndexFixer">
    <w:name w:val="Index Fixer"/>
    <w:basedOn w:val="Heading1"/>
    <w:uiPriority w:val="99"/>
    <w:qFormat/>
    <w:rsid w:val="0039758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397586"/>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397586"/>
    <w:pPr>
      <w:jc w:val="center"/>
    </w:pPr>
    <w:rPr>
      <w:rFonts w:eastAsia="Times New Roman"/>
      <w:b/>
      <w:caps/>
      <w:szCs w:val="20"/>
    </w:rPr>
  </w:style>
  <w:style w:type="paragraph" w:customStyle="1" w:styleId="TitlePageBy">
    <w:name w:val="Title Page By"/>
    <w:basedOn w:val="TitlePageCenter"/>
    <w:next w:val="Normal"/>
    <w:autoRedefine/>
    <w:uiPriority w:val="99"/>
    <w:qFormat/>
    <w:rsid w:val="00397586"/>
    <w:rPr>
      <w:rFonts w:ascii="Arial" w:hAnsi="Arial"/>
      <w:b w:val="0"/>
      <w:caps w:val="0"/>
      <w:sz w:val="20"/>
    </w:rPr>
  </w:style>
  <w:style w:type="paragraph" w:customStyle="1" w:styleId="ProjectTitleLine">
    <w:name w:val="Project Title Line"/>
    <w:basedOn w:val="Normal"/>
    <w:next w:val="Normal"/>
    <w:autoRedefine/>
    <w:uiPriority w:val="99"/>
    <w:qFormat/>
    <w:rsid w:val="00397586"/>
    <w:pPr>
      <w:jc w:val="center"/>
    </w:pPr>
    <w:rPr>
      <w:rFonts w:eastAsia="Times New Roman"/>
      <w:caps/>
      <w:szCs w:val="20"/>
    </w:rPr>
  </w:style>
  <w:style w:type="paragraph" w:customStyle="1" w:styleId="LanguageStrike">
    <w:name w:val="Language Strike"/>
    <w:basedOn w:val="Normal"/>
    <w:next w:val="Normal"/>
    <w:uiPriority w:val="99"/>
    <w:qFormat/>
    <w:rsid w:val="00397586"/>
    <w:rPr>
      <w:rFonts w:eastAsia="Times New Roman"/>
      <w:strike/>
    </w:rPr>
  </w:style>
  <w:style w:type="paragraph" w:customStyle="1" w:styleId="NormalVerdana">
    <w:name w:val="Normal + Verdana"/>
    <w:aliases w:val="10 pt,White,Normal + Arial"/>
    <w:basedOn w:val="Normal"/>
    <w:uiPriority w:val="99"/>
    <w:qFormat/>
    <w:rsid w:val="00397586"/>
    <w:rPr>
      <w:rFonts w:eastAsia="Times New Roman"/>
      <w:szCs w:val="20"/>
      <w:u w:val="single"/>
    </w:rPr>
  </w:style>
  <w:style w:type="paragraph" w:customStyle="1" w:styleId="Normal10pt">
    <w:name w:val="Normal + 10 pt"/>
    <w:basedOn w:val="Normal"/>
    <w:uiPriority w:val="99"/>
    <w:qFormat/>
    <w:rsid w:val="00397586"/>
    <w:rPr>
      <w:rFonts w:eastAsia="Times New Roman"/>
      <w:szCs w:val="20"/>
    </w:rPr>
  </w:style>
  <w:style w:type="paragraph" w:customStyle="1" w:styleId="StrikeThrough">
    <w:name w:val="Strike Through"/>
    <w:basedOn w:val="Normal"/>
    <w:next w:val="Normal"/>
    <w:uiPriority w:val="99"/>
    <w:qFormat/>
    <w:rsid w:val="00397586"/>
    <w:rPr>
      <w:rFonts w:eastAsia="Times New Roman"/>
      <w:strike/>
      <w:szCs w:val="20"/>
    </w:rPr>
  </w:style>
  <w:style w:type="character" w:customStyle="1" w:styleId="CiteCorrectedChar">
    <w:name w:val="Cite Corrected Char"/>
    <w:link w:val="CiteCorrected"/>
    <w:locked/>
    <w:rsid w:val="00397586"/>
    <w:rPr>
      <w:rFonts w:ascii="Georgia" w:eastAsia="Times New Roman" w:hAnsi="Georgia"/>
      <w:b/>
      <w:bCs/>
      <w:szCs w:val="16"/>
      <w:u w:val="single"/>
    </w:rPr>
  </w:style>
  <w:style w:type="paragraph" w:customStyle="1" w:styleId="CiteCorrected">
    <w:name w:val="Cite Corrected"/>
    <w:basedOn w:val="Normal"/>
    <w:link w:val="CiteCorrectedChar"/>
    <w:qFormat/>
    <w:rsid w:val="00397586"/>
    <w:rPr>
      <w:rFonts w:ascii="Georgia" w:eastAsia="Times New Roman" w:hAnsi="Georgia" w:cstheme="minorBidi"/>
      <w:b/>
      <w:bCs/>
      <w:sz w:val="24"/>
      <w:szCs w:val="16"/>
      <w:u w:val="single"/>
    </w:rPr>
  </w:style>
  <w:style w:type="paragraph" w:customStyle="1" w:styleId="BriefTitle2">
    <w:name w:val="Brief Title 2"/>
    <w:basedOn w:val="BriefTitle"/>
    <w:uiPriority w:val="99"/>
    <w:qFormat/>
    <w:rsid w:val="00397586"/>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val="0"/>
      <w:caps w:val="0"/>
      <w:sz w:val="24"/>
      <w:szCs w:val="24"/>
      <w:u w:val="single"/>
    </w:rPr>
  </w:style>
  <w:style w:type="character" w:customStyle="1" w:styleId="StyleCardText11ptUnderlineChar">
    <w:name w:val="Style Card Text + 11 pt Underline Char"/>
    <w:link w:val="StyleCardText11ptUnderline"/>
    <w:locked/>
    <w:rsid w:val="00397586"/>
    <w:rPr>
      <w:u w:val="single"/>
    </w:rPr>
  </w:style>
  <w:style w:type="paragraph" w:customStyle="1" w:styleId="StyleCardText11ptUnderline">
    <w:name w:val="Style Card Text + 11 pt Underline"/>
    <w:link w:val="StyleCardText11ptUnderlineChar"/>
    <w:qFormat/>
    <w:rsid w:val="0039758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97586"/>
    <w:rPr>
      <w:rFonts w:ascii="Georgia" w:hAnsi="Georgia"/>
      <w:sz w:val="16"/>
    </w:rPr>
  </w:style>
  <w:style w:type="paragraph" w:customStyle="1" w:styleId="StyleMinimizedText11pt">
    <w:name w:val="Style Minimized Text + 11 pt"/>
    <w:basedOn w:val="Normal"/>
    <w:link w:val="StyleMinimizedText11ptChar"/>
    <w:qFormat/>
    <w:rsid w:val="0039758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97586"/>
    <w:rPr>
      <w:rFonts w:ascii="Georgia" w:hAnsi="Georgia"/>
      <w:sz w:val="16"/>
    </w:rPr>
  </w:style>
  <w:style w:type="paragraph" w:customStyle="1" w:styleId="StyleMinimizedText11pt1">
    <w:name w:val="Style Minimized Text + 11 pt1"/>
    <w:basedOn w:val="Normal"/>
    <w:link w:val="StyleMinimizedText11pt1Char"/>
    <w:qFormat/>
    <w:rsid w:val="00397586"/>
    <w:rPr>
      <w:rFonts w:ascii="Georgia" w:hAnsi="Georgia" w:cstheme="minorBidi"/>
      <w:sz w:val="16"/>
    </w:rPr>
  </w:style>
  <w:style w:type="paragraph" w:customStyle="1" w:styleId="emactive">
    <w:name w:val="emactive"/>
    <w:basedOn w:val="Normal"/>
    <w:uiPriority w:val="99"/>
    <w:qFormat/>
    <w:rsid w:val="00397586"/>
    <w:pPr>
      <w:spacing w:before="100" w:beforeAutospacing="1" w:after="100" w:afterAutospacing="1"/>
    </w:pPr>
    <w:rPr>
      <w:rFonts w:eastAsia="Times New Roman"/>
    </w:rPr>
  </w:style>
  <w:style w:type="paragraph" w:customStyle="1" w:styleId="emready">
    <w:name w:val="emready"/>
    <w:basedOn w:val="Normal"/>
    <w:uiPriority w:val="99"/>
    <w:qFormat/>
    <w:rsid w:val="00397586"/>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39758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97586"/>
    <w:rPr>
      <w:rFonts w:ascii="Georgia" w:eastAsia="Times New Roman" w:hAnsi="Georgia" w:cs="Times New Roman"/>
      <w:b/>
      <w:sz w:val="24"/>
      <w:u w:val="single"/>
    </w:rPr>
  </w:style>
  <w:style w:type="character" w:customStyle="1" w:styleId="CardHighlightChar">
    <w:name w:val="Card Highlight Char"/>
    <w:link w:val="CardHighlight"/>
    <w:locked/>
    <w:rsid w:val="0039758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97586"/>
    <w:pPr>
      <w:shd w:val="clear" w:color="auto" w:fill="66FFFF"/>
    </w:pPr>
    <w:rPr>
      <w:rFonts w:eastAsia="Calibri"/>
      <w:sz w:val="24"/>
      <w:u w:val="single"/>
    </w:rPr>
  </w:style>
  <w:style w:type="paragraph" w:customStyle="1" w:styleId="departments">
    <w:name w:val="departments"/>
    <w:basedOn w:val="Normal"/>
    <w:uiPriority w:val="99"/>
    <w:qFormat/>
    <w:rsid w:val="00397586"/>
    <w:pPr>
      <w:spacing w:before="100" w:beforeAutospacing="1" w:after="100" w:afterAutospacing="1"/>
    </w:pPr>
    <w:rPr>
      <w:rFonts w:eastAsia="Times New Roman"/>
    </w:rPr>
  </w:style>
  <w:style w:type="paragraph" w:customStyle="1" w:styleId="norma">
    <w:name w:val="norma"/>
    <w:basedOn w:val="Heading3"/>
    <w:uiPriority w:val="99"/>
    <w:qFormat/>
    <w:rsid w:val="00397586"/>
    <w:rPr>
      <w:rFonts w:eastAsia="MS Gothic" w:cs="Arial"/>
      <w:bCs w:val="0"/>
      <w:sz w:val="24"/>
    </w:rPr>
  </w:style>
  <w:style w:type="paragraph" w:customStyle="1" w:styleId="nromal">
    <w:name w:val="nromal"/>
    <w:basedOn w:val="Normal"/>
    <w:uiPriority w:val="99"/>
    <w:qFormat/>
    <w:rsid w:val="00397586"/>
    <w:pPr>
      <w:keepNext/>
      <w:keepLines/>
      <w:spacing w:before="200"/>
      <w:outlineLvl w:val="3"/>
    </w:pPr>
    <w:rPr>
      <w:rFonts w:eastAsia="Times New Roman" w:cs="Cambria"/>
      <w:b/>
      <w:iCs/>
    </w:rPr>
  </w:style>
  <w:style w:type="paragraph" w:customStyle="1" w:styleId="natural">
    <w:name w:val="natural"/>
    <w:basedOn w:val="Normal"/>
    <w:uiPriority w:val="99"/>
    <w:qFormat/>
    <w:rsid w:val="00397586"/>
    <w:pPr>
      <w:keepNext/>
      <w:keepLines/>
      <w:spacing w:before="200"/>
      <w:outlineLvl w:val="3"/>
    </w:pPr>
    <w:rPr>
      <w:rFonts w:eastAsia="Times New Roman"/>
      <w:b/>
      <w:iCs/>
    </w:rPr>
  </w:style>
  <w:style w:type="paragraph" w:customStyle="1" w:styleId="nroaml">
    <w:name w:val="nroaml"/>
    <w:basedOn w:val="Normal"/>
    <w:uiPriority w:val="99"/>
    <w:qFormat/>
    <w:rsid w:val="00397586"/>
    <w:pPr>
      <w:keepNext/>
      <w:keepLines/>
      <w:spacing w:before="200"/>
      <w:outlineLvl w:val="3"/>
    </w:pPr>
    <w:rPr>
      <w:rFonts w:eastAsia="Times New Roman"/>
      <w:b/>
      <w:iCs/>
    </w:rPr>
  </w:style>
  <w:style w:type="paragraph" w:customStyle="1" w:styleId="noraml">
    <w:name w:val="noraml"/>
    <w:basedOn w:val="Normal"/>
    <w:uiPriority w:val="99"/>
    <w:qFormat/>
    <w:rsid w:val="00397586"/>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397586"/>
    <w:rPr>
      <w:rFonts w:ascii="Georgia" w:eastAsia="Calibri" w:hAnsi="Georgia"/>
      <w:sz w:val="16"/>
      <w:szCs w:val="16"/>
    </w:rPr>
  </w:style>
  <w:style w:type="paragraph" w:customStyle="1" w:styleId="SmallSizeParagraph">
    <w:name w:val="Small Size Paragraph"/>
    <w:basedOn w:val="Normal"/>
    <w:link w:val="SmallSizeParagraphChar"/>
    <w:qFormat/>
    <w:rsid w:val="00397586"/>
    <w:rPr>
      <w:rFonts w:ascii="Georgia" w:eastAsia="Calibri" w:hAnsi="Georgia" w:cstheme="minorBidi"/>
      <w:sz w:val="16"/>
      <w:szCs w:val="16"/>
    </w:rPr>
  </w:style>
  <w:style w:type="paragraph" w:customStyle="1" w:styleId="p0">
    <w:name w:val="p0"/>
    <w:basedOn w:val="Normal"/>
    <w:uiPriority w:val="99"/>
    <w:qFormat/>
    <w:rsid w:val="00397586"/>
    <w:pPr>
      <w:spacing w:before="100" w:beforeAutospacing="1" w:after="100" w:afterAutospacing="1"/>
    </w:pPr>
    <w:rPr>
      <w:rFonts w:eastAsia="Times New Roman"/>
    </w:rPr>
  </w:style>
  <w:style w:type="character" w:customStyle="1" w:styleId="UnderlineSChar">
    <w:name w:val="Underline S Char"/>
    <w:link w:val="UnderlineS"/>
    <w:locked/>
    <w:rsid w:val="00397586"/>
    <w:rPr>
      <w:rFonts w:ascii="Georgia" w:eastAsia="Calibri" w:hAnsi="Georgia"/>
      <w:u w:val="single"/>
      <w:lang w:val="x-none" w:eastAsia="zh-CN"/>
    </w:rPr>
  </w:style>
  <w:style w:type="paragraph" w:customStyle="1" w:styleId="UnderlineS">
    <w:name w:val="Underline S"/>
    <w:basedOn w:val="Normal"/>
    <w:link w:val="UnderlineSChar"/>
    <w:qFormat/>
    <w:rsid w:val="00397586"/>
    <w:pPr>
      <w:spacing w:after="200"/>
    </w:pPr>
    <w:rPr>
      <w:rFonts w:ascii="Georgia" w:eastAsia="Calibri" w:hAnsi="Georgia" w:cstheme="minorBidi"/>
      <w:sz w:val="24"/>
      <w:u w:val="single"/>
      <w:lang w:val="x-none" w:eastAsia="zh-CN"/>
    </w:rPr>
  </w:style>
  <w:style w:type="character" w:customStyle="1" w:styleId="HighlightingChar">
    <w:name w:val="Highlighting Char"/>
    <w:link w:val="Highlighting"/>
    <w:locked/>
    <w:rsid w:val="00397586"/>
    <w:rPr>
      <w:rFonts w:ascii="Georgia" w:eastAsia="SimSun" w:hAnsi="Georgia"/>
      <w:u w:val="thick"/>
    </w:rPr>
  </w:style>
  <w:style w:type="paragraph" w:customStyle="1" w:styleId="Highlighting">
    <w:name w:val="Highlighting"/>
    <w:basedOn w:val="Normal"/>
    <w:link w:val="HighlightingChar"/>
    <w:autoRedefine/>
    <w:qFormat/>
    <w:rsid w:val="00397586"/>
    <w:rPr>
      <w:rFonts w:ascii="Georgia" w:eastAsia="SimSun" w:hAnsi="Georgia" w:cstheme="minorBidi"/>
      <w:sz w:val="24"/>
      <w:u w:val="thick"/>
    </w:rPr>
  </w:style>
  <w:style w:type="character" w:customStyle="1" w:styleId="CITEChar2">
    <w:name w:val="CITE Char"/>
    <w:link w:val="CITE"/>
    <w:locked/>
    <w:rsid w:val="00397586"/>
    <w:rPr>
      <w:rFonts w:ascii="Verdana" w:eastAsia="Times New Roman" w:hAnsi="Verdana" w:cs="Times New Roman"/>
      <w:b/>
      <w:sz w:val="20"/>
      <w:szCs w:val="20"/>
    </w:rPr>
  </w:style>
  <w:style w:type="paragraph" w:customStyle="1" w:styleId="teaserpermalink">
    <w:name w:val="teaser_permalink"/>
    <w:basedOn w:val="Normal"/>
    <w:uiPriority w:val="99"/>
    <w:qFormat/>
    <w:rsid w:val="00397586"/>
    <w:pPr>
      <w:spacing w:before="100" w:beforeAutospacing="1" w:after="100" w:afterAutospacing="1"/>
    </w:pPr>
    <w:rPr>
      <w:rFonts w:eastAsia="Times New Roman"/>
      <w:lang w:eastAsia="zh-CN"/>
    </w:rPr>
  </w:style>
  <w:style w:type="paragraph" w:customStyle="1" w:styleId="Normaltext0">
    <w:name w:val="Normal text"/>
    <w:basedOn w:val="Normal"/>
    <w:link w:val="NormaltextCharChar"/>
    <w:autoRedefine/>
    <w:qFormat/>
    <w:rsid w:val="00397586"/>
    <w:pPr>
      <w:ind w:left="432"/>
    </w:pPr>
    <w:rPr>
      <w:rFonts w:ascii="Arial" w:eastAsia="Times New Roman" w:hAnsi="Arial" w:cs="Arial"/>
      <w:sz w:val="20"/>
      <w:szCs w:val="20"/>
    </w:rPr>
  </w:style>
  <w:style w:type="paragraph" w:customStyle="1" w:styleId="read">
    <w:name w:val="read"/>
    <w:basedOn w:val="Normal"/>
    <w:next w:val="Normal"/>
    <w:link w:val="readCharChar"/>
    <w:qFormat/>
    <w:rsid w:val="00397586"/>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397586"/>
    <w:rPr>
      <w:rFonts w:ascii="Times New Roman" w:eastAsia="Times New Roman" w:hAnsi="Times New Roman" w:cs="Times New Roman"/>
      <w:sz w:val="20"/>
      <w:u w:val="single"/>
    </w:rPr>
  </w:style>
  <w:style w:type="paragraph" w:customStyle="1" w:styleId="StyleStyle49pt6">
    <w:name w:val="Style Style4 + 9 pt6"/>
    <w:basedOn w:val="Style4"/>
    <w:link w:val="StyleStyle49pt6Char"/>
    <w:qFormat/>
    <w:rsid w:val="00397586"/>
    <w:pPr>
      <w:numPr>
        <w:numId w:val="0"/>
      </w:numPr>
    </w:pPr>
  </w:style>
  <w:style w:type="paragraph" w:customStyle="1" w:styleId="UnderlineCharCharCharChar">
    <w:name w:val="Underline Char Char Char Char"/>
    <w:basedOn w:val="Normal"/>
    <w:link w:val="UnderlineCharCharCharCharChar"/>
    <w:qFormat/>
    <w:rsid w:val="00397586"/>
    <w:rPr>
      <w:rFonts w:asciiTheme="minorHAnsi" w:hAnsiTheme="minorHAnsi" w:cstheme="minorBidi"/>
      <w:sz w:val="18"/>
      <w:szCs w:val="18"/>
      <w:u w:val="thick"/>
    </w:rPr>
  </w:style>
  <w:style w:type="character" w:customStyle="1" w:styleId="DebatenoramlChar">
    <w:name w:val="Debatenoraml Char"/>
    <w:link w:val="Debatenoraml"/>
    <w:locked/>
    <w:rsid w:val="00397586"/>
    <w:rPr>
      <w:rFonts w:ascii="Times New Roman" w:hAnsi="Times New Roman" w:cs="Times New Roman"/>
    </w:rPr>
  </w:style>
  <w:style w:type="paragraph" w:customStyle="1" w:styleId="Debatenoraml">
    <w:name w:val="Debatenoraml"/>
    <w:basedOn w:val="NoSpacing"/>
    <w:link w:val="DebatenoramlChar"/>
    <w:qFormat/>
    <w:rsid w:val="00397586"/>
    <w:pPr>
      <w:spacing w:line="240" w:lineRule="auto"/>
    </w:pPr>
    <w:rPr>
      <w:rFonts w:ascii="Times New Roman" w:hAnsi="Times New Roman" w:cs="Times New Roman"/>
    </w:rPr>
  </w:style>
  <w:style w:type="paragraph" w:customStyle="1" w:styleId="SynergyTag">
    <w:name w:val="SynergyTag"/>
    <w:basedOn w:val="Normal"/>
    <w:uiPriority w:val="99"/>
    <w:qFormat/>
    <w:rsid w:val="00397586"/>
    <w:rPr>
      <w:rFonts w:eastAsia="Calibri"/>
      <w:b/>
    </w:rPr>
  </w:style>
  <w:style w:type="character" w:customStyle="1" w:styleId="QualsChar">
    <w:name w:val="Quals Char"/>
    <w:link w:val="Quals"/>
    <w:locked/>
    <w:rsid w:val="00397586"/>
    <w:rPr>
      <w:rFonts w:ascii="Georgia" w:eastAsia="Calibri" w:hAnsi="Georgia"/>
      <w:sz w:val="18"/>
    </w:rPr>
  </w:style>
  <w:style w:type="paragraph" w:customStyle="1" w:styleId="Quals">
    <w:name w:val="Quals"/>
    <w:basedOn w:val="Normal"/>
    <w:link w:val="QualsChar"/>
    <w:qFormat/>
    <w:rsid w:val="00397586"/>
    <w:rPr>
      <w:rFonts w:ascii="Georgia" w:eastAsia="Calibri" w:hAnsi="Georgia" w:cstheme="minorBidi"/>
      <w:sz w:val="18"/>
    </w:rPr>
  </w:style>
  <w:style w:type="character" w:customStyle="1" w:styleId="StarredChar">
    <w:name w:val="Starred Char"/>
    <w:link w:val="Starred"/>
    <w:locked/>
    <w:rsid w:val="00397586"/>
    <w:rPr>
      <w:rFonts w:ascii="Georgia" w:eastAsia="Times New Roman" w:hAnsi="Georgia"/>
      <w:b/>
      <w:caps/>
      <w:szCs w:val="28"/>
      <w:u w:val="single"/>
    </w:rPr>
  </w:style>
  <w:style w:type="paragraph" w:customStyle="1" w:styleId="Starred">
    <w:name w:val="Starred"/>
    <w:basedOn w:val="Normal"/>
    <w:link w:val="StarredChar"/>
    <w:qFormat/>
    <w:rsid w:val="00397586"/>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397586"/>
    <w:rPr>
      <w:rFonts w:ascii="Georgia" w:eastAsia="Times New Roman" w:hAnsi="Georgia"/>
      <w:b/>
      <w:caps/>
      <w:szCs w:val="28"/>
      <w:u w:val="single"/>
    </w:rPr>
  </w:style>
  <w:style w:type="paragraph" w:customStyle="1" w:styleId="NotStarred">
    <w:name w:val="NotStarred"/>
    <w:basedOn w:val="Normal"/>
    <w:link w:val="NotStarredChar"/>
    <w:qFormat/>
    <w:rsid w:val="00397586"/>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H4TagChar1">
    <w:name w:val="H4 (Tag) Char1"/>
    <w:link w:val="H4Tag"/>
    <w:locked/>
    <w:rsid w:val="00397586"/>
    <w:rPr>
      <w:rFonts w:ascii="Georgia" w:eastAsia="Calibri" w:hAnsi="Georgia"/>
      <w:b/>
    </w:rPr>
  </w:style>
  <w:style w:type="paragraph" w:customStyle="1" w:styleId="H4Tag">
    <w:name w:val="H4 (Tag)"/>
    <w:basedOn w:val="Normal"/>
    <w:link w:val="H4TagChar1"/>
    <w:qFormat/>
    <w:rsid w:val="00397586"/>
    <w:rPr>
      <w:rFonts w:ascii="Georgia" w:eastAsia="Calibri" w:hAnsi="Georgia" w:cstheme="minorBidi"/>
      <w:b/>
      <w:sz w:val="24"/>
    </w:rPr>
  </w:style>
  <w:style w:type="character" w:customStyle="1" w:styleId="NewHeading2Char">
    <w:name w:val="NewHeading2 Char"/>
    <w:link w:val="NewHeading2"/>
    <w:locked/>
    <w:rsid w:val="00397586"/>
    <w:rPr>
      <w:rFonts w:ascii="Georgia" w:eastAsia="Times New Roman" w:hAnsi="Georgia"/>
      <w:b/>
      <w:szCs w:val="28"/>
      <w:u w:val="single"/>
    </w:rPr>
  </w:style>
  <w:style w:type="paragraph" w:customStyle="1" w:styleId="NewHeading2">
    <w:name w:val="NewHeading2"/>
    <w:basedOn w:val="Normal"/>
    <w:link w:val="NewHeading2Char"/>
    <w:qFormat/>
    <w:rsid w:val="00397586"/>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397586"/>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397586"/>
    <w:rPr>
      <w:rFonts w:eastAsia="Calibri"/>
    </w:rPr>
  </w:style>
  <w:style w:type="paragraph" w:customStyle="1" w:styleId="TagLine1">
    <w:name w:val="Tag Line"/>
    <w:basedOn w:val="Normal"/>
    <w:next w:val="FullText0"/>
    <w:uiPriority w:val="99"/>
    <w:qFormat/>
    <w:rsid w:val="00397586"/>
    <w:rPr>
      <w:rFonts w:eastAsia="Times New Roman"/>
      <w:b/>
      <w:sz w:val="28"/>
    </w:rPr>
  </w:style>
  <w:style w:type="paragraph" w:customStyle="1" w:styleId="Card6pt">
    <w:name w:val="Card 6pt"/>
    <w:basedOn w:val="Normal"/>
    <w:uiPriority w:val="99"/>
    <w:qFormat/>
    <w:rsid w:val="00397586"/>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39758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9758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97586"/>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39758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97586"/>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397586"/>
    <w:rPr>
      <w:rFonts w:ascii="Times New Roman" w:hAnsi="Times New Roman" w:cs="Times New Roman"/>
    </w:rPr>
  </w:style>
  <w:style w:type="paragraph" w:customStyle="1" w:styleId="font-null">
    <w:name w:val="font-null"/>
    <w:basedOn w:val="Normal"/>
    <w:uiPriority w:val="99"/>
    <w:qFormat/>
    <w:rsid w:val="00397586"/>
    <w:pPr>
      <w:spacing w:before="100" w:beforeAutospacing="1" w:after="100" w:afterAutospacing="1"/>
    </w:pPr>
    <w:rPr>
      <w:rFonts w:eastAsia="Times New Roman"/>
    </w:rPr>
  </w:style>
  <w:style w:type="paragraph" w:customStyle="1" w:styleId="rteindent1">
    <w:name w:val="rteindent1"/>
    <w:basedOn w:val="Normal"/>
    <w:uiPriority w:val="99"/>
    <w:qFormat/>
    <w:rsid w:val="00397586"/>
    <w:pPr>
      <w:spacing w:before="100" w:beforeAutospacing="1" w:after="100" w:afterAutospacing="1"/>
    </w:pPr>
    <w:rPr>
      <w:rFonts w:eastAsia="Times New Roman"/>
    </w:rPr>
  </w:style>
  <w:style w:type="paragraph" w:customStyle="1" w:styleId="introduction">
    <w:name w:val="introduction"/>
    <w:basedOn w:val="Normal"/>
    <w:uiPriority w:val="99"/>
    <w:qFormat/>
    <w:rsid w:val="00397586"/>
    <w:pPr>
      <w:spacing w:before="100" w:beforeAutospacing="1" w:after="100" w:afterAutospacing="1"/>
    </w:pPr>
    <w:rPr>
      <w:rFonts w:eastAsia="Times New Roman"/>
    </w:rPr>
  </w:style>
  <w:style w:type="paragraph" w:customStyle="1" w:styleId="featuretitle">
    <w:name w:val="feature_title"/>
    <w:basedOn w:val="Normal"/>
    <w:uiPriority w:val="99"/>
    <w:qFormat/>
    <w:rsid w:val="00397586"/>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397586"/>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397586"/>
    <w:pPr>
      <w:spacing w:before="100" w:beforeAutospacing="1" w:after="100" w:afterAutospacing="1"/>
    </w:pPr>
    <w:rPr>
      <w:rFonts w:eastAsia="Times New Roman"/>
    </w:rPr>
  </w:style>
  <w:style w:type="paragraph" w:customStyle="1" w:styleId="class">
    <w:name w:val="class"/>
    <w:basedOn w:val="Normal"/>
    <w:uiPriority w:val="99"/>
    <w:qFormat/>
    <w:rsid w:val="00397586"/>
    <w:pPr>
      <w:spacing w:before="100" w:beforeAutospacing="1" w:after="100" w:afterAutospacing="1"/>
    </w:pPr>
    <w:rPr>
      <w:rFonts w:eastAsia="Times New Roman"/>
    </w:rPr>
  </w:style>
  <w:style w:type="character" w:customStyle="1" w:styleId="blocktitleChar0">
    <w:name w:val="block title Char"/>
    <w:link w:val="blocktitle3"/>
    <w:locked/>
    <w:rsid w:val="00397586"/>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397586"/>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397586"/>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39758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97586"/>
    <w:pPr>
      <w:numPr>
        <w:numId w:val="0"/>
      </w:numPr>
    </w:pPr>
    <w:rPr>
      <w:rFonts w:ascii="Georgia" w:eastAsia="SimSun" w:hAnsi="Georgia" w:cstheme="minorBidi"/>
      <w:b/>
      <w:bCs/>
      <w:sz w:val="24"/>
    </w:rPr>
  </w:style>
  <w:style w:type="paragraph" w:customStyle="1" w:styleId="Caption2">
    <w:name w:val="Caption2"/>
    <w:basedOn w:val="Normal"/>
    <w:uiPriority w:val="99"/>
    <w:qFormat/>
    <w:rsid w:val="00397586"/>
    <w:pPr>
      <w:spacing w:before="100" w:beforeAutospacing="1" w:after="100" w:afterAutospacing="1"/>
    </w:pPr>
    <w:rPr>
      <w:rFonts w:eastAsia="Times New Roman"/>
    </w:rPr>
  </w:style>
  <w:style w:type="character" w:customStyle="1" w:styleId="MTDisplayEquationChar">
    <w:name w:val="MTDisplayEquation Char"/>
    <w:link w:val="MTDisplayEquation"/>
    <w:locked/>
    <w:rsid w:val="0039758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97586"/>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397586"/>
    <w:pPr>
      <w:jc w:val="center"/>
    </w:pPr>
    <w:rPr>
      <w:rFonts w:ascii="Book Antiqua" w:eastAsia="Times New Roman" w:hAnsi="Book Antiqua"/>
      <w:b/>
      <w:sz w:val="28"/>
    </w:rPr>
  </w:style>
  <w:style w:type="paragraph" w:customStyle="1" w:styleId="Caption3">
    <w:name w:val="Caption3"/>
    <w:basedOn w:val="Normal"/>
    <w:uiPriority w:val="99"/>
    <w:qFormat/>
    <w:rsid w:val="00397586"/>
    <w:pPr>
      <w:spacing w:before="100" w:beforeAutospacing="1" w:after="100" w:afterAutospacing="1"/>
    </w:pPr>
    <w:rPr>
      <w:rFonts w:eastAsia="Times New Roman"/>
    </w:rPr>
  </w:style>
  <w:style w:type="paragraph" w:customStyle="1" w:styleId="body-12-5">
    <w:name w:val="body-12-5"/>
    <w:basedOn w:val="Normal"/>
    <w:uiPriority w:val="99"/>
    <w:qFormat/>
    <w:rsid w:val="00397586"/>
    <w:pPr>
      <w:spacing w:before="100" w:beforeAutospacing="1" w:after="100" w:afterAutospacing="1"/>
    </w:pPr>
    <w:rPr>
      <w:rFonts w:eastAsia="Times New Roman"/>
    </w:rPr>
  </w:style>
  <w:style w:type="paragraph" w:customStyle="1" w:styleId="infuse">
    <w:name w:val="infuse"/>
    <w:basedOn w:val="Normal"/>
    <w:uiPriority w:val="99"/>
    <w:qFormat/>
    <w:rsid w:val="00397586"/>
    <w:pPr>
      <w:spacing w:before="100" w:beforeAutospacing="1" w:after="100" w:afterAutospacing="1"/>
    </w:pPr>
    <w:rPr>
      <w:rFonts w:eastAsia="Times New Roman"/>
    </w:rPr>
  </w:style>
  <w:style w:type="paragraph" w:customStyle="1" w:styleId="fontreg">
    <w:name w:val="font_reg"/>
    <w:basedOn w:val="Normal"/>
    <w:uiPriority w:val="99"/>
    <w:qFormat/>
    <w:rsid w:val="00397586"/>
    <w:pPr>
      <w:spacing w:before="100" w:beforeAutospacing="1" w:after="100" w:afterAutospacing="1"/>
    </w:pPr>
    <w:rPr>
      <w:rFonts w:eastAsia="Times New Roman"/>
    </w:rPr>
  </w:style>
  <w:style w:type="paragraph" w:customStyle="1" w:styleId="CITEF3">
    <w:name w:val="CITE F3"/>
    <w:uiPriority w:val="99"/>
    <w:qFormat/>
    <w:rsid w:val="0039758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9758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9758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9758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97586"/>
    <w:pPr>
      <w:spacing w:after="200"/>
    </w:pPr>
    <w:rPr>
      <w:rFonts w:ascii="Calibri" w:eastAsia="Calibri" w:hAnsi="Calibri" w:cs="Times New Roman"/>
      <w:sz w:val="20"/>
      <w:szCs w:val="20"/>
      <w:u w:val="single"/>
    </w:rPr>
  </w:style>
  <w:style w:type="paragraph" w:customStyle="1" w:styleId="FreeFormA">
    <w:name w:val="Free Form A"/>
    <w:autoRedefine/>
    <w:uiPriority w:val="99"/>
    <w:qFormat/>
    <w:rsid w:val="00397586"/>
    <w:pPr>
      <w:spacing w:line="276" w:lineRule="auto"/>
    </w:pPr>
    <w:rPr>
      <w:rFonts w:ascii="Helvetica" w:eastAsia="ヒラギノ角ゴ Pro W3" w:hAnsi="Helvetica" w:cs="Times New Roman"/>
      <w:color w:val="000000"/>
      <w:szCs w:val="22"/>
      <w:lang w:eastAsia="zh-CN" w:bidi="he-IL"/>
    </w:rPr>
  </w:style>
  <w:style w:type="paragraph" w:customStyle="1" w:styleId="subheader">
    <w:name w:val="subheader"/>
    <w:basedOn w:val="Normal"/>
    <w:uiPriority w:val="99"/>
    <w:qFormat/>
    <w:rsid w:val="00397586"/>
    <w:pPr>
      <w:spacing w:before="100" w:beforeAutospacing="1" w:after="100" w:afterAutospacing="1"/>
    </w:pPr>
    <w:rPr>
      <w:rFonts w:eastAsia="Times New Roman"/>
    </w:rPr>
  </w:style>
  <w:style w:type="paragraph" w:customStyle="1" w:styleId="firstletter">
    <w:name w:val="firstletter"/>
    <w:basedOn w:val="Normal"/>
    <w:uiPriority w:val="99"/>
    <w:qFormat/>
    <w:rsid w:val="00397586"/>
    <w:pPr>
      <w:spacing w:before="100" w:beforeAutospacing="1" w:after="100" w:afterAutospacing="1"/>
    </w:pPr>
    <w:rPr>
      <w:rFonts w:eastAsia="Times New Roman"/>
    </w:rPr>
  </w:style>
  <w:style w:type="paragraph" w:customStyle="1" w:styleId="H1numbered">
    <w:name w:val="H1 numbered"/>
    <w:basedOn w:val="Normal"/>
    <w:uiPriority w:val="99"/>
    <w:qFormat/>
    <w:rsid w:val="00397586"/>
    <w:pPr>
      <w:pageBreakBefore/>
      <w:widowControl w:val="0"/>
      <w:numPr>
        <w:numId w:val="3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97586"/>
    <w:pPr>
      <w:widowControl w:val="0"/>
      <w:numPr>
        <w:ilvl w:val="1"/>
        <w:numId w:val="3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97586"/>
    <w:pPr>
      <w:spacing w:before="100" w:beforeAutospacing="1" w:after="100" w:afterAutospacing="1"/>
    </w:pPr>
    <w:rPr>
      <w:rFonts w:eastAsia="Times New Roman"/>
    </w:rPr>
  </w:style>
  <w:style w:type="paragraph" w:customStyle="1" w:styleId="image-caption">
    <w:name w:val="image-caption"/>
    <w:basedOn w:val="Normal"/>
    <w:uiPriority w:val="99"/>
    <w:qFormat/>
    <w:rsid w:val="00397586"/>
    <w:pPr>
      <w:spacing w:before="100" w:beforeAutospacing="1" w:after="100" w:afterAutospacing="1"/>
    </w:pPr>
    <w:rPr>
      <w:rFonts w:eastAsia="Times New Roman"/>
    </w:rPr>
  </w:style>
  <w:style w:type="paragraph" w:customStyle="1" w:styleId="imagecontain">
    <w:name w:val="imagecontain"/>
    <w:basedOn w:val="Normal"/>
    <w:uiPriority w:val="99"/>
    <w:qFormat/>
    <w:rsid w:val="00397586"/>
    <w:pPr>
      <w:spacing w:before="100" w:beforeAutospacing="1" w:after="100" w:afterAutospacing="1"/>
    </w:pPr>
    <w:rPr>
      <w:rFonts w:eastAsia="Times New Roman"/>
    </w:rPr>
  </w:style>
  <w:style w:type="paragraph" w:customStyle="1" w:styleId="CM62">
    <w:name w:val="CM62"/>
    <w:basedOn w:val="Normal"/>
    <w:next w:val="Normal"/>
    <w:uiPriority w:val="99"/>
    <w:qFormat/>
    <w:rsid w:val="00397586"/>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397586"/>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397586"/>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397586"/>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397586"/>
    <w:pPr>
      <w:widowControl w:val="0"/>
      <w:spacing w:after="0" w:line="228" w:lineRule="atLeast"/>
    </w:pPr>
    <w:rPr>
      <w:rFonts w:ascii="Showcard Gothic" w:eastAsia="Times New Roman" w:hAnsi="Showcard Gothic" w:cs="Times New Roman"/>
    </w:rPr>
  </w:style>
  <w:style w:type="character" w:customStyle="1" w:styleId="StylecardCharCharChar11ptChar">
    <w:name w:val="Style card Char Char Char + 11 pt Char"/>
    <w:link w:val="StylecardCharCharChar11pt"/>
    <w:locked/>
    <w:rsid w:val="0039758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9758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9758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97586"/>
    <w:pPr>
      <w:widowControl/>
      <w:autoSpaceDE w:val="0"/>
      <w:autoSpaceDN w:val="0"/>
      <w:adjustRightInd w:val="0"/>
      <w:ind w:left="432"/>
      <w:jc w:val="both"/>
    </w:pPr>
    <w:rPr>
      <w:sz w:val="24"/>
      <w:lang w:val="x-none" w:eastAsia="x-none"/>
    </w:rPr>
  </w:style>
  <w:style w:type="character" w:customStyle="1" w:styleId="StyleCards11ptUnderlineChar">
    <w:name w:val="Style Cards + 11 pt Underline Char"/>
    <w:link w:val="StyleCards11ptUnderline"/>
    <w:locked/>
    <w:rsid w:val="0039758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97586"/>
    <w:pPr>
      <w:widowControl/>
      <w:autoSpaceDE w:val="0"/>
      <w:autoSpaceDN w:val="0"/>
      <w:adjustRightInd w:val="0"/>
      <w:ind w:left="432"/>
      <w:jc w:val="both"/>
    </w:pPr>
    <w:rPr>
      <w:sz w:val="24"/>
      <w:szCs w:val="20"/>
      <w:u w:val="single"/>
      <w:lang w:val="x-none" w:eastAsia="x-none"/>
    </w:rPr>
  </w:style>
  <w:style w:type="character" w:customStyle="1" w:styleId="StyleCards11ptBoldUnderlineChar">
    <w:name w:val="Style Cards + 11 pt Bold Underline Char"/>
    <w:link w:val="StyleCards11ptBoldUnderline"/>
    <w:locked/>
    <w:rsid w:val="0039758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97586"/>
    <w:pPr>
      <w:widowControl/>
      <w:autoSpaceDE w:val="0"/>
      <w:autoSpaceDN w:val="0"/>
      <w:adjustRightInd w:val="0"/>
      <w:ind w:left="432"/>
      <w:jc w:val="both"/>
    </w:pPr>
    <w:rPr>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9758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97586"/>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397586"/>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397586"/>
    <w:pPr>
      <w:tabs>
        <w:tab w:val="clear" w:pos="9450"/>
      </w:tabs>
    </w:pPr>
    <w:rPr>
      <w:rFonts w:ascii="Georgia" w:eastAsia="Times New Roman" w:hAnsi="Georgia" w:cstheme="minorBidi"/>
      <w:sz w:val="24"/>
      <w:lang w:val="x-none" w:eastAsia="x-none"/>
    </w:rPr>
  </w:style>
  <w:style w:type="character" w:customStyle="1" w:styleId="NormalFontChar">
    <w:name w:val="Normal Font Char"/>
    <w:link w:val="NormalFont"/>
    <w:locked/>
    <w:rsid w:val="00397586"/>
    <w:rPr>
      <w:rFonts w:ascii="Times New Roman" w:eastAsia="Times New Roman" w:hAnsi="Times New Roman" w:cs="Times New Roman"/>
      <w:sz w:val="20"/>
      <w:szCs w:val="20"/>
    </w:rPr>
  </w:style>
  <w:style w:type="paragraph" w:customStyle="1" w:styleId="NormalFont">
    <w:name w:val="Normal Font"/>
    <w:link w:val="NormalFontChar"/>
    <w:qFormat/>
    <w:rsid w:val="00397586"/>
    <w:rPr>
      <w:rFonts w:ascii="Times New Roman" w:eastAsia="Times New Roman" w:hAnsi="Times New Roman" w:cs="Times New Roman"/>
      <w:sz w:val="20"/>
      <w:szCs w:val="20"/>
    </w:rPr>
  </w:style>
  <w:style w:type="paragraph" w:customStyle="1" w:styleId="StyleSmall11pt">
    <w:name w:val="Style Small + 11 pt"/>
    <w:uiPriority w:val="99"/>
    <w:qFormat/>
    <w:rsid w:val="0039758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9758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97586"/>
    <w:rPr>
      <w:u w:val="single"/>
      <w:lang w:val="x-none" w:eastAsia="x-none"/>
    </w:rPr>
  </w:style>
  <w:style w:type="character" w:customStyle="1" w:styleId="StyleNormalFont11ptBoldUnderlineChar">
    <w:name w:val="Style Normal Font + 11 pt Bold Underline Char"/>
    <w:link w:val="StyleNormalFont11ptBoldUnderline"/>
    <w:locked/>
    <w:rsid w:val="0039758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97586"/>
    <w:rPr>
      <w:b/>
      <w:bCs/>
      <w:u w:val="single"/>
      <w:lang w:val="x-none" w:eastAsia="x-none"/>
    </w:rPr>
  </w:style>
  <w:style w:type="paragraph" w:customStyle="1" w:styleId="formatvorlage2">
    <w:name w:val="formatvorlage2"/>
    <w:basedOn w:val="Normal"/>
    <w:uiPriority w:val="99"/>
    <w:qFormat/>
    <w:rsid w:val="00397586"/>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39758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97586"/>
    <w:pPr>
      <w:widowControl/>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locked/>
    <w:rsid w:val="0039758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97586"/>
    <w:pPr>
      <w:widowControl/>
      <w:ind w:left="0"/>
      <w:jc w:val="center"/>
      <w:outlineLvl w:val="9"/>
    </w:pPr>
    <w:rPr>
      <w:rFonts w:ascii="Georgia" w:eastAsia="Times New Roman" w:hAnsi="Georgia"/>
      <w:b w:val="0"/>
      <w:lang w:val="x-none" w:eastAsia="x-none"/>
    </w:rPr>
  </w:style>
  <w:style w:type="paragraph" w:customStyle="1" w:styleId="deck">
    <w:name w:val="deck"/>
    <w:basedOn w:val="Normal"/>
    <w:uiPriority w:val="99"/>
    <w:qFormat/>
    <w:rsid w:val="00397586"/>
    <w:pPr>
      <w:spacing w:before="100" w:beforeAutospacing="1" w:after="100" w:afterAutospacing="1"/>
    </w:pPr>
    <w:rPr>
      <w:rFonts w:eastAsia="Times New Roman"/>
    </w:rPr>
  </w:style>
  <w:style w:type="paragraph" w:customStyle="1" w:styleId="i1">
    <w:name w:val="i1"/>
    <w:basedOn w:val="Normal"/>
    <w:uiPriority w:val="99"/>
    <w:qFormat/>
    <w:rsid w:val="00397586"/>
    <w:pPr>
      <w:spacing w:before="100" w:beforeAutospacing="1" w:after="100" w:afterAutospacing="1"/>
    </w:pPr>
    <w:rPr>
      <w:rFonts w:eastAsia="Times New Roman"/>
    </w:rPr>
  </w:style>
  <w:style w:type="paragraph" w:customStyle="1" w:styleId="question">
    <w:name w:val="question"/>
    <w:basedOn w:val="Normal"/>
    <w:uiPriority w:val="99"/>
    <w:qFormat/>
    <w:rsid w:val="00397586"/>
    <w:pPr>
      <w:spacing w:before="100" w:beforeAutospacing="1" w:after="100" w:afterAutospacing="1"/>
    </w:pPr>
    <w:rPr>
      <w:rFonts w:eastAsia="Times New Roman"/>
    </w:rPr>
  </w:style>
  <w:style w:type="paragraph" w:customStyle="1" w:styleId="bodycopy">
    <w:name w:val="bodycopy"/>
    <w:basedOn w:val="Normal"/>
    <w:uiPriority w:val="99"/>
    <w:qFormat/>
    <w:rsid w:val="00397586"/>
    <w:pPr>
      <w:spacing w:before="100" w:beforeAutospacing="1" w:after="100" w:afterAutospacing="1"/>
    </w:pPr>
    <w:rPr>
      <w:rFonts w:eastAsia="Times New Roman"/>
    </w:rPr>
  </w:style>
  <w:style w:type="paragraph" w:customStyle="1" w:styleId="Fifth">
    <w:name w:val="Fifth"/>
    <w:basedOn w:val="Normal"/>
    <w:link w:val="FifthChar"/>
    <w:qFormat/>
    <w:rsid w:val="00397586"/>
    <w:rPr>
      <w:rFonts w:eastAsia="Calibri"/>
    </w:rPr>
  </w:style>
  <w:style w:type="paragraph" w:customStyle="1" w:styleId="NoteLevel22">
    <w:name w:val="Note Level 22"/>
    <w:basedOn w:val="Normal"/>
    <w:next w:val="Normal"/>
    <w:uiPriority w:val="99"/>
    <w:qFormat/>
    <w:rsid w:val="00397586"/>
    <w:pPr>
      <w:keepNext/>
      <w:ind w:left="288" w:right="288"/>
    </w:pPr>
    <w:rPr>
      <w:rFonts w:eastAsia="MS Gothic"/>
      <w:szCs w:val="20"/>
    </w:rPr>
  </w:style>
  <w:style w:type="paragraph" w:customStyle="1" w:styleId="svarticle">
    <w:name w:val="svarticle"/>
    <w:basedOn w:val="Normal"/>
    <w:uiPriority w:val="99"/>
    <w:qFormat/>
    <w:rsid w:val="00397586"/>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397586"/>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397586"/>
    <w:pPr>
      <w:spacing w:before="100" w:beforeAutospacing="1" w:after="100" w:afterAutospacing="1"/>
    </w:pPr>
  </w:style>
  <w:style w:type="paragraph" w:customStyle="1" w:styleId="graf">
    <w:name w:val="graf"/>
    <w:basedOn w:val="Normal"/>
    <w:uiPriority w:val="99"/>
    <w:qFormat/>
    <w:rsid w:val="00397586"/>
    <w:pPr>
      <w:spacing w:before="100" w:beforeAutospacing="1" w:after="100" w:afterAutospacing="1"/>
    </w:pPr>
  </w:style>
  <w:style w:type="paragraph" w:customStyle="1" w:styleId="column">
    <w:name w:val="column"/>
    <w:basedOn w:val="Normal"/>
    <w:uiPriority w:val="99"/>
    <w:qFormat/>
    <w:rsid w:val="00397586"/>
    <w:pPr>
      <w:spacing w:before="100" w:beforeAutospacing="1" w:after="100" w:afterAutospacing="1"/>
    </w:pPr>
  </w:style>
  <w:style w:type="paragraph" w:customStyle="1" w:styleId="recirc-container">
    <w:name w:val="recirc-container"/>
    <w:basedOn w:val="Normal"/>
    <w:uiPriority w:val="99"/>
    <w:qFormat/>
    <w:rsid w:val="00397586"/>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397586"/>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397586"/>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397586"/>
    <w:pPr>
      <w:spacing w:before="100" w:beforeAutospacing="1" w:after="100" w:afterAutospacing="1"/>
    </w:pPr>
    <w:rPr>
      <w:rFonts w:ascii="Times New Roman" w:hAnsi="Times New Roman" w:cs="Times New Roman"/>
    </w:rPr>
  </w:style>
  <w:style w:type="character" w:customStyle="1" w:styleId="cardchar00">
    <w:name w:val="cardchar0"/>
    <w:basedOn w:val="DefaultParagraphFont"/>
    <w:rsid w:val="00397586"/>
  </w:style>
  <w:style w:type="paragraph" w:customStyle="1" w:styleId="StyleHeading4UnderlinedsmalltextGaramond">
    <w:name w:val="Style Heading 4Underlinedsmall text + Garamond"/>
    <w:basedOn w:val="Normal"/>
    <w:link w:val="StyleHeading4UnderlinedsmalltextGaramondChar"/>
    <w:qFormat/>
    <w:rsid w:val="00397586"/>
  </w:style>
  <w:style w:type="character" w:customStyle="1" w:styleId="StyleHeading4UnderlinedsmalltextGaramondChar">
    <w:name w:val="Style Heading 4Underlinedsmall text + Garamond Char"/>
    <w:link w:val="StyleHeading4UnderlinedsmalltextGaramond"/>
    <w:locked/>
    <w:rsid w:val="00397586"/>
    <w:rPr>
      <w:rFonts w:ascii="Calibri" w:hAnsi="Calibri" w:cs="Calibri"/>
      <w:sz w:val="22"/>
    </w:rPr>
  </w:style>
  <w:style w:type="character" w:customStyle="1" w:styleId="Heading5Char2">
    <w:name w:val="Heading 5 Char2"/>
    <w:rsid w:val="00397586"/>
    <w:rPr>
      <w:rFonts w:ascii="Bell MT" w:eastAsia="Times New Roman" w:hAnsi="Bell MT" w:hint="default"/>
      <w:bCs/>
      <w:iCs/>
      <w:sz w:val="10"/>
      <w:szCs w:val="26"/>
    </w:rPr>
  </w:style>
  <w:style w:type="character" w:customStyle="1" w:styleId="Style2CharChar">
    <w:name w:val="Style2 Char Char"/>
    <w:rsid w:val="00397586"/>
    <w:rPr>
      <w:u w:val="thick"/>
      <w:lang w:val="en-US" w:eastAsia="en-US" w:bidi="ar-SA"/>
    </w:rPr>
  </w:style>
  <w:style w:type="character" w:customStyle="1" w:styleId="authordate1">
    <w:name w:val="authordate"/>
    <w:rsid w:val="00397586"/>
  </w:style>
  <w:style w:type="character" w:customStyle="1" w:styleId="underline0">
    <w:name w:val="%underline"/>
    <w:qFormat/>
    <w:rsid w:val="00397586"/>
    <w:rPr>
      <w:rFonts w:ascii="Times New Roman" w:hAnsi="Times New Roman" w:cs="Times New Roman" w:hint="default"/>
      <w:strike w:val="0"/>
      <w:dstrike w:val="0"/>
      <w:sz w:val="16"/>
      <w:u w:val="none"/>
      <w:effect w:val="none"/>
    </w:rPr>
  </w:style>
  <w:style w:type="character" w:customStyle="1" w:styleId="UnderlinedCharChar0">
    <w:name w:val="Underlined Char Char"/>
    <w:rsid w:val="00397586"/>
    <w:rPr>
      <w:rFonts w:ascii="Garamond" w:hAnsi="Garamond" w:hint="default"/>
      <w:szCs w:val="28"/>
      <w:u w:val="single"/>
      <w:lang w:val="en-US" w:eastAsia="en-US" w:bidi="ar-SA"/>
    </w:rPr>
  </w:style>
  <w:style w:type="character" w:customStyle="1" w:styleId="slug-doi">
    <w:name w:val="slug-doi"/>
    <w:basedOn w:val="DefaultParagraphFont"/>
    <w:rsid w:val="00397586"/>
  </w:style>
  <w:style w:type="character" w:customStyle="1" w:styleId="af">
    <w:name w:val="af"/>
    <w:basedOn w:val="DefaultParagraphFont"/>
    <w:rsid w:val="00397586"/>
  </w:style>
  <w:style w:type="character" w:customStyle="1" w:styleId="ab0">
    <w:name w:val="ab"/>
    <w:basedOn w:val="DefaultParagraphFont"/>
    <w:rsid w:val="00397586"/>
  </w:style>
  <w:style w:type="character" w:customStyle="1" w:styleId="em">
    <w:name w:val="em"/>
    <w:basedOn w:val="DefaultParagraphFont"/>
    <w:rsid w:val="00397586"/>
  </w:style>
  <w:style w:type="character" w:customStyle="1" w:styleId="au">
    <w:name w:val="au"/>
    <w:basedOn w:val="DefaultParagraphFont"/>
    <w:rsid w:val="00397586"/>
  </w:style>
  <w:style w:type="character" w:customStyle="1" w:styleId="ti">
    <w:name w:val="ti"/>
    <w:basedOn w:val="DefaultParagraphFont"/>
    <w:rsid w:val="00397586"/>
  </w:style>
  <w:style w:type="character" w:customStyle="1" w:styleId="subheadblue">
    <w:name w:val="subhead_blue"/>
    <w:basedOn w:val="DefaultParagraphFont"/>
    <w:rsid w:val="00397586"/>
  </w:style>
  <w:style w:type="character" w:customStyle="1" w:styleId="affiliation">
    <w:name w:val="affiliation"/>
    <w:basedOn w:val="DefaultParagraphFont"/>
    <w:rsid w:val="00397586"/>
  </w:style>
  <w:style w:type="character" w:customStyle="1" w:styleId="slug-doi-wrapper">
    <w:name w:val="slug-doi-wrapper"/>
    <w:basedOn w:val="DefaultParagraphFont"/>
    <w:rsid w:val="00397586"/>
  </w:style>
  <w:style w:type="character" w:customStyle="1" w:styleId="slug-metadata-noteahead-of-print">
    <w:name w:val="slug-metadata-note ahead-of-print"/>
    <w:basedOn w:val="DefaultParagraphFont"/>
    <w:rsid w:val="00397586"/>
  </w:style>
  <w:style w:type="character" w:customStyle="1" w:styleId="slug-ahead-of-print-date">
    <w:name w:val="slug-ahead-of-print-date"/>
    <w:basedOn w:val="DefaultParagraphFont"/>
    <w:rsid w:val="00397586"/>
  </w:style>
  <w:style w:type="character" w:customStyle="1" w:styleId="berief">
    <w:name w:val="berief"/>
    <w:rsid w:val="00397586"/>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397586"/>
    <w:rPr>
      <w:rFonts w:ascii="Times New Roman" w:hAnsi="Times New Roman" w:cs="Times New Roman" w:hint="default"/>
      <w:b/>
      <w:bCs w:val="0"/>
      <w:sz w:val="20"/>
      <w:u w:val="single"/>
    </w:rPr>
  </w:style>
  <w:style w:type="character" w:customStyle="1" w:styleId="F7-SmallFont">
    <w:name w:val="F7 - Small Font"/>
    <w:rsid w:val="00397586"/>
    <w:rPr>
      <w:rFonts w:ascii="Times New Roman" w:hAnsi="Times New Roman" w:cs="Times New Roman" w:hint="default"/>
      <w:sz w:val="14"/>
    </w:rPr>
  </w:style>
  <w:style w:type="character" w:customStyle="1" w:styleId="Card-Underline">
    <w:name w:val="Card - Underline"/>
    <w:rsid w:val="00397586"/>
    <w:rPr>
      <w:rFonts w:ascii="Times New Roman" w:hAnsi="Times New Roman" w:cs="Times New Roman" w:hint="default"/>
      <w:u w:val="single"/>
    </w:rPr>
  </w:style>
  <w:style w:type="character" w:customStyle="1" w:styleId="BoldText10pt">
    <w:name w:val="Bold Text 10 pt"/>
    <w:rsid w:val="0039758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97586"/>
  </w:style>
  <w:style w:type="character" w:customStyle="1" w:styleId="SC4208902">
    <w:name w:val="SC.4.208902"/>
    <w:rsid w:val="00397586"/>
    <w:rPr>
      <w:rFonts w:ascii="Century" w:hAnsi="Century" w:cs="Century" w:hint="default"/>
      <w:color w:val="000000"/>
      <w:sz w:val="22"/>
      <w:szCs w:val="22"/>
    </w:rPr>
  </w:style>
  <w:style w:type="character" w:customStyle="1" w:styleId="SC4208915">
    <w:name w:val="SC.4.208915"/>
    <w:rsid w:val="00397586"/>
    <w:rPr>
      <w:rFonts w:ascii="Century" w:hAnsi="Century" w:cs="Century" w:hint="default"/>
      <w:color w:val="000000"/>
      <w:sz w:val="13"/>
      <w:szCs w:val="13"/>
    </w:rPr>
  </w:style>
  <w:style w:type="character" w:customStyle="1" w:styleId="SC273764">
    <w:name w:val="SC.2.73764"/>
    <w:rsid w:val="00397586"/>
    <w:rPr>
      <w:rFonts w:ascii="Century" w:hAnsi="Century" w:cs="Century" w:hint="default"/>
      <w:color w:val="000000"/>
      <w:sz w:val="72"/>
      <w:szCs w:val="72"/>
    </w:rPr>
  </w:style>
  <w:style w:type="character" w:customStyle="1" w:styleId="SC273779">
    <w:name w:val="SC.2.73779"/>
    <w:rsid w:val="00397586"/>
    <w:rPr>
      <w:rFonts w:ascii="Century" w:hAnsi="Century" w:cs="Century" w:hint="default"/>
      <w:color w:val="000000"/>
      <w:sz w:val="40"/>
      <w:szCs w:val="40"/>
    </w:rPr>
  </w:style>
  <w:style w:type="character" w:customStyle="1" w:styleId="SC273763">
    <w:name w:val="SC.2.73763"/>
    <w:rsid w:val="00397586"/>
    <w:rPr>
      <w:rFonts w:ascii="Century" w:hAnsi="Century" w:cs="Century" w:hint="default"/>
      <w:b/>
      <w:bCs/>
      <w:color w:val="000000"/>
    </w:rPr>
  </w:style>
  <w:style w:type="character" w:customStyle="1" w:styleId="SC4208910">
    <w:name w:val="SC.4.208910"/>
    <w:rsid w:val="00397586"/>
    <w:rPr>
      <w:rFonts w:ascii="Century" w:hAnsi="Century" w:cs="Century" w:hint="default"/>
      <w:color w:val="000000"/>
      <w:sz w:val="28"/>
      <w:szCs w:val="28"/>
    </w:rPr>
  </w:style>
  <w:style w:type="character" w:customStyle="1" w:styleId="SC4208911">
    <w:name w:val="SC.4.208911"/>
    <w:rsid w:val="00397586"/>
    <w:rPr>
      <w:rFonts w:ascii="Century" w:hAnsi="Century" w:cs="Century" w:hint="default"/>
      <w:color w:val="000000"/>
    </w:rPr>
  </w:style>
  <w:style w:type="character" w:customStyle="1" w:styleId="articlesubtitle">
    <w:name w:val="article_sub_title"/>
    <w:basedOn w:val="DefaultParagraphFont"/>
    <w:rsid w:val="00397586"/>
  </w:style>
  <w:style w:type="character" w:customStyle="1" w:styleId="newsdate2">
    <w:name w:val="news_date2"/>
    <w:basedOn w:val="DefaultParagraphFont"/>
    <w:rsid w:val="00397586"/>
  </w:style>
  <w:style w:type="character" w:customStyle="1" w:styleId="readarticleheader">
    <w:name w:val="readarticleheader"/>
    <w:basedOn w:val="DefaultParagraphFont"/>
    <w:rsid w:val="00397586"/>
  </w:style>
  <w:style w:type="character" w:customStyle="1" w:styleId="fource1">
    <w:name w:val="fource1"/>
    <w:rsid w:val="00397586"/>
    <w:rPr>
      <w:sz w:val="34"/>
      <w:szCs w:val="34"/>
    </w:rPr>
  </w:style>
  <w:style w:type="character" w:customStyle="1" w:styleId="LanguageStrikeChar">
    <w:name w:val="Language Strike Char"/>
    <w:rsid w:val="00397586"/>
    <w:rPr>
      <w:rFonts w:ascii="Arial Narrow" w:hAnsi="Arial Narrow" w:hint="default"/>
      <w:strike/>
      <w:szCs w:val="24"/>
      <w:lang w:val="en-US" w:eastAsia="en-US" w:bidi="ar-SA"/>
    </w:rPr>
  </w:style>
  <w:style w:type="character" w:customStyle="1" w:styleId="MicroTextChar1">
    <w:name w:val="MicroText Char1"/>
    <w:rsid w:val="00397586"/>
    <w:rPr>
      <w:rFonts w:ascii="Arial Narrow" w:hAnsi="Arial Narrow" w:hint="default"/>
      <w:sz w:val="12"/>
      <w:szCs w:val="24"/>
      <w:lang w:val="en-US" w:eastAsia="en-US" w:bidi="ar-SA"/>
    </w:rPr>
  </w:style>
  <w:style w:type="character" w:customStyle="1" w:styleId="DefaultPara">
    <w:name w:val="Default Para"/>
    <w:rsid w:val="00397586"/>
    <w:rPr>
      <w:sz w:val="20"/>
    </w:rPr>
  </w:style>
  <w:style w:type="character" w:customStyle="1" w:styleId="SYSHYPERTEXT">
    <w:name w:val="SYS_HYPERTEXT"/>
    <w:rsid w:val="00397586"/>
    <w:rPr>
      <w:color w:val="0000FF"/>
      <w:u w:val="single"/>
    </w:rPr>
  </w:style>
  <w:style w:type="character" w:customStyle="1" w:styleId="StyleTagTimesNewRomanChar">
    <w:name w:val="Style Tag + Times New Roman Char"/>
    <w:rsid w:val="0039758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97586"/>
    <w:rPr>
      <w:rFonts w:ascii="Arial Narrow" w:hAnsi="Arial Narrow" w:cs="Arial" w:hint="default"/>
      <w:b/>
      <w:bCs/>
      <w:iCs/>
      <w:sz w:val="24"/>
      <w:szCs w:val="28"/>
      <w:lang w:val="en-US" w:eastAsia="en-US" w:bidi="ar-SA"/>
    </w:rPr>
  </w:style>
  <w:style w:type="character" w:customStyle="1" w:styleId="UnderliningCharChar">
    <w:name w:val="Underlining Char Char"/>
    <w:rsid w:val="00397586"/>
    <w:rPr>
      <w:rFonts w:ascii="Arial Narrow" w:hAnsi="Arial Narrow" w:hint="default"/>
      <w:szCs w:val="24"/>
      <w:u w:val="single"/>
      <w:lang w:val="en-US" w:eastAsia="en-US" w:bidi="ar-SA"/>
    </w:rPr>
  </w:style>
  <w:style w:type="character" w:customStyle="1" w:styleId="StyleArialNarrow12ptBold">
    <w:name w:val="Style Arial Narrow 12 pt Bold"/>
    <w:rsid w:val="00397586"/>
    <w:rPr>
      <w:rFonts w:ascii="Arial Narrow" w:hAnsi="Arial Narrow" w:hint="default"/>
      <w:b/>
      <w:bCs/>
      <w:sz w:val="24"/>
    </w:rPr>
  </w:style>
  <w:style w:type="character" w:customStyle="1" w:styleId="UnderlinedCharChar1">
    <w:name w:val="Underlined Char Char1"/>
    <w:rsid w:val="00397586"/>
    <w:rPr>
      <w:rFonts w:ascii="Bell MT" w:eastAsia="Times New Roman" w:hAnsi="Bell MT" w:hint="default"/>
      <w:bCs/>
      <w:iCs/>
      <w:sz w:val="22"/>
      <w:u w:val="single"/>
    </w:rPr>
  </w:style>
  <w:style w:type="character" w:customStyle="1" w:styleId="Heading2CharChar2">
    <w:name w:val="Heading 2 Char Char2"/>
    <w:rsid w:val="00397586"/>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397586"/>
    <w:rPr>
      <w:b/>
      <w:bCs w:val="0"/>
      <w:sz w:val="24"/>
      <w:szCs w:val="24"/>
      <w:u w:val="single"/>
      <w:lang w:val="en-US" w:eastAsia="en-US" w:bidi="ar-SA"/>
    </w:rPr>
  </w:style>
  <w:style w:type="character" w:customStyle="1" w:styleId="BriefTitle2Char">
    <w:name w:val="Brief Title 2 Char"/>
    <w:basedOn w:val="BriefTitleChar"/>
    <w:rsid w:val="0039758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97586"/>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397586"/>
  </w:style>
  <w:style w:type="character" w:customStyle="1" w:styleId="metaorigin">
    <w:name w:val="meta_origin"/>
    <w:rsid w:val="00397586"/>
  </w:style>
  <w:style w:type="character" w:customStyle="1" w:styleId="eminfo">
    <w:name w:val="eminfo"/>
    <w:rsid w:val="00397586"/>
  </w:style>
  <w:style w:type="character" w:customStyle="1" w:styleId="emhighlight">
    <w:name w:val="emhighlight"/>
    <w:rsid w:val="00397586"/>
  </w:style>
  <w:style w:type="character" w:customStyle="1" w:styleId="tkrname">
    <w:name w:val="tkrname"/>
    <w:rsid w:val="00397586"/>
  </w:style>
  <w:style w:type="character" w:customStyle="1" w:styleId="tkrchange">
    <w:name w:val="tkrchange"/>
    <w:rsid w:val="00397586"/>
  </w:style>
  <w:style w:type="character" w:customStyle="1" w:styleId="source-org">
    <w:name w:val="source-org"/>
    <w:rsid w:val="00397586"/>
  </w:style>
  <w:style w:type="character" w:customStyle="1" w:styleId="Style11ptBoldUnderline1">
    <w:name w:val="Style 11 pt Bold Underline1"/>
    <w:rsid w:val="00397586"/>
    <w:rPr>
      <w:b/>
      <w:bCs/>
      <w:sz w:val="20"/>
      <w:u w:val="single"/>
    </w:rPr>
  </w:style>
  <w:style w:type="character" w:customStyle="1" w:styleId="StyleStyleunderlineBold11pt">
    <w:name w:val="Style Style underline + Bold + 11 pt"/>
    <w:rsid w:val="00397586"/>
    <w:rPr>
      <w:bCs/>
      <w:sz w:val="20"/>
      <w:u w:val="single"/>
    </w:rPr>
  </w:style>
  <w:style w:type="character" w:customStyle="1" w:styleId="StyleunderlineAsianTimesNewRomanBold">
    <w:name w:val="Style underline + (Asian) Times New Roman Bold"/>
    <w:rsid w:val="0039758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97586"/>
    <w:rPr>
      <w:b/>
      <w:bCs/>
      <w:sz w:val="20"/>
      <w:u w:val="single"/>
      <w:bdr w:val="single" w:sz="4" w:space="0" w:color="auto" w:frame="1"/>
    </w:rPr>
  </w:style>
  <w:style w:type="character" w:customStyle="1" w:styleId="quotepeekbase">
    <w:name w:val="quotepeekbase"/>
    <w:rsid w:val="00397586"/>
  </w:style>
  <w:style w:type="character" w:customStyle="1" w:styleId="NormalCard">
    <w:name w:val="Normal Card"/>
    <w:uiPriority w:val="1"/>
    <w:qFormat/>
    <w:rsid w:val="00397586"/>
    <w:rPr>
      <w:rFonts w:ascii="Times New Roman" w:hAnsi="Times New Roman" w:cs="Times New Roman" w:hint="default"/>
      <w:sz w:val="24"/>
    </w:rPr>
  </w:style>
  <w:style w:type="character" w:customStyle="1" w:styleId="HighlightedUnderline0">
    <w:name w:val="Highlighted Underline"/>
    <w:uiPriority w:val="1"/>
    <w:qFormat/>
    <w:rsid w:val="00397586"/>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397586"/>
  </w:style>
  <w:style w:type="character" w:customStyle="1" w:styleId="Heading2Subtext">
    <w:name w:val="Heading 2 Subtext"/>
    <w:rsid w:val="00397586"/>
    <w:rPr>
      <w:rFonts w:ascii="Times New Roman" w:hAnsi="Times New Roman" w:cs="Times New Roman" w:hint="default"/>
      <w:sz w:val="16"/>
    </w:rPr>
  </w:style>
  <w:style w:type="character" w:customStyle="1" w:styleId="BoldUnderlineCharChar">
    <w:name w:val="BoldUnderline Char Char"/>
    <w:rsid w:val="00397586"/>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397586"/>
    <w:rPr>
      <w:rFonts w:ascii="Times New Roman" w:hAnsi="Times New Roman" w:cs="Times New Roman" w:hint="default"/>
      <w:sz w:val="18"/>
      <w:szCs w:val="18"/>
    </w:rPr>
  </w:style>
  <w:style w:type="character" w:customStyle="1" w:styleId="FontStyle505">
    <w:name w:val="Font Style505"/>
    <w:basedOn w:val="DefaultParagraphFont"/>
    <w:uiPriority w:val="99"/>
    <w:rsid w:val="00397586"/>
    <w:rPr>
      <w:rFonts w:ascii="Times New Roman" w:hAnsi="Times New Roman" w:cs="Times New Roman" w:hint="default"/>
      <w:sz w:val="18"/>
      <w:szCs w:val="18"/>
    </w:rPr>
  </w:style>
  <w:style w:type="character" w:customStyle="1" w:styleId="FontStyle514">
    <w:name w:val="Font Style514"/>
    <w:basedOn w:val="DefaultParagraphFont"/>
    <w:uiPriority w:val="99"/>
    <w:rsid w:val="00397586"/>
    <w:rPr>
      <w:rFonts w:ascii="Times New Roman" w:hAnsi="Times New Roman" w:cs="Times New Roman" w:hint="default"/>
      <w:sz w:val="14"/>
      <w:szCs w:val="14"/>
    </w:rPr>
  </w:style>
  <w:style w:type="character" w:customStyle="1" w:styleId="FontStyle500">
    <w:name w:val="Font Style500"/>
    <w:basedOn w:val="DefaultParagraphFont"/>
    <w:uiPriority w:val="99"/>
    <w:rsid w:val="0039758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9758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97586"/>
    <w:rPr>
      <w:rFonts w:ascii="Times New Roman" w:hAnsi="Times New Roman" w:cs="Times New Roman" w:hint="default"/>
      <w:b/>
      <w:bCs/>
      <w:sz w:val="22"/>
      <w:szCs w:val="22"/>
    </w:rPr>
  </w:style>
  <w:style w:type="character" w:customStyle="1" w:styleId="UnderlineStyleChar7">
    <w:name w:val="Underline Style Char7"/>
    <w:rsid w:val="00397586"/>
    <w:rPr>
      <w:rFonts w:ascii="Garamond" w:hAnsi="Garamond" w:hint="default"/>
      <w:sz w:val="22"/>
      <w:szCs w:val="24"/>
      <w:u w:val="single"/>
      <w:lang w:val="en-US" w:eastAsia="en-US" w:bidi="ar-SA"/>
    </w:rPr>
  </w:style>
  <w:style w:type="character" w:customStyle="1" w:styleId="StyleArial6ptBold">
    <w:name w:val="Style Arial 6 pt Bold"/>
    <w:rsid w:val="00397586"/>
    <w:rPr>
      <w:rFonts w:ascii="Arial" w:hAnsi="Arial" w:cs="Arial" w:hint="default"/>
      <w:bCs/>
      <w:sz w:val="12"/>
    </w:rPr>
  </w:style>
  <w:style w:type="character" w:customStyle="1" w:styleId="Heading2Char5">
    <w:name w:val="Heading 2 Char5"/>
    <w:rsid w:val="00397586"/>
    <w:rPr>
      <w:rFonts w:ascii="Garamond" w:hAnsi="Garamond" w:cs="Arial" w:hint="default"/>
      <w:b/>
      <w:bCs/>
      <w:iCs/>
      <w:sz w:val="24"/>
      <w:szCs w:val="28"/>
      <w:lang w:val="en-US" w:eastAsia="en-US" w:bidi="ar-SA"/>
    </w:rPr>
  </w:style>
  <w:style w:type="character" w:customStyle="1" w:styleId="underlining0">
    <w:name w:val="underlining"/>
    <w:rsid w:val="00397586"/>
    <w:rPr>
      <w:u w:val="single"/>
    </w:rPr>
  </w:style>
  <w:style w:type="character" w:customStyle="1" w:styleId="CharChar31">
    <w:name w:val="Char Char31"/>
    <w:rsid w:val="00397586"/>
    <w:rPr>
      <w:rFonts w:ascii="Arial" w:hAnsi="Arial" w:cs="Arial" w:hint="default"/>
      <w:b/>
      <w:bCs/>
      <w:iCs/>
      <w:lang w:val="en-US" w:eastAsia="en-US" w:bidi="ar-SA"/>
    </w:rPr>
  </w:style>
  <w:style w:type="character" w:customStyle="1" w:styleId="Subtitle2">
    <w:name w:val="Subtitle2"/>
    <w:rsid w:val="00397586"/>
  </w:style>
  <w:style w:type="character" w:customStyle="1" w:styleId="bioline">
    <w:name w:val="bioline"/>
    <w:rsid w:val="00397586"/>
  </w:style>
  <w:style w:type="character" w:customStyle="1" w:styleId="s2">
    <w:name w:val="s2"/>
    <w:rsid w:val="00397586"/>
  </w:style>
  <w:style w:type="character" w:customStyle="1" w:styleId="s4">
    <w:name w:val="s4"/>
    <w:rsid w:val="00397586"/>
  </w:style>
  <w:style w:type="character" w:customStyle="1" w:styleId="s5">
    <w:name w:val="s5"/>
    <w:rsid w:val="00397586"/>
  </w:style>
  <w:style w:type="character" w:customStyle="1" w:styleId="cap">
    <w:name w:val="cap"/>
    <w:rsid w:val="00397586"/>
  </w:style>
  <w:style w:type="character" w:customStyle="1" w:styleId="rightsnotice">
    <w:name w:val="rightsnotice"/>
    <w:rsid w:val="00397586"/>
  </w:style>
  <w:style w:type="character" w:customStyle="1" w:styleId="Caption1">
    <w:name w:val="Caption1"/>
    <w:rsid w:val="00397586"/>
  </w:style>
  <w:style w:type="character" w:customStyle="1" w:styleId="current-article">
    <w:name w:val="current-article"/>
    <w:rsid w:val="00397586"/>
  </w:style>
  <w:style w:type="character" w:customStyle="1" w:styleId="related-current-indicator">
    <w:name w:val="related-current-indicator"/>
    <w:rsid w:val="00397586"/>
  </w:style>
  <w:style w:type="character" w:customStyle="1" w:styleId="bylclear">
    <w:name w:val="bylclear"/>
    <w:rsid w:val="00397586"/>
  </w:style>
  <w:style w:type="character" w:customStyle="1" w:styleId="essaytext">
    <w:name w:val="essaytext"/>
    <w:rsid w:val="00397586"/>
  </w:style>
  <w:style w:type="character" w:customStyle="1" w:styleId="username">
    <w:name w:val="username"/>
    <w:rsid w:val="00397586"/>
  </w:style>
  <w:style w:type="character" w:customStyle="1" w:styleId="toplinks">
    <w:name w:val="toplinks"/>
    <w:rsid w:val="00397586"/>
  </w:style>
  <w:style w:type="character" w:customStyle="1" w:styleId="first-letter">
    <w:name w:val="first-letter"/>
    <w:rsid w:val="00397586"/>
  </w:style>
  <w:style w:type="character" w:customStyle="1" w:styleId="citationgenerated">
    <w:name w:val="citation generated"/>
    <w:rsid w:val="00397586"/>
  </w:style>
  <w:style w:type="character" w:customStyle="1" w:styleId="BoldandUnderlineCharCharCharChar">
    <w:name w:val="Bold and Underline Char Char Char Char"/>
    <w:rsid w:val="00397586"/>
    <w:rPr>
      <w:b/>
      <w:bCs w:val="0"/>
      <w:noProof w:val="0"/>
      <w:u w:val="single"/>
      <w:lang w:val="en-US" w:eastAsia="en-US" w:bidi="ar-SA"/>
    </w:rPr>
  </w:style>
  <w:style w:type="character" w:customStyle="1" w:styleId="FontStyle29">
    <w:name w:val="Font Style29"/>
    <w:uiPriority w:val="99"/>
    <w:rsid w:val="00397586"/>
    <w:rPr>
      <w:rFonts w:ascii="Arial" w:hAnsi="Arial" w:cs="Arial" w:hint="default"/>
      <w:sz w:val="14"/>
      <w:szCs w:val="14"/>
    </w:rPr>
  </w:style>
  <w:style w:type="character" w:customStyle="1" w:styleId="titles">
    <w:name w:val="titles"/>
    <w:rsid w:val="00397586"/>
  </w:style>
  <w:style w:type="character" w:customStyle="1" w:styleId="contentauthor">
    <w:name w:val="contentauthor"/>
    <w:rsid w:val="00397586"/>
  </w:style>
  <w:style w:type="character" w:customStyle="1" w:styleId="subarticleheader">
    <w:name w:val="subarticleheader"/>
    <w:rsid w:val="00397586"/>
  </w:style>
  <w:style w:type="character" w:customStyle="1" w:styleId="newstitle1">
    <w:name w:val="newstitle1"/>
    <w:rsid w:val="00397586"/>
  </w:style>
  <w:style w:type="character" w:customStyle="1" w:styleId="copy">
    <w:name w:val="copy"/>
    <w:rsid w:val="00397586"/>
  </w:style>
  <w:style w:type="character" w:customStyle="1" w:styleId="topheadline">
    <w:name w:val="topheadline"/>
    <w:rsid w:val="00397586"/>
  </w:style>
  <w:style w:type="character" w:customStyle="1" w:styleId="Stylereduce27pt">
    <w:name w:val="Style reduce2 + 7 pt"/>
    <w:rsid w:val="00397586"/>
    <w:rPr>
      <w:rFonts w:ascii="Times New Roman" w:hAnsi="Times New Roman" w:cs="Arial" w:hint="default"/>
      <w:color w:val="000000"/>
      <w:sz w:val="14"/>
      <w:szCs w:val="22"/>
    </w:rPr>
  </w:style>
  <w:style w:type="character" w:customStyle="1" w:styleId="srtitle">
    <w:name w:val="srtitle"/>
    <w:rsid w:val="00397586"/>
  </w:style>
  <w:style w:type="character" w:customStyle="1" w:styleId="st1">
    <w:name w:val="st1"/>
    <w:rsid w:val="00397586"/>
  </w:style>
  <w:style w:type="character" w:customStyle="1" w:styleId="StyleStyleGaramond">
    <w:name w:val="Style Style Garamond +"/>
    <w:rsid w:val="00397586"/>
    <w:rPr>
      <w:rFonts w:ascii="Garamond" w:hAnsi="Garamond" w:cs="Times New Roman" w:hint="default"/>
      <w:sz w:val="20"/>
    </w:rPr>
  </w:style>
  <w:style w:type="character" w:customStyle="1" w:styleId="quotechar0">
    <w:name w:val="quotechar"/>
    <w:rsid w:val="00397586"/>
  </w:style>
  <w:style w:type="character" w:customStyle="1" w:styleId="boldunderline2">
    <w:name w:val="boldunderline"/>
    <w:rsid w:val="00397586"/>
  </w:style>
  <w:style w:type="character" w:customStyle="1" w:styleId="Date11">
    <w:name w:val="Date11"/>
    <w:rsid w:val="00397586"/>
  </w:style>
  <w:style w:type="character" w:customStyle="1" w:styleId="sifr-alternate">
    <w:name w:val="sifr-alternate"/>
    <w:rsid w:val="00397586"/>
  </w:style>
  <w:style w:type="character" w:customStyle="1" w:styleId="artbody1">
    <w:name w:val="art_body1"/>
    <w:rsid w:val="00397586"/>
    <w:rPr>
      <w:rFonts w:ascii="Arial" w:hAnsi="Arial" w:cs="Arial" w:hint="default"/>
    </w:rPr>
  </w:style>
  <w:style w:type="character" w:customStyle="1" w:styleId="reality">
    <w:name w:val="reality"/>
    <w:rsid w:val="00397586"/>
  </w:style>
  <w:style w:type="character" w:customStyle="1" w:styleId="text2">
    <w:name w:val="text2"/>
    <w:rsid w:val="00397586"/>
  </w:style>
  <w:style w:type="character" w:customStyle="1" w:styleId="articlehead2">
    <w:name w:val="articlehead2"/>
    <w:rsid w:val="00397586"/>
  </w:style>
  <w:style w:type="character" w:customStyle="1" w:styleId="boldface">
    <w:name w:val="boldface"/>
    <w:rsid w:val="00397586"/>
  </w:style>
  <w:style w:type="character" w:customStyle="1" w:styleId="Boxout0">
    <w:name w:val="Boxout"/>
    <w:uiPriority w:val="1"/>
    <w:qFormat/>
    <w:rsid w:val="00397586"/>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397586"/>
  </w:style>
  <w:style w:type="character" w:customStyle="1" w:styleId="creditwrap">
    <w:name w:val="creditwrap"/>
    <w:rsid w:val="00397586"/>
  </w:style>
  <w:style w:type="character" w:customStyle="1" w:styleId="DefaultChar1">
    <w:name w:val="Default Char1"/>
    <w:rsid w:val="00397586"/>
    <w:rPr>
      <w:noProof w:val="0"/>
      <w:color w:val="000000"/>
      <w:lang w:val="en-US" w:eastAsia="en-US" w:bidi="ar-SA"/>
    </w:rPr>
  </w:style>
  <w:style w:type="character" w:customStyle="1" w:styleId="copyrightdescription">
    <w:name w:val="copyrightdescription"/>
    <w:rsid w:val="00397586"/>
  </w:style>
  <w:style w:type="character" w:customStyle="1" w:styleId="ft01">
    <w:name w:val="ft01"/>
    <w:rsid w:val="00397586"/>
    <w:rPr>
      <w:rFonts w:ascii="Times" w:hAnsi="Times" w:cs="Times" w:hint="default"/>
      <w:color w:val="000000"/>
      <w:sz w:val="14"/>
      <w:szCs w:val="14"/>
    </w:rPr>
  </w:style>
  <w:style w:type="character" w:customStyle="1" w:styleId="ft11">
    <w:name w:val="ft11"/>
    <w:rsid w:val="00397586"/>
    <w:rPr>
      <w:rFonts w:ascii="Times" w:hAnsi="Times" w:cs="Times" w:hint="default"/>
      <w:color w:val="000000"/>
      <w:sz w:val="17"/>
      <w:szCs w:val="17"/>
    </w:rPr>
  </w:style>
  <w:style w:type="character" w:customStyle="1" w:styleId="ft21">
    <w:name w:val="ft21"/>
    <w:rsid w:val="00397586"/>
    <w:rPr>
      <w:rFonts w:ascii="Times" w:hAnsi="Times" w:cs="Times" w:hint="default"/>
      <w:color w:val="000000"/>
      <w:sz w:val="15"/>
      <w:szCs w:val="15"/>
    </w:rPr>
  </w:style>
  <w:style w:type="character" w:customStyle="1" w:styleId="ft31">
    <w:name w:val="ft31"/>
    <w:rsid w:val="00397586"/>
    <w:rPr>
      <w:rFonts w:ascii="Times" w:hAnsi="Times" w:cs="Times" w:hint="default"/>
      <w:color w:val="000000"/>
      <w:sz w:val="15"/>
      <w:szCs w:val="15"/>
    </w:rPr>
  </w:style>
  <w:style w:type="character" w:customStyle="1" w:styleId="ccs">
    <w:name w:val="c cs"/>
    <w:rsid w:val="00397586"/>
  </w:style>
  <w:style w:type="character" w:customStyle="1" w:styleId="UnderlinedEvChar">
    <w:name w:val="Underlined Ev Char"/>
    <w:rsid w:val="00397586"/>
    <w:rPr>
      <w:rFonts w:ascii="Times New Roman" w:eastAsia="Times New Roman" w:hAnsi="Times New Roman" w:cs="Times New Roman" w:hint="default"/>
      <w:szCs w:val="24"/>
      <w:u w:val="single"/>
    </w:rPr>
  </w:style>
  <w:style w:type="character" w:customStyle="1" w:styleId="dropshadow">
    <w:name w:val="dropshadow"/>
    <w:rsid w:val="00397586"/>
  </w:style>
  <w:style w:type="character" w:customStyle="1" w:styleId="d05ws">
    <w:name w:val="d05ws"/>
    <w:rsid w:val="00397586"/>
  </w:style>
  <w:style w:type="character" w:customStyle="1" w:styleId="rzibod">
    <w:name w:val="rzibod"/>
    <w:rsid w:val="00397586"/>
  </w:style>
  <w:style w:type="character" w:customStyle="1" w:styleId="headertext">
    <w:name w:val="headertext"/>
    <w:rsid w:val="00397586"/>
  </w:style>
  <w:style w:type="character" w:customStyle="1" w:styleId="endnote-reference">
    <w:name w:val="endnote-reference"/>
    <w:rsid w:val="00397586"/>
  </w:style>
  <w:style w:type="character" w:customStyle="1" w:styleId="officialsname">
    <w:name w:val="official_s_name"/>
    <w:rsid w:val="00397586"/>
  </w:style>
  <w:style w:type="character" w:customStyle="1" w:styleId="audience">
    <w:name w:val="audience"/>
    <w:rsid w:val="00397586"/>
  </w:style>
  <w:style w:type="character" w:customStyle="1" w:styleId="normalchar1">
    <w:name w:val="normal__char"/>
    <w:rsid w:val="00397586"/>
  </w:style>
  <w:style w:type="character" w:customStyle="1" w:styleId="hyperlink002cheading0020100200028block0020title0029char">
    <w:name w:val="hyperlink_002cheading_00201_0020_0028block_0020title_0029__char"/>
    <w:rsid w:val="00397586"/>
  </w:style>
  <w:style w:type="character" w:customStyle="1" w:styleId="underline002cstyle0020bold0020underlinechar">
    <w:name w:val="underline_002cstyle_0020bold_0020underline__char"/>
    <w:rsid w:val="00397586"/>
  </w:style>
  <w:style w:type="character" w:customStyle="1" w:styleId="copyboldblack">
    <w:name w:val="copyboldblack"/>
    <w:rsid w:val="00397586"/>
  </w:style>
  <w:style w:type="character" w:customStyle="1" w:styleId="copybold">
    <w:name w:val="copybold"/>
    <w:rsid w:val="00397586"/>
  </w:style>
  <w:style w:type="character" w:customStyle="1" w:styleId="articlebegin">
    <w:name w:val="articlebegin"/>
    <w:rsid w:val="00397586"/>
  </w:style>
  <w:style w:type="character" w:customStyle="1" w:styleId="mediaoverlay">
    <w:name w:val="mediaoverlay"/>
    <w:rsid w:val="00397586"/>
  </w:style>
  <w:style w:type="character" w:customStyle="1" w:styleId="blogcaption">
    <w:name w:val="blog_caption"/>
    <w:rsid w:val="00397586"/>
  </w:style>
  <w:style w:type="character" w:customStyle="1" w:styleId="commnet-abuzz">
    <w:name w:val="commnet-abuzz"/>
    <w:rsid w:val="00397586"/>
  </w:style>
  <w:style w:type="character" w:customStyle="1" w:styleId="fbconnectbuttontext">
    <w:name w:val="fbconnectbutton_text"/>
    <w:rsid w:val="00397586"/>
  </w:style>
  <w:style w:type="character" w:customStyle="1" w:styleId="fbsharecountinner">
    <w:name w:val="fb_share_count_inner"/>
    <w:rsid w:val="00397586"/>
  </w:style>
  <w:style w:type="character" w:customStyle="1" w:styleId="stbuttontext">
    <w:name w:val="stbuttontext"/>
    <w:rsid w:val="00397586"/>
  </w:style>
  <w:style w:type="character" w:customStyle="1" w:styleId="grey">
    <w:name w:val="grey"/>
    <w:rsid w:val="00397586"/>
  </w:style>
  <w:style w:type="character" w:customStyle="1" w:styleId="bdx">
    <w:name w:val="bdx"/>
    <w:rsid w:val="00397586"/>
  </w:style>
  <w:style w:type="character" w:customStyle="1" w:styleId="bdl">
    <w:name w:val="bdl"/>
    <w:rsid w:val="00397586"/>
  </w:style>
  <w:style w:type="character" w:customStyle="1" w:styleId="breadcrumbitemcurrent">
    <w:name w:val="breadcrumbitemcurrent"/>
    <w:rsid w:val="00397586"/>
  </w:style>
  <w:style w:type="character" w:customStyle="1" w:styleId="bbl">
    <w:name w:val="bbl"/>
    <w:rsid w:val="00397586"/>
  </w:style>
  <w:style w:type="character" w:customStyle="1" w:styleId="Date2">
    <w:name w:val="Date2"/>
    <w:rsid w:val="00397586"/>
  </w:style>
  <w:style w:type="character" w:customStyle="1" w:styleId="itxtnewhookspan">
    <w:name w:val="itxtnewhookspan"/>
    <w:rsid w:val="00397586"/>
  </w:style>
  <w:style w:type="character" w:customStyle="1" w:styleId="gstxthlt">
    <w:name w:val="gstxt_hlt"/>
    <w:rsid w:val="00397586"/>
  </w:style>
  <w:style w:type="character" w:customStyle="1" w:styleId="SubtleEmphasis1">
    <w:name w:val="Subtle Emphasis1"/>
    <w:uiPriority w:val="19"/>
    <w:qFormat/>
    <w:rsid w:val="00397586"/>
    <w:rPr>
      <w:rFonts w:ascii="Times New Roman" w:hAnsi="Times New Roman" w:cs="Times New Roman" w:hint="default"/>
      <w:b/>
      <w:bCs w:val="0"/>
      <w:iCs/>
      <w:color w:val="auto"/>
      <w:sz w:val="22"/>
    </w:rPr>
  </w:style>
  <w:style w:type="character" w:customStyle="1" w:styleId="StyleBoldRed">
    <w:name w:val="Style Bold Red"/>
    <w:rsid w:val="00397586"/>
    <w:rPr>
      <w:b/>
      <w:bCs/>
      <w:color w:val="auto"/>
    </w:rPr>
  </w:style>
  <w:style w:type="character" w:customStyle="1" w:styleId="StyleTimesNewRoman8pt">
    <w:name w:val="Style Times New Roman 8 pt"/>
    <w:rsid w:val="00397586"/>
    <w:rPr>
      <w:rFonts w:ascii="Georgia" w:hAnsi="Georgia" w:hint="default"/>
      <w:sz w:val="16"/>
    </w:rPr>
  </w:style>
  <w:style w:type="character" w:customStyle="1" w:styleId="StyleStyleThickunderlineBold1">
    <w:name w:val="Style Style Thick underline + Bold1"/>
    <w:rsid w:val="00397586"/>
    <w:rPr>
      <w:b/>
      <w:bCs/>
      <w:u w:val="thick"/>
    </w:rPr>
  </w:style>
  <w:style w:type="character" w:customStyle="1" w:styleId="StyleUnderline2">
    <w:name w:val="Style Underline2"/>
    <w:rsid w:val="00397586"/>
    <w:rPr>
      <w:u w:val="single"/>
    </w:rPr>
  </w:style>
  <w:style w:type="character" w:customStyle="1" w:styleId="smallcaps">
    <w:name w:val="smallcaps"/>
    <w:rsid w:val="00397586"/>
  </w:style>
  <w:style w:type="character" w:customStyle="1" w:styleId="goldbldtext">
    <w:name w:val="goldbldtext"/>
    <w:rsid w:val="00397586"/>
  </w:style>
  <w:style w:type="character" w:customStyle="1" w:styleId="cardshighlight0">
    <w:name w:val="cardshighlight"/>
    <w:rsid w:val="00397586"/>
  </w:style>
  <w:style w:type="character" w:customStyle="1" w:styleId="cardsfont12pt1">
    <w:name w:val="cardsfont12pt"/>
    <w:rsid w:val="00397586"/>
  </w:style>
  <w:style w:type="character" w:customStyle="1" w:styleId="ft6">
    <w:name w:val="ft6"/>
    <w:rsid w:val="00397586"/>
  </w:style>
  <w:style w:type="character" w:customStyle="1" w:styleId="kicker">
    <w:name w:val="kicker"/>
    <w:rsid w:val="00397586"/>
  </w:style>
  <w:style w:type="character" w:customStyle="1" w:styleId="daystmp">
    <w:name w:val="daystmp"/>
    <w:rsid w:val="00397586"/>
  </w:style>
  <w:style w:type="character" w:customStyle="1" w:styleId="cardsfont12ptchar">
    <w:name w:val="cardsfont12ptchar"/>
    <w:rsid w:val="00397586"/>
  </w:style>
  <w:style w:type="character" w:customStyle="1" w:styleId="gal">
    <w:name w:val="gal"/>
    <w:rsid w:val="00397586"/>
  </w:style>
  <w:style w:type="character" w:customStyle="1" w:styleId="imagedateline">
    <w:name w:val="image_dateline"/>
    <w:rsid w:val="00397586"/>
  </w:style>
  <w:style w:type="character" w:customStyle="1" w:styleId="authordatecharchar">
    <w:name w:val="authordatecharchar"/>
    <w:rsid w:val="00397586"/>
  </w:style>
  <w:style w:type="character" w:customStyle="1" w:styleId="style1char0">
    <w:name w:val="style1char"/>
    <w:rsid w:val="00397586"/>
  </w:style>
  <w:style w:type="character" w:customStyle="1" w:styleId="tagcharchar0">
    <w:name w:val="tagcharchar"/>
    <w:rsid w:val="00397586"/>
  </w:style>
  <w:style w:type="character" w:customStyle="1" w:styleId="underlinedcharchar2">
    <w:name w:val="underlinedcharchar"/>
    <w:rsid w:val="00397586"/>
  </w:style>
  <w:style w:type="character" w:customStyle="1" w:styleId="BoxedChar">
    <w:name w:val="Boxed Char"/>
    <w:rsid w:val="00397586"/>
    <w:rPr>
      <w:rFonts w:ascii="Arial Narrow" w:hAnsi="Arial Narrow" w:hint="default"/>
      <w:b/>
      <w:bCs w:val="0"/>
      <w:sz w:val="18"/>
      <w:bdr w:val="single" w:sz="6" w:space="0" w:color="auto" w:frame="1"/>
    </w:rPr>
  </w:style>
  <w:style w:type="character" w:customStyle="1" w:styleId="Style11ptUnderline2">
    <w:name w:val="Style 11 pt Underline2"/>
    <w:rsid w:val="00397586"/>
    <w:rPr>
      <w:sz w:val="20"/>
      <w:u w:val="single"/>
    </w:rPr>
  </w:style>
  <w:style w:type="character" w:customStyle="1" w:styleId="Style11ptBoldUnderline2">
    <w:name w:val="Style 11 pt Bold Underline2"/>
    <w:rsid w:val="00397586"/>
    <w:rPr>
      <w:b/>
      <w:bCs/>
      <w:sz w:val="20"/>
      <w:u w:val="single"/>
    </w:rPr>
  </w:style>
  <w:style w:type="character" w:customStyle="1" w:styleId="Styleunderline11ptBoldBorderSinglesolidlineAuto">
    <w:name w:val="Style underline + 11 pt Bold Border: : (Single solid line Auto ..."/>
    <w:rsid w:val="00397586"/>
    <w:rPr>
      <w:b/>
      <w:bCs/>
      <w:sz w:val="20"/>
      <w:u w:val="single"/>
      <w:bdr w:val="single" w:sz="4" w:space="0" w:color="auto" w:frame="1"/>
    </w:rPr>
  </w:style>
  <w:style w:type="character" w:customStyle="1" w:styleId="cardCharCharChar1">
    <w:name w:val="card Char Char Char1"/>
    <w:rsid w:val="00397586"/>
    <w:rPr>
      <w:lang w:val="en-US" w:eastAsia="en-US" w:bidi="ar-SA"/>
    </w:rPr>
  </w:style>
  <w:style w:type="character" w:customStyle="1" w:styleId="authors1">
    <w:name w:val="authors1"/>
    <w:rsid w:val="00397586"/>
    <w:rPr>
      <w:rFonts w:ascii="Verdana" w:hAnsi="Verdana" w:hint="default"/>
      <w:b/>
      <w:bCs/>
      <w:color w:val="006699"/>
      <w:sz w:val="20"/>
      <w:szCs w:val="20"/>
    </w:rPr>
  </w:style>
  <w:style w:type="character" w:customStyle="1" w:styleId="headlinesectionlarge">
    <w:name w:val="headline_section_large"/>
    <w:rsid w:val="00397586"/>
  </w:style>
  <w:style w:type="character" w:customStyle="1" w:styleId="Styleunderline11ptBlack">
    <w:name w:val="Style underline + 11 pt Black"/>
    <w:rsid w:val="00397586"/>
    <w:rPr>
      <w:color w:val="000000"/>
      <w:sz w:val="20"/>
      <w:u w:val="single"/>
    </w:rPr>
  </w:style>
  <w:style w:type="character" w:customStyle="1" w:styleId="Styleunderline11ptBoldBlack">
    <w:name w:val="Style underline + 11 pt Bold Black"/>
    <w:rsid w:val="00397586"/>
    <w:rPr>
      <w:b/>
      <w:bCs/>
      <w:color w:val="000000"/>
      <w:sz w:val="20"/>
      <w:u w:val="single"/>
    </w:rPr>
  </w:style>
  <w:style w:type="character" w:customStyle="1" w:styleId="Style11ptBoldBlackUnderlineBorderSinglesolidline">
    <w:name w:val="Style 11 pt Bold Black Underline Border: : (Single solid line ..."/>
    <w:rsid w:val="00397586"/>
    <w:rPr>
      <w:b/>
      <w:bCs/>
      <w:color w:val="000000"/>
      <w:sz w:val="20"/>
      <w:u w:val="single"/>
      <w:bdr w:val="single" w:sz="4" w:space="0" w:color="auto" w:frame="1"/>
    </w:rPr>
  </w:style>
  <w:style w:type="character" w:customStyle="1" w:styleId="StyleLatinMeridien-Italic11ptItalicUnderline">
    <w:name w:val="Style (Latin) Meridien-Italic 11 pt Italic Underline"/>
    <w:rsid w:val="00397586"/>
    <w:rPr>
      <w:rFonts w:ascii="Meridien-Italic" w:hAnsi="Meridien-Italic" w:hint="default"/>
      <w:i/>
      <w:iCs/>
      <w:sz w:val="20"/>
      <w:u w:val="single"/>
    </w:rPr>
  </w:style>
  <w:style w:type="character" w:customStyle="1" w:styleId="titleauthoretc">
    <w:name w:val="titleauthoretc"/>
    <w:rsid w:val="00397586"/>
  </w:style>
  <w:style w:type="character" w:customStyle="1" w:styleId="labeltext">
    <w:name w:val="labeltext"/>
    <w:rsid w:val="00397586"/>
  </w:style>
  <w:style w:type="character" w:customStyle="1" w:styleId="viewlink">
    <w:name w:val="viewlink"/>
    <w:rsid w:val="00397586"/>
  </w:style>
  <w:style w:type="character" w:customStyle="1" w:styleId="share">
    <w:name w:val="share"/>
    <w:rsid w:val="00397586"/>
  </w:style>
  <w:style w:type="character" w:customStyle="1" w:styleId="inlinkchart">
    <w:name w:val="inlink_chart"/>
    <w:rsid w:val="00397586"/>
  </w:style>
  <w:style w:type="character" w:customStyle="1" w:styleId="underLight">
    <w:name w:val="underLight"/>
    <w:uiPriority w:val="1"/>
    <w:qFormat/>
    <w:rsid w:val="0039758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397586"/>
  </w:style>
  <w:style w:type="character" w:customStyle="1" w:styleId="fbsharecountwrapper">
    <w:name w:val="fb_share_count_wrapper"/>
    <w:rsid w:val="00397586"/>
  </w:style>
  <w:style w:type="character" w:customStyle="1" w:styleId="fbbuttontext">
    <w:name w:val="fb_button_text"/>
    <w:rsid w:val="00397586"/>
  </w:style>
  <w:style w:type="character" w:customStyle="1" w:styleId="linktotop">
    <w:name w:val="linktotop"/>
    <w:rsid w:val="00397586"/>
  </w:style>
  <w:style w:type="character" w:customStyle="1" w:styleId="maintextbldleft">
    <w:name w:val="maintextbldleft"/>
    <w:rsid w:val="00397586"/>
  </w:style>
  <w:style w:type="character" w:customStyle="1" w:styleId="descriptionstyle1block">
    <w:name w:val="description style1 block"/>
    <w:rsid w:val="00397586"/>
  </w:style>
  <w:style w:type="character" w:customStyle="1" w:styleId="gutter-right-1">
    <w:name w:val="gutter-right-1"/>
    <w:basedOn w:val="DefaultParagraphFont"/>
    <w:rsid w:val="00397586"/>
  </w:style>
  <w:style w:type="character" w:customStyle="1" w:styleId="Header11">
    <w:name w:val="Header11"/>
    <w:rsid w:val="00397586"/>
  </w:style>
  <w:style w:type="character" w:customStyle="1" w:styleId="posa">
    <w:name w:val="pos(a)"/>
    <w:basedOn w:val="DefaultParagraphFont"/>
    <w:rsid w:val="00397586"/>
  </w:style>
  <w:style w:type="character" w:customStyle="1" w:styleId="u-hiddeninnarrowenv">
    <w:name w:val="u-hiddeninnarrowenv"/>
    <w:basedOn w:val="DefaultParagraphFont"/>
    <w:rsid w:val="00397586"/>
  </w:style>
  <w:style w:type="character" w:customStyle="1" w:styleId="followbutton-bird">
    <w:name w:val="followbutton-bird"/>
    <w:basedOn w:val="DefaultParagraphFont"/>
    <w:rsid w:val="00397586"/>
  </w:style>
  <w:style w:type="character" w:customStyle="1" w:styleId="tweetauthor-name">
    <w:name w:val="tweetauthor-name"/>
    <w:basedOn w:val="DefaultParagraphFont"/>
    <w:rsid w:val="00397586"/>
  </w:style>
  <w:style w:type="character" w:customStyle="1" w:styleId="tweetauthor-verifiedbadge">
    <w:name w:val="tweetauthor-verifiedbadge"/>
    <w:basedOn w:val="DefaultParagraphFont"/>
    <w:rsid w:val="00397586"/>
  </w:style>
  <w:style w:type="character" w:customStyle="1" w:styleId="tweetauthor-screenname">
    <w:name w:val="tweetauthor-screenname"/>
    <w:basedOn w:val="DefaultParagraphFont"/>
    <w:rsid w:val="00397586"/>
  </w:style>
  <w:style w:type="character" w:customStyle="1" w:styleId="u-hiddenvisually">
    <w:name w:val="u-hiddenvisually"/>
    <w:basedOn w:val="DefaultParagraphFont"/>
    <w:rsid w:val="00397586"/>
  </w:style>
  <w:style w:type="character" w:customStyle="1" w:styleId="tweetaction-stat">
    <w:name w:val="tweetaction-stat"/>
    <w:basedOn w:val="DefaultParagraphFont"/>
    <w:rsid w:val="00397586"/>
  </w:style>
  <w:style w:type="character" w:customStyle="1" w:styleId="related">
    <w:name w:val="related"/>
    <w:basedOn w:val="DefaultParagraphFont"/>
    <w:rsid w:val="00397586"/>
  </w:style>
  <w:style w:type="character" w:customStyle="1" w:styleId="related-content">
    <w:name w:val="related-content"/>
    <w:basedOn w:val="DefaultParagraphFont"/>
    <w:rsid w:val="00397586"/>
  </w:style>
  <w:style w:type="character" w:customStyle="1" w:styleId="name-of-author">
    <w:name w:val="name-of-author"/>
    <w:basedOn w:val="DefaultParagraphFont"/>
    <w:rsid w:val="00397586"/>
  </w:style>
  <w:style w:type="character" w:customStyle="1" w:styleId="first-name">
    <w:name w:val="first-name"/>
    <w:basedOn w:val="DefaultParagraphFont"/>
    <w:rsid w:val="00397586"/>
  </w:style>
  <w:style w:type="character" w:customStyle="1" w:styleId="last-name">
    <w:name w:val="last-name"/>
    <w:basedOn w:val="DefaultParagraphFont"/>
    <w:rsid w:val="00397586"/>
  </w:style>
  <w:style w:type="character" w:customStyle="1" w:styleId="caption10">
    <w:name w:val="caption1"/>
    <w:basedOn w:val="DefaultParagraphFont"/>
    <w:rsid w:val="00397586"/>
  </w:style>
  <w:style w:type="character" w:customStyle="1" w:styleId="recirc-text">
    <w:name w:val="&quot;recirc-text”"/>
    <w:basedOn w:val="DefaultParagraphFont"/>
    <w:rsid w:val="00397586"/>
  </w:style>
  <w:style w:type="character" w:customStyle="1" w:styleId="video-icon">
    <w:name w:val="video-icon"/>
    <w:basedOn w:val="DefaultParagraphFont"/>
    <w:rsid w:val="00397586"/>
  </w:style>
  <w:style w:type="character" w:customStyle="1" w:styleId="powa-shot-play-btn-text">
    <w:name w:val="powa-shot-play-btn-text"/>
    <w:basedOn w:val="DefaultParagraphFont"/>
    <w:rsid w:val="00397586"/>
  </w:style>
  <w:style w:type="character" w:customStyle="1" w:styleId="powa-shot-click">
    <w:name w:val="powa-shot-click"/>
    <w:basedOn w:val="DefaultParagraphFont"/>
    <w:rsid w:val="00397586"/>
  </w:style>
  <w:style w:type="character" w:customStyle="1" w:styleId="wpv-blurb">
    <w:name w:val="wpv-blurb"/>
    <w:basedOn w:val="DefaultParagraphFont"/>
    <w:rsid w:val="00397586"/>
  </w:style>
  <w:style w:type="character" w:customStyle="1" w:styleId="HeaderChar3">
    <w:name w:val="Header Char3"/>
    <w:basedOn w:val="DefaultParagraphFont"/>
    <w:uiPriority w:val="99"/>
    <w:semiHidden/>
    <w:rsid w:val="00397586"/>
    <w:rPr>
      <w:rFonts w:ascii="Calibri" w:hAnsi="Calibri" w:cs="Calibri"/>
    </w:rPr>
  </w:style>
  <w:style w:type="paragraph" w:styleId="ListBullet">
    <w:name w:val="List Bullet"/>
    <w:basedOn w:val="Normal"/>
    <w:link w:val="ListBulletChar"/>
    <w:uiPriority w:val="99"/>
    <w:unhideWhenUsed/>
    <w:rsid w:val="00397586"/>
    <w:pPr>
      <w:tabs>
        <w:tab w:val="num" w:pos="360"/>
      </w:tabs>
      <w:ind w:left="360" w:hanging="360"/>
      <w:contextualSpacing/>
    </w:pPr>
    <w:rPr>
      <w:rFonts w:eastAsia="Calibri"/>
    </w:rPr>
  </w:style>
  <w:style w:type="table" w:styleId="MediumGrid1">
    <w:name w:val="Medium Grid 1"/>
    <w:basedOn w:val="TableNormal"/>
    <w:uiPriority w:val="67"/>
    <w:rsid w:val="0039758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397586"/>
  </w:style>
  <w:style w:type="numbering" w:customStyle="1" w:styleId="NoList11111">
    <w:name w:val="No List11111"/>
    <w:next w:val="NoList"/>
    <w:uiPriority w:val="99"/>
    <w:semiHidden/>
    <w:unhideWhenUsed/>
    <w:rsid w:val="00397586"/>
  </w:style>
  <w:style w:type="numbering" w:customStyle="1" w:styleId="NoList111111">
    <w:name w:val="No List111111"/>
    <w:next w:val="NoList"/>
    <w:uiPriority w:val="99"/>
    <w:semiHidden/>
    <w:unhideWhenUsed/>
    <w:rsid w:val="00397586"/>
  </w:style>
  <w:style w:type="numbering" w:customStyle="1" w:styleId="NoList1111111">
    <w:name w:val="No List1111111"/>
    <w:next w:val="NoList"/>
    <w:uiPriority w:val="99"/>
    <w:semiHidden/>
    <w:unhideWhenUsed/>
    <w:rsid w:val="00397586"/>
  </w:style>
  <w:style w:type="numbering" w:customStyle="1" w:styleId="NoList11111111">
    <w:name w:val="No List11111111"/>
    <w:next w:val="NoList"/>
    <w:uiPriority w:val="99"/>
    <w:semiHidden/>
    <w:unhideWhenUsed/>
    <w:rsid w:val="00397586"/>
  </w:style>
  <w:style w:type="numbering" w:customStyle="1" w:styleId="NoList111111111">
    <w:name w:val="No List111111111"/>
    <w:next w:val="NoList"/>
    <w:uiPriority w:val="99"/>
    <w:semiHidden/>
    <w:unhideWhenUsed/>
    <w:rsid w:val="00397586"/>
  </w:style>
  <w:style w:type="numbering" w:customStyle="1" w:styleId="NoList1111111111">
    <w:name w:val="No List1111111111"/>
    <w:next w:val="NoList"/>
    <w:uiPriority w:val="99"/>
    <w:semiHidden/>
    <w:unhideWhenUsed/>
    <w:rsid w:val="00397586"/>
  </w:style>
  <w:style w:type="numbering" w:customStyle="1" w:styleId="NoList11111111111">
    <w:name w:val="No List11111111111"/>
    <w:next w:val="NoList"/>
    <w:uiPriority w:val="99"/>
    <w:semiHidden/>
    <w:unhideWhenUsed/>
    <w:rsid w:val="00397586"/>
  </w:style>
  <w:style w:type="numbering" w:customStyle="1" w:styleId="NoList111111111111">
    <w:name w:val="No List111111111111"/>
    <w:next w:val="NoList"/>
    <w:uiPriority w:val="99"/>
    <w:semiHidden/>
    <w:unhideWhenUsed/>
    <w:rsid w:val="00397586"/>
  </w:style>
  <w:style w:type="numbering" w:customStyle="1" w:styleId="NoList1111111111111">
    <w:name w:val="No List1111111111111"/>
    <w:next w:val="NoList"/>
    <w:uiPriority w:val="99"/>
    <w:semiHidden/>
    <w:unhideWhenUsed/>
    <w:rsid w:val="00397586"/>
  </w:style>
  <w:style w:type="numbering" w:customStyle="1" w:styleId="NoList11111111111111">
    <w:name w:val="No List11111111111111"/>
    <w:next w:val="NoList"/>
    <w:uiPriority w:val="99"/>
    <w:semiHidden/>
    <w:unhideWhenUsed/>
    <w:rsid w:val="00397586"/>
  </w:style>
  <w:style w:type="numbering" w:customStyle="1" w:styleId="NoList111111111111111">
    <w:name w:val="No List111111111111111"/>
    <w:next w:val="NoList"/>
    <w:uiPriority w:val="99"/>
    <w:semiHidden/>
    <w:unhideWhenUsed/>
    <w:rsid w:val="00397586"/>
  </w:style>
  <w:style w:type="numbering" w:customStyle="1" w:styleId="NoList1111111111111111">
    <w:name w:val="No List1111111111111111"/>
    <w:next w:val="NoList"/>
    <w:uiPriority w:val="99"/>
    <w:semiHidden/>
    <w:unhideWhenUsed/>
    <w:rsid w:val="00397586"/>
  </w:style>
  <w:style w:type="numbering" w:customStyle="1" w:styleId="NoList11111111111111111">
    <w:name w:val="No List11111111111111111"/>
    <w:next w:val="NoList"/>
    <w:uiPriority w:val="99"/>
    <w:semiHidden/>
    <w:unhideWhenUsed/>
    <w:rsid w:val="00397586"/>
  </w:style>
  <w:style w:type="character" w:customStyle="1" w:styleId="FontStyle220">
    <w:name w:val="Font Style220"/>
    <w:basedOn w:val="DefaultParagraphFont"/>
    <w:uiPriority w:val="99"/>
    <w:rsid w:val="00397586"/>
    <w:rPr>
      <w:rFonts w:ascii="Candara" w:hAnsi="Candara" w:cs="Candara" w:hint="default"/>
      <w:i/>
      <w:iCs/>
      <w:sz w:val="18"/>
      <w:szCs w:val="18"/>
    </w:rPr>
  </w:style>
  <w:style w:type="character" w:customStyle="1" w:styleId="FontStyle290">
    <w:name w:val="Font Style290"/>
    <w:basedOn w:val="DefaultParagraphFont"/>
    <w:uiPriority w:val="99"/>
    <w:rsid w:val="0039758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97586"/>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397586"/>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97586"/>
  </w:style>
  <w:style w:type="character" w:customStyle="1" w:styleId="UnresolvedMention2">
    <w:name w:val="Unresolved Mention2"/>
    <w:basedOn w:val="DefaultParagraphFont"/>
    <w:uiPriority w:val="99"/>
    <w:unhideWhenUsed/>
    <w:rsid w:val="00397586"/>
    <w:rPr>
      <w:color w:val="605E5C"/>
      <w:shd w:val="clear" w:color="auto" w:fill="E1DFDD"/>
    </w:rPr>
  </w:style>
  <w:style w:type="paragraph" w:customStyle="1" w:styleId="msonormal0">
    <w:name w:val="msonormal"/>
    <w:basedOn w:val="Normal"/>
    <w:rsid w:val="00397586"/>
    <w:rPr>
      <w:rFonts w:ascii="Times New Roman" w:hAnsi="Times New Roman" w:cs="Times New Roman"/>
    </w:rPr>
  </w:style>
  <w:style w:type="paragraph" w:customStyle="1" w:styleId="body-para">
    <w:name w:val="body-para"/>
    <w:basedOn w:val="Normal"/>
    <w:rsid w:val="00397586"/>
    <w:pPr>
      <w:spacing w:before="100" w:beforeAutospacing="1" w:after="100" w:afterAutospacing="1"/>
    </w:pPr>
    <w:rPr>
      <w:rFonts w:ascii="Times New Roman" w:eastAsia="Times New Roman" w:hAnsi="Times New Roman" w:cs="Times New Roman"/>
    </w:rPr>
  </w:style>
  <w:style w:type="character" w:customStyle="1" w:styleId="first-line">
    <w:name w:val="first-line"/>
    <w:basedOn w:val="DefaultParagraphFont"/>
    <w:rsid w:val="00397586"/>
  </w:style>
  <w:style w:type="character" w:customStyle="1" w:styleId="gmail-style13ptbold">
    <w:name w:val="gmail-style13ptbold"/>
    <w:basedOn w:val="DefaultParagraphFont"/>
    <w:rsid w:val="00397586"/>
  </w:style>
  <w:style w:type="character" w:customStyle="1" w:styleId="costarpage">
    <w:name w:val="co_starpage"/>
    <w:basedOn w:val="DefaultParagraphFont"/>
    <w:rsid w:val="00397586"/>
  </w:style>
  <w:style w:type="character" w:customStyle="1" w:styleId="cosearchterm">
    <w:name w:val="co_searchterm"/>
    <w:basedOn w:val="DefaultParagraphFont"/>
    <w:rsid w:val="00397586"/>
  </w:style>
  <w:style w:type="character" w:customStyle="1" w:styleId="2">
    <w:name w:val="2"/>
    <w:rsid w:val="00397586"/>
    <w:rPr>
      <w:rFonts w:cs="Arial"/>
      <w:bCs/>
      <w:sz w:val="20"/>
      <w:u w:val="single"/>
      <w:lang w:val="en-US" w:eastAsia="en-US" w:bidi="ar-SA"/>
    </w:rPr>
  </w:style>
  <w:style w:type="character" w:customStyle="1" w:styleId="TitleChar2">
    <w:name w:val="Title Char2"/>
    <w:basedOn w:val="DefaultParagraphFont"/>
    <w:uiPriority w:val="10"/>
    <w:qFormat/>
    <w:locked/>
    <w:rsid w:val="00397586"/>
    <w:rPr>
      <w:b/>
      <w:bCs/>
      <w:u w:val="single"/>
    </w:rPr>
  </w:style>
  <w:style w:type="character" w:customStyle="1" w:styleId="TagsChar1">
    <w:name w:val="Tags Char1"/>
    <w:basedOn w:val="DefaultParagraphFont"/>
    <w:rsid w:val="00397586"/>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397586"/>
  </w:style>
  <w:style w:type="character" w:customStyle="1" w:styleId="m1650200246007805466gmail-styleunderline">
    <w:name w:val="m_1650200246007805466gmail-styleunderline"/>
    <w:basedOn w:val="DefaultParagraphFont"/>
    <w:rsid w:val="00397586"/>
  </w:style>
  <w:style w:type="paragraph" w:customStyle="1" w:styleId="removeTag">
    <w:name w:val="removeTag"/>
    <w:basedOn w:val="Normal"/>
    <w:link w:val="removeTagChar"/>
    <w:uiPriority w:val="4"/>
    <w:qFormat/>
    <w:rsid w:val="00397586"/>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397586"/>
    <w:rPr>
      <w:rFonts w:ascii="Calibri" w:eastAsiaTheme="majorEastAsia" w:hAnsi="Calibri" w:cstheme="majorBidi"/>
      <w:b/>
      <w:iCs/>
      <w:sz w:val="26"/>
    </w:rPr>
  </w:style>
  <w:style w:type="paragraph" w:customStyle="1" w:styleId="Hide">
    <w:name w:val="Hide"/>
    <w:basedOn w:val="Normal"/>
    <w:autoRedefine/>
    <w:uiPriority w:val="4"/>
    <w:qFormat/>
    <w:rsid w:val="00397586"/>
    <w:pPr>
      <w:outlineLvl w:val="3"/>
    </w:pPr>
    <w:rPr>
      <w:b/>
      <w:sz w:val="26"/>
    </w:rPr>
  </w:style>
  <w:style w:type="table" w:customStyle="1" w:styleId="TableGrid0">
    <w:name w:val="TableGrid"/>
    <w:rsid w:val="00397586"/>
    <w:rPr>
      <w:sz w:val="22"/>
      <w:szCs w:val="22"/>
    </w:rPr>
    <w:tblPr>
      <w:tblCellMar>
        <w:top w:w="0" w:type="dxa"/>
        <w:left w:w="0" w:type="dxa"/>
        <w:bottom w:w="0" w:type="dxa"/>
        <w:right w:w="0" w:type="dxa"/>
      </w:tblCellMar>
    </w:tblPr>
  </w:style>
  <w:style w:type="paragraph" w:customStyle="1" w:styleId="mb-3">
    <w:name w:val="mb-3"/>
    <w:basedOn w:val="Normal"/>
    <w:rsid w:val="00397586"/>
    <w:pPr>
      <w:spacing w:before="100" w:beforeAutospacing="1" w:after="100" w:afterAutospacing="1"/>
    </w:pPr>
    <w:rPr>
      <w:rFonts w:ascii="Times New Roman" w:eastAsia="Times New Roman" w:hAnsi="Times New Roman" w:cs="Times New Roman"/>
    </w:rPr>
  </w:style>
  <w:style w:type="character" w:customStyle="1" w:styleId="hs-cta-node">
    <w:name w:val="hs-cta-node"/>
    <w:basedOn w:val="DefaultParagraphFont"/>
    <w:rsid w:val="00397586"/>
  </w:style>
  <w:style w:type="character" w:customStyle="1" w:styleId="WarrantChar">
    <w:name w:val="Warrant Char"/>
    <w:basedOn w:val="DefaultParagraphFont"/>
    <w:link w:val="Warrant"/>
    <w:uiPriority w:val="4"/>
    <w:rsid w:val="00397586"/>
    <w:rPr>
      <w:rFonts w:ascii="Calibri" w:eastAsiaTheme="minorHAnsi" w:hAnsi="Calibri" w:cs="Arial"/>
      <w:sz w:val="22"/>
      <w:szCs w:val="22"/>
    </w:rPr>
  </w:style>
  <w:style w:type="character" w:customStyle="1" w:styleId="image-enlarge">
    <w:name w:val="image-enlarge"/>
    <w:basedOn w:val="DefaultParagraphFont"/>
    <w:rsid w:val="00397586"/>
  </w:style>
  <w:style w:type="paragraph" w:customStyle="1" w:styleId="CardUnderline">
    <w:name w:val="Card Underline"/>
    <w:link w:val="CardUnderlineChar"/>
    <w:rsid w:val="00397586"/>
    <w:pPr>
      <w:spacing w:after="160" w:line="259" w:lineRule="auto"/>
    </w:pPr>
    <w:rPr>
      <w:u w:val="single"/>
    </w:rPr>
  </w:style>
  <w:style w:type="character" w:customStyle="1" w:styleId="ref-lnk">
    <w:name w:val="ref-lnk"/>
    <w:basedOn w:val="DefaultParagraphFont"/>
    <w:rsid w:val="00397586"/>
  </w:style>
  <w:style w:type="character" w:customStyle="1" w:styleId="ref-overlay">
    <w:name w:val="ref-overlay"/>
    <w:basedOn w:val="DefaultParagraphFont"/>
    <w:rsid w:val="00397586"/>
  </w:style>
  <w:style w:type="character" w:customStyle="1" w:styleId="hlfld-contribauthor">
    <w:name w:val="hlfld-contribauthor"/>
    <w:basedOn w:val="DefaultParagraphFont"/>
    <w:rsid w:val="00397586"/>
  </w:style>
  <w:style w:type="character" w:customStyle="1" w:styleId="nlmgiven-names">
    <w:name w:val="nlm_given-names"/>
    <w:basedOn w:val="DefaultParagraphFont"/>
    <w:rsid w:val="00397586"/>
  </w:style>
  <w:style w:type="character" w:customStyle="1" w:styleId="nlmyear">
    <w:name w:val="nlm_year"/>
    <w:basedOn w:val="DefaultParagraphFont"/>
    <w:rsid w:val="00397586"/>
  </w:style>
  <w:style w:type="character" w:customStyle="1" w:styleId="nlmarticle-title">
    <w:name w:val="nlm_article-title"/>
    <w:basedOn w:val="DefaultParagraphFont"/>
    <w:rsid w:val="00397586"/>
  </w:style>
  <w:style w:type="character" w:customStyle="1" w:styleId="nlmfpage">
    <w:name w:val="nlm_fpage"/>
    <w:basedOn w:val="DefaultParagraphFont"/>
    <w:rsid w:val="00397586"/>
  </w:style>
  <w:style w:type="character" w:customStyle="1" w:styleId="nlmlpage">
    <w:name w:val="nlm_lpage"/>
    <w:basedOn w:val="DefaultParagraphFont"/>
    <w:rsid w:val="00397586"/>
  </w:style>
  <w:style w:type="character" w:customStyle="1" w:styleId="ref-links">
    <w:name w:val="ref-links"/>
    <w:basedOn w:val="DefaultParagraphFont"/>
    <w:rsid w:val="00397586"/>
  </w:style>
  <w:style w:type="character" w:customStyle="1" w:styleId="xlinks-container">
    <w:name w:val="xlinks-container"/>
    <w:basedOn w:val="DefaultParagraphFont"/>
    <w:rsid w:val="00397586"/>
  </w:style>
  <w:style w:type="character" w:customStyle="1" w:styleId="googlescholar-container">
    <w:name w:val="googlescholar-container"/>
    <w:basedOn w:val="DefaultParagraphFont"/>
    <w:rsid w:val="00397586"/>
  </w:style>
  <w:style w:type="character" w:customStyle="1" w:styleId="ref-fn-p">
    <w:name w:val="ref-fn-p"/>
    <w:basedOn w:val="DefaultParagraphFont"/>
    <w:rsid w:val="00397586"/>
  </w:style>
  <w:style w:type="character" w:customStyle="1" w:styleId="nlmpublisher-loc">
    <w:name w:val="nlm_publisher-loc"/>
    <w:basedOn w:val="DefaultParagraphFont"/>
    <w:rsid w:val="00397586"/>
  </w:style>
  <w:style w:type="character" w:customStyle="1" w:styleId="nlmpublisher-name">
    <w:name w:val="nlm_publisher-name"/>
    <w:basedOn w:val="DefaultParagraphFont"/>
    <w:rsid w:val="00397586"/>
  </w:style>
  <w:style w:type="paragraph" w:customStyle="1" w:styleId="analytics2">
    <w:name w:val="**analytics"/>
    <w:basedOn w:val="Normal"/>
    <w:link w:val="analyticsChar2"/>
    <w:uiPriority w:val="4"/>
    <w:qFormat/>
    <w:rsid w:val="00397586"/>
  </w:style>
  <w:style w:type="character" w:customStyle="1" w:styleId="analyticsChar2">
    <w:name w:val="**analytics Char"/>
    <w:basedOn w:val="DefaultParagraphFont"/>
    <w:link w:val="analytics2"/>
    <w:uiPriority w:val="4"/>
    <w:rsid w:val="00397586"/>
    <w:rPr>
      <w:rFonts w:ascii="Calibri" w:hAnsi="Calibri" w:cs="Calibri"/>
      <w:sz w:val="22"/>
    </w:rPr>
  </w:style>
  <w:style w:type="character" w:customStyle="1" w:styleId="m-5656160106981872817gmail-style13ptbold">
    <w:name w:val="m_-5656160106981872817gmail-style13ptbold"/>
    <w:basedOn w:val="DefaultParagraphFont"/>
    <w:rsid w:val="00397586"/>
  </w:style>
  <w:style w:type="character" w:customStyle="1" w:styleId="m-5656160106981872817gmail-styleunderline">
    <w:name w:val="m_-5656160106981872817gmail-styleunderline"/>
    <w:basedOn w:val="DefaultParagraphFont"/>
    <w:rsid w:val="00397586"/>
  </w:style>
  <w:style w:type="character" w:customStyle="1" w:styleId="UnderlineCharCharChar">
    <w:name w:val="Underline Char Char Char"/>
    <w:basedOn w:val="DefaultParagraphFont"/>
    <w:rsid w:val="00397586"/>
    <w:rPr>
      <w:noProof w:val="0"/>
      <w:u w:val="single"/>
      <w:lang w:val="en-US" w:eastAsia="en-US" w:bidi="ar-SA"/>
    </w:rPr>
  </w:style>
  <w:style w:type="character" w:customStyle="1" w:styleId="TagofCardChar">
    <w:name w:val="Tag of Card Char"/>
    <w:link w:val="TagofCard"/>
    <w:locked/>
    <w:rsid w:val="0039758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97586"/>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397586"/>
    <w:rPr>
      <w:lang w:val="en-US" w:eastAsia="en-US" w:bidi="ar-SA"/>
    </w:rPr>
  </w:style>
  <w:style w:type="character" w:customStyle="1" w:styleId="BodytextItalic">
    <w:name w:val="Body text + Italic"/>
    <w:aliases w:val="Body text + CordiaUPC,12 pt,Body text + 9 pt"/>
    <w:uiPriority w:val="99"/>
    <w:rsid w:val="0039758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397586"/>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397586"/>
  </w:style>
  <w:style w:type="paragraph" w:customStyle="1" w:styleId="speakable">
    <w:name w:val="speakable"/>
    <w:basedOn w:val="Normal"/>
    <w:uiPriority w:val="99"/>
    <w:qFormat/>
    <w:rsid w:val="00397586"/>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397586"/>
  </w:style>
  <w:style w:type="character" w:customStyle="1" w:styleId="TagCharCharCharChar">
    <w:name w:val="Tag Char Char Char Char"/>
    <w:basedOn w:val="DefaultParagraphFont"/>
    <w:rsid w:val="00397586"/>
    <w:rPr>
      <w:rFonts w:ascii="Calibri" w:hAnsi="Calibri" w:cs="Calibri"/>
      <w:b/>
      <w:sz w:val="24"/>
    </w:rPr>
  </w:style>
  <w:style w:type="paragraph" w:customStyle="1" w:styleId="g-body">
    <w:name w:val="g-body"/>
    <w:basedOn w:val="Normal"/>
    <w:uiPriority w:val="99"/>
    <w:qFormat/>
    <w:rsid w:val="00397586"/>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397586"/>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397586"/>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397586"/>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397586"/>
    <w:pPr>
      <w:spacing w:before="100" w:beforeAutospacing="1" w:after="100" w:afterAutospacing="1" w:line="240" w:lineRule="auto"/>
    </w:pPr>
  </w:style>
  <w:style w:type="paragraph" w:customStyle="1" w:styleId="style41">
    <w:name w:val="style4"/>
    <w:basedOn w:val="Normal"/>
    <w:uiPriority w:val="99"/>
    <w:qFormat/>
    <w:rsid w:val="00397586"/>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397586"/>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397586"/>
  </w:style>
  <w:style w:type="character" w:customStyle="1" w:styleId="UL-Bold">
    <w:name w:val="UL-Bold"/>
    <w:basedOn w:val="DefaultParagraphFont"/>
    <w:rsid w:val="00397586"/>
    <w:rPr>
      <w:u w:val="thick"/>
    </w:rPr>
  </w:style>
  <w:style w:type="character" w:customStyle="1" w:styleId="UL-None">
    <w:name w:val="UL-None"/>
    <w:basedOn w:val="DefaultParagraphFont"/>
    <w:rsid w:val="00397586"/>
    <w:rPr>
      <w:strike w:val="0"/>
      <w:dstrike w:val="0"/>
      <w:u w:val="none"/>
      <w:effect w:val="none"/>
    </w:rPr>
  </w:style>
  <w:style w:type="character" w:customStyle="1" w:styleId="gl">
    <w:name w:val="gl"/>
    <w:basedOn w:val="DefaultParagraphFont"/>
    <w:rsid w:val="00397586"/>
  </w:style>
  <w:style w:type="character" w:customStyle="1" w:styleId="qu730rj69h">
    <w:name w:val="qu730rj69h"/>
    <w:basedOn w:val="DefaultParagraphFont"/>
    <w:rsid w:val="00397586"/>
  </w:style>
  <w:style w:type="paragraph" w:customStyle="1" w:styleId="optext">
    <w:name w:val="optext"/>
    <w:basedOn w:val="Normal"/>
    <w:uiPriority w:val="99"/>
    <w:qFormat/>
    <w:rsid w:val="00397586"/>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397586"/>
  </w:style>
  <w:style w:type="character" w:customStyle="1" w:styleId="icr880">
    <w:name w:val="icr880"/>
    <w:basedOn w:val="DefaultParagraphFont"/>
    <w:rsid w:val="00397586"/>
  </w:style>
  <w:style w:type="character" w:customStyle="1" w:styleId="hx23q54">
    <w:name w:val="hx23q54"/>
    <w:basedOn w:val="DefaultParagraphFont"/>
    <w:rsid w:val="00397586"/>
  </w:style>
  <w:style w:type="character" w:customStyle="1" w:styleId="m-5348258726587825636gmail-style13ptbold">
    <w:name w:val="m_-5348258726587825636gmail-style13ptbold"/>
    <w:basedOn w:val="DefaultParagraphFont"/>
    <w:rsid w:val="00397586"/>
  </w:style>
  <w:style w:type="character" w:customStyle="1" w:styleId="m-5348258726587825636gmail-styleunderline">
    <w:name w:val="m_-5348258726587825636gmail-styleunderline"/>
    <w:basedOn w:val="DefaultParagraphFont"/>
    <w:rsid w:val="00397586"/>
  </w:style>
  <w:style w:type="character" w:customStyle="1" w:styleId="m4385445901877740177gmail-styleunderline">
    <w:name w:val="m_4385445901877740177gmail-styleunderline"/>
    <w:basedOn w:val="DefaultParagraphFont"/>
    <w:rsid w:val="00397586"/>
  </w:style>
  <w:style w:type="paragraph" w:customStyle="1" w:styleId="useless">
    <w:name w:val="useless"/>
    <w:basedOn w:val="Normal"/>
    <w:uiPriority w:val="99"/>
    <w:qFormat/>
    <w:rsid w:val="00397586"/>
    <w:pPr>
      <w:spacing w:after="0" w:line="240" w:lineRule="auto"/>
    </w:pPr>
    <w:rPr>
      <w:rFonts w:ascii="Times New Roman" w:eastAsia="Times New Roman" w:hAnsi="Times New Roman"/>
      <w:sz w:val="12"/>
    </w:rPr>
  </w:style>
  <w:style w:type="character" w:customStyle="1" w:styleId="DDIUnderline">
    <w:name w:val="DDI Underline"/>
    <w:qFormat/>
    <w:rsid w:val="00397586"/>
    <w:rPr>
      <w:rFonts w:ascii="Times New Roman" w:hAnsi="Times New Roman"/>
      <w:sz w:val="24"/>
      <w:u w:val="single"/>
    </w:rPr>
  </w:style>
  <w:style w:type="paragraph" w:customStyle="1" w:styleId="ALLCAPS">
    <w:name w:val="ALL CAPS"/>
    <w:basedOn w:val="Normal"/>
    <w:link w:val="ALLCAPSChar"/>
    <w:qFormat/>
    <w:rsid w:val="00397586"/>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397586"/>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397586"/>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397586"/>
    <w:rPr>
      <w:rFonts w:ascii="Times New Roman" w:eastAsia="Times New Roman" w:hAnsi="Times New Roman" w:cs="Calibri"/>
      <w:b/>
      <w:sz w:val="22"/>
    </w:rPr>
  </w:style>
  <w:style w:type="paragraph" w:customStyle="1" w:styleId="CiteTag">
    <w:name w:val="Cite/Tag"/>
    <w:basedOn w:val="Normal"/>
    <w:uiPriority w:val="99"/>
    <w:qFormat/>
    <w:rsid w:val="00397586"/>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397586"/>
  </w:style>
  <w:style w:type="character" w:customStyle="1" w:styleId="m489902567989944824gmail-styleunderline">
    <w:name w:val="m_489902567989944824gmail-styleunderline"/>
    <w:basedOn w:val="DefaultParagraphFont"/>
    <w:rsid w:val="00397586"/>
  </w:style>
  <w:style w:type="character" w:customStyle="1" w:styleId="tl8wme">
    <w:name w:val="tl8wme"/>
    <w:basedOn w:val="DefaultParagraphFont"/>
    <w:rsid w:val="00397586"/>
  </w:style>
  <w:style w:type="character" w:customStyle="1" w:styleId="Mention3">
    <w:name w:val="Mention3"/>
    <w:basedOn w:val="DefaultParagraphFont"/>
    <w:uiPriority w:val="99"/>
    <w:semiHidden/>
    <w:unhideWhenUsed/>
    <w:rsid w:val="00397586"/>
    <w:rPr>
      <w:color w:val="2B579A"/>
      <w:shd w:val="clear" w:color="auto" w:fill="E6E6E6"/>
    </w:rPr>
  </w:style>
  <w:style w:type="character" w:customStyle="1" w:styleId="m-5251091010484660064gmail-style13ptbold">
    <w:name w:val="m_-5251091010484660064gmail-style13ptbold"/>
    <w:basedOn w:val="DefaultParagraphFont"/>
    <w:rsid w:val="00397586"/>
  </w:style>
  <w:style w:type="character" w:customStyle="1" w:styleId="m-5251091010484660064gmail-styleunderline">
    <w:name w:val="m_-5251091010484660064gmail-styleunderline"/>
    <w:basedOn w:val="DefaultParagraphFont"/>
    <w:rsid w:val="00397586"/>
  </w:style>
  <w:style w:type="character" w:customStyle="1" w:styleId="tablecaption1">
    <w:name w:val="tablecaption"/>
    <w:basedOn w:val="DefaultParagraphFont"/>
    <w:rsid w:val="00397586"/>
  </w:style>
  <w:style w:type="character" w:customStyle="1" w:styleId="StyleLatinHelvetica105ptBlack">
    <w:name w:val="Style (Latin) Helvetica 10.5 pt Black"/>
    <w:basedOn w:val="DefaultParagraphFont"/>
    <w:rsid w:val="00397586"/>
    <w:rPr>
      <w:rFonts w:ascii="Times New Roman" w:hAnsi="Times New Roman"/>
      <w:color w:val="000000"/>
      <w:sz w:val="21"/>
    </w:rPr>
  </w:style>
  <w:style w:type="character" w:customStyle="1" w:styleId="m-413333960618644972gmail-style13ptbold">
    <w:name w:val="m_-413333960618644972gmail-style13ptbold"/>
    <w:basedOn w:val="DefaultParagraphFont"/>
    <w:rsid w:val="00397586"/>
  </w:style>
  <w:style w:type="character" w:customStyle="1" w:styleId="m-413333960618644972gmail-styleunderline">
    <w:name w:val="m_-413333960618644972gmail-styleunderline"/>
    <w:basedOn w:val="DefaultParagraphFont"/>
    <w:rsid w:val="00397586"/>
  </w:style>
  <w:style w:type="character" w:customStyle="1" w:styleId="m8314098763611656848gmail-stylestylebold12pt">
    <w:name w:val="m_8314098763611656848gmail-stylestylebold12pt"/>
    <w:basedOn w:val="DefaultParagraphFont"/>
    <w:rsid w:val="00397586"/>
  </w:style>
  <w:style w:type="character" w:customStyle="1" w:styleId="m8314098763611656848gmail-styleboldunderline">
    <w:name w:val="m_8314098763611656848gmail-styleboldunderline"/>
    <w:basedOn w:val="DefaultParagraphFont"/>
    <w:rsid w:val="00397586"/>
  </w:style>
  <w:style w:type="paragraph" w:customStyle="1" w:styleId="Spacer">
    <w:name w:val="Spacer"/>
    <w:basedOn w:val="Heading1"/>
    <w:link w:val="SpacerChar"/>
    <w:autoRedefine/>
    <w:uiPriority w:val="4"/>
    <w:qFormat/>
    <w:rsid w:val="00397586"/>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397586"/>
    <w:rPr>
      <w:rFonts w:ascii="Calibri" w:eastAsiaTheme="majorEastAsia" w:hAnsi="Calibri" w:cstheme="majorBidi"/>
      <w:b/>
      <w:bCs/>
      <w:szCs w:val="32"/>
    </w:rPr>
  </w:style>
  <w:style w:type="character" w:customStyle="1" w:styleId="SmallChar0">
    <w:name w:val="Small Char"/>
    <w:aliases w:val="Read stuff Char,Dont use Char,No Spacing3 Char,CD - Cite Char,Debate Text Char1,No Spacing2 Char1,No Spacing11 Char1,Very Small Text Char"/>
    <w:qFormat/>
    <w:rsid w:val="00397586"/>
    <w:rPr>
      <w:rFonts w:ascii="Arial Narrow" w:hAnsi="Arial Narrow" w:cs="Times New Roman"/>
      <w:color w:val="000000"/>
      <w:sz w:val="16"/>
    </w:rPr>
  </w:style>
  <w:style w:type="paragraph" w:customStyle="1" w:styleId="Shrink6">
    <w:name w:val="Shrink 6"/>
    <w:basedOn w:val="Normal"/>
    <w:qFormat/>
    <w:rsid w:val="00397586"/>
    <w:pPr>
      <w:spacing w:after="0" w:line="240" w:lineRule="auto"/>
    </w:pPr>
    <w:rPr>
      <w:rFonts w:eastAsia="Calibri" w:cs="Times New Roman"/>
      <w:sz w:val="12"/>
    </w:rPr>
  </w:style>
  <w:style w:type="paragraph" w:customStyle="1" w:styleId="BriefTitleWorks">
    <w:name w:val="Brief Title Works"/>
    <w:basedOn w:val="Heading1"/>
    <w:link w:val="BriefTitleWorksChar"/>
    <w:rsid w:val="0039758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97586"/>
    <w:rPr>
      <w:rFonts w:ascii="Calibri" w:eastAsia="Times New Roman" w:hAnsi="Calibri" w:cs="Arial"/>
      <w:b/>
      <w:bCs/>
      <w:kern w:val="32"/>
      <w:szCs w:val="32"/>
      <w:u w:val="single"/>
    </w:rPr>
  </w:style>
  <w:style w:type="character" w:customStyle="1" w:styleId="twelptblackblack1">
    <w:name w:val="twelptblackblack1"/>
    <w:basedOn w:val="DefaultParagraphFont"/>
    <w:rsid w:val="00397586"/>
    <w:rPr>
      <w:rFonts w:ascii="Verdana" w:hAnsi="Verdana" w:hint="default"/>
      <w:color w:val="000000"/>
      <w:sz w:val="16"/>
      <w:szCs w:val="16"/>
    </w:rPr>
  </w:style>
  <w:style w:type="paragraph" w:customStyle="1" w:styleId="conintrotext">
    <w:name w:val="conintrotext"/>
    <w:basedOn w:val="Normal"/>
    <w:uiPriority w:val="99"/>
    <w:rsid w:val="00397586"/>
    <w:pPr>
      <w:spacing w:before="100" w:beforeAutospacing="1" w:after="100" w:afterAutospacing="1" w:line="240" w:lineRule="auto"/>
    </w:pPr>
    <w:rPr>
      <w:rFonts w:eastAsia="Times New Roman"/>
    </w:rPr>
  </w:style>
  <w:style w:type="character" w:customStyle="1" w:styleId="comment-body">
    <w:name w:val="comment-body"/>
    <w:rsid w:val="00397586"/>
  </w:style>
  <w:style w:type="character" w:customStyle="1" w:styleId="flagicon">
    <w:name w:val="flagicon"/>
    <w:rsid w:val="00397586"/>
  </w:style>
  <w:style w:type="paragraph" w:customStyle="1" w:styleId="assert">
    <w:name w:val="assert"/>
    <w:basedOn w:val="Normal"/>
    <w:uiPriority w:val="99"/>
    <w:rsid w:val="00397586"/>
    <w:pPr>
      <w:spacing w:before="100" w:beforeAutospacing="1" w:after="100" w:afterAutospacing="1" w:line="240" w:lineRule="auto"/>
    </w:pPr>
    <w:rPr>
      <w:rFonts w:eastAsia="Times New Roman"/>
    </w:rPr>
  </w:style>
  <w:style w:type="character" w:customStyle="1" w:styleId="apturelink">
    <w:name w:val="apturelink"/>
    <w:rsid w:val="00397586"/>
  </w:style>
  <w:style w:type="character" w:customStyle="1" w:styleId="apturelinkicon">
    <w:name w:val="apturelinkicon"/>
    <w:rsid w:val="00397586"/>
  </w:style>
  <w:style w:type="paragraph" w:customStyle="1" w:styleId="Default1">
    <w:name w:val="Default1"/>
    <w:basedOn w:val="Default"/>
    <w:next w:val="Default"/>
    <w:uiPriority w:val="99"/>
    <w:rsid w:val="00397586"/>
    <w:pPr>
      <w:spacing w:after="0" w:line="240" w:lineRule="auto"/>
    </w:pPr>
    <w:rPr>
      <w:rFonts w:ascii="Times New Roman" w:eastAsia="Times New Roman" w:hAnsi="Times New Roman" w:cs="Times New Roman"/>
    </w:rPr>
  </w:style>
  <w:style w:type="paragraph" w:customStyle="1" w:styleId="Indentation">
    <w:name w:val="Indentation"/>
    <w:basedOn w:val="Normal"/>
    <w:uiPriority w:val="99"/>
    <w:rsid w:val="00397586"/>
    <w:pPr>
      <w:spacing w:after="0" w:line="240" w:lineRule="auto"/>
      <w:ind w:left="288" w:right="288"/>
    </w:pPr>
    <w:rPr>
      <w:sz w:val="16"/>
    </w:rPr>
  </w:style>
  <w:style w:type="character" w:customStyle="1" w:styleId="StyleUnderlineCharChar9ptBold">
    <w:name w:val="Style Underline Char Char + 9 pt Bold"/>
    <w:rsid w:val="0039758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97586"/>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397586"/>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397586"/>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397586"/>
    <w:rPr>
      <w:rFonts w:ascii="Calibri" w:eastAsia="Times New Roman" w:hAnsi="Calibri" w:cs="Calibri"/>
      <w:b/>
      <w:bCs/>
      <w:sz w:val="16"/>
      <w:u w:val="single"/>
    </w:rPr>
  </w:style>
  <w:style w:type="character" w:customStyle="1" w:styleId="StyleBoldandUnderlineCharChar29pt">
    <w:name w:val="Style Bold and Underline Char Char2 + 9 pt"/>
    <w:rsid w:val="00397586"/>
    <w:rPr>
      <w:rFonts w:ascii="Times New Roman" w:hAnsi="Times New Roman"/>
      <w:b/>
      <w:bCs/>
      <w:noProof w:val="0"/>
      <w:sz w:val="20"/>
      <w:u w:val="single"/>
    </w:rPr>
  </w:style>
  <w:style w:type="character" w:customStyle="1" w:styleId="StyleUnderlineCharChar19pt">
    <w:name w:val="Style Underline Char Char1 + 9 pt"/>
    <w:rsid w:val="0039758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9758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97586"/>
    <w:rPr>
      <w:rFonts w:ascii="Georgia" w:eastAsia="Times New Roman" w:hAnsi="Georgia"/>
      <w:b/>
      <w:smallCaps/>
      <w:sz w:val="24"/>
      <w:szCs w:val="24"/>
      <w:u w:val="single"/>
    </w:rPr>
  </w:style>
  <w:style w:type="character" w:customStyle="1" w:styleId="HiddenBlockHeaderChar">
    <w:name w:val="Hidden Block Header Char"/>
    <w:link w:val="HiddenBlockHeader"/>
    <w:rsid w:val="00397586"/>
    <w:rPr>
      <w:rFonts w:ascii="Calibri" w:eastAsiaTheme="minorHAnsi" w:hAnsi="Calibri" w:cs="Calibri"/>
      <w:b/>
      <w:caps/>
      <w:sz w:val="22"/>
      <w:szCs w:val="20"/>
    </w:rPr>
  </w:style>
  <w:style w:type="character" w:customStyle="1" w:styleId="FifthChar">
    <w:name w:val="Fifth Char"/>
    <w:link w:val="Fifth"/>
    <w:rsid w:val="00397586"/>
    <w:rPr>
      <w:rFonts w:ascii="Calibri" w:eastAsia="Calibri" w:hAnsi="Calibri" w:cs="Calibri"/>
      <w:sz w:val="22"/>
    </w:rPr>
  </w:style>
  <w:style w:type="paragraph" w:customStyle="1" w:styleId="Third">
    <w:name w:val="Third"/>
    <w:basedOn w:val="Normal"/>
    <w:link w:val="ThirdChar"/>
    <w:rsid w:val="00397586"/>
    <w:pPr>
      <w:spacing w:after="0" w:line="240" w:lineRule="auto"/>
    </w:pPr>
    <w:rPr>
      <w:rFonts w:eastAsia="Times New Roman"/>
      <w:b/>
      <w:sz w:val="16"/>
      <w:u w:val="single"/>
      <w:lang w:val="x-none" w:eastAsia="x-none"/>
    </w:rPr>
  </w:style>
  <w:style w:type="character" w:customStyle="1" w:styleId="ThirdChar">
    <w:name w:val="Third Char"/>
    <w:link w:val="Third"/>
    <w:rsid w:val="00397586"/>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39758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97586"/>
  </w:style>
  <w:style w:type="character" w:customStyle="1" w:styleId="NothingCharChar">
    <w:name w:val="Nothing Char Char"/>
    <w:link w:val="NothingCharCharChar"/>
    <w:rsid w:val="00397586"/>
  </w:style>
  <w:style w:type="paragraph" w:customStyle="1" w:styleId="DebateUnderlineBoldChar">
    <w:name w:val="Debate Underline Bold Char"/>
    <w:basedOn w:val="Normal"/>
    <w:link w:val="DebateUnderlineBoldCharChar"/>
    <w:rsid w:val="00397586"/>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397586"/>
    <w:rPr>
      <w:rFonts w:ascii="Calibri" w:eastAsia="Times New Roman" w:hAnsi="Calibri" w:cs="Calibri"/>
      <w:b/>
      <w:sz w:val="16"/>
      <w:u w:val="thick"/>
    </w:rPr>
  </w:style>
  <w:style w:type="paragraph" w:customStyle="1" w:styleId="CiteSmallText">
    <w:name w:val="Cite Small Text"/>
    <w:basedOn w:val="Normal"/>
    <w:uiPriority w:val="99"/>
    <w:rsid w:val="00397586"/>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397586"/>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397586"/>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397586"/>
    <w:pPr>
      <w:spacing w:after="0" w:line="240" w:lineRule="auto"/>
    </w:pPr>
    <w:rPr>
      <w:rFonts w:asciiTheme="minorHAnsi" w:hAnsiTheme="minorHAnsi" w:cstheme="minorBidi"/>
      <w:sz w:val="24"/>
      <w:u w:val="single"/>
    </w:rPr>
  </w:style>
  <w:style w:type="paragraph" w:customStyle="1" w:styleId="Swag">
    <w:name w:val="Swag"/>
    <w:basedOn w:val="Normal"/>
    <w:link w:val="SwagChar"/>
    <w:qFormat/>
    <w:rsid w:val="00397586"/>
    <w:pPr>
      <w:spacing w:after="0" w:line="240" w:lineRule="auto"/>
    </w:pPr>
    <w:rPr>
      <w:color w:val="0000FF"/>
      <w:sz w:val="12"/>
      <w:u w:val="single"/>
    </w:rPr>
  </w:style>
  <w:style w:type="character" w:customStyle="1" w:styleId="SwagChar">
    <w:name w:val="Swag Char"/>
    <w:link w:val="Swag"/>
    <w:rsid w:val="00397586"/>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39758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9758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9758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97586"/>
    <w:rPr>
      <w:rFonts w:ascii="Calibri" w:eastAsia="Times New Roman" w:hAnsi="Calibri" w:cs="Times New Roman"/>
      <w:b/>
      <w:bCs/>
      <w:sz w:val="22"/>
      <w:u w:val="single"/>
    </w:rPr>
  </w:style>
  <w:style w:type="character" w:customStyle="1" w:styleId="CharChar61">
    <w:name w:val="Char Char61"/>
    <w:rsid w:val="00397586"/>
    <w:rPr>
      <w:rFonts w:cs="Arial"/>
      <w:bCs/>
      <w:sz w:val="16"/>
      <w:szCs w:val="26"/>
      <w:lang w:val="en-US" w:eastAsia="en-US" w:bidi="ar-SA"/>
    </w:rPr>
  </w:style>
  <w:style w:type="character" w:customStyle="1" w:styleId="ListBulletChar">
    <w:name w:val="List Bullet Char"/>
    <w:link w:val="ListBullet"/>
    <w:uiPriority w:val="99"/>
    <w:rsid w:val="00397586"/>
    <w:rPr>
      <w:rFonts w:ascii="Calibri" w:eastAsia="Calibri" w:hAnsi="Calibri" w:cs="Calibri"/>
      <w:sz w:val="22"/>
    </w:rPr>
  </w:style>
  <w:style w:type="paragraph" w:customStyle="1" w:styleId="subhead10">
    <w:name w:val="subhead1"/>
    <w:basedOn w:val="Normal"/>
    <w:uiPriority w:val="99"/>
    <w:rsid w:val="00397586"/>
    <w:pPr>
      <w:spacing w:before="100" w:beforeAutospacing="1" w:after="100" w:afterAutospacing="1" w:line="240" w:lineRule="auto"/>
    </w:pPr>
    <w:rPr>
      <w:rFonts w:eastAsia="Times New Roman"/>
    </w:rPr>
  </w:style>
  <w:style w:type="character" w:customStyle="1" w:styleId="styledate">
    <w:name w:val="styledate"/>
    <w:rsid w:val="00397586"/>
  </w:style>
  <w:style w:type="character" w:customStyle="1" w:styleId="BoldandUnderlineChar1">
    <w:name w:val="Bold and Underline Char1"/>
    <w:rsid w:val="00397586"/>
    <w:rPr>
      <w:b/>
      <w:szCs w:val="24"/>
      <w:u w:val="single"/>
      <w:lang w:val="en-US" w:eastAsia="en-US" w:bidi="ar-SA"/>
    </w:rPr>
  </w:style>
  <w:style w:type="character" w:customStyle="1" w:styleId="BoldandUnderlineChar1Char2">
    <w:name w:val="Bold and Underline Char1 Char2"/>
    <w:rsid w:val="00397586"/>
    <w:rPr>
      <w:b/>
      <w:szCs w:val="24"/>
      <w:u w:val="single"/>
      <w:lang w:val="en-US" w:eastAsia="en-US" w:bidi="ar-SA"/>
    </w:rPr>
  </w:style>
  <w:style w:type="character" w:customStyle="1" w:styleId="BoldandUnderlineCharChar1">
    <w:name w:val="Bold and Underline Char Char1"/>
    <w:rsid w:val="00397586"/>
    <w:rPr>
      <w:b/>
      <w:szCs w:val="24"/>
      <w:u w:val="single"/>
      <w:lang w:val="en-US" w:eastAsia="en-US" w:bidi="ar-SA"/>
    </w:rPr>
  </w:style>
  <w:style w:type="character" w:customStyle="1" w:styleId="BoldandUnderlineChar6">
    <w:name w:val="Bold and Underline Char6"/>
    <w:rsid w:val="00397586"/>
    <w:rPr>
      <w:b/>
      <w:szCs w:val="24"/>
      <w:u w:val="single"/>
      <w:lang w:val="en-US" w:eastAsia="en-US" w:bidi="ar-SA"/>
    </w:rPr>
  </w:style>
  <w:style w:type="character" w:customStyle="1" w:styleId="title-link-wrapper">
    <w:name w:val="title-link-wrapper"/>
    <w:rsid w:val="00397586"/>
  </w:style>
  <w:style w:type="character" w:customStyle="1" w:styleId="medium-font">
    <w:name w:val="medium-font"/>
    <w:rsid w:val="00397586"/>
  </w:style>
  <w:style w:type="paragraph" w:customStyle="1" w:styleId="abstract">
    <w:name w:val="abstract"/>
    <w:basedOn w:val="Normal"/>
    <w:uiPriority w:val="99"/>
    <w:rsid w:val="00397586"/>
    <w:pPr>
      <w:spacing w:before="100" w:beforeAutospacing="1" w:after="100" w:afterAutospacing="1" w:line="240" w:lineRule="auto"/>
    </w:pPr>
    <w:rPr>
      <w:rFonts w:eastAsia="Times New Roman"/>
    </w:rPr>
  </w:style>
  <w:style w:type="character" w:customStyle="1" w:styleId="ReallySamllTextChar">
    <w:name w:val="ReallySamllText Char"/>
    <w:rsid w:val="0039758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97586"/>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397586"/>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97586"/>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397586"/>
    <w:rPr>
      <w:rFonts w:ascii="Calibri" w:eastAsia="Times New Roman" w:hAnsi="Calibri" w:cs="Calibri"/>
      <w:sz w:val="16"/>
      <w:u w:val="single"/>
    </w:rPr>
  </w:style>
  <w:style w:type="character" w:customStyle="1" w:styleId="23">
    <w:name w:val="23"/>
    <w:rsid w:val="00397586"/>
    <w:rPr>
      <w:rFonts w:ascii="Times New Roman" w:hAnsi="Times New Roman" w:cs="Arial"/>
      <w:bCs/>
      <w:sz w:val="20"/>
      <w:u w:val="single"/>
      <w:lang w:val="en-US" w:eastAsia="en-US" w:bidi="ar-SA"/>
    </w:rPr>
  </w:style>
  <w:style w:type="character" w:customStyle="1" w:styleId="33">
    <w:name w:val="33"/>
    <w:rsid w:val="00397586"/>
    <w:rPr>
      <w:rFonts w:ascii="Times New Roman" w:hAnsi="Times New Roman" w:cs="Arial"/>
      <w:b/>
      <w:bCs/>
      <w:sz w:val="20"/>
      <w:u w:val="single"/>
      <w:lang w:val="en-US" w:eastAsia="en-US" w:bidi="ar-SA"/>
    </w:rPr>
  </w:style>
  <w:style w:type="character" w:customStyle="1" w:styleId="55">
    <w:name w:val="55"/>
    <w:rsid w:val="00397586"/>
    <w:rPr>
      <w:rFonts w:cs="Arial"/>
      <w:bCs/>
      <w:sz w:val="20"/>
      <w:u w:val="single"/>
      <w:lang w:val="en-US" w:eastAsia="en-US" w:bidi="ar-SA"/>
    </w:rPr>
  </w:style>
  <w:style w:type="character" w:customStyle="1" w:styleId="authoraffil">
    <w:name w:val="authoraffil"/>
    <w:rsid w:val="00397586"/>
  </w:style>
  <w:style w:type="character" w:customStyle="1" w:styleId="FontStyle13">
    <w:name w:val="Font Style13"/>
    <w:uiPriority w:val="99"/>
    <w:rsid w:val="00397586"/>
    <w:rPr>
      <w:rFonts w:ascii="Constantia" w:hAnsi="Constantia" w:cs="Constantia"/>
      <w:sz w:val="18"/>
      <w:szCs w:val="18"/>
    </w:rPr>
  </w:style>
  <w:style w:type="character" w:customStyle="1" w:styleId="TagsCharCharCharChar">
    <w:name w:val="Tags Char Char Char Char"/>
    <w:rsid w:val="00397586"/>
    <w:rPr>
      <w:rFonts w:ascii="Times New Roman" w:eastAsia="Times New Roman" w:hAnsi="Times New Roman" w:cs="Times New Roman"/>
      <w:b/>
      <w:sz w:val="24"/>
      <w:szCs w:val="24"/>
    </w:rPr>
  </w:style>
  <w:style w:type="character" w:customStyle="1" w:styleId="Citation1Char">
    <w:name w:val="Citation1 Char"/>
    <w:link w:val="Citation10"/>
    <w:locked/>
    <w:rsid w:val="00397586"/>
    <w:rPr>
      <w:rFonts w:ascii="Georgia" w:hAnsi="Georgia"/>
      <w:b/>
      <w:u w:val="single"/>
    </w:rPr>
  </w:style>
  <w:style w:type="paragraph" w:customStyle="1" w:styleId="Citation10">
    <w:name w:val="Citation1"/>
    <w:basedOn w:val="Normal"/>
    <w:link w:val="Citation1Char"/>
    <w:qFormat/>
    <w:rsid w:val="00397586"/>
    <w:pPr>
      <w:spacing w:after="0" w:line="240" w:lineRule="auto"/>
    </w:pPr>
    <w:rPr>
      <w:rFonts w:ascii="Georgia" w:hAnsi="Georgia" w:cstheme="minorBidi"/>
      <w:b/>
      <w:sz w:val="24"/>
      <w:u w:val="single"/>
    </w:rPr>
  </w:style>
  <w:style w:type="character" w:customStyle="1" w:styleId="TaglineChar">
    <w:name w:val="Tagline Char"/>
    <w:link w:val="Tagline0"/>
    <w:locked/>
    <w:rsid w:val="00397586"/>
    <w:rPr>
      <w:rFonts w:ascii="Calibri" w:hAnsi="Calibri" w:cs="Calibri"/>
      <w:b/>
      <w:sz w:val="22"/>
    </w:rPr>
  </w:style>
  <w:style w:type="paragraph" w:customStyle="1" w:styleId="NothingCharCharChar">
    <w:name w:val="Nothing Char Char Char"/>
    <w:link w:val="NothingCharChar"/>
    <w:rsid w:val="00397586"/>
    <w:pPr>
      <w:jc w:val="both"/>
    </w:pPr>
  </w:style>
  <w:style w:type="paragraph" w:customStyle="1" w:styleId="StyleLeft021">
    <w:name w:val="Style Left:  0.2&quot;1"/>
    <w:basedOn w:val="Normal"/>
    <w:uiPriority w:val="99"/>
    <w:rsid w:val="00397586"/>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97586"/>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97586"/>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97586"/>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97586"/>
    <w:rPr>
      <w:rFonts w:ascii="Calibri" w:eastAsia="Times New Roman" w:hAnsi="Calibri" w:cs="Calibri"/>
      <w:sz w:val="16"/>
      <w:u w:val="single"/>
      <w:bdr w:val="single" w:sz="4" w:space="0" w:color="auto"/>
    </w:rPr>
  </w:style>
  <w:style w:type="character" w:customStyle="1" w:styleId="boldcitationChar">
    <w:name w:val="bold citation Char"/>
    <w:rsid w:val="00397586"/>
    <w:rPr>
      <w:rFonts w:ascii="Arial" w:hAnsi="Arial"/>
      <w:b/>
      <w:sz w:val="28"/>
      <w:szCs w:val="24"/>
      <w:u w:val="thick"/>
      <w:lang w:val="en-US" w:eastAsia="en-US" w:bidi="ar-SA"/>
    </w:rPr>
  </w:style>
  <w:style w:type="character" w:customStyle="1" w:styleId="underlinetextchar0">
    <w:name w:val="underlinetextchar"/>
    <w:rsid w:val="00397586"/>
  </w:style>
  <w:style w:type="character" w:customStyle="1" w:styleId="tagCharCharChar1">
    <w:name w:val="tag Char Char Char1"/>
    <w:rsid w:val="00397586"/>
    <w:rPr>
      <w:b/>
      <w:sz w:val="24"/>
      <w:lang w:val="en-US" w:eastAsia="en-US" w:bidi="ar-SA"/>
    </w:rPr>
  </w:style>
  <w:style w:type="paragraph" w:customStyle="1" w:styleId="date-comments">
    <w:name w:val="date-comments"/>
    <w:basedOn w:val="Normal"/>
    <w:uiPriority w:val="99"/>
    <w:rsid w:val="00397586"/>
    <w:pPr>
      <w:spacing w:before="100" w:beforeAutospacing="1" w:after="100" w:afterAutospacing="1" w:line="240" w:lineRule="auto"/>
    </w:pPr>
    <w:rPr>
      <w:rFonts w:ascii="Times" w:hAnsi="Times"/>
      <w:sz w:val="16"/>
      <w:szCs w:val="20"/>
    </w:rPr>
  </w:style>
  <w:style w:type="character" w:customStyle="1" w:styleId="articleauthor0">
    <w:name w:val="articleauthor"/>
    <w:rsid w:val="00397586"/>
  </w:style>
  <w:style w:type="character" w:customStyle="1" w:styleId="bodysubtoc">
    <w:name w:val="bodysubtoc"/>
    <w:rsid w:val="00397586"/>
  </w:style>
  <w:style w:type="character" w:customStyle="1" w:styleId="lefttitlesmaller">
    <w:name w:val="lefttitlesmaller"/>
    <w:rsid w:val="00397586"/>
  </w:style>
  <w:style w:type="character" w:customStyle="1" w:styleId="mb">
    <w:name w:val="mb"/>
    <w:rsid w:val="00397586"/>
  </w:style>
  <w:style w:type="character" w:customStyle="1" w:styleId="submitted-date">
    <w:name w:val="submitted-date"/>
    <w:rsid w:val="00397586"/>
  </w:style>
  <w:style w:type="character" w:customStyle="1" w:styleId="submitted-time">
    <w:name w:val="submitted-time"/>
    <w:rsid w:val="00397586"/>
  </w:style>
  <w:style w:type="paragraph" w:customStyle="1" w:styleId="Heading2Char2CharChar12">
    <w:name w:val="Heading 2 Char2 Char Char12"/>
    <w:aliases w:val="Char Char Char Char Char Char1 Char Char Char Char Char1,Char Char22"/>
    <w:next w:val="Normal"/>
    <w:uiPriority w:val="99"/>
    <w:rsid w:val="00397586"/>
    <w:pPr>
      <w:widowControl w:val="0"/>
      <w:jc w:val="both"/>
      <w:outlineLvl w:val="1"/>
    </w:pPr>
    <w:rPr>
      <w:rFonts w:ascii="Times New Roman" w:eastAsia="Times New Roman" w:hAnsi="Times New Roman" w:cs="Times New Roman"/>
      <w:b/>
    </w:rPr>
  </w:style>
  <w:style w:type="character" w:customStyle="1" w:styleId="bylines">
    <w:name w:val="bylines"/>
    <w:basedOn w:val="DefaultParagraphFont"/>
    <w:rsid w:val="00397586"/>
  </w:style>
  <w:style w:type="character" w:customStyle="1" w:styleId="FontStyle89">
    <w:name w:val="Font Style89"/>
    <w:rsid w:val="00397586"/>
    <w:rPr>
      <w:rFonts w:ascii="Times New Roman" w:hAnsi="Times New Roman" w:cs="Times New Roman"/>
      <w:b/>
      <w:bCs/>
      <w:smallCaps/>
      <w:spacing w:val="40"/>
      <w:sz w:val="16"/>
      <w:szCs w:val="16"/>
    </w:rPr>
  </w:style>
  <w:style w:type="paragraph" w:customStyle="1" w:styleId="003Cite">
    <w:name w:val="003Cite"/>
    <w:basedOn w:val="Normal"/>
    <w:qFormat/>
    <w:rsid w:val="00397586"/>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397586"/>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397586"/>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397586"/>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397586"/>
    <w:rPr>
      <w:rFonts w:ascii="Times New Roman" w:eastAsia="Times New Roman" w:hAnsi="Times New Roman" w:cs="Times New Roman"/>
      <w:sz w:val="22"/>
      <w:u w:val="thick"/>
      <w:lang w:val="x-none" w:eastAsia="x-none"/>
    </w:rPr>
  </w:style>
  <w:style w:type="character" w:customStyle="1" w:styleId="BlockHeadingsChar1">
    <w:name w:val="Block Headings Char1"/>
    <w:rsid w:val="00397586"/>
    <w:rPr>
      <w:b/>
      <w:caps/>
    </w:rPr>
  </w:style>
  <w:style w:type="character" w:customStyle="1" w:styleId="FontStyle170">
    <w:name w:val="Font Style170"/>
    <w:uiPriority w:val="99"/>
    <w:rsid w:val="00397586"/>
    <w:rPr>
      <w:rFonts w:ascii="Bookman Old Style" w:hAnsi="Bookman Old Style" w:cs="Bookman Old Style"/>
      <w:sz w:val="16"/>
      <w:szCs w:val="16"/>
    </w:rPr>
  </w:style>
  <w:style w:type="character" w:customStyle="1" w:styleId="FontStyle17">
    <w:name w:val="Font Style17"/>
    <w:uiPriority w:val="99"/>
    <w:rsid w:val="00397586"/>
    <w:rPr>
      <w:rFonts w:ascii="Book Antiqua" w:hAnsi="Book Antiqua" w:cs="Book Antiqua"/>
      <w:i/>
      <w:iCs/>
      <w:spacing w:val="10"/>
      <w:sz w:val="22"/>
      <w:szCs w:val="22"/>
    </w:rPr>
  </w:style>
  <w:style w:type="character" w:customStyle="1" w:styleId="FontStyle329">
    <w:name w:val="Font Style329"/>
    <w:basedOn w:val="DefaultParagraphFont"/>
    <w:uiPriority w:val="99"/>
    <w:rsid w:val="00397586"/>
    <w:rPr>
      <w:rFonts w:ascii="Times New Roman" w:hAnsi="Times New Roman" w:cs="Times New Roman" w:hint="default"/>
      <w:b/>
      <w:bCs/>
      <w:spacing w:val="-10"/>
      <w:sz w:val="18"/>
      <w:szCs w:val="18"/>
    </w:rPr>
  </w:style>
  <w:style w:type="character" w:customStyle="1" w:styleId="ur">
    <w:name w:val="ur"/>
    <w:basedOn w:val="DefaultParagraphFont"/>
    <w:rsid w:val="00397586"/>
  </w:style>
  <w:style w:type="character" w:customStyle="1" w:styleId="vpqmgb">
    <w:name w:val="vpqmgb"/>
    <w:basedOn w:val="DefaultParagraphFont"/>
    <w:rsid w:val="00397586"/>
  </w:style>
  <w:style w:type="character" w:customStyle="1" w:styleId="sv">
    <w:name w:val="sv"/>
    <w:basedOn w:val="DefaultParagraphFont"/>
    <w:rsid w:val="00397586"/>
  </w:style>
  <w:style w:type="character" w:customStyle="1" w:styleId="m7344698851747429110gmail-styleunderline">
    <w:name w:val="m_7344698851747429110gmail-styleunderline"/>
    <w:basedOn w:val="DefaultParagraphFont"/>
    <w:rsid w:val="00397586"/>
  </w:style>
  <w:style w:type="character" w:customStyle="1" w:styleId="figpopup-sensitive-area">
    <w:name w:val="figpopup-sensitive-area"/>
    <w:basedOn w:val="DefaultParagraphFont"/>
    <w:rsid w:val="00397586"/>
  </w:style>
  <w:style w:type="paragraph" w:customStyle="1" w:styleId="Emphasis0">
    <w:name w:val="!!_Emphasis"/>
    <w:basedOn w:val="Normal"/>
    <w:uiPriority w:val="7"/>
    <w:qFormat/>
    <w:rsid w:val="00397586"/>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com/story/3-challenges-for-engineering-a-space-elevator" TargetMode="External"/><Relationship Id="rId18" Type="http://schemas.openxmlformats.org/officeDocument/2006/relationships/hyperlink" Target="https://www.nasa.gov/mission_pages/station/news/orbital_debris.html" TargetMode="External"/><Relationship Id="rId26" Type="http://schemas.openxmlformats.org/officeDocument/2006/relationships/hyperlink" Target="https://www.bloomberg.com/opinion/articles/2021-03-18/clean-tech-investment-isn-t-just-a-bubble-this-time" TargetMode="External"/><Relationship Id="rId3" Type="http://schemas.openxmlformats.org/officeDocument/2006/relationships/customXml" Target="../customXml/item3.xml"/><Relationship Id="rId21" Type="http://schemas.openxmlformats.org/officeDocument/2006/relationships/hyperlink" Target="https://swfound.org/media/6575/swf_iridium_cosmos_collision_fact_sheet_updated_2012.pdf" TargetMode="External"/><Relationship Id="rId7" Type="http://schemas.openxmlformats.org/officeDocument/2006/relationships/settings" Target="settings.xml"/><Relationship Id="rId12" Type="http://schemas.openxmlformats.org/officeDocument/2006/relationships/hyperlink" Target="https://www.techtimes.com/articles/77612/20150818/companies-working-space-elevator.htm" TargetMode="External"/><Relationship Id="rId17" Type="http://schemas.openxmlformats.org/officeDocument/2006/relationships/hyperlink" Target="https://www.esa.int/Safety_Security/Space_Debris/Space_debris_by_the_numbers" TargetMode="External"/><Relationship Id="rId25" Type="http://schemas.openxmlformats.org/officeDocument/2006/relationships/hyperlink" Target="https://www.bloomberg.com/opinion/articles/2020-10-14/capitalism-caused-climate-change-it-must-also-be-the-solution" TargetMode="External"/><Relationship Id="rId2" Type="http://schemas.openxmlformats.org/officeDocument/2006/relationships/customXml" Target="../customXml/item2.xml"/><Relationship Id="rId16" Type="http://schemas.openxmlformats.org/officeDocument/2006/relationships/hyperlink" Target="https://www.space.com/kessler-syndrome-space-debris%20accessed%2012/10/21" TargetMode="External"/><Relationship Id="rId20" Type="http://schemas.openxmlformats.org/officeDocument/2006/relationships/hyperlink" Target="https://swfound.org/media/9550/chinese_asat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legalissues.com/space-law-legal-aspects-of-the-space-elevator-transportation-system/" TargetMode="External"/><Relationship Id="rId24" Type="http://schemas.openxmlformats.org/officeDocument/2006/relationships/hyperlink" Target="http://www.thespacereview.com/article/2915/1" TargetMode="External"/><Relationship Id="rId5" Type="http://schemas.openxmlformats.org/officeDocument/2006/relationships/numbering" Target="numbering.xml"/><Relationship Id="rId15" Type="http://schemas.openxmlformats.org/officeDocument/2006/relationships/hyperlink" Target="http://space.com/" TargetMode="External"/><Relationship Id="rId23" Type="http://schemas.openxmlformats.org/officeDocument/2006/relationships/hyperlink" Target="https://www.researchgate.net/publication/334422193_The_Cyber-ASAT_On_the_Impact_of_Cyber_Weapons_in_Outer_Space%20accessed%2012/10/21" TargetMode="External"/><Relationship Id="rId28" Type="http://schemas.openxmlformats.org/officeDocument/2006/relationships/theme" Target="theme/theme1.xml"/><Relationship Id="rId10" Type="http://schemas.openxmlformats.org/officeDocument/2006/relationships/hyperlink" Target="https://www.greatlakescommons.org/our-blog-b/2018/2/unsettling-the-commons" TargetMode="External"/><Relationship Id="rId19" Type="http://schemas.openxmlformats.org/officeDocument/2006/relationships/hyperlink" Target="https://www.space.com/space-station-dodging-chinese-space-junk-spacex-crew-3"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cientificamerican.com/article/nanomaterials-could-combat-climate-change-and-reduce-pollution/" TargetMode="External"/><Relationship Id="rId22" Type="http://schemas.openxmlformats.org/officeDocument/2006/relationships/hyperlink" Target="http://www.spacesafetymagazine.com/space-debris/kessler-syndrome/don-kessler-envisat-kessler-syndrom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43</Pages>
  <Words>27084</Words>
  <Characters>154382</Characters>
  <Application>Microsoft Office Word</Application>
  <DocSecurity>0</DocSecurity>
  <Lines>1286</Lines>
  <Paragraphs>362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6</cp:revision>
  <dcterms:created xsi:type="dcterms:W3CDTF">2022-02-21T16:18:00Z</dcterms:created>
  <dcterms:modified xsi:type="dcterms:W3CDTF">2022-03-26T13:38:00Z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