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A853D" w14:textId="65A28D95" w:rsidR="00A95652" w:rsidRDefault="00F6057D" w:rsidP="00F6057D">
      <w:pPr>
        <w:pStyle w:val="Heading2"/>
      </w:pPr>
      <w:r>
        <w:t>1NC</w:t>
      </w:r>
    </w:p>
    <w:p w14:paraId="281E77DE" w14:textId="2BF7C08C" w:rsidR="00F6057D" w:rsidRDefault="00F6057D" w:rsidP="00F6057D">
      <w:pPr>
        <w:pStyle w:val="Heading3"/>
      </w:pPr>
      <w:r>
        <w:t>1NC – OFF</w:t>
      </w:r>
    </w:p>
    <w:p w14:paraId="6BF18FB4" w14:textId="77777777" w:rsidR="000C11C0" w:rsidRPr="00630A5B" w:rsidRDefault="000C11C0" w:rsidP="000C11C0">
      <w:pPr>
        <w:pStyle w:val="Heading4"/>
        <w:rPr>
          <w:rFonts w:asciiTheme="minorHAnsi" w:hAnsiTheme="minorHAnsi" w:cstheme="minorHAnsi"/>
        </w:rPr>
      </w:pPr>
      <w:r w:rsidRPr="00630A5B">
        <w:rPr>
          <w:rFonts w:asciiTheme="minorHAnsi" w:hAnsiTheme="minorHAnsi" w:cstheme="minorHAnsi"/>
        </w:rPr>
        <w:t xml:space="preserve">Interpretation: Topical affirmatives may only garner offense from the hypothetical implementation by governments that </w:t>
      </w:r>
      <w:proofErr w:type="gramStart"/>
      <w:r w:rsidRPr="00630A5B">
        <w:rPr>
          <w:rFonts w:asciiTheme="minorHAnsi" w:hAnsiTheme="minorHAnsi" w:cstheme="minorHAnsi"/>
        </w:rPr>
        <w:t>The</w:t>
      </w:r>
      <w:proofErr w:type="gramEnd"/>
      <w:r w:rsidRPr="00630A5B">
        <w:rPr>
          <w:rFonts w:asciiTheme="minorHAnsi" w:hAnsiTheme="minorHAnsi" w:cstheme="minorHAnsi"/>
        </w:rPr>
        <w:t xml:space="preserve"> appropriation of outer space by private entities is unjust</w:t>
      </w:r>
    </w:p>
    <w:p w14:paraId="2D22E1F4" w14:textId="77777777" w:rsidR="000C11C0" w:rsidRPr="00630A5B" w:rsidRDefault="000C11C0" w:rsidP="000C11C0">
      <w:pPr>
        <w:rPr>
          <w:rFonts w:asciiTheme="minorHAnsi" w:hAnsiTheme="minorHAnsi" w:cstheme="minorHAnsi"/>
        </w:rPr>
      </w:pPr>
    </w:p>
    <w:p w14:paraId="2E432755" w14:textId="77777777" w:rsidR="000C11C0" w:rsidRPr="00630A5B" w:rsidRDefault="000C11C0" w:rsidP="000C11C0">
      <w:pPr>
        <w:pStyle w:val="Heading4"/>
        <w:rPr>
          <w:rFonts w:asciiTheme="minorHAnsi" w:eastAsia="Calibri" w:hAnsiTheme="minorHAnsi" w:cstheme="minorHAnsi"/>
        </w:rPr>
      </w:pPr>
      <w:r w:rsidRPr="00630A5B">
        <w:rPr>
          <w:rFonts w:asciiTheme="minorHAnsi" w:eastAsia="Calibri" w:hAnsiTheme="minorHAnsi" w:cstheme="minorHAnsi"/>
        </w:rPr>
        <w:t xml:space="preserve">Resolved requires policy action </w:t>
      </w:r>
    </w:p>
    <w:p w14:paraId="6148AB9D" w14:textId="77777777" w:rsidR="000C11C0" w:rsidRPr="00630A5B" w:rsidRDefault="000C11C0" w:rsidP="000C11C0">
      <w:pPr>
        <w:rPr>
          <w:rFonts w:asciiTheme="minorHAnsi" w:hAnsiTheme="minorHAnsi" w:cstheme="minorHAnsi"/>
        </w:rPr>
      </w:pPr>
      <w:r w:rsidRPr="00630A5B">
        <w:rPr>
          <w:rStyle w:val="Style13ptBold"/>
          <w:rFonts w:asciiTheme="minorHAnsi" w:hAnsiTheme="minorHAnsi" w:cstheme="minorHAnsi"/>
          <w:u w:val="single"/>
        </w:rPr>
        <w:t>Louisiana State Legislature</w:t>
      </w:r>
      <w:r w:rsidRPr="00630A5B">
        <w:rPr>
          <w:rStyle w:val="Style13ptBold"/>
          <w:rFonts w:asciiTheme="minorHAnsi" w:hAnsiTheme="minorHAnsi" w:cstheme="minorHAnsi"/>
        </w:rPr>
        <w:t xml:space="preserve"> </w:t>
      </w:r>
      <w:r w:rsidRPr="00630A5B">
        <w:rPr>
          <w:rFonts w:asciiTheme="minorHAnsi" w:hAnsiTheme="minorHAnsi" w:cstheme="minorHAnsi"/>
        </w:rPr>
        <w:t>(</w:t>
      </w:r>
      <w:hyperlink r:id="rId6" w:history="1">
        <w:r w:rsidRPr="00630A5B">
          <w:rPr>
            <w:rStyle w:val="Hyperlink"/>
            <w:rFonts w:asciiTheme="minorHAnsi" w:hAnsiTheme="minorHAnsi" w:cstheme="minorHAnsi"/>
          </w:rPr>
          <w:t>https://www.legis.la.gov/legis/Glossary.aspx</w:t>
        </w:r>
      </w:hyperlink>
      <w:r w:rsidRPr="00630A5B">
        <w:rPr>
          <w:rStyle w:val="Hyperlink"/>
          <w:rFonts w:asciiTheme="minorHAnsi" w:hAnsiTheme="minorHAnsi" w:cstheme="minorHAnsi"/>
        </w:rPr>
        <w:t>)</w:t>
      </w:r>
      <w:r w:rsidRPr="00630A5B">
        <w:rPr>
          <w:rFonts w:asciiTheme="minorHAnsi" w:hAnsiTheme="minorHAnsi" w:cstheme="minorHAnsi"/>
        </w:rPr>
        <w:t xml:space="preserve"> Ngong</w:t>
      </w:r>
    </w:p>
    <w:p w14:paraId="3BEC87AB" w14:textId="77777777" w:rsidR="000C11C0" w:rsidRPr="00630A5B" w:rsidRDefault="000C11C0" w:rsidP="000C11C0">
      <w:pPr>
        <w:rPr>
          <w:rFonts w:asciiTheme="minorHAnsi" w:hAnsiTheme="minorHAnsi" w:cstheme="minorHAnsi"/>
          <w:b/>
          <w:highlight w:val="green"/>
          <w:u w:val="single"/>
          <w:shd w:val="clear" w:color="auto" w:fill="00FFFF"/>
        </w:rPr>
      </w:pPr>
      <w:r w:rsidRPr="00630A5B">
        <w:rPr>
          <w:rFonts w:asciiTheme="minorHAnsi" w:hAnsiTheme="minorHAnsi" w:cstheme="minorHAnsi"/>
          <w:b/>
          <w:highlight w:val="green"/>
          <w:u w:val="single"/>
          <w:shd w:val="clear" w:color="auto" w:fill="00FFFF"/>
        </w:rPr>
        <w:t xml:space="preserve">Resolution  </w:t>
      </w:r>
    </w:p>
    <w:p w14:paraId="7C1D7898" w14:textId="77777777" w:rsidR="000C11C0" w:rsidRPr="00630A5B" w:rsidRDefault="000C11C0" w:rsidP="000C11C0">
      <w:pPr>
        <w:rPr>
          <w:rFonts w:asciiTheme="minorHAnsi" w:hAnsiTheme="minorHAnsi" w:cstheme="minorHAnsi"/>
        </w:rPr>
      </w:pPr>
      <w:r w:rsidRPr="00630A5B">
        <w:rPr>
          <w:rFonts w:asciiTheme="minorHAnsi" w:hAnsiTheme="minorHAnsi" w:cstheme="minorHAnsi"/>
          <w:b/>
          <w:highlight w:val="green"/>
          <w:u w:val="single"/>
          <w:shd w:val="clear" w:color="auto" w:fill="00FFFF"/>
        </w:rPr>
        <w:t>A legislative instrument</w:t>
      </w:r>
      <w:r w:rsidRPr="00630A5B">
        <w:rPr>
          <w:rFonts w:asciiTheme="minorHAnsi" w:hAnsiTheme="minorHAnsi" w:cstheme="minorHAnsi"/>
          <w:u w:val="single"/>
        </w:rPr>
        <w:t xml:space="preserve"> </w:t>
      </w:r>
      <w:r w:rsidRPr="00630A5B">
        <w:rPr>
          <w:rFonts w:asciiTheme="minorHAnsi" w:hAnsiTheme="minorHAnsi" w:cstheme="minorHAnsi"/>
          <w:sz w:val="16"/>
        </w:rPr>
        <w:t xml:space="preserve">that generally is </w:t>
      </w:r>
      <w:r w:rsidRPr="00630A5B">
        <w:rPr>
          <w:rFonts w:asciiTheme="minorHAnsi" w:hAnsiTheme="minorHAnsi" w:cstheme="minorHAnsi"/>
          <w:b/>
          <w:highlight w:val="green"/>
          <w:u w:val="single"/>
          <w:shd w:val="clear" w:color="auto" w:fill="00FFFF"/>
        </w:rPr>
        <w:t>used for</w:t>
      </w:r>
      <w:r w:rsidRPr="00630A5B">
        <w:rPr>
          <w:rFonts w:asciiTheme="minorHAnsi" w:hAnsiTheme="minorHAnsi" w:cstheme="minorHAnsi"/>
          <w:sz w:val="16"/>
        </w:rPr>
        <w:t xml:space="preserve"> making </w:t>
      </w:r>
      <w:proofErr w:type="gramStart"/>
      <w:r w:rsidRPr="00630A5B">
        <w:rPr>
          <w:rFonts w:asciiTheme="minorHAnsi" w:hAnsiTheme="minorHAnsi" w:cstheme="minorHAnsi"/>
          <w:sz w:val="16"/>
        </w:rPr>
        <w:t xml:space="preserve">declarations,  </w:t>
      </w:r>
      <w:r w:rsidRPr="00630A5B">
        <w:rPr>
          <w:rFonts w:asciiTheme="minorHAnsi" w:hAnsiTheme="minorHAnsi" w:cstheme="minorHAnsi"/>
          <w:b/>
          <w:highlight w:val="green"/>
          <w:u w:val="single"/>
          <w:shd w:val="clear" w:color="auto" w:fill="00FFFF"/>
        </w:rPr>
        <w:t>stating</w:t>
      </w:r>
      <w:proofErr w:type="gramEnd"/>
      <w:r w:rsidRPr="00630A5B">
        <w:rPr>
          <w:rFonts w:asciiTheme="minorHAnsi" w:hAnsiTheme="minorHAnsi" w:cstheme="minorHAnsi"/>
          <w:b/>
          <w:highlight w:val="green"/>
          <w:u w:val="single"/>
          <w:shd w:val="clear" w:color="auto" w:fill="00FFFF"/>
        </w:rPr>
        <w:t xml:space="preserve"> policies</w:t>
      </w:r>
      <w:r w:rsidRPr="00630A5B">
        <w:rPr>
          <w:rFonts w:asciiTheme="minorHAnsi" w:hAnsiTheme="minorHAnsi" w:cstheme="minorHAnsi"/>
          <w:sz w:val="16"/>
          <w:highlight w:val="green"/>
        </w:rPr>
        <w:t>,</w:t>
      </w:r>
      <w:r w:rsidRPr="00630A5B">
        <w:rPr>
          <w:rFonts w:asciiTheme="minorHAnsi" w:hAnsiTheme="minorHAnsi" w:cstheme="minorHAnsi"/>
          <w:sz w:val="16"/>
        </w:rPr>
        <w:t xml:space="preserve"> and making decisions where some other form is not  required. A bill includes the constitutionally required enacting clause; </w:t>
      </w:r>
      <w:proofErr w:type="gramStart"/>
      <w:r w:rsidRPr="00630A5B">
        <w:rPr>
          <w:rFonts w:asciiTheme="minorHAnsi" w:hAnsiTheme="minorHAnsi" w:cstheme="minorHAnsi"/>
          <w:u w:val="single"/>
        </w:rPr>
        <w:t>a  resolution</w:t>
      </w:r>
      <w:proofErr w:type="gramEnd"/>
      <w:r w:rsidRPr="00630A5B">
        <w:rPr>
          <w:rFonts w:asciiTheme="minorHAnsi" w:hAnsiTheme="minorHAnsi" w:cstheme="minorHAnsi"/>
          <w:u w:val="single"/>
        </w:rPr>
        <w:t xml:space="preserve"> </w:t>
      </w:r>
      <w:r w:rsidRPr="00630A5B">
        <w:rPr>
          <w:rFonts w:asciiTheme="minorHAnsi" w:hAnsiTheme="minorHAnsi" w:cstheme="minorHAnsi"/>
          <w:b/>
          <w:highlight w:val="green"/>
          <w:u w:val="single"/>
          <w:shd w:val="clear" w:color="auto" w:fill="00FFFF"/>
        </w:rPr>
        <w:t>uses the term "resolved".</w:t>
      </w:r>
      <w:r w:rsidRPr="00630A5B">
        <w:rPr>
          <w:rFonts w:asciiTheme="minorHAnsi" w:hAnsiTheme="minorHAnsi" w:cstheme="minorHAnsi"/>
          <w:sz w:val="16"/>
        </w:rPr>
        <w:t xml:space="preserve"> Not subject to a time limit </w:t>
      </w:r>
      <w:proofErr w:type="gramStart"/>
      <w:r w:rsidRPr="00630A5B">
        <w:rPr>
          <w:rFonts w:asciiTheme="minorHAnsi" w:hAnsiTheme="minorHAnsi" w:cstheme="minorHAnsi"/>
          <w:sz w:val="16"/>
        </w:rPr>
        <w:t>for  introduction</w:t>
      </w:r>
      <w:proofErr w:type="gramEnd"/>
      <w:r w:rsidRPr="00630A5B">
        <w:rPr>
          <w:rFonts w:asciiTheme="minorHAnsi" w:hAnsiTheme="minorHAnsi" w:cstheme="minorHAnsi"/>
          <w:sz w:val="16"/>
        </w:rPr>
        <w:t xml:space="preserve"> nor to governor's veto. </w:t>
      </w:r>
      <w:proofErr w:type="gramStart"/>
      <w:r w:rsidRPr="00630A5B">
        <w:rPr>
          <w:rFonts w:asciiTheme="minorHAnsi" w:hAnsiTheme="minorHAnsi" w:cstheme="minorHAnsi"/>
          <w:sz w:val="16"/>
        </w:rPr>
        <w:t>( Const.</w:t>
      </w:r>
      <w:proofErr w:type="gramEnd"/>
      <w:r w:rsidRPr="00630A5B">
        <w:rPr>
          <w:rFonts w:asciiTheme="minorHAnsi" w:hAnsiTheme="minorHAnsi" w:cstheme="minorHAnsi"/>
          <w:sz w:val="16"/>
        </w:rPr>
        <w:t xml:space="preserve"> Art. III, §17(B) and House  Rules 8.11 , 13.1 , 6.8 , and 7.4</w:t>
      </w:r>
      <w:r w:rsidRPr="00630A5B">
        <w:rPr>
          <w:rFonts w:asciiTheme="minorHAnsi" w:hAnsiTheme="minorHAnsi" w:cstheme="minorHAnsi"/>
        </w:rPr>
        <w:t xml:space="preserve"> and Senate Rules 10.9, 13.5 and 15.1)</w:t>
      </w:r>
    </w:p>
    <w:p w14:paraId="11A85862" w14:textId="77777777" w:rsidR="000C11C0" w:rsidRPr="00630A5B" w:rsidRDefault="000C11C0" w:rsidP="000C11C0">
      <w:pPr>
        <w:rPr>
          <w:rFonts w:asciiTheme="minorHAnsi" w:hAnsiTheme="minorHAnsi" w:cstheme="minorHAnsi"/>
        </w:rPr>
      </w:pPr>
    </w:p>
    <w:p w14:paraId="02535024" w14:textId="77777777" w:rsidR="000C11C0" w:rsidRPr="00630A5B" w:rsidRDefault="000C11C0" w:rsidP="000C11C0">
      <w:pPr>
        <w:pStyle w:val="Heading4"/>
        <w:rPr>
          <w:rFonts w:asciiTheme="minorHAnsi" w:hAnsiTheme="minorHAnsi" w:cstheme="minorHAnsi"/>
        </w:rPr>
      </w:pPr>
      <w:r w:rsidRPr="00630A5B">
        <w:rPr>
          <w:rFonts w:asciiTheme="minorHAnsi" w:hAnsiTheme="minorHAnsi" w:cstheme="minorHAnsi"/>
        </w:rPr>
        <w:t xml:space="preserve">Appropriation </w:t>
      </w:r>
    </w:p>
    <w:p w14:paraId="513632D1" w14:textId="77777777" w:rsidR="000C11C0" w:rsidRPr="00630A5B" w:rsidRDefault="000C11C0" w:rsidP="000C11C0">
      <w:pPr>
        <w:rPr>
          <w:rFonts w:asciiTheme="minorHAnsi" w:hAnsiTheme="minorHAnsi" w:cstheme="minorHAnsi"/>
        </w:rPr>
      </w:pPr>
      <w:r w:rsidRPr="00630A5B">
        <w:rPr>
          <w:rFonts w:asciiTheme="minorHAnsi" w:hAnsiTheme="minorHAnsi" w:cstheme="minorHAnsi"/>
        </w:rPr>
        <w:t xml:space="preserve">TIMOTHY JUSTIN </w:t>
      </w:r>
      <w:r w:rsidRPr="00630A5B">
        <w:rPr>
          <w:rStyle w:val="Style13ptBold"/>
          <w:rFonts w:asciiTheme="minorHAnsi" w:hAnsiTheme="minorHAnsi" w:cstheme="minorHAnsi"/>
        </w:rPr>
        <w:t>TRAPP</w:t>
      </w:r>
      <w:r w:rsidRPr="00630A5B">
        <w:rPr>
          <w:rFonts w:asciiTheme="minorHAnsi" w:hAnsiTheme="minorHAnsi" w:cstheme="minorHAnsi"/>
        </w:rPr>
        <w:t xml:space="preserve">, JD Candidate @ UIUC Law, </w:t>
      </w:r>
      <w:r w:rsidRPr="00630A5B">
        <w:rPr>
          <w:rStyle w:val="Style13ptBold"/>
          <w:rFonts w:asciiTheme="minorHAnsi" w:hAnsiTheme="minorHAnsi" w:cstheme="minorHAnsi"/>
        </w:rPr>
        <w:t>’13</w:t>
      </w:r>
      <w:r w:rsidRPr="00630A5B">
        <w:rPr>
          <w:rFonts w:asciiTheme="minorHAnsi" w:hAnsiTheme="minorHAnsi" w:cstheme="minorHAnsi"/>
        </w:rPr>
        <w:t>, TAKING UP SPACE BY ANY OTHER MEANS: COMING TO TERMS WITH THE NONAPPROPRIATION ARTICLE OF THE OUTER SPACE TREATY UNIVERSITY OF ILLINOIS LAW REVIEW [Vol. 2013 No. 4]</w:t>
      </w:r>
    </w:p>
    <w:p w14:paraId="27486F8B" w14:textId="77777777" w:rsidR="000C11C0" w:rsidRPr="00630A5B" w:rsidRDefault="000C11C0" w:rsidP="000C11C0">
      <w:pPr>
        <w:rPr>
          <w:rFonts w:asciiTheme="minorHAnsi" w:hAnsiTheme="minorHAnsi" w:cstheme="minorHAnsi"/>
        </w:rPr>
      </w:pPr>
      <w:r w:rsidRPr="00630A5B">
        <w:rPr>
          <w:rFonts w:asciiTheme="minorHAnsi" w:hAnsiTheme="minorHAnsi" w:cstheme="minorHAnsi"/>
        </w:rPr>
        <w:t xml:space="preserve">The issues presented in relation to the </w:t>
      </w:r>
      <w:proofErr w:type="spellStart"/>
      <w:r w:rsidRPr="00630A5B">
        <w:rPr>
          <w:rFonts w:asciiTheme="minorHAnsi" w:hAnsiTheme="minorHAnsi" w:cstheme="minorHAnsi"/>
        </w:rPr>
        <w:t>nonappropriation</w:t>
      </w:r>
      <w:proofErr w:type="spellEnd"/>
      <w:r w:rsidRPr="00630A5B">
        <w:rPr>
          <w:rFonts w:asciiTheme="minorHAnsi" w:hAnsiTheme="minorHAnsi" w:cstheme="minorHAnsi"/>
        </w:rPr>
        <w:t xml:space="preserve"> article of the Outer Space Treaty should be clear.214 The ITU has, quite blatantly, created something akin to “</w:t>
      </w:r>
      <w:r w:rsidRPr="00630A5B">
        <w:rPr>
          <w:rStyle w:val="StyleUnderline"/>
          <w:rFonts w:asciiTheme="minorHAnsi" w:hAnsiTheme="minorHAnsi" w:cstheme="minorHAnsi"/>
        </w:rPr>
        <w:t>property interests in outer space</w:t>
      </w:r>
      <w:r w:rsidRPr="00630A5B">
        <w:rPr>
          <w:rFonts w:asciiTheme="minorHAnsi" w:hAnsiTheme="minorHAnsi" w:cstheme="minorHAnsi"/>
        </w:rPr>
        <w:t xml:space="preserve">.”215 It allows nations to exclude others from their orbital slots, even when the nation is not currently using that slot.216 This </w:t>
      </w:r>
      <w:r w:rsidRPr="00630A5B">
        <w:rPr>
          <w:rStyle w:val="StyleUnderline"/>
          <w:rFonts w:asciiTheme="minorHAnsi" w:hAnsiTheme="minorHAnsi" w:cstheme="minorHAnsi"/>
        </w:rPr>
        <w:t>is directly in line with at least one definition of outer-space appropriation</w:t>
      </w:r>
      <w:r w:rsidRPr="00630A5B">
        <w:rPr>
          <w:rFonts w:asciiTheme="minorHAnsi" w:hAnsiTheme="minorHAnsi" w:cstheme="minorHAnsi"/>
        </w:rPr>
        <w:t>.217 [**Start Footnote 217**Id. at 236 (“</w:t>
      </w:r>
      <w:r w:rsidRPr="00630A5B">
        <w:rPr>
          <w:rStyle w:val="Emphasis"/>
          <w:rFonts w:asciiTheme="minorHAnsi" w:hAnsiTheme="minorHAnsi" w:cstheme="minorHAnsi"/>
          <w:highlight w:val="green"/>
        </w:rPr>
        <w:t>Appropriation of outer space</w:t>
      </w:r>
      <w:r w:rsidRPr="00630A5B">
        <w:rPr>
          <w:rFonts w:asciiTheme="minorHAnsi" w:hAnsiTheme="minorHAnsi" w:cstheme="minorHAnsi"/>
        </w:rPr>
        <w:t xml:space="preserve">, </w:t>
      </w:r>
      <w:r w:rsidRPr="00630A5B">
        <w:rPr>
          <w:rStyle w:val="Emphasis"/>
          <w:rFonts w:asciiTheme="minorHAnsi" w:hAnsiTheme="minorHAnsi" w:cstheme="minorHAnsi"/>
        </w:rPr>
        <w:t>therefore</w:t>
      </w:r>
      <w:r w:rsidRPr="00630A5B">
        <w:rPr>
          <w:rStyle w:val="Emphasis"/>
          <w:rFonts w:asciiTheme="minorHAnsi" w:hAnsiTheme="minorHAnsi" w:cstheme="minorHAnsi"/>
          <w:highlight w:val="green"/>
        </w:rPr>
        <w:t>, is</w:t>
      </w:r>
      <w:r w:rsidRPr="00630A5B">
        <w:rPr>
          <w:rStyle w:val="Emphasis"/>
          <w:rFonts w:asciiTheme="minorHAnsi" w:hAnsiTheme="minorHAnsi" w:cstheme="minorHAnsi"/>
        </w:rPr>
        <w:t xml:space="preserve"> ‘the </w:t>
      </w:r>
      <w:r w:rsidRPr="00630A5B">
        <w:rPr>
          <w:rStyle w:val="Emphasis"/>
          <w:rFonts w:asciiTheme="minorHAnsi" w:hAnsiTheme="minorHAnsi" w:cstheme="minorHAnsi"/>
          <w:highlight w:val="green"/>
        </w:rPr>
        <w:t>exercise of exclusive control</w:t>
      </w:r>
      <w:r w:rsidRPr="00630A5B">
        <w:rPr>
          <w:rStyle w:val="Emphasis"/>
          <w:rFonts w:asciiTheme="minorHAnsi" w:hAnsiTheme="minorHAnsi" w:cstheme="minorHAnsi"/>
        </w:rPr>
        <w:t xml:space="preserve"> or exclusive use’ </w:t>
      </w:r>
      <w:r w:rsidRPr="00630A5B">
        <w:rPr>
          <w:rStyle w:val="Emphasis"/>
          <w:rFonts w:asciiTheme="minorHAnsi" w:hAnsiTheme="minorHAnsi" w:cstheme="minorHAnsi"/>
          <w:highlight w:val="green"/>
        </w:rPr>
        <w:t>with</w:t>
      </w:r>
      <w:r w:rsidRPr="00630A5B">
        <w:rPr>
          <w:rStyle w:val="Emphasis"/>
          <w:rFonts w:asciiTheme="minorHAnsi" w:hAnsiTheme="minorHAnsi" w:cstheme="minorHAnsi"/>
        </w:rPr>
        <w:t xml:space="preserve"> a sense of </w:t>
      </w:r>
      <w:r w:rsidRPr="00630A5B">
        <w:rPr>
          <w:rStyle w:val="Emphasis"/>
          <w:rFonts w:asciiTheme="minorHAnsi" w:hAnsiTheme="minorHAnsi" w:cstheme="minorHAnsi"/>
          <w:highlight w:val="green"/>
        </w:rPr>
        <w:t>permanence</w:t>
      </w:r>
      <w:r w:rsidRPr="00630A5B">
        <w:rPr>
          <w:rStyle w:val="Emphasis"/>
          <w:rFonts w:asciiTheme="minorHAnsi" w:hAnsiTheme="minorHAnsi" w:cstheme="minorHAnsi"/>
        </w:rPr>
        <w:t>, which limits other nations’ access to i</w:t>
      </w:r>
      <w:r w:rsidRPr="00630A5B">
        <w:rPr>
          <w:rFonts w:asciiTheme="minorHAnsi" w:hAnsiTheme="minorHAnsi" w:cstheme="minorHAnsi"/>
        </w:rPr>
        <w:t>t.”) (</w:t>
      </w:r>
      <w:proofErr w:type="gramStart"/>
      <w:r w:rsidRPr="00630A5B">
        <w:rPr>
          <w:rFonts w:asciiTheme="minorHAnsi" w:hAnsiTheme="minorHAnsi" w:cstheme="minorHAnsi"/>
        </w:rPr>
        <w:t>quoting</w:t>
      </w:r>
      <w:proofErr w:type="gramEnd"/>
      <w:r w:rsidRPr="00630A5B">
        <w:rPr>
          <w:rFonts w:asciiTheme="minorHAnsi" w:hAnsiTheme="minorHAnsi" w:cstheme="minorHAnsi"/>
        </w:rPr>
        <w:t xml:space="preserve"> Milton L. Smith, The Role of the ITU in the Development of Space Law, 17 ANNALS AIR &amp; SPACE L. 157, 165 (1992)). **End Footnote 217*</w:t>
      </w:r>
      <w:proofErr w:type="gramStart"/>
      <w:r w:rsidRPr="00630A5B">
        <w:rPr>
          <w:rFonts w:asciiTheme="minorHAnsi" w:hAnsiTheme="minorHAnsi" w:cstheme="minorHAnsi"/>
        </w:rPr>
        <w:t>*]The</w:t>
      </w:r>
      <w:proofErr w:type="gramEnd"/>
      <w:r w:rsidRPr="00630A5B">
        <w:rPr>
          <w:rFonts w:asciiTheme="minorHAnsi" w:hAnsiTheme="minorHAnsi" w:cstheme="minorHAnsi"/>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0EBFC64" w14:textId="77777777" w:rsidR="000C11C0" w:rsidRPr="00630A5B" w:rsidRDefault="000C11C0" w:rsidP="000C11C0">
      <w:pPr>
        <w:rPr>
          <w:rFonts w:asciiTheme="minorHAnsi" w:hAnsiTheme="minorHAnsi" w:cstheme="minorHAnsi"/>
        </w:rPr>
      </w:pPr>
    </w:p>
    <w:p w14:paraId="183E5A74" w14:textId="77777777" w:rsidR="000C11C0" w:rsidRPr="00630A5B" w:rsidRDefault="000C11C0" w:rsidP="000C11C0">
      <w:pPr>
        <w:pStyle w:val="Heading4"/>
        <w:rPr>
          <w:rFonts w:asciiTheme="minorHAnsi" w:hAnsiTheme="minorHAnsi" w:cstheme="minorHAnsi"/>
        </w:rPr>
      </w:pPr>
      <w:r w:rsidRPr="00630A5B">
        <w:rPr>
          <w:rFonts w:asciiTheme="minorHAnsi" w:hAnsiTheme="minorHAnsi" w:cstheme="minorHAnsi"/>
        </w:rPr>
        <w:t xml:space="preserve">Topicality is key to </w:t>
      </w:r>
      <w:r w:rsidRPr="00630A5B">
        <w:rPr>
          <w:rFonts w:asciiTheme="minorHAnsi" w:hAnsiTheme="minorHAnsi" w:cstheme="minorHAnsi"/>
          <w:u w:val="single"/>
        </w:rPr>
        <w:t>limits</w:t>
      </w:r>
      <w:r w:rsidRPr="00630A5B">
        <w:rPr>
          <w:rFonts w:asciiTheme="minorHAnsi" w:hAnsiTheme="minorHAnsi" w:cstheme="minorHAnsi"/>
        </w:rPr>
        <w:t xml:space="preserve"> and </w:t>
      </w:r>
      <w:r w:rsidRPr="00630A5B">
        <w:rPr>
          <w:rFonts w:asciiTheme="minorHAnsi" w:hAnsiTheme="minorHAnsi" w:cstheme="minorHAnsi"/>
          <w:u w:val="single"/>
        </w:rPr>
        <w:t>ground</w:t>
      </w:r>
      <w:r w:rsidRPr="00630A5B">
        <w:rPr>
          <w:rFonts w:asciiTheme="minorHAnsi" w:hAnsiTheme="minorHAnsi" w:cstheme="minorHAnsi"/>
        </w:rPr>
        <w:t>---</w:t>
      </w:r>
      <w:r w:rsidRPr="00630A5B">
        <w:rPr>
          <w:rFonts w:asciiTheme="minorHAnsi" w:hAnsiTheme="minorHAnsi" w:cstheme="minorHAnsi"/>
          <w:u w:val="single"/>
        </w:rPr>
        <w:t>redefining</w:t>
      </w:r>
      <w:r w:rsidRPr="00630A5B">
        <w:rPr>
          <w:rFonts w:asciiTheme="minorHAnsi" w:hAnsiTheme="minorHAnsi" w:cstheme="minorHAnsi"/>
        </w:rPr>
        <w:t xml:space="preserve"> portions of the resolution permits </w:t>
      </w:r>
      <w:r w:rsidRPr="00630A5B">
        <w:rPr>
          <w:rFonts w:asciiTheme="minorHAnsi" w:hAnsiTheme="minorHAnsi" w:cstheme="minorHAnsi"/>
          <w:u w:val="single"/>
        </w:rPr>
        <w:t>endless reclarification</w:t>
      </w:r>
      <w:r w:rsidRPr="00630A5B">
        <w:rPr>
          <w:rFonts w:asciiTheme="minorHAnsi" w:hAnsiTheme="minorHAnsi" w:cstheme="minorHAnsi"/>
        </w:rPr>
        <w:t xml:space="preserve"> AND creates incentives for </w:t>
      </w:r>
      <w:r w:rsidRPr="00630A5B">
        <w:rPr>
          <w:rFonts w:asciiTheme="minorHAnsi" w:hAnsiTheme="minorHAnsi" w:cstheme="minorHAnsi"/>
          <w:u w:val="single"/>
        </w:rPr>
        <w:t>avoidance</w:t>
      </w:r>
      <w:r w:rsidRPr="00630A5B">
        <w:rPr>
          <w:rFonts w:asciiTheme="minorHAnsi" w:hAnsiTheme="minorHAnsi" w:cstheme="minorHAnsi"/>
        </w:rPr>
        <w:t xml:space="preserve">---only </w:t>
      </w:r>
      <w:r w:rsidRPr="00630A5B">
        <w:rPr>
          <w:rFonts w:asciiTheme="minorHAnsi" w:hAnsiTheme="minorHAnsi" w:cstheme="minorHAnsi"/>
          <w:u w:val="single"/>
        </w:rPr>
        <w:t>aligning research</w:t>
      </w:r>
      <w:r w:rsidRPr="00630A5B">
        <w:rPr>
          <w:rFonts w:asciiTheme="minorHAnsi" w:hAnsiTheme="minorHAnsi" w:cstheme="minorHAnsi"/>
        </w:rPr>
        <w:t xml:space="preserve"> with </w:t>
      </w:r>
      <w:r w:rsidRPr="00630A5B">
        <w:rPr>
          <w:rFonts w:asciiTheme="minorHAnsi" w:hAnsiTheme="minorHAnsi" w:cstheme="minorHAnsi"/>
          <w:u w:val="single"/>
        </w:rPr>
        <w:t>agent</w:t>
      </w:r>
      <w:r w:rsidRPr="00630A5B">
        <w:rPr>
          <w:rFonts w:asciiTheme="minorHAnsi" w:hAnsiTheme="minorHAnsi" w:cstheme="minorHAnsi"/>
        </w:rPr>
        <w:t xml:space="preserve"> and </w:t>
      </w:r>
      <w:r w:rsidRPr="00630A5B">
        <w:rPr>
          <w:rFonts w:asciiTheme="minorHAnsi" w:hAnsiTheme="minorHAnsi" w:cstheme="minorHAnsi"/>
          <w:u w:val="single"/>
        </w:rPr>
        <w:t>mechanism</w:t>
      </w:r>
      <w:r w:rsidRPr="00630A5B">
        <w:rPr>
          <w:rFonts w:asciiTheme="minorHAnsi" w:hAnsiTheme="minorHAnsi" w:cstheme="minorHAnsi"/>
        </w:rPr>
        <w:t xml:space="preserve"> solves. </w:t>
      </w:r>
    </w:p>
    <w:p w14:paraId="2B20CA9D" w14:textId="77777777" w:rsidR="000C11C0" w:rsidRPr="00630A5B" w:rsidRDefault="000C11C0" w:rsidP="000C11C0">
      <w:pPr>
        <w:rPr>
          <w:rFonts w:asciiTheme="minorHAnsi" w:hAnsiTheme="minorHAnsi" w:cstheme="minorHAnsi"/>
        </w:rPr>
      </w:pPr>
    </w:p>
    <w:p w14:paraId="2409C4E6" w14:textId="77777777" w:rsidR="000C11C0" w:rsidRPr="00630A5B" w:rsidRDefault="000C11C0" w:rsidP="000C11C0">
      <w:pPr>
        <w:pStyle w:val="Heading4"/>
        <w:rPr>
          <w:rFonts w:asciiTheme="minorHAnsi" w:hAnsiTheme="minorHAnsi" w:cstheme="minorHAnsi"/>
        </w:rPr>
      </w:pPr>
      <w:r w:rsidRPr="00630A5B">
        <w:rPr>
          <w:rFonts w:asciiTheme="minorHAnsi" w:hAnsiTheme="minorHAnsi" w:cstheme="minorHAnsi"/>
        </w:rPr>
        <w:t xml:space="preserve">Two impacts: </w:t>
      </w:r>
    </w:p>
    <w:p w14:paraId="25D3798F" w14:textId="77777777" w:rsidR="000C11C0" w:rsidRPr="00630A5B" w:rsidRDefault="000C11C0" w:rsidP="000C11C0">
      <w:pPr>
        <w:pStyle w:val="Heading4"/>
        <w:rPr>
          <w:rFonts w:asciiTheme="minorHAnsi" w:hAnsiTheme="minorHAnsi" w:cstheme="minorHAnsi"/>
        </w:rPr>
      </w:pPr>
      <w:r w:rsidRPr="00630A5B">
        <w:rPr>
          <w:rFonts w:asciiTheme="minorHAnsi" w:hAnsiTheme="minorHAnsi" w:cstheme="minorHAnsi"/>
        </w:rPr>
        <w:t>1---</w:t>
      </w:r>
      <w:r w:rsidRPr="00630A5B">
        <w:rPr>
          <w:rFonts w:asciiTheme="minorHAnsi" w:hAnsiTheme="minorHAnsi" w:cstheme="minorHAnsi"/>
          <w:u w:val="single"/>
        </w:rPr>
        <w:t>Fairness</w:t>
      </w:r>
      <w:r w:rsidRPr="00630A5B">
        <w:rPr>
          <w:rFonts w:asciiTheme="minorHAnsi" w:hAnsiTheme="minorHAnsi" w:cstheme="minorHAnsi"/>
        </w:rPr>
        <w:t xml:space="preserve">---an </w:t>
      </w:r>
      <w:r w:rsidRPr="00630A5B">
        <w:rPr>
          <w:rFonts w:asciiTheme="minorHAnsi" w:hAnsiTheme="minorHAnsi" w:cstheme="minorHAnsi"/>
          <w:u w:val="single"/>
        </w:rPr>
        <w:t>unlimited</w:t>
      </w:r>
      <w:r w:rsidRPr="00630A5B">
        <w:rPr>
          <w:rFonts w:asciiTheme="minorHAnsi" w:hAnsiTheme="minorHAnsi" w:cstheme="minorHAnsi"/>
        </w:rPr>
        <w:t xml:space="preserve">, </w:t>
      </w:r>
      <w:r w:rsidRPr="00630A5B">
        <w:rPr>
          <w:rFonts w:asciiTheme="minorHAnsi" w:hAnsiTheme="minorHAnsi" w:cstheme="minorHAnsi"/>
          <w:u w:val="single"/>
        </w:rPr>
        <w:t>unpredictable</w:t>
      </w:r>
      <w:r w:rsidRPr="00630A5B">
        <w:rPr>
          <w:rFonts w:asciiTheme="minorHAnsi" w:hAnsiTheme="minorHAnsi" w:cstheme="minorHAnsi"/>
        </w:rPr>
        <w:t xml:space="preserve"> topic disparately raises the </w:t>
      </w:r>
      <w:r w:rsidRPr="00630A5B">
        <w:rPr>
          <w:rFonts w:asciiTheme="minorHAnsi" w:hAnsiTheme="minorHAnsi" w:cstheme="minorHAnsi"/>
          <w:u w:val="single"/>
        </w:rPr>
        <w:t>research burden</w:t>
      </w:r>
      <w:r w:rsidRPr="00630A5B">
        <w:rPr>
          <w:rFonts w:asciiTheme="minorHAnsi" w:hAnsiTheme="minorHAnsi" w:cstheme="minorHAnsi"/>
        </w:rPr>
        <w:t xml:space="preserve"> for the negative -- treat this is a </w:t>
      </w:r>
      <w:r w:rsidRPr="00630A5B">
        <w:rPr>
          <w:rFonts w:asciiTheme="minorHAnsi" w:hAnsiTheme="minorHAnsi" w:cstheme="minorHAnsi"/>
          <w:u w:val="single"/>
        </w:rPr>
        <w:t>sufficient win condition</w:t>
      </w:r>
      <w:r w:rsidRPr="00630A5B">
        <w:rPr>
          <w:rFonts w:asciiTheme="minorHAnsi" w:hAnsiTheme="minorHAnsi" w:cstheme="minorHAnsi"/>
        </w:rPr>
        <w:t xml:space="preserve"> because fairness is the </w:t>
      </w:r>
      <w:r w:rsidRPr="00630A5B">
        <w:rPr>
          <w:rFonts w:asciiTheme="minorHAnsi" w:hAnsiTheme="minorHAnsi" w:cstheme="minorHAnsi"/>
          <w:u w:val="single"/>
        </w:rPr>
        <w:t>logical structure</w:t>
      </w:r>
      <w:r w:rsidRPr="00630A5B">
        <w:rPr>
          <w:rFonts w:asciiTheme="minorHAnsi" w:hAnsiTheme="minorHAnsi" w:cstheme="minorHAnsi"/>
        </w:rPr>
        <w:t xml:space="preserve"> that undergirds </w:t>
      </w:r>
      <w:r w:rsidRPr="00630A5B">
        <w:rPr>
          <w:rFonts w:asciiTheme="minorHAnsi" w:hAnsiTheme="minorHAnsi" w:cstheme="minorHAnsi"/>
          <w:u w:val="single"/>
        </w:rPr>
        <w:t>all</w:t>
      </w:r>
      <w:r w:rsidRPr="00630A5B">
        <w:rPr>
          <w:rFonts w:asciiTheme="minorHAnsi" w:hAnsiTheme="minorHAnsi" w:cstheme="minorHAnsi"/>
        </w:rPr>
        <w:t xml:space="preserve"> impacts AND controls </w:t>
      </w:r>
      <w:r w:rsidRPr="00630A5B">
        <w:rPr>
          <w:rFonts w:asciiTheme="minorHAnsi" w:hAnsiTheme="minorHAnsi" w:cstheme="minorHAnsi"/>
          <w:u w:val="single"/>
        </w:rPr>
        <w:t>any benefit</w:t>
      </w:r>
      <w:r w:rsidRPr="00630A5B">
        <w:rPr>
          <w:rFonts w:asciiTheme="minorHAnsi" w:hAnsiTheme="minorHAnsi" w:cstheme="minorHAnsi"/>
        </w:rPr>
        <w:t xml:space="preserve"> to debate.</w:t>
      </w:r>
    </w:p>
    <w:p w14:paraId="3CEB19CC" w14:textId="77777777" w:rsidR="000C11C0" w:rsidRPr="00630A5B" w:rsidRDefault="000C11C0" w:rsidP="000C11C0">
      <w:pPr>
        <w:rPr>
          <w:rFonts w:asciiTheme="minorHAnsi" w:hAnsiTheme="minorHAnsi" w:cstheme="minorHAnsi"/>
        </w:rPr>
      </w:pPr>
      <w:proofErr w:type="spellStart"/>
      <w:r w:rsidRPr="00630A5B">
        <w:rPr>
          <w:rFonts w:asciiTheme="minorHAnsi" w:hAnsiTheme="minorHAnsi" w:cstheme="minorHAnsi"/>
          <w:b/>
          <w:bCs/>
          <w:sz w:val="26"/>
          <w:szCs w:val="26"/>
        </w:rPr>
        <w:t>Dascal</w:t>
      </w:r>
      <w:proofErr w:type="spellEnd"/>
      <w:r w:rsidRPr="00630A5B">
        <w:rPr>
          <w:rFonts w:asciiTheme="minorHAnsi" w:hAnsiTheme="minorHAnsi" w:cstheme="minorHAnsi"/>
          <w:b/>
          <w:bCs/>
          <w:sz w:val="26"/>
          <w:szCs w:val="26"/>
        </w:rPr>
        <w:t xml:space="preserve"> and Knoll </w:t>
      </w:r>
      <w:r w:rsidRPr="00630A5B">
        <w:rPr>
          <w:rStyle w:val="Style13ptBold"/>
          <w:rFonts w:asciiTheme="minorHAnsi" w:hAnsiTheme="minorHAnsi" w:cstheme="minorHAnsi"/>
        </w:rPr>
        <w:t>’</w:t>
      </w:r>
      <w:r w:rsidRPr="00630A5B">
        <w:rPr>
          <w:rFonts w:asciiTheme="minorHAnsi" w:hAnsiTheme="minorHAnsi" w:cstheme="minorHAnsi"/>
          <w:b/>
          <w:bCs/>
          <w:sz w:val="26"/>
          <w:szCs w:val="26"/>
        </w:rPr>
        <w:t>11</w:t>
      </w:r>
      <w:r w:rsidRPr="00630A5B">
        <w:rPr>
          <w:rFonts w:asciiTheme="minorHAnsi" w:hAnsiTheme="minorHAnsi" w:cstheme="minorHAnsi"/>
        </w:rPr>
        <w:t xml:space="preserve"> [Marcelo and Amnon; May 18th; former Professor of Philosophy at Tel Aviv University, B.A. in Philosophy from the University of Sao Paulo; former Professor of Philosophy at Tel Aviv University; Argumentation: Cognition and Community, "'Cognitive systemic dichotomization' in public argumentation and controversies," p. 20-25]</w:t>
      </w:r>
    </w:p>
    <w:p w14:paraId="22497F74" w14:textId="77777777" w:rsidR="000C11C0" w:rsidRPr="00630A5B" w:rsidRDefault="000C11C0" w:rsidP="000C11C0">
      <w:pPr>
        <w:rPr>
          <w:rFonts w:asciiTheme="minorHAnsi" w:hAnsiTheme="minorHAnsi" w:cstheme="minorHAnsi"/>
          <w:sz w:val="16"/>
        </w:rPr>
      </w:pPr>
      <w:r w:rsidRPr="00630A5B">
        <w:rPr>
          <w:rFonts w:asciiTheme="minorHAnsi" w:hAnsiTheme="minorHAnsi" w:cstheme="minorHAnsi"/>
          <w:sz w:val="16"/>
        </w:rPr>
        <w:t xml:space="preserve">He opposes positions whose ‘exclusionist’ outlook rejects the normative approach to the political sphere on the grounds that “normative statements can never be subjected to a reasonable discussion” (ibid.: 2), because—he argues—the discussion of politics “is an area of vital interest to all of us and should clearly not be excluded from argumentative reasonableness” (ibid.: 3)—a view with which we are prone to agree. Nevertheless, he admits that </w:t>
      </w:r>
      <w:r w:rsidRPr="00630A5B">
        <w:rPr>
          <w:rStyle w:val="StyleUnderline"/>
          <w:rFonts w:asciiTheme="minorHAnsi" w:hAnsiTheme="minorHAnsi" w:cstheme="minorHAnsi"/>
          <w:highlight w:val="green"/>
        </w:rPr>
        <w:t xml:space="preserve">in the </w:t>
      </w:r>
      <w:r w:rsidRPr="00630A5B">
        <w:rPr>
          <w:rStyle w:val="Emphasis"/>
          <w:rFonts w:asciiTheme="minorHAnsi" w:hAnsiTheme="minorHAnsi" w:cstheme="minorHAnsi"/>
          <w:highlight w:val="green"/>
        </w:rPr>
        <w:t>present</w:t>
      </w:r>
      <w:r w:rsidRPr="00630A5B">
        <w:rPr>
          <w:rFonts w:asciiTheme="minorHAnsi" w:hAnsiTheme="minorHAnsi" w:cstheme="minorHAnsi"/>
          <w:sz w:val="16"/>
        </w:rPr>
        <w:t xml:space="preserve"> situation </w:t>
      </w:r>
      <w:r w:rsidRPr="00630A5B">
        <w:rPr>
          <w:rStyle w:val="StyleUnderline"/>
          <w:rFonts w:asciiTheme="minorHAnsi" w:hAnsiTheme="minorHAnsi" w:cstheme="minorHAnsi"/>
        </w:rPr>
        <w:t>critical discussion is far from being</w:t>
      </w:r>
      <w:r w:rsidRPr="00630A5B">
        <w:rPr>
          <w:rStyle w:val="StyleUnderline"/>
          <w:rFonts w:asciiTheme="minorHAnsi" w:hAnsiTheme="minorHAnsi" w:cstheme="minorHAnsi"/>
          <w:sz w:val="16"/>
        </w:rPr>
        <w:t xml:space="preserve"> </w:t>
      </w:r>
      <w:r w:rsidRPr="00630A5B">
        <w:rPr>
          <w:rFonts w:asciiTheme="minorHAnsi" w:hAnsiTheme="minorHAnsi" w:cstheme="minorHAnsi"/>
          <w:sz w:val="16"/>
        </w:rPr>
        <w:t xml:space="preserve">systematically and </w:t>
      </w:r>
      <w:r w:rsidRPr="00630A5B">
        <w:rPr>
          <w:rStyle w:val="StyleUnderline"/>
          <w:rFonts w:asciiTheme="minorHAnsi" w:hAnsiTheme="minorHAnsi" w:cstheme="minorHAnsi"/>
        </w:rPr>
        <w:t>successfully applied</w:t>
      </w:r>
      <w:r w:rsidRPr="00630A5B">
        <w:rPr>
          <w:rFonts w:asciiTheme="minorHAnsi" w:hAnsiTheme="minorHAnsi" w:cstheme="minorHAnsi"/>
          <w:sz w:val="16"/>
        </w:rPr>
        <w:t xml:space="preserve"> to that vital area: “In representative democracies, however, the out-comes of the political process tend to be predominantly the product of negotiations be-tween political leaders rather than the result of a universal and mutual process of deliberative disputation” (ibid.). Political </w:t>
      </w:r>
      <w:r w:rsidRPr="00630A5B">
        <w:rPr>
          <w:rStyle w:val="Emphasis"/>
          <w:rFonts w:asciiTheme="minorHAnsi" w:hAnsiTheme="minorHAnsi" w:cstheme="minorHAnsi"/>
          <w:highlight w:val="green"/>
        </w:rPr>
        <w:t>debates</w:t>
      </w:r>
      <w:r w:rsidRPr="00630A5B">
        <w:rPr>
          <w:rFonts w:asciiTheme="minorHAnsi" w:hAnsiTheme="minorHAnsi" w:cstheme="minorHAnsi"/>
          <w:sz w:val="16"/>
        </w:rPr>
        <w:t xml:space="preserve">, therefore,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‘quasi-discussions’, i.e., “</w:t>
      </w:r>
      <w:r w:rsidRPr="00630A5B">
        <w:rPr>
          <w:rStyle w:val="Emphasis"/>
          <w:rFonts w:asciiTheme="minorHAnsi" w:hAnsiTheme="minorHAnsi" w:cstheme="minorHAnsi"/>
          <w:highlight w:val="green"/>
        </w:rPr>
        <w:t>monologues calculated</w:t>
      </w:r>
      <w:r w:rsidRPr="00630A5B">
        <w:rPr>
          <w:rStyle w:val="StyleUnderline"/>
          <w:rFonts w:asciiTheme="minorHAnsi" w:hAnsiTheme="minorHAnsi" w:cstheme="minorHAnsi"/>
          <w:highlight w:val="green"/>
        </w:rPr>
        <w:t xml:space="preserve"> only to </w:t>
      </w:r>
      <w:r w:rsidRPr="00630A5B">
        <w:rPr>
          <w:rStyle w:val="Emphasis"/>
          <w:rFonts w:asciiTheme="minorHAnsi" w:hAnsiTheme="minorHAnsi" w:cstheme="minorHAnsi"/>
          <w:highlight w:val="green"/>
        </w:rPr>
        <w:t>win</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 xml:space="preserve">audience’s </w:t>
      </w:r>
      <w:r w:rsidRPr="00630A5B">
        <w:rPr>
          <w:rStyle w:val="Emphasis"/>
          <w:rFonts w:asciiTheme="minorHAnsi" w:hAnsiTheme="minorHAnsi" w:cstheme="minorHAnsi"/>
          <w:highlight w:val="green"/>
        </w:rPr>
        <w:t>consent</w:t>
      </w:r>
      <w:r w:rsidRPr="00630A5B">
        <w:rPr>
          <w:rStyle w:val="StyleUnderline"/>
          <w:rFonts w:asciiTheme="minorHAnsi" w:hAnsiTheme="minorHAnsi" w:cstheme="minorHAnsi"/>
          <w:highlight w:val="green"/>
        </w:rPr>
        <w:t xml:space="preserve"> to one’s </w:t>
      </w:r>
      <w:r w:rsidRPr="00630A5B">
        <w:rPr>
          <w:rStyle w:val="Emphasis"/>
          <w:rFonts w:asciiTheme="minorHAnsi" w:hAnsiTheme="minorHAnsi" w:cstheme="minorHAnsi"/>
        </w:rPr>
        <w:t xml:space="preserve">own </w:t>
      </w:r>
      <w:r w:rsidRPr="00630A5B">
        <w:rPr>
          <w:rStyle w:val="Emphasis"/>
          <w:rFonts w:asciiTheme="minorHAnsi" w:hAnsiTheme="minorHAnsi" w:cstheme="minorHAnsi"/>
          <w:highlight w:val="green"/>
        </w:rPr>
        <w:t>views</w:t>
      </w:r>
      <w:r w:rsidRPr="00630A5B">
        <w:rPr>
          <w:rStyle w:val="StyleUnderline"/>
          <w:rFonts w:asciiTheme="minorHAnsi" w:hAnsiTheme="minorHAnsi" w:cstheme="minorHAnsi"/>
          <w:highlight w:val="green"/>
        </w:rPr>
        <w:t>”, rather than ‘</w:t>
      </w:r>
      <w:r w:rsidRPr="00630A5B">
        <w:rPr>
          <w:rStyle w:val="Emphasis"/>
          <w:rFonts w:asciiTheme="minorHAnsi" w:hAnsiTheme="minorHAnsi" w:cstheme="minorHAnsi"/>
          <w:highlight w:val="green"/>
        </w:rPr>
        <w:t>genuine</w:t>
      </w:r>
      <w:r w:rsidRPr="00630A5B">
        <w:rPr>
          <w:rStyle w:val="StyleUnderline"/>
          <w:rFonts w:asciiTheme="minorHAnsi" w:hAnsiTheme="minorHAnsi" w:cstheme="minorHAnsi"/>
        </w:rPr>
        <w:t xml:space="preserve"> discussions’</w:t>
      </w:r>
      <w:r w:rsidRPr="00630A5B">
        <w:rPr>
          <w:rFonts w:asciiTheme="minorHAnsi" w:hAnsiTheme="minorHAnsi" w:cstheme="minorHAnsi"/>
          <w:sz w:val="16"/>
        </w:rPr>
        <w:t xml:space="preserve">, i.e., serious attempts to have an </w:t>
      </w:r>
      <w:r w:rsidRPr="00630A5B">
        <w:rPr>
          <w:rStyle w:val="Emphasis"/>
          <w:rFonts w:asciiTheme="minorHAnsi" w:hAnsiTheme="minorHAnsi" w:cstheme="minorHAnsi"/>
        </w:rPr>
        <w:t xml:space="preserve">intellectual </w:t>
      </w:r>
      <w:r w:rsidRPr="00630A5B">
        <w:rPr>
          <w:rStyle w:val="Emphasis"/>
          <w:rFonts w:asciiTheme="minorHAnsi" w:hAnsiTheme="minorHAnsi" w:cstheme="minorHAnsi"/>
          <w:highlight w:val="green"/>
        </w:rPr>
        <w:t>exchange</w:t>
      </w:r>
      <w:r w:rsidRPr="00630A5B">
        <w:rPr>
          <w:rFonts w:asciiTheme="minorHAnsi" w:hAnsiTheme="minorHAnsi" w:cstheme="minorHAnsi"/>
          <w:sz w:val="16"/>
        </w:rPr>
        <w:t xml:space="preserve">, which is typical of critical discussions (ibid.). In order to overcome this situation, “democracy should always have promoted such a critical discussion of standpoints as a central aim. Only if this is the case can </w:t>
      </w:r>
      <w:proofErr w:type="gramStart"/>
      <w:r w:rsidRPr="00630A5B">
        <w:rPr>
          <w:rFonts w:asciiTheme="minorHAnsi" w:hAnsiTheme="minorHAnsi" w:cstheme="minorHAnsi"/>
          <w:sz w:val="16"/>
        </w:rPr>
        <w:t>stimulating</w:t>
      </w:r>
      <w:proofErr w:type="gramEnd"/>
      <w:r w:rsidRPr="00630A5B">
        <w:rPr>
          <w:rFonts w:asciiTheme="minorHAnsi" w:hAnsiTheme="minorHAnsi" w:cstheme="minorHAnsi"/>
          <w:sz w:val="16"/>
        </w:rPr>
        <w:t xml:space="preserve"> participation in political discourse enhance the quality of democracy" (ibid.). </w:t>
      </w:r>
      <w:r w:rsidRPr="00630A5B">
        <w:rPr>
          <w:rStyle w:val="StyleUnderline"/>
          <w:rFonts w:asciiTheme="minorHAnsi" w:hAnsiTheme="minorHAnsi" w:cstheme="minorHAnsi"/>
          <w:highlight w:val="green"/>
        </w:rPr>
        <w:t>This can be achieved</w:t>
      </w:r>
      <w:r w:rsidRPr="00630A5B">
        <w:rPr>
          <w:rFonts w:asciiTheme="minorHAnsi" w:hAnsiTheme="minorHAnsi" w:cstheme="minorHAnsi"/>
          <w:sz w:val="16"/>
        </w:rPr>
        <w:t xml:space="preserve">, however,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by following</w:t>
      </w:r>
      <w:r w:rsidRPr="00630A5B">
        <w:rPr>
          <w:rStyle w:val="StyleUnderline"/>
          <w:rFonts w:asciiTheme="minorHAnsi" w:hAnsiTheme="minorHAnsi" w:cstheme="minorHAnsi"/>
        </w:rPr>
        <w:t xml:space="preserve"> “the dialectical </w:t>
      </w:r>
      <w:r w:rsidRPr="00630A5B">
        <w:rPr>
          <w:rStyle w:val="Emphasis"/>
          <w:rFonts w:asciiTheme="minorHAnsi" w:hAnsiTheme="minorHAnsi" w:cstheme="minorHAnsi"/>
          <w:highlight w:val="green"/>
        </w:rPr>
        <w:t>rules for argument</w:t>
      </w:r>
      <w:r w:rsidRPr="00630A5B">
        <w:rPr>
          <w:rStyle w:val="Emphasis"/>
          <w:rFonts w:asciiTheme="minorHAnsi" w:hAnsiTheme="minorHAnsi" w:cstheme="minorHAnsi"/>
        </w:rPr>
        <w:t>ative discourse</w:t>
      </w:r>
      <w:r w:rsidRPr="00630A5B">
        <w:rPr>
          <w:rFonts w:asciiTheme="minorHAnsi" w:hAnsiTheme="minorHAnsi" w:cstheme="minorHAnsi"/>
          <w:sz w:val="16"/>
        </w:rPr>
        <w:t xml:space="preserve"> that make up a code of conduct for political discourse [and] are therefore of crucial importance to giving substance to the ideal of participatory democracy” (ibid.: 4); thereby fully acknowledging that “education in processing argumentation in a critical discussion is indispensable for a democratic society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1995: 145-146). </w:t>
      </w:r>
    </w:p>
    <w:p w14:paraId="78AB3E88" w14:textId="77777777" w:rsidR="000C11C0" w:rsidRPr="00630A5B" w:rsidRDefault="000C11C0" w:rsidP="000C11C0">
      <w:pPr>
        <w:rPr>
          <w:rFonts w:asciiTheme="minorHAnsi" w:hAnsiTheme="minorHAnsi" w:cstheme="minorHAnsi"/>
          <w:sz w:val="16"/>
          <w:szCs w:val="16"/>
        </w:rPr>
      </w:pPr>
      <w:r w:rsidRPr="00630A5B">
        <w:rPr>
          <w:rFonts w:asciiTheme="minorHAnsi" w:hAnsiTheme="minorHAnsi" w:cstheme="minorHAnsi"/>
          <w:sz w:val="16"/>
          <w:szCs w:val="16"/>
        </w:rPr>
        <w:t xml:space="preserve">The reasons provided for the failure of the adoption of the critical discussion model in reality ranges from a general allusion to human nature (“in real-life contexts, it has to be taken into account that human interaction is not always automatically 'naturally' and fully oriented toward the ideal of dialectical reasonableness ";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4) to specific political sphere argumentation handicaps (unwillingness of people “to subject their thinking to critical scrutiny”; “vested interest in particular outcome”; “inequality in power and resources; “different levels of critical skills”; and “a practical demand for an immediate settlement”;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4). Although these causes may have some explanatory value in some cases, in our opinion their modus operandi is not accounted for and, what is more important, they do not cover the full spectrum of challenges that the successful use of critical discussion in the public and political spheres must face, as we have seen (cf. sections 2 and 3).</w:t>
      </w:r>
    </w:p>
    <w:p w14:paraId="5C8AECDA" w14:textId="77777777" w:rsidR="000C11C0" w:rsidRPr="00630A5B" w:rsidRDefault="000C11C0" w:rsidP="000C11C0">
      <w:pPr>
        <w:rPr>
          <w:rFonts w:asciiTheme="minorHAnsi" w:hAnsiTheme="minorHAnsi" w:cstheme="minorHAnsi"/>
          <w:sz w:val="16"/>
          <w:szCs w:val="16"/>
        </w:rPr>
      </w:pPr>
      <w:r w:rsidRPr="00630A5B">
        <w:rPr>
          <w:rFonts w:asciiTheme="minorHAnsi" w:hAnsiTheme="minorHAnsi" w:cstheme="minorHAnsi"/>
          <w:sz w:val="16"/>
          <w:szCs w:val="16"/>
        </w:rPr>
        <w:t xml:space="preserve">No wonder that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himself raises the question “whether maintaining the dialectical ideal of critical discussion in political and other real-life contexts is not utopian” (ibid.), to which he replies by admitting that "[t]he ideal of a critical discussion is by definition not a description of any kind of reality but sets a theoretical standard that can be used for heuristic, analytic and evaluative purpose” (ibid.). This ideal seems to be so inspiring that it remains valid as a pure theoretical ideal, “even if the argumentative discourse falls short of the dialectical ideal” (ibid.). </w:t>
      </w:r>
    </w:p>
    <w:p w14:paraId="58AD545D" w14:textId="77777777" w:rsidR="000C11C0" w:rsidRPr="00630A5B" w:rsidRDefault="000C11C0" w:rsidP="000C11C0">
      <w:pPr>
        <w:rPr>
          <w:rFonts w:asciiTheme="minorHAnsi" w:hAnsiTheme="minorHAnsi" w:cstheme="minorHAnsi"/>
          <w:sz w:val="16"/>
        </w:rPr>
      </w:pPr>
      <w:r w:rsidRPr="00630A5B">
        <w:rPr>
          <w:rFonts w:asciiTheme="minorHAnsi" w:hAnsiTheme="minorHAnsi" w:cstheme="minorHAnsi"/>
          <w:sz w:val="16"/>
        </w:rPr>
        <w:t xml:space="preserve">In the light of the substantial gap between the normative ideal and the actual practices of public and political argumentation that PD’s description and explanation provides, a number of doubts arise: </w:t>
      </w:r>
      <w:r w:rsidRPr="00630A5B">
        <w:rPr>
          <w:rStyle w:val="StyleUnderline"/>
          <w:rFonts w:asciiTheme="minorHAnsi" w:hAnsiTheme="minorHAnsi" w:cstheme="minorHAnsi"/>
          <w:highlight w:val="green"/>
        </w:rPr>
        <w:t xml:space="preserve">Are there </w:t>
      </w:r>
      <w:r w:rsidRPr="00630A5B">
        <w:rPr>
          <w:rStyle w:val="Emphasis"/>
          <w:rFonts w:asciiTheme="minorHAnsi" w:hAnsiTheme="minorHAnsi" w:cstheme="minorHAnsi"/>
          <w:highlight w:val="green"/>
        </w:rPr>
        <w:t>structural</w:t>
      </w:r>
      <w:r w:rsidRPr="00630A5B">
        <w:rPr>
          <w:rStyle w:val="StyleUnderline"/>
          <w:rFonts w:asciiTheme="minorHAnsi" w:hAnsiTheme="minorHAnsi" w:cstheme="minorHAnsi"/>
        </w:rPr>
        <w:t>,</w:t>
      </w:r>
      <w:r w:rsidRPr="00630A5B">
        <w:rPr>
          <w:rFonts w:asciiTheme="minorHAnsi" w:hAnsiTheme="minorHAnsi" w:cstheme="minorHAnsi"/>
          <w:sz w:val="16"/>
        </w:rPr>
        <w:t xml:space="preserve"> rather than merely contingent </w:t>
      </w:r>
      <w:r w:rsidRPr="00630A5B">
        <w:rPr>
          <w:rStyle w:val="StyleUnderline"/>
          <w:rFonts w:asciiTheme="minorHAnsi" w:hAnsiTheme="minorHAnsi" w:cstheme="minorHAnsi"/>
          <w:highlight w:val="green"/>
        </w:rPr>
        <w:t xml:space="preserve">obstacles in idealized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that prevents</w:t>
      </w:r>
      <w:r w:rsidRPr="00630A5B">
        <w:rPr>
          <w:rStyle w:val="StyleUnderline"/>
          <w:rFonts w:asciiTheme="minorHAnsi" w:hAnsiTheme="minorHAnsi" w:cstheme="minorHAnsi"/>
        </w:rPr>
        <w:t xml:space="preserve"> even </w:t>
      </w:r>
      <w:r w:rsidRPr="00630A5B">
        <w:rPr>
          <w:rStyle w:val="StyleUnderline"/>
          <w:rFonts w:asciiTheme="minorHAnsi" w:hAnsiTheme="minorHAnsi" w:cstheme="minorHAnsi"/>
          <w:highlight w:val="green"/>
        </w:rPr>
        <w:t xml:space="preserve">its </w:t>
      </w:r>
      <w:r w:rsidRPr="00630A5B">
        <w:rPr>
          <w:rStyle w:val="Emphasis"/>
          <w:rFonts w:asciiTheme="minorHAnsi" w:hAnsiTheme="minorHAnsi" w:cstheme="minorHAnsi"/>
          <w:highlight w:val="green"/>
        </w:rPr>
        <w:t>approximate use</w:t>
      </w:r>
      <w:r w:rsidRPr="00630A5B">
        <w:rPr>
          <w:rFonts w:asciiTheme="minorHAnsi" w:hAnsiTheme="minorHAnsi" w:cstheme="minorHAnsi"/>
          <w:sz w:val="16"/>
        </w:rPr>
        <w:t xml:space="preserve"> in the public sphere</w:t>
      </w:r>
      <w:r w:rsidRPr="00630A5B">
        <w:rPr>
          <w:rStyle w:val="Emphasis"/>
          <w:rFonts w:asciiTheme="minorHAnsi" w:hAnsiTheme="minorHAnsi" w:cstheme="minorHAnsi"/>
          <w:highlight w:val="green"/>
        </w:rPr>
        <w:t>?</w:t>
      </w:r>
      <w:r w:rsidRPr="00630A5B">
        <w:rPr>
          <w:rFonts w:asciiTheme="minorHAnsi" w:hAnsiTheme="minorHAnsi" w:cstheme="minorHAnsi"/>
          <w:sz w:val="16"/>
        </w:rPr>
        <w:t xml:space="preserve"> Can a theory that claims to be a praxis based normative system fulfill its promise if it sets up a threshold that no one who tries to apply it to the public sphere can reach? Doesn’t the very fact that argumentation is excessively idealized in the model PD proposes cause the gap by distancing people concerned by public issues from argumentation at all? All </w:t>
      </w:r>
      <w:r w:rsidRPr="00630A5B">
        <w:rPr>
          <w:rStyle w:val="StyleUnderline"/>
          <w:rFonts w:asciiTheme="minorHAnsi" w:hAnsiTheme="minorHAnsi" w:cstheme="minorHAnsi"/>
          <w:highlight w:val="green"/>
        </w:rPr>
        <w:t>these doubts</w:t>
      </w:r>
      <w:r w:rsidRPr="00630A5B">
        <w:rPr>
          <w:rFonts w:asciiTheme="minorHAnsi" w:hAnsiTheme="minorHAnsi" w:cstheme="minorHAnsi"/>
          <w:sz w:val="16"/>
        </w:rPr>
        <w:t xml:space="preserve"> suggest that a powerful structural phenomenon like the existence of CSDs in the public sphere is perhaps overlooked by PD and </w:t>
      </w:r>
      <w:r w:rsidRPr="00630A5B">
        <w:rPr>
          <w:rStyle w:val="Emphasis"/>
          <w:rFonts w:asciiTheme="minorHAnsi" w:hAnsiTheme="minorHAnsi" w:cstheme="minorHAnsi"/>
          <w:highlight w:val="green"/>
        </w:rPr>
        <w:t>require</w:t>
      </w:r>
      <w:r w:rsidRPr="00630A5B">
        <w:rPr>
          <w:rFonts w:asciiTheme="minorHAnsi" w:hAnsiTheme="minorHAnsi" w:cstheme="minorHAnsi"/>
          <w:sz w:val="16"/>
        </w:rPr>
        <w:t xml:space="preserve">s, for its overcoming, a radically different approach. </w:t>
      </w:r>
    </w:p>
    <w:p w14:paraId="0C8A6694" w14:textId="77777777" w:rsidR="000C11C0" w:rsidRPr="00630A5B" w:rsidRDefault="000C11C0" w:rsidP="000C11C0">
      <w:pPr>
        <w:rPr>
          <w:rFonts w:asciiTheme="minorHAnsi" w:hAnsiTheme="minorHAnsi" w:cstheme="minorHAnsi"/>
          <w:sz w:val="16"/>
          <w:szCs w:val="16"/>
        </w:rPr>
      </w:pPr>
      <w:r w:rsidRPr="00630A5B">
        <w:rPr>
          <w:rFonts w:asciiTheme="minorHAnsi" w:hAnsiTheme="minorHAnsi" w:cstheme="minorHAnsi"/>
          <w:sz w:val="16"/>
          <w:szCs w:val="16"/>
        </w:rPr>
        <w:t xml:space="preserve">4.2 Discrepancies between the PD approach and reasonable argumentation in the public sphere </w:t>
      </w:r>
    </w:p>
    <w:p w14:paraId="348DF9BB" w14:textId="77777777" w:rsidR="000C11C0" w:rsidRPr="00630A5B" w:rsidRDefault="000C11C0" w:rsidP="000C11C0">
      <w:pPr>
        <w:rPr>
          <w:rFonts w:asciiTheme="minorHAnsi" w:hAnsiTheme="minorHAnsi" w:cstheme="minorHAnsi"/>
          <w:sz w:val="16"/>
        </w:rPr>
      </w:pPr>
      <w:r w:rsidRPr="00630A5B">
        <w:rPr>
          <w:rFonts w:asciiTheme="minorHAnsi" w:hAnsiTheme="minorHAnsi" w:cstheme="minorHAnsi"/>
          <w:sz w:val="16"/>
        </w:rPr>
        <w:t xml:space="preserve">The discrepancies in question have to do with basic </w:t>
      </w:r>
      <w:r w:rsidRPr="00630A5B">
        <w:rPr>
          <w:rStyle w:val="Emphasis"/>
          <w:rFonts w:asciiTheme="minorHAnsi" w:hAnsiTheme="minorHAnsi" w:cstheme="minorHAnsi"/>
          <w:highlight w:val="green"/>
        </w:rPr>
        <w:t>parameters</w:t>
      </w:r>
      <w:r w:rsidRPr="00630A5B">
        <w:rPr>
          <w:rFonts w:asciiTheme="minorHAnsi" w:hAnsiTheme="minorHAnsi" w:cstheme="minorHAnsi"/>
          <w:sz w:val="16"/>
        </w:rPr>
        <w:t xml:space="preserve"> relevant to every argumentative process, namely</w:t>
      </w:r>
      <w:r w:rsidRPr="00630A5B">
        <w:rPr>
          <w:rStyle w:val="StyleUnderline"/>
          <w:rFonts w:asciiTheme="minorHAnsi" w:hAnsiTheme="minorHAnsi" w:cstheme="minorHAnsi"/>
          <w:highlight w:val="green"/>
        </w:rPr>
        <w:t>:</w:t>
      </w:r>
    </w:p>
    <w:p w14:paraId="45B25D17" w14:textId="77777777" w:rsidR="000C11C0" w:rsidRPr="00630A5B" w:rsidRDefault="000C11C0" w:rsidP="000C11C0">
      <w:pPr>
        <w:rPr>
          <w:rFonts w:asciiTheme="minorHAnsi" w:hAnsiTheme="minorHAnsi" w:cstheme="minorHAnsi"/>
          <w:sz w:val="16"/>
          <w:szCs w:val="16"/>
        </w:rPr>
      </w:pPr>
      <w:r w:rsidRPr="00630A5B">
        <w:rPr>
          <w:rFonts w:asciiTheme="minorHAnsi" w:hAnsiTheme="minorHAnsi" w:cstheme="minorHAnsi"/>
          <w:sz w:val="16"/>
          <w:szCs w:val="16"/>
        </w:rPr>
        <w:t xml:space="preserve">(A) The discussants’ goals and targets: what do they expect to achieve through the argumentation process and what is it capable of providing. </w:t>
      </w:r>
    </w:p>
    <w:p w14:paraId="66AA133F" w14:textId="77777777" w:rsidR="000C11C0" w:rsidRPr="00630A5B" w:rsidRDefault="000C11C0" w:rsidP="000C11C0">
      <w:pPr>
        <w:rPr>
          <w:rFonts w:asciiTheme="minorHAnsi" w:hAnsiTheme="minorHAnsi" w:cstheme="minorHAnsi"/>
          <w:sz w:val="16"/>
        </w:rPr>
      </w:pPr>
      <w:r w:rsidRPr="00630A5B">
        <w:rPr>
          <w:rFonts w:asciiTheme="minorHAnsi" w:hAnsiTheme="minorHAnsi" w:cstheme="minorHAnsi"/>
          <w:sz w:val="16"/>
        </w:rPr>
        <w:t xml:space="preserve">(B)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for initiating</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sz w:val="16"/>
        </w:rPr>
        <w:t>:</w:t>
      </w:r>
      <w:r w:rsidRPr="00630A5B">
        <w:rPr>
          <w:rFonts w:asciiTheme="minorHAnsi" w:hAnsiTheme="minorHAnsi" w:cstheme="minorHAnsi"/>
          <w:sz w:val="16"/>
        </w:rPr>
        <w:t xml:space="preserve"> what are the discussants presumed to know and accept of these preconditions. </w:t>
      </w:r>
    </w:p>
    <w:p w14:paraId="25B13433" w14:textId="77777777" w:rsidR="000C11C0" w:rsidRPr="00630A5B" w:rsidRDefault="000C11C0" w:rsidP="000C11C0">
      <w:pPr>
        <w:rPr>
          <w:rFonts w:asciiTheme="minorHAnsi" w:hAnsiTheme="minorHAnsi" w:cstheme="minorHAnsi"/>
          <w:sz w:val="16"/>
        </w:rPr>
      </w:pPr>
      <w:r w:rsidRPr="00630A5B">
        <w:rPr>
          <w:rFonts w:asciiTheme="minorHAnsi" w:hAnsiTheme="minorHAnsi" w:cstheme="minorHAnsi"/>
          <w:sz w:val="16"/>
        </w:rPr>
        <w:t xml:space="preserve">(C)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argumentative process</w:t>
      </w:r>
      <w:r w:rsidRPr="00630A5B">
        <w:rPr>
          <w:rFonts w:asciiTheme="minorHAnsi" w:hAnsiTheme="minorHAnsi" w:cstheme="minorHAnsi"/>
          <w:sz w:val="16"/>
        </w:rPr>
        <w:t xml:space="preserve"> that is supposed to lead to the achievement of the discussants’ goals. </w:t>
      </w:r>
    </w:p>
    <w:p w14:paraId="1A2C59FA" w14:textId="77777777" w:rsidR="000C11C0" w:rsidRPr="00630A5B" w:rsidRDefault="000C11C0" w:rsidP="000C11C0">
      <w:pPr>
        <w:rPr>
          <w:rFonts w:asciiTheme="minorHAnsi" w:hAnsiTheme="minorHAnsi" w:cstheme="minorHAnsi"/>
          <w:sz w:val="16"/>
        </w:rPr>
      </w:pPr>
      <w:r w:rsidRPr="00630A5B">
        <w:rPr>
          <w:rFonts w:asciiTheme="minorHAnsi" w:hAnsiTheme="minorHAnsi" w:cstheme="minorHAnsi"/>
          <w:sz w:val="16"/>
        </w:rPr>
        <w:t xml:space="preserve">(D) The influence of </w:t>
      </w:r>
      <w:r w:rsidRPr="00630A5B">
        <w:rPr>
          <w:rStyle w:val="Emphasis"/>
          <w:rFonts w:asciiTheme="minorHAnsi" w:hAnsiTheme="minorHAnsi" w:cstheme="minorHAnsi"/>
          <w:highlight w:val="green"/>
        </w:rPr>
        <w:t>context and agents</w:t>
      </w:r>
      <w:r w:rsidRPr="00630A5B">
        <w:rPr>
          <w:rFonts w:asciiTheme="minorHAnsi" w:hAnsiTheme="minorHAnsi" w:cstheme="minorHAnsi"/>
          <w:sz w:val="16"/>
        </w:rPr>
        <w:t xml:space="preserve"> on the argumentative process. </w:t>
      </w:r>
    </w:p>
    <w:p w14:paraId="3284904E" w14:textId="77777777" w:rsidR="000C11C0" w:rsidRPr="00630A5B" w:rsidRDefault="000C11C0" w:rsidP="000C11C0">
      <w:pPr>
        <w:rPr>
          <w:rFonts w:asciiTheme="minorHAnsi" w:hAnsiTheme="minorHAnsi" w:cstheme="minorHAnsi"/>
          <w:sz w:val="16"/>
          <w:szCs w:val="16"/>
        </w:rPr>
      </w:pPr>
      <w:r w:rsidRPr="00630A5B">
        <w:rPr>
          <w:rFonts w:asciiTheme="minorHAnsi" w:hAnsiTheme="minorHAnsi" w:cstheme="minorHAnsi"/>
          <w:sz w:val="16"/>
          <w:szCs w:val="16"/>
        </w:rPr>
        <w:t xml:space="preserve">4.2.1 Goals </w:t>
      </w:r>
    </w:p>
    <w:p w14:paraId="22A0DAED" w14:textId="77777777" w:rsidR="000C11C0" w:rsidRPr="00630A5B" w:rsidRDefault="000C11C0" w:rsidP="000C11C0">
      <w:pPr>
        <w:rPr>
          <w:rFonts w:asciiTheme="minorHAnsi" w:hAnsiTheme="minorHAnsi" w:cstheme="minorHAnsi"/>
          <w:sz w:val="16"/>
        </w:rPr>
      </w:pPr>
      <w:r w:rsidRPr="00630A5B">
        <w:rPr>
          <w:rFonts w:asciiTheme="minorHAnsi" w:hAnsiTheme="minorHAnsi" w:cstheme="minorHAnsi"/>
          <w:sz w:val="16"/>
        </w:rPr>
        <w:t xml:space="preserve">Assuming that </w:t>
      </w:r>
      <w:r w:rsidRPr="00630A5B">
        <w:rPr>
          <w:rStyle w:val="StyleUnderline"/>
          <w:rFonts w:asciiTheme="minorHAnsi" w:hAnsiTheme="minorHAnsi" w:cstheme="minorHAnsi"/>
          <w:highlight w:val="green"/>
        </w:rPr>
        <w:t>argumentation is</w:t>
      </w:r>
      <w:r w:rsidRPr="00630A5B">
        <w:rPr>
          <w:rStyle w:val="StyleUnderline"/>
          <w:rFonts w:asciiTheme="minorHAnsi" w:hAnsiTheme="minorHAnsi" w:cstheme="minorHAnsi"/>
        </w:rPr>
        <w:t xml:space="preserve"> a </w:t>
      </w:r>
      <w:r w:rsidRPr="00630A5B">
        <w:rPr>
          <w:rStyle w:val="Emphasis"/>
          <w:rFonts w:asciiTheme="minorHAnsi" w:hAnsiTheme="minorHAnsi" w:cstheme="minorHAnsi"/>
          <w:highlight w:val="green"/>
        </w:rPr>
        <w:t>voluntary</w:t>
      </w:r>
      <w:r w:rsidRPr="00630A5B">
        <w:rPr>
          <w:rStyle w:val="Emphasis"/>
          <w:rFonts w:asciiTheme="minorHAnsi" w:hAnsiTheme="minorHAnsi" w:cstheme="minorHAnsi"/>
        </w:rPr>
        <w:t xml:space="preserve"> endeavor</w:t>
      </w:r>
      <w:r w:rsidRPr="00630A5B">
        <w:rPr>
          <w:rFonts w:asciiTheme="minorHAnsi" w:hAnsiTheme="minorHAnsi" w:cstheme="minorHAnsi"/>
          <w:sz w:val="16"/>
        </w:rPr>
        <w:t>, the parties are presumed to engage in it if and only if: (</w:t>
      </w:r>
      <w:proofErr w:type="spellStart"/>
      <w:r w:rsidRPr="00630A5B">
        <w:rPr>
          <w:rFonts w:asciiTheme="minorHAnsi" w:hAnsiTheme="minorHAnsi" w:cstheme="minorHAnsi"/>
          <w:sz w:val="16"/>
        </w:rPr>
        <w:t>i</w:t>
      </w:r>
      <w:proofErr w:type="spellEnd"/>
      <w:r w:rsidRPr="00630A5B">
        <w:rPr>
          <w:rFonts w:asciiTheme="minorHAnsi" w:hAnsiTheme="minorHAnsi" w:cstheme="minorHAnsi"/>
          <w:sz w:val="16"/>
        </w:rPr>
        <w:t>) the process will serve their goals; (ii) these goals cannot be achieved by different, better means.</w:t>
      </w:r>
    </w:p>
    <w:p w14:paraId="0FFB80BB" w14:textId="77777777" w:rsidR="000C11C0" w:rsidRPr="00630A5B" w:rsidRDefault="000C11C0" w:rsidP="000C11C0">
      <w:pPr>
        <w:rPr>
          <w:rFonts w:asciiTheme="minorHAnsi" w:hAnsiTheme="minorHAnsi" w:cstheme="minorHAnsi"/>
          <w:sz w:val="16"/>
          <w:szCs w:val="16"/>
        </w:rPr>
      </w:pPr>
      <w:r w:rsidRPr="00630A5B">
        <w:rPr>
          <w:rFonts w:asciiTheme="minorHAnsi" w:hAnsiTheme="minorHAnsi" w:cstheme="minorHAnsi"/>
          <w:sz w:val="16"/>
          <w:szCs w:val="16"/>
        </w:rPr>
        <w:t xml:space="preserve">PD describes as follows the aim of engaging in an argumentative process: </w:t>
      </w:r>
    </w:p>
    <w:p w14:paraId="3E86361D" w14:textId="77777777" w:rsidR="000C11C0" w:rsidRPr="00630A5B" w:rsidRDefault="000C11C0" w:rsidP="000C11C0">
      <w:pPr>
        <w:rPr>
          <w:rFonts w:asciiTheme="minorHAnsi" w:hAnsiTheme="minorHAnsi" w:cstheme="minorHAnsi"/>
          <w:sz w:val="16"/>
        </w:rPr>
      </w:pPr>
      <w:r w:rsidRPr="00630A5B">
        <w:rPr>
          <w:rStyle w:val="Emphasis"/>
          <w:rFonts w:asciiTheme="minorHAnsi" w:hAnsiTheme="minorHAnsi" w:cstheme="minorHAnsi"/>
          <w:highlight w:val="green"/>
        </w:rPr>
        <w:t>Argument</w:t>
      </w:r>
      <w:r w:rsidRPr="00630A5B">
        <w:rPr>
          <w:rStyle w:val="Emphasis"/>
          <w:rFonts w:asciiTheme="minorHAnsi" w:hAnsiTheme="minorHAnsi" w:cstheme="minorHAnsi"/>
        </w:rPr>
        <w:t>ation</w:t>
      </w:r>
      <w:r w:rsidRPr="00630A5B">
        <w:rPr>
          <w:rFonts w:asciiTheme="minorHAnsi" w:hAnsiTheme="minorHAnsi" w:cstheme="minorHAnsi"/>
          <w:sz w:val="16"/>
        </w:rPr>
        <w:t xml:space="preserve"> is basically aimed at resolving a difference of opinion about the acceptability of a standpoint by making an appeal to the other party's reasonableness. (</w:t>
      </w:r>
      <w:proofErr w:type="gramStart"/>
      <w:r w:rsidRPr="00630A5B">
        <w:rPr>
          <w:rFonts w:asciiTheme="minorHAnsi" w:hAnsiTheme="minorHAnsi" w:cstheme="minorHAnsi"/>
          <w:sz w:val="16"/>
        </w:rPr>
        <w:t>van</w:t>
      </w:r>
      <w:proofErr w:type="gramEnd"/>
      <w:r w:rsidRPr="00630A5B">
        <w:rPr>
          <w:rFonts w:asciiTheme="minorHAnsi" w:hAnsiTheme="minorHAnsi" w:cstheme="minorHAnsi"/>
          <w:sz w:val="16"/>
        </w:rPr>
        <w:t xml:space="preserve">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1, with reference to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&amp; Grootendorst 2004: 11-18) </w:t>
      </w:r>
    </w:p>
    <w:p w14:paraId="3DD6C882" w14:textId="77777777" w:rsidR="000C11C0" w:rsidRPr="00630A5B" w:rsidRDefault="000C11C0" w:rsidP="000C11C0">
      <w:pPr>
        <w:rPr>
          <w:rFonts w:asciiTheme="minorHAnsi" w:hAnsiTheme="minorHAnsi" w:cstheme="minorHAnsi"/>
          <w:sz w:val="16"/>
          <w:szCs w:val="16"/>
        </w:rPr>
      </w:pPr>
      <w:r w:rsidRPr="00630A5B">
        <w:rPr>
          <w:rFonts w:asciiTheme="minorHAnsi" w:hAnsiTheme="minorHAnsi" w:cstheme="minorHAnsi"/>
          <w:sz w:val="16"/>
          <w:szCs w:val="16"/>
        </w:rPr>
        <w:t>The difference of opinion is resolved when the antagonist accepts the protagonist's viewpoint on the basis of the arguments advanced or when the protagonist abandons his viewpoint as a result of the critical responses of the antagonist. (</w:t>
      </w:r>
      <w:proofErr w:type="gramStart"/>
      <w:r w:rsidRPr="00630A5B">
        <w:rPr>
          <w:rFonts w:asciiTheme="minorHAnsi" w:hAnsiTheme="minorHAnsi" w:cstheme="minorHAnsi"/>
          <w:sz w:val="16"/>
          <w:szCs w:val="16"/>
        </w:rPr>
        <w:t>van</w:t>
      </w:r>
      <w:proofErr w:type="gramEnd"/>
      <w:r w:rsidRPr="00630A5B">
        <w:rPr>
          <w:rFonts w:asciiTheme="minorHAnsi" w:hAnsiTheme="minorHAnsi" w:cstheme="minorHAnsi"/>
          <w:sz w:val="16"/>
          <w:szCs w:val="16"/>
        </w:rPr>
        <w:t xml:space="preserve">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33)</w:t>
      </w:r>
    </w:p>
    <w:p w14:paraId="73D6F220" w14:textId="77777777" w:rsidR="000C11C0" w:rsidRPr="00630A5B" w:rsidRDefault="000C11C0" w:rsidP="000C11C0">
      <w:pPr>
        <w:rPr>
          <w:rFonts w:asciiTheme="minorHAnsi" w:hAnsiTheme="minorHAnsi" w:cstheme="minorHAnsi"/>
          <w:sz w:val="16"/>
        </w:rPr>
      </w:pPr>
      <w:r w:rsidRPr="00630A5B">
        <w:rPr>
          <w:rFonts w:asciiTheme="minorHAnsi" w:hAnsiTheme="minorHAnsi" w:cstheme="minorHAnsi"/>
          <w:sz w:val="16"/>
        </w:rPr>
        <w:t xml:space="preserve">Simply put, the basic assumption is that a critical discussion’s aim </w:t>
      </w:r>
      <w:r w:rsidRPr="00630A5B">
        <w:rPr>
          <w:rStyle w:val="StyleUnderline"/>
          <w:rFonts w:asciiTheme="minorHAnsi" w:hAnsiTheme="minorHAnsi" w:cstheme="minorHAnsi"/>
          <w:highlight w:val="green"/>
        </w:rPr>
        <w:t>consists</w:t>
      </w:r>
      <w:r w:rsidRPr="00630A5B">
        <w:rPr>
          <w:rStyle w:val="StyleUnderline"/>
          <w:rFonts w:asciiTheme="minorHAnsi" w:hAnsiTheme="minorHAnsi" w:cstheme="minorHAnsi"/>
        </w:rPr>
        <w:t xml:space="preserve"> in </w:t>
      </w:r>
      <w:r w:rsidRPr="00630A5B">
        <w:rPr>
          <w:rStyle w:val="StyleUnderline"/>
          <w:rFonts w:asciiTheme="minorHAnsi" w:hAnsiTheme="minorHAnsi" w:cstheme="minorHAnsi"/>
          <w:highlight w:val="green"/>
        </w:rPr>
        <w:t>putting forth a</w:t>
      </w:r>
      <w:r w:rsidRPr="00630A5B">
        <w:rPr>
          <w:rFonts w:asciiTheme="minorHAnsi" w:hAnsiTheme="minorHAnsi" w:cstheme="minorHAnsi"/>
          <w:sz w:val="16"/>
        </w:rPr>
        <w:t xml:space="preserve"> certain </w:t>
      </w:r>
      <w:r w:rsidRPr="00630A5B">
        <w:rPr>
          <w:rStyle w:val="Emphasis"/>
          <w:rFonts w:asciiTheme="minorHAnsi" w:hAnsiTheme="minorHAnsi" w:cstheme="minorHAnsi"/>
          <w:highlight w:val="green"/>
        </w:rPr>
        <w:t>position</w:t>
      </w:r>
      <w:r w:rsidRPr="00630A5B">
        <w:rPr>
          <w:rStyle w:val="StyleUnderline"/>
          <w:rFonts w:asciiTheme="minorHAnsi" w:hAnsiTheme="minorHAnsi" w:cstheme="minorHAnsi"/>
          <w:highlight w:val="green"/>
        </w:rPr>
        <w:t xml:space="preserve"> by one of the parties for</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examination</w:t>
      </w:r>
      <w:r w:rsidRPr="00630A5B">
        <w:rPr>
          <w:rStyle w:val="StyleUnderline"/>
          <w:rFonts w:asciiTheme="minorHAnsi" w:hAnsiTheme="minorHAnsi" w:cstheme="minorHAnsi"/>
          <w:highlight w:val="green"/>
        </w:rPr>
        <w:t xml:space="preserve"> of the other</w:t>
      </w:r>
      <w:r w:rsidRPr="00630A5B">
        <w:rPr>
          <w:rFonts w:asciiTheme="minorHAnsi" w:hAnsiTheme="minorHAnsi" w:cstheme="minorHAnsi"/>
          <w:sz w:val="16"/>
        </w:rPr>
        <w:t>, who calls it into question. The latter undertakes to refute the former’s position, while its proponent is committed to defend it. Four stages (see below) are supposed to ensure a valid performance of the refutation and defense tasks. The essential point is that at the end of the four stages the parties clearly agree whether the proponent’s position has been refuted or not and, accordingly, change their position (either retracting it or withdrawing from his questioning). In ‘mixed’ disagreements, in which the antagonist not only questions but also puts forth an opposed position, the same process takes place sequentially, i.e., at first one side (A) attacks trying to refute the other’s (B) position, and after this stage is concluded, they switch roles and the second side (B) proceeds to attack the first (A) in the same fashion.</w:t>
      </w:r>
    </w:p>
    <w:p w14:paraId="181399BB" w14:textId="77777777" w:rsidR="000C11C0" w:rsidRPr="00630A5B" w:rsidRDefault="000C11C0" w:rsidP="000C11C0">
      <w:pPr>
        <w:rPr>
          <w:rFonts w:asciiTheme="minorHAnsi" w:hAnsiTheme="minorHAnsi" w:cstheme="minorHAnsi"/>
          <w:sz w:val="16"/>
          <w:szCs w:val="16"/>
        </w:rPr>
      </w:pPr>
      <w:r w:rsidRPr="00630A5B">
        <w:rPr>
          <w:rFonts w:asciiTheme="minorHAnsi" w:hAnsiTheme="minorHAnsi" w:cstheme="minorHAnsi"/>
          <w:sz w:val="16"/>
          <w:szCs w:val="16"/>
        </w:rPr>
        <w:t>Regardless of whether the described process is indeed capable to yield a conclusive decision about the refutation of a position, and of whether the linearity of the refutation process makes sense, it is obvious that debates in the public sphere are for the most part ‘mixed’. Furthermore, in so far as these debates involve dichotomous positions (rather than just opposed ones), it is necessary that at the end of the PD process one of the parties accept the position of the other.</w:t>
      </w:r>
    </w:p>
    <w:p w14:paraId="42FD682F" w14:textId="77777777" w:rsidR="000C11C0" w:rsidRPr="00630A5B" w:rsidRDefault="000C11C0" w:rsidP="000C11C0">
      <w:pPr>
        <w:rPr>
          <w:rFonts w:asciiTheme="minorHAnsi" w:hAnsiTheme="minorHAnsi" w:cstheme="minorHAnsi"/>
          <w:sz w:val="16"/>
          <w:szCs w:val="16"/>
        </w:rPr>
      </w:pPr>
      <w:r w:rsidRPr="00630A5B">
        <w:rPr>
          <w:rFonts w:asciiTheme="minorHAnsi" w:hAnsiTheme="minorHAnsi" w:cstheme="minorHAnsi"/>
          <w:sz w:val="16"/>
          <w:szCs w:val="16"/>
        </w:rPr>
        <w:t xml:space="preserve">It is also worth noticing </w:t>
      </w:r>
      <w:proofErr w:type="gramStart"/>
      <w:r w:rsidRPr="00630A5B">
        <w:rPr>
          <w:rFonts w:asciiTheme="minorHAnsi" w:hAnsiTheme="minorHAnsi" w:cstheme="minorHAnsi"/>
          <w:sz w:val="16"/>
          <w:szCs w:val="16"/>
        </w:rPr>
        <w:t>that,</w:t>
      </w:r>
      <w:proofErr w:type="gramEnd"/>
      <w:r w:rsidRPr="00630A5B">
        <w:rPr>
          <w:rFonts w:asciiTheme="minorHAnsi" w:hAnsiTheme="minorHAnsi" w:cstheme="minorHAnsi"/>
          <w:sz w:val="16"/>
          <w:szCs w:val="16"/>
        </w:rPr>
        <w:t xml:space="preserve"> contrary to deliberative democracy approaches, which in some cases approve the attempt to reach agreement in a (public) debate as a form of justification of political systems, PD claims that it is not a consensus theory at all. Instead, it conceives itself as a theory based on Popper’s critical rationality, i.e., as having as its principal goal to provide each party with the means—i.e., refutation attempts—to test critically its position: </w:t>
      </w:r>
    </w:p>
    <w:p w14:paraId="0E92B755" w14:textId="77777777" w:rsidR="000C11C0" w:rsidRPr="00630A5B" w:rsidRDefault="000C11C0" w:rsidP="000C11C0">
      <w:pPr>
        <w:rPr>
          <w:rFonts w:asciiTheme="minorHAnsi" w:hAnsiTheme="minorHAnsi" w:cstheme="minorHAnsi"/>
          <w:sz w:val="16"/>
          <w:szCs w:val="16"/>
        </w:rPr>
      </w:pPr>
      <w:r w:rsidRPr="00630A5B">
        <w:rPr>
          <w:rFonts w:asciiTheme="minorHAnsi" w:hAnsiTheme="minorHAnsi" w:cstheme="minorHAnsi"/>
          <w:sz w:val="16"/>
          <w:szCs w:val="16"/>
        </w:rPr>
        <w:t>[T]he conception of reasonableness upheld in pragma-dialectics insights from critical rationalist epistemology and utilitarian ethics conjoin … The intersubjective acceptability we attribute to the procedure, which is eventually expected to lend conventional validity to the procedure, is primarily based on its instrumentality in doing the job it is intended to do: re-solving a difference of opinion. … This means that, philosophically speaking, the rationale for accepting the pragma-dialectical procedure is pragmatic—more precisely, utilitarian [italics in quoted text]. … However, based on Popper's falsification idea, this is a ‘negative’ and not ‘positive’, utilitarianism. … Rather than maximization of agreement, minimization of disagreement is to be aimed for. (</w:t>
      </w:r>
      <w:proofErr w:type="gramStart"/>
      <w:r w:rsidRPr="00630A5B">
        <w:rPr>
          <w:rFonts w:asciiTheme="minorHAnsi" w:hAnsiTheme="minorHAnsi" w:cstheme="minorHAnsi"/>
          <w:sz w:val="16"/>
          <w:szCs w:val="16"/>
        </w:rPr>
        <w:t>van</w:t>
      </w:r>
      <w:proofErr w:type="gramEnd"/>
      <w:r w:rsidRPr="00630A5B">
        <w:rPr>
          <w:rFonts w:asciiTheme="minorHAnsi" w:hAnsiTheme="minorHAnsi" w:cstheme="minorHAnsi"/>
          <w:sz w:val="16"/>
          <w:szCs w:val="16"/>
        </w:rPr>
        <w:t xml:space="preserve">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34) </w:t>
      </w:r>
    </w:p>
    <w:p w14:paraId="2D8FECB4" w14:textId="77777777" w:rsidR="000C11C0" w:rsidRPr="00630A5B" w:rsidRDefault="000C11C0" w:rsidP="000C11C0">
      <w:pPr>
        <w:rPr>
          <w:rFonts w:asciiTheme="minorHAnsi" w:hAnsiTheme="minorHAnsi" w:cstheme="minorHAnsi"/>
          <w:sz w:val="16"/>
          <w:szCs w:val="16"/>
        </w:rPr>
      </w:pPr>
      <w:r w:rsidRPr="00630A5B">
        <w:rPr>
          <w:rFonts w:asciiTheme="minorHAnsi" w:hAnsiTheme="minorHAnsi" w:cstheme="minorHAnsi"/>
          <w:sz w:val="16"/>
          <w:szCs w:val="16"/>
        </w:rPr>
        <w:t xml:space="preserve">The distinction between maximization of agreement and minimization of disagreement purports to stress that PD doesn’t view agreement as the suitable end of the process, but just as “an intermediate step on the way to new, and more advanced, disagreements”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26n). Nevertheless, no explanation is given of how these “more advanced disagreements” are engendered as a part of the dynamics of the critical process, nor what is the role or value of such disagreements in the public sphere or elsewhere. This may be due to the fact that PD’s ‘critical discussion’ is not tuned to the generation of new positions or ideas but only to the testing of extant ones, thus echoing once again Popper, now in his focus on the justification rather than on the discovery of theories (see sections 4.2.4 and 5). </w:t>
      </w:r>
    </w:p>
    <w:p w14:paraId="05789168" w14:textId="77777777" w:rsidR="000C11C0" w:rsidRPr="00630A5B" w:rsidRDefault="000C11C0" w:rsidP="000C11C0">
      <w:pPr>
        <w:rPr>
          <w:rFonts w:asciiTheme="minorHAnsi" w:hAnsiTheme="minorHAnsi" w:cstheme="minorHAnsi"/>
          <w:sz w:val="16"/>
          <w:szCs w:val="16"/>
        </w:rPr>
      </w:pPr>
      <w:r w:rsidRPr="00630A5B">
        <w:rPr>
          <w:rFonts w:asciiTheme="minorHAnsi" w:hAnsiTheme="minorHAnsi" w:cstheme="minorHAnsi"/>
          <w:sz w:val="16"/>
          <w:szCs w:val="16"/>
        </w:rPr>
        <w:t xml:space="preserve">In any case, it is quite clear that the only practical result of the critical discussion à la PD of opposed positions on a public issue is to determine whether one discussant succeeded in refuting the other’s position, thus obtaining the adversary’s agreement, who will then share his/her position, at least for some time. In this respect, PD’s critical discussion is close to Habermas’s ‘reasonable argumentation’, whose aim is to reach consensus.15 In spite of the apparent difference between a critical examination of a position aiming at its refutation or at its acceptance, even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admits, to some extent, their similarity. He points out that “the pragma-dialectical procedure deals only with ‘first order’ conditions for resolving differences of opinion on the merits by means of critical discussion”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34), and stresses that there are ‘higher order’ conditions, ‘internal’ and ‘external’, that are “beyond the agent’s control”, conditions that are similar to Habermas’s “ideal speech conditions”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35n). Anyhow, whether according to PD the main goal of the critical discussion process in the public alliance is to create the opportunity for refutation or for agreement (meaning that one of the discussants acknowledges that his position is wrong), the essential assumption of this process is that the participants in it in the public sphere (or elsewhere) must be aware that one of them holds a wrong position and will have to explicitly acknowledge this.</w:t>
      </w:r>
    </w:p>
    <w:p w14:paraId="7D6EF85A" w14:textId="77777777" w:rsidR="000C11C0" w:rsidRPr="00630A5B" w:rsidRDefault="000C11C0" w:rsidP="000C11C0">
      <w:pPr>
        <w:rPr>
          <w:rFonts w:asciiTheme="minorHAnsi" w:hAnsiTheme="minorHAnsi" w:cstheme="minorHAnsi"/>
          <w:sz w:val="16"/>
          <w:szCs w:val="16"/>
        </w:rPr>
      </w:pPr>
      <w:r w:rsidRPr="00630A5B">
        <w:rPr>
          <w:rFonts w:asciiTheme="minorHAnsi" w:hAnsiTheme="minorHAnsi" w:cstheme="minorHAnsi"/>
          <w:sz w:val="16"/>
          <w:szCs w:val="16"/>
        </w:rPr>
        <w:t xml:space="preserve">Is such a goal, especially when conceived as the ultimate aim of the proposed argumentative process, feasible and acceptable in the public sphere? </w:t>
      </w:r>
    </w:p>
    <w:p w14:paraId="253A9007" w14:textId="77777777" w:rsidR="000C11C0" w:rsidRPr="00630A5B" w:rsidRDefault="000C11C0" w:rsidP="000C11C0">
      <w:pPr>
        <w:rPr>
          <w:rFonts w:asciiTheme="minorHAnsi" w:hAnsiTheme="minorHAnsi" w:cstheme="minorHAnsi"/>
          <w:sz w:val="16"/>
          <w:szCs w:val="16"/>
        </w:rPr>
      </w:pPr>
      <w:r w:rsidRPr="00630A5B">
        <w:rPr>
          <w:rFonts w:asciiTheme="minorHAnsi" w:hAnsiTheme="minorHAnsi" w:cstheme="minorHAnsi"/>
          <w:sz w:val="16"/>
          <w:szCs w:val="16"/>
        </w:rPr>
        <w:t xml:space="preserve">In our opinion, there are at least four reasons for arguing that it is a utopian, hence unacceptable goal, if one takes seriously what should be expected from argumentative practice and theory in the public sphere. First, because PD deserves a critique similar to the one leveled against the Popperian version of critical rationalism it espouses,16 which defends a theory of knowledge “without a knowing subject” (Popper 1972); obviously, such a-contextual position becomes even more problematic if applied to the public and political spheres, where it must operate in a context essentially involved with practical rationality. Second, due to its analogy with theories such as Habermas’s that were discussed in this section as well as in 2.2—an analogy that deserves additional criticism because, unlike </w:t>
      </w:r>
      <w:proofErr w:type="spellStart"/>
      <w:r w:rsidRPr="00630A5B">
        <w:rPr>
          <w:rFonts w:asciiTheme="minorHAnsi" w:hAnsiTheme="minorHAnsi" w:cstheme="minorHAnsi"/>
          <w:sz w:val="16"/>
          <w:szCs w:val="16"/>
        </w:rPr>
        <w:t>Habermasianism</w:t>
      </w:r>
      <w:proofErr w:type="spellEnd"/>
      <w:r w:rsidRPr="00630A5B">
        <w:rPr>
          <w:rFonts w:asciiTheme="minorHAnsi" w:hAnsiTheme="minorHAnsi" w:cstheme="minorHAnsi"/>
          <w:sz w:val="16"/>
          <w:szCs w:val="16"/>
        </w:rPr>
        <w:t xml:space="preserve">, PD overlooks the relationship between the political and public context and argumentative practice. Third, because of PD’s total overlooking of the role of CSDs in public argumentation (cf. 4.2.2). And fourth, due to unilateral value judgments of positions in the public sphere, which lead to simplistic criteria of refutation or acceptance in a domain where complexity is the rule (cf. 2.1.1 and 4.2.3). </w:t>
      </w:r>
    </w:p>
    <w:p w14:paraId="52B435C8" w14:textId="77777777" w:rsidR="000C11C0" w:rsidRPr="00630A5B" w:rsidRDefault="000C11C0" w:rsidP="000C11C0">
      <w:pPr>
        <w:rPr>
          <w:rFonts w:asciiTheme="minorHAnsi" w:hAnsiTheme="minorHAnsi" w:cstheme="minorHAnsi"/>
          <w:sz w:val="16"/>
          <w:szCs w:val="16"/>
        </w:rPr>
      </w:pPr>
      <w:r w:rsidRPr="00630A5B">
        <w:rPr>
          <w:rFonts w:asciiTheme="minorHAnsi" w:hAnsiTheme="minorHAnsi" w:cstheme="minorHAnsi"/>
          <w:sz w:val="16"/>
          <w:szCs w:val="16"/>
        </w:rPr>
        <w:t xml:space="preserve">(ii) Let us admit, for the sake of argument, that the refutation goal as claimed by PD is central, feasible, acceptable, and useful in public argumentation. Aren’t there better ways to achieve this goal? </w:t>
      </w:r>
    </w:p>
    <w:p w14:paraId="6680204E" w14:textId="77777777" w:rsidR="000C11C0" w:rsidRPr="00630A5B" w:rsidRDefault="000C11C0" w:rsidP="000C11C0">
      <w:pPr>
        <w:rPr>
          <w:rFonts w:asciiTheme="minorHAnsi" w:hAnsiTheme="minorHAnsi" w:cstheme="minorHAnsi"/>
          <w:sz w:val="16"/>
          <w:szCs w:val="16"/>
        </w:rPr>
      </w:pPr>
      <w:r w:rsidRPr="00630A5B">
        <w:rPr>
          <w:rFonts w:asciiTheme="minorHAnsi" w:hAnsiTheme="minorHAnsi" w:cstheme="minorHAnsi"/>
          <w:sz w:val="16"/>
          <w:szCs w:val="16"/>
        </w:rPr>
        <w:t xml:space="preserve">The refutation and defense </w:t>
      </w:r>
      <w:proofErr w:type="gramStart"/>
      <w:r w:rsidRPr="00630A5B">
        <w:rPr>
          <w:rFonts w:asciiTheme="minorHAnsi" w:hAnsiTheme="minorHAnsi" w:cstheme="minorHAnsi"/>
          <w:sz w:val="16"/>
          <w:szCs w:val="16"/>
        </w:rPr>
        <w:t>moves</w:t>
      </w:r>
      <w:proofErr w:type="gramEnd"/>
      <w:r w:rsidRPr="00630A5B">
        <w:rPr>
          <w:rFonts w:asciiTheme="minorHAnsi" w:hAnsiTheme="minorHAnsi" w:cstheme="minorHAnsi"/>
          <w:sz w:val="16"/>
          <w:szCs w:val="16"/>
        </w:rPr>
        <w:t xml:space="preserve"> stipulated by the PD critical discussion model include, on the one side, the antagonist’s critical remarks or demands and on the other, the proponent’s replies. We believe that it must be assumed that neither the critique nor the replies are previously known to the contenders, which is why they have an interest in engage in the argumentation process: presumably, the expression of both, </w:t>
      </w:r>
      <w:proofErr w:type="gramStart"/>
      <w:r w:rsidRPr="00630A5B">
        <w:rPr>
          <w:rFonts w:asciiTheme="minorHAnsi" w:hAnsiTheme="minorHAnsi" w:cstheme="minorHAnsi"/>
          <w:sz w:val="16"/>
          <w:szCs w:val="16"/>
        </w:rPr>
        <w:t>counter-arguments</w:t>
      </w:r>
      <w:proofErr w:type="gramEnd"/>
      <w:r w:rsidRPr="00630A5B">
        <w:rPr>
          <w:rFonts w:asciiTheme="minorHAnsi" w:hAnsiTheme="minorHAnsi" w:cstheme="minorHAnsi"/>
          <w:sz w:val="16"/>
          <w:szCs w:val="16"/>
        </w:rPr>
        <w:t xml:space="preserve"> and defensive-arguments, is good to both sides. In spite of its usefulness in certain situations, this kind of exchange does not amount to the full manifestation of the dialectical critical process, wherein the context and co-text of the dialectical exchange, as well as the cognitive interaction that takes place and evolves throughout the exchange, play a decisive role in the design and ‘inner’ justification of each of the participants’ moves. Argumentation strategies that </w:t>
      </w:r>
      <w:proofErr w:type="gramStart"/>
      <w:r w:rsidRPr="00630A5B">
        <w:rPr>
          <w:rFonts w:asciiTheme="minorHAnsi" w:hAnsiTheme="minorHAnsi" w:cstheme="minorHAnsi"/>
          <w:sz w:val="16"/>
          <w:szCs w:val="16"/>
        </w:rPr>
        <w:t>take into account</w:t>
      </w:r>
      <w:proofErr w:type="gramEnd"/>
      <w:r w:rsidRPr="00630A5B">
        <w:rPr>
          <w:rFonts w:asciiTheme="minorHAnsi" w:hAnsiTheme="minorHAnsi" w:cstheme="minorHAnsi"/>
          <w:sz w:val="16"/>
          <w:szCs w:val="16"/>
        </w:rPr>
        <w:t xml:space="preserve"> these resources and make full use of their potential are no doubt setting up another, broader span of goals for the argumentative process, and are more likely to achieve these goals more effectively than they certainly would achieve their PD more limited counterparts (cf. 4.2.4 and 5). </w:t>
      </w:r>
    </w:p>
    <w:p w14:paraId="5C644AB1" w14:textId="77777777" w:rsidR="000C11C0" w:rsidRPr="00630A5B" w:rsidRDefault="000C11C0" w:rsidP="000C11C0">
      <w:pPr>
        <w:rPr>
          <w:rFonts w:asciiTheme="minorHAnsi" w:hAnsiTheme="minorHAnsi" w:cstheme="minorHAnsi"/>
          <w:sz w:val="16"/>
          <w:szCs w:val="16"/>
        </w:rPr>
      </w:pPr>
      <w:r w:rsidRPr="00630A5B">
        <w:rPr>
          <w:rFonts w:asciiTheme="minorHAnsi" w:hAnsiTheme="minorHAnsi" w:cstheme="minorHAnsi"/>
          <w:sz w:val="16"/>
          <w:szCs w:val="16"/>
        </w:rPr>
        <w:t xml:space="preserve">4.2.2 Preconditions </w:t>
      </w:r>
    </w:p>
    <w:p w14:paraId="0E9259E5" w14:textId="77777777" w:rsidR="000C11C0" w:rsidRPr="00630A5B" w:rsidRDefault="000C11C0" w:rsidP="000C11C0">
      <w:pPr>
        <w:rPr>
          <w:rFonts w:asciiTheme="minorHAnsi" w:hAnsiTheme="minorHAnsi" w:cstheme="minorHAnsi"/>
          <w:sz w:val="16"/>
        </w:rPr>
      </w:pPr>
      <w:r w:rsidRPr="00630A5B">
        <w:rPr>
          <w:rFonts w:asciiTheme="minorHAnsi" w:hAnsiTheme="minorHAnsi" w:cstheme="minorHAnsi"/>
          <w:sz w:val="16"/>
        </w:rPr>
        <w:t xml:space="preserve">The ideal PD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can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be realized if</w:t>
      </w:r>
      <w:r w:rsidRPr="00630A5B">
        <w:rPr>
          <w:rFonts w:asciiTheme="minorHAnsi" w:hAnsiTheme="minorHAnsi" w:cstheme="minorHAnsi"/>
          <w:sz w:val="16"/>
        </w:rPr>
        <w:t xml:space="preserve"> some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are </w:t>
      </w:r>
      <w:r w:rsidRPr="00630A5B">
        <w:rPr>
          <w:rStyle w:val="Emphasis"/>
          <w:rFonts w:asciiTheme="minorHAnsi" w:hAnsiTheme="minorHAnsi" w:cstheme="minorHAnsi"/>
          <w:highlight w:val="green"/>
        </w:rPr>
        <w:t>satisfied</w:t>
      </w:r>
      <w:r w:rsidRPr="00630A5B">
        <w:rPr>
          <w:rStyle w:val="StyleUnderline"/>
          <w:rFonts w:asciiTheme="minorHAnsi" w:hAnsiTheme="minorHAnsi" w:cstheme="minorHAnsi"/>
          <w:highlight w:val="green"/>
        </w:rPr>
        <w:t>. The most important</w:t>
      </w:r>
      <w:r w:rsidRPr="00630A5B">
        <w:rPr>
          <w:rFonts w:asciiTheme="minorHAnsi" w:hAnsiTheme="minorHAnsi" w:cstheme="minorHAnsi"/>
          <w:sz w:val="16"/>
        </w:rPr>
        <w:t xml:space="preserve"> ones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a) </w:t>
      </w:r>
      <w:r w:rsidRPr="00630A5B">
        <w:rPr>
          <w:rStyle w:val="StyleUnderline"/>
          <w:rFonts w:asciiTheme="minorHAnsi" w:hAnsiTheme="minorHAnsi" w:cstheme="minorHAnsi"/>
        </w:rPr>
        <w:t xml:space="preserve">a </w:t>
      </w:r>
      <w:r w:rsidRPr="00630A5B">
        <w:rPr>
          <w:rStyle w:val="Emphasis"/>
          <w:rFonts w:asciiTheme="minorHAnsi" w:hAnsiTheme="minorHAnsi" w:cstheme="minorHAnsi"/>
          <w:highlight w:val="green"/>
        </w:rPr>
        <w:t>clear</w:t>
      </w:r>
      <w:r w:rsidRPr="00630A5B">
        <w:rPr>
          <w:rStyle w:val="Emphasis"/>
          <w:rFonts w:asciiTheme="minorHAnsi" w:hAnsiTheme="minorHAnsi" w:cstheme="minorHAnsi"/>
        </w:rPr>
        <w:t>-cut</w:t>
      </w:r>
      <w:r w:rsidRPr="00630A5B">
        <w:rPr>
          <w:rStyle w:val="StyleUnderline"/>
          <w:rFonts w:asciiTheme="minorHAnsi" w:hAnsiTheme="minorHAnsi" w:cstheme="minorHAnsi"/>
          <w:highlight w:val="green"/>
        </w:rPr>
        <w:t xml:space="preserve"> identification of the </w:t>
      </w:r>
      <w:r w:rsidRPr="00630A5B">
        <w:rPr>
          <w:rStyle w:val="Emphasis"/>
          <w:rFonts w:asciiTheme="minorHAnsi" w:hAnsiTheme="minorHAnsi" w:cstheme="minorHAnsi"/>
          <w:highlight w:val="green"/>
        </w:rPr>
        <w:t>standpoint</w:t>
      </w:r>
      <w:r w:rsidRPr="00630A5B">
        <w:rPr>
          <w:rStyle w:val="StyleUnderline"/>
          <w:rFonts w:asciiTheme="minorHAnsi" w:hAnsiTheme="minorHAnsi" w:cstheme="minorHAnsi"/>
          <w:highlight w:val="green"/>
        </w:rPr>
        <w:t xml:space="preserve"> that provokes</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highlight w:val="green"/>
        </w:rPr>
        <w:t>disagreement</w:t>
      </w:r>
      <w:r w:rsidRPr="00630A5B">
        <w:rPr>
          <w:rFonts w:asciiTheme="minorHAnsi" w:hAnsiTheme="minorHAnsi" w:cstheme="minorHAnsi"/>
          <w:sz w:val="16"/>
        </w:rPr>
        <w:t xml:space="preserve">, b) the decision of the parties to engage in a discussion, </w:t>
      </w:r>
      <w:r w:rsidRPr="00630A5B">
        <w:rPr>
          <w:rStyle w:val="StyleUnderline"/>
          <w:rFonts w:asciiTheme="minorHAnsi" w:hAnsiTheme="minorHAnsi" w:cstheme="minorHAnsi"/>
          <w:highlight w:val="green"/>
        </w:rPr>
        <w:t>and</w:t>
      </w:r>
      <w:r w:rsidRPr="00630A5B">
        <w:rPr>
          <w:rFonts w:asciiTheme="minorHAnsi" w:hAnsiTheme="minorHAnsi" w:cstheme="minorHAnsi"/>
          <w:sz w:val="16"/>
        </w:rPr>
        <w:t xml:space="preserve"> c) the participants’ </w:t>
      </w:r>
      <w:r w:rsidRPr="00630A5B">
        <w:rPr>
          <w:rStyle w:val="StyleUnderline"/>
          <w:rFonts w:asciiTheme="minorHAnsi" w:hAnsiTheme="minorHAnsi" w:cstheme="minorHAnsi"/>
          <w:highlight w:val="green"/>
        </w:rPr>
        <w:t>commitment to</w:t>
      </w:r>
      <w:r w:rsidRPr="00630A5B">
        <w:rPr>
          <w:rFonts w:asciiTheme="minorHAnsi" w:hAnsiTheme="minorHAnsi" w:cstheme="minorHAnsi"/>
          <w:sz w:val="16"/>
        </w:rPr>
        <w:t xml:space="preserve"> obey the </w:t>
      </w:r>
      <w:r w:rsidRPr="00630A5B">
        <w:rPr>
          <w:rStyle w:val="Emphasis"/>
          <w:rFonts w:asciiTheme="minorHAnsi" w:hAnsiTheme="minorHAnsi" w:cstheme="minorHAnsi"/>
        </w:rPr>
        <w:t xml:space="preserve">procedural </w:t>
      </w:r>
      <w:r w:rsidRPr="00630A5B">
        <w:rPr>
          <w:rStyle w:val="Emphasis"/>
          <w:rFonts w:asciiTheme="minorHAnsi" w:hAnsiTheme="minorHAnsi" w:cstheme="minorHAnsi"/>
          <w:highlight w:val="green"/>
        </w:rPr>
        <w:t>rules</w:t>
      </w:r>
      <w:r w:rsidRPr="00630A5B">
        <w:rPr>
          <w:rFonts w:asciiTheme="minorHAnsi" w:hAnsiTheme="minorHAnsi" w:cstheme="minorHAnsi"/>
          <w:sz w:val="16"/>
        </w:rPr>
        <w:t>. As we shall see, these preconditions share a common assumption, which calls into question the feasibility of using critical discussion in the public sphere.</w:t>
      </w:r>
    </w:p>
    <w:p w14:paraId="1F8F67C2" w14:textId="77777777" w:rsidR="000C11C0" w:rsidRPr="00630A5B" w:rsidRDefault="000C11C0" w:rsidP="000C11C0">
      <w:pPr>
        <w:rPr>
          <w:rFonts w:asciiTheme="minorHAnsi" w:hAnsiTheme="minorHAnsi" w:cstheme="minorHAnsi"/>
          <w:sz w:val="16"/>
        </w:rPr>
      </w:pPr>
      <w:r w:rsidRPr="00630A5B">
        <w:rPr>
          <w:rFonts w:asciiTheme="minorHAnsi" w:hAnsiTheme="minorHAnsi" w:cstheme="minorHAnsi"/>
          <w:sz w:val="16"/>
        </w:rPr>
        <w:t xml:space="preserve">(A) </w:t>
      </w:r>
      <w:r w:rsidRPr="00630A5B">
        <w:rPr>
          <w:rStyle w:val="StyleUnderline"/>
          <w:rFonts w:asciiTheme="minorHAnsi" w:hAnsiTheme="minorHAnsi" w:cstheme="minorHAnsi"/>
          <w:highlight w:val="green"/>
        </w:rPr>
        <w:t xml:space="preserve">This </w:t>
      </w:r>
      <w:r w:rsidRPr="00630A5B">
        <w:rPr>
          <w:rStyle w:val="Emphasis"/>
          <w:rFonts w:asciiTheme="minorHAnsi" w:hAnsiTheme="minorHAnsi" w:cstheme="minorHAnsi"/>
          <w:highlight w:val="green"/>
        </w:rPr>
        <w:t>precondition</w:t>
      </w:r>
      <w:r w:rsidRPr="00630A5B">
        <w:rPr>
          <w:rStyle w:val="StyleUnderline"/>
          <w:rFonts w:asciiTheme="minorHAnsi" w:hAnsiTheme="minorHAnsi" w:cstheme="minorHAnsi"/>
          <w:highlight w:val="green"/>
        </w:rPr>
        <w:t xml:space="preserve"> assumes</w:t>
      </w:r>
      <w:r w:rsidRPr="00630A5B">
        <w:rPr>
          <w:rFonts w:asciiTheme="minorHAnsi" w:hAnsiTheme="minorHAnsi" w:cstheme="minorHAnsi"/>
          <w:sz w:val="16"/>
        </w:rPr>
        <w:t xml:space="preserve"> that </w:t>
      </w:r>
      <w:r w:rsidRPr="00630A5B">
        <w:rPr>
          <w:rStyle w:val="StyleUnderline"/>
          <w:rFonts w:asciiTheme="minorHAnsi" w:hAnsiTheme="minorHAnsi" w:cstheme="minorHAnsi"/>
          <w:highlight w:val="green"/>
        </w:rPr>
        <w:t xml:space="preserve">it is possible to </w:t>
      </w:r>
      <w:r w:rsidRPr="00630A5B">
        <w:rPr>
          <w:rStyle w:val="Emphasis"/>
          <w:rFonts w:asciiTheme="minorHAnsi" w:hAnsiTheme="minorHAnsi" w:cstheme="minorHAnsi"/>
          <w:highlight w:val="green"/>
        </w:rPr>
        <w:t>isolate</w:t>
      </w:r>
      <w:r w:rsidRPr="00630A5B">
        <w:rPr>
          <w:rStyle w:val="Emphasis"/>
          <w:rFonts w:asciiTheme="minorHAnsi" w:hAnsiTheme="minorHAnsi" w:cstheme="minorHAnsi"/>
        </w:rPr>
        <w:t xml:space="preserve"> rigorously</w:t>
      </w:r>
      <w:r w:rsidRPr="00630A5B">
        <w:rPr>
          <w:rStyle w:val="StyleUnderline"/>
          <w:rFonts w:asciiTheme="minorHAnsi" w:hAnsiTheme="minorHAnsi" w:cstheme="minorHAnsi"/>
          <w:highlight w:val="green"/>
        </w:rPr>
        <w:t xml:space="preserve"> the </w:t>
      </w:r>
      <w:r w:rsidRPr="00630A5B">
        <w:rPr>
          <w:rStyle w:val="Emphasis"/>
          <w:rFonts w:asciiTheme="minorHAnsi" w:hAnsiTheme="minorHAnsi" w:cstheme="minorHAnsi"/>
          <w:highlight w:val="green"/>
        </w:rPr>
        <w:t>subject</w:t>
      </w:r>
      <w:r w:rsidRPr="00630A5B">
        <w:rPr>
          <w:rStyle w:val="Emphasis"/>
          <w:rFonts w:asciiTheme="minorHAnsi" w:hAnsiTheme="minorHAnsi" w:cstheme="minorHAnsi"/>
        </w:rPr>
        <w:t xml:space="preserve"> matter</w:t>
      </w:r>
      <w:r w:rsidRPr="00630A5B">
        <w:rPr>
          <w:rFonts w:asciiTheme="minorHAnsi" w:hAnsiTheme="minorHAnsi" w:cstheme="minorHAnsi"/>
          <w:sz w:val="16"/>
        </w:rPr>
        <w:t xml:space="preserve"> of a critical discussion, so as </w:t>
      </w:r>
      <w:r w:rsidRPr="00630A5B">
        <w:rPr>
          <w:rStyle w:val="StyleUnderline"/>
          <w:rFonts w:asciiTheme="minorHAnsi" w:hAnsiTheme="minorHAnsi" w:cstheme="minorHAnsi"/>
          <w:highlight w:val="green"/>
        </w:rPr>
        <w:t>to conduct</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focused </w:t>
      </w:r>
      <w:r w:rsidRPr="00630A5B">
        <w:rPr>
          <w:rStyle w:val="Emphasis"/>
          <w:rFonts w:asciiTheme="minorHAnsi" w:hAnsiTheme="minorHAnsi" w:cstheme="minorHAnsi"/>
          <w:highlight w:val="green"/>
        </w:rPr>
        <w:t>discussion</w:t>
      </w:r>
      <w:r w:rsidRPr="00630A5B">
        <w:rPr>
          <w:rFonts w:asciiTheme="minorHAnsi" w:hAnsiTheme="minorHAnsi" w:cstheme="minorHAnsi"/>
          <w:sz w:val="16"/>
        </w:rPr>
        <w:t xml:space="preserve"> that makes use only of relevant arguments. This precondition is quite strict, for whenever both discussants defend contrary standpoints, their disagreement should be treated as two separate fully fledged discussions: “… if another discussion begins, it must go through the same stages again—from confrontation stage to concluding stage”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10n). </w:t>
      </w:r>
    </w:p>
    <w:p w14:paraId="5B8C2E7A" w14:textId="77777777" w:rsidR="000C11C0" w:rsidRPr="00630A5B" w:rsidRDefault="000C11C0" w:rsidP="000C11C0">
      <w:pPr>
        <w:rPr>
          <w:rFonts w:asciiTheme="minorHAnsi" w:hAnsiTheme="minorHAnsi" w:cstheme="minorHAnsi"/>
          <w:sz w:val="16"/>
          <w:szCs w:val="16"/>
        </w:rPr>
      </w:pPr>
      <w:r w:rsidRPr="00630A5B">
        <w:rPr>
          <w:rFonts w:asciiTheme="minorHAnsi" w:hAnsiTheme="minorHAnsi" w:cstheme="minorHAnsi"/>
          <w:sz w:val="16"/>
          <w:szCs w:val="16"/>
        </w:rPr>
        <w:t xml:space="preserve">(B) This precondition subordinates the decision to engage in the discussion to the evaluation that the discussants share enough common ground to pursue it adequately: “After the parties have decided that there is enough common ground to conduct a discussion …”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33). </w:t>
      </w:r>
    </w:p>
    <w:p w14:paraId="2BDFF695" w14:textId="77777777" w:rsidR="000C11C0" w:rsidRPr="00630A5B" w:rsidRDefault="000C11C0" w:rsidP="000C11C0">
      <w:pPr>
        <w:rPr>
          <w:rFonts w:asciiTheme="minorHAnsi" w:hAnsiTheme="minorHAnsi" w:cstheme="minorHAnsi"/>
          <w:sz w:val="16"/>
        </w:rPr>
      </w:pPr>
      <w:r w:rsidRPr="00630A5B">
        <w:rPr>
          <w:rFonts w:asciiTheme="minorHAnsi" w:hAnsiTheme="minorHAnsi" w:cstheme="minorHAnsi"/>
          <w:sz w:val="16"/>
        </w:rPr>
        <w:t xml:space="preserve">(C) </w:t>
      </w:r>
      <w:r w:rsidRPr="00630A5B">
        <w:rPr>
          <w:rStyle w:val="StyleUnderline"/>
          <w:rFonts w:asciiTheme="minorHAnsi" w:hAnsiTheme="minorHAnsi" w:cstheme="minorHAnsi"/>
          <w:highlight w:val="green"/>
        </w:rPr>
        <w:t xml:space="preserve">This </w:t>
      </w:r>
      <w:r w:rsidRPr="00630A5B">
        <w:rPr>
          <w:rStyle w:val="Emphasis"/>
          <w:rFonts w:asciiTheme="minorHAnsi" w:hAnsiTheme="minorHAnsi" w:cstheme="minorHAnsi"/>
          <w:highlight w:val="green"/>
        </w:rPr>
        <w:t>precondition</w:t>
      </w:r>
      <w:r w:rsidRPr="00630A5B">
        <w:rPr>
          <w:rStyle w:val="StyleUnderline"/>
          <w:rFonts w:asciiTheme="minorHAnsi" w:hAnsiTheme="minorHAnsi" w:cstheme="minorHAnsi"/>
        </w:rPr>
        <w:t xml:space="preserve"> stresses the ‘contractual’ character of a critical discussion, which </w:t>
      </w:r>
      <w:r w:rsidRPr="00630A5B">
        <w:rPr>
          <w:rStyle w:val="StyleUnderline"/>
          <w:rFonts w:asciiTheme="minorHAnsi" w:hAnsiTheme="minorHAnsi" w:cstheme="minorHAnsi"/>
          <w:highlight w:val="green"/>
        </w:rPr>
        <w:t>requires</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 xml:space="preserve">explicit </w:t>
      </w:r>
      <w:r w:rsidRPr="00630A5B">
        <w:rPr>
          <w:rStyle w:val="Emphasis"/>
          <w:rFonts w:asciiTheme="minorHAnsi" w:hAnsiTheme="minorHAnsi" w:cstheme="minorHAnsi"/>
          <w:highlight w:val="green"/>
        </w:rPr>
        <w:t>mutual commitments</w:t>
      </w:r>
      <w:r w:rsidRPr="00630A5B">
        <w:rPr>
          <w:rStyle w:val="StyleUnderline"/>
          <w:rFonts w:asciiTheme="minorHAnsi" w:hAnsiTheme="minorHAnsi" w:cstheme="minorHAnsi"/>
          <w:highlight w:val="green"/>
        </w:rPr>
        <w:t xml:space="preserve"> by</w:t>
      </w:r>
      <w:r w:rsidRPr="00630A5B">
        <w:rPr>
          <w:rStyle w:val="StyleUnderline"/>
          <w:rFonts w:asciiTheme="minorHAnsi" w:hAnsiTheme="minorHAnsi" w:cstheme="minorHAnsi"/>
        </w:rPr>
        <w:t xml:space="preserve"> the </w:t>
      </w:r>
      <w:r w:rsidRPr="00630A5B">
        <w:rPr>
          <w:rStyle w:val="StyleUnderline"/>
          <w:rFonts w:asciiTheme="minorHAnsi" w:hAnsiTheme="minorHAnsi" w:cstheme="minorHAnsi"/>
          <w:highlight w:val="green"/>
        </w:rPr>
        <w:t>discussants</w:t>
      </w:r>
      <w:r w:rsidRPr="00630A5B">
        <w:rPr>
          <w:rStyle w:val="StyleUnderline"/>
          <w:rFonts w:asciiTheme="minorHAnsi" w:hAnsiTheme="minorHAnsi" w:cstheme="minorHAnsi"/>
        </w:rPr>
        <w:t>.</w:t>
      </w:r>
      <w:r w:rsidRPr="00630A5B">
        <w:rPr>
          <w:rFonts w:asciiTheme="minorHAnsi" w:hAnsiTheme="minorHAnsi" w:cstheme="minorHAnsi"/>
          <w:sz w:val="16"/>
        </w:rPr>
        <w:t xml:space="preserve"> Its rationale is that </w:t>
      </w:r>
      <w:r w:rsidRPr="00630A5B">
        <w:rPr>
          <w:rStyle w:val="StyleUnderline"/>
          <w:rFonts w:asciiTheme="minorHAnsi" w:hAnsiTheme="minorHAnsi" w:cstheme="minorHAnsi"/>
          <w:highlight w:val="green"/>
        </w:rPr>
        <w:t>without</w:t>
      </w:r>
      <w:r w:rsidRPr="00630A5B">
        <w:rPr>
          <w:rFonts w:asciiTheme="minorHAnsi" w:hAnsiTheme="minorHAnsi" w:cstheme="minorHAnsi"/>
          <w:sz w:val="16"/>
        </w:rPr>
        <w:t xml:space="preserve"> such </w:t>
      </w:r>
      <w:r w:rsidRPr="00630A5B">
        <w:rPr>
          <w:rStyle w:val="Emphasis"/>
          <w:rFonts w:asciiTheme="minorHAnsi" w:hAnsiTheme="minorHAnsi" w:cstheme="minorHAnsi"/>
          <w:highlight w:val="green"/>
        </w:rPr>
        <w:t>commitments</w:t>
      </w:r>
      <w:r w:rsidRPr="00630A5B">
        <w:rPr>
          <w:rStyle w:val="StyleUnderline"/>
          <w:rFonts w:asciiTheme="minorHAnsi" w:hAnsiTheme="minorHAnsi" w:cstheme="minorHAnsi"/>
          <w:highlight w:val="green"/>
        </w:rPr>
        <w:t xml:space="preserve"> the aim of</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Fonts w:asciiTheme="minorHAnsi" w:hAnsiTheme="minorHAnsi" w:cstheme="minorHAnsi"/>
          <w:sz w:val="16"/>
        </w:rPr>
        <w:t xml:space="preserve">, i.e., the resolution of the difference of opinions, </w:t>
      </w:r>
      <w:r w:rsidRPr="00630A5B">
        <w:rPr>
          <w:rStyle w:val="StyleUnderline"/>
          <w:rFonts w:asciiTheme="minorHAnsi" w:hAnsiTheme="minorHAnsi" w:cstheme="minorHAnsi"/>
          <w:highlight w:val="green"/>
        </w:rPr>
        <w:t xml:space="preserve">will </w:t>
      </w:r>
      <w:r w:rsidRPr="00630A5B">
        <w:rPr>
          <w:rStyle w:val="Emphasis"/>
          <w:rFonts w:asciiTheme="minorHAnsi" w:hAnsiTheme="minorHAnsi" w:cstheme="minorHAnsi"/>
          <w:highlight w:val="green"/>
        </w:rPr>
        <w:t>not be achieved</w:t>
      </w:r>
      <w:r w:rsidRPr="00630A5B">
        <w:rPr>
          <w:rStyle w:val="StyleUnderline"/>
          <w:rFonts w:asciiTheme="minorHAnsi" w:hAnsiTheme="minorHAnsi" w:cstheme="minorHAnsi"/>
          <w:highlight w:val="green"/>
        </w:rPr>
        <w:t>, which makes engaging</w:t>
      </w:r>
      <w:r w:rsidRPr="00630A5B">
        <w:rPr>
          <w:rFonts w:asciiTheme="minorHAnsi" w:hAnsiTheme="minorHAnsi" w:cstheme="minorHAnsi"/>
          <w:sz w:val="16"/>
        </w:rPr>
        <w:t xml:space="preserve"> in the discussion </w:t>
      </w:r>
      <w:r w:rsidRPr="00630A5B">
        <w:rPr>
          <w:rStyle w:val="Emphasis"/>
          <w:rFonts w:asciiTheme="minorHAnsi" w:hAnsiTheme="minorHAnsi" w:cstheme="minorHAnsi"/>
          <w:highlight w:val="green"/>
        </w:rPr>
        <w:t>pointless</w:t>
      </w:r>
      <w:r w:rsidRPr="00630A5B">
        <w:rPr>
          <w:rFonts w:asciiTheme="minorHAnsi" w:hAnsiTheme="minorHAnsi" w:cstheme="minorHAnsi"/>
          <w:sz w:val="16"/>
        </w:rPr>
        <w:t xml:space="preserve">: “There is no point in venturing to resolve a difference … if there is no mutual commitment to a common starting point, which may include procedural commitments as well as substantive agreement”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and Grootendorst 2004: 60). </w:t>
      </w:r>
    </w:p>
    <w:p w14:paraId="4A037A0F" w14:textId="77777777" w:rsidR="000C11C0" w:rsidRPr="00630A5B" w:rsidRDefault="000C11C0" w:rsidP="000C11C0">
      <w:pPr>
        <w:rPr>
          <w:rFonts w:asciiTheme="minorHAnsi" w:hAnsiTheme="minorHAnsi" w:cstheme="minorHAnsi"/>
          <w:sz w:val="16"/>
        </w:rPr>
      </w:pPr>
      <w:r w:rsidRPr="00630A5B">
        <w:rPr>
          <w:rFonts w:asciiTheme="minorHAnsi" w:hAnsiTheme="minorHAnsi" w:cstheme="minorHAnsi"/>
          <w:sz w:val="16"/>
        </w:rPr>
        <w:t xml:space="preserve">These </w:t>
      </w:r>
      <w:r w:rsidRPr="00630A5B">
        <w:rPr>
          <w:rStyle w:val="Emphasis"/>
          <w:rFonts w:asciiTheme="minorHAnsi" w:hAnsiTheme="minorHAnsi" w:cstheme="minorHAnsi"/>
        </w:rPr>
        <w:t xml:space="preserve">‘first order’ </w:t>
      </w:r>
      <w:r w:rsidRPr="00630A5B">
        <w:rPr>
          <w:rStyle w:val="Emphasis"/>
          <w:rFonts w:asciiTheme="minorHAnsi" w:hAnsiTheme="minorHAnsi" w:cstheme="minorHAnsi"/>
          <w:highlight w:val="green"/>
        </w:rPr>
        <w:t>preconditions</w:t>
      </w:r>
      <w:r w:rsidRPr="00630A5B">
        <w:rPr>
          <w:rFonts w:asciiTheme="minorHAnsi" w:hAnsiTheme="minorHAnsi" w:cstheme="minorHAnsi"/>
          <w:sz w:val="16"/>
        </w:rPr>
        <w:t xml:space="preserve">, as they are labeled in PD (cf.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33),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the </w:t>
      </w:r>
      <w:r w:rsidRPr="00630A5B">
        <w:rPr>
          <w:rStyle w:val="StyleUnderline"/>
          <w:rFonts w:asciiTheme="minorHAnsi" w:hAnsiTheme="minorHAnsi" w:cstheme="minorHAnsi"/>
          <w:highlight w:val="green"/>
        </w:rPr>
        <w:t>conditions that candidates</w:t>
      </w:r>
      <w:r w:rsidRPr="00630A5B">
        <w:rPr>
          <w:rStyle w:val="StyleUnderline"/>
          <w:rFonts w:asciiTheme="minorHAnsi" w:hAnsiTheme="minorHAnsi" w:cstheme="minorHAnsi"/>
        </w:rPr>
        <w:t xml:space="preserve"> to participate</w:t>
      </w:r>
      <w:r w:rsidRPr="00630A5B">
        <w:rPr>
          <w:rFonts w:asciiTheme="minorHAnsi" w:hAnsiTheme="minorHAnsi" w:cstheme="minorHAnsi"/>
          <w:sz w:val="16"/>
        </w:rPr>
        <w:t xml:space="preserve"> in a critical discussion </w:t>
      </w:r>
      <w:r w:rsidRPr="00630A5B">
        <w:rPr>
          <w:rStyle w:val="Emphasis"/>
          <w:rFonts w:asciiTheme="minorHAnsi" w:hAnsiTheme="minorHAnsi" w:cstheme="minorHAnsi"/>
          <w:highlight w:val="green"/>
        </w:rPr>
        <w:t>must fulfill</w:t>
      </w:r>
      <w:r w:rsidRPr="00630A5B">
        <w:rPr>
          <w:rFonts w:asciiTheme="minorHAnsi" w:hAnsiTheme="minorHAnsi" w:cstheme="minorHAnsi"/>
          <w:sz w:val="16"/>
        </w:rPr>
        <w:t xml:space="preserve"> if they intend to do so and can afford it personally (a ‘second order’ condition) and politically (a ‘third order’ condition).17 In addition, the first order conditions demand from the prospective discussants a clear, distinct, and detailed picture of the scope of the discussion that they are about to engage in. This means not mixing up the various differences of opinion that the discussion may </w:t>
      </w:r>
      <w:proofErr w:type="gramStart"/>
      <w:r w:rsidRPr="00630A5B">
        <w:rPr>
          <w:rFonts w:asciiTheme="minorHAnsi" w:hAnsiTheme="minorHAnsi" w:cstheme="minorHAnsi"/>
          <w:sz w:val="16"/>
        </w:rPr>
        <w:t>involve, and</w:t>
      </w:r>
      <w:proofErr w:type="gramEnd"/>
      <w:r w:rsidRPr="00630A5B">
        <w:rPr>
          <w:rFonts w:asciiTheme="minorHAnsi" w:hAnsiTheme="minorHAnsi" w:cstheme="minorHAnsi"/>
          <w:sz w:val="16"/>
        </w:rPr>
        <w:t xml:space="preserve"> being able to separate them properly as the subject matter for independent discussions; </w:t>
      </w:r>
      <w:r w:rsidRPr="00630A5B">
        <w:rPr>
          <w:rStyle w:val="StyleUnderline"/>
          <w:rFonts w:asciiTheme="minorHAnsi" w:hAnsiTheme="minorHAnsi" w:cstheme="minorHAnsi"/>
          <w:highlight w:val="green"/>
        </w:rPr>
        <w:t>a</w:t>
      </w:r>
      <w:r w:rsidRPr="00630A5B">
        <w:rPr>
          <w:rFonts w:asciiTheme="minorHAnsi" w:hAnsiTheme="minorHAnsi" w:cstheme="minorHAnsi"/>
          <w:sz w:val="16"/>
        </w:rPr>
        <w:t xml:space="preserve"> further </w:t>
      </w:r>
      <w:r w:rsidRPr="00630A5B">
        <w:rPr>
          <w:rStyle w:val="Emphasis"/>
          <w:rFonts w:asciiTheme="minorHAnsi" w:hAnsiTheme="minorHAnsi" w:cstheme="minorHAnsi"/>
          <w:highlight w:val="green"/>
        </w:rPr>
        <w:t>requirement</w:t>
      </w:r>
      <w:r w:rsidRPr="00630A5B">
        <w:rPr>
          <w:rStyle w:val="StyleUnderline"/>
          <w:rFonts w:asciiTheme="minorHAnsi" w:hAnsiTheme="minorHAnsi" w:cstheme="minorHAnsi"/>
          <w:highlight w:val="green"/>
        </w:rPr>
        <w:t xml:space="preserve"> is</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anticipated </w:t>
      </w:r>
      <w:r w:rsidRPr="00630A5B">
        <w:rPr>
          <w:rStyle w:val="Emphasis"/>
          <w:rFonts w:asciiTheme="minorHAnsi" w:hAnsiTheme="minorHAnsi" w:cstheme="minorHAnsi"/>
          <w:highlight w:val="green"/>
        </w:rPr>
        <w:t>identification</w:t>
      </w:r>
      <w:r w:rsidRPr="00630A5B">
        <w:rPr>
          <w:rStyle w:val="StyleUnderline"/>
          <w:rFonts w:asciiTheme="minorHAnsi" w:hAnsiTheme="minorHAnsi" w:cstheme="minorHAnsi"/>
          <w:highlight w:val="green"/>
        </w:rPr>
        <w:t xml:space="preserve"> of</w:t>
      </w:r>
      <w:r w:rsidRPr="00630A5B">
        <w:rPr>
          <w:rFonts w:asciiTheme="minorHAnsi" w:hAnsiTheme="minorHAnsi" w:cstheme="minorHAnsi"/>
          <w:sz w:val="16"/>
        </w:rPr>
        <w:t xml:space="preserve"> the pieces of the ‘substantive agreement’ forming </w:t>
      </w:r>
      <w:r w:rsidRPr="00630A5B">
        <w:rPr>
          <w:rStyle w:val="StyleUnderline"/>
          <w:rFonts w:asciiTheme="minorHAnsi" w:hAnsiTheme="minorHAnsi" w:cstheme="minorHAnsi"/>
          <w:highlight w:val="green"/>
        </w:rPr>
        <w:t xml:space="preserve">the </w:t>
      </w:r>
      <w:r w:rsidRPr="00630A5B">
        <w:rPr>
          <w:rStyle w:val="Emphasis"/>
          <w:rFonts w:asciiTheme="minorHAnsi" w:hAnsiTheme="minorHAnsi" w:cstheme="minorHAnsi"/>
          <w:highlight w:val="green"/>
        </w:rPr>
        <w:t>starting point</w:t>
      </w:r>
      <w:r w:rsidRPr="00630A5B">
        <w:rPr>
          <w:rStyle w:val="StyleUnderline"/>
          <w:rFonts w:asciiTheme="minorHAnsi" w:hAnsiTheme="minorHAnsi" w:cstheme="minorHAnsi"/>
        </w:rPr>
        <w:t xml:space="preserve"> in order </w:t>
      </w:r>
      <w:r w:rsidRPr="00630A5B">
        <w:rPr>
          <w:rStyle w:val="StyleUnderline"/>
          <w:rFonts w:asciiTheme="minorHAnsi" w:hAnsiTheme="minorHAnsi" w:cstheme="minorHAnsi"/>
          <w:highlight w:val="green"/>
        </w:rPr>
        <w:t>to ensure</w:t>
      </w:r>
      <w:r w:rsidRPr="00630A5B">
        <w:rPr>
          <w:rFonts w:asciiTheme="minorHAnsi" w:hAnsiTheme="minorHAnsi" w:cstheme="minorHAnsi"/>
          <w:sz w:val="16"/>
        </w:rPr>
        <w:t xml:space="preserve"> that they are sufficient for conducting the discussion up to a </w:t>
      </w:r>
      <w:r w:rsidRPr="00630A5B">
        <w:rPr>
          <w:rStyle w:val="Emphasis"/>
          <w:rFonts w:asciiTheme="minorHAnsi" w:hAnsiTheme="minorHAnsi" w:cstheme="minorHAnsi"/>
        </w:rPr>
        <w:t xml:space="preserve">satisfactory </w:t>
      </w:r>
      <w:r w:rsidRPr="00630A5B">
        <w:rPr>
          <w:rStyle w:val="Emphasis"/>
          <w:rFonts w:asciiTheme="minorHAnsi" w:hAnsiTheme="minorHAnsi" w:cstheme="minorHAnsi"/>
          <w:highlight w:val="green"/>
        </w:rPr>
        <w:t>closure</w:t>
      </w:r>
      <w:r w:rsidRPr="00630A5B">
        <w:rPr>
          <w:rFonts w:asciiTheme="minorHAnsi" w:hAnsiTheme="minorHAnsi" w:cstheme="minorHAnsi"/>
          <w:sz w:val="16"/>
        </w:rPr>
        <w:t>.</w:t>
      </w:r>
    </w:p>
    <w:p w14:paraId="026E79AE" w14:textId="77777777" w:rsidR="000C11C0" w:rsidRPr="002769CB" w:rsidRDefault="000C11C0" w:rsidP="000C11C0">
      <w:pPr>
        <w:pStyle w:val="Heading4"/>
        <w:rPr>
          <w:rFonts w:asciiTheme="minorHAnsi" w:hAnsiTheme="minorHAnsi" w:cstheme="minorHAnsi"/>
        </w:rPr>
      </w:pPr>
      <w:r w:rsidRPr="00630A5B">
        <w:rPr>
          <w:rFonts w:asciiTheme="minorHAnsi" w:hAnsiTheme="minorHAnsi" w:cstheme="minorHAnsi"/>
        </w:rPr>
        <w:t>2---</w:t>
      </w:r>
      <w:r w:rsidRPr="00630A5B">
        <w:rPr>
          <w:rFonts w:asciiTheme="minorHAnsi" w:hAnsiTheme="minorHAnsi" w:cstheme="minorHAnsi"/>
          <w:u w:val="single"/>
        </w:rPr>
        <w:t>Clash</w:t>
      </w:r>
      <w:r>
        <w:rPr>
          <w:rFonts w:asciiTheme="minorHAnsi" w:hAnsiTheme="minorHAnsi" w:cstheme="minorHAnsi"/>
        </w:rPr>
        <w:t xml:space="preserve">– </w:t>
      </w:r>
      <w:r w:rsidRPr="002769CB">
        <w:rPr>
          <w:rFonts w:asciiTheme="minorHAnsi" w:hAnsiTheme="minorHAnsi" w:cstheme="minorHAnsi"/>
        </w:rPr>
        <w:t xml:space="preserve">detailed research over specific </w:t>
      </w:r>
      <w:r w:rsidRPr="002769CB">
        <w:rPr>
          <w:rFonts w:asciiTheme="minorHAnsi" w:hAnsiTheme="minorHAnsi" w:cstheme="minorHAnsi"/>
          <w:u w:val="single"/>
        </w:rPr>
        <w:t>points of difference</w:t>
      </w:r>
      <w:r w:rsidRPr="002769CB">
        <w:rPr>
          <w:rFonts w:asciiTheme="minorHAnsi" w:hAnsiTheme="minorHAnsi" w:cstheme="minorHAnsi"/>
        </w:rPr>
        <w:t xml:space="preserve"> is </w:t>
      </w:r>
      <w:r w:rsidRPr="002769CB">
        <w:rPr>
          <w:rFonts w:asciiTheme="minorHAnsi" w:hAnsiTheme="minorHAnsi" w:cstheme="minorHAnsi"/>
          <w:u w:val="single"/>
        </w:rPr>
        <w:t>necessary</w:t>
      </w:r>
      <w:r w:rsidRPr="002769CB">
        <w:rPr>
          <w:rFonts w:asciiTheme="minorHAnsi" w:hAnsiTheme="minorHAnsi" w:cstheme="minorHAnsi"/>
        </w:rPr>
        <w:t xml:space="preserve"> to cultivate third-and-fourth-line iteration</w:t>
      </w:r>
      <w:r>
        <w:rPr>
          <w:rFonts w:asciiTheme="minorHAnsi" w:hAnsiTheme="minorHAnsi" w:cstheme="minorHAnsi"/>
        </w:rPr>
        <w:t xml:space="preserve"> – </w:t>
      </w:r>
      <w:r w:rsidRPr="002769CB">
        <w:rPr>
          <w:rFonts w:asciiTheme="minorHAnsi" w:hAnsiTheme="minorHAnsi" w:cstheme="minorHAnsi"/>
          <w:u w:val="single"/>
        </w:rPr>
        <w:t>only clash</w:t>
      </w:r>
      <w:r w:rsidRPr="002769CB">
        <w:rPr>
          <w:rFonts w:asciiTheme="minorHAnsi" w:hAnsiTheme="minorHAnsi" w:cstheme="minorHAnsi"/>
        </w:rPr>
        <w:t xml:space="preserve"> guided by stasis accesses the </w:t>
      </w:r>
      <w:r w:rsidRPr="002769CB">
        <w:rPr>
          <w:rFonts w:asciiTheme="minorHAnsi" w:hAnsiTheme="minorHAnsi" w:cstheme="minorHAnsi"/>
          <w:u w:val="single"/>
        </w:rPr>
        <w:t>full weight</w:t>
      </w:r>
      <w:r w:rsidRPr="002769CB">
        <w:rPr>
          <w:rFonts w:asciiTheme="minorHAnsi" w:hAnsiTheme="minorHAnsi" w:cstheme="minorHAnsi"/>
        </w:rPr>
        <w:t xml:space="preserve"> of our offense. </w:t>
      </w:r>
    </w:p>
    <w:p w14:paraId="633EAEB9" w14:textId="77777777" w:rsidR="000C11C0" w:rsidRPr="00C94ED4" w:rsidRDefault="000C11C0" w:rsidP="000C11C0">
      <w:pPr>
        <w:rPr>
          <w:rFonts w:asciiTheme="minorHAnsi" w:hAnsiTheme="minorHAnsi" w:cstheme="minorHAnsi"/>
        </w:rPr>
      </w:pPr>
      <w:r w:rsidRPr="00C94ED4">
        <w:rPr>
          <w:rFonts w:asciiTheme="minorHAnsi" w:hAnsiTheme="minorHAnsi" w:cstheme="minorHAnsi"/>
          <w:b/>
          <w:bCs/>
          <w:sz w:val="26"/>
          <w:szCs w:val="26"/>
        </w:rPr>
        <w:t>Iverson ’9</w:t>
      </w:r>
      <w:r w:rsidRPr="00C94ED4">
        <w:rPr>
          <w:rFonts w:asciiTheme="minorHAnsi" w:hAnsiTheme="minorHAnsi" w:cstheme="minorHAnsi"/>
        </w:rPr>
        <w:t xml:space="preserve"> [Joel; 2009; Associate Professor of Communication at the University of Montana, </w:t>
      </w:r>
      <w:proofErr w:type="spellStart"/>
      <w:proofErr w:type="gramStart"/>
      <w:r w:rsidRPr="00C94ED4">
        <w:rPr>
          <w:rFonts w:asciiTheme="minorHAnsi" w:hAnsiTheme="minorHAnsi" w:cstheme="minorHAnsi"/>
        </w:rPr>
        <w:t>Ph.D</w:t>
      </w:r>
      <w:proofErr w:type="spellEnd"/>
      <w:proofErr w:type="gramEnd"/>
      <w:r w:rsidRPr="00C94ED4">
        <w:rPr>
          <w:rFonts w:asciiTheme="minorHAnsi" w:hAnsiTheme="minorHAnsi" w:cstheme="minorHAnsi"/>
        </w:rPr>
        <w:t xml:space="preserve"> in Communication from Arizona State University Relations at the University of Sydney; Debate Central, “Can Cutting Cards Carve into Our Personal Lives: An Analysis of Debate Research on Personal Advocacy,” https://debate.uvm.edu/dybvigiverson1000.html; GR]</w:t>
      </w:r>
    </w:p>
    <w:p w14:paraId="76C1D6FB" w14:textId="77777777" w:rsidR="000C11C0" w:rsidRPr="00F507A3" w:rsidRDefault="000C11C0" w:rsidP="000C11C0">
      <w:pPr>
        <w:rPr>
          <w:rFonts w:asciiTheme="minorHAnsi" w:hAnsiTheme="minorHAnsi" w:cstheme="minorHAnsi"/>
          <w:u w:val="single"/>
        </w:rPr>
      </w:pPr>
      <w:r w:rsidRPr="00C94ED4">
        <w:rPr>
          <w:rFonts w:asciiTheme="minorHAnsi" w:hAnsiTheme="minorHAnsi" w:cstheme="minorHAnsi"/>
          <w:color w:val="222222"/>
          <w:sz w:val="16"/>
          <w:szCs w:val="16"/>
        </w:rPr>
        <w:t>Mitchell (1998) provides a thorough examination of the pedagogical implication for academic debate. Although Mitchell acknowledges that</w:t>
      </w:r>
      <w:r>
        <w:rPr>
          <w:rFonts w:asciiTheme="minorHAnsi" w:hAnsiTheme="minorHAnsi" w:cstheme="minorHAnsi"/>
          <w:color w:val="222222"/>
          <w:sz w:val="16"/>
          <w:szCs w:val="16"/>
        </w:rPr>
        <w:t xml:space="preserve"> </w:t>
      </w:r>
      <w:r w:rsidRPr="00C14170">
        <w:rPr>
          <w:rStyle w:val="Emphasis"/>
          <w:rFonts w:asciiTheme="minorHAnsi" w:hAnsiTheme="minorHAnsi" w:cstheme="minorHAnsi"/>
          <w:highlight w:val="green"/>
        </w:rPr>
        <w:t>debate</w:t>
      </w:r>
      <w:r w:rsidRPr="00C14170">
        <w:rPr>
          <w:rStyle w:val="StyleUnderline"/>
          <w:rFonts w:asciiTheme="minorHAnsi" w:hAnsiTheme="minorHAnsi" w:cstheme="minorHAnsi"/>
          <w:highlight w:val="green"/>
        </w:rPr>
        <w:t xml:space="preserve"> provides </w:t>
      </w:r>
      <w:r w:rsidRPr="00C14170">
        <w:rPr>
          <w:rStyle w:val="Emphasis"/>
          <w:rFonts w:asciiTheme="minorHAnsi" w:hAnsiTheme="minorHAnsi" w:cstheme="minorHAnsi"/>
          <w:highlight w:val="green"/>
        </w:rPr>
        <w:t>preparation</w:t>
      </w:r>
      <w:r w:rsidRPr="00C14170">
        <w:rPr>
          <w:rStyle w:val="StyleUnderline"/>
          <w:rFonts w:asciiTheme="minorHAnsi" w:hAnsiTheme="minorHAnsi" w:cstheme="minorHAnsi"/>
          <w:highlight w:val="green"/>
        </w:rPr>
        <w:t xml:space="preserve"> for</w:t>
      </w:r>
      <w:r w:rsidRPr="00C94ED4">
        <w:rPr>
          <w:rStyle w:val="StyleUnderline"/>
          <w:rFonts w:asciiTheme="minorHAnsi" w:hAnsiTheme="minorHAnsi" w:cstheme="minorHAnsi"/>
        </w:rPr>
        <w:t xml:space="preserve"> participation in democracy</w:t>
      </w:r>
      <w:r w:rsidRPr="00C94ED4">
        <w:rPr>
          <w:rFonts w:asciiTheme="minorHAnsi" w:hAnsiTheme="minorHAnsi" w:cstheme="minorHAnsi"/>
          <w:color w:val="222222"/>
          <w:sz w:val="16"/>
          <w:szCs w:val="16"/>
        </w:rPr>
        <w:t>, limiting debate to a laboratory where students practice their skill for future participation is criticized. Mitchell contends:</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For students and teachers of argumentation, the heightened salience of this question should signal the danger that critical thinking and oral advocacy skills alone may not be sufficient for citizens to assert their voices in public deliberation. (p. 45)</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 xml:space="preserve">Mitchell contends that the laboratory style setting creates barriers to other spheres, creates a "sense of detachment" and causes debaters to see research from the role of spectators. </w:t>
      </w:r>
      <w:r w:rsidRPr="00C94ED4">
        <w:rPr>
          <w:rStyle w:val="m5577519854659992616gmail-styleunderline"/>
          <w:rFonts w:asciiTheme="minorHAnsi" w:hAnsiTheme="minorHAnsi" w:cstheme="minorHAnsi"/>
          <w:color w:val="222222"/>
          <w:sz w:val="16"/>
        </w:rPr>
        <w:t>Mitchell</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further</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calls for "</w:t>
      </w:r>
      <w:r w:rsidRPr="00C14170">
        <w:rPr>
          <w:rStyle w:val="Emphasis"/>
          <w:rFonts w:asciiTheme="minorHAnsi" w:hAnsiTheme="minorHAnsi" w:cstheme="minorHAnsi"/>
          <w:highlight w:val="green"/>
        </w:rPr>
        <w:t>argumentative agency</w:t>
      </w:r>
      <w:r w:rsidRPr="00C94ED4">
        <w:rPr>
          <w:rStyle w:val="m5577519854659992616gmail-styleunderline"/>
          <w:rFonts w:asciiTheme="minorHAnsi" w:hAnsiTheme="minorHAnsi" w:cstheme="minorHAnsi"/>
          <w:color w:val="222222"/>
          <w:sz w:val="16"/>
        </w:rPr>
        <w:t xml:space="preserve"> [</w:t>
      </w:r>
      <w:r w:rsidRPr="00C94ED4">
        <w:rPr>
          <w:rStyle w:val="StyleUnderline"/>
          <w:rFonts w:asciiTheme="minorHAnsi" w:hAnsiTheme="minorHAnsi" w:cstheme="minorHAnsi"/>
        </w:rPr>
        <w:t>which]</w:t>
      </w:r>
      <w:r>
        <w:rPr>
          <w:rStyle w:val="StyleUnderline"/>
          <w:rFonts w:asciiTheme="minorHAnsi" w:hAnsiTheme="minorHAnsi" w:cstheme="minorHAnsi"/>
        </w:rPr>
        <w:t xml:space="preserve"> </w:t>
      </w:r>
      <w:r w:rsidRPr="00C94ED4">
        <w:rPr>
          <w:rStyle w:val="StyleUnderline"/>
          <w:rFonts w:asciiTheme="minorHAnsi" w:hAnsiTheme="minorHAnsi" w:cstheme="minorHAnsi"/>
        </w:rPr>
        <w:t xml:space="preserve">involves </w:t>
      </w:r>
      <w:r w:rsidRPr="00C14170">
        <w:rPr>
          <w:rStyle w:val="StyleUnderline"/>
          <w:rFonts w:asciiTheme="minorHAnsi" w:hAnsiTheme="minorHAnsi" w:cstheme="minorHAnsi"/>
          <w:highlight w:val="green"/>
        </w:rPr>
        <w:t xml:space="preserve">the </w:t>
      </w:r>
      <w:r w:rsidRPr="00C14170">
        <w:rPr>
          <w:rStyle w:val="Emphasis"/>
          <w:rFonts w:asciiTheme="minorHAnsi" w:hAnsiTheme="minorHAnsi" w:cstheme="minorHAnsi"/>
          <w:highlight w:val="green"/>
        </w:rPr>
        <w:t>capacity</w:t>
      </w:r>
      <w:r w:rsidRPr="00C14170">
        <w:rPr>
          <w:rStyle w:val="StyleUnderline"/>
          <w:rFonts w:asciiTheme="minorHAnsi" w:hAnsiTheme="minorHAnsi" w:cstheme="minorHAnsi"/>
          <w:highlight w:val="green"/>
        </w:rPr>
        <w:t xml:space="preserve"> to</w:t>
      </w:r>
      <w:r w:rsidRPr="00C94ED4">
        <w:rPr>
          <w:rStyle w:val="StyleUnderline"/>
          <w:rFonts w:asciiTheme="minorHAnsi" w:hAnsiTheme="minorHAnsi" w:cstheme="minorHAnsi"/>
        </w:rPr>
        <w:t xml:space="preserve"> contextualize</w:t>
      </w:r>
      <w:r>
        <w:rPr>
          <w:rStyle w:val="m5577519854659992616gmail-styleunderline"/>
          <w:rFonts w:asciiTheme="minorHAnsi" w:hAnsiTheme="minorHAnsi" w:cstheme="minorHAnsi"/>
          <w:color w:val="222222"/>
          <w:sz w:val="16"/>
        </w:rPr>
        <w:t xml:space="preserve"> </w:t>
      </w:r>
      <w:r w:rsidRPr="00C94ED4">
        <w:rPr>
          <w:rStyle w:val="m5577519854659992616gmail-styleunderline"/>
          <w:rFonts w:asciiTheme="minorHAnsi" w:hAnsiTheme="minorHAnsi" w:cstheme="minorHAnsi"/>
          <w:color w:val="222222"/>
          <w:sz w:val="16"/>
        </w:rPr>
        <w:t xml:space="preserve">and </w:t>
      </w:r>
      <w:r w:rsidRPr="00C14170">
        <w:rPr>
          <w:rStyle w:val="StyleUnderline"/>
          <w:rFonts w:asciiTheme="minorHAnsi" w:hAnsiTheme="minorHAnsi" w:cstheme="minorHAnsi"/>
          <w:highlight w:val="green"/>
        </w:rPr>
        <w:t>employ</w:t>
      </w:r>
      <w:r w:rsidRPr="00C94ED4">
        <w:rPr>
          <w:rStyle w:val="m5577519854659992616gmail-styleunderline"/>
          <w:rFonts w:asciiTheme="minorHAnsi" w:hAnsiTheme="minorHAnsi" w:cstheme="minorHAnsi"/>
          <w:color w:val="222222"/>
          <w:sz w:val="16"/>
        </w:rPr>
        <w:t xml:space="preserve"> the </w:t>
      </w:r>
      <w:r w:rsidRPr="00C94ED4">
        <w:rPr>
          <w:rStyle w:val="Emphasis"/>
          <w:rFonts w:asciiTheme="minorHAnsi" w:hAnsiTheme="minorHAnsi" w:cstheme="minorHAnsi"/>
        </w:rPr>
        <w:t>skills and</w:t>
      </w:r>
      <w:r>
        <w:rPr>
          <w:rStyle w:val="Emphasis"/>
          <w:rFonts w:asciiTheme="minorHAnsi" w:hAnsiTheme="minorHAnsi" w:cstheme="minorHAnsi"/>
        </w:rPr>
        <w:t xml:space="preserve"> </w:t>
      </w:r>
      <w:r w:rsidRPr="00C14170">
        <w:rPr>
          <w:rStyle w:val="Emphasis"/>
          <w:rFonts w:asciiTheme="minorHAnsi" w:hAnsiTheme="minorHAnsi" w:cstheme="minorHAnsi"/>
          <w:highlight w:val="green"/>
        </w:rPr>
        <w:t>strategies</w:t>
      </w:r>
      <w:r>
        <w:rPr>
          <w:rStyle w:val="m5577519854659992616gmail-styleunderline"/>
          <w:rFonts w:asciiTheme="minorHAnsi" w:hAnsiTheme="minorHAnsi" w:cstheme="minorHAnsi"/>
          <w:color w:val="222222"/>
          <w:sz w:val="16"/>
        </w:rPr>
        <w:t xml:space="preserve"> </w:t>
      </w:r>
      <w:r w:rsidRPr="00C94ED4">
        <w:rPr>
          <w:rStyle w:val="m5577519854659992616gmail-styleunderline"/>
          <w:rFonts w:asciiTheme="minorHAnsi" w:hAnsiTheme="minorHAnsi" w:cstheme="minorHAnsi"/>
          <w:color w:val="222222"/>
          <w:sz w:val="16"/>
        </w:rPr>
        <w:t>of argumentative discourse</w:t>
      </w:r>
      <w:r>
        <w:rPr>
          <w:rStyle w:val="m5577519854659992616gmail-styleunderline"/>
          <w:rFonts w:asciiTheme="minorHAnsi" w:hAnsiTheme="minorHAnsi" w:cstheme="minorHAnsi"/>
          <w:color w:val="222222"/>
          <w:sz w:val="16"/>
        </w:rPr>
        <w:t xml:space="preserve"> </w:t>
      </w:r>
      <w:r w:rsidRPr="00C14170">
        <w:rPr>
          <w:rStyle w:val="StyleUnderline"/>
          <w:rFonts w:asciiTheme="minorHAnsi" w:hAnsiTheme="minorHAnsi" w:cstheme="minorHAnsi"/>
          <w:highlight w:val="green"/>
        </w:rPr>
        <w:t>in</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fields of</w:t>
      </w:r>
      <w:r>
        <w:rPr>
          <w:rFonts w:asciiTheme="minorHAnsi" w:hAnsiTheme="minorHAnsi" w:cstheme="minorHAnsi"/>
          <w:color w:val="222222"/>
          <w:sz w:val="16"/>
          <w:szCs w:val="16"/>
        </w:rPr>
        <w:t xml:space="preserve"> </w:t>
      </w:r>
      <w:r w:rsidRPr="00C94ED4">
        <w:rPr>
          <w:rStyle w:val="Emphasis"/>
          <w:rFonts w:asciiTheme="minorHAnsi" w:hAnsiTheme="minorHAnsi" w:cstheme="minorHAnsi"/>
        </w:rPr>
        <w:t>social</w:t>
      </w:r>
      <w:r>
        <w:rPr>
          <w:rStyle w:val="Emphasis"/>
          <w:rFonts w:asciiTheme="minorHAnsi" w:hAnsiTheme="minorHAnsi" w:cstheme="minorHAnsi"/>
        </w:rPr>
        <w:t xml:space="preserve"> </w:t>
      </w:r>
      <w:r w:rsidRPr="00C14170">
        <w:rPr>
          <w:rStyle w:val="Emphasis"/>
          <w:rFonts w:asciiTheme="minorHAnsi" w:hAnsiTheme="minorHAnsi" w:cstheme="minorHAnsi"/>
          <w:highlight w:val="green"/>
        </w:rPr>
        <w:t>action</w:t>
      </w:r>
      <w:r w:rsidRPr="00C94ED4">
        <w:rPr>
          <w:rFonts w:asciiTheme="minorHAnsi" w:hAnsiTheme="minorHAnsi" w:cstheme="minorHAnsi"/>
          <w:color w:val="222222"/>
          <w:sz w:val="16"/>
          <w:szCs w:val="16"/>
        </w:rPr>
        <w:t>, especially wider spheres of public deliberation" (p. 45). Although we agree with Mitchell that</w:t>
      </w:r>
      <w:r>
        <w:rPr>
          <w:rFonts w:asciiTheme="minorHAnsi" w:hAnsiTheme="minorHAnsi" w:cstheme="minorHAnsi"/>
          <w:color w:val="222222"/>
          <w:sz w:val="16"/>
          <w:szCs w:val="16"/>
        </w:rPr>
        <w:t xml:space="preserve"> </w:t>
      </w:r>
      <w:r w:rsidRPr="00C94ED4">
        <w:rPr>
          <w:rStyle w:val="StyleUnderline"/>
          <w:rFonts w:asciiTheme="minorHAnsi" w:hAnsiTheme="minorHAnsi" w:cstheme="minorHAnsi"/>
        </w:rPr>
        <w:t>debate can</w:t>
      </w:r>
      <w:r>
        <w:rPr>
          <w:rStyle w:val="m5577519854659992616gmail-styleunderline"/>
          <w:rFonts w:asciiTheme="minorHAnsi" w:hAnsiTheme="minorHAnsi" w:cstheme="minorHAnsi"/>
          <w:color w:val="222222"/>
          <w:sz w:val="16"/>
        </w:rPr>
        <w:t xml:space="preserve"> </w:t>
      </w:r>
      <w:r w:rsidRPr="00C94ED4">
        <w:rPr>
          <w:rStyle w:val="m5577519854659992616gmail-styleunderline"/>
          <w:rFonts w:asciiTheme="minorHAnsi" w:hAnsiTheme="minorHAnsi" w:cstheme="minorHAnsi"/>
          <w:color w:val="222222"/>
          <w:sz w:val="16"/>
        </w:rPr>
        <w:t>be a</w:t>
      </w:r>
      <w:r w:rsidRPr="00C94ED4">
        <w:rPr>
          <w:rFonts w:asciiTheme="minorHAnsi" w:hAnsiTheme="minorHAnsi" w:cstheme="minorHAnsi"/>
          <w:color w:val="222222"/>
          <w:sz w:val="16"/>
          <w:szCs w:val="16"/>
        </w:rPr>
        <w:t xml:space="preserve">n even </w:t>
      </w:r>
      <w:r w:rsidRPr="00C94ED4">
        <w:rPr>
          <w:rStyle w:val="m5577519854659992616gmail-styleunderline"/>
          <w:rFonts w:asciiTheme="minorHAnsi" w:hAnsiTheme="minorHAnsi" w:cstheme="minorHAnsi"/>
          <w:color w:val="222222"/>
          <w:sz w:val="16"/>
        </w:rPr>
        <w:t>great</w:t>
      </w:r>
      <w:r w:rsidRPr="00C94ED4">
        <w:rPr>
          <w:rFonts w:asciiTheme="minorHAnsi" w:hAnsiTheme="minorHAnsi" w:cstheme="minorHAnsi"/>
          <w:color w:val="222222"/>
          <w:sz w:val="16"/>
          <w:szCs w:val="16"/>
        </w:rPr>
        <w:t>er</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instrument of empowerment for students</w:t>
      </w:r>
      <w:r w:rsidRPr="00C94ED4">
        <w:rPr>
          <w:rFonts w:asciiTheme="minorHAnsi" w:hAnsiTheme="minorHAnsi" w:cstheme="minorHAnsi"/>
          <w:color w:val="222222"/>
          <w:sz w:val="16"/>
          <w:szCs w:val="16"/>
        </w:rPr>
        <w:t>, we are more interested in examining the impact of the intermediary step of research. In each of Mitchell's examples of</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debaters find</w:t>
      </w:r>
      <w:r w:rsidRPr="00C94ED4">
        <w:rPr>
          <w:rFonts w:asciiTheme="minorHAnsi" w:hAnsiTheme="minorHAnsi" w:cstheme="minorHAnsi"/>
          <w:color w:val="222222"/>
          <w:sz w:val="16"/>
          <w:szCs w:val="16"/>
        </w:rPr>
        <w:t>ing</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creative avenues for agency</w:t>
      </w:r>
      <w:r w:rsidRPr="00C94ED4">
        <w:rPr>
          <w:rFonts w:asciiTheme="minorHAnsi" w:hAnsiTheme="minorHAnsi" w:cstheme="minorHAnsi"/>
          <w:color w:val="222222"/>
          <w:sz w:val="16"/>
          <w:szCs w:val="16"/>
        </w:rPr>
        <w:t>, there had to be a motivation to act. It is our contention that</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 xml:space="preserve">the </w:t>
      </w:r>
      <w:r w:rsidRPr="00C14170">
        <w:rPr>
          <w:rStyle w:val="Emphasis"/>
          <w:rFonts w:asciiTheme="minorHAnsi" w:hAnsiTheme="minorHAnsi" w:cstheme="minorHAnsi"/>
          <w:highlight w:val="green"/>
        </w:rPr>
        <w:t>research</w:t>
      </w:r>
      <w:r w:rsidRPr="00C94ED4">
        <w:rPr>
          <w:rStyle w:val="StyleUnderline"/>
          <w:rFonts w:asciiTheme="minorHAnsi" w:hAnsiTheme="minorHAnsi" w:cstheme="minorHAnsi"/>
        </w:rPr>
        <w:t xml:space="preserve"> conducted </w:t>
      </w:r>
      <w:r w:rsidRPr="00C14170">
        <w:rPr>
          <w:rStyle w:val="StyleUnderline"/>
          <w:rFonts w:asciiTheme="minorHAnsi" w:hAnsiTheme="minorHAnsi" w:cstheme="minorHAnsi"/>
          <w:highlight w:val="green"/>
        </w:rPr>
        <w:t xml:space="preserve">for </w:t>
      </w:r>
      <w:r w:rsidRPr="00C14170">
        <w:rPr>
          <w:rStyle w:val="Emphasis"/>
          <w:rFonts w:asciiTheme="minorHAnsi" w:hAnsiTheme="minorHAnsi" w:cstheme="minorHAnsi"/>
          <w:highlight w:val="green"/>
        </w:rPr>
        <w:t>competition</w:t>
      </w:r>
      <w:r w:rsidRPr="00C14170">
        <w:rPr>
          <w:rStyle w:val="StyleUnderline"/>
          <w:rFonts w:asciiTheme="minorHAnsi" w:hAnsiTheme="minorHAnsi" w:cstheme="minorHAnsi"/>
          <w:highlight w:val="green"/>
        </w:rPr>
        <w:t xml:space="preserve"> is a</w:t>
      </w:r>
      <w:r w:rsidRPr="00C94ED4">
        <w:rPr>
          <w:rStyle w:val="m5577519854659992616gmail-styleunderline"/>
          <w:rFonts w:asciiTheme="minorHAnsi" w:hAnsiTheme="minorHAnsi" w:cstheme="minorHAnsi"/>
          <w:color w:val="222222"/>
          <w:sz w:val="16"/>
        </w:rPr>
        <w:t xml:space="preserve"> </w:t>
      </w:r>
      <w:r w:rsidRPr="00C94ED4">
        <w:rPr>
          <w:rFonts w:asciiTheme="minorHAnsi" w:hAnsiTheme="minorHAnsi" w:cstheme="minorHAnsi"/>
          <w:color w:val="222222"/>
          <w:sz w:val="16"/>
          <w:szCs w:val="16"/>
        </w:rPr>
        <w:t>major</w:t>
      </w:r>
      <w:r>
        <w:rPr>
          <w:rFonts w:asciiTheme="minorHAnsi" w:hAnsiTheme="minorHAnsi" w:cstheme="minorHAnsi"/>
          <w:color w:val="222222"/>
          <w:sz w:val="16"/>
          <w:szCs w:val="16"/>
        </w:rPr>
        <w:t xml:space="preserve"> </w:t>
      </w:r>
      <w:r w:rsidRPr="00C14170">
        <w:rPr>
          <w:rStyle w:val="Emphasis"/>
          <w:rFonts w:asciiTheme="minorHAnsi" w:hAnsiTheme="minorHAnsi" w:cstheme="minorHAnsi"/>
          <w:highlight w:val="green"/>
        </w:rPr>
        <w:t>catalyst</w:t>
      </w:r>
      <w:r w:rsidRPr="00C94ED4">
        <w:rPr>
          <w:rFonts w:asciiTheme="minorHAnsi" w:hAnsiTheme="minorHAnsi" w:cstheme="minorHAnsi"/>
          <w:sz w:val="16"/>
        </w:rPr>
        <w:t xml:space="preserve"> to</w:t>
      </w:r>
      <w:r>
        <w:rPr>
          <w:rFonts w:asciiTheme="minorHAnsi" w:hAnsiTheme="minorHAnsi" w:cstheme="minorHAnsi"/>
          <w:sz w:val="16"/>
        </w:rPr>
        <w:t xml:space="preserve"> </w:t>
      </w:r>
      <w:r w:rsidRPr="00C94ED4">
        <w:rPr>
          <w:rFonts w:asciiTheme="minorHAnsi" w:hAnsiTheme="minorHAnsi" w:cstheme="minorHAnsi"/>
          <w:sz w:val="16"/>
        </w:rPr>
        <w:t>propel</w:t>
      </w:r>
      <w:r>
        <w:rPr>
          <w:rFonts w:asciiTheme="minorHAnsi" w:hAnsiTheme="minorHAnsi" w:cstheme="minorHAnsi"/>
          <w:sz w:val="16"/>
        </w:rPr>
        <w:t xml:space="preserve"> </w:t>
      </w:r>
      <w:r w:rsidRPr="00C94ED4">
        <w:rPr>
          <w:rFonts w:asciiTheme="minorHAnsi" w:hAnsiTheme="minorHAnsi" w:cstheme="minorHAnsi"/>
          <w:sz w:val="16"/>
        </w:rPr>
        <w:t>their</w:t>
      </w:r>
      <w:r>
        <w:rPr>
          <w:rFonts w:asciiTheme="minorHAnsi" w:hAnsiTheme="minorHAnsi" w:cstheme="minorHAnsi"/>
          <w:sz w:val="16"/>
        </w:rPr>
        <w:t xml:space="preserve"> </w:t>
      </w:r>
      <w:r w:rsidRPr="00C94ED4">
        <w:rPr>
          <w:rFonts w:asciiTheme="minorHAnsi" w:hAnsiTheme="minorHAnsi" w:cstheme="minorHAnsi"/>
          <w:sz w:val="16"/>
        </w:rPr>
        <w:t>action,</w:t>
      </w:r>
      <w:r w:rsidRPr="00C94ED4">
        <w:rPr>
          <w:rStyle w:val="m5577519854659992616gmail-styleunderline"/>
          <w:rFonts w:asciiTheme="minorHAnsi" w:hAnsiTheme="minorHAnsi" w:cstheme="minorHAnsi"/>
          <w:color w:val="222222"/>
          <w:sz w:val="16"/>
        </w:rPr>
        <w:t xml:space="preserve"> change</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their</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opinions,</w:t>
      </w:r>
      <w:r>
        <w:rPr>
          <w:rStyle w:val="m5577519854659992616gmail-styleunderline"/>
          <w:rFonts w:asciiTheme="minorHAnsi" w:hAnsiTheme="minorHAnsi" w:cstheme="minorHAnsi"/>
          <w:color w:val="222222"/>
          <w:sz w:val="16"/>
        </w:rPr>
        <w:t xml:space="preserve"> </w:t>
      </w:r>
      <w:r w:rsidRPr="00C14170">
        <w:rPr>
          <w:rStyle w:val="StyleUnderline"/>
          <w:rFonts w:asciiTheme="minorHAnsi" w:hAnsiTheme="minorHAnsi" w:cstheme="minorHAnsi"/>
          <w:highlight w:val="green"/>
        </w:rPr>
        <w:t>and</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to</w:t>
      </w:r>
      <w:r>
        <w:rPr>
          <w:rFonts w:asciiTheme="minorHAnsi" w:hAnsiTheme="minorHAnsi" w:cstheme="minorHAnsi"/>
          <w:color w:val="222222"/>
          <w:sz w:val="16"/>
          <w:szCs w:val="16"/>
        </w:rPr>
        <w:t xml:space="preserve"> </w:t>
      </w:r>
      <w:r w:rsidRPr="00C14170">
        <w:rPr>
          <w:rStyle w:val="StyleUnderline"/>
          <w:rFonts w:asciiTheme="minorHAnsi" w:hAnsiTheme="minorHAnsi" w:cstheme="minorHAnsi"/>
          <w:highlight w:val="green"/>
        </w:rPr>
        <w:t xml:space="preserve">provide a </w:t>
      </w:r>
      <w:r w:rsidRPr="00C94ED4">
        <w:rPr>
          <w:rStyle w:val="Emphasis"/>
          <w:rFonts w:asciiTheme="minorHAnsi" w:hAnsiTheme="minorHAnsi" w:cstheme="minorHAnsi"/>
        </w:rPr>
        <w:t>greater</w:t>
      </w:r>
      <w:r>
        <w:rPr>
          <w:rStyle w:val="Emphasis"/>
          <w:rFonts w:asciiTheme="minorHAnsi" w:hAnsiTheme="minorHAnsi" w:cstheme="minorHAnsi"/>
        </w:rPr>
        <w:t xml:space="preserve"> </w:t>
      </w:r>
      <w:r w:rsidRPr="00C14170">
        <w:rPr>
          <w:rStyle w:val="Emphasis"/>
          <w:rFonts w:asciiTheme="minorHAnsi" w:hAnsiTheme="minorHAnsi" w:cstheme="minorHAnsi"/>
          <w:highlight w:val="green"/>
        </w:rPr>
        <w:t>depth</w:t>
      </w:r>
      <w:r w:rsidRPr="00C14170">
        <w:rPr>
          <w:rStyle w:val="StyleUnderline"/>
          <w:rFonts w:asciiTheme="minorHAnsi" w:hAnsiTheme="minorHAnsi" w:cstheme="minorHAnsi"/>
          <w:highlight w:val="green"/>
        </w:rPr>
        <w:t xml:space="preserve"> of </w:t>
      </w:r>
      <w:r w:rsidRPr="00C14170">
        <w:rPr>
          <w:rStyle w:val="Emphasis"/>
          <w:rFonts w:asciiTheme="minorHAnsi" w:hAnsiTheme="minorHAnsi" w:cstheme="minorHAnsi"/>
          <w:highlight w:val="green"/>
        </w:rPr>
        <w:t>understanding</w:t>
      </w:r>
      <w:r>
        <w:rPr>
          <w:rStyle w:val="m5577519854659992616gmail-styleunderline"/>
          <w:rFonts w:asciiTheme="minorHAnsi" w:hAnsiTheme="minorHAnsi" w:cstheme="minorHAnsi"/>
          <w:color w:val="222222"/>
          <w:sz w:val="16"/>
        </w:rPr>
        <w:t xml:space="preserve"> </w:t>
      </w:r>
      <w:r w:rsidRPr="00C94ED4">
        <w:rPr>
          <w:rStyle w:val="m5577519854659992616gmail-styleunderline"/>
          <w:rFonts w:asciiTheme="minorHAnsi" w:hAnsiTheme="minorHAnsi" w:cstheme="minorHAnsi"/>
          <w:color w:val="222222"/>
          <w:sz w:val="16"/>
        </w:rPr>
        <w:t>of the issues involved</w:t>
      </w:r>
      <w:r w:rsidRPr="00C94ED4">
        <w:rPr>
          <w:rFonts w:asciiTheme="minorHAnsi" w:hAnsiTheme="minorHAnsi" w:cstheme="minorHAnsi"/>
          <w:color w:val="222222"/>
          <w:sz w:val="16"/>
          <w:szCs w:val="16"/>
        </w:rPr>
        <w:t>.</w:t>
      </w:r>
      <w:r>
        <w:rPr>
          <w:rFonts w:asciiTheme="minorHAnsi" w:hAnsiTheme="minorHAnsi" w:cstheme="minorHAnsi"/>
          <w:color w:val="222222"/>
          <w:sz w:val="16"/>
          <w:szCs w:val="16"/>
        </w:rPr>
        <w:t xml:space="preserve"> </w:t>
      </w:r>
      <w:r w:rsidRPr="00C94ED4">
        <w:rPr>
          <w:rFonts w:asciiTheme="minorHAnsi" w:hAnsiTheme="minorHAnsi" w:cstheme="minorHAnsi"/>
          <w:sz w:val="16"/>
          <w:szCs w:val="16"/>
        </w:rPr>
        <w:t>The level of research involved in debate creates an in-depth understanding of issues.</w:t>
      </w:r>
      <w:r>
        <w:rPr>
          <w:rFonts w:asciiTheme="minorHAnsi" w:hAnsiTheme="minorHAnsi" w:cstheme="minorHAnsi"/>
          <w:sz w:val="16"/>
          <w:szCs w:val="16"/>
        </w:rPr>
        <w:t xml:space="preserve"> </w:t>
      </w:r>
      <w:r w:rsidRPr="00C94ED4">
        <w:rPr>
          <w:rFonts w:asciiTheme="minorHAnsi" w:hAnsiTheme="minorHAnsi" w:cstheme="minorHAnsi"/>
          <w:sz w:val="16"/>
          <w:szCs w:val="16"/>
        </w:rPr>
        <w:t>The level of research conducted during a year of debate</w:t>
      </w:r>
      <w:r>
        <w:rPr>
          <w:rFonts w:asciiTheme="minorHAnsi" w:hAnsiTheme="minorHAnsi" w:cstheme="minorHAnsi"/>
          <w:sz w:val="16"/>
          <w:szCs w:val="16"/>
        </w:rPr>
        <w:t xml:space="preserve"> </w:t>
      </w:r>
      <w:r w:rsidRPr="00C94ED4">
        <w:rPr>
          <w:rFonts w:asciiTheme="minorHAnsi" w:hAnsiTheme="minorHAnsi" w:cstheme="minorHAnsi"/>
          <w:sz w:val="16"/>
          <w:szCs w:val="16"/>
        </w:rPr>
        <w:t>is quite extensive. Goodman (1993) references a Chronicle of Higher Education article that estimated "the level and extent of research required of the average college debater for each topic</w:t>
      </w:r>
      <w:r>
        <w:rPr>
          <w:rFonts w:asciiTheme="minorHAnsi" w:hAnsiTheme="minorHAnsi" w:cstheme="minorHAnsi"/>
          <w:sz w:val="16"/>
          <w:szCs w:val="16"/>
        </w:rPr>
        <w:t xml:space="preserve"> </w:t>
      </w:r>
      <w:r w:rsidRPr="00C94ED4">
        <w:rPr>
          <w:rFonts w:asciiTheme="minorHAnsi" w:hAnsiTheme="minorHAnsi" w:cstheme="minorHAnsi"/>
          <w:sz w:val="16"/>
          <w:szCs w:val="16"/>
        </w:rPr>
        <w:t xml:space="preserve">is equivalent to the amount of research required for a </w:t>
      </w:r>
      <w:proofErr w:type="gramStart"/>
      <w:r w:rsidRPr="00C94ED4">
        <w:rPr>
          <w:rFonts w:asciiTheme="minorHAnsi" w:hAnsiTheme="minorHAnsi" w:cstheme="minorHAnsi"/>
          <w:sz w:val="16"/>
          <w:szCs w:val="16"/>
        </w:rPr>
        <w:t>Master's</w:t>
      </w:r>
      <w:proofErr w:type="gramEnd"/>
      <w:r w:rsidRPr="00C94ED4">
        <w:rPr>
          <w:rFonts w:asciiTheme="minorHAnsi" w:hAnsiTheme="minorHAnsi" w:cstheme="minorHAnsi"/>
          <w:sz w:val="16"/>
          <w:szCs w:val="16"/>
        </w:rPr>
        <w:t xml:space="preserve"> Thesis</w:t>
      </w:r>
      <w:r>
        <w:rPr>
          <w:rFonts w:asciiTheme="minorHAnsi" w:hAnsiTheme="minorHAnsi" w:cstheme="minorHAnsi"/>
          <w:sz w:val="16"/>
          <w:szCs w:val="16"/>
        </w:rPr>
        <w:t xml:space="preserve"> </w:t>
      </w:r>
      <w:r w:rsidRPr="00C94ED4">
        <w:rPr>
          <w:rFonts w:asciiTheme="minorHAnsi" w:hAnsiTheme="minorHAnsi" w:cstheme="minorHAnsi"/>
          <w:sz w:val="16"/>
          <w:szCs w:val="16"/>
        </w:rPr>
        <w:t>(cited in Mitchell, 1998, p. 55).</w:t>
      </w:r>
      <w:r>
        <w:rPr>
          <w:rFonts w:asciiTheme="minorHAnsi" w:hAnsiTheme="minorHAnsi" w:cstheme="minorHAnsi"/>
          <w:sz w:val="16"/>
          <w:szCs w:val="16"/>
        </w:rPr>
        <w:t xml:space="preserve"> </w:t>
      </w:r>
      <w:r w:rsidRPr="00C94ED4">
        <w:rPr>
          <w:rFonts w:asciiTheme="minorHAnsi" w:hAnsiTheme="minorHAnsi" w:cstheme="minorHAnsi"/>
          <w:sz w:val="16"/>
          <w:szCs w:val="16"/>
        </w:rPr>
        <w:t>With this extensive quantity of research, debaters attain a high level of</w:t>
      </w:r>
      <w:r>
        <w:rPr>
          <w:rFonts w:asciiTheme="minorHAnsi" w:hAnsiTheme="minorHAnsi" w:cstheme="minorHAnsi"/>
          <w:sz w:val="16"/>
          <w:szCs w:val="16"/>
        </w:rPr>
        <w:t xml:space="preserve"> </w:t>
      </w:r>
      <w:r w:rsidRPr="00C94ED4">
        <w:rPr>
          <w:rFonts w:asciiTheme="minorHAnsi" w:hAnsiTheme="minorHAnsi" w:cstheme="minorHAnsi"/>
          <w:sz w:val="16"/>
          <w:szCs w:val="16"/>
        </w:rPr>
        <w:t>investigation and (presumably)</w:t>
      </w:r>
      <w:r>
        <w:rPr>
          <w:rFonts w:asciiTheme="minorHAnsi" w:hAnsiTheme="minorHAnsi" w:cstheme="minorHAnsi"/>
          <w:sz w:val="16"/>
          <w:szCs w:val="16"/>
        </w:rPr>
        <w:t xml:space="preserve"> </w:t>
      </w:r>
      <w:r w:rsidRPr="00C94ED4">
        <w:rPr>
          <w:rFonts w:asciiTheme="minorHAnsi" w:hAnsiTheme="minorHAnsi" w:cstheme="minorHAnsi"/>
          <w:sz w:val="16"/>
          <w:szCs w:val="16"/>
        </w:rPr>
        <w:t>understanding of a topic.</w:t>
      </w:r>
      <w:r>
        <w:rPr>
          <w:rFonts w:asciiTheme="minorHAnsi" w:hAnsiTheme="minorHAnsi" w:cstheme="minorHAnsi"/>
          <w:sz w:val="16"/>
          <w:szCs w:val="16"/>
        </w:rPr>
        <w:t xml:space="preserve"> </w:t>
      </w:r>
      <w:r w:rsidRPr="00C94ED4">
        <w:rPr>
          <w:rFonts w:asciiTheme="minorHAnsi" w:hAnsiTheme="minorHAnsi" w:cstheme="minorHAnsi"/>
          <w:sz w:val="16"/>
          <w:szCs w:val="16"/>
        </w:rPr>
        <w:t>As a result</w:t>
      </w:r>
      <w:r>
        <w:rPr>
          <w:rFonts w:asciiTheme="minorHAnsi" w:hAnsiTheme="minorHAnsi" w:cstheme="minorHAnsi"/>
          <w:sz w:val="16"/>
          <w:szCs w:val="16"/>
        </w:rPr>
        <w:t xml:space="preserve"> </w:t>
      </w:r>
      <w:r w:rsidRPr="00C94ED4">
        <w:rPr>
          <w:rFonts w:asciiTheme="minorHAnsi" w:hAnsiTheme="minorHAnsi" w:cstheme="minorHAnsi"/>
          <w:sz w:val="16"/>
          <w:szCs w:val="16"/>
        </w:rPr>
        <w:t>of this level of understanding,</w:t>
      </w:r>
      <w:r>
        <w:rPr>
          <w:rFonts w:asciiTheme="minorHAnsi" w:hAnsiTheme="minorHAnsi" w:cstheme="minorHAnsi"/>
          <w:sz w:val="16"/>
          <w:szCs w:val="16"/>
        </w:rPr>
        <w:t xml:space="preserve"> </w:t>
      </w:r>
      <w:r w:rsidRPr="00C94ED4">
        <w:rPr>
          <w:rFonts w:asciiTheme="minorHAnsi" w:hAnsiTheme="minorHAnsi" w:cstheme="minorHAnsi"/>
          <w:sz w:val="16"/>
          <w:szCs w:val="16"/>
        </w:rPr>
        <w:t>debaters become knowledgeable citizens</w:t>
      </w:r>
      <w:r>
        <w:rPr>
          <w:rFonts w:asciiTheme="minorHAnsi" w:hAnsiTheme="minorHAnsi" w:cstheme="minorHAnsi"/>
          <w:sz w:val="16"/>
          <w:szCs w:val="16"/>
        </w:rPr>
        <w:t xml:space="preserve"> </w:t>
      </w:r>
      <w:r w:rsidRPr="00C94ED4">
        <w:rPr>
          <w:rFonts w:asciiTheme="minorHAnsi" w:hAnsiTheme="minorHAnsi" w:cstheme="minorHAnsi"/>
          <w:sz w:val="16"/>
          <w:szCs w:val="16"/>
        </w:rPr>
        <w:t>who are</w:t>
      </w:r>
      <w:r>
        <w:rPr>
          <w:rFonts w:asciiTheme="minorHAnsi" w:hAnsiTheme="minorHAnsi" w:cstheme="minorHAnsi"/>
          <w:sz w:val="16"/>
          <w:szCs w:val="16"/>
        </w:rPr>
        <w:t xml:space="preserve"> </w:t>
      </w:r>
      <w:r w:rsidRPr="00C94ED4">
        <w:rPr>
          <w:rFonts w:asciiTheme="minorHAnsi" w:hAnsiTheme="minorHAnsi" w:cstheme="minorHAnsi"/>
          <w:sz w:val="16"/>
          <w:szCs w:val="16"/>
        </w:rPr>
        <w:t>further empowered to make informed opinions and</w:t>
      </w:r>
      <w:r>
        <w:rPr>
          <w:rFonts w:asciiTheme="minorHAnsi" w:hAnsiTheme="minorHAnsi" w:cstheme="minorHAnsi"/>
          <w:sz w:val="16"/>
          <w:szCs w:val="16"/>
        </w:rPr>
        <w:t xml:space="preserve"> </w:t>
      </w:r>
      <w:r w:rsidRPr="00C94ED4">
        <w:rPr>
          <w:rFonts w:asciiTheme="minorHAnsi" w:hAnsiTheme="minorHAnsi" w:cstheme="minorHAnsi"/>
          <w:sz w:val="16"/>
          <w:szCs w:val="16"/>
        </w:rPr>
        <w:t xml:space="preserve">energized to </w:t>
      </w:r>
      <w:proofErr w:type="gramStart"/>
      <w:r w:rsidRPr="00C94ED4">
        <w:rPr>
          <w:rFonts w:asciiTheme="minorHAnsi" w:hAnsiTheme="minorHAnsi" w:cstheme="minorHAnsi"/>
          <w:sz w:val="16"/>
          <w:szCs w:val="16"/>
        </w:rPr>
        <w:t>take action</w:t>
      </w:r>
      <w:proofErr w:type="gramEnd"/>
      <w:r w:rsidRPr="00C94ED4">
        <w:rPr>
          <w:rFonts w:asciiTheme="minorHAnsi" w:hAnsiTheme="minorHAnsi" w:cstheme="minorHAnsi"/>
          <w:sz w:val="16"/>
          <w:szCs w:val="16"/>
        </w:rPr>
        <w:t>.</w:t>
      </w:r>
      <w:r>
        <w:rPr>
          <w:rFonts w:asciiTheme="minorHAnsi" w:hAnsiTheme="minorHAnsi" w:cstheme="minorHAnsi"/>
          <w:sz w:val="16"/>
          <w:szCs w:val="16"/>
        </w:rPr>
        <w:t xml:space="preserve"> </w:t>
      </w:r>
      <w:r w:rsidRPr="00C94ED4">
        <w:rPr>
          <w:rFonts w:asciiTheme="minorHAnsi" w:hAnsiTheme="minorHAnsi" w:cstheme="minorHAnsi"/>
          <w:sz w:val="16"/>
          <w:szCs w:val="16"/>
        </w:rPr>
        <w:t>Research helps to educate students</w:t>
      </w:r>
      <w:r>
        <w:rPr>
          <w:rFonts w:asciiTheme="minorHAnsi" w:hAnsiTheme="minorHAnsi" w:cstheme="minorHAnsi"/>
          <w:sz w:val="16"/>
          <w:szCs w:val="16"/>
        </w:rPr>
        <w:t xml:space="preserve"> </w:t>
      </w:r>
      <w:r w:rsidRPr="00C94ED4">
        <w:rPr>
          <w:rFonts w:asciiTheme="minorHAnsi" w:hAnsiTheme="minorHAnsi" w:cstheme="minorHAnsi"/>
          <w:sz w:val="16"/>
          <w:szCs w:val="16"/>
        </w:rPr>
        <w:t>(and coaches)</w:t>
      </w:r>
      <w:r>
        <w:rPr>
          <w:rFonts w:asciiTheme="minorHAnsi" w:hAnsiTheme="minorHAnsi" w:cstheme="minorHAnsi"/>
          <w:sz w:val="16"/>
          <w:szCs w:val="16"/>
        </w:rPr>
        <w:t xml:space="preserve"> </w:t>
      </w:r>
      <w:r w:rsidRPr="00C94ED4">
        <w:rPr>
          <w:rFonts w:asciiTheme="minorHAnsi" w:hAnsiTheme="minorHAnsi" w:cstheme="minorHAnsi"/>
          <w:sz w:val="16"/>
          <w:szCs w:val="16"/>
        </w:rPr>
        <w:t>about</w:t>
      </w:r>
      <w:r>
        <w:rPr>
          <w:rFonts w:asciiTheme="minorHAnsi" w:hAnsiTheme="minorHAnsi" w:cstheme="minorHAnsi"/>
          <w:sz w:val="16"/>
          <w:szCs w:val="16"/>
        </w:rPr>
        <w:t xml:space="preserve"> </w:t>
      </w:r>
      <w:r w:rsidRPr="00C94ED4">
        <w:rPr>
          <w:rFonts w:asciiTheme="minorHAnsi" w:hAnsiTheme="minorHAnsi" w:cstheme="minorHAnsi"/>
          <w:sz w:val="16"/>
          <w:szCs w:val="16"/>
        </w:rPr>
        <w:t>the state of</w:t>
      </w:r>
      <w:r>
        <w:rPr>
          <w:rFonts w:asciiTheme="minorHAnsi" w:hAnsiTheme="minorHAnsi" w:cstheme="minorHAnsi"/>
          <w:sz w:val="16"/>
          <w:szCs w:val="16"/>
        </w:rPr>
        <w:t xml:space="preserve"> </w:t>
      </w:r>
      <w:r w:rsidRPr="00C94ED4">
        <w:rPr>
          <w:rFonts w:asciiTheme="minorHAnsi" w:hAnsiTheme="minorHAnsi" w:cstheme="minorHAnsi"/>
          <w:sz w:val="16"/>
          <w:szCs w:val="16"/>
        </w:rPr>
        <w:t>the world.</w:t>
      </w:r>
      <w:r>
        <w:rPr>
          <w:rFonts w:asciiTheme="minorHAnsi" w:hAnsiTheme="minorHAnsi" w:cstheme="minorHAnsi"/>
          <w:sz w:val="16"/>
          <w:szCs w:val="16"/>
        </w:rPr>
        <w:t xml:space="preserve"> </w:t>
      </w:r>
      <w:r w:rsidRPr="00C14170">
        <w:rPr>
          <w:rStyle w:val="StyleUnderline"/>
          <w:rFonts w:asciiTheme="minorHAnsi" w:hAnsiTheme="minorHAnsi" w:cstheme="minorHAnsi"/>
          <w:highlight w:val="green"/>
        </w:rPr>
        <w:t xml:space="preserve">Without the guidance of a </w:t>
      </w:r>
      <w:r w:rsidRPr="00C94ED4">
        <w:rPr>
          <w:rStyle w:val="Emphasis"/>
          <w:rFonts w:asciiTheme="minorHAnsi" w:hAnsiTheme="minorHAnsi" w:cstheme="minorHAnsi"/>
        </w:rPr>
        <w:t xml:space="preserve">debate </w:t>
      </w:r>
      <w:r w:rsidRPr="00C14170">
        <w:rPr>
          <w:rStyle w:val="Emphasis"/>
          <w:rFonts w:asciiTheme="minorHAnsi" w:hAnsiTheme="minorHAnsi" w:cstheme="minorHAnsi"/>
          <w:highlight w:val="green"/>
        </w:rPr>
        <w:t>topic</w:t>
      </w:r>
      <w:r w:rsidRPr="00C14170">
        <w:rPr>
          <w:rStyle w:val="StyleUnderline"/>
          <w:rFonts w:asciiTheme="minorHAnsi" w:hAnsiTheme="minorHAnsi" w:cstheme="minorHAnsi"/>
          <w:highlight w:val="green"/>
        </w:rPr>
        <w:t xml:space="preserve">, how many students would do </w:t>
      </w:r>
      <w:r w:rsidRPr="00C94ED4">
        <w:rPr>
          <w:rStyle w:val="Emphasis"/>
          <w:rFonts w:asciiTheme="minorHAnsi" w:hAnsiTheme="minorHAnsi" w:cstheme="minorHAnsi"/>
        </w:rPr>
        <w:t>in-depth</w:t>
      </w:r>
      <w:r>
        <w:rPr>
          <w:rStyle w:val="Emphasis"/>
          <w:rFonts w:asciiTheme="minorHAnsi" w:hAnsiTheme="minorHAnsi" w:cstheme="minorHAnsi"/>
        </w:rPr>
        <w:t xml:space="preserve"> </w:t>
      </w:r>
      <w:r w:rsidRPr="00C14170">
        <w:rPr>
          <w:rStyle w:val="Emphasis"/>
          <w:rFonts w:asciiTheme="minorHAnsi" w:hAnsiTheme="minorHAnsi" w:cstheme="minorHAnsi"/>
          <w:highlight w:val="green"/>
        </w:rPr>
        <w:t>research</w:t>
      </w:r>
      <w:r w:rsidRPr="00C14170">
        <w:rPr>
          <w:rStyle w:val="StyleUnderline"/>
          <w:rFonts w:asciiTheme="minorHAnsi" w:hAnsiTheme="minorHAnsi" w:cstheme="minorHAnsi"/>
          <w:highlight w:val="green"/>
        </w:rPr>
        <w:t xml:space="preserve"> on </w:t>
      </w:r>
      <w:r w:rsidRPr="00C94ED4">
        <w:rPr>
          <w:rStyle w:val="Emphasis"/>
          <w:rFonts w:asciiTheme="minorHAnsi" w:hAnsiTheme="minorHAnsi" w:cstheme="minorHAnsi"/>
        </w:rPr>
        <w:t xml:space="preserve">female genital </w:t>
      </w:r>
      <w:r w:rsidRPr="00C14170">
        <w:rPr>
          <w:rStyle w:val="Emphasis"/>
          <w:rFonts w:asciiTheme="minorHAnsi" w:hAnsiTheme="minorHAnsi" w:cstheme="minorHAnsi"/>
          <w:highlight w:val="green"/>
        </w:rPr>
        <w:t>mutilation</w:t>
      </w:r>
      <w:r w:rsidRPr="00C14170">
        <w:rPr>
          <w:rStyle w:val="StyleUnderline"/>
          <w:rFonts w:asciiTheme="minorHAnsi" w:hAnsiTheme="minorHAnsi" w:cstheme="minorHAnsi"/>
          <w:highlight w:val="green"/>
        </w:rPr>
        <w:t xml:space="preserve"> in Africa, or </w:t>
      </w:r>
      <w:r w:rsidRPr="00C14170">
        <w:rPr>
          <w:rStyle w:val="Emphasis"/>
          <w:rFonts w:asciiTheme="minorHAnsi" w:hAnsiTheme="minorHAnsi" w:cstheme="minorHAnsi"/>
          <w:highlight w:val="green"/>
        </w:rPr>
        <w:t>U</w:t>
      </w:r>
      <w:r w:rsidRPr="00C94ED4">
        <w:rPr>
          <w:rStyle w:val="StyleUnderline"/>
          <w:rFonts w:asciiTheme="minorHAnsi" w:hAnsiTheme="minorHAnsi" w:cstheme="minorHAnsi"/>
        </w:rPr>
        <w:t>nited</w:t>
      </w:r>
      <w:r>
        <w:rPr>
          <w:rStyle w:val="StyleUnderline"/>
          <w:rFonts w:asciiTheme="minorHAnsi" w:hAnsiTheme="minorHAnsi" w:cstheme="minorHAnsi"/>
        </w:rPr>
        <w:t xml:space="preserve"> </w:t>
      </w:r>
      <w:r w:rsidRPr="00C14170">
        <w:rPr>
          <w:rStyle w:val="Emphasis"/>
          <w:rFonts w:asciiTheme="minorHAnsi" w:hAnsiTheme="minorHAnsi" w:cstheme="minorHAnsi"/>
          <w:highlight w:val="green"/>
        </w:rPr>
        <w:t>N</w:t>
      </w:r>
      <w:r w:rsidRPr="00C94ED4">
        <w:rPr>
          <w:rStyle w:val="StyleUnderline"/>
          <w:rFonts w:asciiTheme="minorHAnsi" w:hAnsiTheme="minorHAnsi" w:cstheme="minorHAnsi"/>
        </w:rPr>
        <w:t>ations</w:t>
      </w:r>
      <w:r>
        <w:rPr>
          <w:rStyle w:val="StyleUnderline"/>
          <w:rFonts w:asciiTheme="minorHAnsi" w:hAnsiTheme="minorHAnsi" w:cstheme="minorHAnsi"/>
        </w:rPr>
        <w:t xml:space="preserve"> </w:t>
      </w:r>
      <w:r w:rsidRPr="00C14170">
        <w:rPr>
          <w:rStyle w:val="StyleUnderline"/>
          <w:rFonts w:asciiTheme="minorHAnsi" w:hAnsiTheme="minorHAnsi" w:cstheme="minorHAnsi"/>
          <w:highlight w:val="green"/>
        </w:rPr>
        <w:t>sanctions on Iraq</w:t>
      </w:r>
      <w:r w:rsidRPr="00C14170">
        <w:rPr>
          <w:rStyle w:val="Emphasis"/>
          <w:rFonts w:asciiTheme="minorHAnsi" w:hAnsiTheme="minorHAnsi" w:cstheme="minorHAnsi"/>
          <w:highlight w:val="green"/>
        </w:rPr>
        <w:t>?</w:t>
      </w:r>
      <w:r>
        <w:rPr>
          <w:rStyle w:val="StyleUnderline"/>
          <w:rFonts w:asciiTheme="minorHAnsi" w:hAnsiTheme="minorHAnsi" w:cstheme="minorHAnsi"/>
        </w:rPr>
        <w:t xml:space="preserve"> </w:t>
      </w:r>
      <w:r w:rsidRPr="00C94ED4">
        <w:rPr>
          <w:rStyle w:val="StyleUnderline"/>
          <w:rFonts w:asciiTheme="minorHAnsi" w:hAnsiTheme="minorHAnsi" w:cstheme="minorHAnsi"/>
        </w:rPr>
        <w:t xml:space="preserve">The </w:t>
      </w:r>
      <w:r w:rsidRPr="00C14170">
        <w:rPr>
          <w:rStyle w:val="Emphasis"/>
          <w:rFonts w:asciiTheme="minorHAnsi" w:hAnsiTheme="minorHAnsi" w:cstheme="minorHAnsi"/>
          <w:highlight w:val="green"/>
        </w:rPr>
        <w:t>competitive</w:t>
      </w:r>
      <w:r w:rsidRPr="00C94ED4">
        <w:rPr>
          <w:rStyle w:val="StyleUnderline"/>
          <w:rFonts w:asciiTheme="minorHAnsi" w:hAnsiTheme="minorHAnsi" w:cstheme="minorHAnsi"/>
        </w:rPr>
        <w:t xml:space="preserve"> nature of </w:t>
      </w:r>
      <w:r w:rsidRPr="00C94ED4">
        <w:rPr>
          <w:rStyle w:val="Emphasis"/>
          <w:rFonts w:asciiTheme="minorHAnsi" w:hAnsiTheme="minorHAnsi" w:cstheme="minorHAnsi"/>
        </w:rPr>
        <w:t>policy</w:t>
      </w:r>
      <w:r>
        <w:rPr>
          <w:rStyle w:val="Emphasis"/>
          <w:rFonts w:asciiTheme="minorHAnsi" w:hAnsiTheme="minorHAnsi" w:cstheme="minorHAnsi"/>
        </w:rPr>
        <w:t xml:space="preserve"> </w:t>
      </w:r>
      <w:r w:rsidRPr="00C14170">
        <w:rPr>
          <w:rStyle w:val="Emphasis"/>
          <w:rFonts w:asciiTheme="minorHAnsi" w:hAnsiTheme="minorHAnsi" w:cstheme="minorHAnsi"/>
          <w:highlight w:val="green"/>
        </w:rPr>
        <w:t>debate</w:t>
      </w:r>
      <w:r w:rsidRPr="00C14170">
        <w:rPr>
          <w:rStyle w:val="StyleUnderline"/>
          <w:rFonts w:asciiTheme="minorHAnsi" w:hAnsiTheme="minorHAnsi" w:cstheme="minorHAnsi"/>
          <w:highlight w:val="green"/>
        </w:rPr>
        <w:t xml:space="preserve"> provides an impetus for</w:t>
      </w:r>
      <w:r w:rsidRPr="00C94ED4">
        <w:rPr>
          <w:rStyle w:val="StyleUnderline"/>
          <w:rFonts w:asciiTheme="minorHAnsi" w:hAnsiTheme="minorHAnsi" w:cstheme="minorHAnsi"/>
        </w:rPr>
        <w:t xml:space="preserve"> </w:t>
      </w:r>
      <w:r w:rsidRPr="00C94ED4">
        <w:rPr>
          <w:rStyle w:val="Emphasis"/>
          <w:rFonts w:asciiTheme="minorHAnsi" w:hAnsiTheme="minorHAnsi" w:cstheme="minorHAnsi"/>
        </w:rPr>
        <w:t xml:space="preserve">students </w:t>
      </w:r>
      <w:r w:rsidRPr="00C14170">
        <w:rPr>
          <w:rStyle w:val="Emphasis"/>
          <w:rFonts w:asciiTheme="minorHAnsi" w:hAnsiTheme="minorHAnsi" w:cstheme="minorHAnsi"/>
          <w:highlight w:val="green"/>
        </w:rPr>
        <w:t>to research</w:t>
      </w:r>
      <w:r>
        <w:rPr>
          <w:rStyle w:val="m5577519854659992616gmail-styleunderline"/>
          <w:rFonts w:asciiTheme="minorHAnsi" w:hAnsiTheme="minorHAnsi" w:cstheme="minorHAnsi"/>
          <w:color w:val="222222"/>
          <w:sz w:val="16"/>
        </w:rPr>
        <w:t xml:space="preserve"> </w:t>
      </w:r>
      <w:r w:rsidRPr="00C94ED4">
        <w:rPr>
          <w:rStyle w:val="m5577519854659992616gmail-styleunderline"/>
          <w:rFonts w:asciiTheme="minorHAnsi" w:hAnsiTheme="minorHAnsi" w:cstheme="minorHAnsi"/>
          <w:color w:val="222222"/>
          <w:sz w:val="16"/>
        </w:rPr>
        <w:t>the topics</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that</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they are going to debate</w:t>
      </w:r>
      <w:r w:rsidRPr="00C94ED4">
        <w:rPr>
          <w:rFonts w:asciiTheme="minorHAnsi" w:hAnsiTheme="minorHAnsi" w:cstheme="minorHAnsi"/>
          <w:color w:val="222222"/>
          <w:sz w:val="16"/>
          <w:szCs w:val="16"/>
        </w:rPr>
        <w:t>.</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This</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in turn</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 xml:space="preserve">fuels students’ awareness of issues that go </w:t>
      </w:r>
      <w:r w:rsidRPr="00C14170">
        <w:rPr>
          <w:rStyle w:val="StyleUnderline"/>
          <w:rFonts w:asciiTheme="minorHAnsi" w:hAnsiTheme="minorHAnsi" w:cstheme="minorHAnsi"/>
          <w:highlight w:val="green"/>
        </w:rPr>
        <w:t xml:space="preserve">beyond their </w:t>
      </w:r>
      <w:r w:rsidRPr="00C14170">
        <w:rPr>
          <w:rStyle w:val="Emphasis"/>
          <w:rFonts w:asciiTheme="minorHAnsi" w:hAnsiTheme="minorHAnsi" w:cstheme="minorHAnsi"/>
          <w:highlight w:val="green"/>
        </w:rPr>
        <w:t>front doors</w:t>
      </w:r>
      <w:r w:rsidRPr="00C94ED4">
        <w:rPr>
          <w:rFonts w:asciiTheme="minorHAnsi" w:hAnsiTheme="minorHAnsi" w:cstheme="minorHAnsi"/>
          <w:color w:val="222222"/>
          <w:sz w:val="16"/>
          <w:szCs w:val="16"/>
        </w:rPr>
        <w:t>.</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Advocacy flows from this</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increased</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awareness</w:t>
      </w:r>
      <w:r w:rsidRPr="00C94ED4">
        <w:rPr>
          <w:rFonts w:asciiTheme="minorHAnsi" w:hAnsiTheme="minorHAnsi" w:cstheme="minorHAnsi"/>
          <w:color w:val="222222"/>
          <w:sz w:val="16"/>
          <w:szCs w:val="16"/>
        </w:rPr>
        <w:t>.</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Reading books</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and articles</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about the suffering of people thousands of miles away</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or right in our own communities</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drives people to become involved in the community at large</w:t>
      </w:r>
      <w:r w:rsidRPr="00C94ED4">
        <w:rPr>
          <w:rFonts w:asciiTheme="minorHAnsi" w:hAnsiTheme="minorHAnsi" w:cstheme="minorHAnsi"/>
          <w:color w:val="222222"/>
          <w:sz w:val="16"/>
          <w:szCs w:val="16"/>
        </w:rPr>
        <w:t>.</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Research has also focused on how</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debate prepares us for life in the public sphere</w:t>
      </w:r>
      <w:r w:rsidRPr="00C94ED4">
        <w:rPr>
          <w:rFonts w:asciiTheme="minorHAnsi" w:hAnsiTheme="minorHAnsi" w:cstheme="minorHAnsi"/>
          <w:color w:val="222222"/>
          <w:sz w:val="16"/>
          <w:szCs w:val="16"/>
        </w:rPr>
        <w:t>.</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Issues that we discuss in debate have found their way onto the national</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policy</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stage</w:t>
      </w:r>
      <w:r w:rsidRPr="00C94ED4">
        <w:rPr>
          <w:rFonts w:asciiTheme="minorHAnsi" w:hAnsiTheme="minorHAnsi" w:cstheme="minorHAnsi"/>
          <w:color w:val="222222"/>
          <w:sz w:val="16"/>
          <w:szCs w:val="16"/>
        </w:rPr>
        <w:t>, and</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training in</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intercollegiate</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 xml:space="preserve">debate </w:t>
      </w:r>
      <w:r w:rsidRPr="00C14170">
        <w:rPr>
          <w:rStyle w:val="StyleUnderline"/>
          <w:rFonts w:asciiTheme="minorHAnsi" w:hAnsiTheme="minorHAnsi" w:cstheme="minorHAnsi"/>
          <w:highlight w:val="green"/>
        </w:rPr>
        <w:t xml:space="preserve">makes us good </w:t>
      </w:r>
      <w:r w:rsidRPr="00C94ED4">
        <w:rPr>
          <w:rStyle w:val="Emphasis"/>
          <w:rFonts w:asciiTheme="minorHAnsi" w:hAnsiTheme="minorHAnsi" w:cstheme="minorHAnsi"/>
        </w:rPr>
        <w:t xml:space="preserve">public </w:t>
      </w:r>
      <w:r w:rsidRPr="00C14170">
        <w:rPr>
          <w:rStyle w:val="Emphasis"/>
          <w:rFonts w:asciiTheme="minorHAnsi" w:hAnsiTheme="minorHAnsi" w:cstheme="minorHAnsi"/>
          <w:highlight w:val="green"/>
        </w:rPr>
        <w:t>advocates</w:t>
      </w:r>
      <w:r w:rsidRPr="00C94ED4">
        <w:rPr>
          <w:rFonts w:asciiTheme="minorHAnsi" w:hAnsiTheme="minorHAnsi" w:cstheme="minorHAnsi"/>
          <w:color w:val="222222"/>
          <w:sz w:val="16"/>
          <w:szCs w:val="16"/>
        </w:rPr>
        <w:t>. The public sphere is the arena in which we all must participate to be active citizens.</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Even after</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we leave</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debate, the skills</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that</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we have gained should help us to be better advocates</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and citizens. Research has looked at how</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debate impacts education</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w:t>
      </w:r>
      <w:proofErr w:type="spellStart"/>
      <w:r w:rsidRPr="00C94ED4">
        <w:rPr>
          <w:rFonts w:asciiTheme="minorHAnsi" w:hAnsiTheme="minorHAnsi" w:cstheme="minorHAnsi"/>
          <w:color w:val="222222"/>
          <w:sz w:val="16"/>
          <w:szCs w:val="16"/>
        </w:rPr>
        <w:t>Matlon</w:t>
      </w:r>
      <w:proofErr w:type="spellEnd"/>
      <w:r w:rsidRPr="00C94ED4">
        <w:rPr>
          <w:rFonts w:asciiTheme="minorHAnsi" w:hAnsiTheme="minorHAnsi" w:cstheme="minorHAnsi"/>
          <w:color w:val="222222"/>
          <w:sz w:val="16"/>
          <w:szCs w:val="16"/>
        </w:rPr>
        <w:t xml:space="preserve"> and </w:t>
      </w:r>
      <w:proofErr w:type="spellStart"/>
      <w:r w:rsidRPr="00C94ED4">
        <w:rPr>
          <w:rFonts w:asciiTheme="minorHAnsi" w:hAnsiTheme="minorHAnsi" w:cstheme="minorHAnsi"/>
          <w:color w:val="222222"/>
          <w:sz w:val="16"/>
          <w:szCs w:val="16"/>
        </w:rPr>
        <w:t>Keele</w:t>
      </w:r>
      <w:proofErr w:type="spellEnd"/>
      <w:r w:rsidRPr="00C94ED4">
        <w:rPr>
          <w:rFonts w:asciiTheme="minorHAnsi" w:hAnsiTheme="minorHAnsi" w:cstheme="minorHAnsi"/>
          <w:color w:val="222222"/>
          <w:sz w:val="16"/>
          <w:szCs w:val="16"/>
        </w:rPr>
        <w:t xml:space="preserve"> 1984),</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legal training</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 xml:space="preserve">(Parkinson, </w:t>
      </w:r>
      <w:proofErr w:type="spellStart"/>
      <w:r w:rsidRPr="00C94ED4">
        <w:rPr>
          <w:rFonts w:asciiTheme="minorHAnsi" w:hAnsiTheme="minorHAnsi" w:cstheme="minorHAnsi"/>
          <w:color w:val="222222"/>
          <w:sz w:val="16"/>
          <w:szCs w:val="16"/>
        </w:rPr>
        <w:t>Gisler</w:t>
      </w:r>
      <w:proofErr w:type="spellEnd"/>
      <w:r w:rsidRPr="00C94ED4">
        <w:rPr>
          <w:rFonts w:asciiTheme="minorHAnsi" w:hAnsiTheme="minorHAnsi" w:cstheme="minorHAnsi"/>
          <w:color w:val="222222"/>
          <w:sz w:val="16"/>
          <w:szCs w:val="16"/>
        </w:rPr>
        <w:t xml:space="preserve"> and Pelias 1983, Nobles </w:t>
      </w:r>
      <w:proofErr w:type="gramStart"/>
      <w:r w:rsidRPr="00C94ED4">
        <w:rPr>
          <w:rFonts w:asciiTheme="minorHAnsi" w:hAnsiTheme="minorHAnsi" w:cstheme="minorHAnsi"/>
          <w:color w:val="222222"/>
          <w:sz w:val="16"/>
          <w:szCs w:val="16"/>
        </w:rPr>
        <w:t>19850</w:t>
      </w:r>
      <w:proofErr w:type="gramEnd"/>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and behavioral traits</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(McGlone 1974, Colbert 1994). These works illustrate the impact that public debate has on students as they prepare to enter the public sphere.</w:t>
      </w:r>
      <w:r>
        <w:rPr>
          <w:rFonts w:asciiTheme="minorHAnsi" w:hAnsiTheme="minorHAnsi" w:cstheme="minorHAnsi"/>
          <w:color w:val="222222"/>
          <w:sz w:val="16"/>
          <w:szCs w:val="16"/>
        </w:rPr>
        <w:t xml:space="preserve"> </w:t>
      </w:r>
      <w:r w:rsidRPr="00C94ED4">
        <w:rPr>
          <w:rStyle w:val="StyleUnderline"/>
          <w:rFonts w:asciiTheme="minorHAnsi" w:hAnsiTheme="minorHAnsi" w:cstheme="minorHAnsi"/>
        </w:rPr>
        <w:t xml:space="preserve">The </w:t>
      </w:r>
      <w:r w:rsidRPr="00C14170">
        <w:rPr>
          <w:rStyle w:val="StyleUnderline"/>
          <w:rFonts w:asciiTheme="minorHAnsi" w:hAnsiTheme="minorHAnsi" w:cstheme="minorHAnsi"/>
          <w:highlight w:val="green"/>
        </w:rPr>
        <w:t>debaters who</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take active roles such as</w:t>
      </w:r>
      <w:r>
        <w:rPr>
          <w:rFonts w:asciiTheme="minorHAnsi" w:hAnsiTheme="minorHAnsi" w:cstheme="minorHAnsi"/>
          <w:color w:val="222222"/>
          <w:sz w:val="16"/>
          <w:szCs w:val="16"/>
        </w:rPr>
        <w:t xml:space="preserve"> </w:t>
      </w:r>
      <w:r w:rsidRPr="00C14170">
        <w:rPr>
          <w:rStyle w:val="StyleUnderline"/>
          <w:rFonts w:asciiTheme="minorHAnsi" w:hAnsiTheme="minorHAnsi" w:cstheme="minorHAnsi"/>
          <w:highlight w:val="green"/>
        </w:rPr>
        <w:t>protest</w:t>
      </w:r>
      <w:r w:rsidRPr="00C94ED4">
        <w:rPr>
          <w:rStyle w:val="StyleUnderline"/>
          <w:rFonts w:asciiTheme="minorHAnsi" w:hAnsiTheme="minorHAnsi" w:cstheme="minorHAnsi"/>
        </w:rPr>
        <w:t>ing</w:t>
      </w:r>
      <w:r>
        <w:rPr>
          <w:rFonts w:asciiTheme="minorHAnsi" w:hAnsiTheme="minorHAnsi" w:cstheme="minorHAnsi"/>
          <w:color w:val="222222"/>
          <w:sz w:val="16"/>
          <w:szCs w:val="16"/>
        </w:rPr>
        <w:t xml:space="preserve"> </w:t>
      </w:r>
      <w:r w:rsidRPr="00C14170">
        <w:rPr>
          <w:rStyle w:val="StyleUnderline"/>
          <w:rFonts w:asciiTheme="minorHAnsi" w:hAnsiTheme="minorHAnsi" w:cstheme="minorHAnsi"/>
          <w:highlight w:val="green"/>
        </w:rPr>
        <w:t>sanctions were</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probably</w:t>
      </w:r>
      <w:r>
        <w:rPr>
          <w:rFonts w:asciiTheme="minorHAnsi" w:hAnsiTheme="minorHAnsi" w:cstheme="minorHAnsi"/>
          <w:color w:val="222222"/>
          <w:sz w:val="16"/>
          <w:szCs w:val="16"/>
        </w:rPr>
        <w:t xml:space="preserve"> </w:t>
      </w:r>
      <w:r w:rsidRPr="00C14170">
        <w:rPr>
          <w:rStyle w:val="StyleUnderline"/>
          <w:rFonts w:asciiTheme="minorHAnsi" w:hAnsiTheme="minorHAnsi" w:cstheme="minorHAnsi"/>
          <w:highlight w:val="green"/>
        </w:rPr>
        <w:t xml:space="preserve">not </w:t>
      </w:r>
      <w:r w:rsidRPr="00C94ED4">
        <w:rPr>
          <w:rStyle w:val="Emphasis"/>
          <w:rFonts w:asciiTheme="minorHAnsi" w:hAnsiTheme="minorHAnsi" w:cstheme="minorHAnsi"/>
        </w:rPr>
        <w:t>actively</w:t>
      </w:r>
      <w:r>
        <w:rPr>
          <w:rStyle w:val="Emphasis"/>
          <w:rFonts w:asciiTheme="minorHAnsi" w:hAnsiTheme="minorHAnsi" w:cstheme="minorHAnsi"/>
        </w:rPr>
        <w:t xml:space="preserve"> </w:t>
      </w:r>
      <w:r w:rsidRPr="00C14170">
        <w:rPr>
          <w:rStyle w:val="Emphasis"/>
          <w:rFonts w:asciiTheme="minorHAnsi" w:hAnsiTheme="minorHAnsi" w:cstheme="minorHAnsi"/>
          <w:highlight w:val="green"/>
        </w:rPr>
        <w:t>engaged</w:t>
      </w:r>
      <w:r w:rsidRPr="00C94ED4">
        <w:rPr>
          <w:rStyle w:val="StyleUnderline"/>
          <w:rFonts w:asciiTheme="minorHAnsi" w:hAnsiTheme="minorHAnsi" w:cstheme="minorHAnsi"/>
        </w:rPr>
        <w:t xml:space="preserve"> in the issue </w:t>
      </w:r>
      <w:r w:rsidRPr="00C14170">
        <w:rPr>
          <w:rStyle w:val="StyleUnderline"/>
          <w:rFonts w:asciiTheme="minorHAnsi" w:hAnsiTheme="minorHAnsi" w:cstheme="minorHAnsi"/>
          <w:highlight w:val="green"/>
        </w:rPr>
        <w:t>until</w:t>
      </w:r>
      <w:r w:rsidRPr="00C94ED4">
        <w:rPr>
          <w:rStyle w:val="StyleUnderline"/>
          <w:rFonts w:asciiTheme="minorHAnsi" w:hAnsiTheme="minorHAnsi" w:cstheme="minorHAnsi"/>
        </w:rPr>
        <w:t xml:space="preserve"> their</w:t>
      </w:r>
      <w:r>
        <w:rPr>
          <w:rStyle w:val="StyleUnderline"/>
          <w:rFonts w:asciiTheme="minorHAnsi" w:hAnsiTheme="minorHAnsi" w:cstheme="minorHAnsi"/>
        </w:rPr>
        <w:t xml:space="preserve"> </w:t>
      </w:r>
      <w:r w:rsidRPr="00C14170">
        <w:rPr>
          <w:rStyle w:val="StyleUnderline"/>
          <w:rFonts w:asciiTheme="minorHAnsi" w:hAnsiTheme="minorHAnsi" w:cstheme="minorHAnsi"/>
          <w:highlight w:val="green"/>
        </w:rPr>
        <w:t>research drew them</w:t>
      </w:r>
      <w:r>
        <w:rPr>
          <w:rStyle w:val="m5577519854659992616gmail-styleunderline"/>
          <w:rFonts w:asciiTheme="minorHAnsi" w:hAnsiTheme="minorHAnsi" w:cstheme="minorHAnsi"/>
          <w:color w:val="222222"/>
          <w:sz w:val="16"/>
        </w:rPr>
        <w:t xml:space="preserve"> </w:t>
      </w:r>
      <w:r w:rsidRPr="00C94ED4">
        <w:rPr>
          <w:rStyle w:val="m5577519854659992616gmail-styleunderline"/>
          <w:rFonts w:asciiTheme="minorHAnsi" w:hAnsiTheme="minorHAnsi" w:cstheme="minorHAnsi"/>
          <w:color w:val="222222"/>
          <w:sz w:val="16"/>
        </w:rPr>
        <w:t>in</w:t>
      </w:r>
      <w:r w:rsidRPr="00C14170">
        <w:rPr>
          <w:rStyle w:val="StyleUnderline"/>
          <w:rFonts w:asciiTheme="minorHAnsi" w:hAnsiTheme="minorHAnsi" w:cstheme="minorHAnsi"/>
          <w:highlight w:val="green"/>
        </w:rPr>
        <w:t>to the topic</w:t>
      </w:r>
      <w:r w:rsidRPr="00C94ED4">
        <w:rPr>
          <w:rFonts w:asciiTheme="minorHAnsi" w:hAnsiTheme="minorHAnsi" w:cstheme="minorHAnsi"/>
          <w:color w:val="222222"/>
          <w:sz w:val="16"/>
          <w:szCs w:val="16"/>
        </w:rPr>
        <w:t>. Furthermore,</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the process of intense research for debate may actually change the positions debaters hold</w:t>
      </w:r>
      <w:r w:rsidRPr="00C94ED4">
        <w:rPr>
          <w:rFonts w:asciiTheme="minorHAnsi" w:hAnsiTheme="minorHAnsi" w:cstheme="minorHAnsi"/>
          <w:color w:val="222222"/>
          <w:sz w:val="16"/>
          <w:szCs w:val="16"/>
        </w:rPr>
        <w:t>. Since debaters typically enter into a topic with only cursory (if any) knowledge of the issue,</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the research process provides exposure to issues that were previously unknown</w:t>
      </w:r>
      <w:r w:rsidRPr="00C94ED4">
        <w:rPr>
          <w:rFonts w:asciiTheme="minorHAnsi" w:hAnsiTheme="minorHAnsi" w:cstheme="minorHAnsi"/>
          <w:color w:val="222222"/>
          <w:sz w:val="16"/>
          <w:szCs w:val="16"/>
        </w:rPr>
        <w:t>.</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Exposure to</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the literature on</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a topic can</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 xml:space="preserve">create, </w:t>
      </w:r>
      <w:proofErr w:type="gramStart"/>
      <w:r w:rsidRPr="00C94ED4">
        <w:rPr>
          <w:rFonts w:asciiTheme="minorHAnsi" w:hAnsiTheme="minorHAnsi" w:cstheme="minorHAnsi"/>
          <w:color w:val="222222"/>
          <w:sz w:val="16"/>
          <w:szCs w:val="16"/>
        </w:rPr>
        <w:t>reinforce</w:t>
      </w:r>
      <w:proofErr w:type="gramEnd"/>
      <w:r w:rsidRPr="00C94ED4">
        <w:rPr>
          <w:rFonts w:asciiTheme="minorHAnsi" w:hAnsiTheme="minorHAnsi" w:cstheme="minorHAnsi"/>
          <w:color w:val="222222"/>
          <w:sz w:val="16"/>
          <w:szCs w:val="16"/>
        </w:rPr>
        <w:t xml:space="preserve"> or</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alter an individual's opinions</w:t>
      </w:r>
      <w:r w:rsidRPr="00C94ED4">
        <w:rPr>
          <w:rFonts w:asciiTheme="minorHAnsi" w:hAnsiTheme="minorHAnsi" w:cstheme="minorHAnsi"/>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w:t>
      </w:r>
      <w:r>
        <w:rPr>
          <w:rFonts w:asciiTheme="minorHAnsi" w:hAnsiTheme="minorHAnsi" w:cstheme="minorHAnsi"/>
          <w:color w:val="222222"/>
          <w:sz w:val="16"/>
          <w:szCs w:val="16"/>
        </w:rPr>
        <w:t xml:space="preserve"> </w:t>
      </w:r>
      <w:r w:rsidRPr="00C94ED4">
        <w:rPr>
          <w:rFonts w:asciiTheme="minorHAnsi" w:hAnsiTheme="minorHAnsi" w:cstheme="minorHAnsi"/>
          <w:color w:val="222222"/>
          <w:u w:val="single"/>
        </w:rPr>
        <w:t>exposure to debate research as the person</w:t>
      </w:r>
      <w:r>
        <w:rPr>
          <w:rFonts w:asciiTheme="minorHAnsi" w:hAnsiTheme="minorHAnsi" w:cstheme="minorHAnsi"/>
          <w:color w:val="222222"/>
          <w:u w:val="single"/>
        </w:rPr>
        <w:t xml:space="preserve"> </w:t>
      </w:r>
      <w:r w:rsidRPr="00C94ED4">
        <w:rPr>
          <w:rStyle w:val="StyleUnderline"/>
          <w:rFonts w:asciiTheme="minorHAnsi" w:hAnsiTheme="minorHAnsi" w:cstheme="minorHAnsi"/>
        </w:rPr>
        <w:t>finding the evidence</w:t>
      </w:r>
      <w:r w:rsidRPr="00C94ED4">
        <w:rPr>
          <w:rFonts w:asciiTheme="minorHAnsi" w:hAnsiTheme="minorHAnsi" w:cstheme="minorHAnsi"/>
          <w:color w:val="222222"/>
          <w:sz w:val="16"/>
          <w:szCs w:val="16"/>
        </w:rPr>
        <w:t>, hearing it as the opponent in a debate round (or as judge)</w:t>
      </w:r>
      <w:r>
        <w:rPr>
          <w:rFonts w:asciiTheme="minorHAnsi" w:hAnsiTheme="minorHAnsi" w:cstheme="minorHAnsi"/>
          <w:color w:val="222222"/>
          <w:sz w:val="16"/>
          <w:szCs w:val="16"/>
        </w:rPr>
        <w:t xml:space="preserve"> </w:t>
      </w:r>
      <w:r w:rsidRPr="00C94ED4">
        <w:rPr>
          <w:rFonts w:asciiTheme="minorHAnsi" w:hAnsiTheme="minorHAnsi" w:cstheme="minorHAnsi"/>
          <w:color w:val="222222"/>
          <w:u w:val="single"/>
        </w:rPr>
        <w:t>acts as a</w:t>
      </w:r>
      <w:r w:rsidRPr="00C94ED4">
        <w:rPr>
          <w:rFonts w:asciiTheme="minorHAnsi" w:hAnsiTheme="minorHAnsi" w:cstheme="minorHAnsi"/>
          <w:color w:val="222222"/>
          <w:sz w:val="16"/>
          <w:szCs w:val="16"/>
        </w:rPr>
        <w:t>n initial</w:t>
      </w:r>
      <w:r>
        <w:rPr>
          <w:rFonts w:asciiTheme="minorHAnsi" w:hAnsiTheme="minorHAnsi" w:cstheme="minorHAnsi"/>
          <w:color w:val="222222"/>
          <w:sz w:val="16"/>
          <w:szCs w:val="16"/>
        </w:rPr>
        <w:t xml:space="preserve"> </w:t>
      </w:r>
      <w:r w:rsidRPr="00C94ED4">
        <w:rPr>
          <w:rFonts w:asciiTheme="minorHAnsi" w:hAnsiTheme="minorHAnsi" w:cstheme="minorHAnsi"/>
          <w:color w:val="222222"/>
          <w:u w:val="single"/>
        </w:rPr>
        <w:t>spark of awareness on an issue</w:t>
      </w:r>
      <w:r w:rsidRPr="00C94ED4">
        <w:rPr>
          <w:rFonts w:asciiTheme="minorHAnsi" w:hAnsiTheme="minorHAnsi" w:cstheme="minorHAnsi"/>
          <w:color w:val="222222"/>
          <w:sz w:val="16"/>
          <w:szCs w:val="16"/>
        </w:rPr>
        <w:t>. This process of discovery seems to have a similar impact to watching an investigative news report.</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Mitchell claimed that</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debate could be</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 xml:space="preserve">more than it was traditionally </w:t>
      </w:r>
      <w:proofErr w:type="gramStart"/>
      <w:r w:rsidRPr="00C94ED4">
        <w:rPr>
          <w:rFonts w:asciiTheme="minorHAnsi" w:hAnsiTheme="minorHAnsi" w:cstheme="minorHAnsi"/>
          <w:color w:val="222222"/>
          <w:sz w:val="16"/>
          <w:szCs w:val="16"/>
        </w:rPr>
        <w:t>seen as,</w:t>
      </w:r>
      <w:proofErr w:type="gramEnd"/>
      <w:r w:rsidRPr="00C94ED4">
        <w:rPr>
          <w:rFonts w:asciiTheme="minorHAnsi" w:hAnsiTheme="minorHAnsi" w:cstheme="minorHAnsi"/>
          <w:color w:val="222222"/>
          <w:sz w:val="16"/>
          <w:szCs w:val="16"/>
        </w:rPr>
        <w:t xml:space="preserve"> that it could be</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a catalyst to empower people to act in the social arena</w:t>
      </w:r>
      <w:r w:rsidRPr="00C94ED4">
        <w:rPr>
          <w:rFonts w:asciiTheme="minorHAnsi" w:hAnsiTheme="minorHAnsi" w:cstheme="minorHAnsi"/>
          <w:color w:val="222222"/>
          <w:sz w:val="16"/>
          <w:szCs w:val="16"/>
        </w:rPr>
        <w:t>. We surmise that there is a step in between the debate and the action.</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The</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intermediary</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step where people are inspired to agency is based on the research that they do</w:t>
      </w:r>
      <w:r w:rsidRPr="00C94ED4">
        <w:rPr>
          <w:rFonts w:asciiTheme="minorHAnsi" w:hAnsiTheme="minorHAnsi" w:cstheme="minorHAnsi"/>
          <w:color w:val="222222"/>
          <w:sz w:val="16"/>
          <w:szCs w:val="16"/>
        </w:rPr>
        <w:t>.</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If students are compelled to act, research is a main factor</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in compelling them to do so.</w:t>
      </w:r>
      <w:r>
        <w:rPr>
          <w:rFonts w:asciiTheme="minorHAnsi" w:hAnsiTheme="minorHAnsi" w:cstheme="minorHAnsi"/>
          <w:color w:val="222222"/>
          <w:sz w:val="16"/>
          <w:szCs w:val="16"/>
        </w:rPr>
        <w:t xml:space="preserve"> </w:t>
      </w:r>
      <w:r w:rsidRPr="00C14170">
        <w:rPr>
          <w:rStyle w:val="StyleUnderline"/>
          <w:rFonts w:asciiTheme="minorHAnsi" w:hAnsiTheme="minorHAnsi" w:cstheme="minorHAnsi"/>
          <w:highlight w:val="green"/>
        </w:rPr>
        <w:t>Even if</w:t>
      </w:r>
      <w:r w:rsidRPr="00C94ED4">
        <w:rPr>
          <w:rStyle w:val="m5577519854659992616gmail-styleunderline"/>
          <w:rFonts w:asciiTheme="minorHAnsi" w:hAnsiTheme="minorHAnsi" w:cstheme="minorHAnsi"/>
          <w:color w:val="222222"/>
          <w:sz w:val="16"/>
        </w:rPr>
        <w:t xml:space="preserve"> students are </w:t>
      </w:r>
      <w:r w:rsidRPr="00C14170">
        <w:rPr>
          <w:rStyle w:val="Emphasis"/>
          <w:rFonts w:asciiTheme="minorHAnsi" w:hAnsiTheme="minorHAnsi" w:cstheme="minorHAnsi"/>
          <w:highlight w:val="green"/>
        </w:rPr>
        <w:t>not compelled</w:t>
      </w:r>
      <w:r w:rsidRPr="00C14170">
        <w:rPr>
          <w:rStyle w:val="StyleUnderline"/>
          <w:rFonts w:asciiTheme="minorHAnsi" w:hAnsiTheme="minorHAnsi" w:cstheme="minorHAnsi"/>
          <w:highlight w:val="green"/>
        </w:rPr>
        <w:t xml:space="preserve"> to take</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direct</w:t>
      </w:r>
      <w:r>
        <w:rPr>
          <w:rFonts w:asciiTheme="minorHAnsi" w:hAnsiTheme="minorHAnsi" w:cstheme="minorHAnsi"/>
          <w:color w:val="222222"/>
          <w:sz w:val="16"/>
          <w:szCs w:val="16"/>
        </w:rPr>
        <w:t xml:space="preserve"> </w:t>
      </w:r>
      <w:r w:rsidRPr="00C14170">
        <w:rPr>
          <w:rStyle w:val="StyleUnderline"/>
          <w:rFonts w:asciiTheme="minorHAnsi" w:hAnsiTheme="minorHAnsi" w:cstheme="minorHAnsi"/>
          <w:highlight w:val="green"/>
        </w:rPr>
        <w:t xml:space="preserve">action, research </w:t>
      </w:r>
      <w:r w:rsidRPr="00C94ED4">
        <w:rPr>
          <w:rStyle w:val="Emphasis"/>
          <w:rFonts w:asciiTheme="minorHAnsi" w:hAnsiTheme="minorHAnsi" w:cstheme="minorHAnsi"/>
        </w:rPr>
        <w:t xml:space="preserve">still </w:t>
      </w:r>
      <w:r w:rsidRPr="00C14170">
        <w:rPr>
          <w:rStyle w:val="Emphasis"/>
          <w:rFonts w:asciiTheme="minorHAnsi" w:hAnsiTheme="minorHAnsi" w:cstheme="minorHAnsi"/>
          <w:highlight w:val="green"/>
        </w:rPr>
        <w:t>changes</w:t>
      </w:r>
      <w:r w:rsidRPr="00C14170">
        <w:rPr>
          <w:rStyle w:val="StyleUnderline"/>
          <w:rFonts w:asciiTheme="minorHAnsi" w:hAnsiTheme="minorHAnsi" w:cstheme="minorHAnsi"/>
          <w:highlight w:val="green"/>
        </w:rPr>
        <w:t xml:space="preserve"> opinions</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and attitudes.</w:t>
      </w:r>
      <w:r>
        <w:rPr>
          <w:rFonts w:asciiTheme="minorHAnsi" w:hAnsiTheme="minorHAnsi" w:cstheme="minorHAnsi"/>
          <w:color w:val="222222"/>
          <w:sz w:val="14"/>
          <w:szCs w:val="16"/>
        </w:rPr>
        <w:t xml:space="preserve"> </w:t>
      </w:r>
      <w:r w:rsidRPr="00C94ED4">
        <w:rPr>
          <w:rStyle w:val="m5577519854659992616gmail-styleunderline"/>
          <w:rFonts w:asciiTheme="minorHAnsi" w:hAnsiTheme="minorHAnsi" w:cstheme="minorHAnsi"/>
          <w:color w:val="222222"/>
          <w:sz w:val="16"/>
        </w:rPr>
        <w:t>Research</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often</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 xml:space="preserve">compels students to </w:t>
      </w:r>
      <w:proofErr w:type="gramStart"/>
      <w:r w:rsidRPr="00C94ED4">
        <w:rPr>
          <w:rStyle w:val="m5577519854659992616gmail-styleunderline"/>
          <w:rFonts w:asciiTheme="minorHAnsi" w:hAnsiTheme="minorHAnsi" w:cstheme="minorHAnsi"/>
          <w:color w:val="222222"/>
          <w:sz w:val="16"/>
        </w:rPr>
        <w:t>take action</w:t>
      </w:r>
      <w:proofErr w:type="gramEnd"/>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in the social arena.</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Debate topics guide students in a direction that allows them to explore what is going on</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in the world. Last year</w:t>
      </w:r>
      <w:r>
        <w:rPr>
          <w:rFonts w:asciiTheme="minorHAnsi" w:hAnsiTheme="minorHAnsi" w:cstheme="minorHAnsi"/>
          <w:color w:val="222222"/>
          <w:sz w:val="16"/>
          <w:szCs w:val="16"/>
        </w:rPr>
        <w:t xml:space="preserve"> </w:t>
      </w:r>
      <w:r w:rsidRPr="00C14170">
        <w:rPr>
          <w:rStyle w:val="StyleUnderline"/>
          <w:rFonts w:asciiTheme="minorHAnsi" w:hAnsiTheme="minorHAnsi" w:cstheme="minorHAnsi"/>
          <w:highlight w:val="green"/>
        </w:rPr>
        <w:t>the</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college</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policy debate</w:t>
      </w:r>
      <w:r>
        <w:rPr>
          <w:rStyle w:val="m5577519854659992616gmail-styleunderline"/>
          <w:rFonts w:asciiTheme="minorHAnsi" w:hAnsiTheme="minorHAnsi" w:cstheme="minorHAnsi"/>
          <w:color w:val="222222"/>
          <w:sz w:val="16"/>
        </w:rPr>
        <w:t xml:space="preserve"> </w:t>
      </w:r>
      <w:r w:rsidRPr="00C14170">
        <w:rPr>
          <w:rStyle w:val="StyleUnderline"/>
          <w:rFonts w:asciiTheme="minorHAnsi" w:hAnsiTheme="minorHAnsi" w:cstheme="minorHAnsi"/>
          <w:highlight w:val="green"/>
        </w:rPr>
        <w:t>topic</w:t>
      </w:r>
      <w:r>
        <w:rPr>
          <w:rStyle w:val="m5577519854659992616gmail-styleunderline"/>
          <w:rFonts w:asciiTheme="minorHAnsi" w:hAnsiTheme="minorHAnsi" w:cstheme="minorHAnsi"/>
          <w:color w:val="222222"/>
          <w:sz w:val="16"/>
        </w:rPr>
        <w:t xml:space="preserve"> </w:t>
      </w:r>
      <w:r w:rsidRPr="00C94ED4">
        <w:rPr>
          <w:rStyle w:val="m5577519854659992616gmail-styleunderline"/>
          <w:rFonts w:asciiTheme="minorHAnsi" w:hAnsiTheme="minorHAnsi" w:cstheme="minorHAnsi"/>
          <w:color w:val="222222"/>
          <w:sz w:val="16"/>
        </w:rPr>
        <w:t>was,</w:t>
      </w:r>
      <w:r>
        <w:rPr>
          <w:rStyle w:val="m5577519854659992616gmail-styleunderline"/>
          <w:rFonts w:asciiTheme="minorHAnsi" w:hAnsiTheme="minorHAnsi" w:cstheme="minorHAnsi"/>
          <w:color w:val="222222"/>
          <w:sz w:val="16"/>
        </w:rPr>
        <w:t xml:space="preserve"> </w:t>
      </w:r>
      <w:proofErr w:type="gramStart"/>
      <w:r w:rsidRPr="00C94ED4">
        <w:rPr>
          <w:rStyle w:val="m5577519854659992616gmail-styleunderline"/>
          <w:rFonts w:asciiTheme="minorHAnsi" w:hAnsiTheme="minorHAnsi" w:cstheme="minorHAnsi"/>
          <w:color w:val="222222"/>
          <w:sz w:val="16"/>
        </w:rPr>
        <w:t>Resolved</w:t>
      </w:r>
      <w:proofErr w:type="gramEnd"/>
      <w:r w:rsidRPr="00C94ED4">
        <w:rPr>
          <w:rFonts w:asciiTheme="minorHAnsi" w:hAnsiTheme="minorHAnsi" w:cstheme="minorHAnsi"/>
          <w:color w:val="222222"/>
          <w:sz w:val="16"/>
          <w:szCs w:val="16"/>
        </w:rPr>
        <w:t>: That</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 xml:space="preserve">the </w:t>
      </w:r>
      <w:r w:rsidRPr="00C14170">
        <w:rPr>
          <w:rStyle w:val="Emphasis"/>
          <w:rFonts w:asciiTheme="minorHAnsi" w:hAnsiTheme="minorHAnsi" w:cstheme="minorHAnsi"/>
          <w:highlight w:val="green"/>
        </w:rPr>
        <w:t>U</w:t>
      </w:r>
      <w:r w:rsidRPr="00C94ED4">
        <w:rPr>
          <w:rFonts w:asciiTheme="minorHAnsi" w:hAnsiTheme="minorHAnsi" w:cstheme="minorHAnsi"/>
          <w:color w:val="222222"/>
          <w:sz w:val="16"/>
          <w:szCs w:val="16"/>
        </w:rPr>
        <w:t>nited</w:t>
      </w:r>
      <w:r>
        <w:rPr>
          <w:rFonts w:asciiTheme="minorHAnsi" w:hAnsiTheme="minorHAnsi" w:cstheme="minorHAnsi"/>
          <w:color w:val="222222"/>
          <w:sz w:val="16"/>
          <w:szCs w:val="16"/>
        </w:rPr>
        <w:t xml:space="preserve"> </w:t>
      </w:r>
      <w:r w:rsidRPr="00C14170">
        <w:rPr>
          <w:rStyle w:val="Emphasis"/>
          <w:rFonts w:asciiTheme="minorHAnsi" w:hAnsiTheme="minorHAnsi" w:cstheme="minorHAnsi"/>
          <w:highlight w:val="green"/>
        </w:rPr>
        <w:t>S</w:t>
      </w:r>
      <w:r w:rsidRPr="00C94ED4">
        <w:rPr>
          <w:rFonts w:asciiTheme="minorHAnsi" w:hAnsiTheme="minorHAnsi" w:cstheme="minorHAnsi"/>
          <w:color w:val="222222"/>
          <w:sz w:val="16"/>
          <w:szCs w:val="16"/>
        </w:rPr>
        <w:t>tates</w:t>
      </w:r>
      <w:r>
        <w:rPr>
          <w:rFonts w:asciiTheme="minorHAnsi" w:hAnsiTheme="minorHAnsi" w:cstheme="minorHAnsi"/>
          <w:color w:val="222222"/>
          <w:sz w:val="16"/>
          <w:szCs w:val="16"/>
        </w:rPr>
        <w:t xml:space="preserve"> </w:t>
      </w:r>
      <w:r w:rsidRPr="00C14170">
        <w:rPr>
          <w:rStyle w:val="Emphasis"/>
          <w:rFonts w:asciiTheme="minorHAnsi" w:hAnsiTheme="minorHAnsi" w:cstheme="minorHAnsi"/>
          <w:highlight w:val="green"/>
        </w:rPr>
        <w:t>F</w:t>
      </w:r>
      <w:r w:rsidRPr="00C94ED4">
        <w:rPr>
          <w:rFonts w:asciiTheme="minorHAnsi" w:hAnsiTheme="minorHAnsi" w:cstheme="minorHAnsi"/>
          <w:color w:val="222222"/>
          <w:sz w:val="16"/>
          <w:szCs w:val="16"/>
        </w:rPr>
        <w:t>ederal</w:t>
      </w:r>
      <w:r>
        <w:rPr>
          <w:rFonts w:asciiTheme="minorHAnsi" w:hAnsiTheme="minorHAnsi" w:cstheme="minorHAnsi"/>
          <w:color w:val="222222"/>
          <w:sz w:val="16"/>
          <w:szCs w:val="16"/>
        </w:rPr>
        <w:t xml:space="preserve"> </w:t>
      </w:r>
      <w:r w:rsidRPr="00C14170">
        <w:rPr>
          <w:rStyle w:val="Emphasis"/>
          <w:rFonts w:asciiTheme="minorHAnsi" w:hAnsiTheme="minorHAnsi" w:cstheme="minorHAnsi"/>
          <w:highlight w:val="green"/>
        </w:rPr>
        <w:t>G</w:t>
      </w:r>
      <w:r w:rsidRPr="00C94ED4">
        <w:rPr>
          <w:rFonts w:asciiTheme="minorHAnsi" w:hAnsiTheme="minorHAnsi" w:cstheme="minorHAnsi"/>
          <w:color w:val="222222"/>
          <w:sz w:val="16"/>
          <w:szCs w:val="16"/>
        </w:rPr>
        <w:t>overnment</w:t>
      </w:r>
      <w:r>
        <w:rPr>
          <w:rFonts w:asciiTheme="minorHAnsi" w:hAnsiTheme="minorHAnsi" w:cstheme="minorHAnsi"/>
          <w:color w:val="222222"/>
          <w:sz w:val="16"/>
          <w:szCs w:val="16"/>
        </w:rPr>
        <w:t xml:space="preserve"> </w:t>
      </w:r>
      <w:r w:rsidRPr="00C14170">
        <w:rPr>
          <w:rStyle w:val="StyleUnderline"/>
          <w:rFonts w:asciiTheme="minorHAnsi" w:hAnsiTheme="minorHAnsi" w:cstheme="minorHAnsi"/>
          <w:highlight w:val="green"/>
        </w:rPr>
        <w:t>should</w:t>
      </w:r>
      <w:r w:rsidRPr="00C94ED4">
        <w:rPr>
          <w:rStyle w:val="m5577519854659992616gmail-styleunderline"/>
          <w:rFonts w:asciiTheme="minorHAnsi" w:hAnsiTheme="minorHAnsi" w:cstheme="minorHAnsi"/>
          <w:color w:val="222222"/>
          <w:sz w:val="16"/>
        </w:rPr>
        <w:t xml:space="preserve"> adopt a policy of constructive engagement, including the</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immediate</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removal of</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all or</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nearly all economic sanctions, with the government(s) of one or more</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of the following nation-states:</w:t>
      </w:r>
      <w:r w:rsidRPr="00C94ED4">
        <w:rPr>
          <w:rStyle w:val="m5577519854659992616gmail-styleunderline"/>
          <w:rFonts w:asciiTheme="minorHAnsi" w:hAnsiTheme="minorHAnsi" w:cstheme="minorHAnsi"/>
          <w:color w:val="222222"/>
          <w:sz w:val="16"/>
        </w:rPr>
        <w:t xml:space="preserve"> Cuba, Iran, Iraq, Syria, North Korea</w:t>
      </w:r>
      <w:r w:rsidRPr="00C94ED4">
        <w:rPr>
          <w:rFonts w:asciiTheme="minorHAnsi" w:hAnsiTheme="minorHAnsi" w:cstheme="minorHAnsi"/>
          <w:color w:val="222222"/>
          <w:sz w:val="16"/>
          <w:szCs w:val="16"/>
        </w:rPr>
        <w:t>.</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This topic</w:t>
      </w:r>
      <w:r>
        <w:rPr>
          <w:rStyle w:val="m5577519854659992616gmail-styleunderline"/>
          <w:rFonts w:asciiTheme="minorHAnsi" w:hAnsiTheme="minorHAnsi" w:cstheme="minorHAnsi"/>
          <w:color w:val="222222"/>
          <w:sz w:val="16"/>
        </w:rPr>
        <w:t xml:space="preserve"> </w:t>
      </w:r>
      <w:r w:rsidRPr="00C14170">
        <w:rPr>
          <w:rStyle w:val="StyleUnderline"/>
          <w:rFonts w:asciiTheme="minorHAnsi" w:hAnsiTheme="minorHAnsi" w:cstheme="minorHAnsi"/>
          <w:highlight w:val="green"/>
        </w:rPr>
        <w:t>spurred</w:t>
      </w:r>
      <w:r>
        <w:rPr>
          <w:rStyle w:val="m5577519854659992616gmail-styleunderline"/>
          <w:rFonts w:asciiTheme="minorHAnsi" w:hAnsiTheme="minorHAnsi" w:cstheme="minorHAnsi"/>
          <w:color w:val="222222"/>
          <w:sz w:val="16"/>
        </w:rPr>
        <w:t xml:space="preserve"> </w:t>
      </w:r>
      <w:r w:rsidRPr="00C94ED4">
        <w:rPr>
          <w:rFonts w:asciiTheme="minorHAnsi" w:hAnsiTheme="minorHAnsi" w:cstheme="minorHAnsi"/>
          <w:color w:val="222222"/>
          <w:sz w:val="16"/>
          <w:szCs w:val="16"/>
        </w:rPr>
        <w:t>quite a bit of</w:t>
      </w:r>
      <w:r>
        <w:rPr>
          <w:rFonts w:asciiTheme="minorHAnsi" w:hAnsiTheme="minorHAnsi" w:cstheme="minorHAnsi"/>
          <w:color w:val="222222"/>
          <w:sz w:val="16"/>
          <w:szCs w:val="16"/>
        </w:rPr>
        <w:t xml:space="preserve"> </w:t>
      </w:r>
      <w:r w:rsidRPr="00C14170">
        <w:rPr>
          <w:rStyle w:val="StyleUnderline"/>
          <w:rFonts w:asciiTheme="minorHAnsi" w:hAnsiTheme="minorHAnsi" w:cstheme="minorHAnsi"/>
          <w:highlight w:val="green"/>
        </w:rPr>
        <w:t>activism</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on the college debate circuit. Many</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students become actively involved in protesting</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for</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the removal of sanctions</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from at least one of the topic countries.</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 xml:space="preserve">The </w:t>
      </w:r>
      <w:r w:rsidRPr="00C14170">
        <w:rPr>
          <w:rStyle w:val="StyleUnderline"/>
          <w:rFonts w:asciiTheme="minorHAnsi" w:hAnsiTheme="minorHAnsi" w:cstheme="minorHAnsi"/>
          <w:highlight w:val="green"/>
        </w:rPr>
        <w:t>college</w:t>
      </w:r>
      <w:r w:rsidRPr="00C94ED4">
        <w:rPr>
          <w:rStyle w:val="m5577519854659992616gmail-styleunderline"/>
          <w:rFonts w:asciiTheme="minorHAnsi" w:hAnsiTheme="minorHAnsi" w:cstheme="minorHAnsi"/>
          <w:color w:val="222222"/>
          <w:sz w:val="16"/>
        </w:rPr>
        <w:t xml:space="preserve"> </w:t>
      </w:r>
      <w:proofErr w:type="spellStart"/>
      <w:r w:rsidRPr="00C94ED4">
        <w:rPr>
          <w:rStyle w:val="m5577519854659992616gmail-styleunderline"/>
          <w:rFonts w:asciiTheme="minorHAnsi" w:hAnsiTheme="minorHAnsi" w:cstheme="minorHAnsi"/>
          <w:color w:val="222222"/>
          <w:sz w:val="16"/>
        </w:rPr>
        <w:t>listserve</w:t>
      </w:r>
      <w:proofErr w:type="spellEnd"/>
      <w:r w:rsidRPr="00C94ED4">
        <w:rPr>
          <w:rStyle w:val="m5577519854659992616gmail-styleunderline"/>
          <w:rFonts w:asciiTheme="minorHAnsi" w:hAnsiTheme="minorHAnsi" w:cstheme="minorHAnsi"/>
          <w:color w:val="222222"/>
          <w:sz w:val="16"/>
        </w:rPr>
        <w:t xml:space="preserve"> </w:t>
      </w:r>
      <w:r w:rsidRPr="00C14170">
        <w:rPr>
          <w:rStyle w:val="StyleUnderline"/>
          <w:rFonts w:asciiTheme="minorHAnsi" w:hAnsiTheme="minorHAnsi" w:cstheme="minorHAnsi"/>
          <w:highlight w:val="green"/>
        </w:rPr>
        <w:t xml:space="preserve">was used to </w:t>
      </w:r>
      <w:r w:rsidRPr="00C14170">
        <w:rPr>
          <w:rStyle w:val="Emphasis"/>
          <w:rFonts w:asciiTheme="minorHAnsi" w:hAnsiTheme="minorHAnsi" w:cstheme="minorHAnsi"/>
          <w:highlight w:val="green"/>
        </w:rPr>
        <w:t>rally people</w:t>
      </w:r>
      <w:r w:rsidRPr="00C14170">
        <w:rPr>
          <w:rStyle w:val="StyleUnderline"/>
          <w:rFonts w:asciiTheme="minorHAnsi" w:hAnsiTheme="minorHAnsi" w:cstheme="minorHAnsi"/>
          <w:highlight w:val="green"/>
        </w:rPr>
        <w:t xml:space="preserve"> in support of</w:t>
      </w:r>
      <w:r>
        <w:rPr>
          <w:rFonts w:asciiTheme="minorHAnsi" w:hAnsiTheme="minorHAnsi" w:cstheme="minorHAnsi"/>
          <w:b/>
          <w:bCs/>
          <w:color w:val="222222"/>
          <w:sz w:val="16"/>
          <w:szCs w:val="16"/>
        </w:rPr>
        <w:t xml:space="preserve"> </w:t>
      </w:r>
      <w:r w:rsidRPr="00C94ED4">
        <w:rPr>
          <w:rFonts w:asciiTheme="minorHAnsi" w:hAnsiTheme="minorHAnsi" w:cstheme="minorHAnsi"/>
          <w:color w:val="222222"/>
          <w:sz w:val="16"/>
          <w:szCs w:val="16"/>
        </w:rPr>
        <w:t xml:space="preserve">various </w:t>
      </w:r>
      <w:r w:rsidRPr="00C14170">
        <w:rPr>
          <w:rStyle w:val="Emphasis"/>
          <w:rFonts w:asciiTheme="minorHAnsi" w:hAnsiTheme="minorHAnsi" w:cstheme="minorHAnsi"/>
          <w:highlight w:val="green"/>
        </w:rPr>
        <w:t>movements</w:t>
      </w:r>
      <w:r w:rsidRPr="00C94ED4">
        <w:rPr>
          <w:rStyle w:val="m5577519854659992616gmail-styleunderline"/>
          <w:rFonts w:asciiTheme="minorHAnsi" w:hAnsiTheme="minorHAnsi" w:cstheme="minorHAnsi"/>
          <w:color w:val="222222"/>
          <w:sz w:val="16"/>
        </w:rPr>
        <w:t xml:space="preserve"> to remove sanctions on</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both</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Iraq and Cuba</w:t>
      </w:r>
      <w:r w:rsidRPr="00C94ED4">
        <w:rPr>
          <w:rFonts w:asciiTheme="minorHAnsi" w:hAnsiTheme="minorHAnsi" w:cstheme="minorHAnsi"/>
          <w:color w:val="222222"/>
          <w:sz w:val="16"/>
          <w:szCs w:val="16"/>
        </w:rPr>
        <w:t>. These messages were posted after the research on the topic began. While this topic did not lend itself to activism beyond rallying the government,</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other topics</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have</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allowed students to take their beliefs</w:t>
      </w:r>
      <w:r>
        <w:rPr>
          <w:rFonts w:asciiTheme="minorHAnsi" w:hAnsiTheme="minorHAnsi" w:cstheme="minorHAnsi"/>
          <w:color w:val="222222"/>
          <w:sz w:val="16"/>
          <w:szCs w:val="16"/>
        </w:rPr>
        <w:t xml:space="preserve"> </w:t>
      </w:r>
      <w:r w:rsidRPr="00C94ED4">
        <w:rPr>
          <w:rFonts w:asciiTheme="minorHAnsi" w:hAnsiTheme="minorHAnsi" w:cstheme="minorHAnsi"/>
          <w:color w:val="222222"/>
          <w:sz w:val="16"/>
          <w:szCs w:val="16"/>
        </w:rPr>
        <w:t>outside of the laboratory and</w:t>
      </w:r>
      <w:r>
        <w:rPr>
          <w:rFonts w:asciiTheme="minorHAnsi" w:hAnsiTheme="minorHAnsi" w:cstheme="minorHAnsi"/>
          <w:color w:val="222222"/>
          <w:sz w:val="16"/>
          <w:szCs w:val="16"/>
        </w:rPr>
        <w:t xml:space="preserve"> </w:t>
      </w:r>
      <w:r w:rsidRPr="00C94ED4">
        <w:rPr>
          <w:rStyle w:val="m5577519854659992616gmail-styleunderline"/>
          <w:rFonts w:asciiTheme="minorHAnsi" w:hAnsiTheme="minorHAnsi" w:cstheme="minorHAnsi"/>
          <w:color w:val="222222"/>
          <w:sz w:val="16"/>
        </w:rPr>
        <w:t>into action</w:t>
      </w:r>
      <w:r w:rsidRPr="00C94ED4">
        <w:rPr>
          <w:rFonts w:asciiTheme="minorHAnsi" w:hAnsiTheme="minorHAnsi" w:cstheme="minorHAnsi"/>
          <w:color w:val="222222"/>
          <w:sz w:val="16"/>
          <w:szCs w:val="16"/>
        </w:rPr>
        <w:t>.</w:t>
      </w:r>
      <w:r>
        <w:rPr>
          <w:rFonts w:asciiTheme="minorHAnsi" w:hAnsiTheme="minorHAnsi" w:cstheme="minorHAnsi"/>
          <w:color w:val="222222"/>
          <w:sz w:val="16"/>
          <w:szCs w:val="16"/>
        </w:rPr>
        <w:t xml:space="preserve"> </w:t>
      </w:r>
      <w:r w:rsidRPr="00C94ED4">
        <w:rPr>
          <w:rFonts w:asciiTheme="minorHAnsi" w:hAnsiTheme="minorHAnsi" w:cstheme="minorHAnsi"/>
          <w:sz w:val="16"/>
          <w:szCs w:val="16"/>
        </w:rPr>
        <w:t>In addition to creating awareness, the research process can also reinforce or alter opinions. By discovering new information in the research process,</w:t>
      </w:r>
      <w:r>
        <w:rPr>
          <w:rFonts w:asciiTheme="minorHAnsi" w:hAnsiTheme="minorHAnsi" w:cstheme="minorHAnsi"/>
          <w:sz w:val="16"/>
          <w:szCs w:val="16"/>
        </w:rPr>
        <w:t xml:space="preserve"> </w:t>
      </w:r>
      <w:r w:rsidRPr="00C94ED4">
        <w:rPr>
          <w:rFonts w:asciiTheme="minorHAnsi" w:hAnsiTheme="minorHAnsi" w:cstheme="minorHAnsi"/>
          <w:sz w:val="16"/>
          <w:szCs w:val="16"/>
        </w:rPr>
        <w:t>people</w:t>
      </w:r>
      <w:r>
        <w:rPr>
          <w:rFonts w:asciiTheme="minorHAnsi" w:hAnsiTheme="minorHAnsi" w:cstheme="minorHAnsi"/>
          <w:sz w:val="16"/>
          <w:szCs w:val="16"/>
        </w:rPr>
        <w:t xml:space="preserve"> </w:t>
      </w:r>
      <w:r w:rsidRPr="00C94ED4">
        <w:rPr>
          <w:rFonts w:asciiTheme="minorHAnsi" w:hAnsiTheme="minorHAnsi" w:cstheme="minorHAnsi"/>
          <w:sz w:val="16"/>
          <w:szCs w:val="16"/>
        </w:rPr>
        <w:t>can</w:t>
      </w:r>
      <w:r>
        <w:rPr>
          <w:rFonts w:asciiTheme="minorHAnsi" w:hAnsiTheme="minorHAnsi" w:cstheme="minorHAnsi"/>
          <w:sz w:val="16"/>
          <w:szCs w:val="16"/>
        </w:rPr>
        <w:t xml:space="preserve"> </w:t>
      </w:r>
      <w:r w:rsidRPr="00C94ED4">
        <w:rPr>
          <w:rFonts w:asciiTheme="minorHAnsi" w:hAnsiTheme="minorHAnsi" w:cstheme="minorHAnsi"/>
          <w:sz w:val="16"/>
          <w:szCs w:val="16"/>
        </w:rPr>
        <w:t>question their</w:t>
      </w:r>
      <w:r>
        <w:rPr>
          <w:rFonts w:asciiTheme="minorHAnsi" w:hAnsiTheme="minorHAnsi" w:cstheme="minorHAnsi"/>
          <w:sz w:val="16"/>
          <w:szCs w:val="16"/>
        </w:rPr>
        <w:t xml:space="preserve"> </w:t>
      </w:r>
      <w:r w:rsidRPr="00C94ED4">
        <w:rPr>
          <w:rFonts w:asciiTheme="minorHAnsi" w:hAnsiTheme="minorHAnsi" w:cstheme="minorHAnsi"/>
          <w:sz w:val="16"/>
          <w:szCs w:val="16"/>
        </w:rPr>
        <w:t>current</w:t>
      </w:r>
      <w:r>
        <w:rPr>
          <w:rFonts w:asciiTheme="minorHAnsi" w:hAnsiTheme="minorHAnsi" w:cstheme="minorHAnsi"/>
          <w:sz w:val="16"/>
          <w:szCs w:val="16"/>
        </w:rPr>
        <w:t xml:space="preserve"> </w:t>
      </w:r>
      <w:r w:rsidRPr="00C94ED4">
        <w:rPr>
          <w:rFonts w:asciiTheme="minorHAnsi" w:hAnsiTheme="minorHAnsi" w:cstheme="minorHAnsi"/>
          <w:sz w:val="16"/>
          <w:szCs w:val="16"/>
        </w:rPr>
        <w:t>assumptions and</w:t>
      </w:r>
      <w:r>
        <w:rPr>
          <w:rFonts w:asciiTheme="minorHAnsi" w:hAnsiTheme="minorHAnsi" w:cstheme="minorHAnsi"/>
          <w:sz w:val="16"/>
          <w:szCs w:val="16"/>
        </w:rPr>
        <w:t xml:space="preserve"> </w:t>
      </w:r>
      <w:r w:rsidRPr="00C94ED4">
        <w:rPr>
          <w:rFonts w:asciiTheme="minorHAnsi" w:hAnsiTheme="minorHAnsi" w:cstheme="minorHAnsi"/>
          <w:sz w:val="16"/>
          <w:szCs w:val="16"/>
        </w:rPr>
        <w:t>perhaps</w:t>
      </w:r>
      <w:r>
        <w:rPr>
          <w:rFonts w:asciiTheme="minorHAnsi" w:hAnsiTheme="minorHAnsi" w:cstheme="minorHAnsi"/>
          <w:sz w:val="16"/>
          <w:szCs w:val="16"/>
        </w:rPr>
        <w:t xml:space="preserve"> </w:t>
      </w:r>
      <w:r w:rsidRPr="00C94ED4">
        <w:rPr>
          <w:rFonts w:asciiTheme="minorHAnsi" w:hAnsiTheme="minorHAnsi" w:cstheme="minorHAnsi"/>
          <w:sz w:val="16"/>
          <w:szCs w:val="16"/>
        </w:rPr>
        <w:t>formulate a more informed opinion.</w:t>
      </w:r>
      <w:r>
        <w:rPr>
          <w:rFonts w:asciiTheme="minorHAnsi" w:hAnsiTheme="minorHAnsi" w:cstheme="minorHAnsi"/>
          <w:sz w:val="16"/>
          <w:szCs w:val="16"/>
        </w:rPr>
        <w:t xml:space="preserve"> </w:t>
      </w:r>
      <w:r w:rsidRPr="00C94ED4">
        <w:rPr>
          <w:rFonts w:asciiTheme="minorHAnsi" w:hAnsiTheme="minorHAnsi" w:cstheme="minorHAnsi"/>
          <w:sz w:val="16"/>
          <w:szCs w:val="16"/>
        </w:rPr>
        <w:t>One example comes from a</w:t>
      </w:r>
      <w:r>
        <w:rPr>
          <w:rFonts w:asciiTheme="minorHAnsi" w:hAnsiTheme="minorHAnsi" w:cstheme="minorHAnsi"/>
          <w:sz w:val="16"/>
          <w:szCs w:val="16"/>
        </w:rPr>
        <w:t xml:space="preserve"> </w:t>
      </w:r>
      <w:r w:rsidRPr="00C94ED4">
        <w:rPr>
          <w:rFonts w:asciiTheme="minorHAnsi" w:hAnsiTheme="minorHAnsi" w:cstheme="minorHAnsi"/>
          <w:sz w:val="16"/>
          <w:szCs w:val="16"/>
        </w:rPr>
        <w:t>summer</w:t>
      </w:r>
      <w:r>
        <w:rPr>
          <w:rFonts w:asciiTheme="minorHAnsi" w:hAnsiTheme="minorHAnsi" w:cstheme="minorHAnsi"/>
          <w:sz w:val="16"/>
          <w:szCs w:val="16"/>
        </w:rPr>
        <w:t xml:space="preserve"> </w:t>
      </w:r>
      <w:r w:rsidRPr="00C94ED4">
        <w:rPr>
          <w:rFonts w:asciiTheme="minorHAnsi" w:hAnsiTheme="minorHAnsi" w:cstheme="minorHAnsi"/>
          <w:sz w:val="16"/>
          <w:szCs w:val="16"/>
        </w:rPr>
        <w:t>debate class for children of Migrant workers in North Dakota</w:t>
      </w:r>
      <w:r>
        <w:rPr>
          <w:rFonts w:asciiTheme="minorHAnsi" w:hAnsiTheme="minorHAnsi" w:cstheme="minorHAnsi"/>
          <w:sz w:val="16"/>
          <w:szCs w:val="16"/>
        </w:rPr>
        <w:t xml:space="preserve"> </w:t>
      </w:r>
      <w:r w:rsidRPr="00C94ED4">
        <w:rPr>
          <w:rFonts w:asciiTheme="minorHAnsi" w:hAnsiTheme="minorHAnsi" w:cstheme="minorHAnsi"/>
          <w:sz w:val="16"/>
          <w:szCs w:val="16"/>
        </w:rPr>
        <w:t xml:space="preserve">(Iverson,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C94ED4">
        <w:rPr>
          <w:rFonts w:asciiTheme="minorHAnsi" w:hAnsiTheme="minorHAnsi" w:cstheme="minorHAnsi"/>
          <w:sz w:val="16"/>
          <w:szCs w:val="16"/>
        </w:rPr>
        <w:t>six week</w:t>
      </w:r>
      <w:proofErr w:type="gramEnd"/>
      <w:r w:rsidRPr="00C94ED4">
        <w:rPr>
          <w:rFonts w:asciiTheme="minorHAnsi" w:hAnsiTheme="minorHAnsi" w:cstheme="minorHAnsi"/>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C94ED4">
        <w:rPr>
          <w:rFonts w:asciiTheme="minorHAnsi" w:hAnsiTheme="minorHAnsi" w:cstheme="minorHAnsi"/>
          <w:sz w:val="16"/>
          <w:szCs w:val="16"/>
        </w:rPr>
        <w:t>language, but</w:t>
      </w:r>
      <w:proofErr w:type="gramEnd"/>
      <w:r w:rsidRPr="00C94ED4">
        <w:rPr>
          <w:rFonts w:asciiTheme="minorHAnsi" w:hAnsiTheme="minorHAnsi" w:cstheme="minorHAnsi"/>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w:t>
      </w:r>
      <w:r>
        <w:rPr>
          <w:rFonts w:asciiTheme="minorHAnsi" w:hAnsiTheme="minorHAnsi" w:cstheme="minorHAnsi"/>
          <w:sz w:val="16"/>
          <w:szCs w:val="16"/>
        </w:rPr>
        <w:t xml:space="preserve"> </w:t>
      </w:r>
      <w:r w:rsidRPr="00C94ED4">
        <w:rPr>
          <w:rFonts w:asciiTheme="minorHAnsi" w:hAnsiTheme="minorHAnsi" w:cstheme="minorHAnsi"/>
          <w:sz w:val="16"/>
          <w:szCs w:val="16"/>
        </w:rPr>
        <w:t>The examples of debate</w:t>
      </w:r>
      <w:r>
        <w:rPr>
          <w:rFonts w:asciiTheme="minorHAnsi" w:hAnsiTheme="minorHAnsi" w:cstheme="minorHAnsi"/>
          <w:sz w:val="16"/>
          <w:szCs w:val="16"/>
        </w:rPr>
        <w:t xml:space="preserve"> </w:t>
      </w:r>
      <w:r w:rsidRPr="00C94ED4">
        <w:rPr>
          <w:rFonts w:asciiTheme="minorHAnsi" w:hAnsiTheme="minorHAnsi" w:cstheme="minorHAnsi"/>
          <w:sz w:val="16"/>
          <w:szCs w:val="16"/>
        </w:rPr>
        <w:t>and research</w:t>
      </w:r>
      <w:r>
        <w:rPr>
          <w:rFonts w:asciiTheme="minorHAnsi" w:hAnsiTheme="minorHAnsi" w:cstheme="minorHAnsi"/>
          <w:sz w:val="16"/>
          <w:szCs w:val="16"/>
        </w:rPr>
        <w:t xml:space="preserve"> </w:t>
      </w:r>
      <w:r w:rsidRPr="00C94ED4">
        <w:rPr>
          <w:rFonts w:asciiTheme="minorHAnsi" w:hAnsiTheme="minorHAnsi" w:cstheme="minorHAnsi"/>
          <w:sz w:val="16"/>
          <w:szCs w:val="16"/>
        </w:rPr>
        <w:t>impacting the</w:t>
      </w:r>
      <w:r>
        <w:rPr>
          <w:rFonts w:asciiTheme="minorHAnsi" w:hAnsiTheme="minorHAnsi" w:cstheme="minorHAnsi"/>
          <w:sz w:val="16"/>
          <w:szCs w:val="16"/>
        </w:rPr>
        <w:t xml:space="preserve"> </w:t>
      </w:r>
      <w:r w:rsidRPr="00C94ED4">
        <w:rPr>
          <w:rFonts w:asciiTheme="minorHAnsi" w:hAnsiTheme="minorHAnsi" w:cstheme="minorHAnsi"/>
          <w:sz w:val="16"/>
          <w:szCs w:val="16"/>
        </w:rPr>
        <w:t>opinions and</w:t>
      </w:r>
      <w:r>
        <w:rPr>
          <w:rFonts w:asciiTheme="minorHAnsi" w:hAnsiTheme="minorHAnsi" w:cstheme="minorHAnsi"/>
          <w:sz w:val="16"/>
          <w:szCs w:val="16"/>
        </w:rPr>
        <w:t xml:space="preserve"> </w:t>
      </w:r>
      <w:r w:rsidRPr="00C94ED4">
        <w:rPr>
          <w:rFonts w:asciiTheme="minorHAnsi" w:hAnsiTheme="minorHAnsi" w:cstheme="minorHAnsi"/>
          <w:sz w:val="16"/>
          <w:szCs w:val="16"/>
        </w:rPr>
        <w:t>actions of debaters indicate the strong</w:t>
      </w:r>
      <w:r>
        <w:rPr>
          <w:rFonts w:asciiTheme="minorHAnsi" w:hAnsiTheme="minorHAnsi" w:cstheme="minorHAnsi"/>
          <w:sz w:val="16"/>
          <w:szCs w:val="16"/>
        </w:rPr>
        <w:t xml:space="preserve"> </w:t>
      </w:r>
      <w:r w:rsidRPr="00C94ED4">
        <w:rPr>
          <w:rFonts w:asciiTheme="minorHAnsi" w:hAnsiTheme="minorHAnsi" w:cstheme="minorHAnsi"/>
          <w:sz w:val="16"/>
          <w:szCs w:val="16"/>
        </w:rPr>
        <w:t>potential for a</w:t>
      </w:r>
      <w:r>
        <w:rPr>
          <w:rFonts w:asciiTheme="minorHAnsi" w:hAnsiTheme="minorHAnsi" w:cstheme="minorHAnsi"/>
          <w:sz w:val="16"/>
          <w:szCs w:val="16"/>
        </w:rPr>
        <w:t xml:space="preserve"> </w:t>
      </w:r>
      <w:r w:rsidRPr="00C94ED4">
        <w:rPr>
          <w:rFonts w:asciiTheme="minorHAnsi" w:hAnsiTheme="minorHAnsi" w:cstheme="minorHAnsi"/>
          <w:sz w:val="16"/>
          <w:szCs w:val="16"/>
        </w:rPr>
        <w:t>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in order to understand if and why researching for the competitive activity of debate generates more interest than research for other purposes such as classroom projects.</w:t>
      </w:r>
      <w:r>
        <w:rPr>
          <w:rFonts w:asciiTheme="minorHAnsi" w:hAnsiTheme="minorHAnsi" w:cstheme="minorHAnsi"/>
          <w:sz w:val="16"/>
          <w:szCs w:val="16"/>
        </w:rPr>
        <w:t xml:space="preserve"> </w:t>
      </w:r>
      <w:r w:rsidRPr="00C94ED4">
        <w:rPr>
          <w:rFonts w:asciiTheme="minorHAnsi" w:hAnsiTheme="minorHAnsi" w:cstheme="minorHAnsi"/>
          <w:sz w:val="16"/>
          <w:szCs w:val="16"/>
        </w:rPr>
        <w:t xml:space="preserve">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C94ED4">
        <w:rPr>
          <w:rFonts w:asciiTheme="minorHAnsi" w:hAnsiTheme="minorHAnsi" w:cstheme="minorHAnsi"/>
          <w:sz w:val="16"/>
          <w:szCs w:val="16"/>
        </w:rPr>
        <w:t>understanding(</w:t>
      </w:r>
      <w:proofErr w:type="spellStart"/>
      <w:proofErr w:type="gramEnd"/>
      <w:r w:rsidRPr="00C94ED4">
        <w:rPr>
          <w:rFonts w:asciiTheme="minorHAnsi" w:hAnsiTheme="minorHAnsi" w:cstheme="minorHAnsi"/>
          <w:sz w:val="16"/>
          <w:szCs w:val="16"/>
        </w:rPr>
        <w:t>Venette</w:t>
      </w:r>
      <w:proofErr w:type="spellEnd"/>
      <w:r w:rsidRPr="00C94ED4">
        <w:rPr>
          <w:rFonts w:asciiTheme="minorHAnsi" w:hAnsiTheme="minorHAnsi" w:cstheme="minorHAnsi"/>
          <w:sz w:val="16"/>
          <w:szCs w:val="16"/>
        </w:rPr>
        <w:t>, 1998). As the NPDA website explains, "the reader is encouraged to be well-read in current events, as well as history, philosophy, etc. Remember: the realm of knowledge is that of a 'well-read college student'" (NPDA Homepage,</w:t>
      </w:r>
      <w:hyperlink r:id="rId7" w:tgtFrame="_blank" w:history="1">
        <w:r w:rsidRPr="00C94ED4">
          <w:rPr>
            <w:rStyle w:val="Hyperlink"/>
            <w:rFonts w:asciiTheme="minorHAnsi" w:hAnsiTheme="minorHAnsi" w:cstheme="minorHAnsi"/>
            <w:sz w:val="16"/>
            <w:szCs w:val="16"/>
          </w:rPr>
          <w:t>http://www.bethel.edu/Majors/Communication/npda/faq2.html</w:t>
        </w:r>
      </w:hyperlink>
      <w:r w:rsidRPr="00C94ED4">
        <w:rPr>
          <w:rFonts w:asciiTheme="minorHAnsi" w:hAnsiTheme="minorHAnsi" w:cstheme="minorHAnsi"/>
          <w:sz w:val="16"/>
          <w:szCs w:val="16"/>
        </w:rPr>
        <w:t>).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in order to be equally knowledgeable in that case. Interestingly, the coach also stated that some of their research in preparation for parliamentary debate was affecting the opinions and attitudes of the debaters on the team.</w:t>
      </w:r>
      <w:r>
        <w:rPr>
          <w:rFonts w:asciiTheme="minorHAnsi" w:hAnsiTheme="minorHAnsi" w:cstheme="minorHAnsi"/>
          <w:sz w:val="16"/>
          <w:szCs w:val="16"/>
        </w:rPr>
        <w:t xml:space="preserve"> </w:t>
      </w:r>
      <w:r w:rsidRPr="00C94ED4">
        <w:rPr>
          <w:rFonts w:asciiTheme="minorHAnsi" w:hAnsiTheme="minorHAnsi" w:cstheme="minorHAnsi"/>
          <w:sz w:val="16"/>
        </w:rPr>
        <w:t>Not all debate research appears to generate personal advocacy and challenge peoples' assumptions.</w:t>
      </w:r>
      <w:r>
        <w:rPr>
          <w:rFonts w:asciiTheme="minorHAnsi" w:hAnsiTheme="minorHAnsi" w:cstheme="minorHAnsi"/>
          <w:sz w:val="16"/>
        </w:rPr>
        <w:t xml:space="preserve"> </w:t>
      </w:r>
      <w:r w:rsidRPr="00C94ED4">
        <w:rPr>
          <w:rFonts w:asciiTheme="minorHAnsi" w:hAnsiTheme="minorHAnsi" w:cstheme="minorHAnsi"/>
          <w:sz w:val="16"/>
        </w:rPr>
        <w:t>Debaters must switch sides, so they must</w:t>
      </w:r>
      <w:r>
        <w:rPr>
          <w:rFonts w:asciiTheme="minorHAnsi" w:hAnsiTheme="minorHAnsi" w:cstheme="minorHAnsi"/>
          <w:sz w:val="16"/>
        </w:rPr>
        <w:t xml:space="preserve"> </w:t>
      </w:r>
      <w:r w:rsidRPr="00C94ED4">
        <w:rPr>
          <w:rFonts w:asciiTheme="minorHAnsi" w:hAnsiTheme="minorHAnsi" w:cstheme="minorHAnsi"/>
          <w:sz w:val="16"/>
        </w:rPr>
        <w:t>inevitably debate</w:t>
      </w:r>
      <w:r>
        <w:rPr>
          <w:rFonts w:asciiTheme="minorHAnsi" w:hAnsiTheme="minorHAnsi" w:cstheme="minorHAnsi"/>
          <w:sz w:val="16"/>
        </w:rPr>
        <w:t xml:space="preserve"> </w:t>
      </w:r>
      <w:r w:rsidRPr="00C94ED4">
        <w:rPr>
          <w:rFonts w:asciiTheme="minorHAnsi" w:hAnsiTheme="minorHAnsi" w:cstheme="minorHAnsi"/>
          <w:sz w:val="16"/>
        </w:rPr>
        <w:t>against various cases. While this may seem to be inconsistent with advocacy,</w:t>
      </w:r>
      <w:r>
        <w:rPr>
          <w:rFonts w:asciiTheme="minorHAnsi" w:hAnsiTheme="minorHAnsi" w:cstheme="minorHAnsi"/>
          <w:sz w:val="16"/>
        </w:rPr>
        <w:t xml:space="preserve"> </w:t>
      </w:r>
      <w:r w:rsidRPr="00C94ED4">
        <w:rPr>
          <w:rStyle w:val="Emphasis"/>
          <w:rFonts w:asciiTheme="minorHAnsi" w:hAnsiTheme="minorHAnsi" w:cstheme="minorHAnsi"/>
        </w:rPr>
        <w:t>supporting</w:t>
      </w:r>
      <w:r>
        <w:rPr>
          <w:rStyle w:val="Emphasis"/>
          <w:rFonts w:asciiTheme="minorHAnsi" w:hAnsiTheme="minorHAnsi" w:cstheme="minorHAnsi"/>
        </w:rPr>
        <w:t xml:space="preserve"> </w:t>
      </w:r>
      <w:r w:rsidRPr="00C94ED4">
        <w:rPr>
          <w:rStyle w:val="Emphasis"/>
          <w:rFonts w:asciiTheme="minorHAnsi" w:hAnsiTheme="minorHAnsi" w:cstheme="minorHAnsi"/>
        </w:rPr>
        <w:t xml:space="preserve">and </w:t>
      </w:r>
      <w:r w:rsidRPr="00C14170">
        <w:rPr>
          <w:rStyle w:val="Emphasis"/>
          <w:rFonts w:asciiTheme="minorHAnsi" w:hAnsiTheme="minorHAnsi" w:cstheme="minorHAnsi"/>
          <w:highlight w:val="green"/>
        </w:rPr>
        <w:t>researching</w:t>
      </w:r>
      <w:r w:rsidRPr="00C14170">
        <w:rPr>
          <w:rStyle w:val="StyleUnderline"/>
          <w:rFonts w:asciiTheme="minorHAnsi" w:hAnsiTheme="minorHAnsi" w:cstheme="minorHAnsi"/>
          <w:highlight w:val="green"/>
        </w:rPr>
        <w:t xml:space="preserve"> both sides of</w:t>
      </w:r>
      <w:r w:rsidRPr="00C94ED4">
        <w:rPr>
          <w:rFonts w:asciiTheme="minorHAnsi" w:hAnsiTheme="minorHAnsi" w:cstheme="minorHAnsi"/>
          <w:sz w:val="16"/>
        </w:rPr>
        <w:t xml:space="preserve"> an </w:t>
      </w:r>
      <w:r w:rsidRPr="00C14170">
        <w:rPr>
          <w:rStyle w:val="StyleUnderline"/>
          <w:rFonts w:asciiTheme="minorHAnsi" w:hAnsiTheme="minorHAnsi" w:cstheme="minorHAnsi"/>
          <w:highlight w:val="green"/>
        </w:rPr>
        <w:t>argument</w:t>
      </w:r>
      <w:r>
        <w:rPr>
          <w:rFonts w:asciiTheme="minorHAnsi" w:hAnsiTheme="minorHAnsi" w:cstheme="minorHAnsi"/>
          <w:sz w:val="16"/>
        </w:rPr>
        <w:t xml:space="preserve"> </w:t>
      </w:r>
      <w:r w:rsidRPr="00C94ED4">
        <w:rPr>
          <w:rFonts w:asciiTheme="minorHAnsi" w:hAnsiTheme="minorHAnsi" w:cstheme="minorHAnsi"/>
          <w:sz w:val="16"/>
        </w:rPr>
        <w:t xml:space="preserve">actually </w:t>
      </w:r>
      <w:r w:rsidRPr="00C14170">
        <w:rPr>
          <w:rStyle w:val="StyleUnderline"/>
          <w:rFonts w:asciiTheme="minorHAnsi" w:hAnsiTheme="minorHAnsi" w:cstheme="minorHAnsi"/>
          <w:highlight w:val="green"/>
        </w:rPr>
        <w:t xml:space="preserve">created </w:t>
      </w:r>
      <w:r w:rsidRPr="00C94ED4">
        <w:rPr>
          <w:rStyle w:val="Emphasis"/>
          <w:rFonts w:asciiTheme="minorHAnsi" w:hAnsiTheme="minorHAnsi" w:cstheme="minorHAnsi"/>
        </w:rPr>
        <w:t xml:space="preserve">stronger </w:t>
      </w:r>
      <w:r w:rsidRPr="00C14170">
        <w:rPr>
          <w:rStyle w:val="Emphasis"/>
          <w:rFonts w:asciiTheme="minorHAnsi" w:hAnsiTheme="minorHAnsi" w:cstheme="minorHAnsi"/>
          <w:highlight w:val="green"/>
        </w:rPr>
        <w:t>advocates</w:t>
      </w:r>
      <w:r w:rsidRPr="00C94ED4">
        <w:rPr>
          <w:rFonts w:asciiTheme="minorHAnsi" w:hAnsiTheme="minorHAnsi" w:cstheme="minorHAnsi"/>
          <w:sz w:val="16"/>
        </w:rPr>
        <w:t>.</w:t>
      </w:r>
      <w:r>
        <w:rPr>
          <w:rFonts w:asciiTheme="minorHAnsi" w:hAnsiTheme="minorHAnsi" w:cstheme="minorHAnsi"/>
          <w:sz w:val="16"/>
        </w:rPr>
        <w:t xml:space="preserve"> </w:t>
      </w:r>
      <w:r w:rsidRPr="00C94ED4">
        <w:rPr>
          <w:rFonts w:asciiTheme="minorHAnsi" w:hAnsiTheme="minorHAnsi" w:cstheme="minorHAnsi"/>
          <w:sz w:val="16"/>
        </w:rPr>
        <w:t xml:space="preserve">Not only did </w:t>
      </w:r>
      <w:r w:rsidRPr="00C14170">
        <w:rPr>
          <w:rStyle w:val="StyleUnderline"/>
          <w:rFonts w:asciiTheme="minorHAnsi" w:hAnsiTheme="minorHAnsi" w:cstheme="minorHAnsi"/>
          <w:highlight w:val="green"/>
        </w:rPr>
        <w:t>debaters learn both sides</w:t>
      </w:r>
      <w:r>
        <w:rPr>
          <w:rFonts w:asciiTheme="minorHAnsi" w:hAnsiTheme="minorHAnsi" w:cstheme="minorHAnsi"/>
          <w:sz w:val="16"/>
        </w:rPr>
        <w:t xml:space="preserve"> </w:t>
      </w:r>
      <w:r w:rsidRPr="00C94ED4">
        <w:rPr>
          <w:rFonts w:asciiTheme="minorHAnsi" w:hAnsiTheme="minorHAnsi" w:cstheme="minorHAnsi"/>
          <w:sz w:val="16"/>
        </w:rPr>
        <w:t>of an argument,</w:t>
      </w:r>
      <w:r>
        <w:rPr>
          <w:rFonts w:asciiTheme="minorHAnsi" w:hAnsiTheme="minorHAnsi" w:cstheme="minorHAnsi"/>
          <w:sz w:val="16"/>
        </w:rPr>
        <w:t xml:space="preserve"> </w:t>
      </w:r>
      <w:r w:rsidRPr="00C14170">
        <w:rPr>
          <w:rStyle w:val="StyleUnderline"/>
          <w:rFonts w:asciiTheme="minorHAnsi" w:hAnsiTheme="minorHAnsi" w:cstheme="minorHAnsi"/>
          <w:highlight w:val="green"/>
        </w:rPr>
        <w:t>so</w:t>
      </w:r>
      <w:r>
        <w:rPr>
          <w:rFonts w:asciiTheme="minorHAnsi" w:hAnsiTheme="minorHAnsi" w:cstheme="minorHAnsi"/>
          <w:sz w:val="16"/>
        </w:rPr>
        <w:t xml:space="preserve"> </w:t>
      </w:r>
      <w:r w:rsidRPr="00C94ED4">
        <w:rPr>
          <w:rFonts w:asciiTheme="minorHAnsi" w:hAnsiTheme="minorHAnsi" w:cstheme="minorHAnsi"/>
          <w:sz w:val="16"/>
        </w:rPr>
        <w:t>that</w:t>
      </w:r>
      <w:r>
        <w:rPr>
          <w:rFonts w:asciiTheme="minorHAnsi" w:hAnsiTheme="minorHAnsi" w:cstheme="minorHAnsi"/>
          <w:sz w:val="16"/>
        </w:rPr>
        <w:t xml:space="preserve"> </w:t>
      </w:r>
      <w:r w:rsidRPr="00C14170">
        <w:rPr>
          <w:rStyle w:val="StyleUnderline"/>
          <w:rFonts w:asciiTheme="minorHAnsi" w:hAnsiTheme="minorHAnsi" w:cstheme="minorHAnsi"/>
          <w:highlight w:val="green"/>
        </w:rPr>
        <w:t xml:space="preserve">they could </w:t>
      </w:r>
      <w:r w:rsidRPr="00C14170">
        <w:rPr>
          <w:rStyle w:val="Emphasis"/>
          <w:rFonts w:asciiTheme="minorHAnsi" w:hAnsiTheme="minorHAnsi" w:cstheme="minorHAnsi"/>
          <w:highlight w:val="green"/>
        </w:rPr>
        <w:t>defend</w:t>
      </w:r>
      <w:r w:rsidRPr="00C14170">
        <w:rPr>
          <w:rStyle w:val="StyleUnderline"/>
          <w:rFonts w:asciiTheme="minorHAnsi" w:hAnsiTheme="minorHAnsi" w:cstheme="minorHAnsi"/>
          <w:highlight w:val="green"/>
        </w:rPr>
        <w:t xml:space="preserve"> their positions </w:t>
      </w:r>
      <w:r w:rsidRPr="00C14170">
        <w:rPr>
          <w:rStyle w:val="Emphasis"/>
          <w:rFonts w:asciiTheme="minorHAnsi" w:hAnsiTheme="minorHAnsi" w:cstheme="minorHAnsi"/>
          <w:highlight w:val="green"/>
        </w:rPr>
        <w:t>against attack</w:t>
      </w:r>
      <w:r w:rsidRPr="00C94ED4">
        <w:rPr>
          <w:rFonts w:asciiTheme="minorHAnsi" w:hAnsiTheme="minorHAnsi" w:cstheme="minorHAnsi"/>
          <w:sz w:val="16"/>
        </w:rPr>
        <w:t>,</w:t>
      </w:r>
      <w:r>
        <w:rPr>
          <w:rFonts w:asciiTheme="minorHAnsi" w:hAnsiTheme="minorHAnsi" w:cstheme="minorHAnsi"/>
          <w:sz w:val="16"/>
        </w:rPr>
        <w:t xml:space="preserve"> </w:t>
      </w:r>
      <w:r w:rsidRPr="00C94ED4">
        <w:rPr>
          <w:rFonts w:asciiTheme="minorHAnsi" w:hAnsiTheme="minorHAnsi" w:cstheme="minorHAnsi"/>
          <w:sz w:val="16"/>
        </w:rPr>
        <w:t>they also learned the nuances of each position.</w:t>
      </w:r>
      <w:r>
        <w:rPr>
          <w:rFonts w:asciiTheme="minorHAnsi" w:hAnsiTheme="minorHAnsi" w:cstheme="minorHAnsi"/>
          <w:sz w:val="16"/>
        </w:rPr>
        <w:t xml:space="preserve"> </w:t>
      </w:r>
      <w:r w:rsidRPr="00C14170">
        <w:rPr>
          <w:rStyle w:val="StyleUnderline"/>
          <w:rFonts w:asciiTheme="minorHAnsi" w:hAnsiTheme="minorHAnsi" w:cstheme="minorHAnsi"/>
          <w:highlight w:val="green"/>
        </w:rPr>
        <w:t>Learning</w:t>
      </w:r>
      <w:r>
        <w:rPr>
          <w:rFonts w:asciiTheme="minorHAnsi" w:hAnsiTheme="minorHAnsi" w:cstheme="minorHAnsi"/>
          <w:sz w:val="16"/>
        </w:rPr>
        <w:t xml:space="preserve"> </w:t>
      </w:r>
      <w:r w:rsidRPr="00C94ED4">
        <w:rPr>
          <w:rFonts w:asciiTheme="minorHAnsi" w:hAnsiTheme="minorHAnsi" w:cstheme="minorHAnsi"/>
          <w:sz w:val="16"/>
        </w:rPr>
        <w:t>and</w:t>
      </w:r>
      <w:r>
        <w:rPr>
          <w:rFonts w:asciiTheme="minorHAnsi" w:hAnsiTheme="minorHAnsi" w:cstheme="minorHAnsi"/>
          <w:sz w:val="16"/>
        </w:rPr>
        <w:t xml:space="preserve"> </w:t>
      </w:r>
      <w:r w:rsidRPr="00C14170">
        <w:rPr>
          <w:rStyle w:val="StyleUnderline"/>
          <w:rFonts w:asciiTheme="minorHAnsi" w:hAnsiTheme="minorHAnsi" w:cstheme="minorHAnsi"/>
          <w:highlight w:val="green"/>
        </w:rPr>
        <w:t xml:space="preserve">the </w:t>
      </w:r>
      <w:r w:rsidRPr="00C94ED4">
        <w:rPr>
          <w:rStyle w:val="Emphasis"/>
          <w:rFonts w:asciiTheme="minorHAnsi" w:hAnsiTheme="minorHAnsi" w:cstheme="minorHAnsi"/>
        </w:rPr>
        <w:t xml:space="preserve">intricate </w:t>
      </w:r>
      <w:r w:rsidRPr="00C14170">
        <w:rPr>
          <w:rStyle w:val="Emphasis"/>
          <w:rFonts w:asciiTheme="minorHAnsi" w:hAnsiTheme="minorHAnsi" w:cstheme="minorHAnsi"/>
          <w:highlight w:val="green"/>
        </w:rPr>
        <w:t>nature</w:t>
      </w:r>
      <w:r w:rsidRPr="00C14170">
        <w:rPr>
          <w:rStyle w:val="StyleUnderline"/>
          <w:rFonts w:asciiTheme="minorHAnsi" w:hAnsiTheme="minorHAnsi" w:cstheme="minorHAnsi"/>
          <w:highlight w:val="green"/>
        </w:rPr>
        <w:t xml:space="preserve"> of</w:t>
      </w:r>
      <w:r>
        <w:rPr>
          <w:rFonts w:asciiTheme="minorHAnsi" w:hAnsiTheme="minorHAnsi" w:cstheme="minorHAnsi"/>
          <w:sz w:val="16"/>
        </w:rPr>
        <w:t xml:space="preserve"> </w:t>
      </w:r>
      <w:r w:rsidRPr="00C94ED4">
        <w:rPr>
          <w:rFonts w:asciiTheme="minorHAnsi" w:hAnsiTheme="minorHAnsi" w:cstheme="minorHAnsi"/>
          <w:sz w:val="16"/>
        </w:rPr>
        <w:t>various</w:t>
      </w:r>
      <w:r>
        <w:rPr>
          <w:rFonts w:asciiTheme="minorHAnsi" w:hAnsiTheme="minorHAnsi" w:cstheme="minorHAnsi"/>
          <w:sz w:val="16"/>
        </w:rPr>
        <w:t xml:space="preserve"> </w:t>
      </w:r>
      <w:r w:rsidRPr="00C94ED4">
        <w:rPr>
          <w:rStyle w:val="Emphasis"/>
          <w:rFonts w:asciiTheme="minorHAnsi" w:hAnsiTheme="minorHAnsi" w:cstheme="minorHAnsi"/>
        </w:rPr>
        <w:t xml:space="preserve">policy </w:t>
      </w:r>
      <w:r w:rsidRPr="00C14170">
        <w:rPr>
          <w:rStyle w:val="Emphasis"/>
          <w:rFonts w:asciiTheme="minorHAnsi" w:hAnsiTheme="minorHAnsi" w:cstheme="minorHAnsi"/>
          <w:highlight w:val="green"/>
        </w:rPr>
        <w:t>proposals</w:t>
      </w:r>
      <w:r w:rsidRPr="00C14170">
        <w:rPr>
          <w:rStyle w:val="StyleUnderline"/>
          <w:rFonts w:asciiTheme="minorHAnsi" w:hAnsiTheme="minorHAnsi" w:cstheme="minorHAnsi"/>
          <w:highlight w:val="green"/>
        </w:rPr>
        <w:t xml:space="preserve"> helps debaters</w:t>
      </w:r>
      <w:r>
        <w:rPr>
          <w:rStyle w:val="StyleUnderline"/>
          <w:rFonts w:asciiTheme="minorHAnsi" w:hAnsiTheme="minorHAnsi" w:cstheme="minorHAnsi"/>
        </w:rPr>
        <w:t xml:space="preserve"> </w:t>
      </w:r>
      <w:r w:rsidRPr="00C94ED4">
        <w:rPr>
          <w:rStyle w:val="StyleUnderline"/>
          <w:rFonts w:asciiTheme="minorHAnsi" w:hAnsiTheme="minorHAnsi" w:cstheme="minorHAnsi"/>
        </w:rPr>
        <w:t>to</w:t>
      </w:r>
      <w:r>
        <w:rPr>
          <w:rStyle w:val="StyleUnderline"/>
          <w:rFonts w:asciiTheme="minorHAnsi" w:hAnsiTheme="minorHAnsi" w:cstheme="minorHAnsi"/>
        </w:rPr>
        <w:t xml:space="preserve"> </w:t>
      </w:r>
      <w:r w:rsidRPr="00C14170">
        <w:rPr>
          <w:rStyle w:val="StyleUnderline"/>
          <w:rFonts w:asciiTheme="minorHAnsi" w:hAnsiTheme="minorHAnsi" w:cstheme="minorHAnsi"/>
          <w:highlight w:val="green"/>
        </w:rPr>
        <w:t xml:space="preserve">strengthen their </w:t>
      </w:r>
      <w:r w:rsidRPr="00C94ED4">
        <w:rPr>
          <w:rStyle w:val="Emphasis"/>
          <w:rFonts w:asciiTheme="minorHAnsi" w:hAnsiTheme="minorHAnsi" w:cstheme="minorHAnsi"/>
        </w:rPr>
        <w:t xml:space="preserve">own </w:t>
      </w:r>
      <w:r w:rsidRPr="00C14170">
        <w:rPr>
          <w:rStyle w:val="Emphasis"/>
          <w:rFonts w:asciiTheme="minorHAnsi" w:hAnsiTheme="minorHAnsi" w:cstheme="minorHAnsi"/>
          <w:highlight w:val="green"/>
        </w:rPr>
        <w:t>stance</w:t>
      </w:r>
      <w:r>
        <w:rPr>
          <w:rStyle w:val="StyleUnderline"/>
          <w:rFonts w:asciiTheme="minorHAnsi" w:hAnsiTheme="minorHAnsi" w:cstheme="minorHAnsi"/>
        </w:rPr>
        <w:t xml:space="preserve"> </w:t>
      </w:r>
      <w:r w:rsidRPr="00C94ED4">
        <w:rPr>
          <w:rStyle w:val="StyleUnderline"/>
          <w:rFonts w:asciiTheme="minorHAnsi" w:hAnsiTheme="minorHAnsi" w:cstheme="minorHAnsi"/>
        </w:rPr>
        <w:t>on issues</w:t>
      </w:r>
    </w:p>
    <w:p w14:paraId="056161FC" w14:textId="77777777" w:rsidR="000C11C0" w:rsidRPr="00630A5B" w:rsidRDefault="000C11C0" w:rsidP="000C11C0">
      <w:pPr>
        <w:pStyle w:val="Heading4"/>
        <w:rPr>
          <w:rFonts w:asciiTheme="minorHAnsi" w:hAnsiTheme="minorHAnsi" w:cstheme="minorHAnsi"/>
        </w:rPr>
      </w:pPr>
      <w:r w:rsidRPr="00630A5B">
        <w:rPr>
          <w:rFonts w:asciiTheme="minorHAnsi" w:hAnsiTheme="minorHAnsi" w:cstheme="minorHAnsi"/>
        </w:rPr>
        <w:t>3---</w:t>
      </w:r>
      <w:r w:rsidRPr="00630A5B">
        <w:rPr>
          <w:rFonts w:asciiTheme="minorHAnsi" w:hAnsiTheme="minorHAnsi" w:cstheme="minorHAnsi"/>
          <w:u w:val="single"/>
        </w:rPr>
        <w:t>Movement Lawyering Skills</w:t>
      </w:r>
      <w:r w:rsidRPr="00630A5B">
        <w:rPr>
          <w:rFonts w:asciiTheme="minorHAnsi" w:hAnsiTheme="minorHAnsi" w:cstheme="minorHAnsi"/>
        </w:rPr>
        <w:t xml:space="preserve"> – contingent, focused debates around </w:t>
      </w:r>
      <w:r w:rsidRPr="00630A5B">
        <w:rPr>
          <w:rFonts w:asciiTheme="minorHAnsi" w:hAnsiTheme="minorHAnsi" w:cstheme="minorHAnsi"/>
          <w:u w:val="single"/>
        </w:rPr>
        <w:t>locus points</w:t>
      </w:r>
      <w:r w:rsidRPr="00630A5B">
        <w:rPr>
          <w:rFonts w:asciiTheme="minorHAnsi" w:hAnsiTheme="minorHAnsi" w:cstheme="minorHAnsi"/>
        </w:rPr>
        <w:t xml:space="preserve"> of difference are key to develop </w:t>
      </w:r>
      <w:proofErr w:type="gramStart"/>
      <w:r w:rsidRPr="00630A5B">
        <w:rPr>
          <w:rFonts w:asciiTheme="minorHAnsi" w:hAnsiTheme="minorHAnsi" w:cstheme="minorHAnsi"/>
        </w:rPr>
        <w:t>activists</w:t>
      </w:r>
      <w:proofErr w:type="gramEnd"/>
      <w:r w:rsidRPr="00630A5B">
        <w:rPr>
          <w:rFonts w:asciiTheme="minorHAnsi" w:hAnsiTheme="minorHAnsi" w:cstheme="minorHAnsi"/>
        </w:rPr>
        <w:t xml:space="preserve"> skills for political justice. </w:t>
      </w:r>
    </w:p>
    <w:p w14:paraId="03F8AB56" w14:textId="77777777" w:rsidR="000C11C0" w:rsidRPr="00630A5B" w:rsidRDefault="000C11C0" w:rsidP="000C11C0">
      <w:pPr>
        <w:rPr>
          <w:rFonts w:asciiTheme="minorHAnsi" w:hAnsiTheme="minorHAnsi" w:cstheme="minorHAnsi"/>
        </w:rPr>
      </w:pPr>
      <w:r w:rsidRPr="00630A5B">
        <w:rPr>
          <w:rStyle w:val="Style13ptBold"/>
          <w:rFonts w:asciiTheme="minorHAnsi" w:hAnsiTheme="minorHAnsi" w:cstheme="minorHAnsi"/>
        </w:rPr>
        <w:t>Archer 18</w:t>
      </w:r>
      <w:r w:rsidRPr="00630A5B">
        <w:rPr>
          <w:rFonts w:asciiTheme="minorHAnsi" w:hAnsiTheme="minorHAnsi" w:cstheme="minorHAnsi"/>
        </w:rPr>
        <w:t>, Deborah N. "Political Lawyering for the 21st Century." </w:t>
      </w:r>
      <w:proofErr w:type="spellStart"/>
      <w:r w:rsidRPr="00630A5B">
        <w:rPr>
          <w:rFonts w:asciiTheme="minorHAnsi" w:hAnsiTheme="minorHAnsi" w:cstheme="minorHAnsi"/>
        </w:rPr>
        <w:t>Denv</w:t>
      </w:r>
      <w:proofErr w:type="spellEnd"/>
      <w:r w:rsidRPr="00630A5B">
        <w:rPr>
          <w:rFonts w:asciiTheme="minorHAnsi" w:hAnsiTheme="minorHAnsi" w:cstheme="minorHAnsi"/>
        </w:rPr>
        <w:t>. L. Rev. 96 (2018): 399. (Associate Professor of Clinical Law at NYU School of Law)//Elmer</w:t>
      </w:r>
    </w:p>
    <w:p w14:paraId="75D1AADA" w14:textId="77777777" w:rsidR="000C11C0" w:rsidRPr="00630A5B" w:rsidRDefault="000C11C0" w:rsidP="000C11C0">
      <w:pPr>
        <w:rPr>
          <w:rFonts w:asciiTheme="minorHAnsi" w:hAnsiTheme="minorHAnsi" w:cstheme="minorHAnsi"/>
          <w:sz w:val="16"/>
        </w:rPr>
      </w:pPr>
      <w:r w:rsidRPr="00630A5B">
        <w:rPr>
          <w:rStyle w:val="StyleUnderline"/>
          <w:rFonts w:asciiTheme="minorHAnsi" w:hAnsiTheme="minorHAnsi" w:cstheme="minorHAnsi"/>
          <w:highlight w:val="green"/>
        </w:rPr>
        <w:t>Political justice lawyers must be able to break</w:t>
      </w:r>
      <w:r w:rsidRPr="00630A5B">
        <w:rPr>
          <w:rStyle w:val="StyleUnderline"/>
          <w:rFonts w:asciiTheme="minorHAnsi" w:hAnsiTheme="minorHAnsi" w:cstheme="minorHAnsi"/>
        </w:rPr>
        <w:t xml:space="preserve"> apart </w:t>
      </w:r>
      <w:r w:rsidRPr="00630A5B">
        <w:rPr>
          <w:rStyle w:val="StyleUnderline"/>
          <w:rFonts w:asciiTheme="minorHAnsi" w:hAnsiTheme="minorHAnsi" w:cstheme="minorHAnsi"/>
          <w:highlight w:val="green"/>
        </w:rPr>
        <w:t xml:space="preserve">a systemic problem </w:t>
      </w:r>
      <w:r w:rsidRPr="00630A5B">
        <w:rPr>
          <w:rStyle w:val="StyleUnderline"/>
          <w:rFonts w:asciiTheme="minorHAnsi" w:hAnsiTheme="minorHAnsi" w:cstheme="minorHAnsi"/>
          <w:b/>
          <w:bCs/>
          <w:highlight w:val="green"/>
          <w:bdr w:val="single" w:sz="4" w:space="0" w:color="auto"/>
        </w:rPr>
        <w:t>into manageable components</w:t>
      </w:r>
      <w:r w:rsidRPr="00630A5B">
        <w:rPr>
          <w:rStyle w:val="StyleUnderline"/>
          <w:rFonts w:asciiTheme="minorHAnsi" w:hAnsiTheme="minorHAnsi" w:cstheme="minorHAnsi"/>
        </w:rPr>
        <w:t xml:space="preserve">. </w:t>
      </w:r>
      <w:proofErr w:type="gramStart"/>
      <w:r w:rsidRPr="00630A5B">
        <w:rPr>
          <w:rStyle w:val="StyleUnderline"/>
          <w:rFonts w:asciiTheme="minorHAnsi" w:hAnsiTheme="minorHAnsi" w:cstheme="minorHAnsi"/>
          <w:highlight w:val="green"/>
        </w:rPr>
        <w:t xml:space="preserve">The </w:t>
      </w:r>
      <w:r w:rsidRPr="00630A5B">
        <w:rPr>
          <w:rStyle w:val="StyleUnderline"/>
          <w:rFonts w:asciiTheme="minorHAnsi" w:hAnsiTheme="minorHAnsi" w:cstheme="minorHAnsi"/>
          <w:b/>
          <w:bCs/>
          <w:highlight w:val="green"/>
        </w:rPr>
        <w:t>complexity</w:t>
      </w:r>
      <w:r w:rsidRPr="00630A5B">
        <w:rPr>
          <w:rStyle w:val="StyleUnderline"/>
          <w:rFonts w:asciiTheme="minorHAnsi" w:hAnsiTheme="minorHAnsi" w:cstheme="minorHAnsi"/>
          <w:highlight w:val="green"/>
        </w:rPr>
        <w:t xml:space="preserve"> of </w:t>
      </w:r>
      <w:r w:rsidRPr="00630A5B">
        <w:rPr>
          <w:rStyle w:val="StyleUnderline"/>
          <w:rFonts w:asciiTheme="minorHAnsi" w:hAnsiTheme="minorHAnsi" w:cstheme="minorHAnsi"/>
        </w:rPr>
        <w:t xml:space="preserve">social </w:t>
      </w:r>
      <w:r w:rsidRPr="00630A5B">
        <w:rPr>
          <w:rStyle w:val="StyleUnderline"/>
          <w:rFonts w:asciiTheme="minorHAnsi" w:hAnsiTheme="minorHAnsi" w:cstheme="minorHAnsi"/>
          <w:highlight w:val="green"/>
        </w:rPr>
        <w:t>problems</w:t>
      </w:r>
      <w:r w:rsidRPr="00630A5B">
        <w:rPr>
          <w:rStyle w:val="StyleUnderline"/>
          <w:rFonts w:asciiTheme="minorHAnsi" w:hAnsiTheme="minorHAnsi" w:cstheme="minorHAnsi"/>
        </w:rPr>
        <w:t>,</w:t>
      </w:r>
      <w:proofErr w:type="gramEnd"/>
      <w:r w:rsidRPr="00630A5B">
        <w:rPr>
          <w:rStyle w:val="StyleUnderline"/>
          <w:rFonts w:asciiTheme="minorHAnsi" w:hAnsiTheme="minorHAnsi" w:cstheme="minorHAnsi"/>
        </w:rPr>
        <w:t xml:space="preserve"> </w:t>
      </w:r>
      <w:r w:rsidRPr="00630A5B">
        <w:rPr>
          <w:rStyle w:val="StyleUnderline"/>
          <w:rFonts w:asciiTheme="minorHAnsi" w:hAnsiTheme="minorHAnsi" w:cstheme="minorHAnsi"/>
          <w:highlight w:val="green"/>
        </w:rPr>
        <w:t xml:space="preserve">can </w:t>
      </w:r>
      <w:r w:rsidRPr="00630A5B">
        <w:rPr>
          <w:rStyle w:val="StyleUnderline"/>
          <w:rFonts w:asciiTheme="minorHAnsi" w:hAnsiTheme="minorHAnsi" w:cstheme="minorHAnsi"/>
          <w:b/>
          <w:bCs/>
          <w:highlight w:val="green"/>
        </w:rPr>
        <w:t>cause law students</w:t>
      </w:r>
      <w:r w:rsidRPr="00630A5B">
        <w:rPr>
          <w:rStyle w:val="StyleUnderline"/>
          <w:rFonts w:asciiTheme="minorHAnsi" w:hAnsiTheme="minorHAnsi" w:cstheme="minorHAnsi"/>
          <w:b/>
          <w:bCs/>
        </w:rPr>
        <w:t xml:space="preserve">, and even experienced political lawyers, </w:t>
      </w:r>
      <w:r w:rsidRPr="00630A5B">
        <w:rPr>
          <w:rStyle w:val="StyleUnderline"/>
          <w:rFonts w:asciiTheme="minorHAnsi" w:hAnsiTheme="minorHAnsi" w:cstheme="minorHAnsi"/>
          <w:b/>
          <w:bCs/>
          <w:highlight w:val="green"/>
        </w:rPr>
        <w:t>to become overwhelmed</w:t>
      </w:r>
      <w:r w:rsidRPr="00630A5B">
        <w:rPr>
          <w:rStyle w:val="StyleUnderline"/>
          <w:rFonts w:asciiTheme="minorHAnsi" w:hAnsiTheme="minorHAnsi" w:cstheme="minorHAnsi"/>
        </w:rPr>
        <w:t>.</w:t>
      </w:r>
      <w:r w:rsidRPr="00630A5B">
        <w:rPr>
          <w:rFonts w:asciiTheme="minorHAnsi" w:hAnsiTheme="minorHAnsi" w:cstheme="minorHAnsi"/>
          <w:sz w:val="16"/>
        </w:rPr>
        <w:t xml:space="preserve"> In describing his work challenging United States military and economic interventions abroad, civil rights advocate and law professor Jules </w:t>
      </w:r>
      <w:proofErr w:type="spellStart"/>
      <w:r w:rsidRPr="00630A5B">
        <w:rPr>
          <w:rFonts w:asciiTheme="minorHAnsi" w:hAnsiTheme="minorHAnsi" w:cstheme="minorHAnsi"/>
          <w:sz w:val="16"/>
        </w:rPr>
        <w:t>Lobel</w:t>
      </w:r>
      <w:proofErr w:type="spellEnd"/>
      <w:r w:rsidRPr="00630A5B">
        <w:rPr>
          <w:rFonts w:asciiTheme="minorHAnsi" w:hAnsiTheme="minorHAnsi" w:cstheme="minorHAnsi"/>
          <w:sz w:val="16"/>
        </w:rPr>
        <w:t xml:space="preserve"> wrote of this process: “Our </w:t>
      </w:r>
      <w:r w:rsidRPr="00630A5B">
        <w:rPr>
          <w:rStyle w:val="StyleUnderline"/>
          <w:rFonts w:asciiTheme="minorHAnsi" w:hAnsiTheme="minorHAnsi" w:cstheme="minorHAnsi"/>
        </w:rPr>
        <w:t>foreign-policy litigation became a sort of Sisyphean quest as we maneuvered through a hazy maze cluttered with gates. Each gate we unlocked led to yet another that blocked our path</w:t>
      </w:r>
      <w:r w:rsidRPr="00630A5B">
        <w:rPr>
          <w:rFonts w:asciiTheme="minorHAnsi" w:hAnsiTheme="minorHAnsi" w:cstheme="minorHAnsi"/>
          <w:sz w:val="16"/>
        </w:rPr>
        <w:t xml:space="preserve">, with the elusive goal of judicial relief always shrouded in the twilight mist of the never-ending maze.”144 </w:t>
      </w:r>
      <w:r w:rsidRPr="00630A5B">
        <w:rPr>
          <w:rStyle w:val="StyleUnderline"/>
          <w:rFonts w:asciiTheme="minorHAnsi" w:hAnsiTheme="minorHAnsi" w:cstheme="minorHAnsi"/>
        </w:rPr>
        <w:t xml:space="preserve">Pulling apart a larger, systemic problem into its smaller components can help elucidate options for advocacy. </w:t>
      </w:r>
      <w:r w:rsidRPr="00630A5B">
        <w:rPr>
          <w:rStyle w:val="Emphasis"/>
          <w:rFonts w:asciiTheme="minorHAnsi" w:hAnsiTheme="minorHAnsi" w:cstheme="minorHAnsi"/>
        </w:rPr>
        <w:t>An instructive example is the use of excessive force by police officers against people of color.</w:t>
      </w:r>
      <w:r w:rsidRPr="00630A5B">
        <w:rPr>
          <w:rFonts w:asciiTheme="minorHAnsi" w:hAnsiTheme="minorHAnsi" w:cstheme="minorHAnsi"/>
          <w:sz w:val="16"/>
        </w:rPr>
        <w:t xml:space="preserve"> </w:t>
      </w:r>
      <w:r w:rsidRPr="00630A5B">
        <w:rPr>
          <w:rStyle w:val="StyleUnderline"/>
          <w:rFonts w:asciiTheme="minorHAnsi" w:hAnsiTheme="minorHAnsi" w:cstheme="minorHAnsi"/>
        </w:rPr>
        <w:t>Every week seems to bring a new video featuring graphic police violence against Black men and women.</w:t>
      </w:r>
      <w:r w:rsidRPr="00630A5B">
        <w:rPr>
          <w:rFonts w:asciiTheme="minorHAnsi" w:hAnsiTheme="minorHAnsi" w:cstheme="minorHAnsi"/>
          <w:sz w:val="16"/>
        </w:rPr>
        <w:t xml:space="preserve"> </w:t>
      </w:r>
      <w:r w:rsidRPr="00630A5B">
        <w:rPr>
          <w:rStyle w:val="Emphasis"/>
          <w:rFonts w:asciiTheme="minorHAnsi" w:hAnsiTheme="minorHAnsi" w:cstheme="minorHAnsi"/>
        </w:rPr>
        <w:t>Law students are frequently outraged by these incidents.</w:t>
      </w:r>
      <w:r w:rsidRPr="00630A5B">
        <w:rPr>
          <w:rFonts w:asciiTheme="minorHAnsi" w:hAnsiTheme="minorHAnsi" w:cstheme="minorHAnsi"/>
          <w:sz w:val="16"/>
        </w:rPr>
        <w:t xml:space="preserve"> </w:t>
      </w:r>
      <w:r w:rsidRPr="00630A5B">
        <w:rPr>
          <w:rStyle w:val="StyleUnderline"/>
          <w:rFonts w:asciiTheme="minorHAnsi" w:hAnsiTheme="minorHAnsi" w:cstheme="minorHAnsi"/>
        </w:rPr>
        <w:t>But the sheer frequency of these videos and lack of repercussions for perpetrators overwhelm those students just as often.</w:t>
      </w:r>
      <w:r w:rsidRPr="00630A5B">
        <w:rPr>
          <w:rFonts w:asciiTheme="minorHAnsi" w:hAnsiTheme="minorHAnsi" w:cstheme="minorHAnsi"/>
          <w:sz w:val="16"/>
        </w:rPr>
        <w:t xml:space="preserve"> </w:t>
      </w:r>
      <w:r w:rsidRPr="00630A5B">
        <w:rPr>
          <w:rStyle w:val="Emphasis"/>
          <w:rFonts w:asciiTheme="minorHAnsi" w:hAnsiTheme="minorHAnsi" w:cstheme="minorHAnsi"/>
        </w:rPr>
        <w:t>What can be done</w:t>
      </w:r>
      <w:r w:rsidRPr="00630A5B">
        <w:rPr>
          <w:rFonts w:asciiTheme="minorHAnsi" w:hAnsiTheme="minorHAnsi" w:cstheme="minorHAnsi"/>
          <w:sz w:val="16"/>
        </w:rPr>
        <w:t xml:space="preserve"> about a problem so big and so pervasive</w:t>
      </w:r>
      <w:r w:rsidRPr="00630A5B">
        <w:rPr>
          <w:rStyle w:val="Emphasis"/>
          <w:rFonts w:asciiTheme="minorHAnsi" w:hAnsiTheme="minorHAnsi" w:cstheme="minorHAnsi"/>
        </w:rPr>
        <w:t>?</w:t>
      </w:r>
      <w:r w:rsidRPr="00630A5B">
        <w:rPr>
          <w:rFonts w:asciiTheme="minorHAnsi" w:hAnsiTheme="minorHAnsi" w:cstheme="minorHAnsi"/>
          <w:sz w:val="16"/>
        </w:rPr>
        <w:t xml:space="preserve"> To move toward justice, </w:t>
      </w:r>
      <w:r w:rsidRPr="00630A5B">
        <w:rPr>
          <w:rStyle w:val="StyleUnderline"/>
          <w:rFonts w:asciiTheme="minorHAnsi" w:hAnsiTheme="minorHAnsi" w:cstheme="minorHAnsi"/>
          <w:highlight w:val="green"/>
        </w:rPr>
        <w:t xml:space="preserve">advocates must </w:t>
      </w:r>
      <w:r w:rsidRPr="00630A5B">
        <w:rPr>
          <w:rStyle w:val="StyleUnderline"/>
          <w:rFonts w:asciiTheme="minorHAnsi" w:hAnsiTheme="minorHAnsi" w:cstheme="minorHAnsi"/>
        </w:rPr>
        <w:t xml:space="preserve">be able to </w:t>
      </w:r>
      <w:r w:rsidRPr="00630A5B">
        <w:rPr>
          <w:rStyle w:val="Emphasis"/>
          <w:rFonts w:asciiTheme="minorHAnsi" w:hAnsiTheme="minorHAnsi" w:cstheme="minorHAnsi"/>
          <w:highlight w:val="green"/>
        </w:rPr>
        <w:t>break apart</w:t>
      </w:r>
      <w:r w:rsidRPr="00630A5B">
        <w:rPr>
          <w:rStyle w:val="StyleUnderline"/>
          <w:rFonts w:asciiTheme="minorHAnsi" w:hAnsiTheme="minorHAnsi" w:cstheme="minorHAnsi"/>
          <w:highlight w:val="green"/>
        </w:rPr>
        <w:t xml:space="preserve"> the forces </w:t>
      </w:r>
      <w:r w:rsidRPr="00630A5B">
        <w:rPr>
          <w:rStyle w:val="StyleUnderline"/>
          <w:rFonts w:asciiTheme="minorHAnsi" w:hAnsiTheme="minorHAnsi" w:cstheme="minorHAnsi"/>
        </w:rPr>
        <w:t xml:space="preserve">that came together to lead to that moment: </w:t>
      </w:r>
      <w:r w:rsidRPr="00630A5B">
        <w:rPr>
          <w:rStyle w:val="Emphasis"/>
          <w:rFonts w:asciiTheme="minorHAnsi" w:hAnsiTheme="minorHAnsi" w:cstheme="minorHAnsi"/>
        </w:rPr>
        <w:t>intentional discrimination</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implicit bias</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ineffective training</w:t>
      </w:r>
      <w:r w:rsidRPr="00630A5B">
        <w:rPr>
          <w:rStyle w:val="StyleUnderline"/>
          <w:rFonts w:asciiTheme="minorHAnsi" w:hAnsiTheme="minorHAnsi" w:cstheme="minorHAnsi"/>
        </w:rPr>
        <w:t xml:space="preserve">, racial </w:t>
      </w:r>
      <w:r w:rsidRPr="00630A5B">
        <w:rPr>
          <w:rStyle w:val="Emphasis"/>
          <w:rFonts w:asciiTheme="minorHAnsi" w:hAnsiTheme="minorHAnsi" w:cstheme="minorHAnsi"/>
        </w:rPr>
        <w:t>segregation</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lack of economic opportunity</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over-policing</w:t>
      </w:r>
      <w:r w:rsidRPr="00630A5B">
        <w:rPr>
          <w:rStyle w:val="StyleUnderline"/>
          <w:rFonts w:asciiTheme="minorHAnsi" w:hAnsiTheme="minorHAnsi" w:cstheme="minorHAnsi"/>
        </w:rPr>
        <w:t xml:space="preserve"> of minority communities, and the </w:t>
      </w:r>
      <w:r w:rsidRPr="00630A5B">
        <w:rPr>
          <w:rStyle w:val="Emphasis"/>
          <w:rFonts w:asciiTheme="minorHAnsi" w:hAnsiTheme="minorHAnsi" w:cstheme="minorHAnsi"/>
        </w:rPr>
        <w:t>failure to invest in non-criminal justice interventions</w:t>
      </w:r>
      <w:r w:rsidRPr="00630A5B">
        <w:rPr>
          <w:rStyle w:val="StyleUnderline"/>
          <w:rFonts w:asciiTheme="minorHAnsi" w:hAnsiTheme="minorHAnsi" w:cstheme="minorHAnsi"/>
        </w:rPr>
        <w:t xml:space="preserve"> that adequately respond to homelessness, mental illness, and drug addiction.</w:t>
      </w:r>
      <w:r w:rsidRPr="00630A5B">
        <w:rPr>
          <w:rFonts w:asciiTheme="minorHAnsi" w:hAnsiTheme="minorHAnsi" w:cstheme="minorHAnsi"/>
          <w:sz w:val="16"/>
        </w:rPr>
        <w:t xml:space="preserve"> None of these component problems are easily </w:t>
      </w:r>
      <w:proofErr w:type="gramStart"/>
      <w:r w:rsidRPr="00630A5B">
        <w:rPr>
          <w:rFonts w:asciiTheme="minorHAnsi" w:hAnsiTheme="minorHAnsi" w:cstheme="minorHAnsi"/>
          <w:sz w:val="16"/>
        </w:rPr>
        <w:t>addressed, but</w:t>
      </w:r>
      <w:proofErr w:type="gramEnd"/>
      <w:r w:rsidRPr="00630A5B">
        <w:rPr>
          <w:rFonts w:asciiTheme="minorHAnsi" w:hAnsiTheme="minorHAnsi" w:cstheme="minorHAnsi"/>
          <w:sz w:val="16"/>
        </w:rPr>
        <w:t xml:space="preserve"> </w:t>
      </w:r>
      <w:r w:rsidRPr="00630A5B">
        <w:rPr>
          <w:rStyle w:val="Emphasis"/>
          <w:rFonts w:asciiTheme="minorHAnsi" w:hAnsiTheme="minorHAnsi" w:cstheme="minorHAnsi"/>
        </w:rPr>
        <w:t xml:space="preserve">breaking them apart is </w:t>
      </w:r>
      <w:r w:rsidRPr="00630A5B">
        <w:rPr>
          <w:rStyle w:val="Emphasis"/>
          <w:rFonts w:asciiTheme="minorHAnsi" w:hAnsiTheme="minorHAnsi" w:cstheme="minorHAnsi"/>
          <w:highlight w:val="green"/>
        </w:rPr>
        <w:t>more manageable</w:t>
      </w:r>
      <w:r w:rsidRPr="00630A5B">
        <w:rPr>
          <w:rFonts w:asciiTheme="minorHAnsi" w:hAnsiTheme="minorHAnsi" w:cstheme="minorHAnsi"/>
          <w:sz w:val="16"/>
        </w:rPr>
        <w:t>—and more realistic—</w:t>
      </w:r>
      <w:r w:rsidRPr="00630A5B">
        <w:rPr>
          <w:rStyle w:val="Emphasis"/>
          <w:rFonts w:asciiTheme="minorHAnsi" w:hAnsiTheme="minorHAnsi" w:cstheme="minorHAnsi"/>
          <w:highlight w:val="green"/>
        </w:rPr>
        <w:t xml:space="preserve">than </w:t>
      </w:r>
      <w:r w:rsidRPr="00630A5B">
        <w:rPr>
          <w:rStyle w:val="Emphasis"/>
          <w:rFonts w:asciiTheme="minorHAnsi" w:hAnsiTheme="minorHAnsi" w:cstheme="minorHAnsi"/>
          <w:highlight w:val="green"/>
          <w:bdr w:val="single" w:sz="4" w:space="0" w:color="auto"/>
        </w:rPr>
        <w:t>acting as though there is a single lever</w:t>
      </w:r>
      <w:r w:rsidRPr="00630A5B">
        <w:rPr>
          <w:rStyle w:val="Emphasis"/>
          <w:rFonts w:asciiTheme="minorHAnsi" w:hAnsiTheme="minorHAnsi" w:cstheme="minorHAnsi"/>
          <w:highlight w:val="green"/>
        </w:rPr>
        <w:t xml:space="preserve"> </w:t>
      </w:r>
      <w:r w:rsidRPr="00630A5B">
        <w:rPr>
          <w:rStyle w:val="Emphasis"/>
          <w:rFonts w:asciiTheme="minorHAnsi" w:hAnsiTheme="minorHAnsi" w:cstheme="minorHAnsi"/>
        </w:rPr>
        <w:t>that will solve the problem.</w:t>
      </w:r>
      <w:r w:rsidRPr="00630A5B">
        <w:rPr>
          <w:rFonts w:asciiTheme="minorHAnsi" w:hAnsiTheme="minorHAnsi" w:cstheme="minorHAnsi"/>
          <w:sz w:val="16"/>
        </w:rPr>
        <w:t xml:space="preserve"> </w:t>
      </w:r>
      <w:r w:rsidRPr="00630A5B">
        <w:rPr>
          <w:rStyle w:val="StyleUnderline"/>
          <w:rFonts w:asciiTheme="minorHAnsi" w:hAnsiTheme="minorHAnsi" w:cstheme="minorHAnsi"/>
        </w:rPr>
        <w:t xml:space="preserve">After identifying the component problems, advocates can select one and repeat the process of breaking down that problem until they get to a point of entry for their advocacy. </w:t>
      </w:r>
      <w:r w:rsidRPr="00630A5B">
        <w:rPr>
          <w:rFonts w:asciiTheme="minorHAnsi" w:hAnsiTheme="minorHAnsi" w:cstheme="minorHAnsi"/>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630A5B">
        <w:rPr>
          <w:rStyle w:val="StyleUnderline"/>
          <w:rFonts w:asciiTheme="minorHAnsi" w:hAnsiTheme="minorHAnsi" w:cstheme="minorHAnsi"/>
        </w:rPr>
        <w:t>After parsing the underlying issues, lawyers need to identify what a lawyer can and should do on behalf of impacted communities and individuals, and this includes determining the most effective advocacy approach.</w:t>
      </w:r>
      <w:r w:rsidRPr="00630A5B">
        <w:rPr>
          <w:rFonts w:asciiTheme="minorHAnsi" w:hAnsiTheme="minorHAnsi" w:cstheme="minorHAnsi"/>
          <w:sz w:val="16"/>
        </w:rPr>
        <w:t xml:space="preserve"> </w:t>
      </w:r>
      <w:r w:rsidRPr="00630A5B">
        <w:rPr>
          <w:rStyle w:val="StyleUnderline"/>
          <w:rFonts w:asciiTheme="minorHAnsi" w:hAnsiTheme="minorHAnsi" w:cstheme="minorHAnsi"/>
          <w:highlight w:val="green"/>
        </w:rPr>
        <w:t>Advocates must</w:t>
      </w:r>
      <w:r w:rsidRPr="00630A5B">
        <w:rPr>
          <w:rFonts w:asciiTheme="minorHAnsi" w:hAnsiTheme="minorHAnsi" w:cstheme="minorHAnsi"/>
          <w:sz w:val="16"/>
          <w:highlight w:val="green"/>
        </w:rPr>
        <w:t xml:space="preserve"> </w:t>
      </w:r>
      <w:r w:rsidRPr="00630A5B">
        <w:rPr>
          <w:rFonts w:asciiTheme="minorHAnsi" w:hAnsiTheme="minorHAnsi" w:cstheme="minorHAnsi"/>
          <w:sz w:val="16"/>
        </w:rPr>
        <w:t xml:space="preserve">also </w:t>
      </w:r>
      <w:r w:rsidRPr="00630A5B">
        <w:rPr>
          <w:rStyle w:val="StyleUnderline"/>
          <w:rFonts w:asciiTheme="minorHAnsi" w:hAnsiTheme="minorHAnsi" w:cstheme="minorHAnsi"/>
          <w:highlight w:val="green"/>
        </w:rPr>
        <w:t xml:space="preserve">strategize </w:t>
      </w:r>
      <w:r w:rsidRPr="00630A5B">
        <w:rPr>
          <w:rStyle w:val="StyleUnderline"/>
          <w:rFonts w:asciiTheme="minorHAnsi" w:hAnsiTheme="minorHAnsi" w:cstheme="minorHAnsi"/>
        </w:rPr>
        <w:t xml:space="preserve">about what can be achieved in the </w:t>
      </w:r>
      <w:r w:rsidRPr="00630A5B">
        <w:rPr>
          <w:rStyle w:val="Emphasis"/>
          <w:rFonts w:asciiTheme="minorHAnsi" w:hAnsiTheme="minorHAnsi" w:cstheme="minorHAnsi"/>
        </w:rPr>
        <w:t>short term</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versus</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long term</w:t>
      </w:r>
      <w:r w:rsidRPr="00630A5B">
        <w:rPr>
          <w:rStyle w:val="StyleUnderline"/>
          <w:rFonts w:asciiTheme="minorHAnsi" w:hAnsiTheme="minorHAnsi" w:cstheme="minorHAnsi"/>
        </w:rPr>
        <w:t>.</w:t>
      </w:r>
      <w:r w:rsidRPr="00630A5B">
        <w:rPr>
          <w:rFonts w:asciiTheme="minorHAnsi" w:hAnsiTheme="minorHAnsi" w:cstheme="minorHAnsi"/>
          <w:sz w:val="16"/>
        </w:rPr>
        <w:t xml:space="preserve"> </w:t>
      </w:r>
      <w:r w:rsidRPr="00630A5B">
        <w:rPr>
          <w:rStyle w:val="Emphasis"/>
          <w:rFonts w:asciiTheme="minorHAnsi" w:hAnsiTheme="minorHAnsi" w:cstheme="minorHAnsi"/>
          <w:highlight w:val="green"/>
          <w:bdr w:val="single" w:sz="4" w:space="0" w:color="auto"/>
        </w:rPr>
        <w:t>The fight for justice is a marathon</w:t>
      </w:r>
      <w:r w:rsidRPr="00630A5B">
        <w:rPr>
          <w:rFonts w:asciiTheme="minorHAnsi" w:hAnsiTheme="minorHAnsi" w:cstheme="minorHAnsi"/>
          <w:sz w:val="16"/>
        </w:rPr>
        <w:t xml:space="preserve">, not a sprint. Many law </w:t>
      </w:r>
      <w:r w:rsidRPr="00630A5B">
        <w:rPr>
          <w:rStyle w:val="Emphasis"/>
          <w:rFonts w:asciiTheme="minorHAnsi" w:hAnsiTheme="minorHAnsi" w:cstheme="minorHAnsi"/>
        </w:rPr>
        <w:t>students</w:t>
      </w:r>
      <w:r w:rsidRPr="00630A5B">
        <w:rPr>
          <w:rStyle w:val="StyleUnderline"/>
          <w:rFonts w:asciiTheme="minorHAnsi" w:hAnsiTheme="minorHAnsi" w:cstheme="minorHAnsi"/>
        </w:rPr>
        <w:t xml:space="preserve"> experience frustration with advocacy because they </w:t>
      </w:r>
      <w:r w:rsidRPr="00630A5B">
        <w:rPr>
          <w:rStyle w:val="Emphasis"/>
          <w:rFonts w:asciiTheme="minorHAnsi" w:hAnsiTheme="minorHAnsi" w:cstheme="minorHAnsi"/>
          <w:bdr w:val="single" w:sz="4" w:space="0" w:color="auto"/>
        </w:rPr>
        <w:t>expect immediate justice now</w:t>
      </w:r>
      <w:r w:rsidRPr="00630A5B">
        <w:rPr>
          <w:rStyle w:val="Emphasis"/>
          <w:rFonts w:asciiTheme="minorHAnsi" w:hAnsiTheme="minorHAnsi" w:cstheme="minorHAnsi"/>
        </w:rPr>
        <w:t>.</w:t>
      </w:r>
      <w:r w:rsidRPr="00630A5B">
        <w:rPr>
          <w:rFonts w:asciiTheme="minorHAnsi" w:hAnsiTheme="minorHAnsi" w:cstheme="minorHAnsi"/>
          <w:sz w:val="16"/>
        </w:rPr>
        <w:t xml:space="preserve"> They have read the opinion in Brown v. Board of </w:t>
      </w:r>
      <w:proofErr w:type="gramStart"/>
      <w:r w:rsidRPr="00630A5B">
        <w:rPr>
          <w:rFonts w:asciiTheme="minorHAnsi" w:hAnsiTheme="minorHAnsi" w:cstheme="minorHAnsi"/>
          <w:sz w:val="16"/>
        </w:rPr>
        <w:t>Education, but</w:t>
      </w:r>
      <w:proofErr w:type="gramEnd"/>
      <w:r w:rsidRPr="00630A5B">
        <w:rPr>
          <w:rFonts w:asciiTheme="minorHAnsi" w:hAnsiTheme="minorHAnsi" w:cstheme="minorHAnsi"/>
          <w:sz w:val="16"/>
        </w:rPr>
        <w:t xml:space="preserve"> forget that the decision was the result of a decades-long advocacy strategy.145 Indeed, the decision itself was no magic wand, as the country continues to work to give full effect to the decision 70 years hence. </w:t>
      </w:r>
      <w:r w:rsidRPr="00630A5B">
        <w:rPr>
          <w:rStyle w:val="StyleUnderline"/>
          <w:rFonts w:asciiTheme="minorHAnsi" w:hAnsiTheme="minorHAnsi" w:cstheme="minorHAnsi"/>
        </w:rPr>
        <w:t xml:space="preserve">Advocates cannot only fight for change they will see in their </w:t>
      </w:r>
      <w:proofErr w:type="gramStart"/>
      <w:r w:rsidRPr="00630A5B">
        <w:rPr>
          <w:rStyle w:val="StyleUnderline"/>
          <w:rFonts w:asciiTheme="minorHAnsi" w:hAnsiTheme="minorHAnsi" w:cstheme="minorHAnsi"/>
        </w:rPr>
        <w:t>lifetime,</w:t>
      </w:r>
      <w:proofErr w:type="gramEnd"/>
      <w:r w:rsidRPr="00630A5B">
        <w:rPr>
          <w:rStyle w:val="StyleUnderline"/>
          <w:rFonts w:asciiTheme="minorHAnsi" w:hAnsiTheme="minorHAnsi" w:cstheme="minorHAnsi"/>
        </w:rPr>
        <w:t xml:space="preserve"> they must also fight for the future.</w:t>
      </w:r>
      <w:r w:rsidRPr="00630A5B">
        <w:rPr>
          <w:rFonts w:asciiTheme="minorHAnsi" w:hAnsiTheme="minorHAnsi" w:cstheme="minorHAnsi"/>
          <w:sz w:val="16"/>
        </w:rPr>
        <w:t xml:space="preserve">146 Change did not happen </w:t>
      </w:r>
      <w:proofErr w:type="spellStart"/>
      <w:r w:rsidRPr="00630A5B">
        <w:rPr>
          <w:rFonts w:asciiTheme="minorHAnsi" w:hAnsiTheme="minorHAnsi" w:cstheme="minorHAnsi"/>
          <w:sz w:val="16"/>
        </w:rPr>
        <w:t>over night</w:t>
      </w:r>
      <w:proofErr w:type="spellEnd"/>
      <w:r w:rsidRPr="00630A5B">
        <w:rPr>
          <w:rFonts w:asciiTheme="minorHAnsi" w:hAnsiTheme="minorHAnsi" w:cstheme="minorHAnsi"/>
          <w:sz w:val="16"/>
        </w:rPr>
        <w:t xml:space="preserve"> in Brown and lasting change cannot happen </w:t>
      </w:r>
      <w:proofErr w:type="spellStart"/>
      <w:r w:rsidRPr="00630A5B">
        <w:rPr>
          <w:rFonts w:asciiTheme="minorHAnsi" w:hAnsiTheme="minorHAnsi" w:cstheme="minorHAnsi"/>
          <w:sz w:val="16"/>
        </w:rPr>
        <w:t>over night</w:t>
      </w:r>
      <w:proofErr w:type="spellEnd"/>
      <w:r w:rsidRPr="00630A5B">
        <w:rPr>
          <w:rFonts w:asciiTheme="minorHAnsi" w:hAnsiTheme="minorHAnsi" w:cstheme="minorHAnsi"/>
          <w:sz w:val="16"/>
        </w:rPr>
        <w:t xml:space="preserve"> today. </w:t>
      </w:r>
      <w:r w:rsidRPr="00630A5B">
        <w:rPr>
          <w:rStyle w:val="Emphasis"/>
          <w:rFonts w:asciiTheme="minorHAnsi" w:hAnsiTheme="minorHAnsi" w:cstheme="minorHAnsi"/>
          <w:highlight w:val="green"/>
        </w:rPr>
        <w:t>Small victories can be building blocks for systemic reform</w:t>
      </w:r>
      <w:r w:rsidRPr="00630A5B">
        <w:rPr>
          <w:rStyle w:val="StyleUnderline"/>
          <w:rFonts w:asciiTheme="minorHAnsi" w:hAnsiTheme="minorHAnsi" w:cstheme="minorHAnsi"/>
        </w:rPr>
        <w:t>, and advocates must learn to see the benefit of short-term responsiveness as a component of long-term advocacy. Many lawyers subscribe to the American culture of success, with its uncompromising focus on</w:t>
      </w:r>
      <w:r w:rsidRPr="00630A5B">
        <w:rPr>
          <w:rFonts w:asciiTheme="minorHAnsi" w:hAnsiTheme="minorHAnsi" w:cstheme="minorHAnsi"/>
          <w:sz w:val="16"/>
        </w:rPr>
        <w:t xml:space="preserve"> immediate </w:t>
      </w:r>
      <w:r w:rsidRPr="00630A5B">
        <w:rPr>
          <w:rStyle w:val="StyleUnderline"/>
          <w:rFonts w:asciiTheme="minorHAnsi" w:hAnsiTheme="minorHAnsi" w:cstheme="minorHAnsi"/>
        </w:rPr>
        <w:t>accomplishments and victories.</w:t>
      </w:r>
      <w:r w:rsidRPr="00630A5B">
        <w:rPr>
          <w:rFonts w:asciiTheme="minorHAnsi" w:hAnsiTheme="minorHAnsi" w:cstheme="minorHAnsi"/>
          <w:sz w:val="16"/>
        </w:rPr>
        <w:t xml:space="preserve">147 However, those interested in social justice must adjust their expectations. </w:t>
      </w:r>
      <w:r w:rsidRPr="00630A5B">
        <w:rPr>
          <w:rStyle w:val="StyleUnderline"/>
          <w:rFonts w:asciiTheme="minorHAnsi" w:hAnsiTheme="minorHAnsi" w:cstheme="minorHAnsi"/>
        </w:rPr>
        <w:t>Many pivotal civil rights victories were made possible by the seemingly hopeless cases that were brought, and lost, before them.</w:t>
      </w:r>
      <w:r w:rsidRPr="00630A5B">
        <w:rPr>
          <w:rFonts w:asciiTheme="minorHAnsi" w:hAnsiTheme="minorHAnsi" w:cstheme="minorHAnsi"/>
          <w:sz w:val="16"/>
        </w:rPr>
        <w:t xml:space="preserve">148 In the fight for justice, “success inheres in the creation of a tradition, of a commitment to struggle, of a narrative of resistance that can inspire others similarly to resist.”149 Again, Professor </w:t>
      </w:r>
      <w:proofErr w:type="spellStart"/>
      <w:r w:rsidRPr="00630A5B">
        <w:rPr>
          <w:rFonts w:asciiTheme="minorHAnsi" w:hAnsiTheme="minorHAnsi" w:cstheme="minorHAnsi"/>
          <w:sz w:val="16"/>
        </w:rPr>
        <w:t>Lobel’s</w:t>
      </w:r>
      <w:proofErr w:type="spellEnd"/>
      <w:r w:rsidRPr="00630A5B">
        <w:rPr>
          <w:rFonts w:asciiTheme="minorHAnsi" w:hAnsiTheme="minorHAnsi" w:cstheme="minorHAnsi"/>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630A5B">
        <w:rPr>
          <w:rFonts w:asciiTheme="minorHAnsi" w:hAnsiTheme="minorHAnsi" w:cstheme="minorHAnsi"/>
          <w:sz w:val="16"/>
        </w:rPr>
        <w:t>Lobel</w:t>
      </w:r>
      <w:proofErr w:type="spellEnd"/>
      <w:r w:rsidRPr="00630A5B">
        <w:rPr>
          <w:rFonts w:asciiTheme="minorHAnsi" w:hAnsiTheme="minorHAnsi" w:cstheme="minorHAnsi"/>
          <w:sz w:val="16"/>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630A5B">
        <w:rPr>
          <w:rStyle w:val="StyleUnderline"/>
          <w:rFonts w:asciiTheme="minorHAnsi" w:hAnsiTheme="minorHAnsi" w:cstheme="minorHAnsi"/>
        </w:rPr>
        <w:t xml:space="preserve">Advocates challenging complex social justice problems can </w:t>
      </w:r>
      <w:r w:rsidRPr="00630A5B">
        <w:rPr>
          <w:rStyle w:val="Emphasis"/>
          <w:rFonts w:asciiTheme="minorHAnsi" w:hAnsiTheme="minorHAnsi" w:cstheme="minorHAnsi"/>
        </w:rPr>
        <w:t>find it difficult to identify the correct solution</w:t>
      </w:r>
      <w:r w:rsidRPr="00630A5B">
        <w:rPr>
          <w:rStyle w:val="StyleUnderline"/>
          <w:rFonts w:asciiTheme="minorHAnsi" w:hAnsiTheme="minorHAnsi" w:cstheme="minorHAnsi"/>
        </w:rPr>
        <w:t xml:space="preserve"> when </w:t>
      </w:r>
      <w:r w:rsidRPr="00630A5B">
        <w:rPr>
          <w:rStyle w:val="Emphasis"/>
          <w:rFonts w:asciiTheme="minorHAnsi" w:hAnsiTheme="minorHAnsi" w:cstheme="minorHAnsi"/>
        </w:rPr>
        <w:t>one of their</w:t>
      </w:r>
      <w:r w:rsidRPr="00630A5B">
        <w:rPr>
          <w:rStyle w:val="StyleUnderline"/>
          <w:rFonts w:asciiTheme="minorHAnsi" w:hAnsiTheme="minorHAnsi" w:cstheme="minorHAnsi"/>
        </w:rPr>
        <w:t xml:space="preserve"> social justice </w:t>
      </w:r>
      <w:r w:rsidRPr="00630A5B">
        <w:rPr>
          <w:rStyle w:val="Emphasis"/>
          <w:rFonts w:asciiTheme="minorHAnsi" w:hAnsiTheme="minorHAnsi" w:cstheme="minorHAnsi"/>
        </w:rPr>
        <w:t>values is in conflict with another</w:t>
      </w:r>
      <w:r w:rsidRPr="00630A5B">
        <w:rPr>
          <w:rStyle w:val="StyleUnderline"/>
          <w:rFonts w:asciiTheme="minorHAnsi" w:hAnsiTheme="minorHAnsi" w:cstheme="minorHAnsi"/>
        </w:rPr>
        <w:t>.</w:t>
      </w:r>
      <w:r w:rsidRPr="00630A5B">
        <w:rPr>
          <w:rFonts w:asciiTheme="minorHAnsi" w:hAnsiTheme="minorHAnsi" w:cstheme="minorHAnsi"/>
          <w:sz w:val="16"/>
        </w:rPr>
        <w:t xml:space="preserve"> A simple example: </w:t>
      </w:r>
      <w:r w:rsidRPr="00630A5B">
        <w:rPr>
          <w:rStyle w:val="StyleUnderline"/>
          <w:rFonts w:asciiTheme="minorHAnsi" w:hAnsiTheme="minorHAnsi" w:cstheme="minorHAnsi"/>
        </w:rPr>
        <w:t>a social justice lawyer’s demands for swift justice for the victim of police brutality may conflict with the lawyer’s belief in the officer’s fundamental right to due process and a fair trial.</w:t>
      </w:r>
      <w:r w:rsidRPr="00630A5B">
        <w:rPr>
          <w:rFonts w:asciiTheme="minorHAnsi" w:hAnsiTheme="minorHAnsi" w:cstheme="minorHAnsi"/>
          <w:sz w:val="16"/>
        </w:rPr>
        <w:t xml:space="preserve"> </w:t>
      </w:r>
      <w:r w:rsidRPr="00630A5B">
        <w:rPr>
          <w:rStyle w:val="StyleUnderline"/>
          <w:rFonts w:asciiTheme="minorHAnsi" w:hAnsiTheme="minorHAnsi" w:cstheme="minorHAnsi"/>
        </w:rPr>
        <w:t>While social justice lawyers regularly face these dilemmas,</w:t>
      </w:r>
      <w:r w:rsidRPr="00630A5B">
        <w:rPr>
          <w:rFonts w:asciiTheme="minorHAnsi" w:hAnsiTheme="minorHAnsi" w:cstheme="minorHAnsi"/>
          <w:sz w:val="16"/>
        </w:rPr>
        <w:t xml:space="preserve"> law </w:t>
      </w:r>
      <w:r w:rsidRPr="00630A5B">
        <w:rPr>
          <w:rStyle w:val="Emphasis"/>
          <w:rFonts w:asciiTheme="minorHAnsi" w:hAnsiTheme="minorHAnsi" w:cstheme="minorHAnsi"/>
          <w:highlight w:val="green"/>
        </w:rPr>
        <w:t xml:space="preserve">students are not often forced to struggle through </w:t>
      </w:r>
      <w:r w:rsidRPr="00630A5B">
        <w:rPr>
          <w:rStyle w:val="Emphasis"/>
          <w:rFonts w:asciiTheme="minorHAnsi" w:hAnsiTheme="minorHAnsi" w:cstheme="minorHAnsi"/>
        </w:rPr>
        <w:t xml:space="preserve">them to </w:t>
      </w:r>
      <w:r w:rsidRPr="00630A5B">
        <w:rPr>
          <w:rStyle w:val="Emphasis"/>
          <w:rFonts w:asciiTheme="minorHAnsi" w:hAnsiTheme="minorHAnsi" w:cstheme="minorHAnsi"/>
          <w:highlight w:val="green"/>
        </w:rPr>
        <w:t>resolution in real world scenarios</w:t>
      </w:r>
      <w:r w:rsidRPr="00630A5B">
        <w:rPr>
          <w:rFonts w:asciiTheme="minorHAnsi" w:hAnsiTheme="minorHAnsi" w:cstheme="minorHAnsi"/>
          <w:sz w:val="16"/>
        </w:rPr>
        <w:t>—</w:t>
      </w:r>
      <w:r w:rsidRPr="00630A5B">
        <w:rPr>
          <w:rStyle w:val="StyleUnderline"/>
          <w:rFonts w:asciiTheme="minorHAnsi" w:hAnsiTheme="minorHAnsi" w:cstheme="minorHAnsi"/>
        </w:rPr>
        <w:t xml:space="preserve">to </w:t>
      </w:r>
      <w:r w:rsidRPr="00630A5B">
        <w:rPr>
          <w:rStyle w:val="Emphasis"/>
          <w:rFonts w:asciiTheme="minorHAnsi" w:hAnsiTheme="minorHAnsi" w:cstheme="minorHAnsi"/>
        </w:rPr>
        <w:t>make difficult decisions</w:t>
      </w:r>
      <w:r w:rsidRPr="00630A5B">
        <w:rPr>
          <w:rStyle w:val="StyleUnderline"/>
          <w:rFonts w:asciiTheme="minorHAnsi" w:hAnsiTheme="minorHAnsi" w:cstheme="minorHAnsi"/>
        </w:rPr>
        <w:t xml:space="preserve"> and </w:t>
      </w:r>
      <w:r w:rsidRPr="00630A5B">
        <w:rPr>
          <w:rStyle w:val="Emphasis"/>
          <w:rFonts w:asciiTheme="minorHAnsi" w:hAnsiTheme="minorHAnsi" w:cstheme="minorHAnsi"/>
        </w:rPr>
        <w:t>manage the fallout from the choices</w:t>
      </w:r>
      <w:r w:rsidRPr="00630A5B">
        <w:rPr>
          <w:rStyle w:val="StyleUnderline"/>
          <w:rFonts w:asciiTheme="minorHAnsi" w:hAnsiTheme="minorHAnsi" w:cstheme="minorHAnsi"/>
        </w:rPr>
        <w:t xml:space="preserve"> they make in resolving the conflict.</w:t>
      </w:r>
      <w:r w:rsidRPr="00630A5B">
        <w:rPr>
          <w:rFonts w:asciiTheme="minorHAnsi" w:hAnsiTheme="minorHAnsi" w:cstheme="minorHAnsi"/>
          <w:sz w:val="16"/>
        </w:rPr>
        <w:t xml:space="preserve"> </w:t>
      </w:r>
      <w:r w:rsidRPr="00630A5B">
        <w:rPr>
          <w:rFonts w:asciiTheme="minorHAnsi" w:hAnsiTheme="minorHAnsi" w:cstheme="minorHAnsi"/>
          <w:u w:val="single"/>
        </w:rPr>
        <w:t>Engaging in complex cases can force students to work through conflicts, helping them to articulate and sharpen their beliefs and goals, forcing them to clearly define what justice means broadly and in the specific context presented</w:t>
      </w:r>
      <w:r w:rsidRPr="00630A5B">
        <w:rPr>
          <w:rFonts w:asciiTheme="minorHAnsi" w:hAnsiTheme="minorHAnsi" w:cstheme="minorHAnsi"/>
          <w:sz w:val="16"/>
        </w:rPr>
        <w:t xml:space="preserve">. </w:t>
      </w:r>
      <w:r w:rsidRPr="00630A5B">
        <w:rPr>
          <w:rFonts w:asciiTheme="minorHAnsi" w:hAnsiTheme="minorHAnsi" w:cstheme="minorHAnsi"/>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w:t>
      </w:r>
      <w:proofErr w:type="gramStart"/>
      <w:r w:rsidRPr="00630A5B">
        <w:rPr>
          <w:rFonts w:asciiTheme="minorHAnsi" w:hAnsiTheme="minorHAnsi" w:cstheme="minorHAnsi"/>
          <w:sz w:val="8"/>
          <w:szCs w:val="8"/>
        </w:rPr>
        <w:t>social</w:t>
      </w:r>
      <w:proofErr w:type="gramEnd"/>
      <w:r w:rsidRPr="00630A5B">
        <w:rPr>
          <w:rFonts w:asciiTheme="minorHAnsi" w:hAnsiTheme="minorHAnsi" w:cstheme="minorHAnsi"/>
          <w:sz w:val="8"/>
          <w:szCs w:val="8"/>
        </w:rPr>
        <w:t xml:space="preserve">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630A5B">
        <w:rPr>
          <w:rFonts w:asciiTheme="minorHAnsi" w:hAnsiTheme="minorHAnsi" w:cstheme="minorHAnsi"/>
          <w:sz w:val="8"/>
          <w:szCs w:val="8"/>
        </w:rPr>
        <w:t>teach</w:t>
      </w:r>
      <w:proofErr w:type="gramEnd"/>
      <w:r w:rsidRPr="00630A5B">
        <w:rPr>
          <w:rFonts w:asciiTheme="minorHAnsi" w:hAnsiTheme="minorHAnsi" w:cstheme="minorHAnsi"/>
          <w:sz w:val="8"/>
          <w:szCs w:val="8"/>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w:t>
      </w:r>
      <w:proofErr w:type="gramStart"/>
      <w:r w:rsidRPr="00630A5B">
        <w:rPr>
          <w:rFonts w:asciiTheme="minorHAnsi" w:hAnsiTheme="minorHAnsi" w:cstheme="minorHAnsi"/>
          <w:sz w:val="8"/>
          <w:szCs w:val="8"/>
        </w:rPr>
        <w:t>be</w:t>
      </w:r>
      <w:proofErr w:type="gramEnd"/>
      <w:r w:rsidRPr="00630A5B">
        <w:rPr>
          <w:rFonts w:asciiTheme="minorHAnsi" w:hAnsiTheme="minorHAnsi" w:cstheme="minorHAnsi"/>
          <w:sz w:val="8"/>
          <w:szCs w:val="8"/>
        </w:rPr>
        <w:t xml:space="preserv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630A5B">
        <w:rPr>
          <w:rFonts w:asciiTheme="minorHAnsi" w:hAnsiTheme="minorHAnsi" w:cstheme="minorHAnsi"/>
          <w:sz w:val="8"/>
          <w:szCs w:val="8"/>
        </w:rPr>
        <w:t>ones</w:t>
      </w:r>
      <w:proofErr w:type="spellEnd"/>
      <w:r w:rsidRPr="00630A5B">
        <w:rPr>
          <w:rFonts w:asciiTheme="minorHAnsi" w:hAnsiTheme="minorHAnsi" w:cstheme="minorHAnsi"/>
          <w:sz w:val="8"/>
          <w:szCs w:val="8"/>
        </w:rPr>
        <w:t xml:space="preserve"> own learning process.159 III. A Pedagogical Course Correction “If it offends your sense of justice, there’s a cause of action.” - Florence </w:t>
      </w:r>
      <w:proofErr w:type="spellStart"/>
      <w:r w:rsidRPr="00630A5B">
        <w:rPr>
          <w:rFonts w:asciiTheme="minorHAnsi" w:hAnsiTheme="minorHAnsi" w:cstheme="minorHAnsi"/>
          <w:sz w:val="8"/>
          <w:szCs w:val="8"/>
        </w:rPr>
        <w:t>Roisman</w:t>
      </w:r>
      <w:proofErr w:type="spellEnd"/>
      <w:r w:rsidRPr="00630A5B">
        <w:rPr>
          <w:rFonts w:asciiTheme="minorHAnsi" w:hAnsiTheme="minorHAnsi" w:cstheme="minorHAnsi"/>
          <w:sz w:val="8"/>
          <w:szCs w:val="8"/>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w:t>
      </w:r>
      <w:proofErr w:type="gramStart"/>
      <w:r w:rsidRPr="00630A5B">
        <w:rPr>
          <w:rFonts w:asciiTheme="minorHAnsi" w:hAnsiTheme="minorHAnsi" w:cstheme="minorHAnsi"/>
          <w:sz w:val="8"/>
          <w:szCs w:val="8"/>
        </w:rPr>
        <w:t>problems, and</w:t>
      </w:r>
      <w:proofErr w:type="gramEnd"/>
      <w:r w:rsidRPr="00630A5B">
        <w:rPr>
          <w:rFonts w:asciiTheme="minorHAnsi" w:hAnsiTheme="minorHAnsi" w:cstheme="minorHAnsi"/>
          <w:sz w:val="8"/>
          <w:szCs w:val="8"/>
        </w:rPr>
        <w:t xml:space="preserve">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630A5B">
        <w:rPr>
          <w:rFonts w:asciiTheme="minorHAnsi" w:hAnsiTheme="minorHAnsi" w:cstheme="minorHAnsi"/>
          <w:sz w:val="8"/>
          <w:szCs w:val="8"/>
        </w:rPr>
        <w:t>status quo</w:t>
      </w:r>
      <w:proofErr w:type="gramEnd"/>
      <w:r w:rsidRPr="00630A5B">
        <w:rPr>
          <w:rFonts w:asciiTheme="minorHAnsi" w:hAnsiTheme="minorHAnsi" w:cstheme="minorHAnsi"/>
          <w:sz w:val="8"/>
          <w:szCs w:val="8"/>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630A5B">
        <w:rPr>
          <w:rFonts w:asciiTheme="minorHAnsi" w:hAnsiTheme="minorHAnsi" w:cstheme="minorHAnsi"/>
          <w:sz w:val="8"/>
          <w:szCs w:val="8"/>
        </w:rPr>
        <w:t>[ ]</w:t>
      </w:r>
      <w:proofErr w:type="gramEnd"/>
      <w:r w:rsidRPr="00630A5B">
        <w:rPr>
          <w:rFonts w:asciiTheme="minorHAnsi" w:hAnsiTheme="minorHAnsi" w:cstheme="minorHAnsi"/>
          <w:sz w:val="8"/>
          <w:szCs w:val="8"/>
        </w:rPr>
        <w:t xml:space="preserve"> Supreme Court case that upheld Charles Carlisle’s conviction because a </w:t>
      </w:r>
      <w:proofErr w:type="spellStart"/>
      <w:r w:rsidRPr="00630A5B">
        <w:rPr>
          <w:rFonts w:asciiTheme="minorHAnsi" w:hAnsiTheme="minorHAnsi" w:cstheme="minorHAnsi"/>
          <w:sz w:val="8"/>
          <w:szCs w:val="8"/>
        </w:rPr>
        <w:t>wyer</w:t>
      </w:r>
      <w:proofErr w:type="spellEnd"/>
      <w:r w:rsidRPr="00630A5B">
        <w:rPr>
          <w:rFonts w:asciiTheme="minorHAnsi" w:hAnsiTheme="minorHAnsi" w:cstheme="minorHAnsi"/>
          <w:sz w:val="8"/>
          <w:szCs w:val="8"/>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w:t>
      </w:r>
      <w:proofErr w:type="gramStart"/>
      <w:r w:rsidRPr="00630A5B">
        <w:rPr>
          <w:rFonts w:asciiTheme="minorHAnsi" w:hAnsiTheme="minorHAnsi" w:cstheme="minorHAnsi"/>
          <w:sz w:val="8"/>
          <w:szCs w:val="8"/>
        </w:rPr>
        <w:t>clear</w:t>
      </w:r>
      <w:proofErr w:type="gramEnd"/>
      <w:r w:rsidRPr="00630A5B">
        <w:rPr>
          <w:rFonts w:asciiTheme="minorHAnsi" w:hAnsiTheme="minorHAnsi" w:cstheme="minorHAnsi"/>
          <w:sz w:val="8"/>
          <w:szCs w:val="8"/>
        </w:rPr>
        <w:t xml:space="preserve">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w:t>
      </w:r>
      <w:proofErr w:type="gramStart"/>
      <w:r w:rsidRPr="00630A5B">
        <w:rPr>
          <w:rFonts w:asciiTheme="minorHAnsi" w:hAnsiTheme="minorHAnsi" w:cstheme="minorHAnsi"/>
          <w:sz w:val="8"/>
          <w:szCs w:val="8"/>
        </w:rPr>
        <w:t>disparities, and</w:t>
      </w:r>
      <w:proofErr w:type="gramEnd"/>
      <w:r w:rsidRPr="00630A5B">
        <w:rPr>
          <w:rFonts w:asciiTheme="minorHAnsi" w:hAnsiTheme="minorHAnsi" w:cstheme="minorHAnsi"/>
          <w:sz w:val="8"/>
          <w:szCs w:val="8"/>
        </w:rPr>
        <w:t xml:space="preserve">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630A5B">
        <w:rPr>
          <w:rFonts w:asciiTheme="minorHAnsi" w:hAnsiTheme="minorHAnsi" w:cstheme="minorHAnsi"/>
          <w:sz w:val="8"/>
          <w:szCs w:val="8"/>
        </w:rPr>
        <w:t>check ups</w:t>
      </w:r>
      <w:proofErr w:type="spellEnd"/>
      <w:r w:rsidRPr="00630A5B">
        <w:rPr>
          <w:rFonts w:asciiTheme="minorHAnsi" w:hAnsiTheme="minorHAnsi" w:cstheme="minorHAnsi"/>
          <w:sz w:val="8"/>
          <w:szCs w:val="8"/>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630A5B">
        <w:rPr>
          <w:rFonts w:asciiTheme="minorHAnsi" w:hAnsiTheme="minorHAnsi" w:cstheme="minorHAnsi"/>
          <w:sz w:val="8"/>
          <w:szCs w:val="8"/>
        </w:rPr>
        <w:t>that public hospitals</w:t>
      </w:r>
      <w:proofErr w:type="gramEnd"/>
      <w:r w:rsidRPr="00630A5B">
        <w:rPr>
          <w:rFonts w:asciiTheme="minorHAnsi" w:hAnsiTheme="minorHAnsi" w:cstheme="minorHAnsi"/>
          <w:sz w:val="8"/>
          <w:szCs w:val="8"/>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w:t>
      </w:r>
      <w:proofErr w:type="gramStart"/>
      <w:r w:rsidRPr="00630A5B">
        <w:rPr>
          <w:rFonts w:asciiTheme="minorHAnsi" w:hAnsiTheme="minorHAnsi" w:cstheme="minorHAnsi"/>
          <w:sz w:val="8"/>
          <w:szCs w:val="8"/>
        </w:rPr>
        <w:t>And,</w:t>
      </w:r>
      <w:proofErr w:type="gramEnd"/>
      <w:r w:rsidRPr="00630A5B">
        <w:rPr>
          <w:rFonts w:asciiTheme="minorHAnsi" w:hAnsiTheme="minorHAnsi" w:cstheme="minorHAnsi"/>
          <w:sz w:val="8"/>
          <w:szCs w:val="8"/>
        </w:rPr>
        <w:t xml:space="preserve">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w:t>
      </w:r>
      <w:proofErr w:type="gramStart"/>
      <w:r w:rsidRPr="00630A5B">
        <w:rPr>
          <w:rFonts w:asciiTheme="minorHAnsi" w:hAnsiTheme="minorHAnsi" w:cstheme="minorHAnsi"/>
          <w:sz w:val="8"/>
          <w:szCs w:val="8"/>
        </w:rPr>
        <w:t>rights, and</w:t>
      </w:r>
      <w:proofErr w:type="gramEnd"/>
      <w:r w:rsidRPr="00630A5B">
        <w:rPr>
          <w:rFonts w:asciiTheme="minorHAnsi" w:hAnsiTheme="minorHAnsi" w:cstheme="minorHAnsi"/>
          <w:sz w:val="8"/>
          <w:szCs w:val="8"/>
        </w:rPr>
        <w:t xml:space="preserve"> altering the allocation of power from government agencies and institutions back into the hands of these women. They questioned whose interests these policies and practices were designed to </w:t>
      </w:r>
      <w:proofErr w:type="gramStart"/>
      <w:r w:rsidRPr="00630A5B">
        <w:rPr>
          <w:rFonts w:asciiTheme="minorHAnsi" w:hAnsiTheme="minorHAnsi" w:cstheme="minorHAnsi"/>
          <w:sz w:val="8"/>
          <w:szCs w:val="8"/>
        </w:rPr>
        <w:t>serve, and</w:t>
      </w:r>
      <w:proofErr w:type="gramEnd"/>
      <w:r w:rsidRPr="00630A5B">
        <w:rPr>
          <w:rFonts w:asciiTheme="minorHAnsi" w:hAnsiTheme="minorHAnsi" w:cstheme="minorHAnsi"/>
          <w:sz w:val="8"/>
          <w:szCs w:val="8"/>
        </w:rPr>
        <w:t xml:space="preserve">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630A5B">
        <w:rPr>
          <w:rFonts w:asciiTheme="minorHAnsi" w:hAnsiTheme="minorHAnsi" w:cstheme="minorHAnsi"/>
          <w:sz w:val="8"/>
          <w:szCs w:val="8"/>
        </w:rPr>
        <w:t>short and long term</w:t>
      </w:r>
      <w:proofErr w:type="gramEnd"/>
      <w:r w:rsidRPr="00630A5B">
        <w:rPr>
          <w:rFonts w:asciiTheme="minorHAnsi" w:hAnsiTheme="minorHAnsi" w:cstheme="minorHAnsi"/>
          <w:sz w:val="8"/>
          <w:szCs w:val="8"/>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630A5B">
        <w:rPr>
          <w:rFonts w:asciiTheme="minorHAnsi" w:hAnsiTheme="minorHAnsi" w:cstheme="minorHAnsi"/>
          <w:sz w:val="16"/>
        </w:rPr>
        <w:t xml:space="preserve">Working on this case also gave the </w:t>
      </w:r>
      <w:r w:rsidRPr="00630A5B">
        <w:rPr>
          <w:rStyle w:val="StyleUnderline"/>
          <w:rFonts w:asciiTheme="minorHAnsi" w:hAnsiTheme="minorHAnsi" w:cstheme="minorHAnsi"/>
        </w:rPr>
        <w:t>students</w:t>
      </w:r>
      <w:r w:rsidRPr="00630A5B">
        <w:rPr>
          <w:rFonts w:asciiTheme="minorHAnsi" w:hAnsiTheme="minorHAnsi" w:cstheme="minorHAnsi"/>
          <w:sz w:val="16"/>
        </w:rPr>
        <w:t xml:space="preserve"> and me the opportunity to </w:t>
      </w:r>
      <w:r w:rsidRPr="00630A5B">
        <w:rPr>
          <w:rStyle w:val="StyleUnderline"/>
          <w:rFonts w:asciiTheme="minorHAnsi" w:hAnsiTheme="minorHAnsi" w:cstheme="minorHAnsi"/>
        </w:rPr>
        <w:t>work through</w:t>
      </w:r>
      <w:r w:rsidRPr="00630A5B">
        <w:rPr>
          <w:rFonts w:asciiTheme="minorHAnsi" w:hAnsiTheme="minorHAnsi" w:cstheme="minorHAnsi"/>
          <w:sz w:val="16"/>
        </w:rPr>
        <w:t xml:space="preserve"> more nuanced applications of some of the lawyering concepts that were introduced in their smaller cases, </w:t>
      </w:r>
      <w:r w:rsidRPr="00630A5B">
        <w:rPr>
          <w:rStyle w:val="StyleUnderline"/>
          <w:rFonts w:asciiTheme="minorHAnsi" w:hAnsiTheme="minorHAnsi" w:cstheme="minorHAnsi"/>
        </w:rPr>
        <w:t>including</w:t>
      </w:r>
      <w:r w:rsidRPr="00630A5B">
        <w:rPr>
          <w:rFonts w:asciiTheme="minorHAnsi" w:hAnsiTheme="minorHAnsi" w:cstheme="minorHAnsi"/>
          <w:sz w:val="16"/>
        </w:rPr>
        <w:t xml:space="preserve"> client-centered lawyering when </w:t>
      </w:r>
      <w:r w:rsidRPr="00630A5B">
        <w:rPr>
          <w:rStyle w:val="StyleUnderline"/>
          <w:rFonts w:asciiTheme="minorHAnsi" w:hAnsiTheme="minorHAnsi" w:cstheme="minorHAnsi"/>
        </w:rPr>
        <w:t>working on behalf of the community</w:t>
      </w:r>
      <w:r w:rsidRPr="00630A5B">
        <w:rPr>
          <w:rFonts w:asciiTheme="minorHAnsi" w:hAnsiTheme="minorHAnsi" w:cstheme="minorHAnsi"/>
          <w:sz w:val="16"/>
        </w:rPr>
        <w:t xml:space="preserve">; </w:t>
      </w:r>
      <w:r w:rsidRPr="00630A5B">
        <w:rPr>
          <w:rStyle w:val="Emphasis"/>
          <w:rFonts w:asciiTheme="minorHAnsi" w:hAnsiTheme="minorHAnsi" w:cstheme="minorHAnsi"/>
          <w:highlight w:val="green"/>
        </w:rPr>
        <w:t>large-scale fact investigation</w:t>
      </w:r>
      <w:r w:rsidRPr="00630A5B">
        <w:rPr>
          <w:rFonts w:asciiTheme="minorHAnsi" w:hAnsiTheme="minorHAnsi" w:cstheme="minorHAnsi"/>
          <w:highlight w:val="green"/>
          <w:u w:val="single"/>
        </w:rPr>
        <w:t xml:space="preserve">; </w:t>
      </w:r>
      <w:r w:rsidRPr="00630A5B">
        <w:rPr>
          <w:rStyle w:val="Emphasis"/>
          <w:rFonts w:asciiTheme="minorHAnsi" w:hAnsiTheme="minorHAnsi" w:cstheme="minorHAnsi"/>
          <w:highlight w:val="green"/>
        </w:rPr>
        <w:t>transferring</w:t>
      </w:r>
      <w:r w:rsidRPr="00630A5B">
        <w:rPr>
          <w:rFonts w:asciiTheme="minorHAnsi" w:hAnsiTheme="minorHAnsi" w:cstheme="minorHAnsi"/>
          <w:sz w:val="16"/>
          <w:highlight w:val="green"/>
        </w:rPr>
        <w:t xml:space="preserve"> </w:t>
      </w:r>
      <w:r w:rsidRPr="00630A5B">
        <w:rPr>
          <w:rFonts w:asciiTheme="minorHAnsi" w:hAnsiTheme="minorHAnsi" w:cstheme="minorHAnsi"/>
          <w:sz w:val="16"/>
        </w:rPr>
        <w:t>their “</w:t>
      </w:r>
      <w:r w:rsidRPr="00630A5B">
        <w:rPr>
          <w:rStyle w:val="StyleUnderline"/>
          <w:rFonts w:asciiTheme="minorHAnsi" w:hAnsiTheme="minorHAnsi" w:cstheme="minorHAnsi"/>
        </w:rPr>
        <w:t xml:space="preserve">social justice </w:t>
      </w:r>
      <w:r w:rsidRPr="00630A5B">
        <w:rPr>
          <w:rStyle w:val="Emphasis"/>
          <w:rFonts w:asciiTheme="minorHAnsi" w:hAnsiTheme="minorHAnsi" w:cstheme="minorHAnsi"/>
          <w:highlight w:val="green"/>
        </w:rPr>
        <w:t>knowledge</w:t>
      </w:r>
      <w:r w:rsidRPr="00630A5B">
        <w:rPr>
          <w:rFonts w:asciiTheme="minorHAnsi" w:hAnsiTheme="minorHAnsi" w:cstheme="minorHAnsi"/>
          <w:highlight w:val="green"/>
          <w:u w:val="single"/>
        </w:rPr>
        <w:t xml:space="preserve">” </w:t>
      </w:r>
      <w:r w:rsidRPr="00630A5B">
        <w:rPr>
          <w:rStyle w:val="Emphasis"/>
          <w:rFonts w:asciiTheme="minorHAnsi" w:hAnsiTheme="minorHAnsi" w:cstheme="minorHAnsi"/>
          <w:highlight w:val="green"/>
        </w:rPr>
        <w:t>to different contexts</w:t>
      </w:r>
      <w:r w:rsidRPr="00630A5B">
        <w:rPr>
          <w:rFonts w:asciiTheme="minorHAnsi" w:hAnsiTheme="minorHAnsi" w:cstheme="minorHAnsi"/>
          <w:highlight w:val="green"/>
          <w:u w:val="single"/>
        </w:rPr>
        <w:t>;</w:t>
      </w:r>
      <w:r w:rsidRPr="00630A5B">
        <w:rPr>
          <w:rFonts w:asciiTheme="minorHAnsi" w:hAnsiTheme="minorHAnsi" w:cstheme="minorHAnsi"/>
          <w:sz w:val="16"/>
        </w:rPr>
        <w:t xml:space="preserve"> </w:t>
      </w:r>
      <w:r w:rsidRPr="00630A5B">
        <w:rPr>
          <w:rStyle w:val="Emphasis"/>
          <w:rFonts w:asciiTheme="minorHAnsi" w:hAnsiTheme="minorHAnsi" w:cstheme="minorHAnsi"/>
        </w:rPr>
        <w:t>crafting legal and factual narratives</w:t>
      </w:r>
      <w:r w:rsidRPr="00630A5B">
        <w:rPr>
          <w:rStyle w:val="StyleUnderline"/>
          <w:rFonts w:asciiTheme="minorHAnsi" w:hAnsiTheme="minorHAnsi" w:cstheme="minorHAnsi"/>
        </w:rPr>
        <w:t xml:space="preserve"> that</w:t>
      </w:r>
      <w:r w:rsidRPr="00630A5B">
        <w:rPr>
          <w:rFonts w:asciiTheme="minorHAnsi" w:hAnsiTheme="minorHAnsi" w:cstheme="minorHAnsi"/>
          <w:sz w:val="16"/>
        </w:rPr>
        <w:t xml:space="preserve"> are not only true to the communities’ experience, but </w:t>
      </w:r>
      <w:r w:rsidRPr="00630A5B">
        <w:rPr>
          <w:rStyle w:val="StyleUnderline"/>
          <w:rFonts w:asciiTheme="minorHAnsi" w:hAnsiTheme="minorHAnsi" w:cstheme="minorHAnsi"/>
        </w:rPr>
        <w:t xml:space="preserve">can </w:t>
      </w:r>
      <w:r w:rsidRPr="00630A5B">
        <w:rPr>
          <w:rStyle w:val="Emphasis"/>
          <w:rFonts w:asciiTheme="minorHAnsi" w:hAnsiTheme="minorHAnsi" w:cstheme="minorHAnsi"/>
        </w:rPr>
        <w:t>persuade</w:t>
      </w:r>
      <w:r w:rsidRPr="00630A5B">
        <w:rPr>
          <w:rStyle w:val="StyleUnderline"/>
          <w:rFonts w:asciiTheme="minorHAnsi" w:hAnsiTheme="minorHAnsi" w:cstheme="minorHAnsi"/>
        </w:rPr>
        <w:t xml:space="preserve"> and </w:t>
      </w:r>
      <w:r w:rsidRPr="00630A5B">
        <w:rPr>
          <w:rStyle w:val="Emphasis"/>
          <w:rFonts w:asciiTheme="minorHAnsi" w:hAnsiTheme="minorHAnsi" w:cstheme="minorHAnsi"/>
        </w:rPr>
        <w:t>influence</w:t>
      </w:r>
      <w:r w:rsidRPr="00630A5B">
        <w:rPr>
          <w:rStyle w:val="StyleUnderline"/>
          <w:rFonts w:asciiTheme="minorHAnsi" w:hAnsiTheme="minorHAnsi" w:cstheme="minorHAnsi"/>
        </w:rPr>
        <w:t xml:space="preserve"> others</w:t>
      </w:r>
      <w:r w:rsidRPr="00630A5B">
        <w:rPr>
          <w:rFonts w:asciiTheme="minorHAnsi" w:hAnsiTheme="minorHAnsi" w:cstheme="minorHAnsi"/>
          <w:sz w:val="16"/>
        </w:rPr>
        <w:t xml:space="preserve">; </w:t>
      </w:r>
      <w:r w:rsidRPr="00630A5B">
        <w:rPr>
          <w:rStyle w:val="StyleUnderline"/>
          <w:rFonts w:asciiTheme="minorHAnsi" w:hAnsiTheme="minorHAnsi" w:cstheme="minorHAnsi"/>
        </w:rPr>
        <w:t>and</w:t>
      </w:r>
      <w:r w:rsidRPr="00630A5B">
        <w:rPr>
          <w:rFonts w:asciiTheme="minorHAnsi" w:hAnsiTheme="minorHAnsi" w:cstheme="minorHAnsi"/>
          <w:sz w:val="16"/>
        </w:rPr>
        <w:t xml:space="preserve"> how to </w:t>
      </w:r>
      <w:r w:rsidRPr="00630A5B">
        <w:rPr>
          <w:rStyle w:val="Emphasis"/>
          <w:rFonts w:asciiTheme="minorHAnsi" w:hAnsiTheme="minorHAnsi" w:cstheme="minorHAnsi"/>
        </w:rPr>
        <w:t>develop an integrated advocacy plan.</w:t>
      </w:r>
      <w:r w:rsidRPr="00630A5B">
        <w:rPr>
          <w:rFonts w:asciiTheme="minorHAnsi" w:hAnsiTheme="minorHAnsi" w:cstheme="minorHAnsi"/>
          <w:sz w:val="16"/>
        </w:rPr>
        <w:t xml:space="preserve"> </w:t>
      </w:r>
      <w:r w:rsidRPr="00630A5B">
        <w:rPr>
          <w:rStyle w:val="StyleUnderline"/>
          <w:rFonts w:asciiTheme="minorHAnsi" w:hAnsiTheme="minorHAnsi" w:cstheme="minorHAnsi"/>
        </w:rPr>
        <w:t>The students frequently asked whether we should even pursue the matter</w:t>
      </w:r>
      <w:r w:rsidRPr="00630A5B">
        <w:rPr>
          <w:rFonts w:asciiTheme="minorHAnsi" w:hAnsiTheme="minorHAnsi" w:cstheme="minorHAnsi"/>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630A5B">
        <w:rPr>
          <w:rFonts w:asciiTheme="minorHAnsi" w:hAnsiTheme="minorHAnsi" w:cstheme="minorHAnsi"/>
          <w:sz w:val="16"/>
        </w:rPr>
        <w:t>harms</w:t>
      </w:r>
      <w:proofErr w:type="spellEnd"/>
      <w:r w:rsidRPr="00630A5B">
        <w:rPr>
          <w:rFonts w:asciiTheme="minorHAnsi" w:hAnsiTheme="minorHAnsi" w:cstheme="minorHAnsi"/>
          <w:sz w:val="16"/>
        </w:rPr>
        <w:t xml:space="preserve"> way by using illegal drugs against the privacy rights of poor and marginalized women. They were forced to pause and think deeply about what justice would look like for those mothers, children, and communities. CONCLUSION </w:t>
      </w:r>
      <w:r w:rsidRPr="00630A5B">
        <w:rPr>
          <w:rStyle w:val="StyleUnderline"/>
          <w:rFonts w:asciiTheme="minorHAnsi" w:hAnsiTheme="minorHAnsi" w:cstheme="minorHAnsi"/>
        </w:rPr>
        <w:t>America continues to grapple with systemic injustice.</w:t>
      </w:r>
      <w:r w:rsidRPr="00630A5B">
        <w:rPr>
          <w:rFonts w:asciiTheme="minorHAnsi" w:hAnsiTheme="minorHAnsi" w:cstheme="minorHAnsi"/>
          <w:sz w:val="16"/>
        </w:rPr>
        <w:t xml:space="preserve"> </w:t>
      </w:r>
      <w:r w:rsidRPr="00630A5B">
        <w:rPr>
          <w:rStyle w:val="Emphasis"/>
          <w:rFonts w:asciiTheme="minorHAnsi" w:hAnsiTheme="minorHAnsi" w:cstheme="minorHAnsi"/>
          <w:highlight w:val="green"/>
        </w:rPr>
        <w:t>Political justice lawyering offers powerful strategies to advance the cause of justice</w:t>
      </w:r>
      <w:r w:rsidRPr="00630A5B">
        <w:rPr>
          <w:rFonts w:asciiTheme="minorHAnsi" w:hAnsiTheme="minorHAnsi" w:cstheme="minorHAnsi"/>
          <w:sz w:val="16"/>
        </w:rPr>
        <w:t>—</w:t>
      </w:r>
      <w:r w:rsidRPr="00630A5B">
        <w:rPr>
          <w:rStyle w:val="StyleUnderline"/>
          <w:rFonts w:asciiTheme="minorHAnsi" w:hAnsiTheme="minorHAnsi" w:cstheme="minorHAnsi"/>
          <w:highlight w:val="green"/>
        </w:rPr>
        <w:t xml:space="preserve">through integrated advocacy </w:t>
      </w:r>
      <w:r w:rsidRPr="00630A5B">
        <w:rPr>
          <w:rStyle w:val="StyleUnderline"/>
          <w:rFonts w:asciiTheme="minorHAnsi" w:hAnsiTheme="minorHAnsi" w:cstheme="minorHAnsi"/>
        </w:rPr>
        <w:t>comprising the full array of tools available to social justice advocates, including strategic systemic reform litigation.</w:t>
      </w:r>
      <w:r w:rsidRPr="00630A5B">
        <w:rPr>
          <w:rFonts w:asciiTheme="minorHAnsi" w:hAnsiTheme="minorHAnsi" w:cstheme="minorHAnsi"/>
          <w:sz w:val="16"/>
        </w:rPr>
        <w:t xml:space="preserve"> </w:t>
      </w:r>
      <w:r w:rsidRPr="00630A5B">
        <w:rPr>
          <w:rStyle w:val="Emphasis"/>
          <w:rFonts w:asciiTheme="minorHAnsi" w:hAnsiTheme="minorHAnsi" w:cstheme="minorHAnsi"/>
        </w:rPr>
        <w:t xml:space="preserve">It is </w:t>
      </w:r>
      <w:r w:rsidRPr="00630A5B">
        <w:rPr>
          <w:rStyle w:val="Emphasis"/>
          <w:rFonts w:asciiTheme="minorHAnsi" w:hAnsiTheme="minorHAnsi" w:cstheme="minorHAnsi"/>
          <w:highlight w:val="green"/>
          <w:bdr w:val="single" w:sz="4" w:space="0" w:color="auto"/>
        </w:rPr>
        <w:t>the job of legal education</w:t>
      </w:r>
      <w:r w:rsidRPr="00630A5B">
        <w:rPr>
          <w:rStyle w:val="Emphasis"/>
          <w:rFonts w:asciiTheme="minorHAnsi" w:hAnsiTheme="minorHAnsi" w:cstheme="minorHAnsi"/>
          <w:highlight w:val="green"/>
        </w:rPr>
        <w:t xml:space="preserve"> </w:t>
      </w:r>
      <w:r w:rsidRPr="00630A5B">
        <w:rPr>
          <w:rStyle w:val="Emphasis"/>
          <w:rFonts w:asciiTheme="minorHAnsi" w:hAnsiTheme="minorHAnsi" w:cstheme="minorHAnsi"/>
        </w:rPr>
        <w:t>to prepare law students to become effective lawyers.</w:t>
      </w:r>
      <w:r w:rsidRPr="00630A5B">
        <w:rPr>
          <w:rFonts w:asciiTheme="minorHAnsi" w:hAnsiTheme="minorHAnsi" w:cstheme="minorHAnsi"/>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w:t>
      </w:r>
      <w:proofErr w:type="gramStart"/>
      <w:r w:rsidRPr="00630A5B">
        <w:rPr>
          <w:rFonts w:asciiTheme="minorHAnsi" w:hAnsiTheme="minorHAnsi" w:cstheme="minorHAnsi"/>
          <w:sz w:val="16"/>
        </w:rPr>
        <w:t>they can</w:t>
      </w:r>
      <w:proofErr w:type="gramEnd"/>
      <w:r w:rsidRPr="00630A5B">
        <w:rPr>
          <w:rFonts w:asciiTheme="minorHAnsi" w:hAnsiTheme="minorHAnsi" w:cstheme="minorHAnsi"/>
          <w:sz w:val="16"/>
        </w:rPr>
        <w:t xml:space="preserve">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07945846" w14:textId="77777777" w:rsidR="000C11C0" w:rsidRPr="00630A5B" w:rsidRDefault="000C11C0" w:rsidP="000C11C0">
      <w:pPr>
        <w:rPr>
          <w:rFonts w:asciiTheme="minorHAnsi" w:hAnsiTheme="minorHAnsi" w:cstheme="minorHAnsi"/>
          <w:sz w:val="16"/>
        </w:rPr>
      </w:pPr>
    </w:p>
    <w:p w14:paraId="3D52F09E" w14:textId="5073D840" w:rsidR="000C11C0" w:rsidRPr="00CE6DA8" w:rsidRDefault="000C11C0" w:rsidP="000C11C0">
      <w:pPr>
        <w:pStyle w:val="Heading4"/>
        <w:rPr>
          <w:rFonts w:cs="Calibri"/>
        </w:rPr>
      </w:pPr>
      <w:r w:rsidRPr="00630A5B">
        <w:rPr>
          <w:rFonts w:asciiTheme="minorHAnsi" w:hAnsiTheme="minorHAnsi" w:cstheme="minorHAnsi"/>
        </w:rPr>
        <w:t>TVA---States ought to ban appropriation of outer space by private actors---</w:t>
      </w:r>
      <w:r>
        <w:rPr>
          <w:rFonts w:cs="Calibri"/>
        </w:rPr>
        <w:t xml:space="preserve">read adv for why </w:t>
      </w:r>
      <w:r w:rsidRPr="00CE6DA8">
        <w:rPr>
          <w:rFonts w:cs="Calibri"/>
        </w:rPr>
        <w:t>the appropriation and exploration of outer space is an instantiation of settler colonialist ideology</w:t>
      </w:r>
    </w:p>
    <w:p w14:paraId="31E5B956" w14:textId="77777777" w:rsidR="000C11C0" w:rsidRPr="00CE6DA8" w:rsidRDefault="000C11C0" w:rsidP="000C11C0">
      <w:pPr>
        <w:spacing w:line="256" w:lineRule="auto"/>
        <w:rPr>
          <w:rFonts w:eastAsia="Cambria"/>
          <w:sz w:val="16"/>
          <w:szCs w:val="16"/>
        </w:rPr>
      </w:pPr>
      <w:r w:rsidRPr="00CE6DA8">
        <w:rPr>
          <w:rFonts w:eastAsia="Cambria"/>
          <w:b/>
          <w:bCs/>
          <w:sz w:val="26"/>
        </w:rPr>
        <w:t>Bowen 16</w:t>
      </w:r>
      <w:r w:rsidRPr="00CE6DA8">
        <w:rPr>
          <w:rFonts w:eastAsia="Cambria"/>
        </w:rPr>
        <w:t xml:space="preserve"> (University of Southern California. "Space: The Final Settler Colony. Two Frontiers: Settler Colonialism in California and Australia. </w:t>
      </w:r>
      <w:proofErr w:type="spellStart"/>
      <w:r w:rsidRPr="00CE6DA8">
        <w:rPr>
          <w:rFonts w:eastAsia="Cambria"/>
        </w:rPr>
        <w:t>N.p.</w:t>
      </w:r>
      <w:proofErr w:type="spellEnd"/>
      <w:r w:rsidRPr="00CE6DA8">
        <w:rPr>
          <w:rFonts w:eastAsia="Cambria"/>
        </w:rPr>
        <w:t>, 23 July 2016. Web. 19 July 2017. &lt;https://pwpaustralia2016.wordpress.com/2016/07/23/space-the-final-settler-colony/&gt;.</w:t>
      </w:r>
      <w:r>
        <w:rPr>
          <w:rFonts w:eastAsia="Cambria"/>
        </w:rPr>
        <w:t xml:space="preserve"> DTL)</w:t>
      </w:r>
    </w:p>
    <w:p w14:paraId="5503ED36" w14:textId="77777777" w:rsidR="000C11C0" w:rsidRPr="00CE6DA8" w:rsidRDefault="000C11C0" w:rsidP="000C11C0">
      <w:pPr>
        <w:spacing w:line="256" w:lineRule="auto"/>
        <w:rPr>
          <w:rFonts w:eastAsia="Cambria"/>
          <w:sz w:val="14"/>
        </w:rPr>
      </w:pPr>
      <w:r w:rsidRPr="00CE6DA8">
        <w:rPr>
          <w:rFonts w:eastAsia="Cambria"/>
          <w:sz w:val="14"/>
        </w:rPr>
        <w:t xml:space="preserve">This post </w:t>
      </w:r>
      <w:r w:rsidRPr="00CE6DA8">
        <w:rPr>
          <w:rFonts w:eastAsia="Cambria"/>
          <w:u w:val="single"/>
        </w:rPr>
        <w:t>from the International Space Station: It’s in our evolutionary creed that we have a manifest destiny to go into space and to find new worlds to live in.</w:t>
      </w:r>
      <w:r w:rsidRPr="00CE6DA8">
        <w:rPr>
          <w:rFonts w:eastAsia="Cambria"/>
          <w:sz w:val="14"/>
        </w:rPr>
        <w:t xml:space="preserve"> Star Trek allowed us to imagine what could </w:t>
      </w:r>
      <w:proofErr w:type="gramStart"/>
      <w:r w:rsidRPr="00CE6DA8">
        <w:rPr>
          <w:rFonts w:eastAsia="Cambria"/>
          <w:sz w:val="14"/>
        </w:rPr>
        <w:t>be, if</w:t>
      </w:r>
      <w:proofErr w:type="gramEnd"/>
      <w:r w:rsidRPr="00CE6DA8">
        <w:rPr>
          <w:rFonts w:eastAsia="Cambria"/>
          <w:sz w:val="14"/>
        </w:rPr>
        <w:t xml:space="preserve"> we dared to boldly go where no one had gone before. The space station is helping us make it a reality. The post also came with this video: The wording of the post intrigued me for several reasons. For one, the term </w:t>
      </w:r>
      <w:r w:rsidRPr="00CE6DA8">
        <w:rPr>
          <w:rFonts w:eastAsia="Cambria"/>
          <w:u w:val="single"/>
        </w:rPr>
        <w:t>“</w:t>
      </w:r>
      <w:r w:rsidRPr="00CE6DA8">
        <w:rPr>
          <w:rFonts w:eastAsia="Cambria"/>
          <w:highlight w:val="green"/>
          <w:u w:val="single"/>
        </w:rPr>
        <w:t>manifest destiny” is the same excuse Anglo settlers used to justify</w:t>
      </w:r>
      <w:r w:rsidRPr="00CE6DA8">
        <w:rPr>
          <w:rFonts w:eastAsia="Cambria"/>
          <w:u w:val="single"/>
        </w:rPr>
        <w:t xml:space="preserve"> their </w:t>
      </w:r>
      <w:r w:rsidRPr="00CE6DA8">
        <w:rPr>
          <w:rFonts w:eastAsia="Cambria"/>
          <w:highlight w:val="green"/>
          <w:u w:val="single"/>
        </w:rPr>
        <w:t>westward expansion</w:t>
      </w:r>
      <w:r w:rsidRPr="00CE6DA8">
        <w:rPr>
          <w:rFonts w:eastAsia="Cambria"/>
          <w:u w:val="single"/>
        </w:rPr>
        <w:t xml:space="preserve"> in North America. This expansion led to the violence and racism </w:t>
      </w:r>
      <w:r w:rsidRPr="00CE6DA8">
        <w:rPr>
          <w:rFonts w:eastAsia="Cambria"/>
          <w:sz w:val="14"/>
        </w:rPr>
        <w:t xml:space="preserve">that many of our blog posts have detailed. </w:t>
      </w:r>
      <w:r w:rsidRPr="00CE6DA8">
        <w:rPr>
          <w:rFonts w:eastAsia="Cambria"/>
          <w:highlight w:val="green"/>
          <w:u w:val="single"/>
        </w:rPr>
        <w:t>NASA’s use of this phrase indicates</w:t>
      </w:r>
      <w:r w:rsidRPr="00CE6DA8">
        <w:rPr>
          <w:rFonts w:eastAsia="Cambria"/>
          <w:u w:val="single"/>
        </w:rPr>
        <w:t xml:space="preserve"> (perhaps unintentionally) a rather </w:t>
      </w:r>
      <w:r w:rsidRPr="00CE6DA8">
        <w:rPr>
          <w:rFonts w:eastAsia="Cambria"/>
          <w:highlight w:val="green"/>
          <w:u w:val="single"/>
        </w:rPr>
        <w:t>dark form of space exploration.</w:t>
      </w:r>
      <w:r w:rsidRPr="00CE6DA8">
        <w:rPr>
          <w:rFonts w:eastAsia="Cambria"/>
          <w:u w:val="single"/>
        </w:rPr>
        <w:t xml:space="preserve"> Another interesting point is the association of “manifest destiny” with “our evolutionary creed.” </w:t>
      </w:r>
      <w:r w:rsidRPr="00CE6DA8">
        <w:rPr>
          <w:rFonts w:eastAsia="Cambria"/>
          <w:highlight w:val="green"/>
          <w:u w:val="single"/>
        </w:rPr>
        <w:t>Manifest destiny</w:t>
      </w:r>
      <w:r w:rsidRPr="00CE6DA8">
        <w:rPr>
          <w:rFonts w:eastAsia="Cambria"/>
          <w:u w:val="single"/>
        </w:rPr>
        <w:t xml:space="preserve"> was once linked to God, and it was Providence that “gave” land to white settlers. Now, </w:t>
      </w:r>
      <w:r w:rsidRPr="00CE6DA8">
        <w:rPr>
          <w:rFonts w:eastAsia="Cambria"/>
          <w:highlight w:val="green"/>
          <w:u w:val="single"/>
        </w:rPr>
        <w:t>NASA has linked</w:t>
      </w:r>
      <w:r w:rsidRPr="00CE6DA8">
        <w:rPr>
          <w:rFonts w:eastAsia="Cambria"/>
          <w:u w:val="single"/>
        </w:rPr>
        <w:t xml:space="preserve"> it </w:t>
      </w:r>
      <w:r w:rsidRPr="00CE6DA8">
        <w:rPr>
          <w:rFonts w:eastAsia="Cambria"/>
          <w:highlight w:val="green"/>
          <w:u w:val="single"/>
        </w:rPr>
        <w:t>to science and evolution,</w:t>
      </w:r>
      <w:r w:rsidRPr="00CE6DA8">
        <w:rPr>
          <w:rFonts w:eastAsia="Cambria"/>
          <w:u w:val="single"/>
        </w:rPr>
        <w:t xml:space="preserve"> and their post suggests that our very DNA codes for a drive to explore and settle. </w:t>
      </w:r>
      <w:r w:rsidRPr="00CE6DA8">
        <w:rPr>
          <w:rFonts w:eastAsia="Cambria"/>
          <w:sz w:val="14"/>
        </w:rPr>
        <w:t xml:space="preserve">Apparently, our genes are the cause of our urge to expand, and this alone entitles us to ownership of space. But </w:t>
      </w:r>
      <w:r w:rsidRPr="00CE6DA8">
        <w:rPr>
          <w:rFonts w:eastAsia="Cambria"/>
          <w:u w:val="single"/>
        </w:rPr>
        <w:t>this is a risky (and ludicrous,</w:t>
      </w:r>
      <w:r w:rsidRPr="00CE6DA8">
        <w:rPr>
          <w:rFonts w:eastAsia="Cambria"/>
          <w:sz w:val="14"/>
        </w:rPr>
        <w:t xml:space="preserve"> in my opinion) claim</w:t>
      </w:r>
      <w:r w:rsidRPr="00CE6DA8">
        <w:rPr>
          <w:rFonts w:eastAsia="Cambria"/>
          <w:u w:val="single"/>
        </w:rPr>
        <w:t xml:space="preserve">. </w:t>
      </w:r>
      <w:r w:rsidRPr="00CE6DA8">
        <w:rPr>
          <w:rFonts w:eastAsia="Cambria"/>
          <w:highlight w:val="green"/>
          <w:u w:val="single"/>
        </w:rPr>
        <w:t>If we connect</w:t>
      </w:r>
      <w:r w:rsidRPr="00CE6DA8">
        <w:rPr>
          <w:rFonts w:eastAsia="Cambria"/>
          <w:u w:val="single"/>
        </w:rPr>
        <w:t xml:space="preserve"> original </w:t>
      </w:r>
      <w:r w:rsidRPr="00CE6DA8">
        <w:rPr>
          <w:rFonts w:eastAsia="Cambria"/>
          <w:highlight w:val="green"/>
          <w:u w:val="single"/>
        </w:rPr>
        <w:t>manifest destiny to genetics, we poise ourselves at the top of a slippery slope that leads</w:t>
      </w:r>
      <w:r w:rsidRPr="00CE6DA8">
        <w:rPr>
          <w:rFonts w:eastAsia="Cambria"/>
          <w:u w:val="single"/>
        </w:rPr>
        <w:t xml:space="preserve"> straight down </w:t>
      </w:r>
      <w:r w:rsidRPr="00CE6DA8">
        <w:rPr>
          <w:rFonts w:eastAsia="Cambria"/>
          <w:highlight w:val="green"/>
          <w:u w:val="single"/>
        </w:rPr>
        <w:t>to</w:t>
      </w:r>
      <w:r w:rsidRPr="00CE6DA8">
        <w:rPr>
          <w:rFonts w:eastAsia="Cambria"/>
          <w:u w:val="single"/>
        </w:rPr>
        <w:t xml:space="preserve"> racism and </w:t>
      </w:r>
      <w:r w:rsidRPr="00CE6DA8">
        <w:rPr>
          <w:rFonts w:eastAsia="Cambria"/>
          <w:highlight w:val="green"/>
          <w:u w:val="single"/>
        </w:rPr>
        <w:t>white supremacy</w:t>
      </w:r>
      <w:r w:rsidRPr="00CE6DA8">
        <w:rPr>
          <w:rFonts w:eastAsia="Cambria"/>
          <w:u w:val="single"/>
        </w:rPr>
        <w:t xml:space="preserve">. </w:t>
      </w:r>
      <w:r w:rsidRPr="00CE6DA8">
        <w:rPr>
          <w:rFonts w:eastAsia="Cambria"/>
          <w:sz w:val="14"/>
        </w:rPr>
        <w:t xml:space="preserve">Finally, what happens to space exploration if we really do find life out there? The questions and problems that this possibility raises are too many to discuss in a single post, but it is worth noting that </w:t>
      </w:r>
      <w:r w:rsidRPr="00CE6DA8">
        <w:rPr>
          <w:rFonts w:eastAsia="Cambria"/>
          <w:u w:val="single"/>
        </w:rPr>
        <w:t xml:space="preserve">the </w:t>
      </w:r>
      <w:r w:rsidRPr="00CE6DA8">
        <w:rPr>
          <w:rFonts w:eastAsia="Cambria"/>
          <w:highlight w:val="green"/>
          <w:u w:val="single"/>
        </w:rPr>
        <w:t>presence of intelligent extraterrestrial life would</w:t>
      </w:r>
      <w:r w:rsidRPr="00CE6DA8">
        <w:rPr>
          <w:rFonts w:eastAsia="Cambria"/>
          <w:u w:val="single"/>
        </w:rPr>
        <w:t xml:space="preserve"> undoubtedly </w:t>
      </w:r>
      <w:r w:rsidRPr="00CE6DA8">
        <w:rPr>
          <w:rFonts w:eastAsia="Cambria"/>
          <w:highlight w:val="green"/>
          <w:u w:val="single"/>
        </w:rPr>
        <w:t>diminish</w:t>
      </w:r>
      <w:r w:rsidRPr="00CE6DA8">
        <w:rPr>
          <w:rFonts w:eastAsia="Cambria"/>
          <w:u w:val="single"/>
        </w:rPr>
        <w:t xml:space="preserve"> the </w:t>
      </w:r>
      <w:r w:rsidRPr="00CE6DA8">
        <w:rPr>
          <w:rFonts w:eastAsia="Cambria"/>
          <w:highlight w:val="green"/>
          <w:u w:val="single"/>
        </w:rPr>
        <w:t>claim “our evolutionary creed</w:t>
      </w:r>
      <w:r w:rsidRPr="00CE6DA8">
        <w:rPr>
          <w:rFonts w:eastAsia="Cambria"/>
          <w:u w:val="single"/>
        </w:rPr>
        <w:t xml:space="preserve">” supposedly </w:t>
      </w:r>
      <w:r w:rsidRPr="00CE6DA8">
        <w:rPr>
          <w:rFonts w:eastAsia="Cambria"/>
          <w:highlight w:val="green"/>
          <w:u w:val="single"/>
        </w:rPr>
        <w:t>gives</w:t>
      </w:r>
      <w:r w:rsidRPr="00CE6DA8">
        <w:rPr>
          <w:rFonts w:eastAsia="Cambria"/>
          <w:u w:val="single"/>
        </w:rPr>
        <w:t xml:space="preserve"> us to other worlds. </w:t>
      </w:r>
      <w:r w:rsidRPr="00CE6DA8">
        <w:rPr>
          <w:rFonts w:eastAsia="Cambria"/>
          <w:highlight w:val="green"/>
          <w:u w:val="single"/>
        </w:rPr>
        <w:t>Even without aliens, it is unlikely</w:t>
      </w:r>
      <w:r w:rsidRPr="00CE6DA8">
        <w:rPr>
          <w:rFonts w:eastAsia="Cambria"/>
          <w:u w:val="single"/>
        </w:rPr>
        <w:t xml:space="preserve"> that </w:t>
      </w:r>
      <w:r w:rsidRPr="00CE6DA8">
        <w:rPr>
          <w:rFonts w:eastAsia="Cambria"/>
          <w:highlight w:val="green"/>
          <w:u w:val="single"/>
        </w:rPr>
        <w:t>space colonization can proceed with</w:t>
      </w:r>
      <w:r w:rsidRPr="00CE6DA8">
        <w:rPr>
          <w:rFonts w:eastAsia="Cambria"/>
          <w:u w:val="single"/>
        </w:rPr>
        <w:t xml:space="preserve"> methods as </w:t>
      </w:r>
      <w:r w:rsidRPr="00CE6DA8">
        <w:rPr>
          <w:rFonts w:eastAsia="Cambria"/>
          <w:highlight w:val="green"/>
          <w:u w:val="single"/>
        </w:rPr>
        <w:t>peace</w:t>
      </w:r>
      <w:r w:rsidRPr="00CE6DA8">
        <w:rPr>
          <w:rFonts w:eastAsia="Cambria"/>
          <w:u w:val="single"/>
        </w:rPr>
        <w:t xml:space="preserve">ful </w:t>
      </w:r>
      <w:r w:rsidRPr="00CE6DA8">
        <w:rPr>
          <w:rFonts w:eastAsia="Cambria"/>
          <w:sz w:val="14"/>
        </w:rPr>
        <w:t xml:space="preserve">as those employed by the United Federation of Planets and Starfleet (and they have their fair share of troubles). When the idea of manifest destiny becomes involved, it seems that </w:t>
      </w:r>
      <w:r w:rsidRPr="00CE6DA8">
        <w:rPr>
          <w:rFonts w:eastAsia="Cambria"/>
          <w:u w:val="single"/>
        </w:rPr>
        <w:t>we cannot help but wreak violence upon each other.</w:t>
      </w:r>
      <w:r w:rsidRPr="00CE6DA8">
        <w:rPr>
          <w:rFonts w:eastAsia="Cambria"/>
          <w:sz w:val="14"/>
        </w:rPr>
        <w:t xml:space="preserve"> When we visited the Autry, we were able to view John Gast’s 1872 painting American Progress, in which </w:t>
      </w:r>
      <w:r w:rsidRPr="00CE6DA8">
        <w:rPr>
          <w:rFonts w:eastAsia="Cambria"/>
          <w:u w:val="single"/>
        </w:rPr>
        <w:t>Lady Liberty</w:t>
      </w:r>
      <w:r w:rsidRPr="00CE6DA8">
        <w:rPr>
          <w:rFonts w:eastAsia="Cambria"/>
          <w:sz w:val="14"/>
        </w:rPr>
        <w:t xml:space="preserve"> brings the light of civilization into the West. But as she proceeds, she </w:t>
      </w:r>
      <w:r w:rsidRPr="00CE6DA8">
        <w:rPr>
          <w:rFonts w:eastAsia="Cambria"/>
          <w:u w:val="single"/>
        </w:rPr>
        <w:t>drives the Native Americans further and further away from their homelands. The painting embodies manifest destiny and is emblematic of the racism and oppression that manifest destiny brings with it.</w:t>
      </w:r>
      <w:r w:rsidRPr="00CE6DA8">
        <w:rPr>
          <w:rFonts w:eastAsia="Cambria"/>
          <w:sz w:val="14"/>
        </w:rPr>
        <w:t xml:space="preserve"> As humanity draws closer and closer to Mars and the rest of the solar system, let us hope we can leave such vices behind on Earth.</w:t>
      </w:r>
    </w:p>
    <w:p w14:paraId="5AA277C6" w14:textId="12B009B6" w:rsidR="000C11C0" w:rsidRPr="000C11C0" w:rsidRDefault="000C11C0" w:rsidP="000C11C0">
      <w:pPr>
        <w:pStyle w:val="Heading4"/>
        <w:rPr>
          <w:rFonts w:asciiTheme="minorHAnsi" w:hAnsiTheme="minorHAnsi" w:cstheme="minorHAnsi"/>
        </w:rPr>
      </w:pPr>
      <w:r w:rsidRPr="00630A5B">
        <w:rPr>
          <w:rFonts w:asciiTheme="minorHAnsi" w:hAnsiTheme="minorHAnsi" w:cstheme="minorHAnsi"/>
        </w:rPr>
        <w:t xml:space="preserve">Switch side debate solves all of their offense—there’s no specific reason why their arguments have to be read on the </w:t>
      </w:r>
      <w:proofErr w:type="spellStart"/>
      <w:r w:rsidRPr="00630A5B">
        <w:rPr>
          <w:rFonts w:asciiTheme="minorHAnsi" w:hAnsiTheme="minorHAnsi" w:cstheme="minorHAnsi"/>
        </w:rPr>
        <w:t>aff</w:t>
      </w:r>
      <w:proofErr w:type="spellEnd"/>
      <w:r w:rsidRPr="00630A5B">
        <w:rPr>
          <w:rFonts w:asciiTheme="minorHAnsi" w:hAnsiTheme="minorHAnsi" w:cstheme="minorHAnsi"/>
        </w:rPr>
        <w:t xml:space="preserve">—that solves </w:t>
      </w:r>
      <w:r w:rsidRPr="00630A5B">
        <w:rPr>
          <w:rFonts w:asciiTheme="minorHAnsi" w:hAnsiTheme="minorHAnsi" w:cstheme="minorHAnsi"/>
          <w:u w:val="single"/>
        </w:rPr>
        <w:t>predictability</w:t>
      </w:r>
      <w:r w:rsidRPr="00630A5B">
        <w:rPr>
          <w:rFonts w:asciiTheme="minorHAnsi" w:hAnsiTheme="minorHAnsi" w:cstheme="minorHAnsi"/>
        </w:rPr>
        <w:t xml:space="preserve"> and accesses their </w:t>
      </w:r>
      <w:r w:rsidRPr="00630A5B">
        <w:rPr>
          <w:rFonts w:asciiTheme="minorHAnsi" w:hAnsiTheme="minorHAnsi" w:cstheme="minorHAnsi"/>
          <w:u w:val="single"/>
        </w:rPr>
        <w:t>education impact turns</w:t>
      </w:r>
      <w:r w:rsidRPr="00630A5B">
        <w:rPr>
          <w:rFonts w:asciiTheme="minorHAnsi" w:hAnsiTheme="minorHAnsi" w:cstheme="minorHAnsi"/>
        </w:rPr>
        <w:t xml:space="preserve"> because plans on the </w:t>
      </w:r>
      <w:proofErr w:type="spellStart"/>
      <w:r w:rsidRPr="00630A5B">
        <w:rPr>
          <w:rFonts w:asciiTheme="minorHAnsi" w:hAnsiTheme="minorHAnsi" w:cstheme="minorHAnsi"/>
        </w:rPr>
        <w:t>aff</w:t>
      </w:r>
      <w:proofErr w:type="spellEnd"/>
      <w:r w:rsidRPr="00630A5B">
        <w:rPr>
          <w:rFonts w:asciiTheme="minorHAnsi" w:hAnsiTheme="minorHAnsi" w:cstheme="minorHAnsi"/>
        </w:rPr>
        <w:t xml:space="preserve"> and Ks on the neg can </w:t>
      </w:r>
      <w:r w:rsidRPr="00630A5B">
        <w:rPr>
          <w:rFonts w:asciiTheme="minorHAnsi" w:hAnsiTheme="minorHAnsi" w:cstheme="minorHAnsi"/>
          <w:u w:val="single"/>
        </w:rPr>
        <w:t>challenge perspectives</w:t>
      </w:r>
      <w:r w:rsidRPr="00630A5B">
        <w:rPr>
          <w:rFonts w:asciiTheme="minorHAnsi" w:hAnsiTheme="minorHAnsi" w:cstheme="minorHAnsi"/>
        </w:rPr>
        <w:t>, stances, representations, and epistemologies</w:t>
      </w:r>
    </w:p>
    <w:p w14:paraId="2092C009" w14:textId="22399CBD" w:rsidR="00F6057D" w:rsidRDefault="00F6057D" w:rsidP="00F6057D">
      <w:pPr>
        <w:pStyle w:val="Heading3"/>
      </w:pPr>
      <w:r>
        <w:t>1NC – OFF</w:t>
      </w:r>
    </w:p>
    <w:p w14:paraId="5D896043" w14:textId="4AB32982" w:rsidR="006F0CA1" w:rsidRDefault="006F0CA1" w:rsidP="006F0CA1">
      <w:pPr>
        <w:pStyle w:val="Heading4"/>
      </w:pPr>
      <w:bookmarkStart w:id="0" w:name="_Hlk81495473"/>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r>
        <w:t xml:space="preserve"> </w:t>
      </w:r>
      <w:r w:rsidR="00827A9B">
        <w:t xml:space="preserve">through the </w:t>
      </w:r>
      <w:proofErr w:type="spellStart"/>
      <w:r w:rsidR="00827A9B">
        <w:t>undercommons</w:t>
      </w:r>
      <w:proofErr w:type="spellEnd"/>
    </w:p>
    <w:p w14:paraId="7A3ECF44" w14:textId="77777777" w:rsidR="006F0CA1" w:rsidRPr="00DB1E97" w:rsidRDefault="006F0CA1" w:rsidP="006F0CA1">
      <w:pPr>
        <w:pStyle w:val="Heading4"/>
      </w:pPr>
      <w:r w:rsidRPr="00DB1E97">
        <w:t xml:space="preserve">That solves the </w:t>
      </w:r>
      <w:proofErr w:type="spellStart"/>
      <w:r w:rsidRPr="00DB1E97">
        <w:t>aff</w:t>
      </w:r>
      <w:proofErr w:type="spellEnd"/>
      <w:r w:rsidRPr="00DB1E97">
        <w:t xml:space="preserve"> – it addresses shared anxieties while building political consensus</w:t>
      </w:r>
    </w:p>
    <w:p w14:paraId="56A2573E" w14:textId="77777777" w:rsidR="006F0CA1" w:rsidRDefault="006F0CA1" w:rsidP="006F0CA1">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2CF9C2F6" w14:textId="77777777" w:rsidR="006F0CA1" w:rsidRPr="00F3084D" w:rsidRDefault="006F0CA1" w:rsidP="006F0CA1">
      <w:pPr>
        <w:rPr>
          <w:rStyle w:val="StyleUnderline"/>
        </w:rPr>
      </w:pPr>
      <w:r w:rsidRPr="00F3084D">
        <w:rPr>
          <w:rStyle w:val="StyleUnderline"/>
        </w:rPr>
        <w:t>A Constitutional Convention</w:t>
      </w:r>
    </w:p>
    <w:p w14:paraId="04B91E41" w14:textId="77777777" w:rsidR="006F0CA1" w:rsidRPr="004F27E3" w:rsidRDefault="006F0CA1" w:rsidP="006F0CA1">
      <w:pPr>
        <w:rPr>
          <w:sz w:val="16"/>
        </w:rPr>
      </w:pPr>
      <w:r w:rsidRPr="004F27E3">
        <w:rPr>
          <w:sz w:val="16"/>
        </w:rPr>
        <w:t xml:space="preserve">In my view, the above line of reasoning leads naturally to a more specific proposal: that we—concerned individuals, interested community groups, </w:t>
      </w:r>
      <w:r w:rsidRPr="00916199">
        <w:rPr>
          <w:rStyle w:val="Emphasis"/>
          <w:highlight w:val="cyan"/>
        </w:rPr>
        <w:t>national governments</w:t>
      </w:r>
      <w:r w:rsidRPr="004F27E3">
        <w:rPr>
          <w:sz w:val="16"/>
        </w:rPr>
        <w:t>, and transnational organizations—</w:t>
      </w:r>
      <w:r w:rsidRPr="00916199">
        <w:rPr>
          <w:rStyle w:val="StyleUnderline"/>
          <w:highlight w:val="cyan"/>
        </w:rPr>
        <w:t>should</w:t>
      </w:r>
      <w:r w:rsidRPr="004F27E3">
        <w:rPr>
          <w:sz w:val="16"/>
        </w:rPr>
        <w:t xml:space="preserve"> initiate a </w:t>
      </w:r>
      <w:r w:rsidRPr="00916199">
        <w:rPr>
          <w:rStyle w:val="StyleUnderline"/>
          <w:highlight w:val="cyan"/>
        </w:rPr>
        <w:t xml:space="preserve">call </w:t>
      </w:r>
      <w:r w:rsidRPr="00B92B5B">
        <w:rPr>
          <w:rStyle w:val="StyleUnderline"/>
        </w:rPr>
        <w:t>for</w:t>
      </w:r>
      <w:r w:rsidRPr="004F27E3">
        <w:rPr>
          <w:rStyle w:val="StyleUnderline"/>
        </w:rPr>
        <w:t xml:space="preserve"> </w:t>
      </w:r>
      <w:r w:rsidRPr="00916199">
        <w:rPr>
          <w:rStyle w:val="StyleUnderline"/>
          <w:highlight w:val="cyan"/>
        </w:rPr>
        <w:t xml:space="preserve">a </w:t>
      </w:r>
      <w:r w:rsidRPr="00916199">
        <w:rPr>
          <w:rStyle w:val="Emphasis"/>
          <w:highlight w:val="cyan"/>
        </w:rPr>
        <w:t>global con</w:t>
      </w:r>
      <w:r w:rsidRPr="004F27E3">
        <w:rPr>
          <w:rStyle w:val="Emphasis"/>
        </w:rPr>
        <w:t xml:space="preserve">stitutional </w:t>
      </w:r>
      <w:r w:rsidRPr="00916199">
        <w:rPr>
          <w:rStyle w:val="Emphasis"/>
          <w:highlight w:val="cyan"/>
        </w:rPr>
        <w:t>con</w:t>
      </w:r>
      <w:r w:rsidRPr="004F27E3">
        <w:rPr>
          <w:rStyle w:val="Emphasis"/>
        </w:rPr>
        <w:t>vention</w:t>
      </w:r>
      <w:r w:rsidRPr="004F27E3">
        <w:rPr>
          <w:rStyle w:val="StyleUnderline"/>
        </w:rPr>
        <w:t xml:space="preserve"> </w:t>
      </w:r>
      <w:r w:rsidRPr="00916199">
        <w:rPr>
          <w:rStyle w:val="StyleUnderline"/>
          <w:highlight w:val="cyan"/>
        </w:rPr>
        <w:t>focused on</w:t>
      </w:r>
      <w:r w:rsidRPr="00916199">
        <w:rPr>
          <w:rStyle w:val="Emphasis"/>
          <w:highlight w:val="cyan"/>
        </w:rPr>
        <w:t xml:space="preserve"> future gen</w:t>
      </w:r>
      <w:r w:rsidRPr="004F27E3">
        <w:rPr>
          <w:rStyle w:val="Emphasis"/>
        </w:rPr>
        <w:t>eration</w:t>
      </w:r>
      <w:r w:rsidRPr="00916199">
        <w:rPr>
          <w:rStyle w:val="Emphasis"/>
          <w:highlight w:val="cya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916199">
        <w:rPr>
          <w:rStyle w:val="Emphasis"/>
          <w:highlight w:val="cyan"/>
        </w:rPr>
        <w:t>call to action</w:t>
      </w:r>
      <w:r w:rsidRPr="004F27E3">
        <w:rPr>
          <w:rStyle w:val="Emphasis"/>
        </w:rPr>
        <w:t>.”</w:t>
      </w:r>
      <w:r w:rsidRPr="004F27E3">
        <w:rPr>
          <w:rStyle w:val="StyleUnderline"/>
        </w:rPr>
        <w:t xml:space="preserve"> It is explicitly an attempt to </w:t>
      </w:r>
      <w:r w:rsidRPr="00916199">
        <w:rPr>
          <w:rStyle w:val="StyleUnderline"/>
          <w:highlight w:val="cyan"/>
        </w:rPr>
        <w:t>engage</w:t>
      </w:r>
      <w:r w:rsidRPr="004F27E3">
        <w:rPr>
          <w:rStyle w:val="StyleUnderline"/>
        </w:rPr>
        <w:t xml:space="preserve"> a range of </w:t>
      </w:r>
      <w:r w:rsidRPr="00916199">
        <w:rPr>
          <w:rStyle w:val="StyleUnderline"/>
          <w:highlight w:val="cyan"/>
        </w:rPr>
        <w:t>actors</w:t>
      </w:r>
      <w:r w:rsidRPr="004F27E3">
        <w:rPr>
          <w:rStyle w:val="StyleUnderline"/>
        </w:rPr>
        <w:t xml:space="preserve">, </w:t>
      </w:r>
      <w:r w:rsidRPr="00916199">
        <w:rPr>
          <w:rStyle w:val="StyleUnderline"/>
          <w:highlight w:val="cya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916199">
        <w:rPr>
          <w:rStyle w:val="Emphasis"/>
          <w:highlight w:val="cyan"/>
        </w:rPr>
        <w:t>responsibilities</w:t>
      </w:r>
      <w:r w:rsidRPr="004F27E3">
        <w:rPr>
          <w:rStyle w:val="Emphasis"/>
        </w:rPr>
        <w:t>.</w:t>
      </w:r>
      <w:r w:rsidRPr="004F27E3">
        <w:rPr>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4CCA50A5" w14:textId="77777777" w:rsidR="006F0CA1" w:rsidRPr="004F27E3" w:rsidRDefault="006F0CA1" w:rsidP="006F0CA1">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916199">
        <w:rPr>
          <w:rStyle w:val="Emphasis"/>
          <w:highlight w:val="cya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916199">
        <w:rPr>
          <w:rStyle w:val="StyleUnderline"/>
          <w:highlight w:val="cya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916199">
        <w:rPr>
          <w:rStyle w:val="Emphasis"/>
          <w:highlight w:val="cyan"/>
        </w:rPr>
        <w:t>reflect</w:t>
      </w:r>
      <w:r w:rsidRPr="004F27E3">
        <w:rPr>
          <w:rStyle w:val="Emphasis"/>
        </w:rPr>
        <w:t xml:space="preserve"> and embody </w:t>
      </w:r>
      <w:r w:rsidRPr="00916199">
        <w:rPr>
          <w:rStyle w:val="Emphasis"/>
          <w:highlight w:val="cya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so as to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0884AA27" w14:textId="77777777" w:rsidR="006F0CA1" w:rsidRPr="004F27E3" w:rsidRDefault="006F0CA1" w:rsidP="006F0CA1">
      <w:pPr>
        <w:rPr>
          <w:rStyle w:val="StyleUnderline"/>
          <w:sz w:val="16"/>
        </w:rPr>
      </w:pPr>
      <w:r w:rsidRPr="004F27E3">
        <w:rPr>
          <w:rStyle w:val="StyleUnderline"/>
          <w:sz w:val="16"/>
        </w:rPr>
        <w:t xml:space="preserve">The proposal to initiate </w:t>
      </w:r>
      <w:r w:rsidRPr="004F27E3">
        <w:rPr>
          <w:rStyle w:val="StyleUnderline"/>
        </w:rPr>
        <w:t xml:space="preserve">a </w:t>
      </w:r>
      <w:r w:rsidRPr="00916199">
        <w:rPr>
          <w:rStyle w:val="StyleUnderline"/>
          <w:highlight w:val="cya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916199">
        <w:rPr>
          <w:rStyle w:val="StyleUnderline"/>
          <w:highlight w:val="cyan"/>
        </w:rPr>
        <w:t>is based in</w:t>
      </w:r>
      <w:r w:rsidRPr="004F27E3">
        <w:rPr>
          <w:rStyle w:val="StyleUnderline"/>
          <w:sz w:val="16"/>
        </w:rPr>
        <w:t xml:space="preserve"> a </w:t>
      </w:r>
      <w:r w:rsidRPr="004F27E3">
        <w:rPr>
          <w:rStyle w:val="Emphasis"/>
        </w:rPr>
        <w:t xml:space="preserve">deep political </w:t>
      </w:r>
      <w:r w:rsidRPr="00916199">
        <w:rPr>
          <w:rStyle w:val="Emphasis"/>
          <w:highlight w:val="cya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64805655" w14:textId="77777777" w:rsidR="006F0CA1" w:rsidRDefault="006F0CA1" w:rsidP="006F0CA1">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916199">
        <w:rPr>
          <w:rStyle w:val="StyleUnderline"/>
          <w:highlight w:val="cyan"/>
        </w:rPr>
        <w:t>proposal is</w:t>
      </w:r>
      <w:r w:rsidRPr="004F27E3">
        <w:rPr>
          <w:rStyle w:val="StyleUnderline"/>
          <w:sz w:val="16"/>
        </w:rPr>
        <w:t xml:space="preserve"> that, though ambitious, it is </w:t>
      </w:r>
      <w:r w:rsidRPr="00916199">
        <w:rPr>
          <w:rStyle w:val="Emphasis"/>
          <w:highlight w:val="cya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916199">
        <w:rPr>
          <w:rStyle w:val="StyleUnderline"/>
          <w:highlight w:val="cyan"/>
        </w:rPr>
        <w:t>acknowledges</w:t>
      </w:r>
      <w:r w:rsidRPr="004F27E3">
        <w:rPr>
          <w:rStyle w:val="StyleUnderline"/>
          <w:sz w:val="16"/>
        </w:rPr>
        <w:t xml:space="preserve"> that there are </w:t>
      </w:r>
      <w:r w:rsidRPr="004F27E3">
        <w:rPr>
          <w:rStyle w:val="Emphasis"/>
        </w:rPr>
        <w:t xml:space="preserve">fundamental </w:t>
      </w:r>
      <w:r w:rsidRPr="00916199">
        <w:rPr>
          <w:rStyle w:val="Emphasis"/>
          <w:highlight w:val="cyan"/>
        </w:rPr>
        <w:t>difficulties</w:t>
      </w:r>
      <w:r w:rsidRPr="004F27E3">
        <w:rPr>
          <w:rStyle w:val="Emphasis"/>
        </w:rPr>
        <w:t xml:space="preserve"> and anxieties</w:t>
      </w:r>
      <w:r w:rsidRPr="004F27E3">
        <w:rPr>
          <w:rStyle w:val="StyleUnderline"/>
        </w:rPr>
        <w:t xml:space="preserve">, </w:t>
      </w:r>
      <w:r w:rsidRPr="00916199">
        <w:rPr>
          <w:rStyle w:val="StyleUnderline"/>
          <w:highlight w:val="cyan"/>
        </w:rPr>
        <w:t>but</w:t>
      </w:r>
      <w:r w:rsidRPr="004F27E3">
        <w:rPr>
          <w:rStyle w:val="StyleUnderline"/>
        </w:rPr>
        <w:t xml:space="preserve"> uses them to </w:t>
      </w:r>
      <w:r w:rsidRPr="00916199">
        <w:rPr>
          <w:rStyle w:val="Emphasis"/>
          <w:highlight w:val="cyan"/>
        </w:rPr>
        <w:t>start</w:t>
      </w:r>
      <w:r w:rsidRPr="004F27E3">
        <w:rPr>
          <w:rStyle w:val="Emphasis"/>
        </w:rPr>
        <w:t xml:space="preserve"> the </w:t>
      </w:r>
      <w:r w:rsidRPr="00916199">
        <w:rPr>
          <w:rStyle w:val="Emphasis"/>
          <w:highlight w:val="cyan"/>
        </w:rPr>
        <w:t>right</w:t>
      </w:r>
      <w:r w:rsidRPr="004F27E3">
        <w:rPr>
          <w:rStyle w:val="Emphasis"/>
        </w:rPr>
        <w:t xml:space="preserve"> kind of </w:t>
      </w:r>
      <w:r w:rsidRPr="00916199">
        <w:rPr>
          <w:rStyle w:val="Emphasis"/>
          <w:highlight w:val="cya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916199">
        <w:rPr>
          <w:rStyle w:val="StyleUnderline"/>
          <w:highlight w:val="cyan"/>
        </w:rPr>
        <w:t>serve as</w:t>
      </w:r>
      <w:r w:rsidRPr="004F27E3">
        <w:rPr>
          <w:rStyle w:val="StyleUnderline"/>
          <w:sz w:val="16"/>
        </w:rPr>
        <w:t xml:space="preserve"> the subject of a </w:t>
      </w:r>
      <w:r w:rsidRPr="00916199">
        <w:rPr>
          <w:rStyle w:val="Emphasis"/>
          <w:highlight w:val="cyan"/>
        </w:rPr>
        <w:t>wide</w:t>
      </w:r>
      <w:r w:rsidRPr="004F27E3">
        <w:rPr>
          <w:rStyle w:val="StyleUnderline"/>
          <w:sz w:val="16"/>
        </w:rPr>
        <w:t xml:space="preserve"> and overlapping </w:t>
      </w:r>
      <w:r w:rsidRPr="004F27E3">
        <w:rPr>
          <w:rStyle w:val="Emphasis"/>
        </w:rPr>
        <w:t xml:space="preserve">political </w:t>
      </w:r>
      <w:r w:rsidRPr="00916199">
        <w:rPr>
          <w:rStyle w:val="Emphasis"/>
          <w:highlight w:val="cyan"/>
        </w:rPr>
        <w:t>consensus</w:t>
      </w:r>
      <w:r w:rsidRPr="004F27E3">
        <w:rPr>
          <w:rStyle w:val="StyleUnderline"/>
          <w:sz w:val="16"/>
        </w:rPr>
        <w:t>, at least among those who share intergenerational concern.</w:t>
      </w:r>
    </w:p>
    <w:p w14:paraId="2A7CF59D" w14:textId="77777777" w:rsidR="006F0CA1" w:rsidRPr="004D3406" w:rsidRDefault="006F0CA1" w:rsidP="006F0CA1">
      <w:pPr>
        <w:rPr>
          <w:sz w:val="16"/>
          <w:szCs w:val="16"/>
        </w:rPr>
      </w:pPr>
      <w:r w:rsidRPr="004D3406">
        <w:rPr>
          <w:sz w:val="16"/>
          <w:szCs w:val="16"/>
        </w:rPr>
        <w:t>Selective Mirroring</w:t>
      </w:r>
    </w:p>
    <w:p w14:paraId="16E74FBF" w14:textId="77777777" w:rsidR="006F0CA1" w:rsidRPr="00A07B72" w:rsidRDefault="006F0CA1" w:rsidP="006F0CA1">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fairly naked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42EAFF58" w14:textId="77777777" w:rsidR="006F0CA1" w:rsidRPr="004D3406" w:rsidRDefault="006F0CA1" w:rsidP="006F0CA1">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916199">
        <w:rPr>
          <w:rStyle w:val="StyleUnderline"/>
          <w:highlight w:val="cyan"/>
        </w:rPr>
        <w:t>convention would pursue</w:t>
      </w:r>
      <w:r w:rsidRPr="004D3406">
        <w:rPr>
          <w:sz w:val="16"/>
        </w:rPr>
        <w:t xml:space="preserve"> what we might call a </w:t>
      </w:r>
      <w:r w:rsidRPr="00916199">
        <w:rPr>
          <w:rStyle w:val="Emphasis"/>
          <w:highlight w:val="cyan"/>
        </w:rPr>
        <w:t>selective mirroring</w:t>
      </w:r>
      <w:r w:rsidRPr="004D3406">
        <w:rPr>
          <w:sz w:val="16"/>
        </w:rPr>
        <w:t xml:space="preserve"> strategy. Specifically, </w:t>
      </w:r>
      <w:r w:rsidRPr="00A07B72">
        <w:rPr>
          <w:rStyle w:val="StyleUnderline"/>
        </w:rPr>
        <w:t xml:space="preserve">a convention would seek </w:t>
      </w:r>
      <w:r w:rsidRPr="00916199">
        <w:rPr>
          <w:rStyle w:val="StyleUnderline"/>
          <w:highlight w:val="cyan"/>
        </w:rPr>
        <w:t>to develop</w:t>
      </w:r>
      <w:r w:rsidRPr="004D3406">
        <w:rPr>
          <w:sz w:val="16"/>
        </w:rPr>
        <w:t xml:space="preserve"> a </w:t>
      </w:r>
      <w:r w:rsidRPr="00916199">
        <w:rPr>
          <w:rStyle w:val="Emphasis"/>
          <w:highlight w:val="cyan"/>
        </w:rPr>
        <w:t>broader</w:t>
      </w:r>
      <w:r w:rsidRPr="004D3406">
        <w:rPr>
          <w:sz w:val="16"/>
        </w:rPr>
        <w:t xml:space="preserve"> system of </w:t>
      </w:r>
      <w:r w:rsidRPr="00A07B72">
        <w:rPr>
          <w:rStyle w:val="Emphasis"/>
        </w:rPr>
        <w:t>institutions</w:t>
      </w:r>
      <w:r w:rsidRPr="00A07B72">
        <w:rPr>
          <w:rStyle w:val="StyleUnderline"/>
        </w:rPr>
        <w:t xml:space="preserve"> and </w:t>
      </w:r>
      <w:r w:rsidRPr="00916199">
        <w:rPr>
          <w:rStyle w:val="Emphasis"/>
          <w:highlight w:val="cyan"/>
        </w:rPr>
        <w:t>practices</w:t>
      </w:r>
      <w:r w:rsidRPr="00916199">
        <w:rPr>
          <w:rStyle w:val="StyleUnderline"/>
          <w:highlight w:val="cyan"/>
        </w:rPr>
        <w:t xml:space="preserve"> that reflected</w:t>
      </w:r>
      <w:r w:rsidRPr="004D3406">
        <w:rPr>
          <w:sz w:val="16"/>
        </w:rPr>
        <w:t xml:space="preserve"> the </w:t>
      </w:r>
      <w:r w:rsidRPr="00916199">
        <w:rPr>
          <w:rStyle w:val="Emphasis"/>
          <w:highlight w:val="cya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916199">
        <w:rPr>
          <w:rStyle w:val="StyleUnderline"/>
          <w:highlight w:val="cyan"/>
        </w:rPr>
        <w:t xml:space="preserve">but </w:t>
      </w:r>
      <w:r w:rsidRPr="00916199">
        <w:rPr>
          <w:rStyle w:val="Emphasis"/>
          <w:highlight w:val="cyan"/>
        </w:rPr>
        <w:t>neutralized</w:t>
      </w:r>
      <w:r w:rsidRPr="004D3406">
        <w:rPr>
          <w:sz w:val="16"/>
        </w:rPr>
        <w:t xml:space="preserve"> the </w:t>
      </w:r>
      <w:r w:rsidRPr="00A07B72">
        <w:rPr>
          <w:rStyle w:val="Emphasis"/>
        </w:rPr>
        <w:t xml:space="preserve">standing </w:t>
      </w:r>
      <w:r w:rsidRPr="00916199">
        <w:rPr>
          <w:rStyle w:val="Emphasis"/>
          <w:highlight w:val="cyan"/>
        </w:rPr>
        <w:t>threats</w:t>
      </w:r>
      <w:r w:rsidRPr="00A07B72">
        <w:rPr>
          <w:rStyle w:val="StyleUnderline"/>
        </w:rPr>
        <w:t xml:space="preserve"> posed by it</w:t>
      </w:r>
      <w:r w:rsidRPr="004D3406">
        <w:rPr>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4C52AC35" w14:textId="77777777" w:rsidR="006F0CA1" w:rsidRPr="006012A9" w:rsidRDefault="006F0CA1" w:rsidP="006F0CA1">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1AA553E9" w14:textId="77777777" w:rsidR="006F0CA1" w:rsidRDefault="006F0CA1" w:rsidP="006F0CA1">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5390BF46" w14:textId="77777777" w:rsidR="006F0CA1" w:rsidRPr="00F3084D" w:rsidRDefault="006F0CA1" w:rsidP="006F0CA1">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7306D205" w14:textId="77777777" w:rsidR="006F0CA1" w:rsidRPr="00F3084D" w:rsidRDefault="006F0CA1" w:rsidP="006F0CA1">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916199">
        <w:rPr>
          <w:rStyle w:val="StyleUnderline"/>
          <w:highlight w:val="cyan"/>
        </w:rPr>
        <w:t xml:space="preserve">convention should have </w:t>
      </w:r>
      <w:r w:rsidRPr="00B92B5B">
        <w:rPr>
          <w:rStyle w:val="Emphasis"/>
        </w:rPr>
        <w:t xml:space="preserve">considerable </w:t>
      </w:r>
      <w:r w:rsidRPr="00916199">
        <w:rPr>
          <w:rStyle w:val="Emphasis"/>
          <w:highlight w:val="cyan"/>
        </w:rPr>
        <w:t>autonomy</w:t>
      </w:r>
      <w:r w:rsidRPr="00916199">
        <w:rPr>
          <w:rStyle w:val="StyleUnderline"/>
          <w:highlight w:val="cyan"/>
        </w:rPr>
        <w:t xml:space="preserve"> </w:t>
      </w:r>
      <w:r w:rsidRPr="00B56A55">
        <w:rPr>
          <w:rStyle w:val="StyleUnderline"/>
        </w:rPr>
        <w:t>from other institutions</w:t>
      </w:r>
      <w:r w:rsidRPr="00B56A55">
        <w:rPr>
          <w:sz w:val="16"/>
        </w:rPr>
        <w:t>,</w:t>
      </w:r>
      <w:r w:rsidRPr="00F3084D">
        <w:rPr>
          <w:sz w:val="16"/>
        </w:rPr>
        <w:t xml:space="preserve"> and </w:t>
      </w:r>
      <w:r w:rsidRPr="00916199">
        <w:rPr>
          <w:rStyle w:val="StyleUnderline"/>
          <w:highlight w:val="cya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67B3F1BD" w14:textId="77777777" w:rsidR="006F0CA1" w:rsidRDefault="006F0CA1" w:rsidP="006F0CA1">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916199">
        <w:rPr>
          <w:rStyle w:val="Emphasis"/>
          <w:highlight w:val="cyan"/>
        </w:rPr>
        <w:t>short-term</w:t>
      </w:r>
      <w:r w:rsidRPr="00F3084D">
        <w:rPr>
          <w:sz w:val="16"/>
        </w:rPr>
        <w:t xml:space="preserve"> and narrowly economic </w:t>
      </w:r>
      <w:r w:rsidRPr="00916199">
        <w:rPr>
          <w:rStyle w:val="Emphasis"/>
          <w:highlight w:val="cyan"/>
        </w:rPr>
        <w:t>forces</w:t>
      </w:r>
      <w:r w:rsidRPr="00F3084D">
        <w:rPr>
          <w:rStyle w:val="Emphasis"/>
        </w:rPr>
        <w:t>.</w:t>
      </w:r>
    </w:p>
    <w:p w14:paraId="7D4DDD76" w14:textId="77777777" w:rsidR="006F0CA1" w:rsidRPr="0038527D" w:rsidRDefault="006F0CA1" w:rsidP="006F0CA1">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2F35F719" w14:textId="77777777" w:rsidR="006F0CA1" w:rsidRPr="0038527D" w:rsidRDefault="006F0CA1" w:rsidP="006F0CA1">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916199">
        <w:rPr>
          <w:rStyle w:val="StyleUnderline"/>
          <w:highlight w:val="cyan"/>
        </w:rPr>
        <w:t>major institutions</w:t>
      </w:r>
      <w:r w:rsidRPr="0038527D">
        <w:rPr>
          <w:sz w:val="16"/>
        </w:rPr>
        <w:t xml:space="preserve">, and they </w:t>
      </w:r>
      <w:r w:rsidRPr="00916199">
        <w:rPr>
          <w:rStyle w:val="Emphasis"/>
          <w:highlight w:val="cyan"/>
        </w:rPr>
        <w:t>should be accountable to it</w:t>
      </w:r>
      <w:r w:rsidRPr="0038527D">
        <w:rPr>
          <w:rStyle w:val="Emphasis"/>
        </w:rPr>
        <w:t>.</w:t>
      </w:r>
    </w:p>
    <w:p w14:paraId="44553E0B" w14:textId="77777777" w:rsidR="006F0CA1" w:rsidRPr="0038527D" w:rsidRDefault="006F0CA1" w:rsidP="006F0CA1">
      <w:pPr>
        <w:rPr>
          <w:sz w:val="16"/>
        </w:rPr>
      </w:pP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916199">
        <w:rPr>
          <w:rStyle w:val="Emphasis"/>
          <w:highlight w:val="cyan"/>
        </w:rPr>
        <w:t>no</w:t>
      </w:r>
      <w:r w:rsidRPr="00163F84">
        <w:rPr>
          <w:rStyle w:val="Emphasis"/>
        </w:rPr>
        <w:t xml:space="preserve">t have a </w:t>
      </w:r>
      <w:r w:rsidRPr="00916199">
        <w:rPr>
          <w:rStyle w:val="Emphasis"/>
          <w:highlight w:val="cya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1539FC2C" w14:textId="77777777" w:rsidR="006F0CA1" w:rsidRPr="0038527D" w:rsidRDefault="006F0CA1" w:rsidP="006F0CA1">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6C8BE518" w14:textId="77777777" w:rsidR="006F0CA1" w:rsidRPr="0038527D" w:rsidRDefault="006F0CA1" w:rsidP="006F0CA1">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4DE0C400" w14:textId="77777777" w:rsidR="006F0CA1" w:rsidRPr="00BB50DC" w:rsidRDefault="006F0CA1" w:rsidP="006F0CA1">
      <w:pPr>
        <w:rPr>
          <w:rStyle w:val="StyleUnderline"/>
          <w:sz w:val="16"/>
        </w:rPr>
      </w:pPr>
      <w:r w:rsidRPr="0038527D">
        <w:rPr>
          <w:sz w:val="16"/>
        </w:rPr>
        <w:t xml:space="preserve">Thus, for example, the </w:t>
      </w:r>
      <w:r w:rsidRPr="00916199">
        <w:rPr>
          <w:rStyle w:val="StyleUnderline"/>
          <w:highlight w:val="cyan"/>
        </w:rPr>
        <w:t>tasks</w:t>
      </w:r>
      <w:r w:rsidRPr="0038527D">
        <w:rPr>
          <w:sz w:val="16"/>
        </w:rPr>
        <w:t xml:space="preserve"> of the global constitutional convention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42CC1EA0" w14:textId="77777777" w:rsidR="006F0CA1" w:rsidRPr="007E6AA4" w:rsidRDefault="006F0CA1" w:rsidP="006F0CA1">
      <w:pPr>
        <w:rPr>
          <w:sz w:val="16"/>
          <w:szCs w:val="16"/>
        </w:rPr>
      </w:pPr>
      <w:r w:rsidRPr="007E6AA4">
        <w:rPr>
          <w:sz w:val="16"/>
          <w:szCs w:val="16"/>
        </w:rPr>
        <w:t>Aims</w:t>
      </w:r>
    </w:p>
    <w:p w14:paraId="2BBFA5CF" w14:textId="77777777" w:rsidR="006F0CA1" w:rsidRPr="003E78F8" w:rsidRDefault="006F0CA1" w:rsidP="006F0CA1">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7248CD30" w14:textId="77777777" w:rsidR="006F0CA1" w:rsidRPr="00C646FD" w:rsidRDefault="006F0CA1" w:rsidP="006F0CA1">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916199">
        <w:rPr>
          <w:rStyle w:val="StyleUnderline"/>
          <w:highlight w:val="cyan"/>
        </w:rPr>
        <w:t>convention should</w:t>
      </w:r>
      <w:r w:rsidRPr="00C646FD">
        <w:rPr>
          <w:rStyle w:val="StyleUnderline"/>
        </w:rPr>
        <w:t xml:space="preserve"> be under a mandate to </w:t>
      </w:r>
      <w:r w:rsidRPr="00916199">
        <w:rPr>
          <w:rStyle w:val="StyleUnderline"/>
          <w:highlight w:val="cyan"/>
        </w:rPr>
        <w:t>consider a</w:t>
      </w:r>
      <w:r w:rsidRPr="00C646FD">
        <w:rPr>
          <w:rStyle w:val="StyleUnderline"/>
        </w:rPr>
        <w:t xml:space="preserve"> </w:t>
      </w:r>
      <w:r w:rsidRPr="00C646FD">
        <w:rPr>
          <w:rStyle w:val="Emphasis"/>
        </w:rPr>
        <w:t>very</w:t>
      </w:r>
      <w:r w:rsidRPr="00C646FD">
        <w:rPr>
          <w:rStyle w:val="StyleUnderline"/>
        </w:rPr>
        <w:t xml:space="preserve"> </w:t>
      </w:r>
      <w:r w:rsidRPr="00916199">
        <w:rPr>
          <w:rStyle w:val="Emphasis"/>
          <w:highlight w:val="cyan"/>
        </w:rPr>
        <w:t>broad</w:t>
      </w:r>
      <w:r w:rsidRPr="00916199">
        <w:rPr>
          <w:rStyle w:val="StyleUnderline"/>
          <w:highlight w:val="cyan"/>
        </w:rPr>
        <w:t xml:space="preserve"> </w:t>
      </w:r>
      <w:r w:rsidRPr="00916199">
        <w:rPr>
          <w:rStyle w:val="Emphasis"/>
          <w:highlight w:val="cyan"/>
        </w:rPr>
        <w:t>range</w:t>
      </w:r>
      <w:r w:rsidRPr="00916199">
        <w:rPr>
          <w:rStyle w:val="StyleUnderline"/>
          <w:highlight w:val="cya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916199">
        <w:rPr>
          <w:rStyle w:val="Emphasis"/>
          <w:highlight w:val="cya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6DF4A637" w14:textId="77777777" w:rsidR="006F0CA1" w:rsidRPr="003E78F8" w:rsidRDefault="006F0CA1" w:rsidP="006F0CA1">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5D998EE1" w14:textId="77777777" w:rsidR="006F0CA1" w:rsidRDefault="006F0CA1" w:rsidP="006F0CA1">
      <w:pPr>
        <w:rPr>
          <w:rStyle w:val="StyleUnderline"/>
        </w:rPr>
      </w:pPr>
      <w:r w:rsidRPr="003E78F8">
        <w:rPr>
          <w:rStyle w:val="StyleUnderline"/>
        </w:rPr>
        <w:t xml:space="preserve">These </w:t>
      </w:r>
      <w:r w:rsidRPr="00916199">
        <w:rPr>
          <w:rStyle w:val="StyleUnderline"/>
          <w:highlight w:val="cyan"/>
        </w:rPr>
        <w:t>guidelines</w:t>
      </w:r>
      <w:r w:rsidRPr="003E78F8">
        <w:rPr>
          <w:sz w:val="16"/>
        </w:rPr>
        <w:t xml:space="preserve"> are significant in that they </w:t>
      </w:r>
      <w:r w:rsidRPr="00916199">
        <w:rPr>
          <w:rStyle w:val="Emphasis"/>
          <w:highlight w:val="cyan"/>
        </w:rPr>
        <w:t>stand</w:t>
      </w:r>
      <w:r w:rsidRPr="00916199">
        <w:rPr>
          <w:rStyle w:val="StyleUnderline"/>
          <w:highlight w:val="cyan"/>
        </w:rPr>
        <w:t xml:space="preserve"> </w:t>
      </w:r>
      <w:r w:rsidRPr="00916199">
        <w:rPr>
          <w:rStyle w:val="Emphasis"/>
          <w:highlight w:val="cyan"/>
        </w:rPr>
        <w:t>against</w:t>
      </w:r>
      <w:r w:rsidRPr="00916199">
        <w:rPr>
          <w:rStyle w:val="StyleUnderline"/>
          <w:highlight w:val="cyan"/>
        </w:rPr>
        <w:t xml:space="preserve"> </w:t>
      </w:r>
      <w:r w:rsidRPr="00916199">
        <w:rPr>
          <w:rStyle w:val="Emphasis"/>
          <w:highlight w:val="cyan"/>
        </w:rPr>
        <w:t>existing</w:t>
      </w:r>
      <w:r w:rsidRPr="003E78F8">
        <w:rPr>
          <w:rStyle w:val="Emphasis"/>
        </w:rPr>
        <w:t xml:space="preserve"> issue-specific </w:t>
      </w:r>
      <w:r w:rsidRPr="00916199">
        <w:rPr>
          <w:rStyle w:val="Emphasis"/>
          <w:highlight w:val="cyan"/>
        </w:rPr>
        <w:t>approaches</w:t>
      </w:r>
      <w:r w:rsidRPr="003E78F8">
        <w:rPr>
          <w:rStyle w:val="StyleUnderline"/>
        </w:rPr>
        <w:t xml:space="preserve"> to global</w:t>
      </w:r>
      <w:r w:rsidRPr="003E78F8">
        <w:rPr>
          <w:sz w:val="16"/>
        </w:rPr>
        <w:t xml:space="preserve"> and </w:t>
      </w:r>
      <w:r w:rsidRPr="003E78F8">
        <w:rPr>
          <w:rStyle w:val="StyleUnderline"/>
        </w:rPr>
        <w:t xml:space="preserve">intergenerational </w:t>
      </w:r>
      <w:proofErr w:type="gramStart"/>
      <w:r w:rsidRPr="003E78F8">
        <w:rPr>
          <w:rStyle w:val="StyleUnderline"/>
        </w:rPr>
        <w:t>problems</w:t>
      </w:r>
      <w:r w:rsidRPr="003E78F8">
        <w:rPr>
          <w:sz w:val="16"/>
        </w:rPr>
        <w:t xml:space="preserve">, </w:t>
      </w:r>
      <w:r w:rsidRPr="00916199">
        <w:rPr>
          <w:rStyle w:val="StyleUnderline"/>
          <w:highlight w:val="cyan"/>
        </w:rPr>
        <w:t>and</w:t>
      </w:r>
      <w:proofErr w:type="gramEnd"/>
      <w:r w:rsidRPr="00916199">
        <w:rPr>
          <w:rStyle w:val="StyleUnderline"/>
          <w:highlight w:val="cyan"/>
        </w:rPr>
        <w:t xml:space="preserve"> encourage</w:t>
      </w:r>
      <w:r w:rsidRPr="008C5483">
        <w:rPr>
          <w:sz w:val="16"/>
          <w:szCs w:val="16"/>
        </w:rPr>
        <w:t xml:space="preserve"> not only </w:t>
      </w:r>
      <w:r w:rsidRPr="00916199">
        <w:rPr>
          <w:rStyle w:val="StyleUnderline"/>
          <w:highlight w:val="cyan"/>
        </w:rPr>
        <w:t xml:space="preserve">a </w:t>
      </w:r>
      <w:r w:rsidRPr="00916199">
        <w:rPr>
          <w:rStyle w:val="Emphasis"/>
          <w:highlight w:val="cyan"/>
        </w:rPr>
        <w:t>less ad hoc</w:t>
      </w:r>
      <w:r w:rsidRPr="008C5483">
        <w:rPr>
          <w:sz w:val="16"/>
          <w:szCs w:val="16"/>
        </w:rPr>
        <w:t xml:space="preserve"> but also a </w:t>
      </w:r>
      <w:r w:rsidRPr="00B92B5B">
        <w:rPr>
          <w:rStyle w:val="Emphasis"/>
        </w:rPr>
        <w:t>more</w:t>
      </w:r>
      <w:r w:rsidRPr="00B92B5B">
        <w:rPr>
          <w:rStyle w:val="StyleUnderline"/>
        </w:rPr>
        <w:t xml:space="preserve"> </w:t>
      </w:r>
      <w:r w:rsidRPr="00916199">
        <w:rPr>
          <w:rStyle w:val="Emphasis"/>
          <w:highlight w:val="cyan"/>
        </w:rPr>
        <w:t>proactive</w:t>
      </w:r>
      <w:r w:rsidRPr="00916199">
        <w:rPr>
          <w:rStyle w:val="StyleUnderline"/>
          <w:highlight w:val="cyan"/>
        </w:rPr>
        <w:t xml:space="preserve"> </w:t>
      </w:r>
      <w:r w:rsidRPr="00916199">
        <w:rPr>
          <w:rStyle w:val="Emphasis"/>
          <w:highlight w:val="cya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670B342A" w14:textId="77777777" w:rsidR="006F0CA1" w:rsidRDefault="006F0CA1" w:rsidP="006F0CA1">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33DD14B6" w14:textId="77777777" w:rsidR="006F0CA1" w:rsidRPr="00BA2DCC" w:rsidRDefault="006F0CA1" w:rsidP="006F0CA1">
      <w:proofErr w:type="spellStart"/>
      <w:r>
        <w:rPr>
          <w:rStyle w:val="Style13ptBold"/>
        </w:rPr>
        <w:t>Beckstead</w:t>
      </w:r>
      <w:proofErr w:type="spellEnd"/>
      <w:r w:rsidRPr="00702E8D">
        <w:rPr>
          <w:rStyle w:val="Style13ptBold"/>
          <w:b w:val="0"/>
          <w:sz w:val="22"/>
        </w:rPr>
        <w:t xml:space="preserve"> et al. </w:t>
      </w:r>
      <w:r w:rsidRPr="00702E8D">
        <w:rPr>
          <w:rStyle w:val="Style13ptBold"/>
        </w:rPr>
        <w:t>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Seán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437061B5" w14:textId="77777777" w:rsidR="006F0CA1" w:rsidRPr="006012A9" w:rsidRDefault="006F0CA1" w:rsidP="006F0CA1">
      <w:pPr>
        <w:rPr>
          <w:sz w:val="16"/>
        </w:rPr>
      </w:pPr>
      <w:r w:rsidRPr="006012A9">
        <w:rPr>
          <w:sz w:val="16"/>
        </w:rPr>
        <w:t>In the near future</w:t>
      </w:r>
      <w:r w:rsidRPr="00916199">
        <w:rPr>
          <w:sz w:val="16"/>
        </w:rPr>
        <w:t xml:space="preserve">, </w:t>
      </w:r>
      <w:r w:rsidRPr="00916199">
        <w:rPr>
          <w:rStyle w:val="StyleUnderline"/>
        </w:rPr>
        <w:t xml:space="preserve">major technological developments will give </w:t>
      </w:r>
      <w:r w:rsidRPr="00916199">
        <w:rPr>
          <w:rStyle w:val="StyleUnderline"/>
          <w:highlight w:val="cyan"/>
        </w:rPr>
        <w:t xml:space="preserve">rise to </w:t>
      </w:r>
      <w:proofErr w:type="gramStart"/>
      <w:r w:rsidRPr="00916199">
        <w:rPr>
          <w:rStyle w:val="Emphasis"/>
          <w:highlight w:val="cyan"/>
        </w:rPr>
        <w:t>new</w:t>
      </w:r>
      <w:r w:rsidRPr="006012A9">
        <w:rPr>
          <w:rStyle w:val="Emphasis"/>
        </w:rPr>
        <w:t xml:space="preserve"> unprecedented</w:t>
      </w:r>
      <w:proofErr w:type="gramEnd"/>
      <w:r w:rsidRPr="006012A9">
        <w:rPr>
          <w:rStyle w:val="Emphasis"/>
        </w:rPr>
        <w:t xml:space="preserve"> </w:t>
      </w:r>
      <w:r w:rsidRPr="00916199">
        <w:rPr>
          <w:rStyle w:val="Emphasis"/>
          <w:highlight w:val="cyan"/>
        </w:rPr>
        <w:t>risks</w:t>
      </w:r>
      <w:r w:rsidRPr="006012A9">
        <w:rPr>
          <w:sz w:val="16"/>
        </w:rPr>
        <w:t xml:space="preserve">. In particular, like nuclear technology, </w:t>
      </w:r>
      <w:r w:rsidRPr="006012A9">
        <w:rPr>
          <w:rStyle w:val="StyleUnderline"/>
        </w:rPr>
        <w:t xml:space="preserve">developments in </w:t>
      </w:r>
      <w:r w:rsidRPr="00916199">
        <w:rPr>
          <w:rStyle w:val="Emphasis"/>
          <w:highlight w:val="cyan"/>
        </w:rPr>
        <w:t>synthetic</w:t>
      </w:r>
      <w:r w:rsidRPr="00916199">
        <w:rPr>
          <w:rStyle w:val="StyleUnderline"/>
          <w:highlight w:val="cyan"/>
        </w:rPr>
        <w:t xml:space="preserve"> </w:t>
      </w:r>
      <w:r w:rsidRPr="00916199">
        <w:rPr>
          <w:rStyle w:val="Emphasis"/>
          <w:highlight w:val="cyan"/>
        </w:rPr>
        <w:t xml:space="preserve">biology, geoengineering, distributed </w:t>
      </w:r>
      <w:proofErr w:type="gramStart"/>
      <w:r w:rsidRPr="00916199">
        <w:rPr>
          <w:rStyle w:val="Emphasis"/>
          <w:highlight w:val="cyan"/>
        </w:rPr>
        <w:t>manufacturing</w:t>
      </w:r>
      <w:proofErr w:type="gramEnd"/>
      <w:r w:rsidRPr="00916199">
        <w:rPr>
          <w:rStyle w:val="Emphasis"/>
          <w:highlight w:val="cyan"/>
        </w:rPr>
        <w:t xml:space="preserve"> and a</w:t>
      </w:r>
      <w:r w:rsidRPr="006012A9">
        <w:rPr>
          <w:rStyle w:val="Emphasis"/>
        </w:rPr>
        <w:t xml:space="preserve">rtificial </w:t>
      </w:r>
      <w:r w:rsidRPr="00916199">
        <w:rPr>
          <w:rStyle w:val="Emphasis"/>
          <w:highlight w:val="cyan"/>
        </w:rPr>
        <w:t>i</w:t>
      </w:r>
      <w:r w:rsidRPr="00916199">
        <w:rPr>
          <w:rStyle w:val="Emphasis"/>
        </w:rPr>
        <w:t>ntelligence</w:t>
      </w:r>
      <w:r w:rsidRPr="00916199">
        <w:rPr>
          <w:rStyle w:val="StyleUnderline"/>
        </w:rPr>
        <w:t xml:space="preserve"> create </w:t>
      </w:r>
      <w:r w:rsidRPr="00916199">
        <w:rPr>
          <w:rStyle w:val="StyleUnderline"/>
          <w:highlight w:val="cyan"/>
        </w:rPr>
        <w:t xml:space="preserve">risks of </w:t>
      </w:r>
      <w:r w:rsidRPr="00916199">
        <w:rPr>
          <w:rStyle w:val="Emphasis"/>
          <w:highlight w:val="cya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916199">
        <w:rPr>
          <w:rStyle w:val="Emphasis"/>
          <w:highlight w:val="cyan"/>
        </w:rPr>
        <w:t xml:space="preserve">more worrying than nuclear </w:t>
      </w:r>
      <w:proofErr w:type="gramStart"/>
      <w:r w:rsidRPr="00916199">
        <w:rPr>
          <w:rStyle w:val="Emphasis"/>
          <w:highlight w:val="cyan"/>
        </w:rPr>
        <w:t>weapons</w:t>
      </w:r>
      <w:r w:rsidRPr="003D05DA">
        <w:rPr>
          <w:rStyle w:val="StyleUnderline"/>
        </w:rPr>
        <w:t>, because</w:t>
      </w:r>
      <w:proofErr w:type="gramEnd"/>
      <w:r w:rsidRPr="003D05DA">
        <w:rPr>
          <w:rStyle w:val="StyleUnderline"/>
        </w:rPr>
        <w:t xml:space="preserv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4961438E" w14:textId="77777777" w:rsidR="006F0CA1" w:rsidRPr="00F10096" w:rsidRDefault="006F0CA1" w:rsidP="006F0CA1">
      <w:pPr>
        <w:rPr>
          <w:rStyle w:val="StyleUnderline"/>
        </w:rPr>
      </w:pPr>
      <w:r w:rsidRPr="00F10096">
        <w:rPr>
          <w:sz w:val="16"/>
        </w:rPr>
        <w:t xml:space="preserve">Moreover, </w:t>
      </w:r>
      <w:r w:rsidRPr="006012A9">
        <w:rPr>
          <w:rStyle w:val="StyleUnderline"/>
        </w:rPr>
        <w:t xml:space="preserve">these </w:t>
      </w:r>
      <w:r w:rsidRPr="00916199">
        <w:rPr>
          <w:rStyle w:val="StyleUnderline"/>
          <w:highlight w:val="cyan"/>
        </w:rPr>
        <w:t xml:space="preserve">risks </w:t>
      </w:r>
      <w:r w:rsidRPr="00916199">
        <w:rPr>
          <w:rStyle w:val="StyleUnderline"/>
        </w:rPr>
        <w:t>are</w:t>
      </w:r>
      <w:r w:rsidRPr="00F10096">
        <w:rPr>
          <w:sz w:val="16"/>
        </w:rPr>
        <w:t xml:space="preserve"> currently </w:t>
      </w:r>
      <w:r w:rsidRPr="00916199">
        <w:rPr>
          <w:rStyle w:val="Emphasis"/>
          <w:highlight w:val="cyan"/>
        </w:rPr>
        <w:t>underregulated</w:t>
      </w:r>
      <w:r w:rsidRPr="00F10096">
        <w:rPr>
          <w:sz w:val="16"/>
        </w:rPr>
        <w:t xml:space="preserve">, for a number of reasons. </w:t>
      </w:r>
      <w:r w:rsidRPr="006012A9">
        <w:rPr>
          <w:rStyle w:val="StyleUnderline"/>
        </w:rPr>
        <w:t xml:space="preserve">Protection against such risks is a </w:t>
      </w:r>
      <w:r w:rsidRPr="00916199">
        <w:rPr>
          <w:rStyle w:val="Emphasis"/>
          <w:highlight w:val="cyan"/>
        </w:rPr>
        <w:t>global</w:t>
      </w:r>
      <w:r w:rsidRPr="00916199">
        <w:rPr>
          <w:rStyle w:val="StyleUnderline"/>
          <w:highlight w:val="cyan"/>
        </w:rPr>
        <w:t xml:space="preserve"> </w:t>
      </w:r>
      <w:r w:rsidRPr="00916199">
        <w:rPr>
          <w:rStyle w:val="Emphasis"/>
          <w:highlight w:val="cyan"/>
        </w:rPr>
        <w:t>public</w:t>
      </w:r>
      <w:r w:rsidRPr="00916199">
        <w:rPr>
          <w:rStyle w:val="StyleUnderline"/>
          <w:highlight w:val="cyan"/>
        </w:rPr>
        <w:t xml:space="preserve"> </w:t>
      </w:r>
      <w:r w:rsidRPr="00916199">
        <w:rPr>
          <w:rStyle w:val="Emphasis"/>
          <w:highlight w:val="cyan"/>
        </w:rPr>
        <w:t>good</w:t>
      </w:r>
      <w:r w:rsidRPr="006012A9">
        <w:rPr>
          <w:rStyle w:val="StyleUnderline"/>
        </w:rPr>
        <w:t xml:space="preserve"> and</w:t>
      </w:r>
      <w:r w:rsidRPr="00F10096">
        <w:rPr>
          <w:sz w:val="16"/>
        </w:rPr>
        <w:t xml:space="preserve"> thus </w:t>
      </w:r>
      <w:r w:rsidRPr="00916199">
        <w:rPr>
          <w:rStyle w:val="StyleUnderline"/>
          <w:highlight w:val="cya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916199">
        <w:rPr>
          <w:rStyle w:val="Emphasis"/>
          <w:highlight w:val="cyan"/>
        </w:rPr>
        <w:t>cooperation among</w:t>
      </w:r>
      <w:r w:rsidRPr="006012A9">
        <w:rPr>
          <w:rStyle w:val="Emphasis"/>
        </w:rPr>
        <w:t xml:space="preserve"> many </w:t>
      </w:r>
      <w:r w:rsidRPr="00916199">
        <w:rPr>
          <w:rStyle w:val="Emphasis"/>
          <w:highlight w:val="cyan"/>
        </w:rPr>
        <w:t>governments</w:t>
      </w:r>
      <w:r w:rsidRPr="006012A9">
        <w:rPr>
          <w:rStyle w:val="StyleUnderline"/>
        </w:rPr>
        <w:t xml:space="preserve">, which </w:t>
      </w:r>
      <w:r w:rsidRPr="00916199">
        <w:rPr>
          <w:rStyle w:val="StyleUnderline"/>
          <w:highlight w:val="cyan"/>
        </w:rPr>
        <w:t>adds</w:t>
      </w:r>
      <w:r w:rsidRPr="006012A9">
        <w:rPr>
          <w:rStyle w:val="StyleUnderline"/>
        </w:rPr>
        <w:t xml:space="preserve"> political </w:t>
      </w:r>
      <w:r w:rsidRPr="00916199">
        <w:rPr>
          <w:rStyle w:val="StyleUnderline"/>
          <w:highlight w:val="cya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916199">
        <w:rPr>
          <w:rStyle w:val="StyleUnderline"/>
          <w:highlight w:val="cyan"/>
        </w:rPr>
        <w:t xml:space="preserve">there is </w:t>
      </w:r>
      <w:r w:rsidRPr="00916199">
        <w:rPr>
          <w:rStyle w:val="Emphasis"/>
          <w:highlight w:val="cyan"/>
        </w:rPr>
        <w:t>little</w:t>
      </w:r>
      <w:r w:rsidRPr="00F10096">
        <w:rPr>
          <w:sz w:val="16"/>
        </w:rPr>
        <w:t xml:space="preserve"> or no </w:t>
      </w:r>
      <w:r w:rsidRPr="00916199">
        <w:rPr>
          <w:rStyle w:val="Emphasis"/>
          <w:highlight w:val="cyan"/>
        </w:rPr>
        <w:t>previous</w:t>
      </w:r>
      <w:r w:rsidRPr="00916199">
        <w:rPr>
          <w:rStyle w:val="StyleUnderline"/>
          <w:highlight w:val="cyan"/>
        </w:rPr>
        <w:t xml:space="preserve"> </w:t>
      </w:r>
      <w:r w:rsidRPr="00916199">
        <w:rPr>
          <w:rStyle w:val="Emphasis"/>
          <w:highlight w:val="cya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916199">
        <w:rPr>
          <w:rStyle w:val="Emphasis"/>
          <w:highlight w:val="cya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916199">
        <w:rPr>
          <w:rStyle w:val="Emphasis"/>
          <w:highlight w:val="cyan"/>
        </w:rPr>
        <w:t>have no sway over current</w:t>
      </w:r>
      <w:r w:rsidRPr="00F10096">
        <w:rPr>
          <w:rStyle w:val="Emphasis"/>
        </w:rPr>
        <w:t xml:space="preserve"> political </w:t>
      </w:r>
      <w:r w:rsidRPr="00916199">
        <w:rPr>
          <w:rStyle w:val="Emphasis"/>
          <w:highlight w:val="cyan"/>
        </w:rPr>
        <w:t>processes</w:t>
      </w:r>
      <w:r w:rsidRPr="00F10096">
        <w:rPr>
          <w:rStyle w:val="StyleUnderline"/>
        </w:rPr>
        <w:t xml:space="preserve"> — our children and grandchildren.</w:t>
      </w:r>
    </w:p>
    <w:p w14:paraId="33698085" w14:textId="77777777" w:rsidR="006F0CA1" w:rsidRPr="00DA49BC" w:rsidRDefault="006F0CA1" w:rsidP="006F0CA1">
      <w:pPr>
        <w:rPr>
          <w:u w:val="single"/>
        </w:rPr>
      </w:pPr>
      <w:r w:rsidRPr="00F10096">
        <w:rPr>
          <w:sz w:val="16"/>
        </w:rPr>
        <w:t xml:space="preserve">Given the unpredictable nature of technological progress, </w:t>
      </w:r>
      <w:r w:rsidRPr="00916199">
        <w:rPr>
          <w:rStyle w:val="StyleUnderline"/>
          <w:highlight w:val="cya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916199">
        <w:rPr>
          <w:rStyle w:val="StyleUnderline"/>
          <w:highlight w:val="cyan"/>
        </w:rPr>
        <w:t>may be</w:t>
      </w:r>
      <w:r w:rsidRPr="00F10096">
        <w:rPr>
          <w:rStyle w:val="StyleUnderline"/>
        </w:rPr>
        <w:t xml:space="preserve"> </w:t>
      </w:r>
      <w:r w:rsidRPr="00F10096">
        <w:rPr>
          <w:rStyle w:val="Emphasis"/>
        </w:rPr>
        <w:t>unexpectedly</w:t>
      </w:r>
      <w:r w:rsidRPr="00F10096">
        <w:rPr>
          <w:rStyle w:val="StyleUnderline"/>
        </w:rPr>
        <w:t xml:space="preserve"> </w:t>
      </w:r>
      <w:r w:rsidRPr="00916199">
        <w:rPr>
          <w:rStyle w:val="Emphasis"/>
          <w:highlight w:val="cyan"/>
        </w:rPr>
        <w:t>rapid</w:t>
      </w:r>
      <w:r w:rsidRPr="00F10096">
        <w:rPr>
          <w:rStyle w:val="StyleUnderline"/>
        </w:rPr>
        <w:t xml:space="preserve">. A </w:t>
      </w:r>
      <w:r w:rsidRPr="00916199">
        <w:rPr>
          <w:rStyle w:val="StyleUnderline"/>
          <w:highlight w:val="cya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916199">
        <w:rPr>
          <w:rStyle w:val="StyleUnderline"/>
          <w:highlight w:val="cyan"/>
        </w:rPr>
        <w:t>on the brink</w:t>
      </w:r>
      <w:r w:rsidRPr="00F10096">
        <w:rPr>
          <w:rStyle w:val="StyleUnderline"/>
        </w:rPr>
        <w:t xml:space="preserve"> of development </w:t>
      </w:r>
      <w:r w:rsidRPr="00916199">
        <w:rPr>
          <w:rStyle w:val="Emphasis"/>
          <w:highlight w:val="cyan"/>
        </w:rPr>
        <w:t>may</w:t>
      </w:r>
      <w:r w:rsidRPr="00F10096">
        <w:rPr>
          <w:sz w:val="16"/>
        </w:rPr>
        <w:t xml:space="preserve"> therefore </w:t>
      </w:r>
      <w:r w:rsidRPr="00916199">
        <w:rPr>
          <w:rStyle w:val="Emphasis"/>
          <w:highlight w:val="cyan"/>
        </w:rPr>
        <w:t xml:space="preserve">be too late. </w:t>
      </w:r>
      <w:r w:rsidRPr="00916199">
        <w:rPr>
          <w:rStyle w:val="StyleUnderline"/>
          <w:highlight w:val="cyan"/>
        </w:rPr>
        <w:t>We need</w:t>
      </w:r>
      <w:r w:rsidRPr="00F10096">
        <w:rPr>
          <w:sz w:val="16"/>
        </w:rPr>
        <w:t xml:space="preserve"> to implement </w:t>
      </w:r>
      <w:r w:rsidRPr="00916199">
        <w:rPr>
          <w:rStyle w:val="Emphasis"/>
          <w:highlight w:val="cyan"/>
          <w:bdr w:val="single" w:sz="4" w:space="0" w:color="auto"/>
        </w:rPr>
        <w:t>prudent</w:t>
      </w:r>
      <w:r w:rsidRPr="00916199">
        <w:rPr>
          <w:rStyle w:val="StyleUnderline"/>
          <w:highlight w:val="cyan"/>
          <w:bdr w:val="single" w:sz="4" w:space="0" w:color="auto"/>
        </w:rPr>
        <w:t xml:space="preserve"> </w:t>
      </w:r>
      <w:r w:rsidRPr="00916199">
        <w:rPr>
          <w:rStyle w:val="Emphasis"/>
          <w:highlight w:val="cyan"/>
          <w:bdr w:val="single" w:sz="4" w:space="0" w:color="auto"/>
        </w:rPr>
        <w:t>and</w:t>
      </w:r>
      <w:r w:rsidRPr="00916199">
        <w:rPr>
          <w:rStyle w:val="StyleUnderline"/>
          <w:highlight w:val="cyan"/>
          <w:bdr w:val="single" w:sz="4" w:space="0" w:color="auto"/>
        </w:rPr>
        <w:t xml:space="preserve"> </w:t>
      </w:r>
      <w:r w:rsidRPr="00916199">
        <w:rPr>
          <w:rStyle w:val="Emphasis"/>
          <w:highlight w:val="cyan"/>
          <w:bdr w:val="single" w:sz="4" w:space="0" w:color="auto"/>
        </w:rPr>
        <w:t>proactive policy</w:t>
      </w:r>
      <w:r w:rsidRPr="008C5483">
        <w:rPr>
          <w:rStyle w:val="Emphasis"/>
          <w:bdr w:val="single" w:sz="4" w:space="0" w:color="auto"/>
        </w:rPr>
        <w:t xml:space="preserve"> measures</w:t>
      </w:r>
      <w:r w:rsidRPr="006012A9">
        <w:rPr>
          <w:rStyle w:val="StyleUnderline"/>
        </w:rPr>
        <w:t xml:space="preserve"> in th</w:t>
      </w:r>
      <w:r w:rsidRPr="00F10096">
        <w:rPr>
          <w:rStyle w:val="StyleUnderline"/>
        </w:rPr>
        <w:t>e near futu</w:t>
      </w:r>
      <w:r w:rsidRPr="006012A9">
        <w:rPr>
          <w:rStyle w:val="StyleUnderline"/>
        </w:rPr>
        <w:t>re</w:t>
      </w:r>
      <w:r w:rsidRPr="00F10096">
        <w:rPr>
          <w:rStyle w:val="StyleUnderline"/>
        </w:rPr>
        <w:t>, even if no</w:t>
      </w:r>
      <w:r w:rsidRPr="00F10096">
        <w:rPr>
          <w:sz w:val="16"/>
        </w:rPr>
        <w:t xml:space="preserve"> such </w:t>
      </w:r>
      <w:r w:rsidRPr="00F10096">
        <w:rPr>
          <w:rStyle w:val="StyleUnderline"/>
        </w:rPr>
        <w:t>breakthroughs currently appear imminent.</w:t>
      </w:r>
      <w:bookmarkEnd w:id="0"/>
    </w:p>
    <w:p w14:paraId="7174314D" w14:textId="77777777" w:rsidR="006F0CA1" w:rsidRDefault="006F0CA1" w:rsidP="006F0CA1">
      <w:pPr>
        <w:pStyle w:val="Heading4"/>
      </w:pPr>
      <w:r>
        <w:t>Maintaining sustainable use of outer space is key to future generations</w:t>
      </w:r>
    </w:p>
    <w:p w14:paraId="11943FA7" w14:textId="77777777" w:rsidR="006F0CA1" w:rsidRPr="00E20CB7" w:rsidRDefault="006F0CA1" w:rsidP="006F0CA1">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8" w:history="1">
        <w:r w:rsidRPr="00D76829">
          <w:rPr>
            <w:rStyle w:val="Hyperlink"/>
          </w:rPr>
          <w:t>https://www.scirp.org/journal/paperinformation.aspx?paperid=85201</w:t>
        </w:r>
      </w:hyperlink>
      <w:r>
        <w:t xml:space="preserve"> accessed 12/12/21] Adam</w:t>
      </w:r>
    </w:p>
    <w:p w14:paraId="7F5A93B3" w14:textId="77777777" w:rsidR="006F0CA1" w:rsidRPr="00CF435E" w:rsidRDefault="006F0CA1" w:rsidP="006F0CA1">
      <w:pPr>
        <w:rPr>
          <w:rStyle w:val="StyleUnderline"/>
        </w:rPr>
      </w:pPr>
      <w:r w:rsidRPr="00CF435E">
        <w:t xml:space="preserve">4.2. </w:t>
      </w:r>
      <w:r w:rsidRPr="00983F8B">
        <w:rPr>
          <w:rStyle w:val="StyleUnderline"/>
        </w:rPr>
        <w:t>Ensure the Rights of Future Generations in Outer Space</w:t>
      </w:r>
    </w:p>
    <w:p w14:paraId="50E13668" w14:textId="77777777" w:rsidR="006F0CA1" w:rsidRPr="00CF435E" w:rsidRDefault="006F0CA1" w:rsidP="006F0CA1">
      <w:r w:rsidRPr="00CF435E">
        <w:rPr>
          <w:rStyle w:val="StyleUnderline"/>
        </w:rPr>
        <w:t xml:space="preserve">Sustainable development is the </w:t>
      </w:r>
      <w:r w:rsidRPr="00983F8B">
        <w:rPr>
          <w:rStyle w:val="StyleUnderline"/>
          <w:highlight w:val="cyan"/>
        </w:rPr>
        <w:t>establishing</w:t>
      </w:r>
      <w:r w:rsidRPr="00CF435E">
        <w:rPr>
          <w:rStyle w:val="StyleUnderline"/>
        </w:rPr>
        <w:t xml:space="preserve"> </w:t>
      </w:r>
      <w:r w:rsidRPr="00983F8B">
        <w:rPr>
          <w:rStyle w:val="StyleUnderline"/>
          <w:highlight w:val="cyan"/>
        </w:rPr>
        <w:t>principle</w:t>
      </w:r>
      <w:r w:rsidRPr="00CF435E">
        <w:rPr>
          <w:rStyle w:val="StyleUnderline"/>
        </w:rPr>
        <w:t xml:space="preserve"> </w:t>
      </w:r>
      <w:r w:rsidRPr="00983F8B">
        <w:rPr>
          <w:rStyle w:val="StyleUnderline"/>
          <w:highlight w:val="cyan"/>
        </w:rPr>
        <w:t>for</w:t>
      </w:r>
      <w:r w:rsidRPr="00CF435E">
        <w:rPr>
          <w:rStyle w:val="StyleUnderline"/>
        </w:rPr>
        <w:t xml:space="preserve"> achieving </w:t>
      </w:r>
      <w:r w:rsidRPr="00983F8B">
        <w:rPr>
          <w:rStyle w:val="StyleUnderline"/>
          <w:highlight w:val="cyan"/>
        </w:rPr>
        <w:t>present</w:t>
      </w:r>
      <w:r w:rsidRPr="00CF435E">
        <w:rPr>
          <w:rStyle w:val="StyleUnderline"/>
        </w:rPr>
        <w:t xml:space="preserve"> human </w:t>
      </w:r>
      <w:r w:rsidRPr="00983F8B">
        <w:rPr>
          <w:rStyle w:val="StyleUnderline"/>
          <w:highlight w:val="cyan"/>
        </w:rPr>
        <w:t>needs</w:t>
      </w:r>
      <w:r w:rsidRPr="00CF435E">
        <w:rPr>
          <w:rStyle w:val="StyleUnderline"/>
        </w:rPr>
        <w:t xml:space="preserve"> </w:t>
      </w:r>
      <w:r w:rsidRPr="00983F8B">
        <w:rPr>
          <w:rStyle w:val="StyleUnderline"/>
          <w:highlight w:val="cyan"/>
        </w:rPr>
        <w:t>without</w:t>
      </w:r>
      <w:r w:rsidRPr="00CF435E">
        <w:rPr>
          <w:rStyle w:val="StyleUnderline"/>
        </w:rPr>
        <w:t xml:space="preserve"> </w:t>
      </w:r>
      <w:r w:rsidRPr="00983F8B">
        <w:rPr>
          <w:rStyle w:val="StyleUnderline"/>
          <w:highlight w:val="cyan"/>
        </w:rPr>
        <w:t>damaging</w:t>
      </w:r>
      <w:r w:rsidRPr="00CF435E">
        <w:rPr>
          <w:rStyle w:val="StyleUnderline"/>
        </w:rPr>
        <w:t xml:space="preserve"> the demands of </w:t>
      </w:r>
      <w:r w:rsidRPr="00983F8B">
        <w:rPr>
          <w:rStyle w:val="StyleUnderline"/>
          <w:highlight w:val="cyan"/>
        </w:rPr>
        <w:t>future generations</w:t>
      </w:r>
      <w:r w:rsidRPr="00CF435E">
        <w:rPr>
          <w:rStyle w:val="StyleUnderline"/>
        </w:rPr>
        <w:t xml:space="preserve"> maintaining integrity and constancy of the natural systems.</w:t>
      </w:r>
      <w:r w:rsidRPr="00CF435E">
        <w:t xml:space="preserve"> The </w:t>
      </w:r>
      <w:r w:rsidRPr="00CF435E">
        <w:rPr>
          <w:rStyle w:val="StyleUnderline"/>
        </w:rPr>
        <w:t>modern idea of sustainable development is derived from the Brundtland Report in 1987.</w:t>
      </w:r>
      <w:r w:rsidRPr="00CF435E">
        <w:t xml:space="preserve"> Generally considered in </w:t>
      </w:r>
      <w:r w:rsidRPr="00CF435E">
        <w:rPr>
          <w:rStyle w:val="StyleUnderline"/>
        </w:rPr>
        <w:t xml:space="preserve">modern </w:t>
      </w:r>
      <w:r w:rsidRPr="00983F8B">
        <w:rPr>
          <w:rStyle w:val="StyleUnderline"/>
          <w:highlight w:val="cyan"/>
        </w:rPr>
        <w:t>application and exploration of outer space</w:t>
      </w:r>
      <w:r w:rsidRPr="00CF435E">
        <w:rPr>
          <w:rStyle w:val="StyleUnderline"/>
        </w:rPr>
        <w:t xml:space="preserve">, fundamental elements are the area </w:t>
      </w:r>
      <w:r w:rsidRPr="00983F8B">
        <w:rPr>
          <w:rStyle w:val="StyleUnderline"/>
          <w:highlight w:val="cyan"/>
        </w:rPr>
        <w:t>must</w:t>
      </w:r>
      <w:r w:rsidRPr="00CF435E">
        <w:rPr>
          <w:rStyle w:val="StyleUnderline"/>
        </w:rPr>
        <w:t xml:space="preserve"> </w:t>
      </w:r>
      <w:r w:rsidRPr="00983F8B">
        <w:rPr>
          <w:rStyle w:val="StyleUnderline"/>
          <w:highlight w:val="cyan"/>
        </w:rPr>
        <w:t>be</w:t>
      </w:r>
      <w:r w:rsidRPr="00CF435E">
        <w:rPr>
          <w:rStyle w:val="StyleUnderline"/>
        </w:rPr>
        <w:t xml:space="preserve"> </w:t>
      </w:r>
      <w:r w:rsidRPr="00983F8B">
        <w:rPr>
          <w:rStyle w:val="StyleUnderline"/>
          <w:highlight w:val="cyan"/>
        </w:rPr>
        <w:t>dedicated</w:t>
      </w:r>
      <w:r w:rsidRPr="00CF435E">
        <w:rPr>
          <w:rStyle w:val="StyleUnderline"/>
        </w:rPr>
        <w:t xml:space="preserve"> </w:t>
      </w:r>
      <w:r w:rsidRPr="00983F8B">
        <w:rPr>
          <w:rStyle w:val="StyleUnderline"/>
          <w:highlight w:val="cyan"/>
        </w:rPr>
        <w:t>to</w:t>
      </w:r>
      <w:r w:rsidRPr="00CF435E">
        <w:rPr>
          <w:rStyle w:val="StyleUnderline"/>
        </w:rPr>
        <w:t xml:space="preserve"> </w:t>
      </w:r>
      <w:r w:rsidRPr="00983F8B">
        <w:rPr>
          <w:rStyle w:val="StyleUnderline"/>
          <w:highlight w:val="cyan"/>
        </w:rPr>
        <w:t>peace</w:t>
      </w:r>
      <w:r w:rsidRPr="00983F8B">
        <w:rPr>
          <w:rStyle w:val="StyleUnderline"/>
        </w:rPr>
        <w:t>ful</w:t>
      </w:r>
      <w:r w:rsidRPr="00CF435E">
        <w:rPr>
          <w:rStyle w:val="StyleUnderline"/>
        </w:rPr>
        <w:t xml:space="preserve"> purposes</w:t>
      </w:r>
      <w:r w:rsidRPr="00CF435E">
        <w:t xml:space="preserve">; and the </w:t>
      </w:r>
      <w:r w:rsidRPr="00CF435E">
        <w:rPr>
          <w:rStyle w:val="StyleUnderline"/>
        </w:rPr>
        <w:t xml:space="preserve">area must be </w:t>
      </w:r>
      <w:r w:rsidRPr="00983F8B">
        <w:rPr>
          <w:rStyle w:val="StyleUnderline"/>
          <w:highlight w:val="cyan"/>
        </w:rPr>
        <w:t>preserved</w:t>
      </w:r>
      <w:r w:rsidRPr="00CF435E">
        <w:rPr>
          <w:rStyle w:val="StyleUnderline"/>
        </w:rPr>
        <w:t xml:space="preserve"> </w:t>
      </w:r>
      <w:r w:rsidRPr="00983F8B">
        <w:rPr>
          <w:rStyle w:val="StyleUnderline"/>
          <w:highlight w:val="cyan"/>
        </w:rPr>
        <w:t>for</w:t>
      </w:r>
      <w:r w:rsidRPr="00CF435E">
        <w:rPr>
          <w:rStyle w:val="StyleUnderline"/>
        </w:rPr>
        <w:t xml:space="preserve"> </w:t>
      </w:r>
      <w:r w:rsidRPr="00983F8B">
        <w:rPr>
          <w:rStyle w:val="StyleUnderline"/>
          <w:highlight w:val="cyan"/>
        </w:rPr>
        <w:t>future</w:t>
      </w:r>
      <w:r w:rsidRPr="00CF435E">
        <w:rPr>
          <w:rStyle w:val="StyleUnderline"/>
        </w:rPr>
        <w:t xml:space="preserve"> </w:t>
      </w:r>
      <w:r w:rsidRPr="00983F8B">
        <w:rPr>
          <w:rStyle w:val="StyleUnderline"/>
          <w:highlight w:val="cyan"/>
        </w:rPr>
        <w:t>generations</w:t>
      </w:r>
      <w:r w:rsidRPr="00CF435E">
        <w:rPr>
          <w:rStyle w:val="StyleUnderline"/>
        </w:rPr>
        <w:t> </w:t>
      </w:r>
      <w:hyperlink r:id="rId9" w:anchor="ref17" w:tgtFrame="_self" w:history="1">
        <w:r w:rsidRPr="00CF435E">
          <w:rPr>
            <w:rStyle w:val="Hyperlink"/>
          </w:rPr>
          <w:t>(Heim, 1990) </w:t>
        </w:r>
      </w:hyperlink>
      <w:r w:rsidRPr="00CF435E">
        <w:t xml:space="preserve">. It is an </w:t>
      </w:r>
      <w:r w:rsidRPr="00CF435E">
        <w:rPr>
          <w:rStyle w:val="StyleUnderline"/>
        </w:rPr>
        <w:t xml:space="preserve">indispensable and inordinate challenge to confirm </w:t>
      </w:r>
      <w:r w:rsidRPr="00983F8B">
        <w:rPr>
          <w:rStyle w:val="StyleUnderline"/>
          <w:highlight w:val="cyan"/>
        </w:rPr>
        <w:t>uphold</w:t>
      </w:r>
      <w:r w:rsidRPr="00CF435E">
        <w:rPr>
          <w:rStyle w:val="StyleUnderline"/>
        </w:rPr>
        <w:t xml:space="preserve"> the </w:t>
      </w:r>
      <w:r w:rsidRPr="00983F8B">
        <w:rPr>
          <w:rStyle w:val="StyleUnderline"/>
          <w:highlight w:val="cyan"/>
        </w:rPr>
        <w:t>healthy environment</w:t>
      </w:r>
      <w:r w:rsidRPr="00CF435E">
        <w:rPr>
          <w:rStyle w:val="StyleUnderline"/>
        </w:rPr>
        <w:t xml:space="preserve"> and make sure development </w:t>
      </w:r>
      <w:r w:rsidRPr="00983F8B">
        <w:rPr>
          <w:rStyle w:val="StyleUnderline"/>
          <w:highlight w:val="cyan"/>
        </w:rPr>
        <w:t>without</w:t>
      </w:r>
      <w:r w:rsidRPr="00CF435E">
        <w:rPr>
          <w:rStyle w:val="StyleUnderline"/>
        </w:rPr>
        <w:t xml:space="preserve"> </w:t>
      </w:r>
      <w:r w:rsidRPr="00983F8B">
        <w:rPr>
          <w:rStyle w:val="StyleUnderline"/>
          <w:highlight w:val="cyan"/>
        </w:rPr>
        <w:t>destroying</w:t>
      </w:r>
      <w:r w:rsidRPr="00CF435E">
        <w:rPr>
          <w:rStyle w:val="StyleUnderline"/>
        </w:rPr>
        <w:t xml:space="preserve"> the rights of </w:t>
      </w:r>
      <w:r w:rsidRPr="00983F8B">
        <w:rPr>
          <w:rStyle w:val="StyleUnderline"/>
          <w:highlight w:val="cyan"/>
        </w:rPr>
        <w:t>future generations</w:t>
      </w:r>
      <w:r w:rsidRPr="00CF435E">
        <w:rPr>
          <w:rStyle w:val="StyleUnderline"/>
        </w:rPr>
        <w:t xml:space="preserve"> in space</w:t>
      </w:r>
      <w:r w:rsidRPr="00CF435E">
        <w:t xml:space="preserve">. </w:t>
      </w:r>
      <w:r w:rsidRPr="00CF435E">
        <w:rPr>
          <w:rStyle w:val="StyleUnderline"/>
        </w:rPr>
        <w:t xml:space="preserve">Article IX of The Outer Space Treaty provided, in the exploration and use of outer space, </w:t>
      </w:r>
      <w:r w:rsidRPr="00983F8B">
        <w:rPr>
          <w:rStyle w:val="StyleUnderline"/>
          <w:highlight w:val="cyan"/>
        </w:rPr>
        <w:t>States should</w:t>
      </w:r>
      <w:r w:rsidRPr="00CF435E">
        <w:rPr>
          <w:rStyle w:val="StyleUnderline"/>
        </w:rPr>
        <w:t xml:space="preserve"> </w:t>
      </w:r>
      <w:r w:rsidRPr="00983F8B">
        <w:rPr>
          <w:rStyle w:val="StyleUnderline"/>
          <w:highlight w:val="cyan"/>
        </w:rPr>
        <w:t>pursue</w:t>
      </w:r>
      <w:r w:rsidRPr="00CF435E">
        <w:rPr>
          <w:rStyle w:val="StyleUnderline"/>
        </w:rPr>
        <w:t xml:space="preserve"> studies and conduct </w:t>
      </w:r>
      <w:r w:rsidRPr="00983F8B">
        <w:rPr>
          <w:rStyle w:val="StyleUnderline"/>
          <w:highlight w:val="cyan"/>
        </w:rPr>
        <w:t>exploration of outer space</w:t>
      </w:r>
      <w:r w:rsidRPr="00CF435E">
        <w:rPr>
          <w:rStyle w:val="StyleUnderline"/>
        </w:rPr>
        <w:t xml:space="preserve"> so as </w:t>
      </w:r>
      <w:r w:rsidRPr="00983F8B">
        <w:rPr>
          <w:rStyle w:val="StyleUnderline"/>
          <w:highlight w:val="cyan"/>
        </w:rPr>
        <w:t>to</w:t>
      </w:r>
      <w:r w:rsidRPr="00CF435E">
        <w:rPr>
          <w:rStyle w:val="StyleUnderline"/>
        </w:rPr>
        <w:t xml:space="preserve"> </w:t>
      </w:r>
      <w:r w:rsidRPr="00983F8B">
        <w:rPr>
          <w:rStyle w:val="StyleUnderline"/>
          <w:highlight w:val="cyan"/>
        </w:rPr>
        <w:t>avoid harmful contamination</w:t>
      </w:r>
      <w:r w:rsidRPr="00CF435E">
        <w:rPr>
          <w:rStyle w:val="StyleUnderline"/>
        </w:rPr>
        <w:t xml:space="preserve"> and also adverse changes in the environment of the Earth </w:t>
      </w:r>
      <w:hyperlink r:id="rId10" w:anchor="ref35" w:tgtFrame="_self" w:history="1">
        <w:r w:rsidRPr="00CF435E">
          <w:rPr>
            <w:rStyle w:val="StyleUnderline"/>
          </w:rPr>
          <w:t>(Outer Space Treaty, 1967)</w:t>
        </w:r>
        <w:r w:rsidRPr="00CF435E">
          <w:rPr>
            <w:rStyle w:val="Hyperlink"/>
          </w:rPr>
          <w:t> </w:t>
        </w:r>
      </w:hyperlink>
      <w:r w:rsidRPr="00CF435E">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11" w:anchor="ref38" w:tgtFrame="_self" w:history="1">
        <w:r w:rsidRPr="00CF435E">
          <w:rPr>
            <w:rStyle w:val="Hyperlink"/>
          </w:rPr>
          <w:t>(Robinson, 2005) </w:t>
        </w:r>
      </w:hyperlink>
      <w:r w:rsidRPr="00CF435E">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 </w:t>
      </w:r>
      <w:hyperlink r:id="rId12" w:anchor="ref34" w:tgtFrame="_self" w:history="1">
        <w:r w:rsidRPr="00983F8B">
          <w:rPr>
            <w:rStyle w:val="StyleUnderline"/>
          </w:rPr>
          <w:t>(</w:t>
        </w:r>
        <w:proofErr w:type="spellStart"/>
        <w:r w:rsidRPr="00983F8B">
          <w:rPr>
            <w:rStyle w:val="StyleUnderline"/>
          </w:rPr>
          <w:t>Noichim</w:t>
        </w:r>
        <w:proofErr w:type="spellEnd"/>
        <w:r w:rsidRPr="00983F8B">
          <w:rPr>
            <w:rStyle w:val="StyleUnderline"/>
          </w:rPr>
          <w:t>, 2005) </w:t>
        </w:r>
      </w:hyperlink>
      <w:r w:rsidRPr="00983F8B">
        <w:rPr>
          <w:rStyle w:val="StyleUnderline"/>
        </w:rPr>
        <w:t xml:space="preserve">. </w:t>
      </w:r>
      <w:r w:rsidRPr="00CF435E">
        <w:t xml:space="preserve">The </w:t>
      </w:r>
      <w:r w:rsidRPr="00983F8B">
        <w:rPr>
          <w:rStyle w:val="StyleUnderline"/>
        </w:rPr>
        <w:t xml:space="preserve">space faring nations should </w:t>
      </w:r>
      <w:r w:rsidRPr="00983F8B">
        <w:rPr>
          <w:rStyle w:val="StyleUnderline"/>
          <w:highlight w:val="cyan"/>
        </w:rPr>
        <w:t>promote</w:t>
      </w:r>
      <w:r w:rsidRPr="00983F8B">
        <w:rPr>
          <w:rStyle w:val="StyleUnderline"/>
        </w:rPr>
        <w:t xml:space="preserve"> a supportive environment for </w:t>
      </w:r>
      <w:r w:rsidRPr="00983F8B">
        <w:rPr>
          <w:rStyle w:val="StyleUnderline"/>
          <w:highlight w:val="cyan"/>
        </w:rPr>
        <w:t>peaceful</w:t>
      </w:r>
      <w:r w:rsidRPr="00983F8B">
        <w:rPr>
          <w:rStyle w:val="StyleUnderline"/>
        </w:rPr>
        <w:t xml:space="preserve"> and </w:t>
      </w:r>
      <w:r w:rsidRPr="00983F8B">
        <w:rPr>
          <w:rStyle w:val="StyleUnderline"/>
          <w:highlight w:val="cyan"/>
        </w:rPr>
        <w:t>sustainable</w:t>
      </w:r>
      <w:r w:rsidRPr="00983F8B">
        <w:rPr>
          <w:rStyle w:val="StyleUnderline"/>
        </w:rPr>
        <w:t xml:space="preserve"> </w:t>
      </w:r>
      <w:r w:rsidRPr="00983F8B">
        <w:rPr>
          <w:rStyle w:val="StyleUnderline"/>
          <w:highlight w:val="cyan"/>
        </w:rPr>
        <w:t>use</w:t>
      </w:r>
      <w:r w:rsidRPr="00983F8B">
        <w:rPr>
          <w:rStyle w:val="StyleUnderline"/>
        </w:rPr>
        <w:t xml:space="preserve"> </w:t>
      </w:r>
      <w:r w:rsidRPr="00983F8B">
        <w:rPr>
          <w:rStyle w:val="StyleUnderline"/>
          <w:highlight w:val="cyan"/>
        </w:rPr>
        <w:t>of</w:t>
      </w:r>
      <w:r w:rsidRPr="00983F8B">
        <w:rPr>
          <w:rStyle w:val="StyleUnderline"/>
        </w:rPr>
        <w:t xml:space="preserve"> </w:t>
      </w:r>
      <w:r w:rsidRPr="00983F8B">
        <w:rPr>
          <w:rStyle w:val="StyleUnderline"/>
          <w:highlight w:val="cyan"/>
        </w:rPr>
        <w:t>space</w:t>
      </w:r>
      <w:r w:rsidRPr="00983F8B">
        <w:rPr>
          <w:rStyle w:val="StyleUnderline"/>
        </w:rPr>
        <w:t>, decrease environmental effects on Earth and protect the terrestrial environment</w:t>
      </w:r>
      <w:r w:rsidRPr="00CF435E">
        <w:t>. We should escape a regime that will ultimately reflect the over-exploitation of resources and environmental havoc </w:t>
      </w:r>
      <w:hyperlink r:id="rId13" w:anchor="ref9" w:tgtFrame="_self" w:history="1">
        <w:r w:rsidRPr="00CF435E">
          <w:rPr>
            <w:rStyle w:val="Hyperlink"/>
          </w:rPr>
          <w:t>(Fountain, 2002) </w:t>
        </w:r>
      </w:hyperlink>
      <w:r w:rsidRPr="00CF435E">
        <w:t>.</w:t>
      </w:r>
    </w:p>
    <w:p w14:paraId="4482315D" w14:textId="0FE928C7" w:rsidR="00F6057D" w:rsidRDefault="00F6057D" w:rsidP="00F6057D">
      <w:pPr>
        <w:pStyle w:val="Heading2"/>
      </w:pPr>
      <w:r>
        <w:t>Case</w:t>
      </w:r>
    </w:p>
    <w:p w14:paraId="7ECE219F" w14:textId="3EDCBDB3" w:rsidR="00F6057D" w:rsidRDefault="00F6057D" w:rsidP="00F6057D">
      <w:pPr>
        <w:pStyle w:val="Heading3"/>
      </w:pPr>
      <w:r>
        <w:t>1NC – AT: FW</w:t>
      </w:r>
    </w:p>
    <w:p w14:paraId="1946C63E" w14:textId="77777777" w:rsidR="00F6057D" w:rsidRPr="00EB519E" w:rsidRDefault="00F6057D" w:rsidP="00F6057D">
      <w:pPr>
        <w:pStyle w:val="Heading4"/>
        <w:rPr>
          <w:bCs/>
        </w:rPr>
      </w:pPr>
      <w:r w:rsidRPr="00EB519E">
        <w:rPr>
          <w:bCs/>
        </w:rPr>
        <w:t xml:space="preserve">Reducing existential risks is the top priority in any coherent moral theory </w:t>
      </w:r>
    </w:p>
    <w:p w14:paraId="4B2FF357" w14:textId="77777777" w:rsidR="00F6057D" w:rsidRDefault="00F6057D" w:rsidP="00F6057D">
      <w:pPr>
        <w:rPr>
          <w:b/>
          <w:bCs/>
          <w:sz w:val="26"/>
        </w:rPr>
      </w:pPr>
      <w:r>
        <w:rPr>
          <w:rStyle w:val="Style13ptBold"/>
        </w:rPr>
        <w:t xml:space="preserve">Plummer 15 </w:t>
      </w:r>
      <w:r>
        <w:t>(Theron, Philosophy @St. Andrews http://blog.practicalethics.ox.ac.uk/2015/05/moral-agreement-on-saving-the-world/)</w:t>
      </w:r>
    </w:p>
    <w:p w14:paraId="09974100" w14:textId="77777777" w:rsidR="00F6057D" w:rsidRDefault="00F6057D" w:rsidP="00F6057D">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 xml:space="preserve">We should also </w:t>
      </w:r>
      <w:proofErr w:type="gramStart"/>
      <w:r w:rsidRPr="00690735">
        <w:rPr>
          <w:rStyle w:val="Emphasis"/>
          <w:highlight w:val="green"/>
        </w:rPr>
        <w:t>take into account</w:t>
      </w:r>
      <w:proofErr w:type="gramEnd"/>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0AA5622A" w14:textId="77777777" w:rsidR="00F6057D" w:rsidRPr="009560D0" w:rsidRDefault="00F6057D" w:rsidP="00F6057D">
      <w:pPr>
        <w:pStyle w:val="Heading4"/>
      </w:pPr>
      <w:r w:rsidRPr="009560D0">
        <w:t>Weigh magnitude times probability</w:t>
      </w:r>
      <w:r>
        <w:t>---</w:t>
      </w:r>
      <w:r w:rsidRPr="009560D0">
        <w:t>“</w:t>
      </w:r>
      <w:r>
        <w:t>p</w:t>
      </w:r>
      <w:r w:rsidRPr="009560D0">
        <w:t>robability first” framing is rooted in psychological biases and leads to mass death</w:t>
      </w:r>
    </w:p>
    <w:p w14:paraId="05B38B7A" w14:textId="77777777" w:rsidR="00F6057D" w:rsidRPr="00005E38" w:rsidRDefault="00F6057D" w:rsidP="00F6057D">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53FA6CDC" w14:textId="77777777" w:rsidR="00F6057D" w:rsidRDefault="00F6057D" w:rsidP="00F6057D">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 xml:space="preserve">disasters are </w:t>
      </w:r>
      <w:proofErr w:type="gramStart"/>
      <w:r w:rsidRPr="00005E38">
        <w:rPr>
          <w:rStyle w:val="StyleUnderline"/>
        </w:rPr>
        <w:t>unusual</w:t>
      </w:r>
      <w:proofErr w:type="gramEnd"/>
      <w:r w:rsidRPr="00005E38">
        <w:rPr>
          <w:rStyle w:val="StyleUnderline"/>
        </w:rPr>
        <w:t xml:space="preserve"> and</w:t>
      </w:r>
      <w:r w:rsidRPr="00005E38">
        <w:rPr>
          <w:sz w:val="12"/>
        </w:rPr>
        <w:t xml:space="preserve"> the </w:t>
      </w:r>
      <w:r w:rsidRPr="00690735">
        <w:rPr>
          <w:rStyle w:val="StyleUnderline"/>
          <w:highlight w:val="green"/>
        </w:rPr>
        <w:t>social sciences are</w:t>
      </w:r>
      <w:r w:rsidRPr="00005E38">
        <w:rPr>
          <w:rStyle w:val="StyleUnderline"/>
        </w:rPr>
        <w:t xml:space="preserve"> </w:t>
      </w:r>
      <w:r w:rsidRPr="00005E38">
        <w:rPr>
          <w:sz w:val="12"/>
        </w:rPr>
        <w:t xml:space="preserve">generally </w:t>
      </w:r>
      <w:r w:rsidRPr="00690735">
        <w:rPr>
          <w:rStyle w:val="Emphasis"/>
          <w:highlight w:val="green"/>
        </w:rPr>
        <w:t>biased</w:t>
      </w:r>
      <w:r w:rsidRPr="00690735">
        <w:rPr>
          <w:rStyle w:val="StyleUnderline"/>
          <w:highlight w:val="green"/>
        </w:rPr>
        <w:t xml:space="preserve"> toward phenomena that are frequent.</w:t>
      </w:r>
      <w:r w:rsidRPr="00005E38">
        <w:rPr>
          <w:rStyle w:val="StyleUnderline"/>
        </w:rPr>
        <w:t xml:space="preserve"> Methods textbooks caution against</w:t>
      </w:r>
      <w:r w:rsidRPr="00005E38">
        <w:rPr>
          <w:sz w:val="12"/>
        </w:rPr>
        <w:t xml:space="preserve"> using case stud- </w:t>
      </w:r>
      <w:proofErr w:type="spellStart"/>
      <w:r w:rsidRPr="00005E38">
        <w:rPr>
          <w:sz w:val="12"/>
        </w:rPr>
        <w:t>ies</w:t>
      </w:r>
      <w:proofErr w:type="spellEnd"/>
      <w:r w:rsidRPr="00005E38">
        <w:rPr>
          <w:sz w:val="12"/>
        </w:rPr>
        <w:t xml:space="preserve">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and also in much practical work, which is to say in terms of probabilities. </w:t>
      </w:r>
      <w:r w:rsidRPr="00005E38">
        <w:rPr>
          <w:rStyle w:val="StyleUnderline"/>
        </w:rPr>
        <w:t xml:space="preserve">The irony is that </w:t>
      </w:r>
      <w:r w:rsidRPr="00690735">
        <w:rPr>
          <w:rStyle w:val="StyleUnderline"/>
          <w:highlight w:val="green"/>
        </w:rPr>
        <w:t xml:space="preserve">probabilistic thinking </w:t>
      </w:r>
      <w:r w:rsidRPr="00690735">
        <w:rPr>
          <w:rStyle w:val="Emphasis"/>
          <w:highlight w:val="green"/>
        </w:rPr>
        <w:t>has its own biases</w:t>
      </w:r>
      <w:r w:rsidRPr="00690735">
        <w:rPr>
          <w:rStyle w:val="StyleUnderline"/>
          <w:highlight w:val="green"/>
        </w:rPr>
        <w:t>, which</w:t>
      </w:r>
      <w:r w:rsidRPr="00005E38">
        <w:rPr>
          <w:rStyle w:val="StyleUnderline"/>
        </w:rPr>
        <w:t>, if unacknowledged and uncorrected</w:t>
      </w:r>
      <w:r w:rsidRPr="00005E38">
        <w:rPr>
          <w:sz w:val="12"/>
        </w:rPr>
        <w:t xml:space="preserve"> for, </w:t>
      </w:r>
      <w:r w:rsidRPr="00690735">
        <w:rPr>
          <w:rStyle w:val="Emphasis"/>
          <w:highlight w:val="green"/>
        </w:rPr>
        <w:t>lead to</w:t>
      </w:r>
      <w:r w:rsidRPr="00005E38">
        <w:rPr>
          <w:rStyle w:val="Emphasis"/>
        </w:rPr>
        <w:t xml:space="preserve"> a </w:t>
      </w:r>
      <w:r w:rsidRPr="00690735">
        <w:rPr>
          <w:rStyle w:val="Emphasis"/>
          <w:highlight w:val="green"/>
        </w:rPr>
        <w:t>conceptual neglect</w:t>
      </w:r>
      <w:r w:rsidRPr="00690735">
        <w:rPr>
          <w:rStyle w:val="StyleUnderline"/>
          <w:highlight w:val="gree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690735">
        <w:rPr>
          <w:rStyle w:val="Emphasis"/>
          <w:highlight w:val="green"/>
        </w:rPr>
        <w:t>conceptual blinders</w:t>
      </w:r>
      <w:r w:rsidRPr="00690735">
        <w:rPr>
          <w:rStyle w:val="StyleUnderline"/>
          <w:highlight w:val="gree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w:t>
      </w:r>
      <w:proofErr w:type="spellStart"/>
      <w:r w:rsidRPr="004E4018">
        <w:rPr>
          <w:sz w:val="12"/>
        </w:rPr>
        <w:t>Perrow</w:t>
      </w:r>
      <w:proofErr w:type="spellEnd"/>
      <w:r w:rsidRPr="004E4018">
        <w:rPr>
          <w:sz w:val="12"/>
        </w:rPr>
        <w:t>,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proofErr w:type="spellStart"/>
      <w:r w:rsidRPr="00005E38">
        <w:rPr>
          <w:rStyle w:val="StyleUnderline"/>
        </w:rPr>
        <w:t>Perrow</w:t>
      </w:r>
      <w:proofErr w:type="spellEnd"/>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w:t>
      </w:r>
      <w:proofErr w:type="spellStart"/>
      <w:r w:rsidRPr="00005E38">
        <w:rPr>
          <w:sz w:val="12"/>
        </w:rPr>
        <w:t>Perrow's</w:t>
      </w:r>
      <w:proofErr w:type="spellEnd"/>
      <w:r w:rsidRPr="00005E38">
        <w:rPr>
          <w:sz w:val="12"/>
        </w:rPr>
        <w:t xml:space="preserve">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w:t>
      </w:r>
      <w:proofErr w:type="spellStart"/>
      <w:r w:rsidRPr="00005E38">
        <w:rPr>
          <w:sz w:val="12"/>
        </w:rPr>
        <w:t>Perrow's</w:t>
      </w:r>
      <w:proofErr w:type="spellEnd"/>
      <w:r w:rsidRPr="00005E38">
        <w:rPr>
          <w:sz w:val="12"/>
        </w:rPr>
        <w:t xml:space="preserve">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690735">
        <w:rPr>
          <w:rStyle w:val="Emphasis"/>
          <w:highlight w:val="green"/>
        </w:rPr>
        <w:t>we will</w:t>
      </w:r>
      <w:r w:rsidRPr="004E4018">
        <w:rPr>
          <w:rStyle w:val="Emphasis"/>
        </w:rPr>
        <w:t xml:space="preserve"> continue to </w:t>
      </w:r>
      <w:r w:rsidRPr="00690735">
        <w:rPr>
          <w:rStyle w:val="Emphasis"/>
          <w:highlight w:val="gree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 xml:space="preserve">and </w:t>
      </w:r>
      <w:proofErr w:type="spellStart"/>
      <w:r w:rsidRPr="004E4018">
        <w:rPr>
          <w:sz w:val="12"/>
        </w:rPr>
        <w:t>orga</w:t>
      </w:r>
      <w:proofErr w:type="spellEnd"/>
      <w:r w:rsidRPr="004E4018">
        <w:rPr>
          <w:rStyle w:val="StyleUnderline"/>
        </w:rPr>
        <w:t>-</w:t>
      </w:r>
      <w:r w:rsidRPr="004E4018">
        <w:rPr>
          <w:sz w:val="12"/>
        </w:rPr>
        <w:t xml:space="preserve"> </w:t>
      </w:r>
      <w:proofErr w:type="spellStart"/>
      <w:r w:rsidRPr="004E4018">
        <w:rPr>
          <w:sz w:val="12"/>
        </w:rPr>
        <w:t>nizations</w:t>
      </w:r>
      <w:proofErr w:type="spellEnd"/>
      <w:r w:rsidRPr="004E4018">
        <w:rPr>
          <w:sz w:val="12"/>
        </w:rPr>
        <w:t xml:space="preserve">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w:t>
      </w:r>
      <w:proofErr w:type="spellStart"/>
      <w:r w:rsidRPr="004E4018">
        <w:rPr>
          <w:sz w:val="12"/>
        </w:rPr>
        <w:t>organi</w:t>
      </w:r>
      <w:proofErr w:type="spellEnd"/>
      <w:r w:rsidRPr="004E4018">
        <w:rPr>
          <w:sz w:val="12"/>
        </w:rPr>
        <w:t xml:space="preserve">- </w:t>
      </w:r>
      <w:proofErr w:type="spellStart"/>
      <w:r w:rsidRPr="004E4018">
        <w:rPr>
          <w:sz w:val="12"/>
        </w:rPr>
        <w:t>zations</w:t>
      </w:r>
      <w:proofErr w:type="spellEnd"/>
      <w:r w:rsidRPr="004E4018">
        <w:rPr>
          <w:sz w:val="12"/>
        </w:rPr>
        <w:t xml:space="preserve">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w:t>
      </w:r>
      <w:proofErr w:type="spellStart"/>
      <w:r w:rsidRPr="004E4018">
        <w:rPr>
          <w:sz w:val="12"/>
        </w:rPr>
        <w:t>organiza</w:t>
      </w:r>
      <w:proofErr w:type="spellEnd"/>
      <w:r w:rsidRPr="004E4018">
        <w:rPr>
          <w:sz w:val="12"/>
        </w:rPr>
        <w:t xml:space="preserve">- </w:t>
      </w:r>
      <w:proofErr w:type="spellStart"/>
      <w:r w:rsidRPr="004E4018">
        <w:rPr>
          <w:sz w:val="12"/>
        </w:rPr>
        <w:t>tions</w:t>
      </w:r>
      <w:proofErr w:type="spellEnd"/>
      <w:r w:rsidRPr="004E4018">
        <w:rPr>
          <w:sz w:val="12"/>
        </w:rPr>
        <w:t xml:space="preserve"> particularly attuned to the suffering of people in disasters? Is the political economy of the United States organized so that people, </w:t>
      </w:r>
      <w:proofErr w:type="spellStart"/>
      <w:r w:rsidRPr="004E4018">
        <w:rPr>
          <w:sz w:val="12"/>
        </w:rPr>
        <w:t>espe</w:t>
      </w:r>
      <w:proofErr w:type="spellEnd"/>
      <w:r w:rsidRPr="004E4018">
        <w:rPr>
          <w:sz w:val="12"/>
        </w:rPr>
        <w:t xml:space="preserve">- </w:t>
      </w:r>
      <w:proofErr w:type="spellStart"/>
      <w:r w:rsidRPr="004E4018">
        <w:rPr>
          <w:sz w:val="12"/>
        </w:rPr>
        <w:t>cially</w:t>
      </w:r>
      <w:proofErr w:type="spellEnd"/>
      <w:r w:rsidRPr="004E4018">
        <w:rPr>
          <w:sz w:val="12"/>
        </w:rPr>
        <w:t xml:space="preserve"> poor people, are attended to quickly and effectively in </w:t>
      </w:r>
      <w:proofErr w:type="spellStart"/>
      <w:r w:rsidRPr="004E4018">
        <w:rPr>
          <w:sz w:val="12"/>
        </w:rPr>
        <w:t>noncri</w:t>
      </w:r>
      <w:proofErr w:type="spellEnd"/>
      <w:r w:rsidRPr="004E4018">
        <w:rPr>
          <w:sz w:val="12"/>
        </w:rPr>
        <w:t xml:space="preserve">-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proofErr w:type="spellStart"/>
      <w:r w:rsidRPr="004E4018">
        <w:rPr>
          <w:rStyle w:val="StyleUnderline"/>
        </w:rPr>
        <w:t>disas</w:t>
      </w:r>
      <w:proofErr w:type="spellEnd"/>
      <w:r w:rsidRPr="004E4018">
        <w:rPr>
          <w:rStyle w:val="StyleUnderline"/>
        </w:rPr>
        <w:t xml:space="preserve">- </w:t>
      </w:r>
      <w:proofErr w:type="spellStart"/>
      <w:r w:rsidRPr="004E4018">
        <w:rPr>
          <w:rStyle w:val="StyleUnderline"/>
        </w:rPr>
        <w:t>ters</w:t>
      </w:r>
      <w:proofErr w:type="spellEnd"/>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690735">
        <w:rPr>
          <w:rStyle w:val="StyleUnderline"/>
          <w:highlight w:val="gree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690735">
        <w:rPr>
          <w:rStyle w:val="StyleUnderline"/>
          <w:highlight w:val="green"/>
        </w:rPr>
        <w:t xml:space="preserve">is </w:t>
      </w:r>
      <w:r w:rsidRPr="00690735">
        <w:rPr>
          <w:rStyle w:val="Emphasis"/>
          <w:highlight w:val="green"/>
        </w:rPr>
        <w:t>incomplete</w:t>
      </w:r>
      <w:r w:rsidRPr="00005E38">
        <w:rPr>
          <w:sz w:val="12"/>
        </w:rPr>
        <w:t xml:space="preserve"> when it comes to extreme events, </w:t>
      </w:r>
      <w:r w:rsidRPr="00690735">
        <w:rPr>
          <w:rStyle w:val="StyleUnderline"/>
          <w:highlight w:val="green"/>
        </w:rPr>
        <w:t>especially when</w:t>
      </w:r>
      <w:r w:rsidRPr="00005E38">
        <w:rPr>
          <w:rStyle w:val="StyleUnderline"/>
        </w:rPr>
        <w:t xml:space="preserve"> it is </w:t>
      </w:r>
      <w:r w:rsidRPr="00690735">
        <w:rPr>
          <w:rStyle w:val="StyleUnderline"/>
          <w:highlight w:val="green"/>
        </w:rPr>
        <w:t xml:space="preserve">used </w:t>
      </w:r>
      <w:r w:rsidRPr="00005E38">
        <w:rPr>
          <w:rStyle w:val="StyleUnderline"/>
        </w:rPr>
        <w:t xml:space="preserve">as a base whence </w:t>
      </w:r>
      <w:r w:rsidRPr="00690735">
        <w:rPr>
          <w:rStyle w:val="StyleUnderline"/>
          <w:highlight w:val="green"/>
        </w:rPr>
        <w:t>to</w:t>
      </w:r>
      <w:r w:rsidRPr="00005E38">
        <w:rPr>
          <w:rStyle w:val="StyleUnderline"/>
        </w:rPr>
        <w:t xml:space="preserve"> </w:t>
      </w:r>
      <w:r w:rsidRPr="00690735">
        <w:rPr>
          <w:rStyle w:val="StyleUnderline"/>
          <w:highlight w:val="green"/>
        </w:rPr>
        <w:t>make</w:t>
      </w:r>
      <w:r w:rsidRPr="00005E38">
        <w:rPr>
          <w:rStyle w:val="StyleUnderline"/>
        </w:rPr>
        <w:t xml:space="preserve"> normative </w:t>
      </w:r>
      <w:r w:rsidRPr="00690735">
        <w:rPr>
          <w:rStyle w:val="StyleUnderline"/>
          <w:highlight w:val="green"/>
        </w:rPr>
        <w:t>judgments about what</w:t>
      </w:r>
      <w:r w:rsidRPr="00005E38">
        <w:rPr>
          <w:sz w:val="12"/>
        </w:rPr>
        <w:t xml:space="preserve"> people, organizations, and </w:t>
      </w:r>
      <w:r w:rsidRPr="00690735">
        <w:rPr>
          <w:rStyle w:val="StyleUnderline"/>
          <w:highlight w:val="green"/>
        </w:rPr>
        <w:t>governments should</w:t>
      </w:r>
      <w:r w:rsidRPr="00005E38">
        <w:rPr>
          <w:rStyle w:val="StyleUnderline"/>
        </w:rPr>
        <w:t xml:space="preserve"> </w:t>
      </w:r>
      <w:r w:rsidRPr="00005E38">
        <w:rPr>
          <w:sz w:val="12"/>
        </w:rPr>
        <w:t xml:space="preserve">and should not </w:t>
      </w:r>
      <w:r w:rsidRPr="00690735">
        <w:rPr>
          <w:rStyle w:val="StyleUnderline"/>
          <w:highlight w:val="green"/>
        </w:rPr>
        <w:t>do</w:t>
      </w:r>
      <w:r w:rsidRPr="00005E38">
        <w:rPr>
          <w:sz w:val="12"/>
        </w:rPr>
        <w:t xml:space="preserve">. </w:t>
      </w:r>
      <w:r w:rsidRPr="00690735">
        <w:rPr>
          <w:rStyle w:val="Emphasis"/>
          <w:highlight w:val="green"/>
        </w:rPr>
        <w:t xml:space="preserve">As a complement to probabilistic </w:t>
      </w:r>
      <w:proofErr w:type="gramStart"/>
      <w:r w:rsidRPr="00690735">
        <w:rPr>
          <w:rStyle w:val="Emphasis"/>
          <w:highlight w:val="green"/>
        </w:rPr>
        <w:t>thinking</w:t>
      </w:r>
      <w:proofErr w:type="gramEnd"/>
      <w:r w:rsidRPr="00690735">
        <w:rPr>
          <w:rStyle w:val="Emphasis"/>
          <w:highlight w:val="green"/>
        </w:rPr>
        <w:t xml:space="preserve">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005E38">
        <w:rPr>
          <w:sz w:val="12"/>
        </w:rPr>
        <w:t>possibilis</w:t>
      </w:r>
      <w:proofErr w:type="spellEnd"/>
      <w:r w:rsidRPr="00005E38">
        <w:rPr>
          <w:sz w:val="12"/>
        </w:rPr>
        <w:t xml:space="preserve">-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w:t>
      </w:r>
      <w:proofErr w:type="spellStart"/>
      <w:r w:rsidRPr="00005E38">
        <w:rPr>
          <w:sz w:val="12"/>
        </w:rPr>
        <w:t>lem</w:t>
      </w:r>
      <w:proofErr w:type="spellEnd"/>
      <w:r w:rsidRPr="00005E38">
        <w:rPr>
          <w:sz w:val="12"/>
        </w:rPr>
        <w:t xml:space="preserve"> with advancing and employing possibilistic thinking: the prob- </w:t>
      </w:r>
      <w:proofErr w:type="spellStart"/>
      <w:r w:rsidRPr="00005E38">
        <w:rPr>
          <w:sz w:val="12"/>
        </w:rPr>
        <w:t>lem</w:t>
      </w:r>
      <w:proofErr w:type="spellEnd"/>
      <w:r w:rsidRPr="00005E38">
        <w:rPr>
          <w:sz w:val="12"/>
        </w:rPr>
        <w:t xml:space="preserve"> of infinite imagination. I argue that </w:t>
      </w:r>
      <w:r w:rsidRPr="00005E38">
        <w:rPr>
          <w:rStyle w:val="StyleUnderline"/>
        </w:rPr>
        <w:t xml:space="preserve">possibilism can be used </w:t>
      </w:r>
      <w:r w:rsidRPr="00690735">
        <w:rPr>
          <w:rStyle w:val="StyleUnderline"/>
          <w:highlight w:val="green"/>
        </w:rPr>
        <w:t>with discipline</w:t>
      </w:r>
      <w:r w:rsidRPr="00005E38">
        <w:rPr>
          <w:rStyle w:val="StyleUnderline"/>
        </w:rPr>
        <w:t xml:space="preserve">, </w:t>
      </w:r>
      <w:r w:rsidRPr="00690735">
        <w:rPr>
          <w:rStyle w:val="StyleUnderline"/>
          <w:highlight w:val="green"/>
        </w:rPr>
        <w:t>and</w:t>
      </w:r>
      <w:r w:rsidRPr="00005E38">
        <w:rPr>
          <w:rStyle w:val="StyleUnderline"/>
        </w:rPr>
        <w:t xml:space="preserve"> </w:t>
      </w:r>
      <w:r w:rsidRPr="00005E38">
        <w:rPr>
          <w:sz w:val="12"/>
        </w:rPr>
        <w:t>that</w:t>
      </w:r>
      <w:r w:rsidRPr="00005E38">
        <w:rPr>
          <w:rStyle w:val="StyleUnderline"/>
        </w:rPr>
        <w:t xml:space="preserve"> </w:t>
      </w:r>
      <w:r w:rsidRPr="00690735">
        <w:rPr>
          <w:rStyle w:val="StyleUnderline"/>
          <w:highlight w:val="green"/>
        </w:rPr>
        <w:t xml:space="preserve">we </w:t>
      </w:r>
      <w:r w:rsidRPr="00690735">
        <w:rPr>
          <w:rStyle w:val="Emphasis"/>
          <w:highlight w:val="green"/>
        </w:rPr>
        <w:t>can be smarter</w:t>
      </w:r>
      <w:r w:rsidRPr="00690735">
        <w:rPr>
          <w:rStyle w:val="StyleUnderline"/>
          <w:highlight w:val="gree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70B1982F" w14:textId="19085715" w:rsidR="000C11C0" w:rsidRDefault="000C11C0" w:rsidP="000C11C0">
      <w:pPr>
        <w:pStyle w:val="Heading4"/>
      </w:pPr>
      <w:r>
        <w:t xml:space="preserve">The </w:t>
      </w:r>
      <w:proofErr w:type="spellStart"/>
      <w:r>
        <w:t>Undercommons</w:t>
      </w:r>
      <w:proofErr w:type="spellEnd"/>
      <w:r>
        <w:t xml:space="preserve"> is wrong - their re-tooling of the code gets coopted within the university </w:t>
      </w:r>
    </w:p>
    <w:p w14:paraId="6828259A" w14:textId="77777777" w:rsidR="000C11C0" w:rsidRDefault="000C11C0" w:rsidP="000C11C0">
      <w:r w:rsidRPr="00273832">
        <w:rPr>
          <w:rStyle w:val="Style13ptBold"/>
        </w:rPr>
        <w:t>Webb</w:t>
      </w:r>
      <w:r w:rsidRPr="00273832">
        <w:t>, Darren. "Bolt-holes and breathing spaces in the system: On forms of academic resistance (</w:t>
      </w:r>
      <w:proofErr w:type="gramStart"/>
      <w:r w:rsidRPr="00273832">
        <w:t>or,</w:t>
      </w:r>
      <w:proofErr w:type="gramEnd"/>
      <w:r w:rsidRPr="00273832">
        <w:t xml:space="preserve"> can the university be a site of utopian possibility?)." Review of Education, Pedagogy, and Cultural Studies 40.2 (20</w:t>
      </w:r>
      <w:r w:rsidRPr="00273832">
        <w:rPr>
          <w:rStyle w:val="Style13ptBold"/>
        </w:rPr>
        <w:t>18</w:t>
      </w:r>
      <w:r w:rsidRPr="00273832">
        <w:t>): 96-118.</w:t>
      </w:r>
      <w:r>
        <w:t xml:space="preserve"> (Senior Lecturer in Education at the University of Sheffield)//Elmer</w:t>
      </w:r>
    </w:p>
    <w:p w14:paraId="0CF1EC6B" w14:textId="7FEEB6F3" w:rsidR="003E65EC" w:rsidRDefault="000C11C0" w:rsidP="000C11C0">
      <w:pPr>
        <w:rPr>
          <w:rStyle w:val="StyleUnderline"/>
        </w:rPr>
      </w:pPr>
      <w:r w:rsidRPr="00D75A85">
        <w:rPr>
          <w:sz w:val="26"/>
          <w:szCs w:val="26"/>
          <w:highlight w:val="cyan"/>
          <w:u w:val="single"/>
        </w:rPr>
        <w:t>It is easy to be seduced by the</w:t>
      </w:r>
      <w:r w:rsidRPr="009A34CC">
        <w:rPr>
          <w:sz w:val="16"/>
          <w:szCs w:val="26"/>
        </w:rPr>
        <w:t xml:space="preserve"> language of the </w:t>
      </w:r>
      <w:proofErr w:type="spellStart"/>
      <w:r w:rsidRPr="00D75A85">
        <w:rPr>
          <w:sz w:val="26"/>
          <w:szCs w:val="26"/>
          <w:highlight w:val="cyan"/>
          <w:u w:val="single"/>
        </w:rPr>
        <w:t>undercommons</w:t>
      </w:r>
      <w:proofErr w:type="spellEnd"/>
      <w:r w:rsidRPr="009A34CC">
        <w:rPr>
          <w:sz w:val="16"/>
          <w:szCs w:val="26"/>
        </w:rPr>
        <w:t xml:space="preserve">. </w:t>
      </w:r>
      <w:r w:rsidRPr="00D75A85">
        <w:rPr>
          <w:sz w:val="26"/>
          <w:szCs w:val="26"/>
          <w:highlight w:val="cyan"/>
          <w:u w:val="single"/>
        </w:rPr>
        <w:t>Embodying</w:t>
      </w:r>
      <w:r w:rsidRPr="009A34CC">
        <w:rPr>
          <w:sz w:val="16"/>
          <w:szCs w:val="26"/>
        </w:rPr>
        <w:t xml:space="preserve"> and enacting </w:t>
      </w:r>
      <w:r w:rsidRPr="00D75A85">
        <w:rPr>
          <w:sz w:val="26"/>
          <w:szCs w:val="26"/>
          <w:highlight w:val="cyan"/>
          <w:u w:val="single"/>
        </w:rPr>
        <w:t>it</w:t>
      </w:r>
      <w:r w:rsidRPr="009A34CC">
        <w:rPr>
          <w:sz w:val="16"/>
          <w:szCs w:val="26"/>
        </w:rPr>
        <w:t xml:space="preserve">, however, </w:t>
      </w:r>
      <w:r w:rsidRPr="00D75A85">
        <w:rPr>
          <w:sz w:val="26"/>
          <w:szCs w:val="26"/>
          <w:highlight w:val="cyan"/>
          <w:u w:val="single"/>
        </w:rPr>
        <w:t>is difficult</w:t>
      </w:r>
      <w:r w:rsidRPr="009A34CC">
        <w:rPr>
          <w:sz w:val="16"/>
          <w:szCs w:val="26"/>
        </w:rPr>
        <w:t xml:space="preserve"> indeed. </w:t>
      </w:r>
      <w:r w:rsidRPr="00D75A85">
        <w:rPr>
          <w:sz w:val="26"/>
          <w:szCs w:val="26"/>
          <w:highlight w:val="cyan"/>
          <w:u w:val="single"/>
        </w:rPr>
        <w:t>Being within and against the university</w:t>
      </w:r>
      <w:r w:rsidRPr="009A34CC">
        <w:rPr>
          <w:sz w:val="16"/>
          <w:szCs w:val="26"/>
        </w:rPr>
        <w:t xml:space="preserve">, refusing the call to order through insolent obstructive unprofessionalism, </w:t>
      </w:r>
      <w:r w:rsidRPr="00D75A85">
        <w:rPr>
          <w:sz w:val="26"/>
          <w:szCs w:val="26"/>
          <w:highlight w:val="cyan"/>
          <w:u w:val="single"/>
        </w:rPr>
        <w:t>is</w:t>
      </w:r>
      <w:r w:rsidRPr="009A34CC">
        <w:rPr>
          <w:sz w:val="16"/>
          <w:szCs w:val="26"/>
        </w:rPr>
        <w:t xml:space="preserve"> almost </w:t>
      </w:r>
      <w:r w:rsidRPr="00D75A85">
        <w:rPr>
          <w:sz w:val="26"/>
          <w:szCs w:val="26"/>
          <w:highlight w:val="cyan"/>
          <w:u w:val="single"/>
        </w:rPr>
        <w:t>impossible</w:t>
      </w:r>
      <w:r w:rsidRPr="009A34CC">
        <w:rPr>
          <w:sz w:val="16"/>
          <w:szCs w:val="26"/>
        </w:rPr>
        <w:t xml:space="preserve"> to sustain. Halberstam (2009, 45) describes </w:t>
      </w:r>
      <w:r w:rsidRPr="009A34CC">
        <w:rPr>
          <w:sz w:val="26"/>
          <w:szCs w:val="26"/>
          <w:u w:val="single"/>
        </w:rPr>
        <w:t xml:space="preserve">the </w:t>
      </w:r>
      <w:proofErr w:type="spellStart"/>
      <w:r w:rsidRPr="009A34CC">
        <w:rPr>
          <w:sz w:val="26"/>
          <w:szCs w:val="26"/>
          <w:u w:val="single"/>
        </w:rPr>
        <w:t>undercommons</w:t>
      </w:r>
      <w:proofErr w:type="spellEnd"/>
      <w:r w:rsidRPr="009A34CC">
        <w:rPr>
          <w:sz w:val="26"/>
          <w:szCs w:val="26"/>
          <w:u w:val="single"/>
        </w:rPr>
        <w:t xml:space="preserve"> as “a marooned community of outcast thinkers who refuse, resist, and renege on the demands of rigor, excellence, and productivity.” A romantic and appealing notion for sure but </w:t>
      </w:r>
      <w:r w:rsidRPr="009A34CC">
        <w:rPr>
          <w:b/>
          <w:bCs/>
          <w:sz w:val="26"/>
          <w:szCs w:val="26"/>
          <w:u w:val="single"/>
        </w:rPr>
        <w:t>refusing and reneging on “the university of excellence” will cost you your job.</w:t>
      </w:r>
      <w:r w:rsidRPr="009A34CC">
        <w:rPr>
          <w:b/>
          <w:bCs/>
          <w:sz w:val="16"/>
          <w:szCs w:val="26"/>
        </w:rPr>
        <w:t xml:space="preserve"> </w:t>
      </w:r>
      <w:r w:rsidRPr="009A34CC">
        <w:rPr>
          <w:sz w:val="26"/>
          <w:szCs w:val="26"/>
          <w:u w:val="single"/>
        </w:rPr>
        <w:t xml:space="preserve">When </w:t>
      </w:r>
      <w:r w:rsidRPr="00D75A85">
        <w:rPr>
          <w:sz w:val="26"/>
          <w:szCs w:val="26"/>
          <w:highlight w:val="cyan"/>
          <w:u w:val="single"/>
        </w:rPr>
        <w:t xml:space="preserve">Moten </w:t>
      </w:r>
      <w:r w:rsidRPr="00D75A85">
        <w:rPr>
          <w:b/>
          <w:bCs/>
          <w:sz w:val="26"/>
          <w:szCs w:val="26"/>
          <w:highlight w:val="cyan"/>
          <w:u w:val="single"/>
        </w:rPr>
        <w:t>describes subversion</w:t>
      </w:r>
      <w:r w:rsidRPr="00D75A85">
        <w:rPr>
          <w:sz w:val="26"/>
          <w:szCs w:val="26"/>
          <w:highlight w:val="cyan"/>
          <w:u w:val="single"/>
        </w:rPr>
        <w:t xml:space="preserve"> as </w:t>
      </w:r>
      <w:r w:rsidRPr="009A34CC">
        <w:rPr>
          <w:sz w:val="26"/>
          <w:szCs w:val="26"/>
          <w:u w:val="single"/>
        </w:rPr>
        <w:t xml:space="preserve">a “series of immanent </w:t>
      </w:r>
      <w:r w:rsidRPr="00D75A85">
        <w:rPr>
          <w:sz w:val="26"/>
          <w:szCs w:val="26"/>
          <w:highlight w:val="cyan"/>
          <w:u w:val="single"/>
        </w:rPr>
        <w:t>upheavals</w:t>
      </w:r>
      <w:r w:rsidRPr="009A34CC">
        <w:rPr>
          <w:sz w:val="26"/>
          <w:szCs w:val="26"/>
          <w:u w:val="single"/>
        </w:rPr>
        <w:t xml:space="preserve">” expressed through “vast repertoires of high-frequency </w:t>
      </w:r>
      <w:r w:rsidRPr="00D75A85">
        <w:rPr>
          <w:sz w:val="26"/>
          <w:szCs w:val="26"/>
          <w:highlight w:val="cyan"/>
          <w:u w:val="single"/>
        </w:rPr>
        <w:t>complaints</w:t>
      </w:r>
      <w:r w:rsidRPr="009A34CC">
        <w:rPr>
          <w:sz w:val="26"/>
          <w:szCs w:val="26"/>
          <w:u w:val="single"/>
        </w:rPr>
        <w:t xml:space="preserve">, imperceptible frowns, withering </w:t>
      </w:r>
      <w:r w:rsidRPr="00D75A85">
        <w:rPr>
          <w:sz w:val="26"/>
          <w:szCs w:val="26"/>
          <w:highlight w:val="cyan"/>
          <w:u w:val="single"/>
        </w:rPr>
        <w:t>turns</w:t>
      </w:r>
      <w:r w:rsidRPr="009A34CC">
        <w:rPr>
          <w:sz w:val="26"/>
          <w:szCs w:val="26"/>
          <w:u w:val="single"/>
        </w:rPr>
        <w:t xml:space="preserve">, silent sidesteps, and ever-vigilant attempts not to see and hear” (2008, 1743), </w:t>
      </w:r>
      <w:r w:rsidRPr="00D75A85">
        <w:rPr>
          <w:b/>
          <w:bCs/>
          <w:sz w:val="26"/>
          <w:szCs w:val="26"/>
          <w:highlight w:val="cyan"/>
          <w:u w:val="single"/>
        </w:rPr>
        <w:t xml:space="preserve">one is reminded </w:t>
      </w:r>
      <w:r w:rsidRPr="009A34CC">
        <w:rPr>
          <w:b/>
          <w:bCs/>
          <w:sz w:val="26"/>
          <w:szCs w:val="26"/>
          <w:u w:val="single"/>
        </w:rPr>
        <w:t xml:space="preserve">instantly </w:t>
      </w:r>
      <w:r w:rsidRPr="00D75A85">
        <w:rPr>
          <w:b/>
          <w:bCs/>
          <w:sz w:val="26"/>
          <w:szCs w:val="26"/>
          <w:highlight w:val="cyan"/>
          <w:u w:val="single"/>
        </w:rPr>
        <w:t xml:space="preserve">of </w:t>
      </w:r>
      <w:r w:rsidRPr="009A34CC">
        <w:rPr>
          <w:b/>
          <w:bCs/>
          <w:sz w:val="26"/>
          <w:szCs w:val="26"/>
          <w:u w:val="single"/>
        </w:rPr>
        <w:t xml:space="preserve">Thomas </w:t>
      </w:r>
      <w:r w:rsidRPr="00D75A85">
        <w:rPr>
          <w:b/>
          <w:bCs/>
          <w:sz w:val="26"/>
          <w:szCs w:val="26"/>
          <w:highlight w:val="cyan"/>
          <w:u w:val="single"/>
        </w:rPr>
        <w:t>Docherty</w:t>
      </w:r>
      <w:r w:rsidRPr="009A34CC">
        <w:rPr>
          <w:b/>
          <w:bCs/>
          <w:sz w:val="26"/>
          <w:szCs w:val="26"/>
          <w:u w:val="single"/>
        </w:rPr>
        <w:t xml:space="preserve">, </w:t>
      </w:r>
      <w:proofErr w:type="gramStart"/>
      <w:r w:rsidRPr="00D75A85">
        <w:rPr>
          <w:b/>
          <w:bCs/>
          <w:sz w:val="26"/>
          <w:szCs w:val="26"/>
          <w:highlight w:val="cyan"/>
          <w:u w:val="single"/>
        </w:rPr>
        <w:t>disciplined</w:t>
      </w:r>
      <w:proofErr w:type="gramEnd"/>
      <w:r w:rsidRPr="00D75A85">
        <w:rPr>
          <w:b/>
          <w:bCs/>
          <w:sz w:val="26"/>
          <w:szCs w:val="26"/>
          <w:highlight w:val="cyan"/>
          <w:u w:val="single"/>
        </w:rPr>
        <w:t xml:space="preserve"> and suspended for his negative vibes.</w:t>
      </w:r>
      <w:r w:rsidRPr="009A34CC">
        <w:rPr>
          <w:sz w:val="16"/>
          <w:szCs w:val="26"/>
        </w:rPr>
        <w:t xml:space="preserve">7 Being with and for the maroon community is difficult too. First of all, “Where and how can we find/see the </w:t>
      </w:r>
      <w:proofErr w:type="spellStart"/>
      <w:r w:rsidRPr="009A34CC">
        <w:rPr>
          <w:sz w:val="16"/>
          <w:szCs w:val="26"/>
        </w:rPr>
        <w:t>Undercommons</w:t>
      </w:r>
      <w:proofErr w:type="spellEnd"/>
      <w:r w:rsidRPr="009A34CC">
        <w:rPr>
          <w:sz w:val="16"/>
          <w:szCs w:val="26"/>
        </w:rPr>
        <w:t xml:space="preserve"> at work?” (</w:t>
      </w:r>
      <w:proofErr w:type="spellStart"/>
      <w:r w:rsidRPr="009A34CC">
        <w:rPr>
          <w:sz w:val="16"/>
          <w:szCs w:val="26"/>
        </w:rPr>
        <w:t>Ĉiĉigoj</w:t>
      </w:r>
      <w:proofErr w:type="spellEnd"/>
      <w:r w:rsidRPr="009A34CC">
        <w:rPr>
          <w:sz w:val="16"/>
          <w:szCs w:val="26"/>
        </w:rPr>
        <w:t xml:space="preserve">, </w:t>
      </w:r>
      <w:proofErr w:type="spellStart"/>
      <w:r w:rsidRPr="009A34CC">
        <w:rPr>
          <w:sz w:val="16"/>
          <w:szCs w:val="26"/>
        </w:rPr>
        <w:t>Apostolou-Hölscher</w:t>
      </w:r>
      <w:proofErr w:type="spellEnd"/>
      <w:r w:rsidRPr="009A34CC">
        <w:rPr>
          <w:sz w:val="16"/>
          <w:szCs w:val="26"/>
        </w:rPr>
        <w:t xml:space="preserve">, and </w:t>
      </w:r>
      <w:proofErr w:type="spellStart"/>
      <w:r w:rsidRPr="009A34CC">
        <w:rPr>
          <w:sz w:val="16"/>
          <w:szCs w:val="26"/>
        </w:rPr>
        <w:t>Rusham</w:t>
      </w:r>
      <w:proofErr w:type="spellEnd"/>
      <w:r w:rsidRPr="009A34CC">
        <w:rPr>
          <w:sz w:val="16"/>
          <w:szCs w:val="26"/>
        </w:rPr>
        <w:t xml:space="preserve"> 2015, 265). Where and how can one find those liminal spaces of sabotage and subversion, and how does one occupy them in a spirit of </w:t>
      </w:r>
      <w:proofErr w:type="spellStart"/>
      <w:r w:rsidRPr="009A34CC">
        <w:rPr>
          <w:sz w:val="16"/>
          <w:szCs w:val="26"/>
        </w:rPr>
        <w:t>hapticality</w:t>
      </w:r>
      <w:proofErr w:type="spellEnd"/>
      <w:r w:rsidRPr="009A34CC">
        <w:rPr>
          <w:sz w:val="16"/>
          <w:szCs w:val="26"/>
        </w:rPr>
        <w:t xml:space="preserve">, study, and militant arrhythmia that brings the utopic underground to the surface of the fierce and urgent now? Beautiful language, but how does one live it? Networks do, of course, exist—the </w:t>
      </w:r>
      <w:proofErr w:type="spellStart"/>
      <w:r w:rsidRPr="009A34CC">
        <w:rPr>
          <w:sz w:val="16"/>
          <w:szCs w:val="26"/>
        </w:rPr>
        <w:t>Undercommoning</w:t>
      </w:r>
      <w:proofErr w:type="spellEnd"/>
      <w:r w:rsidRPr="009A34CC">
        <w:rPr>
          <w:sz w:val="16"/>
          <w:szCs w:val="26"/>
        </w:rPr>
        <w:t xml:space="preserve"> Collective, the Edu-Factory Collective, the International Network for Alternative Academia, to name but a few. These are promising spaces for bringing together and harboring the maroons and the fugitives. But </w:t>
      </w:r>
      <w:r w:rsidRPr="00D75A85">
        <w:rPr>
          <w:sz w:val="26"/>
          <w:szCs w:val="26"/>
          <w:highlight w:val="cyan"/>
          <w:u w:val="single"/>
        </w:rPr>
        <w:t>networks are</w:t>
      </w:r>
      <w:r w:rsidRPr="009A34CC">
        <w:rPr>
          <w:sz w:val="16"/>
          <w:szCs w:val="26"/>
        </w:rPr>
        <w:t xml:space="preserve"> typically </w:t>
      </w:r>
      <w:r w:rsidRPr="00D75A85">
        <w:rPr>
          <w:b/>
          <w:bCs/>
          <w:sz w:val="26"/>
          <w:szCs w:val="26"/>
          <w:highlight w:val="cyan"/>
          <w:u w:val="single"/>
        </w:rPr>
        <w:t>short-lived</w:t>
      </w:r>
      <w:r w:rsidRPr="00D75A85">
        <w:rPr>
          <w:sz w:val="26"/>
          <w:szCs w:val="26"/>
          <w:highlight w:val="cyan"/>
          <w:u w:val="single"/>
        </w:rPr>
        <w:t>,</w:t>
      </w:r>
      <w:r w:rsidRPr="009A34CC">
        <w:rPr>
          <w:sz w:val="16"/>
          <w:szCs w:val="26"/>
        </w:rPr>
        <w:t xml:space="preserve"> and—as Harney and Moten warned—</w:t>
      </w:r>
      <w:r w:rsidRPr="00D75A85">
        <w:rPr>
          <w:b/>
          <w:bCs/>
          <w:sz w:val="26"/>
          <w:szCs w:val="26"/>
          <w:highlight w:val="cyan"/>
          <w:u w:val="single"/>
        </w:rPr>
        <w:t>there is</w:t>
      </w:r>
      <w:r w:rsidRPr="00274D15">
        <w:rPr>
          <w:b/>
          <w:bCs/>
          <w:sz w:val="16"/>
          <w:szCs w:val="26"/>
        </w:rPr>
        <w:t xml:space="preserve"> a </w:t>
      </w:r>
      <w:r w:rsidRPr="00D75A85">
        <w:rPr>
          <w:b/>
          <w:bCs/>
          <w:sz w:val="26"/>
          <w:szCs w:val="26"/>
          <w:highlight w:val="cyan"/>
          <w:u w:val="single"/>
        </w:rPr>
        <w:t>danger of institutionalization</w:t>
      </w:r>
      <w:r w:rsidRPr="00274D15">
        <w:rPr>
          <w:b/>
          <w:bCs/>
          <w:sz w:val="16"/>
          <w:szCs w:val="26"/>
        </w:rPr>
        <w:t xml:space="preserve">, </w:t>
      </w:r>
      <w:r w:rsidRPr="00D75A85">
        <w:rPr>
          <w:b/>
          <w:bCs/>
          <w:sz w:val="26"/>
          <w:szCs w:val="26"/>
          <w:highlight w:val="cyan"/>
          <w:u w:val="single"/>
        </w:rPr>
        <w:t>of taking institutional practices with you</w:t>
      </w:r>
      <w:r w:rsidRPr="00D75A85">
        <w:rPr>
          <w:sz w:val="26"/>
          <w:szCs w:val="26"/>
          <w:highlight w:val="cyan"/>
          <w:u w:val="single"/>
        </w:rPr>
        <w:t xml:space="preserve"> into alternative spaces “</w:t>
      </w:r>
      <w:r w:rsidRPr="00D75A85">
        <w:rPr>
          <w:b/>
          <w:bCs/>
          <w:sz w:val="26"/>
          <w:szCs w:val="26"/>
          <w:highlight w:val="cyan"/>
          <w:u w:val="single"/>
        </w:rPr>
        <w:t>because we’ve been inside so much</w:t>
      </w:r>
      <w:r w:rsidRPr="00D75A85">
        <w:rPr>
          <w:sz w:val="26"/>
          <w:szCs w:val="26"/>
          <w:highlight w:val="cyan"/>
          <w:u w:val="single"/>
        </w:rPr>
        <w:t>”</w:t>
      </w:r>
      <w:r w:rsidRPr="00D75A85">
        <w:rPr>
          <w:sz w:val="16"/>
          <w:szCs w:val="26"/>
          <w:highlight w:val="cyan"/>
          <w:u w:val="single"/>
        </w:rPr>
        <w:t xml:space="preserve"> (</w:t>
      </w:r>
      <w:r w:rsidRPr="009A34CC">
        <w:rPr>
          <w:sz w:val="16"/>
          <w:szCs w:val="26"/>
        </w:rPr>
        <w:t xml:space="preserve">Harney and Moten 2013, 148). And so, predictably, </w:t>
      </w:r>
      <w:r w:rsidRPr="00D75A85">
        <w:rPr>
          <w:b/>
          <w:bCs/>
          <w:sz w:val="26"/>
          <w:szCs w:val="26"/>
          <w:highlight w:val="cyan"/>
          <w:u w:val="single"/>
        </w:rPr>
        <w:t>meetings of the fugitives come with structure, order, an official agenda</w:t>
      </w:r>
      <w:r w:rsidRPr="00274D15">
        <w:rPr>
          <w:sz w:val="26"/>
          <w:szCs w:val="26"/>
          <w:u w:val="single"/>
        </w:rPr>
        <w:t>, and circulated minutes</w:t>
      </w:r>
      <w:r w:rsidRPr="009A34CC">
        <w:rPr>
          <w:sz w:val="16"/>
          <w:szCs w:val="26"/>
        </w:rPr>
        <w:t xml:space="preserve">. The outcasts convene in conventional academic conferences, with parallel sessions, panels of papers, lunch breaks, </w:t>
      </w:r>
      <w:proofErr w:type="gramStart"/>
      <w:r w:rsidRPr="009A34CC">
        <w:rPr>
          <w:sz w:val="16"/>
          <w:szCs w:val="26"/>
        </w:rPr>
        <w:t>wine</w:t>
      </w:r>
      <w:proofErr w:type="gramEnd"/>
      <w:r w:rsidRPr="009A34CC">
        <w:rPr>
          <w:sz w:val="16"/>
          <w:szCs w:val="26"/>
        </w:rPr>
        <w:t xml:space="preserve"> and nibbles (e.g., Edu-Factory 2012). These spaces offer time out, welcome respite, a breathing space, a trip abroad, and then one returns to work. If </w:t>
      </w:r>
      <w:proofErr w:type="spellStart"/>
      <w:r w:rsidRPr="009A34CC">
        <w:rPr>
          <w:sz w:val="16"/>
          <w:szCs w:val="26"/>
        </w:rPr>
        <w:t>hapticality</w:t>
      </w:r>
      <w:proofErr w:type="spellEnd"/>
      <w:r w:rsidRPr="009A34CC">
        <w:rPr>
          <w:sz w:val="16"/>
          <w:szCs w:val="26"/>
        </w:rPr>
        <w:t xml:space="preserve">, the touch of the </w:t>
      </w:r>
      <w:proofErr w:type="spellStart"/>
      <w:r w:rsidRPr="009A34CC">
        <w:rPr>
          <w:sz w:val="16"/>
          <w:szCs w:val="26"/>
        </w:rPr>
        <w:t>undercommons</w:t>
      </w:r>
      <w:proofErr w:type="spellEnd"/>
      <w:r w:rsidRPr="009A34CC">
        <w:rPr>
          <w:sz w:val="16"/>
          <w:szCs w:val="26"/>
        </w:rPr>
        <w:t xml:space="preserve">, is “a visceral register of experience … the feel that what is to come is here” (Bradley 2014, 129–130), then this seems elusive. It is hard to detect a sense of the utopic </w:t>
      </w:r>
      <w:proofErr w:type="spellStart"/>
      <w:r w:rsidRPr="009A34CC">
        <w:rPr>
          <w:sz w:val="16"/>
          <w:szCs w:val="26"/>
        </w:rPr>
        <w:t>undercommons</w:t>
      </w:r>
      <w:proofErr w:type="spellEnd"/>
      <w:r w:rsidRPr="009A34CC">
        <w:rPr>
          <w:sz w:val="16"/>
          <w:szCs w:val="26"/>
        </w:rPr>
        <w:t xml:space="preserve"> rising to the surface of the corporate-imperial university. Moten describes the call to disorder and to study as a way to “excavate new aesthetic, political, and economic dispositions” (Moten 2008, 1745). But this notion of excavating is highly problematic. It is common within the discourse of “everyday utopianism”—finding utopia in the everyday, recovering lost or repressed transcendence in “everydayness” (Gardiner 2006)—to describe the process of utopian recovery in terms of excavating: excavating repressed desires, submerged longings, suppressed histories, untapped possibilities. But </w:t>
      </w:r>
      <w:r w:rsidRPr="00D75A85">
        <w:rPr>
          <w:sz w:val="26"/>
          <w:szCs w:val="26"/>
          <w:highlight w:val="cyan"/>
          <w:u w:val="single"/>
        </w:rPr>
        <w:t>the fundamental questions of where to</w:t>
      </w:r>
      <w:r w:rsidRPr="009A34CC">
        <w:rPr>
          <w:sz w:val="16"/>
          <w:szCs w:val="26"/>
        </w:rPr>
        <w:t xml:space="preserve"> dig and how to identify a </w:t>
      </w:r>
      <w:r w:rsidRPr="00D75A85">
        <w:rPr>
          <w:sz w:val="26"/>
          <w:szCs w:val="26"/>
          <w:highlight w:val="cyan"/>
          <w:u w:val="single"/>
        </w:rPr>
        <w:t>utopian “find” are never adequately addressed</w:t>
      </w:r>
      <w:r w:rsidRPr="009A34CC">
        <w:rPr>
          <w:sz w:val="16"/>
          <w:szCs w:val="26"/>
        </w:rPr>
        <w:t xml:space="preserve"> (see Webb 2017). Gardiner defines utopia as “a series of forces, tendencies and possibilities that are immanent in the here and now, in the pragmatic activities of everyday life” (2006, 2). But how are these forces, </w:t>
      </w:r>
      <w:proofErr w:type="gramStart"/>
      <w:r w:rsidRPr="009A34CC">
        <w:rPr>
          <w:sz w:val="16"/>
          <w:szCs w:val="26"/>
        </w:rPr>
        <w:t>tendencies</w:t>
      </w:r>
      <w:proofErr w:type="gramEnd"/>
      <w:r w:rsidRPr="009A34CC">
        <w:rPr>
          <w:sz w:val="16"/>
          <w:szCs w:val="26"/>
        </w:rPr>
        <w:t xml:space="preserve"> and possibilities to be identified and recovered? </w:t>
      </w:r>
      <w:r w:rsidRPr="009A34CC">
        <w:rPr>
          <w:sz w:val="26"/>
          <w:szCs w:val="26"/>
          <w:u w:val="single"/>
        </w:rPr>
        <w:t xml:space="preserve">For Harney and Moten, </w:t>
      </w:r>
      <w:r w:rsidRPr="00C221CC">
        <w:rPr>
          <w:b/>
          <w:bCs/>
          <w:sz w:val="26"/>
          <w:szCs w:val="26"/>
          <w:u w:val="single"/>
          <w:bdr w:val="single" w:sz="4" w:space="0" w:color="auto"/>
        </w:rPr>
        <w:t xml:space="preserve">it is through </w:t>
      </w:r>
      <w:r w:rsidRPr="00D75A85">
        <w:rPr>
          <w:b/>
          <w:bCs/>
          <w:sz w:val="26"/>
          <w:szCs w:val="26"/>
          <w:highlight w:val="cyan"/>
          <w:u w:val="single"/>
          <w:bdr w:val="single" w:sz="4" w:space="0" w:color="auto"/>
        </w:rPr>
        <w:t>study</w:t>
      </w:r>
      <w:r w:rsidRPr="00C221CC">
        <w:rPr>
          <w:b/>
          <w:bCs/>
          <w:sz w:val="26"/>
          <w:szCs w:val="26"/>
          <w:u w:val="single"/>
          <w:bdr w:val="single" w:sz="4" w:space="0" w:color="auto"/>
        </w:rPr>
        <w:t xml:space="preserve">, </w:t>
      </w:r>
      <w:proofErr w:type="spellStart"/>
      <w:r w:rsidRPr="00D75A85">
        <w:rPr>
          <w:b/>
          <w:bCs/>
          <w:sz w:val="26"/>
          <w:szCs w:val="26"/>
          <w:highlight w:val="cyan"/>
          <w:u w:val="single"/>
          <w:bdr w:val="single" w:sz="4" w:space="0" w:color="auto"/>
        </w:rPr>
        <w:t>hapticality</w:t>
      </w:r>
      <w:proofErr w:type="spellEnd"/>
      <w:r w:rsidRPr="00D75A85">
        <w:rPr>
          <w:b/>
          <w:bCs/>
          <w:sz w:val="26"/>
          <w:szCs w:val="26"/>
          <w:highlight w:val="cyan"/>
          <w:u w:val="single"/>
          <w:bdr w:val="single" w:sz="4" w:space="0" w:color="auto"/>
        </w:rPr>
        <w:t xml:space="preserve"> and</w:t>
      </w:r>
      <w:r w:rsidRPr="00C221CC">
        <w:rPr>
          <w:b/>
          <w:bCs/>
          <w:sz w:val="26"/>
          <w:szCs w:val="26"/>
          <w:u w:val="single"/>
          <w:bdr w:val="single" w:sz="4" w:space="0" w:color="auto"/>
        </w:rPr>
        <w:t xml:space="preserve"> </w:t>
      </w:r>
      <w:r w:rsidRPr="00D75A85">
        <w:rPr>
          <w:b/>
          <w:bCs/>
          <w:sz w:val="26"/>
          <w:szCs w:val="26"/>
          <w:highlight w:val="cyan"/>
          <w:u w:val="single"/>
          <w:bdr w:val="single" w:sz="4" w:space="0" w:color="auto"/>
        </w:rPr>
        <w:t>militant arrhythmia</w:t>
      </w:r>
      <w:r w:rsidRPr="009A34CC">
        <w:rPr>
          <w:sz w:val="26"/>
          <w:szCs w:val="26"/>
          <w:u w:val="single"/>
        </w:rPr>
        <w:t xml:space="preserve">. These </w:t>
      </w:r>
      <w:r w:rsidRPr="00D75A85">
        <w:rPr>
          <w:sz w:val="26"/>
          <w:szCs w:val="26"/>
          <w:highlight w:val="cyan"/>
          <w:u w:val="single"/>
        </w:rPr>
        <w:t xml:space="preserve">are </w:t>
      </w:r>
      <w:proofErr w:type="spellStart"/>
      <w:r w:rsidRPr="00D75A85">
        <w:rPr>
          <w:sz w:val="26"/>
          <w:szCs w:val="26"/>
          <w:highlight w:val="cyan"/>
          <w:u w:val="single"/>
        </w:rPr>
        <w:t>slippy</w:t>
      </w:r>
      <w:proofErr w:type="spellEnd"/>
      <w:r w:rsidRPr="00D75A85">
        <w:rPr>
          <w:sz w:val="26"/>
          <w:szCs w:val="26"/>
          <w:highlight w:val="cyan"/>
          <w:u w:val="single"/>
        </w:rPr>
        <w:t xml:space="preserve"> concepts</w:t>
      </w:r>
      <w:r w:rsidRPr="009A34CC">
        <w:rPr>
          <w:sz w:val="26"/>
          <w:szCs w:val="26"/>
          <w:u w:val="single"/>
        </w:rPr>
        <w:t xml:space="preserve">, however, </w:t>
      </w:r>
      <w:r w:rsidRPr="00D75A85">
        <w:rPr>
          <w:sz w:val="26"/>
          <w:szCs w:val="26"/>
          <w:highlight w:val="cyan"/>
          <w:u w:val="single"/>
        </w:rPr>
        <w:t>evading concrete material referents</w:t>
      </w:r>
      <w:r w:rsidRPr="009A34CC">
        <w:rPr>
          <w:sz w:val="26"/>
          <w:szCs w:val="26"/>
          <w:u w:val="single"/>
        </w:rPr>
        <w:t xml:space="preserve">. What is it to inhabit the </w:t>
      </w:r>
      <w:proofErr w:type="spellStart"/>
      <w:r w:rsidRPr="009A34CC">
        <w:rPr>
          <w:sz w:val="26"/>
          <w:szCs w:val="26"/>
          <w:u w:val="single"/>
        </w:rPr>
        <w:t>undercommons</w:t>
      </w:r>
      <w:proofErr w:type="spellEnd"/>
      <w:r w:rsidRPr="009A34CC">
        <w:rPr>
          <w:sz w:val="26"/>
          <w:szCs w:val="26"/>
          <w:u w:val="single"/>
        </w:rPr>
        <w:t>? Those who have written of their experiences refer to “</w:t>
      </w:r>
      <w:r w:rsidRPr="00D75A85">
        <w:rPr>
          <w:sz w:val="26"/>
          <w:szCs w:val="26"/>
          <w:highlight w:val="cyan"/>
          <w:u w:val="single"/>
        </w:rPr>
        <w:t xml:space="preserve">small acts of </w:t>
      </w:r>
      <w:proofErr w:type="spellStart"/>
      <w:r w:rsidRPr="00D75A85">
        <w:rPr>
          <w:sz w:val="26"/>
          <w:szCs w:val="26"/>
          <w:highlight w:val="cyan"/>
          <w:u w:val="single"/>
        </w:rPr>
        <w:t>marronage</w:t>
      </w:r>
      <w:proofErr w:type="spellEnd"/>
      <w:r w:rsidRPr="009A34CC">
        <w:rPr>
          <w:sz w:val="26"/>
          <w:szCs w:val="26"/>
          <w:u w:val="single"/>
        </w:rPr>
        <w:t xml:space="preserve">” such as </w:t>
      </w:r>
      <w:r w:rsidRPr="00D75A85">
        <w:rPr>
          <w:sz w:val="26"/>
          <w:szCs w:val="26"/>
          <w:highlight w:val="cyan"/>
          <w:u w:val="single"/>
        </w:rPr>
        <w:t xml:space="preserve">poaching resources </w:t>
      </w:r>
      <w:r w:rsidRPr="009A34CC">
        <w:rPr>
          <w:sz w:val="26"/>
          <w:szCs w:val="26"/>
          <w:u w:val="single"/>
        </w:rPr>
        <w:t xml:space="preserve">and </w:t>
      </w:r>
      <w:r w:rsidRPr="00D75A85">
        <w:rPr>
          <w:sz w:val="26"/>
          <w:szCs w:val="26"/>
          <w:highlight w:val="cyan"/>
          <w:u w:val="single"/>
        </w:rPr>
        <w:t xml:space="preserve">redeploying </w:t>
      </w:r>
      <w:r w:rsidRPr="009A34CC">
        <w:rPr>
          <w:sz w:val="26"/>
          <w:szCs w:val="26"/>
          <w:u w:val="single"/>
        </w:rPr>
        <w:t xml:space="preserve">them in ways at odds with the university’s designs and demands (Reddy 2016, 7), or exploiting funding streams “to </w:t>
      </w:r>
      <w:r w:rsidRPr="00D75A85">
        <w:rPr>
          <w:sz w:val="26"/>
          <w:szCs w:val="26"/>
          <w:highlight w:val="cyan"/>
          <w:u w:val="single"/>
        </w:rPr>
        <w:t xml:space="preserve">form cracks in the institution </w:t>
      </w:r>
      <w:r w:rsidRPr="009A34CC">
        <w:rPr>
          <w:sz w:val="26"/>
          <w:szCs w:val="26"/>
          <w:u w:val="single"/>
        </w:rPr>
        <w:t>that enable the Others to invade the university” (Smith, Dyke, and Hermes 2013, 150).</w:t>
      </w:r>
      <w:r w:rsidRPr="009A34CC">
        <w:rPr>
          <w:sz w:val="16"/>
          <w:szCs w:val="26"/>
        </w:rPr>
        <w:t xml:space="preserve"> For </w:t>
      </w:r>
      <w:proofErr w:type="spellStart"/>
      <w:r w:rsidRPr="009A34CC">
        <w:rPr>
          <w:sz w:val="16"/>
          <w:szCs w:val="26"/>
        </w:rPr>
        <w:t>Adusei-Poku</w:t>
      </w:r>
      <w:proofErr w:type="spellEnd"/>
      <w:r w:rsidRPr="009A34CC">
        <w:rPr>
          <w:sz w:val="16"/>
          <w:szCs w:val="26"/>
        </w:rPr>
        <w:t xml:space="preserve"> (2015), </w:t>
      </w:r>
      <w:r w:rsidRPr="009A34CC">
        <w:rPr>
          <w:sz w:val="26"/>
          <w:szCs w:val="26"/>
          <w:u w:val="single"/>
        </w:rPr>
        <w:t xml:space="preserve">the </w:t>
      </w:r>
      <w:proofErr w:type="spellStart"/>
      <w:r w:rsidRPr="009A34CC">
        <w:rPr>
          <w:sz w:val="26"/>
          <w:szCs w:val="26"/>
          <w:u w:val="single"/>
        </w:rPr>
        <w:t>undercommons</w:t>
      </w:r>
      <w:proofErr w:type="spellEnd"/>
      <w:r w:rsidRPr="009A34CC">
        <w:rPr>
          <w:sz w:val="26"/>
          <w:szCs w:val="26"/>
          <w:u w:val="single"/>
        </w:rPr>
        <w:t xml:space="preserve"> is a space of refuge which is all about survival (2015, 4–5)</w:t>
      </w:r>
      <w:r w:rsidRPr="009A34CC">
        <w:rPr>
          <w:sz w:val="16"/>
          <w:szCs w:val="26"/>
        </w:rPr>
        <w:t xml:space="preserve">. We who feel homeless in the university are forced into refuge. We gather together to survive. </w:t>
      </w:r>
      <w:r w:rsidRPr="00D75A85">
        <w:rPr>
          <w:sz w:val="26"/>
          <w:szCs w:val="26"/>
          <w:highlight w:val="cyan"/>
          <w:u w:val="single"/>
        </w:rPr>
        <w:t xml:space="preserve">We may gain satisfaction </w:t>
      </w:r>
      <w:r w:rsidRPr="00274D15">
        <w:rPr>
          <w:sz w:val="26"/>
          <w:szCs w:val="26"/>
          <w:u w:val="single"/>
        </w:rPr>
        <w:t xml:space="preserve">from small acts of </w:t>
      </w:r>
      <w:proofErr w:type="spellStart"/>
      <w:r w:rsidRPr="00274D15">
        <w:rPr>
          <w:sz w:val="26"/>
          <w:szCs w:val="26"/>
          <w:u w:val="single"/>
        </w:rPr>
        <w:t>marronage</w:t>
      </w:r>
      <w:proofErr w:type="spellEnd"/>
      <w:r w:rsidRPr="00274D15">
        <w:rPr>
          <w:sz w:val="26"/>
          <w:szCs w:val="26"/>
          <w:u w:val="single"/>
        </w:rPr>
        <w:t xml:space="preserve">, </w:t>
      </w:r>
      <w:r w:rsidRPr="00D75A85">
        <w:rPr>
          <w:sz w:val="26"/>
          <w:szCs w:val="26"/>
          <w:highlight w:val="cyan"/>
          <w:u w:val="single"/>
        </w:rPr>
        <w:t xml:space="preserve">but this is less about bringing the utopic common underground </w:t>
      </w:r>
      <w:r w:rsidRPr="00274D15">
        <w:rPr>
          <w:sz w:val="26"/>
          <w:szCs w:val="26"/>
          <w:u w:val="single"/>
        </w:rPr>
        <w:t xml:space="preserve">to the surface </w:t>
      </w:r>
      <w:r w:rsidRPr="00D75A85">
        <w:rPr>
          <w:sz w:val="26"/>
          <w:szCs w:val="26"/>
          <w:highlight w:val="cyan"/>
          <w:u w:val="single"/>
        </w:rPr>
        <w:t>as it is a form of “radical escapism</w:t>
      </w:r>
      <w:r w:rsidRPr="00274D15">
        <w:rPr>
          <w:sz w:val="26"/>
          <w:szCs w:val="26"/>
          <w:u w:val="single"/>
        </w:rPr>
        <w:t>”</w:t>
      </w:r>
      <w:r w:rsidRPr="009A34CC">
        <w:rPr>
          <w:sz w:val="16"/>
          <w:szCs w:val="26"/>
        </w:rPr>
        <w:t xml:space="preserve"> (</w:t>
      </w:r>
      <w:proofErr w:type="spellStart"/>
      <w:r w:rsidRPr="009A34CC">
        <w:rPr>
          <w:sz w:val="16"/>
          <w:szCs w:val="26"/>
        </w:rPr>
        <w:t>Adusei-Poku</w:t>
      </w:r>
      <w:proofErr w:type="spellEnd"/>
      <w:r w:rsidRPr="009A34CC">
        <w:rPr>
          <w:sz w:val="16"/>
          <w:szCs w:val="26"/>
        </w:rPr>
        <w:t xml:space="preserve"> 2015, 4). </w:t>
      </w:r>
      <w:proofErr w:type="spellStart"/>
      <w:r w:rsidRPr="009A34CC">
        <w:rPr>
          <w:sz w:val="16"/>
          <w:szCs w:val="26"/>
        </w:rPr>
        <w:t>Benveniste</w:t>
      </w:r>
      <w:proofErr w:type="spellEnd"/>
      <w:r w:rsidRPr="009A34CC">
        <w:rPr>
          <w:sz w:val="16"/>
          <w:szCs w:val="26"/>
        </w:rPr>
        <w:t xml:space="preserve"> (2015, v) tells us that: “The </w:t>
      </w:r>
      <w:proofErr w:type="spellStart"/>
      <w:r w:rsidRPr="009A34CC">
        <w:rPr>
          <w:sz w:val="16"/>
          <w:szCs w:val="26"/>
        </w:rPr>
        <w:t>undercommons</w:t>
      </w:r>
      <w:proofErr w:type="spellEnd"/>
      <w:r w:rsidRPr="009A34CC">
        <w:rPr>
          <w:sz w:val="16"/>
          <w:szCs w:val="26"/>
        </w:rPr>
        <w:t xml:space="preserve"> has no set location and no return address. There is no map for entering and no guide for staying. The only condition is a living appetite. Listen to its hunger for difference.” </w:t>
      </w:r>
      <w:r w:rsidRPr="00D75A85">
        <w:rPr>
          <w:sz w:val="26"/>
          <w:szCs w:val="26"/>
          <w:highlight w:val="cyan"/>
          <w:u w:val="single"/>
        </w:rPr>
        <w:t>We need more than poetry</w:t>
      </w:r>
      <w:r w:rsidRPr="009A34CC">
        <w:rPr>
          <w:sz w:val="16"/>
          <w:szCs w:val="26"/>
        </w:rPr>
        <w:t xml:space="preserve">, however. </w:t>
      </w:r>
      <w:r w:rsidRPr="009A34CC">
        <w:rPr>
          <w:sz w:val="26"/>
          <w:szCs w:val="26"/>
          <w:u w:val="single"/>
        </w:rPr>
        <w:t xml:space="preserve">And </w:t>
      </w:r>
      <w:r w:rsidRPr="00D75A85">
        <w:rPr>
          <w:b/>
          <w:bCs/>
          <w:sz w:val="26"/>
          <w:szCs w:val="26"/>
          <w:highlight w:val="cyan"/>
          <w:u w:val="single"/>
        </w:rPr>
        <w:t>we need more than a series of minor acts of resistance</w:t>
      </w:r>
      <w:r w:rsidRPr="009A34CC">
        <w:rPr>
          <w:sz w:val="26"/>
          <w:szCs w:val="26"/>
          <w:u w:val="single"/>
        </w:rPr>
        <w:t>.</w:t>
      </w:r>
      <w:r w:rsidRPr="009A34CC">
        <w:rPr>
          <w:sz w:val="16"/>
          <w:szCs w:val="26"/>
        </w:rPr>
        <w:t xml:space="preserve"> As Srnicek and Williams rightly emphasize, </w:t>
      </w:r>
      <w:r w:rsidRPr="009A34CC">
        <w:rPr>
          <w:sz w:val="26"/>
          <w:szCs w:val="26"/>
          <w:u w:val="single"/>
        </w:rPr>
        <w:t xml:space="preserve">resistance is a defensive, reactive gesture, resisting against. Resistance is not a utopian </w:t>
      </w:r>
      <w:proofErr w:type="spellStart"/>
      <w:r w:rsidRPr="009A34CC">
        <w:rPr>
          <w:sz w:val="26"/>
          <w:szCs w:val="26"/>
          <w:u w:val="single"/>
        </w:rPr>
        <w:t>endeavour</w:t>
      </w:r>
      <w:proofErr w:type="spellEnd"/>
      <w:r w:rsidRPr="009A34CC">
        <w:rPr>
          <w:sz w:val="26"/>
          <w:szCs w:val="26"/>
          <w:u w:val="single"/>
        </w:rPr>
        <w:t>: “</w:t>
      </w:r>
      <w:r w:rsidRPr="00D75A85">
        <w:rPr>
          <w:sz w:val="26"/>
          <w:szCs w:val="26"/>
          <w:highlight w:val="cyan"/>
          <w:u w:val="single"/>
        </w:rPr>
        <w:t>We do not resist a new world into being”</w:t>
      </w:r>
      <w:r w:rsidRPr="009A34CC">
        <w:rPr>
          <w:sz w:val="26"/>
          <w:szCs w:val="26"/>
          <w:u w:val="single"/>
        </w:rPr>
        <w:t xml:space="preserve"> (Srnicek and Williams 2016, 47).</w:t>
      </w:r>
      <w:r w:rsidRPr="009A34CC">
        <w:rPr>
          <w:sz w:val="16"/>
          <w:szCs w:val="26"/>
        </w:rPr>
        <w:t xml:space="preserve"> The </w:t>
      </w:r>
      <w:proofErr w:type="spellStart"/>
      <w:r w:rsidRPr="009A34CC">
        <w:rPr>
          <w:sz w:val="16"/>
          <w:szCs w:val="26"/>
        </w:rPr>
        <w:t>undercommons</w:t>
      </w:r>
      <w:proofErr w:type="spellEnd"/>
      <w:r w:rsidRPr="009A34CC">
        <w:rPr>
          <w:sz w:val="16"/>
          <w:szCs w:val="26"/>
        </w:rPr>
        <w:t>, when one can find it, is a bolt hole, a place of refuge, a breathing space in the system. We need something more.</w:t>
      </w:r>
      <w:r w:rsidRPr="009A34CC">
        <w:rPr>
          <w:sz w:val="16"/>
        </w:rPr>
        <w:t xml:space="preserve"> </w:t>
      </w:r>
      <w:r w:rsidRPr="009A34CC">
        <w:rPr>
          <w:sz w:val="16"/>
          <w:szCs w:val="10"/>
        </w:rPr>
        <w:t>The occupation Can the occupied building operate as a site of utopian possibility within the corporate-imperial university? Reflections on, and theorizations of, two recent waves of occupation</w:t>
      </w:r>
      <w:proofErr w:type="gramStart"/>
      <w:r w:rsidRPr="009A34CC">
        <w:rPr>
          <w:sz w:val="16"/>
          <w:szCs w:val="10"/>
        </w:rPr>
        <w:t>—“</w:t>
      </w:r>
      <w:proofErr w:type="gramEnd"/>
      <w:r w:rsidRPr="009A34CC">
        <w:rPr>
          <w:sz w:val="16"/>
          <w:szCs w:val="10"/>
        </w:rPr>
        <w:t>Occupied California” 2009–2010 and the UK Occupations 2010–2011—have answered this question affirmatively. The “occupation” should not be understood here as solely or necessarily “student occupation.” It goes without saying—though sadly so often does need saying —that “faculty also have a responsibility to fight with and for students” (Smeltzer and Hearn 2015, 356). Though led by a new historical subject, “the graduate without a future” (Schwarz-</w:t>
      </w:r>
      <w:proofErr w:type="spellStart"/>
      <w:r w:rsidRPr="009A34CC">
        <w:rPr>
          <w:sz w:val="16"/>
          <w:szCs w:val="10"/>
        </w:rPr>
        <w:t>WeinStein</w:t>
      </w:r>
      <w:proofErr w:type="spellEnd"/>
      <w:r w:rsidRPr="009A34CC">
        <w:rPr>
          <w:sz w:val="16"/>
          <w:szCs w:val="10"/>
        </w:rPr>
        <w:t xml:space="preserve"> 2015, 11), the importance of faculty support for the occupations was emphasized on both sides of the Atlantic (Research and Destroy 2010, 11; Dawson 2011, 112; Holmes and R&amp;D and Dead </w:t>
      </w:r>
      <w:proofErr w:type="spellStart"/>
      <w:r w:rsidRPr="009A34CC">
        <w:rPr>
          <w:sz w:val="16"/>
          <w:szCs w:val="10"/>
        </w:rPr>
        <w:t>Labour</w:t>
      </w:r>
      <w:proofErr w:type="spellEnd"/>
      <w:r w:rsidRPr="009A34CC">
        <w:rPr>
          <w:sz w:val="16"/>
          <w:szCs w:val="10"/>
        </w:rPr>
        <w:t xml:space="preserve"> 2011, 14; Ismail 2011, 128; Newfield and </w:t>
      </w:r>
      <w:proofErr w:type="spellStart"/>
      <w:r w:rsidRPr="009A34CC">
        <w:rPr>
          <w:sz w:val="16"/>
          <w:szCs w:val="10"/>
        </w:rPr>
        <w:t>EduFactory</w:t>
      </w:r>
      <w:proofErr w:type="spellEnd"/>
      <w:r w:rsidRPr="009A34CC">
        <w:rPr>
          <w:sz w:val="16"/>
          <w:szCs w:val="10"/>
        </w:rPr>
        <w:t xml:space="preserve"> 2011, 26). Long before </w:t>
      </w:r>
      <w:proofErr w:type="gramStart"/>
      <w:r w:rsidRPr="009A34CC">
        <w:rPr>
          <w:sz w:val="16"/>
          <w:szCs w:val="10"/>
        </w:rPr>
        <w:t>Occupy</w:t>
      </w:r>
      <w:proofErr w:type="gramEnd"/>
      <w:r w:rsidRPr="009A34CC">
        <w:rPr>
          <w:sz w:val="16"/>
          <w:szCs w:val="10"/>
        </w:rPr>
        <w:t xml:space="preserve"> took shape in Zuccotti Park, “occupation” was being heralded as the harbinger of a new society and a new way of being. If we return to the notion of creating utopian spaces, the key aim for some of the occupiers was to create communes within the university walls—to communize space (Inoperative Committee 2011, 6).8 Communization here is understood as a form of insurrectionary anarchism that refuses to talk of a transition to communism, insisting instead upon the immediate formation of zones of activity removed from exchange, money, compulsory labor, and the impersonal domination of the commodity form (Anon 2010a, 5). As one pamphlet declared: We will take whatever measures are necessary both to destroy this world as quickly as possible and to create, here and now, the world we want: a world without wages, without bosses, without borders, without states. (Anon 2010d, 34) This is a revolutionary anarchism that takes the university campus as the site for a practice—communization—that not only prefigures but also realizes the vision of a free society. Heavily influenced by The Coming Insurrection (Invisible Committee 2009</w:t>
      </w:r>
      <w:proofErr w:type="gramStart"/>
      <w:r w:rsidRPr="009A34CC">
        <w:rPr>
          <w:sz w:val="16"/>
          <w:szCs w:val="10"/>
        </w:rPr>
        <w:t>), but</w:t>
      </w:r>
      <w:proofErr w:type="gramEnd"/>
      <w:r w:rsidRPr="009A34CC">
        <w:rPr>
          <w:sz w:val="16"/>
          <w:szCs w:val="10"/>
        </w:rPr>
        <w:t xml:space="preserve"> tapping into a long tradition of anarchist theory and practice from Hakim Bey’s Temporary Autonomous Zones (Bey 1985) to David Graeber’s Direct Action (Graeber 2009), occupation becomes “the creation of a momentary opening in capitalist time and space, a rearrangement that sketches the contours of a new society” (Research and Destroy 2010, 11). It is “an attempt to imagine a new kind of everyday life” (Hatherley 2011, 123). Firth (2012) refers to these momentary openings as critical, experimental utopias: Such utopias are … simultaneously immanent and prefigurative. They are immanent insofar as they allow space for the immediate expression of desires, satisfaction of needs and also the articulation of difference or dissent. They are prefigurative to the extent that they allow one to practice and exemplify what one would like to see at a more proliferative range in the future (26) The ultimate aim is for the practice to spread beyond the campus through a dual process of provocative rupture—the idea that insurrectionary moments can unleash the collective imagination and stimulate an outpouring of creativity that blows apart common sense and offers glimpses of a future world (Gibson-Graham 2006, 51; </w:t>
      </w:r>
      <w:proofErr w:type="spellStart"/>
      <w:r w:rsidRPr="009A34CC">
        <w:rPr>
          <w:sz w:val="16"/>
          <w:szCs w:val="10"/>
        </w:rPr>
        <w:t>Shukaitis</w:t>
      </w:r>
      <w:proofErr w:type="spellEnd"/>
      <w:r w:rsidRPr="009A34CC">
        <w:rPr>
          <w:sz w:val="16"/>
          <w:szCs w:val="10"/>
        </w:rPr>
        <w:t xml:space="preserve"> and Graeber 2007, 37)—and “</w:t>
      </w:r>
      <w:proofErr w:type="spellStart"/>
      <w:r w:rsidRPr="009A34CC">
        <w:rPr>
          <w:sz w:val="16"/>
          <w:szCs w:val="10"/>
        </w:rPr>
        <w:t>contaminationism</w:t>
      </w:r>
      <w:proofErr w:type="spellEnd"/>
      <w:r w:rsidRPr="009A34CC">
        <w:rPr>
          <w:sz w:val="16"/>
          <w:szCs w:val="10"/>
        </w:rPr>
        <w:t>,” that is, spreading by means of example (Graeber 2009, 211). It may well have been the case that communism was realized on the campuses of Berkeley and UCL, that a momentary opening in capitalist space/time appeared through which another world could be glimpsed. The occupation, however—whether California, London, or anywhere else—is likely always to remain a localized temporary disruptive practice. A practice with utopian potency, for sure, in terms of suspending normalized forms of discipline and opening new egalitarian discursive spaces (</w:t>
      </w:r>
      <w:proofErr w:type="spellStart"/>
      <w:r w:rsidRPr="009A34CC">
        <w:rPr>
          <w:sz w:val="16"/>
          <w:szCs w:val="10"/>
        </w:rPr>
        <w:t>Rheingans</w:t>
      </w:r>
      <w:proofErr w:type="spellEnd"/>
      <w:r w:rsidRPr="009A34CC">
        <w:rPr>
          <w:sz w:val="16"/>
          <w:szCs w:val="10"/>
        </w:rPr>
        <w:t xml:space="preserve"> and Hollands 2013; </w:t>
      </w:r>
      <w:proofErr w:type="spellStart"/>
      <w:r w:rsidRPr="009A34CC">
        <w:rPr>
          <w:sz w:val="16"/>
          <w:szCs w:val="10"/>
        </w:rPr>
        <w:t>Nişancioğlu</w:t>
      </w:r>
      <w:proofErr w:type="spellEnd"/>
      <w:r w:rsidRPr="009A34CC">
        <w:rPr>
          <w:sz w:val="16"/>
          <w:szCs w:val="10"/>
        </w:rPr>
        <w:t xml:space="preserve"> and Pal 2016). In terms of wider systemic change, however, “small interventions consisting of relatively non-scalable actions are highly unlikely to ever be able to </w:t>
      </w:r>
      <w:proofErr w:type="spellStart"/>
      <w:r w:rsidRPr="009A34CC">
        <w:rPr>
          <w:sz w:val="16"/>
          <w:szCs w:val="10"/>
        </w:rPr>
        <w:t>reorganise</w:t>
      </w:r>
      <w:proofErr w:type="spellEnd"/>
      <w:r w:rsidRPr="009A34CC">
        <w:rPr>
          <w:sz w:val="16"/>
          <w:szCs w:val="10"/>
        </w:rPr>
        <w:t xml:space="preserve"> our socioeconomic system” (Srnicek and Williams 2016, 29). What “the occupation” demonstrates more than anything is the reality of the corporate-imperial university, as the institutional hierarchy, backed by the carceral power of the police and criminal justice system, inevitably disperses the occupiers—often using militarized force—and repossesses the occupied space in a strong assertion of its ownership rights not only to university buildings but also to what constitutes legitimate thought and behavior within them (on this see Docherty 2015, 90). The significance, and utopian potential, one attaches to campus occupations depends in part upon the significance one attaches to the university as a site of struggle. For the Edu-Factory Collective: As was the factory, so now is the university. Where once the factory was a paradigmatic site of struggle between workers and capitalists, so now the university is a key space of conflict, where the ownership of knowledge, the reproduction of the </w:t>
      </w:r>
      <w:proofErr w:type="spellStart"/>
      <w:r w:rsidRPr="009A34CC">
        <w:rPr>
          <w:sz w:val="16"/>
          <w:szCs w:val="10"/>
        </w:rPr>
        <w:t>labour</w:t>
      </w:r>
      <w:proofErr w:type="spellEnd"/>
      <w:r w:rsidRPr="009A34CC">
        <w:rPr>
          <w:sz w:val="16"/>
          <w:szCs w:val="10"/>
        </w:rPr>
        <w:t xml:space="preserve"> force, and the creation of social and cultural stratifications are all at stake. This is to say the university is not just another institution subject to sovereign and governmental controls, but a crucial site in which wider social struggles are won and lost. (</w:t>
      </w:r>
      <w:proofErr w:type="spellStart"/>
      <w:r w:rsidRPr="009A34CC">
        <w:rPr>
          <w:sz w:val="16"/>
          <w:szCs w:val="10"/>
        </w:rPr>
        <w:t>Caffentzis</w:t>
      </w:r>
      <w:proofErr w:type="spellEnd"/>
      <w:r w:rsidRPr="009A34CC">
        <w:rPr>
          <w:sz w:val="16"/>
          <w:szCs w:val="10"/>
        </w:rPr>
        <w:t xml:space="preserve"> and Federici 2011, 26) Clearly, if this is true, then the form the struggle takes, and the example it sets, is of immense significance. Srnicek and Williams describe as “wishful thinking” the idea that the occupation might spread beyond the campus by means of rupture or contamination (2016, 35). However, if the university really is a key site of class struggle (Seybold 2008, 120; </w:t>
      </w:r>
      <w:proofErr w:type="spellStart"/>
      <w:r w:rsidRPr="009A34CC">
        <w:rPr>
          <w:sz w:val="16"/>
          <w:szCs w:val="10"/>
        </w:rPr>
        <w:t>Haiven</w:t>
      </w:r>
      <w:proofErr w:type="spellEnd"/>
      <w:r w:rsidRPr="009A34CC">
        <w:rPr>
          <w:sz w:val="16"/>
          <w:szCs w:val="10"/>
        </w:rPr>
        <w:t xml:space="preserve"> and </w:t>
      </w:r>
      <w:proofErr w:type="spellStart"/>
      <w:r w:rsidRPr="009A34CC">
        <w:rPr>
          <w:sz w:val="16"/>
          <w:szCs w:val="10"/>
        </w:rPr>
        <w:t>Khasnabish</w:t>
      </w:r>
      <w:proofErr w:type="spellEnd"/>
      <w:r w:rsidRPr="009A34CC">
        <w:rPr>
          <w:sz w:val="16"/>
          <w:szCs w:val="10"/>
        </w:rPr>
        <w:t xml:space="preserve"> 2014, 38), a site through which wider struggles are refracted and won or lost, then the transformative potential of the occupation needs to be attended to seriously. The analysis of the university offered by the Edu-Factory Collective is, however, outdated. Sounding like Daniel Bell writing in 1973 about how universities had become the “axial structures” of post-industrial society (Bell 1973, 12), the analysis does not hold water today. Moten overdoes it when he tells us that “the university is a kind of corpse. It is dead. It’s a dead institutional body” (Moten 2015, 78). What is clear, however, is that “focusing on the university as a site of radical transformation is a mistake” (Holmes and R&amp;D and Dead </w:t>
      </w:r>
      <w:proofErr w:type="spellStart"/>
      <w:r w:rsidRPr="009A34CC">
        <w:rPr>
          <w:sz w:val="16"/>
          <w:szCs w:val="10"/>
        </w:rPr>
        <w:t>Labour</w:t>
      </w:r>
      <w:proofErr w:type="spellEnd"/>
      <w:r w:rsidRPr="009A34CC">
        <w:rPr>
          <w:sz w:val="16"/>
          <w:szCs w:val="10"/>
        </w:rPr>
        <w:t xml:space="preserve"> 2011, 13). As has been widely noted, there is very little distinguishing universities from other for-profit corporations (Readings 1996; Lustig 2005; Washburn 2005; Shear 2008, Tuchman 2009). What does separate them is their inefficiency, due in large part to the fact that universities operate also as medieval guilds, with faculties “ruled by masters who lord over journeymen and apprentices in an artisanal system of production” (</w:t>
      </w:r>
      <w:proofErr w:type="spellStart"/>
      <w:r w:rsidRPr="009A34CC">
        <w:rPr>
          <w:sz w:val="16"/>
          <w:szCs w:val="10"/>
        </w:rPr>
        <w:t>Jemielniak</w:t>
      </w:r>
      <w:proofErr w:type="spellEnd"/>
      <w:r w:rsidRPr="009A34CC">
        <w:rPr>
          <w:sz w:val="16"/>
          <w:szCs w:val="10"/>
        </w:rPr>
        <w:t xml:space="preserve"> and Greenwood 2015, 77). If the university is a sinister hybrid monstrosity—part medieval guild, part criminal corporation—which has no role other than reproducing its own privilege, then no special status can be attributed to campus protests. In this case, “A free university in the midst of a capitalist society is like a reading room in a prison” (Research and Destroy 2010, 10). A reading room in a prison. Another apposite metaphor. The occupation is a safe space, offering temporary respite, a place to hide, a refuge, a </w:t>
      </w:r>
      <w:proofErr w:type="gramStart"/>
      <w:r w:rsidRPr="009A34CC">
        <w:rPr>
          <w:sz w:val="16"/>
          <w:szCs w:val="10"/>
        </w:rPr>
        <w:t>bolt-hole</w:t>
      </w:r>
      <w:proofErr w:type="gramEnd"/>
      <w:r w:rsidRPr="009A34CC">
        <w:rPr>
          <w:sz w:val="16"/>
          <w:szCs w:val="10"/>
        </w:rPr>
        <w:t xml:space="preserve">, a breathing space. As with the utopian classroom and the </w:t>
      </w:r>
      <w:proofErr w:type="spellStart"/>
      <w:r w:rsidRPr="009A34CC">
        <w:rPr>
          <w:sz w:val="16"/>
          <w:szCs w:val="10"/>
        </w:rPr>
        <w:t>undercommons</w:t>
      </w:r>
      <w:proofErr w:type="spellEnd"/>
      <w:r w:rsidRPr="009A34CC">
        <w:rPr>
          <w:sz w:val="16"/>
          <w:szCs w:val="10"/>
        </w:rPr>
        <w:t xml:space="preserve">, what the occupation suggests is that “defending small bunkers of autonomy against the onslaught of capitalism is the best that can be hoped for” (Srnicek and Williams 2016, 48). Conclusion </w:t>
      </w:r>
      <w:proofErr w:type="spellStart"/>
      <w:r w:rsidRPr="009A34CC">
        <w:rPr>
          <w:sz w:val="16"/>
          <w:szCs w:val="10"/>
        </w:rPr>
        <w:t>Zaslove</w:t>
      </w:r>
      <w:proofErr w:type="spellEnd"/>
      <w:r w:rsidRPr="009A34CC">
        <w:rPr>
          <w:sz w:val="16"/>
          <w:szCs w:val="10"/>
        </w:rPr>
        <w:t xml:space="preserve"> was right to characterize utopian pedagogy within the </w:t>
      </w:r>
      <w:proofErr w:type="spellStart"/>
      <w:r w:rsidRPr="009A34CC">
        <w:rPr>
          <w:sz w:val="16"/>
          <w:szCs w:val="10"/>
        </w:rPr>
        <w:t>corporateimperial</w:t>
      </w:r>
      <w:proofErr w:type="spellEnd"/>
      <w:r w:rsidRPr="009A34CC">
        <w:rPr>
          <w:sz w:val="16"/>
          <w:szCs w:val="10"/>
        </w:rPr>
        <w:t xml:space="preserve"> university as the search for </w:t>
      </w:r>
      <w:proofErr w:type="gramStart"/>
      <w:r w:rsidRPr="009A34CC">
        <w:rPr>
          <w:sz w:val="16"/>
          <w:szCs w:val="10"/>
        </w:rPr>
        <w:t>bolt-holes</w:t>
      </w:r>
      <w:proofErr w:type="gramEnd"/>
      <w:r w:rsidRPr="009A34CC">
        <w:rPr>
          <w:sz w:val="16"/>
          <w:szCs w:val="10"/>
        </w:rPr>
        <w:t xml:space="preserve"> and breathing spaces in the system. He himself suggests </w:t>
      </w:r>
      <w:proofErr w:type="gramStart"/>
      <w:r w:rsidRPr="009A34CC">
        <w:rPr>
          <w:sz w:val="16"/>
          <w:szCs w:val="10"/>
        </w:rPr>
        <w:t>that,</w:t>
      </w:r>
      <w:proofErr w:type="gramEnd"/>
      <w:r w:rsidRPr="009A34CC">
        <w:rPr>
          <w:sz w:val="16"/>
          <w:szCs w:val="10"/>
        </w:rPr>
        <w:t xml:space="preserve"> “All university classes should become dialogic-experiential models that educate by expanding the zones of contact with wider communities” (2007, 102). Like so many others, </w:t>
      </w:r>
      <w:proofErr w:type="spellStart"/>
      <w:r w:rsidRPr="009A34CC">
        <w:rPr>
          <w:sz w:val="16"/>
          <w:szCs w:val="10"/>
        </w:rPr>
        <w:t>Zaslove</w:t>
      </w:r>
      <w:proofErr w:type="spellEnd"/>
      <w:r w:rsidRPr="009A34CC">
        <w:rPr>
          <w:sz w:val="16"/>
          <w:szCs w:val="10"/>
        </w:rPr>
        <w:t xml:space="preserve"> sees dialogic-experiential models of education beginning in the classroom then expanding outward. The literature is full of references to “exceeding the limits of the university classroom” (</w:t>
      </w:r>
      <w:proofErr w:type="spellStart"/>
      <w:r w:rsidRPr="009A34CC">
        <w:rPr>
          <w:sz w:val="16"/>
          <w:szCs w:val="10"/>
        </w:rPr>
        <w:t>Coté</w:t>
      </w:r>
      <w:proofErr w:type="spellEnd"/>
      <w:r w:rsidRPr="009A34CC">
        <w:rPr>
          <w:sz w:val="16"/>
          <w:szCs w:val="10"/>
        </w:rPr>
        <w:t xml:space="preserve">, Day, and de </w:t>
      </w:r>
      <w:proofErr w:type="spellStart"/>
      <w:r w:rsidRPr="009A34CC">
        <w:rPr>
          <w:sz w:val="16"/>
          <w:szCs w:val="10"/>
        </w:rPr>
        <w:t>Peuter</w:t>
      </w:r>
      <w:proofErr w:type="spellEnd"/>
      <w:r w:rsidRPr="009A34CC">
        <w:rPr>
          <w:sz w:val="16"/>
          <w:szCs w:val="10"/>
        </w:rPr>
        <w:t xml:space="preserve"> 2007a, 325), “extend [</w:t>
      </w:r>
      <w:proofErr w:type="spellStart"/>
      <w:r w:rsidRPr="009A34CC">
        <w:rPr>
          <w:sz w:val="16"/>
          <w:szCs w:val="10"/>
        </w:rPr>
        <w:t>ing</w:t>
      </w:r>
      <w:proofErr w:type="spellEnd"/>
      <w:r w:rsidRPr="009A34CC">
        <w:rPr>
          <w:sz w:val="16"/>
          <w:szCs w:val="10"/>
        </w:rPr>
        <w:t xml:space="preserve">] beyond the boundaries of the campus” (Ruben 2000, 211), and “breeching the walls of the university compounds and spilling into the streets” (Research and Destroy 2010, 10). This all brings to mind Giroux’s notion of academics as border crossers (Giroux 1992), but it also paints a picture of academics taking as their starting point the university and from there crossing the border into the community and the street. </w:t>
      </w:r>
      <w:r w:rsidRPr="00D75A85">
        <w:rPr>
          <w:rStyle w:val="StyleUnderline"/>
          <w:highlight w:val="cyan"/>
        </w:rPr>
        <w:t>The University</w:t>
      </w:r>
      <w:r w:rsidRPr="00273832">
        <w:rPr>
          <w:rStyle w:val="StyleUnderline"/>
        </w:rPr>
        <w:t xml:space="preserve"> can be the site for </w:t>
      </w:r>
      <w:r w:rsidRPr="00273832">
        <w:rPr>
          <w:rStyle w:val="Emphasis"/>
        </w:rPr>
        <w:t>fleeting</w:t>
      </w:r>
      <w:r w:rsidRPr="00273832">
        <w:rPr>
          <w:rStyle w:val="StyleUnderline"/>
        </w:rPr>
        <w:t xml:space="preserve">, </w:t>
      </w:r>
      <w:r w:rsidRPr="00273832">
        <w:rPr>
          <w:rStyle w:val="Emphasis"/>
        </w:rPr>
        <w:t>transitory</w:t>
      </w:r>
      <w:r w:rsidRPr="00273832">
        <w:rPr>
          <w:rStyle w:val="StyleUnderline"/>
        </w:rPr>
        <w:t xml:space="preserve">, </w:t>
      </w:r>
      <w:r w:rsidRPr="00273832">
        <w:rPr>
          <w:rStyle w:val="Emphasis"/>
        </w:rPr>
        <w:t>small-scale experiences</w:t>
      </w:r>
      <w:r w:rsidRPr="00273832">
        <w:rPr>
          <w:rStyle w:val="StyleUnderline"/>
        </w:rPr>
        <w:t xml:space="preserve"> of utopian possibility</w:t>
      </w:r>
      <w:r w:rsidRPr="009A34CC">
        <w:rPr>
          <w:sz w:val="16"/>
        </w:rPr>
        <w:t xml:space="preserve">—in the classroom, the </w:t>
      </w:r>
      <w:proofErr w:type="spellStart"/>
      <w:r w:rsidRPr="009A34CC">
        <w:rPr>
          <w:sz w:val="16"/>
        </w:rPr>
        <w:t>undercommons</w:t>
      </w:r>
      <w:proofErr w:type="spellEnd"/>
      <w:r w:rsidRPr="009A34CC">
        <w:rPr>
          <w:sz w:val="16"/>
        </w:rPr>
        <w:t xml:space="preserve">, the occupation. </w:t>
      </w:r>
      <w:r w:rsidRPr="00273832">
        <w:rPr>
          <w:rStyle w:val="StyleUnderline"/>
        </w:rPr>
        <w:t xml:space="preserve">It </w:t>
      </w:r>
      <w:r w:rsidRPr="00D75A85">
        <w:rPr>
          <w:rStyle w:val="Emphasis"/>
          <w:highlight w:val="cyan"/>
          <w:bdr w:val="single" w:sz="4" w:space="0" w:color="auto"/>
        </w:rPr>
        <w:t>cannot be the site for transformative utopian politics</w:t>
      </w:r>
      <w:r w:rsidRPr="00D75A85">
        <w:rPr>
          <w:rStyle w:val="StyleUnderline"/>
          <w:highlight w:val="cyan"/>
        </w:rPr>
        <w:t xml:space="preserve">. It </w:t>
      </w:r>
      <w:r w:rsidRPr="00D75A85">
        <w:rPr>
          <w:rStyle w:val="Emphasis"/>
          <w:highlight w:val="cyan"/>
        </w:rPr>
        <w:t>cannot even be the starting point for this</w:t>
      </w:r>
      <w:r w:rsidRPr="009A34CC">
        <w:rPr>
          <w:sz w:val="16"/>
        </w:rPr>
        <w:t xml:space="preserve">. Given the corporatization and militarization of the university, academics are increasingly becoming “functionaries of elite interests” inhabiting a culture which serves to reproduce these interests (Shear 2008, 56). </w:t>
      </w:r>
      <w:r w:rsidRPr="00D75A85">
        <w:rPr>
          <w:rStyle w:val="StyleUnderline"/>
          <w:highlight w:val="cyan"/>
        </w:rPr>
        <w:t>Within the university</w:t>
      </w:r>
      <w:r w:rsidRPr="00273832">
        <w:rPr>
          <w:rStyle w:val="StyleUnderline"/>
        </w:rPr>
        <w:t xml:space="preserve">, “radical” initiatives or </w:t>
      </w:r>
      <w:r w:rsidRPr="00D75A85">
        <w:rPr>
          <w:rStyle w:val="StyleUnderline"/>
          <w:highlight w:val="cyan"/>
        </w:rPr>
        <w:t xml:space="preserve">movements will </w:t>
      </w:r>
      <w:r w:rsidRPr="00D75A85">
        <w:rPr>
          <w:rStyle w:val="Emphasis"/>
          <w:highlight w:val="cyan"/>
        </w:rPr>
        <w:t>soon be co</w:t>
      </w:r>
      <w:r w:rsidRPr="00273832">
        <w:rPr>
          <w:rStyle w:val="Emphasis"/>
        </w:rPr>
        <w:t>-</w:t>
      </w:r>
      <w:r w:rsidRPr="00D75A85">
        <w:rPr>
          <w:rStyle w:val="Emphasis"/>
          <w:highlight w:val="cyan"/>
        </w:rPr>
        <w:t>opted</w:t>
      </w:r>
      <w:r w:rsidRPr="00273832">
        <w:rPr>
          <w:rStyle w:val="StyleUnderline"/>
        </w:rPr>
        <w:t xml:space="preserve">, </w:t>
      </w:r>
      <w:r w:rsidRPr="00273832">
        <w:rPr>
          <w:rStyle w:val="Emphasis"/>
        </w:rPr>
        <w:t>recuperated</w:t>
      </w:r>
      <w:r w:rsidRPr="00273832">
        <w:rPr>
          <w:rStyle w:val="StyleUnderline"/>
        </w:rPr>
        <w:t xml:space="preserve">, </w:t>
      </w:r>
      <w:r w:rsidRPr="00273832">
        <w:rPr>
          <w:rStyle w:val="Emphasis"/>
        </w:rPr>
        <w:t>commodified</w:t>
      </w:r>
      <w:r w:rsidRPr="00273832">
        <w:rPr>
          <w:rStyle w:val="StyleUnderline"/>
        </w:rPr>
        <w:t xml:space="preserve">, </w:t>
      </w:r>
      <w:r w:rsidRPr="00D75A85">
        <w:rPr>
          <w:rStyle w:val="StyleUnderline"/>
          <w:highlight w:val="cyan"/>
        </w:rPr>
        <w:t xml:space="preserve">and </w:t>
      </w:r>
      <w:r w:rsidRPr="00D75A85">
        <w:rPr>
          <w:rStyle w:val="Emphasis"/>
          <w:highlight w:val="cyan"/>
        </w:rPr>
        <w:t>neutralized</w:t>
      </w:r>
      <w:r w:rsidRPr="009A34CC">
        <w:rPr>
          <w:sz w:val="16"/>
        </w:rPr>
        <w:t xml:space="preserve"> (Gibson-Graham 2006, xxvi; Seybold 2008, 123; Neary 2012b, 249; Rolfe 2013, 21). </w:t>
      </w:r>
      <w:r w:rsidRPr="00D75A85">
        <w:rPr>
          <w:rStyle w:val="StyleUnderline"/>
          <w:highlight w:val="cyan"/>
        </w:rPr>
        <w:t xml:space="preserve">Institutional habitus </w:t>
      </w:r>
      <w:r w:rsidRPr="00D75A85">
        <w:rPr>
          <w:rStyle w:val="Emphasis"/>
          <w:highlight w:val="cyan"/>
        </w:rPr>
        <w:t>weights so heavily</w:t>
      </w:r>
      <w:r w:rsidRPr="00D75A85">
        <w:rPr>
          <w:rStyle w:val="StyleUnderline"/>
          <w:highlight w:val="cyan"/>
        </w:rPr>
        <w:t xml:space="preserve"> that projects</w:t>
      </w:r>
      <w:r w:rsidRPr="00273832">
        <w:rPr>
          <w:rStyle w:val="StyleUnderline"/>
        </w:rPr>
        <w:t xml:space="preserve"> born in the university </w:t>
      </w:r>
      <w:r w:rsidRPr="00D75A85">
        <w:rPr>
          <w:rStyle w:val="StyleUnderline"/>
          <w:highlight w:val="cyan"/>
        </w:rPr>
        <w:t xml:space="preserve">will be </w:t>
      </w:r>
      <w:r w:rsidRPr="00D75A85">
        <w:rPr>
          <w:rStyle w:val="Emphasis"/>
          <w:highlight w:val="cyan"/>
        </w:rPr>
        <w:t>scarred from the outset</w:t>
      </w:r>
      <w:r w:rsidRPr="00D75A85">
        <w:rPr>
          <w:rStyle w:val="StyleUnderline"/>
          <w:highlight w:val="cyan"/>
        </w:rPr>
        <w:t xml:space="preserve"> by</w:t>
      </w:r>
      <w:r w:rsidRPr="00273832">
        <w:rPr>
          <w:rStyle w:val="StyleUnderline"/>
        </w:rPr>
        <w:t xml:space="preserve"> a certain </w:t>
      </w:r>
      <w:r w:rsidRPr="00D75A85">
        <w:rPr>
          <w:rStyle w:val="StyleUnderline"/>
          <w:highlight w:val="cyan"/>
        </w:rPr>
        <w:t>colonizing “</w:t>
      </w:r>
      <w:r w:rsidRPr="00D75A85">
        <w:rPr>
          <w:rStyle w:val="Emphasis"/>
          <w:highlight w:val="cyan"/>
        </w:rPr>
        <w:t>imaginary of education</w:t>
      </w:r>
      <w:r w:rsidRPr="00273832">
        <w:rPr>
          <w:rStyle w:val="StyleUnderline"/>
        </w:rPr>
        <w:t>”</w:t>
      </w:r>
      <w:r w:rsidRPr="009A34CC">
        <w:rPr>
          <w:sz w:val="16"/>
        </w:rPr>
        <w:t xml:space="preserve"> (Burdick and Sandlin 2010, 117). </w:t>
      </w:r>
      <w:r w:rsidRPr="00273832">
        <w:rPr>
          <w:rStyle w:val="StyleUnderline"/>
        </w:rPr>
        <w:t>And</w:t>
      </w:r>
      <w:r w:rsidRPr="009A34CC">
        <w:rPr>
          <w:sz w:val="16"/>
        </w:rPr>
        <w:t xml:space="preserve"> we have long known that </w:t>
      </w:r>
      <w:r w:rsidRPr="00D75A85">
        <w:rPr>
          <w:rStyle w:val="StyleUnderline"/>
          <w:highlight w:val="cyan"/>
        </w:rPr>
        <w:t xml:space="preserve">the university is </w:t>
      </w:r>
      <w:r w:rsidRPr="00D75A85">
        <w:rPr>
          <w:rStyle w:val="Emphasis"/>
          <w:highlight w:val="cyan"/>
        </w:rPr>
        <w:t>but one space of learning</w:t>
      </w:r>
      <w:r w:rsidRPr="00273832">
        <w:rPr>
          <w:rStyle w:val="StyleUnderline"/>
        </w:rPr>
        <w:t xml:space="preserve">, and perhaps </w:t>
      </w:r>
      <w:r w:rsidRPr="00273832">
        <w:rPr>
          <w:rStyle w:val="Emphasis"/>
        </w:rPr>
        <w:t>not a very important one</w:t>
      </w:r>
      <w:r w:rsidRPr="00273832">
        <w:rPr>
          <w:rStyle w:val="StyleUnderline"/>
        </w:rPr>
        <w:t xml:space="preserve"> at that. </w:t>
      </w:r>
    </w:p>
    <w:p w14:paraId="03ED92D3" w14:textId="4F65BB3A" w:rsidR="000C11C0" w:rsidRDefault="000C11C0" w:rsidP="000C11C0">
      <w:pPr>
        <w:pStyle w:val="Heading4"/>
      </w:pPr>
      <w:r w:rsidRPr="00F57DF3">
        <w:rPr>
          <w:u w:val="single"/>
        </w:rPr>
        <w:t>ROB is to vote for the better debater. Only</w:t>
      </w:r>
      <w:r w:rsidRPr="00F57DF3">
        <w:t xml:space="preserve"> evaluating the consequences of the plan allows us to determine the </w:t>
      </w:r>
      <w:r w:rsidRPr="00F57DF3">
        <w:rPr>
          <w:u w:val="single"/>
        </w:rPr>
        <w:t>practical impacts</w:t>
      </w:r>
      <w:r w:rsidRPr="00F57DF3">
        <w:t xml:space="preserve"> of politics and preserves the </w:t>
      </w:r>
      <w:r w:rsidRPr="00F57DF3">
        <w:rPr>
          <w:u w:val="single"/>
        </w:rPr>
        <w:t>predictability</w:t>
      </w:r>
      <w:r w:rsidRPr="00F57DF3">
        <w:t xml:space="preserve"> that fosters engagement. </w:t>
      </w:r>
      <w:r w:rsidRPr="00F57DF3">
        <w:rPr>
          <w:u w:val="single"/>
        </w:rPr>
        <w:t>Rigorous contestation</w:t>
      </w:r>
      <w:r w:rsidRPr="00F57DF3">
        <w:t xml:space="preserve"> and </w:t>
      </w:r>
      <w:r w:rsidRPr="00F57DF3">
        <w:rPr>
          <w:u w:val="single"/>
        </w:rPr>
        <w:t>third and fourth-line testing</w:t>
      </w:r>
      <w:r w:rsidRPr="00F57DF3">
        <w:t xml:space="preserve"> are key to generate the </w:t>
      </w:r>
      <w:r w:rsidRPr="00F57DF3">
        <w:rPr>
          <w:u w:val="single"/>
        </w:rPr>
        <w:t>self-reflexivity</w:t>
      </w:r>
      <w:r w:rsidRPr="00F57DF3">
        <w:t xml:space="preserve"> that creates </w:t>
      </w:r>
      <w:r w:rsidRPr="00F57DF3">
        <w:rPr>
          <w:u w:val="single"/>
        </w:rPr>
        <w:t>ethical subjects</w:t>
      </w:r>
      <w:r>
        <w:t xml:space="preserve"> arbitrarily excluding offense is bad and prevents in depth clash and engagement that allows for education which is the unique purpose of debate. </w:t>
      </w:r>
    </w:p>
    <w:p w14:paraId="1AE69766" w14:textId="77777777" w:rsidR="000C11C0" w:rsidRDefault="000C11C0" w:rsidP="000C11C0">
      <w:pPr>
        <w:pStyle w:val="Heading4"/>
      </w:pPr>
      <w:r>
        <w:t>Prefer –</w:t>
      </w:r>
    </w:p>
    <w:p w14:paraId="1B4AD8F5" w14:textId="77777777" w:rsidR="000C11C0" w:rsidRDefault="000C11C0" w:rsidP="000C11C0">
      <w:pPr>
        <w:pStyle w:val="Heading4"/>
      </w:pPr>
      <w:r>
        <w:t xml:space="preserve">1. </w:t>
      </w:r>
      <w:r w:rsidRPr="00C253EB">
        <w:rPr>
          <w:u w:val="single"/>
        </w:rPr>
        <w:t>Competition</w:t>
      </w:r>
      <w:r>
        <w:t>- The competitive nature of debate wrecks the interactive nature of debate – the judge must decide between two competing speech acts and the debaters are trying to beat each other – this is the wrong forum for interaction</w:t>
      </w:r>
    </w:p>
    <w:p w14:paraId="2171EBA0" w14:textId="7CA122C9" w:rsidR="000C11C0" w:rsidRDefault="000C11C0" w:rsidP="000C11C0">
      <w:pPr>
        <w:pStyle w:val="Heading4"/>
      </w:pPr>
      <w:r>
        <w:t xml:space="preserve">2. </w:t>
      </w:r>
      <w:r w:rsidRPr="00C253EB">
        <w:rPr>
          <w:u w:val="single"/>
        </w:rPr>
        <w:t>Spillover</w:t>
      </w:r>
      <w:r>
        <w:t xml:space="preserve">- How does educational orientations spill over beyond this space? Empirically denied – judges vote these types of </w:t>
      </w:r>
      <w:proofErr w:type="spellStart"/>
      <w:r>
        <w:t>affs</w:t>
      </w:r>
      <w:proofErr w:type="spellEnd"/>
      <w:r>
        <w:t xml:space="preserve"> all the time and nothing ever happens.</w:t>
      </w:r>
    </w:p>
    <w:p w14:paraId="4CC0789F" w14:textId="1358F3C9" w:rsidR="00D42C02" w:rsidRPr="00D42C02" w:rsidRDefault="00D42C02" w:rsidP="00D42C02">
      <w:r>
        <w:t xml:space="preserve">The Henderson evidence assumes </w:t>
      </w:r>
      <w:proofErr w:type="spellStart"/>
      <w:r>
        <w:t>theres</w:t>
      </w:r>
      <w:proofErr w:type="spellEnd"/>
      <w:r>
        <w:t xml:space="preserve"> a tradeoff between fighting settler colonialism in debate and other impacts which you haven’t justified plus </w:t>
      </w:r>
      <w:proofErr w:type="spellStart"/>
      <w:r>
        <w:t>theres</w:t>
      </w:r>
      <w:proofErr w:type="spellEnd"/>
      <w:r>
        <w:t xml:space="preserve"> no reason debate is key its just about general speech acts so out of round solves all of your impacts which means </w:t>
      </w:r>
      <w:proofErr w:type="spellStart"/>
      <w:r>
        <w:t>theres</w:t>
      </w:r>
      <w:proofErr w:type="spellEnd"/>
      <w:r>
        <w:t xml:space="preserve"> only a risk that we can rectify procedural fairness</w:t>
      </w:r>
    </w:p>
    <w:p w14:paraId="3C688C4F" w14:textId="77777777" w:rsidR="000C11C0" w:rsidRDefault="000C11C0" w:rsidP="000C11C0">
      <w:pPr>
        <w:pStyle w:val="Heading4"/>
      </w:pPr>
      <w:r>
        <w:t>Colonialism isn’t inevitable – your theory foreclose liberation and reify Settler Dominance</w:t>
      </w:r>
    </w:p>
    <w:p w14:paraId="11DB7550" w14:textId="77777777" w:rsidR="000C11C0" w:rsidRPr="0077584D" w:rsidRDefault="000C11C0" w:rsidP="000C11C0">
      <w:pPr>
        <w:rPr>
          <w:rFonts w:eastAsia="Times New Roman" w:cs="Times New Roman"/>
        </w:rPr>
      </w:pPr>
      <w:proofErr w:type="spellStart"/>
      <w:r w:rsidRPr="007F3DF7">
        <w:rPr>
          <w:rStyle w:val="Style13ptBold"/>
        </w:rPr>
        <w:t>Busbridge</w:t>
      </w:r>
      <w:proofErr w:type="spellEnd"/>
      <w:r w:rsidRPr="007F3DF7">
        <w:rPr>
          <w:rStyle w:val="Style13ptBold"/>
        </w:rPr>
        <w:t xml:space="preserve"> 18</w:t>
      </w:r>
      <w:r w:rsidRPr="0077584D">
        <w:rPr>
          <w:rFonts w:eastAsia="Times New Roman" w:cs="Times New Roman"/>
        </w:rPr>
        <w:t xml:space="preserve">—Research Fellow at the Centre for Dialogue, La Trobe University (Rachel, “Israel-Palestine and the Settler Colonial ‘Turn’: From Interpretation to Decolonization,” Theory, Culture &amp; Society Vol 35, Issue 1, 2018, </w:t>
      </w:r>
      <w:proofErr w:type="spellStart"/>
      <w:r w:rsidRPr="0077584D">
        <w:rPr>
          <w:rFonts w:eastAsia="Times New Roman" w:cs="Times New Roman"/>
        </w:rPr>
        <w:t>dml</w:t>
      </w:r>
      <w:proofErr w:type="spellEnd"/>
      <w:r w:rsidRPr="0077584D">
        <w:rPr>
          <w:rFonts w:eastAsia="Times New Roman" w:cs="Times New Roman"/>
        </w:rPr>
        <w:t>)</w:t>
      </w:r>
      <w:r>
        <w:rPr>
          <w:rFonts w:eastAsia="Times New Roman" w:cs="Times New Roman"/>
        </w:rPr>
        <w:t>//Re-cut by Elmer</w:t>
      </w:r>
    </w:p>
    <w:p w14:paraId="2B3043E6" w14:textId="77777777" w:rsidR="000C11C0" w:rsidRPr="001F6C38" w:rsidRDefault="000C11C0" w:rsidP="000C11C0">
      <w:pPr>
        <w:rPr>
          <w:sz w:val="16"/>
        </w:rPr>
      </w:pPr>
      <w:r w:rsidRPr="007F3DF7">
        <w:rPr>
          <w:sz w:val="16"/>
        </w:rPr>
        <w:t xml:space="preserve">The prescription for </w:t>
      </w:r>
      <w:proofErr w:type="spellStart"/>
      <w:r w:rsidRPr="007F3DF7">
        <w:rPr>
          <w:sz w:val="16"/>
        </w:rPr>
        <w:t>decolonisation</w:t>
      </w:r>
      <w:proofErr w:type="spellEnd"/>
      <w:r w:rsidRPr="007F3DF7">
        <w:rPr>
          <w:sz w:val="16"/>
        </w:rPr>
        <w:t xml:space="preserve">—that is, a normative project committed to the liberation of the </w:t>
      </w:r>
      <w:proofErr w:type="spellStart"/>
      <w:r w:rsidRPr="007F3DF7">
        <w:rPr>
          <w:sz w:val="16"/>
        </w:rPr>
        <w:t>colonised</w:t>
      </w:r>
      <w:proofErr w:type="spellEnd"/>
      <w:r w:rsidRPr="007F3DF7">
        <w:rPr>
          <w:sz w:val="16"/>
        </w:rPr>
        <w:t xml:space="preserve"> and the overturning of colonial relationships of power (Kohn &amp; McBride, 2011: 3)—is indeed one of the most counterhegemonic implications of the settler colonial paradigm as applied to </w:t>
      </w:r>
      <w:proofErr w:type="spellStart"/>
      <w:r w:rsidRPr="007F3DF7">
        <w:rPr>
          <w:sz w:val="16"/>
        </w:rPr>
        <w:t>IsraelPalestine</w:t>
      </w:r>
      <w:proofErr w:type="spellEnd"/>
      <w:r w:rsidRPr="007F3DF7">
        <w:rPr>
          <w:sz w:val="16"/>
        </w:rPr>
        <w:t>, potentially shifting it from a diagnostic frame to a prognostic one which offers a ‘proposed solution to the problem, or at least a plan of attack’ (</w:t>
      </w:r>
      <w:proofErr w:type="spellStart"/>
      <w:r w:rsidRPr="007F3DF7">
        <w:rPr>
          <w:sz w:val="16"/>
        </w:rPr>
        <w:t>Benford</w:t>
      </w:r>
      <w:proofErr w:type="spellEnd"/>
      <w:r w:rsidRPr="007F3DF7">
        <w:rPr>
          <w:sz w:val="16"/>
        </w:rPr>
        <w:t xml:space="preserve"> &amp; Snow, 2000: 616). What, however, does the settler colonial paradigm offer by way of envisioning </w:t>
      </w:r>
      <w:proofErr w:type="spellStart"/>
      <w:r w:rsidRPr="007F3DF7">
        <w:rPr>
          <w:sz w:val="16"/>
        </w:rPr>
        <w:t>decolonisation</w:t>
      </w:r>
      <w:proofErr w:type="spellEnd"/>
      <w:r w:rsidRPr="007F3DF7">
        <w:rPr>
          <w:sz w:val="16"/>
        </w:rPr>
        <w:t>? As Veracini (2007) notes, while settler colonial studies scholars have sought to address the lack of attention paid to the experiences of Indigenous peoples in conventional historiographical accounts</w:t>
      </w:r>
      <w:r w:rsidRPr="007F3DF7">
        <w:rPr>
          <w:rFonts w:eastAsia="Times New Roman" w:cs="Times New Roman"/>
          <w:sz w:val="16"/>
        </w:rPr>
        <w:t xml:space="preserve"> of </w:t>
      </w:r>
      <w:proofErr w:type="spellStart"/>
      <w:r w:rsidRPr="007F3DF7">
        <w:rPr>
          <w:rFonts w:eastAsia="Times New Roman" w:cs="Times New Roman"/>
          <w:sz w:val="16"/>
        </w:rPr>
        <w:t>decolonisation</w:t>
      </w:r>
      <w:proofErr w:type="spellEnd"/>
      <w:r w:rsidRPr="007F3DF7">
        <w:rPr>
          <w:rFonts w:eastAsia="Times New Roman" w:cs="Times New Roman"/>
          <w:sz w:val="16"/>
        </w:rPr>
        <w:t xml:space="preserve"> (which have mostly focused on settler independence and the loosening of ties to the ‘motherland’), </w:t>
      </w:r>
      <w:r w:rsidRPr="007F3DF7">
        <w:rPr>
          <w:rFonts w:eastAsia="Times New Roman" w:cs="Times New Roman"/>
          <w:u w:val="single"/>
        </w:rPr>
        <w:t>there is</w:t>
      </w:r>
      <w:r w:rsidRPr="007F3DF7">
        <w:rPr>
          <w:rFonts w:eastAsia="Times New Roman" w:cs="Times New Roman"/>
          <w:sz w:val="16"/>
        </w:rPr>
        <w:t xml:space="preserve"> nevertheless </w:t>
      </w:r>
      <w:r w:rsidRPr="007F3DF7">
        <w:rPr>
          <w:rFonts w:eastAsia="Times New Roman" w:cs="Times New Roman"/>
          <w:u w:val="single"/>
        </w:rPr>
        <w:t>a ‘</w:t>
      </w:r>
      <w:r w:rsidRPr="007F3DF7">
        <w:rPr>
          <w:rFonts w:eastAsia="Times New Roman" w:cs="Times New Roman"/>
          <w:b/>
          <w:iCs/>
          <w:u w:val="single"/>
        </w:rPr>
        <w:t>narrative deficit</w:t>
      </w:r>
      <w:r w:rsidRPr="007F3DF7">
        <w:rPr>
          <w:rFonts w:eastAsia="Times New Roman" w:cs="Times New Roman"/>
          <w:u w:val="single"/>
        </w:rPr>
        <w:t xml:space="preserve">’ when it comes to </w:t>
      </w:r>
      <w:r w:rsidRPr="007F3DF7">
        <w:rPr>
          <w:rFonts w:eastAsia="Times New Roman" w:cs="Times New Roman"/>
          <w:b/>
          <w:iCs/>
          <w:u w:val="single"/>
        </w:rPr>
        <w:t xml:space="preserve">imagining settler </w:t>
      </w:r>
      <w:proofErr w:type="spellStart"/>
      <w:r w:rsidRPr="007F3DF7">
        <w:rPr>
          <w:rFonts w:eastAsia="Times New Roman" w:cs="Times New Roman"/>
          <w:b/>
          <w:iCs/>
          <w:u w:val="single"/>
        </w:rPr>
        <w:t>decolonisation</w:t>
      </w:r>
      <w:proofErr w:type="spellEnd"/>
      <w:r w:rsidRPr="007F3DF7">
        <w:rPr>
          <w:rFonts w:eastAsia="Times New Roman" w:cs="Times New Roman"/>
          <w:sz w:val="16"/>
        </w:rPr>
        <w:t xml:space="preserve">. While Veracini (2007) relates this deficit to a matter of </w:t>
      </w:r>
      <w:proofErr w:type="spellStart"/>
      <w:r w:rsidRPr="007F3DF7">
        <w:rPr>
          <w:rFonts w:eastAsia="Times New Roman" w:cs="Times New Roman"/>
          <w:sz w:val="16"/>
        </w:rPr>
        <w:t>conceptualisation</w:t>
      </w:r>
      <w:proofErr w:type="spellEnd"/>
      <w:r w:rsidRPr="007F3DF7">
        <w:rPr>
          <w:rFonts w:eastAsia="Times New Roman" w:cs="Times New Roman"/>
          <w:sz w:val="16"/>
        </w:rPr>
        <w:t xml:space="preserve">, it is apparent that </w:t>
      </w:r>
      <w:r w:rsidRPr="007263EA">
        <w:rPr>
          <w:rFonts w:eastAsia="Times New Roman" w:cs="Times New Roman"/>
          <w:highlight w:val="cyan"/>
          <w:u w:val="single"/>
        </w:rPr>
        <w:t xml:space="preserve">the </w:t>
      </w:r>
      <w:r w:rsidRPr="007263EA">
        <w:rPr>
          <w:rFonts w:eastAsia="Times New Roman" w:cs="Times New Roman"/>
          <w:b/>
          <w:iCs/>
          <w:highlight w:val="cyan"/>
          <w:u w:val="single"/>
        </w:rPr>
        <w:t>structural perspective</w:t>
      </w:r>
      <w:r w:rsidRPr="007F3DF7">
        <w:rPr>
          <w:rFonts w:eastAsia="Times New Roman" w:cs="Times New Roman"/>
          <w:u w:val="single"/>
        </w:rPr>
        <w:t xml:space="preserve"> of the paradigm</w:t>
      </w:r>
      <w:r w:rsidRPr="007F3DF7">
        <w:rPr>
          <w:rFonts w:eastAsia="Times New Roman" w:cs="Times New Roman"/>
          <w:sz w:val="16"/>
        </w:rPr>
        <w:t xml:space="preserve"> in many ways </w:t>
      </w:r>
      <w:r w:rsidRPr="007263EA">
        <w:rPr>
          <w:rFonts w:eastAsia="Times New Roman" w:cs="Times New Roman"/>
          <w:b/>
          <w:iCs/>
          <w:highlight w:val="cyan"/>
          <w:u w:val="single"/>
        </w:rPr>
        <w:t>closes down</w:t>
      </w:r>
      <w:r w:rsidRPr="007F3DF7">
        <w:rPr>
          <w:rFonts w:eastAsia="Times New Roman" w:cs="Times New Roman"/>
          <w:b/>
          <w:iCs/>
          <w:u w:val="single"/>
        </w:rPr>
        <w:t xml:space="preserve"> possibilities</w:t>
      </w:r>
      <w:r w:rsidRPr="007F3DF7">
        <w:rPr>
          <w:rFonts w:eastAsia="Times New Roman" w:cs="Times New Roman"/>
          <w:u w:val="single"/>
        </w:rPr>
        <w:t xml:space="preserve"> of </w:t>
      </w:r>
      <w:r w:rsidRPr="007263EA">
        <w:rPr>
          <w:rFonts w:eastAsia="Times New Roman" w:cs="Times New Roman"/>
          <w:b/>
          <w:iCs/>
          <w:highlight w:val="cyan"/>
          <w:u w:val="single"/>
        </w:rPr>
        <w:t xml:space="preserve">imagining </w:t>
      </w:r>
      <w:r w:rsidRPr="007F3DF7">
        <w:rPr>
          <w:rFonts w:eastAsia="Times New Roman" w:cs="Times New Roman"/>
          <w:b/>
          <w:iCs/>
          <w:u w:val="single"/>
        </w:rPr>
        <w:t xml:space="preserve">the type of </w:t>
      </w:r>
      <w:r w:rsidRPr="007263EA">
        <w:rPr>
          <w:rFonts w:eastAsia="Times New Roman" w:cs="Times New Roman"/>
          <w:b/>
          <w:iCs/>
          <w:highlight w:val="cyan"/>
          <w:u w:val="single"/>
        </w:rPr>
        <w:t>social</w:t>
      </w:r>
      <w:r w:rsidRPr="007263EA">
        <w:rPr>
          <w:rFonts w:eastAsia="Times New Roman" w:cs="Times New Roman"/>
          <w:highlight w:val="cyan"/>
          <w:u w:val="single"/>
        </w:rPr>
        <w:t xml:space="preserve"> and </w:t>
      </w:r>
      <w:r w:rsidRPr="007263EA">
        <w:rPr>
          <w:rFonts w:eastAsia="Times New Roman" w:cs="Times New Roman"/>
          <w:b/>
          <w:iCs/>
          <w:highlight w:val="cyan"/>
          <w:u w:val="single"/>
        </w:rPr>
        <w:t>political transformation</w:t>
      </w:r>
      <w:r w:rsidRPr="007F3DF7">
        <w:rPr>
          <w:rFonts w:eastAsia="Times New Roman" w:cs="Times New Roman"/>
          <w:u w:val="single"/>
        </w:rPr>
        <w:t xml:space="preserve"> to which the </w:t>
      </w:r>
      <w:r w:rsidRPr="007F3DF7">
        <w:rPr>
          <w:rFonts w:eastAsia="Times New Roman" w:cs="Times New Roman"/>
          <w:b/>
          <w:iCs/>
          <w:u w:val="single"/>
        </w:rPr>
        <w:t xml:space="preserve">notion of </w:t>
      </w:r>
      <w:proofErr w:type="spellStart"/>
      <w:r w:rsidRPr="007F3DF7">
        <w:rPr>
          <w:rFonts w:eastAsia="Times New Roman" w:cs="Times New Roman"/>
          <w:b/>
          <w:iCs/>
          <w:u w:val="single"/>
        </w:rPr>
        <w:t>decolonisation</w:t>
      </w:r>
      <w:proofErr w:type="spellEnd"/>
      <w:r w:rsidRPr="007F3DF7">
        <w:rPr>
          <w:rFonts w:eastAsia="Times New Roman" w:cs="Times New Roman"/>
          <w:b/>
          <w:iCs/>
          <w:u w:val="single"/>
        </w:rPr>
        <w:t xml:space="preserve"> aspires</w:t>
      </w:r>
      <w:r w:rsidRPr="007F3DF7">
        <w:rPr>
          <w:rFonts w:eastAsia="Times New Roman" w:cs="Times New Roman"/>
          <w:sz w:val="16"/>
        </w:rPr>
        <w:t xml:space="preserve">. In this regard, </w:t>
      </w:r>
      <w:r w:rsidRPr="007F3DF7">
        <w:rPr>
          <w:rFonts w:eastAsia="Times New Roman" w:cs="Times New Roman"/>
          <w:u w:val="single"/>
        </w:rPr>
        <w:t xml:space="preserve">there is a </w:t>
      </w:r>
      <w:r w:rsidRPr="007F3DF7">
        <w:rPr>
          <w:rFonts w:eastAsia="Times New Roman" w:cs="Times New Roman"/>
          <w:b/>
          <w:iCs/>
          <w:u w:val="single"/>
        </w:rPr>
        <w:t>worrying tendency</w:t>
      </w:r>
      <w:r w:rsidRPr="007F3DF7">
        <w:rPr>
          <w:rFonts w:eastAsia="Times New Roman" w:cs="Times New Roman"/>
          <w:sz w:val="16"/>
        </w:rPr>
        <w:t xml:space="preserve"> (</w:t>
      </w:r>
      <w:r w:rsidRPr="007F3DF7">
        <w:rPr>
          <w:rFonts w:eastAsia="Times New Roman" w:cs="Times New Roman"/>
          <w:u w:val="single"/>
        </w:rPr>
        <w:t xml:space="preserve">if not </w:t>
      </w:r>
      <w:r w:rsidRPr="007263EA">
        <w:rPr>
          <w:rFonts w:eastAsia="Times New Roman" w:cs="Times New Roman"/>
          <w:b/>
          <w:iCs/>
          <w:highlight w:val="cyan"/>
          <w:u w:val="single"/>
        </w:rPr>
        <w:t>tautological discrepancy</w:t>
      </w:r>
      <w:r w:rsidRPr="007F3DF7">
        <w:rPr>
          <w:rFonts w:eastAsia="Times New Roman" w:cs="Times New Roman"/>
          <w:sz w:val="16"/>
        </w:rPr>
        <w:t xml:space="preserve">) </w:t>
      </w:r>
      <w:r w:rsidRPr="007F3DF7">
        <w:rPr>
          <w:rFonts w:eastAsia="Times New Roman" w:cs="Times New Roman"/>
          <w:u w:val="single"/>
        </w:rPr>
        <w:t xml:space="preserve">in settler colonial studies, </w:t>
      </w:r>
      <w:r w:rsidRPr="007263EA">
        <w:rPr>
          <w:rFonts w:eastAsia="Times New Roman" w:cs="Times New Roman"/>
          <w:highlight w:val="cyan"/>
          <w:u w:val="single"/>
        </w:rPr>
        <w:t xml:space="preserve">where the </w:t>
      </w:r>
      <w:r w:rsidRPr="007263EA">
        <w:rPr>
          <w:rFonts w:eastAsia="Times New Roman" w:cs="Times New Roman"/>
          <w:b/>
          <w:iCs/>
          <w:highlight w:val="cyan"/>
          <w:u w:val="single"/>
        </w:rPr>
        <w:t xml:space="preserve">only solution to settler colonialism is </w:t>
      </w:r>
      <w:proofErr w:type="spellStart"/>
      <w:r w:rsidRPr="007263EA">
        <w:rPr>
          <w:rFonts w:eastAsia="Times New Roman" w:cs="Times New Roman"/>
          <w:b/>
          <w:iCs/>
          <w:highlight w:val="cyan"/>
          <w:u w:val="single"/>
        </w:rPr>
        <w:t>decolonisation</w:t>
      </w:r>
      <w:proofErr w:type="spellEnd"/>
      <w:r w:rsidRPr="007F3DF7">
        <w:rPr>
          <w:rFonts w:eastAsia="Times New Roman" w:cs="Times New Roman"/>
          <w:u w:val="single"/>
        </w:rPr>
        <w:t xml:space="preserve">—which a faithful adherence to the paradigm </w:t>
      </w:r>
      <w:r w:rsidRPr="007F3DF7">
        <w:rPr>
          <w:rFonts w:eastAsia="Times New Roman" w:cs="Times New Roman"/>
          <w:b/>
          <w:iCs/>
          <w:u w:val="single"/>
        </w:rPr>
        <w:t>renders largely unachievable</w:t>
      </w:r>
      <w:r w:rsidRPr="007F3DF7">
        <w:rPr>
          <w:rFonts w:eastAsia="Times New Roman" w:cs="Times New Roman"/>
          <w:u w:val="single"/>
        </w:rPr>
        <w:t xml:space="preserve">, if not </w:t>
      </w:r>
      <w:r w:rsidRPr="007F3DF7">
        <w:rPr>
          <w:rFonts w:eastAsia="Times New Roman" w:cs="Times New Roman"/>
          <w:b/>
          <w:iCs/>
          <w:u w:val="single"/>
        </w:rPr>
        <w:t>impossible</w:t>
      </w:r>
      <w:r w:rsidRPr="007F3DF7">
        <w:rPr>
          <w:rFonts w:eastAsia="Times New Roman" w:cs="Times New Roman"/>
          <w:sz w:val="16"/>
        </w:rPr>
        <w:t xml:space="preserve">. To understand why this is the case, it is necessary to return to Wolfe’s (2013a: 257) account of settler colonialism as guided by a ‘zero-sum logic whereby settler societies, for all their internal </w:t>
      </w:r>
      <w:r w:rsidRPr="007F3DF7">
        <w:rPr>
          <w:sz w:val="16"/>
        </w:rPr>
        <w:t xml:space="preserve">complexities, uniformly require the elimination of Native alternatives’. The structuralism of this account has immense power as a means of mapping forms of injustice and indignity as well as strategies of resistance and refusal, and Wolfe is careful to show how transmutations of the logic of elimination are complex, variable, discontinuous and uneven. Yet, in seeking to elucidate the logic of elimination as the overarching historical force guiding settler-native relations there is an operational weakness in the theory, whereby such a logic is simply there, </w:t>
      </w:r>
      <w:proofErr w:type="gramStart"/>
      <w:r w:rsidRPr="007F3DF7">
        <w:rPr>
          <w:sz w:val="16"/>
        </w:rPr>
        <w:t>omnipresent</w:t>
      </w:r>
      <w:proofErr w:type="gramEnd"/>
      <w:r w:rsidRPr="007F3DF7">
        <w:rPr>
          <w:sz w:val="16"/>
        </w:rPr>
        <w:t xml:space="preserve"> and manifest even when (and perhaps especially when) it appears not to be; the settler colonial studies scholar need only read it into a situation or context. It thus </w:t>
      </w:r>
      <w:r w:rsidRPr="007F3DF7">
        <w:rPr>
          <w:rFonts w:eastAsia="Times New Roman" w:cs="Times New Roman"/>
          <w:b/>
          <w:iCs/>
          <w:u w:val="single"/>
        </w:rPr>
        <w:t>hurtles from the past</w:t>
      </w:r>
      <w:r w:rsidRPr="007F3DF7">
        <w:rPr>
          <w:rFonts w:eastAsia="Times New Roman" w:cs="Times New Roman"/>
          <w:u w:val="single"/>
        </w:rPr>
        <w:t xml:space="preserve"> to the </w:t>
      </w:r>
      <w:r w:rsidRPr="007F3DF7">
        <w:rPr>
          <w:rFonts w:eastAsia="Times New Roman" w:cs="Times New Roman"/>
          <w:b/>
          <w:iCs/>
          <w:u w:val="single"/>
        </w:rPr>
        <w:t>present</w:t>
      </w:r>
      <w:r w:rsidRPr="007F3DF7">
        <w:rPr>
          <w:rFonts w:eastAsia="Times New Roman" w:cs="Times New Roman"/>
          <w:u w:val="single"/>
        </w:rPr>
        <w:t xml:space="preserve"> into the </w:t>
      </w:r>
      <w:r w:rsidRPr="007F3DF7">
        <w:rPr>
          <w:rFonts w:eastAsia="Times New Roman" w:cs="Times New Roman"/>
          <w:b/>
          <w:iCs/>
          <w:u w:val="single"/>
        </w:rPr>
        <w:t>future</w:t>
      </w:r>
      <w:r w:rsidRPr="007F3DF7">
        <w:rPr>
          <w:rFonts w:eastAsia="Times New Roman" w:cs="Times New Roman"/>
          <w:u w:val="single"/>
        </w:rPr>
        <w:t xml:space="preserve">, never to be fully extinguished until the native is, or until history itself ends. There is thus a </w:t>
      </w:r>
      <w:r w:rsidRPr="007F3DF7">
        <w:rPr>
          <w:rFonts w:eastAsia="Times New Roman" w:cs="Times New Roman"/>
          <w:b/>
          <w:iCs/>
          <w:u w:val="single"/>
        </w:rPr>
        <w:t>powerful ontological</w:t>
      </w:r>
      <w:r w:rsidRPr="007F3DF7">
        <w:rPr>
          <w:rFonts w:eastAsia="Times New Roman" w:cs="Times New Roman"/>
          <w:sz w:val="16"/>
        </w:rPr>
        <w:t xml:space="preserve"> (if not metaphysical) </w:t>
      </w:r>
      <w:r w:rsidRPr="007F3DF7">
        <w:rPr>
          <w:rFonts w:eastAsia="Times New Roman" w:cs="Times New Roman"/>
          <w:b/>
          <w:iCs/>
          <w:u w:val="single"/>
        </w:rPr>
        <w:t>dimension</w:t>
      </w:r>
      <w:r w:rsidRPr="007F3DF7">
        <w:rPr>
          <w:rFonts w:eastAsia="Times New Roman" w:cs="Times New Roman"/>
          <w:sz w:val="16"/>
        </w:rPr>
        <w:t xml:space="preserve"> to Wolfe’s account, </w:t>
      </w:r>
      <w:r w:rsidRPr="007F3DF7">
        <w:rPr>
          <w:rFonts w:eastAsia="Times New Roman" w:cs="Times New Roman"/>
          <w:u w:val="single"/>
        </w:rPr>
        <w:t>where there is such thing as a ‘</w:t>
      </w:r>
      <w:r w:rsidRPr="007F3DF7">
        <w:rPr>
          <w:rFonts w:eastAsia="Times New Roman" w:cs="Times New Roman"/>
          <w:b/>
          <w:iCs/>
          <w:u w:val="single"/>
        </w:rPr>
        <w:t>settler will</w:t>
      </w:r>
      <w:r w:rsidRPr="007F3DF7">
        <w:rPr>
          <w:rFonts w:eastAsia="Times New Roman" w:cs="Times New Roman"/>
          <w:u w:val="single"/>
        </w:rPr>
        <w:t xml:space="preserve">’ that </w:t>
      </w:r>
      <w:r w:rsidRPr="007F3DF7">
        <w:rPr>
          <w:rFonts w:eastAsia="Times New Roman" w:cs="Times New Roman"/>
          <w:b/>
          <w:iCs/>
          <w:u w:val="single"/>
        </w:rPr>
        <w:t>inherently desires the elimination of the native</w:t>
      </w:r>
      <w:r w:rsidRPr="007F3DF7">
        <w:rPr>
          <w:rFonts w:eastAsia="Times New Roman" w:cs="Times New Roman"/>
          <w:u w:val="single"/>
        </w:rPr>
        <w:t xml:space="preserve"> and the distinction between the settler and native </w:t>
      </w:r>
      <w:r w:rsidRPr="007F3DF7">
        <w:rPr>
          <w:rFonts w:eastAsia="Times New Roman" w:cs="Times New Roman"/>
          <w:b/>
          <w:iCs/>
          <w:u w:val="single"/>
        </w:rPr>
        <w:t>can only ever be categorical</w:t>
      </w:r>
      <w:r w:rsidRPr="007F3DF7">
        <w:rPr>
          <w:rFonts w:eastAsia="Times New Roman" w:cs="Times New Roman"/>
          <w:u w:val="single"/>
        </w:rPr>
        <w:t>, founded as it is on the ‘primal binarism of the frontier’</w:t>
      </w:r>
      <w:r w:rsidRPr="007F3DF7">
        <w:rPr>
          <w:rFonts w:eastAsia="Times New Roman" w:cs="Times New Roman"/>
          <w:sz w:val="16"/>
        </w:rPr>
        <w:t xml:space="preserve"> (2013a: 258). It is here that the differences between earlier settler colonial scholarship on Israel-Palestine and the recent settler colonial turn come into clearest view. While Jamal </w:t>
      </w:r>
      <w:proofErr w:type="spellStart"/>
      <w:r w:rsidRPr="007F3DF7">
        <w:rPr>
          <w:rFonts w:eastAsia="Times New Roman" w:cs="Times New Roman"/>
          <w:sz w:val="16"/>
        </w:rPr>
        <w:t>Hilal’s</w:t>
      </w:r>
      <w:proofErr w:type="spellEnd"/>
      <w:r w:rsidRPr="007F3DF7">
        <w:rPr>
          <w:rFonts w:eastAsia="Times New Roman" w:cs="Times New Roman"/>
          <w:sz w:val="16"/>
        </w:rPr>
        <w:t xml:space="preserve">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7F3DF7">
        <w:rPr>
          <w:rFonts w:eastAsia="Times New Roman" w:cs="Times New Roman"/>
          <w:u w:val="single"/>
        </w:rPr>
        <w:t>settler</w:t>
      </w:r>
      <w:r w:rsidRPr="007F3DF7">
        <w:rPr>
          <w:rFonts w:eastAsia="Times New Roman" w:cs="Times New Roman"/>
          <w:sz w:val="16"/>
        </w:rPr>
        <w:t xml:space="preserve">, who </w:t>
      </w:r>
      <w:r w:rsidRPr="007F3DF7">
        <w:rPr>
          <w:rFonts w:eastAsia="Times New Roman" w:cs="Times New Roman"/>
          <w:u w:val="single"/>
        </w:rPr>
        <w:t xml:space="preserve">seeks to </w:t>
      </w:r>
      <w:r w:rsidRPr="007F3DF7">
        <w:rPr>
          <w:rFonts w:eastAsia="Times New Roman" w:cs="Times New Roman"/>
          <w:b/>
          <w:iCs/>
          <w:u w:val="single"/>
        </w:rPr>
        <w:t>destroy</w:t>
      </w:r>
      <w:r w:rsidRPr="007F3DF7">
        <w:rPr>
          <w:rFonts w:eastAsia="Times New Roman" w:cs="Times New Roman"/>
          <w:u w:val="single"/>
        </w:rPr>
        <w:t xml:space="preserve"> and </w:t>
      </w:r>
      <w:r w:rsidRPr="007F3DF7">
        <w:rPr>
          <w:rFonts w:eastAsia="Times New Roman" w:cs="Times New Roman"/>
          <w:b/>
          <w:iCs/>
          <w:u w:val="single"/>
        </w:rPr>
        <w:t>replace the native</w:t>
      </w:r>
      <w:r w:rsidRPr="007F3DF7">
        <w:rPr>
          <w:rFonts w:eastAsia="Times New Roman" w:cs="Times New Roman"/>
          <w:u w:val="single"/>
        </w:rPr>
        <w:t>, and native</w:t>
      </w:r>
      <w:r w:rsidRPr="007F3DF7">
        <w:rPr>
          <w:rFonts w:eastAsia="Times New Roman" w:cs="Times New Roman"/>
          <w:sz w:val="16"/>
        </w:rPr>
        <w:t xml:space="preserve">, who </w:t>
      </w:r>
      <w:r w:rsidRPr="007F3DF7">
        <w:rPr>
          <w:rFonts w:eastAsia="Times New Roman" w:cs="Times New Roman"/>
          <w:b/>
          <w:iCs/>
          <w:u w:val="single"/>
        </w:rPr>
        <w:t>can only ever push back</w:t>
      </w:r>
      <w:r w:rsidRPr="007F3DF7">
        <w:rPr>
          <w:rFonts w:eastAsia="Times New Roman" w:cs="Times New Roman"/>
          <w:sz w:val="16"/>
        </w:rPr>
        <w:t xml:space="preserve">. Indeed, </w:t>
      </w:r>
      <w:r w:rsidRPr="007F3DF7">
        <w:rPr>
          <w:rFonts w:eastAsia="Times New Roman" w:cs="Times New Roman"/>
          <w:u w:val="single"/>
        </w:rPr>
        <w:t xml:space="preserve">if </w:t>
      </w:r>
      <w:r w:rsidRPr="007263EA">
        <w:rPr>
          <w:rFonts w:eastAsia="Times New Roman" w:cs="Times New Roman"/>
          <w:highlight w:val="cyan"/>
          <w:u w:val="single"/>
        </w:rPr>
        <w:t>the</w:t>
      </w:r>
      <w:r w:rsidRPr="007F3DF7">
        <w:rPr>
          <w:rFonts w:eastAsia="Times New Roman" w:cs="Times New Roman"/>
          <w:u w:val="single"/>
        </w:rPr>
        <w:t xml:space="preserve"> settler colonial </w:t>
      </w:r>
      <w:r w:rsidRPr="007263EA">
        <w:rPr>
          <w:rFonts w:eastAsia="Times New Roman" w:cs="Times New Roman"/>
          <w:highlight w:val="cyan"/>
          <w:u w:val="single"/>
        </w:rPr>
        <w:t>paradigm</w:t>
      </w:r>
      <w:r w:rsidRPr="007F3DF7">
        <w:rPr>
          <w:rFonts w:eastAsia="Times New Roman" w:cs="Times New Roman"/>
          <w:u w:val="single"/>
        </w:rPr>
        <w:t xml:space="preserve"> views history in</w:t>
      </w:r>
      <w:r w:rsidRPr="007F3DF7">
        <w:rPr>
          <w:rFonts w:eastAsia="Times New Roman" w:cs="Times New Roman"/>
          <w:sz w:val="16"/>
        </w:rPr>
        <w:t xml:space="preserve"> similar </w:t>
      </w:r>
      <w:r w:rsidRPr="007F3DF7">
        <w:rPr>
          <w:rFonts w:eastAsia="Times New Roman" w:cs="Times New Roman"/>
          <w:u w:val="single"/>
        </w:rPr>
        <w:t>teleological terms</w:t>
      </w:r>
      <w:r w:rsidRPr="007F3DF7">
        <w:rPr>
          <w:rFonts w:eastAsia="Times New Roman" w:cs="Times New Roman"/>
          <w:sz w:val="16"/>
        </w:rPr>
        <w:t xml:space="preserve"> to the Marxist framework, </w:t>
      </w:r>
      <w:r w:rsidRPr="007F3DF7">
        <w:rPr>
          <w:rFonts w:eastAsia="Times New Roman" w:cs="Times New Roman"/>
          <w:u w:val="single"/>
        </w:rPr>
        <w:t xml:space="preserve">it </w:t>
      </w:r>
      <w:r w:rsidRPr="007263EA">
        <w:rPr>
          <w:rFonts w:eastAsia="Times New Roman" w:cs="Times New Roman"/>
          <w:b/>
          <w:iCs/>
          <w:highlight w:val="cyan"/>
          <w:u w:val="single"/>
        </w:rPr>
        <w:t>does not offer</w:t>
      </w:r>
      <w:r w:rsidRPr="007263EA">
        <w:rPr>
          <w:rFonts w:eastAsia="Times New Roman" w:cs="Times New Roman"/>
          <w:highlight w:val="cyan"/>
          <w:u w:val="single"/>
        </w:rPr>
        <w:t xml:space="preserve"> the</w:t>
      </w:r>
      <w:r w:rsidRPr="007F3DF7">
        <w:rPr>
          <w:rFonts w:eastAsia="Times New Roman" w:cs="Times New Roman"/>
          <w:u w:val="single"/>
        </w:rPr>
        <w:t xml:space="preserve"> same </w:t>
      </w:r>
      <w:r w:rsidRPr="007263EA">
        <w:rPr>
          <w:rFonts w:eastAsia="Times New Roman" w:cs="Times New Roman"/>
          <w:highlight w:val="cyan"/>
          <w:u w:val="single"/>
        </w:rPr>
        <w:t>hopeful vision of a liberated future</w:t>
      </w:r>
      <w:r w:rsidRPr="007F3DF7">
        <w:rPr>
          <w:rFonts w:eastAsia="Times New Roman" w:cs="Times New Roman"/>
          <w:sz w:val="16"/>
        </w:rPr>
        <w:t xml:space="preserve">. After all, </w:t>
      </w:r>
      <w:r w:rsidRPr="007263EA">
        <w:rPr>
          <w:rFonts w:eastAsia="Times New Roman" w:cs="Times New Roman"/>
          <w:highlight w:val="cyan"/>
          <w:u w:val="single"/>
        </w:rPr>
        <w:t xml:space="preserve">settler colonialism has </w:t>
      </w:r>
      <w:r w:rsidRPr="007263EA">
        <w:rPr>
          <w:rFonts w:eastAsia="Times New Roman" w:cs="Times New Roman"/>
          <w:b/>
          <w:iCs/>
          <w:highlight w:val="cyan"/>
          <w:u w:val="single"/>
        </w:rPr>
        <w:t>only one story to tell</w:t>
      </w:r>
      <w:proofErr w:type="gramStart"/>
      <w:r w:rsidRPr="007263EA">
        <w:rPr>
          <w:rFonts w:eastAsia="Times New Roman" w:cs="Times New Roman"/>
          <w:highlight w:val="cyan"/>
          <w:u w:val="single"/>
        </w:rPr>
        <w:t>—‘</w:t>
      </w:r>
      <w:proofErr w:type="gramEnd"/>
      <w:r w:rsidRPr="007263EA">
        <w:rPr>
          <w:rFonts w:eastAsia="Times New Roman" w:cs="Times New Roman"/>
          <w:highlight w:val="cyan"/>
          <w:u w:val="single"/>
        </w:rPr>
        <w:t xml:space="preserve">either </w:t>
      </w:r>
      <w:r w:rsidRPr="007263EA">
        <w:rPr>
          <w:rFonts w:eastAsia="Times New Roman" w:cs="Times New Roman"/>
          <w:b/>
          <w:iCs/>
          <w:highlight w:val="cyan"/>
          <w:u w:val="single"/>
        </w:rPr>
        <w:t>total victory</w:t>
      </w:r>
      <w:r w:rsidRPr="007263EA">
        <w:rPr>
          <w:rFonts w:eastAsia="Times New Roman" w:cs="Times New Roman"/>
          <w:highlight w:val="cyan"/>
          <w:u w:val="single"/>
        </w:rPr>
        <w:t xml:space="preserve"> or </w:t>
      </w:r>
      <w:r w:rsidRPr="007263EA">
        <w:rPr>
          <w:rFonts w:eastAsia="Times New Roman" w:cs="Times New Roman"/>
          <w:b/>
          <w:iCs/>
          <w:highlight w:val="cyan"/>
          <w:u w:val="single"/>
        </w:rPr>
        <w:t>total failure</w:t>
      </w:r>
      <w:r w:rsidRPr="007263EA">
        <w:rPr>
          <w:rFonts w:eastAsia="Times New Roman" w:cs="Times New Roman"/>
          <w:highlight w:val="cyan"/>
          <w:u w:val="single"/>
        </w:rPr>
        <w:t>’</w:t>
      </w:r>
      <w:r w:rsidRPr="007F3DF7">
        <w:rPr>
          <w:rFonts w:eastAsia="Times New Roman" w:cs="Times New Roman"/>
          <w:sz w:val="16"/>
        </w:rPr>
        <w:t xml:space="preserve"> (Veracini, 2007). Veracini’s attempt to disaggregate different forms of settler </w:t>
      </w:r>
      <w:proofErr w:type="spellStart"/>
      <w:r w:rsidRPr="007F3DF7">
        <w:rPr>
          <w:rFonts w:eastAsia="Times New Roman" w:cs="Times New Roman"/>
          <w:sz w:val="16"/>
        </w:rPr>
        <w:t>decolonisation</w:t>
      </w:r>
      <w:proofErr w:type="spellEnd"/>
      <w:r w:rsidRPr="007F3DF7">
        <w:rPr>
          <w:rFonts w:eastAsia="Times New Roman" w:cs="Times New Roman"/>
          <w:sz w:val="16"/>
        </w:rPr>
        <w:t xml:space="preserve"> is revealing of the difficulties that come along with this zero-sum perspective. It is significant to note </w:t>
      </w:r>
      <w:r w:rsidRPr="007F3DF7">
        <w:rPr>
          <w:sz w:val="16"/>
        </w:rPr>
        <w:t xml:space="preserve">that beyond settler evacuation (which may </w:t>
      </w:r>
      <w:proofErr w:type="spellStart"/>
      <w:r w:rsidRPr="007F3DF7">
        <w:rPr>
          <w:sz w:val="16"/>
        </w:rPr>
        <w:t>decolonise</w:t>
      </w:r>
      <w:proofErr w:type="spellEnd"/>
      <w:r w:rsidRPr="007F3DF7">
        <w:rPr>
          <w:sz w:val="16"/>
        </w:rPr>
        <w:t xml:space="preserve"> territory, he cautions, but not necessarily relationships) the picture he paints is a relatively bleak one. For Veracini (2011: 5), claims for </w:t>
      </w:r>
      <w:proofErr w:type="spellStart"/>
      <w:r w:rsidRPr="007F3DF7">
        <w:rPr>
          <w:sz w:val="16"/>
        </w:rPr>
        <w:t>decolonisation</w:t>
      </w:r>
      <w:proofErr w:type="spellEnd"/>
      <w:r w:rsidRPr="007F3DF7">
        <w:rPr>
          <w:sz w:val="16"/>
        </w:rPr>
        <w:t xml:space="preserve"> from Indigenous peoples in settler societies can take two broad forms: an ‘anticolonial rhetoric expressing a demand for indigenous sovereign independence and self-determination… and an “ultra”-colonial one that seeks a reconstituted partnership with the [settler state] and advocates a return to a relatively more respectful middle ground and “treaty” </w:t>
      </w:r>
      <w:proofErr w:type="gramStart"/>
      <w:r w:rsidRPr="007F3DF7">
        <w:rPr>
          <w:sz w:val="16"/>
        </w:rPr>
        <w:t>conditions’</w:t>
      </w:r>
      <w:proofErr w:type="gramEnd"/>
      <w:r w:rsidRPr="007F3DF7">
        <w:rPr>
          <w:sz w:val="16"/>
        </w:rPr>
        <w:t xml:space="preserve">. While both, he suggests, are tempting strategies in the struggle for change, though ‘ultimately ineffective against settler colonial structures of domination’ (2011: 5), it is the latter strategy that invites Veracini’s most scathing assessment. As he writes, 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w:t>
      </w:r>
      <w:proofErr w:type="spellStart"/>
      <w:r w:rsidRPr="007F3DF7">
        <w:rPr>
          <w:sz w:val="16"/>
        </w:rPr>
        <w:t>decolonisation</w:t>
      </w:r>
      <w:proofErr w:type="spellEnd"/>
      <w:r w:rsidRPr="007F3DF7">
        <w:rPr>
          <w:sz w:val="16"/>
        </w:rPr>
        <w:t xml:space="preserve"> actually enhances the subjection of indigenous peoples… it is at best irrelevant and at worst detrimental to indigenous peoples in settler societies (2011: 6-7). The ‘primal binarism of the frontier’ plays a particularly ambivalent role in Veracini’s (2011: 6) formulation, where the categorical distinction between settler and native obstructs the ‘possibility of a genuinely </w:t>
      </w:r>
      <w:proofErr w:type="spellStart"/>
      <w:r w:rsidRPr="007F3DF7">
        <w:rPr>
          <w:sz w:val="16"/>
        </w:rPr>
        <w:t>decolonised</w:t>
      </w:r>
      <w:proofErr w:type="spellEnd"/>
      <w:r w:rsidRPr="007F3DF7">
        <w:rPr>
          <w:sz w:val="16"/>
        </w:rPr>
        <w:t xml:space="preserve"> relationship’ (by virtue of its lopsidedness) yet is a necessary political strategy to guard against the absorption of Indigenous people into the settler fold, which would represent settler colonialism’s final victory. The battle here is between a ‘settler colonialism [that] is designed to produce a fundamental discontinuity as its “logic of elimination” runs its course until it actually extinguishes the settler colonial relation’ and an anti-colonial struggle that ‘must aim to keep the settler-indigenous relationship going’ (2011: 7). In other words, the categorical distinction produced by the frontier must be maintained in order to struggle against its effects. Given the lack of options presented to Indigenous peoples by Veracini (2014: 315), his conclusion that settler </w:t>
      </w:r>
      <w:proofErr w:type="spellStart"/>
      <w:r w:rsidRPr="007F3DF7">
        <w:rPr>
          <w:sz w:val="16"/>
        </w:rPr>
        <w:t>decolonisation</w:t>
      </w:r>
      <w:proofErr w:type="spellEnd"/>
      <w:r w:rsidRPr="007F3DF7">
        <w:rPr>
          <w:sz w:val="16"/>
        </w:rPr>
        <w:t xml:space="preserve"> demands a ‘radical, post-settler colonial passage’ is perhaps not surprising – although he has ‘no suggestion as to how this may be achieved and [is] pessimistic about its feasibility’. Scholars have long reckoned with the ambivalence of the settler colonial situation, which is simultaneously colonial and postcolonial, </w:t>
      </w:r>
      <w:proofErr w:type="spellStart"/>
      <w:r w:rsidRPr="007F3DF7">
        <w:rPr>
          <w:sz w:val="16"/>
        </w:rPr>
        <w:t>colonising</w:t>
      </w:r>
      <w:proofErr w:type="spellEnd"/>
      <w:r w:rsidRPr="007F3DF7">
        <w:rPr>
          <w:sz w:val="16"/>
        </w:rPr>
        <w:t xml:space="preserve"> and </w:t>
      </w:r>
      <w:proofErr w:type="spellStart"/>
      <w:r w:rsidRPr="007F3DF7">
        <w:rPr>
          <w:sz w:val="16"/>
        </w:rPr>
        <w:t>decolonising</w:t>
      </w:r>
      <w:proofErr w:type="spellEnd"/>
      <w:r w:rsidRPr="007F3DF7">
        <w:rPr>
          <w:sz w:val="16"/>
        </w:rPr>
        <w:t xml:space="preserve"> (</w:t>
      </w:r>
      <w:proofErr w:type="spellStart"/>
      <w:r w:rsidRPr="007F3DF7">
        <w:rPr>
          <w:sz w:val="16"/>
        </w:rPr>
        <w:t>Curthoys</w:t>
      </w:r>
      <w:proofErr w:type="spellEnd"/>
      <w:r w:rsidRPr="007F3DF7">
        <w:rPr>
          <w:sz w:val="16"/>
        </w:rPr>
        <w:t>, 1999: 288). Given the generally dreadful Fourth World circumstances facing many Indigenous peoples in settler societies, it could be argued that there is good reason for such pessimism. The settler colonial paradigm, in this sense, offers an important caution against celebratory narratives of progress. Wolfe (1994), it must be recalled,</w:t>
      </w:r>
      <w:r w:rsidRPr="007F3DF7">
        <w:rPr>
          <w:rFonts w:eastAsia="Times New Roman" w:cs="Times New Roman"/>
          <w:sz w:val="16"/>
        </w:rPr>
        <w:t xml:space="preserve">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7F3DF7">
        <w:rPr>
          <w:rFonts w:eastAsia="Times New Roman" w:cs="Times New Roman"/>
          <w:b/>
          <w:iCs/>
          <w:u w:val="single"/>
        </w:rPr>
        <w:t>Nonetheless</w:t>
      </w:r>
      <w:r w:rsidRPr="007F3DF7">
        <w:rPr>
          <w:rFonts w:eastAsia="Times New Roman" w:cs="Times New Roman"/>
          <w:u w:val="single"/>
        </w:rPr>
        <w:t xml:space="preserve">, the </w:t>
      </w:r>
      <w:r w:rsidRPr="007263EA">
        <w:rPr>
          <w:rFonts w:eastAsia="Times New Roman" w:cs="Times New Roman"/>
          <w:b/>
          <w:iCs/>
          <w:highlight w:val="cyan"/>
          <w:u w:val="single"/>
        </w:rPr>
        <w:t>fatalism</w:t>
      </w:r>
      <w:r w:rsidRPr="007263EA">
        <w:rPr>
          <w:rFonts w:eastAsia="Times New Roman" w:cs="Times New Roman"/>
          <w:highlight w:val="cyan"/>
          <w:u w:val="single"/>
        </w:rPr>
        <w:t xml:space="preserve"> of the settler colonial paradigm</w:t>
      </w:r>
      <w:r w:rsidRPr="007F3DF7">
        <w:rPr>
          <w:rFonts w:eastAsia="Times New Roman" w:cs="Times New Roman"/>
          <w:sz w:val="16"/>
        </w:rPr>
        <w:t xml:space="preserve">—whereby </w:t>
      </w:r>
      <w:proofErr w:type="spellStart"/>
      <w:r w:rsidRPr="007F3DF7">
        <w:rPr>
          <w:rFonts w:eastAsia="Times New Roman" w:cs="Times New Roman"/>
          <w:sz w:val="16"/>
        </w:rPr>
        <w:t>decolonisation</w:t>
      </w:r>
      <w:proofErr w:type="spellEnd"/>
      <w:r w:rsidRPr="007F3DF7">
        <w:rPr>
          <w:rFonts w:eastAsia="Times New Roman" w:cs="Times New Roman"/>
          <w:sz w:val="16"/>
        </w:rPr>
        <w:t xml:space="preserve"> is by and large put beyond the realms of possibility—</w:t>
      </w:r>
      <w:r w:rsidRPr="007F3DF7">
        <w:rPr>
          <w:rFonts w:eastAsia="Times New Roman" w:cs="Times New Roman"/>
          <w:u w:val="single"/>
        </w:rPr>
        <w:t>has</w:t>
      </w:r>
      <w:r w:rsidRPr="007F3DF7">
        <w:rPr>
          <w:rFonts w:eastAsia="Times New Roman" w:cs="Times New Roman"/>
          <w:sz w:val="16"/>
        </w:rPr>
        <w:t xml:space="preserve"> seen it </w:t>
      </w:r>
      <w:r w:rsidRPr="007F3DF7">
        <w:rPr>
          <w:rFonts w:eastAsia="Times New Roman" w:cs="Times New Roman"/>
          <w:u w:val="single"/>
        </w:rPr>
        <w:t xml:space="preserve">come under </w:t>
      </w:r>
      <w:r w:rsidRPr="007F3DF7">
        <w:rPr>
          <w:rFonts w:eastAsia="Times New Roman" w:cs="Times New Roman"/>
          <w:b/>
          <w:iCs/>
          <w:u w:val="single"/>
        </w:rPr>
        <w:t>considerable critique</w:t>
      </w:r>
      <w:r w:rsidRPr="007F3DF7">
        <w:rPr>
          <w:rFonts w:eastAsia="Times New Roman" w:cs="Times New Roman"/>
          <w:u w:val="single"/>
        </w:rPr>
        <w:t xml:space="preserve"> for </w:t>
      </w:r>
      <w:r w:rsidRPr="007263EA">
        <w:rPr>
          <w:rFonts w:eastAsia="Times New Roman" w:cs="Times New Roman"/>
          <w:b/>
          <w:iCs/>
          <w:highlight w:val="cyan"/>
          <w:u w:val="single"/>
        </w:rPr>
        <w:t>reifying settler colonialism</w:t>
      </w:r>
      <w:r w:rsidRPr="007F3DF7">
        <w:rPr>
          <w:rFonts w:eastAsia="Times New Roman" w:cs="Times New Roman"/>
          <w:u w:val="single"/>
        </w:rPr>
        <w:t xml:space="preserve"> as a transhistorical meta-structure where colonial relations of domination are </w:t>
      </w:r>
      <w:r w:rsidRPr="007F3DF7">
        <w:rPr>
          <w:rFonts w:eastAsia="Times New Roman" w:cs="Times New Roman"/>
          <w:b/>
          <w:iCs/>
          <w:u w:val="single"/>
        </w:rPr>
        <w:t>inevitable</w:t>
      </w:r>
      <w:r w:rsidRPr="007F3DF7">
        <w:rPr>
          <w:rFonts w:eastAsia="Times New Roman" w:cs="Times New Roman"/>
          <w:sz w:val="16"/>
        </w:rPr>
        <w:t xml:space="preserve"> (Macoun &amp; </w:t>
      </w:r>
      <w:proofErr w:type="spellStart"/>
      <w:r w:rsidRPr="007F3DF7">
        <w:rPr>
          <w:rFonts w:eastAsia="Times New Roman" w:cs="Times New Roman"/>
          <w:sz w:val="16"/>
        </w:rPr>
        <w:t>Strakosch</w:t>
      </w:r>
      <w:proofErr w:type="spellEnd"/>
      <w:r w:rsidRPr="007F3DF7">
        <w:rPr>
          <w:rFonts w:eastAsia="Times New Roman" w:cs="Times New Roman"/>
          <w:sz w:val="16"/>
        </w:rPr>
        <w:t xml:space="preserve">, 2013: 435; </w:t>
      </w:r>
      <w:proofErr w:type="spellStart"/>
      <w:r w:rsidRPr="007F3DF7">
        <w:rPr>
          <w:rFonts w:eastAsia="Times New Roman" w:cs="Times New Roman"/>
          <w:sz w:val="16"/>
        </w:rPr>
        <w:t>Snelgrove</w:t>
      </w:r>
      <w:proofErr w:type="spellEnd"/>
      <w:r w:rsidRPr="007F3DF7">
        <w:rPr>
          <w:rFonts w:eastAsia="Times New Roman" w:cs="Times New Roman"/>
          <w:sz w:val="16"/>
        </w:rPr>
        <w:t xml:space="preserve"> et al., 2014: 9). </w:t>
      </w:r>
      <w:r w:rsidRPr="007F3DF7">
        <w:rPr>
          <w:rFonts w:eastAsia="Times New Roman" w:cs="Times New Roman"/>
          <w:u w:val="single"/>
        </w:rPr>
        <w:t>Not only does</w:t>
      </w:r>
      <w:r w:rsidRPr="007F3DF7">
        <w:rPr>
          <w:rFonts w:eastAsia="Times New Roman" w:cs="Times New Roman"/>
          <w:sz w:val="16"/>
        </w:rPr>
        <w:t xml:space="preserve"> Wolfe’s </w:t>
      </w:r>
      <w:r w:rsidRPr="007F3DF7">
        <w:rPr>
          <w:rFonts w:eastAsia="Times New Roman" w:cs="Times New Roman"/>
          <w:u w:val="single"/>
        </w:rPr>
        <w:t xml:space="preserve">ontology </w:t>
      </w:r>
      <w:r w:rsidRPr="007F3DF7">
        <w:rPr>
          <w:rFonts w:eastAsia="Times New Roman" w:cs="Times New Roman"/>
          <w:b/>
          <w:iCs/>
          <w:u w:val="single"/>
        </w:rPr>
        <w:t>erase contingency</w:t>
      </w:r>
      <w:r w:rsidRPr="007F3DF7">
        <w:rPr>
          <w:rFonts w:eastAsia="Times New Roman" w:cs="Times New Roman"/>
          <w:u w:val="single"/>
        </w:rPr>
        <w:t xml:space="preserve">, </w:t>
      </w:r>
      <w:r w:rsidRPr="007F3DF7">
        <w:rPr>
          <w:rFonts w:eastAsia="Times New Roman" w:cs="Times New Roman"/>
          <w:b/>
          <w:iCs/>
          <w:u w:val="single"/>
        </w:rPr>
        <w:t>heterogeneity</w:t>
      </w:r>
      <w:r w:rsidRPr="007F3DF7">
        <w:rPr>
          <w:rFonts w:eastAsia="Times New Roman" w:cs="Times New Roman"/>
          <w:u w:val="single"/>
        </w:rPr>
        <w:t xml:space="preserve"> and (crucially) </w:t>
      </w:r>
      <w:r w:rsidRPr="007F3DF7">
        <w:rPr>
          <w:rFonts w:eastAsia="Times New Roman" w:cs="Times New Roman"/>
          <w:b/>
          <w:iCs/>
          <w:u w:val="single"/>
        </w:rPr>
        <w:t>agency</w:t>
      </w:r>
      <w:r w:rsidRPr="007F3DF7">
        <w:rPr>
          <w:rFonts w:eastAsia="Times New Roman" w:cs="Times New Roman"/>
          <w:sz w:val="16"/>
        </w:rPr>
        <w:t xml:space="preserve"> (</w:t>
      </w:r>
      <w:proofErr w:type="spellStart"/>
      <w:r w:rsidRPr="007F3DF7">
        <w:rPr>
          <w:rFonts w:eastAsia="Times New Roman" w:cs="Times New Roman"/>
          <w:sz w:val="16"/>
        </w:rPr>
        <w:t>Merlan</w:t>
      </w:r>
      <w:proofErr w:type="spellEnd"/>
      <w:r w:rsidRPr="007F3DF7">
        <w:rPr>
          <w:rFonts w:eastAsia="Times New Roman" w:cs="Times New Roman"/>
          <w:sz w:val="16"/>
        </w:rPr>
        <w:t xml:space="preserve">, 1997; </w:t>
      </w:r>
      <w:proofErr w:type="spellStart"/>
      <w:r w:rsidRPr="007F3DF7">
        <w:rPr>
          <w:rFonts w:eastAsia="Times New Roman" w:cs="Times New Roman"/>
          <w:sz w:val="16"/>
        </w:rPr>
        <w:t>Rowse</w:t>
      </w:r>
      <w:proofErr w:type="spellEnd"/>
      <w:r w:rsidRPr="007F3DF7">
        <w:rPr>
          <w:rFonts w:eastAsia="Times New Roman" w:cs="Times New Roman"/>
          <w:sz w:val="16"/>
        </w:rPr>
        <w:t xml:space="preserve">, 2014), </w:t>
      </w:r>
      <w:r w:rsidRPr="007F3DF7">
        <w:rPr>
          <w:rFonts w:eastAsia="Times New Roman" w:cs="Times New Roman"/>
          <w:u w:val="single"/>
        </w:rPr>
        <w:t xml:space="preserve">but its </w:t>
      </w:r>
      <w:proofErr w:type="spellStart"/>
      <w:r w:rsidRPr="007F3DF7">
        <w:rPr>
          <w:rFonts w:eastAsia="Times New Roman" w:cs="Times New Roman"/>
          <w:u w:val="single"/>
        </w:rPr>
        <w:t>polarised</w:t>
      </w:r>
      <w:proofErr w:type="spellEnd"/>
      <w:r w:rsidRPr="007F3DF7">
        <w:rPr>
          <w:rFonts w:eastAsia="Times New Roman" w:cs="Times New Roman"/>
          <w:u w:val="single"/>
        </w:rPr>
        <w:t xml:space="preserve"> framework effectively ‘</w:t>
      </w:r>
      <w:r w:rsidRPr="007F3DF7">
        <w:rPr>
          <w:rFonts w:eastAsia="Times New Roman" w:cs="Times New Roman"/>
          <w:b/>
          <w:iCs/>
          <w:u w:val="single"/>
        </w:rPr>
        <w:t>puts politics to death</w:t>
      </w:r>
      <w:r w:rsidRPr="007F3DF7">
        <w:rPr>
          <w:rFonts w:eastAsia="Times New Roman" w:cs="Times New Roman"/>
          <w:u w:val="single"/>
        </w:rPr>
        <w:t>’</w:t>
      </w:r>
      <w:r w:rsidRPr="007F3DF7">
        <w:rPr>
          <w:rFonts w:eastAsia="Times New Roman" w:cs="Times New Roman"/>
          <w:sz w:val="16"/>
        </w:rPr>
        <w:t xml:space="preserve"> (Svirsky, 2014: 327). In response to such critiques, Wolfe (2013a: 213) suggests that ‘the repudiation of binarism’ may just represent a ‘settler perspective’. However, as Elizabeth Povinelli (1997: 22) has astutely shown, it is in this regard that </w:t>
      </w:r>
      <w:r w:rsidRPr="007F3DF7">
        <w:rPr>
          <w:rFonts w:eastAsia="Times New Roman" w:cs="Times New Roman"/>
          <w:u w:val="single"/>
        </w:rPr>
        <w:t xml:space="preserve">the </w:t>
      </w:r>
      <w:proofErr w:type="spellStart"/>
      <w:r w:rsidRPr="007F3DF7">
        <w:rPr>
          <w:rFonts w:eastAsia="Times New Roman" w:cs="Times New Roman"/>
          <w:b/>
          <w:iCs/>
          <w:u w:val="single"/>
        </w:rPr>
        <w:t>totalising</w:t>
      </w:r>
      <w:proofErr w:type="spellEnd"/>
      <w:r w:rsidRPr="007F3DF7">
        <w:rPr>
          <w:rFonts w:eastAsia="Times New Roman" w:cs="Times New Roman"/>
          <w:b/>
          <w:iCs/>
          <w:u w:val="single"/>
        </w:rPr>
        <w:t xml:space="preserve"> logic</w:t>
      </w:r>
      <w:r w:rsidRPr="007F3DF7">
        <w:rPr>
          <w:rFonts w:eastAsia="Times New Roman" w:cs="Times New Roman"/>
          <w:u w:val="single"/>
        </w:rPr>
        <w:t xml:space="preserve"> of</w:t>
      </w:r>
      <w:r w:rsidRPr="007F3DF7">
        <w:rPr>
          <w:rFonts w:eastAsia="Times New Roman" w:cs="Times New Roman"/>
          <w:sz w:val="16"/>
        </w:rPr>
        <w:t xml:space="preserve"> Wolfe’s </w:t>
      </w:r>
      <w:r w:rsidRPr="007F3DF7">
        <w:rPr>
          <w:rFonts w:eastAsia="Times New Roman" w:cs="Times New Roman"/>
          <w:u w:val="single"/>
        </w:rPr>
        <w:t xml:space="preserve">structure of invasion </w:t>
      </w:r>
      <w:r w:rsidRPr="007F3DF7">
        <w:rPr>
          <w:rFonts w:eastAsia="Times New Roman" w:cs="Times New Roman"/>
          <w:b/>
          <w:iCs/>
          <w:u w:val="single"/>
        </w:rPr>
        <w:t>rests on a disciplinary gesture</w:t>
      </w:r>
      <w:r w:rsidRPr="007F3DF7">
        <w:rPr>
          <w:rFonts w:eastAsia="Times New Roman" w:cs="Times New Roman"/>
          <w:u w:val="single"/>
        </w:rPr>
        <w:t xml:space="preserve"> where ‘</w:t>
      </w:r>
      <w:r w:rsidRPr="007F3DF7">
        <w:rPr>
          <w:rFonts w:eastAsia="Times New Roman" w:cs="Times New Roman"/>
          <w:b/>
          <w:iCs/>
          <w:u w:val="single"/>
        </w:rPr>
        <w:t>any discussion</w:t>
      </w:r>
      <w:r w:rsidRPr="007F3DF7">
        <w:rPr>
          <w:rFonts w:eastAsia="Times New Roman" w:cs="Times New Roman"/>
          <w:u w:val="single"/>
        </w:rPr>
        <w:t xml:space="preserve"> which </w:t>
      </w:r>
      <w:r w:rsidRPr="007F3DF7">
        <w:rPr>
          <w:rFonts w:eastAsia="Times New Roman" w:cs="Times New Roman"/>
          <w:b/>
          <w:iCs/>
          <w:u w:val="single"/>
        </w:rPr>
        <w:t>does not insist</w:t>
      </w:r>
      <w:r w:rsidRPr="007F3DF7">
        <w:rPr>
          <w:rFonts w:eastAsia="Times New Roman" w:cs="Times New Roman"/>
          <w:u w:val="single"/>
        </w:rPr>
        <w:t xml:space="preserve"> on the polarity of the [settler] colonial project’ is </w:t>
      </w:r>
      <w:r w:rsidRPr="007F3DF7">
        <w:rPr>
          <w:rFonts w:eastAsia="Times New Roman" w:cs="Times New Roman"/>
          <w:b/>
          <w:iCs/>
          <w:u w:val="single"/>
        </w:rPr>
        <w:t>assimilationist</w:t>
      </w:r>
      <w:r w:rsidRPr="007F3DF7">
        <w:rPr>
          <w:rFonts w:eastAsia="Times New Roman" w:cs="Times New Roman"/>
          <w:u w:val="single"/>
        </w:rPr>
        <w:t xml:space="preserve">, worse still, </w:t>
      </w:r>
      <w:r w:rsidRPr="007F3DF7">
        <w:rPr>
          <w:rFonts w:eastAsia="Times New Roman" w:cs="Times New Roman"/>
          <w:b/>
          <w:iCs/>
          <w:u w:val="single"/>
        </w:rPr>
        <w:t>genocidal</w:t>
      </w:r>
      <w:r w:rsidRPr="007F3DF7">
        <w:rPr>
          <w:rFonts w:eastAsia="Times New Roman" w:cs="Times New Roman"/>
          <w:u w:val="single"/>
        </w:rPr>
        <w:t xml:space="preserve"> in effect if not intent. </w:t>
      </w:r>
      <w:r w:rsidRPr="007263EA">
        <w:rPr>
          <w:rFonts w:eastAsia="Times New Roman" w:cs="Times New Roman"/>
          <w:b/>
          <w:iCs/>
          <w:highlight w:val="cyan"/>
          <w:u w:val="single"/>
        </w:rPr>
        <w:t>Any attempt</w:t>
      </w:r>
      <w:r w:rsidRPr="007263EA">
        <w:rPr>
          <w:rFonts w:eastAsia="Times New Roman" w:cs="Times New Roman"/>
          <w:highlight w:val="cyan"/>
          <w:u w:val="single"/>
        </w:rPr>
        <w:t xml:space="preserve"> to</w:t>
      </w:r>
      <w:r w:rsidRPr="007F3DF7">
        <w:rPr>
          <w:rFonts w:eastAsia="Times New Roman" w:cs="Times New Roman"/>
          <w:u w:val="single"/>
        </w:rPr>
        <w:t xml:space="preserve"> ‘explore the </w:t>
      </w:r>
      <w:r w:rsidRPr="007F3DF7">
        <w:rPr>
          <w:rFonts w:eastAsia="Times New Roman" w:cs="Times New Roman"/>
          <w:b/>
          <w:iCs/>
          <w:u w:val="single"/>
        </w:rPr>
        <w:t>dialogical</w:t>
      </w:r>
      <w:r w:rsidRPr="007F3DF7">
        <w:rPr>
          <w:rFonts w:eastAsia="Times New Roman" w:cs="Times New Roman"/>
          <w:u w:val="single"/>
        </w:rPr>
        <w:t xml:space="preserve"> or </w:t>
      </w:r>
      <w:r w:rsidRPr="007F3DF7">
        <w:rPr>
          <w:rFonts w:eastAsia="Times New Roman" w:cs="Times New Roman"/>
          <w:b/>
          <w:iCs/>
          <w:u w:val="single"/>
        </w:rPr>
        <w:t>hybrid nature</w:t>
      </w:r>
      <w:r w:rsidRPr="007F3DF7">
        <w:rPr>
          <w:rFonts w:eastAsia="Times New Roman" w:cs="Times New Roman"/>
          <w:u w:val="single"/>
        </w:rPr>
        <w:t xml:space="preserve"> of colonial subjectivity’—which would entail </w:t>
      </w:r>
      <w:r w:rsidRPr="007263EA">
        <w:rPr>
          <w:rFonts w:eastAsia="Times New Roman" w:cs="Times New Roman"/>
          <w:b/>
          <w:iCs/>
          <w:highlight w:val="cyan"/>
          <w:u w:val="single"/>
        </w:rPr>
        <w:t>work</w:t>
      </w:r>
      <w:r w:rsidRPr="007F3DF7">
        <w:rPr>
          <w:rFonts w:eastAsia="Times New Roman" w:cs="Times New Roman"/>
          <w:b/>
          <w:iCs/>
          <w:u w:val="single"/>
        </w:rPr>
        <w:t xml:space="preserve">ing </w:t>
      </w:r>
      <w:r w:rsidRPr="007263EA">
        <w:rPr>
          <w:rFonts w:eastAsia="Times New Roman" w:cs="Times New Roman"/>
          <w:b/>
          <w:iCs/>
          <w:highlight w:val="cyan"/>
          <w:u w:val="single"/>
        </w:rPr>
        <w:t xml:space="preserve">beyond </w:t>
      </w:r>
      <w:r w:rsidRPr="007F3DF7">
        <w:rPr>
          <w:rFonts w:eastAsia="Times New Roman" w:cs="Times New Roman"/>
          <w:b/>
          <w:iCs/>
          <w:u w:val="single"/>
        </w:rPr>
        <w:t xml:space="preserve">the bounds of </w:t>
      </w:r>
      <w:r w:rsidRPr="007263EA">
        <w:rPr>
          <w:rFonts w:eastAsia="Times New Roman" w:cs="Times New Roman"/>
          <w:b/>
          <w:iCs/>
          <w:highlight w:val="cyan"/>
          <w:u w:val="single"/>
        </w:rPr>
        <w:t>absolute polarity</w:t>
      </w:r>
      <w:r w:rsidRPr="007263EA">
        <w:rPr>
          <w:rFonts w:eastAsia="Times New Roman" w:cs="Times New Roman"/>
          <w:highlight w:val="cyan"/>
          <w:u w:val="single"/>
        </w:rPr>
        <w:t xml:space="preserve">—is </w:t>
      </w:r>
      <w:r w:rsidRPr="007263EA">
        <w:rPr>
          <w:rFonts w:eastAsia="Times New Roman" w:cs="Times New Roman"/>
          <w:b/>
          <w:iCs/>
          <w:highlight w:val="cyan"/>
          <w:u w:val="single"/>
        </w:rPr>
        <w:t>disciplined as complicit</w:t>
      </w:r>
      <w:r w:rsidRPr="007F3DF7">
        <w:rPr>
          <w:rFonts w:eastAsia="Times New Roman" w:cs="Times New Roman"/>
          <w:u w:val="single"/>
        </w:rPr>
        <w:t xml:space="preserve"> in the settler colonial project itself, leaving ‘the </w:t>
      </w:r>
      <w:r w:rsidRPr="007F3DF7">
        <w:rPr>
          <w:rFonts w:eastAsia="Times New Roman" w:cs="Times New Roman"/>
          <w:b/>
          <w:iCs/>
          <w:u w:val="single"/>
        </w:rPr>
        <w:t xml:space="preserve">only </w:t>
      </w:r>
      <w:proofErr w:type="spellStart"/>
      <w:r w:rsidRPr="007F3DF7">
        <w:rPr>
          <w:rFonts w:eastAsia="Times New Roman" w:cs="Times New Roman"/>
          <w:b/>
          <w:iCs/>
          <w:u w:val="single"/>
        </w:rPr>
        <w:t>nonassimilationist</w:t>
      </w:r>
      <w:proofErr w:type="spellEnd"/>
      <w:r w:rsidRPr="007F3DF7">
        <w:rPr>
          <w:rFonts w:eastAsia="Times New Roman" w:cs="Times New Roman"/>
          <w:b/>
          <w:iCs/>
          <w:u w:val="single"/>
        </w:rPr>
        <w:t xml:space="preserve"> position</w:t>
      </w:r>
      <w:r w:rsidRPr="007F3DF7">
        <w:rPr>
          <w:rFonts w:eastAsia="Times New Roman" w:cs="Times New Roman"/>
          <w:u w:val="single"/>
        </w:rPr>
        <w:t xml:space="preserve"> one that </w:t>
      </w:r>
      <w:r w:rsidRPr="007F3DF7">
        <w:rPr>
          <w:rFonts w:eastAsia="Times New Roman" w:cs="Times New Roman"/>
          <w:b/>
          <w:iCs/>
          <w:u w:val="single"/>
        </w:rPr>
        <w:t>adheres strictly</w:t>
      </w:r>
      <w:r w:rsidRPr="007F3DF7">
        <w:rPr>
          <w:rFonts w:eastAsia="Times New Roman" w:cs="Times New Roman"/>
          <w:u w:val="single"/>
        </w:rPr>
        <w:t xml:space="preserve"> and </w:t>
      </w:r>
      <w:r w:rsidRPr="007F3DF7">
        <w:rPr>
          <w:rFonts w:eastAsia="Times New Roman" w:cs="Times New Roman"/>
          <w:b/>
          <w:iCs/>
          <w:u w:val="single"/>
        </w:rPr>
        <w:t>solely</w:t>
      </w:r>
      <w:r w:rsidRPr="007F3DF7">
        <w:rPr>
          <w:rFonts w:eastAsia="Times New Roman" w:cs="Times New Roman"/>
          <w:u w:val="single"/>
        </w:rPr>
        <w:t xml:space="preserve"> to a </w:t>
      </w:r>
      <w:r w:rsidRPr="007F3DF7">
        <w:rPr>
          <w:rFonts w:eastAsia="Times New Roman" w:cs="Times New Roman"/>
          <w:b/>
          <w:iCs/>
          <w:u w:val="single"/>
        </w:rPr>
        <w:t>critique</w:t>
      </w:r>
      <w:r w:rsidRPr="007F3DF7">
        <w:rPr>
          <w:rFonts w:eastAsia="Times New Roman" w:cs="Times New Roman"/>
          <w:u w:val="single"/>
        </w:rPr>
        <w:t xml:space="preserve"> of [settler] state discourse’. This gesture not only </w:t>
      </w:r>
      <w:r w:rsidRPr="007263EA">
        <w:rPr>
          <w:rFonts w:eastAsia="Times New Roman" w:cs="Times New Roman"/>
          <w:b/>
          <w:iCs/>
          <w:highlight w:val="cyan"/>
          <w:u w:val="single"/>
        </w:rPr>
        <w:t>disallows</w:t>
      </w:r>
      <w:r w:rsidRPr="007F3DF7">
        <w:rPr>
          <w:rFonts w:eastAsia="Times New Roman" w:cs="Times New Roman"/>
          <w:b/>
          <w:iCs/>
          <w:u w:val="single"/>
        </w:rPr>
        <w:t xml:space="preserve"> the possibility of </w:t>
      </w:r>
      <w:r w:rsidRPr="007263EA">
        <w:rPr>
          <w:rFonts w:eastAsia="Times New Roman" w:cs="Times New Roman"/>
          <w:b/>
          <w:iCs/>
          <w:highlight w:val="cyan"/>
          <w:u w:val="single"/>
        </w:rPr>
        <w:t>counter-publics</w:t>
      </w:r>
      <w:r w:rsidRPr="007263EA">
        <w:rPr>
          <w:rFonts w:eastAsia="Times New Roman" w:cs="Times New Roman"/>
          <w:highlight w:val="cyan"/>
          <w:u w:val="single"/>
        </w:rPr>
        <w:t xml:space="preserve"> and </w:t>
      </w:r>
      <w:r w:rsidRPr="007263EA">
        <w:rPr>
          <w:rFonts w:eastAsia="Times New Roman" w:cs="Times New Roman"/>
          <w:b/>
          <w:iCs/>
          <w:highlight w:val="cyan"/>
          <w:u w:val="single"/>
        </w:rPr>
        <w:t>strategic alliances</w:t>
      </w:r>
      <w:r w:rsidRPr="007F3DF7">
        <w:rPr>
          <w:rFonts w:eastAsia="Times New Roman" w:cs="Times New Roman"/>
          <w:u w:val="single"/>
        </w:rPr>
        <w:t xml:space="preserve"> (even limited ones), but also </w:t>
      </w:r>
      <w:r w:rsidRPr="007F3DF7">
        <w:rPr>
          <w:rFonts w:eastAsia="Times New Roman" w:cs="Times New Roman"/>
          <w:b/>
          <w:iCs/>
          <w:u w:val="single"/>
        </w:rPr>
        <w:t>comes dangerously close</w:t>
      </w:r>
      <w:r w:rsidRPr="007F3DF7">
        <w:rPr>
          <w:rFonts w:eastAsia="Times New Roman" w:cs="Times New Roman"/>
          <w:u w:val="single"/>
        </w:rPr>
        <w:t xml:space="preserve"> to ‘</w:t>
      </w:r>
      <w:r w:rsidRPr="007F3DF7">
        <w:rPr>
          <w:rFonts w:eastAsia="Times New Roman" w:cs="Times New Roman"/>
          <w:b/>
          <w:iCs/>
          <w:u w:val="single"/>
        </w:rPr>
        <w:t>resistance as acquiescence</w:t>
      </w:r>
      <w:r w:rsidRPr="007F3DF7">
        <w:rPr>
          <w:rFonts w:eastAsia="Times New Roman" w:cs="Times New Roman"/>
          <w:u w:val="single"/>
        </w:rPr>
        <w:t xml:space="preserve">’ insofar as the settler colonial studies scholar may </w:t>
      </w:r>
      <w:r w:rsidRPr="007F3DF7">
        <w:rPr>
          <w:rFonts w:eastAsia="Times New Roman" w:cs="Times New Roman"/>
          <w:b/>
          <w:iCs/>
          <w:u w:val="single"/>
        </w:rPr>
        <w:t>malign the structures set in play</w:t>
      </w:r>
      <w:r w:rsidRPr="007F3DF7">
        <w:rPr>
          <w:rFonts w:eastAsia="Times New Roman" w:cs="Times New Roman"/>
          <w:u w:val="single"/>
        </w:rPr>
        <w:t xml:space="preserve"> by settler colonialism, </w:t>
      </w:r>
      <w:r w:rsidRPr="007F3DF7">
        <w:rPr>
          <w:sz w:val="16"/>
        </w:rPr>
        <w:t xml:space="preserve">but only from a safe distance unsullied by the messiness of ambivalences and contradictions of settler and Native subjectivities and relations. Opposition is thus left as our only option, but, as we know from critical anti-colonial and postcolonial scholarship, opposition in itself is not </w:t>
      </w:r>
      <w:proofErr w:type="spellStart"/>
      <w:r w:rsidRPr="007F3DF7">
        <w:rPr>
          <w:sz w:val="16"/>
        </w:rPr>
        <w:t>decolonisation</w:t>
      </w:r>
      <w:proofErr w:type="spellEnd"/>
      <w:r w:rsidRPr="007F3DF7">
        <w:rPr>
          <w:sz w:val="16"/>
        </w:rPr>
        <w:t>.</w:t>
      </w:r>
    </w:p>
    <w:p w14:paraId="75A98D1E" w14:textId="77777777" w:rsidR="000C11C0" w:rsidRPr="007B3F88" w:rsidRDefault="000C11C0" w:rsidP="000C11C0">
      <w:pPr>
        <w:rPr>
          <w:rFonts w:asciiTheme="minorHAnsi" w:hAnsiTheme="minorHAnsi" w:cstheme="minorHAnsi"/>
        </w:rPr>
      </w:pPr>
    </w:p>
    <w:p w14:paraId="0497AB71" w14:textId="77777777" w:rsidR="000C11C0" w:rsidRPr="007B3F88" w:rsidRDefault="000C11C0" w:rsidP="000C11C0">
      <w:pPr>
        <w:pStyle w:val="Heading4"/>
        <w:rPr>
          <w:rFonts w:asciiTheme="minorHAnsi" w:hAnsiTheme="minorHAnsi" w:cstheme="minorHAnsi"/>
        </w:rPr>
      </w:pPr>
      <w:r w:rsidRPr="007B3F88">
        <w:rPr>
          <w:rFonts w:asciiTheme="minorHAnsi" w:hAnsiTheme="minorHAnsi" w:cstheme="minorHAnsi"/>
        </w:rPr>
        <w:t xml:space="preserve">Settler-colonialism is a sum of </w:t>
      </w:r>
      <w:r w:rsidRPr="007B3F88">
        <w:rPr>
          <w:rFonts w:asciiTheme="minorHAnsi" w:hAnsiTheme="minorHAnsi" w:cstheme="minorHAnsi"/>
          <w:u w:val="single"/>
        </w:rPr>
        <w:t>many injustices</w:t>
      </w:r>
      <w:r w:rsidRPr="007B3F88">
        <w:rPr>
          <w:rFonts w:asciiTheme="minorHAnsi" w:hAnsiTheme="minorHAnsi" w:cstheme="minorHAnsi"/>
        </w:rPr>
        <w:t xml:space="preserve">---alt </w:t>
      </w:r>
      <w:r w:rsidRPr="007B3F88">
        <w:rPr>
          <w:rFonts w:asciiTheme="minorHAnsi" w:hAnsiTheme="minorHAnsi" w:cstheme="minorHAnsi"/>
          <w:u w:val="single"/>
        </w:rPr>
        <w:t>fails</w:t>
      </w:r>
      <w:r w:rsidRPr="007B3F88">
        <w:rPr>
          <w:rFonts w:asciiTheme="minorHAnsi" w:hAnsiTheme="minorHAnsi" w:cstheme="minorHAnsi"/>
        </w:rPr>
        <w:t xml:space="preserve">, links are </w:t>
      </w:r>
      <w:r w:rsidRPr="007B3F88">
        <w:rPr>
          <w:rFonts w:asciiTheme="minorHAnsi" w:hAnsiTheme="minorHAnsi" w:cstheme="minorHAnsi"/>
          <w:u w:val="single"/>
        </w:rPr>
        <w:t>wrong</w:t>
      </w:r>
      <w:r w:rsidRPr="007B3F88">
        <w:rPr>
          <w:rFonts w:asciiTheme="minorHAnsi" w:hAnsiTheme="minorHAnsi" w:cstheme="minorHAnsi"/>
        </w:rPr>
        <w:t xml:space="preserve">, and </w:t>
      </w:r>
      <w:r w:rsidRPr="007B3F88">
        <w:rPr>
          <w:rFonts w:asciiTheme="minorHAnsi" w:hAnsiTheme="minorHAnsi" w:cstheme="minorHAnsi"/>
          <w:u w:val="single"/>
        </w:rPr>
        <w:t>no root cause</w:t>
      </w:r>
    </w:p>
    <w:p w14:paraId="4998C51F" w14:textId="77777777" w:rsidR="000C11C0" w:rsidRPr="007B3F88" w:rsidRDefault="000C11C0" w:rsidP="000C11C0">
      <w:pPr>
        <w:pStyle w:val="analytics"/>
        <w:rPr>
          <w:rFonts w:asciiTheme="minorHAnsi" w:hAnsiTheme="minorHAnsi" w:cstheme="minorHAnsi"/>
          <w:b w:val="0"/>
          <w:color w:val="auto"/>
          <w:sz w:val="18"/>
        </w:rPr>
      </w:pPr>
      <w:r w:rsidRPr="007B3F88">
        <w:rPr>
          <w:rFonts w:asciiTheme="minorHAnsi" w:hAnsiTheme="minorHAnsi" w:cstheme="minorHAnsi"/>
          <w:b w:val="0"/>
          <w:color w:val="auto"/>
          <w:sz w:val="18"/>
        </w:rPr>
        <w:t>--binary doesn’t account for things about identity, what happens to someone half white and half black</w:t>
      </w:r>
    </w:p>
    <w:p w14:paraId="04CF2383" w14:textId="77777777" w:rsidR="000C11C0" w:rsidRPr="007B3F88" w:rsidRDefault="000C11C0" w:rsidP="000C11C0">
      <w:pPr>
        <w:spacing w:after="0" w:line="240" w:lineRule="auto"/>
        <w:rPr>
          <w:rFonts w:asciiTheme="minorHAnsi" w:eastAsia="Times New Roman" w:hAnsiTheme="minorHAnsi" w:cstheme="minorHAnsi"/>
        </w:rPr>
      </w:pPr>
      <w:r w:rsidRPr="007B3F88">
        <w:rPr>
          <w:rFonts w:asciiTheme="minorHAnsi" w:eastAsia="Times New Roman" w:hAnsiTheme="minorHAnsi" w:cstheme="minorHAnsi"/>
          <w:b/>
          <w:bCs/>
          <w:sz w:val="26"/>
          <w:szCs w:val="26"/>
        </w:rPr>
        <w:t>Pappas 17</w:t>
      </w:r>
      <w:r w:rsidRPr="007B3F88">
        <w:rPr>
          <w:rFonts w:asciiTheme="minorHAnsi" w:eastAsia="Times New Roman" w:hAnsiTheme="minorHAnsi" w:cstheme="minorHAnsi"/>
        </w:rPr>
        <w:t xml:space="preserve">—Associate Professor of Philosophy at Texas A&amp;M University [Gregory Fernando, 2017, “The Limitations and Dangers of Decolonial Philosophies: Lessons from Zapatista Luis </w:t>
      </w:r>
      <w:proofErr w:type="spellStart"/>
      <w:r w:rsidRPr="007B3F88">
        <w:rPr>
          <w:rFonts w:asciiTheme="minorHAnsi" w:eastAsia="Times New Roman" w:hAnsiTheme="minorHAnsi" w:cstheme="minorHAnsi"/>
        </w:rPr>
        <w:t>Villoro</w:t>
      </w:r>
      <w:proofErr w:type="spellEnd"/>
      <w:r w:rsidRPr="007B3F88">
        <w:rPr>
          <w:rFonts w:asciiTheme="minorHAnsi" w:eastAsia="Times New Roman" w:hAnsiTheme="minorHAnsi" w:cstheme="minorHAnsi"/>
        </w:rPr>
        <w:t xml:space="preserve">”, Radical Philosophy Review, DOI: 10.5840/radphilrev201732768] // </w:t>
      </w:r>
      <w:proofErr w:type="spellStart"/>
      <w:r w:rsidRPr="007B3F88">
        <w:rPr>
          <w:rFonts w:asciiTheme="minorHAnsi" w:eastAsia="Times New Roman" w:hAnsiTheme="minorHAnsi" w:cstheme="minorHAnsi"/>
        </w:rPr>
        <w:t>shurst</w:t>
      </w:r>
      <w:proofErr w:type="spellEnd"/>
      <w:r w:rsidRPr="007B3F88">
        <w:rPr>
          <w:rFonts w:asciiTheme="minorHAnsi" w:eastAsia="Times New Roman" w:hAnsiTheme="minorHAnsi" w:cstheme="minorHAnsi"/>
        </w:rPr>
        <w:t xml:space="preserve"> </w:t>
      </w:r>
    </w:p>
    <w:p w14:paraId="199205A0" w14:textId="77777777" w:rsidR="000C11C0" w:rsidRDefault="000C11C0" w:rsidP="000C11C0">
      <w:pPr>
        <w:rPr>
          <w:rFonts w:asciiTheme="minorHAnsi" w:hAnsiTheme="minorHAnsi" w:cstheme="minorHAnsi"/>
          <w:sz w:val="16"/>
        </w:rPr>
      </w:pPr>
      <w:r w:rsidRPr="007B3F88">
        <w:rPr>
          <w:rFonts w:asciiTheme="minorHAnsi" w:hAnsiTheme="minorHAnsi" w:cstheme="minorHAnsi"/>
          <w:sz w:val="16"/>
        </w:rPr>
        <w:t xml:space="preserve">Notice how different </w:t>
      </w:r>
      <w:proofErr w:type="spellStart"/>
      <w:r w:rsidRPr="007B3F88">
        <w:rPr>
          <w:rFonts w:asciiTheme="minorHAnsi" w:hAnsiTheme="minorHAnsi" w:cstheme="minorHAnsi"/>
          <w:sz w:val="16"/>
        </w:rPr>
        <w:t>Villoro’s</w:t>
      </w:r>
      <w:proofErr w:type="spellEnd"/>
      <w:r w:rsidRPr="007B3F88">
        <w:rPr>
          <w:rFonts w:asciiTheme="minorHAnsi" w:hAnsiTheme="minorHAnsi" w:cstheme="minorHAnsi"/>
          <w:sz w:val="16"/>
        </w:rPr>
        <w:t xml:space="preserve"> starting point is from the usual theoretical, abstract, and global in scope approach of the decolonial turn. As a reaction to the hegemonic Eurocentric paradigms that disguise injustices under the assumption of a universal or objective point of view, </w:t>
      </w:r>
      <w:r w:rsidRPr="007B3F88">
        <w:rPr>
          <w:rStyle w:val="StyleUnderline"/>
          <w:rFonts w:asciiTheme="minorHAnsi" w:hAnsiTheme="minorHAnsi" w:cstheme="minorHAnsi"/>
        </w:rPr>
        <w:t>decolonial thinking has stressed that our knowledge is always situated</w:t>
      </w:r>
      <w:r w:rsidRPr="007B3F88">
        <w:rPr>
          <w:rFonts w:asciiTheme="minorHAnsi" w:hAnsiTheme="minorHAnsi" w:cstheme="minorHAnsi"/>
          <w:sz w:val="16"/>
        </w:rPr>
        <w:t>, but situated where? The context in which knowledge is situated, as well as of the injustices they aim to diagnose, are often described as power structures (global hierarchies) 14. “Only when we have the life experience [</w:t>
      </w:r>
      <w:proofErr w:type="spellStart"/>
      <w:r w:rsidRPr="007B3F88">
        <w:rPr>
          <w:rFonts w:asciiTheme="minorHAnsi" w:hAnsiTheme="minorHAnsi" w:cstheme="minorHAnsi"/>
          <w:sz w:val="16"/>
        </w:rPr>
        <w:t>vivencia</w:t>
      </w:r>
      <w:proofErr w:type="spellEnd"/>
      <w:r w:rsidRPr="007B3F88">
        <w:rPr>
          <w:rFonts w:asciiTheme="minorHAnsi" w:hAnsiTheme="minorHAnsi" w:cstheme="minorHAnsi"/>
          <w:sz w:val="16"/>
        </w:rPr>
        <w:t xml:space="preserve">] that a direct harm suffered in a relation with others have no justification, do we have a clear perception of injustice” </w:t>
      </w:r>
      <w:proofErr w:type="spellStart"/>
      <w:r w:rsidRPr="007B3F88">
        <w:rPr>
          <w:rFonts w:asciiTheme="minorHAnsi" w:hAnsiTheme="minorHAnsi" w:cstheme="minorHAnsi"/>
          <w:sz w:val="16"/>
        </w:rPr>
        <w:t>Villoro</w:t>
      </w:r>
      <w:proofErr w:type="spellEnd"/>
      <w:r w:rsidRPr="007B3F88">
        <w:rPr>
          <w:rFonts w:asciiTheme="minorHAnsi" w:hAnsiTheme="minorHAnsi" w:cstheme="minorHAnsi"/>
          <w:sz w:val="16"/>
        </w:rPr>
        <w:t xml:space="preserve">, Los </w:t>
      </w:r>
      <w:proofErr w:type="spellStart"/>
      <w:r w:rsidRPr="007B3F88">
        <w:rPr>
          <w:rFonts w:asciiTheme="minorHAnsi" w:hAnsiTheme="minorHAnsi" w:cstheme="minorHAnsi"/>
          <w:sz w:val="16"/>
        </w:rPr>
        <w:t>retos</w:t>
      </w:r>
      <w:proofErr w:type="spellEnd"/>
      <w:r w:rsidRPr="007B3F88">
        <w:rPr>
          <w:rFonts w:asciiTheme="minorHAnsi" w:hAnsiTheme="minorHAnsi" w:cstheme="minorHAnsi"/>
          <w:sz w:val="16"/>
        </w:rPr>
        <w:t xml:space="preserve"> de la </w:t>
      </w:r>
      <w:proofErr w:type="spellStart"/>
      <w:r w:rsidRPr="007B3F88">
        <w:rPr>
          <w:rFonts w:asciiTheme="minorHAnsi" w:hAnsiTheme="minorHAnsi" w:cstheme="minorHAnsi"/>
          <w:sz w:val="16"/>
        </w:rPr>
        <w:t>sociedad</w:t>
      </w:r>
      <w:proofErr w:type="spellEnd"/>
      <w:r w:rsidRPr="007B3F88">
        <w:rPr>
          <w:rFonts w:asciiTheme="minorHAnsi" w:hAnsiTheme="minorHAnsi" w:cstheme="minorHAnsi"/>
          <w:sz w:val="16"/>
        </w:rPr>
        <w:t xml:space="preserve"> por </w:t>
      </w:r>
      <w:proofErr w:type="spellStart"/>
      <w:r w:rsidRPr="007B3F88">
        <w:rPr>
          <w:rFonts w:asciiTheme="minorHAnsi" w:hAnsiTheme="minorHAnsi" w:cstheme="minorHAnsi"/>
          <w:sz w:val="16"/>
        </w:rPr>
        <w:t>venir</w:t>
      </w:r>
      <w:proofErr w:type="spellEnd"/>
      <w:r w:rsidRPr="007B3F88">
        <w:rPr>
          <w:rFonts w:asciiTheme="minorHAnsi" w:hAnsiTheme="minorHAnsi" w:cstheme="minorHAnsi"/>
          <w:sz w:val="16"/>
        </w:rPr>
        <w:t xml:space="preserve">, 19 (my translation). 15. Ibid., 22. </w:t>
      </w:r>
      <w:proofErr w:type="spellStart"/>
      <w:r w:rsidRPr="007B3F88">
        <w:rPr>
          <w:rFonts w:asciiTheme="minorHAnsi" w:hAnsiTheme="minorHAnsi" w:cstheme="minorHAnsi"/>
          <w:sz w:val="16"/>
        </w:rPr>
        <w:t>Villoro</w:t>
      </w:r>
      <w:proofErr w:type="spellEnd"/>
      <w:r w:rsidRPr="007B3F88">
        <w:rPr>
          <w:rFonts w:asciiTheme="minorHAnsi" w:hAnsiTheme="minorHAnsi" w:cstheme="minorHAnsi"/>
          <w:sz w:val="16"/>
        </w:rPr>
        <w:t xml:space="preserve"> starts with a general phenomenological description of these experiences as harmful and intrinsically connected to awareness of one’s identity and living in a power relation with others. </w:t>
      </w:r>
      <w:proofErr w:type="spellStart"/>
      <w:r w:rsidRPr="007B3F88">
        <w:rPr>
          <w:rFonts w:asciiTheme="minorHAnsi" w:hAnsiTheme="minorHAnsi" w:cstheme="minorHAnsi"/>
          <w:sz w:val="16"/>
        </w:rPr>
        <w:t>Villoro</w:t>
      </w:r>
      <w:proofErr w:type="spellEnd"/>
      <w:r w:rsidRPr="007B3F88">
        <w:rPr>
          <w:rFonts w:asciiTheme="minorHAnsi" w:hAnsiTheme="minorHAnsi" w:cstheme="minorHAnsi"/>
          <w:sz w:val="16"/>
        </w:rPr>
        <w:t xml:space="preserve"> claims that </w:t>
      </w:r>
      <w:r w:rsidRPr="007B3F88">
        <w:rPr>
          <w:rStyle w:val="StyleUnderline"/>
          <w:rFonts w:asciiTheme="minorHAnsi" w:hAnsiTheme="minorHAnsi" w:cstheme="minorHAnsi"/>
        </w:rPr>
        <w:t xml:space="preserve">the immediate </w:t>
      </w:r>
      <w:proofErr w:type="gramStart"/>
      <w:r w:rsidRPr="007B3F88">
        <w:rPr>
          <w:rStyle w:val="StyleUnderline"/>
          <w:rFonts w:asciiTheme="minorHAnsi" w:hAnsiTheme="minorHAnsi" w:cstheme="minorHAnsi"/>
        </w:rPr>
        <w:t>experiences</w:t>
      </w:r>
      <w:proofErr w:type="gramEnd"/>
      <w:r w:rsidRPr="007B3F88">
        <w:rPr>
          <w:rStyle w:val="StyleUnderline"/>
          <w:rFonts w:asciiTheme="minorHAnsi" w:hAnsiTheme="minorHAnsi" w:cstheme="minorHAnsi"/>
        </w:rPr>
        <w:t xml:space="preserve"> of injustice is experienced as an exclusion or harm that quickly turns into an awareness that it may be caused by acts or omissions of others</w:t>
      </w:r>
      <w:r w:rsidRPr="007B3F88">
        <w:rPr>
          <w:rFonts w:asciiTheme="minorHAnsi" w:hAnsiTheme="minorHAnsi" w:cstheme="minorHAnsi"/>
          <w:sz w:val="16"/>
        </w:rPr>
        <w:t xml:space="preserve">. 16. His approach led him to critique the way </w:t>
      </w:r>
      <w:r w:rsidRPr="007B3F88">
        <w:rPr>
          <w:rStyle w:val="Emphasis"/>
          <w:rFonts w:asciiTheme="minorHAnsi" w:hAnsiTheme="minorHAnsi" w:cstheme="minorHAnsi"/>
          <w:highlight w:val="green"/>
        </w:rPr>
        <w:t>the West has universalized</w:t>
      </w:r>
      <w:r w:rsidRPr="007B3F88">
        <w:rPr>
          <w:rStyle w:val="Emphasis"/>
          <w:rFonts w:asciiTheme="minorHAnsi" w:hAnsiTheme="minorHAnsi" w:cstheme="minorHAnsi"/>
        </w:rPr>
        <w:t xml:space="preserve"> a particular conception of </w:t>
      </w:r>
      <w:r w:rsidRPr="007B3F88">
        <w:rPr>
          <w:rStyle w:val="Emphasis"/>
          <w:rFonts w:asciiTheme="minorHAnsi" w:hAnsiTheme="minorHAnsi" w:cstheme="minorHAnsi"/>
          <w:highlight w:val="green"/>
        </w:rPr>
        <w:t>humans, rights, and justice</w:t>
      </w:r>
      <w:r w:rsidRPr="007B3F88">
        <w:rPr>
          <w:rFonts w:asciiTheme="minorHAnsi" w:hAnsiTheme="minorHAnsi" w:cstheme="minorHAnsi"/>
          <w:sz w:val="16"/>
        </w:rPr>
        <w:t xml:space="preserve">. In Los </w:t>
      </w:r>
      <w:proofErr w:type="spellStart"/>
      <w:r w:rsidRPr="007B3F88">
        <w:rPr>
          <w:rFonts w:asciiTheme="minorHAnsi" w:hAnsiTheme="minorHAnsi" w:cstheme="minorHAnsi"/>
          <w:sz w:val="16"/>
        </w:rPr>
        <w:t>retos</w:t>
      </w:r>
      <w:proofErr w:type="spellEnd"/>
      <w:r w:rsidRPr="007B3F88">
        <w:rPr>
          <w:rFonts w:asciiTheme="minorHAnsi" w:hAnsiTheme="minorHAnsi" w:cstheme="minorHAnsi"/>
          <w:sz w:val="16"/>
        </w:rPr>
        <w:t xml:space="preserve"> de la </w:t>
      </w:r>
      <w:proofErr w:type="spellStart"/>
      <w:r w:rsidRPr="007B3F88">
        <w:rPr>
          <w:rFonts w:asciiTheme="minorHAnsi" w:hAnsiTheme="minorHAnsi" w:cstheme="minorHAnsi"/>
          <w:sz w:val="16"/>
        </w:rPr>
        <w:t>sociedad</w:t>
      </w:r>
      <w:proofErr w:type="spellEnd"/>
      <w:r w:rsidRPr="007B3F88">
        <w:rPr>
          <w:rFonts w:asciiTheme="minorHAnsi" w:hAnsiTheme="minorHAnsi" w:cstheme="minorHAnsi"/>
          <w:sz w:val="16"/>
        </w:rPr>
        <w:t xml:space="preserve"> por </w:t>
      </w:r>
      <w:proofErr w:type="spellStart"/>
      <w:r w:rsidRPr="007B3F88">
        <w:rPr>
          <w:rFonts w:asciiTheme="minorHAnsi" w:hAnsiTheme="minorHAnsi" w:cstheme="minorHAnsi"/>
          <w:sz w:val="16"/>
        </w:rPr>
        <w:t>venir</w:t>
      </w:r>
      <w:proofErr w:type="spellEnd"/>
      <w:r w:rsidRPr="007B3F88">
        <w:rPr>
          <w:rFonts w:asciiTheme="minorHAnsi" w:hAnsiTheme="minorHAnsi" w:cstheme="minorHAnsi"/>
          <w:sz w:val="16"/>
        </w:rPr>
        <w:t xml:space="preserve"> he argues that if any positive and regulative conception of what is the just social order and what are the basic human rights must emerge and be grounded in trying to ameliorate experiences of injustice, then </w:t>
      </w:r>
      <w:r w:rsidRPr="007B3F88">
        <w:rPr>
          <w:rStyle w:val="Emphasis"/>
          <w:rFonts w:asciiTheme="minorHAnsi" w:hAnsiTheme="minorHAnsi" w:cstheme="minorHAnsi"/>
          <w:highlight w:val="green"/>
        </w:rPr>
        <w:t xml:space="preserve">we cannot assume </w:t>
      </w:r>
      <w:r w:rsidRPr="007B3F88">
        <w:rPr>
          <w:rStyle w:val="Emphasis"/>
          <w:rFonts w:asciiTheme="minorHAnsi" w:hAnsiTheme="minorHAnsi" w:cstheme="minorHAnsi"/>
        </w:rPr>
        <w:t xml:space="preserve">that the circumstances of </w:t>
      </w:r>
      <w:r w:rsidRPr="007B3F88">
        <w:rPr>
          <w:rStyle w:val="Emphasis"/>
          <w:rFonts w:asciiTheme="minorHAnsi" w:hAnsiTheme="minorHAnsi" w:cstheme="minorHAnsi"/>
          <w:highlight w:val="green"/>
        </w:rPr>
        <w:t>exclusion are the same everywhere</w:t>
      </w:r>
      <w:r w:rsidRPr="007B3F88">
        <w:rPr>
          <w:rStyle w:val="Emphasis"/>
          <w:rFonts w:asciiTheme="minorHAnsi" w:hAnsiTheme="minorHAnsi" w:cstheme="minorHAnsi"/>
        </w:rPr>
        <w:t xml:space="preserve"> and at all times</w:t>
      </w:r>
      <w:r w:rsidRPr="007B3F88">
        <w:rPr>
          <w:rFonts w:asciiTheme="minorHAnsi" w:hAnsiTheme="minorHAnsi" w:cstheme="minorHAnsi"/>
          <w:sz w:val="16"/>
        </w:rPr>
        <w:t xml:space="preserve">. According to </w:t>
      </w:r>
      <w:proofErr w:type="spellStart"/>
      <w:r w:rsidRPr="007B3F88">
        <w:rPr>
          <w:rFonts w:asciiTheme="minorHAnsi" w:hAnsiTheme="minorHAnsi" w:cstheme="minorHAnsi"/>
          <w:sz w:val="16"/>
        </w:rPr>
        <w:t>Villoro</w:t>
      </w:r>
      <w:proofErr w:type="spellEnd"/>
      <w:r w:rsidRPr="007B3F88">
        <w:rPr>
          <w:rFonts w:asciiTheme="minorHAnsi" w:hAnsiTheme="minorHAnsi" w:cstheme="minorHAnsi"/>
          <w:sz w:val="16"/>
        </w:rPr>
        <w:t xml:space="preserve">, the doctrine of human rights was formulated in a particular place and exact date: the result of the European bourgeoisie experiencing exclusion in the eighteenth century. In many countries like Mexico, the </w:t>
      </w:r>
      <w:proofErr w:type="spellStart"/>
      <w:r w:rsidRPr="007B3F88">
        <w:rPr>
          <w:rFonts w:asciiTheme="minorHAnsi" w:hAnsiTheme="minorHAnsi" w:cstheme="minorHAnsi"/>
          <w:sz w:val="16"/>
        </w:rPr>
        <w:t>expereince</w:t>
      </w:r>
      <w:proofErr w:type="spellEnd"/>
      <w:r w:rsidRPr="007B3F88">
        <w:rPr>
          <w:rFonts w:asciiTheme="minorHAnsi" w:hAnsiTheme="minorHAnsi" w:cstheme="minorHAnsi"/>
          <w:sz w:val="16"/>
        </w:rPr>
        <w:t xml:space="preserve"> of exclusion is very different: </w:t>
      </w:r>
      <w:r w:rsidRPr="007B3F88">
        <w:rPr>
          <w:rStyle w:val="StyleUnderline"/>
          <w:rFonts w:asciiTheme="minorHAnsi" w:hAnsiTheme="minorHAnsi" w:cstheme="minorHAnsi"/>
        </w:rPr>
        <w:t xml:space="preserve">the desired individual </w:t>
      </w:r>
      <w:r w:rsidRPr="007B3F88">
        <w:rPr>
          <w:rStyle w:val="StyleUnderline"/>
          <w:rFonts w:asciiTheme="minorHAnsi" w:hAnsiTheme="minorHAnsi" w:cstheme="minorHAnsi"/>
          <w:highlight w:val="green"/>
        </w:rPr>
        <w:t>freedom cannot be exercised without</w:t>
      </w:r>
      <w:r w:rsidRPr="007B3F88">
        <w:rPr>
          <w:rStyle w:val="StyleUnderline"/>
          <w:rFonts w:asciiTheme="minorHAnsi" w:hAnsiTheme="minorHAnsi" w:cstheme="minorHAnsi"/>
        </w:rPr>
        <w:t xml:space="preserve"> other conditions such as </w:t>
      </w:r>
      <w:r w:rsidRPr="007B3F88">
        <w:rPr>
          <w:rStyle w:val="StyleUnderline"/>
          <w:rFonts w:asciiTheme="minorHAnsi" w:hAnsiTheme="minorHAnsi" w:cstheme="minorHAnsi"/>
          <w:highlight w:val="green"/>
        </w:rPr>
        <w:t>food, housing, health, education, and membership</w:t>
      </w:r>
      <w:r w:rsidRPr="007B3F88">
        <w:rPr>
          <w:rStyle w:val="StyleUnderline"/>
          <w:rFonts w:asciiTheme="minorHAnsi" w:hAnsiTheme="minorHAnsi" w:cstheme="minorHAnsi"/>
        </w:rPr>
        <w:t xml:space="preserve"> in a community</w:t>
      </w:r>
      <w:r w:rsidRPr="007B3F88">
        <w:rPr>
          <w:rFonts w:asciiTheme="minorHAnsi" w:hAnsiTheme="minorHAnsi" w:cstheme="minorHAnsi"/>
          <w:sz w:val="16"/>
        </w:rPr>
        <w:t xml:space="preserve">. </w:t>
      </w:r>
      <w:r w:rsidRPr="007B3F88">
        <w:rPr>
          <w:rStyle w:val="Emphasis"/>
          <w:rFonts w:asciiTheme="minorHAnsi" w:hAnsiTheme="minorHAnsi" w:cstheme="minorHAnsi"/>
          <w:highlight w:val="green"/>
        </w:rPr>
        <w:t>If we are really serious about</w:t>
      </w:r>
      <w:r w:rsidRPr="007B3F88">
        <w:rPr>
          <w:rStyle w:val="Emphasis"/>
          <w:rFonts w:asciiTheme="minorHAnsi" w:hAnsiTheme="minorHAnsi" w:cstheme="minorHAnsi"/>
        </w:rPr>
        <w:t xml:space="preserve"> coming up with </w:t>
      </w:r>
      <w:r w:rsidRPr="007B3F88">
        <w:rPr>
          <w:rStyle w:val="Emphasis"/>
          <w:rFonts w:asciiTheme="minorHAnsi" w:hAnsiTheme="minorHAnsi" w:cstheme="minorHAnsi"/>
          <w:highlight w:val="green"/>
        </w:rPr>
        <w:t>a theory</w:t>
      </w:r>
      <w:r w:rsidRPr="007B3F88">
        <w:rPr>
          <w:rStyle w:val="Emphasis"/>
          <w:rFonts w:asciiTheme="minorHAnsi" w:hAnsiTheme="minorHAnsi" w:cstheme="minorHAnsi"/>
        </w:rPr>
        <w:t xml:space="preserve"> of basic rights for all societies, then </w:t>
      </w:r>
      <w:r w:rsidRPr="007B3F88">
        <w:rPr>
          <w:rStyle w:val="Emphasis"/>
          <w:rFonts w:asciiTheme="minorHAnsi" w:hAnsiTheme="minorHAnsi" w:cstheme="minorHAnsi"/>
          <w:highlight w:val="green"/>
        </w:rPr>
        <w:t>we need to start with</w:t>
      </w:r>
      <w:r w:rsidRPr="007B3F88">
        <w:rPr>
          <w:rStyle w:val="Emphasis"/>
          <w:rFonts w:asciiTheme="minorHAnsi" w:hAnsiTheme="minorHAnsi" w:cstheme="minorHAnsi"/>
        </w:rPr>
        <w:t xml:space="preserve"> an honest and thorough </w:t>
      </w:r>
      <w:r w:rsidRPr="007B3F88">
        <w:rPr>
          <w:rStyle w:val="Emphasis"/>
          <w:rFonts w:asciiTheme="minorHAnsi" w:hAnsiTheme="minorHAnsi" w:cstheme="minorHAnsi"/>
          <w:highlight w:val="green"/>
        </w:rPr>
        <w:t>inquiry into all corners of the world</w:t>
      </w:r>
      <w:r w:rsidRPr="007B3F88">
        <w:rPr>
          <w:rStyle w:val="Emphasis"/>
          <w:rFonts w:asciiTheme="minorHAnsi" w:hAnsiTheme="minorHAnsi" w:cstheme="minorHAnsi"/>
        </w:rPr>
        <w:t xml:space="preserve"> about what exclusions are experienced so that we can determine what actual rights are needed</w:t>
      </w:r>
      <w:r w:rsidRPr="007B3F88">
        <w:rPr>
          <w:rFonts w:asciiTheme="minorHAnsi" w:hAnsiTheme="minorHAnsi" w:cstheme="minorHAnsi"/>
          <w:sz w:val="16"/>
        </w:rPr>
        <w:t xml:space="preserve">. The Limitations and Dangers of Decolonial Philosophies located in a geopolitical context (in a world-system).17 They prescribe that Latin Americans think from a particular historical and social reality, but this is understood as seeing oneself in the periphery of a global order. </w:t>
      </w:r>
      <w:r w:rsidRPr="007B3F88">
        <w:rPr>
          <w:rStyle w:val="StyleUnderline"/>
          <w:rFonts w:asciiTheme="minorHAnsi" w:hAnsiTheme="minorHAnsi" w:cstheme="minorHAnsi"/>
          <w:highlight w:val="green"/>
        </w:rPr>
        <w:t xml:space="preserve">The tendency among </w:t>
      </w:r>
      <w:proofErr w:type="spellStart"/>
      <w:r w:rsidRPr="007B3F88">
        <w:rPr>
          <w:rStyle w:val="StyleUnderline"/>
          <w:rFonts w:asciiTheme="minorHAnsi" w:hAnsiTheme="minorHAnsi" w:cstheme="minorHAnsi"/>
          <w:highlight w:val="green"/>
        </w:rPr>
        <w:t>decolonialists</w:t>
      </w:r>
      <w:proofErr w:type="spellEnd"/>
      <w:r w:rsidRPr="007B3F88">
        <w:rPr>
          <w:rStyle w:val="StyleUnderline"/>
          <w:rFonts w:asciiTheme="minorHAnsi" w:hAnsiTheme="minorHAnsi" w:cstheme="minorHAnsi"/>
          <w:highlight w:val="green"/>
        </w:rPr>
        <w:t xml:space="preserve"> to favor</w:t>
      </w:r>
      <w:r w:rsidRPr="007B3F88">
        <w:rPr>
          <w:rStyle w:val="StyleUnderline"/>
          <w:rFonts w:asciiTheme="minorHAnsi" w:hAnsiTheme="minorHAnsi" w:cstheme="minorHAnsi"/>
        </w:rPr>
        <w:t xml:space="preserve"> this </w:t>
      </w:r>
      <w:r w:rsidRPr="007B3F88">
        <w:rPr>
          <w:rStyle w:val="StyleUnderline"/>
          <w:rFonts w:asciiTheme="minorHAnsi" w:hAnsiTheme="minorHAnsi" w:cstheme="minorHAnsi"/>
          <w:highlight w:val="green"/>
        </w:rPr>
        <w:t>theoretical</w:t>
      </w:r>
      <w:r w:rsidRPr="007B3F88">
        <w:rPr>
          <w:rStyle w:val="StyleUnderline"/>
          <w:rFonts w:asciiTheme="minorHAnsi" w:hAnsiTheme="minorHAnsi" w:cstheme="minorHAnsi"/>
        </w:rPr>
        <w:t xml:space="preserve"> starting </w:t>
      </w:r>
      <w:r w:rsidRPr="007B3F88">
        <w:rPr>
          <w:rStyle w:val="StyleUnderline"/>
          <w:rFonts w:asciiTheme="minorHAnsi" w:hAnsiTheme="minorHAnsi" w:cstheme="minorHAnsi"/>
          <w:highlight w:val="green"/>
        </w:rPr>
        <w:t>point</w:t>
      </w:r>
      <w:r w:rsidRPr="007B3F88">
        <w:rPr>
          <w:rStyle w:val="StyleUnderline"/>
          <w:rFonts w:asciiTheme="minorHAnsi" w:hAnsiTheme="minorHAnsi" w:cstheme="minorHAnsi"/>
        </w:rPr>
        <w:t xml:space="preserve"> and to gravitate toward global views of injustice comes from the influence of world-system and dependency theory analysis in economics</w:t>
      </w:r>
      <w:r w:rsidRPr="007B3F88">
        <w:rPr>
          <w:rFonts w:asciiTheme="minorHAnsi" w:hAnsiTheme="minorHAnsi" w:cstheme="minorHAnsi"/>
          <w:sz w:val="16"/>
        </w:rPr>
        <w:t xml:space="preserve">. However, a key influence, not often recognized, is a general way of thinking about problems of injustice that is, ironically, European in origin. </w:t>
      </w:r>
      <w:r w:rsidRPr="007B3F88">
        <w:rPr>
          <w:rStyle w:val="StyleUnderline"/>
          <w:rFonts w:asciiTheme="minorHAnsi" w:hAnsiTheme="minorHAnsi" w:cstheme="minorHAnsi"/>
        </w:rPr>
        <w:t>There is a long tradition of sociopolitical thought in Europe whose starting point is the injustices of society at large that have a history and persist through time, and where the task of political philosophy is to detect and diagnose the presence of these historical injustices in particular situations of injustice</w:t>
      </w:r>
      <w:r w:rsidRPr="007B3F88">
        <w:rPr>
          <w:rFonts w:asciiTheme="minorHAnsi" w:hAnsiTheme="minorHAnsi" w:cstheme="minorHAnsi"/>
          <w:sz w:val="16"/>
        </w:rPr>
        <w:t xml:space="preserve">. For example, critical theory today has inherited an approach to social philosophy characteristic of the European tradition that goes back to Rousseau, Marx, Weber, Freud, Marcuse, and others. According to Roberto </w:t>
      </w:r>
      <w:proofErr w:type="spellStart"/>
      <w:r w:rsidRPr="007B3F88">
        <w:rPr>
          <w:rFonts w:asciiTheme="minorHAnsi" w:hAnsiTheme="minorHAnsi" w:cstheme="minorHAnsi"/>
          <w:sz w:val="16"/>
        </w:rPr>
        <w:t>Frega</w:t>
      </w:r>
      <w:proofErr w:type="spellEnd"/>
      <w:r w:rsidRPr="007B3F88">
        <w:rPr>
          <w:rFonts w:asciiTheme="minorHAnsi" w:hAnsiTheme="minorHAnsi" w:cstheme="minorHAnsi"/>
          <w:sz w:val="16"/>
        </w:rPr>
        <w:t xml:space="preserve">, this tradition takes society to be intrinsically sick with a malaise that requires adopting a critical historical stance in order to understand how the systematic sickness affects present social situations. In other words, </w:t>
      </w:r>
      <w:r w:rsidRPr="007B3F88">
        <w:rPr>
          <w:rStyle w:val="StyleUnderline"/>
          <w:rFonts w:asciiTheme="minorHAnsi" w:hAnsiTheme="minorHAnsi" w:cstheme="minorHAnsi"/>
        </w:rPr>
        <w:t xml:space="preserve">this </w:t>
      </w:r>
      <w:r w:rsidRPr="007B3F88">
        <w:rPr>
          <w:rStyle w:val="StyleUnderline"/>
          <w:rFonts w:asciiTheme="minorHAnsi" w:hAnsiTheme="minorHAnsi" w:cstheme="minorHAnsi"/>
          <w:highlight w:val="green"/>
        </w:rPr>
        <w:t>approach assumes</w:t>
      </w:r>
      <w:r w:rsidRPr="007B3F88">
        <w:rPr>
          <w:rStyle w:val="StyleUnderline"/>
          <w:rFonts w:asciiTheme="minorHAnsi" w:hAnsiTheme="minorHAnsi" w:cstheme="minorHAnsi"/>
        </w:rPr>
        <w:t xml:space="preserve"> that: A philosophical </w:t>
      </w:r>
      <w:r w:rsidRPr="007B3F88">
        <w:rPr>
          <w:rStyle w:val="StyleUnderline"/>
          <w:rFonts w:asciiTheme="minorHAnsi" w:hAnsiTheme="minorHAnsi" w:cstheme="minorHAnsi"/>
          <w:highlight w:val="green"/>
        </w:rPr>
        <w:t xml:space="preserve">critique of specific </w:t>
      </w:r>
      <w:r w:rsidRPr="007B3F88">
        <w:rPr>
          <w:rStyle w:val="StyleUnderline"/>
          <w:rFonts w:asciiTheme="minorHAnsi" w:hAnsiTheme="minorHAnsi" w:cstheme="minorHAnsi"/>
        </w:rPr>
        <w:t xml:space="preserve">social </w:t>
      </w:r>
      <w:r w:rsidRPr="007B3F88">
        <w:rPr>
          <w:rStyle w:val="StyleUnderline"/>
          <w:rFonts w:asciiTheme="minorHAnsi" w:hAnsiTheme="minorHAnsi" w:cstheme="minorHAnsi"/>
          <w:highlight w:val="green"/>
        </w:rPr>
        <w:t xml:space="preserve">situations can be </w:t>
      </w:r>
      <w:r w:rsidRPr="007B3F88">
        <w:rPr>
          <w:rStyle w:val="StyleUnderline"/>
          <w:rFonts w:asciiTheme="minorHAnsi" w:hAnsiTheme="minorHAnsi" w:cstheme="minorHAnsi"/>
        </w:rPr>
        <w:t>accomplished</w:t>
      </w:r>
      <w:r w:rsidRPr="007B3F88">
        <w:rPr>
          <w:rStyle w:val="StyleUnderline"/>
          <w:rFonts w:asciiTheme="minorHAnsi" w:hAnsiTheme="minorHAnsi" w:cstheme="minorHAnsi"/>
          <w:highlight w:val="green"/>
        </w:rPr>
        <w:t xml:space="preserve"> only under </w:t>
      </w:r>
      <w:r w:rsidRPr="007B3F88">
        <w:rPr>
          <w:rStyle w:val="StyleUnderline"/>
          <w:rFonts w:asciiTheme="minorHAnsi" w:hAnsiTheme="minorHAnsi" w:cstheme="minorHAnsi"/>
        </w:rPr>
        <w:t xml:space="preserve">the assumption of a </w:t>
      </w:r>
      <w:r w:rsidRPr="007B3F88">
        <w:rPr>
          <w:rStyle w:val="StyleUnderline"/>
          <w:rFonts w:asciiTheme="minorHAnsi" w:hAnsiTheme="minorHAnsi" w:cstheme="minorHAnsi"/>
          <w:highlight w:val="green"/>
        </w:rPr>
        <w:t xml:space="preserve">broader </w:t>
      </w:r>
      <w:r w:rsidRPr="007B3F88">
        <w:rPr>
          <w:rStyle w:val="StyleUnderline"/>
          <w:rFonts w:asciiTheme="minorHAnsi" w:hAnsiTheme="minorHAnsi" w:cstheme="minorHAnsi"/>
        </w:rPr>
        <w:t xml:space="preserve">and </w:t>
      </w:r>
      <w:proofErr w:type="gramStart"/>
      <w:r w:rsidRPr="007B3F88">
        <w:rPr>
          <w:rStyle w:val="StyleUnderline"/>
          <w:rFonts w:asciiTheme="minorHAnsi" w:hAnsiTheme="minorHAnsi" w:cstheme="minorHAnsi"/>
        </w:rPr>
        <w:t>full blown</w:t>
      </w:r>
      <w:proofErr w:type="gramEnd"/>
      <w:r w:rsidRPr="007B3F88">
        <w:rPr>
          <w:rStyle w:val="StyleUnderline"/>
          <w:rFonts w:asciiTheme="minorHAnsi" w:hAnsiTheme="minorHAnsi" w:cstheme="minorHAnsi"/>
        </w:rPr>
        <w:t xml:space="preserve"> </w:t>
      </w:r>
      <w:r w:rsidRPr="007B3F88">
        <w:rPr>
          <w:rStyle w:val="StyleUnderline"/>
          <w:rFonts w:asciiTheme="minorHAnsi" w:hAnsiTheme="minorHAnsi" w:cstheme="minorHAnsi"/>
          <w:highlight w:val="green"/>
        </w:rPr>
        <w:t>critique</w:t>
      </w:r>
      <w:r w:rsidRPr="007B3F88">
        <w:rPr>
          <w:rStyle w:val="StyleUnderline"/>
          <w:rFonts w:asciiTheme="minorHAnsi" w:hAnsiTheme="minorHAnsi" w:cstheme="minorHAnsi"/>
        </w:rPr>
        <w:t xml:space="preserve"> of society in its entirety: as a critique of capitalism, of modernity, of western civilization, of rationality itself</w:t>
      </w:r>
      <w:r w:rsidRPr="007B3F88">
        <w:rPr>
          <w:rFonts w:asciiTheme="minorHAnsi" w:hAnsiTheme="minorHAnsi" w:cstheme="minorHAnsi"/>
          <w:sz w:val="16"/>
        </w:rPr>
        <w:t xml:space="preserve">. The idea of social pathology becomes intelligible only against the background of a philosophy of history or of an anthropology of decline, according to which the distortions of actual social life are but the inevitable consequence of longstanding historical processes.18 For </w:t>
      </w:r>
      <w:proofErr w:type="spellStart"/>
      <w:r w:rsidRPr="007B3F88">
        <w:rPr>
          <w:rFonts w:asciiTheme="minorHAnsi" w:hAnsiTheme="minorHAnsi" w:cstheme="minorHAnsi"/>
          <w:sz w:val="16"/>
        </w:rPr>
        <w:t>decolonialists</w:t>
      </w:r>
      <w:proofErr w:type="spellEnd"/>
      <w:r w:rsidRPr="007B3F88">
        <w:rPr>
          <w:rFonts w:asciiTheme="minorHAnsi" w:hAnsiTheme="minorHAnsi" w:cstheme="minorHAnsi"/>
          <w:sz w:val="16"/>
        </w:rPr>
        <w:t xml:space="preserve"> the sickness that afflicts Latin America is the global hegemony—economic, military, political, and cultural—of the West, first via Europe and then the United States, broadcast under the philosophy of the Enlightenment with Europe carrying the mission. As </w:t>
      </w:r>
      <w:proofErr w:type="spellStart"/>
      <w:r w:rsidRPr="007B3F88">
        <w:rPr>
          <w:rFonts w:asciiTheme="minorHAnsi" w:hAnsiTheme="minorHAnsi" w:cstheme="minorHAnsi"/>
          <w:sz w:val="16"/>
        </w:rPr>
        <w:t>Vallega</w:t>
      </w:r>
      <w:proofErr w:type="spellEnd"/>
      <w:r w:rsidRPr="007B3F88">
        <w:rPr>
          <w:rFonts w:asciiTheme="minorHAnsi" w:hAnsiTheme="minorHAnsi" w:cstheme="minorHAnsi"/>
          <w:sz w:val="16"/>
        </w:rPr>
        <w:t xml:space="preserve"> explains, “Latin America suffered and continues to suffer under western hegemonic modernity and its system of power and knowledge.”19 </w:t>
      </w:r>
      <w:proofErr w:type="spellStart"/>
      <w:r w:rsidRPr="007B3F88">
        <w:rPr>
          <w:rFonts w:asciiTheme="minorHAnsi" w:hAnsiTheme="minorHAnsi" w:cstheme="minorHAnsi"/>
          <w:sz w:val="16"/>
        </w:rPr>
        <w:t>Villoro</w:t>
      </w:r>
      <w:proofErr w:type="spellEnd"/>
      <w:r w:rsidRPr="007B3F88">
        <w:rPr>
          <w:rFonts w:asciiTheme="minorHAnsi" w:hAnsiTheme="minorHAnsi" w:cstheme="minorHAnsi"/>
          <w:sz w:val="16"/>
        </w:rPr>
        <w:t xml:space="preserve"> believed that at the turn of the twentieth century one of the modern ideas we inherited that must be questioned is “global explanations” because “</w:t>
      </w:r>
      <w:r w:rsidRPr="007B3F88">
        <w:rPr>
          <w:rStyle w:val="Emphasis"/>
          <w:rFonts w:asciiTheme="minorHAnsi" w:hAnsiTheme="minorHAnsi" w:cstheme="minorHAnsi"/>
        </w:rPr>
        <w:t xml:space="preserve">general </w:t>
      </w:r>
      <w:r w:rsidRPr="007B3F88">
        <w:rPr>
          <w:rStyle w:val="Emphasis"/>
          <w:rFonts w:asciiTheme="minorHAnsi" w:hAnsiTheme="minorHAnsi" w:cstheme="minorHAnsi"/>
          <w:highlight w:val="green"/>
        </w:rPr>
        <w:t>ideologies</w:t>
      </w:r>
      <w:r w:rsidRPr="007B3F88">
        <w:rPr>
          <w:rStyle w:val="Emphasis"/>
          <w:rFonts w:asciiTheme="minorHAnsi" w:hAnsiTheme="minorHAnsi" w:cstheme="minorHAnsi"/>
        </w:rPr>
        <w:t xml:space="preserve"> tend to </w:t>
      </w:r>
      <w:r w:rsidRPr="007B3F88">
        <w:rPr>
          <w:rStyle w:val="Emphasis"/>
          <w:rFonts w:asciiTheme="minorHAnsi" w:hAnsiTheme="minorHAnsi" w:cstheme="minorHAnsi"/>
          <w:highlight w:val="green"/>
        </w:rPr>
        <w:t>slip into totalitarianism</w:t>
      </w:r>
      <w:r w:rsidRPr="007B3F88">
        <w:rPr>
          <w:rStyle w:val="Emphasis"/>
          <w:rFonts w:asciiTheme="minorHAnsi" w:hAnsiTheme="minorHAnsi" w:cstheme="minorHAnsi"/>
        </w:rPr>
        <w:t xml:space="preserve"> in our thinking</w:t>
      </w:r>
      <w:r w:rsidRPr="007B3F88">
        <w:rPr>
          <w:rFonts w:asciiTheme="minorHAnsi" w:hAnsiTheme="minorHAnsi" w:cstheme="minorHAnsi"/>
          <w:sz w:val="16"/>
        </w:rPr>
        <w:t xml:space="preserve">.”20 17. For an excellent article that explains the influence of world system and dependency theory on this movement see </w:t>
      </w:r>
      <w:proofErr w:type="spellStart"/>
      <w:r w:rsidRPr="007B3F88">
        <w:rPr>
          <w:rFonts w:asciiTheme="minorHAnsi" w:hAnsiTheme="minorHAnsi" w:cstheme="minorHAnsi"/>
          <w:sz w:val="16"/>
        </w:rPr>
        <w:t>Grosfoguel</w:t>
      </w:r>
      <w:proofErr w:type="spellEnd"/>
      <w:r w:rsidRPr="007B3F88">
        <w:rPr>
          <w:rFonts w:asciiTheme="minorHAnsi" w:hAnsiTheme="minorHAnsi" w:cstheme="minorHAnsi"/>
          <w:sz w:val="16"/>
        </w:rPr>
        <w:t xml:space="preserve">, “The Epistemic Decolonial Turn.” 18. </w:t>
      </w:r>
      <w:proofErr w:type="spellStart"/>
      <w:r w:rsidRPr="007B3F88">
        <w:rPr>
          <w:rFonts w:asciiTheme="minorHAnsi" w:hAnsiTheme="minorHAnsi" w:cstheme="minorHAnsi"/>
          <w:sz w:val="16"/>
        </w:rPr>
        <w:t>Frega</w:t>
      </w:r>
      <w:proofErr w:type="spellEnd"/>
      <w:r w:rsidRPr="007B3F88">
        <w:rPr>
          <w:rFonts w:asciiTheme="minorHAnsi" w:hAnsiTheme="minorHAnsi" w:cstheme="minorHAnsi"/>
          <w:sz w:val="16"/>
        </w:rPr>
        <w:t xml:space="preserve">, “Between Pragmatism and Critical Theory,” 6. 19. </w:t>
      </w:r>
      <w:proofErr w:type="spellStart"/>
      <w:r w:rsidRPr="007B3F88">
        <w:rPr>
          <w:rFonts w:asciiTheme="minorHAnsi" w:hAnsiTheme="minorHAnsi" w:cstheme="minorHAnsi"/>
          <w:sz w:val="16"/>
        </w:rPr>
        <w:t>Vallega</w:t>
      </w:r>
      <w:proofErr w:type="spellEnd"/>
      <w:r w:rsidRPr="007B3F88">
        <w:rPr>
          <w:rFonts w:asciiTheme="minorHAnsi" w:hAnsiTheme="minorHAnsi" w:cstheme="minorHAnsi"/>
          <w:sz w:val="16"/>
        </w:rPr>
        <w:t xml:space="preserve">, Latin American Philosophy from Identity to Radical Exteriority, 3. 20. </w:t>
      </w:r>
      <w:proofErr w:type="spellStart"/>
      <w:r w:rsidRPr="007B3F88">
        <w:rPr>
          <w:rFonts w:asciiTheme="minorHAnsi" w:hAnsiTheme="minorHAnsi" w:cstheme="minorHAnsi"/>
          <w:sz w:val="16"/>
        </w:rPr>
        <w:t>Villoro</w:t>
      </w:r>
      <w:proofErr w:type="spellEnd"/>
      <w:r w:rsidRPr="007B3F88">
        <w:rPr>
          <w:rFonts w:asciiTheme="minorHAnsi" w:hAnsiTheme="minorHAnsi" w:cstheme="minorHAnsi"/>
          <w:sz w:val="16"/>
        </w:rPr>
        <w:t>, “</w:t>
      </w:r>
      <w:proofErr w:type="spellStart"/>
      <w:r w:rsidRPr="007B3F88">
        <w:rPr>
          <w:rFonts w:asciiTheme="minorHAnsi" w:hAnsiTheme="minorHAnsi" w:cstheme="minorHAnsi"/>
          <w:sz w:val="16"/>
        </w:rPr>
        <w:t>Filosofia</w:t>
      </w:r>
      <w:proofErr w:type="spellEnd"/>
      <w:r w:rsidRPr="007B3F88">
        <w:rPr>
          <w:rFonts w:asciiTheme="minorHAnsi" w:hAnsiTheme="minorHAnsi" w:cstheme="minorHAnsi"/>
          <w:sz w:val="16"/>
        </w:rPr>
        <w:t xml:space="preserve"> para un fin de </w:t>
      </w:r>
      <w:proofErr w:type="spellStart"/>
      <w:r w:rsidRPr="007B3F88">
        <w:rPr>
          <w:rFonts w:asciiTheme="minorHAnsi" w:hAnsiTheme="minorHAnsi" w:cstheme="minorHAnsi"/>
          <w:sz w:val="16"/>
        </w:rPr>
        <w:t>epoca</w:t>
      </w:r>
      <w:proofErr w:type="spellEnd"/>
      <w:r w:rsidRPr="007B3F88">
        <w:rPr>
          <w:rFonts w:asciiTheme="minorHAnsi" w:hAnsiTheme="minorHAnsi" w:cstheme="minorHAnsi"/>
          <w:sz w:val="16"/>
        </w:rPr>
        <w:t xml:space="preserve">,” my translation. Gregory Fernando </w:t>
      </w:r>
      <w:proofErr w:type="gramStart"/>
      <w:r w:rsidRPr="007B3F88">
        <w:rPr>
          <w:rFonts w:asciiTheme="minorHAnsi" w:hAnsiTheme="minorHAnsi" w:cstheme="minorHAnsi"/>
          <w:sz w:val="16"/>
        </w:rPr>
        <w:t>Pappas</w:t>
      </w:r>
      <w:proofErr w:type="gramEnd"/>
      <w:r w:rsidRPr="007B3F88">
        <w:rPr>
          <w:rFonts w:asciiTheme="minorHAnsi" w:hAnsiTheme="minorHAnsi" w:cstheme="minorHAnsi"/>
          <w:sz w:val="16"/>
        </w:rPr>
        <w:t xml:space="preserve"> I think </w:t>
      </w:r>
      <w:proofErr w:type="spellStart"/>
      <w:r w:rsidRPr="007B3F88">
        <w:rPr>
          <w:rFonts w:asciiTheme="minorHAnsi" w:hAnsiTheme="minorHAnsi" w:cstheme="minorHAnsi"/>
          <w:sz w:val="16"/>
        </w:rPr>
        <w:t>Villoro’s</w:t>
      </w:r>
      <w:proofErr w:type="spellEnd"/>
      <w:r w:rsidRPr="007B3F88">
        <w:rPr>
          <w:rFonts w:asciiTheme="minorHAnsi" w:hAnsiTheme="minorHAnsi" w:cstheme="minorHAnsi"/>
          <w:sz w:val="16"/>
        </w:rPr>
        <w:t xml:space="preserve"> reservations are warranted and can be extended to decolonial thought. Granted, a theory of grand historical evil and systematic sickness in the Americas can have great explanatory power and provide theoretical comfort,21 but where are we standing when we start with such large historical metanarratives? </w:t>
      </w:r>
      <w:r w:rsidRPr="007B3F88">
        <w:rPr>
          <w:rStyle w:val="StyleUnderline"/>
          <w:rFonts w:asciiTheme="minorHAnsi" w:hAnsiTheme="minorHAnsi" w:cstheme="minorHAnsi"/>
        </w:rPr>
        <w:t>How is it this not a God’s-eye view of history</w:t>
      </w:r>
      <w:r w:rsidRPr="007B3F88">
        <w:rPr>
          <w:rFonts w:asciiTheme="minorHAnsi" w:hAnsiTheme="minorHAnsi" w:cstheme="minorHAnsi"/>
          <w:sz w:val="16"/>
        </w:rPr>
        <w:t xml:space="preserve">? Is there a danger of slipping back into a form of universalism, which they have explicitly avoided? Isn’t </w:t>
      </w:r>
      <w:r w:rsidRPr="007B3F88">
        <w:rPr>
          <w:rStyle w:val="StyleUnderline"/>
          <w:rFonts w:asciiTheme="minorHAnsi" w:hAnsiTheme="minorHAnsi" w:cstheme="minorHAnsi"/>
        </w:rPr>
        <w:t xml:space="preserve">there a danger that when a theory explains so </w:t>
      </w:r>
      <w:r w:rsidRPr="007B3F88">
        <w:rPr>
          <w:rStyle w:val="StyleUnderline"/>
          <w:rFonts w:asciiTheme="minorHAnsi" w:hAnsiTheme="minorHAnsi" w:cstheme="minorHAnsi"/>
          <w:highlight w:val="green"/>
        </w:rPr>
        <w:t xml:space="preserve">much it becomes </w:t>
      </w:r>
      <w:proofErr w:type="spellStart"/>
      <w:r w:rsidRPr="007B3F88">
        <w:rPr>
          <w:rStyle w:val="StyleUnderline"/>
          <w:rFonts w:asciiTheme="minorHAnsi" w:hAnsiTheme="minorHAnsi" w:cstheme="minorHAnsi"/>
          <w:highlight w:val="green"/>
        </w:rPr>
        <w:t>nonfalsifiable</w:t>
      </w:r>
      <w:proofErr w:type="spellEnd"/>
      <w:r w:rsidRPr="007B3F88">
        <w:rPr>
          <w:rStyle w:val="StyleUnderline"/>
          <w:rFonts w:asciiTheme="minorHAnsi" w:hAnsiTheme="minorHAnsi" w:cstheme="minorHAnsi"/>
          <w:highlight w:val="green"/>
        </w:rPr>
        <w:t xml:space="preserve"> and </w:t>
      </w:r>
      <w:r w:rsidRPr="007B3F88">
        <w:rPr>
          <w:rStyle w:val="StyleUnderline"/>
          <w:rFonts w:asciiTheme="minorHAnsi" w:hAnsiTheme="minorHAnsi" w:cstheme="minorHAnsi"/>
        </w:rPr>
        <w:t xml:space="preserve">therefore </w:t>
      </w:r>
      <w:r w:rsidRPr="007B3F88">
        <w:rPr>
          <w:rStyle w:val="StyleUnderline"/>
          <w:rFonts w:asciiTheme="minorHAnsi" w:hAnsiTheme="minorHAnsi" w:cstheme="minorHAnsi"/>
          <w:highlight w:val="green"/>
        </w:rPr>
        <w:t>nonempirical</w:t>
      </w:r>
      <w:r w:rsidRPr="007B3F88">
        <w:rPr>
          <w:rFonts w:asciiTheme="minorHAnsi" w:hAnsiTheme="minorHAnsi" w:cstheme="minorHAnsi"/>
          <w:sz w:val="16"/>
        </w:rPr>
        <w:t xml:space="preserve">? In any case, the quest for a comprehensive explanation and a grand historical narrative is also in danger of not capturing the historical and concrete particularity (pluralism, complexity, uniqueness) of actual injustices. </w:t>
      </w:r>
      <w:r w:rsidRPr="007B3F88">
        <w:rPr>
          <w:rStyle w:val="StyleUnderline"/>
          <w:rFonts w:asciiTheme="minorHAnsi" w:hAnsiTheme="minorHAnsi" w:cstheme="minorHAnsi"/>
        </w:rPr>
        <w:t xml:space="preserve">When we start at the broad level of globality and history as </w:t>
      </w:r>
      <w:proofErr w:type="spellStart"/>
      <w:r w:rsidRPr="007B3F88">
        <w:rPr>
          <w:rStyle w:val="StyleUnderline"/>
          <w:rFonts w:asciiTheme="minorHAnsi" w:hAnsiTheme="minorHAnsi" w:cstheme="minorHAnsi"/>
          <w:highlight w:val="green"/>
        </w:rPr>
        <w:t>decolonialists</w:t>
      </w:r>
      <w:proofErr w:type="spellEnd"/>
      <w:r w:rsidRPr="007B3F88">
        <w:rPr>
          <w:rStyle w:val="StyleUnderline"/>
          <w:rFonts w:asciiTheme="minorHAnsi" w:hAnsiTheme="minorHAnsi" w:cstheme="minorHAnsi"/>
        </w:rPr>
        <w:t xml:space="preserve"> often do, there is a </w:t>
      </w:r>
      <w:r w:rsidRPr="007B3F88">
        <w:rPr>
          <w:rStyle w:val="Emphasis"/>
          <w:rFonts w:asciiTheme="minorHAnsi" w:hAnsiTheme="minorHAnsi" w:cstheme="minorHAnsi"/>
        </w:rPr>
        <w:t xml:space="preserve">risk of </w:t>
      </w:r>
      <w:r w:rsidRPr="007B3F88">
        <w:rPr>
          <w:rStyle w:val="Emphasis"/>
          <w:rFonts w:asciiTheme="minorHAnsi" w:hAnsiTheme="minorHAnsi" w:cstheme="minorHAnsi"/>
          <w:highlight w:val="green"/>
        </w:rPr>
        <w:t>oversimplify</w:t>
      </w:r>
      <w:r w:rsidRPr="007B3F88">
        <w:rPr>
          <w:rStyle w:val="Emphasis"/>
          <w:rFonts w:asciiTheme="minorHAnsi" w:hAnsiTheme="minorHAnsi" w:cstheme="minorHAnsi"/>
        </w:rPr>
        <w:t xml:space="preserve">ing </w:t>
      </w:r>
      <w:r w:rsidRPr="007B3F88">
        <w:rPr>
          <w:rStyle w:val="Emphasis"/>
          <w:rFonts w:asciiTheme="minorHAnsi" w:hAnsiTheme="minorHAnsi" w:cstheme="minorHAnsi"/>
          <w:highlight w:val="green"/>
        </w:rPr>
        <w:t>and encourag</w:t>
      </w:r>
      <w:r w:rsidRPr="007B3F88">
        <w:rPr>
          <w:rStyle w:val="Emphasis"/>
          <w:rFonts w:asciiTheme="minorHAnsi" w:hAnsiTheme="minorHAnsi" w:cstheme="minorHAnsi"/>
        </w:rPr>
        <w:t>ing</w:t>
      </w:r>
      <w:r w:rsidRPr="007B3F88">
        <w:rPr>
          <w:rStyle w:val="Emphasis"/>
          <w:rFonts w:asciiTheme="minorHAnsi" w:hAnsiTheme="minorHAnsi" w:cstheme="minorHAnsi"/>
          <w:highlight w:val="green"/>
        </w:rPr>
        <w:t xml:space="preserve"> blindness about concrete injustices</w:t>
      </w:r>
      <w:r w:rsidRPr="007B3F88">
        <w:rPr>
          <w:rFonts w:asciiTheme="minorHAnsi" w:hAnsiTheme="minorHAnsi" w:cstheme="minorHAnsi"/>
          <w:sz w:val="16"/>
          <w:highlight w:val="green"/>
        </w:rPr>
        <w:t>.</w:t>
      </w:r>
      <w:r w:rsidRPr="007B3F88">
        <w:rPr>
          <w:rFonts w:asciiTheme="minorHAnsi" w:hAnsiTheme="minorHAnsi" w:cstheme="minorHAnsi"/>
          <w:sz w:val="16"/>
        </w:rPr>
        <w:t xml:space="preserve"> Consulting recent rigorous research done by historians and social anthropologist about Latin America (more on this later) confirms what many know from simply living there: most injustices in different parts of the Americas are so complex that any simple explanation merits the suspicion of being wishful thinking. To be fair, compared to Marxism the decolonial turn added complexity and made a significant shift. Marxism as a tool was not sensitive enough to the realities on the ground in Latin America. It was a universal model that did not adequately address its particular problems. However, </w:t>
      </w:r>
      <w:proofErr w:type="spellStart"/>
      <w:r w:rsidRPr="007B3F88">
        <w:rPr>
          <w:rFonts w:asciiTheme="minorHAnsi" w:hAnsiTheme="minorHAnsi" w:cstheme="minorHAnsi"/>
          <w:sz w:val="16"/>
        </w:rPr>
        <w:t>decolonialists</w:t>
      </w:r>
      <w:proofErr w:type="spellEnd"/>
      <w:r w:rsidRPr="007B3F88">
        <w:rPr>
          <w:rFonts w:asciiTheme="minorHAnsi" w:hAnsiTheme="minorHAnsi" w:cstheme="minorHAnsi"/>
          <w:sz w:val="16"/>
        </w:rPr>
        <w:t xml:space="preserve"> do not seem to have abandoned or questioned a similar methodological starting point. As a result, decolonial theories may sometimes be presented with the same pretension of offering a universal diagnosis of the complex and tragic problems of Latin America. Perhaps a more pluralistic and context-sensitive approach could avoid some of the dangers I have presented. Here is where the contrast with </w:t>
      </w:r>
      <w:proofErr w:type="spellStart"/>
      <w:r w:rsidRPr="007B3F88">
        <w:rPr>
          <w:rFonts w:asciiTheme="minorHAnsi" w:hAnsiTheme="minorHAnsi" w:cstheme="minorHAnsi"/>
          <w:sz w:val="16"/>
        </w:rPr>
        <w:t>Villoro</w:t>
      </w:r>
      <w:proofErr w:type="spellEnd"/>
      <w:r w:rsidRPr="007B3F88">
        <w:rPr>
          <w:rFonts w:asciiTheme="minorHAnsi" w:hAnsiTheme="minorHAnsi" w:cstheme="minorHAnsi"/>
          <w:sz w:val="16"/>
        </w:rPr>
        <w:t xml:space="preserve"> is useful. To be sure, </w:t>
      </w:r>
      <w:proofErr w:type="spellStart"/>
      <w:r w:rsidRPr="007B3F88">
        <w:rPr>
          <w:rStyle w:val="StyleUnderline"/>
          <w:rFonts w:asciiTheme="minorHAnsi" w:hAnsiTheme="minorHAnsi" w:cstheme="minorHAnsi"/>
        </w:rPr>
        <w:t>Villoro</w:t>
      </w:r>
      <w:proofErr w:type="spellEnd"/>
      <w:r w:rsidRPr="007B3F88">
        <w:rPr>
          <w:rStyle w:val="StyleUnderline"/>
          <w:rFonts w:asciiTheme="minorHAnsi" w:hAnsiTheme="minorHAnsi" w:cstheme="minorHAnsi"/>
        </w:rPr>
        <w:t xml:space="preserve"> was critical of the same things as the </w:t>
      </w:r>
      <w:proofErr w:type="spellStart"/>
      <w:r w:rsidRPr="007B3F88">
        <w:rPr>
          <w:rStyle w:val="StyleUnderline"/>
          <w:rFonts w:asciiTheme="minorHAnsi" w:hAnsiTheme="minorHAnsi" w:cstheme="minorHAnsi"/>
        </w:rPr>
        <w:t>decolonialists</w:t>
      </w:r>
      <w:proofErr w:type="spellEnd"/>
      <w:r w:rsidRPr="007B3F88">
        <w:rPr>
          <w:rFonts w:asciiTheme="minorHAnsi" w:hAnsiTheme="minorHAnsi" w:cstheme="minorHAnsi"/>
          <w:sz w:val="16"/>
        </w:rPr>
        <w:t xml:space="preserve">: the Eurocentric narrative, modernity, liberalism, and so on. </w:t>
      </w:r>
      <w:r w:rsidRPr="007B3F88">
        <w:rPr>
          <w:rStyle w:val="StyleUnderline"/>
          <w:rFonts w:asciiTheme="minorHAnsi" w:hAnsiTheme="minorHAnsi" w:cstheme="minorHAnsi"/>
        </w:rPr>
        <w:t>However</w:t>
      </w:r>
      <w:r w:rsidRPr="007B3F88">
        <w:rPr>
          <w:rFonts w:asciiTheme="minorHAnsi" w:hAnsiTheme="minorHAnsi" w:cstheme="minorHAnsi"/>
          <w:sz w:val="16"/>
        </w:rPr>
        <w:t xml:space="preserve">, when he takes a reflective historical perspective about these large historical and lumpy categories there is a difference in how he does it. </w:t>
      </w:r>
      <w:r w:rsidRPr="007B3F88">
        <w:rPr>
          <w:rStyle w:val="StyleUnderline"/>
          <w:rFonts w:asciiTheme="minorHAnsi" w:hAnsiTheme="minorHAnsi" w:cstheme="minorHAnsi"/>
        </w:rPr>
        <w:t xml:space="preserve">He anchors his account in his local present situation, is very specific about what particular aspects of modernity or liberalism are </w:t>
      </w:r>
      <w:proofErr w:type="gramStart"/>
      <w:r w:rsidRPr="007B3F88">
        <w:rPr>
          <w:rStyle w:val="StyleUnderline"/>
          <w:rFonts w:asciiTheme="minorHAnsi" w:hAnsiTheme="minorHAnsi" w:cstheme="minorHAnsi"/>
        </w:rPr>
        <w:t>problematic, and</w:t>
      </w:r>
      <w:proofErr w:type="gramEnd"/>
      <w:r w:rsidRPr="007B3F88">
        <w:rPr>
          <w:rStyle w:val="StyleUnderline"/>
          <w:rFonts w:asciiTheme="minorHAnsi" w:hAnsiTheme="minorHAnsi" w:cstheme="minorHAnsi"/>
        </w:rPr>
        <w:t xml:space="preserve"> does not have one preferred category of analysis such as coloniality</w:t>
      </w:r>
      <w:r w:rsidRPr="007B3F88">
        <w:rPr>
          <w:rFonts w:asciiTheme="minorHAnsi" w:hAnsiTheme="minorHAnsi" w:cstheme="minorHAnsi"/>
          <w:sz w:val="16"/>
        </w:rPr>
        <w:t xml:space="preserve">. For most decolonial theorists, however, the legacy of colonialism is central (understood broadly as coloniality), and the situation of the oppressed is to be analyzed in relation to a global narrative in which Europe is at its center or in relation to modernity or a global capitalist system. The decolonial project is centered 21. For recent excellent work that demonstrates this see Mendieta, Decolonizing Epistemologies; </w:t>
      </w:r>
      <w:proofErr w:type="spellStart"/>
      <w:r w:rsidRPr="007B3F88">
        <w:rPr>
          <w:rFonts w:asciiTheme="minorHAnsi" w:hAnsiTheme="minorHAnsi" w:cstheme="minorHAnsi"/>
          <w:sz w:val="16"/>
        </w:rPr>
        <w:t>Mignolo</w:t>
      </w:r>
      <w:proofErr w:type="spellEnd"/>
      <w:r w:rsidRPr="007B3F88">
        <w:rPr>
          <w:rFonts w:asciiTheme="minorHAnsi" w:hAnsiTheme="minorHAnsi" w:cstheme="minorHAnsi"/>
          <w:sz w:val="16"/>
        </w:rPr>
        <w:t xml:space="preserve">, Local Histories/Global Designs; </w:t>
      </w:r>
      <w:proofErr w:type="spellStart"/>
      <w:r w:rsidRPr="007B3F88">
        <w:rPr>
          <w:rFonts w:asciiTheme="minorHAnsi" w:hAnsiTheme="minorHAnsi" w:cstheme="minorHAnsi"/>
          <w:sz w:val="16"/>
        </w:rPr>
        <w:t>Moraña</w:t>
      </w:r>
      <w:proofErr w:type="spellEnd"/>
      <w:r w:rsidRPr="007B3F88">
        <w:rPr>
          <w:rFonts w:asciiTheme="minorHAnsi" w:hAnsiTheme="minorHAnsi" w:cstheme="minorHAnsi"/>
          <w:sz w:val="16"/>
        </w:rPr>
        <w:t xml:space="preserve">, Dussel, and Jauregui, Coloniality at Large. The Limitations and Dangers of Decolonial Philosophies on detecting plural manifestations of the single evolving domination (a social pathology) that started in 1492. Liberation is understood as decolonization via undoing “the coloniality of power” and affirming what has been “conceal[ed] by the Western modern epistemic hegemony.”22 In contrast, at the center of </w:t>
      </w:r>
      <w:proofErr w:type="spellStart"/>
      <w:r w:rsidRPr="007B3F88">
        <w:rPr>
          <w:rFonts w:asciiTheme="minorHAnsi" w:hAnsiTheme="minorHAnsi" w:cstheme="minorHAnsi"/>
          <w:sz w:val="16"/>
        </w:rPr>
        <w:t>Villoro’s</w:t>
      </w:r>
      <w:proofErr w:type="spellEnd"/>
      <w:r w:rsidRPr="007B3F88">
        <w:rPr>
          <w:rFonts w:asciiTheme="minorHAnsi" w:hAnsiTheme="minorHAnsi" w:cstheme="minorHAnsi"/>
          <w:sz w:val="16"/>
        </w:rPr>
        <w:t xml:space="preserve"> approach is liberation from domination, and the causes of domination are plural and contextual and therefore too complex to be articulated or framed by a global theory of domination. For </w:t>
      </w:r>
      <w:proofErr w:type="spellStart"/>
      <w:r w:rsidRPr="007B3F88">
        <w:rPr>
          <w:rFonts w:asciiTheme="minorHAnsi" w:hAnsiTheme="minorHAnsi" w:cstheme="minorHAnsi"/>
          <w:sz w:val="16"/>
        </w:rPr>
        <w:t>Villoro</w:t>
      </w:r>
      <w:proofErr w:type="spellEnd"/>
      <w:r w:rsidRPr="007B3F88">
        <w:rPr>
          <w:rFonts w:asciiTheme="minorHAnsi" w:hAnsiTheme="minorHAnsi" w:cstheme="minorHAnsi"/>
          <w:sz w:val="16"/>
        </w:rPr>
        <w:t xml:space="preserve"> liberation is a local event; one of its tools is to sometimes take a global perspective, and the complexity of the problems on the ground may not be fully captured by even our best academic global historical narratives and categories. He inquired into the history of a systematic injustice in order to facilitate inquiry into the present unique, context-bound injustice. If injustice is an </w:t>
      </w:r>
      <w:proofErr w:type="gramStart"/>
      <w:r w:rsidRPr="007B3F88">
        <w:rPr>
          <w:rFonts w:asciiTheme="minorHAnsi" w:hAnsiTheme="minorHAnsi" w:cstheme="minorHAnsi"/>
          <w:sz w:val="16"/>
        </w:rPr>
        <w:t>illness</w:t>
      </w:r>
      <w:proofErr w:type="gramEnd"/>
      <w:r w:rsidRPr="007B3F88">
        <w:rPr>
          <w:rFonts w:asciiTheme="minorHAnsi" w:hAnsiTheme="minorHAnsi" w:cstheme="minorHAnsi"/>
          <w:sz w:val="16"/>
        </w:rPr>
        <w:t xml:space="preserve"> then </w:t>
      </w:r>
      <w:proofErr w:type="spellStart"/>
      <w:r w:rsidRPr="007B3F88">
        <w:rPr>
          <w:rFonts w:asciiTheme="minorHAnsi" w:hAnsiTheme="minorHAnsi" w:cstheme="minorHAnsi"/>
          <w:sz w:val="16"/>
        </w:rPr>
        <w:t>Villoro’s</w:t>
      </w:r>
      <w:proofErr w:type="spellEnd"/>
      <w:r w:rsidRPr="007B3F88">
        <w:rPr>
          <w:rFonts w:asciiTheme="minorHAnsi" w:hAnsiTheme="minorHAnsi" w:cstheme="minorHAnsi"/>
          <w:sz w:val="16"/>
        </w:rPr>
        <w:t xml:space="preserve"> approach takes as its main focus diagnosing and treating the particular present illness, i.e., the particular injustice in a corner of Mexico, and not a global “social pathology” or some single transhistorical source of injustice. As concepts and categories, global hierarchies, white supremacy, and coloniality can be great tools that can have planetary significance. One could even argue that they pick out much-larger areas of people’s lives and injustices than the categories of class and gender. However, in spite of their reach and explanatory theoretical value </w:t>
      </w:r>
      <w:r w:rsidRPr="007B3F88">
        <w:rPr>
          <w:rStyle w:val="StyleUnderline"/>
          <w:rFonts w:asciiTheme="minorHAnsi" w:hAnsiTheme="minorHAnsi" w:cstheme="minorHAnsi"/>
        </w:rPr>
        <w:t xml:space="preserve">they are nothing more than tools to </w:t>
      </w:r>
      <w:proofErr w:type="gramStart"/>
      <w:r w:rsidRPr="007B3F88">
        <w:rPr>
          <w:rStyle w:val="StyleUnderline"/>
          <w:rFonts w:asciiTheme="minorHAnsi" w:hAnsiTheme="minorHAnsi" w:cstheme="minorHAnsi"/>
        </w:rPr>
        <w:t>make reference</w:t>
      </w:r>
      <w:proofErr w:type="gramEnd"/>
      <w:r w:rsidRPr="007B3F88">
        <w:rPr>
          <w:rStyle w:val="StyleUnderline"/>
          <w:rFonts w:asciiTheme="minorHAnsi" w:hAnsiTheme="minorHAnsi" w:cstheme="minorHAnsi"/>
        </w:rPr>
        <w:t xml:space="preserve"> to and ameliorate particular injustices experienced </w:t>
      </w:r>
      <w:r w:rsidRPr="007B3F88">
        <w:rPr>
          <w:rFonts w:asciiTheme="minorHAnsi" w:hAnsiTheme="minorHAnsi" w:cstheme="minorHAnsi"/>
          <w:sz w:val="16"/>
        </w:rPr>
        <w:t>(suffered)</w:t>
      </w:r>
      <w:r w:rsidRPr="007B3F88">
        <w:rPr>
          <w:rStyle w:val="StyleUnderline"/>
          <w:rFonts w:asciiTheme="minorHAnsi" w:hAnsiTheme="minorHAnsi" w:cstheme="minorHAnsi"/>
        </w:rPr>
        <w:t xml:space="preserve"> in the midst of a particular and unique relationship in a situation</w:t>
      </w:r>
      <w:r w:rsidRPr="007B3F88">
        <w:rPr>
          <w:rFonts w:asciiTheme="minorHAnsi" w:hAnsiTheme="minorHAnsi" w:cstheme="minorHAnsi"/>
          <w:sz w:val="16"/>
        </w:rPr>
        <w:t xml:space="preserve">. Why is this important? In present situations (events) of injustice in the Americas </w:t>
      </w:r>
      <w:r w:rsidRPr="007B3F88">
        <w:rPr>
          <w:rStyle w:val="StyleUnderline"/>
          <w:rFonts w:asciiTheme="minorHAnsi" w:hAnsiTheme="minorHAnsi" w:cstheme="minorHAnsi"/>
          <w:highlight w:val="green"/>
        </w:rPr>
        <w:t>there are</w:t>
      </w:r>
      <w:r w:rsidRPr="007B3F88">
        <w:rPr>
          <w:rStyle w:val="StyleUnderline"/>
          <w:rFonts w:asciiTheme="minorHAnsi" w:hAnsiTheme="minorHAnsi" w:cstheme="minorHAnsi"/>
        </w:rPr>
        <w:t xml:space="preserve"> not only </w:t>
      </w:r>
      <w:r w:rsidRPr="007B3F88">
        <w:rPr>
          <w:rStyle w:val="StyleUnderline"/>
          <w:rFonts w:asciiTheme="minorHAnsi" w:hAnsiTheme="minorHAnsi" w:cstheme="minorHAnsi"/>
          <w:highlight w:val="green"/>
        </w:rPr>
        <w:t>intersecting histories of white supremacy, capitalist exploitation, and patriarchy;</w:t>
      </w:r>
      <w:r w:rsidRPr="007B3F88">
        <w:rPr>
          <w:rStyle w:val="StyleUnderline"/>
          <w:rFonts w:asciiTheme="minorHAnsi" w:hAnsiTheme="minorHAnsi" w:cstheme="minorHAnsi"/>
        </w:rPr>
        <w:t xml:space="preserve"> there are also unique events, </w:t>
      </w:r>
      <w:r w:rsidRPr="007B3F88">
        <w:rPr>
          <w:rStyle w:val="StyleUnderline"/>
          <w:rFonts w:asciiTheme="minorHAnsi" w:hAnsiTheme="minorHAnsi" w:cstheme="minorHAnsi"/>
          <w:highlight w:val="green"/>
        </w:rPr>
        <w:t xml:space="preserve">multiple countries with </w:t>
      </w:r>
      <w:r w:rsidRPr="007B3F88">
        <w:rPr>
          <w:rStyle w:val="StyleUnderline"/>
          <w:rFonts w:asciiTheme="minorHAnsi" w:hAnsiTheme="minorHAnsi" w:cstheme="minorHAnsi"/>
        </w:rPr>
        <w:t xml:space="preserve">different </w:t>
      </w:r>
      <w:r w:rsidRPr="007B3F88">
        <w:rPr>
          <w:rStyle w:val="StyleUnderline"/>
          <w:rFonts w:asciiTheme="minorHAnsi" w:hAnsiTheme="minorHAnsi" w:cstheme="minorHAnsi"/>
          <w:highlight w:val="green"/>
        </w:rPr>
        <w:t>complex histories</w:t>
      </w:r>
      <w:r w:rsidRPr="007B3F88">
        <w:rPr>
          <w:rStyle w:val="StyleUnderline"/>
          <w:rFonts w:asciiTheme="minorHAnsi" w:hAnsiTheme="minorHAnsi" w:cstheme="minorHAnsi"/>
        </w:rPr>
        <w:t xml:space="preserve"> and present circumstances, as well as a variety of responsible agents</w:t>
      </w:r>
      <w:r w:rsidRPr="007B3F88">
        <w:rPr>
          <w:rFonts w:asciiTheme="minorHAnsi" w:hAnsiTheme="minorHAnsi" w:cstheme="minorHAnsi"/>
          <w:sz w:val="16"/>
        </w:rPr>
        <w:t xml:space="preserve">—local and international governments, corporations, particular </w:t>
      </w:r>
      <w:proofErr w:type="gramStart"/>
      <w:r w:rsidRPr="007B3F88">
        <w:rPr>
          <w:rFonts w:asciiTheme="minorHAnsi" w:hAnsiTheme="minorHAnsi" w:cstheme="minorHAnsi"/>
          <w:sz w:val="16"/>
        </w:rPr>
        <w:t>individuals</w:t>
      </w:r>
      <w:proofErr w:type="gramEnd"/>
      <w:r w:rsidRPr="007B3F88">
        <w:rPr>
          <w:rFonts w:asciiTheme="minorHAnsi" w:hAnsiTheme="minorHAnsi" w:cstheme="minorHAnsi"/>
          <w:sz w:val="16"/>
        </w:rPr>
        <w:t xml:space="preserve"> and communities. Regardless of how much a theory of global domination that centers on coloniality can actually explain, </w:t>
      </w:r>
      <w:r w:rsidRPr="007B3F88">
        <w:rPr>
          <w:rStyle w:val="Emphasis"/>
          <w:rFonts w:asciiTheme="minorHAnsi" w:hAnsiTheme="minorHAnsi" w:cstheme="minorHAnsi"/>
          <w:highlight w:val="green"/>
        </w:rPr>
        <w:t>it</w:t>
      </w:r>
      <w:r w:rsidRPr="007B3F88">
        <w:rPr>
          <w:rStyle w:val="Emphasis"/>
          <w:rFonts w:asciiTheme="minorHAnsi" w:hAnsiTheme="minorHAnsi" w:cstheme="minorHAnsi"/>
        </w:rPr>
        <w:t xml:space="preserve"> is reasonable to worry about what it </w:t>
      </w:r>
      <w:r w:rsidRPr="007B3F88">
        <w:rPr>
          <w:rStyle w:val="Emphasis"/>
          <w:rFonts w:asciiTheme="minorHAnsi" w:hAnsiTheme="minorHAnsi" w:cstheme="minorHAnsi"/>
          <w:highlight w:val="green"/>
        </w:rPr>
        <w:t>leaves out</w:t>
      </w:r>
      <w:r w:rsidRPr="007B3F88">
        <w:rPr>
          <w:rStyle w:val="Emphasis"/>
          <w:rFonts w:asciiTheme="minorHAnsi" w:hAnsiTheme="minorHAnsi" w:cstheme="minorHAnsi"/>
        </w:rPr>
        <w:t xml:space="preserve"> and question </w:t>
      </w:r>
      <w:r w:rsidRPr="007B3F88">
        <w:rPr>
          <w:rStyle w:val="Emphasis"/>
          <w:rFonts w:asciiTheme="minorHAnsi" w:hAnsiTheme="minorHAnsi" w:cstheme="minorHAnsi"/>
          <w:highlight w:val="green"/>
        </w:rPr>
        <w:t>the extent</w:t>
      </w:r>
      <w:r w:rsidRPr="007B3F88">
        <w:rPr>
          <w:rStyle w:val="Emphasis"/>
          <w:rFonts w:asciiTheme="minorHAnsi" w:hAnsiTheme="minorHAnsi" w:cstheme="minorHAnsi"/>
        </w:rPr>
        <w:t xml:space="preserve"> to which </w:t>
      </w:r>
      <w:r w:rsidRPr="007B3F88">
        <w:rPr>
          <w:rStyle w:val="Emphasis"/>
          <w:rFonts w:asciiTheme="minorHAnsi" w:hAnsiTheme="minorHAnsi" w:cstheme="minorHAnsi"/>
          <w:highlight w:val="green"/>
        </w:rPr>
        <w:t>it</w:t>
      </w:r>
      <w:r w:rsidRPr="007B3F88">
        <w:rPr>
          <w:rStyle w:val="Emphasis"/>
          <w:rFonts w:asciiTheme="minorHAnsi" w:hAnsiTheme="minorHAnsi" w:cstheme="minorHAnsi"/>
        </w:rPr>
        <w:t xml:space="preserve"> really </w:t>
      </w:r>
      <w:r w:rsidRPr="007B3F88">
        <w:rPr>
          <w:rStyle w:val="Emphasis"/>
          <w:rFonts w:asciiTheme="minorHAnsi" w:hAnsiTheme="minorHAnsi" w:cstheme="minorHAnsi"/>
          <w:highlight w:val="green"/>
        </w:rPr>
        <w:t>helps</w:t>
      </w:r>
      <w:r w:rsidRPr="007B3F88">
        <w:rPr>
          <w:rStyle w:val="Emphasis"/>
          <w:rFonts w:asciiTheme="minorHAnsi" w:hAnsiTheme="minorHAnsi" w:cstheme="minorHAnsi"/>
        </w:rPr>
        <w:t xml:space="preserve"> those who </w:t>
      </w:r>
      <w:proofErr w:type="gramStart"/>
      <w:r w:rsidRPr="007B3F88">
        <w:rPr>
          <w:rStyle w:val="Emphasis"/>
          <w:rFonts w:asciiTheme="minorHAnsi" w:hAnsiTheme="minorHAnsi" w:cstheme="minorHAnsi"/>
        </w:rPr>
        <w:t xml:space="preserve">are </w:t>
      </w:r>
      <w:r w:rsidRPr="007B3F88">
        <w:rPr>
          <w:rStyle w:val="Emphasis"/>
          <w:rFonts w:asciiTheme="minorHAnsi" w:hAnsiTheme="minorHAnsi" w:cstheme="minorHAnsi"/>
          <w:highlight w:val="green"/>
        </w:rPr>
        <w:t>victims of injustice</w:t>
      </w:r>
      <w:proofErr w:type="gramEnd"/>
      <w:r w:rsidRPr="007B3F88">
        <w:rPr>
          <w:rFonts w:asciiTheme="minorHAnsi" w:hAnsiTheme="minorHAnsi" w:cstheme="minorHAnsi"/>
          <w:sz w:val="16"/>
        </w:rPr>
        <w:t xml:space="preserve">. A wider net may bring more fish from the ocean, but I am not sure this applies to injustices. Such theories may lead to analysis or diagnosis that while true at some level, may actually have very little to offer in terms of more specific diagnoses and solutions that can be of any help to someone suffering an injustice. However, for </w:t>
      </w:r>
      <w:proofErr w:type="spellStart"/>
      <w:r w:rsidRPr="007B3F88">
        <w:rPr>
          <w:rFonts w:asciiTheme="minorHAnsi" w:hAnsiTheme="minorHAnsi" w:cstheme="minorHAnsi"/>
          <w:sz w:val="16"/>
        </w:rPr>
        <w:t>Mignolo</w:t>
      </w:r>
      <w:proofErr w:type="spellEnd"/>
      <w:r w:rsidRPr="007B3F88">
        <w:rPr>
          <w:rFonts w:asciiTheme="minorHAnsi" w:hAnsiTheme="minorHAnsi" w:cstheme="minorHAnsi"/>
          <w:sz w:val="16"/>
        </w:rPr>
        <w:t xml:space="preserve"> coloniality is “the underlying logic of the foundation and unfolding of Western civilization from the Renaissance to today”23 </w:t>
      </w:r>
      <w:r w:rsidRPr="007B3F88">
        <w:rPr>
          <w:rStyle w:val="StyleUnderline"/>
          <w:rFonts w:asciiTheme="minorHAnsi" w:hAnsiTheme="minorHAnsi" w:cstheme="minorHAnsi"/>
        </w:rPr>
        <w:t xml:space="preserve">Coloniality helps explain how race and gender became the basis of classification in the Americas, but it remains an open question </w:t>
      </w:r>
      <w:r w:rsidRPr="007B3F88">
        <w:rPr>
          <w:rStyle w:val="Emphasis"/>
          <w:rFonts w:asciiTheme="minorHAnsi" w:hAnsiTheme="minorHAnsi" w:cstheme="minorHAnsi"/>
        </w:rPr>
        <w:t>how these categories actually operate in particular countries or even in particular unjust events</w:t>
      </w:r>
      <w:r w:rsidRPr="007B3F88">
        <w:rPr>
          <w:rFonts w:asciiTheme="minorHAnsi" w:hAnsiTheme="minorHAnsi" w:cstheme="minorHAnsi"/>
          <w:sz w:val="16"/>
        </w:rPr>
        <w:t xml:space="preserve">. We can say all we want that the oppressed live in power structures located in global hierarchies and a world-system, but that does not fully capture where they are. However useful and true that account may be about someone’s particular circumstances, it is still </w:t>
      </w:r>
      <w:proofErr w:type="spellStart"/>
      <w:r w:rsidRPr="007B3F88">
        <w:rPr>
          <w:rFonts w:asciiTheme="minorHAnsi" w:hAnsiTheme="minorHAnsi" w:cstheme="minorHAnsi"/>
          <w:sz w:val="16"/>
        </w:rPr>
        <w:t>overabstracted</w:t>
      </w:r>
      <w:proofErr w:type="spellEnd"/>
      <w:r w:rsidRPr="007B3F88">
        <w:rPr>
          <w:rFonts w:asciiTheme="minorHAnsi" w:hAnsiTheme="minorHAnsi" w:cstheme="minorHAnsi"/>
          <w:sz w:val="16"/>
        </w:rPr>
        <w:t xml:space="preserve">. Knowing how people have been classified according to a colonial matrix of power is important, but only insofar as it may help us inquire about the present actual causes of an injustice. Moreover, it is not obvious how the use of a single name and the prism of a single cause helps in trying to ameliorate the particular and context-specific evils from which particular countries and people in Latin America suffer. One could reply that my worries are misplaced. </w:t>
      </w:r>
      <w:r w:rsidRPr="007B3F88">
        <w:rPr>
          <w:rStyle w:val="Emphasis"/>
          <w:rFonts w:asciiTheme="minorHAnsi" w:hAnsiTheme="minorHAnsi" w:cstheme="minorHAnsi"/>
          <w:highlight w:val="green"/>
        </w:rPr>
        <w:t xml:space="preserve">Calling </w:t>
      </w:r>
      <w:proofErr w:type="gramStart"/>
      <w:r w:rsidRPr="007B3F88">
        <w:rPr>
          <w:rStyle w:val="Emphasis"/>
          <w:rFonts w:asciiTheme="minorHAnsi" w:hAnsiTheme="minorHAnsi" w:cstheme="minorHAnsi"/>
          <w:highlight w:val="green"/>
        </w:rPr>
        <w:t>decolonization</w:t>
      </w:r>
      <w:proofErr w:type="gramEnd"/>
      <w:r w:rsidRPr="007B3F88">
        <w:rPr>
          <w:rStyle w:val="Emphasis"/>
          <w:rFonts w:asciiTheme="minorHAnsi" w:hAnsiTheme="minorHAnsi" w:cstheme="minorHAnsi"/>
          <w:highlight w:val="green"/>
        </w:rPr>
        <w:t xml:space="preserve"> the cure may suggest</w:t>
      </w:r>
      <w:r w:rsidRPr="007B3F88">
        <w:rPr>
          <w:rStyle w:val="Emphasis"/>
          <w:rFonts w:asciiTheme="minorHAnsi" w:hAnsiTheme="minorHAnsi" w:cstheme="minorHAnsi"/>
        </w:rPr>
        <w:t xml:space="preserve"> that </w:t>
      </w:r>
      <w:r w:rsidRPr="007B3F88">
        <w:rPr>
          <w:rStyle w:val="Emphasis"/>
          <w:rFonts w:asciiTheme="minorHAnsi" w:hAnsiTheme="minorHAnsi" w:cstheme="minorHAnsi"/>
          <w:highlight w:val="green"/>
        </w:rPr>
        <w:t>coloniality is some</w:t>
      </w:r>
      <w:r w:rsidRPr="007B3F88">
        <w:rPr>
          <w:rStyle w:val="Emphasis"/>
          <w:rFonts w:asciiTheme="minorHAnsi" w:hAnsiTheme="minorHAnsi" w:cstheme="minorHAnsi"/>
        </w:rPr>
        <w:t xml:space="preserve"> sort of </w:t>
      </w:r>
      <w:r w:rsidRPr="007B3F88">
        <w:rPr>
          <w:rStyle w:val="Emphasis"/>
          <w:rFonts w:asciiTheme="minorHAnsi" w:hAnsiTheme="minorHAnsi" w:cstheme="minorHAnsi"/>
          <w:highlight w:val="green"/>
        </w:rPr>
        <w:t xml:space="preserve">single </w:t>
      </w:r>
      <w:r w:rsidRPr="007B3F88">
        <w:rPr>
          <w:rStyle w:val="Emphasis"/>
          <w:rFonts w:asciiTheme="minorHAnsi" w:hAnsiTheme="minorHAnsi" w:cstheme="minorHAnsi"/>
        </w:rPr>
        <w:t>homogeneous</w:t>
      </w:r>
      <w:r w:rsidRPr="007B3F88">
        <w:rPr>
          <w:rStyle w:val="Emphasis"/>
          <w:rFonts w:asciiTheme="minorHAnsi" w:hAnsiTheme="minorHAnsi" w:cstheme="minorHAnsi"/>
          <w:highlight w:val="green"/>
        </w:rPr>
        <w:t xml:space="preserve"> cause, but</w:t>
      </w:r>
      <w:r w:rsidRPr="007B3F88">
        <w:rPr>
          <w:rStyle w:val="Emphasis"/>
          <w:rFonts w:asciiTheme="minorHAnsi" w:hAnsiTheme="minorHAnsi" w:cstheme="minorHAnsi"/>
        </w:rPr>
        <w:t xml:space="preserve"> the </w:t>
      </w:r>
      <w:proofErr w:type="spellStart"/>
      <w:r w:rsidRPr="007B3F88">
        <w:rPr>
          <w:rStyle w:val="Emphasis"/>
          <w:rFonts w:asciiTheme="minorHAnsi" w:hAnsiTheme="minorHAnsi" w:cstheme="minorHAnsi"/>
        </w:rPr>
        <w:t>decolonialists</w:t>
      </w:r>
      <w:proofErr w:type="spellEnd"/>
      <w:r w:rsidRPr="007B3F88">
        <w:rPr>
          <w:rStyle w:val="Emphasis"/>
          <w:rFonts w:asciiTheme="minorHAnsi" w:hAnsiTheme="minorHAnsi" w:cstheme="minorHAnsi"/>
        </w:rPr>
        <w:t xml:space="preserve"> have </w:t>
      </w:r>
      <w:r w:rsidRPr="007B3F88">
        <w:rPr>
          <w:rStyle w:val="Emphasis"/>
          <w:rFonts w:asciiTheme="minorHAnsi" w:hAnsiTheme="minorHAnsi" w:cstheme="minorHAnsi"/>
          <w:highlight w:val="green"/>
        </w:rPr>
        <w:t>distinguished</w:t>
      </w:r>
      <w:r w:rsidRPr="007B3F88">
        <w:rPr>
          <w:rStyle w:val="Emphasis"/>
          <w:rFonts w:asciiTheme="minorHAnsi" w:hAnsiTheme="minorHAnsi" w:cstheme="minorHAnsi"/>
        </w:rPr>
        <w:t xml:space="preserve"> between different types of coloniality and have included in their diagnosis </w:t>
      </w:r>
      <w:r w:rsidRPr="007B3F88">
        <w:rPr>
          <w:rStyle w:val="Emphasis"/>
          <w:rFonts w:asciiTheme="minorHAnsi" w:hAnsiTheme="minorHAnsi" w:cstheme="minorHAnsi"/>
          <w:highlight w:val="green"/>
        </w:rPr>
        <w:t>a plurality of causes</w:t>
      </w:r>
      <w:r w:rsidRPr="007B3F88">
        <w:rPr>
          <w:rFonts w:asciiTheme="minorHAnsi" w:hAnsiTheme="minorHAnsi" w:cstheme="minorHAnsi"/>
          <w:sz w:val="16"/>
        </w:rPr>
        <w:t xml:space="preserve"> such as exploitation of resources, political manipulation, and assimilation of people from other cultures. If this is the case then </w:t>
      </w:r>
      <w:r w:rsidRPr="007B3F88">
        <w:rPr>
          <w:rStyle w:val="Emphasis"/>
          <w:rFonts w:asciiTheme="minorHAnsi" w:hAnsiTheme="minorHAnsi" w:cstheme="minorHAnsi"/>
        </w:rPr>
        <w:t xml:space="preserve">why not address these more particular </w:t>
      </w:r>
      <w:proofErr w:type="gramStart"/>
      <w:r w:rsidRPr="007B3F88">
        <w:rPr>
          <w:rStyle w:val="Emphasis"/>
          <w:rFonts w:asciiTheme="minorHAnsi" w:hAnsiTheme="minorHAnsi" w:cstheme="minorHAnsi"/>
        </w:rPr>
        <w:t>evils</w:t>
      </w:r>
      <w:r w:rsidRPr="007B3F88">
        <w:rPr>
          <w:rFonts w:asciiTheme="minorHAnsi" w:hAnsiTheme="minorHAnsi" w:cstheme="minorHAnsi"/>
          <w:sz w:val="16"/>
        </w:rPr>
        <w:t>, unless</w:t>
      </w:r>
      <w:proofErr w:type="gramEnd"/>
      <w:r w:rsidRPr="007B3F88">
        <w:rPr>
          <w:rFonts w:asciiTheme="minorHAnsi" w:hAnsiTheme="minorHAnsi" w:cstheme="minorHAnsi"/>
          <w:sz w:val="16"/>
        </w:rPr>
        <w:t xml:space="preserve"> one is really committed to some unitary account in which all of these evils can be reduced to a singular cause?</w:t>
      </w:r>
    </w:p>
    <w:p w14:paraId="0145CD80" w14:textId="77777777" w:rsidR="00D42C02" w:rsidRPr="007B3F88" w:rsidRDefault="00D42C02" w:rsidP="00D42C02">
      <w:pPr>
        <w:pStyle w:val="Heading4"/>
        <w:rPr>
          <w:rFonts w:asciiTheme="minorHAnsi" w:hAnsiTheme="minorHAnsi" w:cstheme="minorHAnsi"/>
        </w:rPr>
      </w:pPr>
      <w:r w:rsidRPr="007B3F88">
        <w:rPr>
          <w:rFonts w:asciiTheme="minorHAnsi" w:hAnsiTheme="minorHAnsi" w:cstheme="minorHAnsi"/>
        </w:rPr>
        <w:t>Their framing of settler colonialism as a structure is ahistorical and problematic – it’s essentialist—turns the alt</w:t>
      </w:r>
    </w:p>
    <w:p w14:paraId="6DE95EDF" w14:textId="77777777" w:rsidR="00D42C02" w:rsidRPr="007B3F88" w:rsidRDefault="00D42C02" w:rsidP="00D42C02">
      <w:pPr>
        <w:rPr>
          <w:rFonts w:asciiTheme="minorHAnsi" w:hAnsiTheme="minorHAnsi" w:cstheme="minorHAnsi"/>
        </w:rPr>
      </w:pPr>
      <w:r w:rsidRPr="007B3F88">
        <w:rPr>
          <w:rStyle w:val="Style13ptBold"/>
          <w:rFonts w:asciiTheme="minorHAnsi" w:hAnsiTheme="minorHAnsi" w:cstheme="minorHAnsi"/>
        </w:rPr>
        <w:t>Barker 17</w:t>
      </w:r>
      <w:r w:rsidRPr="007B3F88">
        <w:rPr>
          <w:rFonts w:asciiTheme="minorHAnsi" w:hAnsiTheme="minorHAnsi" w:cstheme="minorHAnsi"/>
        </w:rPr>
        <w:t xml:space="preserve"> – Professor of American Indian Studies at San Francisco State University. She is Lenape, a citizen of the Delaware Tribe of Indians (Joanne, “The Analytic Constraints of Settler Colonialism”, Tequila Sovereign, </w:t>
      </w:r>
      <w:hyperlink r:id="rId14" w:history="1">
        <w:r w:rsidRPr="007B3F88">
          <w:rPr>
            <w:rStyle w:val="Hyperlink"/>
            <w:rFonts w:asciiTheme="minorHAnsi" w:hAnsiTheme="minorHAnsi" w:cstheme="minorHAnsi"/>
          </w:rPr>
          <w:t>https://tequilasovereign.com/2017/02/02/the-analytic-constraints-of-settler-colonialism/</w:t>
        </w:r>
      </w:hyperlink>
      <w:r w:rsidRPr="007B3F88">
        <w:rPr>
          <w:rFonts w:asciiTheme="minorHAnsi" w:hAnsiTheme="minorHAnsi" w:cstheme="minorHAnsi"/>
        </w:rPr>
        <w:t>, February 2, 2017)//</w:t>
      </w:r>
      <w:proofErr w:type="spellStart"/>
      <w:r w:rsidRPr="007B3F88">
        <w:rPr>
          <w:rFonts w:asciiTheme="minorHAnsi" w:hAnsiTheme="minorHAnsi" w:cstheme="minorHAnsi"/>
        </w:rPr>
        <w:t>CProst</w:t>
      </w:r>
      <w:proofErr w:type="spellEnd"/>
    </w:p>
    <w:p w14:paraId="30AD756B" w14:textId="77777777" w:rsidR="00B56091" w:rsidRDefault="00D42C02" w:rsidP="00D42C02">
      <w:pPr>
        <w:rPr>
          <w:rFonts w:asciiTheme="minorHAnsi" w:hAnsiTheme="minorHAnsi" w:cstheme="minorHAnsi"/>
          <w:sz w:val="12"/>
        </w:rPr>
      </w:pPr>
      <w:r w:rsidRPr="007B3F88">
        <w:rPr>
          <w:rFonts w:asciiTheme="minorHAnsi" w:hAnsiTheme="minorHAnsi" w:cstheme="minorHAnsi"/>
          <w:u w:val="single"/>
        </w:rPr>
        <w:t>I’d like to re-frame my critique of the constraints of settler colonialism</w:t>
      </w:r>
      <w:r w:rsidRPr="007B3F88">
        <w:rPr>
          <w:rFonts w:asciiTheme="minorHAnsi" w:hAnsiTheme="minorHAnsi" w:cstheme="minorHAnsi"/>
          <w:sz w:val="12"/>
        </w:rPr>
        <w:t xml:space="preserve"> with the twelve little women in mind. I am going to try to show that a certain analytic within the studies has, however unwittingly, foreclosed and even chilled understandings of Black and Indigenous histories and identities in ways that derail our understandings of U.S. imperialism as a social formation and so our work with one another. One of the consequences of this goes to our ability to think through how #BlackLivesMatter, #SayHerName, #NoDAPL, and #MMIW are co-generative — even as I recognize the reasons why each of these movements have at different times demanded we respect their particularity. Drawing from Marxist structuralism, </w:t>
      </w:r>
      <w:r w:rsidRPr="007B3F88">
        <w:rPr>
          <w:rFonts w:asciiTheme="minorHAnsi" w:hAnsiTheme="minorHAnsi" w:cstheme="minorHAnsi"/>
          <w:u w:val="single"/>
        </w:rPr>
        <w:t>Patrick Wolfe defines the settler colonial society through</w:t>
      </w:r>
      <w:r w:rsidRPr="007B3F88">
        <w:rPr>
          <w:rFonts w:asciiTheme="minorHAnsi" w:hAnsiTheme="minorHAnsi" w:cstheme="minorHAnsi"/>
          <w:sz w:val="12"/>
        </w:rPr>
        <w:t xml:space="preserve"> two </w:t>
      </w:r>
      <w:r w:rsidRPr="007B3F88">
        <w:rPr>
          <w:rFonts w:asciiTheme="minorHAnsi" w:hAnsiTheme="minorHAnsi" w:cstheme="minorHAnsi"/>
          <w:u w:val="single"/>
        </w:rPr>
        <w:t>key differentiations</w:t>
      </w:r>
      <w:r w:rsidRPr="007B3F88">
        <w:rPr>
          <w:rFonts w:asciiTheme="minorHAnsi" w:hAnsiTheme="minorHAnsi" w:cstheme="minorHAnsi"/>
          <w:sz w:val="12"/>
        </w:rPr>
        <w:t xml:space="preserve">. The first is </w:t>
      </w:r>
      <w:r w:rsidRPr="007B3F88">
        <w:rPr>
          <w:rFonts w:asciiTheme="minorHAnsi" w:hAnsiTheme="minorHAnsi" w:cstheme="minorHAnsi"/>
          <w:u w:val="single"/>
        </w:rPr>
        <w:t xml:space="preserve">between </w:t>
      </w:r>
      <w:r w:rsidRPr="007B3F88">
        <w:rPr>
          <w:rStyle w:val="Emphasis"/>
          <w:rFonts w:asciiTheme="minorHAnsi" w:hAnsiTheme="minorHAnsi" w:cstheme="minorHAnsi"/>
          <w:highlight w:val="yellow"/>
        </w:rPr>
        <w:t>the structure and the event</w:t>
      </w:r>
      <w:r w:rsidRPr="007B3F88">
        <w:rPr>
          <w:rFonts w:asciiTheme="minorHAnsi" w:hAnsiTheme="minorHAnsi" w:cstheme="minorHAnsi"/>
          <w:highlight w:val="yellow"/>
          <w:u w:val="single"/>
        </w:rPr>
        <w:t xml:space="preserve"> of invasion</w:t>
      </w:r>
      <w:r w:rsidRPr="007B3F88">
        <w:rPr>
          <w:rFonts w:asciiTheme="minorHAnsi" w:hAnsiTheme="minorHAnsi" w:cstheme="minorHAnsi"/>
          <w:u w:val="single"/>
        </w:rPr>
        <w:t>. Wolfe maintains that the permanence of invasion distinguishes the structure of a settler society</w:t>
      </w:r>
      <w:r w:rsidRPr="007B3F88">
        <w:rPr>
          <w:rFonts w:asciiTheme="minorHAnsi" w:hAnsiTheme="minorHAnsi" w:cstheme="minorHAnsi"/>
          <w:sz w:val="12"/>
        </w:rPr>
        <w:t xml:space="preserve">, which originates with the withdrawal of the empire and the rise to power of a land-holding class who always intended to stay. </w:t>
      </w:r>
      <w:r w:rsidRPr="007B3F88">
        <w:rPr>
          <w:rFonts w:asciiTheme="minorHAnsi" w:hAnsiTheme="minorHAnsi" w:cstheme="minorHAnsi"/>
          <w:u w:val="single"/>
        </w:rPr>
        <w:t xml:space="preserve">Wolfe defines the ideology that cements this structure together as the logic of elimination. </w:t>
      </w:r>
      <w:proofErr w:type="gramStart"/>
      <w:r w:rsidRPr="007B3F88">
        <w:rPr>
          <w:rFonts w:asciiTheme="minorHAnsi" w:hAnsiTheme="minorHAnsi" w:cstheme="minorHAnsi"/>
          <w:u w:val="single"/>
        </w:rPr>
        <w:t>]The</w:t>
      </w:r>
      <w:proofErr w:type="gramEnd"/>
      <w:r w:rsidRPr="007B3F88">
        <w:rPr>
          <w:rFonts w:asciiTheme="minorHAnsi" w:hAnsiTheme="minorHAnsi" w:cstheme="minorHAnsi"/>
          <w:u w:val="single"/>
        </w:rPr>
        <w:t xml:space="preserve"> settler</w:t>
      </w:r>
      <w:r w:rsidRPr="007B3F88">
        <w:rPr>
          <w:rFonts w:asciiTheme="minorHAnsi" w:hAnsiTheme="minorHAnsi" w:cstheme="minorHAnsi"/>
          <w:sz w:val="12"/>
        </w:rPr>
        <w:t xml:space="preserve"> exploits Indigenous labor but more importantly </w:t>
      </w:r>
      <w:r w:rsidRPr="007B3F88">
        <w:rPr>
          <w:rFonts w:asciiTheme="minorHAnsi" w:hAnsiTheme="minorHAnsi" w:cstheme="minorHAnsi"/>
          <w:u w:val="single"/>
        </w:rPr>
        <w:t>seeks to eliminate</w:t>
      </w:r>
      <w:r w:rsidRPr="007B3F88">
        <w:rPr>
          <w:rFonts w:asciiTheme="minorHAnsi" w:hAnsiTheme="minorHAnsi" w:cstheme="minorHAnsi"/>
          <w:sz w:val="12"/>
        </w:rPr>
        <w:t xml:space="preserve"> all </w:t>
      </w:r>
      <w:r w:rsidRPr="007B3F88">
        <w:rPr>
          <w:rFonts w:asciiTheme="minorHAnsi" w:hAnsiTheme="minorHAnsi" w:cstheme="minorHAnsi"/>
          <w:u w:val="single"/>
        </w:rPr>
        <w:t>vestiges</w:t>
      </w:r>
      <w:r w:rsidRPr="007B3F88">
        <w:rPr>
          <w:rFonts w:asciiTheme="minorHAnsi" w:hAnsiTheme="minorHAnsi" w:cstheme="minorHAnsi"/>
          <w:sz w:val="12"/>
        </w:rPr>
        <w:t xml:space="preserve"> of Indigenous land claims </w:t>
      </w:r>
      <w:r w:rsidRPr="007B3F88">
        <w:rPr>
          <w:rFonts w:asciiTheme="minorHAnsi" w:hAnsiTheme="minorHAnsi" w:cstheme="minorHAnsi"/>
          <w:u w:val="single"/>
        </w:rPr>
        <w:t>by the elimination of Indigenous cultures and identities</w:t>
      </w:r>
      <w:r w:rsidRPr="007B3F88">
        <w:rPr>
          <w:rFonts w:asciiTheme="minorHAnsi" w:hAnsiTheme="minorHAnsi" w:cstheme="minorHAnsi"/>
          <w:sz w:val="12"/>
        </w:rPr>
        <w:t xml:space="preserve">. </w:t>
      </w:r>
      <w:r w:rsidRPr="007B3F88">
        <w:rPr>
          <w:rFonts w:asciiTheme="minorHAnsi" w:hAnsiTheme="minorHAnsi" w:cstheme="minorHAnsi"/>
          <w:u w:val="single"/>
        </w:rPr>
        <w:t xml:space="preserve">The quickest way I can explain my concerns with Wolfe’s definition is to mark how it </w:t>
      </w:r>
      <w:r w:rsidRPr="007B3F88">
        <w:rPr>
          <w:rStyle w:val="Emphasis"/>
          <w:rFonts w:asciiTheme="minorHAnsi" w:hAnsiTheme="minorHAnsi" w:cstheme="minorHAnsi"/>
          <w:highlight w:val="yellow"/>
        </w:rPr>
        <w:t>rearticulates the problematics of structuralism</w:t>
      </w:r>
      <w:r w:rsidRPr="007B3F88">
        <w:rPr>
          <w:rFonts w:asciiTheme="minorHAnsi" w:hAnsiTheme="minorHAnsi" w:cstheme="minorHAnsi"/>
          <w:sz w:val="12"/>
          <w:szCs w:val="16"/>
        </w:rPr>
        <w:t xml:space="preserve">. </w:t>
      </w:r>
      <w:r w:rsidRPr="007B3F88">
        <w:rPr>
          <w:rFonts w:asciiTheme="minorHAnsi" w:hAnsiTheme="minorHAnsi" w:cstheme="minorHAnsi"/>
          <w:highlight w:val="yellow"/>
          <w:u w:val="single"/>
        </w:rPr>
        <w:t xml:space="preserve">It treats </w:t>
      </w:r>
      <w:r w:rsidRPr="007B3F88">
        <w:rPr>
          <w:rStyle w:val="Emphasis"/>
          <w:rFonts w:asciiTheme="minorHAnsi" w:hAnsiTheme="minorHAnsi" w:cstheme="minorHAnsi"/>
          <w:highlight w:val="yellow"/>
        </w:rPr>
        <w:t>society as a fixed</w:t>
      </w:r>
      <w:r w:rsidRPr="007B3F88">
        <w:rPr>
          <w:rStyle w:val="Emphasis"/>
          <w:rFonts w:asciiTheme="minorHAnsi" w:hAnsiTheme="minorHAnsi" w:cstheme="minorHAnsi"/>
        </w:rPr>
        <w:t xml:space="preserve">, coherent </w:t>
      </w:r>
      <w:r w:rsidRPr="007B3F88">
        <w:rPr>
          <w:rStyle w:val="Emphasis"/>
          <w:rFonts w:asciiTheme="minorHAnsi" w:hAnsiTheme="minorHAnsi" w:cstheme="minorHAnsi"/>
          <w:highlight w:val="yellow"/>
        </w:rPr>
        <w:t>thing</w:t>
      </w:r>
      <w:r w:rsidRPr="007B3F88">
        <w:rPr>
          <w:rFonts w:asciiTheme="minorHAnsi" w:hAnsiTheme="minorHAnsi" w:cstheme="minorHAnsi"/>
          <w:highlight w:val="yellow"/>
          <w:u w:val="single"/>
        </w:rPr>
        <w:t xml:space="preserve"> that can be objectively described</w:t>
      </w:r>
      <w:r w:rsidRPr="007B3F88">
        <w:rPr>
          <w:rFonts w:asciiTheme="minorHAnsi" w:hAnsiTheme="minorHAnsi" w:cstheme="minorHAnsi"/>
          <w:u w:val="single"/>
        </w:rPr>
        <w:t xml:space="preserve">. The </w:t>
      </w:r>
      <w:r w:rsidRPr="007B3F88">
        <w:rPr>
          <w:rFonts w:asciiTheme="minorHAnsi" w:hAnsiTheme="minorHAnsi" w:cstheme="minorHAnsi"/>
          <w:highlight w:val="yellow"/>
          <w:u w:val="single"/>
        </w:rPr>
        <w:t>descriptions</w:t>
      </w:r>
      <w:r w:rsidRPr="007B3F88">
        <w:rPr>
          <w:rFonts w:asciiTheme="minorHAnsi" w:hAnsiTheme="minorHAnsi" w:cstheme="minorHAnsi"/>
          <w:u w:val="single"/>
        </w:rPr>
        <w:t xml:space="preserve"> </w:t>
      </w:r>
      <w:r w:rsidRPr="007B3F88">
        <w:rPr>
          <w:rFonts w:asciiTheme="minorHAnsi" w:hAnsiTheme="minorHAnsi" w:cstheme="minorHAnsi"/>
          <w:highlight w:val="yellow"/>
          <w:u w:val="single"/>
        </w:rPr>
        <w:t>are</w:t>
      </w:r>
      <w:r w:rsidRPr="007B3F88">
        <w:rPr>
          <w:rFonts w:asciiTheme="minorHAnsi" w:hAnsiTheme="minorHAnsi" w:cstheme="minorHAnsi"/>
          <w:u w:val="single"/>
        </w:rPr>
        <w:t xml:space="preserve"> simultaneously </w:t>
      </w:r>
      <w:r w:rsidRPr="007B3F88">
        <w:rPr>
          <w:rFonts w:asciiTheme="minorHAnsi" w:hAnsiTheme="minorHAnsi" w:cstheme="minorHAnsi"/>
          <w:highlight w:val="yellow"/>
          <w:u w:val="single"/>
        </w:rPr>
        <w:t>over</w:t>
      </w:r>
      <w:r w:rsidRPr="007B3F88">
        <w:rPr>
          <w:rFonts w:ascii="Cambria Math" w:hAnsi="Cambria Math" w:cs="Cambria Math"/>
          <w:highlight w:val="yellow"/>
          <w:u w:val="single"/>
        </w:rPr>
        <w:t>‑</w:t>
      </w:r>
      <w:r w:rsidRPr="007B3F88">
        <w:rPr>
          <w:rFonts w:asciiTheme="minorHAnsi" w:hAnsiTheme="minorHAnsi" w:cstheme="minorHAnsi"/>
          <w:highlight w:val="yellow"/>
          <w:u w:val="single"/>
        </w:rPr>
        <w:t>determined by the historical event of the empire’s withdrawal</w:t>
      </w:r>
      <w:r w:rsidRPr="007B3F88">
        <w:rPr>
          <w:rFonts w:asciiTheme="minorHAnsi" w:hAnsiTheme="minorHAnsi" w:cstheme="minorHAnsi"/>
          <w:u w:val="single"/>
        </w:rPr>
        <w:t xml:space="preserve"> and the exceptionalism of a permanent invasion. We’ve been in this trouble before – </w:t>
      </w:r>
      <w:r w:rsidRPr="007B3F88">
        <w:rPr>
          <w:rFonts w:asciiTheme="minorHAnsi" w:hAnsiTheme="minorHAnsi" w:cstheme="minorHAnsi"/>
          <w:highlight w:val="yellow"/>
          <w:u w:val="single"/>
        </w:rPr>
        <w:t xml:space="preserve">we know </w:t>
      </w:r>
      <w:r w:rsidRPr="007B3F88">
        <w:rPr>
          <w:rStyle w:val="Emphasis"/>
          <w:rFonts w:asciiTheme="minorHAnsi" w:hAnsiTheme="minorHAnsi" w:cstheme="minorHAnsi"/>
          <w:highlight w:val="yellow"/>
        </w:rPr>
        <w:t>structuralism</w:t>
      </w:r>
      <w:r w:rsidRPr="007B3F88">
        <w:rPr>
          <w:rStyle w:val="Emphasis"/>
          <w:rFonts w:asciiTheme="minorHAnsi" w:hAnsiTheme="minorHAnsi" w:cstheme="minorHAnsi"/>
        </w:rPr>
        <w:t xml:space="preserve"> </w:t>
      </w:r>
      <w:r w:rsidRPr="007B3F88">
        <w:rPr>
          <w:rStyle w:val="Emphasis"/>
          <w:rFonts w:asciiTheme="minorHAnsi" w:hAnsiTheme="minorHAnsi" w:cstheme="minorHAnsi"/>
          <w:highlight w:val="yellow"/>
        </w:rPr>
        <w:t>generates</w:t>
      </w:r>
      <w:r w:rsidRPr="007B3F88">
        <w:rPr>
          <w:rStyle w:val="Emphasis"/>
          <w:rFonts w:asciiTheme="minorHAnsi" w:hAnsiTheme="minorHAnsi" w:cstheme="minorHAnsi"/>
        </w:rPr>
        <w:t xml:space="preserve"> all kinds of </w:t>
      </w:r>
      <w:r w:rsidRPr="007B3F88">
        <w:rPr>
          <w:rStyle w:val="Emphasis"/>
          <w:rFonts w:asciiTheme="minorHAnsi" w:hAnsiTheme="minorHAnsi" w:cstheme="minorHAnsi"/>
          <w:highlight w:val="yellow"/>
        </w:rPr>
        <w:t>ahistorical</w:t>
      </w:r>
      <w:r w:rsidRPr="007B3F88">
        <w:rPr>
          <w:rStyle w:val="Emphasis"/>
          <w:rFonts w:asciiTheme="minorHAnsi" w:hAnsiTheme="minorHAnsi" w:cstheme="minorHAnsi"/>
        </w:rPr>
        <w:t xml:space="preserve"> and apolitical </w:t>
      </w:r>
      <w:r w:rsidRPr="007B3F88">
        <w:rPr>
          <w:rStyle w:val="Emphasis"/>
          <w:rFonts w:asciiTheme="minorHAnsi" w:hAnsiTheme="minorHAnsi" w:cstheme="minorHAnsi"/>
          <w:highlight w:val="yellow"/>
        </w:rPr>
        <w:t>problems</w:t>
      </w:r>
      <w:r w:rsidRPr="007B3F88">
        <w:rPr>
          <w:rFonts w:asciiTheme="minorHAnsi" w:hAnsiTheme="minorHAnsi" w:cstheme="minorHAnsi"/>
          <w:highlight w:val="yellow"/>
          <w:u w:val="single"/>
        </w:rPr>
        <w:t>, not to mention essentialisms</w:t>
      </w:r>
      <w:r w:rsidRPr="007B3F88">
        <w:rPr>
          <w:rFonts w:asciiTheme="minorHAnsi" w:hAnsiTheme="minorHAnsi" w:cstheme="minorHAnsi"/>
          <w:u w:val="single"/>
        </w:rPr>
        <w:t xml:space="preserve">, even as it is conditioned by the </w:t>
      </w:r>
      <w:proofErr w:type="spellStart"/>
      <w:r w:rsidRPr="007B3F88">
        <w:rPr>
          <w:rFonts w:asciiTheme="minorHAnsi" w:hAnsiTheme="minorHAnsi" w:cstheme="minorHAnsi"/>
          <w:u w:val="single"/>
        </w:rPr>
        <w:t>intersectionalities</w:t>
      </w:r>
      <w:proofErr w:type="spellEnd"/>
      <w:r w:rsidRPr="007B3F88">
        <w:rPr>
          <w:rFonts w:asciiTheme="minorHAnsi" w:hAnsiTheme="minorHAnsi" w:cstheme="minorHAnsi"/>
          <w:u w:val="single"/>
        </w:rPr>
        <w:t xml:space="preserve"> of </w:t>
      </w:r>
      <w:proofErr w:type="spellStart"/>
      <w:r w:rsidRPr="007B3F88">
        <w:rPr>
          <w:rFonts w:asciiTheme="minorHAnsi" w:hAnsiTheme="minorHAnsi" w:cstheme="minorHAnsi"/>
          <w:u w:val="single"/>
        </w:rPr>
        <w:t>originary</w:t>
      </w:r>
      <w:proofErr w:type="spellEnd"/>
      <w:r w:rsidRPr="007B3F88">
        <w:rPr>
          <w:rFonts w:asciiTheme="minorHAnsi" w:hAnsiTheme="minorHAnsi" w:cstheme="minorHAnsi"/>
          <w:u w:val="single"/>
        </w:rPr>
        <w:t xml:space="preserve"> events and political identities</w:t>
      </w:r>
      <w:r w:rsidRPr="007B3F88">
        <w:rPr>
          <w:rFonts w:asciiTheme="minorHAnsi" w:hAnsiTheme="minorHAnsi" w:cstheme="minorHAnsi"/>
          <w:sz w:val="12"/>
        </w:rPr>
        <w:t xml:space="preserve">. For instance, </w:t>
      </w:r>
      <w:r w:rsidRPr="007B3F88">
        <w:rPr>
          <w:rFonts w:asciiTheme="minorHAnsi" w:hAnsiTheme="minorHAnsi" w:cstheme="minorHAnsi"/>
          <w:u w:val="single"/>
        </w:rPr>
        <w:t>Lorenzo Veracini argues that settler colonialism is “characterized by a settler capacity to control the population economy”</w:t>
      </w:r>
      <w:r w:rsidRPr="007B3F88">
        <w:rPr>
          <w:rFonts w:asciiTheme="minorHAnsi" w:hAnsiTheme="minorHAnsi" w:cstheme="minorHAnsi"/>
          <w:sz w:val="12"/>
        </w:rPr>
        <w:t xml:space="preserve"> as a marker of sovereignty and that this situation is “associated with a particular state of mind” and “narrative form” </w:t>
      </w:r>
      <w:r w:rsidRPr="007B3F88">
        <w:rPr>
          <w:rFonts w:asciiTheme="minorHAnsi" w:hAnsiTheme="minorHAnsi" w:cstheme="minorHAnsi"/>
          <w:u w:val="single"/>
        </w:rPr>
        <w:t>so powerful that “the possibility of ultimately discontinuing/decolonizing settler colonial forms remains problematic.”</w:t>
      </w:r>
      <w:r w:rsidRPr="007B3F88">
        <w:rPr>
          <w:rFonts w:asciiTheme="minorHAnsi" w:hAnsiTheme="minorHAnsi" w:cstheme="minorHAnsi"/>
          <w:sz w:val="12"/>
        </w:rPr>
        <w:t xml:space="preserve"> </w:t>
      </w:r>
      <w:r w:rsidRPr="007B3F88">
        <w:rPr>
          <w:rFonts w:asciiTheme="minorHAnsi" w:hAnsiTheme="minorHAnsi" w:cstheme="minorHAnsi"/>
          <w:u w:val="single"/>
        </w:rPr>
        <w:t xml:space="preserve">Veracini maintains that “settlers do not </w:t>
      </w:r>
      <w:proofErr w:type="gramStart"/>
      <w:r w:rsidRPr="007B3F88">
        <w:rPr>
          <w:rFonts w:asciiTheme="minorHAnsi" w:hAnsiTheme="minorHAnsi" w:cstheme="minorHAnsi"/>
          <w:u w:val="single"/>
        </w:rPr>
        <w:t>discover:</w:t>
      </w:r>
      <w:proofErr w:type="gramEnd"/>
      <w:r w:rsidRPr="007B3F88">
        <w:rPr>
          <w:rFonts w:asciiTheme="minorHAnsi" w:hAnsiTheme="minorHAnsi" w:cstheme="minorHAnsi"/>
          <w:u w:val="single"/>
        </w:rPr>
        <w:t xml:space="preserve"> they carry their sovereignty and lifestyles with them</w:t>
      </w:r>
      <w:r w:rsidRPr="007B3F88">
        <w:rPr>
          <w:rFonts w:asciiTheme="minorHAnsi" w:hAnsiTheme="minorHAnsi" w:cstheme="minorHAnsi"/>
          <w:sz w:val="12"/>
        </w:rPr>
        <w:t xml:space="preserve">. As they move towards what amounts to a representation of the world, as they transform the land into their image, they settle another place without really moving.” I would argue that </w:t>
      </w:r>
      <w:r w:rsidRPr="007B3F88">
        <w:rPr>
          <w:rFonts w:asciiTheme="minorHAnsi" w:hAnsiTheme="minorHAnsi" w:cstheme="minorHAnsi"/>
          <w:highlight w:val="yellow"/>
          <w:u w:val="single"/>
        </w:rPr>
        <w:t xml:space="preserve">the settler colonial is a </w:t>
      </w:r>
      <w:r w:rsidRPr="007B3F88">
        <w:rPr>
          <w:rStyle w:val="Emphasis"/>
          <w:rFonts w:asciiTheme="minorHAnsi" w:hAnsiTheme="minorHAnsi" w:cstheme="minorHAnsi"/>
          <w:highlight w:val="yellow"/>
        </w:rPr>
        <w:t>contested and unstable concept</w:t>
      </w:r>
      <w:r w:rsidRPr="007B3F88">
        <w:rPr>
          <w:rFonts w:asciiTheme="minorHAnsi" w:hAnsiTheme="minorHAnsi" w:cstheme="minorHAnsi"/>
          <w:sz w:val="12"/>
          <w:highlight w:val="yellow"/>
        </w:rPr>
        <w:t>.</w:t>
      </w:r>
      <w:r w:rsidRPr="007B3F88">
        <w:rPr>
          <w:rFonts w:asciiTheme="minorHAnsi" w:hAnsiTheme="minorHAnsi" w:cstheme="minorHAnsi"/>
          <w:sz w:val="12"/>
        </w:rPr>
        <w:t xml:space="preserve"> Drawing from critical Indigenous, race, and feminist approaches — such as those developed by Jodi Byrd, </w:t>
      </w:r>
      <w:proofErr w:type="spellStart"/>
      <w:r w:rsidRPr="007B3F88">
        <w:rPr>
          <w:rFonts w:asciiTheme="minorHAnsi" w:hAnsiTheme="minorHAnsi" w:cstheme="minorHAnsi"/>
          <w:sz w:val="12"/>
        </w:rPr>
        <w:t>Mishuana</w:t>
      </w:r>
      <w:proofErr w:type="spellEnd"/>
      <w:r w:rsidRPr="007B3F88">
        <w:rPr>
          <w:rFonts w:asciiTheme="minorHAnsi" w:hAnsiTheme="minorHAnsi" w:cstheme="minorHAnsi"/>
          <w:sz w:val="12"/>
        </w:rPr>
        <w:t xml:space="preserve"> </w:t>
      </w:r>
      <w:proofErr w:type="spellStart"/>
      <w:r w:rsidRPr="007B3F88">
        <w:rPr>
          <w:rFonts w:asciiTheme="minorHAnsi" w:hAnsiTheme="minorHAnsi" w:cstheme="minorHAnsi"/>
          <w:sz w:val="12"/>
        </w:rPr>
        <w:t>Goeman</w:t>
      </w:r>
      <w:proofErr w:type="spellEnd"/>
      <w:r w:rsidRPr="007B3F88">
        <w:rPr>
          <w:rFonts w:asciiTheme="minorHAnsi" w:hAnsiTheme="minorHAnsi" w:cstheme="minorHAnsi"/>
          <w:sz w:val="12"/>
        </w:rPr>
        <w:t xml:space="preserve">, Jennifer </w:t>
      </w:r>
      <w:proofErr w:type="spellStart"/>
      <w:r w:rsidRPr="007B3F88">
        <w:rPr>
          <w:rFonts w:asciiTheme="minorHAnsi" w:hAnsiTheme="minorHAnsi" w:cstheme="minorHAnsi"/>
          <w:sz w:val="12"/>
        </w:rPr>
        <w:t>Denetdale</w:t>
      </w:r>
      <w:proofErr w:type="spellEnd"/>
      <w:r w:rsidRPr="007B3F88">
        <w:rPr>
          <w:rFonts w:asciiTheme="minorHAnsi" w:hAnsiTheme="minorHAnsi" w:cstheme="minorHAnsi"/>
          <w:sz w:val="12"/>
        </w:rPr>
        <w:t>, and Elle-</w:t>
      </w:r>
      <w:proofErr w:type="spellStart"/>
      <w:r w:rsidRPr="007B3F88">
        <w:rPr>
          <w:rFonts w:asciiTheme="minorHAnsi" w:hAnsiTheme="minorHAnsi" w:cstheme="minorHAnsi"/>
          <w:sz w:val="12"/>
        </w:rPr>
        <w:t>Máijá</w:t>
      </w:r>
      <w:proofErr w:type="spellEnd"/>
      <w:r w:rsidRPr="007B3F88">
        <w:rPr>
          <w:rFonts w:asciiTheme="minorHAnsi" w:hAnsiTheme="minorHAnsi" w:cstheme="minorHAnsi"/>
          <w:sz w:val="12"/>
        </w:rPr>
        <w:t xml:space="preserve"> Tailfeathers — </w:t>
      </w:r>
      <w:r w:rsidRPr="007B3F88">
        <w:rPr>
          <w:rFonts w:asciiTheme="minorHAnsi" w:hAnsiTheme="minorHAnsi" w:cstheme="minorHAnsi"/>
          <w:u w:val="single"/>
        </w:rPr>
        <w:t xml:space="preserve">that understand colonialism, racism, sexism, and homophobia as permanent features of U.S. society, I would argue that </w:t>
      </w:r>
      <w:r w:rsidRPr="007B3F88">
        <w:rPr>
          <w:rStyle w:val="Emphasis"/>
          <w:rFonts w:asciiTheme="minorHAnsi" w:hAnsiTheme="minorHAnsi" w:cstheme="minorHAnsi"/>
          <w:highlight w:val="yellow"/>
        </w:rPr>
        <w:t>society is not a</w:t>
      </w:r>
      <w:r w:rsidRPr="007B3F88">
        <w:rPr>
          <w:rStyle w:val="Emphasis"/>
          <w:rFonts w:asciiTheme="minorHAnsi" w:hAnsiTheme="minorHAnsi" w:cstheme="minorHAnsi"/>
        </w:rPr>
        <w:t xml:space="preserve">n objectively </w:t>
      </w:r>
      <w:r w:rsidRPr="007B3F88">
        <w:rPr>
          <w:rStyle w:val="Emphasis"/>
          <w:rFonts w:asciiTheme="minorHAnsi" w:hAnsiTheme="minorHAnsi" w:cstheme="minorHAnsi"/>
          <w:highlight w:val="yellow"/>
        </w:rPr>
        <w:t>settled structure</w:t>
      </w:r>
      <w:r w:rsidRPr="007B3F88">
        <w:rPr>
          <w:rStyle w:val="Emphasis"/>
          <w:rFonts w:asciiTheme="minorHAnsi" w:hAnsiTheme="minorHAnsi" w:cstheme="minorHAnsi"/>
        </w:rPr>
        <w:t xml:space="preserve"> to be described</w:t>
      </w:r>
      <w:r w:rsidRPr="007B3F88">
        <w:rPr>
          <w:rFonts w:asciiTheme="minorHAnsi" w:hAnsiTheme="minorHAnsi" w:cstheme="minorHAnsi"/>
          <w:u w:val="single"/>
        </w:rPr>
        <w:t>, nor an imaginary that travels as an integral whole around the world. It is a set of contested meanings caught up in struggles over power and knowledge</w:t>
      </w:r>
      <w:r w:rsidRPr="007B3F88">
        <w:rPr>
          <w:rFonts w:asciiTheme="minorHAnsi" w:hAnsiTheme="minorHAnsi" w:cstheme="minorHAnsi"/>
          <w:sz w:val="12"/>
        </w:rPr>
        <w:t xml:space="preserve">. And </w:t>
      </w:r>
      <w:r w:rsidRPr="007B3F88">
        <w:rPr>
          <w:rStyle w:val="Emphasis"/>
          <w:rFonts w:asciiTheme="minorHAnsi" w:hAnsiTheme="minorHAnsi" w:cstheme="minorHAnsi"/>
          <w:highlight w:val="yellow"/>
        </w:rPr>
        <w:t>resistance is</w:t>
      </w:r>
      <w:r w:rsidRPr="007B3F88">
        <w:rPr>
          <w:rStyle w:val="Emphasis"/>
          <w:rFonts w:asciiTheme="minorHAnsi" w:hAnsiTheme="minorHAnsi" w:cstheme="minorHAnsi"/>
        </w:rPr>
        <w:t xml:space="preserve"> most certainly </w:t>
      </w:r>
      <w:r w:rsidRPr="007B3F88">
        <w:rPr>
          <w:rStyle w:val="Emphasis"/>
          <w:rFonts w:asciiTheme="minorHAnsi" w:hAnsiTheme="minorHAnsi" w:cstheme="minorHAnsi"/>
          <w:highlight w:val="yellow"/>
        </w:rPr>
        <w:t>not futile</w:t>
      </w:r>
      <w:r w:rsidRPr="007B3F88">
        <w:rPr>
          <w:rFonts w:asciiTheme="minorHAnsi" w:hAnsiTheme="minorHAnsi" w:cstheme="minorHAnsi"/>
          <w:sz w:val="12"/>
        </w:rPr>
        <w:t xml:space="preserve">. </w:t>
      </w:r>
    </w:p>
    <w:p w14:paraId="4E122DD4" w14:textId="77777777" w:rsidR="00B56091" w:rsidRDefault="00B56091" w:rsidP="00D42C02">
      <w:pPr>
        <w:rPr>
          <w:rFonts w:asciiTheme="minorHAnsi" w:hAnsiTheme="minorHAnsi" w:cstheme="minorHAnsi"/>
          <w:sz w:val="12"/>
        </w:rPr>
      </w:pPr>
    </w:p>
    <w:p w14:paraId="63022D7D" w14:textId="77777777" w:rsidR="00B56091" w:rsidRDefault="00B56091" w:rsidP="00D42C02">
      <w:pPr>
        <w:rPr>
          <w:rFonts w:asciiTheme="minorHAnsi" w:hAnsiTheme="minorHAnsi" w:cstheme="minorHAnsi"/>
          <w:sz w:val="12"/>
        </w:rPr>
      </w:pPr>
    </w:p>
    <w:p w14:paraId="2CE973C5" w14:textId="2A74EF04" w:rsidR="00D42C02" w:rsidRPr="007B3F88" w:rsidRDefault="00D42C02" w:rsidP="00D42C02">
      <w:pPr>
        <w:rPr>
          <w:rFonts w:asciiTheme="minorHAnsi" w:hAnsiTheme="minorHAnsi" w:cstheme="minorHAnsi"/>
          <w:sz w:val="12"/>
        </w:rPr>
      </w:pPr>
      <w:r w:rsidRPr="007B3F88">
        <w:rPr>
          <w:rFonts w:asciiTheme="minorHAnsi" w:hAnsiTheme="minorHAnsi" w:cstheme="minorHAnsi"/>
          <w:sz w:val="12"/>
        </w:rPr>
        <w:t xml:space="preserve">The second differentiation on which </w:t>
      </w:r>
      <w:r w:rsidRPr="007B3F88">
        <w:rPr>
          <w:rFonts w:asciiTheme="minorHAnsi" w:hAnsiTheme="minorHAnsi" w:cstheme="minorHAnsi"/>
          <w:u w:val="single"/>
        </w:rPr>
        <w:t>Wolfe’s settler colonialism rests is between the settler and the Indigenous. While many assume the settler to be white – and perhaps more so to be a white heterosexual male – Wolfe, Veracini, and others characterize the settler as both white and all other non-Indigenous people irrespective of gender and sexuality</w:t>
      </w:r>
      <w:r w:rsidRPr="007B3F88">
        <w:rPr>
          <w:rFonts w:asciiTheme="minorHAnsi" w:hAnsiTheme="minorHAnsi" w:cstheme="minorHAnsi"/>
          <w:sz w:val="12"/>
        </w:rPr>
        <w:t xml:space="preserve">. Pressed on the politics of such characterizations, particularly of figuring Blacks as settlers, Wolfe explains: </w:t>
      </w:r>
      <w:r w:rsidRPr="007B3F88">
        <w:rPr>
          <w:rFonts w:asciiTheme="minorHAnsi" w:hAnsiTheme="minorHAnsi" w:cstheme="minorHAnsi"/>
          <w:u w:val="single"/>
        </w:rPr>
        <w:t>Willingly or not, enslaved or not, at the point of a run or not, they arrived as part of the settler-colonial project. That</w:t>
      </w:r>
      <w:r w:rsidRPr="007B3F88">
        <w:rPr>
          <w:rFonts w:asciiTheme="minorHAnsi" w:hAnsiTheme="minorHAnsi" w:cstheme="minorHAnsi"/>
          <w:sz w:val="12"/>
        </w:rPr>
        <w:t xml:space="preserve"> doesn’t make them settlers in the same sense as the colonizers who coerced them to participate—of course not—but it </w:t>
      </w:r>
      <w:r w:rsidRPr="007B3F88">
        <w:rPr>
          <w:rFonts w:asciiTheme="minorHAnsi" w:hAnsiTheme="minorHAnsi" w:cstheme="minorHAnsi"/>
          <w:u w:val="single"/>
        </w:rPr>
        <w:t>does make them perforce part of the settler-colonial process of dispossession and elimination</w:t>
      </w:r>
      <w:r w:rsidRPr="007B3F88">
        <w:rPr>
          <w:rFonts w:asciiTheme="minorHAnsi" w:hAnsiTheme="minorHAnsi" w:cstheme="minorHAnsi"/>
          <w:sz w:val="12"/>
        </w:rPr>
        <w:t xml:space="preserve">. — Patrick Wolfe (2012) As the work of Circe Sturm, </w:t>
      </w:r>
      <w:proofErr w:type="spellStart"/>
      <w:r w:rsidRPr="007B3F88">
        <w:rPr>
          <w:rFonts w:asciiTheme="minorHAnsi" w:hAnsiTheme="minorHAnsi" w:cstheme="minorHAnsi"/>
          <w:sz w:val="12"/>
        </w:rPr>
        <w:t>Tiya</w:t>
      </w:r>
      <w:proofErr w:type="spellEnd"/>
      <w:r w:rsidRPr="007B3F88">
        <w:rPr>
          <w:rFonts w:asciiTheme="minorHAnsi" w:hAnsiTheme="minorHAnsi" w:cstheme="minorHAnsi"/>
          <w:sz w:val="12"/>
        </w:rPr>
        <w:t xml:space="preserve"> Miles, Sharon Patricia Holland, and so many others have demonstrated, </w:t>
      </w:r>
      <w:r w:rsidRPr="007B3F88">
        <w:rPr>
          <w:rFonts w:asciiTheme="minorHAnsi" w:hAnsiTheme="minorHAnsi" w:cstheme="minorHAnsi"/>
          <w:highlight w:val="yellow"/>
          <w:u w:val="single"/>
        </w:rPr>
        <w:t>Black and Indigenous histories</w:t>
      </w:r>
      <w:r w:rsidRPr="007B3F88">
        <w:rPr>
          <w:rFonts w:asciiTheme="minorHAnsi" w:hAnsiTheme="minorHAnsi" w:cstheme="minorHAnsi"/>
          <w:u w:val="single"/>
        </w:rPr>
        <w:t xml:space="preserve"> and identities</w:t>
      </w:r>
      <w:r w:rsidRPr="007B3F88">
        <w:rPr>
          <w:rFonts w:asciiTheme="minorHAnsi" w:hAnsiTheme="minorHAnsi" w:cstheme="minorHAnsi"/>
          <w:sz w:val="12"/>
        </w:rPr>
        <w:t xml:space="preserve"> (not necessarily distinct) </w:t>
      </w:r>
      <w:r w:rsidRPr="007B3F88">
        <w:rPr>
          <w:rFonts w:asciiTheme="minorHAnsi" w:hAnsiTheme="minorHAnsi" w:cstheme="minorHAnsi"/>
          <w:highlight w:val="yellow"/>
          <w:u w:val="single"/>
        </w:rPr>
        <w:t>are intersectional messes of</w:t>
      </w:r>
      <w:r w:rsidRPr="007B3F88">
        <w:rPr>
          <w:rFonts w:asciiTheme="minorHAnsi" w:hAnsiTheme="minorHAnsi" w:cstheme="minorHAnsi"/>
          <w:u w:val="single"/>
        </w:rPr>
        <w:t xml:space="preserve"> racialized and gendered </w:t>
      </w:r>
      <w:r w:rsidRPr="007B3F88">
        <w:rPr>
          <w:rFonts w:asciiTheme="minorHAnsi" w:hAnsiTheme="minorHAnsi" w:cstheme="minorHAnsi"/>
          <w:highlight w:val="yellow"/>
          <w:u w:val="single"/>
        </w:rPr>
        <w:t>contestation</w:t>
      </w:r>
      <w:r w:rsidRPr="007B3F88">
        <w:rPr>
          <w:rFonts w:asciiTheme="minorHAnsi" w:hAnsiTheme="minorHAnsi" w:cstheme="minorHAnsi"/>
          <w:u w:val="single"/>
        </w:rPr>
        <w:t xml:space="preserve"> over and </w:t>
      </w:r>
      <w:r w:rsidRPr="007B3F88">
        <w:rPr>
          <w:rFonts w:asciiTheme="minorHAnsi" w:hAnsiTheme="minorHAnsi" w:cstheme="minorHAnsi"/>
          <w:highlight w:val="yellow"/>
          <w:u w:val="single"/>
        </w:rPr>
        <w:t>within the ongoing colonial forces of</w:t>
      </w:r>
      <w:r w:rsidRPr="007B3F88">
        <w:rPr>
          <w:rFonts w:asciiTheme="minorHAnsi" w:hAnsiTheme="minorHAnsi" w:cstheme="minorHAnsi"/>
          <w:u w:val="single"/>
        </w:rPr>
        <w:t xml:space="preserve"> U.S. </w:t>
      </w:r>
      <w:r w:rsidRPr="007B3F88">
        <w:rPr>
          <w:rFonts w:asciiTheme="minorHAnsi" w:hAnsiTheme="minorHAnsi" w:cstheme="minorHAnsi"/>
          <w:highlight w:val="yellow"/>
          <w:u w:val="single"/>
        </w:rPr>
        <w:t>imperialism</w:t>
      </w:r>
      <w:r w:rsidRPr="007B3F88">
        <w:rPr>
          <w:rFonts w:asciiTheme="minorHAnsi" w:hAnsiTheme="minorHAnsi" w:cstheme="minorHAnsi"/>
          <w:u w:val="single"/>
        </w:rPr>
        <w:t xml:space="preserve">. We need their analyses to understand these histories and identities and the ways we have inherited them. </w:t>
      </w:r>
      <w:r w:rsidRPr="007B3F88">
        <w:rPr>
          <w:rStyle w:val="Emphasis"/>
          <w:rFonts w:asciiTheme="minorHAnsi" w:hAnsiTheme="minorHAnsi" w:cstheme="minorHAnsi"/>
          <w:highlight w:val="yellow"/>
        </w:rPr>
        <w:t>We need to be careful about grouping all racial, ethnic, diaspora, and immigrant communities in with settlers</w:t>
      </w:r>
      <w:r w:rsidRPr="007B3F88">
        <w:rPr>
          <w:rFonts w:asciiTheme="minorHAnsi" w:hAnsiTheme="minorHAnsi" w:cstheme="minorHAnsi"/>
          <w:u w:val="single"/>
        </w:rPr>
        <w:t xml:space="preserve"> and pitting them </w:t>
      </w:r>
      <w:r w:rsidRPr="007B3F88">
        <w:rPr>
          <w:rFonts w:asciiTheme="minorHAnsi" w:hAnsiTheme="minorHAnsi" w:cstheme="minorHAnsi"/>
          <w:highlight w:val="yellow"/>
          <w:u w:val="single"/>
        </w:rPr>
        <w:t>and their</w:t>
      </w:r>
      <w:r w:rsidRPr="007B3F88">
        <w:rPr>
          <w:rFonts w:asciiTheme="minorHAnsi" w:hAnsiTheme="minorHAnsi" w:cstheme="minorHAnsi"/>
          <w:u w:val="single"/>
        </w:rPr>
        <w:t xml:space="preserve"> presumably </w:t>
      </w:r>
      <w:r w:rsidRPr="007B3F88">
        <w:rPr>
          <w:rFonts w:asciiTheme="minorHAnsi" w:hAnsiTheme="minorHAnsi" w:cstheme="minorHAnsi"/>
          <w:highlight w:val="yellow"/>
          <w:u w:val="single"/>
        </w:rPr>
        <w:t xml:space="preserve">shared struggles for civil rights against Indigenous </w:t>
      </w:r>
      <w:r w:rsidRPr="007B3F88">
        <w:rPr>
          <w:rFonts w:asciiTheme="minorHAnsi" w:hAnsiTheme="minorHAnsi" w:cstheme="minorHAnsi"/>
          <w:u w:val="single"/>
        </w:rPr>
        <w:t xml:space="preserve">sovereignty and territorial </w:t>
      </w:r>
      <w:r w:rsidRPr="007B3F88">
        <w:rPr>
          <w:rFonts w:asciiTheme="minorHAnsi" w:hAnsiTheme="minorHAnsi" w:cstheme="minorHAnsi"/>
          <w:highlight w:val="yellow"/>
          <w:u w:val="single"/>
        </w:rPr>
        <w:t xml:space="preserve">claims. </w:t>
      </w:r>
      <w:r w:rsidRPr="007B3F88">
        <w:rPr>
          <w:rStyle w:val="Emphasis"/>
          <w:rFonts w:asciiTheme="minorHAnsi" w:hAnsiTheme="minorHAnsi" w:cstheme="minorHAnsi"/>
          <w:highlight w:val="yellow"/>
        </w:rPr>
        <w:t>The kinds of polemics that result are not helpful</w:t>
      </w:r>
      <w:r w:rsidRPr="007B3F88">
        <w:rPr>
          <w:rFonts w:asciiTheme="minorHAnsi" w:hAnsiTheme="minorHAnsi" w:cstheme="minorHAnsi"/>
          <w:sz w:val="12"/>
        </w:rPr>
        <w:t>. What if reparations and return are not antithetical political objectives? Who decides their antithesis?</w:t>
      </w:r>
    </w:p>
    <w:p w14:paraId="0CCC7664" w14:textId="77777777" w:rsidR="000C11C0" w:rsidRPr="000C11C0" w:rsidRDefault="000C11C0" w:rsidP="000C11C0"/>
    <w:sectPr w:rsidR="000C11C0" w:rsidRPr="000C11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3E1997"/>
    <w:multiLevelType w:val="hybridMultilevel"/>
    <w:tmpl w:val="DF48858C"/>
    <w:lvl w:ilvl="0" w:tplc="C83ACD8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F6057D"/>
    <w:rsid w:val="000139A3"/>
    <w:rsid w:val="0002181F"/>
    <w:rsid w:val="000C11C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3E65EC"/>
    <w:rsid w:val="00407037"/>
    <w:rsid w:val="004239A3"/>
    <w:rsid w:val="004605D6"/>
    <w:rsid w:val="00484460"/>
    <w:rsid w:val="00490FF7"/>
    <w:rsid w:val="004A41B0"/>
    <w:rsid w:val="004C60E8"/>
    <w:rsid w:val="004E3579"/>
    <w:rsid w:val="004E728B"/>
    <w:rsid w:val="004F39E0"/>
    <w:rsid w:val="00520325"/>
    <w:rsid w:val="00537BD5"/>
    <w:rsid w:val="0057268A"/>
    <w:rsid w:val="005D2912"/>
    <w:rsid w:val="006065BD"/>
    <w:rsid w:val="00636808"/>
    <w:rsid w:val="00645FA9"/>
    <w:rsid w:val="00647866"/>
    <w:rsid w:val="00665003"/>
    <w:rsid w:val="006815BA"/>
    <w:rsid w:val="006A2AD0"/>
    <w:rsid w:val="006C2375"/>
    <w:rsid w:val="006D4ECC"/>
    <w:rsid w:val="006F0CA1"/>
    <w:rsid w:val="00722258"/>
    <w:rsid w:val="007243E5"/>
    <w:rsid w:val="00766EA0"/>
    <w:rsid w:val="007A2226"/>
    <w:rsid w:val="007A3FF0"/>
    <w:rsid w:val="007F5B66"/>
    <w:rsid w:val="00823A1C"/>
    <w:rsid w:val="00827A9B"/>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56091"/>
    <w:rsid w:val="00B8057C"/>
    <w:rsid w:val="00BD6238"/>
    <w:rsid w:val="00BF593B"/>
    <w:rsid w:val="00BF773A"/>
    <w:rsid w:val="00BF7E81"/>
    <w:rsid w:val="00C13773"/>
    <w:rsid w:val="00C17CC8"/>
    <w:rsid w:val="00C83417"/>
    <w:rsid w:val="00C9604F"/>
    <w:rsid w:val="00CA19AA"/>
    <w:rsid w:val="00CB6ABD"/>
    <w:rsid w:val="00CC5298"/>
    <w:rsid w:val="00CD0BA9"/>
    <w:rsid w:val="00CD736E"/>
    <w:rsid w:val="00CD798D"/>
    <w:rsid w:val="00CE161E"/>
    <w:rsid w:val="00CF59A8"/>
    <w:rsid w:val="00D325A9"/>
    <w:rsid w:val="00D36A8A"/>
    <w:rsid w:val="00D42C02"/>
    <w:rsid w:val="00D61409"/>
    <w:rsid w:val="00D6691E"/>
    <w:rsid w:val="00D71170"/>
    <w:rsid w:val="00DA1C92"/>
    <w:rsid w:val="00DA25D4"/>
    <w:rsid w:val="00DA6538"/>
    <w:rsid w:val="00E15E75"/>
    <w:rsid w:val="00E5262C"/>
    <w:rsid w:val="00EC7DC4"/>
    <w:rsid w:val="00ED30CF"/>
    <w:rsid w:val="00F176EF"/>
    <w:rsid w:val="00F45E10"/>
    <w:rsid w:val="00F6057D"/>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4E0EC"/>
  <w15:chartTrackingRefBased/>
  <w15:docId w15:val="{61B703FF-4B87-495E-B464-954BA8735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057D"/>
    <w:rPr>
      <w:rFonts w:ascii="Calibri" w:hAnsi="Calibri" w:cs="Calibri"/>
      <w:sz w:val="24"/>
    </w:rPr>
  </w:style>
  <w:style w:type="paragraph" w:styleId="Heading1">
    <w:name w:val="heading 1"/>
    <w:aliases w:val="Pocket"/>
    <w:basedOn w:val="Normal"/>
    <w:next w:val="Normal"/>
    <w:link w:val="Heading1Char"/>
    <w:qFormat/>
    <w:rsid w:val="00F605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057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6057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112,No Spacing1121,No Spacing21,CD - Cite,Ta,T,Analytics,t,No Spacing1,No Spacing11,No Spacing111,Tag1,small text,Tags"/>
    <w:basedOn w:val="Normal"/>
    <w:next w:val="Normal"/>
    <w:link w:val="Heading4Char"/>
    <w:uiPriority w:val="99"/>
    <w:unhideWhenUsed/>
    <w:qFormat/>
    <w:rsid w:val="00F6057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05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057D"/>
  </w:style>
  <w:style w:type="character" w:customStyle="1" w:styleId="Heading1Char">
    <w:name w:val="Heading 1 Char"/>
    <w:aliases w:val="Pocket Char"/>
    <w:basedOn w:val="DefaultParagraphFont"/>
    <w:link w:val="Heading1"/>
    <w:rsid w:val="00F6057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6057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6057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CD - Cite Char"/>
    <w:basedOn w:val="DefaultParagraphFont"/>
    <w:link w:val="Heading4"/>
    <w:uiPriority w:val="3"/>
    <w:rsid w:val="00F6057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7"/>
    <w:qFormat/>
    <w:rsid w:val="00F6057D"/>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6057D"/>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6"/>
    <w:qFormat/>
    <w:rsid w:val="00F6057D"/>
    <w:rPr>
      <w:b w:val="0"/>
      <w:sz w:val="24"/>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TA"/>
    <w:basedOn w:val="DefaultParagraphFont"/>
    <w:link w:val="NoSpacing"/>
    <w:uiPriority w:val="99"/>
    <w:unhideWhenUsed/>
    <w:rsid w:val="00F6057D"/>
    <w:rPr>
      <w:color w:val="auto"/>
      <w:u w:val="none"/>
    </w:rPr>
  </w:style>
  <w:style w:type="character" w:styleId="FollowedHyperlink">
    <w:name w:val="FollowedHyperlink"/>
    <w:basedOn w:val="DefaultParagraphFont"/>
    <w:uiPriority w:val="99"/>
    <w:semiHidden/>
    <w:unhideWhenUsed/>
    <w:rsid w:val="00F6057D"/>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F6057D"/>
    <w:pPr>
      <w:spacing w:after="0" w:line="240" w:lineRule="auto"/>
    </w:pPr>
    <w:rPr>
      <w:sz w:val="24"/>
      <w:u w:val="single"/>
    </w:rPr>
  </w:style>
  <w:style w:type="paragraph" w:customStyle="1" w:styleId="textbold">
    <w:name w:val="text bold"/>
    <w:basedOn w:val="Normal"/>
    <w:link w:val="Emphasis"/>
    <w:autoRedefine/>
    <w:uiPriority w:val="7"/>
    <w:qFormat/>
    <w:rsid w:val="00F6057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A3FF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6F0CA1"/>
    <w:pPr>
      <w:ind w:left="720"/>
      <w:contextualSpacing/>
    </w:pPr>
  </w:style>
  <w:style w:type="paragraph" w:customStyle="1" w:styleId="UnderlinePara">
    <w:name w:val="Underline Para"/>
    <w:basedOn w:val="Normal"/>
    <w:uiPriority w:val="6"/>
    <w:qFormat/>
    <w:rsid w:val="000C11C0"/>
    <w:pPr>
      <w:widowControl w:val="0"/>
      <w:suppressAutoHyphens/>
      <w:spacing w:after="200"/>
      <w:contextualSpacing/>
    </w:pPr>
    <w:rPr>
      <w:rFonts w:asciiTheme="minorHAnsi" w:hAnsiTheme="minorHAnsi" w:cstheme="minorBidi"/>
      <w:u w:val="single"/>
    </w:rPr>
  </w:style>
  <w:style w:type="paragraph" w:customStyle="1" w:styleId="Analytic">
    <w:name w:val="Analytic"/>
    <w:basedOn w:val="Heading4"/>
    <w:link w:val="AnalyticChar"/>
    <w:qFormat/>
    <w:rsid w:val="000C11C0"/>
  </w:style>
  <w:style w:type="character" w:customStyle="1" w:styleId="AnalyticChar">
    <w:name w:val="Analytic Char"/>
    <w:basedOn w:val="DefaultParagraphFont"/>
    <w:link w:val="Analytic"/>
    <w:rsid w:val="000C11C0"/>
    <w:rPr>
      <w:rFonts w:ascii="Calibri" w:eastAsiaTheme="majorEastAsia" w:hAnsi="Calibri" w:cstheme="majorBidi"/>
      <w:b/>
      <w:iCs/>
      <w:sz w:val="26"/>
    </w:rPr>
  </w:style>
  <w:style w:type="character" w:customStyle="1" w:styleId="m5577519854659992616gmail-styleunderline">
    <w:name w:val="m_5577519854659992616gmail-styleunderline"/>
    <w:basedOn w:val="DefaultParagraphFont"/>
    <w:rsid w:val="000C11C0"/>
  </w:style>
  <w:style w:type="paragraph" w:customStyle="1" w:styleId="analytics">
    <w:name w:val="analytics"/>
    <w:basedOn w:val="Normal"/>
    <w:link w:val="analyticsChar"/>
    <w:uiPriority w:val="4"/>
    <w:qFormat/>
    <w:rsid w:val="000C11C0"/>
    <w:rPr>
      <w:b/>
      <w:color w:val="C00000"/>
      <w:sz w:val="26"/>
    </w:rPr>
  </w:style>
  <w:style w:type="character" w:customStyle="1" w:styleId="analyticsChar">
    <w:name w:val="analytics Char"/>
    <w:basedOn w:val="DefaultParagraphFont"/>
    <w:link w:val="analytics"/>
    <w:uiPriority w:val="4"/>
    <w:rsid w:val="000C11C0"/>
    <w:rPr>
      <w:rFonts w:ascii="Calibri" w:hAnsi="Calibri" w:cs="Calibri"/>
      <w:b/>
      <w:color w:val="C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rp.org/journal/paperinformation.aspx?paperid=85201" TargetMode="External"/><Relationship Id="rId13" Type="http://schemas.openxmlformats.org/officeDocument/2006/relationships/hyperlink" Target="https://www.scirp.org/journal/paperinformation.aspx?paperid=85201" TargetMode="External"/><Relationship Id="rId3" Type="http://schemas.openxmlformats.org/officeDocument/2006/relationships/styles" Target="styles.xml"/><Relationship Id="rId7" Type="http://schemas.openxmlformats.org/officeDocument/2006/relationships/hyperlink" Target="http://www.bethel.edu/Majors/Communication/npda/faq2.html" TargetMode="External"/><Relationship Id="rId12" Type="http://schemas.openxmlformats.org/officeDocument/2006/relationships/hyperlink" Target="https://www.scirp.org/journal/paperinformation.aspx?paperid=852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legis.la.gov/legis/Glossary.aspx" TargetMode="External"/><Relationship Id="rId11" Type="http://schemas.openxmlformats.org/officeDocument/2006/relationships/hyperlink" Target="https://www.scirp.org/journal/paperinformation.aspx?paperid=852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cirp.org/journal/paperinformation.aspx?paperid=85201" TargetMode="External"/><Relationship Id="rId4" Type="http://schemas.openxmlformats.org/officeDocument/2006/relationships/settings" Target="settings.xml"/><Relationship Id="rId9" Type="http://schemas.openxmlformats.org/officeDocument/2006/relationships/hyperlink" Target="https://www.scirp.org/journal/paperinformation.aspx?paperid=85201" TargetMode="External"/><Relationship Id="rId14" Type="http://schemas.openxmlformats.org/officeDocument/2006/relationships/hyperlink" Target="https://tequilasovereign.com/2017/02/02/the-analytic-constraints-of-settler-coloni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1</Pages>
  <Words>20452</Words>
  <Characters>116582</Characters>
  <Application>Microsoft Office Word</Application>
  <DocSecurity>0</DocSecurity>
  <Lines>971</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2022-01-09T15:28:00Z</dcterms:created>
  <dcterms:modified xsi:type="dcterms:W3CDTF">2022-01-09T16:49:00Z</dcterms:modified>
</cp:coreProperties>
</file>