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FCC5" w14:textId="77777777" w:rsidR="00F97D26" w:rsidRPr="003904ED" w:rsidRDefault="00F97D26" w:rsidP="00F97D26">
      <w:pPr>
        <w:pStyle w:val="Heading3"/>
      </w:pPr>
      <w:r w:rsidRPr="003904ED">
        <w:t>1AC</w:t>
      </w:r>
      <w:r>
        <w:t>---</w:t>
      </w:r>
      <w:r w:rsidRPr="003904ED">
        <w:t>Plan</w:t>
      </w:r>
    </w:p>
    <w:p w14:paraId="7E38F2BF" w14:textId="21AE1F94" w:rsidR="00F97D26" w:rsidRDefault="008C3448" w:rsidP="00F97D26">
      <w:pPr>
        <w:pStyle w:val="Heading4"/>
      </w:pPr>
      <w:r>
        <w:t>Resolved:</w:t>
      </w:r>
      <w:r w:rsidR="00F97D26" w:rsidRPr="003904ED">
        <w:t xml:space="preserve"> The Republic of Korea </w:t>
      </w:r>
      <w:r>
        <w:t>ought to</w:t>
      </w:r>
      <w:r w:rsidR="00F97D26" w:rsidRPr="003904ED">
        <w:t xml:space="preserve"> ban the appropriation of outer space by private entities.  </w:t>
      </w:r>
    </w:p>
    <w:p w14:paraId="69C579C7" w14:textId="77777777" w:rsidR="00F97D26" w:rsidRPr="004F568D" w:rsidRDefault="00F97D26" w:rsidP="00F97D26"/>
    <w:p w14:paraId="57DDB2D0" w14:textId="77777777" w:rsidR="00F97D26" w:rsidRPr="00FC634C" w:rsidRDefault="00F97D26" w:rsidP="00F97D26">
      <w:pPr>
        <w:keepNext/>
        <w:keepLines/>
        <w:spacing w:before="40" w:after="0"/>
        <w:outlineLvl w:val="3"/>
        <w:rPr>
          <w:rFonts w:eastAsia="MS Gothic"/>
          <w:b/>
          <w:iCs/>
          <w:sz w:val="26"/>
        </w:rPr>
      </w:pPr>
      <w:r>
        <w:rPr>
          <w:rFonts w:eastAsia="MS Gothic"/>
          <w:b/>
          <w:iCs/>
          <w:sz w:val="26"/>
        </w:rPr>
        <w:t xml:space="preserve">Targeting private entities comparatively solves better. </w:t>
      </w:r>
    </w:p>
    <w:p w14:paraId="6F21C880" w14:textId="77777777" w:rsidR="00F97D26" w:rsidRPr="00FC634C" w:rsidRDefault="00F97D26" w:rsidP="00F97D26">
      <w:pPr>
        <w:rPr>
          <w:rFonts w:eastAsia="Cambria"/>
        </w:rPr>
      </w:pPr>
      <w:r w:rsidRPr="00FC634C">
        <w:rPr>
          <w:rFonts w:eastAsia="Cambria"/>
          <w:b/>
          <w:bCs/>
          <w:sz w:val="26"/>
        </w:rPr>
        <w:t xml:space="preserve">Salter 20 </w:t>
      </w:r>
      <w:r w:rsidRPr="00FC634C">
        <w:rPr>
          <w:rFonts w:eastAsia="Cambria"/>
          <w:b/>
          <w:bCs/>
          <w:sz w:val="20"/>
          <w:szCs w:val="16"/>
        </w:rPr>
        <w:t>(</w:t>
      </w:r>
      <w:r w:rsidRPr="00FC634C">
        <w:rPr>
          <w:rFonts w:eastAsia="Cambria"/>
          <w:sz w:val="20"/>
          <w:szCs w:val="20"/>
        </w:rPr>
        <w:t>, A., 2020. The Space Review: Outer space needs private law. [online] Thespacereview.com. Available at: &lt;https://www.thespacereview.com/article/4015/1&gt; [Accessed 10 January 2022] Alexander William Salter is an economics professor in the Rawls College of Business at Texas Tech University, the Comparative Economics Research Fellow at TTU’s Free Market Institute, and a Young Voices Contributor.)-</w:t>
      </w:r>
      <w:proofErr w:type="spellStart"/>
      <w:r w:rsidRPr="00FC634C">
        <w:rPr>
          <w:rFonts w:eastAsia="Cambria"/>
          <w:sz w:val="20"/>
          <w:szCs w:val="20"/>
        </w:rPr>
        <w:t>rahulpenu</w:t>
      </w:r>
      <w:proofErr w:type="spellEnd"/>
    </w:p>
    <w:p w14:paraId="7E15C8C3" w14:textId="77777777" w:rsidR="00F97D26" w:rsidRPr="006A02D6" w:rsidRDefault="00F97D26" w:rsidP="00F97D26">
      <w:pPr>
        <w:rPr>
          <w:u w:val="single"/>
        </w:rPr>
      </w:pPr>
      <w:r w:rsidRPr="00F97D26">
        <w:rPr>
          <w:b/>
          <w:bCs/>
          <w:highlight w:val="cyan"/>
          <w:u w:val="single"/>
        </w:rPr>
        <w:t>Outer</w:t>
      </w:r>
      <w:r w:rsidRPr="00F97D26">
        <w:rPr>
          <w:highlight w:val="cyan"/>
          <w:u w:val="single"/>
        </w:rPr>
        <w:t xml:space="preserve"> </w:t>
      </w:r>
      <w:r w:rsidRPr="00F97D26">
        <w:rPr>
          <w:b/>
          <w:bCs/>
          <w:highlight w:val="cyan"/>
          <w:u w:val="single"/>
        </w:rPr>
        <w:t>space</w:t>
      </w:r>
      <w:r w:rsidRPr="00F97D26">
        <w:rPr>
          <w:highlight w:val="cyan"/>
          <w:u w:val="single"/>
        </w:rPr>
        <w:t xml:space="preserve"> </w:t>
      </w:r>
      <w:r w:rsidRPr="00F97D26">
        <w:rPr>
          <w:b/>
          <w:bCs/>
          <w:highlight w:val="cyan"/>
          <w:u w:val="single"/>
        </w:rPr>
        <w:t>needs</w:t>
      </w:r>
      <w:r w:rsidRPr="00F97D26">
        <w:rPr>
          <w:highlight w:val="cyan"/>
          <w:u w:val="single"/>
        </w:rPr>
        <w:t xml:space="preserve"> </w:t>
      </w:r>
      <w:r w:rsidRPr="00F97D26">
        <w:rPr>
          <w:b/>
          <w:bCs/>
          <w:highlight w:val="cyan"/>
          <w:u w:val="single"/>
        </w:rPr>
        <w:t>private</w:t>
      </w:r>
      <w:r w:rsidRPr="00F97D26">
        <w:rPr>
          <w:highlight w:val="cyan"/>
          <w:u w:val="single"/>
        </w:rPr>
        <w:t xml:space="preserve"> </w:t>
      </w:r>
      <w:r w:rsidRPr="00F97D26">
        <w:rPr>
          <w:b/>
          <w:bCs/>
          <w:highlight w:val="cyan"/>
          <w:u w:val="single"/>
        </w:rPr>
        <w:t>law</w:t>
      </w:r>
    </w:p>
    <w:p w14:paraId="24C3E132" w14:textId="77777777" w:rsidR="00F97D26" w:rsidRPr="006A02D6" w:rsidRDefault="00F97D26" w:rsidP="00F97D26">
      <w:pPr>
        <w:rPr>
          <w:u w:val="single"/>
        </w:rPr>
      </w:pPr>
      <w:r w:rsidRPr="00E1283A">
        <w:rPr>
          <w:sz w:val="16"/>
        </w:rPr>
        <w:t xml:space="preserve">The Cold War is back, and it’s headed into orbit. American tensions with China and Russia are escalating, especially since Russia’s suspected anti-satellite weapons test. The stakes are nothing less than a peaceful future in space. </w:t>
      </w:r>
      <w:r w:rsidRPr="00F97D26">
        <w:rPr>
          <w:highlight w:val="cyan"/>
          <w:u w:val="single"/>
        </w:rPr>
        <w:t>Operations</w:t>
      </w:r>
      <w:r w:rsidRPr="006A02D6">
        <w:rPr>
          <w:u w:val="single"/>
        </w:rPr>
        <w:t xml:space="preserve"> in orbit and beyond </w:t>
      </w:r>
      <w:r w:rsidRPr="00F97D26">
        <w:rPr>
          <w:highlight w:val="cyan"/>
          <w:u w:val="single"/>
        </w:rPr>
        <w:t>require</w:t>
      </w:r>
      <w:r w:rsidRPr="006A02D6">
        <w:rPr>
          <w:u w:val="single"/>
        </w:rPr>
        <w:t xml:space="preserve"> extraordinary </w:t>
      </w:r>
      <w:r w:rsidRPr="00F97D26">
        <w:rPr>
          <w:b/>
          <w:bCs/>
          <w:highlight w:val="cyan"/>
          <w:u w:val="single"/>
        </w:rPr>
        <w:t>precision</w:t>
      </w:r>
      <w:r w:rsidRPr="006A02D6">
        <w:rPr>
          <w:u w:val="single"/>
        </w:rPr>
        <w:t xml:space="preserve"> and </w:t>
      </w:r>
      <w:r w:rsidRPr="00F97D26">
        <w:rPr>
          <w:b/>
          <w:bCs/>
          <w:highlight w:val="cyan"/>
          <w:u w:val="single"/>
        </w:rPr>
        <w:t>certainty</w:t>
      </w:r>
      <w:r w:rsidRPr="00E1283A">
        <w:rPr>
          <w:sz w:val="16"/>
        </w:rPr>
        <w:t xml:space="preserve">. </w:t>
      </w:r>
      <w:r w:rsidRPr="00F97D26">
        <w:rPr>
          <w:highlight w:val="cyan"/>
          <w:u w:val="single"/>
        </w:rPr>
        <w:t>Any conflict</w:t>
      </w:r>
      <w:r w:rsidRPr="006A02D6">
        <w:rPr>
          <w:u w:val="single"/>
        </w:rPr>
        <w:t xml:space="preserve"> can </w:t>
      </w:r>
      <w:r w:rsidRPr="00F97D26">
        <w:rPr>
          <w:highlight w:val="cyan"/>
          <w:u w:val="single"/>
        </w:rPr>
        <w:t>seriously</w:t>
      </w:r>
      <w:r w:rsidRPr="006A02D6">
        <w:rPr>
          <w:u w:val="single"/>
        </w:rPr>
        <w:t xml:space="preserve"> </w:t>
      </w:r>
      <w:r w:rsidRPr="00F97D26">
        <w:rPr>
          <w:highlight w:val="cyan"/>
          <w:u w:val="single"/>
        </w:rPr>
        <w:t>hinder</w:t>
      </w:r>
      <w:r w:rsidRPr="006A02D6">
        <w:rPr>
          <w:u w:val="single"/>
        </w:rPr>
        <w:t xml:space="preserve"> operational </w:t>
      </w:r>
      <w:r w:rsidRPr="00F97D26">
        <w:rPr>
          <w:highlight w:val="cyan"/>
          <w:u w:val="single"/>
        </w:rPr>
        <w:t>efficiency</w:t>
      </w:r>
      <w:r w:rsidRPr="006A02D6">
        <w:rPr>
          <w:u w:val="single"/>
        </w:rPr>
        <w:t xml:space="preserve"> for both governments and businesses</w:t>
      </w:r>
      <w:r w:rsidRPr="00E1283A">
        <w:rPr>
          <w:sz w:val="16"/>
        </w:rPr>
        <w:t xml:space="preserve">. Fortunately, </w:t>
      </w:r>
      <w:r w:rsidRPr="006A02D6">
        <w:rPr>
          <w:u w:val="single"/>
        </w:rPr>
        <w:t xml:space="preserve">there’s a </w:t>
      </w:r>
      <w:r w:rsidRPr="003E0AE0">
        <w:rPr>
          <w:u w:val="single"/>
        </w:rPr>
        <w:t>solution</w:t>
      </w:r>
      <w:r w:rsidRPr="00E1283A">
        <w:rPr>
          <w:sz w:val="16"/>
        </w:rPr>
        <w:t xml:space="preserve"> that can benefit all parties: </w:t>
      </w:r>
      <w:r w:rsidRPr="003E0AE0">
        <w:rPr>
          <w:u w:val="single"/>
        </w:rPr>
        <w:t>Giving</w:t>
      </w:r>
      <w:r w:rsidRPr="006A02D6">
        <w:rPr>
          <w:u w:val="single"/>
        </w:rPr>
        <w:t xml:space="preserve"> </w:t>
      </w:r>
      <w:r w:rsidRPr="003E0AE0">
        <w:rPr>
          <w:b/>
          <w:bCs/>
          <w:u w:val="single"/>
        </w:rPr>
        <w:t>private</w:t>
      </w:r>
      <w:r w:rsidRPr="006A02D6">
        <w:rPr>
          <w:u w:val="single"/>
        </w:rPr>
        <w:t xml:space="preserve"> </w:t>
      </w:r>
      <w:r w:rsidRPr="003E0AE0">
        <w:rPr>
          <w:b/>
          <w:bCs/>
          <w:u w:val="single"/>
        </w:rPr>
        <w:t>law</w:t>
      </w:r>
      <w:r w:rsidRPr="006A02D6">
        <w:rPr>
          <w:u w:val="single"/>
        </w:rPr>
        <w:t xml:space="preserve"> a </w:t>
      </w:r>
      <w:r w:rsidRPr="003E0AE0">
        <w:rPr>
          <w:b/>
          <w:bCs/>
          <w:u w:val="single"/>
        </w:rPr>
        <w:t>major</w:t>
      </w:r>
      <w:r w:rsidRPr="006A02D6">
        <w:rPr>
          <w:u w:val="single"/>
        </w:rPr>
        <w:t xml:space="preserve"> </w:t>
      </w:r>
      <w:r w:rsidRPr="003E0AE0">
        <w:rPr>
          <w:b/>
          <w:bCs/>
          <w:u w:val="single"/>
        </w:rPr>
        <w:t>role</w:t>
      </w:r>
      <w:r w:rsidRPr="006A02D6">
        <w:rPr>
          <w:u w:val="single"/>
        </w:rPr>
        <w:t xml:space="preserve"> </w:t>
      </w:r>
      <w:r w:rsidRPr="003E0AE0">
        <w:rPr>
          <w:b/>
          <w:bCs/>
          <w:u w:val="single"/>
        </w:rPr>
        <w:t>in</w:t>
      </w:r>
      <w:r w:rsidRPr="006A02D6">
        <w:rPr>
          <w:u w:val="single"/>
        </w:rPr>
        <w:t xml:space="preserve"> ordering the </w:t>
      </w:r>
      <w:r w:rsidRPr="003E0AE0">
        <w:rPr>
          <w:b/>
          <w:bCs/>
          <w:u w:val="single"/>
        </w:rPr>
        <w:t>cosmos</w:t>
      </w:r>
      <w:r w:rsidRPr="006A02D6">
        <w:rPr>
          <w:u w:val="single"/>
        </w:rPr>
        <w:t>.</w:t>
      </w:r>
    </w:p>
    <w:p w14:paraId="09A2F47D" w14:textId="77777777" w:rsidR="00F97D26" w:rsidRPr="00E1283A" w:rsidRDefault="00F97D26" w:rsidP="00F97D26">
      <w:pPr>
        <w:rPr>
          <w:sz w:val="16"/>
        </w:rPr>
      </w:pPr>
      <w:r w:rsidRPr="00E1283A">
        <w:rPr>
          <w:sz w:val="16"/>
        </w:rPr>
        <w:t xml:space="preserve">Undoubtedly, space must be governed. But </w:t>
      </w:r>
      <w:r w:rsidRPr="00F97D26">
        <w:rPr>
          <w:b/>
          <w:bCs/>
          <w:highlight w:val="cyan"/>
          <w:u w:val="single"/>
        </w:rPr>
        <w:t>governance</w:t>
      </w:r>
      <w:r w:rsidRPr="006A02D6">
        <w:rPr>
          <w:u w:val="single"/>
        </w:rPr>
        <w:t xml:space="preserve"> is </w:t>
      </w:r>
      <w:r w:rsidRPr="00F97D26">
        <w:rPr>
          <w:b/>
          <w:bCs/>
          <w:highlight w:val="cyan"/>
          <w:u w:val="single"/>
        </w:rPr>
        <w:t>not</w:t>
      </w:r>
      <w:r w:rsidRPr="00F97D26">
        <w:rPr>
          <w:highlight w:val="cyan"/>
          <w:u w:val="single"/>
        </w:rPr>
        <w:t xml:space="preserve"> the same thing as </w:t>
      </w:r>
      <w:r w:rsidRPr="00F97D26">
        <w:rPr>
          <w:b/>
          <w:bCs/>
          <w:highlight w:val="cyan"/>
          <w:u w:val="single"/>
        </w:rPr>
        <w:t>government</w:t>
      </w:r>
      <w:r w:rsidRPr="00E1283A">
        <w:rPr>
          <w:sz w:val="16"/>
        </w:rPr>
        <w:t xml:space="preserve">. The </w:t>
      </w:r>
      <w:r w:rsidRPr="00F97D26">
        <w:rPr>
          <w:highlight w:val="cyan"/>
          <w:u w:val="single"/>
        </w:rPr>
        <w:t>virtue of private law</w:t>
      </w:r>
      <w:r w:rsidRPr="00E1283A">
        <w:rPr>
          <w:sz w:val="16"/>
        </w:rPr>
        <w:t xml:space="preserve">—a body of rules grounded on consensual practices, rather than sovereign authority—is that it can lay the foundations for future space activities, without sparking a governmental scramble to project power. Where the reach of the state ends, private governance begins. </w:t>
      </w:r>
      <w:r w:rsidRPr="00666D9D">
        <w:rPr>
          <w:u w:val="single"/>
        </w:rPr>
        <w:t>It’s worked many times on Earth</w:t>
      </w:r>
      <w:r w:rsidRPr="00E1283A">
        <w:rPr>
          <w:sz w:val="16"/>
        </w:rPr>
        <w:t>, and it can work in space.</w:t>
      </w:r>
    </w:p>
    <w:p w14:paraId="4B8A112A" w14:textId="77777777" w:rsidR="00F97D26" w:rsidRPr="00666D9D" w:rsidRDefault="00F97D26" w:rsidP="00F97D26">
      <w:pPr>
        <w:rPr>
          <w:sz w:val="16"/>
          <w:szCs w:val="16"/>
        </w:rPr>
      </w:pPr>
      <w:r w:rsidRPr="00666D9D">
        <w:rPr>
          <w:sz w:val="16"/>
          <w:szCs w:val="16"/>
        </w:rPr>
        <w:t>Undoubtedly, space must be governed. But governance is not the same thing as government.</w:t>
      </w:r>
    </w:p>
    <w:p w14:paraId="0AC1431D" w14:textId="77777777" w:rsidR="00F97D26" w:rsidRPr="00E1283A" w:rsidRDefault="00F97D26" w:rsidP="00F97D26">
      <w:pPr>
        <w:rPr>
          <w:sz w:val="16"/>
        </w:rPr>
      </w:pPr>
      <w:r w:rsidRPr="00E1283A">
        <w:rPr>
          <w:sz w:val="16"/>
        </w:rPr>
        <w:t xml:space="preserve">To see why, we need to understand </w:t>
      </w:r>
      <w:r w:rsidRPr="00F97D26">
        <w:rPr>
          <w:highlight w:val="cyan"/>
          <w:u w:val="single"/>
        </w:rPr>
        <w:t xml:space="preserve">recent developments </w:t>
      </w:r>
      <w:r w:rsidRPr="003E0AE0">
        <w:rPr>
          <w:u w:val="single"/>
        </w:rPr>
        <w:t>in space policy</w:t>
      </w:r>
      <w:r w:rsidRPr="003E0AE0">
        <w:rPr>
          <w:sz w:val="16"/>
        </w:rPr>
        <w:t xml:space="preserve"> that have </w:t>
      </w:r>
      <w:r w:rsidRPr="00F97D26">
        <w:rPr>
          <w:highlight w:val="cyan"/>
          <w:u w:val="single"/>
        </w:rPr>
        <w:t>raised the stakes</w:t>
      </w:r>
      <w:r w:rsidRPr="003E0AE0">
        <w:rPr>
          <w:u w:val="single"/>
        </w:rPr>
        <w:t xml:space="preserve"> of celestial statecraft</w:t>
      </w:r>
      <w:r w:rsidRPr="003E0AE0">
        <w:rPr>
          <w:sz w:val="16"/>
        </w:rPr>
        <w:t>. NASA recently announced the Artemis Accords, a series of bilateral agreements to establish standards and procedures for future space missions</w:t>
      </w:r>
      <w:r w:rsidRPr="00E1283A">
        <w:rPr>
          <w:sz w:val="16"/>
        </w:rPr>
        <w:t>. The Accords are intended to secure buy-in from US allies that are also spacefaring nations, with the goal of cooperating on NASA’s ambitious Artemis program to return humans to the Moon. Russia seemed like a natural partner, due to the successful collaboration with the US on the International Space Station.</w:t>
      </w:r>
    </w:p>
    <w:p w14:paraId="3338749F" w14:textId="77777777" w:rsidR="00F97D26" w:rsidRPr="00E1283A" w:rsidRDefault="00F97D26" w:rsidP="00F97D26">
      <w:pPr>
        <w:rPr>
          <w:sz w:val="16"/>
        </w:rPr>
      </w:pPr>
      <w:r w:rsidRPr="00666D9D">
        <w:rPr>
          <w:u w:val="single"/>
        </w:rPr>
        <w:t xml:space="preserve">Instead, </w:t>
      </w:r>
      <w:r w:rsidRPr="003E0AE0">
        <w:rPr>
          <w:u w:val="single"/>
        </w:rPr>
        <w:t>there was a falling out</w:t>
      </w:r>
      <w:r w:rsidRPr="00E1283A">
        <w:rPr>
          <w:sz w:val="16"/>
        </w:rPr>
        <w:t>. Russia and China view the Artemis Project and Accords as a space version of NATO: a politically motivated attempt to extend US hegemony. “Frankly speaking, we are not interested in participating in such a project,” said Dmitry Rogozin, the head of Russia’s space agency. Russia sees the US initiative as an attempt to privatize space, which in practice means celestial domination by whoever gets there first. China evidently agrees. Indeed, Rogozin spoke warmly about collaboration with the Chinese, affirming that they’re “definitely our partner.”</w:t>
      </w:r>
    </w:p>
    <w:p w14:paraId="17DEBD5F" w14:textId="77777777" w:rsidR="00F97D26" w:rsidRPr="00E1283A" w:rsidRDefault="00F97D26" w:rsidP="00F97D26">
      <w:pPr>
        <w:rPr>
          <w:sz w:val="16"/>
        </w:rPr>
      </w:pPr>
      <w:r w:rsidRPr="00E1283A">
        <w:rPr>
          <w:sz w:val="16"/>
        </w:rPr>
        <w:t xml:space="preserve">This is bad news, but </w:t>
      </w:r>
      <w:r w:rsidRPr="00F97D26">
        <w:rPr>
          <w:highlight w:val="cyan"/>
          <w:u w:val="single"/>
        </w:rPr>
        <w:t xml:space="preserve">we could </w:t>
      </w:r>
      <w:r w:rsidRPr="00F97D26">
        <w:rPr>
          <w:b/>
          <w:bCs/>
          <w:highlight w:val="cyan"/>
          <w:u w:val="single"/>
        </w:rPr>
        <w:t>avoid</w:t>
      </w:r>
      <w:r w:rsidRPr="00666D9D">
        <w:rPr>
          <w:u w:val="single"/>
        </w:rPr>
        <w:t xml:space="preserve"> the dangers of </w:t>
      </w:r>
      <w:r w:rsidRPr="00F97D26">
        <w:rPr>
          <w:b/>
          <w:bCs/>
          <w:highlight w:val="cyan"/>
          <w:u w:val="single"/>
        </w:rPr>
        <w:t>factionalism</w:t>
      </w:r>
      <w:r w:rsidRPr="00666D9D">
        <w:rPr>
          <w:u w:val="single"/>
        </w:rPr>
        <w:t xml:space="preserve"> </w:t>
      </w:r>
      <w:r w:rsidRPr="00F97D26">
        <w:rPr>
          <w:highlight w:val="cyan"/>
          <w:u w:val="single"/>
        </w:rPr>
        <w:t>if we use private law to eschew</w:t>
      </w:r>
      <w:r w:rsidRPr="00666D9D">
        <w:rPr>
          <w:u w:val="single"/>
        </w:rPr>
        <w:t xml:space="preserve"> jurisdictional claim-</w:t>
      </w:r>
      <w:r w:rsidRPr="00F97D26">
        <w:rPr>
          <w:highlight w:val="cyan"/>
          <w:u w:val="single"/>
        </w:rPr>
        <w:t>staking</w:t>
      </w:r>
      <w:r w:rsidRPr="00666D9D">
        <w:rPr>
          <w:u w:val="single"/>
        </w:rPr>
        <w:t xml:space="preserve"> in space</w:t>
      </w:r>
      <w:r w:rsidRPr="00E1283A">
        <w:rPr>
          <w:sz w:val="16"/>
        </w:rPr>
        <w:t xml:space="preserve">. </w:t>
      </w:r>
      <w:r w:rsidRPr="00F97D26">
        <w:rPr>
          <w:highlight w:val="cyan"/>
          <w:u w:val="single"/>
        </w:rPr>
        <w:t>Preserving</w:t>
      </w:r>
      <w:r w:rsidRPr="00666D9D">
        <w:rPr>
          <w:u w:val="single"/>
        </w:rPr>
        <w:t xml:space="preserve"> a </w:t>
      </w:r>
      <w:r w:rsidRPr="00F97D26">
        <w:rPr>
          <w:highlight w:val="cyan"/>
          <w:u w:val="single"/>
        </w:rPr>
        <w:t>neutral domain</w:t>
      </w:r>
      <w:r w:rsidRPr="00666D9D">
        <w:rPr>
          <w:u w:val="single"/>
        </w:rPr>
        <w:t xml:space="preserve"> in which the spacefaring nations can interact to mutual advantage would help keep the peace</w:t>
      </w:r>
      <w:r w:rsidRPr="00E1283A">
        <w:rPr>
          <w:sz w:val="16"/>
        </w:rPr>
        <w:t>. That much has been understood for over half a century. The 1967 Outer Space Treaty, still the backbone of public international space law, explicitly forbids the extension of government jurisdiction to the heavenly bodies.</w:t>
      </w:r>
    </w:p>
    <w:p w14:paraId="5713B589" w14:textId="77777777" w:rsidR="00F97D26" w:rsidRPr="00E1283A" w:rsidRDefault="00F97D26" w:rsidP="00F97D26">
      <w:pPr>
        <w:rPr>
          <w:sz w:val="16"/>
          <w:szCs w:val="16"/>
        </w:rPr>
      </w:pPr>
      <w:proofErr w:type="gramStart"/>
      <w:r w:rsidRPr="00E1283A">
        <w:rPr>
          <w:sz w:val="16"/>
          <w:szCs w:val="16"/>
        </w:rPr>
        <w:t>Thus</w:t>
      </w:r>
      <w:proofErr w:type="gramEnd"/>
      <w:r w:rsidRPr="00E1283A">
        <w:rPr>
          <w:sz w:val="16"/>
          <w:szCs w:val="16"/>
        </w:rPr>
        <w:t xml:space="preserve"> alleged privatization by the US, such as a 2015 law guaranteeing US nationals property rights to celestial resources, as well as a recent executive order encouraging the commercial development of space, is perceived as contrary to the spirit of the treaty. America’s space rivals are on high alert to the extension of US sovereignty into space by extralegal means.</w:t>
      </w:r>
    </w:p>
    <w:p w14:paraId="2A28224F" w14:textId="77777777" w:rsidR="00F97D26" w:rsidRPr="00E1283A" w:rsidRDefault="00F97D26" w:rsidP="00F97D26">
      <w:pPr>
        <w:rPr>
          <w:sz w:val="16"/>
          <w:szCs w:val="16"/>
        </w:rPr>
      </w:pPr>
      <w:r w:rsidRPr="00E1283A">
        <w:rPr>
          <w:sz w:val="16"/>
          <w:szCs w:val="16"/>
        </w:rPr>
        <w:t>Strictly speaking, these US initiatives are consistent with international treaty obligations. Combined with Artemis, they represent significant steps forward in humanity’s journey into space. Nevertheless, Russia and China fear there’s a political motive lurking behind these economic policies. In the interests of peace and cooperation, the US should extend an olive branch not by retreating on Artemis, but by promoting private law.</w:t>
      </w:r>
    </w:p>
    <w:p w14:paraId="60B90CDC" w14:textId="77777777" w:rsidR="00F97D26" w:rsidRPr="00E1283A" w:rsidRDefault="00F97D26" w:rsidP="00F97D26">
      <w:pPr>
        <w:rPr>
          <w:sz w:val="16"/>
          <w:szCs w:val="16"/>
        </w:rPr>
      </w:pPr>
      <w:r w:rsidRPr="00E1283A">
        <w:rPr>
          <w:sz w:val="16"/>
          <w:szCs w:val="16"/>
        </w:rPr>
        <w:t>Spacefaring nations can thrive under this system of governance, but only if states don’t compete for sovereignty. For example, just look at international commerce.</w:t>
      </w:r>
    </w:p>
    <w:p w14:paraId="362F3DCC" w14:textId="77777777" w:rsidR="00F97D26" w:rsidRPr="00E1283A" w:rsidRDefault="00F97D26" w:rsidP="00F97D26">
      <w:pPr>
        <w:rPr>
          <w:sz w:val="16"/>
          <w:szCs w:val="16"/>
        </w:rPr>
      </w:pPr>
      <w:r w:rsidRPr="00E1283A">
        <w:rPr>
          <w:sz w:val="16"/>
          <w:szCs w:val="16"/>
        </w:rPr>
        <w:t>Trade between nations often involves entities from different jurisdictions. If they have a commercial dispute, no national court can hear the case. But this doesn’t mean international commerce is lawless—far from it. These disputes are privately adjudicated and voluntarily enforced by the traders themselves. A private body of self-enforcing law, dating back to the High Middle Ages, evolved to meet the needs of merchants. There are even organizations, such as the International Chamber of Commerce and the International Center for Dispute Resolution, that specialize in arbitrating these conflicts.</w:t>
      </w:r>
    </w:p>
    <w:p w14:paraId="4D6287D6" w14:textId="77777777" w:rsidR="00F97D26" w:rsidRPr="00E1283A" w:rsidRDefault="00F97D26" w:rsidP="00F97D26">
      <w:pPr>
        <w:rPr>
          <w:u w:val="single"/>
        </w:rPr>
      </w:pPr>
      <w:r w:rsidRPr="00E1283A">
        <w:rPr>
          <w:sz w:val="16"/>
        </w:rPr>
        <w:t xml:space="preserve">The development of a private body of space commercial law is the best way to keep the peace in space. </w:t>
      </w:r>
      <w:r w:rsidRPr="00F97D26">
        <w:rPr>
          <w:highlight w:val="cyan"/>
          <w:u w:val="single"/>
        </w:rPr>
        <w:t xml:space="preserve">Unlike privatization, private law </w:t>
      </w:r>
      <w:r w:rsidRPr="00F97D26">
        <w:rPr>
          <w:b/>
          <w:bCs/>
          <w:highlight w:val="cyan"/>
          <w:u w:val="single"/>
        </w:rPr>
        <w:t>doesn’t</w:t>
      </w:r>
      <w:r w:rsidRPr="00F97D26">
        <w:rPr>
          <w:highlight w:val="cyan"/>
          <w:u w:val="single"/>
        </w:rPr>
        <w:t xml:space="preserve"> </w:t>
      </w:r>
      <w:r w:rsidRPr="00F97D26">
        <w:rPr>
          <w:b/>
          <w:bCs/>
          <w:highlight w:val="cyan"/>
          <w:u w:val="single"/>
        </w:rPr>
        <w:t>raise</w:t>
      </w:r>
      <w:r w:rsidRPr="00F97D26">
        <w:rPr>
          <w:highlight w:val="cyan"/>
          <w:u w:val="single"/>
        </w:rPr>
        <w:t xml:space="preserve"> </w:t>
      </w:r>
      <w:r w:rsidRPr="00F97D26">
        <w:rPr>
          <w:b/>
          <w:bCs/>
          <w:highlight w:val="cyan"/>
          <w:u w:val="single"/>
        </w:rPr>
        <w:t>geopolitical</w:t>
      </w:r>
      <w:r w:rsidRPr="00F97D26">
        <w:rPr>
          <w:highlight w:val="cyan"/>
          <w:u w:val="single"/>
        </w:rPr>
        <w:t xml:space="preserve"> </w:t>
      </w:r>
      <w:r w:rsidRPr="00F97D26">
        <w:rPr>
          <w:b/>
          <w:bCs/>
          <w:highlight w:val="cyan"/>
          <w:u w:val="single"/>
        </w:rPr>
        <w:t>red</w:t>
      </w:r>
      <w:r w:rsidRPr="00F97D26">
        <w:rPr>
          <w:highlight w:val="cyan"/>
          <w:u w:val="single"/>
        </w:rPr>
        <w:t xml:space="preserve"> </w:t>
      </w:r>
      <w:r w:rsidRPr="00F97D26">
        <w:rPr>
          <w:b/>
          <w:bCs/>
          <w:highlight w:val="cyan"/>
          <w:u w:val="single"/>
        </w:rPr>
        <w:t>flags</w:t>
      </w:r>
      <w:r w:rsidRPr="00E1283A">
        <w:rPr>
          <w:u w:val="single"/>
        </w:rPr>
        <w:t>.</w:t>
      </w:r>
    </w:p>
    <w:p w14:paraId="5801F694" w14:textId="77777777" w:rsidR="00F97D26" w:rsidRPr="00E1283A" w:rsidRDefault="00F97D26" w:rsidP="00F97D26">
      <w:pPr>
        <w:rPr>
          <w:sz w:val="16"/>
          <w:szCs w:val="16"/>
        </w:rPr>
      </w:pPr>
      <w:r w:rsidRPr="00E1283A">
        <w:rPr>
          <w:sz w:val="16"/>
          <w:szCs w:val="16"/>
        </w:rPr>
        <w:t>Much of international commercial law can apply to space. In addition, the Permanent Court of Arbitration already offers guidelines for arbitrating space disputes. But this doesn’t mean only private entities will govern space. States still have an important role to play. For example, spacefaring nations should uphold treaty obligations by policing their nationals, making sure nobody tries to homestead a planet in a fit of hubris. This still leaves plenty of room for non-jurisdictional (and, hence, private) space activity.</w:t>
      </w:r>
    </w:p>
    <w:p w14:paraId="5E5D83CD" w14:textId="77777777" w:rsidR="00F97D26" w:rsidRDefault="00F97D26" w:rsidP="00F97D26">
      <w:pPr>
        <w:rPr>
          <w:sz w:val="16"/>
          <w:szCs w:val="16"/>
        </w:rPr>
      </w:pPr>
      <w:r w:rsidRPr="00E1283A">
        <w:rPr>
          <w:sz w:val="16"/>
          <w:szCs w:val="16"/>
        </w:rPr>
        <w:t>The development of a private body of space commercial law is the best way to keep the peace in space. Unlike privatization, private law doesn’t raise geopolitical red flags. In these early years of Space Age 2.0, we must all work to prevent international conflict from stifling space exploration and development. Only then will humanity be free to extend its reach to the stars.</w:t>
      </w:r>
    </w:p>
    <w:p w14:paraId="449628DD" w14:textId="77777777" w:rsidR="00F97D26" w:rsidRDefault="00F97D26" w:rsidP="00F97D26">
      <w:pPr>
        <w:rPr>
          <w:sz w:val="16"/>
          <w:szCs w:val="16"/>
        </w:rPr>
      </w:pPr>
    </w:p>
    <w:p w14:paraId="4FAA7482" w14:textId="77777777" w:rsidR="00F97D26" w:rsidRDefault="00F97D26" w:rsidP="00F97D26">
      <w:pPr>
        <w:keepNext/>
        <w:keepLines/>
        <w:pageBreakBefore/>
        <w:spacing w:before="40" w:after="0"/>
        <w:jc w:val="center"/>
        <w:outlineLvl w:val="2"/>
        <w:rPr>
          <w:rFonts w:eastAsia="MS Gothic"/>
          <w:b/>
          <w:sz w:val="32"/>
          <w:u w:val="single"/>
        </w:rPr>
      </w:pPr>
      <w:r>
        <w:rPr>
          <w:rFonts w:eastAsia="MS Gothic"/>
          <w:b/>
          <w:sz w:val="32"/>
          <w:u w:val="single"/>
        </w:rPr>
        <w:t>1AC---Tensions ADV</w:t>
      </w:r>
    </w:p>
    <w:p w14:paraId="2446F17A" w14:textId="77777777" w:rsidR="00F97D26" w:rsidRPr="00993C12" w:rsidRDefault="00F97D26" w:rsidP="00F97D26">
      <w:pPr>
        <w:pStyle w:val="Heading4"/>
        <w:rPr>
          <w:rFonts w:cs="Calibri"/>
        </w:rPr>
      </w:pPr>
      <w:r w:rsidRPr="00993C12">
        <w:rPr>
          <w:rFonts w:cs="Calibri"/>
        </w:rPr>
        <w:t>South Korea’s space industry is fueled by the private sector – tech transfers and official statements.</w:t>
      </w:r>
    </w:p>
    <w:p w14:paraId="50AA9130" w14:textId="77777777" w:rsidR="00F97D26" w:rsidRPr="00993C12" w:rsidRDefault="00F97D26" w:rsidP="00F97D26">
      <w:r w:rsidRPr="00993C12">
        <w:rPr>
          <w:rFonts w:eastAsiaTheme="majorEastAsia"/>
          <w:b/>
          <w:iCs/>
          <w:sz w:val="26"/>
        </w:rPr>
        <w:t>Si-Soo 21</w:t>
      </w:r>
      <w:r w:rsidRPr="00993C12">
        <w:t xml:space="preserve"> [Park Si-Soo, 9-8-2021, Park Si-</w:t>
      </w:r>
      <w:proofErr w:type="spellStart"/>
      <w:r w:rsidRPr="00993C12">
        <w:t>soo</w:t>
      </w:r>
      <w:proofErr w:type="spellEnd"/>
      <w:r w:rsidRPr="00993C12">
        <w:t xml:space="preserve"> covers space industries in South Korea, </w:t>
      </w:r>
      <w:proofErr w:type="gramStart"/>
      <w:r w:rsidRPr="00993C12">
        <w:t>Japan</w:t>
      </w:r>
      <w:proofErr w:type="gramEnd"/>
      <w:r w:rsidRPr="00993C12">
        <w:t xml:space="preserve">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993C12">
        <w:t>Hanyang</w:t>
      </w:r>
      <w:proofErr w:type="spellEnd"/>
      <w:r w:rsidRPr="00993C12">
        <w:t xml:space="preserve"> University. "South Korea to spend $593 million on public-to-private transfer of rocket technologies," </w:t>
      </w:r>
      <w:proofErr w:type="spellStart"/>
      <w:r w:rsidRPr="00993C12">
        <w:t>SpaceNews</w:t>
      </w:r>
      <w:proofErr w:type="spellEnd"/>
      <w:r w:rsidRPr="00993C12">
        <w:t xml:space="preserve">, </w:t>
      </w:r>
      <w:hyperlink r:id="rId6" w:history="1">
        <w:r w:rsidRPr="00993C12">
          <w:rPr>
            <w:rStyle w:val="Hyperlink"/>
          </w:rPr>
          <w:t>https://spacenews.com/south-korea-to-spend-593-million-on-public-to-private-transfer-of-rocket-technologies/</w:t>
        </w:r>
      </w:hyperlink>
      <w:r w:rsidRPr="00993C12">
        <w:t xml:space="preserve"> accessed 1/12/2022] Adam</w:t>
      </w:r>
    </w:p>
    <w:p w14:paraId="3A90BD4C" w14:textId="77777777" w:rsidR="00F97D26" w:rsidRPr="00993C12" w:rsidRDefault="00F97D26" w:rsidP="00F97D26">
      <w:r w:rsidRPr="00993C12">
        <w:t xml:space="preserve">SEOUL, South Korea – Starting next year, </w:t>
      </w:r>
      <w:r w:rsidRPr="00993C12">
        <w:rPr>
          <w:rStyle w:val="StyleUnderline"/>
        </w:rPr>
        <w:t xml:space="preserve">South Korea’s </w:t>
      </w:r>
      <w:r w:rsidRPr="00F97D26">
        <w:rPr>
          <w:rStyle w:val="StyleUnderline"/>
          <w:highlight w:val="cyan"/>
        </w:rPr>
        <w:t>government</w:t>
      </w:r>
      <w:r w:rsidRPr="00993C12">
        <w:rPr>
          <w:rStyle w:val="StyleUnderline"/>
        </w:rPr>
        <w:t xml:space="preserve"> will </w:t>
      </w:r>
      <w:r w:rsidRPr="00F97D26">
        <w:rPr>
          <w:rStyle w:val="StyleUnderline"/>
          <w:highlight w:val="cyan"/>
        </w:rPr>
        <w:t>transfer</w:t>
      </w:r>
      <w:r w:rsidRPr="00993C12">
        <w:rPr>
          <w:rStyle w:val="StyleUnderline"/>
        </w:rPr>
        <w:t xml:space="preserve"> </w:t>
      </w:r>
      <w:r w:rsidRPr="00F97D26">
        <w:rPr>
          <w:rStyle w:val="StyleUnderline"/>
          <w:highlight w:val="cyan"/>
        </w:rPr>
        <w:t>state</w:t>
      </w:r>
      <w:r w:rsidRPr="00993C12">
        <w:rPr>
          <w:rStyle w:val="StyleUnderline"/>
        </w:rPr>
        <w:t>-</w:t>
      </w:r>
      <w:r w:rsidRPr="00F97D26">
        <w:rPr>
          <w:rStyle w:val="StyleUnderline"/>
          <w:highlight w:val="cyan"/>
        </w:rPr>
        <w:t>owned</w:t>
      </w:r>
      <w:r w:rsidRPr="00993C12">
        <w:rPr>
          <w:rStyle w:val="StyleUnderline"/>
        </w:rPr>
        <w:t xml:space="preserve"> </w:t>
      </w:r>
      <w:r w:rsidRPr="00F97D26">
        <w:rPr>
          <w:rStyle w:val="StyleUnderline"/>
          <w:highlight w:val="cyan"/>
        </w:rPr>
        <w:t>space</w:t>
      </w:r>
      <w:r w:rsidRPr="00993C12">
        <w:rPr>
          <w:rStyle w:val="StyleUnderline"/>
        </w:rPr>
        <w:t xml:space="preserve"> launch vehicle </w:t>
      </w:r>
      <w:r w:rsidRPr="00F97D26">
        <w:rPr>
          <w:rStyle w:val="StyleUnderline"/>
          <w:highlight w:val="cyan"/>
        </w:rPr>
        <w:t>techn</w:t>
      </w:r>
      <w:r w:rsidRPr="00993C12">
        <w:rPr>
          <w:rStyle w:val="StyleUnderline"/>
        </w:rPr>
        <w:t xml:space="preserve">ologies </w:t>
      </w:r>
      <w:r w:rsidRPr="00F97D26">
        <w:rPr>
          <w:rStyle w:val="StyleUnderline"/>
          <w:highlight w:val="cyan"/>
        </w:rPr>
        <w:t>to</w:t>
      </w:r>
      <w:r w:rsidRPr="00993C12">
        <w:rPr>
          <w:rStyle w:val="StyleUnderline"/>
        </w:rPr>
        <w:t xml:space="preserve"> </w:t>
      </w:r>
      <w:r w:rsidRPr="00F97D26">
        <w:rPr>
          <w:rStyle w:val="StyleUnderline"/>
          <w:highlight w:val="cyan"/>
        </w:rPr>
        <w:t>domestic</w:t>
      </w:r>
      <w:r w:rsidRPr="00993C12">
        <w:rPr>
          <w:rStyle w:val="StyleUnderline"/>
        </w:rPr>
        <w:t xml:space="preserve"> aerospace </w:t>
      </w:r>
      <w:r w:rsidRPr="00F97D26">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5DBAE4CC" w14:textId="77777777" w:rsidR="00F97D26" w:rsidRPr="00993C12" w:rsidRDefault="00F97D26" w:rsidP="00F97D26">
      <w:r w:rsidRPr="00993C12">
        <w:rPr>
          <w:rStyle w:val="StyleUnderline"/>
        </w:rPr>
        <w:t>Korea Aerospace Research Institute (</w:t>
      </w:r>
      <w:r w:rsidRPr="00F97D26">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F97D26">
        <w:rPr>
          <w:rStyle w:val="StyleUnderline"/>
          <w:highlight w:val="cyan"/>
        </w:rPr>
        <w:t>central</w:t>
      </w:r>
      <w:r w:rsidRPr="00993C12">
        <w:rPr>
          <w:rStyle w:val="StyleUnderline"/>
        </w:rPr>
        <w:t xml:space="preserve"> </w:t>
      </w:r>
      <w:r w:rsidRPr="00F97D26">
        <w:rPr>
          <w:rStyle w:val="StyleUnderline"/>
          <w:highlight w:val="cyan"/>
        </w:rPr>
        <w:t>role</w:t>
      </w:r>
      <w:r w:rsidRPr="00993C12">
        <w:rPr>
          <w:rStyle w:val="StyleUnderline"/>
        </w:rPr>
        <w:t xml:space="preserve"> in </w:t>
      </w:r>
      <w:r w:rsidRPr="00F97D26">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F97D26">
        <w:rPr>
          <w:rStyle w:val="StyleUnderline"/>
          <w:highlight w:val="cyan"/>
        </w:rPr>
        <w:t>KSLV</w:t>
      </w:r>
      <w:r w:rsidRPr="00993C12">
        <w:rPr>
          <w:rStyle w:val="StyleUnderline"/>
        </w:rPr>
        <w:t>-</w:t>
      </w:r>
      <w:r w:rsidRPr="00F97D26">
        <w:rPr>
          <w:rStyle w:val="StyleUnderline"/>
          <w:highlight w:val="cyan"/>
        </w:rPr>
        <w:t>2</w:t>
      </w:r>
      <w:r w:rsidRPr="00993C12">
        <w:rPr>
          <w:rStyle w:val="StyleUnderline"/>
        </w:rPr>
        <w:t xml:space="preserve">, nicknamed Nuri, is a three-stage liquid-propellant rocket capable of </w:t>
      </w:r>
      <w:r w:rsidRPr="00F97D26">
        <w:rPr>
          <w:rStyle w:val="StyleUnderline"/>
          <w:highlight w:val="cyan"/>
        </w:rPr>
        <w:t>sending</w:t>
      </w:r>
      <w:r w:rsidRPr="00993C12">
        <w:rPr>
          <w:rStyle w:val="StyleUnderline"/>
        </w:rPr>
        <w:t xml:space="preserve"> a 1.5-ton satellite </w:t>
      </w:r>
      <w:r w:rsidRPr="00F97D26">
        <w:rPr>
          <w:rStyle w:val="StyleUnderline"/>
          <w:highlight w:val="cyan"/>
        </w:rPr>
        <w:t>into</w:t>
      </w:r>
      <w:r w:rsidRPr="00993C12">
        <w:rPr>
          <w:rStyle w:val="StyleUnderline"/>
        </w:rPr>
        <w:t xml:space="preserve"> </w:t>
      </w:r>
      <w:r w:rsidRPr="00F97D26">
        <w:rPr>
          <w:rStyle w:val="StyleUnderline"/>
          <w:highlight w:val="cyan"/>
        </w:rPr>
        <w:t>l</w:t>
      </w:r>
      <w:r w:rsidRPr="00993C12">
        <w:rPr>
          <w:rStyle w:val="StyleUnderline"/>
        </w:rPr>
        <w:t xml:space="preserve">ow </w:t>
      </w:r>
      <w:r w:rsidRPr="00F97D26">
        <w:rPr>
          <w:rStyle w:val="StyleUnderline"/>
          <w:highlight w:val="cyan"/>
        </w:rPr>
        <w:t>E</w:t>
      </w:r>
      <w:r w:rsidRPr="00993C12">
        <w:rPr>
          <w:rStyle w:val="StyleUnderline"/>
        </w:rPr>
        <w:t xml:space="preserve">arth </w:t>
      </w:r>
      <w:r w:rsidRPr="00F97D26">
        <w:rPr>
          <w:rStyle w:val="StyleUnderline"/>
          <w:highlight w:val="cyan"/>
        </w:rPr>
        <w:t>o</w:t>
      </w:r>
      <w:r w:rsidRPr="00993C12">
        <w:rPr>
          <w:rStyle w:val="StyleUnderline"/>
        </w:rPr>
        <w:t>rbit</w:t>
      </w:r>
      <w:r w:rsidRPr="00993C12">
        <w:t xml:space="preserve">. The rocket is set to make its first demonstration flight in October from </w:t>
      </w:r>
      <w:proofErr w:type="spellStart"/>
      <w:r w:rsidRPr="00993C12">
        <w:t>Naro</w:t>
      </w:r>
      <w:proofErr w:type="spellEnd"/>
      <w:r w:rsidRPr="00993C12">
        <w:t xml:space="preserve"> Space Center in </w:t>
      </w:r>
      <w:proofErr w:type="spellStart"/>
      <w:r w:rsidRPr="00993C12">
        <w:t>Goheung</w:t>
      </w:r>
      <w:proofErr w:type="spellEnd"/>
      <w:r w:rsidRPr="00993C12">
        <w:t>, the only launch site in South Korea.</w:t>
      </w:r>
    </w:p>
    <w:p w14:paraId="65E85E4B" w14:textId="77777777" w:rsidR="00F97D26" w:rsidRPr="00993C12" w:rsidRDefault="00F97D26" w:rsidP="00F97D26">
      <w:pPr>
        <w:rPr>
          <w:rStyle w:val="StyleUnderline"/>
        </w:rPr>
      </w:pPr>
      <w:r w:rsidRPr="00993C12">
        <w:rPr>
          <w:rStyle w:val="StyleUnderline"/>
        </w:rPr>
        <w:t xml:space="preserve">The transfer will be done in a way KARI and selected companies do </w:t>
      </w:r>
      <w:r w:rsidRPr="00F97D26">
        <w:rPr>
          <w:rStyle w:val="StyleUnderline"/>
          <w:highlight w:val="cyan"/>
        </w:rPr>
        <w:t>joint development</w:t>
      </w:r>
      <w:r w:rsidRPr="00993C12">
        <w:rPr>
          <w:rStyle w:val="StyleUnderline"/>
        </w:rPr>
        <w:t xml:space="preserve"> </w:t>
      </w:r>
      <w:r w:rsidRPr="00F97D26">
        <w:rPr>
          <w:rStyle w:val="StyleUnderline"/>
          <w:highlight w:val="cyan"/>
        </w:rPr>
        <w:t>and</w:t>
      </w:r>
      <w:r w:rsidRPr="00993C12">
        <w:rPr>
          <w:rStyle w:val="StyleUnderline"/>
        </w:rPr>
        <w:t xml:space="preserve"> launch </w:t>
      </w:r>
      <w:r w:rsidRPr="00F97D26">
        <w:rPr>
          <w:rStyle w:val="StyleUnderline"/>
          <w:highlight w:val="cyan"/>
        </w:rPr>
        <w:t>tests</w:t>
      </w:r>
      <w:r w:rsidRPr="00993C12">
        <w:rPr>
          <w:rStyle w:val="StyleUnderline"/>
        </w:rPr>
        <w:t>.</w:t>
      </w:r>
    </w:p>
    <w:p w14:paraId="1E764A93" w14:textId="77777777" w:rsidR="00F97D26" w:rsidRPr="00993C12" w:rsidRDefault="00F97D26" w:rsidP="00F97D26">
      <w:r w:rsidRPr="00993C12">
        <w:t xml:space="preserve">“The </w:t>
      </w:r>
      <w:r w:rsidRPr="00F97D26">
        <w:rPr>
          <w:rStyle w:val="StyleUnderline"/>
          <w:highlight w:val="cyan"/>
        </w:rPr>
        <w:t>time</w:t>
      </w:r>
      <w:r w:rsidRPr="00993C12">
        <w:rPr>
          <w:rStyle w:val="StyleUnderline"/>
        </w:rPr>
        <w:t xml:space="preserve"> </w:t>
      </w:r>
      <w:r w:rsidRPr="00F97D26">
        <w:rPr>
          <w:rStyle w:val="StyleUnderline"/>
          <w:highlight w:val="cyan"/>
        </w:rPr>
        <w:t>has</w:t>
      </w:r>
      <w:r w:rsidRPr="00993C12">
        <w:rPr>
          <w:rStyle w:val="StyleUnderline"/>
        </w:rPr>
        <w:t xml:space="preserve"> </w:t>
      </w:r>
      <w:r w:rsidRPr="00F97D26">
        <w:rPr>
          <w:rStyle w:val="StyleUnderline"/>
          <w:highlight w:val="cyan"/>
        </w:rPr>
        <w:t>come</w:t>
      </w:r>
      <w:r w:rsidRPr="00993C12">
        <w:rPr>
          <w:rStyle w:val="StyleUnderline"/>
        </w:rPr>
        <w:t xml:space="preserve"> </w:t>
      </w:r>
      <w:r w:rsidRPr="00F97D26">
        <w:rPr>
          <w:rStyle w:val="StyleUnderline"/>
          <w:highlight w:val="cyan"/>
        </w:rPr>
        <w:t>to</w:t>
      </w:r>
      <w:r w:rsidRPr="00993C12">
        <w:rPr>
          <w:rStyle w:val="StyleUnderline"/>
        </w:rPr>
        <w:t xml:space="preserve"> make a </w:t>
      </w:r>
      <w:r w:rsidRPr="00F97D26">
        <w:rPr>
          <w:rStyle w:val="StyleUnderline"/>
          <w:highlight w:val="cyan"/>
        </w:rPr>
        <w:t>depart</w:t>
      </w:r>
      <w:r w:rsidRPr="00993C12">
        <w:rPr>
          <w:rStyle w:val="StyleUnderline"/>
        </w:rPr>
        <w:t xml:space="preserve">ure </w:t>
      </w:r>
      <w:r w:rsidRPr="00F97D26">
        <w:rPr>
          <w:rStyle w:val="StyleUnderline"/>
          <w:highlight w:val="cyan"/>
        </w:rPr>
        <w:t>from</w:t>
      </w:r>
      <w:r w:rsidRPr="00993C12">
        <w:rPr>
          <w:rStyle w:val="StyleUnderline"/>
        </w:rPr>
        <w:t xml:space="preserve"> </w:t>
      </w:r>
      <w:r w:rsidRPr="00F97D26">
        <w:rPr>
          <w:rStyle w:val="StyleUnderline"/>
          <w:highlight w:val="cyan"/>
        </w:rPr>
        <w:t>state</w:t>
      </w:r>
      <w:r w:rsidRPr="00993C12">
        <w:rPr>
          <w:rStyle w:val="StyleUnderline"/>
        </w:rPr>
        <w:t xml:space="preserve">-led </w:t>
      </w:r>
      <w:r w:rsidRPr="00F97D26">
        <w:rPr>
          <w:rStyle w:val="StyleUnderline"/>
          <w:highlight w:val="cyan"/>
        </w:rPr>
        <w:t>development</w:t>
      </w:r>
      <w:r w:rsidRPr="00993C12">
        <w:rPr>
          <w:rStyle w:val="StyleUnderline"/>
        </w:rPr>
        <w:t xml:space="preserve"> </w:t>
      </w:r>
      <w:r w:rsidRPr="00F97D26">
        <w:rPr>
          <w:rStyle w:val="StyleUnderline"/>
          <w:highlight w:val="cyan"/>
        </w:rPr>
        <w:t>of</w:t>
      </w:r>
      <w:r w:rsidRPr="00993C12">
        <w:rPr>
          <w:rStyle w:val="StyleUnderline"/>
        </w:rPr>
        <w:t xml:space="preserve"> </w:t>
      </w:r>
      <w:r w:rsidRPr="00F97D26">
        <w:rPr>
          <w:rStyle w:val="StyleUnderline"/>
          <w:highlight w:val="cyan"/>
        </w:rPr>
        <w:t>space</w:t>
      </w:r>
      <w:r w:rsidRPr="00993C12">
        <w:rPr>
          <w:rStyle w:val="StyleUnderline"/>
        </w:rPr>
        <w:t xml:space="preserve"> launch</w:t>
      </w:r>
      <w:r w:rsidRPr="00993C12">
        <w:t xml:space="preserve"> </w:t>
      </w:r>
      <w:r w:rsidRPr="00F97D26">
        <w:rPr>
          <w:rStyle w:val="StyleUnderline"/>
          <w:highlight w:val="cyan"/>
        </w:rPr>
        <w:t>vehicles</w:t>
      </w:r>
      <w:r w:rsidRPr="00993C12">
        <w:t xml:space="preserve"> </w:t>
      </w:r>
      <w:r w:rsidRPr="00F97D26">
        <w:rPr>
          <w:rStyle w:val="StyleUnderline"/>
          <w:highlight w:val="cyan"/>
        </w:rPr>
        <w:t>toward</w:t>
      </w:r>
      <w:r w:rsidRPr="00993C12">
        <w:t xml:space="preserve"> </w:t>
      </w:r>
      <w:r w:rsidRPr="00993C12">
        <w:rPr>
          <w:rStyle w:val="StyleUnderline"/>
        </w:rPr>
        <w:t xml:space="preserve">one in which the </w:t>
      </w:r>
      <w:r w:rsidRPr="00F97D26">
        <w:rPr>
          <w:rStyle w:val="StyleUnderline"/>
          <w:highlight w:val="cyan"/>
        </w:rPr>
        <w:t>private</w:t>
      </w:r>
      <w:r w:rsidRPr="00993C12">
        <w:rPr>
          <w:rStyle w:val="StyleUnderline"/>
        </w:rPr>
        <w:t xml:space="preserve"> </w:t>
      </w:r>
      <w:r w:rsidRPr="00F97D26">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w:t>
        </w:r>
        <w:proofErr w:type="spellStart"/>
        <w:r w:rsidRPr="00993C12">
          <w:rPr>
            <w:rStyle w:val="StyleUnderline"/>
          </w:rPr>
          <w:t>taek</w:t>
        </w:r>
        <w:proofErr w:type="spellEnd"/>
        <w:r w:rsidRPr="00993C12">
          <w:rPr>
            <w:rStyle w:val="StyleUnderline"/>
          </w:rPr>
          <w:t>, the science ministry’s vice minister,</w:t>
        </w:r>
      </w:hyperlink>
      <w:r w:rsidRPr="00993C12">
        <w:t> in the statement. </w:t>
      </w:r>
    </w:p>
    <w:p w14:paraId="3B17AF63" w14:textId="77777777" w:rsidR="00F97D26" w:rsidRPr="00993C12" w:rsidRDefault="00F97D26" w:rsidP="00F97D26">
      <w:pPr>
        <w:rPr>
          <w:rStyle w:val="StyleUnderline"/>
        </w:rPr>
      </w:pPr>
      <w:r w:rsidRPr="00993C12">
        <w:t xml:space="preserve">The policy </w:t>
      </w:r>
      <w:r w:rsidRPr="00993C12">
        <w:rPr>
          <w:rStyle w:val="StyleUnderline"/>
        </w:rPr>
        <w:t xml:space="preserve">reconfirms the government’s commitment to </w:t>
      </w:r>
      <w:r w:rsidRPr="00F97D26">
        <w:rPr>
          <w:rStyle w:val="StyleUnderline"/>
          <w:highlight w:val="cyan"/>
        </w:rPr>
        <w:t>accelerating</w:t>
      </w:r>
      <w:r w:rsidRPr="00993C12">
        <w:rPr>
          <w:rStyle w:val="StyleUnderline"/>
        </w:rPr>
        <w:t xml:space="preserve"> </w:t>
      </w:r>
      <w:r w:rsidRPr="00F97D26">
        <w:rPr>
          <w:rStyle w:val="StyleUnderline"/>
          <w:highlight w:val="cyan"/>
        </w:rPr>
        <w:t>public-</w:t>
      </w:r>
      <w:r w:rsidRPr="00993C12">
        <w:rPr>
          <w:rStyle w:val="StyleUnderline"/>
        </w:rPr>
        <w:t>to</w:t>
      </w:r>
      <w:r w:rsidRPr="00F97D26">
        <w:rPr>
          <w:rStyle w:val="StyleUnderline"/>
          <w:highlight w:val="cyan"/>
        </w:rPr>
        <w:t>-private</w:t>
      </w:r>
      <w:r w:rsidRPr="00993C12">
        <w:rPr>
          <w:rStyle w:val="StyleUnderline"/>
        </w:rPr>
        <w:t xml:space="preserve"> </w:t>
      </w:r>
      <w:r w:rsidRPr="00F97D26">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F97D26">
        <w:rPr>
          <w:rStyle w:val="StyleUnderline"/>
          <w:highlight w:val="cyan"/>
        </w:rPr>
        <w:t>KARI</w:t>
      </w:r>
      <w:r w:rsidRPr="00993C12">
        <w:rPr>
          <w:rStyle w:val="StyleUnderline"/>
        </w:rPr>
        <w:t xml:space="preserve"> and Korea Advanced Institute of Science and Technology (KAIST) have </w:t>
      </w:r>
      <w:r w:rsidRPr="00F97D26">
        <w:rPr>
          <w:rStyle w:val="StyleUnderline"/>
          <w:highlight w:val="cyan"/>
        </w:rPr>
        <w:t>transferred</w:t>
      </w:r>
      <w:r w:rsidRPr="00993C12">
        <w:rPr>
          <w:rStyle w:val="StyleUnderline"/>
        </w:rPr>
        <w:t xml:space="preserve"> their </w:t>
      </w:r>
      <w:r w:rsidRPr="00F97D26">
        <w:rPr>
          <w:rStyle w:val="StyleUnderline"/>
          <w:highlight w:val="cyan"/>
        </w:rPr>
        <w:t>satellite</w:t>
      </w:r>
      <w:r w:rsidRPr="00993C12">
        <w:rPr>
          <w:rStyle w:val="StyleUnderline"/>
        </w:rPr>
        <w:t xml:space="preserve">-manufacturing </w:t>
      </w:r>
      <w:r w:rsidRPr="00F97D26">
        <w:rPr>
          <w:rStyle w:val="StyleUnderline"/>
          <w:highlight w:val="cyan"/>
        </w:rPr>
        <w:t>technologies</w:t>
      </w:r>
      <w:r w:rsidRPr="00993C12">
        <w:rPr>
          <w:rStyle w:val="StyleUnderline"/>
        </w:rPr>
        <w:t xml:space="preserve"> </w:t>
      </w:r>
      <w:r w:rsidRPr="00F97D26">
        <w:rPr>
          <w:rStyle w:val="StyleUnderline"/>
          <w:highlight w:val="cyan"/>
        </w:rPr>
        <w:t>to</w:t>
      </w:r>
      <w:r w:rsidRPr="00993C12">
        <w:rPr>
          <w:rStyle w:val="StyleUnderline"/>
        </w:rPr>
        <w:t xml:space="preserve"> a handful of major </w:t>
      </w:r>
      <w:r w:rsidRPr="00F97D26">
        <w:rPr>
          <w:rStyle w:val="StyleUnderline"/>
          <w:highlight w:val="cyan"/>
        </w:rPr>
        <w:t>aerospace</w:t>
      </w:r>
      <w:r w:rsidRPr="00993C12">
        <w:rPr>
          <w:rStyle w:val="StyleUnderline"/>
        </w:rPr>
        <w:t xml:space="preserve"> </w:t>
      </w:r>
      <w:r w:rsidRPr="00F97D26">
        <w:rPr>
          <w:rStyle w:val="StyleUnderline"/>
          <w:highlight w:val="cyan"/>
        </w:rPr>
        <w:t>companies</w:t>
      </w:r>
      <w:r w:rsidRPr="00993C12">
        <w:rPr>
          <w:rStyle w:val="StyleUnderline"/>
        </w:rPr>
        <w:t xml:space="preserve"> here. </w:t>
      </w:r>
    </w:p>
    <w:p w14:paraId="16B03578" w14:textId="77777777" w:rsidR="00F97D26" w:rsidRPr="00993C12" w:rsidRDefault="00F97D26" w:rsidP="00F97D26">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proofErr w:type="spellStart"/>
      <w:r w:rsidRPr="00993C12">
        <w:fldChar w:fldCharType="begin"/>
      </w:r>
      <w:r w:rsidRPr="00993C12">
        <w:instrText xml:space="preserve"> HYPERLINK "https://biz.chosun.com/industry/company/2021/08/26/B73DAPWKMBFAHCPFK2ME6NM6H4/?utm_source=naver&amp;utm_medium=original&amp;utm_campaign=biz" </w:instrText>
      </w:r>
      <w:r w:rsidRPr="00993C12">
        <w:fldChar w:fldCharType="separate"/>
      </w:r>
      <w:r w:rsidRPr="00993C12">
        <w:rPr>
          <w:rStyle w:val="Hyperlink"/>
        </w:rPr>
        <w:t>Innospace</w:t>
      </w:r>
      <w:proofErr w:type="spellEnd"/>
      <w:r w:rsidRPr="00993C12">
        <w:fldChar w:fldCharType="end"/>
      </w:r>
      <w:r w:rsidRPr="00993C12">
        <w:t>, </w:t>
      </w:r>
      <w:hyperlink r:id="rId10" w:history="1">
        <w:r w:rsidRPr="00993C12">
          <w:rPr>
            <w:rStyle w:val="Hyperlink"/>
          </w:rPr>
          <w:t>Perigee Aerospace</w:t>
        </w:r>
      </w:hyperlink>
      <w:r w:rsidRPr="00993C12">
        <w:t> and </w:t>
      </w:r>
      <w:hyperlink r:id="rId11" w:history="1">
        <w:r w:rsidRPr="00993C12">
          <w:rPr>
            <w:rStyle w:val="Hyperlink"/>
          </w:rPr>
          <w:t>Korean Air</w:t>
        </w:r>
      </w:hyperlink>
      <w:r w:rsidRPr="00993C12">
        <w:t>.</w:t>
      </w:r>
    </w:p>
    <w:p w14:paraId="01000188" w14:textId="77777777" w:rsidR="00F97D26" w:rsidRPr="00993C12" w:rsidRDefault="00F97D26" w:rsidP="00F97D26">
      <w:r w:rsidRPr="00993C12">
        <w:rPr>
          <w:rStyle w:val="StyleUnderline"/>
        </w:rPr>
        <w:t>Hanwha is a major rocket engine developer here, which contributed to KSLV-2’s development with engine assembly and supply of key components</w:t>
      </w:r>
      <w:r w:rsidRPr="00993C12">
        <w:t xml:space="preserve">. </w:t>
      </w:r>
      <w:proofErr w:type="spellStart"/>
      <w:r w:rsidRPr="00993C12">
        <w:t>Innospace</w:t>
      </w:r>
      <w:proofErr w:type="spellEnd"/>
      <w:r w:rsidRPr="00993C12">
        <w:t xml:space="preserve"> is a hybrid rocket startup, and Perigee is developing a methane-fueled </w:t>
      </w:r>
      <w:proofErr w:type="spellStart"/>
      <w:r w:rsidRPr="00993C12">
        <w:t>smallsat</w:t>
      </w:r>
      <w:proofErr w:type="spellEnd"/>
      <w:r w:rsidRPr="00993C12">
        <w:t xml:space="preserve"> launcher. Korea Air, South Korea’s biggest airline, is developing technologies to launch small satellites from its Boeing 747-400 cargo planes — the same way Virgin Orbit launches customers’ satellites into orbit.</w:t>
      </w:r>
    </w:p>
    <w:p w14:paraId="34219022" w14:textId="77777777" w:rsidR="00F97D26" w:rsidRPr="00031E2A" w:rsidRDefault="00F97D26" w:rsidP="00F97D26">
      <w:pPr>
        <w:keepNext/>
        <w:keepLines/>
        <w:spacing w:before="40" w:after="0"/>
        <w:outlineLvl w:val="3"/>
        <w:rPr>
          <w:rFonts w:eastAsia="MS Gothic"/>
          <w:b/>
          <w:iCs/>
          <w:sz w:val="26"/>
        </w:rPr>
      </w:pPr>
      <w:r>
        <w:rPr>
          <w:rFonts w:eastAsia="MS Gothic"/>
          <w:b/>
          <w:iCs/>
          <w:sz w:val="26"/>
        </w:rPr>
        <w:t>Development is rapid.</w:t>
      </w:r>
    </w:p>
    <w:p w14:paraId="06A3336F" w14:textId="77777777" w:rsidR="00F97D26" w:rsidRPr="00031E2A" w:rsidRDefault="00F97D26" w:rsidP="00F97D26">
      <w:pPr>
        <w:rPr>
          <w:rFonts w:eastAsia="Cambria"/>
        </w:rPr>
      </w:pPr>
      <w:proofErr w:type="spellStart"/>
      <w:r w:rsidRPr="00031E2A">
        <w:rPr>
          <w:rFonts w:eastAsia="Cambria"/>
          <w:b/>
          <w:bCs/>
          <w:sz w:val="26"/>
        </w:rPr>
        <w:t>Whan</w:t>
      </w:r>
      <w:proofErr w:type="spellEnd"/>
      <w:r w:rsidRPr="00031E2A">
        <w:rPr>
          <w:rFonts w:eastAsia="Cambria"/>
          <w:b/>
          <w:bCs/>
          <w:sz w:val="26"/>
        </w:rPr>
        <w:t>-Woo 21</w:t>
      </w:r>
      <w:r w:rsidRPr="00031E2A">
        <w:rPr>
          <w:rFonts w:eastAsia="Cambria"/>
        </w:rPr>
        <w:t xml:space="preserve"> Yi </w:t>
      </w:r>
      <w:proofErr w:type="spellStart"/>
      <w:r w:rsidRPr="00031E2A">
        <w:rPr>
          <w:rFonts w:eastAsia="Cambria"/>
        </w:rPr>
        <w:t>Whan</w:t>
      </w:r>
      <w:proofErr w:type="spellEnd"/>
      <w:r w:rsidRPr="00031E2A">
        <w:rPr>
          <w:rFonts w:eastAsia="Cambria"/>
        </w:rPr>
        <w:t xml:space="preserve">-Woo, 10-03-2021, "Space race heats up in Korea's private </w:t>
      </w:r>
      <w:proofErr w:type="gramStart"/>
      <w:r w:rsidRPr="00031E2A">
        <w:rPr>
          <w:rFonts w:eastAsia="Cambria"/>
        </w:rPr>
        <w:t>sector ,</w:t>
      </w:r>
      <w:proofErr w:type="gramEnd"/>
      <w:r w:rsidRPr="00031E2A">
        <w:rPr>
          <w:rFonts w:eastAsia="Cambria"/>
        </w:rPr>
        <w:t xml:space="preserve">" </w:t>
      </w:r>
      <w:proofErr w:type="spellStart"/>
      <w:r w:rsidRPr="00031E2A">
        <w:rPr>
          <w:rFonts w:eastAsia="Cambria"/>
        </w:rPr>
        <w:t>koreatimes</w:t>
      </w:r>
      <w:proofErr w:type="spellEnd"/>
      <w:r w:rsidRPr="00031E2A">
        <w:rPr>
          <w:rFonts w:eastAsia="Cambria"/>
        </w:rPr>
        <w:t xml:space="preserve">, </w:t>
      </w:r>
      <w:hyperlink r:id="rId12" w:history="1">
        <w:r w:rsidRPr="00031E2A">
          <w:rPr>
            <w:rFonts w:eastAsia="Cambria"/>
          </w:rPr>
          <w:t>https://www.koreatimes.co.kr/www/tech/2021/10/693_316355.html</w:t>
        </w:r>
      </w:hyperlink>
      <w:r w:rsidRPr="00031E2A">
        <w:rPr>
          <w:rFonts w:eastAsia="Cambria"/>
        </w:rPr>
        <w:t xml:space="preserve"> //</w:t>
      </w:r>
      <w:proofErr w:type="spellStart"/>
      <w:r w:rsidRPr="00031E2A">
        <w:rPr>
          <w:rFonts w:eastAsia="Cambria"/>
        </w:rPr>
        <w:t>rahulpenu</w:t>
      </w:r>
      <w:proofErr w:type="spellEnd"/>
      <w:r w:rsidRPr="00031E2A">
        <w:rPr>
          <w:rFonts w:eastAsia="Cambria"/>
        </w:rPr>
        <w:t xml:space="preserve"> + Jay</w:t>
      </w:r>
    </w:p>
    <w:p w14:paraId="3DF8DCF3" w14:textId="77777777" w:rsidR="00F97D26" w:rsidRDefault="00F97D26" w:rsidP="00F97D26">
      <w:pPr>
        <w:rPr>
          <w:rFonts w:eastAsia="Cambria"/>
          <w:sz w:val="14"/>
        </w:rPr>
      </w:pPr>
      <w:r w:rsidRPr="00F97D26">
        <w:rPr>
          <w:rFonts w:eastAsia="Cambria"/>
          <w:highlight w:val="cyan"/>
          <w:u w:val="single"/>
        </w:rPr>
        <w:t>Space race heats up in Korea's private sector</w:t>
      </w:r>
      <w:r w:rsidRPr="00031E2A">
        <w:rPr>
          <w:rFonts w:eastAsia="Cambria"/>
          <w:u w:val="single"/>
        </w:rPr>
        <w:t xml:space="preserve"> Korean </w:t>
      </w:r>
      <w:r w:rsidRPr="00F97D26">
        <w:rPr>
          <w:rFonts w:eastAsia="Cambria"/>
          <w:highlight w:val="cyan"/>
          <w:u w:val="single"/>
        </w:rPr>
        <w:t>companies are capitalizing on</w:t>
      </w:r>
      <w:r w:rsidRPr="00031E2A">
        <w:rPr>
          <w:rFonts w:eastAsia="Cambria"/>
          <w:u w:val="single"/>
        </w:rPr>
        <w:t xml:space="preserve"> their exclusive </w:t>
      </w:r>
      <w:r w:rsidRPr="00F97D26">
        <w:rPr>
          <w:rFonts w:eastAsia="Cambria"/>
          <w:highlight w:val="cyan"/>
          <w:u w:val="single"/>
        </w:rPr>
        <w:t>areas of expertise to join the private-sector space race</w:t>
      </w:r>
      <w:r w:rsidRPr="00031E2A">
        <w:rPr>
          <w:rFonts w:eastAsia="Cambria"/>
          <w:sz w:val="14"/>
        </w:rPr>
        <w:t xml:space="preserve">, with </w:t>
      </w:r>
      <w:r w:rsidRPr="00F97D26">
        <w:rPr>
          <w:rFonts w:eastAsia="Cambria"/>
          <w:highlight w:val="cyan"/>
          <w:u w:val="single"/>
        </w:rPr>
        <w:t>Hanwha Group</w:t>
      </w:r>
      <w:r w:rsidRPr="00031E2A">
        <w:rPr>
          <w:rFonts w:eastAsia="Cambria"/>
          <w:u w:val="single"/>
        </w:rPr>
        <w:t xml:space="preserve"> and Korea Aerospace Industries (</w:t>
      </w:r>
      <w:r w:rsidRPr="00F97D26">
        <w:rPr>
          <w:rFonts w:eastAsia="Cambria"/>
          <w:highlight w:val="cyan"/>
          <w:u w:val="single"/>
        </w:rPr>
        <w:t>KAI</w:t>
      </w:r>
      <w:r w:rsidRPr="00031E2A">
        <w:rPr>
          <w:rFonts w:eastAsia="Cambria"/>
          <w:u w:val="single"/>
        </w:rPr>
        <w:t xml:space="preserve">) specialized in satellites and rockets, </w:t>
      </w:r>
      <w:r w:rsidRPr="00F97D26">
        <w:rPr>
          <w:rFonts w:eastAsia="Cambria"/>
          <w:highlight w:val="cyan"/>
          <w:u w:val="single"/>
        </w:rPr>
        <w:t>LIG NEx1</w:t>
      </w:r>
      <w:r w:rsidRPr="00031E2A">
        <w:rPr>
          <w:rFonts w:eastAsia="Cambria"/>
          <w:u w:val="single"/>
        </w:rPr>
        <w:t xml:space="preserve"> in navigation systems and Korean Air in aircraft design and manufacturing</w:t>
      </w:r>
      <w:r w:rsidRPr="00031E2A">
        <w:rPr>
          <w:rFonts w:eastAsia="Cambria"/>
          <w:sz w:val="14"/>
        </w:rPr>
        <w:t xml:space="preserve">. The country's private space tech industry is still in its nascent stage compared to that of the United States, which has made tangible progress as seen from commercial space flights by SpaceX, Blue Origin and Virgin Galactic. </w:t>
      </w:r>
      <w:r w:rsidRPr="00031E2A">
        <w:rPr>
          <w:rFonts w:eastAsia="Cambria"/>
          <w:u w:val="single"/>
        </w:rPr>
        <w:t xml:space="preserve">Korea </w:t>
      </w:r>
      <w:r w:rsidRPr="00F97D26">
        <w:rPr>
          <w:rFonts w:eastAsia="Cambria"/>
          <w:highlight w:val="cyan"/>
          <w:u w:val="single"/>
        </w:rPr>
        <w:t>spent $412 million in space</w:t>
      </w:r>
      <w:r w:rsidRPr="00031E2A">
        <w:rPr>
          <w:rFonts w:eastAsia="Cambria"/>
          <w:u w:val="single"/>
        </w:rPr>
        <w:t xml:space="preserve"> </w:t>
      </w:r>
      <w:r w:rsidRPr="00F97D26">
        <w:rPr>
          <w:rFonts w:eastAsia="Cambria"/>
          <w:highlight w:val="cyan"/>
          <w:u w:val="single"/>
        </w:rPr>
        <w:t>research</w:t>
      </w:r>
      <w:r w:rsidRPr="00031E2A">
        <w:rPr>
          <w:rFonts w:eastAsia="Cambria"/>
          <w:u w:val="single"/>
        </w:rPr>
        <w:t xml:space="preserve"> and development in 2018</w:t>
      </w:r>
      <w:r w:rsidRPr="00031E2A">
        <w:rPr>
          <w:rFonts w:eastAsia="Cambria"/>
          <w:sz w:val="14"/>
        </w:rPr>
        <w:t xml:space="preserve">, according to OECD data. The U.S. topped the list with $26.3 billion, followed by France with $3.42 billion and the United Kingdom with $2.4 billion. When it comes to the level of technological development, Korea was at 60 percent of the U.S. level in 2019, while China was at 89 percent and Japan at 86 percent, according to data compiled by the U.S. National Technical Information Service (NTIS). Against this backdrop, the </w:t>
      </w:r>
      <w:r w:rsidRPr="00031E2A">
        <w:rPr>
          <w:rFonts w:eastAsia="Cambria"/>
          <w:u w:val="single"/>
        </w:rPr>
        <w:t xml:space="preserve">Korean </w:t>
      </w:r>
      <w:r w:rsidRPr="00F97D26">
        <w:rPr>
          <w:rFonts w:eastAsia="Cambria"/>
          <w:highlight w:val="cyan"/>
          <w:u w:val="single"/>
        </w:rPr>
        <w:t>government is lowering barriers for private companies</w:t>
      </w:r>
      <w:r w:rsidRPr="00031E2A">
        <w:rPr>
          <w:rFonts w:eastAsia="Cambria"/>
          <w:u w:val="single"/>
        </w:rPr>
        <w:t xml:space="preserve"> of all sizes </w:t>
      </w:r>
      <w:r w:rsidRPr="00F97D26">
        <w:rPr>
          <w:rFonts w:eastAsia="Cambria"/>
          <w:highlight w:val="cyan"/>
          <w:u w:val="single"/>
        </w:rPr>
        <w:t>to enter</w:t>
      </w:r>
      <w:r w:rsidRPr="00031E2A">
        <w:rPr>
          <w:rFonts w:eastAsia="Cambria"/>
          <w:u w:val="single"/>
        </w:rPr>
        <w:t xml:space="preserve"> the </w:t>
      </w:r>
      <w:r w:rsidRPr="00F97D26">
        <w:rPr>
          <w:rFonts w:eastAsia="Cambria"/>
          <w:highlight w:val="cyan"/>
          <w:u w:val="single"/>
        </w:rPr>
        <w:t>space</w:t>
      </w:r>
      <w:r w:rsidRPr="00031E2A">
        <w:rPr>
          <w:rFonts w:eastAsia="Cambria"/>
          <w:u w:val="single"/>
        </w:rPr>
        <w:t xml:space="preserve"> tech industry</w:t>
      </w:r>
      <w:r w:rsidRPr="00031E2A">
        <w:rPr>
          <w:rFonts w:eastAsia="Cambria"/>
          <w:sz w:val="14"/>
        </w:rPr>
        <w:t xml:space="preserve">. The </w:t>
      </w:r>
      <w:r w:rsidRPr="00031E2A">
        <w:rPr>
          <w:rFonts w:eastAsia="Cambria"/>
          <w:u w:val="single"/>
        </w:rPr>
        <w:t xml:space="preserve">government </w:t>
      </w:r>
      <w:proofErr w:type="gramStart"/>
      <w:r w:rsidRPr="00031E2A">
        <w:rPr>
          <w:rFonts w:eastAsia="Cambria"/>
          <w:u w:val="single"/>
        </w:rPr>
        <w:t>is also is</w:t>
      </w:r>
      <w:proofErr w:type="gramEnd"/>
      <w:r w:rsidRPr="00031E2A">
        <w:rPr>
          <w:rFonts w:eastAsia="Cambria"/>
          <w:u w:val="single"/>
        </w:rPr>
        <w:t xml:space="preserve"> </w:t>
      </w:r>
      <w:r w:rsidRPr="00F97D26">
        <w:rPr>
          <w:rFonts w:eastAsia="Cambria"/>
          <w:highlight w:val="cyan"/>
          <w:u w:val="single"/>
        </w:rPr>
        <w:t>seeking to transfer tech</w:t>
      </w:r>
      <w:r w:rsidRPr="00031E2A">
        <w:rPr>
          <w:rFonts w:eastAsia="Cambria"/>
          <w:u w:val="single"/>
        </w:rPr>
        <w:t xml:space="preserve">nology and knowhow on projectile development </w:t>
      </w:r>
      <w:r w:rsidRPr="00F97D26">
        <w:rPr>
          <w:rFonts w:eastAsia="Cambria"/>
          <w:highlight w:val="cyan"/>
          <w:u w:val="single"/>
        </w:rPr>
        <w:t>for commercial purposes</w:t>
      </w:r>
      <w:r w:rsidRPr="00031E2A">
        <w:rPr>
          <w:rFonts w:eastAsia="Cambria"/>
          <w:u w:val="single"/>
        </w:rPr>
        <w:t xml:space="preserve">. </w:t>
      </w:r>
      <w:r w:rsidRPr="00031E2A">
        <w:rPr>
          <w:rFonts w:eastAsia="Cambria"/>
          <w:sz w:val="14"/>
        </w:rPr>
        <w:t>A joint decision in May to terminate U.S. guidelines that have long restricted Korea's development of missiles has allowed individual firms to develop space launch vehicles. All of these steps are apparently right on track. Morgan Stanley projects the global space industry will generate more than $1 trillion in revenue by 2040, up from $350 billion in 2018. The Ministry of Trade, Industry and Energy also sees the space tech industry as full of promise and ranks it as the second-most-lucrative business after semiconductors. "For the private sector to take the initiative in the space race, the government should recognize private companies as investment partners," said An Hyung-</w:t>
      </w:r>
      <w:proofErr w:type="spellStart"/>
      <w:r w:rsidRPr="00031E2A">
        <w:rPr>
          <w:rFonts w:eastAsia="Cambria"/>
          <w:sz w:val="14"/>
        </w:rPr>
        <w:t>jun</w:t>
      </w:r>
      <w:proofErr w:type="spellEnd"/>
      <w:r w:rsidRPr="00031E2A">
        <w:rPr>
          <w:rFonts w:eastAsia="Cambria"/>
          <w:sz w:val="14"/>
        </w:rPr>
        <w:t xml:space="preserve">, a principal researcher at the Korea Institute of Science and Technology (KIST), a government-affiliated, multi-disciplinary research lab. The </w:t>
      </w:r>
      <w:r w:rsidRPr="00031E2A">
        <w:rPr>
          <w:rFonts w:eastAsia="Cambria"/>
          <w:u w:val="single"/>
        </w:rPr>
        <w:t>Federation of Korean Industries (</w:t>
      </w:r>
      <w:r w:rsidRPr="00F97D26">
        <w:rPr>
          <w:rFonts w:eastAsia="Cambria"/>
          <w:b/>
          <w:bCs/>
          <w:highlight w:val="cyan"/>
          <w:u w:val="single"/>
        </w:rPr>
        <w:t>FKI</w:t>
      </w:r>
      <w:r w:rsidRPr="00031E2A">
        <w:rPr>
          <w:rFonts w:eastAsia="Cambria"/>
          <w:b/>
          <w:bCs/>
          <w:u w:val="single"/>
        </w:rPr>
        <w:t xml:space="preserve">), a </w:t>
      </w:r>
      <w:r w:rsidRPr="00F97D26">
        <w:rPr>
          <w:rFonts w:eastAsia="Cambria"/>
          <w:b/>
          <w:bCs/>
          <w:highlight w:val="cyan"/>
          <w:u w:val="single"/>
        </w:rPr>
        <w:t>business lobby</w:t>
      </w:r>
      <w:r w:rsidRPr="00031E2A">
        <w:rPr>
          <w:rFonts w:eastAsia="Cambria"/>
          <w:b/>
          <w:bCs/>
          <w:u w:val="single"/>
        </w:rPr>
        <w:t xml:space="preserve"> group, </w:t>
      </w:r>
      <w:r w:rsidRPr="00F97D26">
        <w:rPr>
          <w:rFonts w:eastAsia="Cambria"/>
          <w:b/>
          <w:bCs/>
          <w:highlight w:val="cyan"/>
          <w:u w:val="single"/>
        </w:rPr>
        <w:t>suggested</w:t>
      </w:r>
      <w:r w:rsidRPr="00031E2A">
        <w:rPr>
          <w:rFonts w:eastAsia="Cambria"/>
          <w:b/>
          <w:bCs/>
          <w:u w:val="single"/>
        </w:rPr>
        <w:t xml:space="preserve"> </w:t>
      </w:r>
      <w:r w:rsidRPr="00F97D26">
        <w:rPr>
          <w:rFonts w:eastAsia="Cambria"/>
          <w:b/>
          <w:bCs/>
          <w:highlight w:val="cyan"/>
          <w:u w:val="single"/>
        </w:rPr>
        <w:t>launching</w:t>
      </w:r>
      <w:r w:rsidRPr="00031E2A">
        <w:rPr>
          <w:rFonts w:eastAsia="Cambria"/>
          <w:b/>
          <w:bCs/>
          <w:u w:val="single"/>
        </w:rPr>
        <w:t xml:space="preserve"> a </w:t>
      </w:r>
      <w:r w:rsidRPr="00F97D26">
        <w:rPr>
          <w:rFonts w:eastAsia="Cambria"/>
          <w:b/>
          <w:bCs/>
          <w:highlight w:val="cyan"/>
          <w:u w:val="single"/>
        </w:rPr>
        <w:t>Korean</w:t>
      </w:r>
      <w:r w:rsidRPr="00031E2A">
        <w:rPr>
          <w:rFonts w:eastAsia="Cambria"/>
          <w:b/>
          <w:bCs/>
          <w:u w:val="single"/>
        </w:rPr>
        <w:t xml:space="preserve"> version of </w:t>
      </w:r>
      <w:r w:rsidRPr="00F97D26">
        <w:rPr>
          <w:rFonts w:eastAsia="Cambria"/>
          <w:b/>
          <w:bCs/>
          <w:highlight w:val="cyan"/>
          <w:u w:val="single"/>
        </w:rPr>
        <w:t>NASA</w:t>
      </w:r>
      <w:r w:rsidRPr="00031E2A">
        <w:rPr>
          <w:rFonts w:eastAsia="Cambria"/>
          <w:b/>
          <w:bCs/>
          <w:u w:val="single"/>
        </w:rPr>
        <w:t xml:space="preserve"> </w:t>
      </w:r>
      <w:r w:rsidRPr="00F97D26">
        <w:rPr>
          <w:rFonts w:eastAsia="Cambria"/>
          <w:b/>
          <w:bCs/>
          <w:highlight w:val="cyan"/>
          <w:u w:val="single"/>
        </w:rPr>
        <w:t>and increasing government spending</w:t>
      </w:r>
      <w:r w:rsidRPr="00031E2A">
        <w:rPr>
          <w:rFonts w:eastAsia="Cambria"/>
          <w:b/>
          <w:bCs/>
          <w:u w:val="single"/>
        </w:rPr>
        <w:t xml:space="preserve"> </w:t>
      </w:r>
      <w:r w:rsidRPr="00F97D26">
        <w:rPr>
          <w:rFonts w:eastAsia="Cambria"/>
          <w:b/>
          <w:bCs/>
          <w:highlight w:val="cyan"/>
          <w:u w:val="single"/>
        </w:rPr>
        <w:t>on</w:t>
      </w:r>
      <w:r w:rsidRPr="00031E2A">
        <w:rPr>
          <w:rFonts w:eastAsia="Cambria"/>
          <w:b/>
          <w:bCs/>
          <w:u w:val="single"/>
        </w:rPr>
        <w:t xml:space="preserve"> the </w:t>
      </w:r>
      <w:r w:rsidRPr="00F97D26">
        <w:rPr>
          <w:rFonts w:eastAsia="Cambria"/>
          <w:b/>
          <w:bCs/>
          <w:highlight w:val="cyan"/>
          <w:u w:val="single"/>
        </w:rPr>
        <w:t>space industry</w:t>
      </w:r>
      <w:r w:rsidRPr="00031E2A">
        <w:rPr>
          <w:rFonts w:eastAsia="Cambria"/>
          <w:sz w:val="14"/>
        </w:rPr>
        <w:t xml:space="preserve"> to help more private companies step in. Hanwha, KAI, LIG Nex1 compete for lead Hanwha Group is assessed by multiple sources as the most active when it comes to the commercial aerospace business. The conglomerate in March launched an aerospace taskforce called "Space Hub" led by Kim Dong-</w:t>
      </w:r>
      <w:proofErr w:type="spellStart"/>
      <w:r w:rsidRPr="00031E2A">
        <w:rPr>
          <w:rFonts w:eastAsia="Cambria"/>
          <w:sz w:val="14"/>
        </w:rPr>
        <w:t>kwan</w:t>
      </w:r>
      <w:proofErr w:type="spellEnd"/>
      <w:r w:rsidRPr="00031E2A">
        <w:rPr>
          <w:rFonts w:eastAsia="Cambria"/>
          <w:sz w:val="14"/>
        </w:rPr>
        <w:t>, the corporate owner family's heir apparent and the eldest son of group chairman Kim Seung-</w:t>
      </w:r>
      <w:proofErr w:type="spellStart"/>
      <w:r w:rsidRPr="00031E2A">
        <w:rPr>
          <w:rFonts w:eastAsia="Cambria"/>
          <w:sz w:val="14"/>
        </w:rPr>
        <w:t>youn</w:t>
      </w:r>
      <w:proofErr w:type="spellEnd"/>
      <w:r w:rsidRPr="00031E2A">
        <w:rPr>
          <w:rFonts w:eastAsia="Cambria"/>
          <w:sz w:val="14"/>
        </w:rPr>
        <w:t xml:space="preserve">. The taskforce consists of aerospace engineers from affiliates. Among the affiliates is defense and </w:t>
      </w:r>
      <w:r w:rsidRPr="00031E2A">
        <w:rPr>
          <w:rFonts w:eastAsia="Cambria"/>
          <w:u w:val="single"/>
        </w:rPr>
        <w:t xml:space="preserve">IT arm </w:t>
      </w:r>
      <w:r w:rsidRPr="00F97D26">
        <w:rPr>
          <w:rFonts w:eastAsia="Cambria"/>
          <w:highlight w:val="cyan"/>
          <w:u w:val="single"/>
        </w:rPr>
        <w:t>Hanwha</w:t>
      </w:r>
      <w:r w:rsidRPr="00031E2A">
        <w:rPr>
          <w:rFonts w:eastAsia="Cambria"/>
          <w:u w:val="single"/>
        </w:rPr>
        <w:t xml:space="preserve"> Systems, which </w:t>
      </w:r>
      <w:r w:rsidRPr="00F97D26">
        <w:rPr>
          <w:rFonts w:eastAsia="Cambria"/>
          <w:highlight w:val="cyan"/>
          <w:u w:val="single"/>
        </w:rPr>
        <w:t>announced a $300 million investment in</w:t>
      </w:r>
      <w:r w:rsidRPr="00031E2A">
        <w:rPr>
          <w:rFonts w:eastAsia="Cambria"/>
          <w:u w:val="single"/>
        </w:rPr>
        <w:t xml:space="preserve"> the London-based satellite communications company </w:t>
      </w:r>
      <w:proofErr w:type="spellStart"/>
      <w:r w:rsidRPr="00F97D26">
        <w:rPr>
          <w:rFonts w:eastAsia="Cambria"/>
          <w:highlight w:val="cyan"/>
          <w:u w:val="single"/>
        </w:rPr>
        <w:t>OneWeb</w:t>
      </w:r>
      <w:proofErr w:type="spellEnd"/>
      <w:r w:rsidRPr="00031E2A">
        <w:rPr>
          <w:rFonts w:eastAsia="Cambria"/>
          <w:u w:val="single"/>
        </w:rPr>
        <w:t xml:space="preserve"> in August. </w:t>
      </w:r>
      <w:r w:rsidRPr="00031E2A">
        <w:rPr>
          <w:rFonts w:eastAsia="Cambria"/>
          <w:sz w:val="14"/>
        </w:rPr>
        <w:t xml:space="preserve">The investment allows Hanwha Systems to acquire an 8.8 percent stake in </w:t>
      </w:r>
      <w:proofErr w:type="spellStart"/>
      <w:r w:rsidRPr="00031E2A">
        <w:rPr>
          <w:rFonts w:eastAsia="Cambria"/>
          <w:sz w:val="14"/>
        </w:rPr>
        <w:t>OneWeb</w:t>
      </w:r>
      <w:proofErr w:type="spellEnd"/>
      <w:r w:rsidRPr="00031E2A">
        <w:rPr>
          <w:rFonts w:eastAsia="Cambria"/>
          <w:sz w:val="14"/>
        </w:rPr>
        <w:t xml:space="preserve"> that aims to establish a global internet network using a fleet of 648 low-Earth-orbit satellites by next year. The satellites will provide high-speed and low-latency internet services around the world and could power internet-of-things devices for future services. Another affiliate, </w:t>
      </w:r>
      <w:r w:rsidRPr="00031E2A">
        <w:rPr>
          <w:rFonts w:eastAsia="Cambria"/>
          <w:u w:val="single"/>
        </w:rPr>
        <w:t xml:space="preserve">Hanwha Aerospace, </w:t>
      </w:r>
      <w:r w:rsidRPr="00F97D26">
        <w:rPr>
          <w:rFonts w:eastAsia="Cambria"/>
          <w:highlight w:val="cyan"/>
          <w:u w:val="single"/>
        </w:rPr>
        <w:t>participated in the development of "Nuri</w:t>
      </w:r>
      <w:r w:rsidRPr="00031E2A">
        <w:rPr>
          <w:rFonts w:eastAsia="Cambria"/>
          <w:u w:val="single"/>
        </w:rPr>
        <w:t>,"</w:t>
      </w:r>
      <w:r w:rsidRPr="00031E2A">
        <w:rPr>
          <w:rFonts w:eastAsia="Cambria"/>
          <w:sz w:val="14"/>
        </w:rPr>
        <w:t xml:space="preserve"> Korea's first domestically developed space rocket that successfully completed a first-stage engine combustion test early this year. </w:t>
      </w:r>
      <w:r w:rsidRPr="00031E2A">
        <w:rPr>
          <w:rFonts w:eastAsia="Cambria"/>
          <w:u w:val="single"/>
        </w:rPr>
        <w:t xml:space="preserve">Hanwha Aerospace also acquired a </w:t>
      </w:r>
      <w:r w:rsidRPr="00F97D26">
        <w:rPr>
          <w:rFonts w:eastAsia="Cambria"/>
          <w:highlight w:val="cyan"/>
          <w:u w:val="single"/>
        </w:rPr>
        <w:t>30 percent stake in</w:t>
      </w:r>
      <w:r w:rsidRPr="00031E2A">
        <w:rPr>
          <w:rFonts w:eastAsia="Cambria"/>
          <w:u w:val="single"/>
        </w:rPr>
        <w:t xml:space="preserve"> satellite manufacturer </w:t>
      </w:r>
      <w:proofErr w:type="spellStart"/>
      <w:r w:rsidRPr="00F97D26">
        <w:rPr>
          <w:rFonts w:eastAsia="Cambria"/>
          <w:highlight w:val="cyan"/>
          <w:u w:val="single"/>
        </w:rPr>
        <w:t>Satrec</w:t>
      </w:r>
      <w:proofErr w:type="spellEnd"/>
      <w:r w:rsidRPr="00F97D26">
        <w:rPr>
          <w:rFonts w:eastAsia="Cambria"/>
          <w:highlight w:val="cyan"/>
          <w:u w:val="single"/>
        </w:rPr>
        <w:t xml:space="preserve"> Initiative</w:t>
      </w:r>
      <w:r w:rsidRPr="00031E2A">
        <w:rPr>
          <w:rFonts w:eastAsia="Cambria"/>
          <w:u w:val="single"/>
        </w:rPr>
        <w:t xml:space="preserve">, a domestic firm known for </w:t>
      </w:r>
      <w:r w:rsidRPr="00F97D26">
        <w:rPr>
          <w:rFonts w:eastAsia="Cambria"/>
          <w:highlight w:val="cyan"/>
          <w:u w:val="single"/>
        </w:rPr>
        <w:t>manufacturing</w:t>
      </w:r>
      <w:r w:rsidRPr="00031E2A">
        <w:rPr>
          <w:rFonts w:eastAsia="Cambria"/>
          <w:u w:val="single"/>
        </w:rPr>
        <w:t xml:space="preserve"> small and medium-size </w:t>
      </w:r>
      <w:r w:rsidRPr="00F97D26">
        <w:rPr>
          <w:rFonts w:eastAsia="Cambria"/>
          <w:highlight w:val="cyan"/>
          <w:u w:val="single"/>
        </w:rPr>
        <w:t>Earth observation satellites</w:t>
      </w:r>
      <w:r w:rsidRPr="00031E2A">
        <w:rPr>
          <w:rFonts w:eastAsia="Cambria"/>
          <w:u w:val="single"/>
        </w:rPr>
        <w:t xml:space="preserve">. </w:t>
      </w:r>
      <w:r w:rsidRPr="00031E2A">
        <w:rPr>
          <w:rFonts w:eastAsia="Cambria"/>
          <w:sz w:val="14"/>
        </w:rPr>
        <w:t xml:space="preserve">Making satellites as small and light as possible is considered a key to their commercialization. Hanwha Aerospace is also involved in developing liquid-propellant engines for the Korea Space Launch Vehicle (KSLV) and other components like turbo pumps, valves and thrust vector control systems. </w:t>
      </w:r>
      <w:r w:rsidRPr="00F97D26">
        <w:rPr>
          <w:rFonts w:eastAsia="Cambria"/>
          <w:highlight w:val="cyan"/>
          <w:u w:val="single"/>
        </w:rPr>
        <w:t>KAI oversees</w:t>
      </w:r>
      <w:r w:rsidRPr="00031E2A">
        <w:rPr>
          <w:rFonts w:eastAsia="Cambria"/>
          <w:u w:val="single"/>
        </w:rPr>
        <w:t xml:space="preserve"> the </w:t>
      </w:r>
      <w:r w:rsidRPr="00F97D26">
        <w:rPr>
          <w:rFonts w:eastAsia="Cambria"/>
          <w:highlight w:val="cyan"/>
          <w:u w:val="single"/>
        </w:rPr>
        <w:t>assembly</w:t>
      </w:r>
      <w:r w:rsidRPr="00031E2A">
        <w:rPr>
          <w:rFonts w:eastAsia="Cambria"/>
          <w:u w:val="single"/>
        </w:rPr>
        <w:t xml:space="preserve"> and system integration </w:t>
      </w:r>
      <w:r w:rsidRPr="00F97D26">
        <w:rPr>
          <w:rFonts w:eastAsia="Cambria"/>
          <w:highlight w:val="cyan"/>
          <w:u w:val="single"/>
        </w:rPr>
        <w:t>of</w:t>
      </w:r>
      <w:r w:rsidRPr="00031E2A">
        <w:rPr>
          <w:rFonts w:eastAsia="Cambria"/>
          <w:u w:val="single"/>
        </w:rPr>
        <w:t xml:space="preserve"> the </w:t>
      </w:r>
      <w:r w:rsidRPr="00F97D26">
        <w:rPr>
          <w:rFonts w:eastAsia="Cambria"/>
          <w:highlight w:val="cyan"/>
          <w:u w:val="single"/>
        </w:rPr>
        <w:t>Nuri</w:t>
      </w:r>
      <w:r w:rsidRPr="00031E2A">
        <w:rPr>
          <w:rFonts w:eastAsia="Cambria"/>
          <w:u w:val="single"/>
        </w:rPr>
        <w:t xml:space="preserve"> rocket</w:t>
      </w:r>
      <w:r w:rsidRPr="00031E2A">
        <w:rPr>
          <w:rFonts w:eastAsia="Cambria"/>
          <w:sz w:val="14"/>
        </w:rPr>
        <w:t xml:space="preserve"> with roughly 270,000 parts supplied by more than 300 domestic companies. </w:t>
      </w:r>
      <w:r w:rsidRPr="00031E2A">
        <w:rPr>
          <w:rFonts w:eastAsia="Cambria"/>
          <w:u w:val="single"/>
        </w:rPr>
        <w:t xml:space="preserve">KAI </w:t>
      </w:r>
      <w:r w:rsidRPr="00F97D26">
        <w:rPr>
          <w:rFonts w:eastAsia="Cambria"/>
          <w:highlight w:val="cyan"/>
          <w:u w:val="single"/>
        </w:rPr>
        <w:t>signed</w:t>
      </w:r>
      <w:r w:rsidRPr="00031E2A">
        <w:rPr>
          <w:rFonts w:eastAsia="Cambria"/>
          <w:u w:val="single"/>
        </w:rPr>
        <w:t xml:space="preserve"> a </w:t>
      </w:r>
      <w:r w:rsidRPr="00F97D26">
        <w:rPr>
          <w:rFonts w:eastAsia="Cambria"/>
          <w:highlight w:val="cyan"/>
          <w:u w:val="single"/>
        </w:rPr>
        <w:t>contract with</w:t>
      </w:r>
      <w:r w:rsidRPr="00031E2A">
        <w:rPr>
          <w:rFonts w:eastAsia="Cambria"/>
          <w:u w:val="single"/>
        </w:rPr>
        <w:t xml:space="preserve"> </w:t>
      </w:r>
      <w:r w:rsidRPr="00F97D26">
        <w:rPr>
          <w:rFonts w:eastAsia="Cambria"/>
          <w:highlight w:val="cyan"/>
          <w:u w:val="single"/>
        </w:rPr>
        <w:t>SpaceX to develop</w:t>
      </w:r>
      <w:r w:rsidRPr="00031E2A">
        <w:rPr>
          <w:rFonts w:eastAsia="Cambria"/>
          <w:u w:val="single"/>
        </w:rPr>
        <w:t xml:space="preserve"> the "No. 4" next-generation, medium-sized </w:t>
      </w:r>
      <w:r w:rsidRPr="00F97D26">
        <w:rPr>
          <w:rFonts w:eastAsia="Cambria"/>
          <w:highlight w:val="cyan"/>
          <w:u w:val="single"/>
        </w:rPr>
        <w:t>satellite</w:t>
      </w:r>
      <w:r w:rsidRPr="00031E2A">
        <w:rPr>
          <w:rFonts w:eastAsia="Cambria"/>
          <w:u w:val="single"/>
        </w:rPr>
        <w:t xml:space="preserve">. </w:t>
      </w:r>
      <w:r w:rsidRPr="00031E2A">
        <w:rPr>
          <w:rFonts w:eastAsia="Cambria"/>
          <w:sz w:val="14"/>
        </w:rPr>
        <w:t xml:space="preserve">KAI plans to send four midsize satellites into orbit by 2025 and SpaceX rocket will carry the No. 4. The deal with SpaceX took KAI a step closer to developing and launching a 500-kilogram standard satellite platform. </w:t>
      </w:r>
      <w:r w:rsidRPr="00031E2A">
        <w:rPr>
          <w:rFonts w:eastAsia="Cambria"/>
          <w:u w:val="single"/>
        </w:rPr>
        <w:t>LIG Nex1, a defense contractor, is at the center of the $3 billion Korean Positioning System</w:t>
      </w:r>
      <w:r w:rsidRPr="00031E2A">
        <w:rPr>
          <w:rFonts w:eastAsia="Cambria"/>
          <w:sz w:val="14"/>
        </w:rPr>
        <w:t xml:space="preserve">, a project aimed at building the domestic version of a global positioning system. The project is critical as Korea plans to start running autonomous flying taxis by 2035, relying on precise satellite navigation that the current GPS can't offer. </w:t>
      </w:r>
      <w:r w:rsidRPr="00F97D26">
        <w:rPr>
          <w:rFonts w:eastAsia="Cambria"/>
          <w:highlight w:val="cyan"/>
          <w:u w:val="single"/>
        </w:rPr>
        <w:t>If successful, Korea will</w:t>
      </w:r>
      <w:r w:rsidRPr="00031E2A">
        <w:rPr>
          <w:rFonts w:eastAsia="Cambria"/>
          <w:u w:val="single"/>
        </w:rPr>
        <w:t xml:space="preserve"> join the U.S., Russia, Europe, China, </w:t>
      </w:r>
      <w:proofErr w:type="gramStart"/>
      <w:r w:rsidRPr="00031E2A">
        <w:rPr>
          <w:rFonts w:eastAsia="Cambria"/>
          <w:u w:val="single"/>
        </w:rPr>
        <w:t>India</w:t>
      </w:r>
      <w:proofErr w:type="gramEnd"/>
      <w:r w:rsidRPr="00031E2A">
        <w:rPr>
          <w:rFonts w:eastAsia="Cambria"/>
          <w:u w:val="single"/>
        </w:rPr>
        <w:t xml:space="preserve"> and Japan that </w:t>
      </w:r>
      <w:r w:rsidRPr="00F97D26">
        <w:rPr>
          <w:rFonts w:eastAsia="Cambria"/>
          <w:highlight w:val="cyan"/>
          <w:u w:val="single"/>
        </w:rPr>
        <w:t>have their own</w:t>
      </w:r>
      <w:r w:rsidRPr="00031E2A">
        <w:rPr>
          <w:rFonts w:eastAsia="Cambria"/>
          <w:u w:val="single"/>
        </w:rPr>
        <w:t xml:space="preserve"> satellite </w:t>
      </w:r>
      <w:r w:rsidRPr="00F97D26">
        <w:rPr>
          <w:rFonts w:eastAsia="Cambria"/>
          <w:highlight w:val="cyan"/>
          <w:u w:val="single"/>
        </w:rPr>
        <w:t>networks</w:t>
      </w:r>
      <w:r w:rsidRPr="00031E2A">
        <w:rPr>
          <w:rFonts w:eastAsia="Cambria"/>
          <w:u w:val="single"/>
        </w:rPr>
        <w:t xml:space="preserve"> </w:t>
      </w:r>
      <w:r w:rsidRPr="00F97D26">
        <w:rPr>
          <w:rFonts w:eastAsia="Cambria"/>
          <w:highlight w:val="cyan"/>
          <w:u w:val="single"/>
        </w:rPr>
        <w:t>for high-precision positioning</w:t>
      </w:r>
      <w:r w:rsidRPr="00031E2A">
        <w:rPr>
          <w:rFonts w:eastAsia="Cambria"/>
          <w:u w:val="single"/>
        </w:rPr>
        <w:t>, navigation and timing</w:t>
      </w:r>
      <w:r w:rsidRPr="00031E2A">
        <w:rPr>
          <w:rFonts w:eastAsia="Cambria"/>
          <w:sz w:val="14"/>
        </w:rPr>
        <w:t>. Korean Air, the country's flag carrier, began a feasibility study in cooperation with Seoul National University to use large commercial aircraft for "air launching," the practice of releasing a rocket, missile, parasite aircraft or other aircraft payload from a mother ship or launch aircraft The study aims to figure out how to apply core technologies to the project, annual operating costs, and aircraft modification in order to develop an air-launch system with the Boeing 747-400. Air launch, which happens at an altitude of 12 kilometers, is less affected by weather conditions that often deter ground launches. It is believed to be cost-efficient, as it does not need ground construction and maintenance.</w:t>
      </w:r>
    </w:p>
    <w:p w14:paraId="0F4135E4" w14:textId="77777777" w:rsidR="00F97D26" w:rsidRPr="00031E2A" w:rsidRDefault="00F97D26" w:rsidP="00F97D26">
      <w:pPr>
        <w:keepNext/>
        <w:keepLines/>
        <w:spacing w:before="40" w:after="0"/>
        <w:outlineLvl w:val="3"/>
        <w:rPr>
          <w:rFonts w:eastAsia="MS Gothic"/>
          <w:b/>
          <w:iCs/>
          <w:sz w:val="26"/>
        </w:rPr>
      </w:pPr>
      <w:r>
        <w:rPr>
          <w:rFonts w:eastAsia="MS Gothic"/>
          <w:b/>
          <w:iCs/>
          <w:sz w:val="26"/>
        </w:rPr>
        <w:t xml:space="preserve">That ensures aggressive space racing with </w:t>
      </w:r>
      <w:proofErr w:type="spellStart"/>
      <w:r>
        <w:rPr>
          <w:rFonts w:eastAsia="MS Gothic"/>
          <w:b/>
          <w:iCs/>
          <w:sz w:val="26"/>
        </w:rPr>
        <w:t>noko</w:t>
      </w:r>
      <w:proofErr w:type="spellEnd"/>
      <w:r>
        <w:rPr>
          <w:rFonts w:eastAsia="MS Gothic"/>
          <w:b/>
          <w:iCs/>
          <w:sz w:val="26"/>
        </w:rPr>
        <w:t xml:space="preserve">. </w:t>
      </w:r>
    </w:p>
    <w:p w14:paraId="53BD169C" w14:textId="77777777" w:rsidR="00F97D26" w:rsidRPr="00031E2A" w:rsidRDefault="00F97D26" w:rsidP="00F97D26">
      <w:pPr>
        <w:rPr>
          <w:rFonts w:eastAsia="Cambria"/>
        </w:rPr>
      </w:pPr>
      <w:r w:rsidRPr="00031E2A">
        <w:rPr>
          <w:rFonts w:eastAsia="Cambria"/>
          <w:b/>
          <w:bCs/>
          <w:sz w:val="26"/>
        </w:rPr>
        <w:t>Ryall 21</w:t>
      </w:r>
      <w:r w:rsidRPr="00031E2A">
        <w:rPr>
          <w:rFonts w:eastAsia="Cambria"/>
        </w:rPr>
        <w:t xml:space="preserve"> Julian Ryall, 10-21-2021, "South Korea space rocket test prompts fear of arms race with North," DW, </w:t>
      </w:r>
      <w:hyperlink r:id="rId13" w:history="1">
        <w:r w:rsidRPr="00031E2A">
          <w:rPr>
            <w:rFonts w:eastAsia="Cambria"/>
          </w:rPr>
          <w:t>https://www.dw.com/en/south-korea-space-rocket-test-prompts-fear-of-arms-race-with-north/a-59572929</w:t>
        </w:r>
      </w:hyperlink>
      <w:r w:rsidRPr="00031E2A">
        <w:rPr>
          <w:rFonts w:eastAsia="Cambria"/>
        </w:rPr>
        <w:t xml:space="preserve"> //Jay</w:t>
      </w:r>
    </w:p>
    <w:p w14:paraId="18195403" w14:textId="77777777" w:rsidR="00F97D26" w:rsidRPr="00031E2A" w:rsidRDefault="00F97D26" w:rsidP="00F97D26">
      <w:pPr>
        <w:rPr>
          <w:rFonts w:eastAsia="Cambria"/>
          <w:sz w:val="12"/>
        </w:rPr>
      </w:pPr>
      <w:r w:rsidRPr="00031E2A">
        <w:rPr>
          <w:rFonts w:eastAsia="Cambria"/>
          <w:u w:val="single"/>
        </w:rPr>
        <w:t xml:space="preserve">South Korea </w:t>
      </w:r>
      <w:r w:rsidRPr="00F97D26">
        <w:rPr>
          <w:rFonts w:eastAsia="Cambria"/>
          <w:highlight w:val="cyan"/>
          <w:u w:val="single"/>
        </w:rPr>
        <w:t>space rocket test prompts fear of arms race with North</w:t>
      </w:r>
      <w:r w:rsidRPr="00031E2A">
        <w:rPr>
          <w:rFonts w:eastAsia="Cambria"/>
          <w:u w:val="single"/>
        </w:rPr>
        <w:t xml:space="preserve"> </w:t>
      </w:r>
      <w:r w:rsidRPr="00031E2A">
        <w:rPr>
          <w:rFonts w:eastAsia="Cambria"/>
          <w:sz w:val="12"/>
        </w:rPr>
        <w:t xml:space="preserve">Tensions between Seoul and Pyongyang have grown in recent months. </w:t>
      </w:r>
      <w:r w:rsidRPr="00031E2A">
        <w:rPr>
          <w:rFonts w:eastAsia="Cambria"/>
          <w:u w:val="single"/>
        </w:rPr>
        <w:t>South Korea's failed test of its first-ever homegrown rocket has prompted worries of a new arms race</w:t>
      </w:r>
      <w:r w:rsidRPr="00031E2A">
        <w:rPr>
          <w:rFonts w:eastAsia="Cambria"/>
          <w:sz w:val="12"/>
        </w:rPr>
        <w:t xml:space="preserve">. A rocket is launched in a cloud of smoke and flame from a launch pad with the ocean in the background South Korea has launched a Nuri rocket from the launch pad of its </w:t>
      </w:r>
      <w:proofErr w:type="spellStart"/>
      <w:r w:rsidRPr="00031E2A">
        <w:rPr>
          <w:rFonts w:eastAsia="Cambria"/>
          <w:sz w:val="12"/>
        </w:rPr>
        <w:t>Naro</w:t>
      </w:r>
      <w:proofErr w:type="spellEnd"/>
      <w:r w:rsidRPr="00031E2A">
        <w:rPr>
          <w:rFonts w:eastAsia="Cambria"/>
          <w:sz w:val="12"/>
        </w:rPr>
        <w:t xml:space="preserve"> Space Center in </w:t>
      </w:r>
      <w:proofErr w:type="spellStart"/>
      <w:r w:rsidRPr="00031E2A">
        <w:rPr>
          <w:rFonts w:eastAsia="Cambria"/>
          <w:sz w:val="12"/>
        </w:rPr>
        <w:t>Goheung</w:t>
      </w:r>
      <w:proofErr w:type="spellEnd"/>
      <w:r w:rsidRPr="00031E2A">
        <w:rPr>
          <w:rFonts w:eastAsia="Cambria"/>
          <w:sz w:val="12"/>
        </w:rPr>
        <w:t xml:space="preserve">, South Korea Shortly after 5 p.m. local time (0800 UTC) on Thursday, South Korea launched its first domestically produced rocket from the </w:t>
      </w:r>
      <w:proofErr w:type="spellStart"/>
      <w:r w:rsidRPr="00031E2A">
        <w:rPr>
          <w:rFonts w:eastAsia="Cambria"/>
          <w:sz w:val="12"/>
        </w:rPr>
        <w:t>Naro</w:t>
      </w:r>
      <w:proofErr w:type="spellEnd"/>
      <w:r w:rsidRPr="00031E2A">
        <w:rPr>
          <w:rFonts w:eastAsia="Cambria"/>
          <w:sz w:val="12"/>
        </w:rPr>
        <w:t xml:space="preserve"> Space Center in the northeastern county of </w:t>
      </w:r>
      <w:proofErr w:type="spellStart"/>
      <w:r w:rsidRPr="00031E2A">
        <w:rPr>
          <w:rFonts w:eastAsia="Cambria"/>
          <w:sz w:val="12"/>
        </w:rPr>
        <w:t>Goheung</w:t>
      </w:r>
      <w:proofErr w:type="spellEnd"/>
      <w:r w:rsidRPr="00031E2A">
        <w:rPr>
          <w:rFonts w:eastAsia="Cambria"/>
          <w:sz w:val="12"/>
        </w:rPr>
        <w:t xml:space="preserve">. All three stages of the liquid-fueled Nuri rocket, which cost around 2 trillion won ($1.7 billion, €1.46 billion), worked but the rocket reportedly failed to complete the mission of delivering a test satellite into orbit. South Korean President Moon Jae-in said the rocket reached an altitude of 700 kilometers (435 miles), and that the </w:t>
      </w:r>
      <w:proofErr w:type="gramStart"/>
      <w:r w:rsidRPr="00031E2A">
        <w:rPr>
          <w:rFonts w:eastAsia="Cambria"/>
          <w:sz w:val="12"/>
        </w:rPr>
        <w:t>1.5 ton</w:t>
      </w:r>
      <w:proofErr w:type="gramEnd"/>
      <w:r w:rsidRPr="00031E2A">
        <w:rPr>
          <w:rFonts w:eastAsia="Cambria"/>
          <w:sz w:val="12"/>
        </w:rPr>
        <w:t xml:space="preserve"> payload separated successfully. However, Moon said that "putting a dummy satellite into orbit remains an unfinished mission." Despite the test being unable to fulfill its task of putting a satellite into orbit, </w:t>
      </w:r>
      <w:r w:rsidRPr="00031E2A">
        <w:rPr>
          <w:rFonts w:eastAsia="Cambria"/>
          <w:u w:val="single"/>
        </w:rPr>
        <w:t xml:space="preserve">the launch comes as </w:t>
      </w:r>
      <w:r w:rsidRPr="00F97D26">
        <w:rPr>
          <w:rFonts w:eastAsia="Cambria"/>
          <w:highlight w:val="cyan"/>
          <w:u w:val="single"/>
        </w:rPr>
        <w:t>South Korea</w:t>
      </w:r>
      <w:r w:rsidRPr="00031E2A">
        <w:rPr>
          <w:rFonts w:eastAsia="Cambria"/>
          <w:u w:val="single"/>
        </w:rPr>
        <w:t xml:space="preserve"> is </w:t>
      </w:r>
      <w:r w:rsidRPr="00F97D26">
        <w:rPr>
          <w:rFonts w:eastAsia="Cambria"/>
          <w:highlight w:val="cyan"/>
          <w:u w:val="single"/>
        </w:rPr>
        <w:t>locked into</w:t>
      </w:r>
      <w:r w:rsidRPr="00031E2A">
        <w:rPr>
          <w:rFonts w:eastAsia="Cambria"/>
          <w:u w:val="single"/>
        </w:rPr>
        <w:t xml:space="preserve"> a growing </w:t>
      </w:r>
      <w:r w:rsidRPr="00F97D26">
        <w:rPr>
          <w:rFonts w:eastAsia="Cambria"/>
          <w:highlight w:val="cyan"/>
          <w:u w:val="single"/>
        </w:rPr>
        <w:t>rivalry with North Korea over technological advances in weaponry</w:t>
      </w:r>
      <w:r w:rsidRPr="00031E2A">
        <w:rPr>
          <w:rFonts w:eastAsia="Cambria"/>
          <w:u w:val="single"/>
        </w:rPr>
        <w:t xml:space="preserve">. </w:t>
      </w:r>
      <w:r w:rsidRPr="00031E2A">
        <w:rPr>
          <w:rFonts w:eastAsia="Cambria"/>
          <w:sz w:val="12"/>
        </w:rPr>
        <w:t xml:space="preserve">South Korean President Moon Jae-in called the test an "excellent accomplishment,'' taking South Korea a step further toward a space launch program. People wait to watch the launch of the Nuri rocket, the first domestically produced space rocket in </w:t>
      </w:r>
      <w:proofErr w:type="spellStart"/>
      <w:r w:rsidRPr="00031E2A">
        <w:rPr>
          <w:rFonts w:eastAsia="Cambria"/>
          <w:sz w:val="12"/>
        </w:rPr>
        <w:t>Goheung</w:t>
      </w:r>
      <w:proofErr w:type="spellEnd"/>
      <w:r w:rsidRPr="00031E2A">
        <w:rPr>
          <w:rFonts w:eastAsia="Cambria"/>
          <w:sz w:val="12"/>
        </w:rPr>
        <w:t xml:space="preserve">, South Korea Many South Koreans gathered to watch the launch of the country's first homegrown space rocket North Korea submarine missile test was planned, experts think </w:t>
      </w:r>
      <w:r w:rsidRPr="00031E2A">
        <w:rPr>
          <w:rFonts w:eastAsia="Cambria"/>
          <w:u w:val="single"/>
        </w:rPr>
        <w:t xml:space="preserve">South Korea's </w:t>
      </w:r>
      <w:r w:rsidRPr="00F97D26">
        <w:rPr>
          <w:rFonts w:eastAsia="Cambria"/>
          <w:highlight w:val="cyan"/>
          <w:u w:val="single"/>
        </w:rPr>
        <w:t>launch of the Nuri rocket</w:t>
      </w:r>
      <w:r w:rsidRPr="00031E2A">
        <w:rPr>
          <w:rFonts w:eastAsia="Cambria"/>
          <w:u w:val="single"/>
        </w:rPr>
        <w:t xml:space="preserve"> has long been planned. Analysts said it was </w:t>
      </w:r>
      <w:r w:rsidRPr="00F97D26">
        <w:rPr>
          <w:rFonts w:eastAsia="Cambria"/>
          <w:highlight w:val="cyan"/>
          <w:u w:val="single"/>
        </w:rPr>
        <w:t>no coincidence that North Korea</w:t>
      </w:r>
      <w:r w:rsidRPr="00031E2A">
        <w:rPr>
          <w:rFonts w:eastAsia="Cambria"/>
          <w:u w:val="single"/>
        </w:rPr>
        <w:t xml:space="preserve"> on Tuesday </w:t>
      </w:r>
      <w:r w:rsidRPr="00F97D26">
        <w:rPr>
          <w:rFonts w:eastAsia="Cambria"/>
          <w:highlight w:val="cyan"/>
          <w:u w:val="single"/>
        </w:rPr>
        <w:t>carried out</w:t>
      </w:r>
      <w:r w:rsidRPr="00031E2A">
        <w:rPr>
          <w:rFonts w:eastAsia="Cambria"/>
          <w:u w:val="single"/>
        </w:rPr>
        <w:t xml:space="preserve"> what it claims was the </w:t>
      </w:r>
      <w:r w:rsidRPr="00F97D26">
        <w:rPr>
          <w:rFonts w:eastAsia="Cambria"/>
          <w:highlight w:val="cyan"/>
          <w:u w:val="single"/>
        </w:rPr>
        <w:t>first launch of</w:t>
      </w:r>
      <w:r w:rsidRPr="00031E2A">
        <w:rPr>
          <w:rFonts w:eastAsia="Cambria"/>
          <w:u w:val="single"/>
        </w:rPr>
        <w:t xml:space="preserve"> a ballistic missile from a submerged submarine (</w:t>
      </w:r>
      <w:r w:rsidRPr="00F97D26">
        <w:rPr>
          <w:rFonts w:eastAsia="Cambria"/>
          <w:highlight w:val="cyan"/>
          <w:u w:val="single"/>
        </w:rPr>
        <w:t>SLBM</w:t>
      </w:r>
      <w:r w:rsidRPr="00031E2A">
        <w:rPr>
          <w:rFonts w:eastAsia="Cambria"/>
          <w:u w:val="single"/>
        </w:rPr>
        <w:t xml:space="preserve">). </w:t>
      </w:r>
      <w:r w:rsidRPr="00031E2A">
        <w:rPr>
          <w:rFonts w:eastAsia="Cambria"/>
          <w:sz w:val="12"/>
        </w:rPr>
        <w:t xml:space="preserve">The test launch was conducted off the naval base on the west coast of the peninsula. It was the eighth time that the North has carried out a missile launch this year. It also </w:t>
      </w:r>
      <w:r w:rsidRPr="00F97D26">
        <w:rPr>
          <w:rFonts w:eastAsia="Cambria"/>
          <w:sz w:val="12"/>
          <w:highlight w:val="cyan"/>
        </w:rPr>
        <w:t>coincided with the five-day Seoul International Aerospace and Defense Exhibition</w:t>
      </w:r>
      <w:r w:rsidRPr="00031E2A">
        <w:rPr>
          <w:rFonts w:eastAsia="Cambria"/>
          <w:sz w:val="12"/>
        </w:rPr>
        <w:t xml:space="preserve">, where South Korean President Moon Jae-in was pictured in a flight suit and in the cockpit of a domestically produced FA-50 fighter jet. Speaking to reporters, Moon said it is imperative for South Korea to build up its defenses: "A strong defense capability is always aimed at ensuring peace." "The Republic of Korea seeks to build a smart and </w:t>
      </w:r>
      <w:proofErr w:type="gramStart"/>
      <w:r w:rsidRPr="00031E2A">
        <w:rPr>
          <w:rFonts w:eastAsia="Cambria"/>
          <w:sz w:val="12"/>
        </w:rPr>
        <w:t>strong armed</w:t>
      </w:r>
      <w:proofErr w:type="gramEnd"/>
      <w:r w:rsidRPr="00031E2A">
        <w:rPr>
          <w:rFonts w:eastAsia="Cambria"/>
          <w:sz w:val="12"/>
        </w:rPr>
        <w:t xml:space="preserve"> forces based on state-of-the-art technology," he added. North justifies military buildup Exactly one week earlier, North Korean leader Kim Jong-un attended a defense development exhibition in the North's capital Pyongyang to mark the 76th anniversary of the founding of the Workers' Party, issuing a similar justification for his own military buildup. "We must be powerful for our coming generations as well," the state-run Korea Central News Agency (KCNA) quoted Kim as saying. "That is our first and foremost task." </w:t>
      </w:r>
      <w:r w:rsidRPr="00031E2A">
        <w:rPr>
          <w:rFonts w:eastAsia="Cambria"/>
          <w:u w:val="single"/>
        </w:rPr>
        <w:t xml:space="preserve">"The military danger facing our state daily to the </w:t>
      </w:r>
      <w:r w:rsidRPr="00F97D26">
        <w:rPr>
          <w:rFonts w:eastAsia="Cambria"/>
          <w:highlight w:val="cyan"/>
          <w:u w:val="single"/>
        </w:rPr>
        <w:t>military tension prevailing around the Korean peninsula</w:t>
      </w:r>
      <w:r w:rsidRPr="00031E2A">
        <w:rPr>
          <w:rFonts w:eastAsia="Cambria"/>
          <w:u w:val="single"/>
        </w:rPr>
        <w:t xml:space="preserve"> is </w:t>
      </w:r>
      <w:r w:rsidRPr="00F97D26">
        <w:rPr>
          <w:rFonts w:eastAsia="Cambria"/>
          <w:highlight w:val="cyan"/>
          <w:u w:val="single"/>
        </w:rPr>
        <w:t>different from</w:t>
      </w:r>
      <w:r w:rsidRPr="00031E2A">
        <w:rPr>
          <w:rFonts w:eastAsia="Cambria"/>
          <w:u w:val="single"/>
        </w:rPr>
        <w:t xml:space="preserve"> 10 or five, </w:t>
      </w:r>
      <w:r w:rsidRPr="00F97D26">
        <w:rPr>
          <w:rFonts w:eastAsia="Cambria"/>
          <w:highlight w:val="cyan"/>
          <w:u w:val="single"/>
        </w:rPr>
        <w:t>even three years ago</w:t>
      </w:r>
      <w:r w:rsidRPr="00031E2A">
        <w:rPr>
          <w:rFonts w:eastAsia="Cambria"/>
          <w:u w:val="single"/>
        </w:rPr>
        <w:t xml:space="preserve">," he said. </w:t>
      </w:r>
      <w:r w:rsidRPr="00031E2A">
        <w:rPr>
          <w:rFonts w:eastAsia="Cambria"/>
          <w:sz w:val="12"/>
        </w:rPr>
        <w:t xml:space="preserve">Kim blamed "the unstable situation in the region" on the United States. a new type of a submarine-launched ballistic missile (SLBM) being test-fired from waters North Korea confirmed it had tested a new type of submarine-launched ballistic missile </w:t>
      </w:r>
      <w:proofErr w:type="gramStart"/>
      <w:r w:rsidRPr="00031E2A">
        <w:rPr>
          <w:rFonts w:eastAsia="Cambria"/>
          <w:sz w:val="12"/>
        </w:rPr>
        <w:t>In</w:t>
      </w:r>
      <w:proofErr w:type="gramEnd"/>
      <w:r w:rsidRPr="00031E2A">
        <w:rPr>
          <w:rFonts w:eastAsia="Cambria"/>
          <w:sz w:val="12"/>
        </w:rPr>
        <w:t xml:space="preserve"> late September, the North tested what it claimed was an advanced new hypersonic missile. US defense analysis suggests that Pyongyang may resume underground nuclear tests or fire a long-range ballistic missile within the next year. Both would be violations of United Nations Security Council resolutions. But </w:t>
      </w:r>
      <w:r w:rsidRPr="00031E2A">
        <w:rPr>
          <w:rFonts w:eastAsia="Cambria"/>
          <w:u w:val="single"/>
        </w:rPr>
        <w:t xml:space="preserve">Pyongyang insists that its military developments are purely defensive and necessary as its enemies — primarily the US, South </w:t>
      </w:r>
      <w:proofErr w:type="gramStart"/>
      <w:r w:rsidRPr="00031E2A">
        <w:rPr>
          <w:rFonts w:eastAsia="Cambria"/>
          <w:u w:val="single"/>
        </w:rPr>
        <w:t>Korea</w:t>
      </w:r>
      <w:proofErr w:type="gramEnd"/>
      <w:r w:rsidRPr="00031E2A">
        <w:rPr>
          <w:rFonts w:eastAsia="Cambria"/>
          <w:u w:val="single"/>
        </w:rPr>
        <w:t xml:space="preserve"> and Japan — remain committed to overthrow of the Kim regime</w:t>
      </w:r>
      <w:r w:rsidRPr="00031E2A">
        <w:rPr>
          <w:rFonts w:eastAsia="Cambria"/>
          <w:sz w:val="12"/>
        </w:rPr>
        <w:t xml:space="preserve">. Those countries deny that they are planning a regime change in North Korea. But they all point out that they cannot sit by as a nuclear-armed and deeply unpredictable neighbor continues to build out its military capabilities. </w:t>
      </w:r>
      <w:r w:rsidRPr="00F97D26">
        <w:rPr>
          <w:rFonts w:eastAsia="Cambria"/>
          <w:highlight w:val="cyan"/>
          <w:u w:val="single"/>
        </w:rPr>
        <w:t>South Korea</w:t>
      </w:r>
      <w:r w:rsidRPr="00031E2A">
        <w:rPr>
          <w:rFonts w:eastAsia="Cambria"/>
          <w:u w:val="single"/>
        </w:rPr>
        <w:t xml:space="preserve"> tested its own submarine-launched ballistic missile recently, and </w:t>
      </w:r>
      <w:r w:rsidRPr="00F97D26">
        <w:rPr>
          <w:rFonts w:eastAsia="Cambria"/>
          <w:highlight w:val="cyan"/>
          <w:u w:val="single"/>
        </w:rPr>
        <w:t>is investing heavily in improved equipment</w:t>
      </w:r>
      <w:r w:rsidRPr="00031E2A">
        <w:rPr>
          <w:rFonts w:eastAsia="Cambria"/>
          <w:u w:val="single"/>
        </w:rPr>
        <w:t xml:space="preserve"> on land, </w:t>
      </w:r>
      <w:proofErr w:type="gramStart"/>
      <w:r w:rsidRPr="00031E2A">
        <w:rPr>
          <w:rFonts w:eastAsia="Cambria"/>
          <w:u w:val="single"/>
        </w:rPr>
        <w:t>sea</w:t>
      </w:r>
      <w:proofErr w:type="gramEnd"/>
      <w:r w:rsidRPr="00031E2A">
        <w:rPr>
          <w:rFonts w:eastAsia="Cambria"/>
          <w:u w:val="single"/>
        </w:rPr>
        <w:t xml:space="preserve"> and air. </w:t>
      </w:r>
      <w:r w:rsidRPr="00031E2A">
        <w:rPr>
          <w:rFonts w:eastAsia="Cambria"/>
          <w:sz w:val="12"/>
        </w:rPr>
        <w:t xml:space="preserve">Significantly, the Korean navy is pushing ahead with plans to build the nation's first aircraft carrier. Meanwhile, discussions are also underway about the possibility of developing a nuclear-powered submarine. North Korea 'careful not to cross red lines' </w:t>
      </w:r>
      <w:r w:rsidRPr="00031E2A">
        <w:rPr>
          <w:rFonts w:eastAsia="Cambria"/>
          <w:u w:val="single"/>
        </w:rPr>
        <w:t xml:space="preserve">"The </w:t>
      </w:r>
      <w:r w:rsidRPr="00F97D26">
        <w:rPr>
          <w:rFonts w:eastAsia="Cambria"/>
          <w:highlight w:val="cyan"/>
          <w:u w:val="single"/>
        </w:rPr>
        <w:t>North</w:t>
      </w:r>
      <w:r w:rsidRPr="00031E2A">
        <w:rPr>
          <w:rFonts w:eastAsia="Cambria"/>
          <w:u w:val="single"/>
        </w:rPr>
        <w:t xml:space="preserve"> just </w:t>
      </w:r>
      <w:r w:rsidRPr="00F97D26">
        <w:rPr>
          <w:rFonts w:eastAsia="Cambria"/>
          <w:highlight w:val="cyan"/>
          <w:u w:val="single"/>
        </w:rPr>
        <w:t>tested</w:t>
      </w:r>
      <w:r w:rsidRPr="00031E2A">
        <w:rPr>
          <w:rFonts w:eastAsia="Cambria"/>
          <w:u w:val="single"/>
        </w:rPr>
        <w:t xml:space="preserve"> its first </w:t>
      </w:r>
      <w:r w:rsidRPr="00F97D26">
        <w:rPr>
          <w:rFonts w:eastAsia="Cambria"/>
          <w:highlight w:val="cyan"/>
          <w:u w:val="single"/>
        </w:rPr>
        <w:t>hypersonic missile</w:t>
      </w:r>
      <w:r w:rsidRPr="00031E2A">
        <w:rPr>
          <w:rFonts w:eastAsia="Cambria"/>
          <w:u w:val="single"/>
        </w:rPr>
        <w:t xml:space="preserve"> </w:t>
      </w:r>
      <w:r w:rsidRPr="00F97D26">
        <w:rPr>
          <w:rFonts w:eastAsia="Cambria"/>
          <w:highlight w:val="cyan"/>
          <w:u w:val="single"/>
        </w:rPr>
        <w:t>and</w:t>
      </w:r>
      <w:r w:rsidRPr="00031E2A">
        <w:rPr>
          <w:rFonts w:eastAsia="Cambria"/>
          <w:u w:val="single"/>
        </w:rPr>
        <w:t xml:space="preserve"> has now launched an </w:t>
      </w:r>
      <w:r w:rsidRPr="00F97D26">
        <w:rPr>
          <w:rFonts w:eastAsia="Cambria"/>
          <w:highlight w:val="cyan"/>
          <w:u w:val="single"/>
        </w:rPr>
        <w:t>SLBM</w:t>
      </w:r>
      <w:r w:rsidRPr="00031E2A">
        <w:rPr>
          <w:rFonts w:eastAsia="Cambria"/>
          <w:u w:val="single"/>
        </w:rPr>
        <w:t xml:space="preserve">, so </w:t>
      </w:r>
      <w:r w:rsidRPr="00F97D26">
        <w:rPr>
          <w:rFonts w:eastAsia="Cambria"/>
          <w:highlight w:val="cyan"/>
          <w:u w:val="single"/>
        </w:rPr>
        <w:t xml:space="preserve">it seems </w:t>
      </w:r>
      <w:r w:rsidRPr="00031E2A">
        <w:rPr>
          <w:rFonts w:eastAsia="Cambria"/>
          <w:u w:val="single"/>
        </w:rPr>
        <w:t xml:space="preserve">that </w:t>
      </w:r>
      <w:r w:rsidRPr="00F97D26">
        <w:rPr>
          <w:rFonts w:eastAsia="Cambria"/>
          <w:highlight w:val="cyan"/>
          <w:u w:val="single"/>
        </w:rPr>
        <w:t>they are showing the South</w:t>
      </w:r>
      <w:r w:rsidRPr="00031E2A">
        <w:rPr>
          <w:rFonts w:eastAsia="Cambria"/>
          <w:u w:val="single"/>
        </w:rPr>
        <w:t xml:space="preserve"> and the rest of the world just </w:t>
      </w:r>
      <w:r w:rsidRPr="00F97D26">
        <w:rPr>
          <w:rFonts w:eastAsia="Cambria"/>
          <w:highlight w:val="cyan"/>
          <w:u w:val="single"/>
        </w:rPr>
        <w:t>what they can do,</w:t>
      </w:r>
      <w:r w:rsidRPr="00031E2A">
        <w:rPr>
          <w:rFonts w:eastAsia="Cambria"/>
          <w:u w:val="single"/>
        </w:rPr>
        <w:t>" said June Park, a political economist with Princeton University. "</w:t>
      </w:r>
      <w:r w:rsidRPr="00F97D26">
        <w:rPr>
          <w:rFonts w:eastAsia="Cambria"/>
          <w:highlight w:val="cyan"/>
          <w:u w:val="single"/>
        </w:rPr>
        <w:t>South Korea</w:t>
      </w:r>
      <w:r w:rsidRPr="00031E2A">
        <w:rPr>
          <w:rFonts w:eastAsia="Cambria"/>
          <w:u w:val="single"/>
        </w:rPr>
        <w:t xml:space="preserve"> cannot just sit by and let that happen, so the Seoul </w:t>
      </w:r>
      <w:r w:rsidRPr="00F97D26">
        <w:rPr>
          <w:rFonts w:eastAsia="Cambria"/>
          <w:highlight w:val="cyan"/>
          <w:u w:val="single"/>
        </w:rPr>
        <w:t>defense</w:t>
      </w:r>
      <w:r w:rsidRPr="00031E2A">
        <w:rPr>
          <w:rFonts w:eastAsia="Cambria"/>
          <w:u w:val="single"/>
        </w:rPr>
        <w:t xml:space="preserve"> </w:t>
      </w:r>
      <w:r w:rsidRPr="00F97D26">
        <w:rPr>
          <w:rFonts w:eastAsia="Cambria"/>
          <w:highlight w:val="cyan"/>
          <w:u w:val="single"/>
        </w:rPr>
        <w:t>show</w:t>
      </w:r>
      <w:r w:rsidRPr="00031E2A">
        <w:rPr>
          <w:rFonts w:eastAsia="Cambria"/>
          <w:u w:val="single"/>
        </w:rPr>
        <w:t xml:space="preserve"> is a chance to </w:t>
      </w:r>
      <w:r w:rsidRPr="00F97D26">
        <w:rPr>
          <w:rFonts w:eastAsia="Cambria"/>
          <w:highlight w:val="cyan"/>
          <w:u w:val="single"/>
        </w:rPr>
        <w:t>demonstrate, 'we also have the ability to defend ourselves</w:t>
      </w:r>
      <w:r w:rsidRPr="00031E2A">
        <w:rPr>
          <w:rFonts w:eastAsia="Cambria"/>
          <w:u w:val="single"/>
        </w:rPr>
        <w:t xml:space="preserve">,'" she told DW. </w:t>
      </w:r>
      <w:r w:rsidRPr="00031E2A">
        <w:rPr>
          <w:rFonts w:eastAsia="Cambria"/>
          <w:sz w:val="12"/>
        </w:rPr>
        <w:t xml:space="preserve">Robert Dujarric, co-director of the Institute of Contemporary Asian Studies at the Tokyo campus of Temple University, says </w:t>
      </w:r>
      <w:r w:rsidRPr="00F97D26">
        <w:rPr>
          <w:rFonts w:eastAsia="Cambria"/>
          <w:highlight w:val="cyan"/>
          <w:u w:val="single"/>
        </w:rPr>
        <w:t>there has been an uptick in saber-rattling</w:t>
      </w:r>
      <w:r w:rsidRPr="00031E2A">
        <w:rPr>
          <w:rFonts w:eastAsia="Cambria"/>
          <w:u w:val="single"/>
        </w:rPr>
        <w:t xml:space="preserve"> after a period of relative restraint </w:t>
      </w:r>
      <w:r w:rsidRPr="00F97D26">
        <w:rPr>
          <w:rFonts w:eastAsia="Cambria"/>
          <w:highlight w:val="cyan"/>
          <w:u w:val="single"/>
        </w:rPr>
        <w:t>on the</w:t>
      </w:r>
      <w:r w:rsidRPr="00031E2A">
        <w:rPr>
          <w:rFonts w:eastAsia="Cambria"/>
          <w:u w:val="single"/>
        </w:rPr>
        <w:t xml:space="preserve"> Korean </w:t>
      </w:r>
      <w:r w:rsidRPr="00F97D26">
        <w:rPr>
          <w:rFonts w:eastAsia="Cambria"/>
          <w:highlight w:val="cyan"/>
          <w:u w:val="single"/>
        </w:rPr>
        <w:t>Peninsula</w:t>
      </w:r>
      <w:r w:rsidRPr="00031E2A">
        <w:rPr>
          <w:rFonts w:eastAsia="Cambria"/>
          <w:sz w:val="12"/>
        </w:rPr>
        <w:t xml:space="preserve">. But he said Pyongyang is very aware where the "red line" lies. "Ever since the armistice at the end of the Korean War in 1953, we have seen these periodic bouts of development of new weapons in the North — such as nuclear tests and then intercontinental ballistic missile launches — but the North has been very careful to not go too far, to not cross any red lines," he said. "They have caused small-scale border incidents and been provocative and made a nuisance of themselves — but they have never gone too far as they know that crossing that red line would bring down a massive US retaliation," he said. </w:t>
      </w:r>
      <w:r w:rsidRPr="00031E2A">
        <w:rPr>
          <w:rFonts w:eastAsia="Cambria"/>
          <w:u w:val="single"/>
        </w:rPr>
        <w:t>Are we seeing a new arms race on the Korean Peninsula</w:t>
      </w:r>
      <w:r w:rsidRPr="00031E2A">
        <w:rPr>
          <w:rFonts w:eastAsia="Cambria"/>
          <w:sz w:val="12"/>
        </w:rPr>
        <w:t xml:space="preserve">? Just a phase? "I think we are in that cycle again, and it must be remembered that it is one thing to parade a new missile through Pyongyang or to carry out a test launch, but it's an entirely different thing to fire one of these things in an operational situation," Park explained. Unfortunately, says Park, the </w:t>
      </w:r>
      <w:r w:rsidRPr="00031E2A">
        <w:rPr>
          <w:rFonts w:eastAsia="Cambria"/>
          <w:u w:val="single"/>
        </w:rPr>
        <w:t>Nor</w:t>
      </w:r>
      <w:r w:rsidRPr="00F97D26">
        <w:rPr>
          <w:rFonts w:eastAsia="Cambria"/>
          <w:highlight w:val="cyan"/>
          <w:u w:val="single"/>
        </w:rPr>
        <w:t>th's development of nuclear weapons</w:t>
      </w:r>
      <w:r w:rsidRPr="00031E2A">
        <w:rPr>
          <w:rFonts w:eastAsia="Cambria"/>
          <w:u w:val="single"/>
        </w:rPr>
        <w:t xml:space="preserve"> </w:t>
      </w:r>
      <w:r w:rsidRPr="00F97D26">
        <w:rPr>
          <w:rFonts w:eastAsia="Cambria"/>
          <w:highlight w:val="cyan"/>
          <w:u w:val="single"/>
        </w:rPr>
        <w:t>gives</w:t>
      </w:r>
      <w:r w:rsidRPr="00031E2A">
        <w:rPr>
          <w:rFonts w:eastAsia="Cambria"/>
          <w:u w:val="single"/>
        </w:rPr>
        <w:t xml:space="preserve"> the South </w:t>
      </w:r>
      <w:r w:rsidRPr="00F97D26">
        <w:rPr>
          <w:rFonts w:eastAsia="Cambria"/>
          <w:highlight w:val="cyan"/>
          <w:u w:val="single"/>
        </w:rPr>
        <w:t>little leeway</w:t>
      </w:r>
      <w:r w:rsidRPr="00031E2A">
        <w:rPr>
          <w:rFonts w:eastAsia="Cambria"/>
          <w:u w:val="single"/>
        </w:rPr>
        <w:t xml:space="preserve"> in where to advance its own military capabilities in the years to come. South Korean people are split almost half-and-half on the question of whether or not to develop a domestic nuclear deterrent, she said. </w:t>
      </w:r>
      <w:r w:rsidRPr="00031E2A">
        <w:rPr>
          <w:rFonts w:eastAsia="Cambria"/>
          <w:sz w:val="12"/>
        </w:rPr>
        <w:t>Should that happen, however, the reverberations would be felt far beyond North Korea and could arguably destabilize the entire northeast Asian region, where Russia, China and Japan are also major powers, Park explained.</w:t>
      </w:r>
    </w:p>
    <w:p w14:paraId="1EB8BBCD" w14:textId="77777777" w:rsidR="00F97D26" w:rsidRPr="00835CB5" w:rsidRDefault="00F97D26" w:rsidP="00F97D26">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3009709B" w14:textId="77777777" w:rsidR="00F97D26" w:rsidRPr="00835CB5" w:rsidRDefault="00F97D26" w:rsidP="00F97D26">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4" w:history="1">
        <w:r w:rsidRPr="00835CB5">
          <w:rPr>
            <w:rFonts w:eastAsia="Cambria"/>
          </w:rPr>
          <w:t>https://www.thetimes.co.uk/article/south-korea-heightens-tensions-with-space-launch-jb8mnwwdp accessed 1/12/2022</w:t>
        </w:r>
      </w:hyperlink>
      <w:r w:rsidRPr="00835CB5">
        <w:rPr>
          <w:rFonts w:eastAsia="Cambria"/>
        </w:rPr>
        <w:t>] Adam</w:t>
      </w:r>
    </w:p>
    <w:p w14:paraId="7531A892" w14:textId="77777777" w:rsidR="00F97D26" w:rsidRPr="00E15762" w:rsidRDefault="00F97D26" w:rsidP="00F97D26">
      <w:pPr>
        <w:rPr>
          <w:rFonts w:eastAsia="Cambria"/>
          <w:u w:val="single"/>
        </w:rPr>
      </w:pPr>
      <w:r w:rsidRPr="00F97D26">
        <w:rPr>
          <w:rFonts w:eastAsia="Cambria"/>
          <w:highlight w:val="cyan"/>
          <w:u w:val="single"/>
        </w:rPr>
        <w:t>South</w:t>
      </w:r>
      <w:r w:rsidRPr="00835CB5">
        <w:rPr>
          <w:rFonts w:eastAsia="Cambria"/>
          <w:u w:val="single"/>
        </w:rPr>
        <w:t xml:space="preserve"> Korea </w:t>
      </w:r>
      <w:r w:rsidRPr="00F97D26">
        <w:rPr>
          <w:rFonts w:eastAsia="Cambria"/>
          <w:highlight w:val="cyan"/>
          <w:u w:val="single"/>
        </w:rPr>
        <w:t>launched</w:t>
      </w:r>
      <w:r w:rsidRPr="00835CB5">
        <w:rPr>
          <w:rFonts w:eastAsia="Cambria"/>
          <w:u w:val="single"/>
        </w:rPr>
        <w:t xml:space="preserve"> a domestically built </w:t>
      </w:r>
      <w:r w:rsidRPr="00F97D26">
        <w:rPr>
          <w:rFonts w:eastAsia="Cambria"/>
          <w:highlight w:val="cyan"/>
          <w:u w:val="single"/>
        </w:rPr>
        <w:t>rocket</w:t>
      </w:r>
      <w:r w:rsidRPr="00835CB5">
        <w:rPr>
          <w:rFonts w:eastAsia="Cambria"/>
          <w:u w:val="single"/>
        </w:rPr>
        <w:t xml:space="preserve"> </w:t>
      </w:r>
      <w:r w:rsidRPr="00F97D26">
        <w:rPr>
          <w:rFonts w:eastAsia="Cambria"/>
          <w:highlight w:val="cyan"/>
          <w:u w:val="single"/>
        </w:rPr>
        <w:t>into</w:t>
      </w:r>
      <w:r w:rsidRPr="00835CB5">
        <w:rPr>
          <w:rFonts w:eastAsia="Cambria"/>
          <w:u w:val="single"/>
        </w:rPr>
        <w:t xml:space="preserve"> </w:t>
      </w:r>
      <w:r w:rsidRPr="00F97D26">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F97D26">
        <w:rPr>
          <w:rFonts w:eastAsia="Cambria"/>
          <w:highlight w:val="cyan"/>
          <w:u w:val="single"/>
        </w:rPr>
        <w:t>embolden</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w:t>
      </w:r>
      <w:r w:rsidRPr="00F97D26">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w:t>
      </w:r>
      <w:proofErr w:type="spellStart"/>
      <w:r w:rsidRPr="00835CB5">
        <w:rPr>
          <w:rFonts w:eastAsia="Cambria"/>
        </w:rPr>
        <w:t>Naro</w:t>
      </w:r>
      <w:proofErr w:type="spellEnd"/>
      <w:r w:rsidRPr="00835CB5">
        <w:rPr>
          <w:rFonts w:eastAsia="Cambria"/>
        </w:rPr>
        <w:t xml:space="preserve">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F97D26">
        <w:rPr>
          <w:rFonts w:eastAsia="Cambria"/>
          <w:highlight w:val="cyan"/>
          <w:u w:val="single"/>
        </w:rPr>
        <w:t>seized</w:t>
      </w:r>
      <w:r w:rsidRPr="00835CB5">
        <w:rPr>
          <w:rFonts w:eastAsia="Cambria"/>
          <w:u w:val="single"/>
        </w:rPr>
        <w:t xml:space="preserve"> upon </w:t>
      </w:r>
      <w:r w:rsidRPr="00F97D26">
        <w:rPr>
          <w:rFonts w:eastAsia="Cambria"/>
          <w:highlight w:val="cyan"/>
          <w:u w:val="single"/>
        </w:rPr>
        <w:t>by</w:t>
      </w:r>
      <w:r w:rsidRPr="00835CB5">
        <w:rPr>
          <w:rFonts w:eastAsia="Cambria"/>
          <w:u w:val="single"/>
        </w:rPr>
        <w:t> </w:t>
      </w:r>
      <w:hyperlink r:id="rId15" w:tgtFrame="_blank" w:history="1">
        <w:r w:rsidRPr="00F97D26">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F97D26">
        <w:rPr>
          <w:rFonts w:eastAsia="Cambria"/>
          <w:highlight w:val="cyan"/>
          <w:u w:val="single"/>
        </w:rPr>
        <w:t>as</w:t>
      </w:r>
      <w:r w:rsidRPr="00835CB5">
        <w:rPr>
          <w:rFonts w:eastAsia="Cambria"/>
          <w:u w:val="single"/>
        </w:rPr>
        <w:t xml:space="preserve"> an </w:t>
      </w:r>
      <w:r w:rsidRPr="00F97D26">
        <w:rPr>
          <w:rFonts w:eastAsia="Cambria"/>
          <w:highlight w:val="cyan"/>
          <w:u w:val="single"/>
        </w:rPr>
        <w:t>example</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w:t>
      </w:r>
      <w:r w:rsidRPr="00F97D26">
        <w:rPr>
          <w:rFonts w:eastAsia="Cambria"/>
          <w:highlight w:val="cyan"/>
          <w:u w:val="single"/>
        </w:rPr>
        <w:t>double</w:t>
      </w:r>
      <w:r w:rsidRPr="00835CB5">
        <w:rPr>
          <w:rFonts w:eastAsia="Cambria"/>
          <w:u w:val="single"/>
        </w:rPr>
        <w:t xml:space="preserve"> </w:t>
      </w:r>
      <w:r w:rsidRPr="00F97D26">
        <w:rPr>
          <w:rFonts w:eastAsia="Cambria"/>
          <w:highlight w:val="cyan"/>
          <w:u w:val="single"/>
        </w:rPr>
        <w:t>standards</w:t>
      </w:r>
      <w:r w:rsidRPr="00835CB5">
        <w:rPr>
          <w:rFonts w:eastAsia="Cambria"/>
        </w:rPr>
        <w:t xml:space="preserve">. Beginning in 1998 </w:t>
      </w:r>
      <w:r w:rsidRPr="00835CB5">
        <w:rPr>
          <w:rFonts w:eastAsia="Cambria"/>
          <w:u w:val="single"/>
        </w:rPr>
        <w:t>the North fired off a series of what it called civilian rockets</w:t>
      </w:r>
      <w:r w:rsidRPr="00835CB5">
        <w:rPr>
          <w:rFonts w:eastAsia="Cambria"/>
        </w:rPr>
        <w:t xml:space="preserve">, which were </w:t>
      </w:r>
      <w:r w:rsidRPr="00835CB5">
        <w:rPr>
          <w:rFonts w:eastAsia="Cambria"/>
          <w:u w:val="single"/>
        </w:rPr>
        <w:t>denounced by the US and South Korea as a front for developing long-range missiles.</w:t>
      </w:r>
      <w:r w:rsidRPr="00835CB5">
        <w:rPr>
          <w:rFonts w:eastAsia="Cambria"/>
        </w:rPr>
        <w:t xml:space="preserve"> These </w:t>
      </w:r>
      <w:r w:rsidRPr="00835CB5">
        <w:rPr>
          <w:rFonts w:eastAsia="Cambria"/>
          <w:u w:val="single"/>
        </w:rPr>
        <w:t xml:space="preserve">predictions turned out to be correct and </w:t>
      </w:r>
      <w:r w:rsidRPr="00F97D26">
        <w:rPr>
          <w:rFonts w:eastAsia="Cambria"/>
          <w:highlight w:val="cyan"/>
          <w:u w:val="single"/>
        </w:rPr>
        <w:t>North</w:t>
      </w:r>
      <w:r w:rsidRPr="00835CB5">
        <w:rPr>
          <w:rFonts w:eastAsia="Cambria"/>
          <w:u w:val="single"/>
        </w:rPr>
        <w:t xml:space="preserve"> Korea now </w:t>
      </w:r>
      <w:r w:rsidRPr="00F97D26">
        <w:rPr>
          <w:rFonts w:eastAsia="Cambria"/>
          <w:highlight w:val="cyan"/>
          <w:u w:val="single"/>
        </w:rPr>
        <w:t>has</w:t>
      </w:r>
      <w:r w:rsidRPr="00835CB5">
        <w:rPr>
          <w:rFonts w:eastAsia="Cambria"/>
          <w:u w:val="single"/>
        </w:rPr>
        <w:t xml:space="preserve"> an </w:t>
      </w:r>
      <w:r w:rsidRPr="00F97D26">
        <w:rPr>
          <w:rFonts w:eastAsia="Cambria"/>
          <w:highlight w:val="cyan"/>
          <w:u w:val="single"/>
        </w:rPr>
        <w:t>arsenal</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w:t>
      </w:r>
      <w:r w:rsidRPr="00F97D26">
        <w:rPr>
          <w:rFonts w:eastAsia="Cambria"/>
          <w:highlight w:val="cyan"/>
          <w:u w:val="single"/>
        </w:rPr>
        <w:t>ballistic</w:t>
      </w:r>
      <w:r w:rsidRPr="00835CB5">
        <w:rPr>
          <w:rFonts w:eastAsia="Cambria"/>
          <w:u w:val="single"/>
        </w:rPr>
        <w:t xml:space="preserve"> </w:t>
      </w:r>
      <w:r w:rsidRPr="00F97D26">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 xml:space="preserve">South Korea says its </w:t>
      </w:r>
      <w:proofErr w:type="spellStart"/>
      <w:r w:rsidRPr="00835CB5">
        <w:rPr>
          <w:rFonts w:eastAsia="Cambria"/>
          <w:u w:val="single"/>
        </w:rPr>
        <w:t>programme</w:t>
      </w:r>
      <w:proofErr w:type="spellEnd"/>
      <w:r w:rsidRPr="00835CB5">
        <w:rPr>
          <w:rFonts w:eastAsia="Cambria"/>
          <w:u w:val="single"/>
        </w:rPr>
        <w:t xml:space="preserv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w:t>
      </w:r>
      <w:proofErr w:type="spellStart"/>
      <w:proofErr w:type="gramStart"/>
      <w:r w:rsidRPr="00835CB5">
        <w:rPr>
          <w:rFonts w:eastAsia="Cambria"/>
        </w:rPr>
        <w:t>take</w:t>
      </w:r>
      <w:proofErr w:type="gramEnd"/>
      <w:r w:rsidRPr="00835CB5">
        <w:rPr>
          <w:rFonts w:eastAsia="Cambria"/>
        </w:rPr>
        <w:t xml:space="preserve"> off</w:t>
      </w:r>
      <w:proofErr w:type="spellEnd"/>
      <w:r w:rsidRPr="00835CB5">
        <w:rPr>
          <w:rFonts w:eastAsia="Cambria"/>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835CB5">
        <w:rPr>
          <w:rFonts w:eastAsia="Cambria"/>
        </w:rPr>
        <w:t>tonne</w:t>
      </w:r>
      <w:proofErr w:type="spellEnd"/>
      <w:r w:rsidRPr="00835CB5">
        <w:rPr>
          <w:rFonts w:eastAsia="Cambria"/>
        </w:rPr>
        <w:t xml:space="preserve">, after China, France, India, Japan, </w:t>
      </w:r>
      <w:proofErr w:type="gramStart"/>
      <w:r w:rsidRPr="00835CB5">
        <w:rPr>
          <w:rFonts w:eastAsia="Cambria"/>
        </w:rPr>
        <w:t>Russia</w:t>
      </w:r>
      <w:proofErr w:type="gramEnd"/>
      <w:r w:rsidRPr="00835CB5">
        <w:rPr>
          <w:rFonts w:eastAsia="Cambria"/>
        </w:rPr>
        <w:t xml:space="preserve"> and the United States. However, Nuri failed to launch its 1.5-tonne dummy satellite of steel and </w:t>
      </w:r>
      <w:proofErr w:type="spellStart"/>
      <w:r w:rsidRPr="00835CB5">
        <w:rPr>
          <w:rFonts w:eastAsia="Cambria"/>
        </w:rPr>
        <w:t>aluminium</w:t>
      </w:r>
      <w:proofErr w:type="spellEnd"/>
      <w:r w:rsidRPr="00835CB5">
        <w:rPr>
          <w:rFonts w:eastAsia="Cambria"/>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w:t>
      </w:r>
      <w:proofErr w:type="spellStart"/>
      <w:r w:rsidRPr="00835CB5">
        <w:rPr>
          <w:rFonts w:eastAsia="Cambria"/>
        </w:rPr>
        <w:t>Hyunmoo</w:t>
      </w:r>
      <w:proofErr w:type="spellEnd"/>
      <w:r w:rsidRPr="00835CB5">
        <w:rPr>
          <w:rFonts w:eastAsia="Cambria"/>
        </w:rPr>
        <w:t xml:space="preserve"> 4-4 missile fired from a 3,000-tonne </w:t>
      </w:r>
      <w:proofErr w:type="spellStart"/>
      <w:r w:rsidRPr="00835CB5">
        <w:rPr>
          <w:rFonts w:eastAsia="Cambria"/>
        </w:rPr>
        <w:t>Dosan</w:t>
      </w:r>
      <w:proofErr w:type="spellEnd"/>
      <w:r w:rsidRPr="00835CB5">
        <w:rPr>
          <w:rFonts w:eastAsia="Cambria"/>
        </w:rPr>
        <w:t xml:space="preserve"> </w:t>
      </w:r>
      <w:proofErr w:type="spellStart"/>
      <w:r w:rsidRPr="00835CB5">
        <w:rPr>
          <w:rFonts w:eastAsia="Cambria"/>
        </w:rPr>
        <w:t>Ahn</w:t>
      </w:r>
      <w:proofErr w:type="spellEnd"/>
      <w:r w:rsidRPr="00835CB5">
        <w:rPr>
          <w:rFonts w:eastAsia="Cambria"/>
        </w:rPr>
        <w:t xml:space="preserve"> Chang-ho class submarine has all of North Korea within its range. But </w:t>
      </w:r>
      <w:r w:rsidRPr="00F97D26">
        <w:rPr>
          <w:rFonts w:eastAsia="Cambria"/>
          <w:highlight w:val="cyan"/>
          <w:u w:val="single"/>
        </w:rPr>
        <w:t>when</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Korea </w:t>
      </w:r>
      <w:r w:rsidRPr="00F97D26">
        <w:rPr>
          <w:rFonts w:eastAsia="Cambria"/>
          <w:highlight w:val="cyan"/>
          <w:u w:val="single"/>
        </w:rPr>
        <w:t>carried</w:t>
      </w:r>
      <w:r w:rsidRPr="00835CB5">
        <w:rPr>
          <w:rFonts w:eastAsia="Cambria"/>
          <w:u w:val="single"/>
        </w:rPr>
        <w:t xml:space="preserve"> </w:t>
      </w:r>
      <w:r w:rsidRPr="00F97D26">
        <w:rPr>
          <w:rFonts w:eastAsia="Cambria"/>
          <w:highlight w:val="cyan"/>
          <w:u w:val="single"/>
        </w:rPr>
        <w:t>out</w:t>
      </w:r>
      <w:r w:rsidRPr="00835CB5">
        <w:rPr>
          <w:rFonts w:eastAsia="Cambria"/>
          <w:u w:val="single"/>
        </w:rPr>
        <w:t xml:space="preserve"> its </w:t>
      </w:r>
      <w:hyperlink r:id="rId16" w:tgtFrame="_blank" w:history="1">
        <w:r w:rsidRPr="00F97D26">
          <w:rPr>
            <w:rFonts w:eastAsia="Cambria"/>
            <w:highlight w:val="cyan"/>
            <w:u w:val="single"/>
          </w:rPr>
          <w:t>own</w:t>
        </w:r>
        <w:r w:rsidRPr="00835CB5">
          <w:rPr>
            <w:rFonts w:eastAsia="Cambria"/>
            <w:u w:val="single"/>
          </w:rPr>
          <w:t xml:space="preserve"> submarine missile </w:t>
        </w:r>
        <w:r w:rsidRPr="00F97D26">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F97D26">
        <w:rPr>
          <w:rFonts w:eastAsia="Cambria"/>
          <w:highlight w:val="cyan"/>
          <w:u w:val="single"/>
        </w:rPr>
        <w:t>South</w:t>
      </w:r>
      <w:r w:rsidRPr="00835CB5">
        <w:rPr>
          <w:rFonts w:eastAsia="Cambria"/>
          <w:u w:val="single"/>
        </w:rPr>
        <w:t xml:space="preserve"> </w:t>
      </w:r>
      <w:r w:rsidRPr="00F97D26">
        <w:rPr>
          <w:rFonts w:eastAsia="Cambria"/>
          <w:highlight w:val="cyan"/>
          <w:u w:val="single"/>
        </w:rPr>
        <w:t>expressed</w:t>
      </w:r>
      <w:r w:rsidRPr="00835CB5">
        <w:rPr>
          <w:rFonts w:eastAsia="Cambria"/>
          <w:u w:val="single"/>
        </w:rPr>
        <w:t xml:space="preserve"> its “</w:t>
      </w:r>
      <w:r w:rsidRPr="00F97D26">
        <w:rPr>
          <w:rFonts w:eastAsia="Cambria"/>
          <w:highlight w:val="cyan"/>
          <w:u w:val="single"/>
        </w:rPr>
        <w:t>regret</w:t>
      </w:r>
      <w:r w:rsidRPr="00835CB5">
        <w:rPr>
          <w:rFonts w:eastAsia="Cambria"/>
          <w:u w:val="single"/>
        </w:rPr>
        <w:t>” and the US condemned the action</w:t>
      </w:r>
      <w:r w:rsidRPr="00835CB5">
        <w:rPr>
          <w:rFonts w:eastAsia="Cambria"/>
        </w:rPr>
        <w:t xml:space="preserve">. “To </w:t>
      </w:r>
      <w:proofErr w:type="spellStart"/>
      <w:r w:rsidRPr="00835CB5">
        <w:rPr>
          <w:rFonts w:eastAsia="Cambria"/>
        </w:rPr>
        <w:t>criticise</w:t>
      </w:r>
      <w:proofErr w:type="spellEnd"/>
      <w:r w:rsidRPr="00835CB5">
        <w:rPr>
          <w:rFonts w:eastAsia="Cambria"/>
        </w:rPr>
        <w:t xml:space="preserve"> [North Korea] for developing and test-firing the same weapon system as the one the US possesses or is developing is a </w:t>
      </w:r>
      <w:r w:rsidRPr="00F97D26">
        <w:rPr>
          <w:rFonts w:eastAsia="Cambria"/>
          <w:highlight w:val="cyan"/>
          <w:u w:val="single"/>
        </w:rPr>
        <w:t>clear</w:t>
      </w:r>
      <w:r w:rsidRPr="00835CB5">
        <w:rPr>
          <w:rFonts w:eastAsia="Cambria"/>
          <w:u w:val="single"/>
        </w:rPr>
        <w:t xml:space="preserve"> expression of </w:t>
      </w:r>
      <w:r w:rsidRPr="00F97D26">
        <w:rPr>
          <w:rFonts w:eastAsia="Cambria"/>
          <w:highlight w:val="cyan"/>
          <w:u w:val="single"/>
        </w:rPr>
        <w:t>double</w:t>
      </w:r>
      <w:r w:rsidRPr="00835CB5">
        <w:rPr>
          <w:rFonts w:eastAsia="Cambria"/>
          <w:u w:val="single"/>
        </w:rPr>
        <w:t xml:space="preserve"> </w:t>
      </w:r>
      <w:r w:rsidRPr="00F97D26">
        <w:rPr>
          <w:rFonts w:eastAsia="Cambria"/>
          <w:highlight w:val="cyan"/>
          <w:u w:val="single"/>
        </w:rPr>
        <w:t>standards</w:t>
      </w:r>
      <w:r w:rsidRPr="00835CB5">
        <w:rPr>
          <w:rFonts w:eastAsia="Cambria"/>
          <w:u w:val="single"/>
        </w:rPr>
        <w:t xml:space="preserve"> and it only excites our suspicion about the ‘authenticity’ of its statement that it does not </w:t>
      </w:r>
      <w:proofErr w:type="spellStart"/>
      <w:r w:rsidRPr="00F97D26">
        <w:rPr>
          <w:rFonts w:eastAsia="Cambria"/>
          <w:highlight w:val="cyan"/>
          <w:u w:val="single"/>
        </w:rPr>
        <w:t>antagonise</w:t>
      </w:r>
      <w:proofErr w:type="spellEnd"/>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w:t>
      </w:r>
      <w:r w:rsidRPr="00F97D26">
        <w:rPr>
          <w:rFonts w:eastAsia="Cambria"/>
          <w:highlight w:val="cyan"/>
          <w:u w:val="single"/>
        </w:rPr>
        <w:t>Korea</w:t>
      </w:r>
      <w:r w:rsidRPr="00835CB5">
        <w:rPr>
          <w:rFonts w:eastAsia="Cambria"/>
          <w:u w:val="single"/>
        </w:rPr>
        <w:t>],” a spokesman in Pyongyang said.</w:t>
      </w:r>
    </w:p>
    <w:p w14:paraId="545F1F34" w14:textId="496B989F" w:rsidR="00245733" w:rsidRDefault="00245733" w:rsidP="00245733">
      <w:pPr>
        <w:pStyle w:val="Heading4"/>
      </w:pPr>
      <w:proofErr w:type="spellStart"/>
      <w:r>
        <w:t>Soko</w:t>
      </w:r>
      <w:proofErr w:type="spellEnd"/>
      <w:r>
        <w:t xml:space="preserve"> complicates the space race---sends a signal </w:t>
      </w:r>
      <w:r>
        <w:t xml:space="preserve">of prolif </w:t>
      </w:r>
      <w:r>
        <w:t xml:space="preserve">to </w:t>
      </w:r>
      <w:proofErr w:type="spellStart"/>
      <w:r>
        <w:t>noko</w:t>
      </w:r>
      <w:proofErr w:type="spellEnd"/>
      <w:r>
        <w:t xml:space="preserve"> and allies. </w:t>
      </w:r>
    </w:p>
    <w:p w14:paraId="603CFBF5" w14:textId="77777777" w:rsidR="00245733" w:rsidRPr="00E4010D" w:rsidRDefault="00245733" w:rsidP="00245733">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xml:space="preserve">, C., Lee, S. and </w:t>
      </w:r>
      <w:proofErr w:type="spellStart"/>
      <w:r w:rsidRPr="00A14FE9">
        <w:rPr>
          <w:sz w:val="18"/>
          <w:szCs w:val="18"/>
        </w:rPr>
        <w:t>Woolnough</w:t>
      </w:r>
      <w:proofErr w:type="spellEnd"/>
      <w:r w:rsidRPr="00A14FE9">
        <w:rPr>
          <w:sz w:val="18"/>
          <w:szCs w:val="18"/>
        </w:rPr>
        <w:t xml:space="preserve">, M., 2021. China isn't the only nation preparing for war in space. A small </w:t>
      </w:r>
      <w:proofErr w:type="spellStart"/>
      <w:r w:rsidRPr="00A14FE9">
        <w:rPr>
          <w:sz w:val="18"/>
          <w:szCs w:val="18"/>
        </w:rPr>
        <w:t>neighbour</w:t>
      </w:r>
      <w:proofErr w:type="spellEnd"/>
      <w:r w:rsidRPr="00A14FE9">
        <w:rPr>
          <w:sz w:val="18"/>
          <w:szCs w:val="18"/>
        </w:rPr>
        <w:t xml:space="preserve">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w:t>
      </w:r>
      <w:proofErr w:type="spellStart"/>
      <w:r w:rsidRPr="00A14FE9">
        <w:rPr>
          <w:sz w:val="18"/>
          <w:szCs w:val="18"/>
        </w:rPr>
        <w:t>rahulpenu</w:t>
      </w:r>
      <w:proofErr w:type="spellEnd"/>
    </w:p>
    <w:p w14:paraId="1E9ADFB1" w14:textId="77777777" w:rsidR="00245733" w:rsidRPr="00B36781" w:rsidRDefault="00245733" w:rsidP="00245733">
      <w:pPr>
        <w:rPr>
          <w:sz w:val="16"/>
        </w:rPr>
      </w:pPr>
      <w:r w:rsidRPr="00846F5B">
        <w:rPr>
          <w:highlight w:val="green"/>
          <w:u w:val="single"/>
        </w:rPr>
        <w:t>Asia</w:t>
      </w:r>
      <w:r w:rsidRPr="008279F6">
        <w:rPr>
          <w:u w:val="single"/>
        </w:rPr>
        <w:t xml:space="preserve"> is in the </w:t>
      </w:r>
      <w:r w:rsidRPr="00846F5B">
        <w:rPr>
          <w:highlight w:val="green"/>
          <w:u w:val="single"/>
        </w:rPr>
        <w:t>midst of</w:t>
      </w:r>
      <w:r w:rsidRPr="008279F6">
        <w:rPr>
          <w:u w:val="single"/>
        </w:rPr>
        <w:t xml:space="preserve"> a </w:t>
      </w:r>
      <w:r w:rsidRPr="00846F5B">
        <w:rPr>
          <w:highlight w:val="gree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36843C2E" w14:textId="77777777" w:rsidR="00245733" w:rsidRPr="00B36781" w:rsidRDefault="00245733" w:rsidP="00245733">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proofErr w:type="spellStart"/>
      <w:r w:rsidRPr="00846F5B">
        <w:rPr>
          <w:highlight w:val="green"/>
          <w:u w:val="single"/>
        </w:rPr>
        <w:t>militarisation</w:t>
      </w:r>
      <w:proofErr w:type="spellEnd"/>
      <w:r w:rsidRPr="00B36781">
        <w:rPr>
          <w:sz w:val="16"/>
        </w:rPr>
        <w:t xml:space="preserve"> — and, if you like, </w:t>
      </w:r>
      <w:proofErr w:type="spellStart"/>
      <w:r w:rsidRPr="00B36781">
        <w:rPr>
          <w:sz w:val="16"/>
        </w:rPr>
        <w:t>democratisation</w:t>
      </w:r>
      <w:proofErr w:type="spellEnd"/>
      <w:r w:rsidRPr="00B36781">
        <w:rPr>
          <w:sz w:val="16"/>
        </w:rPr>
        <w:t xml:space="preserve"> — </w:t>
      </w:r>
      <w:r w:rsidRPr="008279F6">
        <w:rPr>
          <w:u w:val="single"/>
        </w:rPr>
        <w:t>of space technologies</w:t>
      </w:r>
      <w:r w:rsidRPr="00B36781">
        <w:rPr>
          <w:sz w:val="16"/>
        </w:rPr>
        <w:t xml:space="preserve">, means that there are going to be </w:t>
      </w:r>
      <w:r w:rsidRPr="00846F5B">
        <w:rPr>
          <w:highlight w:val="green"/>
          <w:u w:val="single"/>
        </w:rPr>
        <w:t>more</w:t>
      </w:r>
      <w:r w:rsidRPr="008279F6">
        <w:rPr>
          <w:u w:val="single"/>
        </w:rPr>
        <w:t xml:space="preserve"> and more </w:t>
      </w:r>
      <w:r w:rsidRPr="00846F5B">
        <w:rPr>
          <w:highlight w:val="green"/>
          <w:u w:val="single"/>
        </w:rPr>
        <w:t>entrants</w:t>
      </w:r>
      <w:r w:rsidRPr="008279F6">
        <w:rPr>
          <w:u w:val="single"/>
        </w:rPr>
        <w:t xml:space="preserve"> into the area</w:t>
      </w:r>
      <w:r w:rsidRPr="00B36781">
        <w:rPr>
          <w:sz w:val="16"/>
        </w:rPr>
        <w:t xml:space="preserve">," said Brett </w:t>
      </w:r>
      <w:proofErr w:type="spellStart"/>
      <w:r w:rsidRPr="00B36781">
        <w:rPr>
          <w:sz w:val="16"/>
        </w:rPr>
        <w:t>Biddington</w:t>
      </w:r>
      <w:proofErr w:type="spellEnd"/>
      <w:r w:rsidRPr="00B36781">
        <w:rPr>
          <w:sz w:val="16"/>
        </w:rPr>
        <w:t>, a space policy expert based in Canberra. "</w:t>
      </w:r>
      <w:r w:rsidRPr="008279F6">
        <w:rPr>
          <w:u w:val="single"/>
        </w:rPr>
        <w:t xml:space="preserve">The </w:t>
      </w:r>
      <w:r w:rsidRPr="00846F5B">
        <w:rPr>
          <w:highlight w:val="green"/>
          <w:u w:val="single"/>
        </w:rPr>
        <w:t>rocket that can launch a nuclear weapon</w:t>
      </w:r>
      <w:r w:rsidRPr="008279F6">
        <w:rPr>
          <w:u w:val="single"/>
        </w:rPr>
        <w:t xml:space="preserve"> is </w:t>
      </w:r>
      <w:r w:rsidRPr="00846F5B">
        <w:rPr>
          <w:highlight w:val="green"/>
          <w:u w:val="single"/>
        </w:rPr>
        <w:t>very</w:t>
      </w:r>
      <w:r w:rsidRPr="008279F6">
        <w:rPr>
          <w:u w:val="single"/>
        </w:rPr>
        <w:t xml:space="preserve">, very </w:t>
      </w:r>
      <w:r w:rsidRPr="00846F5B">
        <w:rPr>
          <w:highlight w:val="green"/>
          <w:u w:val="single"/>
        </w:rPr>
        <w:t>similar to the</w:t>
      </w:r>
      <w:r w:rsidRPr="008279F6">
        <w:rPr>
          <w:u w:val="single"/>
        </w:rPr>
        <w:t xml:space="preserve"> </w:t>
      </w:r>
      <w:r w:rsidRPr="00846F5B">
        <w:rPr>
          <w:highlight w:val="gree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w:t>
      </w:r>
      <w:proofErr w:type="gramStart"/>
      <w:r w:rsidRPr="00B36781">
        <w:rPr>
          <w:sz w:val="16"/>
        </w:rPr>
        <w:t>India</w:t>
      </w:r>
      <w:proofErr w:type="gramEnd"/>
      <w:r w:rsidRPr="00B36781">
        <w:rPr>
          <w:sz w:val="16"/>
        </w:rPr>
        <w:t xml:space="preserve"> and Japan have already started to demonstrate both the ambition and technological skills necessary to be considered space powers. This week, </w:t>
      </w:r>
      <w:r w:rsidRPr="00A14FE9">
        <w:rPr>
          <w:b/>
          <w:bCs/>
          <w:highlight w:val="green"/>
          <w:u w:val="single"/>
        </w:rPr>
        <w:t>South</w:t>
      </w:r>
      <w:r w:rsidRPr="00846F5B">
        <w:rPr>
          <w:highlight w:val="green"/>
          <w:u w:val="single"/>
        </w:rPr>
        <w:t xml:space="preserve"> </w:t>
      </w:r>
      <w:r w:rsidRPr="00A14FE9">
        <w:rPr>
          <w:b/>
          <w:bCs/>
          <w:highlight w:val="green"/>
          <w:u w:val="single"/>
        </w:rPr>
        <w:t>Korea</w:t>
      </w:r>
      <w:r w:rsidRPr="00B36781">
        <w:rPr>
          <w:sz w:val="16"/>
        </w:rPr>
        <w:t xml:space="preserve"> revealed that it too wants to be taken seriously on the global stage, </w:t>
      </w:r>
      <w:r w:rsidRPr="00A14FE9">
        <w:rPr>
          <w:b/>
          <w:bCs/>
          <w:highlight w:val="green"/>
          <w:u w:val="single"/>
        </w:rPr>
        <w:t>refusing</w:t>
      </w:r>
      <w:r w:rsidRPr="00846F5B">
        <w:rPr>
          <w:highlight w:val="green"/>
          <w:u w:val="single"/>
        </w:rPr>
        <w:t xml:space="preserve"> </w:t>
      </w:r>
      <w:r w:rsidRPr="00A14FE9">
        <w:rPr>
          <w:b/>
          <w:bCs/>
          <w:highlight w:val="green"/>
          <w:u w:val="single"/>
        </w:rPr>
        <w:t>to</w:t>
      </w:r>
      <w:r w:rsidRPr="00846F5B">
        <w:rPr>
          <w:highlight w:val="green"/>
          <w:u w:val="single"/>
        </w:rPr>
        <w:t xml:space="preserve"> </w:t>
      </w:r>
      <w:r w:rsidRPr="00A14FE9">
        <w:rPr>
          <w:b/>
          <w:bCs/>
          <w:highlight w:val="green"/>
          <w:u w:val="single"/>
        </w:rPr>
        <w:t>be</w:t>
      </w:r>
      <w:r w:rsidRPr="00846F5B">
        <w:rPr>
          <w:highlight w:val="green"/>
          <w:u w:val="single"/>
        </w:rPr>
        <w:t xml:space="preserve"> </w:t>
      </w:r>
      <w:r w:rsidRPr="00A14FE9">
        <w:rPr>
          <w:b/>
          <w:bCs/>
          <w:highlight w:val="green"/>
          <w:u w:val="single"/>
        </w:rPr>
        <w:t>left</w:t>
      </w:r>
      <w:r w:rsidRPr="00846F5B">
        <w:rPr>
          <w:highlight w:val="green"/>
          <w:u w:val="single"/>
        </w:rPr>
        <w:t xml:space="preserve"> behind</w:t>
      </w:r>
      <w:r w:rsidRPr="008279F6">
        <w:rPr>
          <w:u w:val="single"/>
        </w:rPr>
        <w:t xml:space="preserve"> </w:t>
      </w:r>
      <w:r w:rsidRPr="00846F5B">
        <w:rPr>
          <w:highlight w:val="gree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846F5B">
        <w:rPr>
          <w:highlight w:val="green"/>
          <w:u w:val="single"/>
        </w:rPr>
        <w:t>Moon</w:t>
      </w:r>
      <w:r w:rsidRPr="00B36781">
        <w:rPr>
          <w:sz w:val="16"/>
        </w:rPr>
        <w:t xml:space="preserve"> Jae-in </w:t>
      </w:r>
      <w:r w:rsidRPr="00846F5B">
        <w:rPr>
          <w:highlight w:val="green"/>
          <w:u w:val="single"/>
        </w:rPr>
        <w:t>promised</w:t>
      </w:r>
      <w:r w:rsidRPr="008279F6">
        <w:rPr>
          <w:u w:val="single"/>
        </w:rPr>
        <w:t xml:space="preserve"> a "</w:t>
      </w:r>
      <w:r w:rsidRPr="00A14FE9">
        <w:rPr>
          <w:b/>
          <w:bCs/>
          <w:highlight w:val="green"/>
          <w:u w:val="single"/>
        </w:rPr>
        <w:t>Korea</w:t>
      </w:r>
      <w:r w:rsidRPr="00846F5B">
        <w:rPr>
          <w:highlight w:val="green"/>
          <w:u w:val="single"/>
        </w:rPr>
        <w:t xml:space="preserve"> </w:t>
      </w:r>
      <w:r w:rsidRPr="00A14FE9">
        <w:rPr>
          <w:b/>
          <w:bCs/>
          <w:highlight w:val="green"/>
          <w:u w:val="single"/>
        </w:rPr>
        <w:t>space</w:t>
      </w:r>
      <w:r w:rsidRPr="00846F5B">
        <w:rPr>
          <w:highlight w:val="green"/>
          <w:u w:val="single"/>
        </w:rPr>
        <w:t xml:space="preserve"> </w:t>
      </w:r>
      <w:r w:rsidRPr="00A14FE9">
        <w:rPr>
          <w:b/>
          <w:bCs/>
          <w:highlight w:val="green"/>
          <w:u w:val="single"/>
        </w:rPr>
        <w:t>age</w:t>
      </w:r>
      <w:r w:rsidRPr="008279F6">
        <w:rPr>
          <w:u w:val="single"/>
        </w:rPr>
        <w:t>"</w:t>
      </w:r>
      <w:r w:rsidRPr="00B36781">
        <w:rPr>
          <w:sz w:val="16"/>
        </w:rPr>
        <w:t xml:space="preserve"> and said his </w:t>
      </w:r>
      <w:r w:rsidRPr="00846F5B">
        <w:rPr>
          <w:highlight w:val="green"/>
          <w:u w:val="single"/>
        </w:rPr>
        <w:t>country's ambitions would not be thwarted</w:t>
      </w:r>
      <w:r w:rsidRPr="00B36781">
        <w:rPr>
          <w:sz w:val="16"/>
        </w:rPr>
        <w:t xml:space="preserve">. </w:t>
      </w:r>
      <w:proofErr w:type="gramStart"/>
      <w:r w:rsidRPr="00B36781">
        <w:rPr>
          <w:sz w:val="16"/>
        </w:rPr>
        <w:t>How</w:t>
      </w:r>
      <w:proofErr w:type="gramEnd"/>
      <w:r w:rsidRPr="00B36781">
        <w:rPr>
          <w:sz w:val="16"/>
        </w:rPr>
        <w:t xml:space="preserve"> South Korea 'flew under the radar' While its </w:t>
      </w:r>
      <w:proofErr w:type="spellStart"/>
      <w:r w:rsidRPr="00B36781">
        <w:rPr>
          <w:sz w:val="16"/>
        </w:rPr>
        <w:t>neighbour</w:t>
      </w:r>
      <w:proofErr w:type="spellEnd"/>
      <w:r w:rsidRPr="00B36781">
        <w:rPr>
          <w:sz w:val="16"/>
        </w:rPr>
        <w:t xml:space="preserve"> North Korea is more widely known for its nuclear weaponry, </w:t>
      </w:r>
      <w:r w:rsidRPr="00846F5B">
        <w:rPr>
          <w:highlight w:val="green"/>
          <w:u w:val="single"/>
        </w:rPr>
        <w:t>South Korea</w:t>
      </w:r>
      <w:r w:rsidRPr="008279F6">
        <w:rPr>
          <w:u w:val="single"/>
        </w:rPr>
        <w:t xml:space="preserve"> has been </w:t>
      </w:r>
      <w:r w:rsidRPr="00846F5B">
        <w:rPr>
          <w:highlight w:val="green"/>
          <w:u w:val="single"/>
        </w:rPr>
        <w:t>quietly</w:t>
      </w:r>
      <w:r w:rsidRPr="008279F6">
        <w:rPr>
          <w:u w:val="single"/>
        </w:rPr>
        <w:t xml:space="preserve"> working on </w:t>
      </w:r>
      <w:r w:rsidRPr="00A14FE9">
        <w:rPr>
          <w:b/>
          <w:bCs/>
          <w:highlight w:val="green"/>
          <w:u w:val="single"/>
        </w:rPr>
        <w:t>developing</w:t>
      </w:r>
      <w:r w:rsidRPr="008279F6">
        <w:rPr>
          <w:u w:val="single"/>
        </w:rPr>
        <w:t xml:space="preserve"> its own </w:t>
      </w:r>
      <w:r w:rsidRPr="00A14FE9">
        <w:rPr>
          <w:b/>
          <w:bCs/>
          <w:highlight w:val="green"/>
          <w:u w:val="single"/>
        </w:rPr>
        <w:t>military</w:t>
      </w:r>
      <w:r w:rsidRPr="00846F5B">
        <w:rPr>
          <w:highlight w:val="green"/>
          <w:u w:val="single"/>
        </w:rPr>
        <w:t xml:space="preserve"> </w:t>
      </w:r>
      <w:r w:rsidRPr="00A14FE9">
        <w:rPr>
          <w:b/>
          <w:bCs/>
          <w:highlight w:val="green"/>
          <w:u w:val="single"/>
        </w:rPr>
        <w:t>capability</w:t>
      </w:r>
      <w:r w:rsidRPr="00B36781">
        <w:rPr>
          <w:sz w:val="16"/>
        </w:rPr>
        <w:t xml:space="preserve">. In recent years, the country has increased its military spending, earmarking roughly $US85 billion ($113 billion) in funding for arms improvements between 2020 and 2024. But Dr </w:t>
      </w:r>
      <w:proofErr w:type="spellStart"/>
      <w:r w:rsidRPr="00B36781">
        <w:rPr>
          <w:sz w:val="16"/>
        </w:rPr>
        <w:t>Biddington</w:t>
      </w:r>
      <w:proofErr w:type="spellEnd"/>
      <w:r w:rsidRPr="00B36781">
        <w:rPr>
          <w:sz w:val="16"/>
        </w:rPr>
        <w:t xml:space="preserve"> said the launch of </w:t>
      </w:r>
      <w:r w:rsidRPr="00846F5B">
        <w:rPr>
          <w:highlight w:val="green"/>
          <w:u w:val="single"/>
        </w:rPr>
        <w:t>Nuri</w:t>
      </w:r>
      <w:r w:rsidRPr="00B36781">
        <w:rPr>
          <w:u w:val="single"/>
        </w:rPr>
        <w:t xml:space="preserve"> was a </w:t>
      </w:r>
      <w:r w:rsidRPr="00846F5B">
        <w:rPr>
          <w:highlight w:val="gree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w:t>
      </w:r>
      <w:proofErr w:type="spellStart"/>
      <w:r w:rsidRPr="00B36781">
        <w:rPr>
          <w:sz w:val="16"/>
        </w:rPr>
        <w:t>neighbours</w:t>
      </w:r>
      <w:proofErr w:type="spellEnd"/>
      <w:r w:rsidRPr="00B36781">
        <w:rPr>
          <w:sz w:val="16"/>
        </w:rPr>
        <w:t xml:space="preserve">." Dr </w:t>
      </w:r>
      <w:proofErr w:type="spellStart"/>
      <w:r w:rsidRPr="00B36781">
        <w:rPr>
          <w:sz w:val="16"/>
        </w:rPr>
        <w:t>Biddington</w:t>
      </w:r>
      <w:proofErr w:type="spellEnd"/>
      <w:r w:rsidRPr="00B36781">
        <w:rPr>
          <w:sz w:val="16"/>
        </w:rPr>
        <w:t xml:space="preserve"> suggested the launch was also a sign that </w:t>
      </w:r>
      <w:r w:rsidRPr="00A14FE9">
        <w:rPr>
          <w:b/>
          <w:bCs/>
          <w:highlight w:val="green"/>
          <w:u w:val="single"/>
        </w:rPr>
        <w:t>South</w:t>
      </w:r>
      <w:r w:rsidRPr="00846F5B">
        <w:rPr>
          <w:highlight w:val="green"/>
          <w:u w:val="single"/>
        </w:rPr>
        <w:t xml:space="preserve"> </w:t>
      </w:r>
      <w:r w:rsidRPr="00A14FE9">
        <w:rPr>
          <w:b/>
          <w:bCs/>
          <w:highlight w:val="green"/>
          <w:u w:val="single"/>
        </w:rPr>
        <w:t>Korea</w:t>
      </w:r>
      <w:r w:rsidRPr="00B36781">
        <w:rPr>
          <w:u w:val="single"/>
        </w:rPr>
        <w:t xml:space="preserve"> </w:t>
      </w:r>
      <w:r w:rsidRPr="00A14FE9">
        <w:rPr>
          <w:b/>
          <w:bCs/>
          <w:highlight w:val="green"/>
          <w:u w:val="single"/>
        </w:rPr>
        <w:t>now</w:t>
      </w:r>
      <w:r w:rsidRPr="00B36781">
        <w:rPr>
          <w:u w:val="single"/>
        </w:rPr>
        <w:t xml:space="preserve"> </w:t>
      </w:r>
      <w:r w:rsidRPr="00846F5B">
        <w:rPr>
          <w:highlight w:val="green"/>
          <w:u w:val="single"/>
        </w:rPr>
        <w:t xml:space="preserve">wants to </w:t>
      </w:r>
      <w:r w:rsidRPr="00A14FE9">
        <w:rPr>
          <w:b/>
          <w:bCs/>
          <w:highlight w:val="green"/>
          <w:u w:val="single"/>
        </w:rPr>
        <w:t>assert</w:t>
      </w:r>
      <w:r w:rsidRPr="00846F5B">
        <w:rPr>
          <w:highlight w:val="green"/>
          <w:u w:val="single"/>
        </w:rPr>
        <w:t xml:space="preserve"> its </w:t>
      </w:r>
      <w:r w:rsidRPr="00A14FE9">
        <w:rPr>
          <w:b/>
          <w:bCs/>
          <w:highlight w:val="green"/>
          <w:u w:val="single"/>
        </w:rPr>
        <w:t>independence</w:t>
      </w:r>
      <w:r w:rsidRPr="00B36781">
        <w:rPr>
          <w:u w:val="single"/>
        </w:rPr>
        <w:t xml:space="preserve"> not only </w:t>
      </w:r>
      <w:r w:rsidRPr="00A14FE9">
        <w:rPr>
          <w:b/>
          <w:bCs/>
          <w:highlight w:val="green"/>
          <w:u w:val="single"/>
        </w:rPr>
        <w:t>to</w:t>
      </w:r>
      <w:r w:rsidRPr="00B36781">
        <w:rPr>
          <w:u w:val="single"/>
        </w:rPr>
        <w:t xml:space="preserve"> its </w:t>
      </w:r>
      <w:r w:rsidRPr="00A14FE9">
        <w:rPr>
          <w:b/>
          <w:bCs/>
          <w:highlight w:val="gree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846F5B">
        <w:rPr>
          <w:highlight w:val="green"/>
          <w:u w:val="single"/>
        </w:rPr>
        <w:t xml:space="preserve">a </w:t>
      </w:r>
      <w:r w:rsidRPr="00A14FE9">
        <w:rPr>
          <w:b/>
          <w:bCs/>
          <w:highlight w:val="green"/>
          <w:u w:val="single"/>
        </w:rPr>
        <w:t>message</w:t>
      </w:r>
      <w:r w:rsidRPr="00846F5B">
        <w:rPr>
          <w:highlight w:val="green"/>
          <w:u w:val="single"/>
        </w:rPr>
        <w:t xml:space="preserve"> </w:t>
      </w:r>
      <w:r w:rsidRPr="00A14FE9">
        <w:rPr>
          <w:b/>
          <w:bCs/>
          <w:highlight w:val="green"/>
          <w:u w:val="single"/>
        </w:rPr>
        <w:t>to</w:t>
      </w:r>
      <w:r w:rsidRPr="00846F5B">
        <w:rPr>
          <w:highlight w:val="green"/>
          <w:u w:val="single"/>
        </w:rPr>
        <w:t xml:space="preserve"> </w:t>
      </w:r>
      <w:r w:rsidRPr="00846F5B">
        <w:rPr>
          <w:u w:val="single"/>
        </w:rPr>
        <w:t xml:space="preserve">the </w:t>
      </w:r>
      <w:proofErr w:type="spellStart"/>
      <w:r w:rsidRPr="00846F5B">
        <w:rPr>
          <w:u w:val="single"/>
        </w:rPr>
        <w:t>neighbours</w:t>
      </w:r>
      <w:proofErr w:type="spellEnd"/>
      <w:r w:rsidRPr="00846F5B">
        <w:rPr>
          <w:u w:val="single"/>
        </w:rPr>
        <w:t xml:space="preserve"> of Korea</w:t>
      </w:r>
      <w:r w:rsidRPr="00846F5B">
        <w:rPr>
          <w:sz w:val="16"/>
        </w:rPr>
        <w:t xml:space="preserve">, maybe </w:t>
      </w:r>
      <w:r w:rsidRPr="00A14FE9">
        <w:rPr>
          <w:b/>
          <w:bCs/>
          <w:highlight w:val="green"/>
          <w:u w:val="single"/>
        </w:rPr>
        <w:t>North</w:t>
      </w:r>
      <w:r w:rsidRPr="00846F5B">
        <w:rPr>
          <w:highlight w:val="green"/>
          <w:u w:val="single"/>
        </w:rPr>
        <w:t xml:space="preserve"> </w:t>
      </w:r>
      <w:r w:rsidRPr="00A14FE9">
        <w:rPr>
          <w:b/>
          <w:bCs/>
          <w:highlight w:val="green"/>
          <w:u w:val="single"/>
        </w:rPr>
        <w:t>Korea</w:t>
      </w:r>
      <w:r w:rsidRPr="00846F5B">
        <w:rPr>
          <w:u w:val="single"/>
        </w:rPr>
        <w:t xml:space="preserve"> especially</w:t>
      </w:r>
      <w:r w:rsidRPr="00846F5B">
        <w:rPr>
          <w:sz w:val="16"/>
        </w:rPr>
        <w:t xml:space="preserve">," he said. "But </w:t>
      </w:r>
      <w:proofErr w:type="gramStart"/>
      <w:r w:rsidRPr="00846F5B">
        <w:rPr>
          <w:sz w:val="16"/>
        </w:rPr>
        <w:t>also</w:t>
      </w:r>
      <w:proofErr w:type="gramEnd"/>
      <w:r w:rsidRPr="00846F5B">
        <w:rPr>
          <w:sz w:val="16"/>
        </w:rPr>
        <w:t xml:space="preserve"> it's a comment to Japan and to China and to Russia, and even the United States that </w:t>
      </w:r>
      <w:r w:rsidRPr="00846F5B">
        <w:rPr>
          <w:highlight w:val="green"/>
          <w:u w:val="single"/>
        </w:rPr>
        <w:t>Korea</w:t>
      </w:r>
      <w:r w:rsidRPr="00846F5B">
        <w:rPr>
          <w:u w:val="single"/>
        </w:rPr>
        <w:t xml:space="preserve"> has quietly and patiently</w:t>
      </w:r>
      <w:r w:rsidRPr="00B36781">
        <w:rPr>
          <w:u w:val="single"/>
        </w:rPr>
        <w:t xml:space="preserve"> </w:t>
      </w:r>
      <w:r w:rsidRPr="00846F5B">
        <w:rPr>
          <w:highlight w:val="green"/>
          <w:u w:val="single"/>
        </w:rPr>
        <w:t>developed capabilities</w:t>
      </w:r>
      <w:r w:rsidRPr="00B36781">
        <w:rPr>
          <w:u w:val="single"/>
        </w:rPr>
        <w:t xml:space="preserve"> that </w:t>
      </w:r>
      <w:r w:rsidRPr="00846F5B">
        <w:rPr>
          <w:highlight w:val="green"/>
          <w:u w:val="single"/>
        </w:rPr>
        <w:t>allow</w:t>
      </w:r>
      <w:r w:rsidRPr="00B36781">
        <w:rPr>
          <w:u w:val="single"/>
        </w:rPr>
        <w:t xml:space="preserve"> </w:t>
      </w:r>
      <w:r w:rsidRPr="00846F5B">
        <w:rPr>
          <w:highlight w:val="green"/>
          <w:u w:val="single"/>
        </w:rPr>
        <w:t>it to stand</w:t>
      </w:r>
      <w:r w:rsidRPr="00B36781">
        <w:rPr>
          <w:u w:val="single"/>
        </w:rPr>
        <w:t xml:space="preserve"> on </w:t>
      </w:r>
      <w:r w:rsidRPr="00846F5B">
        <w:rPr>
          <w:highlight w:val="green"/>
          <w:u w:val="single"/>
        </w:rPr>
        <w:t>its own</w:t>
      </w:r>
      <w:r w:rsidRPr="00B36781">
        <w:rPr>
          <w:u w:val="single"/>
        </w:rPr>
        <w:t xml:space="preserve"> two feet when it comes to its interest in outer space."</w:t>
      </w:r>
    </w:p>
    <w:p w14:paraId="0A057101" w14:textId="77777777" w:rsidR="00245733" w:rsidRPr="00B36781" w:rsidRDefault="00245733" w:rsidP="00245733">
      <w:pPr>
        <w:rPr>
          <w:sz w:val="16"/>
          <w:szCs w:val="16"/>
        </w:rPr>
      </w:pPr>
      <w:r w:rsidRPr="00B36781">
        <w:rPr>
          <w:sz w:val="16"/>
          <w:szCs w:val="16"/>
        </w:rPr>
        <w:t>The space race and the arms race</w:t>
      </w:r>
    </w:p>
    <w:p w14:paraId="0DCCE0FF" w14:textId="77777777" w:rsidR="00245733" w:rsidRPr="003E334F" w:rsidRDefault="00245733" w:rsidP="00245733">
      <w:pPr>
        <w:rPr>
          <w:sz w:val="16"/>
        </w:rPr>
      </w:pPr>
      <w:r w:rsidRPr="00A14FE9">
        <w:rPr>
          <w:b/>
          <w:bCs/>
          <w:highlight w:val="green"/>
          <w:u w:val="single"/>
        </w:rPr>
        <w:t>Nuri</w:t>
      </w:r>
      <w:r w:rsidRPr="00A14FE9">
        <w:rPr>
          <w:b/>
          <w:bCs/>
          <w:u w:val="single"/>
        </w:rPr>
        <w:t>'s</w:t>
      </w:r>
      <w:r w:rsidRPr="00B36781">
        <w:rPr>
          <w:u w:val="single"/>
        </w:rPr>
        <w:t xml:space="preserve"> launch </w:t>
      </w:r>
      <w:r w:rsidRPr="00846F5B">
        <w:rPr>
          <w:highlight w:val="green"/>
          <w:u w:val="single"/>
        </w:rPr>
        <w:t xml:space="preserve">comes at a </w:t>
      </w:r>
      <w:r w:rsidRPr="00A14FE9">
        <w:rPr>
          <w:b/>
          <w:bCs/>
          <w:highlight w:val="green"/>
          <w:u w:val="single"/>
        </w:rPr>
        <w:t>time</w:t>
      </w:r>
      <w:r w:rsidRPr="00846F5B">
        <w:rPr>
          <w:highlight w:val="green"/>
          <w:u w:val="single"/>
        </w:rPr>
        <w:t xml:space="preserve"> </w:t>
      </w:r>
      <w:r w:rsidRPr="00A14FE9">
        <w:rPr>
          <w:b/>
          <w:bCs/>
          <w:highlight w:val="green"/>
          <w:u w:val="single"/>
        </w:rPr>
        <w:t>of</w:t>
      </w:r>
      <w:r w:rsidRPr="00846F5B">
        <w:rPr>
          <w:highlight w:val="green"/>
          <w:u w:val="single"/>
        </w:rPr>
        <w:t xml:space="preserve"> </w:t>
      </w:r>
      <w:r w:rsidRPr="00A14FE9">
        <w:rPr>
          <w:b/>
          <w:bCs/>
          <w:highlight w:val="green"/>
          <w:u w:val="single"/>
        </w:rPr>
        <w:t>heightened</w:t>
      </w:r>
      <w:r w:rsidRPr="00846F5B">
        <w:rPr>
          <w:highlight w:val="gree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w:t>
      </w:r>
      <w:proofErr w:type="spellStart"/>
      <w:r w:rsidRPr="003E334F">
        <w:rPr>
          <w:sz w:val="16"/>
        </w:rPr>
        <w:t>utilises</w:t>
      </w:r>
      <w:proofErr w:type="spellEnd"/>
      <w:r w:rsidRPr="003E334F">
        <w:rPr>
          <w:sz w:val="16"/>
        </w:rPr>
        <w:t xml:space="preserve"> space rocket technology to create a potentially devastating weapon. China dismissed the reports but Chang Young-</w:t>
      </w:r>
      <w:proofErr w:type="spellStart"/>
      <w:r w:rsidRPr="003E334F">
        <w:rPr>
          <w:sz w:val="16"/>
        </w:rPr>
        <w:t>keun</w:t>
      </w:r>
      <w:proofErr w:type="spellEnd"/>
      <w:r w:rsidRPr="003E334F">
        <w:rPr>
          <w:sz w:val="16"/>
        </w:rPr>
        <w:t xml:space="preserve">, a missile expert at the Korea Aerospace University, said it was almost certain what China deployed was a weapon. "They definitely tested a hypersonic vehicle, not a space rocket," he said. Against such a backdrop, </w:t>
      </w:r>
      <w:r w:rsidRPr="00846F5B">
        <w:rPr>
          <w:highlight w:val="gree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w:t>
      </w:r>
      <w:proofErr w:type="spellStart"/>
      <w:r w:rsidRPr="003E334F">
        <w:rPr>
          <w:sz w:val="16"/>
        </w:rPr>
        <w:t>Defence</w:t>
      </w:r>
      <w:proofErr w:type="spellEnd"/>
      <w:r w:rsidRPr="003E334F">
        <w:rPr>
          <w:sz w:val="16"/>
        </w:rPr>
        <w:t xml:space="preserve"> Expo or ADEX. It was jam-packed with theatrics: Fighter jets </w:t>
      </w:r>
      <w:proofErr w:type="spellStart"/>
      <w:r w:rsidRPr="003E334F">
        <w:rPr>
          <w:sz w:val="16"/>
        </w:rPr>
        <w:t>manoeuvring</w:t>
      </w:r>
      <w:proofErr w:type="spellEnd"/>
      <w:r w:rsidRPr="003E334F">
        <w:rPr>
          <w:sz w:val="16"/>
        </w:rPr>
        <w:t xml:space="preserve">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xml:space="preserve">. South Korean President Moon Jae-in made his own surprise visit to the event in the back of a fighter jet, urging the country to redouble its efforts to become a global </w:t>
      </w:r>
      <w:proofErr w:type="spellStart"/>
      <w:r w:rsidRPr="003E334F">
        <w:rPr>
          <w:sz w:val="16"/>
        </w:rPr>
        <w:t>defence</w:t>
      </w:r>
      <w:proofErr w:type="spellEnd"/>
      <w:r w:rsidRPr="003E334F">
        <w:rPr>
          <w:sz w:val="16"/>
        </w:rPr>
        <w:t xml:space="preserve"> leader. "The goal of building strong </w:t>
      </w:r>
      <w:proofErr w:type="spellStart"/>
      <w:r w:rsidRPr="003E334F">
        <w:rPr>
          <w:sz w:val="16"/>
        </w:rPr>
        <w:t>defence</w:t>
      </w:r>
      <w:proofErr w:type="spellEnd"/>
      <w:r w:rsidRPr="003E334F">
        <w:rPr>
          <w:sz w:val="16"/>
        </w:rPr>
        <w:t xml:space="preserve"> power is always to foster peace," he told the crowd.</w:t>
      </w:r>
    </w:p>
    <w:p w14:paraId="07E061DE" w14:textId="77777777" w:rsidR="00245733" w:rsidRPr="003E334F" w:rsidRDefault="00245733" w:rsidP="00245733">
      <w:pPr>
        <w:rPr>
          <w:sz w:val="16"/>
          <w:szCs w:val="16"/>
        </w:rPr>
      </w:pPr>
      <w:r w:rsidRPr="003E334F">
        <w:rPr>
          <w:sz w:val="16"/>
          <w:szCs w:val="16"/>
        </w:rPr>
        <w:t>The benefit of a space race</w:t>
      </w:r>
    </w:p>
    <w:p w14:paraId="0E725CCF" w14:textId="057A45FD" w:rsidR="00245733" w:rsidRPr="00245733" w:rsidRDefault="00245733" w:rsidP="00245733">
      <w:pPr>
        <w:rPr>
          <w:sz w:val="16"/>
        </w:rPr>
      </w:pPr>
      <w:r w:rsidRPr="00846F5B">
        <w:rPr>
          <w:highlight w:val="green"/>
          <w:u w:val="single"/>
        </w:rPr>
        <w:t>South Korea</w:t>
      </w:r>
      <w:r w:rsidRPr="00B92CA0">
        <w:rPr>
          <w:sz w:val="16"/>
        </w:rPr>
        <w:t xml:space="preserve"> may not yet have its own dedicated 'Space Force' like the US, but it </w:t>
      </w:r>
      <w:r w:rsidRPr="003E334F">
        <w:rPr>
          <w:u w:val="single"/>
        </w:rPr>
        <w:t xml:space="preserve">has </w:t>
      </w:r>
      <w:r w:rsidRPr="00846F5B">
        <w:rPr>
          <w:highlight w:val="green"/>
          <w:u w:val="single"/>
        </w:rPr>
        <w:t xml:space="preserve">made clear that </w:t>
      </w:r>
      <w:r w:rsidRPr="00A14FE9">
        <w:rPr>
          <w:b/>
          <w:bCs/>
          <w:highlight w:val="green"/>
          <w:u w:val="single"/>
        </w:rPr>
        <w:t>space</w:t>
      </w:r>
      <w:r w:rsidRPr="00846F5B">
        <w:rPr>
          <w:highlight w:val="green"/>
          <w:u w:val="single"/>
        </w:rPr>
        <w:t xml:space="preserve"> is </w:t>
      </w:r>
      <w:r w:rsidRPr="00A14FE9">
        <w:rPr>
          <w:b/>
          <w:bCs/>
          <w:highlight w:val="green"/>
          <w:u w:val="single"/>
        </w:rPr>
        <w:t>crucial</w:t>
      </w:r>
      <w:r w:rsidRPr="00846F5B">
        <w:rPr>
          <w:highlight w:val="green"/>
          <w:u w:val="single"/>
        </w:rPr>
        <w:t xml:space="preserve"> </w:t>
      </w:r>
      <w:r w:rsidRPr="00A14FE9">
        <w:rPr>
          <w:b/>
          <w:bCs/>
          <w:highlight w:val="green"/>
          <w:u w:val="single"/>
        </w:rPr>
        <w:t>to</w:t>
      </w:r>
      <w:r w:rsidRPr="00846F5B">
        <w:rPr>
          <w:highlight w:val="green"/>
          <w:u w:val="single"/>
        </w:rPr>
        <w:t xml:space="preserve"> its </w:t>
      </w:r>
      <w:proofErr w:type="spellStart"/>
      <w:r w:rsidRPr="00A14FE9">
        <w:rPr>
          <w:b/>
          <w:bCs/>
          <w:highlight w:val="green"/>
          <w:u w:val="single"/>
        </w:rPr>
        <w:t>defence</w:t>
      </w:r>
      <w:proofErr w:type="spellEnd"/>
      <w:r w:rsidRPr="00B92CA0">
        <w:rPr>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w:t>
      </w:r>
      <w:proofErr w:type="spellStart"/>
      <w:r w:rsidRPr="00B92CA0">
        <w:rPr>
          <w:sz w:val="16"/>
        </w:rPr>
        <w:t>mok</w:t>
      </w:r>
      <w:proofErr w:type="spellEnd"/>
      <w:r w:rsidRPr="00B92CA0">
        <w:rPr>
          <w:sz w:val="16"/>
        </w:rPr>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w:t>
      </w:r>
      <w:proofErr w:type="gramStart"/>
      <w:r w:rsidRPr="00B92CA0">
        <w:rPr>
          <w:sz w:val="16"/>
        </w:rPr>
        <w:t>cheap</w:t>
      </w:r>
      <w:proofErr w:type="gramEnd"/>
      <w:r w:rsidRPr="00B92CA0">
        <w:rPr>
          <w:sz w:val="16"/>
        </w:rPr>
        <w:t xml:space="preserve"> and Professor Lee said he </w:t>
      </w:r>
      <w:proofErr w:type="spellStart"/>
      <w:r w:rsidRPr="00B92CA0">
        <w:rPr>
          <w:sz w:val="16"/>
        </w:rPr>
        <w:t>recognises</w:t>
      </w:r>
      <w:proofErr w:type="spellEnd"/>
      <w:r w:rsidRPr="00B92CA0">
        <w:rPr>
          <w:sz w:val="16"/>
        </w:rPr>
        <w:t xml:space="preserve"> that space travel can be expensive. He also said he knows that national </w:t>
      </w:r>
      <w:proofErr w:type="spellStart"/>
      <w:r w:rsidRPr="00B92CA0">
        <w:rPr>
          <w:sz w:val="16"/>
        </w:rPr>
        <w:t>defence</w:t>
      </w:r>
      <w:proofErr w:type="spellEnd"/>
      <w:r w:rsidRPr="00B92CA0">
        <w:rPr>
          <w:sz w:val="16"/>
        </w:rPr>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B92CA0">
        <w:rPr>
          <w:sz w:val="16"/>
        </w:rPr>
        <w:t>So</w:t>
      </w:r>
      <w:proofErr w:type="gramEnd"/>
      <w:r w:rsidRPr="00B92CA0">
        <w:rPr>
          <w:sz w:val="16"/>
        </w:rPr>
        <w:t xml:space="preserve"> in many areas, they try to work together." But he said within Asia, no-one is in that "mood" yet.</w:t>
      </w:r>
    </w:p>
    <w:p w14:paraId="28D96519" w14:textId="343272FE" w:rsidR="00F97D26" w:rsidRPr="00031E2A" w:rsidRDefault="00F97D26" w:rsidP="00F97D26">
      <w:pPr>
        <w:pStyle w:val="Heading4"/>
        <w:rPr>
          <w:rFonts w:eastAsia="Cambria"/>
          <w:u w:val="single"/>
        </w:rPr>
      </w:pPr>
      <w:r>
        <w:rPr>
          <w:rFonts w:eastAsia="Cambria"/>
        </w:rPr>
        <w:t>1---</w:t>
      </w:r>
      <w:r w:rsidRPr="003559D1">
        <w:rPr>
          <w:rFonts w:eastAsia="Cambria"/>
          <w:u w:val="single"/>
        </w:rPr>
        <w:t>Prolif</w:t>
      </w:r>
    </w:p>
    <w:p w14:paraId="303D3C74" w14:textId="77777777" w:rsidR="00F97D26" w:rsidRPr="00993C12" w:rsidRDefault="00F97D26" w:rsidP="00F97D26">
      <w:pPr>
        <w:pStyle w:val="Heading4"/>
        <w:rPr>
          <w:rFonts w:cs="Calibri"/>
        </w:rPr>
      </w:pPr>
      <w:r w:rsidRPr="00993C12">
        <w:rPr>
          <w:rFonts w:cs="Calibri"/>
        </w:rPr>
        <w:t>Continued development spurs competition, security fears, and perceived nuclearization.</w:t>
      </w:r>
    </w:p>
    <w:p w14:paraId="38450608" w14:textId="77777777" w:rsidR="00F97D26" w:rsidRPr="00993C12" w:rsidRDefault="00F97D26" w:rsidP="00F97D26">
      <w:r w:rsidRPr="00993C12">
        <w:rPr>
          <w:rStyle w:val="Style13ptBold"/>
        </w:rPr>
        <w:t>Lee 21</w:t>
      </w:r>
      <w:r w:rsidRPr="00993C12">
        <w:t xml:space="preserve"> </w:t>
      </w:r>
      <w:r>
        <w:t>[</w:t>
      </w:r>
      <w:proofErr w:type="spellStart"/>
      <w:r w:rsidRPr="00993C12">
        <w:t>Jeong</w:t>
      </w:r>
      <w:proofErr w:type="spellEnd"/>
      <w:r w:rsidRPr="00993C12">
        <w:t xml:space="preserve">-Ho Lee, Bloomberg Government Reporter, SNU graduate, Kings College PHD Student 10-20-2021, "South Korea to Launch New Rocket as Arms Race Builds Across Asia," Bloomberg, </w:t>
      </w:r>
      <w:hyperlink r:id="rId17" w:history="1">
        <w:r w:rsidRPr="00993C12">
          <w:rPr>
            <w:rStyle w:val="Hyperlink"/>
          </w:rPr>
          <w:t>https://www.bloomberg.com/news/articles/2021-10-20/south-korea-to-launch-new-rocket-as-arms-race-builds-across-asia</w:t>
        </w:r>
      </w:hyperlink>
      <w:r>
        <w:rPr>
          <w:rStyle w:val="Hyperlink"/>
        </w:rPr>
        <w:t>]</w:t>
      </w:r>
      <w:r w:rsidRPr="00993C12">
        <w:t xml:space="preserve"> //Jay</w:t>
      </w:r>
    </w:p>
    <w:p w14:paraId="4B053D38" w14:textId="24DE6AA7" w:rsidR="00F97D26" w:rsidRDefault="00F97D26" w:rsidP="00F97D26">
      <w:pPr>
        <w:rPr>
          <w:szCs w:val="24"/>
          <w:u w:val="single"/>
        </w:rPr>
      </w:pPr>
      <w:r w:rsidRPr="00F97D26">
        <w:rPr>
          <w:szCs w:val="24"/>
          <w:highlight w:val="cyan"/>
          <w:u w:val="single"/>
        </w:rPr>
        <w:t>South Korea</w:t>
      </w:r>
      <w:r w:rsidRPr="00993C12">
        <w:rPr>
          <w:szCs w:val="24"/>
          <w:u w:val="single"/>
        </w:rPr>
        <w:t xml:space="preserve"> is set to </w:t>
      </w:r>
      <w:r w:rsidRPr="00F97D26">
        <w:rPr>
          <w:szCs w:val="24"/>
          <w:highlight w:val="cyan"/>
          <w:u w:val="single"/>
        </w:rPr>
        <w:t>launch</w:t>
      </w:r>
      <w:r w:rsidRPr="00993C12">
        <w:rPr>
          <w:szCs w:val="24"/>
          <w:u w:val="single"/>
        </w:rPr>
        <w:t xml:space="preserve"> a home-developed </w:t>
      </w:r>
      <w:r w:rsidRPr="00F97D26">
        <w:rPr>
          <w:szCs w:val="24"/>
          <w:highlight w:val="cyan"/>
          <w:u w:val="single"/>
        </w:rPr>
        <w:t>Nuri rocket</w:t>
      </w:r>
      <w:r w:rsidRPr="00993C12">
        <w:rPr>
          <w:szCs w:val="24"/>
          <w:u w:val="single"/>
        </w:rPr>
        <w:t xml:space="preserve"> Thursday, showing global powers a leap in aerospace technology that can be used for both commercial and military purposes. </w:t>
      </w:r>
      <w:r w:rsidRPr="00993C12">
        <w:rPr>
          <w:szCs w:val="24"/>
        </w:rPr>
        <w:t xml:space="preserve">President Moon Jae-in plans to watch the launch of the three-stage liquid-fuel rocket carrying a 1.5-ton dummy payload, which is set for liftoff at about 4 p.m. local time from the </w:t>
      </w:r>
      <w:proofErr w:type="spellStart"/>
      <w:r w:rsidRPr="00993C12">
        <w:rPr>
          <w:szCs w:val="24"/>
        </w:rPr>
        <w:t>Naro</w:t>
      </w:r>
      <w:proofErr w:type="spellEnd"/>
      <w:r w:rsidRPr="00993C12">
        <w:rPr>
          <w:szCs w:val="24"/>
        </w:rPr>
        <w:t xml:space="preserve"> Space Center on the country’s southern coast. </w:t>
      </w:r>
      <w:r w:rsidRPr="00993C12">
        <w:rPr>
          <w:szCs w:val="24"/>
          <w:u w:val="single"/>
        </w:rPr>
        <w:t xml:space="preserve">South Korea sees the program as </w:t>
      </w:r>
      <w:r w:rsidRPr="00F97D26">
        <w:rPr>
          <w:szCs w:val="24"/>
          <w:highlight w:val="cyan"/>
          <w:u w:val="single"/>
        </w:rPr>
        <w:t>bolstering its competitiveness</w:t>
      </w:r>
      <w:r w:rsidRPr="00993C12">
        <w:rPr>
          <w:szCs w:val="24"/>
          <w:u w:val="single"/>
        </w:rPr>
        <w:t xml:space="preserve"> in 6G communications </w:t>
      </w:r>
      <w:r w:rsidRPr="00F97D26">
        <w:rPr>
          <w:szCs w:val="24"/>
          <w:highlight w:val="cyan"/>
          <w:u w:val="single"/>
        </w:rPr>
        <w:t>and helping</w:t>
      </w:r>
      <w:r w:rsidRPr="00993C12">
        <w:rPr>
          <w:szCs w:val="24"/>
          <w:u w:val="single"/>
        </w:rPr>
        <w:t xml:space="preserve"> it </w:t>
      </w:r>
      <w:r w:rsidRPr="00F97D26">
        <w:rPr>
          <w:szCs w:val="24"/>
          <w:highlight w:val="cyan"/>
          <w:u w:val="single"/>
        </w:rPr>
        <w:t xml:space="preserve">place more eyes in the sky as </w:t>
      </w:r>
      <w:r w:rsidRPr="00993C12">
        <w:rPr>
          <w:szCs w:val="24"/>
          <w:u w:val="single"/>
        </w:rPr>
        <w:t xml:space="preserve">rival </w:t>
      </w:r>
      <w:r w:rsidRPr="00F97D26">
        <w:rPr>
          <w:szCs w:val="24"/>
          <w:highlight w:val="cyan"/>
          <w:u w:val="single"/>
        </w:rPr>
        <w:t>North Korea adds to its arsenal</w:t>
      </w:r>
      <w:r w:rsidRPr="00993C12">
        <w:rPr>
          <w:szCs w:val="24"/>
          <w:u w:val="single"/>
        </w:rPr>
        <w:t>, including intercontinental ballistic missiles.</w:t>
      </w:r>
      <w:r w:rsidRPr="00993C12">
        <w:rPr>
          <w:szCs w:val="24"/>
        </w:rPr>
        <w:t xml:space="preserve"> The launch comes months after the U.S. removed limits on South Korea’s rocket development in place since the Cold War. </w:t>
      </w:r>
      <w:r w:rsidRPr="00F97D26">
        <w:rPr>
          <w:szCs w:val="24"/>
          <w:highlight w:val="cyan"/>
          <w:u w:val="single"/>
        </w:rPr>
        <w:t>South Korea</w:t>
      </w:r>
      <w:r w:rsidRPr="00993C12">
        <w:rPr>
          <w:szCs w:val="24"/>
          <w:u w:val="single"/>
        </w:rPr>
        <w:t xml:space="preserve"> has </w:t>
      </w:r>
      <w:r w:rsidRPr="00F97D26">
        <w:rPr>
          <w:szCs w:val="24"/>
          <w:highlight w:val="cyan"/>
          <w:u w:val="single"/>
        </w:rPr>
        <w:t>recently made advances in</w:t>
      </w:r>
      <w:r w:rsidRPr="00993C12">
        <w:rPr>
          <w:szCs w:val="24"/>
          <w:u w:val="single"/>
        </w:rPr>
        <w:t xml:space="preserve"> both its </w:t>
      </w:r>
      <w:r w:rsidRPr="00F97D26">
        <w:rPr>
          <w:szCs w:val="24"/>
          <w:highlight w:val="cyan"/>
          <w:u w:val="single"/>
        </w:rPr>
        <w:t>military missile capabilities</w:t>
      </w:r>
      <w:r w:rsidRPr="00993C12">
        <w:rPr>
          <w:szCs w:val="24"/>
          <w:u w:val="single"/>
        </w:rPr>
        <w:t xml:space="preserve"> and civilian program, playing catchup with more advanced space programs in China and Japan</w:t>
      </w:r>
      <w:r w:rsidRPr="00993C12">
        <w:rPr>
          <w:szCs w:val="24"/>
        </w:rPr>
        <w:t xml:space="preserve">. </w:t>
      </w:r>
      <w:r w:rsidRPr="00F97D26">
        <w:rPr>
          <w:rStyle w:val="StyleUnderline"/>
          <w:szCs w:val="24"/>
          <w:highlight w:val="cyan"/>
        </w:rPr>
        <w:t>While</w:t>
      </w:r>
      <w:r w:rsidRPr="00F97D26">
        <w:rPr>
          <w:szCs w:val="24"/>
          <w:highlight w:val="cyan"/>
        </w:rPr>
        <w:t xml:space="preserve"> </w:t>
      </w:r>
      <w:r w:rsidRPr="00F97D26">
        <w:rPr>
          <w:szCs w:val="24"/>
          <w:highlight w:val="cyan"/>
          <w:u w:val="single"/>
        </w:rPr>
        <w:t>South Korea doesn’t have a nuclear arms program, support</w:t>
      </w:r>
      <w:r w:rsidRPr="00993C12">
        <w:rPr>
          <w:szCs w:val="24"/>
          <w:u w:val="single"/>
        </w:rPr>
        <w:t xml:space="preserve"> for them </w:t>
      </w:r>
      <w:r w:rsidRPr="00F97D26">
        <w:rPr>
          <w:szCs w:val="24"/>
          <w:highlight w:val="cyan"/>
          <w:u w:val="single"/>
        </w:rPr>
        <w:t>is high</w:t>
      </w:r>
      <w:r w:rsidRPr="00993C12">
        <w:rPr>
          <w:szCs w:val="24"/>
          <w:u w:val="single"/>
        </w:rPr>
        <w:t xml:space="preserve">er </w:t>
      </w:r>
      <w:r w:rsidRPr="00F97D26">
        <w:rPr>
          <w:szCs w:val="24"/>
          <w:highlight w:val="cyan"/>
          <w:u w:val="single"/>
        </w:rPr>
        <w:t>among the public</w:t>
      </w:r>
      <w:r w:rsidRPr="00993C12">
        <w:rPr>
          <w:szCs w:val="24"/>
          <w:u w:val="single"/>
        </w:rPr>
        <w:t xml:space="preserve"> than in Japan</w:t>
      </w:r>
      <w:r w:rsidRPr="00993C12">
        <w:rPr>
          <w:szCs w:val="24"/>
        </w:rPr>
        <w:t xml:space="preserve"> -- another U.S. ally dependent on America for deterrence, where opposition is strong after America dropped two atomic bombs at the end of World War II. </w:t>
      </w:r>
      <w:r w:rsidRPr="00993C12">
        <w:rPr>
          <w:szCs w:val="24"/>
          <w:u w:val="single"/>
        </w:rPr>
        <w:t>One of the top contenders for South Korea’s presidential race next March, conservative Hong Joon-</w:t>
      </w:r>
      <w:proofErr w:type="spellStart"/>
      <w:r w:rsidRPr="00993C12">
        <w:rPr>
          <w:szCs w:val="24"/>
          <w:u w:val="single"/>
        </w:rPr>
        <w:t>pyo</w:t>
      </w:r>
      <w:proofErr w:type="spellEnd"/>
      <w:r w:rsidRPr="00993C12">
        <w:rPr>
          <w:szCs w:val="24"/>
          <w:u w:val="single"/>
        </w:rPr>
        <w:t xml:space="preserve">, told Bloomberg in September it might be </w:t>
      </w:r>
      <w:r w:rsidRPr="00F97D26">
        <w:rPr>
          <w:szCs w:val="24"/>
          <w:highlight w:val="cyan"/>
          <w:u w:val="single"/>
        </w:rPr>
        <w:t xml:space="preserve">time for </w:t>
      </w:r>
      <w:r w:rsidRPr="00993C12">
        <w:rPr>
          <w:szCs w:val="24"/>
          <w:u w:val="single"/>
        </w:rPr>
        <w:t xml:space="preserve">the </w:t>
      </w:r>
      <w:r w:rsidRPr="00F97D26">
        <w:rPr>
          <w:szCs w:val="24"/>
          <w:highlight w:val="cyan"/>
          <w:u w:val="single"/>
        </w:rPr>
        <w:t>country to have nuclear weapons</w:t>
      </w:r>
      <w:r w:rsidRPr="00993C12">
        <w:rPr>
          <w:szCs w:val="24"/>
          <w:u w:val="single"/>
        </w:rPr>
        <w:t xml:space="preserve">. That could add a twist to the Nuri program, which is currently for civilian use. </w:t>
      </w:r>
      <w:r w:rsidRPr="00993C12">
        <w:rPr>
          <w:szCs w:val="24"/>
        </w:rPr>
        <w:t xml:space="preserve">U.S. ‘Naive’ About Kim Talks, Leading South Korea Candidate </w:t>
      </w:r>
      <w:proofErr w:type="gramStart"/>
      <w:r w:rsidRPr="00993C12">
        <w:rPr>
          <w:szCs w:val="24"/>
        </w:rPr>
        <w:t>Says</w:t>
      </w:r>
      <w:proofErr w:type="gramEnd"/>
      <w:r w:rsidRPr="00993C12">
        <w:rPr>
          <w:szCs w:val="24"/>
        </w:rPr>
        <w:t xml:space="preserve"> “</w:t>
      </w:r>
      <w:r w:rsidRPr="00F97D26">
        <w:rPr>
          <w:szCs w:val="24"/>
          <w:highlight w:val="cyan"/>
          <w:u w:val="single"/>
        </w:rPr>
        <w:t>If you just replace the satellite with a warhead, South Korea’s rocket becomes an ICBM</w:t>
      </w:r>
      <w:r w:rsidRPr="00993C12">
        <w:rPr>
          <w:szCs w:val="24"/>
        </w:rPr>
        <w:t xml:space="preserve">,” said </w:t>
      </w:r>
      <w:proofErr w:type="spellStart"/>
      <w:r w:rsidRPr="00993C12">
        <w:rPr>
          <w:szCs w:val="24"/>
        </w:rPr>
        <w:t>Cheon</w:t>
      </w:r>
      <w:proofErr w:type="spellEnd"/>
      <w:r w:rsidRPr="00993C12">
        <w:rPr>
          <w:szCs w:val="24"/>
        </w:rPr>
        <w:t xml:space="preserve"> </w:t>
      </w:r>
      <w:proofErr w:type="spellStart"/>
      <w:r w:rsidRPr="00993C12">
        <w:rPr>
          <w:szCs w:val="24"/>
        </w:rPr>
        <w:t>Seong-whun</w:t>
      </w:r>
      <w:proofErr w:type="spellEnd"/>
      <w:r w:rsidRPr="00993C12">
        <w:rPr>
          <w:szCs w:val="24"/>
        </w:rPr>
        <w:t xml:space="preserve">, a former security strategy secretary of South Korea’s presidential Blue House. </w:t>
      </w:r>
      <w:r w:rsidRPr="00993C12">
        <w:rPr>
          <w:rStyle w:val="StyleUnderline"/>
          <w:szCs w:val="24"/>
        </w:rPr>
        <w:t>Washington has welcomed the advances in South Korea’s space program</w:t>
      </w:r>
      <w:r w:rsidRPr="00993C12">
        <w:rPr>
          <w:szCs w:val="24"/>
        </w:rPr>
        <w:t xml:space="preserve">. The Seoul government in May joined NASA’s Artemis program, which plans to return humans to the lunar surface. The 1.5-ton satellite on Nuri is expected to enter into orbit about 600 to 800 kilometers (375 to 500 miles) above the Earth. It would be a major advancement over South Korea’s two-stage </w:t>
      </w:r>
      <w:proofErr w:type="spellStart"/>
      <w:r w:rsidRPr="00993C12">
        <w:rPr>
          <w:szCs w:val="24"/>
        </w:rPr>
        <w:t>Naro</w:t>
      </w:r>
      <w:proofErr w:type="spellEnd"/>
      <w:r w:rsidRPr="00993C12">
        <w:rPr>
          <w:szCs w:val="24"/>
        </w:rPr>
        <w:t xml:space="preserve"> space vehicle built with domestic and Russian technology, which was hit by delays and two failed launches before a successful flight in 2013. South Korea has invested approximately $1.8 billion into the project since 2010, well before Moon took office in 2017. South Korea eventually plans to send a spaceship to the moon by 2030, after aiming to send a probe there for more than a decade. </w:t>
      </w:r>
      <w:r w:rsidRPr="00993C12">
        <w:rPr>
          <w:szCs w:val="24"/>
          <w:u w:val="single"/>
        </w:rPr>
        <w:t xml:space="preserve">Just hours before Moon witnessed the test of South Korea’s new submarine-launched ballistic system last month, </w:t>
      </w:r>
      <w:r w:rsidRPr="00F97D26">
        <w:rPr>
          <w:szCs w:val="24"/>
          <w:highlight w:val="cyan"/>
          <w:u w:val="single"/>
        </w:rPr>
        <w:t>North Korea</w:t>
      </w:r>
      <w:r w:rsidRPr="00993C12">
        <w:rPr>
          <w:szCs w:val="24"/>
          <w:u w:val="single"/>
        </w:rPr>
        <w:t xml:space="preserve"> </w:t>
      </w:r>
      <w:r w:rsidRPr="00F97D26">
        <w:rPr>
          <w:szCs w:val="24"/>
          <w:highlight w:val="cyan"/>
          <w:u w:val="single"/>
        </w:rPr>
        <w:t>test-fired</w:t>
      </w:r>
      <w:r w:rsidRPr="00993C12">
        <w:rPr>
          <w:szCs w:val="24"/>
          <w:u w:val="single"/>
        </w:rPr>
        <w:t xml:space="preserve"> ballistic </w:t>
      </w:r>
      <w:r w:rsidRPr="00F97D26">
        <w:rPr>
          <w:szCs w:val="24"/>
          <w:highlight w:val="cyan"/>
          <w:u w:val="single"/>
        </w:rPr>
        <w:t>missiles</w:t>
      </w:r>
      <w:r w:rsidRPr="00993C12">
        <w:rPr>
          <w:szCs w:val="24"/>
          <w:u w:val="single"/>
        </w:rPr>
        <w:t xml:space="preserve"> off a train for the first time. On Tuesday, Kim Jong </w:t>
      </w:r>
      <w:proofErr w:type="spellStart"/>
      <w:r w:rsidRPr="00993C12">
        <w:rPr>
          <w:szCs w:val="24"/>
          <w:u w:val="single"/>
        </w:rPr>
        <w:t>Un’s</w:t>
      </w:r>
      <w:proofErr w:type="spellEnd"/>
      <w:r w:rsidRPr="00993C12">
        <w:rPr>
          <w:szCs w:val="24"/>
          <w:u w:val="single"/>
        </w:rPr>
        <w:t xml:space="preserve"> regime fired off its first missile from a submarine in about five years. </w:t>
      </w:r>
      <w:r w:rsidRPr="00F97D26">
        <w:rPr>
          <w:szCs w:val="24"/>
          <w:highlight w:val="cyan"/>
          <w:u w:val="single"/>
        </w:rPr>
        <w:t>China</w:t>
      </w:r>
      <w:r w:rsidRPr="00993C12">
        <w:rPr>
          <w:szCs w:val="24"/>
          <w:u w:val="single"/>
        </w:rPr>
        <w:t xml:space="preserve"> on Saturday sent three astronauts to its Tiangong space station, while its </w:t>
      </w:r>
      <w:r w:rsidRPr="00F97D26">
        <w:rPr>
          <w:szCs w:val="24"/>
          <w:highlight w:val="cyan"/>
          <w:u w:val="single"/>
        </w:rPr>
        <w:t xml:space="preserve">reported launch of a hypersonic </w:t>
      </w:r>
      <w:r w:rsidRPr="00993C12">
        <w:rPr>
          <w:szCs w:val="24"/>
          <w:u w:val="single"/>
        </w:rPr>
        <w:t xml:space="preserve">missile into orbit has </w:t>
      </w:r>
      <w:r w:rsidRPr="00F97D26">
        <w:rPr>
          <w:szCs w:val="24"/>
          <w:highlight w:val="cyan"/>
          <w:u w:val="single"/>
        </w:rPr>
        <w:t>raised concerns</w:t>
      </w:r>
      <w:r w:rsidRPr="00993C12">
        <w:rPr>
          <w:szCs w:val="24"/>
          <w:u w:val="single"/>
        </w:rPr>
        <w:t xml:space="preserve"> that U.S. </w:t>
      </w:r>
      <w:r w:rsidRPr="00F97D26">
        <w:rPr>
          <w:szCs w:val="24"/>
          <w:highlight w:val="cyan"/>
          <w:u w:val="single"/>
        </w:rPr>
        <w:t>rivals</w:t>
      </w:r>
      <w:r w:rsidRPr="00993C12">
        <w:rPr>
          <w:szCs w:val="24"/>
          <w:u w:val="single"/>
        </w:rPr>
        <w:t xml:space="preserve"> </w:t>
      </w:r>
      <w:r w:rsidRPr="00F97D26">
        <w:rPr>
          <w:szCs w:val="24"/>
          <w:highlight w:val="cyan"/>
          <w:u w:val="single"/>
        </w:rPr>
        <w:t>are</w:t>
      </w:r>
      <w:r w:rsidRPr="00993C12">
        <w:rPr>
          <w:szCs w:val="24"/>
          <w:u w:val="single"/>
        </w:rPr>
        <w:t xml:space="preserve"> quickly </w:t>
      </w:r>
      <w:r w:rsidRPr="00F97D26">
        <w:rPr>
          <w:szCs w:val="24"/>
          <w:highlight w:val="cyan"/>
          <w:u w:val="single"/>
        </w:rPr>
        <w:t xml:space="preserve">neutralizing </w:t>
      </w:r>
      <w:r w:rsidRPr="00993C12">
        <w:rPr>
          <w:szCs w:val="24"/>
          <w:u w:val="single"/>
        </w:rPr>
        <w:t xml:space="preserve">the </w:t>
      </w:r>
      <w:r w:rsidRPr="00F97D26">
        <w:rPr>
          <w:szCs w:val="24"/>
          <w:highlight w:val="cyan"/>
          <w:u w:val="single"/>
        </w:rPr>
        <w:t>Pentagon’s</w:t>
      </w:r>
      <w:r w:rsidRPr="00993C12">
        <w:rPr>
          <w:szCs w:val="24"/>
          <w:u w:val="single"/>
        </w:rPr>
        <w:t xml:space="preserve"> missile </w:t>
      </w:r>
      <w:r w:rsidRPr="00F97D26">
        <w:rPr>
          <w:szCs w:val="24"/>
          <w:highlight w:val="cyan"/>
          <w:u w:val="single"/>
        </w:rPr>
        <w:t>defenses</w:t>
      </w:r>
      <w:r w:rsidRPr="00993C12">
        <w:rPr>
          <w:szCs w:val="24"/>
          <w:u w:val="single"/>
        </w:rPr>
        <w:t xml:space="preserve"> even as it invests tens of billions of dollars in upgrades. </w:t>
      </w:r>
      <w:r w:rsidRPr="00F97D26">
        <w:rPr>
          <w:szCs w:val="24"/>
          <w:highlight w:val="cyan"/>
          <w:u w:val="single"/>
        </w:rPr>
        <w:t>As</w:t>
      </w:r>
      <w:r w:rsidRPr="00993C12">
        <w:rPr>
          <w:szCs w:val="24"/>
          <w:u w:val="single"/>
        </w:rPr>
        <w:t xml:space="preserve"> regional </w:t>
      </w:r>
      <w:r w:rsidRPr="00F97D26">
        <w:rPr>
          <w:szCs w:val="24"/>
          <w:highlight w:val="cyan"/>
          <w:u w:val="single"/>
        </w:rPr>
        <w:t>security concerns heat up, South Korea</w:t>
      </w:r>
      <w:r w:rsidRPr="00993C12">
        <w:rPr>
          <w:szCs w:val="24"/>
          <w:u w:val="single"/>
        </w:rPr>
        <w:t xml:space="preserve"> has been </w:t>
      </w:r>
      <w:r w:rsidRPr="00F97D26">
        <w:rPr>
          <w:szCs w:val="24"/>
          <w:highlight w:val="cyan"/>
          <w:u w:val="single"/>
        </w:rPr>
        <w:t>pushing to fully activate</w:t>
      </w:r>
      <w:r w:rsidRPr="00993C12">
        <w:rPr>
          <w:szCs w:val="24"/>
          <w:u w:val="single"/>
        </w:rPr>
        <w:t xml:space="preserve"> its “</w:t>
      </w:r>
      <w:r w:rsidRPr="00F97D26">
        <w:rPr>
          <w:szCs w:val="24"/>
          <w:highlight w:val="cyan"/>
          <w:u w:val="single"/>
        </w:rPr>
        <w:t>425 Project</w:t>
      </w:r>
      <w:r w:rsidRPr="00993C12">
        <w:rPr>
          <w:szCs w:val="24"/>
          <w:u w:val="single"/>
        </w:rPr>
        <w:t xml:space="preserve">” of </w:t>
      </w:r>
      <w:r w:rsidRPr="00F97D26">
        <w:rPr>
          <w:szCs w:val="24"/>
          <w:highlight w:val="cyan"/>
          <w:u w:val="single"/>
        </w:rPr>
        <w:t>high-resolution surveillance satellites</w:t>
      </w:r>
      <w:r w:rsidRPr="00993C12">
        <w:rPr>
          <w:szCs w:val="24"/>
          <w:u w:val="single"/>
        </w:rPr>
        <w:t xml:space="preserve"> as early as next year. The </w:t>
      </w:r>
      <w:r w:rsidRPr="00F97D26">
        <w:rPr>
          <w:szCs w:val="24"/>
          <w:highlight w:val="cyan"/>
          <w:u w:val="single"/>
        </w:rPr>
        <w:t>program</w:t>
      </w:r>
      <w:r w:rsidRPr="00993C12">
        <w:rPr>
          <w:szCs w:val="24"/>
          <w:u w:val="single"/>
        </w:rPr>
        <w:t xml:space="preserve"> </w:t>
      </w:r>
      <w:r w:rsidRPr="00F97D26">
        <w:rPr>
          <w:szCs w:val="24"/>
          <w:highlight w:val="cyan"/>
          <w:u w:val="single"/>
        </w:rPr>
        <w:t>would have</w:t>
      </w:r>
      <w:r w:rsidRPr="00993C12">
        <w:rPr>
          <w:szCs w:val="24"/>
          <w:u w:val="single"/>
        </w:rPr>
        <w:t xml:space="preserve"> civilian and </w:t>
      </w:r>
      <w:r w:rsidRPr="00F97D26">
        <w:rPr>
          <w:szCs w:val="24"/>
          <w:highlight w:val="cyan"/>
          <w:u w:val="single"/>
        </w:rPr>
        <w:t>military applications to watch</w:t>
      </w:r>
      <w:r w:rsidRPr="00993C12">
        <w:rPr>
          <w:szCs w:val="24"/>
          <w:u w:val="single"/>
        </w:rPr>
        <w:t xml:space="preserve"> the Korean Peninsula </w:t>
      </w:r>
      <w:proofErr w:type="gramStart"/>
      <w:r w:rsidRPr="00993C12">
        <w:rPr>
          <w:szCs w:val="24"/>
          <w:u w:val="single"/>
        </w:rPr>
        <w:t>including</w:t>
      </w:r>
      <w:proofErr w:type="gramEnd"/>
      <w:r w:rsidRPr="00993C12">
        <w:rPr>
          <w:szCs w:val="24"/>
          <w:u w:val="single"/>
        </w:rPr>
        <w:t xml:space="preserve"> </w:t>
      </w:r>
      <w:r w:rsidRPr="00F97D26">
        <w:rPr>
          <w:szCs w:val="24"/>
          <w:highlight w:val="cyan"/>
          <w:u w:val="single"/>
        </w:rPr>
        <w:t>North Korea</w:t>
      </w:r>
      <w:r w:rsidRPr="00993C12">
        <w:rPr>
          <w:szCs w:val="24"/>
          <w:u w:val="single"/>
        </w:rPr>
        <w:t xml:space="preserve"> -- </w:t>
      </w:r>
      <w:r w:rsidRPr="00F97D26">
        <w:rPr>
          <w:szCs w:val="24"/>
          <w:highlight w:val="cyan"/>
          <w:u w:val="single"/>
        </w:rPr>
        <w:t>and</w:t>
      </w:r>
      <w:r w:rsidRPr="00993C12">
        <w:rPr>
          <w:szCs w:val="24"/>
          <w:u w:val="single"/>
        </w:rPr>
        <w:t xml:space="preserve"> possibly </w:t>
      </w:r>
      <w:r w:rsidRPr="00F97D26">
        <w:rPr>
          <w:szCs w:val="24"/>
          <w:highlight w:val="cyan"/>
          <w:u w:val="single"/>
        </w:rPr>
        <w:t>China</w:t>
      </w:r>
      <w:r w:rsidRPr="00993C12">
        <w:rPr>
          <w:szCs w:val="24"/>
          <w:u w:val="single"/>
        </w:rPr>
        <w:t>.</w:t>
      </w:r>
    </w:p>
    <w:p w14:paraId="5C3985DA" w14:textId="77777777" w:rsidR="00F97D26" w:rsidRPr="00031E2A" w:rsidRDefault="00F97D26" w:rsidP="00F97D26">
      <w:pPr>
        <w:keepNext/>
        <w:keepLines/>
        <w:spacing w:before="40" w:after="0"/>
        <w:outlineLvl w:val="3"/>
        <w:rPr>
          <w:rFonts w:eastAsia="MS Gothic"/>
          <w:b/>
          <w:iCs/>
          <w:sz w:val="26"/>
        </w:rPr>
      </w:pPr>
      <w:r>
        <w:rPr>
          <w:rFonts w:eastAsia="MS Gothic"/>
          <w:b/>
          <w:iCs/>
          <w:sz w:val="26"/>
        </w:rPr>
        <w:t>Causes</w:t>
      </w:r>
      <w:r w:rsidRPr="00031E2A">
        <w:rPr>
          <w:rFonts w:eastAsia="MS Gothic"/>
          <w:b/>
          <w:iCs/>
          <w:sz w:val="26"/>
        </w:rPr>
        <w:t xml:space="preserve"> East Asian war--</w:t>
      </w:r>
      <w:r>
        <w:rPr>
          <w:rFonts w:eastAsia="MS Gothic"/>
          <w:b/>
          <w:iCs/>
          <w:sz w:val="26"/>
        </w:rPr>
        <w:t>-</w:t>
      </w:r>
      <w:r w:rsidRPr="00031E2A">
        <w:rPr>
          <w:rFonts w:eastAsia="MS Gothic"/>
          <w:b/>
          <w:iCs/>
          <w:sz w:val="26"/>
        </w:rPr>
        <w:t xml:space="preserve">escalation, </w:t>
      </w:r>
      <w:proofErr w:type="spellStart"/>
      <w:r w:rsidRPr="00031E2A">
        <w:rPr>
          <w:rFonts w:eastAsia="MS Gothic"/>
          <w:b/>
          <w:iCs/>
          <w:sz w:val="26"/>
        </w:rPr>
        <w:t>miscalc</w:t>
      </w:r>
      <w:proofErr w:type="spellEnd"/>
      <w:r w:rsidRPr="00031E2A">
        <w:rPr>
          <w:rFonts w:eastAsia="MS Gothic"/>
          <w:b/>
          <w:iCs/>
          <w:sz w:val="26"/>
        </w:rPr>
        <w:t>, and cyberattacks.</w:t>
      </w:r>
    </w:p>
    <w:p w14:paraId="25D0F0A3" w14:textId="77777777" w:rsidR="00F97D26" w:rsidRPr="00031E2A" w:rsidRDefault="00F97D26" w:rsidP="00F97D26">
      <w:pPr>
        <w:rPr>
          <w:rFonts w:eastAsia="Cambria"/>
        </w:rPr>
      </w:pPr>
      <w:proofErr w:type="spellStart"/>
      <w:r w:rsidRPr="00031E2A">
        <w:rPr>
          <w:rFonts w:eastAsia="Cambria"/>
          <w:b/>
          <w:bCs/>
          <w:sz w:val="26"/>
        </w:rPr>
        <w:t>Sukin</w:t>
      </w:r>
      <w:proofErr w:type="spellEnd"/>
      <w:r w:rsidRPr="00031E2A">
        <w:rPr>
          <w:rFonts w:eastAsia="Cambria"/>
          <w:b/>
          <w:bCs/>
          <w:sz w:val="26"/>
        </w:rPr>
        <w:t xml:space="preserve"> and Dalton 21</w:t>
      </w:r>
      <w:r w:rsidRPr="00031E2A">
        <w:rPr>
          <w:rFonts w:eastAsia="Cambria"/>
        </w:rPr>
        <w:t xml:space="preserve"> Lauren </w:t>
      </w:r>
      <w:proofErr w:type="spellStart"/>
      <w:r w:rsidRPr="00031E2A">
        <w:rPr>
          <w:rFonts w:eastAsia="Cambria"/>
        </w:rPr>
        <w:t>Sukin</w:t>
      </w:r>
      <w:proofErr w:type="spellEnd"/>
      <w:r w:rsidRPr="00031E2A">
        <w:rPr>
          <w:rFonts w:eastAsia="Cambria"/>
        </w:rPr>
        <w:t xml:space="preserve">, 10-26-2021, (Lauren </w:t>
      </w:r>
      <w:proofErr w:type="spellStart"/>
      <w:r w:rsidRPr="00031E2A">
        <w:rPr>
          <w:rFonts w:eastAsia="Cambria"/>
        </w:rPr>
        <w:t>Sukin</w:t>
      </w:r>
      <w:proofErr w:type="spellEnd"/>
      <w:r w:rsidRPr="00031E2A">
        <w:rPr>
          <w:rFonts w:eastAsia="Cambria"/>
        </w:rPr>
        <w:t xml:space="preserve">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18" w:history="1">
        <w:r w:rsidRPr="00031E2A">
          <w:rPr>
            <w:rFonts w:eastAsia="Cambria"/>
          </w:rPr>
          <w:t>https://warontherocks.com/2021/10/why-south-korea-shouldnt-build-its-own-nuclear-bombs/</w:t>
        </w:r>
      </w:hyperlink>
      <w:r w:rsidRPr="00031E2A">
        <w:rPr>
          <w:rFonts w:eastAsia="Cambria"/>
        </w:rPr>
        <w:t xml:space="preserve"> //Jay</w:t>
      </w:r>
    </w:p>
    <w:p w14:paraId="5BAC5B08" w14:textId="77777777" w:rsidR="00F97D26" w:rsidRPr="00031E2A" w:rsidRDefault="00F97D26" w:rsidP="00F97D26">
      <w:pPr>
        <w:rPr>
          <w:rFonts w:eastAsia="Cambria"/>
          <w:sz w:val="12"/>
        </w:rPr>
      </w:pPr>
      <w:r w:rsidRPr="00031E2A">
        <w:rPr>
          <w:rFonts w:eastAsia="Cambria"/>
          <w:sz w:val="12"/>
        </w:rPr>
        <w:t xml:space="preserve">Lind and </w:t>
      </w:r>
      <w:proofErr w:type="gramStart"/>
      <w:r w:rsidRPr="00031E2A">
        <w:rPr>
          <w:rFonts w:eastAsia="Cambria"/>
          <w:sz w:val="12"/>
        </w:rPr>
        <w:t>Press</w:t>
      </w:r>
      <w:proofErr w:type="gramEnd"/>
      <w:r w:rsidRPr="00031E2A">
        <w:rPr>
          <w:rFonts w:eastAsia="Cambria"/>
          <w:sz w:val="12"/>
        </w:rPr>
        <w:t xml:space="preserve">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F97D26">
        <w:rPr>
          <w:rFonts w:eastAsia="Cambria"/>
          <w:highlight w:val="cyan"/>
          <w:u w:val="single"/>
        </w:rPr>
        <w:t>foundations of</w:t>
      </w:r>
      <w:r w:rsidRPr="00031E2A">
        <w:rPr>
          <w:rFonts w:eastAsia="Cambria"/>
          <w:u w:val="single"/>
        </w:rPr>
        <w:t xml:space="preserve"> </w:t>
      </w:r>
      <w:r w:rsidRPr="00F97D26">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F97D26">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F97D26">
        <w:rPr>
          <w:rFonts w:eastAsia="Cambria"/>
          <w:highlight w:val="cyan"/>
          <w:u w:val="single"/>
        </w:rPr>
        <w:t>South Korea</w:t>
      </w:r>
      <w:r w:rsidRPr="00031E2A">
        <w:rPr>
          <w:rFonts w:eastAsia="Cambria"/>
          <w:u w:val="single"/>
        </w:rPr>
        <w:t xml:space="preserve">, where the </w:t>
      </w:r>
      <w:r w:rsidRPr="00F97D26">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F97D26">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w:t>
      </w:r>
      <w:proofErr w:type="gramStart"/>
      <w:r w:rsidRPr="00031E2A">
        <w:rPr>
          <w:rFonts w:eastAsia="Cambria"/>
          <w:sz w:val="12"/>
        </w:rPr>
        <w:t>argue</w:t>
      </w:r>
      <w:proofErr w:type="gramEnd"/>
      <w:r w:rsidRPr="00031E2A">
        <w:rPr>
          <w:rFonts w:eastAsia="Cambria"/>
          <w:sz w:val="12"/>
        </w:rPr>
        <w:t xml:space="preserv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w:t>
      </w:r>
      <w:proofErr w:type="spellStart"/>
      <w:r w:rsidRPr="00031E2A">
        <w:rPr>
          <w:rFonts w:eastAsia="Cambria"/>
          <w:sz w:val="12"/>
        </w:rPr>
        <w:t>Sukin</w:t>
      </w:r>
      <w:proofErr w:type="spellEnd"/>
      <w:r w:rsidRPr="00031E2A">
        <w:rPr>
          <w:rFonts w:eastAsia="Cambria"/>
          <w:sz w:val="12"/>
        </w:rPr>
        <w:t xml:space="preserve">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w:t>
      </w:r>
      <w:proofErr w:type="gramStart"/>
      <w:r w:rsidRPr="00031E2A">
        <w:rPr>
          <w:rFonts w:eastAsia="Cambria"/>
          <w:sz w:val="12"/>
        </w:rPr>
        <w:t>So</w:t>
      </w:r>
      <w:proofErr w:type="gramEnd"/>
      <w:r w:rsidRPr="00031E2A">
        <w:rPr>
          <w:rFonts w:eastAsia="Cambria"/>
          <w:sz w:val="12"/>
        </w:rPr>
        <w:t xml:space="preserve">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031E2A">
        <w:rPr>
          <w:rFonts w:eastAsia="Cambria"/>
          <w:b/>
          <w:bCs/>
          <w:u w:val="single"/>
        </w:rPr>
        <w:t xml:space="preserve">Would </w:t>
      </w:r>
      <w:proofErr w:type="gramStart"/>
      <w:r w:rsidRPr="00031E2A">
        <w:rPr>
          <w:rFonts w:eastAsia="Cambria"/>
          <w:b/>
          <w:bCs/>
          <w:u w:val="single"/>
        </w:rPr>
        <w:t>Nuclear Weapons</w:t>
      </w:r>
      <w:proofErr w:type="gramEnd"/>
      <w:r w:rsidRPr="00031E2A">
        <w:rPr>
          <w:rFonts w:eastAsia="Cambria"/>
          <w:b/>
          <w:bCs/>
          <w:u w:val="single"/>
        </w:rPr>
        <w:t xml:space="preserve"> Improve South Korean Security? </w:t>
      </w:r>
      <w:r w:rsidRPr="00F97D26">
        <w:rPr>
          <w:rFonts w:eastAsia="Cambria"/>
          <w:highlight w:val="cyan"/>
          <w:u w:val="single"/>
        </w:rPr>
        <w:t>Even if</w:t>
      </w:r>
      <w:r w:rsidRPr="00031E2A">
        <w:rPr>
          <w:rFonts w:eastAsia="Cambria"/>
          <w:u w:val="single"/>
        </w:rPr>
        <w:t xml:space="preserve"> the </w:t>
      </w:r>
      <w:r w:rsidRPr="00F97D26">
        <w:rPr>
          <w:rFonts w:eastAsia="Cambria"/>
          <w:highlight w:val="cyan"/>
          <w:u w:val="single"/>
        </w:rPr>
        <w:t>alliance problems were</w:t>
      </w:r>
      <w:r w:rsidRPr="00031E2A">
        <w:rPr>
          <w:rFonts w:eastAsia="Cambria"/>
          <w:u w:val="single"/>
        </w:rPr>
        <w:t xml:space="preserve"> as </w:t>
      </w:r>
      <w:r w:rsidRPr="00F97D26">
        <w:rPr>
          <w:rFonts w:eastAsia="Cambria"/>
          <w:highlight w:val="cyan"/>
          <w:u w:val="single"/>
        </w:rPr>
        <w:t>profound</w:t>
      </w:r>
      <w:r w:rsidRPr="00031E2A">
        <w:rPr>
          <w:rFonts w:eastAsia="Cambria"/>
          <w:u w:val="single"/>
        </w:rPr>
        <w:t xml:space="preserve"> as some analysts contend — and if South Korean nuclear </w:t>
      </w:r>
      <w:r w:rsidRPr="00F97D26">
        <w:rPr>
          <w:rFonts w:eastAsia="Cambria"/>
          <w:highlight w:val="cyan"/>
          <w:u w:val="single"/>
        </w:rPr>
        <w:t>proliferation</w:t>
      </w:r>
      <w:r w:rsidRPr="00031E2A">
        <w:rPr>
          <w:rFonts w:eastAsia="Cambria"/>
          <w:u w:val="single"/>
        </w:rPr>
        <w:t xml:space="preserve"> did not somehow </w:t>
      </w:r>
      <w:r w:rsidRPr="00F97D26">
        <w:rPr>
          <w:rFonts w:eastAsia="Cambria"/>
          <w:highlight w:val="cyan"/>
          <w:u w:val="single"/>
        </w:rPr>
        <w:t>make them worse</w:t>
      </w:r>
      <w:r w:rsidRPr="00031E2A">
        <w:rPr>
          <w:rFonts w:eastAsia="Cambria"/>
          <w:u w:val="single"/>
        </w:rPr>
        <w:t xml:space="preserve"> — a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F97D26">
        <w:rPr>
          <w:rFonts w:eastAsia="Cambria"/>
          <w:highlight w:val="cyan"/>
          <w:u w:val="single"/>
        </w:rPr>
        <w:t>nuclear threats</w:t>
      </w:r>
      <w:r w:rsidRPr="00031E2A">
        <w:rPr>
          <w:rFonts w:eastAsia="Cambria"/>
          <w:u w:val="single"/>
        </w:rPr>
        <w:t xml:space="preserve"> against China during the Korean War </w:t>
      </w:r>
      <w:r w:rsidRPr="00F97D26">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w:t>
      </w:r>
      <w:proofErr w:type="spellStart"/>
      <w:r w:rsidRPr="00031E2A">
        <w:rPr>
          <w:rFonts w:eastAsia="Cambria"/>
          <w:sz w:val="12"/>
        </w:rPr>
        <w:t>hypersonics</w:t>
      </w:r>
      <w:proofErr w:type="spellEnd"/>
      <w:r w:rsidRPr="00031E2A">
        <w:rPr>
          <w:rFonts w:eastAsia="Cambria"/>
          <w:sz w:val="12"/>
        </w:rPr>
        <w:t xml:space="preserve">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F97D26">
        <w:rPr>
          <w:rFonts w:eastAsia="Cambria"/>
          <w:highlight w:val="cyan"/>
          <w:u w:val="single"/>
        </w:rPr>
        <w:t>if Beijing interpreted Seoul’s nuclear</w:t>
      </w:r>
      <w:r w:rsidRPr="00031E2A">
        <w:rPr>
          <w:rFonts w:eastAsia="Cambria"/>
          <w:u w:val="single"/>
        </w:rPr>
        <w:t xml:space="preserve"> </w:t>
      </w:r>
      <w:r w:rsidRPr="00F97D26">
        <w:rPr>
          <w:rFonts w:eastAsia="Cambria"/>
          <w:highlight w:val="cyan"/>
          <w:u w:val="single"/>
        </w:rPr>
        <w:t>arsenal as a direct challenge</w:t>
      </w:r>
      <w:r w:rsidRPr="00031E2A">
        <w:rPr>
          <w:rFonts w:eastAsia="Cambria"/>
          <w:u w:val="single"/>
        </w:rPr>
        <w:t xml:space="preserve"> to its regional aspirations. Vis-à-vis China, then, </w:t>
      </w:r>
      <w:r w:rsidRPr="00F97D26">
        <w:rPr>
          <w:rFonts w:eastAsia="Cambria"/>
          <w:highlight w:val="cyan"/>
          <w:u w:val="single"/>
        </w:rPr>
        <w:t>South Korea could wind up</w:t>
      </w:r>
      <w:r w:rsidRPr="00031E2A">
        <w:rPr>
          <w:rFonts w:eastAsia="Cambria"/>
          <w:u w:val="single"/>
        </w:rPr>
        <w:t xml:space="preserve"> counterintuitively </w:t>
      </w:r>
      <w:r w:rsidRPr="00F97D26">
        <w:rPr>
          <w:rFonts w:eastAsia="Cambria"/>
          <w:highlight w:val="cyan"/>
          <w:u w:val="single"/>
        </w:rPr>
        <w:t>less secure with nuclear weapons than without them</w:t>
      </w:r>
      <w:r w:rsidRPr="00031E2A">
        <w:rPr>
          <w:rFonts w:eastAsia="Cambria"/>
          <w:u w:val="single"/>
        </w:rPr>
        <w:t xml:space="preserve">. </w:t>
      </w:r>
      <w:r w:rsidRPr="00031E2A">
        <w:rPr>
          <w:rFonts w:eastAsia="Cambria"/>
          <w:sz w:val="12"/>
        </w:rPr>
        <w:t xml:space="preserve">South Korean nuclear weapons </w:t>
      </w:r>
      <w:r w:rsidRPr="00F97D26">
        <w:rPr>
          <w:rFonts w:eastAsia="Cambria"/>
          <w:highlight w:val="cyan"/>
          <w:u w:val="single"/>
        </w:rPr>
        <w:t>could</w:t>
      </w:r>
      <w:r w:rsidRPr="00031E2A">
        <w:rPr>
          <w:rFonts w:eastAsia="Cambria"/>
          <w:u w:val="single"/>
        </w:rPr>
        <w:t xml:space="preserve"> </w:t>
      </w:r>
      <w:r w:rsidRPr="00F97D26">
        <w:rPr>
          <w:rFonts w:eastAsia="Cambria"/>
          <w:highlight w:val="cyan"/>
          <w:u w:val="single"/>
        </w:rPr>
        <w:t>similarly make the situation with North Korea much 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F97D26">
        <w:rPr>
          <w:rFonts w:eastAsia="Cambria"/>
          <w:highlight w:val="cyan"/>
          <w:u w:val="single"/>
        </w:rPr>
        <w:t>proliferation could cause N</w:t>
      </w:r>
      <w:r w:rsidRPr="00F97D26">
        <w:rPr>
          <w:rFonts w:eastAsia="Cambria"/>
          <w:b/>
          <w:bCs/>
          <w:highlight w:val="cyan"/>
          <w:u w:val="single"/>
        </w:rPr>
        <w:t>orth Korea to further augment</w:t>
      </w:r>
      <w:r w:rsidRPr="00F97D26">
        <w:rPr>
          <w:rFonts w:eastAsia="Cambria"/>
          <w:highlight w:val="cyan"/>
          <w:u w:val="single"/>
        </w:rPr>
        <w:t xml:space="preserve"> its</w:t>
      </w:r>
      <w:r w:rsidRPr="00031E2A">
        <w:rPr>
          <w:rFonts w:eastAsia="Cambria"/>
          <w:u w:val="single"/>
        </w:rPr>
        <w:t xml:space="preserve"> nuclear </w:t>
      </w:r>
      <w:r w:rsidRPr="00F97D26">
        <w:rPr>
          <w:rFonts w:eastAsia="Cambria"/>
          <w:highlight w:val="cyan"/>
          <w:u w:val="single"/>
        </w:rPr>
        <w:t>arsenal</w:t>
      </w:r>
      <w:r w:rsidRPr="00031E2A">
        <w:rPr>
          <w:rFonts w:eastAsia="Cambria"/>
          <w:u w:val="single"/>
        </w:rPr>
        <w:t xml:space="preserve">, </w:t>
      </w:r>
      <w:r w:rsidRPr="00F97D26">
        <w:rPr>
          <w:rFonts w:eastAsia="Cambria"/>
          <w:highlight w:val="cyan"/>
          <w:u w:val="single"/>
        </w:rPr>
        <w:t>posture</w:t>
      </w:r>
      <w:r w:rsidRPr="00031E2A">
        <w:rPr>
          <w:rFonts w:eastAsia="Cambria"/>
          <w:u w:val="single"/>
        </w:rPr>
        <w:t xml:space="preserve"> its nuclear </w:t>
      </w:r>
      <w:r w:rsidRPr="00F97D26">
        <w:rPr>
          <w:rFonts w:eastAsia="Cambria"/>
          <w:highlight w:val="cyan"/>
          <w:u w:val="single"/>
        </w:rPr>
        <w:t>weapons for first use</w:t>
      </w:r>
      <w:r w:rsidRPr="00031E2A">
        <w:rPr>
          <w:rFonts w:eastAsia="Cambria"/>
          <w:u w:val="single"/>
        </w:rPr>
        <w:t xml:space="preserve">, or </w:t>
      </w:r>
      <w:r w:rsidRPr="00F97D26">
        <w:rPr>
          <w:rFonts w:eastAsia="Cambria"/>
          <w:highlight w:val="cyan"/>
          <w:u w:val="single"/>
        </w:rPr>
        <w:t>take</w:t>
      </w:r>
      <w:r w:rsidRPr="00031E2A">
        <w:rPr>
          <w:rFonts w:eastAsia="Cambria"/>
          <w:u w:val="single"/>
        </w:rPr>
        <w:t xml:space="preserve"> </w:t>
      </w:r>
      <w:r w:rsidRPr="00F97D26">
        <w:rPr>
          <w:rFonts w:eastAsia="Cambria"/>
          <w:highlight w:val="cyan"/>
          <w:u w:val="single"/>
        </w:rPr>
        <w:t>greater risks</w:t>
      </w:r>
      <w:r w:rsidRPr="00031E2A">
        <w:rPr>
          <w:rFonts w:eastAsia="Cambria"/>
          <w:u w:val="single"/>
        </w:rPr>
        <w:t xml:space="preserve"> to gain the upper hand </w:t>
      </w:r>
      <w:r w:rsidRPr="00F97D26">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F97D26">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F97D26">
        <w:rPr>
          <w:rFonts w:eastAsia="Cambria"/>
          <w:highlight w:val="cyan"/>
          <w:u w:val="single"/>
        </w:rPr>
        <w:t>North Korea’s offensive</w:t>
      </w:r>
      <w:r w:rsidRPr="00031E2A">
        <w:rPr>
          <w:rFonts w:eastAsia="Cambria"/>
          <w:u w:val="single"/>
        </w:rPr>
        <w:t xml:space="preserve"> use of </w:t>
      </w:r>
      <w:r w:rsidRPr="00F97D26">
        <w:rPr>
          <w:rFonts w:eastAsia="Cambria"/>
          <w:b/>
          <w:bCs/>
          <w:highlight w:val="cyan"/>
          <w:u w:val="single"/>
        </w:rPr>
        <w:t>cyber</w:t>
      </w:r>
      <w:r w:rsidRPr="00F97D26">
        <w:rPr>
          <w:rFonts w:eastAsia="Cambria"/>
          <w:highlight w:val="cyan"/>
          <w:u w:val="single"/>
        </w:rPr>
        <w:t xml:space="preserve"> capabilities</w:t>
      </w:r>
      <w:r w:rsidRPr="00F97D26">
        <w:rPr>
          <w:rFonts w:eastAsia="Cambria"/>
          <w:sz w:val="12"/>
          <w:highlight w:val="cyan"/>
        </w:rPr>
        <w:t xml:space="preserve"> </w:t>
      </w:r>
      <w:r w:rsidRPr="00F97D26">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F97D26">
        <w:rPr>
          <w:rFonts w:eastAsia="Cambria"/>
          <w:highlight w:val="cyan"/>
          <w:u w:val="single"/>
        </w:rPr>
        <w:t>nuclear-armed South Korea could be emboldened to respond</w:t>
      </w:r>
      <w:r w:rsidRPr="00031E2A">
        <w:rPr>
          <w:rFonts w:eastAsia="Cambria"/>
          <w:u w:val="single"/>
        </w:rPr>
        <w:t xml:space="preserve"> more </w:t>
      </w:r>
      <w:r w:rsidRPr="00F97D26">
        <w:rPr>
          <w:rFonts w:eastAsia="Cambria"/>
          <w:highlight w:val="cyan"/>
          <w:u w:val="single"/>
        </w:rPr>
        <w:t>aggressively to</w:t>
      </w:r>
      <w:r w:rsidRPr="00031E2A">
        <w:rPr>
          <w:rFonts w:eastAsia="Cambria"/>
          <w:u w:val="single"/>
        </w:rPr>
        <w:t xml:space="preserve"> North Korean </w:t>
      </w:r>
      <w:r w:rsidRPr="00F97D26">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F97D26">
        <w:rPr>
          <w:rFonts w:eastAsia="Cambria"/>
          <w:highlight w:val="cyan"/>
          <w:u w:val="single"/>
        </w:rPr>
        <w:t>Reaction times</w:t>
      </w:r>
      <w:r w:rsidRPr="00031E2A">
        <w:rPr>
          <w:rFonts w:eastAsia="Cambria"/>
          <w:u w:val="single"/>
        </w:rPr>
        <w:t xml:space="preserve"> during moments of crisis </w:t>
      </w:r>
      <w:r w:rsidRPr="00F97D26">
        <w:rPr>
          <w:rFonts w:eastAsia="Cambria"/>
          <w:highlight w:val="cyan"/>
          <w:u w:val="single"/>
        </w:rPr>
        <w:t>would be shorter</w:t>
      </w:r>
      <w:r w:rsidRPr="00031E2A">
        <w:rPr>
          <w:rFonts w:eastAsia="Cambria"/>
          <w:u w:val="single"/>
        </w:rPr>
        <w:t xml:space="preserve">, </w:t>
      </w:r>
      <w:r w:rsidRPr="00F97D26">
        <w:rPr>
          <w:rFonts w:eastAsia="Cambria"/>
          <w:highlight w:val="cyan"/>
          <w:u w:val="single"/>
        </w:rPr>
        <w:t xml:space="preserve">tensions </w:t>
      </w:r>
      <w:proofErr w:type="gramStart"/>
      <w:r w:rsidRPr="00F97D26">
        <w:rPr>
          <w:rFonts w:eastAsia="Cambria"/>
          <w:highlight w:val="cyan"/>
          <w:u w:val="single"/>
        </w:rPr>
        <w:t>higher;</w:t>
      </w:r>
      <w:proofErr w:type="gramEnd"/>
      <w:r w:rsidRPr="00F97D26">
        <w:rPr>
          <w:rFonts w:eastAsia="Cambria"/>
          <w:highlight w:val="cyan"/>
          <w:u w:val="single"/>
        </w:rPr>
        <w:t xml:space="preserve"> </w:t>
      </w:r>
      <w:r w:rsidRPr="00F97D26">
        <w:rPr>
          <w:rFonts w:eastAsia="Cambria"/>
          <w:b/>
          <w:bCs/>
          <w:highlight w:val="cyan"/>
          <w:u w:val="single"/>
        </w:rPr>
        <w:t>miscommunication</w:t>
      </w:r>
      <w:r w:rsidRPr="00F97D26">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7E2D161F" w14:textId="77777777" w:rsidR="00F97D26" w:rsidRPr="00031E2A" w:rsidRDefault="00F97D26" w:rsidP="00F97D26">
      <w:pPr>
        <w:rPr>
          <w:rFonts w:eastAsia="Cambria"/>
          <w:sz w:val="12"/>
        </w:rPr>
      </w:pPr>
    </w:p>
    <w:p w14:paraId="1418C103" w14:textId="77777777" w:rsidR="00F97D26" w:rsidRDefault="00F97D26" w:rsidP="00F97D26">
      <w:pPr>
        <w:pStyle w:val="Heading4"/>
      </w:pPr>
      <w:r>
        <w:t>East Asian war escalates and outweighs.</w:t>
      </w:r>
    </w:p>
    <w:p w14:paraId="14B14631" w14:textId="77777777" w:rsidR="00F97D26" w:rsidRPr="00E62FA9" w:rsidRDefault="00F97D26" w:rsidP="00F97D26">
      <w:pPr>
        <w:rPr>
          <w:sz w:val="16"/>
        </w:rPr>
      </w:pPr>
      <w:r w:rsidRPr="00E62FA9">
        <w:rPr>
          <w:rStyle w:val="Style13ptBold"/>
        </w:rPr>
        <w:t>Tan 15</w:t>
      </w:r>
      <w:r w:rsidRPr="00E62FA9">
        <w:rPr>
          <w:sz w:val="16"/>
        </w:rPr>
        <w:t xml:space="preserve"> (January, Andrew Tan, Associate Professor PhD (Sydney), M Phil (Cambridge), B Soc Science (Hons) (NUS), BA (NUS) School of Social Sciences, “Security and Conflict in East Asia”, Google Books, pgs. 3-4)</w:t>
      </w:r>
    </w:p>
    <w:p w14:paraId="6FDE7ED2" w14:textId="77777777" w:rsidR="00F97D26" w:rsidRPr="00F97D26" w:rsidRDefault="00F97D26" w:rsidP="00F97D26">
      <w:pPr>
        <w:rPr>
          <w:sz w:val="16"/>
        </w:rPr>
      </w:pPr>
      <w:r w:rsidRPr="00E62FA9">
        <w:rPr>
          <w:sz w:val="16"/>
        </w:rPr>
        <w:t xml:space="preserve">The </w:t>
      </w:r>
      <w:r w:rsidRPr="00F97D26">
        <w:rPr>
          <w:rStyle w:val="TitleChar"/>
          <w:b/>
          <w:highlight w:val="cyan"/>
        </w:rPr>
        <w:t>high tensions in East Asia</w:t>
      </w:r>
      <w:r w:rsidRPr="00F97D26">
        <w:rPr>
          <w:sz w:val="16"/>
          <w:highlight w:val="cyan"/>
        </w:rPr>
        <w:t>,</w:t>
      </w:r>
      <w:r w:rsidRPr="00E62FA9">
        <w:rPr>
          <w:sz w:val="16"/>
        </w:rPr>
        <w:t xml:space="preserve"> the highest since the end of the Second World War </w:t>
      </w:r>
      <w:r w:rsidRPr="00F97D26">
        <w:rPr>
          <w:rStyle w:val="TitleChar"/>
          <w:b/>
          <w:highlight w:val="cyan"/>
        </w:rPr>
        <w:t xml:space="preserve">have led to </w:t>
      </w:r>
      <w:r w:rsidRPr="00F97D26">
        <w:rPr>
          <w:rStyle w:val="Emphasis"/>
          <w:highlight w:val="cyan"/>
        </w:rPr>
        <w:t>fears of open conflict</w:t>
      </w:r>
      <w:r w:rsidRPr="00F97D26">
        <w:rPr>
          <w:rStyle w:val="TitleChar"/>
          <w:b/>
          <w:highlight w:val="cyan"/>
        </w:rPr>
        <w:t xml:space="preserve"> involving</w:t>
      </w:r>
      <w:r w:rsidRPr="00EF1020">
        <w:rPr>
          <w:rStyle w:val="TitleChar"/>
          <w:b/>
        </w:rPr>
        <w:t xml:space="preserve"> the states in the region as well as extra-regional powers, in particular the USA</w:t>
      </w:r>
      <w:r w:rsidRPr="00E62FA9">
        <w:rPr>
          <w:sz w:val="16"/>
        </w:rPr>
        <w:t xml:space="preserve">. By early 2013 </w:t>
      </w:r>
      <w:r w:rsidRPr="00F97D26">
        <w:rPr>
          <w:rStyle w:val="TitleChar"/>
          <w:b/>
          <w:highlight w:val="cyan"/>
        </w:rPr>
        <w:t xml:space="preserve">tensions between North Korea </w:t>
      </w:r>
      <w:r w:rsidRPr="00870D81">
        <w:rPr>
          <w:rStyle w:val="TitleChar"/>
          <w:b/>
        </w:rPr>
        <w:t>on the one hand, and</w:t>
      </w:r>
      <w:r w:rsidRPr="00F97D26">
        <w:rPr>
          <w:rStyle w:val="TitleChar"/>
          <w:b/>
          <w:highlight w:val="cyan"/>
        </w:rPr>
        <w:t xml:space="preserve"> South Korea, the US</w:t>
      </w:r>
      <w:r w:rsidRPr="00870D81">
        <w:rPr>
          <w:rStyle w:val="TitleChar"/>
          <w:b/>
        </w:rPr>
        <w:t>A</w:t>
      </w:r>
      <w:r w:rsidRPr="00F97D26">
        <w:rPr>
          <w:rStyle w:val="TitleChar"/>
          <w:b/>
          <w:highlight w:val="cyan"/>
        </w:rPr>
        <w:t xml:space="preserve"> and Japan</w:t>
      </w:r>
      <w:r w:rsidRPr="00E62FA9">
        <w:rPr>
          <w:sz w:val="16"/>
        </w:rPr>
        <w:t>, on the other, had deterior</w:t>
      </w:r>
      <w:r w:rsidRPr="00EF1020">
        <w:rPr>
          <w:rStyle w:val="TitleChar"/>
          <w:b/>
        </w:rPr>
        <w:t>ated to their worst level since the end of the Korean War</w:t>
      </w:r>
      <w:r w:rsidRPr="00E62FA9">
        <w:rPr>
          <w:sz w:val="16"/>
        </w:rPr>
        <w:t xml:space="preserve"> in 1953, </w:t>
      </w:r>
      <w:r w:rsidRPr="00EF1020">
        <w:rPr>
          <w:rStyle w:val="TitleChar"/>
          <w:b/>
        </w:rPr>
        <w:t xml:space="preserve">sparking </w:t>
      </w:r>
      <w:proofErr w:type="spellStart"/>
      <w:r w:rsidRPr="00EF1020">
        <w:rPr>
          <w:rStyle w:val="TitleChar"/>
          <w:b/>
        </w:rPr>
        <w:t>feats</w:t>
      </w:r>
      <w:proofErr w:type="spellEnd"/>
      <w:r w:rsidRPr="00EF1020">
        <w:rPr>
          <w:rStyle w:val="TitleChar"/>
          <w:b/>
        </w:rPr>
        <w:t xml:space="preserve"> of an accidental war due to North Korea’s brinkmanship and political miscalculation</w:t>
      </w:r>
      <w:r w:rsidRPr="00E62FA9">
        <w:rPr>
          <w:sz w:val="16"/>
        </w:rPr>
        <w:t xml:space="preserve"> (ICC 2013a). </w:t>
      </w:r>
      <w:r w:rsidRPr="00EF1020">
        <w:rPr>
          <w:rStyle w:val="TitleChar"/>
          <w:b/>
        </w:rPr>
        <w:t>Tensions between the People's Republic of China and Japan were also at their highest since the end of the Second World War</w:t>
      </w:r>
      <w:r w:rsidRPr="00E62FA9">
        <w:rPr>
          <w:sz w:val="16"/>
        </w:rPr>
        <w:t xml:space="preserve">, due to their dispute over the Diaoyu/Senkaku </w:t>
      </w:r>
      <w:proofErr w:type="spellStart"/>
      <w:r w:rsidRPr="00E62FA9">
        <w:rPr>
          <w:sz w:val="16"/>
        </w:rPr>
        <w:t>lslands</w:t>
      </w:r>
      <w:proofErr w:type="spellEnd"/>
      <w:r w:rsidRPr="00E62FA9">
        <w:rPr>
          <w:sz w:val="16"/>
        </w:rPr>
        <w:t xml:space="preserve"> (Hughes 2013). More seriously, </w:t>
      </w:r>
      <w:r w:rsidRPr="00F97D26">
        <w:rPr>
          <w:rStyle w:val="TitleChar"/>
          <w:b/>
          <w:highlight w:val="cyan"/>
        </w:rPr>
        <w:t xml:space="preserve">China, the USA and North Korea possess </w:t>
      </w:r>
      <w:r w:rsidRPr="00F97D26">
        <w:rPr>
          <w:rStyle w:val="Emphasis"/>
          <w:highlight w:val="cyan"/>
        </w:rPr>
        <w:t>nuclear weapons</w:t>
      </w:r>
      <w:r w:rsidRPr="00F97D26">
        <w:rPr>
          <w:rStyle w:val="TitleChar"/>
          <w:b/>
          <w:highlight w:val="cyan"/>
        </w:rPr>
        <w:t xml:space="preserve">, and Japan has always been regarded as a </w:t>
      </w:r>
      <w:r w:rsidRPr="00F97D26">
        <w:rPr>
          <w:rStyle w:val="Emphasis"/>
          <w:highlight w:val="cyan"/>
        </w:rPr>
        <w:t>threshold nuclear power</w:t>
      </w:r>
      <w:r w:rsidRPr="00E62FA9">
        <w:rPr>
          <w:sz w:val="16"/>
        </w:rPr>
        <w:t xml:space="preserve">, </w:t>
      </w:r>
      <w:r w:rsidRPr="00EF1020">
        <w:rPr>
          <w:rStyle w:val="TitleChar"/>
          <w:b/>
        </w:rPr>
        <w:t>as it possesses plutonium stocks generated through its power industry, ballistic missile capability and the technology to rapidly transform itself into a significant nuclear weapons power should it choose to do so</w:t>
      </w:r>
      <w:r w:rsidRPr="00E62FA9">
        <w:rPr>
          <w:sz w:val="16"/>
        </w:rPr>
        <w:t xml:space="preserve"> (</w:t>
      </w:r>
      <w:proofErr w:type="spellStart"/>
      <w:r w:rsidRPr="00E62FA9">
        <w:rPr>
          <w:sz w:val="16"/>
        </w:rPr>
        <w:t>Rublee</w:t>
      </w:r>
      <w:proofErr w:type="spellEnd"/>
      <w:r w:rsidRPr="00E62FA9">
        <w:rPr>
          <w:sz w:val="16"/>
        </w:rPr>
        <w:t xml:space="preserve"> 24110: (12-(&gt;3). </w:t>
      </w:r>
      <w:r w:rsidRPr="00F97D26">
        <w:rPr>
          <w:rStyle w:val="TitleChar"/>
          <w:b/>
          <w:highlight w:val="cyan"/>
        </w:rPr>
        <w:t xml:space="preserve">South Korea could also be forced to </w:t>
      </w:r>
      <w:r w:rsidRPr="00F97D26">
        <w:rPr>
          <w:rStyle w:val="Emphasis"/>
          <w:highlight w:val="cyan"/>
        </w:rPr>
        <w:t>develop its own nuclear weapons</w:t>
      </w:r>
      <w:r w:rsidRPr="00EF1020">
        <w:rPr>
          <w:rStyle w:val="TitleChar"/>
          <w:b/>
        </w:rPr>
        <w:t xml:space="preserve"> if the threat from a hostile aggressive and unpredictable North Korea continues to grow </w:t>
      </w:r>
      <w:r w:rsidRPr="00E62FA9">
        <w:rPr>
          <w:sz w:val="16"/>
        </w:rPr>
        <w:t xml:space="preserve">as it develops its nuclear, </w:t>
      </w:r>
      <w:proofErr w:type="gramStart"/>
      <w:r w:rsidRPr="00E62FA9">
        <w:rPr>
          <w:sz w:val="16"/>
        </w:rPr>
        <w:t>chemical</w:t>
      </w:r>
      <w:proofErr w:type="gramEnd"/>
      <w:r w:rsidRPr="00E62FA9">
        <w:rPr>
          <w:sz w:val="16"/>
        </w:rPr>
        <w:t xml:space="preserve"> and biological weapons capabilities, and uses them to coerce South Korea (New York Times 2013). </w:t>
      </w:r>
      <w:r w:rsidRPr="00F97D26">
        <w:rPr>
          <w:rStyle w:val="Emphasis"/>
          <w:highlight w:val="cyan"/>
        </w:rPr>
        <w:t xml:space="preserve">The impact </w:t>
      </w:r>
      <w:r w:rsidRPr="00870D81">
        <w:rPr>
          <w:rStyle w:val="Emphasis"/>
        </w:rPr>
        <w:t xml:space="preserve">of any regional conflict in East Asia </w:t>
      </w:r>
      <w:r w:rsidRPr="00F97D26">
        <w:rPr>
          <w:rStyle w:val="Emphasis"/>
          <w:highlight w:val="cyan"/>
        </w:rPr>
        <w:t>will be significant and global</w:t>
      </w:r>
      <w:r w:rsidRPr="00E62FA9">
        <w:rPr>
          <w:sz w:val="16"/>
        </w:rPr>
        <w:t xml:space="preserve">. </w:t>
      </w:r>
      <w:r w:rsidRPr="00EF1020">
        <w:rPr>
          <w:rStyle w:val="TitleChar"/>
          <w:b/>
        </w:rPr>
        <w:t xml:space="preserve">Any conflict in this region would involve not only states in the region and US allies from further afield, but also </w:t>
      </w:r>
      <w:r w:rsidRPr="00E62FA9">
        <w:rPr>
          <w:rStyle w:val="Emphasis"/>
        </w:rPr>
        <w:t>quickly escalate into a nuclear conflict,</w:t>
      </w:r>
      <w:r w:rsidRPr="00EF1020">
        <w:rPr>
          <w:rStyle w:val="TitleChar"/>
          <w:b/>
        </w:rPr>
        <w:t xml:space="preserve"> given the superiority that the USA enjoys in terms of conventional warfare capabilities over North Korea, and to a diminishing degree, China</w:t>
      </w:r>
      <w:r w:rsidRPr="00E62FA9">
        <w:rPr>
          <w:sz w:val="16"/>
        </w:rPr>
        <w:t xml:space="preserve">, thus </w:t>
      </w:r>
      <w:r w:rsidRPr="00EF1020">
        <w:rPr>
          <w:rStyle w:val="TitleChar"/>
          <w:b/>
        </w:rPr>
        <w:t>forcing them to resort to non-conventional means, such as nuclear weapons, in any major conﬂict</w:t>
      </w:r>
      <w:r w:rsidRPr="00E62FA9">
        <w:rPr>
          <w:sz w:val="16"/>
        </w:rPr>
        <w:t xml:space="preserve">. Indeed, the US strategy of Air-Sea Battle, which involves attacking China’s surveillance, </w:t>
      </w:r>
      <w:proofErr w:type="gramStart"/>
      <w:r w:rsidRPr="00E62FA9">
        <w:rPr>
          <w:sz w:val="16"/>
        </w:rPr>
        <w:t>intelligence</w:t>
      </w:r>
      <w:proofErr w:type="gramEnd"/>
      <w:r w:rsidRPr="00E62FA9">
        <w:rPr>
          <w:sz w:val="16"/>
        </w:rPr>
        <w:t xml:space="preserve"> and command systems, are likely to be interpreted by China as attempts to disarm its nuclear strike capability and could thus lead to a quick and unwanted escalation into a nuclear conflict (</w:t>
      </w:r>
      <w:proofErr w:type="spellStart"/>
      <w:r w:rsidRPr="00E62FA9">
        <w:rPr>
          <w:sz w:val="16"/>
        </w:rPr>
        <w:t>Schreer</w:t>
      </w:r>
      <w:proofErr w:type="spellEnd"/>
      <w:r w:rsidRPr="00E62FA9">
        <w:rPr>
          <w:sz w:val="16"/>
        </w:rPr>
        <w:t xml:space="preserve"> 2013). Moreover, today </w:t>
      </w:r>
      <w:r w:rsidRPr="00F97D26">
        <w:rPr>
          <w:rStyle w:val="TitleChar"/>
          <w:b/>
          <w:highlight w:val="cyan"/>
        </w:rPr>
        <w:t xml:space="preserve">the </w:t>
      </w:r>
      <w:proofErr w:type="spellStart"/>
      <w:r w:rsidRPr="00F97D26">
        <w:rPr>
          <w:rStyle w:val="TitleChar"/>
          <w:b/>
          <w:highlight w:val="cyan"/>
        </w:rPr>
        <w:t>centre</w:t>
      </w:r>
      <w:proofErr w:type="spellEnd"/>
      <w:r w:rsidRPr="00F97D26">
        <w:rPr>
          <w:rStyle w:val="TitleChar"/>
          <w:b/>
          <w:highlight w:val="cyan"/>
        </w:rPr>
        <w:t xml:space="preserve"> of the global economy no longer resides in Europe or North America but in Asia,</w:t>
      </w:r>
      <w:r w:rsidRPr="00EF1020">
        <w:rPr>
          <w:rStyle w:val="TitleChar"/>
          <w:b/>
        </w:rPr>
        <w:t xml:space="preserve"> in particular, East Asia</w:t>
      </w:r>
      <w:r w:rsidRPr="00E62FA9">
        <w:rPr>
          <w:sz w:val="16"/>
        </w:rPr>
        <w:t xml:space="preserve">. Indeed, </w:t>
      </w:r>
      <w:r w:rsidRPr="00EF1020">
        <w:rPr>
          <w:rStyle w:val="TitleChar"/>
          <w:b/>
        </w:rPr>
        <w:t>three of the key actors in the region, namely the USA, China Japan, are also the three largest economies in the world</w:t>
      </w:r>
      <w:r w:rsidRPr="00E62FA9">
        <w:rPr>
          <w:sz w:val="16"/>
        </w:rPr>
        <w:t xml:space="preserve">, with South Korea ranked 15th in global terms, according to the World Bank. </w:t>
      </w:r>
      <w:r w:rsidRPr="00870D81">
        <w:rPr>
          <w:rStyle w:val="Emphasis"/>
        </w:rPr>
        <w:t>Any conflict in East Asia will therefore have a profound, global economic impact.</w:t>
      </w:r>
      <w:r w:rsidRPr="00E62FA9">
        <w:rPr>
          <w:sz w:val="16"/>
        </w:rPr>
        <w:t xml:space="preserve"> Furthermore, </w:t>
      </w:r>
      <w:r w:rsidRPr="00870D81">
        <w:rPr>
          <w:rStyle w:val="TitleChar"/>
          <w:b/>
        </w:rPr>
        <w:t xml:space="preserve">the fact that </w:t>
      </w:r>
      <w:r w:rsidRPr="00F97D26">
        <w:rPr>
          <w:rStyle w:val="TitleChar"/>
          <w:b/>
          <w:highlight w:val="cyan"/>
        </w:rPr>
        <w:t xml:space="preserve">any conﬂict could escalate into a </w:t>
      </w:r>
      <w:r w:rsidRPr="00870D81">
        <w:rPr>
          <w:rStyle w:val="TitleChar"/>
          <w:b/>
        </w:rPr>
        <w:t xml:space="preserve">major war, </w:t>
      </w:r>
      <w:r w:rsidRPr="00870D81">
        <w:rPr>
          <w:rStyle w:val="Emphasis"/>
        </w:rPr>
        <w:t xml:space="preserve">including </w:t>
      </w:r>
      <w:r w:rsidRPr="00F97D26">
        <w:rPr>
          <w:rStyle w:val="Emphasis"/>
          <w:highlight w:val="cyan"/>
        </w:rPr>
        <w:t>nuclear war</w:t>
      </w:r>
      <w:r w:rsidRPr="00F97D26">
        <w:rPr>
          <w:rStyle w:val="TitleChar"/>
          <w:b/>
          <w:highlight w:val="cyan"/>
        </w:rPr>
        <w:t xml:space="preserve">, </w:t>
      </w:r>
      <w:r w:rsidRPr="00870D81">
        <w:rPr>
          <w:rStyle w:val="TitleChar"/>
          <w:b/>
        </w:rPr>
        <w:t xml:space="preserve">means that conflict in East Asia will have </w:t>
      </w:r>
      <w:r w:rsidRPr="00870D81">
        <w:rPr>
          <w:rStyle w:val="Emphasis"/>
        </w:rPr>
        <w:t>global implications</w:t>
      </w:r>
      <w:r w:rsidRPr="00870D81">
        <w:rPr>
          <w:rStyle w:val="TitleChar"/>
          <w:b/>
        </w:rPr>
        <w:t xml:space="preserve"> as well as </w:t>
      </w:r>
      <w:r w:rsidRPr="00870D81">
        <w:rPr>
          <w:rStyle w:val="Emphasis"/>
        </w:rPr>
        <w:t>uncertain consequences for the international system</w:t>
      </w:r>
      <w:r w:rsidRPr="00870D81">
        <w:rPr>
          <w:sz w:val="16"/>
        </w:rPr>
        <w:t>.</w:t>
      </w:r>
    </w:p>
    <w:p w14:paraId="5454F515" w14:textId="77777777" w:rsidR="00F97D26" w:rsidRDefault="00F97D26" w:rsidP="00F97D26">
      <w:pPr>
        <w:pStyle w:val="Heading4"/>
      </w:pPr>
      <w:r>
        <w:t>Nuclear war causes extinction</w:t>
      </w:r>
    </w:p>
    <w:p w14:paraId="5A4B0EEE" w14:textId="77777777" w:rsidR="00F97D26" w:rsidRPr="005E50AE" w:rsidRDefault="00F97D26" w:rsidP="00F97D26">
      <w:pPr>
        <w:pStyle w:val="ListParagraph"/>
        <w:numPr>
          <w:ilvl w:val="0"/>
          <w:numId w:val="12"/>
        </w:numPr>
      </w:pPr>
      <w:r>
        <w:t>Checked</w:t>
      </w:r>
    </w:p>
    <w:p w14:paraId="0C88944F" w14:textId="77777777" w:rsidR="00F97D26" w:rsidRPr="00E530E8" w:rsidRDefault="00F97D26" w:rsidP="00F97D26">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05D91FDA" w14:textId="31727514" w:rsidR="00F97D26" w:rsidRPr="00F97D26" w:rsidRDefault="00F97D26" w:rsidP="00F97D26">
      <w:pPr>
        <w:rPr>
          <w:sz w:val="16"/>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5A79F0C" w14:textId="77777777" w:rsidR="00F97D26" w:rsidRPr="00EF1E15" w:rsidRDefault="00F97D26" w:rsidP="00F97D26">
      <w:pPr>
        <w:pStyle w:val="Heading4"/>
        <w:rPr>
          <w:rFonts w:asciiTheme="minorHAnsi" w:hAnsiTheme="minorHAnsi" w:cstheme="minorHAnsi"/>
        </w:rPr>
      </w:pPr>
      <w:r>
        <w:rPr>
          <w:rFonts w:asciiTheme="minorHAnsi" w:hAnsiTheme="minorHAnsi" w:cstheme="minorHAnsi"/>
        </w:rPr>
        <w:t>Cyberattacks</w:t>
      </w:r>
      <w:r w:rsidRPr="00EF1E15">
        <w:rPr>
          <w:rFonts w:asciiTheme="minorHAnsi" w:hAnsiTheme="minorHAnsi" w:cstheme="minorHAnsi"/>
        </w:rPr>
        <w:t xml:space="preserve"> cause </w:t>
      </w:r>
      <w:r w:rsidRPr="00EF1E15">
        <w:rPr>
          <w:rFonts w:asciiTheme="minorHAnsi" w:hAnsiTheme="minorHAnsi" w:cstheme="minorHAnsi"/>
          <w:u w:val="single"/>
        </w:rPr>
        <w:t>extinction.</w:t>
      </w:r>
      <w:r w:rsidRPr="00EF1E15">
        <w:rPr>
          <w:rFonts w:asciiTheme="minorHAnsi" w:hAnsiTheme="minorHAnsi" w:cstheme="minorHAnsi"/>
        </w:rPr>
        <w:t xml:space="preserve"> </w:t>
      </w:r>
    </w:p>
    <w:p w14:paraId="3A8D79AF" w14:textId="77777777" w:rsidR="00F97D26" w:rsidRPr="0009026D" w:rsidRDefault="00F97D26" w:rsidP="00F97D26">
      <w:r w:rsidRPr="0009026D">
        <w:rPr>
          <w:rStyle w:val="Style13ptBold"/>
        </w:rPr>
        <w:t>Rees</w:t>
      </w:r>
      <w:r>
        <w:rPr>
          <w:rStyle w:val="Style13ptBold"/>
        </w:rPr>
        <w:t xml:space="preserve"> 18 </w:t>
      </w:r>
      <w:r w:rsidRPr="0009026D">
        <w:rPr>
          <w:rStyle w:val="Style13ptBold"/>
          <w:sz w:val="20"/>
          <w:szCs w:val="16"/>
        </w:rPr>
        <w:t>(</w:t>
      </w:r>
      <w:r w:rsidRPr="0009026D">
        <w:rPr>
          <w:sz w:val="20"/>
          <w:szCs w:val="20"/>
        </w:rPr>
        <w:t xml:space="preserve">, M., 2018. On the Future: Prospects for Humanity. [online] Princeton University Press. Available at: &lt;https://press.princeton.edu/books/hardcover/9780691180441/on-the-future&gt; [Accessed 21 September 2021] Martin Rees is Astronomer </w:t>
      </w:r>
      <w:proofErr w:type="gramStart"/>
      <w:r w:rsidRPr="0009026D">
        <w:rPr>
          <w:sz w:val="20"/>
          <w:szCs w:val="20"/>
        </w:rPr>
        <w:t>Royal, and</w:t>
      </w:r>
      <w:proofErr w:type="gramEnd"/>
      <w:r w:rsidRPr="0009026D">
        <w:rPr>
          <w:sz w:val="20"/>
          <w:szCs w:val="20"/>
        </w:rPr>
        <w:t xml:space="preserve"> has been Master of Trinity College and Director of the Institute of Astronomy at Cambridge University. As a member of the UK’s House of Lords and former President of the Royal Society, he is much involved in international science and issues of technological risk. His books include Our Cosmic Habitat (Princeton), Just Six Numbers, and Our Final Hour (published in the UK as Our Final Century).)-recut </w:t>
      </w:r>
      <w:proofErr w:type="spellStart"/>
      <w:r w:rsidRPr="0009026D">
        <w:rPr>
          <w:sz w:val="20"/>
          <w:szCs w:val="20"/>
        </w:rPr>
        <w:t>rahulpenu</w:t>
      </w:r>
      <w:proofErr w:type="spellEnd"/>
    </w:p>
    <w:p w14:paraId="6081FED2" w14:textId="77777777" w:rsidR="00F97D26" w:rsidRDefault="00F97D26" w:rsidP="00F97D26">
      <w:pPr>
        <w:rPr>
          <w:rFonts w:asciiTheme="minorHAnsi" w:hAnsiTheme="minorHAnsi" w:cstheme="minorHAnsi"/>
          <w:sz w:val="12"/>
        </w:rPr>
      </w:pPr>
      <w:r w:rsidRPr="00EF1E15">
        <w:rPr>
          <w:rFonts w:asciiTheme="minorHAnsi" w:hAnsiTheme="minorHAnsi" w:cstheme="minorHAnsi"/>
          <w:sz w:val="12"/>
        </w:rPr>
        <w:t xml:space="preserve">2.5. TRULY EXISTENTIAL RISKS? </w:t>
      </w:r>
      <w:r w:rsidRPr="00F97D26">
        <w:rPr>
          <w:rStyle w:val="StyleUnderline"/>
          <w:rFonts w:asciiTheme="minorHAnsi" w:hAnsiTheme="minorHAnsi" w:cstheme="minorHAnsi"/>
          <w:highlight w:val="cyan"/>
        </w:rPr>
        <w:t>Our</w:t>
      </w:r>
      <w:r w:rsidRPr="00EF1E15">
        <w:rPr>
          <w:rStyle w:val="StyleUnderline"/>
          <w:rFonts w:asciiTheme="minorHAnsi" w:hAnsiTheme="minorHAnsi" w:cstheme="minorHAnsi"/>
        </w:rPr>
        <w:t xml:space="preserve"> </w:t>
      </w:r>
      <w:r w:rsidRPr="00F97D26">
        <w:rPr>
          <w:rStyle w:val="StyleUnderline"/>
          <w:rFonts w:asciiTheme="minorHAnsi" w:hAnsiTheme="minorHAnsi" w:cstheme="minorHAnsi"/>
          <w:highlight w:val="cyan"/>
        </w:rPr>
        <w:t>world</w:t>
      </w:r>
      <w:r w:rsidRPr="00EF1E15">
        <w:rPr>
          <w:rStyle w:val="StyleUnderline"/>
          <w:rFonts w:asciiTheme="minorHAnsi" w:hAnsiTheme="minorHAnsi" w:cstheme="minorHAnsi"/>
        </w:rPr>
        <w:t xml:space="preserve"> increasingly </w:t>
      </w:r>
      <w:r w:rsidRPr="00F97D26">
        <w:rPr>
          <w:rStyle w:val="StyleUnderline"/>
          <w:rFonts w:asciiTheme="minorHAnsi" w:hAnsiTheme="minorHAnsi" w:cstheme="minorHAnsi"/>
          <w:highlight w:val="cyan"/>
        </w:rPr>
        <w:t>depends on</w:t>
      </w:r>
      <w:r w:rsidRPr="00EF1E15">
        <w:rPr>
          <w:rStyle w:val="StyleUnderline"/>
          <w:rFonts w:asciiTheme="minorHAnsi" w:hAnsiTheme="minorHAnsi" w:cstheme="minorHAnsi"/>
        </w:rPr>
        <w:t xml:space="preserve"> elaborate networks: electricity </w:t>
      </w:r>
      <w:r w:rsidRPr="00F97D26">
        <w:rPr>
          <w:rStyle w:val="Emphasis"/>
          <w:rFonts w:asciiTheme="minorHAnsi" w:hAnsiTheme="minorHAnsi" w:cstheme="minorHAnsi"/>
          <w:highlight w:val="cyan"/>
        </w:rPr>
        <w:t>power grids</w:t>
      </w:r>
      <w:r w:rsidRPr="00EF1E15">
        <w:rPr>
          <w:rStyle w:val="StyleUnderline"/>
          <w:rFonts w:asciiTheme="minorHAnsi" w:hAnsiTheme="minorHAnsi" w:cstheme="minorHAnsi"/>
        </w:rPr>
        <w:t xml:space="preserve">, </w:t>
      </w:r>
      <w:r w:rsidRPr="00F97D26">
        <w:rPr>
          <w:rStyle w:val="Emphasis"/>
          <w:rFonts w:asciiTheme="minorHAnsi" w:hAnsiTheme="minorHAnsi" w:cstheme="minorHAnsi"/>
          <w:highlight w:val="cyan"/>
        </w:rPr>
        <w:t>a</w:t>
      </w:r>
      <w:r w:rsidRPr="00EF1E15">
        <w:rPr>
          <w:rStyle w:val="Emphasis"/>
          <w:rFonts w:asciiTheme="minorHAnsi" w:hAnsiTheme="minorHAnsi" w:cstheme="minorHAnsi"/>
        </w:rPr>
        <w:t xml:space="preserve">ir </w:t>
      </w:r>
      <w:r w:rsidRPr="00F97D26">
        <w:rPr>
          <w:rStyle w:val="Emphasis"/>
          <w:rFonts w:asciiTheme="minorHAnsi" w:hAnsiTheme="minorHAnsi" w:cstheme="minorHAnsi"/>
          <w:highlight w:val="cyan"/>
        </w:rPr>
        <w:t>t</w:t>
      </w:r>
      <w:r w:rsidRPr="00EF1E15">
        <w:rPr>
          <w:rStyle w:val="Emphasis"/>
          <w:rFonts w:asciiTheme="minorHAnsi" w:hAnsiTheme="minorHAnsi" w:cstheme="minorHAnsi"/>
        </w:rPr>
        <w:t xml:space="preserve">raffic </w:t>
      </w:r>
      <w:r w:rsidRPr="00F97D26">
        <w:rPr>
          <w:rStyle w:val="Emphasis"/>
          <w:rFonts w:asciiTheme="minorHAnsi" w:hAnsiTheme="minorHAnsi" w:cstheme="minorHAnsi"/>
          <w:highlight w:val="cyan"/>
        </w:rPr>
        <w:t>c</w:t>
      </w:r>
      <w:r w:rsidRPr="00EF1E15">
        <w:rPr>
          <w:rStyle w:val="Emphasis"/>
          <w:rFonts w:asciiTheme="minorHAnsi" w:hAnsiTheme="minorHAnsi" w:cstheme="minorHAnsi"/>
        </w:rPr>
        <w:t>ontrol</w:t>
      </w:r>
      <w:r w:rsidRPr="00EF1E15">
        <w:rPr>
          <w:rStyle w:val="StyleUnderline"/>
          <w:rFonts w:asciiTheme="minorHAnsi" w:hAnsiTheme="minorHAnsi" w:cstheme="minorHAnsi"/>
        </w:rPr>
        <w:t xml:space="preserve">, </w:t>
      </w:r>
      <w:r w:rsidRPr="00F97D26">
        <w:rPr>
          <w:rStyle w:val="Emphasis"/>
          <w:rFonts w:asciiTheme="minorHAnsi" w:hAnsiTheme="minorHAnsi" w:cstheme="minorHAnsi"/>
          <w:highlight w:val="cyan"/>
        </w:rPr>
        <w:t>international finance</w:t>
      </w:r>
      <w:r w:rsidRPr="00EF1E15">
        <w:rPr>
          <w:rStyle w:val="StyleUnderline"/>
          <w:rFonts w:asciiTheme="minorHAnsi" w:hAnsiTheme="minorHAnsi" w:cstheme="minorHAnsi"/>
        </w:rPr>
        <w:t>, globally dispersed</w:t>
      </w:r>
      <w:r w:rsidRPr="00EF1E15">
        <w:rPr>
          <w:rFonts w:asciiTheme="minorHAnsi" w:hAnsiTheme="minorHAnsi" w:cstheme="minorHAnsi"/>
          <w:sz w:val="12"/>
        </w:rPr>
        <w:t xml:space="preserve"> </w:t>
      </w:r>
      <w:r w:rsidRPr="00F97D26">
        <w:rPr>
          <w:rStyle w:val="Emphasis"/>
          <w:rFonts w:asciiTheme="minorHAnsi" w:hAnsiTheme="minorHAnsi" w:cstheme="minorHAnsi"/>
          <w:highlight w:val="cyan"/>
        </w:rPr>
        <w:t>manufacturing</w:t>
      </w:r>
      <w:r w:rsidRPr="00EF1E15">
        <w:rPr>
          <w:rStyle w:val="StyleUnderline"/>
          <w:rFonts w:asciiTheme="minorHAnsi" w:hAnsiTheme="minorHAnsi" w:cstheme="minorHAnsi"/>
        </w:rPr>
        <w:t xml:space="preserve">, and so forth. </w:t>
      </w:r>
      <w:r w:rsidRPr="00F97D26">
        <w:rPr>
          <w:rStyle w:val="StyleUnderline"/>
          <w:rFonts w:asciiTheme="minorHAnsi" w:hAnsiTheme="minorHAnsi" w:cstheme="minorHAnsi"/>
          <w:highlight w:val="cyan"/>
        </w:rPr>
        <w:t xml:space="preserve">Unless </w:t>
      </w:r>
      <w:r w:rsidRPr="00EF1E15">
        <w:rPr>
          <w:rStyle w:val="StyleUnderline"/>
          <w:rFonts w:asciiTheme="minorHAnsi" w:hAnsiTheme="minorHAnsi" w:cstheme="minorHAnsi"/>
        </w:rPr>
        <w:t xml:space="preserve">these networks are </w:t>
      </w:r>
      <w:r w:rsidRPr="00F97D26">
        <w:rPr>
          <w:rStyle w:val="Emphasis"/>
          <w:rFonts w:asciiTheme="minorHAnsi" w:hAnsiTheme="minorHAnsi" w:cstheme="minorHAnsi"/>
          <w:highlight w:val="cyan"/>
        </w:rPr>
        <w:t>highly resilient</w:t>
      </w:r>
      <w:r w:rsidRPr="00EF1E15">
        <w:rPr>
          <w:rStyle w:val="StyleUnderline"/>
          <w:rFonts w:asciiTheme="minorHAnsi" w:hAnsiTheme="minorHAnsi" w:cstheme="minorHAnsi"/>
        </w:rPr>
        <w:t xml:space="preserve">, their </w:t>
      </w:r>
      <w:r w:rsidRPr="00F97D26">
        <w:rPr>
          <w:rStyle w:val="StyleUnderline"/>
          <w:rFonts w:asciiTheme="minorHAnsi" w:hAnsiTheme="minorHAnsi" w:cstheme="minorHAnsi"/>
          <w:highlight w:val="cyan"/>
        </w:rPr>
        <w:t xml:space="preserve">benefits </w:t>
      </w:r>
      <w:r w:rsidRPr="00EF1E15">
        <w:rPr>
          <w:rStyle w:val="StyleUnderline"/>
          <w:rFonts w:asciiTheme="minorHAnsi" w:hAnsiTheme="minorHAnsi" w:cstheme="minorHAnsi"/>
        </w:rPr>
        <w:t>could be</w:t>
      </w:r>
      <w:r w:rsidRPr="00EF1E15">
        <w:rPr>
          <w:rFonts w:asciiTheme="minorHAnsi" w:hAnsiTheme="minorHAnsi" w:cstheme="minorHAnsi"/>
          <w:sz w:val="12"/>
        </w:rPr>
        <w:t xml:space="preserve"> </w:t>
      </w:r>
      <w:r w:rsidRPr="00F97D26">
        <w:rPr>
          <w:rStyle w:val="Emphasis"/>
          <w:rFonts w:asciiTheme="minorHAnsi" w:hAnsiTheme="minorHAnsi" w:cstheme="minorHAnsi"/>
          <w:highlight w:val="cyan"/>
        </w:rPr>
        <w:t>outweighed</w:t>
      </w:r>
      <w:r w:rsidRPr="00F97D26">
        <w:rPr>
          <w:rFonts w:asciiTheme="minorHAnsi" w:hAnsiTheme="minorHAnsi" w:cstheme="minorHAnsi"/>
          <w:sz w:val="12"/>
          <w:highlight w:val="cyan"/>
        </w:rPr>
        <w:t xml:space="preserve"> </w:t>
      </w:r>
      <w:r w:rsidRPr="00F97D26">
        <w:rPr>
          <w:rStyle w:val="StyleUnderline"/>
          <w:rFonts w:asciiTheme="minorHAnsi" w:hAnsiTheme="minorHAnsi" w:cstheme="minorHAnsi"/>
          <w:highlight w:val="cyan"/>
        </w:rPr>
        <w:t>by</w:t>
      </w:r>
      <w:r w:rsidRPr="00F97D26">
        <w:rPr>
          <w:rFonts w:asciiTheme="minorHAnsi" w:hAnsiTheme="minorHAnsi" w:cstheme="minorHAnsi"/>
          <w:sz w:val="12"/>
          <w:highlight w:val="cyan"/>
        </w:rPr>
        <w:t xml:space="preserve"> </w:t>
      </w:r>
      <w:r w:rsidRPr="00F97D26">
        <w:rPr>
          <w:rStyle w:val="Emphasis"/>
          <w:rFonts w:asciiTheme="minorHAnsi" w:hAnsiTheme="minorHAnsi" w:cstheme="minorHAnsi"/>
          <w:highlight w:val="cyan"/>
        </w:rPr>
        <w:t>catastrophic</w:t>
      </w:r>
      <w:r w:rsidRPr="00EF1E15">
        <w:rPr>
          <w:rFonts w:asciiTheme="minorHAnsi" w:hAnsiTheme="minorHAnsi" w:cstheme="minorHAnsi"/>
          <w:sz w:val="12"/>
        </w:rPr>
        <w:t xml:space="preserve"> (albeit rare) </w:t>
      </w:r>
      <w:r w:rsidRPr="00F97D26">
        <w:rPr>
          <w:rStyle w:val="Emphasis"/>
          <w:rFonts w:asciiTheme="minorHAnsi" w:hAnsiTheme="minorHAnsi" w:cstheme="minorHAnsi"/>
          <w:highlight w:val="cyan"/>
        </w:rPr>
        <w:t>breakdowns</w:t>
      </w:r>
      <w:r w:rsidRPr="00EF1E15">
        <w:rPr>
          <w:rFonts w:asciiTheme="minorHAnsi" w:hAnsiTheme="minorHAnsi" w:cstheme="minorHAnsi"/>
          <w:sz w:val="12"/>
        </w:rPr>
        <w:t xml:space="preserve">— </w:t>
      </w:r>
      <w:proofErr w:type="spellStart"/>
      <w:r w:rsidRPr="00EF1E15">
        <w:rPr>
          <w:rFonts w:asciiTheme="minorHAnsi" w:hAnsiTheme="minorHAnsi" w:cstheme="minorHAnsi"/>
          <w:sz w:val="12"/>
        </w:rPr>
        <w:t>realworld</w:t>
      </w:r>
      <w:proofErr w:type="spellEnd"/>
      <w:r w:rsidRPr="00EF1E15">
        <w:rPr>
          <w:rFonts w:asciiTheme="minorHAnsi" w:hAnsiTheme="minorHAnsi" w:cstheme="minorHAnsi"/>
          <w:sz w:val="12"/>
        </w:rPr>
        <w:t xml:space="preserve"> analogues of what happened in the 2008 global financial crisis. </w:t>
      </w:r>
      <w:r w:rsidRPr="00F97D26">
        <w:rPr>
          <w:rStyle w:val="StyleUnderline"/>
          <w:rFonts w:asciiTheme="minorHAnsi" w:hAnsiTheme="minorHAnsi" w:cstheme="minorHAnsi"/>
          <w:highlight w:val="cyan"/>
        </w:rPr>
        <w:t xml:space="preserve">Cities </w:t>
      </w:r>
      <w:r w:rsidRPr="00EF1E15">
        <w:rPr>
          <w:rStyle w:val="StyleUnderline"/>
          <w:rFonts w:asciiTheme="minorHAnsi" w:hAnsiTheme="minorHAnsi" w:cstheme="minorHAnsi"/>
        </w:rPr>
        <w:t>would be</w:t>
      </w:r>
      <w:r w:rsidRPr="00EF1E15">
        <w:rPr>
          <w:rFonts w:asciiTheme="minorHAnsi" w:hAnsiTheme="minorHAnsi" w:cstheme="minorHAnsi"/>
          <w:sz w:val="12"/>
        </w:rPr>
        <w:t xml:space="preserve"> </w:t>
      </w:r>
      <w:proofErr w:type="spellStart"/>
      <w:r w:rsidRPr="00EF1E15">
        <w:rPr>
          <w:rFonts w:asciiTheme="minorHAnsi" w:hAnsiTheme="minorHAnsi" w:cstheme="minorHAnsi"/>
          <w:strike/>
          <w:sz w:val="12"/>
        </w:rPr>
        <w:t>paralysed</w:t>
      </w:r>
      <w:proofErr w:type="spellEnd"/>
      <w:r w:rsidRPr="00EF1E15">
        <w:rPr>
          <w:rFonts w:asciiTheme="minorHAnsi" w:hAnsiTheme="minorHAnsi" w:cstheme="minorHAnsi"/>
          <w:strike/>
          <w:sz w:val="12"/>
        </w:rPr>
        <w:t xml:space="preserve"> </w:t>
      </w:r>
      <w:r w:rsidRPr="00F97D26">
        <w:rPr>
          <w:rStyle w:val="Emphasis"/>
          <w:rFonts w:asciiTheme="minorHAnsi" w:hAnsiTheme="minorHAnsi" w:cstheme="minorHAnsi"/>
          <w:highlight w:val="cyan"/>
        </w:rPr>
        <w:t>[gridlocked] without electricity</w:t>
      </w:r>
      <w:r w:rsidRPr="00EF1E15">
        <w:rPr>
          <w:rStyle w:val="StyleUnderline"/>
          <w:rFonts w:asciiTheme="minorHAnsi" w:hAnsiTheme="minorHAnsi" w:cstheme="minorHAnsi"/>
        </w:rPr>
        <w:t xml:space="preserve">— the lights would go out, but that would be far from the most serious consequence. Within a few days our </w:t>
      </w:r>
      <w:r w:rsidRPr="00F97D26">
        <w:rPr>
          <w:rStyle w:val="StyleUnderline"/>
          <w:rFonts w:asciiTheme="minorHAnsi" w:hAnsiTheme="minorHAnsi" w:cstheme="minorHAnsi"/>
          <w:highlight w:val="cyan"/>
        </w:rPr>
        <w:t>cities would be</w:t>
      </w:r>
      <w:r w:rsidRPr="00F97D26">
        <w:rPr>
          <w:rFonts w:asciiTheme="minorHAnsi" w:hAnsiTheme="minorHAnsi" w:cstheme="minorHAnsi"/>
          <w:sz w:val="12"/>
          <w:highlight w:val="cyan"/>
        </w:rPr>
        <w:t xml:space="preserve"> </w:t>
      </w:r>
      <w:r w:rsidRPr="00F97D26">
        <w:rPr>
          <w:rStyle w:val="Emphasis"/>
          <w:rFonts w:asciiTheme="minorHAnsi" w:hAnsiTheme="minorHAnsi" w:cstheme="minorHAnsi"/>
          <w:highlight w:val="cyan"/>
        </w:rPr>
        <w:t>uninhabitable</w:t>
      </w:r>
      <w:r w:rsidRPr="00F97D26">
        <w:rPr>
          <w:rFonts w:asciiTheme="minorHAnsi" w:hAnsiTheme="minorHAnsi" w:cstheme="minorHAnsi"/>
          <w:sz w:val="12"/>
          <w:highlight w:val="cyan"/>
        </w:rPr>
        <w:t xml:space="preserve"> </w:t>
      </w:r>
      <w:r w:rsidRPr="00F97D26">
        <w:rPr>
          <w:rStyle w:val="StyleUnderline"/>
          <w:rFonts w:asciiTheme="minorHAnsi" w:hAnsiTheme="minorHAnsi" w:cstheme="minorHAnsi"/>
          <w:highlight w:val="cyan"/>
        </w:rPr>
        <w:t>and</w:t>
      </w:r>
      <w:r w:rsidRPr="00F97D26">
        <w:rPr>
          <w:rFonts w:asciiTheme="minorHAnsi" w:hAnsiTheme="minorHAnsi" w:cstheme="minorHAnsi"/>
          <w:sz w:val="12"/>
          <w:highlight w:val="cyan"/>
        </w:rPr>
        <w:t xml:space="preserve"> </w:t>
      </w:r>
      <w:r w:rsidRPr="00F97D26">
        <w:rPr>
          <w:rStyle w:val="Emphasis"/>
          <w:rFonts w:asciiTheme="minorHAnsi" w:hAnsiTheme="minorHAnsi" w:cstheme="minorHAnsi"/>
          <w:highlight w:val="cyan"/>
        </w:rPr>
        <w:t>anarchic</w:t>
      </w:r>
      <w:r w:rsidRPr="00EF1E15">
        <w:rPr>
          <w:rFonts w:asciiTheme="minorHAnsi" w:hAnsiTheme="minorHAnsi" w:cstheme="minorHAnsi"/>
          <w:sz w:val="12"/>
        </w:rPr>
        <w:t xml:space="preserve">. Air travel can spread a pandemic worldwide within days, wreaking havoc on the </w:t>
      </w:r>
      <w:proofErr w:type="spellStart"/>
      <w:r w:rsidRPr="00EF1E15">
        <w:rPr>
          <w:rFonts w:asciiTheme="minorHAnsi" w:hAnsiTheme="minorHAnsi" w:cstheme="minorHAnsi"/>
          <w:sz w:val="12"/>
        </w:rPr>
        <w:t>disorganised</w:t>
      </w:r>
      <w:proofErr w:type="spellEnd"/>
      <w:r w:rsidRPr="00EF1E15">
        <w:rPr>
          <w:rFonts w:asciiTheme="minorHAnsi" w:hAnsiTheme="minorHAnsi" w:cstheme="minorHAnsi"/>
          <w:sz w:val="12"/>
        </w:rPr>
        <w:t xml:space="preserve"> megacities of the developing world. And social media can spread panic and </w:t>
      </w:r>
      <w:proofErr w:type="spellStart"/>
      <w:r w:rsidRPr="00EF1E15">
        <w:rPr>
          <w:rFonts w:asciiTheme="minorHAnsi" w:hAnsiTheme="minorHAnsi" w:cstheme="minorHAnsi"/>
          <w:sz w:val="12"/>
        </w:rPr>
        <w:t>rumour</w:t>
      </w:r>
      <w:proofErr w:type="spellEnd"/>
      <w:r w:rsidRPr="00EF1E15">
        <w:rPr>
          <w:rFonts w:asciiTheme="minorHAnsi" w:hAnsiTheme="minorHAnsi" w:cstheme="minorHAnsi"/>
          <w:sz w:val="12"/>
        </w:rPr>
        <w:t xml:space="preserve">, and economic contagion, literally at the speed of light. </w:t>
      </w:r>
      <w:r w:rsidRPr="00EF1E15">
        <w:rPr>
          <w:rStyle w:val="StyleUnderline"/>
          <w:rFonts w:asciiTheme="minorHAnsi" w:hAnsiTheme="minorHAnsi" w:cstheme="minorHAnsi"/>
        </w:rPr>
        <w:t xml:space="preserve">When we </w:t>
      </w:r>
      <w:proofErr w:type="spellStart"/>
      <w:r w:rsidRPr="00EF1E15">
        <w:rPr>
          <w:rStyle w:val="StyleUnderline"/>
          <w:rFonts w:asciiTheme="minorHAnsi" w:hAnsiTheme="minorHAnsi" w:cstheme="minorHAnsi"/>
        </w:rPr>
        <w:t>realise</w:t>
      </w:r>
      <w:proofErr w:type="spellEnd"/>
      <w:r w:rsidRPr="00EF1E15">
        <w:rPr>
          <w:rStyle w:val="StyleUnderline"/>
          <w:rFonts w:asciiTheme="minorHAnsi" w:hAnsiTheme="minorHAnsi" w:cstheme="minorHAnsi"/>
        </w:rPr>
        <w:t xml:space="preserve"> the power of</w:t>
      </w:r>
      <w:r w:rsidRPr="00EF1E15">
        <w:rPr>
          <w:rFonts w:asciiTheme="minorHAnsi" w:hAnsiTheme="minorHAnsi" w:cstheme="minorHAnsi"/>
          <w:sz w:val="12"/>
        </w:rPr>
        <w:t xml:space="preserve"> biotech, robotics, </w:t>
      </w:r>
      <w:r w:rsidRPr="00961318">
        <w:rPr>
          <w:rStyle w:val="Emphasis"/>
          <w:rFonts w:asciiTheme="minorHAnsi" w:hAnsiTheme="minorHAnsi" w:cstheme="minorHAnsi"/>
          <w:bCs/>
        </w:rPr>
        <w:t>cybertechnology</w:t>
      </w:r>
      <w:r w:rsidRPr="00EF1E15">
        <w:rPr>
          <w:rFonts w:asciiTheme="minorHAnsi" w:hAnsiTheme="minorHAnsi" w:cstheme="minorHAnsi"/>
          <w:sz w:val="12"/>
        </w:rPr>
        <w:t>, and AI— and, still more, their potential in the coming decades</w:t>
      </w:r>
      <w:r w:rsidRPr="000614F5">
        <w:rPr>
          <w:rFonts w:asciiTheme="minorHAnsi" w:hAnsiTheme="minorHAnsi" w:cstheme="minorHAnsi"/>
          <w:sz w:val="12"/>
        </w:rPr>
        <w:t xml:space="preserve">— </w:t>
      </w:r>
      <w:r w:rsidRPr="000614F5">
        <w:rPr>
          <w:rStyle w:val="StyleUnderline"/>
          <w:rFonts w:asciiTheme="minorHAnsi" w:hAnsiTheme="minorHAnsi" w:cstheme="minorHAnsi"/>
        </w:rPr>
        <w:t xml:space="preserve">we </w:t>
      </w:r>
      <w:r w:rsidRPr="00961318">
        <w:rPr>
          <w:rStyle w:val="Emphasis"/>
          <w:rFonts w:asciiTheme="minorHAnsi" w:hAnsiTheme="minorHAnsi" w:cstheme="minorHAnsi"/>
          <w:bCs/>
        </w:rPr>
        <w:t>can’t</w:t>
      </w:r>
      <w:r w:rsidRPr="000614F5">
        <w:rPr>
          <w:rStyle w:val="Emphasis"/>
          <w:rFonts w:asciiTheme="minorHAnsi" w:hAnsiTheme="minorHAnsi" w:cstheme="minorHAnsi"/>
        </w:rPr>
        <w:t xml:space="preserve"> </w:t>
      </w:r>
      <w:r w:rsidRPr="00961318">
        <w:rPr>
          <w:rStyle w:val="Emphasis"/>
          <w:rFonts w:asciiTheme="minorHAnsi" w:hAnsiTheme="minorHAnsi" w:cstheme="minorHAnsi"/>
          <w:bCs/>
        </w:rPr>
        <w:t>avoid</w:t>
      </w:r>
      <w:r w:rsidRPr="000614F5">
        <w:rPr>
          <w:rFonts w:asciiTheme="minorHAnsi" w:hAnsiTheme="minorHAnsi" w:cstheme="minorHAnsi"/>
          <w:sz w:val="12"/>
        </w:rPr>
        <w:t xml:space="preserve"> anxieties about </w:t>
      </w:r>
      <w:r w:rsidRPr="000614F5">
        <w:rPr>
          <w:rStyle w:val="StyleUnderline"/>
          <w:rFonts w:asciiTheme="minorHAnsi" w:hAnsiTheme="minorHAnsi" w:cstheme="minorHAnsi"/>
        </w:rPr>
        <w:t>how this</w:t>
      </w:r>
      <w:r w:rsidRPr="000614F5">
        <w:rPr>
          <w:rFonts w:asciiTheme="minorHAnsi" w:hAnsiTheme="minorHAnsi" w:cstheme="minorHAnsi"/>
          <w:sz w:val="12"/>
        </w:rPr>
        <w:t xml:space="preserve"> empowerment </w:t>
      </w:r>
      <w:r w:rsidRPr="000614F5">
        <w:rPr>
          <w:rStyle w:val="StyleUnderline"/>
          <w:rFonts w:asciiTheme="minorHAnsi" w:hAnsiTheme="minorHAnsi" w:cstheme="minorHAnsi"/>
        </w:rPr>
        <w:t xml:space="preserve">could be </w:t>
      </w:r>
      <w:r w:rsidRPr="00961318">
        <w:rPr>
          <w:rStyle w:val="Emphasis"/>
          <w:rFonts w:asciiTheme="minorHAnsi" w:hAnsiTheme="minorHAnsi" w:cstheme="minorHAnsi"/>
          <w:bCs/>
        </w:rPr>
        <w:t>misused</w:t>
      </w:r>
      <w:r w:rsidRPr="00EF1E15">
        <w:rPr>
          <w:rStyle w:val="StyleUnderline"/>
          <w:rFonts w:asciiTheme="minorHAnsi" w:hAnsiTheme="minorHAnsi" w:cstheme="minorHAnsi"/>
        </w:rPr>
        <w:t>. The historical record reveals episodes when ‘</w:t>
      </w:r>
      <w:proofErr w:type="spellStart"/>
      <w:r w:rsidRPr="00EF1E15">
        <w:rPr>
          <w:rStyle w:val="StyleUnderline"/>
          <w:rFonts w:asciiTheme="minorHAnsi" w:hAnsiTheme="minorHAnsi" w:cstheme="minorHAnsi"/>
        </w:rPr>
        <w:t>civilisations</w:t>
      </w:r>
      <w:proofErr w:type="spellEnd"/>
      <w:r w:rsidRPr="00EF1E15">
        <w:rPr>
          <w:rStyle w:val="StyleUnderline"/>
          <w:rFonts w:asciiTheme="minorHAnsi" w:hAnsiTheme="minorHAnsi" w:cstheme="minorHAnsi"/>
        </w:rPr>
        <w:t>’ have</w:t>
      </w:r>
      <w:r w:rsidRPr="00EF1E15">
        <w:rPr>
          <w:rFonts w:asciiTheme="minorHAnsi" w:hAnsiTheme="minorHAnsi" w:cstheme="minorHAnsi"/>
          <w:sz w:val="12"/>
        </w:rPr>
        <w:t xml:space="preserve"> </w:t>
      </w:r>
      <w:r w:rsidRPr="00961318">
        <w:rPr>
          <w:rStyle w:val="Emphasis"/>
          <w:rFonts w:asciiTheme="minorHAnsi" w:hAnsiTheme="minorHAnsi" w:cstheme="minorHAnsi"/>
          <w:bCs/>
        </w:rPr>
        <w:t>crumbled</w:t>
      </w:r>
      <w:r w:rsidRPr="00EF1E15">
        <w:rPr>
          <w:rFonts w:asciiTheme="minorHAnsi" w:hAnsiTheme="minorHAnsi" w:cstheme="minorHAnsi"/>
          <w:sz w:val="12"/>
        </w:rPr>
        <w:t xml:space="preserve"> </w:t>
      </w:r>
      <w:r w:rsidRPr="00EF1E15">
        <w:rPr>
          <w:rStyle w:val="StyleUnderline"/>
          <w:rFonts w:asciiTheme="minorHAnsi" w:hAnsiTheme="minorHAnsi" w:cstheme="minorHAnsi"/>
        </w:rPr>
        <w:t xml:space="preserve">and even been </w:t>
      </w:r>
      <w:r w:rsidRPr="00961318">
        <w:rPr>
          <w:rStyle w:val="Emphasis"/>
          <w:rFonts w:asciiTheme="minorHAnsi" w:hAnsiTheme="minorHAnsi" w:cstheme="minorHAnsi"/>
          <w:bCs/>
        </w:rPr>
        <w:t>extinguished</w:t>
      </w:r>
      <w:r w:rsidRPr="00EF1E15">
        <w:rPr>
          <w:rStyle w:val="StyleUnderline"/>
          <w:rFonts w:asciiTheme="minorHAnsi" w:hAnsiTheme="minorHAnsi" w:cstheme="minorHAnsi"/>
        </w:rPr>
        <w:t>. Our world is so interconnected it’s unlikely a catastrophe could hit</w:t>
      </w:r>
      <w:r w:rsidRPr="00EF1E15">
        <w:rPr>
          <w:rFonts w:asciiTheme="minorHAnsi" w:hAnsiTheme="minorHAnsi" w:cstheme="minorHAnsi"/>
          <w:sz w:val="12"/>
        </w:rPr>
        <w:t xml:space="preserve"> </w:t>
      </w:r>
      <w:r w:rsidRPr="00EF1E15">
        <w:rPr>
          <w:rStyle w:val="Emphasis"/>
          <w:rFonts w:asciiTheme="minorHAnsi" w:hAnsiTheme="minorHAnsi" w:cstheme="minorHAnsi"/>
        </w:rPr>
        <w:t>any region</w:t>
      </w:r>
      <w:r w:rsidRPr="00EF1E15">
        <w:rPr>
          <w:rFonts w:asciiTheme="minorHAnsi" w:hAnsiTheme="minorHAnsi" w:cstheme="minorHAnsi"/>
          <w:sz w:val="12"/>
        </w:rPr>
        <w:t xml:space="preserve"> </w:t>
      </w:r>
      <w:r w:rsidRPr="00EF1E15">
        <w:rPr>
          <w:rStyle w:val="StyleUnderline"/>
          <w:rFonts w:asciiTheme="minorHAnsi" w:hAnsiTheme="minorHAnsi" w:cstheme="minorHAnsi"/>
        </w:rPr>
        <w:t>without its consequences</w:t>
      </w:r>
      <w:r w:rsidRPr="00EF1E15">
        <w:rPr>
          <w:rFonts w:asciiTheme="minorHAnsi" w:hAnsiTheme="minorHAnsi" w:cstheme="minorHAnsi"/>
          <w:sz w:val="12"/>
        </w:rPr>
        <w:t xml:space="preserve"> </w:t>
      </w:r>
      <w:r w:rsidRPr="00EF1E15">
        <w:rPr>
          <w:rStyle w:val="Emphasis"/>
          <w:rFonts w:asciiTheme="minorHAnsi" w:hAnsiTheme="minorHAnsi" w:cstheme="minorHAnsi"/>
        </w:rPr>
        <w:t>cascading globally</w:t>
      </w:r>
      <w:r w:rsidRPr="00EF1E15">
        <w:rPr>
          <w:rStyle w:val="StyleUnderline"/>
          <w:rFonts w:asciiTheme="minorHAnsi" w:hAnsiTheme="minorHAnsi" w:cstheme="minorHAnsi"/>
        </w:rPr>
        <w:t xml:space="preserve">. For the first time, we </w:t>
      </w:r>
      <w:r w:rsidRPr="00F97D26">
        <w:rPr>
          <w:rStyle w:val="StyleUnderline"/>
          <w:rFonts w:asciiTheme="minorHAnsi" w:hAnsiTheme="minorHAnsi" w:cstheme="minorHAnsi"/>
          <w:highlight w:val="cyan"/>
        </w:rPr>
        <w:t>need to contemplate a collapse</w:t>
      </w:r>
      <w:r w:rsidRPr="00EF1E15">
        <w:rPr>
          <w:rFonts w:asciiTheme="minorHAnsi" w:hAnsiTheme="minorHAnsi" w:cstheme="minorHAnsi"/>
          <w:sz w:val="12"/>
        </w:rPr>
        <w:t xml:space="preserve">— societal or ecological— </w:t>
      </w:r>
      <w:r w:rsidRPr="00EF1E15">
        <w:rPr>
          <w:rStyle w:val="StyleUnderline"/>
          <w:rFonts w:asciiTheme="minorHAnsi" w:hAnsiTheme="minorHAnsi" w:cstheme="minorHAnsi"/>
        </w:rPr>
        <w:t>that would be a truly</w:t>
      </w:r>
      <w:r w:rsidRPr="00EF1E15">
        <w:rPr>
          <w:rFonts w:asciiTheme="minorHAnsi" w:hAnsiTheme="minorHAnsi" w:cstheme="minorHAnsi"/>
          <w:sz w:val="12"/>
        </w:rPr>
        <w:t xml:space="preserve"> </w:t>
      </w:r>
      <w:r w:rsidRPr="00EF1E15">
        <w:rPr>
          <w:rStyle w:val="Emphasis"/>
          <w:rFonts w:asciiTheme="minorHAnsi" w:hAnsiTheme="minorHAnsi" w:cstheme="minorHAnsi"/>
        </w:rPr>
        <w:t xml:space="preserve">global setback to </w:t>
      </w:r>
      <w:proofErr w:type="spellStart"/>
      <w:r w:rsidRPr="00EF1E15">
        <w:rPr>
          <w:rStyle w:val="Emphasis"/>
          <w:rFonts w:asciiTheme="minorHAnsi" w:hAnsiTheme="minorHAnsi" w:cstheme="minorHAnsi"/>
        </w:rPr>
        <w:t>civilisation</w:t>
      </w:r>
      <w:proofErr w:type="spellEnd"/>
      <w:r w:rsidRPr="00EF1E15">
        <w:rPr>
          <w:rStyle w:val="StyleUnderline"/>
          <w:rFonts w:asciiTheme="minorHAnsi" w:hAnsiTheme="minorHAnsi" w:cstheme="minorHAnsi"/>
        </w:rPr>
        <w:t xml:space="preserve">. </w:t>
      </w:r>
      <w:r w:rsidRPr="00F97D26">
        <w:rPr>
          <w:rStyle w:val="StyleUnderline"/>
          <w:rFonts w:asciiTheme="minorHAnsi" w:hAnsiTheme="minorHAnsi" w:cstheme="minorHAnsi"/>
          <w:highlight w:val="cyan"/>
        </w:rPr>
        <w:t>The setback</w:t>
      </w:r>
      <w:r w:rsidRPr="00EF1E15">
        <w:rPr>
          <w:rFonts w:asciiTheme="minorHAnsi" w:hAnsiTheme="minorHAnsi" w:cstheme="minorHAnsi"/>
          <w:sz w:val="12"/>
        </w:rPr>
        <w:t xml:space="preserve"> could be temporary. On the other hand, it </w:t>
      </w:r>
      <w:r w:rsidRPr="00F97D26">
        <w:rPr>
          <w:rStyle w:val="StyleUnderline"/>
          <w:rFonts w:asciiTheme="minorHAnsi" w:hAnsiTheme="minorHAnsi" w:cstheme="minorHAnsi"/>
          <w:highlight w:val="cyan"/>
        </w:rPr>
        <w:t>could be</w:t>
      </w:r>
      <w:r w:rsidRPr="00F97D26">
        <w:rPr>
          <w:rFonts w:asciiTheme="minorHAnsi" w:hAnsiTheme="minorHAnsi" w:cstheme="minorHAnsi"/>
          <w:sz w:val="12"/>
          <w:highlight w:val="cyan"/>
        </w:rPr>
        <w:t xml:space="preserve"> </w:t>
      </w:r>
      <w:r w:rsidRPr="00F97D26">
        <w:rPr>
          <w:rStyle w:val="Emphasis"/>
          <w:rFonts w:asciiTheme="minorHAnsi" w:hAnsiTheme="minorHAnsi" w:cstheme="minorHAnsi"/>
          <w:highlight w:val="cyan"/>
        </w:rPr>
        <w:t>so devastating</w:t>
      </w:r>
      <w:r w:rsidRPr="00EF1E15">
        <w:rPr>
          <w:rFonts w:asciiTheme="minorHAnsi" w:hAnsiTheme="minorHAnsi" w:cstheme="minorHAnsi"/>
          <w:sz w:val="12"/>
        </w:rPr>
        <w:t xml:space="preserve"> </w:t>
      </w:r>
      <w:r w:rsidRPr="00EF1E15">
        <w:rPr>
          <w:rStyle w:val="StyleUnderline"/>
          <w:rFonts w:asciiTheme="minorHAnsi" w:hAnsiTheme="minorHAnsi" w:cstheme="minorHAnsi"/>
        </w:rPr>
        <w:t>(and could have entailed so much</w:t>
      </w:r>
      <w:r w:rsidRPr="00EF1E15">
        <w:rPr>
          <w:rFonts w:asciiTheme="minorHAnsi" w:hAnsiTheme="minorHAnsi" w:cstheme="minorHAnsi"/>
          <w:sz w:val="12"/>
        </w:rPr>
        <w:t xml:space="preserve"> environmental or genetic </w:t>
      </w:r>
      <w:r w:rsidRPr="00EF1E15">
        <w:rPr>
          <w:rStyle w:val="Emphasis"/>
          <w:rFonts w:asciiTheme="minorHAnsi" w:hAnsiTheme="minorHAnsi" w:cstheme="minorHAnsi"/>
        </w:rPr>
        <w:t>degradation</w:t>
      </w:r>
      <w:r w:rsidRPr="00EF1E15">
        <w:rPr>
          <w:rStyle w:val="StyleUnderline"/>
          <w:rFonts w:asciiTheme="minorHAnsi" w:hAnsiTheme="minorHAnsi" w:cstheme="minorHAnsi"/>
        </w:rPr>
        <w:t xml:space="preserve">) </w:t>
      </w:r>
      <w:r w:rsidRPr="00F97D26">
        <w:rPr>
          <w:rStyle w:val="StyleUnderline"/>
          <w:rFonts w:asciiTheme="minorHAnsi" w:hAnsiTheme="minorHAnsi" w:cstheme="minorHAnsi"/>
          <w:highlight w:val="cyan"/>
        </w:rPr>
        <w:t>that the survivors could</w:t>
      </w:r>
      <w:r w:rsidRPr="00F97D26">
        <w:rPr>
          <w:rFonts w:asciiTheme="minorHAnsi" w:hAnsiTheme="minorHAnsi" w:cstheme="minorHAnsi"/>
          <w:sz w:val="12"/>
          <w:highlight w:val="cyan"/>
        </w:rPr>
        <w:t xml:space="preserve"> </w:t>
      </w:r>
      <w:r w:rsidRPr="00F97D26">
        <w:rPr>
          <w:rStyle w:val="Emphasis"/>
          <w:rFonts w:asciiTheme="minorHAnsi" w:hAnsiTheme="minorHAnsi" w:cstheme="minorHAnsi"/>
          <w:highlight w:val="cyan"/>
        </w:rPr>
        <w:t>never regenerate</w:t>
      </w:r>
      <w:r w:rsidRPr="00F97D26">
        <w:rPr>
          <w:rFonts w:asciiTheme="minorHAnsi" w:hAnsiTheme="minorHAnsi" w:cstheme="minorHAnsi"/>
          <w:sz w:val="12"/>
          <w:highlight w:val="cyan"/>
        </w:rPr>
        <w:t xml:space="preserve"> </w:t>
      </w:r>
      <w:r w:rsidRPr="00EF1E15">
        <w:rPr>
          <w:rFonts w:asciiTheme="minorHAnsi" w:hAnsiTheme="minorHAnsi" w:cstheme="minorHAnsi"/>
          <w:sz w:val="12"/>
        </w:rPr>
        <w:t xml:space="preserve">a </w:t>
      </w:r>
      <w:proofErr w:type="spellStart"/>
      <w:r w:rsidRPr="00EF1E15">
        <w:rPr>
          <w:rFonts w:asciiTheme="minorHAnsi" w:hAnsiTheme="minorHAnsi" w:cstheme="minorHAnsi"/>
          <w:sz w:val="12"/>
        </w:rPr>
        <w:t>civilisation</w:t>
      </w:r>
      <w:proofErr w:type="spellEnd"/>
      <w:r w:rsidRPr="00EF1E15">
        <w:rPr>
          <w:rFonts w:asciiTheme="minorHAnsi" w:hAnsiTheme="minorHAnsi" w:cstheme="minorHAnsi"/>
          <w:sz w:val="12"/>
        </w:rPr>
        <w:t xml:space="preserve"> at the present level.</w:t>
      </w:r>
    </w:p>
    <w:p w14:paraId="7619ACBB" w14:textId="77777777" w:rsidR="00F97D26" w:rsidRDefault="00F97D26" w:rsidP="00F97D26">
      <w:pPr>
        <w:rPr>
          <w:rFonts w:asciiTheme="minorHAnsi" w:hAnsiTheme="minorHAnsi" w:cstheme="minorHAnsi"/>
          <w:sz w:val="12"/>
        </w:rPr>
      </w:pPr>
    </w:p>
    <w:p w14:paraId="52047818" w14:textId="2FFE4656" w:rsidR="00F97D26" w:rsidRDefault="00F97D26" w:rsidP="00F97D26">
      <w:pPr>
        <w:pStyle w:val="Heading4"/>
      </w:pPr>
      <w:r>
        <w:t>2---</w:t>
      </w:r>
      <w:r>
        <w:rPr>
          <w:u w:val="single"/>
        </w:rPr>
        <w:t>Space</w:t>
      </w:r>
    </w:p>
    <w:p w14:paraId="10801BCB" w14:textId="77777777" w:rsidR="00F97D26" w:rsidRPr="00835CB5" w:rsidRDefault="00F97D26" w:rsidP="00F97D26">
      <w:pPr>
        <w:keepNext/>
        <w:keepLines/>
        <w:spacing w:before="40" w:after="0"/>
        <w:outlineLvl w:val="3"/>
        <w:rPr>
          <w:rFonts w:eastAsia="MS Gothic" w:cs="Times New Roman"/>
          <w:b/>
          <w:iCs/>
          <w:sz w:val="26"/>
        </w:rPr>
      </w:pPr>
      <w:proofErr w:type="spellStart"/>
      <w:r>
        <w:rPr>
          <w:rFonts w:eastAsia="MS Gothic" w:cs="Times New Roman"/>
          <w:b/>
          <w:iCs/>
          <w:sz w:val="26"/>
        </w:rPr>
        <w:t>NoKo</w:t>
      </w:r>
      <w:proofErr w:type="spellEnd"/>
      <w:r>
        <w:rPr>
          <w:rFonts w:eastAsia="MS Gothic" w:cs="Times New Roman"/>
          <w:b/>
          <w:iCs/>
          <w:sz w:val="26"/>
        </w:rPr>
        <w:t xml:space="preserve"> Tensions in space spill over to war causes EMP, Van Allen, Nukes, turns every impact</w:t>
      </w:r>
      <w:r w:rsidRPr="00835CB5">
        <w:rPr>
          <w:rFonts w:eastAsia="MS Gothic" w:cs="Times New Roman"/>
          <w:b/>
          <w:iCs/>
          <w:sz w:val="26"/>
        </w:rPr>
        <w:t xml:space="preserve">. </w:t>
      </w:r>
    </w:p>
    <w:p w14:paraId="1DB703E1" w14:textId="77777777" w:rsidR="00F97D26" w:rsidRPr="00835CB5" w:rsidRDefault="00F97D26" w:rsidP="00F97D26">
      <w:pPr>
        <w:rPr>
          <w:rFonts w:eastAsia="Cambria"/>
        </w:rPr>
      </w:pPr>
      <w:r w:rsidRPr="00835CB5">
        <w:rPr>
          <w:rFonts w:eastAsia="Cambria"/>
          <w:b/>
          <w:bCs/>
          <w:sz w:val="26"/>
        </w:rPr>
        <w:t xml:space="preserve">Davis 17 </w:t>
      </w:r>
      <w:r w:rsidRPr="00835CB5">
        <w:rPr>
          <w:rFonts w:eastAsia="Cambria"/>
          <w:bCs/>
          <w:szCs w:val="18"/>
        </w:rPr>
        <w:t>(</w:t>
      </w:r>
      <w:r w:rsidRPr="00835CB5">
        <w:rPr>
          <w:rFonts w:eastAsia="Cambria"/>
        </w:rPr>
        <w:t xml:space="preserve">, M., 2017. North Korean nukes and space war | The Strategist. [online] The Strategist. Available at: &lt;https://www.aspistrategist.org.au/north-korean-nukes-space-war/&gt; [Accessed 12 January 2022] Dr Malcolm Davis Senior Analyst Contact </w:t>
      </w:r>
      <w:proofErr w:type="spellStart"/>
      <w:r w:rsidRPr="00835CB5">
        <w:rPr>
          <w:rFonts w:eastAsia="Cambria"/>
        </w:rPr>
        <w:t>informationContact</w:t>
      </w:r>
      <w:proofErr w:type="spellEnd"/>
      <w:r w:rsidRPr="00835CB5">
        <w:rPr>
          <w:rFonts w:eastAsia="Cambria"/>
        </w:rPr>
        <w:t xml:space="preserve"> information EXPERTISE Space Policy, Space Security, Strategy &amp; capability development, future </w:t>
      </w:r>
      <w:proofErr w:type="gramStart"/>
      <w:r w:rsidRPr="00835CB5">
        <w:rPr>
          <w:rFonts w:eastAsia="Cambria"/>
        </w:rPr>
        <w:t>warfare</w:t>
      </w:r>
      <w:proofErr w:type="gramEnd"/>
      <w:r w:rsidRPr="00835CB5">
        <w:rPr>
          <w:rFonts w:eastAsia="Cambria"/>
        </w:rPr>
        <w:t xml:space="preserve"> and military technology &amp; Chinese military </w:t>
      </w:r>
      <w:proofErr w:type="spellStart"/>
      <w:r w:rsidRPr="00835CB5">
        <w:rPr>
          <w:rFonts w:eastAsia="Cambria"/>
        </w:rPr>
        <w:t>modernisation</w:t>
      </w:r>
      <w:proofErr w:type="spellEnd"/>
      <w:r w:rsidRPr="00835CB5">
        <w:rPr>
          <w:rFonts w:eastAsia="Cambria"/>
        </w:rPr>
        <w:t>.)-</w:t>
      </w:r>
      <w:proofErr w:type="spellStart"/>
      <w:r w:rsidRPr="00835CB5">
        <w:rPr>
          <w:rFonts w:eastAsia="Cambria"/>
        </w:rPr>
        <w:t>rahulpenu</w:t>
      </w:r>
      <w:proofErr w:type="spellEnd"/>
    </w:p>
    <w:p w14:paraId="111C8D02" w14:textId="77777777" w:rsidR="00F97D26" w:rsidRPr="00835CB5" w:rsidRDefault="00F97D26" w:rsidP="00F97D26">
      <w:pPr>
        <w:rPr>
          <w:rFonts w:eastAsia="Cambria"/>
          <w:sz w:val="16"/>
          <w:szCs w:val="16"/>
        </w:rPr>
      </w:pPr>
      <w:r w:rsidRPr="00835CB5">
        <w:rPr>
          <w:rFonts w:eastAsia="Cambria"/>
          <w:sz w:val="16"/>
          <w:szCs w:val="16"/>
        </w:rPr>
        <w:t>North Korean nukes and space war</w:t>
      </w:r>
    </w:p>
    <w:p w14:paraId="0F5A3708" w14:textId="77777777" w:rsidR="00F97D26" w:rsidRPr="00835CB5" w:rsidRDefault="00F97D26" w:rsidP="00F97D26">
      <w:pPr>
        <w:rPr>
          <w:rFonts w:eastAsia="Cambria"/>
          <w:u w:val="single"/>
        </w:rPr>
      </w:pPr>
      <w:r w:rsidRPr="00835CB5">
        <w:rPr>
          <w:rFonts w:eastAsia="Cambria"/>
          <w:sz w:val="16"/>
        </w:rPr>
        <w:t xml:space="preserve">North Korea’s launch of a </w:t>
      </w:r>
      <w:r w:rsidRPr="00835CB5">
        <w:rPr>
          <w:rFonts w:eastAsia="Cambria"/>
          <w:u w:val="single"/>
        </w:rPr>
        <w:t xml:space="preserve">Hwasong-12 </w:t>
      </w:r>
      <w:r w:rsidRPr="00F97D26">
        <w:rPr>
          <w:rFonts w:eastAsia="Cambria"/>
          <w:highlight w:val="cyan"/>
          <w:u w:val="single"/>
        </w:rPr>
        <w:t>IRBM</w:t>
      </w:r>
      <w:r w:rsidRPr="00835CB5">
        <w:rPr>
          <w:rFonts w:eastAsia="Cambria"/>
          <w:sz w:val="16"/>
        </w:rPr>
        <w:t xml:space="preserve"> over Japan on 28 August, a second launch on 15 September (once again overflying Japan), and its </w:t>
      </w:r>
      <w:r w:rsidRPr="00835CB5">
        <w:rPr>
          <w:rFonts w:eastAsia="Cambria"/>
          <w:u w:val="single"/>
        </w:rPr>
        <w:t>test of</w:t>
      </w:r>
      <w:r w:rsidRPr="00835CB5">
        <w:rPr>
          <w:rFonts w:eastAsia="Cambria"/>
          <w:sz w:val="16"/>
        </w:rPr>
        <w:t xml:space="preserve"> what is either a </w:t>
      </w:r>
      <w:r w:rsidRPr="00F97D26">
        <w:rPr>
          <w:rFonts w:eastAsia="Cambria"/>
          <w:highlight w:val="cyan"/>
          <w:u w:val="single"/>
        </w:rPr>
        <w:t>boosted fission weapon</w:t>
      </w:r>
      <w:r w:rsidRPr="00835CB5">
        <w:rPr>
          <w:rFonts w:eastAsia="Cambria"/>
          <w:sz w:val="16"/>
        </w:rPr>
        <w:t xml:space="preserve"> </w:t>
      </w:r>
      <w:r w:rsidRPr="00835CB5">
        <w:rPr>
          <w:rFonts w:eastAsia="Cambria"/>
          <w:u w:val="single"/>
        </w:rPr>
        <w:t>or</w:t>
      </w:r>
      <w:r w:rsidRPr="00835CB5">
        <w:rPr>
          <w:rFonts w:eastAsia="Cambria"/>
          <w:sz w:val="16"/>
        </w:rPr>
        <w:t xml:space="preserve"> an early generation </w:t>
      </w:r>
      <w:r w:rsidRPr="00F97D26">
        <w:rPr>
          <w:rFonts w:eastAsia="Cambria"/>
          <w:highlight w:val="cyan"/>
          <w:u w:val="single"/>
        </w:rPr>
        <w:t>thermonuclear</w:t>
      </w:r>
      <w:r w:rsidRPr="00835CB5">
        <w:rPr>
          <w:rFonts w:eastAsia="Cambria"/>
          <w:u w:val="single"/>
        </w:rPr>
        <w:t xml:space="preserve"> weapon</w:t>
      </w:r>
      <w:r w:rsidRPr="00835CB5">
        <w:rPr>
          <w:rFonts w:eastAsia="Cambria"/>
          <w:sz w:val="16"/>
        </w:rPr>
        <w:t xml:space="preserve"> on 3 September have </w:t>
      </w:r>
      <w:r w:rsidRPr="00F97D26">
        <w:rPr>
          <w:rFonts w:eastAsia="Cambria"/>
          <w:highlight w:val="cyan"/>
          <w:u w:val="single"/>
        </w:rPr>
        <w:t>accelerated</w:t>
      </w:r>
      <w:r w:rsidRPr="00835CB5">
        <w:rPr>
          <w:rFonts w:eastAsia="Cambria"/>
          <w:u w:val="single"/>
        </w:rPr>
        <w:t xml:space="preserve"> the </w:t>
      </w:r>
      <w:r w:rsidRPr="00F97D26">
        <w:rPr>
          <w:rFonts w:eastAsia="Cambria"/>
          <w:highlight w:val="cyan"/>
          <w:u w:val="single"/>
        </w:rPr>
        <w:t>rush towards</w:t>
      </w:r>
      <w:r w:rsidRPr="00835CB5">
        <w:rPr>
          <w:rFonts w:eastAsia="Cambria"/>
          <w:u w:val="single"/>
        </w:rPr>
        <w:t xml:space="preserve"> a </w:t>
      </w:r>
      <w:r w:rsidRPr="00F97D26">
        <w:rPr>
          <w:rFonts w:eastAsia="Cambria"/>
          <w:highlight w:val="cyan"/>
          <w:u w:val="single"/>
        </w:rPr>
        <w:t>major military crisis on</w:t>
      </w:r>
      <w:r w:rsidRPr="00835CB5">
        <w:rPr>
          <w:rFonts w:eastAsia="Cambria"/>
          <w:u w:val="single"/>
        </w:rPr>
        <w:t xml:space="preserve"> the </w:t>
      </w:r>
      <w:r w:rsidRPr="00F97D26">
        <w:rPr>
          <w:rFonts w:eastAsia="Cambria"/>
          <w:highlight w:val="cyan"/>
          <w:u w:val="single"/>
        </w:rPr>
        <w:t>Korean</w:t>
      </w:r>
      <w:r w:rsidRPr="00835CB5">
        <w:rPr>
          <w:rFonts w:eastAsia="Cambria"/>
          <w:u w:val="single"/>
        </w:rPr>
        <w:t xml:space="preserve"> </w:t>
      </w:r>
      <w:r w:rsidRPr="00F97D26">
        <w:rPr>
          <w:rFonts w:eastAsia="Cambria"/>
          <w:highlight w:val="cyan"/>
          <w:u w:val="single"/>
        </w:rPr>
        <w:t>peninsula</w:t>
      </w:r>
      <w:r w:rsidRPr="00835CB5">
        <w:rPr>
          <w:rFonts w:eastAsia="Cambria"/>
          <w:sz w:val="16"/>
        </w:rPr>
        <w:t xml:space="preserve">. One aspect of </w:t>
      </w:r>
      <w:r w:rsidRPr="00F97D26">
        <w:rPr>
          <w:rFonts w:eastAsia="Cambria"/>
          <w:highlight w:val="cyan"/>
          <w:u w:val="single"/>
        </w:rPr>
        <w:t>No</w:t>
      </w:r>
      <w:r w:rsidRPr="00835CB5">
        <w:rPr>
          <w:rFonts w:eastAsia="Cambria"/>
          <w:u w:val="single"/>
        </w:rPr>
        <w:t xml:space="preserve">rth </w:t>
      </w:r>
      <w:r w:rsidRPr="00F97D26">
        <w:rPr>
          <w:rFonts w:eastAsia="Cambria"/>
          <w:highlight w:val="cyan"/>
          <w:u w:val="single"/>
        </w:rPr>
        <w:t>Ko</w:t>
      </w:r>
      <w:r w:rsidRPr="00835CB5">
        <w:rPr>
          <w:rFonts w:eastAsia="Cambria"/>
          <w:u w:val="single"/>
        </w:rPr>
        <w:t xml:space="preserve">rea’s </w:t>
      </w:r>
      <w:r w:rsidRPr="00F97D26">
        <w:rPr>
          <w:rFonts w:eastAsia="Cambria"/>
          <w:highlight w:val="cyan"/>
          <w:u w:val="single"/>
        </w:rPr>
        <w:t>nuclear developments</w:t>
      </w:r>
      <w:r w:rsidRPr="00835CB5">
        <w:rPr>
          <w:rFonts w:eastAsia="Cambria"/>
          <w:sz w:val="16"/>
        </w:rPr>
        <w:t xml:space="preserve"> that </w:t>
      </w:r>
      <w:r w:rsidRPr="00F97D26">
        <w:rPr>
          <w:rFonts w:eastAsia="Cambria"/>
          <w:highlight w:val="cyan"/>
          <w:u w:val="single"/>
        </w:rPr>
        <w:t>warrants</w:t>
      </w:r>
      <w:r w:rsidRPr="00835CB5">
        <w:rPr>
          <w:rFonts w:eastAsia="Cambria"/>
          <w:u w:val="single"/>
        </w:rPr>
        <w:t xml:space="preserve"> closer </w:t>
      </w:r>
      <w:r w:rsidRPr="00F97D26">
        <w:rPr>
          <w:rFonts w:eastAsia="Cambria"/>
          <w:highlight w:val="cyan"/>
          <w:u w:val="single"/>
        </w:rPr>
        <w:t>attention</w:t>
      </w:r>
      <w:r w:rsidRPr="00835CB5">
        <w:rPr>
          <w:rFonts w:eastAsia="Cambria"/>
          <w:sz w:val="16"/>
        </w:rPr>
        <w:t xml:space="preserve"> is its </w:t>
      </w:r>
      <w:r w:rsidRPr="00F97D26">
        <w:rPr>
          <w:rFonts w:eastAsia="Cambria"/>
          <w:highlight w:val="cyan"/>
          <w:u w:val="single"/>
        </w:rPr>
        <w:t>ability</w:t>
      </w:r>
      <w:r w:rsidRPr="00835CB5">
        <w:rPr>
          <w:rFonts w:eastAsia="Cambria"/>
          <w:u w:val="single"/>
        </w:rPr>
        <w:t xml:space="preserve"> </w:t>
      </w:r>
      <w:r w:rsidRPr="00F97D26">
        <w:rPr>
          <w:rFonts w:eastAsia="Cambria"/>
          <w:highlight w:val="cyan"/>
          <w:u w:val="single"/>
        </w:rPr>
        <w:t>to use</w:t>
      </w:r>
      <w:r w:rsidRPr="00835CB5">
        <w:rPr>
          <w:rFonts w:eastAsia="Cambria"/>
          <w:u w:val="single"/>
        </w:rPr>
        <w:t xml:space="preserve"> nuclear weapons to </w:t>
      </w:r>
      <w:r w:rsidRPr="00F97D26">
        <w:rPr>
          <w:rFonts w:eastAsia="Cambria"/>
          <w:highlight w:val="cyan"/>
          <w:u w:val="single"/>
        </w:rPr>
        <w:t>generate</w:t>
      </w:r>
      <w:r w:rsidRPr="00835CB5">
        <w:rPr>
          <w:rFonts w:eastAsia="Cambria"/>
          <w:sz w:val="16"/>
        </w:rPr>
        <w:t xml:space="preserve"> electromagnetic pulse (</w:t>
      </w:r>
      <w:r w:rsidRPr="00F97D26">
        <w:rPr>
          <w:rFonts w:eastAsia="Cambria"/>
          <w:highlight w:val="cyan"/>
          <w:u w:val="single"/>
        </w:rPr>
        <w:t>EMP</w:t>
      </w:r>
      <w:r w:rsidRPr="00835CB5">
        <w:rPr>
          <w:rFonts w:eastAsia="Cambria"/>
          <w:sz w:val="16"/>
        </w:rPr>
        <w:t xml:space="preserve">) </w:t>
      </w:r>
      <w:proofErr w:type="gramStart"/>
      <w:r w:rsidRPr="00835CB5">
        <w:rPr>
          <w:rFonts w:eastAsia="Cambria"/>
          <w:u w:val="single"/>
        </w:rPr>
        <w:t>attacks</w:t>
      </w:r>
      <w:r w:rsidRPr="00835CB5">
        <w:rPr>
          <w:rFonts w:eastAsia="Cambria"/>
          <w:sz w:val="16"/>
        </w:rPr>
        <w:t>, or</w:t>
      </w:r>
      <w:proofErr w:type="gramEnd"/>
      <w:r w:rsidRPr="00835CB5">
        <w:rPr>
          <w:rFonts w:eastAsia="Cambria"/>
          <w:sz w:val="16"/>
        </w:rPr>
        <w:t xml:space="preserve"> </w:t>
      </w:r>
      <w:r w:rsidRPr="00F97D26">
        <w:rPr>
          <w:rFonts w:eastAsia="Cambria"/>
          <w:highlight w:val="cyan"/>
          <w:u w:val="single"/>
        </w:rPr>
        <w:t>threaten</w:t>
      </w:r>
      <w:r w:rsidRPr="00835CB5">
        <w:rPr>
          <w:rFonts w:eastAsia="Cambria"/>
          <w:u w:val="single"/>
        </w:rPr>
        <w:t xml:space="preserve"> </w:t>
      </w:r>
      <w:r w:rsidRPr="00F97D26">
        <w:rPr>
          <w:rFonts w:eastAsia="Cambria"/>
          <w:highlight w:val="cyan"/>
          <w:u w:val="single"/>
        </w:rPr>
        <w:t>l</w:t>
      </w:r>
      <w:r w:rsidRPr="00835CB5">
        <w:rPr>
          <w:rFonts w:eastAsia="Cambria"/>
          <w:u w:val="single"/>
        </w:rPr>
        <w:t>ow-</w:t>
      </w:r>
      <w:r w:rsidRPr="00F97D26">
        <w:rPr>
          <w:rFonts w:eastAsia="Cambria"/>
          <w:highlight w:val="cyan"/>
          <w:u w:val="single"/>
        </w:rPr>
        <w:t>E</w:t>
      </w:r>
      <w:r w:rsidRPr="00835CB5">
        <w:rPr>
          <w:rFonts w:eastAsia="Cambria"/>
          <w:u w:val="single"/>
        </w:rPr>
        <w:t xml:space="preserve">arth </w:t>
      </w:r>
      <w:r w:rsidRPr="00F97D26">
        <w:rPr>
          <w:rFonts w:eastAsia="Cambria"/>
          <w:highlight w:val="cyan"/>
          <w:u w:val="single"/>
        </w:rPr>
        <w:t>o</w:t>
      </w:r>
      <w:r w:rsidRPr="00835CB5">
        <w:rPr>
          <w:rFonts w:eastAsia="Cambria"/>
          <w:u w:val="single"/>
        </w:rPr>
        <w:t xml:space="preserve">rbiting </w:t>
      </w:r>
      <w:r w:rsidRPr="00F97D26">
        <w:rPr>
          <w:rFonts w:eastAsia="Cambria"/>
          <w:highlight w:val="cyan"/>
          <w:u w:val="single"/>
        </w:rPr>
        <w:t>satellites</w:t>
      </w:r>
      <w:r w:rsidRPr="00835CB5">
        <w:rPr>
          <w:rFonts w:eastAsia="Cambria"/>
          <w:u w:val="single"/>
        </w:rPr>
        <w:t xml:space="preserve"> in space.</w:t>
      </w:r>
    </w:p>
    <w:p w14:paraId="12FDF551" w14:textId="77777777" w:rsidR="00F97D26" w:rsidRPr="00835CB5" w:rsidRDefault="00F97D26" w:rsidP="00F97D26">
      <w:pPr>
        <w:rPr>
          <w:rFonts w:eastAsia="Cambria"/>
          <w:sz w:val="16"/>
        </w:rPr>
      </w:pPr>
      <w:r w:rsidRPr="00835CB5">
        <w:rPr>
          <w:rFonts w:eastAsia="Cambria"/>
          <w:sz w:val="16"/>
        </w:rPr>
        <w:t xml:space="preserve">The </w:t>
      </w:r>
      <w:r w:rsidRPr="00835CB5">
        <w:rPr>
          <w:rFonts w:eastAsia="Cambria"/>
          <w:u w:val="single"/>
        </w:rPr>
        <w:t>testing of higher yield nuclear weapons</w:t>
      </w:r>
      <w:r w:rsidRPr="00835CB5">
        <w:rPr>
          <w:rFonts w:eastAsia="Cambria"/>
          <w:sz w:val="16"/>
        </w:rPr>
        <w:t xml:space="preserve"> </w:t>
      </w:r>
      <w:r w:rsidRPr="00835CB5">
        <w:rPr>
          <w:rFonts w:eastAsia="Cambria"/>
          <w:u w:val="single"/>
        </w:rPr>
        <w:t>gives North Korea the ability to attack</w:t>
      </w:r>
      <w:r w:rsidRPr="00835CB5">
        <w:rPr>
          <w:rFonts w:eastAsia="Cambria"/>
          <w:sz w:val="16"/>
        </w:rPr>
        <w:t xml:space="preserve"> electrical and </w:t>
      </w:r>
      <w:r w:rsidRPr="00835CB5">
        <w:rPr>
          <w:rFonts w:eastAsia="Cambria"/>
          <w:u w:val="single"/>
        </w:rPr>
        <w:t>electronic systems over a wide area</w:t>
      </w:r>
      <w:r w:rsidRPr="00835CB5">
        <w:rPr>
          <w:rFonts w:eastAsia="Cambria"/>
          <w:sz w:val="16"/>
        </w:rPr>
        <w:t>. Detonating a nuclear weapon at high altitude, such as in low-Earth orbit (LEO), would generate EMP, which would fry electrical and electronic circuits over a large geographic area.</w:t>
      </w:r>
    </w:p>
    <w:p w14:paraId="33B8DBE0" w14:textId="77777777" w:rsidR="00F97D26" w:rsidRPr="00835CB5" w:rsidRDefault="00F97D26" w:rsidP="00F97D26">
      <w:pPr>
        <w:rPr>
          <w:rFonts w:eastAsia="Cambria"/>
          <w:sz w:val="16"/>
          <w:szCs w:val="16"/>
        </w:rPr>
      </w:pPr>
      <w:r w:rsidRPr="00835CB5">
        <w:rPr>
          <w:rFonts w:eastAsia="Cambria"/>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55D7E3BC" w14:textId="77777777" w:rsidR="00F97D26" w:rsidRPr="00835CB5" w:rsidRDefault="00F97D26" w:rsidP="00F97D26">
      <w:pPr>
        <w:rPr>
          <w:rFonts w:eastAsia="Cambria"/>
          <w:sz w:val="16"/>
        </w:rPr>
      </w:pPr>
      <w:r w:rsidRPr="00835CB5">
        <w:rPr>
          <w:rFonts w:eastAsia="Cambria"/>
          <w:sz w:val="16"/>
        </w:rPr>
        <w:t xml:space="preserve">Earlier this year, </w:t>
      </w:r>
      <w:r w:rsidRPr="00835CB5">
        <w:rPr>
          <w:rFonts w:eastAsia="Cambria"/>
          <w:u w:val="single"/>
        </w:rPr>
        <w:t>North Korea’s testing of ICBMs included trajectories lofted to very high altitudes</w:t>
      </w:r>
      <w:r w:rsidRPr="00835CB5">
        <w:rPr>
          <w:rFonts w:eastAsia="Cambria"/>
          <w:sz w:val="16"/>
        </w:rPr>
        <w:t xml:space="preserve">, which </w:t>
      </w:r>
      <w:r w:rsidRPr="00835CB5">
        <w:rPr>
          <w:rFonts w:eastAsia="Cambria"/>
          <w:u w:val="single"/>
        </w:rPr>
        <w:t>allowed Pyongyang to test warhead re-entry survivability</w:t>
      </w:r>
      <w:r w:rsidRPr="00835CB5">
        <w:rPr>
          <w:rFonts w:eastAsia="Cambria"/>
          <w:sz w:val="16"/>
        </w:rPr>
        <w:t xml:space="preserve">, and </w:t>
      </w:r>
      <w:proofErr w:type="spellStart"/>
      <w:r w:rsidRPr="00835CB5">
        <w:rPr>
          <w:rFonts w:eastAsia="Cambria"/>
          <w:sz w:val="16"/>
        </w:rPr>
        <w:t>minimised</w:t>
      </w:r>
      <w:proofErr w:type="spellEnd"/>
      <w:r w:rsidRPr="00835CB5">
        <w:rPr>
          <w:rFonts w:eastAsia="Cambria"/>
          <w:sz w:val="16"/>
        </w:rPr>
        <w:t xml:space="preserve"> the risk of US military retaliation. The tests also demonstrated North Korea’s ability to detonate a nuclear weapon at high altitudes to generate EMP. </w:t>
      </w:r>
      <w:r w:rsidRPr="00F97D26">
        <w:rPr>
          <w:rFonts w:eastAsia="Cambria"/>
          <w:highlight w:val="cyan"/>
          <w:u w:val="single"/>
        </w:rPr>
        <w:t>Carrying</w:t>
      </w:r>
      <w:r w:rsidRPr="00835CB5">
        <w:rPr>
          <w:rFonts w:eastAsia="Cambria"/>
          <w:u w:val="single"/>
        </w:rPr>
        <w:t xml:space="preserve"> </w:t>
      </w:r>
      <w:r w:rsidRPr="00F97D26">
        <w:rPr>
          <w:rFonts w:eastAsia="Cambria"/>
          <w:highlight w:val="cyan"/>
          <w:u w:val="single"/>
        </w:rPr>
        <w:t>out</w:t>
      </w:r>
      <w:r w:rsidRPr="00835CB5">
        <w:rPr>
          <w:rFonts w:eastAsia="Cambria"/>
          <w:u w:val="single"/>
        </w:rPr>
        <w:t xml:space="preserve"> such an </w:t>
      </w:r>
      <w:r w:rsidRPr="00F97D26">
        <w:rPr>
          <w:rFonts w:eastAsia="Cambria"/>
          <w:highlight w:val="cyan"/>
          <w:u w:val="single"/>
        </w:rPr>
        <w:t>attack</w:t>
      </w:r>
      <w:r w:rsidRPr="00835CB5">
        <w:rPr>
          <w:rFonts w:eastAsia="Cambria"/>
          <w:u w:val="single"/>
        </w:rPr>
        <w:t xml:space="preserve"> </w:t>
      </w:r>
      <w:r w:rsidRPr="00F97D26">
        <w:rPr>
          <w:rFonts w:eastAsia="Cambria"/>
          <w:highlight w:val="cyan"/>
          <w:u w:val="single"/>
        </w:rPr>
        <w:t>wouldn’t require</w:t>
      </w:r>
      <w:r w:rsidRPr="00835CB5">
        <w:rPr>
          <w:rFonts w:eastAsia="Cambria"/>
          <w:u w:val="single"/>
        </w:rPr>
        <w:t xml:space="preserve"> accurate </w:t>
      </w:r>
      <w:r w:rsidRPr="00F97D26">
        <w:rPr>
          <w:rFonts w:eastAsia="Cambria"/>
          <w:highlight w:val="cyan"/>
          <w:u w:val="single"/>
        </w:rPr>
        <w:t>guidance</w:t>
      </w:r>
      <w:r w:rsidRPr="00835CB5">
        <w:rPr>
          <w:rFonts w:eastAsia="Cambria"/>
          <w:sz w:val="16"/>
        </w:rPr>
        <w:t xml:space="preserve">, </w:t>
      </w:r>
      <w:r w:rsidRPr="00F97D26">
        <w:rPr>
          <w:rFonts w:eastAsia="Cambria"/>
          <w:highlight w:val="cyan"/>
          <w:u w:val="single"/>
        </w:rPr>
        <w:t>or</w:t>
      </w:r>
      <w:r w:rsidRPr="00835CB5">
        <w:rPr>
          <w:rFonts w:eastAsia="Cambria"/>
          <w:u w:val="single"/>
        </w:rPr>
        <w:t xml:space="preserve"> high-yield </w:t>
      </w:r>
      <w:r w:rsidRPr="00F97D26">
        <w:rPr>
          <w:rFonts w:eastAsia="Cambria"/>
          <w:highlight w:val="cyan"/>
          <w:u w:val="single"/>
        </w:rPr>
        <w:t>warheads</w:t>
      </w:r>
      <w:r w:rsidRPr="00835CB5">
        <w:rPr>
          <w:rFonts w:eastAsia="Cambria"/>
          <w:sz w:val="16"/>
        </w:rPr>
        <w:t xml:space="preserve"> that are </w:t>
      </w:r>
      <w:r w:rsidRPr="00F97D26">
        <w:rPr>
          <w:rFonts w:eastAsia="Cambria"/>
          <w:highlight w:val="cyan"/>
          <w:u w:val="single"/>
        </w:rPr>
        <w:t>capable</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surviving </w:t>
      </w:r>
      <w:r w:rsidRPr="00835CB5">
        <w:rPr>
          <w:rFonts w:eastAsia="Cambria"/>
          <w:sz w:val="16"/>
        </w:rPr>
        <w:t xml:space="preserve">the heat of atmospheric </w:t>
      </w:r>
      <w:r w:rsidRPr="00F97D26">
        <w:rPr>
          <w:rFonts w:eastAsia="Cambria"/>
          <w:highlight w:val="cyan"/>
          <w:u w:val="single"/>
        </w:rPr>
        <w:t>re-entry</w:t>
      </w:r>
      <w:r w:rsidRPr="00835CB5">
        <w:rPr>
          <w:rFonts w:eastAsia="Cambria"/>
          <w:sz w:val="16"/>
        </w:rPr>
        <w:t>, or even ICBMs.</w:t>
      </w:r>
    </w:p>
    <w:p w14:paraId="56488873" w14:textId="77777777" w:rsidR="00F97D26" w:rsidRPr="00835CB5" w:rsidRDefault="00F97D26" w:rsidP="00F97D26">
      <w:pPr>
        <w:rPr>
          <w:rFonts w:eastAsia="Cambria"/>
          <w:sz w:val="16"/>
        </w:rPr>
      </w:pPr>
      <w:r w:rsidRPr="00835CB5">
        <w:rPr>
          <w:rFonts w:eastAsia="Cambria"/>
          <w:sz w:val="16"/>
        </w:rPr>
        <w:t xml:space="preserve">A 2008 EMP Commission report (PDF) found that </w:t>
      </w:r>
      <w:proofErr w:type="spellStart"/>
      <w:r w:rsidRPr="00F97D26">
        <w:rPr>
          <w:rFonts w:eastAsia="Cambria"/>
          <w:b/>
          <w:bCs/>
          <w:highlight w:val="cyan"/>
          <w:u w:val="single"/>
        </w:rPr>
        <w:t>exo</w:t>
      </w:r>
      <w:proofErr w:type="spellEnd"/>
      <w:r w:rsidRPr="00F97D26">
        <w:rPr>
          <w:rFonts w:eastAsia="Cambria"/>
          <w:highlight w:val="cyan"/>
          <w:u w:val="single"/>
        </w:rPr>
        <w:t>-</w:t>
      </w:r>
      <w:r w:rsidRPr="00F97D26">
        <w:rPr>
          <w:rFonts w:eastAsia="Cambria"/>
          <w:b/>
          <w:bCs/>
          <w:highlight w:val="cyan"/>
          <w:u w:val="single"/>
        </w:rPr>
        <w:t>atmospheric</w:t>
      </w:r>
      <w:r w:rsidRPr="00F97D26">
        <w:rPr>
          <w:rFonts w:eastAsia="Cambria"/>
          <w:highlight w:val="cyan"/>
          <w:u w:val="single"/>
        </w:rPr>
        <w:t xml:space="preserve"> </w:t>
      </w:r>
      <w:r w:rsidRPr="00F97D26">
        <w:rPr>
          <w:rFonts w:eastAsia="Cambria"/>
          <w:b/>
          <w:bCs/>
          <w:highlight w:val="cyan"/>
          <w:u w:val="single"/>
        </w:rPr>
        <w:t>detonations</w:t>
      </w:r>
      <w:r w:rsidRPr="00F97D26">
        <w:rPr>
          <w:rFonts w:eastAsia="Cambria"/>
          <w:highlight w:val="cyan"/>
          <w:u w:val="single"/>
        </w:rPr>
        <w:t xml:space="preserve"> of nuclear weapons</w:t>
      </w:r>
      <w:r w:rsidRPr="00835CB5">
        <w:rPr>
          <w:rFonts w:eastAsia="Cambria"/>
          <w:sz w:val="16"/>
        </w:rPr>
        <w:t xml:space="preserve"> would directly </w:t>
      </w:r>
      <w:r w:rsidRPr="00F97D26">
        <w:rPr>
          <w:rFonts w:eastAsia="Cambria"/>
          <w:b/>
          <w:bCs/>
          <w:highlight w:val="cyan"/>
          <w:u w:val="single"/>
        </w:rPr>
        <w:t>affect</w:t>
      </w:r>
      <w:r w:rsidRPr="00835CB5">
        <w:rPr>
          <w:rFonts w:eastAsia="Cambria"/>
          <w:u w:val="single"/>
        </w:rPr>
        <w:t xml:space="preserve"> </w:t>
      </w:r>
      <w:r w:rsidRPr="00F97D26">
        <w:rPr>
          <w:rFonts w:eastAsia="Cambria"/>
          <w:highlight w:val="cyan"/>
          <w:u w:val="single"/>
        </w:rPr>
        <w:t xml:space="preserve">critical </w:t>
      </w:r>
      <w:r w:rsidRPr="00835CB5">
        <w:rPr>
          <w:rFonts w:eastAsia="Cambria"/>
          <w:u w:val="single"/>
        </w:rPr>
        <w:t xml:space="preserve">civilian </w:t>
      </w:r>
      <w:r w:rsidRPr="00F97D26">
        <w:rPr>
          <w:rFonts w:eastAsia="Cambria"/>
          <w:b/>
          <w:bCs/>
          <w:highlight w:val="cyan"/>
          <w:u w:val="single"/>
        </w:rPr>
        <w:t>infrastructure</w:t>
      </w:r>
      <w:r w:rsidRPr="00835CB5">
        <w:rPr>
          <w:rFonts w:eastAsia="Cambria"/>
          <w:sz w:val="16"/>
        </w:rPr>
        <w:t xml:space="preserve">, most notably for </w:t>
      </w:r>
      <w:r w:rsidRPr="00F97D26">
        <w:rPr>
          <w:rFonts w:eastAsia="Cambria"/>
          <w:highlight w:val="cyan"/>
          <w:u w:val="single"/>
        </w:rPr>
        <w:t>power</w:t>
      </w:r>
      <w:r w:rsidRPr="00835CB5">
        <w:rPr>
          <w:rFonts w:eastAsia="Cambria"/>
          <w:u w:val="single"/>
        </w:rPr>
        <w:t xml:space="preserve"> generation</w:t>
      </w:r>
      <w:r w:rsidRPr="00835CB5">
        <w:rPr>
          <w:rFonts w:eastAsia="Cambria"/>
          <w:sz w:val="16"/>
        </w:rPr>
        <w:t xml:space="preserve">, </w:t>
      </w:r>
      <w:proofErr w:type="gramStart"/>
      <w:r w:rsidRPr="00835CB5">
        <w:rPr>
          <w:rFonts w:eastAsia="Cambria"/>
          <w:u w:val="single"/>
        </w:rPr>
        <w:t>telecommunications</w:t>
      </w:r>
      <w:proofErr w:type="gramEnd"/>
      <w:r w:rsidRPr="00835CB5">
        <w:rPr>
          <w:rFonts w:eastAsia="Cambria"/>
          <w:sz w:val="16"/>
        </w:rPr>
        <w:t xml:space="preserve"> and </w:t>
      </w:r>
      <w:r w:rsidRPr="00F97D26">
        <w:rPr>
          <w:rFonts w:eastAsia="Cambria"/>
          <w:highlight w:val="cyan"/>
          <w:u w:val="single"/>
        </w:rPr>
        <w:t>data</w:t>
      </w:r>
      <w:r w:rsidRPr="00835CB5">
        <w:rPr>
          <w:rFonts w:eastAsia="Cambria"/>
          <w:u w:val="single"/>
        </w:rPr>
        <w:t xml:space="preserve"> networks</w:t>
      </w:r>
      <w:r w:rsidRPr="00835CB5">
        <w:rPr>
          <w:rFonts w:eastAsia="Cambria"/>
          <w:sz w:val="16"/>
        </w:rPr>
        <w:t xml:space="preserve">, as well as robotic </w:t>
      </w:r>
      <w:r w:rsidRPr="00835CB5">
        <w:rPr>
          <w:rFonts w:eastAsia="Cambria"/>
          <w:u w:val="single"/>
        </w:rPr>
        <w:t>industrial and manufacturing infrastructure</w:t>
      </w:r>
      <w:r w:rsidRPr="00835CB5">
        <w:rPr>
          <w:rFonts w:eastAsia="Cambria"/>
          <w:sz w:val="16"/>
        </w:rPr>
        <w:t xml:space="preserve">. Analysis in June of this year on 38 North suggests that </w:t>
      </w:r>
      <w:r w:rsidRPr="00835CB5">
        <w:rPr>
          <w:rFonts w:eastAsia="Cambria"/>
          <w:u w:val="single"/>
        </w:rPr>
        <w:t xml:space="preserve">North Korea is </w:t>
      </w:r>
      <w:r w:rsidRPr="00F97D26">
        <w:rPr>
          <w:rFonts w:eastAsia="Cambria"/>
          <w:highlight w:val="cyan"/>
          <w:u w:val="single"/>
        </w:rPr>
        <w:t>already</w:t>
      </w:r>
      <w:r w:rsidRPr="00835CB5">
        <w:rPr>
          <w:rFonts w:eastAsia="Cambria"/>
          <w:u w:val="single"/>
        </w:rPr>
        <w:t xml:space="preserve"> </w:t>
      </w:r>
      <w:r w:rsidRPr="00F97D26">
        <w:rPr>
          <w:rFonts w:eastAsia="Cambria"/>
          <w:highlight w:val="cyan"/>
          <w:u w:val="single"/>
        </w:rPr>
        <w:t>well</w:t>
      </w:r>
      <w:r w:rsidRPr="00835CB5">
        <w:rPr>
          <w:rFonts w:eastAsia="Cambria"/>
          <w:u w:val="single"/>
        </w:rPr>
        <w:t xml:space="preserve"> </w:t>
      </w:r>
      <w:r w:rsidRPr="00F97D26">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sz w:val="16"/>
        </w:rPr>
        <w:t xml:space="preserve">. That </w:t>
      </w:r>
      <w:r w:rsidRPr="00835CB5">
        <w:rPr>
          <w:rFonts w:eastAsia="Cambria"/>
          <w:u w:val="single"/>
        </w:rPr>
        <w:t>would hold true against the US</w:t>
      </w:r>
      <w:r w:rsidRPr="00835CB5">
        <w:rPr>
          <w:rFonts w:eastAsia="Cambria"/>
          <w:sz w:val="16"/>
        </w:rPr>
        <w:t xml:space="preserve">, as well as its allies such as Japan and </w:t>
      </w:r>
      <w:r w:rsidRPr="00835CB5">
        <w:rPr>
          <w:rFonts w:eastAsia="Cambria"/>
          <w:u w:val="single"/>
        </w:rPr>
        <w:t>South Korea</w:t>
      </w:r>
      <w:r w:rsidRPr="00835CB5">
        <w:rPr>
          <w:rFonts w:eastAsia="Cambria"/>
          <w:sz w:val="16"/>
        </w:rPr>
        <w:t>, or even Australia.</w:t>
      </w:r>
    </w:p>
    <w:p w14:paraId="37A785DC" w14:textId="77777777" w:rsidR="00F97D26" w:rsidRPr="00835CB5" w:rsidRDefault="00F97D26" w:rsidP="00F97D26">
      <w:pPr>
        <w:rPr>
          <w:rFonts w:eastAsia="Cambria"/>
          <w:sz w:val="16"/>
          <w:szCs w:val="16"/>
        </w:rPr>
      </w:pPr>
      <w:r w:rsidRPr="00835CB5">
        <w:rPr>
          <w:rFonts w:eastAsia="Cambria"/>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30C719D8" w14:textId="77777777" w:rsidR="00F97D26" w:rsidRPr="00835CB5" w:rsidRDefault="00F97D26" w:rsidP="00F97D26">
      <w:pPr>
        <w:rPr>
          <w:rFonts w:eastAsia="Cambria"/>
          <w:u w:val="single"/>
        </w:rPr>
      </w:pPr>
      <w:r w:rsidRPr="00835CB5">
        <w:rPr>
          <w:rFonts w:eastAsia="Cambria"/>
          <w:u w:val="single"/>
        </w:rPr>
        <w:t>If North Korea could detonate a nuclear weapon in space</w:t>
      </w:r>
      <w:r w:rsidRPr="00835CB5">
        <w:rPr>
          <w:rFonts w:eastAsia="Cambria"/>
          <w:sz w:val="16"/>
        </w:rPr>
        <w:t xml:space="preserve">, </w:t>
      </w:r>
      <w:r w:rsidRPr="00F97D26">
        <w:rPr>
          <w:rFonts w:eastAsia="Cambria"/>
          <w:highlight w:val="cyan"/>
          <w:u w:val="single"/>
        </w:rPr>
        <w:t>it could</w:t>
      </w:r>
      <w:r w:rsidRPr="00835CB5">
        <w:rPr>
          <w:rFonts w:eastAsia="Cambria"/>
          <w:u w:val="single"/>
        </w:rPr>
        <w:t xml:space="preserve"> also </w:t>
      </w:r>
      <w:r w:rsidRPr="00F97D26">
        <w:rPr>
          <w:rFonts w:eastAsia="Cambria"/>
          <w:highlight w:val="cyan"/>
          <w:u w:val="single"/>
        </w:rPr>
        <w:t>undertake</w:t>
      </w:r>
      <w:r w:rsidRPr="00835CB5">
        <w:rPr>
          <w:rFonts w:eastAsia="Cambria"/>
          <w:u w:val="single"/>
        </w:rPr>
        <w:t xml:space="preserve"> a ‘</w:t>
      </w:r>
      <w:r w:rsidRPr="00F97D26">
        <w:rPr>
          <w:rFonts w:eastAsia="Cambria"/>
          <w:b/>
          <w:bCs/>
          <w:highlight w:val="cyan"/>
          <w:u w:val="single"/>
        </w:rPr>
        <w:t>Van</w:t>
      </w:r>
      <w:r w:rsidRPr="00F97D26">
        <w:rPr>
          <w:rFonts w:eastAsia="Cambria"/>
          <w:highlight w:val="cyan"/>
          <w:u w:val="single"/>
        </w:rPr>
        <w:t xml:space="preserve"> </w:t>
      </w:r>
      <w:r w:rsidRPr="00F97D26">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sz w:val="16"/>
        </w:rPr>
        <w:t xml:space="preserve"> that would be </w:t>
      </w:r>
      <w:r w:rsidRPr="00835CB5">
        <w:rPr>
          <w:rFonts w:eastAsia="Cambria"/>
          <w:u w:val="single"/>
        </w:rPr>
        <w:t xml:space="preserve">designed to excite and </w:t>
      </w:r>
      <w:r w:rsidRPr="00F97D26">
        <w:rPr>
          <w:rFonts w:eastAsia="Cambria"/>
          <w:b/>
          <w:bCs/>
          <w:highlight w:val="cyan"/>
          <w:u w:val="single"/>
        </w:rPr>
        <w:t>expand</w:t>
      </w:r>
      <w:r w:rsidRPr="00835CB5">
        <w:rPr>
          <w:rFonts w:eastAsia="Cambria"/>
          <w:u w:val="single"/>
        </w:rPr>
        <w:t xml:space="preserve"> the lower Van Allen </w:t>
      </w:r>
      <w:r w:rsidRPr="00F97D26">
        <w:rPr>
          <w:rFonts w:eastAsia="Cambria"/>
          <w:b/>
          <w:bCs/>
          <w:highlight w:val="cyan"/>
          <w:u w:val="single"/>
        </w:rPr>
        <w:t>radiation</w:t>
      </w:r>
      <w:r w:rsidRPr="00F97D26">
        <w:rPr>
          <w:rFonts w:eastAsia="Cambria"/>
          <w:highlight w:val="cyan"/>
          <w:u w:val="single"/>
        </w:rPr>
        <w:t xml:space="preserve"> </w:t>
      </w:r>
      <w:r w:rsidRPr="00F97D26">
        <w:rPr>
          <w:rFonts w:eastAsia="Cambria"/>
          <w:b/>
          <w:bCs/>
          <w:highlight w:val="cyan"/>
          <w:u w:val="single"/>
        </w:rPr>
        <w:t>belt</w:t>
      </w:r>
      <w:r w:rsidRPr="00835CB5">
        <w:rPr>
          <w:rFonts w:eastAsia="Cambria"/>
          <w:u w:val="single"/>
        </w:rPr>
        <w:t xml:space="preserve"> around Earth</w:t>
      </w:r>
      <w:r w:rsidRPr="00835CB5">
        <w:rPr>
          <w:rFonts w:eastAsia="Cambria"/>
          <w:sz w:val="16"/>
        </w:rPr>
        <w:t xml:space="preserve">, </w:t>
      </w:r>
      <w:r w:rsidRPr="00F97D26">
        <w:rPr>
          <w:rFonts w:eastAsia="Cambria"/>
          <w:highlight w:val="cyan"/>
          <w:u w:val="single"/>
        </w:rPr>
        <w:t>exposing</w:t>
      </w:r>
      <w:r w:rsidRPr="00835CB5">
        <w:rPr>
          <w:rFonts w:eastAsia="Cambria"/>
          <w:sz w:val="16"/>
        </w:rPr>
        <w:t xml:space="preserve"> up to </w:t>
      </w:r>
      <w:r w:rsidRPr="00F97D26">
        <w:rPr>
          <w:rFonts w:eastAsia="Cambria"/>
          <w:highlight w:val="cyan"/>
          <w:u w:val="single"/>
        </w:rPr>
        <w:t>803 satellites</w:t>
      </w:r>
      <w:r w:rsidRPr="00835CB5">
        <w:rPr>
          <w:rFonts w:eastAsia="Cambria"/>
          <w:u w:val="single"/>
        </w:rPr>
        <w:t xml:space="preserve"> in LEO </w:t>
      </w:r>
      <w:r w:rsidRPr="00F97D26">
        <w:rPr>
          <w:rFonts w:eastAsia="Cambria"/>
          <w:highlight w:val="cyan"/>
          <w:u w:val="single"/>
        </w:rPr>
        <w:t>to</w:t>
      </w:r>
      <w:r w:rsidRPr="00835CB5">
        <w:rPr>
          <w:rFonts w:eastAsia="Cambria"/>
          <w:u w:val="single"/>
        </w:rPr>
        <w:t xml:space="preserve"> </w:t>
      </w:r>
      <w:r w:rsidRPr="00F97D26">
        <w:rPr>
          <w:rFonts w:eastAsia="Cambria"/>
          <w:highlight w:val="cyan"/>
          <w:u w:val="single"/>
        </w:rPr>
        <w:t>high levels of radiation</w:t>
      </w:r>
      <w:r w:rsidRPr="00835CB5">
        <w:rPr>
          <w:rFonts w:eastAsia="Cambria"/>
          <w:sz w:val="16"/>
        </w:rPr>
        <w:t xml:space="preserve">. US Defense Threat Reduction Agency analysis in 2010 suggested that </w:t>
      </w:r>
      <w:r w:rsidRPr="00835CB5">
        <w:rPr>
          <w:rFonts w:eastAsia="Cambria"/>
          <w:u w:val="single"/>
        </w:rPr>
        <w:t>satellites in LEO</w:t>
      </w:r>
      <w:r w:rsidRPr="00835CB5">
        <w:rPr>
          <w:rFonts w:eastAsia="Cambria"/>
          <w:sz w:val="16"/>
        </w:rPr>
        <w:t xml:space="preserve">, which are </w:t>
      </w:r>
      <w:r w:rsidRPr="00835CB5">
        <w:rPr>
          <w:rFonts w:eastAsia="Cambria"/>
          <w:u w:val="single"/>
        </w:rPr>
        <w:t>not hardened against radiation</w:t>
      </w:r>
      <w:r w:rsidRPr="00835CB5">
        <w:rPr>
          <w:rFonts w:eastAsia="Cambria"/>
          <w:sz w:val="16"/>
        </w:rPr>
        <w:t xml:space="preserve"> found in higher orbits, </w:t>
      </w:r>
      <w:r w:rsidRPr="00835CB5">
        <w:rPr>
          <w:rFonts w:eastAsia="Cambria"/>
          <w:u w:val="single"/>
        </w:rPr>
        <w:t xml:space="preserve">would be </w:t>
      </w:r>
      <w:r w:rsidRPr="00F97D26">
        <w:rPr>
          <w:rFonts w:eastAsia="Cambria"/>
          <w:highlight w:val="cyan"/>
          <w:u w:val="single"/>
        </w:rPr>
        <w:t>vulnerable</w:t>
      </w:r>
      <w:r w:rsidRPr="00835CB5">
        <w:rPr>
          <w:rFonts w:eastAsia="Cambria"/>
          <w:u w:val="single"/>
        </w:rPr>
        <w:t xml:space="preserve"> </w:t>
      </w:r>
      <w:r w:rsidRPr="00F97D26">
        <w:rPr>
          <w:rFonts w:eastAsia="Cambria"/>
          <w:highlight w:val="cyan"/>
          <w:u w:val="single"/>
        </w:rPr>
        <w:t>to</w:t>
      </w:r>
      <w:r w:rsidRPr="00835CB5">
        <w:rPr>
          <w:rFonts w:eastAsia="Cambria"/>
          <w:u w:val="single"/>
        </w:rPr>
        <w:t xml:space="preserve"> nuclear </w:t>
      </w:r>
      <w:r w:rsidRPr="00F97D26">
        <w:rPr>
          <w:rFonts w:eastAsia="Cambria"/>
          <w:highlight w:val="cyan"/>
          <w:u w:val="single"/>
        </w:rPr>
        <w:t>detonations</w:t>
      </w:r>
      <w:r w:rsidRPr="00835CB5">
        <w:rPr>
          <w:rFonts w:eastAsia="Cambria"/>
          <w:u w:val="single"/>
        </w:rPr>
        <w:t xml:space="preserve"> that ‘</w:t>
      </w:r>
      <w:r w:rsidRPr="00F97D26">
        <w:rPr>
          <w:rFonts w:eastAsia="Cambria"/>
          <w:b/>
          <w:bCs/>
          <w:highlight w:val="cyan"/>
          <w:u w:val="single"/>
        </w:rPr>
        <w:t>pumped’</w:t>
      </w:r>
      <w:r w:rsidRPr="00835CB5">
        <w:rPr>
          <w:rFonts w:eastAsia="Cambria"/>
          <w:u w:val="single"/>
        </w:rPr>
        <w:t xml:space="preserve"> the intensity of the Van Allen belts</w:t>
      </w:r>
      <w:r w:rsidRPr="00835CB5">
        <w:rPr>
          <w:rFonts w:eastAsia="Cambria"/>
          <w:sz w:val="16"/>
        </w:rPr>
        <w:t xml:space="preserve">. </w:t>
      </w:r>
      <w:r w:rsidRPr="00835CB5">
        <w:rPr>
          <w:rFonts w:eastAsia="Cambria"/>
          <w:u w:val="single"/>
        </w:rPr>
        <w:t xml:space="preserve">Weeks or months of </w:t>
      </w:r>
      <w:r w:rsidRPr="00F97D26">
        <w:rPr>
          <w:rFonts w:eastAsia="Cambria"/>
          <w:highlight w:val="cyan"/>
          <w:u w:val="single"/>
        </w:rPr>
        <w:t>cumulative damage</w:t>
      </w:r>
      <w:r w:rsidRPr="00835CB5">
        <w:rPr>
          <w:rFonts w:eastAsia="Cambria"/>
          <w:u w:val="single"/>
        </w:rPr>
        <w:t xml:space="preserve"> generated by passing through the zones of radiation would </w:t>
      </w:r>
      <w:r w:rsidRPr="00F97D26">
        <w:rPr>
          <w:rFonts w:eastAsia="Cambria"/>
          <w:b/>
          <w:bCs/>
          <w:highlight w:val="cyan"/>
          <w:u w:val="single"/>
        </w:rPr>
        <w:t>cause</w:t>
      </w:r>
      <w:r w:rsidRPr="00835CB5">
        <w:rPr>
          <w:rFonts w:eastAsia="Cambria"/>
          <w:u w:val="single"/>
        </w:rPr>
        <w:t xml:space="preserve"> those </w:t>
      </w:r>
      <w:r w:rsidRPr="00F97D26">
        <w:rPr>
          <w:rFonts w:eastAsia="Cambria"/>
          <w:b/>
          <w:bCs/>
          <w:highlight w:val="cyan"/>
          <w:u w:val="single"/>
        </w:rPr>
        <w:t>satellites</w:t>
      </w:r>
      <w:r w:rsidRPr="00F97D26">
        <w:rPr>
          <w:rFonts w:eastAsia="Cambria"/>
          <w:highlight w:val="cyan"/>
          <w:u w:val="single"/>
        </w:rPr>
        <w:t xml:space="preserve"> </w:t>
      </w:r>
      <w:r w:rsidRPr="00F97D26">
        <w:rPr>
          <w:rFonts w:eastAsia="Cambria"/>
          <w:b/>
          <w:bCs/>
          <w:highlight w:val="cyan"/>
          <w:u w:val="single"/>
        </w:rPr>
        <w:t>to</w:t>
      </w:r>
      <w:r w:rsidRPr="00F97D26">
        <w:rPr>
          <w:rFonts w:eastAsia="Cambria"/>
          <w:highlight w:val="cyan"/>
          <w:u w:val="single"/>
        </w:rPr>
        <w:t xml:space="preserve"> </w:t>
      </w:r>
      <w:r w:rsidRPr="00F97D26">
        <w:rPr>
          <w:rFonts w:eastAsia="Cambria"/>
          <w:b/>
          <w:bCs/>
          <w:highlight w:val="cyan"/>
          <w:u w:val="single"/>
        </w:rPr>
        <w:t>fail</w:t>
      </w:r>
      <w:r w:rsidRPr="00835CB5">
        <w:rPr>
          <w:rFonts w:eastAsia="Cambria"/>
          <w:sz w:val="16"/>
        </w:rPr>
        <w:t xml:space="preserve">. A Van Allen attack is highly indiscriminate: </w:t>
      </w:r>
      <w:r w:rsidRPr="00F97D26">
        <w:rPr>
          <w:rFonts w:eastAsia="Cambria"/>
          <w:highlight w:val="cyan"/>
          <w:u w:val="single"/>
        </w:rPr>
        <w:t>any satellite passing through</w:t>
      </w:r>
      <w:r w:rsidRPr="00835CB5">
        <w:rPr>
          <w:rFonts w:eastAsia="Cambria"/>
          <w:u w:val="single"/>
        </w:rPr>
        <w:t xml:space="preserve"> the excited lower belt </w:t>
      </w:r>
      <w:r w:rsidRPr="00F97D26">
        <w:rPr>
          <w:rFonts w:eastAsia="Cambria"/>
          <w:highlight w:val="cyan"/>
          <w:u w:val="single"/>
        </w:rPr>
        <w:t>would be damaged</w:t>
      </w:r>
      <w:r w:rsidRPr="00835CB5">
        <w:rPr>
          <w:rFonts w:eastAsia="Cambria"/>
          <w:sz w:val="16"/>
        </w:rPr>
        <w:t xml:space="preserve">. </w:t>
      </w:r>
      <w:r w:rsidRPr="00F97D26">
        <w:rPr>
          <w:rFonts w:eastAsia="Cambria"/>
          <w:highlight w:val="cyan"/>
          <w:u w:val="single"/>
        </w:rPr>
        <w:t>US satellites</w:t>
      </w:r>
      <w:r w:rsidRPr="00835CB5">
        <w:rPr>
          <w:rFonts w:eastAsia="Cambria"/>
          <w:u w:val="single"/>
        </w:rPr>
        <w:t xml:space="preserve"> </w:t>
      </w:r>
      <w:r w:rsidRPr="00F97D26">
        <w:rPr>
          <w:rFonts w:eastAsia="Cambria"/>
          <w:highlight w:val="cyan"/>
          <w:u w:val="single"/>
        </w:rPr>
        <w:t>would</w:t>
      </w:r>
      <w:r w:rsidRPr="00835CB5">
        <w:rPr>
          <w:rFonts w:eastAsia="Cambria"/>
          <w:u w:val="single"/>
        </w:rPr>
        <w:t xml:space="preserve"> </w:t>
      </w:r>
      <w:r w:rsidRPr="00F97D26">
        <w:rPr>
          <w:rFonts w:eastAsia="Cambria"/>
          <w:highlight w:val="cyan"/>
          <w:u w:val="single"/>
        </w:rPr>
        <w:t>be</w:t>
      </w:r>
      <w:r w:rsidRPr="00835CB5">
        <w:rPr>
          <w:rFonts w:eastAsia="Cambria"/>
          <w:u w:val="single"/>
        </w:rPr>
        <w:t xml:space="preserve"> just as </w:t>
      </w:r>
      <w:proofErr w:type="spellStart"/>
      <w:r w:rsidRPr="00F97D26">
        <w:rPr>
          <w:rFonts w:eastAsia="Cambria"/>
          <w:highlight w:val="cyan"/>
          <w:u w:val="single"/>
        </w:rPr>
        <w:t>defenceless</w:t>
      </w:r>
      <w:proofErr w:type="spellEnd"/>
      <w:r w:rsidRPr="00835CB5">
        <w:rPr>
          <w:rFonts w:eastAsia="Cambria"/>
          <w:u w:val="single"/>
        </w:rPr>
        <w:t xml:space="preserve"> as those belonging to China, </w:t>
      </w:r>
      <w:proofErr w:type="gramStart"/>
      <w:r w:rsidRPr="00835CB5">
        <w:rPr>
          <w:rFonts w:eastAsia="Cambria"/>
          <w:u w:val="single"/>
        </w:rPr>
        <w:t>Russia</w:t>
      </w:r>
      <w:proofErr w:type="gramEnd"/>
      <w:r w:rsidRPr="00835CB5">
        <w:rPr>
          <w:rFonts w:eastAsia="Cambria"/>
          <w:u w:val="single"/>
        </w:rPr>
        <w:t xml:space="preserve"> or other states.</w:t>
      </w:r>
    </w:p>
    <w:p w14:paraId="613753E6" w14:textId="77777777" w:rsidR="00F97D26" w:rsidRPr="00835CB5" w:rsidRDefault="00F97D26" w:rsidP="00F97D26">
      <w:pPr>
        <w:rPr>
          <w:rFonts w:eastAsia="Cambria"/>
          <w:u w:val="single"/>
        </w:rPr>
      </w:pPr>
      <w:proofErr w:type="gramStart"/>
      <w:r w:rsidRPr="00835CB5">
        <w:rPr>
          <w:rFonts w:eastAsia="Cambria"/>
          <w:sz w:val="16"/>
        </w:rPr>
        <w:t>Certainly</w:t>
      </w:r>
      <w:proofErr w:type="gramEnd"/>
      <w:r w:rsidRPr="00835CB5">
        <w:rPr>
          <w:rFonts w:eastAsia="Cambria"/>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sz w:val="16"/>
        </w:rPr>
        <w:t xml:space="preserve"> was effectively carried out, the </w:t>
      </w:r>
      <w:r w:rsidRPr="00835CB5">
        <w:rPr>
          <w:rFonts w:eastAsia="Cambria"/>
          <w:u w:val="single"/>
        </w:rPr>
        <w:t>ability to re-establish space systems</w:t>
      </w:r>
      <w:r w:rsidRPr="00835CB5">
        <w:rPr>
          <w:rFonts w:eastAsia="Cambria"/>
          <w:sz w:val="16"/>
        </w:rPr>
        <w:t xml:space="preserve"> could be </w:t>
      </w:r>
      <w:r w:rsidRPr="00835CB5">
        <w:rPr>
          <w:rFonts w:eastAsia="Cambria"/>
          <w:u w:val="single"/>
        </w:rPr>
        <w:t>at risk</w:t>
      </w:r>
      <w:r w:rsidRPr="00835CB5">
        <w:rPr>
          <w:rFonts w:eastAsia="Cambria"/>
          <w:sz w:val="16"/>
        </w:rPr>
        <w:t xml:space="preserve"> if satellite production facilities were damaged. </w:t>
      </w:r>
      <w:r w:rsidRPr="00835CB5">
        <w:rPr>
          <w:rFonts w:eastAsia="Cambria"/>
          <w:u w:val="single"/>
        </w:rPr>
        <w:t>In the interim</w:t>
      </w:r>
      <w:r w:rsidRPr="00835CB5">
        <w:rPr>
          <w:rFonts w:eastAsia="Cambria"/>
          <w:sz w:val="16"/>
        </w:rPr>
        <w:t xml:space="preserve">, </w:t>
      </w:r>
      <w:r w:rsidRPr="00F97D26">
        <w:rPr>
          <w:rFonts w:eastAsia="Cambria"/>
          <w:highlight w:val="cyan"/>
          <w:u w:val="single"/>
        </w:rPr>
        <w:t>global economic systems</w:t>
      </w:r>
      <w:r w:rsidRPr="00835CB5">
        <w:rPr>
          <w:rFonts w:eastAsia="Cambria"/>
          <w:u w:val="single"/>
        </w:rPr>
        <w:t xml:space="preserve"> would </w:t>
      </w:r>
      <w:r w:rsidRPr="00F97D26">
        <w:rPr>
          <w:rFonts w:eastAsia="Cambria"/>
          <w:highlight w:val="cyan"/>
          <w:u w:val="single"/>
        </w:rPr>
        <w:t>fall apart</w:t>
      </w:r>
      <w:r w:rsidRPr="00835CB5">
        <w:rPr>
          <w:rFonts w:eastAsia="Cambria"/>
          <w:u w:val="single"/>
        </w:rPr>
        <w:t xml:space="preserve"> as the vital communications links for stock markets collapsed.</w:t>
      </w:r>
    </w:p>
    <w:p w14:paraId="229A95FE" w14:textId="77777777" w:rsidR="00F97D26" w:rsidRDefault="00F97D26" w:rsidP="00F97D26">
      <w:pPr>
        <w:rPr>
          <w:rFonts w:eastAsia="Cambria"/>
          <w:sz w:val="16"/>
        </w:rPr>
      </w:pPr>
      <w:r w:rsidRPr="00835CB5">
        <w:rPr>
          <w:rFonts w:eastAsia="Cambria"/>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sz w:val="16"/>
        </w:rPr>
        <w:t xml:space="preserve"> the </w:t>
      </w:r>
      <w:proofErr w:type="spellStart"/>
      <w:r w:rsidRPr="00835CB5">
        <w:rPr>
          <w:rFonts w:eastAsia="Cambria"/>
          <w:u w:val="single"/>
        </w:rPr>
        <w:t>spectre</w:t>
      </w:r>
      <w:proofErr w:type="spellEnd"/>
      <w:r w:rsidRPr="00835CB5">
        <w:rPr>
          <w:rFonts w:eastAsia="Cambria"/>
          <w:u w:val="single"/>
        </w:rPr>
        <w:t xml:space="preserve"> of the first use</w:t>
      </w:r>
      <w:r w:rsidRPr="00835CB5">
        <w:rPr>
          <w:rFonts w:eastAsia="Cambria"/>
          <w:sz w:val="16"/>
        </w:rPr>
        <w:t xml:space="preserve"> of nuclear weapons in anger since Nagasaki—against South Korea, </w:t>
      </w:r>
      <w:proofErr w:type="gramStart"/>
      <w:r w:rsidRPr="00835CB5">
        <w:rPr>
          <w:rFonts w:eastAsia="Cambria"/>
          <w:sz w:val="16"/>
        </w:rPr>
        <w:t>Japan</w:t>
      </w:r>
      <w:proofErr w:type="gramEnd"/>
      <w:r w:rsidRPr="00835CB5">
        <w:rPr>
          <w:rFonts w:eastAsia="Cambria"/>
          <w:sz w:val="16"/>
        </w:rPr>
        <w:t xml:space="preserve"> or US territory—and the possibility that </w:t>
      </w:r>
      <w:r w:rsidRPr="00F97D26">
        <w:rPr>
          <w:rFonts w:eastAsia="Cambria"/>
          <w:b/>
          <w:bCs/>
          <w:highlight w:val="cyan"/>
          <w:u w:val="single"/>
        </w:rPr>
        <w:t>Pyongyang</w:t>
      </w:r>
      <w:r w:rsidRPr="00835CB5">
        <w:rPr>
          <w:rFonts w:eastAsia="Cambria"/>
          <w:u w:val="single"/>
        </w:rPr>
        <w:t xml:space="preserve"> </w:t>
      </w:r>
      <w:r w:rsidRPr="00F97D26">
        <w:rPr>
          <w:rFonts w:eastAsia="Cambria"/>
          <w:highlight w:val="cyan"/>
          <w:u w:val="single"/>
        </w:rPr>
        <w:t>could</w:t>
      </w:r>
      <w:r w:rsidRPr="00835CB5">
        <w:rPr>
          <w:rFonts w:eastAsia="Cambria"/>
          <w:u w:val="single"/>
        </w:rPr>
        <w:t xml:space="preserve"> </w:t>
      </w:r>
      <w:r w:rsidRPr="00F97D26">
        <w:rPr>
          <w:rFonts w:eastAsia="Cambria"/>
          <w:b/>
          <w:bCs/>
          <w:highlight w:val="cyan"/>
          <w:u w:val="single"/>
        </w:rPr>
        <w:t>devastate</w:t>
      </w:r>
      <w:r w:rsidRPr="00835CB5">
        <w:rPr>
          <w:rFonts w:eastAsia="Cambria"/>
          <w:u w:val="single"/>
        </w:rPr>
        <w:t xml:space="preserve"> its </w:t>
      </w:r>
      <w:r w:rsidRPr="00F97D26">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sz w:val="16"/>
        </w:rPr>
        <w:t>. In any war, North Korea would certainly face defeat and, with it, the end of Kim Jong-un’s regime. In confronting his fate, Kim Jong-un would have everything to gain and little to lose by employing such a devastating tactic.</w:t>
      </w:r>
    </w:p>
    <w:p w14:paraId="1F78F948" w14:textId="77777777" w:rsidR="00F97D26" w:rsidRDefault="00F97D26" w:rsidP="00F97D26">
      <w:pPr>
        <w:rPr>
          <w:rFonts w:eastAsia="Cambria"/>
          <w:sz w:val="16"/>
        </w:rPr>
      </w:pPr>
    </w:p>
    <w:p w14:paraId="7F0007FC" w14:textId="77777777" w:rsidR="00F97D26" w:rsidRPr="0098364A" w:rsidRDefault="00F97D26" w:rsidP="00F97D26">
      <w:pPr>
        <w:pStyle w:val="Heading4"/>
      </w:pPr>
      <w:r>
        <w:t xml:space="preserve">Van Allen causes extinction. </w:t>
      </w:r>
    </w:p>
    <w:p w14:paraId="3F3F3DAA" w14:textId="77777777" w:rsidR="00F97D26" w:rsidRPr="005550FE" w:rsidRDefault="00F97D26" w:rsidP="00F97D26">
      <w:r w:rsidRPr="005550FE">
        <w:t>Karl</w:t>
      </w:r>
      <w:r w:rsidRPr="005550FE">
        <w:rPr>
          <w:b/>
          <w:bCs/>
          <w:sz w:val="26"/>
        </w:rPr>
        <w:t xml:space="preserve"> Grossman</w:t>
      </w:r>
      <w:r>
        <w:rPr>
          <w:b/>
          <w:bCs/>
          <w:sz w:val="26"/>
        </w:rPr>
        <w:t xml:space="preserve"> 96</w:t>
      </w:r>
      <w:r w:rsidRPr="005550FE">
        <w:t xml:space="preserve">, professor of journalism at the State University of New York/College of New York, </w:t>
      </w:r>
      <w:r w:rsidRPr="005550FE">
        <w:rPr>
          <w:szCs w:val="18"/>
        </w:rPr>
        <w:t>’96</w:t>
      </w:r>
      <w:r w:rsidRPr="005550FE">
        <w:t>, "Risking the World: Nuclear Proliferation in Space," Covert Action Quarterly, Summer 1996</w:t>
      </w:r>
    </w:p>
    <w:p w14:paraId="782D8AFB" w14:textId="77777777" w:rsidR="00F97D26" w:rsidRPr="005550FE" w:rsidRDefault="00F97D26" w:rsidP="00F97D26">
      <w:pPr>
        <w:rPr>
          <w:sz w:val="16"/>
        </w:rPr>
      </w:pPr>
      <w:r w:rsidRPr="005550FE">
        <w:rPr>
          <w:sz w:val="16"/>
        </w:rPr>
        <w:t xml:space="preserve">To say nothing of the Earth and the life on it if something goes wrong. </w:t>
      </w:r>
      <w:r w:rsidRPr="00F97D26">
        <w:rPr>
          <w:highlight w:val="cyan"/>
          <w:u w:val="single"/>
        </w:rPr>
        <w:t>Plutonium has long been described by</w:t>
      </w:r>
      <w:r w:rsidRPr="0098364A">
        <w:rPr>
          <w:u w:val="single"/>
        </w:rPr>
        <w:t xml:space="preserve"> scientists </w:t>
      </w:r>
      <w:r w:rsidRPr="00F97D26">
        <w:rPr>
          <w:highlight w:val="cyan"/>
          <w:u w:val="single"/>
        </w:rPr>
        <w:t xml:space="preserve">as the </w:t>
      </w:r>
      <w:r w:rsidRPr="00F97D26">
        <w:rPr>
          <w:b/>
          <w:iCs/>
          <w:highlight w:val="cyan"/>
          <w:u w:val="single"/>
          <w:bdr w:val="single" w:sz="8" w:space="0" w:color="auto"/>
        </w:rPr>
        <w:t>most toxic substance known</w:t>
      </w:r>
      <w:r w:rsidRPr="00F97D26">
        <w:rPr>
          <w:sz w:val="16"/>
          <w:highlight w:val="cyan"/>
        </w:rPr>
        <w:t>.</w:t>
      </w:r>
      <w:r w:rsidRPr="005550FE">
        <w:rPr>
          <w:sz w:val="16"/>
        </w:rPr>
        <w:t xml:space="preserve"> </w:t>
      </w:r>
      <w:r w:rsidRPr="0098364A">
        <w:rPr>
          <w:u w:val="single"/>
        </w:rPr>
        <w:t>It is "so toxic," says Dr. Helen Caldicott, founder of Physicians for Social Responsibility, "that less than one millionth of a gram is a carcinogenic dose.</w:t>
      </w:r>
      <w:r w:rsidRPr="005550FE">
        <w:rPr>
          <w:sz w:val="16"/>
        </w:rPr>
        <w:t xml:space="preserve"> </w:t>
      </w:r>
      <w:r w:rsidRPr="00F97D26">
        <w:rPr>
          <w:highlight w:val="cyan"/>
          <w:u w:val="single"/>
        </w:rPr>
        <w:t>One pound</w:t>
      </w:r>
      <w:r w:rsidRPr="005550FE">
        <w:rPr>
          <w:sz w:val="16"/>
        </w:rPr>
        <w:t xml:space="preserve">, if </w:t>
      </w:r>
      <w:r w:rsidRPr="00F97D26">
        <w:rPr>
          <w:highlight w:val="cyan"/>
          <w:u w:val="single"/>
        </w:rPr>
        <w:t>uniformly distributed</w:t>
      </w:r>
      <w:r w:rsidRPr="0098364A">
        <w:rPr>
          <w:u w:val="single"/>
        </w:rPr>
        <w:t xml:space="preserve">, </w:t>
      </w:r>
      <w:r w:rsidRPr="00F97D26">
        <w:rPr>
          <w:highlight w:val="cyan"/>
          <w:u w:val="single"/>
        </w:rPr>
        <w:t>could</w:t>
      </w:r>
      <w:r w:rsidRPr="0098364A">
        <w:rPr>
          <w:u w:val="single"/>
        </w:rPr>
        <w:t xml:space="preserve"> hypothetically </w:t>
      </w:r>
      <w:r w:rsidRPr="00F97D26">
        <w:rPr>
          <w:highlight w:val="cyan"/>
          <w:u w:val="single"/>
        </w:rPr>
        <w:t xml:space="preserve">induce </w:t>
      </w:r>
      <w:r w:rsidRPr="00F97D26">
        <w:rPr>
          <w:b/>
          <w:iCs/>
          <w:highlight w:val="cyan"/>
          <w:u w:val="single"/>
          <w:bdr w:val="single" w:sz="8" w:space="0" w:color="auto"/>
        </w:rPr>
        <w:t>lung cancer in every person on Earth</w:t>
      </w:r>
      <w:r w:rsidRPr="005550FE">
        <w:rPr>
          <w:sz w:val="16"/>
        </w:rPr>
        <w:t>." (3)</w:t>
      </w:r>
    </w:p>
    <w:p w14:paraId="0639B26D" w14:textId="77777777" w:rsidR="00F97D26" w:rsidRPr="005550FE" w:rsidRDefault="00F97D26" w:rsidP="00F97D26">
      <w:pPr>
        <w:rPr>
          <w:sz w:val="16"/>
          <w:szCs w:val="16"/>
        </w:rPr>
      </w:pPr>
      <w:r w:rsidRPr="005550FE">
        <w:rPr>
          <w:sz w:val="16"/>
          <w:szCs w:val="16"/>
        </w:rP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rsidRPr="005550FE">
        <w:rPr>
          <w:sz w:val="16"/>
          <w:szCs w:val="16"/>
        </w:rPr>
        <w:t>75 mile-high</w:t>
      </w:r>
      <w:proofErr w:type="gramEnd"/>
      <w:r w:rsidRPr="005550FE">
        <w:rPr>
          <w:sz w:val="16"/>
          <w:szCs w:val="16"/>
        </w:rPr>
        <w:t xml:space="preserve"> atmosphere and disperse plutonium across the planet.</w:t>
      </w:r>
    </w:p>
    <w:p w14:paraId="6E7EC128" w14:textId="77777777" w:rsidR="00F97D26" w:rsidRPr="005550FE" w:rsidRDefault="00F97D26" w:rsidP="00F97D26">
      <w:pPr>
        <w:rPr>
          <w:sz w:val="16"/>
          <w:szCs w:val="16"/>
        </w:rPr>
      </w:pPr>
      <w:r w:rsidRPr="005550FE">
        <w:rPr>
          <w:sz w:val="16"/>
          <w:szCs w:val="16"/>
        </w:rPr>
        <w:t>Dr. Michio Kaku, professor of nuclear physics at the City University of New York, explains the catastrophic consequence of such a fly-by accident:</w:t>
      </w:r>
    </w:p>
    <w:p w14:paraId="0FC51944" w14:textId="77777777" w:rsidR="00F97D26" w:rsidRPr="005550FE" w:rsidRDefault="00F97D26" w:rsidP="00F97D26">
      <w:pPr>
        <w:rPr>
          <w:sz w:val="16"/>
        </w:rPr>
      </w:pPr>
      <w:r w:rsidRPr="005550FE">
        <w:rPr>
          <w:sz w:val="16"/>
        </w:rPr>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5550FE">
        <w:rPr>
          <w:sz w:val="16"/>
        </w:rPr>
        <w:t xml:space="preserve"> ... </w:t>
      </w:r>
      <w:r w:rsidRPr="0098364A">
        <w:rPr>
          <w:u w:val="single"/>
        </w:rPr>
        <w:t xml:space="preserve">This thing, </w:t>
      </w:r>
      <w:r w:rsidRPr="00F97D26">
        <w:rPr>
          <w:highlight w:val="cyan"/>
          <w:u w:val="single"/>
        </w:rPr>
        <w:t xml:space="preserve">coming into the Earth's atmosphere will vaporize, release the payload and </w:t>
      </w:r>
      <w:r w:rsidRPr="0098364A">
        <w:rPr>
          <w:u w:val="single"/>
        </w:rPr>
        <w:t xml:space="preserve">then </w:t>
      </w:r>
      <w:r w:rsidRPr="00F97D26">
        <w:rPr>
          <w:highlight w:val="cyan"/>
          <w:u w:val="single"/>
        </w:rPr>
        <w:t>particles of plutonium dioxide will</w:t>
      </w:r>
      <w:r w:rsidRPr="0098364A">
        <w:rPr>
          <w:u w:val="single"/>
        </w:rPr>
        <w:t xml:space="preserve"> begin to </w:t>
      </w:r>
      <w:r w:rsidRPr="00F97D26">
        <w:rPr>
          <w:b/>
          <w:iCs/>
          <w:highlight w:val="cyan"/>
          <w:u w:val="single"/>
          <w:bdr w:val="single" w:sz="8" w:space="0" w:color="auto"/>
        </w:rPr>
        <w:t>rain down on populated areas</w:t>
      </w:r>
      <w:r w:rsidRPr="005550FE">
        <w:rPr>
          <w:sz w:val="16"/>
        </w:rPr>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F97D26">
        <w:rPr>
          <w:highlight w:val="cyan"/>
          <w:u w:val="single"/>
        </w:rPr>
        <w:t>it could be inhaled and stay within the body</w:t>
      </w:r>
      <w:r w:rsidRPr="0098364A">
        <w:rPr>
          <w:u w:val="single"/>
        </w:rPr>
        <w:t xml:space="preserve"> causing cancer </w:t>
      </w:r>
      <w:r w:rsidRPr="00F97D26">
        <w:rPr>
          <w:highlight w:val="cyan"/>
          <w:u w:val="single"/>
        </w:rPr>
        <w:t>over</w:t>
      </w:r>
      <w:r w:rsidRPr="0098364A">
        <w:rPr>
          <w:u w:val="single"/>
        </w:rPr>
        <w:t xml:space="preserve"> a number of </w:t>
      </w:r>
      <w:r w:rsidRPr="00F97D26">
        <w:rPr>
          <w:highlight w:val="cyan"/>
          <w:u w:val="single"/>
        </w:rPr>
        <w:t>decades</w:t>
      </w:r>
      <w:r w:rsidRPr="0098364A">
        <w:rPr>
          <w:u w:val="single"/>
        </w:rPr>
        <w:t>."</w:t>
      </w:r>
      <w:r w:rsidRPr="005550FE">
        <w:rPr>
          <w:sz w:val="16"/>
        </w:rPr>
        <w:t xml:space="preserve"> (4)</w:t>
      </w:r>
    </w:p>
    <w:p w14:paraId="1766F164" w14:textId="77777777" w:rsidR="00F97D26" w:rsidRPr="005550FE" w:rsidRDefault="00F97D26" w:rsidP="00F97D26">
      <w:pPr>
        <w:rPr>
          <w:sz w:val="16"/>
        </w:rPr>
      </w:pPr>
      <w:r w:rsidRPr="005550FE">
        <w:rPr>
          <w:sz w:val="16"/>
        </w:rPr>
        <w:t xml:space="preserve">Indeed, NASA says in its Final Environmental Impact Statement for the Cassini Mission, </w:t>
      </w:r>
      <w:r w:rsidRPr="0098364A">
        <w:rPr>
          <w:u w:val="single"/>
        </w:rPr>
        <w:t xml:space="preserve">that </w:t>
      </w:r>
      <w:r w:rsidRPr="00F97D26">
        <w:rPr>
          <w:highlight w:val="cyan"/>
          <w:u w:val="single"/>
        </w:rPr>
        <w:t>if an "inadvertent reentry occurred"</w:t>
      </w:r>
      <w:r w:rsidRPr="0098364A">
        <w:rPr>
          <w:u w:val="single"/>
        </w:rPr>
        <w:t xml:space="preserve"> during the fly-by, approximately </w:t>
      </w:r>
      <w:r w:rsidRPr="00F97D26">
        <w:rPr>
          <w:highlight w:val="cyan"/>
          <w:u w:val="single"/>
        </w:rPr>
        <w:t>five billion</w:t>
      </w:r>
      <w:r w:rsidRPr="0098364A">
        <w:rPr>
          <w:u w:val="single"/>
        </w:rPr>
        <w:t xml:space="preserve"> of the seven to eight billion people on Earth, "</w:t>
      </w:r>
      <w:r w:rsidRPr="00F97D26">
        <w:rPr>
          <w:highlight w:val="cyan"/>
          <w:u w:val="single"/>
        </w:rPr>
        <w:t>could receive 99 percent</w:t>
      </w:r>
      <w:r w:rsidRPr="0098364A">
        <w:rPr>
          <w:u w:val="single"/>
        </w:rPr>
        <w:t xml:space="preserve"> or more </w:t>
      </w:r>
      <w:r w:rsidRPr="00F97D26">
        <w:rPr>
          <w:highlight w:val="cyan"/>
          <w:u w:val="single"/>
        </w:rPr>
        <w:t>of the radiation</w:t>
      </w:r>
      <w:r w:rsidRPr="0098364A">
        <w:rPr>
          <w:u w:val="single"/>
        </w:rPr>
        <w:t xml:space="preserve"> exposure</w:t>
      </w:r>
      <w:r w:rsidRPr="005550FE">
        <w:rPr>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634738D5" w14:textId="77777777" w:rsidR="00F97D26" w:rsidRPr="005550FE" w:rsidRDefault="00F97D26" w:rsidP="00F97D26">
      <w:pPr>
        <w:rPr>
          <w:sz w:val="16"/>
        </w:rPr>
      </w:pPr>
      <w:r w:rsidRPr="005550FE">
        <w:rPr>
          <w:sz w:val="16"/>
        </w:rPr>
        <w:t xml:space="preserve">However, after reviewing the data in the NASA report, </w:t>
      </w:r>
      <w:r w:rsidRPr="0098364A">
        <w:rPr>
          <w:u w:val="single"/>
        </w:rPr>
        <w:t xml:space="preserve">Dr. Ernest </w:t>
      </w:r>
      <w:proofErr w:type="spellStart"/>
      <w:r w:rsidRPr="0098364A">
        <w:rPr>
          <w:u w:val="single"/>
        </w:rPr>
        <w:t>Sternglass</w:t>
      </w:r>
      <w:proofErr w:type="spellEnd"/>
      <w:r w:rsidRPr="0098364A">
        <w:rPr>
          <w:u w:val="single"/>
        </w:rPr>
        <w:t>, professor emeritus of radiological physics at the University of Pittsburgh School of Medicine, concluded that NASA "underestimate[s] the cancer alone by about 2,000 to 4,000 times</w:t>
      </w:r>
      <w:r w:rsidRPr="005550FE">
        <w:rPr>
          <w:sz w:val="16"/>
        </w:rPr>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5550FE">
        <w:rPr>
          <w:sz w:val="16"/>
        </w:rPr>
        <w:t>. (7)</w:t>
      </w:r>
    </w:p>
    <w:p w14:paraId="3E5C235D" w14:textId="77777777" w:rsidR="00F97D26" w:rsidRDefault="00F97D26" w:rsidP="00F97D26">
      <w:pPr>
        <w:rPr>
          <w:rFonts w:eastAsia="Cambria"/>
          <w:sz w:val="16"/>
        </w:rPr>
      </w:pPr>
    </w:p>
    <w:p w14:paraId="6FC57469" w14:textId="77777777" w:rsidR="00F97D26" w:rsidRPr="00835CB5" w:rsidRDefault="00F97D26" w:rsidP="00F97D26">
      <w:pPr>
        <w:keepNext/>
        <w:keepLines/>
        <w:spacing w:before="40" w:after="0"/>
        <w:outlineLvl w:val="3"/>
        <w:rPr>
          <w:rFonts w:eastAsia="MS Gothic" w:cs="Times New Roman"/>
          <w:b/>
          <w:iCs/>
          <w:sz w:val="26"/>
        </w:rPr>
      </w:pPr>
      <w:r>
        <w:rPr>
          <w:rFonts w:eastAsia="MS Gothic" w:cs="Times New Roman"/>
          <w:b/>
          <w:iCs/>
          <w:sz w:val="26"/>
        </w:rPr>
        <w:t>Korean conflict would make space unusable – debris and radiation wreck the LEO</w:t>
      </w:r>
      <w:r w:rsidRPr="00835CB5">
        <w:rPr>
          <w:rFonts w:eastAsia="MS Gothic" w:cs="Times New Roman"/>
          <w:b/>
          <w:iCs/>
          <w:sz w:val="26"/>
        </w:rPr>
        <w:t xml:space="preserve">. </w:t>
      </w:r>
    </w:p>
    <w:p w14:paraId="050FC0E2" w14:textId="77777777" w:rsidR="00F97D26" w:rsidRPr="00835CB5" w:rsidRDefault="00F97D26" w:rsidP="00F97D26">
      <w:pPr>
        <w:rPr>
          <w:rFonts w:eastAsia="Cambria"/>
          <w:sz w:val="20"/>
          <w:szCs w:val="20"/>
        </w:rPr>
      </w:pPr>
      <w:proofErr w:type="spellStart"/>
      <w:r w:rsidRPr="00835CB5">
        <w:rPr>
          <w:rFonts w:eastAsia="Cambria"/>
          <w:b/>
          <w:bCs/>
          <w:sz w:val="26"/>
        </w:rPr>
        <w:t>Skibba</w:t>
      </w:r>
      <w:proofErr w:type="spellEnd"/>
      <w:r w:rsidRPr="00835CB5">
        <w:rPr>
          <w:rFonts w:eastAsia="Cambria"/>
          <w:b/>
          <w:bCs/>
          <w:sz w:val="26"/>
        </w:rPr>
        <w:t xml:space="preserve"> 20 </w:t>
      </w:r>
      <w:r w:rsidRPr="00835CB5">
        <w:rPr>
          <w:rFonts w:eastAsia="Cambria"/>
          <w:bCs/>
          <w:sz w:val="20"/>
          <w:szCs w:val="16"/>
        </w:rPr>
        <w:t>(</w:t>
      </w:r>
      <w:r w:rsidRPr="00835CB5">
        <w:rPr>
          <w:rFonts w:eastAsia="Cambria"/>
          <w:sz w:val="20"/>
          <w:szCs w:val="20"/>
        </w:rPr>
        <w:t xml:space="preserve">, R., 2020. The Ripple Effects of a Space Skirmish. [online] The Atlantic. Available at: &lt;https://www.theatlantic.com/technology/archive/2020/07/space-warfare-unregulated/614059/&gt; [Accessed 12 January 2022] </w:t>
      </w:r>
      <w:proofErr w:type="spellStart"/>
      <w:r w:rsidRPr="00835CB5">
        <w:rPr>
          <w:rFonts w:eastAsia="Cambria"/>
          <w:sz w:val="20"/>
          <w:szCs w:val="20"/>
        </w:rPr>
        <w:t>Ramin</w:t>
      </w:r>
      <w:proofErr w:type="spellEnd"/>
      <w:r w:rsidRPr="00835CB5">
        <w:rPr>
          <w:rFonts w:eastAsia="Cambria"/>
          <w:sz w:val="20"/>
          <w:szCs w:val="20"/>
        </w:rPr>
        <w:t xml:space="preserve"> </w:t>
      </w:r>
      <w:proofErr w:type="spellStart"/>
      <w:r w:rsidRPr="00835CB5">
        <w:rPr>
          <w:rFonts w:eastAsia="Cambria"/>
          <w:sz w:val="20"/>
          <w:szCs w:val="20"/>
        </w:rPr>
        <w:t>Skibba</w:t>
      </w:r>
      <w:proofErr w:type="spellEnd"/>
      <w:r w:rsidRPr="00835CB5">
        <w:rPr>
          <w:rFonts w:eastAsia="Cambria"/>
          <w:sz w:val="20"/>
          <w:szCs w:val="20"/>
        </w:rPr>
        <w:t xml:space="preserve"> is a San Diego-based astrophysicist turned science writer. His work has appeared in </w:t>
      </w:r>
      <w:proofErr w:type="spellStart"/>
      <w:r w:rsidRPr="00835CB5">
        <w:rPr>
          <w:rFonts w:eastAsia="Cambria"/>
          <w:sz w:val="20"/>
          <w:szCs w:val="20"/>
        </w:rPr>
        <w:t>Undark</w:t>
      </w:r>
      <w:proofErr w:type="spellEnd"/>
      <w:r w:rsidRPr="00835CB5">
        <w:rPr>
          <w:rFonts w:eastAsia="Cambria"/>
          <w:sz w:val="20"/>
          <w:szCs w:val="20"/>
        </w:rPr>
        <w:t xml:space="preserve"> magazine, New Scientist, and Nature.)-</w:t>
      </w:r>
      <w:proofErr w:type="spellStart"/>
      <w:r w:rsidRPr="00835CB5">
        <w:rPr>
          <w:rFonts w:eastAsia="Cambria"/>
          <w:sz w:val="20"/>
          <w:szCs w:val="20"/>
        </w:rPr>
        <w:t>rahulpenu</w:t>
      </w:r>
      <w:proofErr w:type="spellEnd"/>
    </w:p>
    <w:p w14:paraId="48673E65" w14:textId="77777777" w:rsidR="00F97D26" w:rsidRPr="00835CB5" w:rsidRDefault="00F97D26" w:rsidP="00F97D26">
      <w:pPr>
        <w:rPr>
          <w:rFonts w:eastAsia="Cambria"/>
          <w:u w:val="single"/>
        </w:rPr>
      </w:pPr>
      <w:r w:rsidRPr="00835CB5">
        <w:rPr>
          <w:rFonts w:eastAsia="Cambria"/>
          <w:sz w:val="16"/>
        </w:rPr>
        <w:t xml:space="preserve">The </w:t>
      </w:r>
      <w:r w:rsidRPr="00F97D26">
        <w:rPr>
          <w:rFonts w:eastAsia="Cambria"/>
          <w:b/>
          <w:bCs/>
          <w:highlight w:val="cyan"/>
          <w:u w:val="single"/>
        </w:rPr>
        <w:t>Ripple</w:t>
      </w:r>
      <w:r w:rsidRPr="00F97D26">
        <w:rPr>
          <w:rFonts w:eastAsia="Cambria"/>
          <w:highlight w:val="cyan"/>
          <w:u w:val="single"/>
        </w:rPr>
        <w:t xml:space="preserve"> </w:t>
      </w:r>
      <w:r w:rsidRPr="00F97D26">
        <w:rPr>
          <w:rFonts w:eastAsia="Cambria"/>
          <w:b/>
          <w:bCs/>
          <w:highlight w:val="cyan"/>
          <w:u w:val="single"/>
        </w:rPr>
        <w:t>Effects</w:t>
      </w:r>
      <w:r w:rsidRPr="00835CB5">
        <w:rPr>
          <w:rFonts w:eastAsia="Cambria"/>
          <w:u w:val="single"/>
        </w:rPr>
        <w:t xml:space="preserve"> of a Space Skirmish</w:t>
      </w:r>
    </w:p>
    <w:p w14:paraId="3BD18D8C" w14:textId="77777777" w:rsidR="00F97D26" w:rsidRPr="00835CB5" w:rsidRDefault="00F97D26" w:rsidP="00F97D26">
      <w:pPr>
        <w:rPr>
          <w:rFonts w:eastAsia="Cambria"/>
          <w:sz w:val="16"/>
        </w:rPr>
      </w:pPr>
      <w:r w:rsidRPr="00835CB5">
        <w:rPr>
          <w:rFonts w:eastAsia="Cambria"/>
          <w:u w:val="single"/>
        </w:rPr>
        <w:t xml:space="preserve">If a </w:t>
      </w:r>
      <w:r w:rsidRPr="00F97D26">
        <w:rPr>
          <w:rFonts w:eastAsia="Cambria"/>
          <w:highlight w:val="cyan"/>
          <w:u w:val="single"/>
        </w:rPr>
        <w:t>conflict</w:t>
      </w:r>
      <w:r w:rsidRPr="00835CB5">
        <w:rPr>
          <w:rFonts w:eastAsia="Cambria"/>
          <w:u w:val="single"/>
        </w:rPr>
        <w:t xml:space="preserve"> breaks out between countries with weapons in orbit</w:t>
      </w:r>
      <w:r w:rsidRPr="00835CB5">
        <w:rPr>
          <w:rFonts w:eastAsia="Cambria"/>
          <w:sz w:val="16"/>
        </w:rPr>
        <w:t xml:space="preserve">, it </w:t>
      </w:r>
      <w:r w:rsidRPr="00835CB5">
        <w:rPr>
          <w:rFonts w:eastAsia="Cambria"/>
          <w:u w:val="single"/>
        </w:rPr>
        <w:t xml:space="preserve">could </w:t>
      </w:r>
      <w:r w:rsidRPr="00F97D26">
        <w:rPr>
          <w:rFonts w:eastAsia="Cambria"/>
          <w:b/>
          <w:bCs/>
          <w:highlight w:val="cyan"/>
          <w:u w:val="single"/>
        </w:rPr>
        <w:t>threaten</w:t>
      </w:r>
      <w:r w:rsidRPr="00835CB5">
        <w:rPr>
          <w:rFonts w:eastAsia="Cambria"/>
          <w:u w:val="single"/>
        </w:rPr>
        <w:t xml:space="preserve"> </w:t>
      </w:r>
      <w:r w:rsidRPr="00F97D26">
        <w:rPr>
          <w:rFonts w:eastAsia="Cambria"/>
          <w:highlight w:val="cyan"/>
          <w:u w:val="single"/>
        </w:rPr>
        <w:t xml:space="preserve">space </w:t>
      </w:r>
      <w:r w:rsidRPr="00F97D26">
        <w:rPr>
          <w:rFonts w:eastAsia="Cambria"/>
          <w:b/>
          <w:bCs/>
          <w:highlight w:val="cyan"/>
          <w:u w:val="single"/>
        </w:rPr>
        <w:t>access</w:t>
      </w:r>
      <w:r w:rsidRPr="00835CB5">
        <w:rPr>
          <w:rFonts w:eastAsia="Cambria"/>
          <w:u w:val="single"/>
        </w:rPr>
        <w:t xml:space="preserve"> for everyone</w:t>
      </w:r>
      <w:r w:rsidRPr="00835CB5">
        <w:rPr>
          <w:rFonts w:eastAsia="Cambria"/>
          <w:sz w:val="16"/>
        </w:rPr>
        <w:t>.</w:t>
      </w:r>
    </w:p>
    <w:p w14:paraId="712FFA11" w14:textId="77777777" w:rsidR="00F97D26" w:rsidRPr="00835CB5" w:rsidRDefault="00F97D26" w:rsidP="00F97D26">
      <w:pPr>
        <w:rPr>
          <w:rFonts w:eastAsia="Cambria"/>
          <w:sz w:val="16"/>
          <w:szCs w:val="16"/>
        </w:rPr>
      </w:pPr>
      <w:r w:rsidRPr="00835CB5">
        <w:rPr>
          <w:rFonts w:eastAsia="Cambria"/>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58993F95" w14:textId="77777777" w:rsidR="00F97D26" w:rsidRPr="00835CB5" w:rsidRDefault="00F97D26" w:rsidP="00F97D26">
      <w:pPr>
        <w:rPr>
          <w:rFonts w:eastAsia="Cambria"/>
          <w:sz w:val="16"/>
        </w:rPr>
      </w:pPr>
      <w:r w:rsidRPr="00835CB5">
        <w:rPr>
          <w:rFonts w:eastAsia="Cambria"/>
          <w:sz w:val="16"/>
        </w:rPr>
        <w:t xml:space="preserve">Experts like Brian Weeden, director of program planning at the Secure World Foundation (SWF), a nonpartisan think tank based in Broomfield, Colorado, worry that these </w:t>
      </w:r>
      <w:r w:rsidRPr="00F97D26">
        <w:rPr>
          <w:rFonts w:eastAsia="Cambria"/>
          <w:highlight w:val="cyan"/>
          <w:u w:val="single"/>
        </w:rPr>
        <w:t>developments</w:t>
      </w:r>
      <w:r w:rsidRPr="00835CB5">
        <w:rPr>
          <w:rFonts w:eastAsia="Cambria"/>
          <w:sz w:val="16"/>
        </w:rPr>
        <w:t>—all confirmed by the newly rebranded United States Space Force—</w:t>
      </w:r>
      <w:r w:rsidRPr="00835CB5">
        <w:rPr>
          <w:rFonts w:eastAsia="Cambria"/>
          <w:u w:val="single"/>
        </w:rPr>
        <w:t xml:space="preserve">threaten to </w:t>
      </w:r>
      <w:r w:rsidRPr="00F97D26">
        <w:rPr>
          <w:rFonts w:eastAsia="Cambria"/>
          <w:highlight w:val="cyan"/>
          <w:u w:val="single"/>
        </w:rPr>
        <w:t>lift</w:t>
      </w:r>
      <w:r w:rsidRPr="00835CB5">
        <w:rPr>
          <w:rFonts w:eastAsia="Cambria"/>
          <w:u w:val="single"/>
        </w:rPr>
        <w:t xml:space="preserve"> </w:t>
      </w:r>
      <w:r w:rsidRPr="00F97D26">
        <w:rPr>
          <w:rFonts w:eastAsia="Cambria"/>
          <w:highlight w:val="cyan"/>
          <w:u w:val="single"/>
        </w:rPr>
        <w:t>earthly conflicts to</w:t>
      </w:r>
      <w:r w:rsidRPr="00835CB5">
        <w:rPr>
          <w:rFonts w:eastAsia="Cambria"/>
          <w:u w:val="single"/>
        </w:rPr>
        <w:t xml:space="preserve"> new </w:t>
      </w:r>
      <w:r w:rsidRPr="00F97D26">
        <w:rPr>
          <w:rFonts w:eastAsia="Cambria"/>
          <w:highlight w:val="cyan"/>
          <w:u w:val="single"/>
        </w:rPr>
        <w:t>heights</w:t>
      </w:r>
      <w:r w:rsidRPr="00835CB5">
        <w:rPr>
          <w:rFonts w:eastAsia="Cambria"/>
          <w:u w:val="single"/>
        </w:rPr>
        <w:t xml:space="preserve"> and put all space activities</w:t>
      </w:r>
      <w:r w:rsidRPr="00835CB5">
        <w:rPr>
          <w:rFonts w:eastAsia="Cambria"/>
          <w:sz w:val="16"/>
        </w:rPr>
        <w:t xml:space="preserve">, peaceful and military alike, </w:t>
      </w:r>
      <w:r w:rsidRPr="00835CB5">
        <w:rPr>
          <w:rFonts w:eastAsia="Cambria"/>
          <w:u w:val="single"/>
        </w:rPr>
        <w:t>at risk</w:t>
      </w:r>
      <w:r w:rsidRPr="00835CB5">
        <w:rPr>
          <w:rFonts w:eastAsia="Cambria"/>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835CB5">
        <w:rPr>
          <w:rFonts w:eastAsia="Cambria"/>
          <w:u w:val="single"/>
        </w:rPr>
        <w:t xml:space="preserve">biggest players in space have </w:t>
      </w:r>
      <w:r w:rsidRPr="00F97D26">
        <w:rPr>
          <w:rFonts w:eastAsia="Cambria"/>
          <w:highlight w:val="cyan"/>
          <w:u w:val="single"/>
        </w:rPr>
        <w:t>upgraded</w:t>
      </w:r>
      <w:r w:rsidRPr="00835CB5">
        <w:rPr>
          <w:rFonts w:eastAsia="Cambria"/>
          <w:u w:val="single"/>
        </w:rPr>
        <w:t xml:space="preserve"> their </w:t>
      </w:r>
      <w:r w:rsidRPr="00F97D26">
        <w:rPr>
          <w:rFonts w:eastAsia="Cambria"/>
          <w:highlight w:val="cyan"/>
          <w:u w:val="single"/>
        </w:rPr>
        <w:t>military abilities</w:t>
      </w:r>
      <w:r w:rsidRPr="00835CB5">
        <w:rPr>
          <w:rFonts w:eastAsia="Cambria"/>
          <w:sz w:val="16"/>
        </w:rPr>
        <w:t xml:space="preserve">, including </w:t>
      </w:r>
      <w:r w:rsidRPr="00F97D26">
        <w:rPr>
          <w:rFonts w:eastAsia="Cambria"/>
          <w:highlight w:val="cyan"/>
          <w:u w:val="single"/>
        </w:rPr>
        <w:t>satellite-destroying weapons</w:t>
      </w:r>
      <w:r w:rsidRPr="00835CB5">
        <w:rPr>
          <w:rFonts w:eastAsia="Cambria"/>
          <w:sz w:val="16"/>
        </w:rPr>
        <w:t xml:space="preserve"> and </w:t>
      </w:r>
      <w:r w:rsidRPr="00F97D26">
        <w:rPr>
          <w:rFonts w:eastAsia="Cambria"/>
          <w:highlight w:val="cyan"/>
          <w:u w:val="single"/>
        </w:rPr>
        <w:t>tech</w:t>
      </w:r>
      <w:r w:rsidRPr="00835CB5">
        <w:rPr>
          <w:rFonts w:eastAsia="Cambria"/>
          <w:u w:val="single"/>
        </w:rPr>
        <w:t>nologies</w:t>
      </w:r>
      <w:r w:rsidRPr="00835CB5">
        <w:rPr>
          <w:rFonts w:eastAsia="Cambria"/>
          <w:sz w:val="16"/>
        </w:rPr>
        <w:t xml:space="preserve"> </w:t>
      </w:r>
      <w:r w:rsidRPr="00835CB5">
        <w:rPr>
          <w:rFonts w:eastAsia="Cambria"/>
          <w:u w:val="single"/>
        </w:rPr>
        <w:t>that</w:t>
      </w:r>
      <w:r w:rsidRPr="00835CB5">
        <w:rPr>
          <w:rFonts w:eastAsia="Cambria"/>
          <w:sz w:val="16"/>
        </w:rPr>
        <w:t xml:space="preserve"> </w:t>
      </w:r>
      <w:r w:rsidRPr="00F97D26">
        <w:rPr>
          <w:rFonts w:eastAsia="Cambria"/>
          <w:highlight w:val="cyan"/>
          <w:u w:val="single"/>
        </w:rPr>
        <w:t>disrupt</w:t>
      </w:r>
      <w:r w:rsidRPr="00835CB5">
        <w:rPr>
          <w:rFonts w:eastAsia="Cambria"/>
          <w:u w:val="single"/>
        </w:rPr>
        <w:t xml:space="preserve"> </w:t>
      </w:r>
      <w:r w:rsidRPr="00F97D26">
        <w:rPr>
          <w:rFonts w:eastAsia="Cambria"/>
          <w:highlight w:val="cyan"/>
          <w:u w:val="single"/>
        </w:rPr>
        <w:t>spacecraft</w:t>
      </w:r>
      <w:r w:rsidRPr="00835CB5">
        <w:rPr>
          <w:rFonts w:eastAsia="Cambria"/>
          <w:sz w:val="16"/>
        </w:rPr>
        <w:t xml:space="preserve">, by, for instance, </w:t>
      </w:r>
      <w:r w:rsidRPr="00835CB5">
        <w:rPr>
          <w:rFonts w:eastAsia="Cambria"/>
          <w:u w:val="single"/>
        </w:rPr>
        <w:t>blocking data collection or transmission</w:t>
      </w:r>
      <w:r w:rsidRPr="00835CB5">
        <w:rPr>
          <w:rFonts w:eastAsia="Cambria"/>
          <w:sz w:val="16"/>
        </w:rPr>
        <w:t>.</w:t>
      </w:r>
    </w:p>
    <w:p w14:paraId="0A291611" w14:textId="77777777" w:rsidR="00F97D26" w:rsidRPr="00835CB5" w:rsidRDefault="00F97D26" w:rsidP="00F97D26">
      <w:pPr>
        <w:rPr>
          <w:rFonts w:eastAsia="Cambria"/>
          <w:u w:val="single"/>
        </w:rPr>
      </w:pPr>
      <w:r w:rsidRPr="00835CB5">
        <w:rPr>
          <w:rFonts w:eastAsia="Cambria"/>
          <w:sz w:val="16"/>
        </w:rPr>
        <w:t xml:space="preserve">Many of </w:t>
      </w:r>
      <w:r w:rsidRPr="00835CB5">
        <w:rPr>
          <w:rFonts w:eastAsia="Cambria"/>
          <w:u w:val="single"/>
        </w:rPr>
        <w:t>these technologies</w:t>
      </w:r>
      <w:r w:rsidRPr="00835CB5">
        <w:rPr>
          <w:rFonts w:eastAsia="Cambria"/>
          <w:sz w:val="16"/>
        </w:rPr>
        <w:t xml:space="preserve">, </w:t>
      </w:r>
      <w:r w:rsidRPr="00835CB5">
        <w:rPr>
          <w:rFonts w:eastAsia="Cambria"/>
          <w:u w:val="single"/>
        </w:rPr>
        <w:t>if deployed</w:t>
      </w:r>
      <w:r w:rsidRPr="00835CB5">
        <w:rPr>
          <w:rFonts w:eastAsia="Cambria"/>
          <w:sz w:val="16"/>
        </w:rPr>
        <w:t xml:space="preserve">, could </w:t>
      </w:r>
      <w:r w:rsidRPr="00F97D26">
        <w:rPr>
          <w:rFonts w:eastAsia="Cambria"/>
          <w:highlight w:val="cyan"/>
          <w:u w:val="single"/>
        </w:rPr>
        <w:t xml:space="preserve">ratchet up an </w:t>
      </w:r>
      <w:r w:rsidRPr="00F97D26">
        <w:rPr>
          <w:rFonts w:eastAsia="Cambria"/>
          <w:b/>
          <w:bCs/>
          <w:highlight w:val="cyan"/>
          <w:u w:val="single"/>
        </w:rPr>
        <w:t>arms</w:t>
      </w:r>
      <w:r w:rsidRPr="00F97D26">
        <w:rPr>
          <w:rFonts w:eastAsia="Cambria"/>
          <w:highlight w:val="cyan"/>
          <w:u w:val="single"/>
        </w:rPr>
        <w:t xml:space="preserve"> </w:t>
      </w:r>
      <w:r w:rsidRPr="00F97D26">
        <w:rPr>
          <w:rFonts w:eastAsia="Cambria"/>
          <w:b/>
          <w:bCs/>
          <w:highlight w:val="cyan"/>
          <w:u w:val="single"/>
        </w:rPr>
        <w:t>race</w:t>
      </w:r>
      <w:r w:rsidRPr="00835CB5">
        <w:rPr>
          <w:rFonts w:eastAsia="Cambria"/>
          <w:u w:val="single"/>
        </w:rPr>
        <w:t xml:space="preserve"> and even spark a skirmish in space</w:t>
      </w:r>
      <w:r w:rsidRPr="00835CB5">
        <w:rPr>
          <w:rFonts w:eastAsia="Cambria"/>
          <w:sz w:val="16"/>
        </w:rPr>
        <w:t xml:space="preserve">, the SWF and CSIS </w:t>
      </w:r>
      <w:proofErr w:type="gramStart"/>
      <w:r w:rsidRPr="00835CB5">
        <w:rPr>
          <w:rFonts w:eastAsia="Cambria"/>
          <w:sz w:val="16"/>
        </w:rPr>
        <w:t>researchers</w:t>
      </w:r>
      <w:proofErr w:type="gramEnd"/>
      <w:r w:rsidRPr="00835CB5">
        <w:rPr>
          <w:rFonts w:eastAsia="Cambria"/>
          <w:sz w:val="16"/>
        </w:rPr>
        <w:t xml:space="preserve"> caution. </w:t>
      </w:r>
      <w:r w:rsidRPr="00F97D26">
        <w:rPr>
          <w:rFonts w:eastAsia="Cambria"/>
          <w:highlight w:val="cyan"/>
          <w:u w:val="single"/>
        </w:rPr>
        <w:t>Blowing up a single satellite</w:t>
      </w:r>
      <w:r w:rsidRPr="00835CB5">
        <w:rPr>
          <w:rFonts w:eastAsia="Cambria"/>
          <w:u w:val="single"/>
        </w:rPr>
        <w:t xml:space="preserve"> </w:t>
      </w:r>
      <w:r w:rsidRPr="00F97D26">
        <w:rPr>
          <w:rFonts w:eastAsia="Cambria"/>
          <w:highlight w:val="cyan"/>
          <w:u w:val="single"/>
        </w:rPr>
        <w:t>scatters</w:t>
      </w:r>
      <w:r w:rsidRPr="00835CB5">
        <w:rPr>
          <w:rFonts w:eastAsia="Cambria"/>
          <w:u w:val="single"/>
        </w:rPr>
        <w:t xml:space="preserve"> </w:t>
      </w:r>
      <w:r w:rsidRPr="00F97D26">
        <w:rPr>
          <w:rFonts w:eastAsia="Cambria"/>
          <w:highlight w:val="cyan"/>
          <w:u w:val="single"/>
        </w:rPr>
        <w:t>debris</w:t>
      </w:r>
      <w:r w:rsidRPr="00835CB5">
        <w:rPr>
          <w:rFonts w:eastAsia="Cambria"/>
          <w:u w:val="single"/>
        </w:rPr>
        <w:t xml:space="preserve"> </w:t>
      </w:r>
      <w:r w:rsidRPr="00F97D26">
        <w:rPr>
          <w:rFonts w:eastAsia="Cambria"/>
          <w:highlight w:val="cyan"/>
          <w:u w:val="single"/>
        </w:rPr>
        <w:t>throughout the atmosphere</w:t>
      </w:r>
      <w:r w:rsidRPr="00835CB5">
        <w:rPr>
          <w:rFonts w:eastAsia="Cambria"/>
          <w:sz w:val="16"/>
        </w:rPr>
        <w:t xml:space="preserve">, said Weeden, co-editor of the SWF report. Such an </w:t>
      </w:r>
      <w:r w:rsidRPr="00F97D26">
        <w:rPr>
          <w:rFonts w:eastAsia="Cambria"/>
          <w:highlight w:val="cyan"/>
          <w:u w:val="single"/>
        </w:rPr>
        <w:t>explosion</w:t>
      </w:r>
      <w:r w:rsidRPr="00835CB5">
        <w:rPr>
          <w:rFonts w:eastAsia="Cambria"/>
          <w:u w:val="single"/>
        </w:rPr>
        <w:t xml:space="preserve"> could </w:t>
      </w:r>
      <w:r w:rsidRPr="00F97D26">
        <w:rPr>
          <w:rFonts w:eastAsia="Cambria"/>
          <w:highlight w:val="cyan"/>
          <w:u w:val="single"/>
        </w:rPr>
        <w:t>hurl projectiles</w:t>
      </w:r>
      <w:r w:rsidRPr="00835CB5">
        <w:rPr>
          <w:rFonts w:eastAsia="Cambria"/>
          <w:u w:val="single"/>
        </w:rPr>
        <w:t xml:space="preserve"> in the paths of other spacecraft and threaten the accessibility of space for everyone.</w:t>
      </w:r>
    </w:p>
    <w:p w14:paraId="654042F8" w14:textId="77777777" w:rsidR="00F97D26" w:rsidRPr="00835CB5" w:rsidRDefault="00F97D26" w:rsidP="00F97D26">
      <w:pPr>
        <w:rPr>
          <w:rFonts w:eastAsia="Cambria"/>
          <w:sz w:val="16"/>
          <w:szCs w:val="16"/>
        </w:rPr>
      </w:pPr>
      <w:r w:rsidRPr="00835CB5">
        <w:rPr>
          <w:rFonts w:eastAsia="Cambria"/>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6D561828" w14:textId="77777777" w:rsidR="00F97D26" w:rsidRPr="00835CB5" w:rsidRDefault="00F97D26" w:rsidP="00F97D26">
      <w:pPr>
        <w:rPr>
          <w:rFonts w:eastAsia="Cambria"/>
          <w:sz w:val="16"/>
          <w:szCs w:val="16"/>
        </w:rPr>
      </w:pPr>
      <w:r w:rsidRPr="00835CB5">
        <w:rPr>
          <w:rFonts w:eastAsia="Cambria"/>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1AE99E3C" w14:textId="77777777" w:rsidR="00F97D26" w:rsidRPr="00835CB5" w:rsidRDefault="00F97D26" w:rsidP="00F97D26">
      <w:pPr>
        <w:rPr>
          <w:rFonts w:eastAsia="Cambria"/>
          <w:sz w:val="16"/>
        </w:rPr>
      </w:pPr>
      <w:r w:rsidRPr="00835CB5">
        <w:rPr>
          <w:rFonts w:eastAsia="Cambria"/>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835CB5">
        <w:rPr>
          <w:rFonts w:eastAsia="Cambria"/>
          <w:u w:val="single"/>
        </w:rPr>
        <w:t xml:space="preserve">There are </w:t>
      </w:r>
      <w:r w:rsidRPr="00F97D26">
        <w:rPr>
          <w:rFonts w:eastAsia="Cambria"/>
          <w:b/>
          <w:bCs/>
          <w:highlight w:val="cyan"/>
          <w:u w:val="single"/>
        </w:rPr>
        <w:t>no</w:t>
      </w:r>
      <w:r w:rsidRPr="00F97D26">
        <w:rPr>
          <w:rFonts w:eastAsia="Cambria"/>
          <w:highlight w:val="cyan"/>
          <w:u w:val="single"/>
        </w:rPr>
        <w:t xml:space="preserve"> </w:t>
      </w:r>
      <w:r w:rsidRPr="00F97D26">
        <w:rPr>
          <w:rFonts w:eastAsia="Cambria"/>
          <w:b/>
          <w:bCs/>
          <w:highlight w:val="cyan"/>
          <w:u w:val="single"/>
        </w:rPr>
        <w:t>rules</w:t>
      </w:r>
      <w:r w:rsidRPr="00F97D26">
        <w:rPr>
          <w:rFonts w:eastAsia="Cambria"/>
          <w:highlight w:val="cyan"/>
          <w:u w:val="single"/>
        </w:rPr>
        <w:t xml:space="preserve"> </w:t>
      </w:r>
      <w:r w:rsidRPr="00F97D26">
        <w:rPr>
          <w:rFonts w:eastAsia="Cambria"/>
          <w:b/>
          <w:bCs/>
          <w:highlight w:val="cyan"/>
          <w:u w:val="single"/>
        </w:rPr>
        <w:t>of</w:t>
      </w:r>
      <w:r w:rsidRPr="00F97D26">
        <w:rPr>
          <w:rFonts w:eastAsia="Cambria"/>
          <w:highlight w:val="cyan"/>
          <w:u w:val="single"/>
        </w:rPr>
        <w:t xml:space="preserve"> </w:t>
      </w:r>
      <w:r w:rsidRPr="00F97D26">
        <w:rPr>
          <w:rFonts w:eastAsia="Cambria"/>
          <w:b/>
          <w:bCs/>
          <w:highlight w:val="cyan"/>
          <w:u w:val="single"/>
        </w:rPr>
        <w:t>engagement</w:t>
      </w:r>
      <w:r w:rsidRPr="00835CB5">
        <w:rPr>
          <w:rFonts w:eastAsia="Cambria"/>
          <w:sz w:val="16"/>
        </w:rPr>
        <w:t>.”</w:t>
      </w:r>
    </w:p>
    <w:p w14:paraId="0F682643" w14:textId="77777777" w:rsidR="00F97D26" w:rsidRPr="00835CB5" w:rsidRDefault="00F97D26" w:rsidP="00F97D26">
      <w:pPr>
        <w:rPr>
          <w:rFonts w:eastAsia="Cambria"/>
          <w:sz w:val="16"/>
          <w:szCs w:val="16"/>
        </w:rPr>
      </w:pPr>
      <w:r w:rsidRPr="00835CB5">
        <w:rPr>
          <w:rFonts w:eastAsia="Cambria"/>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2990903D" w14:textId="77777777" w:rsidR="00F97D26" w:rsidRPr="00835CB5" w:rsidRDefault="00F97D26" w:rsidP="00F97D26">
      <w:pPr>
        <w:rPr>
          <w:rFonts w:eastAsia="Cambria"/>
          <w:sz w:val="16"/>
          <w:szCs w:val="16"/>
        </w:rPr>
      </w:pPr>
      <w:r w:rsidRPr="00835CB5">
        <w:rPr>
          <w:rFonts w:eastAsia="Cambria"/>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29FA3AF8" w14:textId="77777777" w:rsidR="00F97D26" w:rsidRPr="00835CB5" w:rsidRDefault="00F97D26" w:rsidP="00F97D26">
      <w:pPr>
        <w:rPr>
          <w:rFonts w:eastAsia="Cambria"/>
          <w:sz w:val="16"/>
        </w:rPr>
      </w:pPr>
      <w:r w:rsidRPr="00835CB5">
        <w:rPr>
          <w:rFonts w:eastAsia="Cambria"/>
          <w:sz w:val="16"/>
        </w:rPr>
        <w:t xml:space="preserve">For example, the </w:t>
      </w:r>
      <w:r w:rsidRPr="00F97D26">
        <w:rPr>
          <w:rFonts w:eastAsia="Cambria"/>
          <w:highlight w:val="cyan"/>
          <w:u w:val="single"/>
        </w:rPr>
        <w:t>thousands of</w:t>
      </w:r>
      <w:r w:rsidRPr="00835CB5">
        <w:rPr>
          <w:rFonts w:eastAsia="Cambria"/>
          <w:sz w:val="16"/>
        </w:rPr>
        <w:t xml:space="preserve"> everyday </w:t>
      </w:r>
      <w:r w:rsidRPr="00F97D26">
        <w:rPr>
          <w:rFonts w:eastAsia="Cambria"/>
          <w:highlight w:val="cyan"/>
          <w:u w:val="single"/>
        </w:rPr>
        <w:t>satellites</w:t>
      </w:r>
      <w:r w:rsidRPr="00835CB5">
        <w:rPr>
          <w:rFonts w:eastAsia="Cambria"/>
          <w:u w:val="single"/>
        </w:rPr>
        <w:t xml:space="preserve"> that already </w:t>
      </w:r>
      <w:r w:rsidRPr="00F97D26">
        <w:rPr>
          <w:rFonts w:eastAsia="Cambria"/>
          <w:highlight w:val="cyan"/>
          <w:u w:val="single"/>
        </w:rPr>
        <w:t>circle</w:t>
      </w:r>
      <w:r w:rsidRPr="00835CB5">
        <w:rPr>
          <w:rFonts w:eastAsia="Cambria"/>
          <w:u w:val="single"/>
        </w:rPr>
        <w:t xml:space="preserve"> </w:t>
      </w:r>
      <w:r w:rsidRPr="00F97D26">
        <w:rPr>
          <w:rFonts w:eastAsia="Cambria"/>
          <w:b/>
          <w:bCs/>
          <w:highlight w:val="cyan"/>
          <w:u w:val="single"/>
        </w:rPr>
        <w:t>l</w:t>
      </w:r>
      <w:r w:rsidRPr="00835CB5">
        <w:rPr>
          <w:rFonts w:eastAsia="Cambria"/>
          <w:b/>
          <w:bCs/>
          <w:u w:val="single"/>
        </w:rPr>
        <w:t>ow</w:t>
      </w:r>
      <w:r w:rsidRPr="00835CB5">
        <w:rPr>
          <w:rFonts w:eastAsia="Cambria"/>
          <w:u w:val="single"/>
        </w:rPr>
        <w:t>-</w:t>
      </w:r>
      <w:r w:rsidRPr="00F97D26">
        <w:rPr>
          <w:rFonts w:eastAsia="Cambria"/>
          <w:b/>
          <w:bCs/>
          <w:highlight w:val="cyan"/>
          <w:u w:val="single"/>
        </w:rPr>
        <w:t>E</w:t>
      </w:r>
      <w:r w:rsidRPr="00835CB5">
        <w:rPr>
          <w:rFonts w:eastAsia="Cambria"/>
          <w:b/>
          <w:bCs/>
          <w:u w:val="single"/>
        </w:rPr>
        <w:t>arth</w:t>
      </w:r>
      <w:r w:rsidRPr="00835CB5">
        <w:rPr>
          <w:rFonts w:eastAsia="Cambria"/>
          <w:u w:val="single"/>
        </w:rPr>
        <w:t xml:space="preserve"> </w:t>
      </w:r>
      <w:r w:rsidRPr="00F97D26">
        <w:rPr>
          <w:rFonts w:eastAsia="Cambria"/>
          <w:b/>
          <w:bCs/>
          <w:highlight w:val="cyan"/>
          <w:u w:val="single"/>
        </w:rPr>
        <w:t>o</w:t>
      </w:r>
      <w:r w:rsidRPr="00835CB5">
        <w:rPr>
          <w:rFonts w:eastAsia="Cambria"/>
          <w:b/>
          <w:bCs/>
          <w:u w:val="single"/>
        </w:rPr>
        <w:t>rbit</w:t>
      </w:r>
      <w:r w:rsidRPr="00835CB5">
        <w:rPr>
          <w:rFonts w:eastAsia="Cambria"/>
          <w:sz w:val="16"/>
        </w:rPr>
        <w:t xml:space="preserve">, below an altitude of 1,200 miles, could </w:t>
      </w:r>
      <w:r w:rsidRPr="00835CB5">
        <w:rPr>
          <w:rFonts w:eastAsia="Cambria"/>
          <w:u w:val="single"/>
        </w:rPr>
        <w:t xml:space="preserve">potentially </w:t>
      </w:r>
      <w:r w:rsidRPr="00F97D26">
        <w:rPr>
          <w:rFonts w:eastAsia="Cambria"/>
          <w:b/>
          <w:bCs/>
          <w:highlight w:val="cyan"/>
          <w:u w:val="single"/>
        </w:rPr>
        <w:t>suffer</w:t>
      </w:r>
      <w:r w:rsidRPr="00835CB5">
        <w:rPr>
          <w:rFonts w:eastAsia="Cambria"/>
          <w:u w:val="single"/>
        </w:rPr>
        <w:t xml:space="preserve"> </w:t>
      </w:r>
      <w:r w:rsidRPr="00F97D26">
        <w:rPr>
          <w:rFonts w:eastAsia="Cambria"/>
          <w:b/>
          <w:bCs/>
          <w:highlight w:val="cyan"/>
          <w:u w:val="single"/>
        </w:rPr>
        <w:t>collateral</w:t>
      </w:r>
      <w:r w:rsidRPr="00F97D26">
        <w:rPr>
          <w:rFonts w:eastAsia="Cambria"/>
          <w:highlight w:val="cyan"/>
          <w:u w:val="single"/>
        </w:rPr>
        <w:t xml:space="preserve"> </w:t>
      </w:r>
      <w:r w:rsidRPr="00F97D26">
        <w:rPr>
          <w:rFonts w:eastAsia="Cambria"/>
          <w:b/>
          <w:bCs/>
          <w:highlight w:val="cyan"/>
          <w:u w:val="single"/>
        </w:rPr>
        <w:t>damage</w:t>
      </w:r>
      <w:r w:rsidRPr="00835CB5">
        <w:rPr>
          <w:rFonts w:eastAsia="Cambria"/>
          <w:sz w:val="16"/>
        </w:rPr>
        <w:t xml:space="preserve">. More than half of those satellites are from the U.S.; many of the rest are from China and Russia. </w:t>
      </w:r>
      <w:r w:rsidRPr="00835CB5">
        <w:rPr>
          <w:rFonts w:eastAsia="Cambria"/>
          <w:u w:val="single"/>
        </w:rPr>
        <w:t xml:space="preserve">They </w:t>
      </w:r>
      <w:r w:rsidRPr="00F97D26">
        <w:rPr>
          <w:rFonts w:eastAsia="Cambria"/>
          <w:highlight w:val="cyan"/>
          <w:u w:val="single"/>
        </w:rPr>
        <w:t>provide</w:t>
      </w:r>
      <w:r w:rsidRPr="00835CB5">
        <w:rPr>
          <w:rFonts w:eastAsia="Cambria"/>
          <w:u w:val="single"/>
        </w:rPr>
        <w:t xml:space="preserve"> </w:t>
      </w:r>
      <w:r w:rsidRPr="00F97D26">
        <w:rPr>
          <w:rFonts w:eastAsia="Cambria"/>
          <w:highlight w:val="cyan"/>
          <w:u w:val="single"/>
        </w:rPr>
        <w:t>key services</w:t>
      </w:r>
      <w:r w:rsidRPr="00835CB5">
        <w:rPr>
          <w:rFonts w:eastAsia="Cambria"/>
          <w:u w:val="single"/>
        </w:rPr>
        <w:t xml:space="preserve"> like </w:t>
      </w:r>
      <w:r w:rsidRPr="00F97D26">
        <w:rPr>
          <w:rFonts w:eastAsia="Cambria"/>
          <w:highlight w:val="cyan"/>
          <w:u w:val="single"/>
        </w:rPr>
        <w:t>internet</w:t>
      </w:r>
      <w:r w:rsidRPr="00835CB5">
        <w:rPr>
          <w:rFonts w:eastAsia="Cambria"/>
          <w:u w:val="single"/>
        </w:rPr>
        <w:t xml:space="preserve"> access, </w:t>
      </w:r>
      <w:r w:rsidRPr="00F97D26">
        <w:rPr>
          <w:rFonts w:eastAsia="Cambria"/>
          <w:highlight w:val="cyan"/>
          <w:u w:val="single"/>
        </w:rPr>
        <w:t>GPS</w:t>
      </w:r>
      <w:r w:rsidRPr="00835CB5">
        <w:rPr>
          <w:rFonts w:eastAsia="Cambria"/>
          <w:u w:val="single"/>
        </w:rPr>
        <w:t xml:space="preserve"> signals, long-distance </w:t>
      </w:r>
      <w:r w:rsidRPr="00F97D26">
        <w:rPr>
          <w:rFonts w:eastAsia="Cambria"/>
          <w:highlight w:val="cyan"/>
          <w:u w:val="single"/>
        </w:rPr>
        <w:t>communications</w:t>
      </w:r>
      <w:r w:rsidRPr="00835CB5">
        <w:rPr>
          <w:rFonts w:eastAsia="Cambria"/>
          <w:u w:val="single"/>
        </w:rPr>
        <w:t>, and weather information</w:t>
      </w:r>
      <w:r w:rsidRPr="00835CB5">
        <w:rPr>
          <w:rFonts w:eastAsia="Cambria"/>
          <w:sz w:val="16"/>
        </w:rPr>
        <w:t xml:space="preserve">. </w:t>
      </w:r>
      <w:r w:rsidRPr="00F97D26">
        <w:rPr>
          <w:rFonts w:eastAsia="Cambria"/>
          <w:highlight w:val="cyan"/>
          <w:u w:val="single"/>
        </w:rPr>
        <w:t>Any</w:t>
      </w:r>
      <w:r w:rsidRPr="00835CB5">
        <w:rPr>
          <w:rFonts w:eastAsia="Cambria"/>
          <w:u w:val="single"/>
        </w:rPr>
        <w:t xml:space="preserve"> </w:t>
      </w:r>
      <w:r w:rsidRPr="00F97D26">
        <w:rPr>
          <w:rFonts w:eastAsia="Cambria"/>
          <w:highlight w:val="cyan"/>
          <w:u w:val="single"/>
        </w:rPr>
        <w:t>missile</w:t>
      </w:r>
      <w:r w:rsidRPr="00835CB5">
        <w:rPr>
          <w:rFonts w:eastAsia="Cambria"/>
          <w:u w:val="single"/>
        </w:rPr>
        <w:t xml:space="preserve"> that smashes into a satellite</w:t>
      </w:r>
      <w:r w:rsidRPr="00835CB5">
        <w:rPr>
          <w:rFonts w:eastAsia="Cambria"/>
          <w:sz w:val="16"/>
        </w:rPr>
        <w:t>—</w:t>
      </w:r>
      <w:r w:rsidRPr="00F97D26">
        <w:rPr>
          <w:rFonts w:eastAsia="Cambria"/>
          <w:highlight w:val="cyan"/>
          <w:u w:val="single"/>
        </w:rPr>
        <w:t>either</w:t>
      </w:r>
      <w:r w:rsidRPr="00835CB5">
        <w:rPr>
          <w:rFonts w:eastAsia="Cambria"/>
          <w:sz w:val="16"/>
        </w:rPr>
        <w:t xml:space="preserve"> as an </w:t>
      </w:r>
      <w:r w:rsidRPr="00F97D26">
        <w:rPr>
          <w:rFonts w:eastAsia="Cambria"/>
          <w:highlight w:val="cyan"/>
          <w:u w:val="single"/>
        </w:rPr>
        <w:t>attack</w:t>
      </w:r>
      <w:r w:rsidRPr="00835CB5">
        <w:rPr>
          <w:rFonts w:eastAsia="Cambria"/>
          <w:sz w:val="16"/>
        </w:rPr>
        <w:t xml:space="preserve"> </w:t>
      </w:r>
      <w:r w:rsidRPr="00F97D26">
        <w:rPr>
          <w:rFonts w:eastAsia="Cambria"/>
          <w:highlight w:val="cyan"/>
          <w:u w:val="single"/>
        </w:rPr>
        <w:t>or</w:t>
      </w:r>
      <w:r w:rsidRPr="00835CB5">
        <w:rPr>
          <w:rFonts w:eastAsia="Cambria"/>
          <w:sz w:val="16"/>
        </w:rPr>
        <w:t xml:space="preserve"> during a </w:t>
      </w:r>
      <w:r w:rsidRPr="00F97D26">
        <w:rPr>
          <w:rFonts w:eastAsia="Cambria"/>
          <w:highlight w:val="cyan"/>
          <w:u w:val="single"/>
        </w:rPr>
        <w:t>test</w:t>
      </w:r>
      <w:r w:rsidRPr="00835CB5">
        <w:rPr>
          <w:rFonts w:eastAsia="Cambria"/>
          <w:sz w:val="16"/>
        </w:rPr>
        <w:t xml:space="preserve">—would </w:t>
      </w:r>
      <w:r w:rsidRPr="00F97D26">
        <w:rPr>
          <w:rFonts w:eastAsia="Cambria"/>
          <w:highlight w:val="cyan"/>
          <w:u w:val="single"/>
        </w:rPr>
        <w:t>disperse thousands of bits of debris</w:t>
      </w:r>
      <w:r w:rsidRPr="00835CB5">
        <w:rPr>
          <w:rFonts w:eastAsia="Cambria"/>
          <w:sz w:val="16"/>
        </w:rPr>
        <w:t xml:space="preserve">. </w:t>
      </w:r>
      <w:r w:rsidRPr="00F97D26">
        <w:rPr>
          <w:rFonts w:eastAsia="Cambria"/>
          <w:highlight w:val="cyan"/>
          <w:u w:val="single"/>
        </w:rPr>
        <w:t>Any one of those</w:t>
      </w:r>
      <w:r w:rsidRPr="00835CB5">
        <w:rPr>
          <w:rFonts w:eastAsia="Cambria"/>
          <w:u w:val="single"/>
        </w:rPr>
        <w:t xml:space="preserve"> pieces</w:t>
      </w:r>
      <w:r w:rsidRPr="00835CB5">
        <w:rPr>
          <w:rFonts w:eastAsia="Cambria"/>
          <w:sz w:val="16"/>
        </w:rPr>
        <w:t xml:space="preserve">, still hurtling at orbital speeds, </w:t>
      </w:r>
      <w:r w:rsidRPr="00835CB5">
        <w:rPr>
          <w:rFonts w:eastAsia="Cambria"/>
          <w:u w:val="single"/>
        </w:rPr>
        <w:t xml:space="preserve">could </w:t>
      </w:r>
      <w:r w:rsidRPr="00F97D26">
        <w:rPr>
          <w:rFonts w:eastAsia="Cambria"/>
          <w:highlight w:val="cyan"/>
          <w:u w:val="single"/>
        </w:rPr>
        <w:t>take</w:t>
      </w:r>
      <w:r w:rsidRPr="00835CB5">
        <w:rPr>
          <w:rFonts w:eastAsia="Cambria"/>
          <w:u w:val="single"/>
        </w:rPr>
        <w:t xml:space="preserve"> </w:t>
      </w:r>
      <w:r w:rsidRPr="00F97D26">
        <w:rPr>
          <w:rFonts w:eastAsia="Cambria"/>
          <w:highlight w:val="cyan"/>
          <w:u w:val="single"/>
        </w:rPr>
        <w:t>out another spacecraft and create yet more debris</w:t>
      </w:r>
      <w:r w:rsidRPr="00835CB5">
        <w:rPr>
          <w:rFonts w:eastAsia="Cambria"/>
          <w:sz w:val="16"/>
        </w:rPr>
        <w:t>.</w:t>
      </w:r>
    </w:p>
    <w:p w14:paraId="7FB50884" w14:textId="77777777" w:rsidR="00F97D26" w:rsidRPr="00835CB5" w:rsidRDefault="00F97D26" w:rsidP="00F97D26">
      <w:pPr>
        <w:rPr>
          <w:rFonts w:eastAsia="Cambria"/>
          <w:sz w:val="16"/>
        </w:rPr>
      </w:pPr>
      <w:r w:rsidRPr="00835CB5">
        <w:rPr>
          <w:rFonts w:eastAsia="Cambria"/>
          <w:sz w:val="16"/>
        </w:rPr>
        <w:t>“</w:t>
      </w:r>
      <w:r w:rsidRPr="00835CB5">
        <w:rPr>
          <w:rFonts w:eastAsia="Cambria"/>
          <w:u w:val="single"/>
        </w:rPr>
        <w:t xml:space="preserve">It’s </w:t>
      </w:r>
      <w:r w:rsidRPr="00F97D26">
        <w:rPr>
          <w:rFonts w:eastAsia="Cambria"/>
          <w:b/>
          <w:bCs/>
          <w:highlight w:val="cyan"/>
          <w:u w:val="single"/>
        </w:rPr>
        <w:t>very</w:t>
      </w:r>
      <w:r w:rsidRPr="00F97D26">
        <w:rPr>
          <w:rFonts w:eastAsia="Cambria"/>
          <w:highlight w:val="cyan"/>
          <w:u w:val="single"/>
        </w:rPr>
        <w:t xml:space="preserve"> </w:t>
      </w:r>
      <w:r w:rsidRPr="00F97D26">
        <w:rPr>
          <w:rFonts w:eastAsia="Cambria"/>
          <w:b/>
          <w:bCs/>
          <w:highlight w:val="cyan"/>
          <w:u w:val="single"/>
        </w:rPr>
        <w:t>easy</w:t>
      </w:r>
      <w:r w:rsidRPr="00F97D26">
        <w:rPr>
          <w:rFonts w:eastAsia="Cambria"/>
          <w:highlight w:val="cyan"/>
          <w:u w:val="single"/>
        </w:rPr>
        <w:t xml:space="preserve"> </w:t>
      </w:r>
      <w:r w:rsidRPr="00F97D26">
        <w:rPr>
          <w:rFonts w:eastAsia="Cambria"/>
          <w:b/>
          <w:bCs/>
          <w:highlight w:val="cyan"/>
          <w:u w:val="single"/>
        </w:rPr>
        <w:t>to</w:t>
      </w:r>
      <w:r w:rsidRPr="00F97D26">
        <w:rPr>
          <w:rFonts w:eastAsia="Cambria"/>
          <w:highlight w:val="cyan"/>
          <w:u w:val="single"/>
        </w:rPr>
        <w:t xml:space="preserve"> </w:t>
      </w:r>
      <w:r w:rsidRPr="00F97D26">
        <w:rPr>
          <w:rFonts w:eastAsia="Cambria"/>
          <w:b/>
          <w:bCs/>
          <w:highlight w:val="cyan"/>
          <w:u w:val="single"/>
        </w:rPr>
        <w:t>pollute</w:t>
      </w:r>
      <w:r w:rsidRPr="00835CB5">
        <w:rPr>
          <w:rFonts w:eastAsia="Cambria"/>
          <w:u w:val="single"/>
        </w:rPr>
        <w:t xml:space="preserve"> space</w:t>
      </w:r>
      <w:r w:rsidRPr="00835CB5">
        <w:rPr>
          <w:rFonts w:eastAsia="Cambria"/>
          <w:sz w:val="16"/>
        </w:rPr>
        <w:t xml:space="preserve">,” Burbach said. “The debris doesn’t discriminate. If you create debris, it might just as well come back and hit one of your own satellites. </w:t>
      </w:r>
      <w:proofErr w:type="gramStart"/>
      <w:r w:rsidRPr="00835CB5">
        <w:rPr>
          <w:rFonts w:eastAsia="Cambria"/>
          <w:sz w:val="16"/>
        </w:rPr>
        <w:t>So</w:t>
      </w:r>
      <w:proofErr w:type="gramEnd"/>
      <w:r w:rsidRPr="00835CB5">
        <w:rPr>
          <w:rFonts w:eastAsia="Cambria"/>
          <w:sz w:val="16"/>
        </w:rPr>
        <w:t xml:space="preserve"> I think we’re pretty unlikely to see countries actually use those capabilities.” Still, he said, “it would be worrying to see countries showing off that [they] can do it and start testing.”</w:t>
      </w:r>
    </w:p>
    <w:p w14:paraId="5F14BAA5" w14:textId="77777777" w:rsidR="00F97D26" w:rsidRPr="00835CB5" w:rsidRDefault="00F97D26" w:rsidP="00F97D26">
      <w:pPr>
        <w:rPr>
          <w:rFonts w:eastAsia="Cambria"/>
          <w:sz w:val="16"/>
          <w:szCs w:val="16"/>
        </w:rPr>
      </w:pPr>
      <w:r w:rsidRPr="00835CB5">
        <w:rPr>
          <w:rFonts w:eastAsia="Cambria"/>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39492E2C" w14:textId="77777777" w:rsidR="00F97D26" w:rsidRPr="00835CB5" w:rsidRDefault="00F97D26" w:rsidP="00F97D26">
      <w:pPr>
        <w:rPr>
          <w:rFonts w:eastAsia="Cambria"/>
          <w:sz w:val="16"/>
          <w:szCs w:val="16"/>
        </w:rPr>
      </w:pPr>
      <w:r w:rsidRPr="00835CB5">
        <w:rPr>
          <w:rFonts w:eastAsia="Cambria"/>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477D2CD8" w14:textId="77777777" w:rsidR="00F97D26" w:rsidRPr="00835CB5" w:rsidRDefault="00F97D26" w:rsidP="00F97D26">
      <w:pPr>
        <w:rPr>
          <w:rFonts w:eastAsia="Cambria"/>
          <w:sz w:val="16"/>
          <w:szCs w:val="16"/>
        </w:rPr>
      </w:pPr>
      <w:r w:rsidRPr="00835CB5">
        <w:rPr>
          <w:rFonts w:eastAsia="Cambria"/>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282E32A9" w14:textId="77777777" w:rsidR="00F97D26" w:rsidRPr="00835CB5" w:rsidRDefault="00F97D26" w:rsidP="00F97D26">
      <w:pPr>
        <w:rPr>
          <w:rFonts w:eastAsia="Cambria"/>
          <w:sz w:val="16"/>
          <w:szCs w:val="16"/>
        </w:rPr>
      </w:pPr>
      <w:r w:rsidRPr="00835CB5">
        <w:rPr>
          <w:rFonts w:eastAsia="Cambria"/>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0F5A4F38" w14:textId="77777777" w:rsidR="00F97D26" w:rsidRPr="00835CB5" w:rsidRDefault="00F97D26" w:rsidP="00F97D26">
      <w:pPr>
        <w:rPr>
          <w:rFonts w:eastAsia="Cambria"/>
          <w:sz w:val="16"/>
        </w:rPr>
      </w:pPr>
      <w:r w:rsidRPr="00835CB5">
        <w:rPr>
          <w:rFonts w:eastAsia="Cambria"/>
          <w:sz w:val="16"/>
        </w:rPr>
        <w:t xml:space="preserve">The </w:t>
      </w:r>
      <w:r w:rsidRPr="00835CB5">
        <w:rPr>
          <w:rFonts w:eastAsia="Cambria"/>
          <w:u w:val="single"/>
        </w:rPr>
        <w:t>lack of guidance</w:t>
      </w:r>
      <w:r w:rsidRPr="00835CB5">
        <w:rPr>
          <w:rFonts w:eastAsia="Cambria"/>
          <w:sz w:val="16"/>
        </w:rPr>
        <w:t xml:space="preserve"> has </w:t>
      </w:r>
      <w:r w:rsidRPr="00835CB5">
        <w:rPr>
          <w:rFonts w:eastAsia="Cambria"/>
          <w:u w:val="single"/>
        </w:rPr>
        <w:t>left room for a range of activities</w:t>
      </w:r>
      <w:r w:rsidRPr="00835CB5">
        <w:rPr>
          <w:rFonts w:eastAsia="Cambria"/>
          <w:sz w:val="16"/>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sidRPr="00835CB5">
        <w:rPr>
          <w:rFonts w:eastAsia="Cambria"/>
          <w:sz w:val="16"/>
        </w:rPr>
        <w:t>Hoggatt</w:t>
      </w:r>
      <w:proofErr w:type="spellEnd"/>
      <w:r w:rsidRPr="00835CB5">
        <w:rPr>
          <w:rFonts w:eastAsia="Cambria"/>
          <w:sz w:val="16"/>
        </w:rPr>
        <w:t xml:space="preserve">, a Space Force spokesperson, in a statement to </w:t>
      </w:r>
      <w:proofErr w:type="spellStart"/>
      <w:r w:rsidRPr="00835CB5">
        <w:rPr>
          <w:rFonts w:eastAsia="Cambria"/>
          <w:sz w:val="16"/>
        </w:rPr>
        <w:t>Undark</w:t>
      </w:r>
      <w:proofErr w:type="spellEnd"/>
      <w:r w:rsidRPr="00835CB5">
        <w:rPr>
          <w:rFonts w:eastAsia="Cambria"/>
          <w:sz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169DD84F" w14:textId="77777777" w:rsidR="00F97D26" w:rsidRPr="00835CB5" w:rsidRDefault="00F97D26" w:rsidP="00F97D26">
      <w:pPr>
        <w:rPr>
          <w:rFonts w:eastAsia="Cambria"/>
          <w:sz w:val="16"/>
          <w:szCs w:val="16"/>
        </w:rPr>
      </w:pPr>
      <w:r w:rsidRPr="00835CB5">
        <w:rPr>
          <w:rFonts w:eastAsia="Cambria"/>
          <w:sz w:val="16"/>
          <w:szCs w:val="16"/>
        </w:rPr>
        <w:t>David A. Graham: Why the Space Force is just like Trump University</w:t>
      </w:r>
    </w:p>
    <w:p w14:paraId="408014AF" w14:textId="77777777" w:rsidR="00F97D26" w:rsidRPr="00835CB5" w:rsidRDefault="00F97D26" w:rsidP="00F97D26">
      <w:pPr>
        <w:rPr>
          <w:rFonts w:eastAsia="Cambria"/>
          <w:u w:val="single"/>
        </w:rPr>
      </w:pPr>
      <w:r w:rsidRPr="00835CB5">
        <w:rPr>
          <w:rFonts w:eastAsia="Cambria"/>
          <w:sz w:val="16"/>
        </w:rPr>
        <w:t xml:space="preserve">Compared with the U.S., smaller space powers have fewer satellites and therefore less to lose, the U.N.’s Porras said. He argues that </w:t>
      </w:r>
      <w:r w:rsidRPr="00F97D26">
        <w:rPr>
          <w:rFonts w:eastAsia="Cambria"/>
          <w:highlight w:val="cyan"/>
          <w:u w:val="single"/>
        </w:rPr>
        <w:t xml:space="preserve">tense </w:t>
      </w:r>
      <w:r w:rsidRPr="00F97D26">
        <w:rPr>
          <w:rFonts w:eastAsia="Cambria"/>
          <w:b/>
          <w:bCs/>
          <w:highlight w:val="cyan"/>
          <w:u w:val="single"/>
        </w:rPr>
        <w:t>regional</w:t>
      </w:r>
      <w:r w:rsidRPr="00F97D26">
        <w:rPr>
          <w:rFonts w:eastAsia="Cambria"/>
          <w:highlight w:val="cyan"/>
          <w:u w:val="single"/>
        </w:rPr>
        <w:t xml:space="preserve"> </w:t>
      </w:r>
      <w:r w:rsidRPr="00F97D26">
        <w:rPr>
          <w:rFonts w:eastAsia="Cambria"/>
          <w:b/>
          <w:bCs/>
          <w:highlight w:val="cyan"/>
          <w:u w:val="single"/>
        </w:rPr>
        <w:t>relationships</w:t>
      </w:r>
      <w:r w:rsidRPr="00835CB5">
        <w:rPr>
          <w:rFonts w:eastAsia="Cambria"/>
          <w:u w:val="single"/>
        </w:rPr>
        <w:t xml:space="preserve"> could be </w:t>
      </w:r>
      <w:r w:rsidRPr="00F97D26">
        <w:rPr>
          <w:rFonts w:eastAsia="Cambria"/>
          <w:highlight w:val="cyan"/>
          <w:u w:val="single"/>
        </w:rPr>
        <w:t>particularly</w:t>
      </w:r>
      <w:r w:rsidRPr="00835CB5">
        <w:rPr>
          <w:rFonts w:eastAsia="Cambria"/>
          <w:u w:val="single"/>
        </w:rPr>
        <w:t xml:space="preserve"> </w:t>
      </w:r>
      <w:r w:rsidRPr="00F97D26">
        <w:rPr>
          <w:rFonts w:eastAsia="Cambria"/>
          <w:b/>
          <w:bCs/>
          <w:highlight w:val="cyan"/>
          <w:u w:val="single"/>
        </w:rPr>
        <w:t>unpredictable</w:t>
      </w:r>
      <w:r w:rsidRPr="00835CB5">
        <w:rPr>
          <w:rFonts w:eastAsia="Cambria"/>
          <w:sz w:val="16"/>
        </w:rPr>
        <w:t xml:space="preserve">. For example, he said, </w:t>
      </w:r>
      <w:r w:rsidRPr="00F97D26">
        <w:rPr>
          <w:rFonts w:eastAsia="Cambria"/>
          <w:highlight w:val="cyan"/>
          <w:u w:val="single"/>
        </w:rPr>
        <w:t>if North Korean</w:t>
      </w:r>
      <w:r w:rsidRPr="00835CB5">
        <w:rPr>
          <w:rFonts w:eastAsia="Cambria"/>
          <w:u w:val="single"/>
        </w:rPr>
        <w:t xml:space="preserve"> leaders </w:t>
      </w:r>
      <w:r w:rsidRPr="00F97D26">
        <w:rPr>
          <w:rFonts w:eastAsia="Cambria"/>
          <w:highlight w:val="cyan"/>
          <w:u w:val="single"/>
        </w:rPr>
        <w:t>found</w:t>
      </w:r>
      <w:r w:rsidRPr="00835CB5">
        <w:rPr>
          <w:rFonts w:eastAsia="Cambria"/>
          <w:u w:val="single"/>
        </w:rPr>
        <w:t xml:space="preserve"> </w:t>
      </w:r>
      <w:r w:rsidRPr="00F97D26">
        <w:rPr>
          <w:rFonts w:eastAsia="Cambria"/>
          <w:highlight w:val="cyan"/>
          <w:u w:val="single"/>
        </w:rPr>
        <w:t>themselves in a standoff with</w:t>
      </w:r>
      <w:r w:rsidRPr="00835CB5">
        <w:rPr>
          <w:rFonts w:eastAsia="Cambria"/>
          <w:u w:val="single"/>
        </w:rPr>
        <w:t xml:space="preserve"> </w:t>
      </w:r>
      <w:r w:rsidRPr="00F97D26">
        <w:rPr>
          <w:rFonts w:eastAsia="Cambria"/>
          <w:highlight w:val="cyan"/>
          <w:u w:val="single"/>
        </w:rPr>
        <w:t>South Korea and the U.S</w:t>
      </w:r>
      <w:r w:rsidRPr="00835CB5">
        <w:rPr>
          <w:rFonts w:eastAsia="Cambria"/>
          <w:u w:val="single"/>
        </w:rPr>
        <w:t xml:space="preserve">., </w:t>
      </w:r>
      <w:r w:rsidRPr="00F97D26">
        <w:rPr>
          <w:rFonts w:eastAsia="Cambria"/>
          <w:highlight w:val="cyan"/>
          <w:u w:val="single"/>
        </w:rPr>
        <w:t>they might launch</w:t>
      </w:r>
      <w:r w:rsidRPr="00835CB5">
        <w:rPr>
          <w:rFonts w:eastAsia="Cambria"/>
          <w:u w:val="single"/>
        </w:rPr>
        <w:t xml:space="preserve"> </w:t>
      </w:r>
      <w:r w:rsidRPr="00F97D26">
        <w:rPr>
          <w:rFonts w:eastAsia="Cambria"/>
          <w:highlight w:val="cyan"/>
          <w:u w:val="single"/>
        </w:rPr>
        <w:t>and</w:t>
      </w:r>
      <w:r w:rsidRPr="00835CB5">
        <w:rPr>
          <w:rFonts w:eastAsia="Cambria"/>
          <w:u w:val="single"/>
        </w:rPr>
        <w:t xml:space="preserve"> </w:t>
      </w:r>
      <w:r w:rsidRPr="00F97D26">
        <w:rPr>
          <w:rFonts w:eastAsia="Cambria"/>
          <w:highlight w:val="cyan"/>
          <w:u w:val="single"/>
        </w:rPr>
        <w:t>detonate</w:t>
      </w:r>
      <w:r w:rsidRPr="00835CB5">
        <w:rPr>
          <w:rFonts w:eastAsia="Cambria"/>
          <w:u w:val="single"/>
        </w:rPr>
        <w:t xml:space="preserve"> a </w:t>
      </w:r>
      <w:r w:rsidRPr="00F97D26">
        <w:rPr>
          <w:rFonts w:eastAsia="Cambria"/>
          <w:highlight w:val="cyan"/>
          <w:u w:val="single"/>
        </w:rPr>
        <w:t>nuclear weapon in space</w:t>
      </w:r>
      <w:r w:rsidRPr="00835CB5">
        <w:rPr>
          <w:rFonts w:eastAsia="Cambria"/>
          <w:u w:val="single"/>
        </w:rPr>
        <w:t xml:space="preserve">; its </w:t>
      </w:r>
      <w:r w:rsidRPr="00F97D26">
        <w:rPr>
          <w:rFonts w:eastAsia="Cambria"/>
          <w:b/>
          <w:bCs/>
          <w:highlight w:val="cyan"/>
          <w:u w:val="single"/>
        </w:rPr>
        <w:t>dangerous</w:t>
      </w:r>
      <w:r w:rsidRPr="00F97D26">
        <w:rPr>
          <w:rFonts w:eastAsia="Cambria"/>
          <w:highlight w:val="cyan"/>
          <w:u w:val="single"/>
        </w:rPr>
        <w:t xml:space="preserve"> </w:t>
      </w:r>
      <w:r w:rsidRPr="00F97D26">
        <w:rPr>
          <w:rFonts w:eastAsia="Cambria"/>
          <w:b/>
          <w:bCs/>
          <w:highlight w:val="cyan"/>
          <w:u w:val="single"/>
        </w:rPr>
        <w:t>radiation</w:t>
      </w:r>
      <w:r w:rsidRPr="00F97D26">
        <w:rPr>
          <w:rFonts w:eastAsia="Cambria"/>
          <w:highlight w:val="cyan"/>
          <w:u w:val="single"/>
        </w:rPr>
        <w:t xml:space="preserve"> would </w:t>
      </w:r>
      <w:r w:rsidRPr="00F97D26">
        <w:rPr>
          <w:rFonts w:eastAsia="Cambria"/>
          <w:b/>
          <w:bCs/>
          <w:highlight w:val="cyan"/>
          <w:u w:val="single"/>
        </w:rPr>
        <w:t>disable</w:t>
      </w:r>
      <w:r w:rsidRPr="00F97D26">
        <w:rPr>
          <w:rFonts w:eastAsia="Cambria"/>
          <w:highlight w:val="cyan"/>
          <w:u w:val="single"/>
        </w:rPr>
        <w:t xml:space="preserve"> most </w:t>
      </w:r>
      <w:r w:rsidRPr="00F97D26">
        <w:rPr>
          <w:rFonts w:eastAsia="Cambria"/>
          <w:b/>
          <w:bCs/>
          <w:highlight w:val="cyan"/>
          <w:u w:val="single"/>
        </w:rPr>
        <w:t>satellites</w:t>
      </w:r>
      <w:r w:rsidRPr="00835CB5">
        <w:rPr>
          <w:rFonts w:eastAsia="Cambria"/>
          <w:u w:val="single"/>
        </w:rPr>
        <w:t>.</w:t>
      </w:r>
    </w:p>
    <w:p w14:paraId="0CA64A14" w14:textId="77777777" w:rsidR="00F97D26" w:rsidRPr="00835CB5" w:rsidRDefault="00F97D26" w:rsidP="00F97D26">
      <w:pPr>
        <w:rPr>
          <w:rFonts w:eastAsia="Cambria"/>
          <w:sz w:val="16"/>
          <w:szCs w:val="16"/>
        </w:rPr>
      </w:pPr>
      <w:r w:rsidRPr="00835CB5">
        <w:rPr>
          <w:rFonts w:eastAsia="Cambria"/>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6274A633" w14:textId="77777777" w:rsidR="00F97D26" w:rsidRPr="00835CB5" w:rsidRDefault="00F97D26" w:rsidP="00F97D26">
      <w:pPr>
        <w:rPr>
          <w:rFonts w:eastAsia="Cambria"/>
          <w:sz w:val="16"/>
          <w:szCs w:val="16"/>
        </w:rPr>
      </w:pPr>
      <w:r w:rsidRPr="00835CB5">
        <w:rPr>
          <w:rFonts w:eastAsia="Cambria"/>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3018D090" w14:textId="77777777" w:rsidR="00F97D26" w:rsidRPr="00835CB5" w:rsidRDefault="00F97D26" w:rsidP="00F97D26">
      <w:pPr>
        <w:rPr>
          <w:rFonts w:eastAsia="Cambria"/>
          <w:sz w:val="16"/>
          <w:szCs w:val="16"/>
        </w:rPr>
      </w:pPr>
      <w:r w:rsidRPr="00835CB5">
        <w:rPr>
          <w:rFonts w:eastAsia="Cambria"/>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4305FC94" w14:textId="77777777" w:rsidR="00F97D26" w:rsidRDefault="00F97D26" w:rsidP="00F97D26">
      <w:pPr>
        <w:rPr>
          <w:rFonts w:eastAsia="Cambria"/>
          <w:sz w:val="16"/>
        </w:rPr>
      </w:pPr>
      <w:r w:rsidRPr="00835CB5">
        <w:rPr>
          <w:rFonts w:eastAsia="Cambria"/>
          <w:sz w:val="16"/>
        </w:rPr>
        <w:t>“</w:t>
      </w:r>
      <w:r w:rsidRPr="00835CB5">
        <w:rPr>
          <w:rFonts w:eastAsia="Cambria"/>
          <w:u w:val="single"/>
        </w:rPr>
        <w:t>Any time you have militaries operating near each other without a lot of transparency or clarity</w:t>
      </w:r>
      <w:r w:rsidRPr="00835CB5">
        <w:rPr>
          <w:rFonts w:eastAsia="Cambria"/>
          <w:sz w:val="16"/>
        </w:rPr>
        <w:t>,” he added, “</w:t>
      </w:r>
      <w:r w:rsidRPr="00835CB5">
        <w:rPr>
          <w:rFonts w:eastAsia="Cambria"/>
          <w:u w:val="single"/>
        </w:rPr>
        <w:t>you always have the opportunity for misperceptions that could lead to something very bad</w:t>
      </w:r>
      <w:r w:rsidRPr="00835CB5">
        <w:rPr>
          <w:rFonts w:eastAsia="Cambria"/>
          <w:sz w:val="16"/>
        </w:rPr>
        <w:t>.”</w:t>
      </w:r>
    </w:p>
    <w:p w14:paraId="57B7928E" w14:textId="77777777" w:rsidR="00F97D26" w:rsidRDefault="00F97D26" w:rsidP="00F97D26">
      <w:pPr>
        <w:rPr>
          <w:rFonts w:eastAsia="Cambria"/>
          <w:sz w:val="16"/>
        </w:rPr>
      </w:pPr>
    </w:p>
    <w:p w14:paraId="387E34CB" w14:textId="77777777" w:rsidR="00F97D26" w:rsidRDefault="00F97D26" w:rsidP="00F97D26">
      <w:pPr>
        <w:pStyle w:val="Heading4"/>
      </w:pPr>
      <w:r>
        <w:t>Independently, that causes Extinction.</w:t>
      </w:r>
    </w:p>
    <w:p w14:paraId="5CBC161A" w14:textId="77777777" w:rsidR="00F97D26" w:rsidRPr="00DA04C3" w:rsidRDefault="00F97D26" w:rsidP="00F97D26">
      <w:r>
        <w:t xml:space="preserve">George </w:t>
      </w:r>
      <w:proofErr w:type="spellStart"/>
      <w:r w:rsidRPr="00335482">
        <w:rPr>
          <w:rStyle w:val="Style13ptBold"/>
        </w:rPr>
        <w:t>Dvorsky</w:t>
      </w:r>
      <w:proofErr w:type="spellEnd"/>
      <w:r w:rsidRPr="00335482">
        <w:rPr>
          <w:rStyle w:val="Style13ptBold"/>
        </w:rPr>
        <w:t xml:space="preserve">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20" w:history="1">
        <w:r w:rsidRPr="005773F3">
          <w:rPr>
            <w:rStyle w:val="Hyperlink"/>
          </w:rPr>
          <w:t>https://io9.gizmodo.com/what-would-happen-if-all-our-satellites-were-suddenly-d-1709006681</w:t>
        </w:r>
      </w:hyperlink>
      <w:r>
        <w:t xml:space="preserve">. </w:t>
      </w:r>
    </w:p>
    <w:p w14:paraId="36A8D2CA" w14:textId="77777777" w:rsidR="00F97D26" w:rsidRPr="00087452" w:rsidRDefault="00F97D26" w:rsidP="00F97D26">
      <w:r w:rsidRPr="00087452">
        <w:t>Lastly,</w:t>
      </w:r>
      <w:r w:rsidRPr="0001669F">
        <w:rPr>
          <w:sz w:val="14"/>
        </w:rPr>
        <w:t xml:space="preserve"> </w:t>
      </w:r>
      <w:r w:rsidRPr="00087452">
        <w:rPr>
          <w:rStyle w:val="Emphasis"/>
        </w:rPr>
        <w:t xml:space="preserve">there’s the </w:t>
      </w:r>
      <w:hyperlink r:id="rId21" w:tgtFrame="_blank" w:history="1">
        <w:r w:rsidRPr="00F97D26">
          <w:rPr>
            <w:rStyle w:val="Emphasis"/>
            <w:highlight w:val="cyan"/>
          </w:rPr>
          <w:t>Kessler Syndrome</w:t>
        </w:r>
      </w:hyperlink>
      <w:r w:rsidRPr="00087452">
        <w:rPr>
          <w:rStyle w:val="Emphasis"/>
        </w:rPr>
        <w:t xml:space="preserve"> to </w:t>
      </w:r>
      <w:r w:rsidRPr="00F97D26">
        <w:rPr>
          <w:rStyle w:val="Emphasis"/>
          <w:highlight w:val="cyan"/>
        </w:rPr>
        <w:t>consider</w:t>
      </w:r>
      <w:r w:rsidRPr="0001669F">
        <w:rPr>
          <w:sz w:val="14"/>
        </w:rPr>
        <w:t xml:space="preserve">. </w:t>
      </w:r>
      <w:r w:rsidRPr="00087452">
        <w:t>This scenario was</w:t>
      </w:r>
      <w:r w:rsidRPr="0001669F">
        <w:rPr>
          <w:sz w:val="14"/>
        </w:rPr>
        <w:t xml:space="preserve"> </w:t>
      </w:r>
      <w:r w:rsidRPr="00DA04C3">
        <w:rPr>
          <w:rStyle w:val="StyleUnderline"/>
        </w:rPr>
        <w:t>portrayed in the 2013 film</w:t>
      </w:r>
      <w:r>
        <w:rPr>
          <w:rStyle w:val="StyleUnderline"/>
        </w:rPr>
        <w:t xml:space="preserve"> </w:t>
      </w:r>
      <w:r w:rsidRPr="00DA04C3">
        <w:rPr>
          <w:rStyle w:val="StyleUnderline"/>
        </w:rPr>
        <w:t>Gravity</w:t>
      </w:r>
      <w:r w:rsidRPr="0001669F">
        <w:rPr>
          <w:sz w:val="14"/>
        </w:rPr>
        <w:t xml:space="preserve">. </w:t>
      </w:r>
      <w:r w:rsidRPr="00087452">
        <w:t>In the movie, a</w:t>
      </w:r>
      <w:r w:rsidRPr="0001669F">
        <w:rPr>
          <w:sz w:val="14"/>
        </w:rPr>
        <w:t xml:space="preserve">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1669F">
        <w:rPr>
          <w:sz w:val="14"/>
        </w:rPr>
        <w:t xml:space="preserve">. </w:t>
      </w:r>
      <w:r w:rsidRPr="00DA04C3">
        <w:rPr>
          <w:rStyle w:val="StyleUnderline"/>
        </w:rPr>
        <w:t xml:space="preserve">Anything in the cloud’s wake — including </w:t>
      </w:r>
      <w:r w:rsidRPr="00F97D26">
        <w:rPr>
          <w:rStyle w:val="StyleUnderline"/>
          <w:highlight w:val="cyan"/>
        </w:rPr>
        <w:t>satellites,</w:t>
      </w:r>
      <w:r w:rsidRPr="00DA04C3">
        <w:rPr>
          <w:rStyle w:val="StyleUnderline"/>
        </w:rPr>
        <w:t xml:space="preserve"> space stations, and astronauts — gets </w:t>
      </w:r>
      <w:r w:rsidRPr="00F97D26">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22" w:tgtFrame="_blank" w:history="1">
        <w:r w:rsidRPr="00E32069">
          <w:rPr>
            <w:rStyle w:val="Emphasis"/>
          </w:rPr>
          <w:t>is steadily increasing as more stuff gets thrown into space</w:t>
        </w:r>
      </w:hyperlink>
      <w:r w:rsidRPr="00E32069">
        <w:rPr>
          <w:rStyle w:val="StyleUnderline"/>
        </w:rPr>
        <w:t>.</w:t>
      </w:r>
      <w:r w:rsidRPr="00087452">
        <w:t xml:space="preserve"> Given these grim prospects, it’s fair to ask what might happen to our civilization if any of these things happened. At the risk of gross understatement,</w:t>
      </w:r>
      <w:r w:rsidRPr="0001669F">
        <w:rPr>
          <w:sz w:val="14"/>
        </w:rPr>
        <w:t xml:space="preserve"> </w:t>
      </w:r>
      <w:r w:rsidRPr="00DA04C3">
        <w:rPr>
          <w:rStyle w:val="StyleUnderline"/>
        </w:rPr>
        <w:t xml:space="preserve">the </w:t>
      </w:r>
      <w:r w:rsidRPr="00F97D26">
        <w:rPr>
          <w:rStyle w:val="StyleUnderline"/>
          <w:highlight w:val="cyan"/>
        </w:rPr>
        <w:t>complete loss of</w:t>
      </w:r>
      <w:r w:rsidRPr="00DA04C3">
        <w:rPr>
          <w:rStyle w:val="StyleUnderline"/>
        </w:rPr>
        <w:t xml:space="preserve"> our </w:t>
      </w:r>
      <w:r w:rsidRPr="00F97D26">
        <w:rPr>
          <w:rStyle w:val="StyleUnderline"/>
          <w:highlight w:val="cyan"/>
        </w:rPr>
        <w:t>satellite</w:t>
      </w:r>
      <w:r w:rsidRPr="00B814C3">
        <w:rPr>
          <w:rStyle w:val="StyleUnderline"/>
        </w:rPr>
        <w:t xml:space="preserve"> </w:t>
      </w:r>
      <w:r w:rsidRPr="00527BE3">
        <w:rPr>
          <w:rStyle w:val="StyleUnderline"/>
        </w:rPr>
        <w:t xml:space="preserve">fleet </w:t>
      </w:r>
      <w:r w:rsidRPr="00F97D26">
        <w:rPr>
          <w:rStyle w:val="StyleUnderline"/>
          <w:highlight w:val="cyan"/>
        </w:rPr>
        <w:t>would instigate</w:t>
      </w:r>
      <w:r w:rsidRPr="00DA04C3">
        <w:rPr>
          <w:rStyle w:val="StyleUnderline"/>
        </w:rPr>
        <w:t xml:space="preserve"> a </w:t>
      </w:r>
      <w:r w:rsidRPr="00DA04C3">
        <w:rPr>
          <w:rStyle w:val="Emphasis"/>
        </w:rPr>
        <w:t xml:space="preserve">tremendous </w:t>
      </w:r>
      <w:r w:rsidRPr="00F97D26">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23"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01669F">
        <w:rPr>
          <w:sz w:val="14"/>
        </w:rPr>
        <w:t>. “</w:t>
      </w:r>
      <w:r w:rsidRPr="00DA04C3">
        <w:rPr>
          <w:rStyle w:val="StyleUnderline"/>
        </w:rPr>
        <w:t>If our communications satellites are lost, then bandwidth is also lost</w:t>
      </w:r>
      <w:r w:rsidRPr="00087452">
        <w:t xml:space="preserve">,” </w:t>
      </w:r>
      <w:hyperlink r:id="rId24" w:tgtFrame="_blank" w:history="1">
        <w:r w:rsidRPr="00087452">
          <w:t>Jonathan McDowell</w:t>
        </w:r>
      </w:hyperlink>
      <w:r w:rsidRPr="00087452">
        <w:t xml:space="preserve"> tells io9. He’s an astrophysicists and Chandra Observatory scientist who works out of the </w:t>
      </w:r>
      <w:hyperlink r:id="rId25" w:tgtFrame="_blank" w:history="1">
        <w:r w:rsidRPr="00087452">
          <w:t>Harvard-Smithsonian Center for Astrophysics</w:t>
        </w:r>
      </w:hyperlink>
      <w:r w:rsidRPr="00087452">
        <w:t>. McDowell says that,</w:t>
      </w:r>
      <w:r w:rsidRPr="0001669F">
        <w:rPr>
          <w:sz w:val="14"/>
        </w:rPr>
        <w:t xml:space="preserve">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6" w:history="1">
        <w:r w:rsidRPr="00DA04C3">
          <w:rPr>
            <w:rStyle w:val="StyleUnderline"/>
          </w:rPr>
          <w:t>instant</w:t>
        </w:r>
      </w:hyperlink>
      <w:r w:rsidRPr="00DA04C3">
        <w:rPr>
          <w:rStyle w:val="StyleUnderline"/>
        </w:rPr>
        <w:t>, others would remain</w:t>
      </w:r>
      <w:r w:rsidRPr="00087452">
        <w:t>. All</w:t>
      </w:r>
      <w:r w:rsidRPr="0001669F">
        <w:rPr>
          <w:sz w:val="14"/>
        </w:rPr>
        <w:t xml:space="preserve"> </w:t>
      </w:r>
      <w:r w:rsidRPr="00F97D26">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1669F">
        <w:rPr>
          <w:sz w:val="14"/>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proofErr w:type="gramStart"/>
      <w:r w:rsidRPr="00F97D26">
        <w:rPr>
          <w:rStyle w:val="Emphasis"/>
          <w:highlight w:val="cyan"/>
        </w:rPr>
        <w:t>vanish</w:t>
      </w:r>
      <w:r w:rsidRPr="00DA04C3">
        <w:rPr>
          <w:rStyle w:val="StyleUnderline"/>
        </w:rPr>
        <w:t>, or</w:t>
      </w:r>
      <w:proofErr w:type="gramEnd"/>
      <w:r w:rsidRPr="00DA04C3">
        <w:rPr>
          <w:rStyle w:val="StyleUnderline"/>
        </w:rPr>
        <w:t xml:space="preserve"> be severely overloaded</w:t>
      </w:r>
      <w:r w:rsidRPr="00087452">
        <w:t>. A</w:t>
      </w:r>
      <w:r w:rsidRPr="0001669F">
        <w:rPr>
          <w:sz w:val="14"/>
        </w:rPr>
        <w:t xml:space="preserve"> </w:t>
      </w:r>
      <w:r w:rsidRPr="00DA04C3">
        <w:rPr>
          <w:rStyle w:val="StyleUnderline"/>
        </w:rPr>
        <w:t xml:space="preserve">similar number of </w:t>
      </w:r>
      <w:r w:rsidRPr="00F97D26">
        <w:rPr>
          <w:rStyle w:val="StyleUnderline"/>
          <w:highlight w:val="cyan"/>
        </w:rPr>
        <w:t xml:space="preserve">cell phones </w:t>
      </w:r>
      <w:r w:rsidRPr="009B4334">
        <w:rPr>
          <w:rStyle w:val="StyleUnderline"/>
        </w:rPr>
        <w:t xml:space="preserve">would be </w:t>
      </w:r>
      <w:r w:rsidRPr="00F97D26">
        <w:rPr>
          <w:rStyle w:val="StyleUnderline"/>
          <w:highlight w:val="cyan"/>
        </w:rPr>
        <w:t>rendered useless</w:t>
      </w:r>
      <w:r w:rsidRPr="0001669F">
        <w:rPr>
          <w:sz w:val="14"/>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087452">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7" w:tgtFrame="_blank" w:history="1">
        <w:r w:rsidRPr="00DA04C3">
          <w:rPr>
            <w:rStyle w:val="StyleUnderline"/>
          </w:rPr>
          <w:t xml:space="preserve">there was a day in which a single satellite </w:t>
        </w:r>
        <w:proofErr w:type="gramStart"/>
        <w:r w:rsidRPr="00DA04C3">
          <w:rPr>
            <w:rStyle w:val="StyleUnderline"/>
          </w:rPr>
          <w:t>failed</w:t>
        </w:r>
        <w:proofErr w:type="gramEnd"/>
        <w:r w:rsidRPr="00DA04C3">
          <w:rPr>
            <w:rStyle w:val="StyleUnderline"/>
          </w:rPr>
          <w:t xml:space="preserve"> and all the world’s pagers stopped working</w:t>
        </w:r>
      </w:hyperlink>
      <w:r w:rsidRPr="00087452">
        <w:t>. Get Out Your Paper Maps We</w:t>
      </w:r>
      <w:r w:rsidRPr="0001669F">
        <w:rPr>
          <w:sz w:val="14"/>
        </w:rPr>
        <w:t xml:space="preserve"> </w:t>
      </w:r>
      <w:r w:rsidRPr="009B4334">
        <w:rPr>
          <w:rStyle w:val="StyleUnderline"/>
        </w:rPr>
        <w:t>would</w:t>
      </w:r>
      <w:r w:rsidRPr="00DA04C3">
        <w:rPr>
          <w:rStyle w:val="StyleUnderline"/>
        </w:rPr>
        <w:t xml:space="preserve"> also </w:t>
      </w:r>
      <w:r w:rsidRPr="00F97D26">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01669F">
        <w:rPr>
          <w:sz w:val="14"/>
        </w:rPr>
        <w:t xml:space="preserve">. </w:t>
      </w:r>
      <w:r w:rsidRPr="00087452">
        <w:t>In the years since its inception,</w:t>
      </w:r>
      <w:r w:rsidRPr="0001669F">
        <w:rPr>
          <w:sz w:val="14"/>
        </w:rPr>
        <w:t xml:space="preserve"> </w:t>
      </w:r>
      <w:r w:rsidRPr="00F97D26">
        <w:rPr>
          <w:rStyle w:val="StyleUnderline"/>
          <w:highlight w:val="cyan"/>
        </w:rPr>
        <w:t>GPS</w:t>
      </w:r>
      <w:r w:rsidRPr="00DA04C3">
        <w:rPr>
          <w:rStyle w:val="StyleUnderline"/>
        </w:rPr>
        <w:t xml:space="preserve"> has become ubiquitous, </w:t>
      </w:r>
      <w:r w:rsidRPr="00F97D26">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F97D26">
        <w:rPr>
          <w:rStyle w:val="StyleUnderline"/>
          <w:highlight w:val="cyan"/>
        </w:rPr>
        <w:t>systems</w:t>
      </w:r>
      <w:r w:rsidRPr="00DA04C3">
        <w:rPr>
          <w:rStyle w:val="StyleUnderline"/>
        </w:rPr>
        <w:t xml:space="preserve"> have </w:t>
      </w:r>
      <w:r w:rsidRPr="0001669F">
        <w:rPr>
          <w:rStyle w:val="StyleUnderline"/>
        </w:rPr>
        <w:t xml:space="preserve">become </w:t>
      </w:r>
      <w:r w:rsidRPr="00F97D26">
        <w:rPr>
          <w:rStyle w:val="StyleUnderline"/>
          <w:highlight w:val="cyan"/>
        </w:rPr>
        <w:t>reliant on it</w:t>
      </w:r>
      <w:r w:rsidRPr="00DA04C3">
        <w:rPr>
          <w:rStyle w:val="StyleUnderline"/>
        </w:rPr>
        <w:t>.</w:t>
      </w:r>
      <w:r>
        <w:rPr>
          <w:rStyle w:val="StyleUnderline"/>
        </w:rPr>
        <w:t xml:space="preserve"> </w:t>
      </w:r>
      <w:r w:rsidRPr="0001669F">
        <w:rPr>
          <w:sz w:val="14"/>
        </w:rPr>
        <w:t xml:space="preserve">“Apart from the fact that </w:t>
      </w:r>
      <w:r w:rsidRPr="00DA04C3">
        <w:rPr>
          <w:rStyle w:val="StyleUnderline"/>
        </w:rPr>
        <w:t xml:space="preserve">everyone has forgotten to navigate without GPS in their </w:t>
      </w:r>
      <w:r w:rsidRPr="00F97D26">
        <w:rPr>
          <w:rStyle w:val="StyleUnderline"/>
          <w:highlight w:val="cyan"/>
        </w:rPr>
        <w:t>cars</w:t>
      </w:r>
      <w:r w:rsidRPr="00DA04C3">
        <w:rPr>
          <w:rStyle w:val="StyleUnderline"/>
        </w:rPr>
        <w:t xml:space="preserve">, many </w:t>
      </w:r>
      <w:r w:rsidRPr="00F97D26">
        <w:rPr>
          <w:rStyle w:val="StyleUnderline"/>
          <w:highlight w:val="cyan"/>
        </w:rPr>
        <w:t>airplanes</w:t>
      </w:r>
      <w:r w:rsidRPr="00DA04C3">
        <w:rPr>
          <w:rStyle w:val="StyleUnderline"/>
        </w:rPr>
        <w:t xml:space="preserve"> use GPS as well</w:t>
      </w:r>
      <w:r w:rsidRPr="0001669F">
        <w:rPr>
          <w:sz w:val="14"/>
        </w:rPr>
        <w:t xml:space="preserve">,” says McDowell. Though backup systems exist, </w:t>
      </w:r>
      <w:r w:rsidRPr="00DA04C3">
        <w:rPr>
          <w:rStyle w:val="StyleUnderline"/>
        </w:rPr>
        <w:t xml:space="preserve">airlines use GPS to chart the most fuel-efficient and expeditious routes. Without GPS and </w:t>
      </w:r>
      <w:proofErr w:type="spellStart"/>
      <w:r w:rsidRPr="00DA04C3">
        <w:rPr>
          <w:rStyle w:val="StyleUnderline"/>
        </w:rPr>
        <w:t>telecomm-sats</w:t>
      </w:r>
      <w:proofErr w:type="spellEnd"/>
      <w:r w:rsidRPr="00DA04C3">
        <w:rPr>
          <w:rStyle w:val="StyleUnderline"/>
        </w:rPr>
        <w:t xml:space="preserve">, aircraft controllers would have tremendous </w:t>
      </w:r>
      <w:r w:rsidRPr="00B814C3">
        <w:rPr>
          <w:rStyle w:val="StyleUnderline"/>
        </w:rPr>
        <w:t>difficulty communicating with and routing airplanes.</w:t>
      </w:r>
      <w:r w:rsidRPr="00B814C3">
        <w:rPr>
          <w:sz w:val="14"/>
        </w:rPr>
        <w:t xml:space="preserve"> </w:t>
      </w:r>
      <w:r w:rsidRPr="00B814C3">
        <w:t>Airlines</w:t>
      </w:r>
      <w:r w:rsidRPr="00B814C3">
        <w:rPr>
          <w:sz w:val="14"/>
        </w:rPr>
        <w:t xml:space="preserve"> </w:t>
      </w:r>
      <w:r w:rsidRPr="00B814C3">
        <w:rPr>
          <w:rStyle w:val="StyleUnderline"/>
        </w:rPr>
        <w:t>would have to fall back to legacy systems and procedures</w:t>
      </w:r>
      <w:r w:rsidRPr="00B814C3">
        <w:rPr>
          <w:sz w:val="14"/>
        </w:rPr>
        <w:t>. Given the sheer volume of airline traffic</w:t>
      </w:r>
      <w:r w:rsidRPr="0001669F">
        <w:rPr>
          <w:sz w:val="14"/>
        </w:rPr>
        <w:t xml:space="preserve"> today, </w:t>
      </w:r>
      <w:r w:rsidRPr="00F97D26">
        <w:rPr>
          <w:rStyle w:val="Emphasis"/>
          <w:highlight w:val="cyan"/>
        </w:rPr>
        <w:t xml:space="preserve">accidents </w:t>
      </w:r>
      <w:r w:rsidRPr="009B4334">
        <w:rPr>
          <w:rStyle w:val="Emphasis"/>
        </w:rPr>
        <w:t>would be</w:t>
      </w:r>
      <w:r w:rsidRPr="00DA04C3">
        <w:rPr>
          <w:rStyle w:val="Emphasis"/>
        </w:rPr>
        <w:t xml:space="preserve"> all but </w:t>
      </w:r>
      <w:r w:rsidRPr="00F97D26">
        <w:rPr>
          <w:rStyle w:val="Emphasis"/>
          <w:highlight w:val="cyan"/>
        </w:rPr>
        <w:t>guaranteed</w:t>
      </w:r>
      <w:r w:rsidRPr="00087452">
        <w:t>. Other affected navigation systems would include those aboard</w:t>
      </w:r>
      <w:r w:rsidRPr="0001669F">
        <w:rPr>
          <w:sz w:val="14"/>
        </w:rPr>
        <w:t xml:space="preserve"> </w:t>
      </w:r>
      <w:r w:rsidRPr="00F97D26">
        <w:rPr>
          <w:rStyle w:val="StyleUnderline"/>
          <w:highlight w:val="cyan"/>
        </w:rPr>
        <w:t>cargo vessels</w:t>
      </w:r>
      <w:r w:rsidRPr="00DA04C3">
        <w:rPr>
          <w:rStyle w:val="StyleUnderline"/>
        </w:rPr>
        <w:t xml:space="preserve">, supply-chain management systems, and transportation hubs </w:t>
      </w:r>
      <w:r w:rsidRPr="00F97D26">
        <w:rPr>
          <w:rStyle w:val="StyleUnderline"/>
          <w:highlight w:val="cyan"/>
        </w:rPr>
        <w:t>driven by GPS</w:t>
      </w:r>
      <w:r w:rsidRPr="00087452">
        <w:t xml:space="preserve">. But GPS does more than just provide </w:t>
      </w:r>
      <w:r w:rsidRPr="00B814C3">
        <w:t>positioning —</w:t>
      </w:r>
      <w:r w:rsidRPr="00B814C3">
        <w:rPr>
          <w:sz w:val="14"/>
        </w:rPr>
        <w:t xml:space="preserve"> </w:t>
      </w:r>
      <w:r w:rsidRPr="00B814C3">
        <w:rPr>
          <w:rStyle w:val="StyleUnderline"/>
        </w:rPr>
        <w:t>it also provides for timing.</w:t>
      </w:r>
      <w:r w:rsidRPr="00B814C3">
        <w:rPr>
          <w:sz w:val="14"/>
        </w:rPr>
        <w:t xml:space="preserve"> </w:t>
      </w:r>
      <w:r w:rsidRPr="00B814C3">
        <w:t>Ground-based atomic clocks can perform the same function, but GPS is increasingly being used to distribute the universal time standard vi</w:t>
      </w:r>
      <w:r w:rsidRPr="00087452">
        <w:t>a satellites.</w:t>
      </w:r>
      <w:r w:rsidRPr="0001669F">
        <w:rPr>
          <w:sz w:val="14"/>
        </w:rPr>
        <w:t xml:space="preserve"> </w:t>
      </w:r>
      <w:r w:rsidRPr="00DA04C3">
        <w:rPr>
          <w:rStyle w:val="StyleUnderline"/>
        </w:rPr>
        <w:t xml:space="preserve">Within hours of a terminated service, </w:t>
      </w:r>
      <w:r w:rsidRPr="009B4334">
        <w:rPr>
          <w:rStyle w:val="StyleUnderline"/>
        </w:rPr>
        <w:t xml:space="preserve">any </w:t>
      </w:r>
      <w:r w:rsidRPr="00F97D26">
        <w:rPr>
          <w:rStyle w:val="StyleUnderline"/>
          <w:highlight w:val="cyan"/>
        </w:rPr>
        <w:t>distributing networks requiring tight synchronization would</w:t>
      </w:r>
      <w:r w:rsidRPr="00B814C3">
        <w:rPr>
          <w:rStyle w:val="StyleUnderline"/>
        </w:rPr>
        <w:t xml:space="preserve"> </w:t>
      </w:r>
      <w:r w:rsidRPr="009B4334">
        <w:rPr>
          <w:rStyle w:val="StyleUnderline"/>
        </w:rPr>
        <w:t xml:space="preserve">start to </w:t>
      </w:r>
      <w:r w:rsidRPr="00F97D26">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F97D26">
        <w:rPr>
          <w:rStyle w:val="StyleUnderline"/>
          <w:highlight w:val="cyan"/>
        </w:rPr>
        <w:t>outright</w:t>
      </w:r>
      <w:r w:rsidRPr="00DA04C3">
        <w:rPr>
          <w:rStyle w:val="StyleUnderline"/>
        </w:rPr>
        <w:t xml:space="preserve"> service </w:t>
      </w:r>
      <w:r w:rsidRPr="00F97D26">
        <w:rPr>
          <w:rStyle w:val="StyleUnderline"/>
          <w:highlight w:val="cyan"/>
        </w:rPr>
        <w:t>outages</w:t>
      </w:r>
      <w:r w:rsidRPr="00DA04C3">
        <w:rPr>
          <w:rStyle w:val="StyleUnderline"/>
        </w:rPr>
        <w:t xml:space="preserve">. Such </w:t>
      </w:r>
      <w:r w:rsidRPr="00F97D26">
        <w:rPr>
          <w:rStyle w:val="Emphasis"/>
          <w:highlight w:val="cyan"/>
        </w:rPr>
        <w:t>disruptions</w:t>
      </w:r>
      <w:r w:rsidRPr="00DA04C3">
        <w:rPr>
          <w:rStyle w:val="Emphasis"/>
        </w:rPr>
        <w:t xml:space="preserve"> could </w:t>
      </w:r>
      <w:r w:rsidRPr="00F97D26">
        <w:rPr>
          <w:rStyle w:val="Emphasis"/>
          <w:highlight w:val="cyan"/>
        </w:rPr>
        <w:t>affect</w:t>
      </w:r>
      <w:r w:rsidRPr="00DA04C3">
        <w:rPr>
          <w:rStyle w:val="Emphasis"/>
        </w:rPr>
        <w:t xml:space="preserve"> everything from </w:t>
      </w:r>
      <w:r w:rsidRPr="00F97D26">
        <w:rPr>
          <w:rStyle w:val="Emphasis"/>
          <w:highlight w:val="cyan"/>
        </w:rPr>
        <w:t xml:space="preserve">the power grid </w:t>
      </w:r>
      <w:r w:rsidRPr="009B4334">
        <w:rPr>
          <w:rStyle w:val="Emphasis"/>
        </w:rPr>
        <w:t>through to the financial sector</w:t>
      </w:r>
      <w:r w:rsidRPr="00087452">
        <w:t>. In the report, “</w:t>
      </w:r>
      <w:hyperlink r:id="rId28" w:tgtFrame="_blank" w:history="1">
        <w:r w:rsidRPr="00087452">
          <w:t>A Day Without Space: Economic and National Security Ramifications</w:t>
        </w:r>
      </w:hyperlink>
      <w:r w:rsidRPr="00087452">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F97D26">
        <w:rPr>
          <w:rStyle w:val="Emphasis"/>
          <w:highlight w:val="cyan"/>
        </w:rPr>
        <w:t>losing that plus</w:t>
      </w:r>
      <w:r w:rsidRPr="00DA04C3">
        <w:rPr>
          <w:rStyle w:val="Emphasis"/>
        </w:rPr>
        <w:t xml:space="preserve"> </w:t>
      </w:r>
      <w:r w:rsidRPr="009B4334">
        <w:rPr>
          <w:rStyle w:val="Emphasis"/>
        </w:rPr>
        <w:t xml:space="preserve">your cell </w:t>
      </w:r>
      <w:hyperlink r:id="rId29" w:history="1">
        <w:r w:rsidRPr="009B4334">
          <w:rPr>
            <w:rStyle w:val="Emphasis"/>
          </w:rPr>
          <w:t>phone</w:t>
        </w:r>
      </w:hyperlink>
      <w:r w:rsidRPr="009B4334">
        <w:rPr>
          <w:rStyle w:val="Emphasis"/>
        </w:rPr>
        <w:t xml:space="preserve">, TV, radio, ATM access, </w:t>
      </w:r>
      <w:hyperlink r:id="rId30" w:history="1">
        <w:r w:rsidRPr="009B4334">
          <w:rPr>
            <w:rStyle w:val="Emphasis"/>
          </w:rPr>
          <w:t>credit cards</w:t>
        </w:r>
      </w:hyperlink>
      <w:r w:rsidRPr="009B4334">
        <w:rPr>
          <w:rStyle w:val="Emphasis"/>
        </w:rPr>
        <w:t>, and</w:t>
      </w:r>
      <w:r w:rsidRPr="00087452">
        <w:t xml:space="preserve"> possibly even your </w:t>
      </w:r>
      <w:r w:rsidRPr="00F97D26">
        <w:rPr>
          <w:rStyle w:val="Emphasis"/>
          <w:highlight w:val="cyan"/>
        </w:rPr>
        <w:t>electricity</w:t>
      </w:r>
      <w:r w:rsidRPr="0001669F">
        <w:rPr>
          <w:sz w:val="14"/>
        </w:rPr>
        <w:t xml:space="preserve">. </w:t>
      </w:r>
      <w:r w:rsidRPr="00087452">
        <w:t xml:space="preserve">[...] Wireless services, especially those built to </w:t>
      </w:r>
      <w:hyperlink r:id="rId31" w:tgtFrame="_blank" w:history="1">
        <w:r w:rsidRPr="00087452">
          <w:t>CDMA standard</w:t>
        </w:r>
      </w:hyperlink>
      <w:r w:rsidRPr="00087452">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w:t>
      </w:r>
      <w:r w:rsidRPr="00B55F6B">
        <w:t xml:space="preserve">especially hard in banking, where the timing of transactions needs to be recorded. </w:t>
      </w:r>
      <w:r w:rsidRPr="00B55F6B">
        <w:rPr>
          <w:rStyle w:val="StyleUnderline"/>
        </w:rPr>
        <w:t>Credit card payments and bank accounts would likely freeze, as billions of dollars could</w:t>
      </w:r>
      <w:r w:rsidRPr="00DA04C3">
        <w:rPr>
          <w:rStyle w:val="StyleUnderline"/>
        </w:rPr>
        <w:t xml:space="preserve"> be sucked away from businesses. </w:t>
      </w:r>
      <w:r w:rsidRPr="00DA04C3">
        <w:rPr>
          <w:rStyle w:val="Emphasis"/>
        </w:rPr>
        <w:t xml:space="preserve">A </w:t>
      </w:r>
      <w:r w:rsidRPr="00F97D26">
        <w:rPr>
          <w:rStyle w:val="Emphasis"/>
          <w:highlight w:val="cyan"/>
        </w:rPr>
        <w:t>financial crash</w:t>
      </w:r>
      <w:r w:rsidRPr="00DA04C3">
        <w:rPr>
          <w:rStyle w:val="Emphasis"/>
        </w:rPr>
        <w:t xml:space="preserve"> is </w:t>
      </w:r>
      <w:r w:rsidRPr="00F97D26">
        <w:rPr>
          <w:rStyle w:val="Emphasis"/>
          <w:highlight w:val="cyan"/>
        </w:rPr>
        <w:t xml:space="preserve">not out of </w:t>
      </w:r>
      <w:r w:rsidRPr="009B4334">
        <w:rPr>
          <w:rStyle w:val="Emphasis"/>
        </w:rPr>
        <w:t xml:space="preserve">the </w:t>
      </w:r>
      <w:r w:rsidRPr="00F97D26">
        <w:rPr>
          <w:rStyle w:val="Emphasis"/>
          <w:highlight w:val="cyan"/>
        </w:rPr>
        <w:t>question</w:t>
      </w:r>
      <w:r w:rsidRPr="00DA04C3">
        <w:rPr>
          <w:rStyle w:val="Emphasis"/>
        </w:rPr>
        <w:t>.</w:t>
      </w:r>
      <w:r w:rsidRPr="00087452">
        <w:t xml:space="preserve"> </w:t>
      </w:r>
      <w:r w:rsidRPr="0001669F">
        <w:rPr>
          <w:sz w:val="14"/>
        </w:rPr>
        <w:t xml:space="preserve">The </w:t>
      </w:r>
      <w:r w:rsidRPr="00B55F6B">
        <w:rPr>
          <w:rStyle w:val="Emphasis"/>
          <w:bCs/>
        </w:rPr>
        <w:t>Loss of Military Capability</w:t>
      </w:r>
      <w:r w:rsidRPr="00B55F6B">
        <w:t xml:space="preserve"> </w:t>
      </w:r>
      <w:r w:rsidRPr="00B55F6B">
        <w:rPr>
          <w:sz w:val="14"/>
        </w:rPr>
        <w:t xml:space="preserve">The </w:t>
      </w:r>
      <w:r w:rsidRPr="00B55F6B">
        <w:rPr>
          <w:rStyle w:val="StyleUnderline"/>
        </w:rPr>
        <w:t>sudden loss of satellite capability would have a profound effect on the military.</w:t>
      </w:r>
      <w:r w:rsidRPr="00B55F6B">
        <w:rPr>
          <w:sz w:val="14"/>
        </w:rPr>
        <w:t xml:space="preserve"> The Marshall Institute puts it this way: “</w:t>
      </w:r>
      <w:r w:rsidRPr="00B55F6B">
        <w:rPr>
          <w:rStyle w:val="StyleUnderline"/>
        </w:rPr>
        <w:t xml:space="preserve">Space is a </w:t>
      </w:r>
      <w:r w:rsidRPr="00B55F6B">
        <w:rPr>
          <w:rStyle w:val="Emphasis"/>
          <w:bCs/>
        </w:rPr>
        <w:t>critical</w:t>
      </w:r>
      <w:r w:rsidRPr="00B55F6B">
        <w:rPr>
          <w:rStyle w:val="Emphasis"/>
        </w:rPr>
        <w:t xml:space="preserve"> </w:t>
      </w:r>
      <w:r w:rsidRPr="00B55F6B">
        <w:rPr>
          <w:rStyle w:val="Emphasis"/>
          <w:bCs/>
        </w:rPr>
        <w:t>enabler</w:t>
      </w:r>
      <w:r w:rsidRPr="00B55F6B">
        <w:rPr>
          <w:rStyle w:val="StyleUnderline"/>
        </w:rPr>
        <w:t xml:space="preserve"> to all U.S. warfare domains</w:t>
      </w:r>
      <w:r w:rsidRPr="00B55F6B">
        <w:rPr>
          <w:sz w:val="14"/>
        </w:rPr>
        <w:t xml:space="preserve">,” </w:t>
      </w:r>
      <w:r w:rsidRPr="00B55F6B">
        <w:rPr>
          <w:rStyle w:val="StyleUnderline"/>
        </w:rPr>
        <w:t xml:space="preserve">including intelligence, navigation, communications, weather prediction, and warfare. McDowell describes satellite capability as </w:t>
      </w:r>
      <w:proofErr w:type="spellStart"/>
      <w:r w:rsidRPr="00B55F6B">
        <w:rPr>
          <w:rStyle w:val="StyleUnderline"/>
        </w:rPr>
        <w:t>as</w:t>
      </w:r>
      <w:proofErr w:type="spellEnd"/>
      <w:r w:rsidRPr="00B55F6B">
        <w:rPr>
          <w:rStyle w:val="StyleUnderline"/>
        </w:rPr>
        <w:t xml:space="preserve"> </w:t>
      </w:r>
      <w:r w:rsidRPr="00B55F6B">
        <w:rPr>
          <w:rStyle w:val="Emphasis"/>
          <w:bCs/>
        </w:rPr>
        <w:t>the “backbone” of the U.S. military.</w:t>
      </w:r>
      <w:r w:rsidRPr="00B55F6B">
        <w:rPr>
          <w:rStyle w:val="Emphasis"/>
        </w:rPr>
        <w:t xml:space="preserve"> </w:t>
      </w:r>
      <w:r w:rsidRPr="00B55F6B">
        <w:t>And as 21st century warfare ex</w:t>
      </w:r>
      <w:r w:rsidRPr="00087452">
        <w:t xml:space="preserve">pert </w:t>
      </w:r>
      <w:hyperlink r:id="rId32" w:tgtFrame="_blank" w:history="1">
        <w:r w:rsidRPr="00087452">
          <w:t>Peter W. Singer</w:t>
        </w:r>
      </w:hyperlink>
      <w:r w:rsidRPr="00087452">
        <w:t xml:space="preserve"> from </w:t>
      </w:r>
      <w:hyperlink r:id="rId33" w:tgtFrame="_blank" w:history="1">
        <w:r w:rsidRPr="00087452">
          <w:t>New America Foundation</w:t>
        </w:r>
      </w:hyperlink>
      <w:r w:rsidRPr="00087452">
        <w:t xml:space="preserve"> tells io9, “He who controls the heavens will control what happens in the battles of Earth.” Singer summarized the</w:t>
      </w:r>
      <w:r w:rsidRPr="0001669F">
        <w:rPr>
          <w:sz w:val="14"/>
        </w:rPr>
        <w:t xml:space="preserve"> </w:t>
      </w:r>
      <w:r w:rsidRPr="00F97D26">
        <w:rPr>
          <w:rStyle w:val="StyleUnderline"/>
          <w:highlight w:val="cyan"/>
        </w:rPr>
        <w:t>military consequences</w:t>
      </w:r>
      <w:r w:rsidRPr="00DA04C3">
        <w:rPr>
          <w:rStyle w:val="StyleUnderline"/>
        </w:rPr>
        <w:t xml:space="preserve"> of losing </w:t>
      </w:r>
      <w:r w:rsidRPr="00F97D26">
        <w:rPr>
          <w:rStyle w:val="StyleUnderline"/>
          <w:highlight w:val="cyan"/>
        </w:rPr>
        <w:t>satellites</w:t>
      </w:r>
      <w:r w:rsidRPr="0001669F">
        <w:rPr>
          <w:sz w:val="14"/>
        </w:rPr>
        <w:t xml:space="preserve"> in an email to us: Today there are </w:t>
      </w:r>
      <w:r w:rsidRPr="00DA04C3">
        <w:rPr>
          <w:rStyle w:val="StyleUnderline"/>
        </w:rPr>
        <w:t xml:space="preserve">some 1,100 active satellites which </w:t>
      </w:r>
      <w:r w:rsidRPr="00B55F6B">
        <w:rPr>
          <w:rStyle w:val="StyleUnderline"/>
        </w:rPr>
        <w:t>act as the nervous system of not just our economy, but also our military. Everything from communications to GPS to intelligence all depend on it. Potential foes have noticed</w:t>
      </w:r>
      <w:r w:rsidRPr="00B55F6B">
        <w:t>, which is why Russia and</w:t>
      </w:r>
      <w:r w:rsidRPr="00B55F6B">
        <w:rPr>
          <w:sz w:val="14"/>
        </w:rPr>
        <w:t xml:space="preserve"> </w:t>
      </w:r>
      <w:r w:rsidRPr="00B55F6B">
        <w:rPr>
          <w:rStyle w:val="StyleUnderline"/>
        </w:rPr>
        <w:t>China have recently begun testing a new generation of anti-satellite weapons, which in turn has sparked the U.S. military to recently budget $5 billion for various space warfare systems. What would happen if we lost access to space</w:t>
      </w:r>
      <w:r w:rsidRPr="00B55F6B">
        <w:t>? Well, the battles would, as</w:t>
      </w:r>
      <w:r w:rsidRPr="00087452">
        <w:t xml:space="preserve"> one U.S. military officer put it,</w:t>
      </w:r>
      <w:r w:rsidRPr="009B4334">
        <w:rPr>
          <w:sz w:val="14"/>
        </w:rPr>
        <w:t xml:space="preserve"> </w:t>
      </w:r>
      <w:r w:rsidRPr="009B4334">
        <w:rPr>
          <w:rStyle w:val="StyleUnderline"/>
        </w:rPr>
        <w:t>take us back to the “pre digital age</w:t>
      </w:r>
      <w:r w:rsidRPr="009B4334">
        <w:rPr>
          <w:sz w:val="14"/>
        </w:rPr>
        <w:t>.” Our</w:t>
      </w:r>
      <w:r w:rsidRPr="0001669F">
        <w:rPr>
          <w:sz w:val="14"/>
        </w:rPr>
        <w:t xml:space="preserve"> </w:t>
      </w:r>
      <w:r w:rsidRPr="00F97D26">
        <w:rPr>
          <w:rStyle w:val="Emphasis"/>
          <w:highlight w:val="cyan"/>
        </w:rPr>
        <w:t>drones</w:t>
      </w:r>
      <w:r w:rsidRPr="00DA04C3">
        <w:rPr>
          <w:rStyle w:val="Emphasis"/>
        </w:rPr>
        <w:t xml:space="preserve">, our </w:t>
      </w:r>
      <w:r w:rsidRPr="00F97D26">
        <w:rPr>
          <w:rStyle w:val="Emphasis"/>
          <w:highlight w:val="cyan"/>
        </w:rPr>
        <w:t>missiles</w:t>
      </w:r>
      <w:r w:rsidRPr="00DA04C3">
        <w:rPr>
          <w:rStyle w:val="Emphasis"/>
        </w:rPr>
        <w:t xml:space="preserve">, even our </w:t>
      </w:r>
      <w:r w:rsidRPr="00F97D26">
        <w:rPr>
          <w:rStyle w:val="Emphasis"/>
          <w:highlight w:val="cyan"/>
        </w:rPr>
        <w:t>ground units wouldn’t be able to operate</w:t>
      </w:r>
      <w:r w:rsidRPr="0001669F">
        <w:rPr>
          <w:sz w:val="14"/>
        </w:rPr>
        <w:t xml:space="preserve"> </w:t>
      </w:r>
      <w:r w:rsidRPr="00087452">
        <w:t>the way we plan. It would</w:t>
      </w:r>
      <w:r w:rsidRPr="0001669F">
        <w:rPr>
          <w:sz w:val="14"/>
        </w:rPr>
        <w:t xml:space="preserve"> </w:t>
      </w:r>
      <w:r w:rsidRPr="00F97D26">
        <w:rPr>
          <w:rStyle w:val="Emphasis"/>
          <w:highlight w:val="cyan"/>
        </w:rPr>
        <w:t>force a rewrite</w:t>
      </w:r>
      <w:r w:rsidRPr="00F97D26">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F97D26">
        <w:rPr>
          <w:rStyle w:val="StyleUnderline"/>
          <w:highlight w:val="cyan"/>
        </w:rPr>
        <w:t>high tech war</w:t>
      </w:r>
      <w:r w:rsidRPr="0001669F">
        <w:rPr>
          <w:sz w:val="14"/>
        </w:rPr>
        <w:t xml:space="preserve">. </w:t>
      </w:r>
      <w:r w:rsidRPr="00087452">
        <w:t>We might have a new generation of stealthy battleships...but</w:t>
      </w:r>
      <w:r w:rsidRPr="0001669F">
        <w:rPr>
          <w:sz w:val="14"/>
        </w:rPr>
        <w:t xml:space="preserve">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087452">
        <w:t>. Moreover, and as McDowell explains to io9,</w:t>
      </w:r>
      <w:r w:rsidRPr="0001669F">
        <w:rPr>
          <w:sz w:val="14"/>
        </w:rPr>
        <w:t xml:space="preserve">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F97D26">
        <w:rPr>
          <w:rStyle w:val="Emphasis"/>
          <w:highlight w:val="cyan"/>
        </w:rPr>
        <w:t>profound effect on arms control capabilities</w:t>
      </w:r>
      <w:r w:rsidRPr="0001669F">
        <w:rPr>
          <w:rStyle w:val="Emphasis"/>
        </w:rPr>
        <w:t>.</w:t>
      </w:r>
      <w:r w:rsidRPr="00DA04C3">
        <w:rPr>
          <w:rStyle w:val="StyleUnderline"/>
        </w:rPr>
        <w:t xml:space="preserve"> </w:t>
      </w:r>
      <w:r w:rsidRPr="00F97D26">
        <w:rPr>
          <w:rStyle w:val="StyleUnderline"/>
          <w:highlight w:val="cyan"/>
        </w:rPr>
        <w:t>Space systems</w:t>
      </w:r>
      <w:r w:rsidRPr="00DA04C3">
        <w:rPr>
          <w:rStyle w:val="StyleUnderline"/>
        </w:rPr>
        <w:t xml:space="preserve"> can </w:t>
      </w:r>
      <w:r w:rsidRPr="00F97D26">
        <w:rPr>
          <w:rStyle w:val="StyleUnderline"/>
          <w:highlight w:val="cyan"/>
        </w:rPr>
        <w:t>monitor compliance</w:t>
      </w:r>
      <w:r w:rsidRPr="00DA04C3">
        <w:rPr>
          <w:rStyle w:val="StyleUnderline"/>
        </w:rPr>
        <w:t>; without them, we’d be running blind</w:t>
      </w:r>
      <w:r w:rsidRPr="00087452">
        <w:t>. “The</w:t>
      </w:r>
      <w:r w:rsidRPr="0001669F">
        <w:rPr>
          <w:sz w:val="14"/>
        </w:rPr>
        <w:t xml:space="preserve"> </w:t>
      </w:r>
      <w:r w:rsidRPr="00DA04C3">
        <w:rPr>
          <w:rStyle w:val="StyleUnderline"/>
        </w:rPr>
        <w:t xml:space="preserve">overarching consideration is that </w:t>
      </w:r>
      <w:r w:rsidRPr="009B4334">
        <w:rPr>
          <w:rStyle w:val="StyleUnderline"/>
        </w:rPr>
        <w:t>you wouldn’t really know what’s going o</w:t>
      </w:r>
      <w:r w:rsidRPr="009B4334">
        <w:rPr>
          <w:sz w:val="14"/>
        </w:rPr>
        <w:t>n</w:t>
      </w:r>
      <w:r w:rsidRPr="00087452">
        <w:t>,” says McDowell.</w:t>
      </w:r>
      <w:r w:rsidRPr="009B4334">
        <w:rPr>
          <w:sz w:val="14"/>
        </w:rPr>
        <w:t xml:space="preserve">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087452">
        <w:t>Compromised Weather Prediction and Climate Science</w:t>
      </w:r>
      <w:r w:rsidRPr="0001669F">
        <w:rPr>
          <w:sz w:val="14"/>
        </w:rPr>
        <w:t xml:space="preserve"> </w:t>
      </w:r>
      <w:r w:rsidRPr="00DA04C3">
        <w:rPr>
          <w:rStyle w:val="StyleUnderline"/>
        </w:rPr>
        <w:t>One great thing satellites have done for us is improve our ability to forecast weather</w:t>
      </w:r>
      <w:r w:rsidRPr="0001669F">
        <w:rPr>
          <w:sz w:val="14"/>
        </w:rPr>
        <w:t xml:space="preserve">. </w:t>
      </w:r>
      <w:r w:rsidRPr="00087452">
        <w:t xml:space="preserve">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87452">
        <w:t xml:space="preserve"> There’s also the effect on science to consider. </w:t>
      </w:r>
      <w:r w:rsidRPr="00087452">
        <w:rPr>
          <w:rStyle w:val="Emphasis"/>
        </w:rPr>
        <w:t xml:space="preserve">Much of what we know about climate change comes from satellites. </w:t>
      </w:r>
      <w:r w:rsidRPr="00087452">
        <w:t>As McDowell explains, the</w:t>
      </w:r>
      <w:r w:rsidRPr="00087452">
        <w:rPr>
          <w:sz w:val="14"/>
        </w:rPr>
        <w:t xml:space="preserv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87452">
        <w:t xml:space="preserve">. “We’re quite </w:t>
      </w:r>
      <w:r w:rsidRPr="00087452">
        <w:rPr>
          <w:rStyle w:val="Emphasis"/>
        </w:rPr>
        <w:t>dependent on satellites</w:t>
      </w:r>
      <w:r w:rsidRPr="00087452">
        <w:rPr>
          <w:rStyle w:val="StyleUnderline"/>
        </w:rPr>
        <w:t xml:space="preserve"> for a global view of what’s happening on our planet</w:t>
      </w:r>
      <w:r w:rsidRPr="00087452">
        <w:rPr>
          <w:sz w:val="14"/>
        </w:rPr>
        <w:t xml:space="preserve"> </w:t>
      </w:r>
      <w:r w:rsidRPr="00087452">
        <w:t xml:space="preserve">—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87452">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087452">
        <w:t>built</w:t>
      </w:r>
      <w:proofErr w:type="spellEnd"/>
      <w:proofErr w:type="gramEnd"/>
      <w:r w:rsidRPr="00087452">
        <w:t xml:space="preserve"> a new satellite, which typically requires a big, costly rocket to get it into space. Lastly, </w:t>
      </w:r>
      <w:r w:rsidRPr="009B4334">
        <w:rPr>
          <w:rStyle w:val="StyleUnderline"/>
        </w:rPr>
        <w:t>if a Kessler Syndrome wipes out the satellites</w:t>
      </w:r>
      <w:r w:rsidRPr="00087452">
        <w:t>,</w:t>
      </w:r>
      <w:r w:rsidRPr="009B4334">
        <w:rPr>
          <w:sz w:val="14"/>
        </w:rPr>
        <w:t xml:space="preserve"> </w:t>
      </w:r>
      <w:r w:rsidRPr="00087452">
        <w:t xml:space="preserve">that </w:t>
      </w:r>
      <w:r w:rsidRPr="009B4334">
        <w:rPr>
          <w:rStyle w:val="StyleUnderline"/>
        </w:rPr>
        <w:t>would</w:t>
      </w:r>
      <w:r w:rsidRPr="00DA04C3">
        <w:rPr>
          <w:rStyle w:val="StyleUnderline"/>
        </w:rPr>
        <w:t xml:space="preserve"> present an entirely different recovery scenario</w:t>
      </w:r>
      <w:r w:rsidRPr="00087452">
        <w:t xml:space="preserve">. According to McDowell, it would take a </w:t>
      </w:r>
      <w:r w:rsidRPr="00F97D26">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F97D26">
        <w:rPr>
          <w:rStyle w:val="StyleUnderline"/>
          <w:highlight w:val="cyan"/>
        </w:rPr>
        <w:t>objects</w:t>
      </w:r>
      <w:r w:rsidRPr="00DA04C3">
        <w:rPr>
          <w:rStyle w:val="StyleUnderline"/>
        </w:rPr>
        <w:t xml:space="preserve"> below 500 km (310 miles) </w:t>
      </w:r>
      <w:r w:rsidRPr="00F97D26">
        <w:rPr>
          <w:rStyle w:val="StyleUnderline"/>
          <w:highlight w:val="cyan"/>
        </w:rPr>
        <w:t>would</w:t>
      </w:r>
      <w:r w:rsidRPr="00DA04C3">
        <w:rPr>
          <w:rStyle w:val="StyleUnderline"/>
        </w:rPr>
        <w:t xml:space="preserve"> eventually </w:t>
      </w:r>
      <w:r w:rsidRPr="00F97D26">
        <w:rPr>
          <w:rStyle w:val="StyleUnderline"/>
          <w:highlight w:val="cyan"/>
        </w:rPr>
        <w:t>fall back to Earth</w:t>
      </w:r>
      <w:r w:rsidRPr="00DA04C3">
        <w:rPr>
          <w:rStyle w:val="StyleUnderline"/>
        </w:rPr>
        <w:t xml:space="preserve">. Thus, we would only be able to start re-seeding </w:t>
      </w:r>
      <w:r w:rsidRPr="00F97D26">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01669F">
        <w:rPr>
          <w:sz w:val="14"/>
        </w:rPr>
        <w:t xml:space="preserve">Unfortunately, the </w:t>
      </w:r>
      <w:r w:rsidRPr="00DA04C3">
        <w:rPr>
          <w:rStyle w:val="StyleUnderline"/>
        </w:rPr>
        <w:t xml:space="preserve">area above 600 km (372 miles) </w:t>
      </w:r>
      <w:r w:rsidRPr="00F97D26">
        <w:rPr>
          <w:rStyle w:val="Emphasis"/>
          <w:highlight w:val="cyan"/>
        </w:rPr>
        <w:t xml:space="preserve">would remain out of touch for </w:t>
      </w:r>
      <w:r w:rsidRPr="009B4334">
        <w:rPr>
          <w:rStyle w:val="Emphasis"/>
        </w:rPr>
        <w:t xml:space="preserve">a practically </w:t>
      </w:r>
      <w:r w:rsidRPr="00F97D26">
        <w:rPr>
          <w:rStyle w:val="Emphasis"/>
          <w:highlight w:val="cyan"/>
        </w:rPr>
        <w:t>indefinite period of time</w:t>
      </w:r>
      <w:r w:rsidRPr="00087452">
        <w:t xml:space="preserve">; objects orbiting at that height tend to stay there for a long, long time. </w:t>
      </w:r>
      <w:r w:rsidRPr="00F97D26">
        <w:rPr>
          <w:rStyle w:val="StyleUnderline"/>
          <w:highlight w:val="cyan"/>
        </w:rPr>
        <w:t>We’d</w:t>
      </w:r>
      <w:r w:rsidRPr="0001669F">
        <w:rPr>
          <w:sz w:val="14"/>
        </w:rPr>
        <w:t xml:space="preserve"> </w:t>
      </w:r>
      <w:r w:rsidRPr="00087452">
        <w:t xml:space="preserve">probably </w:t>
      </w:r>
      <w:r w:rsidRPr="00F97D26">
        <w:rPr>
          <w:rStyle w:val="Emphasis"/>
          <w:highlight w:val="cyan"/>
        </w:rPr>
        <w:t>lose this band for good</w:t>
      </w:r>
      <w:r w:rsidRPr="0001669F">
        <w:rPr>
          <w:sz w:val="14"/>
        </w:rPr>
        <w:t xml:space="preserve"> — </w:t>
      </w:r>
      <w:r w:rsidRPr="00087452">
        <w:t xml:space="preserve">unless we manually removed the debris field, using clean-up satellites or other techniques. It’s worth noting </w:t>
      </w:r>
      <w:r w:rsidRPr="00DA04C3">
        <w:rPr>
          <w:rStyle w:val="StyleUnderline"/>
        </w:rPr>
        <w:t>that a single Kessler event could hit the LEO zone or the GEO zone</w:t>
      </w:r>
      <w:r w:rsidRPr="0001669F">
        <w:rPr>
          <w:sz w:val="14"/>
        </w:rPr>
        <w:t xml:space="preserve"> </w:t>
      </w:r>
      <w:r w:rsidRPr="00087452">
        <w:t>(geosynchronous orbit) but realistically not both; LEO debris could never reach GEO, and vice versa — though a spent rocket in GTO (geosynchronous transfer orbit) or SSTO (</w:t>
      </w:r>
      <w:proofErr w:type="spellStart"/>
      <w:r w:rsidRPr="00087452">
        <w:t>supersynchronous</w:t>
      </w:r>
      <w:proofErr w:type="spellEnd"/>
      <w:r w:rsidRPr="00087452">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 xml:space="preserve">we should probably take the prospect of a Kessler Syndrome more </w:t>
      </w:r>
      <w:proofErr w:type="gramStart"/>
      <w:r w:rsidRPr="00DA04C3">
        <w:rPr>
          <w:rStyle w:val="StyleUnderline"/>
        </w:rPr>
        <w:t>seriously</w:t>
      </w:r>
      <w:r w:rsidRPr="0001669F">
        <w:rPr>
          <w:sz w:val="14"/>
        </w:rPr>
        <w:t xml:space="preserve">, </w:t>
      </w:r>
      <w:r w:rsidRPr="00087452">
        <w:t>and</w:t>
      </w:r>
      <w:proofErr w:type="gramEnd"/>
      <w:r w:rsidRPr="00087452">
        <w:t xml:space="preserve"> be aware of what could happen if we’re no longer able to use these spaces.</w:t>
      </w:r>
    </w:p>
    <w:p w14:paraId="6665D5D4" w14:textId="6FD44BF0" w:rsidR="00A95652" w:rsidRDefault="00F97D26" w:rsidP="00F97D26">
      <w:pPr>
        <w:pStyle w:val="Heading3"/>
      </w:pPr>
      <w:r>
        <w:t>1AC---Framing</w:t>
      </w:r>
    </w:p>
    <w:p w14:paraId="3B3C3314" w14:textId="77777777" w:rsidR="00F97D26" w:rsidRPr="00807451" w:rsidRDefault="00F97D26" w:rsidP="00F97D26">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F80540B" w14:textId="77777777" w:rsidR="00F97D26" w:rsidRDefault="00F97D26" w:rsidP="00F97D26">
      <w:pPr>
        <w:rPr>
          <w:rStyle w:val="Style13ptBold"/>
        </w:rPr>
      </w:pPr>
      <w:r>
        <w:rPr>
          <w:rStyle w:val="Style13ptBold"/>
        </w:rPr>
        <w:t>Blum et al. 18</w:t>
      </w:r>
    </w:p>
    <w:p w14:paraId="4924F24D" w14:textId="77777777" w:rsidR="00F97D26" w:rsidRDefault="00F97D26" w:rsidP="00F97D2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97058AE" w14:textId="77777777" w:rsidR="00F97D26" w:rsidRDefault="00F97D26" w:rsidP="00F97D2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606C37B"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C862F55" w14:textId="77777777" w:rsidR="00F97D26" w:rsidRDefault="00F97D26" w:rsidP="00F97D2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2D2AE11"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76C8205"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8C4A400"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AD477F4" w14:textId="77777777" w:rsidR="00F97D26" w:rsidRDefault="00F97D26" w:rsidP="00F97D2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240AB152"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9415CEC"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B96A42C"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D250F0B"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1BED191"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07A86D5"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Desire and reward centers </w:t>
      </w:r>
    </w:p>
    <w:p w14:paraId="27938D72"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2A60FD3"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17BA0173"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5D64C8D"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943AAC5"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3FB1079"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1B3C1AE"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81A143D"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B8754CF"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1CD4B37" w14:textId="77777777" w:rsidR="00F97D26" w:rsidRDefault="00F97D26" w:rsidP="00F97D2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CB316E" w14:textId="77777777" w:rsidR="00F97D26" w:rsidRPr="00EB519E" w:rsidRDefault="00F97D26" w:rsidP="00F97D26">
      <w:pPr>
        <w:pStyle w:val="Heading4"/>
        <w:rPr>
          <w:bCs/>
        </w:rPr>
      </w:pPr>
      <w:r>
        <w:t>2---</w:t>
      </w:r>
      <w:r w:rsidRPr="00EB519E">
        <w:rPr>
          <w:bCs/>
        </w:rPr>
        <w:t xml:space="preserve">Reducing existential risks is the top priority in any coherent moral theory </w:t>
      </w:r>
    </w:p>
    <w:p w14:paraId="7D34287E" w14:textId="77777777" w:rsidR="00F97D26" w:rsidRDefault="00F97D26" w:rsidP="00F97D26">
      <w:pPr>
        <w:rPr>
          <w:b/>
          <w:bCs/>
          <w:sz w:val="26"/>
        </w:rPr>
      </w:pPr>
      <w:r>
        <w:rPr>
          <w:rStyle w:val="Style13ptBold"/>
        </w:rPr>
        <w:t xml:space="preserve">Plummer 15 </w:t>
      </w:r>
      <w:r>
        <w:t>(Theron, Philosophy @St. Andrews http://blog.practicalethics.ox.ac.uk/2015/05/moral-agreement-on-saving-the-world/)</w:t>
      </w:r>
    </w:p>
    <w:p w14:paraId="55027151" w14:textId="77777777" w:rsidR="00F97D26" w:rsidRDefault="00F97D26" w:rsidP="00F97D26">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D2CEF74" w14:textId="5978B526" w:rsidR="00F97D26" w:rsidRDefault="00F34EFC" w:rsidP="00F97D26">
      <w:pPr>
        <w:pStyle w:val="Heading4"/>
      </w:pPr>
      <w:r>
        <w:t>3</w:t>
      </w:r>
      <w:r w:rsidR="00F97D26">
        <w:t>---</w:t>
      </w:r>
      <w:r w:rsidR="00F97D26" w:rsidRPr="00204148">
        <w:t>Actor specificity</w:t>
      </w:r>
    </w:p>
    <w:p w14:paraId="4FEB0C95" w14:textId="77777777" w:rsidR="00F97D26" w:rsidRPr="00204148" w:rsidRDefault="00F97D26" w:rsidP="00F97D26">
      <w:pPr>
        <w:pStyle w:val="Heading4"/>
      </w:pPr>
      <w:r w:rsidRPr="00204148">
        <w:t>A] Aggregation – every policy benefits some and harms others, which also means side constraints freeze action. </w:t>
      </w:r>
    </w:p>
    <w:p w14:paraId="074E88FF" w14:textId="77777777" w:rsidR="00F97D26" w:rsidRPr="00204148" w:rsidRDefault="00F97D26" w:rsidP="00F97D26">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6AEA6272" w14:textId="77777777" w:rsidR="00F97D26" w:rsidRDefault="00F97D26" w:rsidP="00F97D26">
      <w:pPr>
        <w:pStyle w:val="Heading4"/>
      </w:pPr>
      <w:r w:rsidRPr="00204148">
        <w:t>C] No intent-foresight distinction – If we foresee a consequence, then it becomes part of our deliberation </w:t>
      </w:r>
    </w:p>
    <w:p w14:paraId="3CCF9804" w14:textId="77777777" w:rsidR="00F97D26" w:rsidRPr="00FE6266" w:rsidRDefault="00F97D26" w:rsidP="00F97D26">
      <w:pPr>
        <w:pStyle w:val="Heading4"/>
      </w:pPr>
      <w:r w:rsidRPr="00204148">
        <w:t>which makes it intrinsic to our action since we intend it to happen </w:t>
      </w:r>
    </w:p>
    <w:p w14:paraId="3E721FD6" w14:textId="77777777" w:rsidR="00F97D26" w:rsidRPr="00F97D26" w:rsidRDefault="00F97D26" w:rsidP="00F97D26"/>
    <w:sectPr w:rsidR="00F97D26" w:rsidRPr="00F97D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F97D26"/>
    <w:rsid w:val="000139A3"/>
    <w:rsid w:val="0002181F"/>
    <w:rsid w:val="00100833"/>
    <w:rsid w:val="00104529"/>
    <w:rsid w:val="00105942"/>
    <w:rsid w:val="00107396"/>
    <w:rsid w:val="00144A4C"/>
    <w:rsid w:val="00176AB0"/>
    <w:rsid w:val="00177B7D"/>
    <w:rsid w:val="0018322D"/>
    <w:rsid w:val="001B5776"/>
    <w:rsid w:val="001E527A"/>
    <w:rsid w:val="001F78CE"/>
    <w:rsid w:val="00245733"/>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5F4FB0"/>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44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EFC"/>
    <w:rsid w:val="00F45E10"/>
    <w:rsid w:val="00F6364A"/>
    <w:rsid w:val="00F9113A"/>
    <w:rsid w:val="00F97D2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230E"/>
  <w15:chartTrackingRefBased/>
  <w15:docId w15:val="{D4C02563-B0DA-45B5-981E-4C5C5BEF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7D26"/>
    <w:rPr>
      <w:rFonts w:ascii="Calibri" w:hAnsi="Calibri" w:cs="Calibri"/>
      <w:sz w:val="24"/>
    </w:rPr>
  </w:style>
  <w:style w:type="paragraph" w:styleId="Heading1">
    <w:name w:val="heading 1"/>
    <w:aliases w:val="Pocket"/>
    <w:basedOn w:val="Normal"/>
    <w:next w:val="Normal"/>
    <w:link w:val="Heading1Char"/>
    <w:qFormat/>
    <w:rsid w:val="00F97D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7D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7D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Tags,No Spacing1111,ta,t,T,Ch1"/>
    <w:basedOn w:val="Normal"/>
    <w:next w:val="Normal"/>
    <w:link w:val="Heading4Char"/>
    <w:uiPriority w:val="3"/>
    <w:unhideWhenUsed/>
    <w:qFormat/>
    <w:rsid w:val="00F97D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7D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D26"/>
  </w:style>
  <w:style w:type="character" w:customStyle="1" w:styleId="Heading1Char">
    <w:name w:val="Heading 1 Char"/>
    <w:aliases w:val="Pocket Char"/>
    <w:basedOn w:val="DefaultParagraphFont"/>
    <w:link w:val="Heading1"/>
    <w:rsid w:val="00F97D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7D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7D2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F97D2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B"/>
    <w:basedOn w:val="DefaultParagraphFont"/>
    <w:link w:val="textbold"/>
    <w:uiPriority w:val="7"/>
    <w:qFormat/>
    <w:rsid w:val="00F97D2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97D2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F97D2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F97D26"/>
    <w:rPr>
      <w:color w:val="auto"/>
      <w:u w:val="none"/>
    </w:rPr>
  </w:style>
  <w:style w:type="character" w:styleId="FollowedHyperlink">
    <w:name w:val="FollowedHyperlink"/>
    <w:basedOn w:val="DefaultParagraphFont"/>
    <w:uiPriority w:val="99"/>
    <w:semiHidden/>
    <w:unhideWhenUsed/>
    <w:rsid w:val="00F97D26"/>
    <w:rPr>
      <w:color w:val="auto"/>
      <w:u w:val="none"/>
    </w:rPr>
  </w:style>
  <w:style w:type="paragraph" w:styleId="DocumentMap">
    <w:name w:val="Document Map"/>
    <w:basedOn w:val="Normal"/>
    <w:link w:val="DocumentMapChar"/>
    <w:uiPriority w:val="99"/>
    <w:semiHidden/>
    <w:unhideWhenUsed/>
    <w:rsid w:val="00F97D2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97D26"/>
    <w:rPr>
      <w:rFonts w:ascii="Lucida Grande" w:hAnsi="Lucida Grande" w:cs="Lucida Grande"/>
      <w:sz w:val="24"/>
    </w:rPr>
  </w:style>
  <w:style w:type="character" w:styleId="UnresolvedMention">
    <w:name w:val="Unresolved Mention"/>
    <w:basedOn w:val="DefaultParagraphFont"/>
    <w:uiPriority w:val="99"/>
    <w:semiHidden/>
    <w:unhideWhenUsed/>
    <w:rsid w:val="00F97D26"/>
    <w:rPr>
      <w:color w:val="605E5C"/>
      <w:shd w:val="clear" w:color="auto" w:fill="E1DFDD"/>
    </w:rPr>
  </w:style>
  <w:style w:type="paragraph" w:styleId="BalloonText">
    <w:name w:val="Balloon Text"/>
    <w:basedOn w:val="Normal"/>
    <w:link w:val="BalloonTextChar"/>
    <w:uiPriority w:val="99"/>
    <w:semiHidden/>
    <w:unhideWhenUsed/>
    <w:rsid w:val="00F97D2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97D26"/>
    <w:rPr>
      <w:rFonts w:ascii="Times New Roman" w:hAnsi="Times New Roman" w:cs="Times New Roman"/>
      <w:sz w:val="18"/>
      <w:szCs w:val="18"/>
    </w:rPr>
  </w:style>
  <w:style w:type="paragraph" w:customStyle="1" w:styleId="textbold">
    <w:name w:val="text bold"/>
    <w:basedOn w:val="Normal"/>
    <w:link w:val="Emphasis"/>
    <w:autoRedefine/>
    <w:uiPriority w:val="7"/>
    <w:qFormat/>
    <w:rsid w:val="00F97D2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99"/>
    <w:unhideWhenUsed/>
    <w:qFormat/>
    <w:rsid w:val="00F97D26"/>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F97D2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97D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F97D26"/>
    <w:pPr>
      <w:spacing w:before="100" w:beforeAutospacing="1" w:after="100" w:afterAutospacing="1" w:line="240" w:lineRule="auto"/>
    </w:pPr>
    <w:rPr>
      <w:rFonts w:ascii="Times New Roman" w:eastAsia="Times New Roman" w:hAnsi="Times New Roman" w:cs="Times New Roman"/>
    </w:rPr>
  </w:style>
  <w:style w:type="paragraph" w:customStyle="1" w:styleId="recommendedtitle">
    <w:name w:val="recommended__title"/>
    <w:basedOn w:val="Normal"/>
    <w:rsid w:val="00F97D26"/>
    <w:pPr>
      <w:spacing w:before="100" w:beforeAutospacing="1" w:after="100" w:afterAutospacing="1" w:line="240" w:lineRule="auto"/>
    </w:pPr>
    <w:rPr>
      <w:rFonts w:ascii="Times New Roman" w:eastAsia="Times New Roman" w:hAnsi="Times New Roman" w:cs="Times New Roman"/>
    </w:rPr>
  </w:style>
  <w:style w:type="paragraph" w:customStyle="1" w:styleId="figurecaption">
    <w:name w:val="figure__caption"/>
    <w:basedOn w:val="Normal"/>
    <w:rsid w:val="00F97D26"/>
    <w:pPr>
      <w:spacing w:before="100" w:beforeAutospacing="1" w:after="100" w:afterAutospacing="1" w:line="240" w:lineRule="auto"/>
    </w:pPr>
    <w:rPr>
      <w:rFonts w:ascii="Times New Roman" w:eastAsia="Times New Roman" w:hAnsi="Times New Roman" w:cs="Times New Roman"/>
    </w:rPr>
  </w:style>
  <w:style w:type="character" w:customStyle="1" w:styleId="LDCut">
    <w:name w:val="LD Cut"/>
    <w:basedOn w:val="DefaultParagraphFont"/>
    <w:uiPriority w:val="1"/>
    <w:qFormat/>
    <w:rsid w:val="00F97D26"/>
    <w:rPr>
      <w:rFonts w:ascii="Times New Roman" w:hAnsi="Times New Roman"/>
      <w:b w:val="0"/>
      <w:color w:val="auto"/>
      <w:sz w:val="12"/>
    </w:rPr>
  </w:style>
  <w:style w:type="character" w:customStyle="1" w:styleId="LDUnderline">
    <w:name w:val="LD Underline"/>
    <w:basedOn w:val="DefaultParagraphFont"/>
    <w:uiPriority w:val="1"/>
    <w:qFormat/>
    <w:rsid w:val="00F97D26"/>
    <w:rPr>
      <w:rFonts w:ascii="Times New Roman" w:hAnsi="Times New Roman" w:cs="Times New Roman"/>
      <w:b/>
      <w:color w:val="auto"/>
      <w:sz w:val="24"/>
      <w:u w:val="single"/>
    </w:rPr>
  </w:style>
  <w:style w:type="character" w:customStyle="1" w:styleId="TitleChar">
    <w:name w:val="Title Char"/>
    <w:basedOn w:val="DefaultParagraphFont"/>
    <w:link w:val="Title"/>
    <w:uiPriority w:val="6"/>
    <w:qFormat/>
    <w:rsid w:val="00F97D26"/>
    <w:rPr>
      <w:u w:val="single"/>
    </w:rPr>
  </w:style>
  <w:style w:type="paragraph" w:styleId="Title">
    <w:name w:val="Title"/>
    <w:basedOn w:val="Normal"/>
    <w:next w:val="Normal"/>
    <w:link w:val="TitleChar"/>
    <w:uiPriority w:val="6"/>
    <w:qFormat/>
    <w:rsid w:val="00F97D26"/>
    <w:pPr>
      <w:ind w:left="720"/>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F97D2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en/south-korea-space-rocket-test-prompts-fear-of-arms-race-with-north/a-59572929" TargetMode="External"/><Relationship Id="rId18" Type="http://schemas.openxmlformats.org/officeDocument/2006/relationships/hyperlink" Target="https://warontherocks.com/2021/10/why-south-korea-shouldnt-build-its-own-nuclear-bombs/"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www.spacesafetymagazine.com/space-debris/kessler-syndrome/" TargetMode="External"/><Relationship Id="rId34" Type="http://schemas.openxmlformats.org/officeDocument/2006/relationships/hyperlink" Target="https://www.ncbi.nlm.nih.gov/pmc/articles/PMC6446569/"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www.koreatimes.co.kr/www/tech/2021/10/693_316355.html" TargetMode="External"/><Relationship Id="rId17" Type="http://schemas.openxmlformats.org/officeDocument/2006/relationships/hyperlink" Target="https://www.bloomberg.com/news/articles/2021-10-20/south-korea-to-launch-new-rocket-as-arms-race-builds-across-asia" TargetMode="External"/><Relationship Id="rId25" Type="http://schemas.openxmlformats.org/officeDocument/2006/relationships/hyperlink" Target="http://planet4589.org/jcm/cfa-www.harvard.edu" TargetMode="External"/><Relationship Id="rId33" Type="http://schemas.openxmlformats.org/officeDocument/2006/relationships/hyperlink" Target="https://www.newamerica.org/" TargetMode="External"/><Relationship Id="rId2" Type="http://schemas.openxmlformats.org/officeDocument/2006/relationships/numbering" Target="numbering.xml"/><Relationship Id="rId16" Type="http://schemas.openxmlformats.org/officeDocument/2006/relationships/hyperlink" Target="https://archive.is/o/a0crs/https:/www.thetimes.co.uk/article/north-korea-tests-unidentifed-ballistic-missile-lw5fh0t8k" TargetMode="External"/><Relationship Id="rId20" Type="http://schemas.openxmlformats.org/officeDocument/2006/relationships/hyperlink" Target="https://io9.gizmodo.com/what-would-happen-if-all-our-satellites-were-suddenly-d-1709006681" TargetMode="External"/><Relationship Id="rId29" Type="http://schemas.openxmlformats.org/officeDocument/2006/relationships/hyperlink" Target="https://io9.gizmodo.com/what-would-happen-if-all-our-satellites-were-suddenly-d-1709006681"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south-koreas-top-airline-to-develop-propellant-tank-for-smallsat-launcher/" TargetMode="External"/><Relationship Id="rId24" Type="http://schemas.openxmlformats.org/officeDocument/2006/relationships/hyperlink" Target="http://planet4589.org/" TargetMode="External"/><Relationship Id="rId32" Type="http://schemas.openxmlformats.org/officeDocument/2006/relationships/hyperlink" Target="http://www.pwsinger.com/biography.html" TargetMode="External"/><Relationship Id="rId5" Type="http://schemas.openxmlformats.org/officeDocument/2006/relationships/webSettings" Target="webSettings.xml"/><Relationship Id="rId15" Type="http://schemas.openxmlformats.org/officeDocument/2006/relationships/hyperlink" Target="https://archive.is/o/a0crs/https:/www.thetimes.co.uk/article/north-korea-demands-end-to-joint-military-exercises-amid-further-missile-tests-hgwhg3jwf"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hyperlink" Target="http://marshall.org/wp-content/uploads/2013/08/Day-without-Space-Oct-16-2008.pdf" TargetMode="External"/><Relationship Id="rId36" Type="http://schemas.openxmlformats.org/officeDocument/2006/relationships/theme" Target="theme/theme1.xml"/><Relationship Id="rId10" Type="http://schemas.openxmlformats.org/officeDocument/2006/relationships/hyperlink" Target="https://spacenews.com/backed-by-samsung-south-korean-startup-perigee-aims-for-2020-maiden-launch/" TargetMode="External"/><Relationship Id="rId19" Type="http://schemas.openxmlformats.org/officeDocument/2006/relationships/hyperlink" Target="http://www.reachingcriticalwill.org/images/documents/Disarmament-fora/OEWG/2016/Documents/NGO13.pdf" TargetMode="External"/><Relationship Id="rId31" Type="http://schemas.openxmlformats.org/officeDocument/2006/relationships/hyperlink" Target="http://www.protocols.com/pbook/cellular.htm" TargetMode="Externa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www.thetimes.co.uk/article/south-korea-heightens-tensions-with-space-launch-jb8mnwwdp%20accessed%201/12/2022" TargetMode="External"/><Relationship Id="rId22" Type="http://schemas.openxmlformats.org/officeDocument/2006/relationships/hyperlink" Target="http://io9.com/how-to-clean-up-deadly-space-junk-before-disaster-strik-1443463338" TargetMode="External"/><Relationship Id="rId27" Type="http://schemas.openxmlformats.org/officeDocument/2006/relationships/hyperlink" Target="http://articles.latimes.com/1998/may/21/news/mn-52190" TargetMode="External"/><Relationship Id="rId30" Type="http://schemas.openxmlformats.org/officeDocument/2006/relationships/hyperlink" Target="https://io9.gizmodo.com/what-would-happen-if-all-our-satellites-were-suddenly-d-1709006681" TargetMode="External"/><Relationship Id="rId35" Type="http://schemas.openxmlformats.org/officeDocument/2006/relationships/fontTable" Target="fontTable.xml"/><Relationship Id="rId8" Type="http://schemas.openxmlformats.org/officeDocument/2006/relationships/hyperlink" Target="https://english.msit.go.kr/eng/contents/cont.do?sCode=eng&amp;mPid=19&amp;mId=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17575</Words>
  <Characters>100184</Characters>
  <Application>Microsoft Office Word</Application>
  <DocSecurity>0</DocSecurity>
  <Lines>834</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2022-01-13T16:26:00Z</dcterms:created>
  <dcterms:modified xsi:type="dcterms:W3CDTF">2022-01-13T16:46:00Z</dcterms:modified>
</cp:coreProperties>
</file>