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28CC9" w14:textId="77777777" w:rsidR="000A4C61" w:rsidRPr="00921E76" w:rsidRDefault="000A4C61" w:rsidP="000A4C61">
      <w:pPr>
        <w:pStyle w:val="Heading2"/>
        <w:rPr>
          <w:rFonts w:cs="Calibri"/>
        </w:rPr>
      </w:pPr>
      <w:r w:rsidRPr="00921E76">
        <w:rPr>
          <w:rFonts w:cs="Calibri"/>
        </w:rPr>
        <w:t xml:space="preserve">1AC v1 – </w:t>
      </w:r>
      <w:r>
        <w:rPr>
          <w:rFonts w:cs="Calibri"/>
        </w:rPr>
        <w:t>Glenbrooks</w:t>
      </w:r>
    </w:p>
    <w:p w14:paraId="17D0039E" w14:textId="77777777" w:rsidR="000A4C61" w:rsidRPr="00921E76" w:rsidRDefault="000A4C61" w:rsidP="000A4C61">
      <w:pPr>
        <w:pStyle w:val="Heading3"/>
        <w:rPr>
          <w:rFonts w:cs="Calibri"/>
        </w:rPr>
      </w:pPr>
      <w:bookmarkStart w:id="0" w:name="_Hlk86960267"/>
      <w:r w:rsidRPr="00921E76">
        <w:rPr>
          <w:rFonts w:cs="Calibri"/>
        </w:rPr>
        <w:lastRenderedPageBreak/>
        <w:t>1AC: Plan</w:t>
      </w:r>
    </w:p>
    <w:p w14:paraId="22277CF9" w14:textId="77777777" w:rsidR="000A4C61" w:rsidRPr="00921E76" w:rsidRDefault="000A4C61" w:rsidP="000A4C61">
      <w:pPr>
        <w:pStyle w:val="Heading4"/>
        <w:rPr>
          <w:rFonts w:cs="Calibri"/>
        </w:rPr>
      </w:pPr>
      <w:r w:rsidRPr="00921E76">
        <w:rPr>
          <w:rFonts w:cs="Calibri"/>
        </w:rPr>
        <w:t>Plan: The Republic of India ought to recognize an unconditional right of workers to strike.</w:t>
      </w:r>
    </w:p>
    <w:p w14:paraId="5FF21540" w14:textId="77777777" w:rsidR="000A4C61" w:rsidRPr="00921E76" w:rsidRDefault="000A4C61" w:rsidP="000A4C61">
      <w:pPr>
        <w:pStyle w:val="Heading4"/>
        <w:rPr>
          <w:rFonts w:cs="Calibri"/>
        </w:rPr>
      </w:pPr>
      <w:r w:rsidRPr="00921E76">
        <w:rPr>
          <w:rFonts w:cs="Calibri"/>
        </w:rPr>
        <w:t xml:space="preserve">Implementing a Right to Strikes </w:t>
      </w:r>
      <w:r w:rsidRPr="00921E76">
        <w:rPr>
          <w:rFonts w:cs="Calibri"/>
          <w:u w:val="single"/>
        </w:rPr>
        <w:t>solves</w:t>
      </w:r>
      <w:r w:rsidRPr="00921E76">
        <w:rPr>
          <w:rFonts w:cs="Calibri"/>
        </w:rPr>
        <w:t xml:space="preserve"> rampant inequality by </w:t>
      </w:r>
      <w:r w:rsidRPr="00921E76">
        <w:rPr>
          <w:rFonts w:cs="Calibri"/>
          <w:u w:val="single"/>
        </w:rPr>
        <w:t>empowering</w:t>
      </w:r>
      <w:r w:rsidRPr="00921E76">
        <w:rPr>
          <w:rFonts w:cs="Calibri"/>
        </w:rPr>
        <w:t xml:space="preserve"> collective bargaining. </w:t>
      </w:r>
    </w:p>
    <w:p w14:paraId="65262C50" w14:textId="77777777" w:rsidR="000A4C61" w:rsidRPr="00921E76" w:rsidRDefault="000A4C61" w:rsidP="000A4C61">
      <w:r w:rsidRPr="00921E76">
        <w:rPr>
          <w:rStyle w:val="Style13ptBold"/>
        </w:rPr>
        <w:t>Rai 20</w:t>
      </w:r>
      <w:r w:rsidRPr="00921E76">
        <w:t xml:space="preserve"> Diva Rai 1-2-2020 "Right to Strike: Proposed Amendment in the Indian Constitution" </w:t>
      </w:r>
      <w:hyperlink r:id="rId9" w:anchor="Strike_as_a_Fundamental_Right" w:history="1">
        <w:r w:rsidRPr="00921E76">
          <w:rPr>
            <w:rStyle w:val="Hyperlink"/>
          </w:rPr>
          <w:t>https://blog.ipleaders.in/right-to-strike-proposed-amendment-in-the-indian-constitution/#Strike_as_a_Fundamental_Right</w:t>
        </w:r>
      </w:hyperlink>
      <w:r w:rsidRPr="00921E76">
        <w:t xml:space="preserve"> (Writer at Intelligent Legal Solutions)//Elmer </w:t>
      </w:r>
    </w:p>
    <w:p w14:paraId="047EE0C4" w14:textId="77777777" w:rsidR="000A4C61" w:rsidRPr="00921E76" w:rsidRDefault="000A4C61" w:rsidP="000A4C61">
      <w:pPr>
        <w:rPr>
          <w:u w:val="single"/>
        </w:rPr>
      </w:pPr>
      <w:r w:rsidRPr="00921E76">
        <w:rPr>
          <w:sz w:val="16"/>
        </w:rPr>
        <w:t xml:space="preserve">Strike as a Fundamental Right </w:t>
      </w:r>
      <w:r w:rsidRPr="00EC36B7">
        <w:rPr>
          <w:b/>
          <w:sz w:val="26"/>
          <w:highlight w:val="green"/>
          <w:u w:val="single"/>
          <w:bdr w:val="single" w:sz="18" w:space="0" w:color="auto"/>
        </w:rPr>
        <w:t>No fundamental right status has been given to the right to strike</w:t>
      </w:r>
      <w:r w:rsidRPr="00921E76">
        <w:rPr>
          <w:sz w:val="16"/>
        </w:rPr>
        <w:t xml:space="preserve">. It is still a legal and statutory right. Article 51(c) of the Indian Constitution says that the state shall have to respect for international law and treaties and Article 253 of the Constitution says that such international laws and treaties should be ratified by the Indian parliament. All the international laws and conventions such as the International Labour Organization and Universal Declaration of Human Rights, 1948 has adopted in its very basic structure the right to strike. </w:t>
      </w:r>
      <w:r w:rsidRPr="00921E76">
        <w:rPr>
          <w:u w:val="single"/>
        </w:rPr>
        <w:t xml:space="preserve">Although </w:t>
      </w:r>
      <w:r w:rsidRPr="00EC36B7">
        <w:rPr>
          <w:b/>
          <w:sz w:val="26"/>
          <w:highlight w:val="green"/>
          <w:u w:val="single"/>
        </w:rPr>
        <w:t>it is the essence of collective bargaining</w:t>
      </w:r>
      <w:r w:rsidRPr="00EC36B7">
        <w:rPr>
          <w:highlight w:val="green"/>
          <w:u w:val="single"/>
        </w:rPr>
        <w:t xml:space="preserve"> </w:t>
      </w:r>
      <w:r w:rsidRPr="00921E76">
        <w:rPr>
          <w:u w:val="single"/>
        </w:rPr>
        <w:t xml:space="preserve">which all the international conventions regarding workers talk about but no heed has been paid to these conventions by India. Even </w:t>
      </w:r>
      <w:r w:rsidRPr="00EC36B7">
        <w:rPr>
          <w:b/>
          <w:sz w:val="26"/>
          <w:highlight w:val="green"/>
          <w:u w:val="single"/>
        </w:rPr>
        <w:t xml:space="preserve">the judiciary has failed to </w:t>
      </w:r>
      <w:r w:rsidRPr="00EC36B7">
        <w:rPr>
          <w:b/>
          <w:sz w:val="26"/>
          <w:highlight w:val="green"/>
          <w:u w:val="single"/>
          <w:bdr w:val="single" w:sz="18" w:space="0" w:color="auto"/>
        </w:rPr>
        <w:t>consider the dynamic transformation of right to strike</w:t>
      </w:r>
      <w:r w:rsidRPr="00921E76">
        <w:rPr>
          <w:u w:val="single"/>
        </w:rPr>
        <w:t xml:space="preserve">. </w:t>
      </w:r>
      <w:r w:rsidRPr="00EC36B7">
        <w:rPr>
          <w:b/>
          <w:sz w:val="26"/>
          <w:highlight w:val="green"/>
          <w:u w:val="single"/>
          <w:bdr w:val="single" w:sz="18" w:space="0" w:color="auto"/>
        </w:rPr>
        <w:t>There is a dire need of right to strike to be given as a fundamental right</w:t>
      </w:r>
      <w:r w:rsidRPr="00921E76">
        <w:rPr>
          <w:u w:val="single"/>
        </w:rPr>
        <w:t xml:space="preserve">. Because </w:t>
      </w:r>
      <w:r w:rsidRPr="00EC36B7">
        <w:rPr>
          <w:b/>
          <w:sz w:val="26"/>
          <w:highlight w:val="green"/>
          <w:u w:val="single"/>
        </w:rPr>
        <w:t xml:space="preserve">the right to form associations and </w:t>
      </w:r>
      <w:r w:rsidRPr="00921E76">
        <w:rPr>
          <w:u w:val="single"/>
        </w:rPr>
        <w:t xml:space="preserve">trade </w:t>
      </w:r>
      <w:r w:rsidRPr="00EC36B7">
        <w:rPr>
          <w:b/>
          <w:sz w:val="26"/>
          <w:highlight w:val="green"/>
          <w:u w:val="single"/>
        </w:rPr>
        <w:t>unions</w:t>
      </w:r>
      <w:r w:rsidRPr="00EC36B7">
        <w:rPr>
          <w:highlight w:val="green"/>
          <w:u w:val="single"/>
        </w:rPr>
        <w:t xml:space="preserve"> </w:t>
      </w:r>
      <w:r w:rsidRPr="00EC36B7">
        <w:rPr>
          <w:b/>
          <w:sz w:val="26"/>
          <w:highlight w:val="green"/>
          <w:u w:val="single"/>
        </w:rPr>
        <w:t xml:space="preserve">will have no effect if right to strike is </w:t>
      </w:r>
      <w:r w:rsidRPr="00EC36B7">
        <w:rPr>
          <w:b/>
          <w:sz w:val="26"/>
          <w:highlight w:val="green"/>
          <w:u w:val="single"/>
          <w:bdr w:val="single" w:sz="18" w:space="0" w:color="auto"/>
        </w:rPr>
        <w:t>not given as a fundamental right</w:t>
      </w:r>
      <w:r w:rsidRPr="00EC36B7">
        <w:rPr>
          <w:b/>
          <w:sz w:val="26"/>
          <w:highlight w:val="green"/>
          <w:u w:val="single"/>
        </w:rPr>
        <w:t>.</w:t>
      </w:r>
      <w:r w:rsidRPr="00EC36B7">
        <w:rPr>
          <w:sz w:val="16"/>
          <w:highlight w:val="green"/>
        </w:rPr>
        <w:t xml:space="preserve"> </w:t>
      </w:r>
      <w:r w:rsidRPr="00921E76">
        <w:rPr>
          <w:sz w:val="16"/>
        </w:rPr>
        <w:t xml:space="preserve">Such rights will become hollow and illusory. Right to strike is </w:t>
      </w:r>
      <w:r w:rsidRPr="00EC36B7">
        <w:rPr>
          <w:b/>
          <w:sz w:val="26"/>
          <w:highlight w:val="green"/>
          <w:u w:val="single"/>
        </w:rPr>
        <w:t>very important in the modern economic transactions.</w:t>
      </w:r>
      <w:r w:rsidRPr="00EC36B7">
        <w:rPr>
          <w:sz w:val="16"/>
          <w:highlight w:val="green"/>
        </w:rPr>
        <w:t xml:space="preserve"> </w:t>
      </w:r>
      <w:r w:rsidRPr="00921E76">
        <w:rPr>
          <w:u w:val="single"/>
        </w:rPr>
        <w:t xml:space="preserve">It is the </w:t>
      </w:r>
      <w:r w:rsidRPr="00EC36B7">
        <w:rPr>
          <w:b/>
          <w:sz w:val="26"/>
          <w:highlight w:val="green"/>
          <w:u w:val="single"/>
        </w:rPr>
        <w:t>ultimate weapon in the hands of</w:t>
      </w:r>
      <w:r w:rsidRPr="00921E76">
        <w:rPr>
          <w:u w:val="single"/>
        </w:rPr>
        <w:t xml:space="preserve"> the </w:t>
      </w:r>
      <w:r w:rsidRPr="00EC36B7">
        <w:rPr>
          <w:b/>
          <w:sz w:val="26"/>
          <w:highlight w:val="green"/>
          <w:u w:val="single"/>
        </w:rPr>
        <w:t xml:space="preserve">workers to get </w:t>
      </w:r>
      <w:r w:rsidRPr="00921E76">
        <w:rPr>
          <w:u w:val="single"/>
        </w:rPr>
        <w:t xml:space="preserve">their </w:t>
      </w:r>
      <w:r w:rsidRPr="00EC36B7">
        <w:rPr>
          <w:b/>
          <w:sz w:val="26"/>
          <w:highlight w:val="green"/>
          <w:u w:val="single"/>
        </w:rPr>
        <w:t>demands satisfied</w:t>
      </w:r>
      <w:r w:rsidRPr="00921E76">
        <w:rPr>
          <w:u w:val="single"/>
        </w:rPr>
        <w:t xml:space="preserve"> from the employer</w:t>
      </w:r>
      <w:r w:rsidRPr="00921E76">
        <w:rPr>
          <w:sz w:val="16"/>
        </w:rPr>
        <w:t xml:space="preserve">. Giving fundamental States to the right to strike will not only </w:t>
      </w:r>
      <w:r w:rsidRPr="00EC36B7">
        <w:rPr>
          <w:b/>
          <w:sz w:val="26"/>
          <w:highlight w:val="green"/>
          <w:u w:val="single"/>
        </w:rPr>
        <w:t>improve</w:t>
      </w:r>
      <w:r w:rsidRPr="00EC36B7">
        <w:rPr>
          <w:sz w:val="16"/>
          <w:highlight w:val="green"/>
        </w:rPr>
        <w:t xml:space="preserve"> </w:t>
      </w:r>
      <w:r w:rsidRPr="00921E76">
        <w:rPr>
          <w:sz w:val="16"/>
        </w:rPr>
        <w:t xml:space="preserve">the economic structure of the country but will also </w:t>
      </w:r>
      <w:r w:rsidRPr="00921E76">
        <w:rPr>
          <w:u w:val="single"/>
        </w:rPr>
        <w:t xml:space="preserve">improve the </w:t>
      </w:r>
      <w:r w:rsidRPr="00EC36B7">
        <w:rPr>
          <w:b/>
          <w:sz w:val="26"/>
          <w:highlight w:val="green"/>
          <w:u w:val="single"/>
          <w:bdr w:val="single" w:sz="18" w:space="0" w:color="auto"/>
        </w:rPr>
        <w:t>economic well-being of workers, proper wages,</w:t>
      </w:r>
      <w:r w:rsidRPr="00921E76">
        <w:rPr>
          <w:u w:val="single"/>
        </w:rPr>
        <w:t xml:space="preserve"> health and hygiene etc.</w:t>
      </w:r>
      <w:r w:rsidRPr="00921E76">
        <w:rPr>
          <w:sz w:val="16"/>
        </w:rPr>
        <w:t xml:space="preserve"> In the modern civilised world, right to strike should be inalienable and inherent right to be given to the workers. </w:t>
      </w:r>
      <w:r w:rsidRPr="00921E76">
        <w:rPr>
          <w:u w:val="single"/>
        </w:rPr>
        <w:t>The argument that the strike can lead to economic laws by virtue of dysfunctioning of the industries can be negated by the fact that if the right to strike is not given as a fundamental right, it will anyway disrupt the economic structure</w:t>
      </w:r>
      <w:r w:rsidRPr="00921E76">
        <w:rPr>
          <w:sz w:val="16"/>
        </w:rPr>
        <w:t xml:space="preserve">. The membership of the trade unions and associations will decrease resulting in economic losses to industries and eventually to the country. </w:t>
      </w:r>
      <w:r w:rsidRPr="00921E76">
        <w:rPr>
          <w:u w:val="single"/>
        </w:rPr>
        <w:t>Recommendations In the case of Apparel Export Promotion Council vs A.K. Chopra, Supreme Court held that international covenants such as ICESCR etc are like an obligation on India to be fulfilled.</w:t>
      </w:r>
      <w:r w:rsidRPr="00921E76">
        <w:rPr>
          <w:sz w:val="16"/>
        </w:rPr>
        <w:t xml:space="preserve"> It is the duty of the courts to interpret and incorporate the principles of these covenants in their judgements. The international laws clearly ask for the strike as a fundamental right of the workers. ILO, UDHR and ICESCR have in its basic structure adopted this right. </w:t>
      </w:r>
      <w:r w:rsidRPr="00921E76">
        <w:rPr>
          <w:u w:val="single"/>
        </w:rPr>
        <w:t>India except right to strike, has adopted almost all the principles of these conventions.</w:t>
      </w:r>
      <w:r w:rsidRPr="00921E76">
        <w:rPr>
          <w:sz w:val="16"/>
        </w:rPr>
        <w:t xml:space="preserve"> The need is to look at the industrial adjudication in India. In order to increase the membership of trade unions and associations formed in these industries, the collective bargaining forms a vital part which even judiciary has recognized. But such collective bargaining is only possible if the right to strike is made as a fundamental right under Article 19(1)(c). The restriction can also be attached to such right such as the strike to be peaceful and legal etc. It is a very important weapon for the employees which will help them to negotiate for their demands with employer. </w:t>
      </w:r>
      <w:r w:rsidRPr="00921E76">
        <w:rPr>
          <w:u w:val="single"/>
        </w:rPr>
        <w:t xml:space="preserve">It will also </w:t>
      </w:r>
      <w:r w:rsidRPr="00EC36B7">
        <w:rPr>
          <w:b/>
          <w:sz w:val="26"/>
          <w:highlight w:val="green"/>
          <w:u w:val="single"/>
        </w:rPr>
        <w:t>reduce</w:t>
      </w:r>
      <w:r w:rsidRPr="00EC36B7">
        <w:rPr>
          <w:highlight w:val="green"/>
          <w:u w:val="single"/>
        </w:rPr>
        <w:t xml:space="preserve"> </w:t>
      </w:r>
      <w:r w:rsidRPr="00921E76">
        <w:rPr>
          <w:u w:val="single"/>
        </w:rPr>
        <w:t xml:space="preserve">the </w:t>
      </w:r>
      <w:r w:rsidRPr="00EC36B7">
        <w:rPr>
          <w:b/>
          <w:sz w:val="26"/>
          <w:highlight w:val="green"/>
          <w:u w:val="single"/>
        </w:rPr>
        <w:t>employer-employee domination</w:t>
      </w:r>
      <w:r w:rsidRPr="00921E76">
        <w:rPr>
          <w:u w:val="single"/>
        </w:rPr>
        <w:t xml:space="preserve"> in the industries. There are </w:t>
      </w:r>
      <w:r w:rsidRPr="00EC36B7">
        <w:rPr>
          <w:b/>
          <w:sz w:val="26"/>
          <w:highlight w:val="green"/>
          <w:u w:val="single"/>
        </w:rPr>
        <w:t>still</w:t>
      </w:r>
      <w:r w:rsidRPr="00EC36B7">
        <w:rPr>
          <w:highlight w:val="green"/>
          <w:u w:val="single"/>
        </w:rPr>
        <w:t xml:space="preserve"> </w:t>
      </w:r>
      <w:r w:rsidRPr="00921E76">
        <w:rPr>
          <w:u w:val="single"/>
        </w:rPr>
        <w:t xml:space="preserve">a large </w:t>
      </w:r>
      <w:r w:rsidRPr="00EC36B7">
        <w:rPr>
          <w:b/>
          <w:sz w:val="26"/>
          <w:highlight w:val="green"/>
          <w:u w:val="single"/>
        </w:rPr>
        <w:t>number of industries</w:t>
      </w:r>
      <w:r w:rsidRPr="00EC36B7">
        <w:rPr>
          <w:highlight w:val="green"/>
          <w:u w:val="single"/>
        </w:rPr>
        <w:t xml:space="preserve"> </w:t>
      </w:r>
      <w:r w:rsidRPr="00EC36B7">
        <w:rPr>
          <w:b/>
          <w:sz w:val="26"/>
          <w:highlight w:val="green"/>
          <w:u w:val="single"/>
        </w:rPr>
        <w:t>in India</w:t>
      </w:r>
      <w:r w:rsidRPr="00EC36B7">
        <w:rPr>
          <w:highlight w:val="green"/>
          <w:u w:val="single"/>
        </w:rPr>
        <w:t xml:space="preserve"> </w:t>
      </w:r>
      <w:r w:rsidRPr="00921E76">
        <w:rPr>
          <w:u w:val="single"/>
        </w:rPr>
        <w:t xml:space="preserve">especially in the rural areas </w:t>
      </w:r>
      <w:r w:rsidRPr="00EC36B7">
        <w:rPr>
          <w:b/>
          <w:sz w:val="26"/>
          <w:highlight w:val="green"/>
          <w:u w:val="single"/>
        </w:rPr>
        <w:t>which don’t provide even minimum wages to the workers</w:t>
      </w:r>
      <w:r w:rsidRPr="00921E76">
        <w:rPr>
          <w:u w:val="single"/>
        </w:rPr>
        <w:t>. The working environment is also in dismal state and exploitation is the ultimate result</w:t>
      </w:r>
      <w:r w:rsidRPr="00921E76">
        <w:rPr>
          <w:sz w:val="16"/>
        </w:rPr>
        <w:t xml:space="preserve">. </w:t>
      </w:r>
      <w:r w:rsidRPr="00921E76">
        <w:rPr>
          <w:u w:val="single"/>
        </w:rPr>
        <w:t xml:space="preserve">In these circumstances, </w:t>
      </w:r>
      <w:r w:rsidRPr="00EC36B7">
        <w:rPr>
          <w:b/>
          <w:sz w:val="26"/>
          <w:highlight w:val="green"/>
          <w:u w:val="single"/>
          <w:bdr w:val="single" w:sz="18" w:space="0" w:color="auto"/>
        </w:rPr>
        <w:t>strike becomes the ultimate remedy</w:t>
      </w:r>
      <w:r w:rsidRPr="00EC36B7">
        <w:rPr>
          <w:highlight w:val="green"/>
          <w:u w:val="single"/>
        </w:rPr>
        <w:t xml:space="preserve"> </w:t>
      </w:r>
      <w:r w:rsidRPr="00921E76">
        <w:rPr>
          <w:u w:val="single"/>
        </w:rPr>
        <w:t>to these workers</w:t>
      </w:r>
      <w:r w:rsidRPr="00921E76">
        <w:rPr>
          <w:sz w:val="16"/>
        </w:rPr>
        <w:t xml:space="preserve">. The right to strike also has some social aspects. The workers come from families. They </w:t>
      </w:r>
      <w:r w:rsidRPr="00921E76">
        <w:rPr>
          <w:sz w:val="16"/>
        </w:rPr>
        <w:lastRenderedPageBreak/>
        <w:t xml:space="preserve">have to earn for better livelihood. </w:t>
      </w:r>
      <w:r w:rsidRPr="00EC36B7">
        <w:rPr>
          <w:b/>
          <w:sz w:val="26"/>
          <w:highlight w:val="green"/>
          <w:u w:val="single"/>
        </w:rPr>
        <w:t>If not adequate wages are provided</w:t>
      </w:r>
      <w:r w:rsidRPr="00EC36B7">
        <w:rPr>
          <w:highlight w:val="green"/>
          <w:u w:val="single"/>
        </w:rPr>
        <w:t xml:space="preserve"> </w:t>
      </w:r>
      <w:r w:rsidRPr="00921E76">
        <w:rPr>
          <w:u w:val="single"/>
        </w:rPr>
        <w:t xml:space="preserve">to them, it will harm their livelihood. If there is no concern for their health and hygiene, it will </w:t>
      </w:r>
      <w:r w:rsidRPr="00EC36B7">
        <w:rPr>
          <w:b/>
          <w:sz w:val="26"/>
          <w:highlight w:val="green"/>
          <w:u w:val="single"/>
        </w:rPr>
        <w:t>impact their social needs</w:t>
      </w:r>
      <w:r w:rsidRPr="00921E76">
        <w:rPr>
          <w:sz w:val="16"/>
        </w:rPr>
        <w:t xml:space="preserve">. </w:t>
      </w:r>
      <w:r w:rsidRPr="00921E76">
        <w:rPr>
          <w:u w:val="single"/>
        </w:rPr>
        <w:t>Also mentioned in Part IV of the Constitution, it is the duty of the State to provide better working environment to workers. It can be concluded that in a country like India, strike should be made the fundamental right so that its industrial and economic sector flourish</w:t>
      </w:r>
      <w:r w:rsidRPr="00921E76">
        <w:rPr>
          <w:sz w:val="16"/>
        </w:rPr>
        <w:t xml:space="preserve">. Conclusion In a large democratic society like India with a huge number of economic transactions and well developed industrial sector, </w:t>
      </w:r>
      <w:r w:rsidRPr="00921E76">
        <w:rPr>
          <w:u w:val="single"/>
        </w:rPr>
        <w:t>it is very much required to bring about policies for the welfare of people engaged as mentioned in Article 38 of the Constitution. Article 19(1)(c) may be able to provide them the right to form association and trade unions, but it is not enough</w:t>
      </w:r>
      <w:r w:rsidRPr="00921E76">
        <w:rPr>
          <w:sz w:val="16"/>
        </w:rPr>
        <w:t xml:space="preserve">. Sometimes, the circumstances require the workers to go one step beyond and start strike by stopping the work to push the employer to get the demands fulfilled. Right to strike is a statutory right in India guaranteed by Section 22 of the Industrial Disputes Act, 1947. </w:t>
      </w:r>
      <w:r w:rsidRPr="00921E76">
        <w:rPr>
          <w:u w:val="single"/>
        </w:rPr>
        <w:t>There are certain conditions, which only if satisfied can the workers go on to strike. The right is an important weapon in the hands of workers for seeking redressal and safeguarding their liberties</w:t>
      </w:r>
      <w:r w:rsidRPr="00921E76">
        <w:rPr>
          <w:sz w:val="16"/>
        </w:rPr>
        <w:t xml:space="preserve">. The international laws mandates strike to be given as a fundamental right to workers. ILO, UDHR and ICESCR have in its basic structure adopted this right. India except right to strike, has adopted almost all the principles of these conventions. The need is to look at the industrial adjudication in India. </w:t>
      </w:r>
      <w:r w:rsidRPr="00921E76">
        <w:rPr>
          <w:u w:val="single"/>
        </w:rPr>
        <w:t>Collective bargaining is the essence of trade unions and associations but it is only possible if right to strike is given the fundamental right status. Considering the dismal conditions of industries, employer domination, minimum wage issues and social aspects of the strike, it casts a legal and constitutional obligation on the State to made strike as a fundamental right under Article 19(1)(c).</w:t>
      </w:r>
    </w:p>
    <w:p w14:paraId="128181AB" w14:textId="77777777" w:rsidR="000A4C61" w:rsidRPr="00921E76" w:rsidRDefault="000A4C61" w:rsidP="000A4C61">
      <w:pPr>
        <w:pStyle w:val="Heading3"/>
        <w:rPr>
          <w:rFonts w:cs="Calibri"/>
        </w:rPr>
      </w:pPr>
      <w:r w:rsidRPr="00921E76">
        <w:rPr>
          <w:rFonts w:cs="Calibri"/>
        </w:rPr>
        <w:lastRenderedPageBreak/>
        <w:t xml:space="preserve">1AC: </w:t>
      </w:r>
      <w:r>
        <w:rPr>
          <w:rFonts w:cs="Calibri"/>
        </w:rPr>
        <w:t>Econ/Leadership</w:t>
      </w:r>
    </w:p>
    <w:p w14:paraId="0D583505" w14:textId="77777777" w:rsidR="000A4C61" w:rsidRPr="00921E76" w:rsidRDefault="000A4C61" w:rsidP="000A4C61">
      <w:pPr>
        <w:pStyle w:val="Heading4"/>
        <w:rPr>
          <w:rFonts w:cs="Calibri"/>
        </w:rPr>
      </w:pPr>
      <w:r w:rsidRPr="00921E76">
        <w:rPr>
          <w:rFonts w:cs="Calibri"/>
        </w:rPr>
        <w:t xml:space="preserve">Lack of Indian Right to Strike cements </w:t>
      </w:r>
      <w:r w:rsidRPr="00921E76">
        <w:rPr>
          <w:rFonts w:cs="Calibri"/>
          <w:u w:val="single"/>
        </w:rPr>
        <w:t>low wages</w:t>
      </w:r>
      <w:r w:rsidRPr="00921E76">
        <w:rPr>
          <w:rFonts w:cs="Calibri"/>
        </w:rPr>
        <w:t>.</w:t>
      </w:r>
    </w:p>
    <w:p w14:paraId="0BF6C7A1" w14:textId="77777777" w:rsidR="000A4C61" w:rsidRPr="00921E76" w:rsidRDefault="000A4C61" w:rsidP="000A4C61">
      <w:r w:rsidRPr="00921E76">
        <w:rPr>
          <w:rStyle w:val="Style13ptBold"/>
        </w:rPr>
        <w:t>Lobo 21</w:t>
      </w:r>
      <w:r w:rsidRPr="00921E76">
        <w:t xml:space="preserve"> Darren Lobo 1-8-2021 "By prohibiting strikes, India’s new labour codes will make employees powerless" </w:t>
      </w:r>
      <w:hyperlink r:id="rId10" w:history="1">
        <w:r w:rsidRPr="00921E76">
          <w:rPr>
            <w:rStyle w:val="Hyperlink"/>
          </w:rPr>
          <w:t>https://www.thenewsminute.com/article/prohibiting-strikes-india-s-new-labour-codes-will-make-employees-powerless-141083</w:t>
        </w:r>
      </w:hyperlink>
      <w:r w:rsidRPr="00921E76">
        <w:t xml:space="preserve"> (Lawyer with experience in contract drafting, negotiation, general corporate advisory, private equity and venture capital work.)//Elmer </w:t>
      </w:r>
    </w:p>
    <w:p w14:paraId="1555118E" w14:textId="77777777" w:rsidR="000A4C61" w:rsidRPr="00921E76" w:rsidRDefault="000A4C61" w:rsidP="000A4C61">
      <w:pPr>
        <w:rPr>
          <w:sz w:val="16"/>
        </w:rPr>
      </w:pPr>
      <w:r w:rsidRPr="00921E76">
        <w:rPr>
          <w:sz w:val="16"/>
        </w:rPr>
        <w:t xml:space="preserve">On December 12 last year, thousands of workers ransacked machinery worth crores at a plant near Bengaluru run by Wistron India. Wistron, which set up the plant in 2019 amid much fanfare from the Karnataka Government, is a major contract manufacturer of Apple products. Naturally, this fiasco deeply worried the Union government. Its main concern, as noted in a statement put out by the Department for Promotion of Industry and Internal Trade (DPIIT), was to “ensure that the investor sentiment is not affected due to such one-off incidents”. In addition to voicing this concern, the DPIIT went on to direct the Karnataka government to “look into the wages and labour related matters there”. But that query smacks of an afterthought. </w:t>
      </w:r>
      <w:r w:rsidRPr="00921E76">
        <w:rPr>
          <w:u w:val="single"/>
        </w:rPr>
        <w:t>A more pertinent question might be “What sort of systemic failure resulted in thousands of workers deciding that ransacking their “place of work is a viable option?”</w:t>
      </w:r>
      <w:r w:rsidRPr="00921E76">
        <w:rPr>
          <w:sz w:val="16"/>
        </w:rPr>
        <w:t xml:space="preserve"> Initial reports suggest that Wistron had promised engineering graduates a salary of Rs 16,000  per month, which was then cut to Rs 12,000. They also allegedly changed working hours from 8 hours to 12+ hours without overtime pay, violating several other labour laws in the process. It is also alleged that Wistron did not even pay these diminished salaries on time due to what they have termed a “software glitch”. Fortunately, the wheels of justice seem to be rolling along smoothly. In accordance with DPIIT instructions, over 150 of these dastardly workers running around hurting investor sentiment are now in jail. Wistron, on the other hand, has asked one VP in charge of India operations to look for alternate employment. It may also need to pay a small fine for its alleged labour law violations. </w:t>
      </w:r>
      <w:r w:rsidRPr="00921E76">
        <w:rPr>
          <w:u w:val="single"/>
        </w:rPr>
        <w:t xml:space="preserve">While violence cannot be condoned, the Wistron incident shows that all is not well with </w:t>
      </w:r>
      <w:r w:rsidRPr="00EC36B7">
        <w:rPr>
          <w:b/>
          <w:highlight w:val="green"/>
          <w:u w:val="single"/>
        </w:rPr>
        <w:t>serious underlying problems affecting labour</w:t>
      </w:r>
      <w:r w:rsidRPr="00EC36B7">
        <w:rPr>
          <w:highlight w:val="green"/>
          <w:u w:val="single"/>
        </w:rPr>
        <w:t xml:space="preserve"> </w:t>
      </w:r>
      <w:r w:rsidRPr="00921E76">
        <w:rPr>
          <w:u w:val="single"/>
        </w:rPr>
        <w:t xml:space="preserve">in sunny, investor-friendly India. Looking to the future, a crucial question to ask is: “Are we fixing our labour grievance redressal systems so that these sorts of events do not happen again?” The </w:t>
      </w:r>
      <w:r w:rsidRPr="00EC36B7">
        <w:rPr>
          <w:b/>
          <w:highlight w:val="green"/>
          <w:u w:val="single"/>
        </w:rPr>
        <w:t>new I</w:t>
      </w:r>
      <w:r w:rsidRPr="00921E76">
        <w:rPr>
          <w:u w:val="single"/>
        </w:rPr>
        <w:t xml:space="preserve">ndustrial </w:t>
      </w:r>
      <w:r w:rsidRPr="00EC36B7">
        <w:rPr>
          <w:b/>
          <w:highlight w:val="green"/>
          <w:u w:val="single"/>
        </w:rPr>
        <w:t>R</w:t>
      </w:r>
      <w:r w:rsidRPr="00921E76">
        <w:rPr>
          <w:u w:val="single"/>
        </w:rPr>
        <w:t xml:space="preserve">elations </w:t>
      </w:r>
      <w:r w:rsidRPr="00EC36B7">
        <w:rPr>
          <w:b/>
          <w:highlight w:val="green"/>
          <w:u w:val="single"/>
        </w:rPr>
        <w:t>C</w:t>
      </w:r>
      <w:r w:rsidRPr="00921E76">
        <w:rPr>
          <w:u w:val="single"/>
        </w:rPr>
        <w:t xml:space="preserve">ode, 2020 (IRC) has </w:t>
      </w:r>
      <w:r w:rsidRPr="00EC36B7">
        <w:rPr>
          <w:b/>
          <w:highlight w:val="green"/>
          <w:u w:val="single"/>
        </w:rPr>
        <w:t>made</w:t>
      </w:r>
      <w:r w:rsidRPr="00EC36B7">
        <w:rPr>
          <w:highlight w:val="green"/>
          <w:u w:val="single"/>
        </w:rPr>
        <w:t xml:space="preserve"> </w:t>
      </w:r>
      <w:r w:rsidRPr="00EC36B7">
        <w:rPr>
          <w:b/>
          <w:highlight w:val="green"/>
          <w:u w:val="single"/>
        </w:rPr>
        <w:t>drastic alterations</w:t>
      </w:r>
      <w:r w:rsidRPr="00EC36B7">
        <w:rPr>
          <w:highlight w:val="green"/>
          <w:u w:val="single"/>
        </w:rPr>
        <w:t xml:space="preserve"> </w:t>
      </w:r>
      <w:r w:rsidRPr="00921E76">
        <w:rPr>
          <w:u w:val="single"/>
        </w:rPr>
        <w:t xml:space="preserve">to this labour grievance redressal process.  This law was passed by Parliament in September after just three hours of debate, over deafening opposition from nearly all stakeholders and pan India protests. The Union government intends to enact into law with effect from April 01, 2021. While the IRC contains several deeply problematic provisions, this piece focuses solely on how it </w:t>
      </w:r>
      <w:r w:rsidRPr="00EC36B7">
        <w:rPr>
          <w:b/>
          <w:highlight w:val="green"/>
          <w:u w:val="single"/>
        </w:rPr>
        <w:t>effectively nullifies</w:t>
      </w:r>
      <w:r w:rsidRPr="00EC36B7">
        <w:rPr>
          <w:highlight w:val="green"/>
          <w:u w:val="single"/>
        </w:rPr>
        <w:t xml:space="preserve"> </w:t>
      </w:r>
      <w:r w:rsidRPr="00921E76">
        <w:rPr>
          <w:u w:val="single"/>
        </w:rPr>
        <w:t xml:space="preserve">labour’s most powerful grievance redressal tool – </w:t>
      </w:r>
      <w:r w:rsidRPr="00EC36B7">
        <w:rPr>
          <w:b/>
          <w:highlight w:val="green"/>
          <w:u w:val="single"/>
        </w:rPr>
        <w:t>the strike</w:t>
      </w:r>
      <w:r w:rsidRPr="00921E76">
        <w:rPr>
          <w:sz w:val="16"/>
        </w:rPr>
        <w:t>. How existing law on strikes works Individual employees normally have a weak bargaining position. Collective bargaining, a collective strike, or the threat of a strike which can shut down production has the potential to strengthen their negotiating ability significantly. The present law on strikes, the Industrial Disputes Act, 1947 (IDA), places restrictions on striking only on industries that are “public utility services” since public utilities are crucial for societal functioning. For those that aren’t employed with a public utility service, the strike process under the IDA is relatively straightforward. Here’s a simplified flowchart on how it works: As the chart illustrates, the main challenge that an employee would face is in persuading her colleague that going on strike is the best available option. Once this is accomplished, the IDA allows employees to proceed with a strike. In case the government believes that the issue would be better resolved through other means, it can order the parties to approach a government-appointed conciliation officer, or litigate their issue before a labour court, during which time striking is not allowed. By going on strike, employees risk upsetting their relationship with management. But this is precisely the point - employees take this risk only when their employment situation is difficult enough that going on strike is their only viable option. The IDA at the very least gives employees the freedom to make this decision. Because there is a legitimate possibility of production halting due to a strike, companies also have the incentive to come to a compromise when employees have major issues. Needless to say, this framework isn’t fool-proof; employers have identified several neat loopholes in the IDA to minimise this risk. For example, instead of directly hiring employees, employers can go through a contractor, who acts as a middleman. In such a situation, employees are less likely to unionise or go on strike (as they don’t directly work for the employer), and contractors are more willing to act unscrupulously when dealing with errant employees. Reportedly, our friends at Wistron had contracted nearly 85% of their total workforce of 10,000 through a contractor. Despite the existence of such loopholes, an employee’s right to strike is more or less protected under the IDA. How the IRC effectively prohibits strikes The IRC has not technically banned the strike. What it has done instead is made the process so mind-bogglingly complicated that most people would not be able to understand the procedure, let alone follow it</w:t>
      </w:r>
      <w:r w:rsidRPr="00921E76">
        <w:rPr>
          <w:u w:val="single"/>
        </w:rPr>
        <w:t xml:space="preserve">. The (again, simplified) </w:t>
      </w:r>
      <w:r w:rsidRPr="00921E76">
        <w:rPr>
          <w:b/>
          <w:bCs/>
          <w:u w:val="single"/>
        </w:rPr>
        <w:t>process of going on strike now is as follows</w:t>
      </w:r>
      <w:r w:rsidRPr="00921E76">
        <w:rPr>
          <w:u w:val="single"/>
        </w:rPr>
        <w:t xml:space="preserve">: The chart above shows how the IRC has made the striking process considerably more convoluted. First, striking employees need to send at least 14 days’ clear notice to the employer and three separate governmental authorities. However, since the draft rules framed under the IRC permit only members of a trade union to send this notice, these employees need to either be a part of a trade union or form their own trade union before </w:t>
      </w:r>
      <w:r w:rsidRPr="00921E76">
        <w:rPr>
          <w:u w:val="single"/>
        </w:rPr>
        <w:lastRenderedPageBreak/>
        <w:t xml:space="preserve">they can send the aforementioned notice. Forming a trade union is a long and complicated process with no fixed maximum time frame. Once the notice period has elapsed, employees are mandatorily required to attempt conciliation with the employer. While the conciliation process is required to be completed in 14 days, the IRC prescribes no consequences whatsoever if this period is exceeded. In effect, this gives employers a major incentive to delay conciliation indefinitely and </w:t>
      </w:r>
      <w:r w:rsidRPr="00921E76">
        <w:rPr>
          <w:b/>
          <w:bCs/>
          <w:u w:val="single"/>
        </w:rPr>
        <w:t>thereby stall a potential strike</w:t>
      </w:r>
      <w:r w:rsidRPr="00921E76">
        <w:rPr>
          <w:sz w:val="16"/>
        </w:rPr>
        <w:t xml:space="preserve">. If, during or after conciliation, 60 days have passed since the notice of strike was originally sent, the IRC requires a fresh notice to be sent and the entire process must be repeated. If conciliation fails, the employer can apply for formal adjudication of the dispute before the Industrial Tribunal to be created under the IRC. The (presumably) underpaid employees, now have to hire and pay lawyers to fight their case. Bear in mind that they are also not permitted to strike either during the notice period, the conciliation period, the adjudication period, or for two months after the adjudication is complete. </w:t>
      </w:r>
      <w:r w:rsidRPr="00921E76">
        <w:rPr>
          <w:u w:val="single"/>
        </w:rPr>
        <w:t>The IRC has both made the procedure of going on strike unnecessarily complex and expensive and has extended this procedure to every industry, as opposed to just public utilities under the IDA</w:t>
      </w:r>
      <w:r w:rsidRPr="00921E76">
        <w:rPr>
          <w:sz w:val="16"/>
        </w:rPr>
        <w:t xml:space="preserve">. Nobody is sure why this has been done. </w:t>
      </w:r>
      <w:r w:rsidRPr="00921E76">
        <w:rPr>
          <w:u w:val="single"/>
        </w:rPr>
        <w:t xml:space="preserve">The Parliamentary Standing Committee set up to look into the IRC found “no plausible reason for expanding the ambit of this provision indiscriminately to all the industrial establishments as restrictions should not apply to all strikes and demonstrations which are meant to assure freedom of industrial actions”. </w:t>
      </w:r>
      <w:r w:rsidRPr="00EC36B7">
        <w:rPr>
          <w:b/>
          <w:highlight w:val="green"/>
          <w:u w:val="single"/>
        </w:rPr>
        <w:t>Individuals with the courage to try</w:t>
      </w:r>
      <w:r w:rsidRPr="00EC36B7">
        <w:rPr>
          <w:highlight w:val="green"/>
          <w:u w:val="single"/>
        </w:rPr>
        <w:t xml:space="preserve"> </w:t>
      </w:r>
      <w:r w:rsidRPr="00921E76">
        <w:rPr>
          <w:u w:val="single"/>
        </w:rPr>
        <w:t xml:space="preserve">and follow this process </w:t>
      </w:r>
      <w:r w:rsidRPr="00EC36B7">
        <w:rPr>
          <w:b/>
          <w:highlight w:val="green"/>
          <w:u w:val="single"/>
        </w:rPr>
        <w:t>would</w:t>
      </w:r>
      <w:r w:rsidRPr="00EC36B7">
        <w:rPr>
          <w:highlight w:val="green"/>
          <w:u w:val="single"/>
        </w:rPr>
        <w:t xml:space="preserve"> </w:t>
      </w:r>
      <w:r w:rsidRPr="00921E76">
        <w:rPr>
          <w:u w:val="single"/>
        </w:rPr>
        <w:t xml:space="preserve">soon </w:t>
      </w:r>
      <w:r w:rsidRPr="00EC36B7">
        <w:rPr>
          <w:b/>
          <w:highlight w:val="green"/>
          <w:u w:val="single"/>
        </w:rPr>
        <w:t>find</w:t>
      </w:r>
      <w:r w:rsidRPr="00EC36B7">
        <w:rPr>
          <w:highlight w:val="green"/>
          <w:u w:val="single"/>
        </w:rPr>
        <w:t xml:space="preserve"> </w:t>
      </w:r>
      <w:r w:rsidRPr="00921E76">
        <w:rPr>
          <w:u w:val="single"/>
        </w:rPr>
        <w:t xml:space="preserve">themselves in </w:t>
      </w:r>
      <w:r w:rsidRPr="00EC36B7">
        <w:rPr>
          <w:b/>
          <w:highlight w:val="green"/>
          <w:u w:val="single"/>
        </w:rPr>
        <w:t>a web of notices</w:t>
      </w:r>
      <w:r w:rsidRPr="00921E76">
        <w:rPr>
          <w:u w:val="single"/>
        </w:rPr>
        <w:t xml:space="preserve">, </w:t>
      </w:r>
      <w:r w:rsidRPr="00EC36B7">
        <w:rPr>
          <w:b/>
          <w:highlight w:val="green"/>
          <w:u w:val="single"/>
        </w:rPr>
        <w:t>conciliation procedures</w:t>
      </w:r>
      <w:r w:rsidRPr="00921E76">
        <w:rPr>
          <w:u w:val="single"/>
        </w:rPr>
        <w:t xml:space="preserve">, </w:t>
      </w:r>
      <w:r w:rsidRPr="00EC36B7">
        <w:rPr>
          <w:b/>
          <w:highlight w:val="green"/>
          <w:u w:val="single"/>
        </w:rPr>
        <w:t>and litigation</w:t>
      </w:r>
      <w:r w:rsidRPr="00EC36B7">
        <w:rPr>
          <w:highlight w:val="green"/>
          <w:u w:val="single"/>
        </w:rPr>
        <w:t xml:space="preserve"> </w:t>
      </w:r>
      <w:r w:rsidRPr="00921E76">
        <w:rPr>
          <w:u w:val="single"/>
        </w:rPr>
        <w:t xml:space="preserve">before they ever have the opportunity to actually go on strike. </w:t>
      </w:r>
      <w:r w:rsidRPr="00EC36B7">
        <w:rPr>
          <w:b/>
          <w:highlight w:val="green"/>
          <w:u w:val="single"/>
        </w:rPr>
        <w:t>Since</w:t>
      </w:r>
      <w:r w:rsidRPr="00EC36B7">
        <w:rPr>
          <w:highlight w:val="green"/>
          <w:u w:val="single"/>
        </w:rPr>
        <w:t xml:space="preserve"> </w:t>
      </w:r>
      <w:r w:rsidRPr="00EC36B7">
        <w:rPr>
          <w:b/>
          <w:highlight w:val="green"/>
          <w:u w:val="single"/>
        </w:rPr>
        <w:t>there is no real threat of a strike which can halt production of a company</w:t>
      </w:r>
      <w:r w:rsidRPr="00921E76">
        <w:rPr>
          <w:u w:val="single"/>
        </w:rPr>
        <w:t xml:space="preserve">, </w:t>
      </w:r>
      <w:r w:rsidRPr="00EC36B7">
        <w:rPr>
          <w:b/>
          <w:highlight w:val="green"/>
          <w:u w:val="single"/>
          <w:bdr w:val="single" w:sz="18" w:space="0" w:color="auto"/>
        </w:rPr>
        <w:t>collective bargaining loses most of its effectiveness</w:t>
      </w:r>
      <w:r w:rsidRPr="00921E76">
        <w:rPr>
          <w:sz w:val="16"/>
        </w:rPr>
        <w:t xml:space="preserve">. </w:t>
      </w:r>
      <w:r w:rsidRPr="00EC36B7">
        <w:rPr>
          <w:b/>
          <w:highlight w:val="green"/>
          <w:u w:val="single"/>
        </w:rPr>
        <w:t>In a country with</w:t>
      </w:r>
      <w:r w:rsidRPr="00EC36B7">
        <w:rPr>
          <w:sz w:val="16"/>
          <w:highlight w:val="green"/>
        </w:rPr>
        <w:t xml:space="preserve"> </w:t>
      </w:r>
      <w:r w:rsidRPr="00EC36B7">
        <w:rPr>
          <w:b/>
          <w:highlight w:val="green"/>
          <w:u w:val="single"/>
        </w:rPr>
        <w:t>as much of a labour surplus as India</w:t>
      </w:r>
      <w:r w:rsidRPr="00921E76">
        <w:rPr>
          <w:sz w:val="16"/>
        </w:rPr>
        <w:t xml:space="preserve">, </w:t>
      </w:r>
      <w:r w:rsidRPr="00EC36B7">
        <w:rPr>
          <w:b/>
          <w:highlight w:val="green"/>
          <w:u w:val="single"/>
        </w:rPr>
        <w:t>nullifying the possibility of a strike,</w:t>
      </w:r>
      <w:r w:rsidRPr="00EC36B7">
        <w:rPr>
          <w:sz w:val="16"/>
          <w:highlight w:val="green"/>
        </w:rPr>
        <w:t xml:space="preserve"> </w:t>
      </w:r>
      <w:r w:rsidRPr="00921E76">
        <w:rPr>
          <w:u w:val="single"/>
        </w:rPr>
        <w:t xml:space="preserve">the foundation of collective bargaining also </w:t>
      </w:r>
      <w:r w:rsidRPr="00EC36B7">
        <w:rPr>
          <w:b/>
          <w:highlight w:val="green"/>
          <w:u w:val="single"/>
        </w:rPr>
        <w:t>removes</w:t>
      </w:r>
      <w:r w:rsidRPr="00EC36B7">
        <w:rPr>
          <w:highlight w:val="green"/>
          <w:u w:val="single"/>
        </w:rPr>
        <w:t xml:space="preserve"> </w:t>
      </w:r>
      <w:r w:rsidRPr="00EC36B7">
        <w:rPr>
          <w:b/>
          <w:highlight w:val="green"/>
          <w:u w:val="single"/>
        </w:rPr>
        <w:t xml:space="preserve">incentives for </w:t>
      </w:r>
      <w:r w:rsidRPr="00EC36B7">
        <w:rPr>
          <w:b/>
          <w:highlight w:val="green"/>
          <w:u w:val="single"/>
          <w:bdr w:val="single" w:sz="18" w:space="0" w:color="auto"/>
        </w:rPr>
        <w:t>companies to improve working conditions</w:t>
      </w:r>
      <w:r w:rsidRPr="00EC36B7">
        <w:rPr>
          <w:b/>
          <w:highlight w:val="green"/>
          <w:u w:val="single"/>
        </w:rPr>
        <w:t>.</w:t>
      </w:r>
      <w:r w:rsidRPr="00921E76">
        <w:rPr>
          <w:u w:val="single"/>
        </w:rPr>
        <w:t xml:space="preserve"> If employees choose to ignore this convoluted process and strike anyway, they will have committed an "illegal strike", which attracts a minimum fine of Rs. 10,000 which may go up to Rs. 50,000, and potentially imprisonment.</w:t>
      </w:r>
      <w:r w:rsidRPr="00921E76">
        <w:rPr>
          <w:sz w:val="16"/>
        </w:rPr>
        <w:t xml:space="preserve">  Besides these consequences, there is a </w:t>
      </w:r>
      <w:r w:rsidRPr="00EC36B7">
        <w:rPr>
          <w:b/>
          <w:highlight w:val="green"/>
          <w:u w:val="single"/>
        </w:rPr>
        <w:t xml:space="preserve">very real loss of legitimacy with </w:t>
      </w:r>
      <w:r w:rsidRPr="00EC36B7">
        <w:rPr>
          <w:b/>
          <w:highlight w:val="green"/>
          <w:u w:val="single"/>
          <w:bdr w:val="single" w:sz="18" w:space="0" w:color="auto"/>
        </w:rPr>
        <w:t>committing “illegal strikes</w:t>
      </w:r>
      <w:r w:rsidRPr="00921E76">
        <w:rPr>
          <w:sz w:val="16"/>
        </w:rPr>
        <w:t xml:space="preserve">”. Regardless of how valid the grievances of employees are; the IRC has made it that much easier to treat anyone who does not follow this process as a miscreant breaking the law. </w:t>
      </w:r>
      <w:r w:rsidRPr="00921E76">
        <w:rPr>
          <w:u w:val="single"/>
        </w:rPr>
        <w:t xml:space="preserve">Red tape - A death knell for collective action? </w:t>
      </w:r>
      <w:r w:rsidRPr="00EC36B7">
        <w:rPr>
          <w:b/>
          <w:bCs/>
          <w:sz w:val="26"/>
          <w:highlight w:val="green"/>
          <w:u w:val="single"/>
        </w:rPr>
        <w:t xml:space="preserve">Employers will </w:t>
      </w:r>
      <w:r w:rsidRPr="00921E76">
        <w:rPr>
          <w:u w:val="single"/>
        </w:rPr>
        <w:t xml:space="preserve">likely use the </w:t>
      </w:r>
      <w:r w:rsidRPr="00EC36B7">
        <w:rPr>
          <w:b/>
          <w:bCs/>
          <w:sz w:val="26"/>
          <w:highlight w:val="green"/>
          <w:u w:val="single"/>
        </w:rPr>
        <w:t xml:space="preserve">excessive red tape </w:t>
      </w:r>
      <w:r w:rsidRPr="00921E76">
        <w:rPr>
          <w:u w:val="single"/>
        </w:rPr>
        <w:t>brought about by the IRC to their advantage, and experiences regarding labour rights from the United States has supported this view</w:t>
      </w:r>
      <w:r w:rsidRPr="00921E76">
        <w:rPr>
          <w:sz w:val="16"/>
        </w:rPr>
        <w:t xml:space="preserve">. Professor Jake Rosenfeld, an expert on economic inequality, in his book “What Unions No Longer Do” notes how US companies found it cheaper and simpler to delay the formal processes and skirt the rules governing employee disputes. They then priced the resulting fines imposed on them simply as a cost of fighting unionisation.  Coincidentally, the fine that can be imposed on employers under IRC for “unfair labour practices”, such as threatening employees who try and join a trade union ranges from Rs. 10,000 to Rs. 2,00,000. </w:t>
      </w:r>
      <w:r w:rsidRPr="00EC36B7">
        <w:rPr>
          <w:b/>
          <w:sz w:val="26"/>
          <w:highlight w:val="green"/>
          <w:u w:val="single"/>
        </w:rPr>
        <w:t>From the perspective of an employer</w:t>
      </w:r>
      <w:r w:rsidRPr="00921E76">
        <w:rPr>
          <w:u w:val="single"/>
        </w:rPr>
        <w:t xml:space="preserve">, the </w:t>
      </w:r>
      <w:r w:rsidRPr="00EC36B7">
        <w:rPr>
          <w:b/>
          <w:sz w:val="26"/>
          <w:highlight w:val="green"/>
          <w:u w:val="single"/>
        </w:rPr>
        <w:t>cost of</w:t>
      </w:r>
      <w:r w:rsidRPr="00EC36B7">
        <w:rPr>
          <w:highlight w:val="green"/>
          <w:u w:val="single"/>
        </w:rPr>
        <w:t xml:space="preserve"> </w:t>
      </w:r>
      <w:r w:rsidRPr="00921E76">
        <w:rPr>
          <w:u w:val="single"/>
        </w:rPr>
        <w:t xml:space="preserve">engaging lawyers, delaying </w:t>
      </w:r>
      <w:r w:rsidRPr="00EC36B7">
        <w:rPr>
          <w:b/>
          <w:sz w:val="26"/>
          <w:highlight w:val="green"/>
          <w:u w:val="single"/>
        </w:rPr>
        <w:t>legal proceedings, and</w:t>
      </w:r>
      <w:r w:rsidRPr="00EC36B7">
        <w:rPr>
          <w:highlight w:val="green"/>
          <w:u w:val="single"/>
        </w:rPr>
        <w:t xml:space="preserve"> </w:t>
      </w:r>
      <w:r w:rsidRPr="00EC36B7">
        <w:rPr>
          <w:b/>
          <w:sz w:val="26"/>
          <w:highlight w:val="green"/>
          <w:u w:val="single"/>
        </w:rPr>
        <w:t>paying</w:t>
      </w:r>
      <w:r w:rsidRPr="00EC36B7">
        <w:rPr>
          <w:highlight w:val="green"/>
          <w:u w:val="single"/>
        </w:rPr>
        <w:t xml:space="preserve"> </w:t>
      </w:r>
      <w:r w:rsidRPr="00921E76">
        <w:rPr>
          <w:u w:val="single"/>
        </w:rPr>
        <w:t xml:space="preserve">meagre </w:t>
      </w:r>
      <w:r w:rsidRPr="00EC36B7">
        <w:rPr>
          <w:b/>
          <w:sz w:val="26"/>
          <w:highlight w:val="green"/>
          <w:u w:val="single"/>
        </w:rPr>
        <w:t>fines</w:t>
      </w:r>
      <w:r w:rsidRPr="00EC36B7">
        <w:rPr>
          <w:highlight w:val="green"/>
          <w:u w:val="single"/>
        </w:rPr>
        <w:t xml:space="preserve"> </w:t>
      </w:r>
      <w:r w:rsidRPr="00EC36B7">
        <w:rPr>
          <w:b/>
          <w:sz w:val="26"/>
          <w:highlight w:val="green"/>
          <w:u w:val="single"/>
        </w:rPr>
        <w:t>is</w:t>
      </w:r>
      <w:r w:rsidRPr="00EC36B7">
        <w:rPr>
          <w:highlight w:val="green"/>
          <w:u w:val="single"/>
        </w:rPr>
        <w:t xml:space="preserve"> </w:t>
      </w:r>
      <w:r w:rsidRPr="00921E76">
        <w:rPr>
          <w:u w:val="single"/>
        </w:rPr>
        <w:t xml:space="preserve">pitifully </w:t>
      </w:r>
      <w:r w:rsidRPr="00EC36B7">
        <w:rPr>
          <w:b/>
          <w:sz w:val="26"/>
          <w:highlight w:val="green"/>
          <w:u w:val="single"/>
        </w:rPr>
        <w:t>insignificant</w:t>
      </w:r>
      <w:r w:rsidRPr="00EC36B7">
        <w:rPr>
          <w:highlight w:val="green"/>
          <w:u w:val="single"/>
        </w:rPr>
        <w:t xml:space="preserve"> </w:t>
      </w:r>
      <w:r w:rsidRPr="00921E76">
        <w:rPr>
          <w:u w:val="single"/>
        </w:rPr>
        <w:t xml:space="preserve">compared </w:t>
      </w:r>
      <w:r w:rsidRPr="00EC36B7">
        <w:rPr>
          <w:b/>
          <w:sz w:val="26"/>
          <w:highlight w:val="green"/>
          <w:u w:val="single"/>
        </w:rPr>
        <w:t>to</w:t>
      </w:r>
      <w:r w:rsidRPr="00EC36B7">
        <w:rPr>
          <w:highlight w:val="green"/>
          <w:u w:val="single"/>
        </w:rPr>
        <w:t xml:space="preserve"> </w:t>
      </w:r>
      <w:r w:rsidRPr="00921E76">
        <w:rPr>
          <w:u w:val="single"/>
        </w:rPr>
        <w:t xml:space="preserve">the </w:t>
      </w:r>
      <w:r w:rsidRPr="00EC36B7">
        <w:rPr>
          <w:b/>
          <w:sz w:val="26"/>
          <w:highlight w:val="green"/>
          <w:u w:val="single"/>
        </w:rPr>
        <w:t>costs of paying fair wages</w:t>
      </w:r>
      <w:r w:rsidRPr="00EC36B7">
        <w:rPr>
          <w:highlight w:val="green"/>
          <w:u w:val="single"/>
        </w:rPr>
        <w:t xml:space="preserve"> </w:t>
      </w:r>
      <w:r w:rsidRPr="00921E76">
        <w:rPr>
          <w:u w:val="single"/>
        </w:rPr>
        <w:t>and providing adequate work conditions and benefits to employees.</w:t>
      </w:r>
      <w:r w:rsidRPr="00921E76">
        <w:rPr>
          <w:sz w:val="16"/>
        </w:rPr>
        <w:t xml:space="preserve"> The fines are also a meagre percentage of the turnover of most companies, so it is unlikely to affect the sentiment of investors either. It is also far lower than the loss of profit and output that they could suffer during a strike, which could have otherwise acted as the incentive to reach an agreement with their employees. </w:t>
      </w:r>
      <w:r w:rsidRPr="00921E76">
        <w:rPr>
          <w:u w:val="single"/>
        </w:rPr>
        <w:t xml:space="preserve">Looking at the bigger picture, there are </w:t>
      </w:r>
      <w:r w:rsidRPr="00EC36B7">
        <w:rPr>
          <w:b/>
          <w:sz w:val="26"/>
          <w:highlight w:val="green"/>
          <w:u w:val="single"/>
        </w:rPr>
        <w:t>massive threats against</w:t>
      </w:r>
      <w:r w:rsidRPr="00EC36B7">
        <w:rPr>
          <w:highlight w:val="green"/>
          <w:u w:val="single"/>
        </w:rPr>
        <w:t xml:space="preserve"> </w:t>
      </w:r>
      <w:r w:rsidRPr="00921E76">
        <w:rPr>
          <w:u w:val="single"/>
        </w:rPr>
        <w:t xml:space="preserve">the </w:t>
      </w:r>
      <w:r w:rsidRPr="00EC36B7">
        <w:rPr>
          <w:b/>
          <w:sz w:val="26"/>
          <w:highlight w:val="green"/>
          <w:u w:val="single"/>
        </w:rPr>
        <w:t>goal of every working-age Indian being able to obtain fair</w:t>
      </w:r>
      <w:r w:rsidRPr="00EC36B7">
        <w:rPr>
          <w:highlight w:val="green"/>
          <w:u w:val="single"/>
        </w:rPr>
        <w:t xml:space="preserve"> </w:t>
      </w:r>
      <w:r w:rsidRPr="00921E76">
        <w:rPr>
          <w:u w:val="single"/>
        </w:rPr>
        <w:t xml:space="preserve">and dignified </w:t>
      </w:r>
      <w:r w:rsidRPr="00EC36B7">
        <w:rPr>
          <w:b/>
          <w:sz w:val="26"/>
          <w:highlight w:val="green"/>
          <w:u w:val="single"/>
        </w:rPr>
        <w:t>work</w:t>
      </w:r>
      <w:r w:rsidRPr="00921E76">
        <w:rPr>
          <w:sz w:val="16"/>
        </w:rPr>
        <w:t xml:space="preserve">. Rising levels of automation, lack of proper education and training, and increasing employer expectations all pose a threat to adequate employee rights. </w:t>
      </w:r>
      <w:r w:rsidRPr="00921E76">
        <w:rPr>
          <w:u w:val="single"/>
        </w:rPr>
        <w:t xml:space="preserve">The </w:t>
      </w:r>
      <w:r w:rsidRPr="00EC36B7">
        <w:rPr>
          <w:b/>
          <w:sz w:val="26"/>
          <w:highlight w:val="green"/>
          <w:u w:val="single"/>
        </w:rPr>
        <w:t>only weapon</w:t>
      </w:r>
      <w:r w:rsidRPr="00EC36B7">
        <w:rPr>
          <w:highlight w:val="green"/>
          <w:u w:val="single"/>
        </w:rPr>
        <w:t xml:space="preserve"> </w:t>
      </w:r>
      <w:r w:rsidRPr="00921E76">
        <w:rPr>
          <w:u w:val="single"/>
        </w:rPr>
        <w:t xml:space="preserve">that employees have in their arsenal to counteract these forces </w:t>
      </w:r>
      <w:r w:rsidRPr="00EC36B7">
        <w:rPr>
          <w:b/>
          <w:sz w:val="26"/>
          <w:highlight w:val="green"/>
          <w:u w:val="single"/>
        </w:rPr>
        <w:t>is</w:t>
      </w:r>
      <w:r w:rsidRPr="00EC36B7">
        <w:rPr>
          <w:highlight w:val="green"/>
          <w:u w:val="single"/>
        </w:rPr>
        <w:t xml:space="preserve"> </w:t>
      </w:r>
      <w:r w:rsidRPr="00921E76">
        <w:rPr>
          <w:u w:val="single"/>
        </w:rPr>
        <w:t xml:space="preserve">their </w:t>
      </w:r>
      <w:r w:rsidRPr="00EC36B7">
        <w:rPr>
          <w:b/>
          <w:sz w:val="26"/>
          <w:highlight w:val="green"/>
          <w:u w:val="single"/>
        </w:rPr>
        <w:t>ability to negotiate with their labour</w:t>
      </w:r>
      <w:r w:rsidRPr="00921E76">
        <w:rPr>
          <w:u w:val="single"/>
        </w:rPr>
        <w:t xml:space="preserve">. </w:t>
      </w:r>
      <w:r w:rsidRPr="00EC36B7">
        <w:rPr>
          <w:b/>
          <w:sz w:val="26"/>
          <w:highlight w:val="green"/>
          <w:u w:val="single"/>
        </w:rPr>
        <w:t>By denying them</w:t>
      </w:r>
      <w:r w:rsidRPr="00EC36B7">
        <w:rPr>
          <w:highlight w:val="green"/>
          <w:u w:val="single"/>
        </w:rPr>
        <w:t xml:space="preserve"> </w:t>
      </w:r>
      <w:r w:rsidRPr="00921E76">
        <w:rPr>
          <w:u w:val="single"/>
        </w:rPr>
        <w:t xml:space="preserve">the right to withhold this labour, </w:t>
      </w:r>
      <w:r w:rsidRPr="00EC36B7">
        <w:rPr>
          <w:b/>
          <w:sz w:val="26"/>
          <w:highlight w:val="green"/>
          <w:u w:val="single"/>
        </w:rPr>
        <w:t>the IRC will</w:t>
      </w:r>
      <w:r w:rsidRPr="00EC36B7">
        <w:rPr>
          <w:highlight w:val="green"/>
          <w:u w:val="single"/>
        </w:rPr>
        <w:t xml:space="preserve"> </w:t>
      </w:r>
      <w:r w:rsidRPr="00921E76">
        <w:rPr>
          <w:u w:val="single"/>
        </w:rPr>
        <w:t xml:space="preserve">inevitably </w:t>
      </w:r>
      <w:r w:rsidRPr="00EC36B7">
        <w:rPr>
          <w:b/>
          <w:sz w:val="26"/>
          <w:highlight w:val="green"/>
          <w:u w:val="single"/>
        </w:rPr>
        <w:t>make them powerless</w:t>
      </w:r>
      <w:r w:rsidRPr="00921E76">
        <w:rPr>
          <w:u w:val="single"/>
        </w:rPr>
        <w:t>. Regardless of what investor sentiment may be, employees must have this power</w:t>
      </w:r>
      <w:r w:rsidRPr="00921E76">
        <w:rPr>
          <w:sz w:val="16"/>
        </w:rPr>
        <w:t xml:space="preserve">. </w:t>
      </w:r>
      <w:r w:rsidRPr="00EC36B7">
        <w:rPr>
          <w:b/>
          <w:sz w:val="26"/>
          <w:highlight w:val="green"/>
          <w:u w:val="single"/>
        </w:rPr>
        <w:t>Studies</w:t>
      </w:r>
      <w:r w:rsidRPr="00EC36B7">
        <w:rPr>
          <w:highlight w:val="green"/>
          <w:u w:val="single"/>
        </w:rPr>
        <w:t xml:space="preserve"> </w:t>
      </w:r>
      <w:r w:rsidRPr="00921E76">
        <w:rPr>
          <w:u w:val="single"/>
        </w:rPr>
        <w:t xml:space="preserve">by both the International Monetary Fund and the Organisation for Economic Co-operation and Development have </w:t>
      </w:r>
      <w:r w:rsidRPr="00EC36B7">
        <w:rPr>
          <w:b/>
          <w:sz w:val="26"/>
          <w:highlight w:val="green"/>
          <w:u w:val="single"/>
        </w:rPr>
        <w:t>noted</w:t>
      </w:r>
      <w:r w:rsidRPr="00EC36B7">
        <w:rPr>
          <w:highlight w:val="green"/>
          <w:u w:val="single"/>
        </w:rPr>
        <w:t xml:space="preserve"> </w:t>
      </w:r>
      <w:r w:rsidRPr="00921E76">
        <w:rPr>
          <w:u w:val="single"/>
        </w:rPr>
        <w:t xml:space="preserve">the </w:t>
      </w:r>
      <w:r w:rsidRPr="00EC36B7">
        <w:rPr>
          <w:b/>
          <w:sz w:val="26"/>
          <w:highlight w:val="green"/>
          <w:u w:val="single"/>
        </w:rPr>
        <w:t xml:space="preserve">strong correlation </w:t>
      </w:r>
      <w:r w:rsidRPr="00EC36B7">
        <w:rPr>
          <w:b/>
          <w:sz w:val="26"/>
          <w:highlight w:val="green"/>
          <w:u w:val="single"/>
        </w:rPr>
        <w:lastRenderedPageBreak/>
        <w:t xml:space="preserve">between bargaining power and the </w:t>
      </w:r>
      <w:r w:rsidRPr="00921E76">
        <w:rPr>
          <w:u w:val="single"/>
        </w:rPr>
        <w:t xml:space="preserve">rise or </w:t>
      </w:r>
      <w:r w:rsidRPr="00EC36B7">
        <w:rPr>
          <w:b/>
          <w:sz w:val="26"/>
          <w:highlight w:val="green"/>
          <w:u w:val="single"/>
        </w:rPr>
        <w:t>decrease of inequality</w:t>
      </w:r>
      <w:r w:rsidRPr="00921E76">
        <w:rPr>
          <w:u w:val="single"/>
        </w:rPr>
        <w:t>. The weaker the bargaining power, the higher the inequality in the country.  For collective bargaining to have any hope in India, it is crucial that the strike, a cornerstone of bargaining power and the collective bargaining process, not be brushed aside by an inveterate and insidious bureaucracy</w:t>
      </w:r>
      <w:r w:rsidRPr="00921E76">
        <w:rPr>
          <w:sz w:val="16"/>
        </w:rPr>
        <w:t>.</w:t>
      </w:r>
    </w:p>
    <w:p w14:paraId="7B8F328C" w14:textId="77777777" w:rsidR="000A4C61" w:rsidRPr="00921E76" w:rsidRDefault="000A4C61" w:rsidP="000A4C61">
      <w:pPr>
        <w:pStyle w:val="Heading4"/>
        <w:rPr>
          <w:rFonts w:cs="Calibri"/>
        </w:rPr>
      </w:pPr>
      <w:r w:rsidRPr="00921E76">
        <w:rPr>
          <w:rFonts w:cs="Calibri"/>
        </w:rPr>
        <w:t xml:space="preserve">Loss of Strike Protection effects </w:t>
      </w:r>
      <w:r w:rsidRPr="00921E76">
        <w:rPr>
          <w:rFonts w:cs="Calibri"/>
          <w:u w:val="single"/>
        </w:rPr>
        <w:t>90%</w:t>
      </w:r>
      <w:r w:rsidRPr="00921E76">
        <w:rPr>
          <w:rFonts w:cs="Calibri"/>
        </w:rPr>
        <w:t xml:space="preserve"> of India’s workers who work with </w:t>
      </w:r>
      <w:r w:rsidRPr="00921E76">
        <w:rPr>
          <w:rFonts w:cs="Calibri"/>
          <w:u w:val="single"/>
        </w:rPr>
        <w:t>little</w:t>
      </w:r>
      <w:r w:rsidRPr="00921E76">
        <w:rPr>
          <w:rFonts w:cs="Calibri"/>
        </w:rPr>
        <w:t xml:space="preserve"> to </w:t>
      </w:r>
      <w:r w:rsidRPr="00921E76">
        <w:rPr>
          <w:rFonts w:cs="Calibri"/>
          <w:u w:val="single"/>
        </w:rPr>
        <w:t>no pay</w:t>
      </w:r>
      <w:r w:rsidRPr="00921E76">
        <w:rPr>
          <w:rFonts w:cs="Calibri"/>
        </w:rPr>
        <w:t>.</w:t>
      </w:r>
    </w:p>
    <w:p w14:paraId="3F932D61" w14:textId="77777777" w:rsidR="000A4C61" w:rsidRPr="00921E76" w:rsidRDefault="000A4C61" w:rsidP="000A4C61">
      <w:r w:rsidRPr="00921E76">
        <w:rPr>
          <w:rStyle w:val="Style13ptBold"/>
        </w:rPr>
        <w:t>Srivastava 20</w:t>
      </w:r>
      <w:r w:rsidRPr="00921E76">
        <w:t xml:space="preserve"> Roli Srivastava 9-23-2020 "'Historic' labour law raises fear Indian workers will pay price" </w:t>
      </w:r>
      <w:hyperlink r:id="rId11" w:history="1">
        <w:r w:rsidRPr="00921E76">
          <w:rPr>
            <w:rStyle w:val="Hyperlink"/>
          </w:rPr>
          <w:t>https://www.reuters.com/article/india-economy-labour/historic-labour-law-raises-fear-indian-workers-will-pay-price-idUSL5N2GK1A6</w:t>
        </w:r>
      </w:hyperlink>
      <w:r w:rsidRPr="00921E76">
        <w:t xml:space="preserve"> (Correspondent at Thomas Reuters Foundation)//Elmer </w:t>
      </w:r>
    </w:p>
    <w:p w14:paraId="0C40BA48" w14:textId="77777777" w:rsidR="000A4C61" w:rsidRPr="00921E76" w:rsidRDefault="000A4C61" w:rsidP="000A4C61">
      <w:pPr>
        <w:rPr>
          <w:sz w:val="16"/>
        </w:rPr>
      </w:pPr>
      <w:r w:rsidRPr="00921E76">
        <w:rPr>
          <w:sz w:val="16"/>
        </w:rPr>
        <w:t xml:space="preserve">MUMBAI, Sept 23 (Thomson Reuters Foundation) - </w:t>
      </w:r>
      <w:r w:rsidRPr="00EC36B7">
        <w:rPr>
          <w:b/>
          <w:sz w:val="26"/>
          <w:highlight w:val="green"/>
          <w:u w:val="single"/>
        </w:rPr>
        <w:t>India’s parliament</w:t>
      </w:r>
      <w:r w:rsidRPr="00EC36B7">
        <w:rPr>
          <w:highlight w:val="green"/>
          <w:u w:val="single"/>
        </w:rPr>
        <w:t xml:space="preserve"> </w:t>
      </w:r>
      <w:r w:rsidRPr="00921E76">
        <w:rPr>
          <w:u w:val="single"/>
        </w:rPr>
        <w:t xml:space="preserve">on Wednesday </w:t>
      </w:r>
      <w:r w:rsidRPr="00EC36B7">
        <w:rPr>
          <w:b/>
          <w:sz w:val="26"/>
          <w:highlight w:val="green"/>
          <w:u w:val="single"/>
        </w:rPr>
        <w:t>passed</w:t>
      </w:r>
      <w:r w:rsidRPr="00EC36B7">
        <w:rPr>
          <w:highlight w:val="green"/>
          <w:u w:val="single"/>
        </w:rPr>
        <w:t xml:space="preserve"> </w:t>
      </w:r>
      <w:r w:rsidRPr="00921E76">
        <w:rPr>
          <w:u w:val="single"/>
        </w:rPr>
        <w:t xml:space="preserve">“historic” labour laws that the government says help workers and business alike, but activists fear a </w:t>
      </w:r>
      <w:r w:rsidRPr="00EC36B7">
        <w:rPr>
          <w:b/>
          <w:sz w:val="26"/>
          <w:highlight w:val="green"/>
          <w:u w:val="single"/>
        </w:rPr>
        <w:t>loss of labour rights</w:t>
      </w:r>
      <w:r w:rsidRPr="00EC36B7">
        <w:rPr>
          <w:highlight w:val="green"/>
          <w:u w:val="single"/>
        </w:rPr>
        <w:t xml:space="preserve"> </w:t>
      </w:r>
      <w:r w:rsidRPr="00921E76">
        <w:rPr>
          <w:u w:val="single"/>
        </w:rPr>
        <w:t xml:space="preserve">in a push for profits. Experts said the laws - aimed at protecting workers and streamlining labyrinthine regulation - exempt tens of thousands of smaller firms, and </w:t>
      </w:r>
      <w:r w:rsidRPr="00EC36B7">
        <w:rPr>
          <w:b/>
          <w:sz w:val="26"/>
          <w:highlight w:val="green"/>
          <w:u w:val="single"/>
        </w:rPr>
        <w:t>rob workers of a right to strike</w:t>
      </w:r>
      <w:r w:rsidRPr="00EC36B7">
        <w:rPr>
          <w:highlight w:val="green"/>
          <w:u w:val="single"/>
        </w:rPr>
        <w:t xml:space="preserve"> </w:t>
      </w:r>
      <w:r w:rsidRPr="00921E76">
        <w:rPr>
          <w:u w:val="single"/>
        </w:rPr>
        <w:t xml:space="preserve">or receive benefits. Almost </w:t>
      </w:r>
      <w:r w:rsidRPr="00EC36B7">
        <w:rPr>
          <w:b/>
          <w:sz w:val="26"/>
          <w:highlight w:val="green"/>
          <w:u w:val="single"/>
        </w:rPr>
        <w:t>90 percent</w:t>
      </w:r>
      <w:r w:rsidRPr="00EC36B7">
        <w:rPr>
          <w:highlight w:val="green"/>
          <w:u w:val="single"/>
        </w:rPr>
        <w:t xml:space="preserve"> </w:t>
      </w:r>
      <w:r w:rsidRPr="00EC36B7">
        <w:rPr>
          <w:b/>
          <w:sz w:val="26"/>
          <w:highlight w:val="green"/>
          <w:u w:val="single"/>
        </w:rPr>
        <w:t>of India’s workers</w:t>
      </w:r>
      <w:r w:rsidRPr="00EC36B7">
        <w:rPr>
          <w:highlight w:val="green"/>
          <w:u w:val="single"/>
        </w:rPr>
        <w:t xml:space="preserve"> </w:t>
      </w:r>
      <w:r w:rsidRPr="00EC36B7">
        <w:rPr>
          <w:b/>
          <w:sz w:val="26"/>
          <w:highlight w:val="green"/>
          <w:u w:val="single"/>
        </w:rPr>
        <w:t>operate</w:t>
      </w:r>
      <w:r w:rsidRPr="00EC36B7">
        <w:rPr>
          <w:highlight w:val="green"/>
          <w:u w:val="single"/>
        </w:rPr>
        <w:t xml:space="preserve"> </w:t>
      </w:r>
      <w:r w:rsidRPr="00EC36B7">
        <w:rPr>
          <w:b/>
          <w:sz w:val="26"/>
          <w:highlight w:val="green"/>
          <w:u w:val="single"/>
          <w:bdr w:val="single" w:sz="18" w:space="0" w:color="auto"/>
        </w:rPr>
        <w:t>in the informal sector with no security, low pay and little or no benefits.</w:t>
      </w:r>
      <w:r w:rsidRPr="00EC36B7">
        <w:rPr>
          <w:sz w:val="16"/>
          <w:highlight w:val="green"/>
        </w:rPr>
        <w:t xml:space="preserve"> </w:t>
      </w:r>
      <w:r w:rsidRPr="00921E76">
        <w:rPr>
          <w:sz w:val="16"/>
        </w:rPr>
        <w:t>The new laws, in the works for years, carry measures to meet the new challenge of COVID-19, which has seen millions lose jobs under lockdown and forced many to walk thousands of miles home where they struggled to find work.</w:t>
      </w:r>
    </w:p>
    <w:p w14:paraId="2A37200B" w14:textId="77777777" w:rsidR="000A4C61" w:rsidRDefault="000A4C61" w:rsidP="000A4C61">
      <w:pPr>
        <w:pStyle w:val="Heading4"/>
      </w:pPr>
      <w:r>
        <w:t>Stopping rampant inequality is key to long-term</w:t>
      </w:r>
      <w:r w:rsidRPr="00E66077">
        <w:t xml:space="preserve"> economic growth</w:t>
      </w:r>
    </w:p>
    <w:p w14:paraId="1FD50F34" w14:textId="77777777" w:rsidR="000A4C61" w:rsidRPr="00E66077" w:rsidRDefault="000A4C61" w:rsidP="000A4C61">
      <w:r w:rsidRPr="00E66077">
        <w:rPr>
          <w:rFonts w:eastAsiaTheme="majorEastAsia" w:cstheme="majorBidi"/>
          <w:b/>
          <w:iCs/>
          <w:sz w:val="26"/>
        </w:rPr>
        <w:t>Ghosh 10/21</w:t>
      </w:r>
      <w:r>
        <w:t xml:space="preserve"> [</w:t>
      </w:r>
      <w:r w:rsidRPr="00E66077">
        <w:t>Nilanjan Ghosh, Dr. Nilanjan Ghosh is Director, ORF’s Kolkata Centre, and heads the Inclusive Growth and SDG programme across the various centres of the Foundation. His previous positions at various points in time include Senior Fellow and Head of Economics at ORF Kolkata, Senior Vice President &amp; Chief Economist at MCX (I) Limited in Mumbai, and Professor of Econometrics at the TERI School of Advanced Studies in New Delhi. He had been a Visiting Fellow at the Linnaeus University, Sweden, in 2008 and 2015, and has visited Uppsala University (Sweden), Massachusetts Institute of Technology (USA), and Stanford University (USA), at various points in time. One of the leading ecological economists and development analysts of south Asia, he is considered a pioneer in the application of neoclassical and heterodox economics in water governance. A natural resource economist and econometrician by training, Dr. Ghosh obtained his PhD from the Indian Institute of Management (IIM) Calcutta. Till recently, Dr Ghosh advised WWF India for setting up their Ecological Economics practice. Dr. Ghosh was Vice President of The Indian Society for Ecological Economics (INSEE</w:t>
      </w:r>
      <w:r>
        <w:t>)</w:t>
      </w:r>
      <w:r w:rsidRPr="00E66077">
        <w:t xml:space="preserve">"Is increasing wealth inequality coming in the way of economic growth in India?," ORF, </w:t>
      </w:r>
      <w:hyperlink r:id="rId12" w:history="1">
        <w:r w:rsidRPr="00EF2457">
          <w:rPr>
            <w:rStyle w:val="Hyperlink"/>
          </w:rPr>
          <w:t>https://www.orfonline.org/expert-speak/is-increasing-wealth-inequality-coming-in-the-way-of-economic-growth-in-india/</w:t>
        </w:r>
      </w:hyperlink>
      <w:r>
        <w:t xml:space="preserve"> Accessed 11/4/21] Adam</w:t>
      </w:r>
    </w:p>
    <w:p w14:paraId="4BB50320" w14:textId="77777777" w:rsidR="000A4C61" w:rsidRPr="001117BD" w:rsidRDefault="000A4C61" w:rsidP="000A4C61">
      <w:pPr>
        <w:rPr>
          <w:sz w:val="16"/>
        </w:rPr>
      </w:pPr>
      <w:r w:rsidRPr="001117BD">
        <w:rPr>
          <w:rStyle w:val="StyleUnderline"/>
        </w:rPr>
        <w:t>The Indian growth</w:t>
      </w:r>
      <w:r w:rsidRPr="001117BD">
        <w:rPr>
          <w:sz w:val="16"/>
        </w:rPr>
        <w:t xml:space="preserve"> (or the lack of it on recent counts) </w:t>
      </w:r>
      <w:r w:rsidRPr="00CF6CEA">
        <w:rPr>
          <w:rStyle w:val="StyleUnderline"/>
        </w:rPr>
        <w:t xml:space="preserve">story over the last three decades has been a </w:t>
      </w:r>
      <w:r w:rsidRPr="001117BD">
        <w:rPr>
          <w:rStyle w:val="StyleUnderline"/>
        </w:rPr>
        <w:t>consumption-led</w:t>
      </w:r>
      <w:r w:rsidRPr="00CF6CEA">
        <w:rPr>
          <w:rStyle w:val="StyleUnderline"/>
        </w:rPr>
        <w:t xml:space="preserve"> one.</w:t>
      </w:r>
      <w:r w:rsidRPr="001117BD">
        <w:rPr>
          <w:sz w:val="16"/>
        </w:rPr>
        <w:t xml:space="preserve"> This has been </w:t>
      </w:r>
      <w:hyperlink r:id="rId13" w:history="1">
        <w:r w:rsidRPr="001117BD">
          <w:rPr>
            <w:rStyle w:val="Hyperlink"/>
            <w:sz w:val="16"/>
          </w:rPr>
          <w:t>argued time and again</w:t>
        </w:r>
      </w:hyperlink>
      <w:r w:rsidRPr="001117BD">
        <w:rPr>
          <w:sz w:val="16"/>
        </w:rPr>
        <w:t> in policy circles, in </w:t>
      </w:r>
      <w:hyperlink r:id="rId14" w:history="1">
        <w:r w:rsidRPr="00CF6CEA">
          <w:rPr>
            <w:rStyle w:val="StyleUnderline"/>
          </w:rPr>
          <w:t>empirical analysis</w:t>
        </w:r>
      </w:hyperlink>
      <w:r w:rsidRPr="00CF6CEA">
        <w:rPr>
          <w:rStyle w:val="StyleUnderline"/>
        </w:rPr>
        <w:t xml:space="preserve"> drawing on the </w:t>
      </w:r>
      <w:r w:rsidRPr="00EC36B7">
        <w:rPr>
          <w:rStyle w:val="StyleUnderline"/>
          <w:highlight w:val="green"/>
        </w:rPr>
        <w:t>causal relation between growth</w:t>
      </w:r>
      <w:r w:rsidRPr="00CF6CEA">
        <w:rPr>
          <w:rStyle w:val="StyleUnderline"/>
        </w:rPr>
        <w:t xml:space="preserve"> </w:t>
      </w:r>
      <w:r w:rsidRPr="00EC36B7">
        <w:rPr>
          <w:rStyle w:val="StyleUnderline"/>
          <w:highlight w:val="green"/>
        </w:rPr>
        <w:t>and</w:t>
      </w:r>
      <w:r w:rsidRPr="00CF6CEA">
        <w:rPr>
          <w:rStyle w:val="StyleUnderline"/>
        </w:rPr>
        <w:t xml:space="preserve"> private </w:t>
      </w:r>
      <w:r w:rsidRPr="00EC36B7">
        <w:rPr>
          <w:rStyle w:val="StyleUnderline"/>
          <w:highlight w:val="green"/>
        </w:rPr>
        <w:t>consumption</w:t>
      </w:r>
      <w:r w:rsidRPr="001117BD">
        <w:rPr>
          <w:sz w:val="16"/>
        </w:rPr>
        <w:t>, and also in a </w:t>
      </w:r>
      <w:hyperlink r:id="rId15" w:history="1">
        <w:r w:rsidRPr="001117BD">
          <w:rPr>
            <w:rStyle w:val="Hyperlink"/>
            <w:sz w:val="16"/>
          </w:rPr>
          <w:t>recent paper by Abhijit Mukhopadhyay</w:t>
        </w:r>
      </w:hyperlink>
      <w:r w:rsidRPr="001117BD">
        <w:rPr>
          <w:sz w:val="16"/>
        </w:rPr>
        <w:t xml:space="preserve"> of the Observer Research Foundation. On recent counts, the </w:t>
      </w:r>
      <w:r w:rsidRPr="00CF6CEA">
        <w:rPr>
          <w:rStyle w:val="StyleUnderline"/>
        </w:rPr>
        <w:t>deceleration of the Indian economy, and then negative growth during 2020-21 have been attributed to the decelerating private consumption expenditure growth,</w:t>
      </w:r>
      <w:r w:rsidRPr="001117BD">
        <w:rPr>
          <w:sz w:val="16"/>
        </w:rPr>
        <w:t xml:space="preserve"> and </w:t>
      </w:r>
      <w:r w:rsidRPr="00CF6CEA">
        <w:rPr>
          <w:rStyle w:val="StyleUnderline"/>
        </w:rPr>
        <w:t>then to lack of consumption demand</w:t>
      </w:r>
      <w:r w:rsidRPr="001117BD">
        <w:rPr>
          <w:sz w:val="16"/>
        </w:rPr>
        <w:t>, respectively (Fig. 1).</w:t>
      </w:r>
    </w:p>
    <w:p w14:paraId="7A45B62B" w14:textId="77777777" w:rsidR="000A4C61" w:rsidRPr="00CF6CEA" w:rsidRDefault="000A4C61" w:rsidP="000A4C61">
      <w:pPr>
        <w:rPr>
          <w:rStyle w:val="StyleUnderline"/>
        </w:rPr>
      </w:pPr>
      <w:r w:rsidRPr="001117BD">
        <w:rPr>
          <w:sz w:val="16"/>
        </w:rPr>
        <w:lastRenderedPageBreak/>
        <w:t xml:space="preserve">As such, the </w:t>
      </w:r>
      <w:r w:rsidRPr="00CF6CEA">
        <w:rPr>
          <w:rStyle w:val="StyleUnderline"/>
        </w:rPr>
        <w:t>“</w:t>
      </w:r>
      <w:r w:rsidRPr="00EC36B7">
        <w:rPr>
          <w:rStyle w:val="StyleUnderline"/>
          <w:highlight w:val="green"/>
        </w:rPr>
        <w:t>consumption-led-growth</w:t>
      </w:r>
      <w:r w:rsidRPr="00CF6CEA">
        <w:rPr>
          <w:rStyle w:val="StyleUnderline"/>
        </w:rPr>
        <w:t xml:space="preserve">” strategy has </w:t>
      </w:r>
      <w:r w:rsidRPr="001117BD">
        <w:rPr>
          <w:rStyle w:val="StyleUnderline"/>
        </w:rPr>
        <w:t xml:space="preserve">often been resorted by many emerging economies as one of the ways to </w:t>
      </w:r>
      <w:r w:rsidRPr="00EC36B7">
        <w:rPr>
          <w:rStyle w:val="StyleUnderline"/>
          <w:highlight w:val="green"/>
        </w:rPr>
        <w:t>spur investment and production</w:t>
      </w:r>
      <w:r w:rsidRPr="00CF6CEA">
        <w:rPr>
          <w:rStyle w:val="StyleUnderline"/>
        </w:rPr>
        <w:t xml:space="preserve"> within the economy</w:t>
      </w:r>
      <w:r w:rsidRPr="001117BD">
        <w:rPr>
          <w:sz w:val="16"/>
        </w:rPr>
        <w:t>. For example, China explicitly acknowledged promoting “consumption-led-growth” in their 14th five-year plan through increases in wages and salaries so as to increase purchasing powers of their citizens. This paradigm shift from “export-driven-growth” to “consumption-led growth” was compelled by the global economic slump that mostly affected the US and EU after 2008, thereby, denting demand for Chinese exports. China realised that such unpredictabilities in the external sector emerging from the risks embedded in international trade and finance cannot sustain Chinese growth ambitions. Under such circumstances, China had to resort to boosting domestic consumption demand to provide impetus to their growth. However, for India, the force of consumption demand as a driver of growth emerged organically rather than as a policy intervention. Therefore, though one may talk of the fiscal packages announced in the 2020 pandemic year as the driver of the apparent revival of the Indian economy (as Asian Development Bank (ADB) projects that the </w:t>
      </w:r>
      <w:hyperlink r:id="rId16" w:tgtFrame="_blank" w:history="1">
        <w:r w:rsidRPr="001117BD">
          <w:rPr>
            <w:rStyle w:val="Hyperlink"/>
            <w:sz w:val="16"/>
          </w:rPr>
          <w:t>Indian growth will be 10 percent in 2021-22</w:t>
        </w:r>
      </w:hyperlink>
      <w:r w:rsidRPr="001117BD">
        <w:rPr>
          <w:sz w:val="16"/>
        </w:rPr>
        <w:t xml:space="preserve">), the force of private consumption should not get blurred in the visions of the policymakers. This is </w:t>
      </w:r>
      <w:r w:rsidRPr="00CF6CEA">
        <w:rPr>
          <w:rStyle w:val="StyleUnderline"/>
        </w:rPr>
        <w:t xml:space="preserve">especially true for constantly feeding and </w:t>
      </w:r>
      <w:r w:rsidRPr="00EC36B7">
        <w:rPr>
          <w:rStyle w:val="StyleUnderline"/>
          <w:highlight w:val="green"/>
        </w:rPr>
        <w:t>sustaining economic growth in</w:t>
      </w:r>
      <w:r w:rsidRPr="00CF6CEA">
        <w:rPr>
          <w:rStyle w:val="StyleUnderline"/>
        </w:rPr>
        <w:t xml:space="preserve"> the medium and </w:t>
      </w:r>
      <w:r w:rsidRPr="00EC36B7">
        <w:rPr>
          <w:rStyle w:val="StyleUnderline"/>
          <w:highlight w:val="green"/>
        </w:rPr>
        <w:t>long-run</w:t>
      </w:r>
      <w:r w:rsidRPr="00CF6CEA">
        <w:rPr>
          <w:rStyle w:val="StyleUnderline"/>
        </w:rPr>
        <w:t>.</w:t>
      </w:r>
    </w:p>
    <w:p w14:paraId="5F6A7DC4" w14:textId="77777777" w:rsidR="000A4C61" w:rsidRPr="00CF6CEA" w:rsidRDefault="000A4C61" w:rsidP="000A4C61">
      <w:pPr>
        <w:rPr>
          <w:sz w:val="16"/>
          <w:szCs w:val="14"/>
        </w:rPr>
      </w:pPr>
      <w:r w:rsidRPr="00CF6CEA">
        <w:rPr>
          <w:sz w:val="16"/>
          <w:szCs w:val="14"/>
        </w:rPr>
        <w:t>The story of an “unequal India” is neither simple nor comfortable for New Delhi, being treated as a maverick field of research and a normative concern for policy, thereby, making it lurk somewehere in the background in the development policy discourse. In that sense, inequality, despite being a problematic developmental issue, it hardly got mainstreamed in policymaking, with the concern of high growth taking the limelight</w:t>
      </w:r>
    </w:p>
    <w:p w14:paraId="1367A2A5" w14:textId="77777777" w:rsidR="000A4C61" w:rsidRPr="001117BD" w:rsidRDefault="000A4C61" w:rsidP="000A4C61">
      <w:pPr>
        <w:rPr>
          <w:sz w:val="16"/>
        </w:rPr>
      </w:pPr>
      <w:r w:rsidRPr="001117BD">
        <w:rPr>
          <w:sz w:val="16"/>
        </w:rPr>
        <w:t> It is here that the story of inequality enters. The story of an “</w:t>
      </w:r>
      <w:r w:rsidRPr="00CF6CEA">
        <w:rPr>
          <w:rStyle w:val="StyleUnderline"/>
        </w:rPr>
        <w:t>unequal India</w:t>
      </w:r>
      <w:r w:rsidRPr="001117BD">
        <w:rPr>
          <w:sz w:val="16"/>
        </w:rPr>
        <w:t xml:space="preserve">” is neither simple nor comfortable for New Delhi, being treated as a maverick field of research and a normative concern for policy, thereby, making it lurk somewehere in the background in the development policy discourse. In that sense, </w:t>
      </w:r>
      <w:r w:rsidRPr="00EC36B7">
        <w:rPr>
          <w:rStyle w:val="StyleUnderline"/>
          <w:highlight w:val="green"/>
        </w:rPr>
        <w:t>inequality</w:t>
      </w:r>
      <w:r w:rsidRPr="00CF6CEA">
        <w:rPr>
          <w:rStyle w:val="StyleUnderline"/>
        </w:rPr>
        <w:t xml:space="preserve">, despite being a problematic developmental issue, it </w:t>
      </w:r>
      <w:r w:rsidRPr="00EC36B7">
        <w:rPr>
          <w:rStyle w:val="StyleUnderline"/>
          <w:highlight w:val="green"/>
        </w:rPr>
        <w:t>hardly</w:t>
      </w:r>
      <w:r w:rsidRPr="00CF6CEA">
        <w:rPr>
          <w:rStyle w:val="StyleUnderline"/>
        </w:rPr>
        <w:t xml:space="preserve"> got </w:t>
      </w:r>
      <w:r w:rsidRPr="00EC36B7">
        <w:rPr>
          <w:rStyle w:val="StyleUnderline"/>
          <w:highlight w:val="green"/>
        </w:rPr>
        <w:t>mainstreamed in policymaking</w:t>
      </w:r>
      <w:r w:rsidRPr="00CF6CEA">
        <w:rPr>
          <w:rStyle w:val="StyleUnderline"/>
        </w:rPr>
        <w:t>,</w:t>
      </w:r>
      <w:r w:rsidRPr="001117BD">
        <w:rPr>
          <w:sz w:val="16"/>
        </w:rPr>
        <w:t xml:space="preserve"> with the </w:t>
      </w:r>
      <w:r w:rsidRPr="00CF6CEA">
        <w:rPr>
          <w:rStyle w:val="StyleUnderline"/>
        </w:rPr>
        <w:t>concern of high growth taking the limelight</w:t>
      </w:r>
      <w:r w:rsidRPr="001117BD">
        <w:rPr>
          <w:sz w:val="16"/>
        </w:rPr>
        <w:t xml:space="preserve">. The argument made here is that the </w:t>
      </w:r>
      <w:r w:rsidRPr="00CF6CEA">
        <w:rPr>
          <w:rStyle w:val="StyleUnderline"/>
        </w:rPr>
        <w:t xml:space="preserve">increasing </w:t>
      </w:r>
      <w:r w:rsidRPr="001117BD">
        <w:rPr>
          <w:rStyle w:val="StyleUnderline"/>
        </w:rPr>
        <w:t>inequality</w:t>
      </w:r>
      <w:r w:rsidRPr="00CF6CEA">
        <w:rPr>
          <w:rStyle w:val="StyleUnderline"/>
        </w:rPr>
        <w:t xml:space="preserve"> is going to be a </w:t>
      </w:r>
      <w:r w:rsidRPr="00EC36B7">
        <w:rPr>
          <w:rStyle w:val="StyleUnderline"/>
          <w:highlight w:val="green"/>
        </w:rPr>
        <w:t>critical deterrent for long-term growth</w:t>
      </w:r>
      <w:r w:rsidRPr="001117BD">
        <w:rPr>
          <w:sz w:val="16"/>
        </w:rPr>
        <w:t xml:space="preserve">. The seminal and celebrated paper by Simon Kuznets in the American Economic Review in 1955 exposed the Kuznets phenomenon or the Kuznets’ curve (KC): An inverted-U or bell-shaped relation between economic growth and inequality. This implies that </w:t>
      </w:r>
      <w:r w:rsidRPr="00CF6CEA">
        <w:rPr>
          <w:rStyle w:val="StyleUnderline"/>
        </w:rPr>
        <w:t>at the initial stages of growth, the economic inequality increases, and it starts declining after growth reaches a threshold.</w:t>
      </w:r>
      <w:r w:rsidRPr="001117BD">
        <w:rPr>
          <w:sz w:val="16"/>
        </w:rPr>
        <w:t xml:space="preserve"> The Kuznets’ hypothesis has not only received empirical support, but also empirical and theoretical dissent, especially from those who began citing the East Asian Miracle in the 1980s. Yet, if the Kuznets’ hypothesis is true, India is still on the rising side of the KC conforming to its “developing nation” status.</w:t>
      </w:r>
    </w:p>
    <w:p w14:paraId="09D750A3" w14:textId="77777777" w:rsidR="000A4C61" w:rsidRPr="001117BD" w:rsidRDefault="000A4C61" w:rsidP="000A4C61">
      <w:pPr>
        <w:rPr>
          <w:sz w:val="16"/>
        </w:rPr>
      </w:pPr>
      <w:r w:rsidRPr="001117BD">
        <w:rPr>
          <w:sz w:val="16"/>
        </w:rPr>
        <w:t xml:space="preserve">       Be that as it may, there is no doubt that </w:t>
      </w:r>
      <w:r w:rsidRPr="00EC36B7">
        <w:rPr>
          <w:rStyle w:val="StyleUnderline"/>
          <w:highlight w:val="green"/>
        </w:rPr>
        <w:t>economic inequality</w:t>
      </w:r>
      <w:r w:rsidRPr="00CF6CEA">
        <w:rPr>
          <w:rStyle w:val="StyleUnderline"/>
        </w:rPr>
        <w:t xml:space="preserve"> in India </w:t>
      </w:r>
      <w:r w:rsidRPr="00EC36B7">
        <w:rPr>
          <w:rStyle w:val="StyleUnderline"/>
          <w:highlight w:val="green"/>
        </w:rPr>
        <w:t>is increasing</w:t>
      </w:r>
      <w:r w:rsidRPr="001117BD">
        <w:rPr>
          <w:sz w:val="16"/>
        </w:rPr>
        <w:t xml:space="preserve">, as </w:t>
      </w:r>
      <w:r w:rsidRPr="00CF6CEA">
        <w:rPr>
          <w:rStyle w:val="StyleUnderline"/>
        </w:rPr>
        <w:t>evident from the data from </w:t>
      </w:r>
      <w:hyperlink r:id="rId17" w:tgtFrame="_blank" w:history="1">
        <w:r w:rsidRPr="00CF6CEA">
          <w:rPr>
            <w:rStyle w:val="StyleUnderline"/>
          </w:rPr>
          <w:t>World Inequality Database</w:t>
        </w:r>
      </w:hyperlink>
      <w:r w:rsidRPr="001117BD">
        <w:rPr>
          <w:sz w:val="16"/>
        </w:rPr>
        <w:t xml:space="preserve">. This is </w:t>
      </w:r>
      <w:r w:rsidRPr="00CF6CEA">
        <w:rPr>
          <w:rStyle w:val="StyleUnderline"/>
        </w:rPr>
        <w:t>true for both income and wealth inequalities.</w:t>
      </w:r>
      <w:r w:rsidRPr="001117BD">
        <w:rPr>
          <w:sz w:val="16"/>
        </w:rPr>
        <w:t xml:space="preserve"> Rather interestingly, wealth inequality increased at a much faster rate than income inequality, and more importantly, wealth inequality increased at a much faster rate between 1991 and 2020—i.e. in the post-liberalisation phase—as compared to its movement between 1961 and 1991. This is evident from Table 1. While the </w:t>
      </w:r>
      <w:r w:rsidRPr="00EC36B7">
        <w:rPr>
          <w:rStyle w:val="StyleUnderline"/>
          <w:highlight w:val="green"/>
        </w:rPr>
        <w:t>possession of wealth of the top 1</w:t>
      </w:r>
      <w:r w:rsidRPr="00CF6CEA">
        <w:rPr>
          <w:rStyle w:val="StyleUnderline"/>
        </w:rPr>
        <w:t xml:space="preserve"> percent of the population increased </w:t>
      </w:r>
      <w:r w:rsidRPr="00EC36B7">
        <w:rPr>
          <w:rStyle w:val="StyleUnderline"/>
          <w:highlight w:val="green"/>
        </w:rPr>
        <w:t>from</w:t>
      </w:r>
      <w:r w:rsidRPr="00CF6CEA">
        <w:rPr>
          <w:rStyle w:val="StyleUnderline"/>
        </w:rPr>
        <w:t xml:space="preserve"> </w:t>
      </w:r>
      <w:r w:rsidRPr="00EC36B7">
        <w:rPr>
          <w:rStyle w:val="StyleUnderline"/>
          <w:highlight w:val="green"/>
        </w:rPr>
        <w:t>11.9</w:t>
      </w:r>
      <w:r w:rsidRPr="00CF6CEA">
        <w:rPr>
          <w:rStyle w:val="StyleUnderline"/>
        </w:rPr>
        <w:t xml:space="preserve"> percent in </w:t>
      </w:r>
      <w:r w:rsidRPr="00EC36B7">
        <w:rPr>
          <w:rStyle w:val="StyleUnderline"/>
          <w:highlight w:val="green"/>
        </w:rPr>
        <w:t>1961</w:t>
      </w:r>
      <w:r w:rsidRPr="00CF6CEA">
        <w:rPr>
          <w:rStyle w:val="StyleUnderline"/>
        </w:rPr>
        <w:t xml:space="preserve"> </w:t>
      </w:r>
      <w:r w:rsidRPr="00EC36B7">
        <w:rPr>
          <w:rStyle w:val="StyleUnderline"/>
          <w:highlight w:val="green"/>
        </w:rPr>
        <w:t>to</w:t>
      </w:r>
      <w:r w:rsidRPr="001117BD">
        <w:rPr>
          <w:rStyle w:val="StyleUnderline"/>
        </w:rPr>
        <w:t xml:space="preserve"> 16.</w:t>
      </w:r>
      <w:r w:rsidRPr="00CF6CEA">
        <w:rPr>
          <w:rStyle w:val="StyleUnderline"/>
        </w:rPr>
        <w:t>1 percent in 1991</w:t>
      </w:r>
      <w:r w:rsidRPr="001117BD">
        <w:rPr>
          <w:sz w:val="16"/>
        </w:rPr>
        <w:t xml:space="preserve">, the </w:t>
      </w:r>
      <w:r w:rsidRPr="001117BD">
        <w:rPr>
          <w:rStyle w:val="StyleUnderline"/>
        </w:rPr>
        <w:t xml:space="preserve">same proportion of population owned </w:t>
      </w:r>
      <w:r w:rsidRPr="00EC36B7">
        <w:rPr>
          <w:rStyle w:val="StyleUnderline"/>
          <w:highlight w:val="green"/>
        </w:rPr>
        <w:t>42.5</w:t>
      </w:r>
      <w:r w:rsidRPr="001117BD">
        <w:rPr>
          <w:rStyle w:val="StyleUnderline"/>
        </w:rPr>
        <w:t xml:space="preserve"> percent of the wealth in </w:t>
      </w:r>
      <w:r w:rsidRPr="00EC36B7">
        <w:rPr>
          <w:rStyle w:val="StyleUnderline"/>
          <w:highlight w:val="green"/>
        </w:rPr>
        <w:t>2020</w:t>
      </w:r>
      <w:r w:rsidRPr="001117BD">
        <w:rPr>
          <w:rStyle w:val="StyleUnderline"/>
        </w:rPr>
        <w:t xml:space="preserve">. </w:t>
      </w:r>
      <w:r w:rsidRPr="001117BD">
        <w:rPr>
          <w:sz w:val="16"/>
        </w:rPr>
        <w:t xml:space="preserve">On the other hand, </w:t>
      </w:r>
      <w:r w:rsidRPr="00CF6CEA">
        <w:rPr>
          <w:rStyle w:val="StyleUnderline"/>
        </w:rPr>
        <w:t xml:space="preserve">the proportion of </w:t>
      </w:r>
      <w:r w:rsidRPr="00EC36B7">
        <w:rPr>
          <w:rStyle w:val="StyleUnderline"/>
          <w:highlight w:val="green"/>
        </w:rPr>
        <w:t xml:space="preserve">wealth of the bottom 50 </w:t>
      </w:r>
      <w:r w:rsidRPr="001117BD">
        <w:rPr>
          <w:rStyle w:val="StyleUnderline"/>
        </w:rPr>
        <w:t>percent</w:t>
      </w:r>
      <w:r w:rsidRPr="00CF6CEA">
        <w:rPr>
          <w:rStyle w:val="StyleUnderline"/>
        </w:rPr>
        <w:t xml:space="preserve"> of the population declined </w:t>
      </w:r>
      <w:r w:rsidRPr="00EC36B7">
        <w:rPr>
          <w:rStyle w:val="StyleUnderline"/>
          <w:highlight w:val="green"/>
        </w:rPr>
        <w:t>from 12.3</w:t>
      </w:r>
      <w:r w:rsidRPr="00CF6CEA">
        <w:rPr>
          <w:rStyle w:val="StyleUnderline"/>
        </w:rPr>
        <w:t xml:space="preserve"> percent in 1961 </w:t>
      </w:r>
      <w:r w:rsidRPr="00EC36B7">
        <w:rPr>
          <w:rStyle w:val="StyleUnderline"/>
          <w:highlight w:val="green"/>
        </w:rPr>
        <w:t>to 2.8</w:t>
      </w:r>
      <w:r w:rsidRPr="00CF6CEA">
        <w:rPr>
          <w:rStyle w:val="StyleUnderline"/>
        </w:rPr>
        <w:t xml:space="preserve"> percent in 2020</w:t>
      </w:r>
      <w:r w:rsidRPr="001117BD">
        <w:rPr>
          <w:sz w:val="16"/>
        </w:rPr>
        <w:t xml:space="preserve">, thereby, indicating on the </w:t>
      </w:r>
      <w:r w:rsidRPr="00CF6CEA">
        <w:rPr>
          <w:rStyle w:val="StyleUnderline"/>
        </w:rPr>
        <w:t>increasing chasm in wealth possession</w:t>
      </w:r>
      <w:r w:rsidRPr="001117BD">
        <w:rPr>
          <w:sz w:val="16"/>
        </w:rPr>
        <w:t xml:space="preserve"> amongst the population.</w:t>
      </w:r>
    </w:p>
    <w:p w14:paraId="243D35A3" w14:textId="77777777" w:rsidR="000A4C61" w:rsidRPr="00CF6CEA" w:rsidRDefault="000A4C61" w:rsidP="000A4C61">
      <w:r w:rsidRPr="001117BD">
        <w:rPr>
          <w:sz w:val="16"/>
          <w:szCs w:val="14"/>
        </w:rPr>
        <w:t xml:space="preserve"> On the other hand, </w:t>
      </w:r>
      <w:r w:rsidRPr="001117BD">
        <w:rPr>
          <w:rStyle w:val="StyleUnderline"/>
        </w:rPr>
        <w:t>though income inequality was initially declining between 1961 and 1991 (as can be made out from Table 2), it started increasing after 1991.</w:t>
      </w:r>
      <w:r w:rsidRPr="00CF6CEA">
        <w:t xml:space="preserve"> </w:t>
      </w:r>
      <w:r w:rsidRPr="001117BD">
        <w:rPr>
          <w:sz w:val="16"/>
          <w:szCs w:val="14"/>
        </w:rPr>
        <w:t>Hence, it won’t be incorrect to infer that the liberalisation and the high growth phase of the Indian economy have been associated with increasing income and wealth inequalities.</w:t>
      </w:r>
    </w:p>
    <w:p w14:paraId="5B3F7F70" w14:textId="77777777" w:rsidR="000A4C61" w:rsidRPr="001117BD" w:rsidRDefault="000A4C61" w:rsidP="000A4C61">
      <w:pPr>
        <w:rPr>
          <w:sz w:val="16"/>
        </w:rPr>
      </w:pPr>
      <w:r w:rsidRPr="001117BD">
        <w:rPr>
          <w:sz w:val="16"/>
        </w:rPr>
        <w:t xml:space="preserve">Reiterating fig. 1, it can be seen that the </w:t>
      </w:r>
      <w:r w:rsidRPr="001117BD">
        <w:rPr>
          <w:rStyle w:val="StyleUnderline"/>
        </w:rPr>
        <w:t>periods of high GDP growth rates of the Indian economy converge with periods of high growth in final consumption</w:t>
      </w:r>
      <w:r w:rsidRPr="001117BD">
        <w:rPr>
          <w:sz w:val="16"/>
        </w:rPr>
        <w:t xml:space="preserve">, especially after 1991. While inequality has also increased after 1991, </w:t>
      </w:r>
      <w:r w:rsidRPr="001117BD">
        <w:rPr>
          <w:rStyle w:val="StyleUnderline"/>
        </w:rPr>
        <w:t>any</w:t>
      </w:r>
      <w:r w:rsidRPr="00CF6CEA">
        <w:rPr>
          <w:rStyle w:val="StyleUnderline"/>
        </w:rPr>
        <w:t xml:space="preserve"> further </w:t>
      </w:r>
      <w:r w:rsidRPr="00EC36B7">
        <w:rPr>
          <w:rStyle w:val="StyleUnderline"/>
          <w:highlight w:val="green"/>
        </w:rPr>
        <w:t>increase in inequality</w:t>
      </w:r>
      <w:r w:rsidRPr="00CF6CEA">
        <w:rPr>
          <w:rStyle w:val="StyleUnderline"/>
        </w:rPr>
        <w:t xml:space="preserve"> will have </w:t>
      </w:r>
      <w:r w:rsidRPr="00EC36B7">
        <w:rPr>
          <w:rStyle w:val="StyleUnderline"/>
          <w:highlight w:val="green"/>
        </w:rPr>
        <w:t>serious consequences on</w:t>
      </w:r>
      <w:r w:rsidRPr="00CF6CEA">
        <w:rPr>
          <w:rStyle w:val="StyleUnderline"/>
        </w:rPr>
        <w:t xml:space="preserve"> promoting and </w:t>
      </w:r>
      <w:r w:rsidRPr="00EC36B7">
        <w:rPr>
          <w:rStyle w:val="StyleUnderline"/>
          <w:highlight w:val="green"/>
        </w:rPr>
        <w:t>sustaining high growth in</w:t>
      </w:r>
      <w:r w:rsidRPr="00CF6CEA">
        <w:rPr>
          <w:rStyle w:val="StyleUnderline"/>
        </w:rPr>
        <w:t xml:space="preserve"> the </w:t>
      </w:r>
      <w:r w:rsidRPr="00EC36B7">
        <w:rPr>
          <w:rStyle w:val="StyleUnderline"/>
          <w:highlight w:val="green"/>
        </w:rPr>
        <w:t>longer run.</w:t>
      </w:r>
      <w:r w:rsidRPr="001117BD">
        <w:rPr>
          <w:sz w:val="16"/>
        </w:rPr>
        <w:t xml:space="preserve"> In order to do that, we go back to the fundamental definitions of income and wealth inequalities. Though income and wealth are related, they are conceptually distinct: Income is the flow of financial resources for an economic entity—household, firms, etc.—from wages and salaries, profits, investments, government transfers, and various other sources in a particular year. On the other hand, wealth is a stock, and is comprised of the entity’s total savings and assets from the past with additions to assets and savings in the present year. In that sense, wealth provides a metric of an entity’s net worth—total assets minus total liabilities. As such, </w:t>
      </w:r>
      <w:r w:rsidRPr="00CF6CEA">
        <w:rPr>
          <w:rStyle w:val="StyleUnderline"/>
        </w:rPr>
        <w:t>both income and wealth are important for household financial well-being</w:t>
      </w:r>
      <w:r w:rsidRPr="001117BD">
        <w:rPr>
          <w:sz w:val="16"/>
        </w:rPr>
        <w:t>, and holding of wealth helps the households or economic agents to finance their consumption needs even when incomes dry out during economic crisis.</w:t>
      </w:r>
    </w:p>
    <w:p w14:paraId="2E08C1A2" w14:textId="77777777" w:rsidR="000A4C61" w:rsidRPr="001117BD" w:rsidRDefault="000A4C61" w:rsidP="000A4C61">
      <w:pPr>
        <w:rPr>
          <w:sz w:val="16"/>
        </w:rPr>
      </w:pPr>
      <w:r w:rsidRPr="001117BD">
        <w:rPr>
          <w:sz w:val="16"/>
        </w:rPr>
        <w:lastRenderedPageBreak/>
        <w:t xml:space="preserve">As per table 1, there has </w:t>
      </w:r>
      <w:r w:rsidRPr="00CF6CEA">
        <w:rPr>
          <w:rStyle w:val="StyleUnderline"/>
        </w:rPr>
        <w:t>been an increase in the total proportion of wealth in the hands of the top 1 percent</w:t>
      </w:r>
      <w:r w:rsidRPr="001117BD">
        <w:rPr>
          <w:sz w:val="16"/>
        </w:rPr>
        <w:t xml:space="preserve"> though the income inequality has not increased by the same proportion. This implies that a large portion of the incomes earned historically by the top 1 percent (or even top 10 percent) have gone into savings or asset creation rather than moving through the consumption route. On the other hand, </w:t>
      </w:r>
      <w:hyperlink r:id="rId18" w:tgtFrame="_blank" w:history="1">
        <w:r w:rsidRPr="001117BD">
          <w:rPr>
            <w:rStyle w:val="Hyperlink"/>
            <w:sz w:val="16"/>
          </w:rPr>
          <w:t>empirical studies</w:t>
        </w:r>
      </w:hyperlink>
      <w:r w:rsidRPr="001117BD">
        <w:rPr>
          <w:sz w:val="16"/>
        </w:rPr>
        <w:t xml:space="preserve"> in various parts of the world go on to show that the </w:t>
      </w:r>
      <w:r w:rsidRPr="00CF6CEA">
        <w:rPr>
          <w:rStyle w:val="StyleUnderline"/>
        </w:rPr>
        <w:t xml:space="preserve">marginal </w:t>
      </w:r>
      <w:r w:rsidRPr="00EC36B7">
        <w:rPr>
          <w:rStyle w:val="StyleUnderline"/>
          <w:highlight w:val="green"/>
        </w:rPr>
        <w:t>propensity to consume</w:t>
      </w:r>
      <w:r w:rsidRPr="00CF6CEA">
        <w:rPr>
          <w:rStyle w:val="StyleUnderline"/>
        </w:rPr>
        <w:t xml:space="preserve"> (or increase in consumption expenditure with a unit increase in income or wealth) </w:t>
      </w:r>
      <w:r w:rsidRPr="00EC36B7">
        <w:rPr>
          <w:rStyle w:val="StyleUnderline"/>
          <w:highlight w:val="green"/>
        </w:rPr>
        <w:t>of</w:t>
      </w:r>
      <w:r w:rsidRPr="00CF6CEA">
        <w:rPr>
          <w:rStyle w:val="StyleUnderline"/>
        </w:rPr>
        <w:t xml:space="preserve"> the </w:t>
      </w:r>
      <w:r w:rsidRPr="00EC36B7">
        <w:rPr>
          <w:rStyle w:val="StyleUnderline"/>
          <w:highlight w:val="green"/>
        </w:rPr>
        <w:t>lower income</w:t>
      </w:r>
      <w:r w:rsidRPr="00CF6CEA">
        <w:rPr>
          <w:rStyle w:val="StyleUnderline"/>
        </w:rPr>
        <w:t xml:space="preserve"> groups</w:t>
      </w:r>
      <w:r w:rsidRPr="001117BD">
        <w:rPr>
          <w:sz w:val="16"/>
        </w:rPr>
        <w:t xml:space="preserve"> is </w:t>
      </w:r>
      <w:r w:rsidRPr="00CF6CEA">
        <w:rPr>
          <w:rStyle w:val="StyleUnderline"/>
        </w:rPr>
        <w:t xml:space="preserve">much </w:t>
      </w:r>
      <w:r w:rsidRPr="00EC36B7">
        <w:rPr>
          <w:rStyle w:val="StyleUnderline"/>
          <w:highlight w:val="green"/>
        </w:rPr>
        <w:t>higher than the higher income</w:t>
      </w:r>
      <w:r w:rsidRPr="00CF6CEA">
        <w:rPr>
          <w:rStyle w:val="StyleUnderline"/>
        </w:rPr>
        <w:t xml:space="preserve"> groups</w:t>
      </w:r>
      <w:r w:rsidRPr="001117BD">
        <w:rPr>
          <w:sz w:val="16"/>
        </w:rPr>
        <w:t xml:space="preserve">. This </w:t>
      </w:r>
      <w:r w:rsidRPr="00CF6CEA">
        <w:rPr>
          <w:rStyle w:val="StyleUnderline"/>
        </w:rPr>
        <w:t xml:space="preserve">implies that an </w:t>
      </w:r>
      <w:r w:rsidRPr="00EC36B7">
        <w:rPr>
          <w:rStyle w:val="StyleUnderline"/>
          <w:highlight w:val="green"/>
        </w:rPr>
        <w:t>increase in income</w:t>
      </w:r>
      <w:r w:rsidRPr="00CF6CEA">
        <w:rPr>
          <w:rStyle w:val="StyleUnderline"/>
        </w:rPr>
        <w:t xml:space="preserve"> or wealth </w:t>
      </w:r>
      <w:r w:rsidRPr="00EC36B7">
        <w:rPr>
          <w:rStyle w:val="StyleUnderline"/>
          <w:highlight w:val="green"/>
        </w:rPr>
        <w:t>of</w:t>
      </w:r>
      <w:r w:rsidRPr="00CF6CEA">
        <w:rPr>
          <w:rStyle w:val="StyleUnderline"/>
        </w:rPr>
        <w:t xml:space="preserve"> the </w:t>
      </w:r>
      <w:r w:rsidRPr="00EC36B7">
        <w:rPr>
          <w:rStyle w:val="StyleUnderline"/>
          <w:highlight w:val="green"/>
        </w:rPr>
        <w:t>lower income</w:t>
      </w:r>
      <w:r w:rsidRPr="00CF6CEA">
        <w:rPr>
          <w:rStyle w:val="StyleUnderline"/>
        </w:rPr>
        <w:t xml:space="preserve"> groups has a </w:t>
      </w:r>
      <w:r w:rsidRPr="00EC36B7">
        <w:rPr>
          <w:rStyle w:val="StyleUnderline"/>
          <w:highlight w:val="green"/>
        </w:rPr>
        <w:t>higher chance of getting into</w:t>
      </w:r>
      <w:r w:rsidRPr="00CF6CEA">
        <w:rPr>
          <w:rStyle w:val="StyleUnderline"/>
        </w:rPr>
        <w:t xml:space="preserve"> the consumption channel of </w:t>
      </w:r>
      <w:r w:rsidRPr="00EC36B7">
        <w:rPr>
          <w:rStyle w:val="StyleUnderline"/>
          <w:highlight w:val="green"/>
        </w:rPr>
        <w:t>the economy</w:t>
      </w:r>
      <w:r w:rsidRPr="00CF6CEA">
        <w:rPr>
          <w:rStyle w:val="StyleUnderline"/>
        </w:rPr>
        <w:t xml:space="preserve"> than an increase in income of the higher income groups</w:t>
      </w:r>
      <w:r w:rsidRPr="001117BD">
        <w:rPr>
          <w:sz w:val="16"/>
        </w:rPr>
        <w:t xml:space="preserve"> (for whom the chances are higher of getting into the savings or asset creation channel). In other words, the </w:t>
      </w:r>
      <w:r w:rsidRPr="001117BD">
        <w:rPr>
          <w:rStyle w:val="StyleUnderline"/>
        </w:rPr>
        <w:t>phenomenon</w:t>
      </w:r>
      <w:r w:rsidRPr="00CF6CEA">
        <w:rPr>
          <w:rStyle w:val="StyleUnderline"/>
        </w:rPr>
        <w:t xml:space="preserve"> of “rich getting richer” will go against the fundamental goal of achieving fast yet sustained growth</w:t>
      </w:r>
      <w:r w:rsidRPr="001117BD">
        <w:rPr>
          <w:sz w:val="16"/>
        </w:rPr>
        <w:t>, however communistic the idea might sound!</w:t>
      </w:r>
    </w:p>
    <w:p w14:paraId="20F92471" w14:textId="77777777" w:rsidR="000A4C61" w:rsidRDefault="000A4C61" w:rsidP="000A4C61">
      <w:pPr>
        <w:rPr>
          <w:sz w:val="16"/>
        </w:rPr>
      </w:pPr>
      <w:r w:rsidRPr="001117BD">
        <w:rPr>
          <w:sz w:val="16"/>
        </w:rPr>
        <w:t xml:space="preserve">Hence, the </w:t>
      </w:r>
      <w:r w:rsidRPr="00CF6CEA">
        <w:rPr>
          <w:rStyle w:val="StyleUnderline"/>
        </w:rPr>
        <w:t>governmental response has to be Keynesian</w:t>
      </w:r>
      <w:r w:rsidRPr="001117BD">
        <w:rPr>
          <w:sz w:val="16"/>
        </w:rPr>
        <w:t xml:space="preserve"> in nature with spurring up of transfers (or providing for basic incomes whether univeral or targeted) in the short run, but also be </w:t>
      </w:r>
      <w:r w:rsidRPr="00CF6CEA">
        <w:rPr>
          <w:rStyle w:val="StyleUnderline"/>
        </w:rPr>
        <w:t>an enabler of the market forces in the longer run.</w:t>
      </w:r>
      <w:r w:rsidRPr="001117BD">
        <w:rPr>
          <w:sz w:val="16"/>
        </w:rPr>
        <w:t xml:space="preserve"> In a recent article, </w:t>
      </w:r>
      <w:hyperlink r:id="rId19" w:tgtFrame="_blank" w:history="1">
        <w:r w:rsidRPr="001117BD">
          <w:rPr>
            <w:rStyle w:val="Hyperlink"/>
            <w:sz w:val="16"/>
          </w:rPr>
          <w:t>Maitreesh Ghatak</w:t>
        </w:r>
      </w:hyperlink>
      <w:r w:rsidRPr="001117BD">
        <w:rPr>
          <w:sz w:val="16"/>
        </w:rPr>
        <w:t xml:space="preserve"> suggests the government to resort to greater wealth taxation and using the money to invest in education, health, and infrastructure to create a robust human capital base for long-term growth. Yet, </w:t>
      </w:r>
      <w:r w:rsidRPr="00CF6CEA">
        <w:rPr>
          <w:rStyle w:val="StyleUnderline"/>
        </w:rPr>
        <w:t>the governmental interventions into such systems should not be taken as the permanent solution</w:t>
      </w:r>
      <w:r w:rsidRPr="001117BD">
        <w:rPr>
          <w:sz w:val="16"/>
        </w:rPr>
        <w:t xml:space="preserve">. </w:t>
      </w:r>
      <w:r w:rsidRPr="00CF6CEA">
        <w:rPr>
          <w:rStyle w:val="StyleUnderline"/>
        </w:rPr>
        <w:t>Rather</w:t>
      </w:r>
      <w:r w:rsidRPr="001117BD">
        <w:rPr>
          <w:sz w:val="16"/>
        </w:rPr>
        <w:t xml:space="preserve">, the </w:t>
      </w:r>
      <w:r w:rsidRPr="001117BD">
        <w:rPr>
          <w:rStyle w:val="StyleUnderline"/>
        </w:rPr>
        <w:t>governments need to enable markets to generate forces so as to create jobs and</w:t>
      </w:r>
      <w:r w:rsidRPr="00CF6CEA">
        <w:rPr>
          <w:rStyle w:val="StyleUnderline"/>
        </w:rPr>
        <w:t xml:space="preserve"> concomitantly create human capital that can live up to the challeges of the future economy.</w:t>
      </w:r>
      <w:r w:rsidRPr="001117BD">
        <w:rPr>
          <w:sz w:val="16"/>
        </w:rPr>
        <w:t xml:space="preserve"> This, therefore, needs a much more integrated approach to the problems of development rather than looking at development through the reductionist lens of economic growth only.</w:t>
      </w:r>
    </w:p>
    <w:p w14:paraId="10F7CC8F" w14:textId="77777777" w:rsidR="000A4C61" w:rsidRPr="00921E76" w:rsidRDefault="000A4C61" w:rsidP="000A4C61">
      <w:pPr>
        <w:pStyle w:val="Heading4"/>
        <w:rPr>
          <w:rFonts w:cs="Calibri"/>
        </w:rPr>
      </w:pPr>
      <w:r w:rsidRPr="00921E76">
        <w:rPr>
          <w:rFonts w:cs="Calibri"/>
        </w:rPr>
        <w:t xml:space="preserve">Indian economic strength </w:t>
      </w:r>
      <w:r w:rsidRPr="00921E76">
        <w:rPr>
          <w:rFonts w:cs="Calibri"/>
          <w:u w:val="single"/>
        </w:rPr>
        <w:t>deters China</w:t>
      </w:r>
      <w:r w:rsidRPr="00921E76">
        <w:rPr>
          <w:rFonts w:cs="Calibri"/>
        </w:rPr>
        <w:t xml:space="preserve"> along the India-China border---military buildup and signal of resolve </w:t>
      </w:r>
      <w:r w:rsidRPr="00921E76">
        <w:rPr>
          <w:rFonts w:cs="Calibri"/>
          <w:u w:val="single"/>
        </w:rPr>
        <w:t>diffuses conflict</w:t>
      </w:r>
      <w:r w:rsidRPr="00921E76">
        <w:rPr>
          <w:rFonts w:cs="Calibri"/>
        </w:rPr>
        <w:t>.</w:t>
      </w:r>
    </w:p>
    <w:p w14:paraId="0D6F44B2" w14:textId="77777777" w:rsidR="000A4C61" w:rsidRPr="00921E76" w:rsidRDefault="000A4C61" w:rsidP="000A4C61">
      <w:r w:rsidRPr="00921E76">
        <w:t xml:space="preserve">Husain </w:t>
      </w:r>
      <w:r w:rsidRPr="00921E76">
        <w:rPr>
          <w:rStyle w:val="Style13ptBold"/>
        </w:rPr>
        <w:t>Haqqani</w:t>
      </w:r>
      <w:r w:rsidRPr="00921E76">
        <w:t xml:space="preserve"> </w:t>
      </w:r>
      <w:r w:rsidRPr="00921E76">
        <w:rPr>
          <w:rStyle w:val="Style13ptBold"/>
        </w:rPr>
        <w:t>and</w:t>
      </w:r>
      <w:r w:rsidRPr="00921E76">
        <w:t xml:space="preserve"> Aparna </w:t>
      </w:r>
      <w:r w:rsidRPr="00921E76">
        <w:rPr>
          <w:rStyle w:val="Style13ptBold"/>
        </w:rPr>
        <w:t>Pande</w:t>
      </w:r>
      <w:r w:rsidRPr="00921E76">
        <w:t xml:space="preserve"> </w:t>
      </w:r>
      <w:r w:rsidRPr="00921E76">
        <w:rPr>
          <w:rStyle w:val="Style13ptBold"/>
        </w:rPr>
        <w:t>7-10</w:t>
      </w:r>
      <w:r w:rsidRPr="00921E76">
        <w:t>-21. Haqqani is the director for South and Central Asia at the Hudson Institute in Washington D.C. and was Pakistan’s ambassador to the United States. Pande (Ph.D) is director of the Initiative on the Future of India and South Asia at the Hudson Institute. "India has a long way to go in confronting China". The Hill. https://thehill.com/opinion/international/562397-india-has-a-long-way-to-go-in-confronting-china</w:t>
      </w:r>
    </w:p>
    <w:p w14:paraId="00AB23BB" w14:textId="77777777" w:rsidR="000A4C61" w:rsidRPr="00921E76" w:rsidRDefault="000A4C61" w:rsidP="000A4C61">
      <w:pPr>
        <w:rPr>
          <w:sz w:val="16"/>
        </w:rPr>
      </w:pPr>
      <w:r w:rsidRPr="00921E76">
        <w:rPr>
          <w:u w:val="single"/>
        </w:rPr>
        <w:t>India’s decision to move </w:t>
      </w:r>
      <w:hyperlink r:id="rId20" w:tgtFrame="_blank" w:history="1">
        <w:r w:rsidRPr="00921E76">
          <w:rPr>
            <w:sz w:val="16"/>
          </w:rPr>
          <w:t>50,000</w:t>
        </w:r>
      </w:hyperlink>
      <w:r w:rsidRPr="00921E76">
        <w:rPr>
          <w:sz w:val="16"/>
        </w:rPr>
        <w:t xml:space="preserve"> </w:t>
      </w:r>
      <w:r w:rsidRPr="00921E76">
        <w:rPr>
          <w:u w:val="single"/>
        </w:rPr>
        <w:t>additional troops to its border with China bolsters its ability to protect itself against Chinese aggression</w:t>
      </w:r>
      <w:r w:rsidRPr="00921E76">
        <w:rPr>
          <w:sz w:val="16"/>
        </w:rPr>
        <w:t xml:space="preserve">. </w:t>
      </w:r>
      <w:r w:rsidRPr="00921E76">
        <w:rPr>
          <w:u w:val="single"/>
        </w:rPr>
        <w:t>It is a belated response to China’s actions</w:t>
      </w:r>
      <w:r w:rsidRPr="00921E76">
        <w:rPr>
          <w:sz w:val="16"/>
        </w:rPr>
        <w:t xml:space="preserve"> </w:t>
      </w:r>
      <w:hyperlink r:id="rId21" w:tgtFrame="_blank" w:history="1">
        <w:r w:rsidRPr="00921E76">
          <w:rPr>
            <w:sz w:val="16"/>
          </w:rPr>
          <w:t>last year</w:t>
        </w:r>
      </w:hyperlink>
      <w:r w:rsidRPr="00921E76">
        <w:rPr>
          <w:sz w:val="16"/>
        </w:rPr>
        <w:t xml:space="preserve">, </w:t>
      </w:r>
      <w:r w:rsidRPr="00921E76">
        <w:rPr>
          <w:u w:val="single"/>
        </w:rPr>
        <w:t xml:space="preserve">when the Chinese army </w:t>
      </w:r>
      <w:hyperlink r:id="rId22" w:tgtFrame="_blank" w:history="1">
        <w:r w:rsidRPr="00921E76">
          <w:rPr>
            <w:u w:val="single"/>
          </w:rPr>
          <w:t>surprised</w:t>
        </w:r>
      </w:hyperlink>
      <w:r w:rsidRPr="00921E76">
        <w:rPr>
          <w:u w:val="single"/>
        </w:rPr>
        <w:t xml:space="preserve"> ill-prepared Indian soldiers and occupied several </w:t>
      </w:r>
      <w:r w:rsidRPr="00921E76">
        <w:rPr>
          <w:sz w:val="16"/>
        </w:rPr>
        <w:t xml:space="preserve">square </w:t>
      </w:r>
      <w:r w:rsidRPr="00921E76">
        <w:rPr>
          <w:u w:val="single"/>
        </w:rPr>
        <w:t>miles of Indian territory</w:t>
      </w:r>
      <w:r w:rsidRPr="00921E76">
        <w:rPr>
          <w:sz w:val="16"/>
        </w:rPr>
        <w:t xml:space="preserve"> in the Ladakh region to build roads and fortify military encampments. </w:t>
      </w:r>
      <w:r w:rsidRPr="00921E76">
        <w:rPr>
          <w:u w:val="single"/>
        </w:rPr>
        <w:t>The hope of some Indian policymakers to resolve the matter diplomatically has not so far been fulfilled. Several rounds of military and diplomatic negotiations</w:t>
      </w:r>
      <w:r w:rsidRPr="00921E76">
        <w:rPr>
          <w:sz w:val="16"/>
        </w:rPr>
        <w:t xml:space="preserve"> since April 2020, when the Chinese incursions started, </w:t>
      </w:r>
      <w:r w:rsidRPr="00921E76">
        <w:rPr>
          <w:u w:val="single"/>
        </w:rPr>
        <w:t>have yielded little result. Any willingness on India’s part to deal forcefully with China would be welcomed in the U.S.,</w:t>
      </w:r>
      <w:r w:rsidRPr="00921E76">
        <w:rPr>
          <w:sz w:val="16"/>
        </w:rPr>
        <w:t xml:space="preserve"> where successive administrations have sought to integrate India into America’s Indo-Pacific strategy. Several years of an India-U.S. entente cordiale has been premised on India standing up to China. </w:t>
      </w:r>
      <w:r w:rsidRPr="00921E76">
        <w:rPr>
          <w:u w:val="single"/>
        </w:rPr>
        <w:t xml:space="preserve">After all, with a population of more than one billion, </w:t>
      </w:r>
      <w:r w:rsidRPr="00EC36B7">
        <w:rPr>
          <w:highlight w:val="green"/>
          <w:u w:val="single"/>
        </w:rPr>
        <w:t>India is</w:t>
      </w:r>
      <w:r w:rsidRPr="00921E76">
        <w:rPr>
          <w:u w:val="single"/>
        </w:rPr>
        <w:t xml:space="preserve"> the </w:t>
      </w:r>
      <w:r w:rsidRPr="00EC36B7">
        <w:rPr>
          <w:highlight w:val="green"/>
          <w:u w:val="single"/>
        </w:rPr>
        <w:t xml:space="preserve">only country with </w:t>
      </w:r>
      <w:r w:rsidRPr="00921E76">
        <w:rPr>
          <w:u w:val="single"/>
        </w:rPr>
        <w:t xml:space="preserve">enough manpower </w:t>
      </w:r>
      <w:r w:rsidRPr="00EC36B7">
        <w:rPr>
          <w:highlight w:val="green"/>
          <w:u w:val="single"/>
        </w:rPr>
        <w:t>to match</w:t>
      </w:r>
      <w:r w:rsidRPr="00921E76">
        <w:rPr>
          <w:u w:val="single"/>
        </w:rPr>
        <w:t xml:space="preserve"> that of </w:t>
      </w:r>
      <w:r w:rsidRPr="00EC36B7">
        <w:rPr>
          <w:highlight w:val="green"/>
          <w:u w:val="single"/>
        </w:rPr>
        <w:t>China</w:t>
      </w:r>
      <w:r w:rsidRPr="00921E76">
        <w:rPr>
          <w:u w:val="single"/>
        </w:rPr>
        <w:t>. China sees India as a potential rival and covets parts of Indian territory</w:t>
      </w:r>
      <w:r w:rsidRPr="00921E76">
        <w:rPr>
          <w:sz w:val="16"/>
        </w:rPr>
        <w:t xml:space="preserve">. China </w:t>
      </w:r>
      <w:hyperlink r:id="rId23" w:tgtFrame="_blank" w:history="1">
        <w:r w:rsidRPr="00921E76">
          <w:rPr>
            <w:sz w:val="16"/>
          </w:rPr>
          <w:t>occupied</w:t>
        </w:r>
      </w:hyperlink>
      <w:r w:rsidRPr="00921E76">
        <w:rPr>
          <w:sz w:val="16"/>
        </w:rPr>
        <w:t xml:space="preserve"> 15,000 miles of Indian territory in the Aksai Chin section of Ladakh after war in 1962. </w:t>
      </w:r>
      <w:r w:rsidRPr="00EC36B7">
        <w:rPr>
          <w:highlight w:val="green"/>
          <w:u w:val="single"/>
        </w:rPr>
        <w:t xml:space="preserve">China’s </w:t>
      </w:r>
      <w:r w:rsidRPr="00921E76">
        <w:rPr>
          <w:u w:val="single"/>
        </w:rPr>
        <w:t>desire for influence in South Asia and the Indian Ocean Region challenges India in its backyard</w:t>
      </w:r>
      <w:r w:rsidRPr="00921E76">
        <w:rPr>
          <w:sz w:val="16"/>
        </w:rPr>
        <w:t xml:space="preserve">, </w:t>
      </w:r>
      <w:r w:rsidRPr="00EC36B7">
        <w:rPr>
          <w:highlight w:val="green"/>
          <w:u w:val="single"/>
        </w:rPr>
        <w:t xml:space="preserve">setting off </w:t>
      </w:r>
      <w:hyperlink r:id="rId24" w:tgtFrame="_blank" w:history="1">
        <w:r w:rsidRPr="00EC36B7">
          <w:rPr>
            <w:highlight w:val="green"/>
            <w:u w:val="single"/>
          </w:rPr>
          <w:t>competition</w:t>
        </w:r>
      </w:hyperlink>
      <w:r w:rsidRPr="00EC36B7">
        <w:rPr>
          <w:highlight w:val="green"/>
          <w:u w:val="single"/>
        </w:rPr>
        <w:t xml:space="preserve"> for</w:t>
      </w:r>
      <w:r w:rsidRPr="00921E76">
        <w:rPr>
          <w:u w:val="single"/>
        </w:rPr>
        <w:t xml:space="preserve"> the same </w:t>
      </w:r>
      <w:r w:rsidRPr="00EC36B7">
        <w:rPr>
          <w:highlight w:val="green"/>
          <w:u w:val="single"/>
        </w:rPr>
        <w:t>s</w:t>
      </w:r>
      <w:r w:rsidRPr="00921E76">
        <w:rPr>
          <w:u w:val="single"/>
        </w:rPr>
        <w:t xml:space="preserve">phere </w:t>
      </w:r>
      <w:r w:rsidRPr="00EC36B7">
        <w:rPr>
          <w:highlight w:val="green"/>
          <w:u w:val="single"/>
        </w:rPr>
        <w:t>o</w:t>
      </w:r>
      <w:r w:rsidRPr="00921E76">
        <w:rPr>
          <w:u w:val="single"/>
        </w:rPr>
        <w:t xml:space="preserve">f </w:t>
      </w:r>
      <w:r w:rsidRPr="00EC36B7">
        <w:rPr>
          <w:highlight w:val="green"/>
          <w:u w:val="single"/>
        </w:rPr>
        <w:t>i</w:t>
      </w:r>
      <w:r w:rsidRPr="00921E76">
        <w:rPr>
          <w:u w:val="single"/>
        </w:rPr>
        <w:t>nfluence</w:t>
      </w:r>
      <w:r w:rsidRPr="00921E76">
        <w:rPr>
          <w:sz w:val="16"/>
        </w:rPr>
        <w:t xml:space="preserve">. </w:t>
      </w:r>
      <w:r w:rsidRPr="00921E76">
        <w:rPr>
          <w:u w:val="single"/>
        </w:rPr>
        <w:t xml:space="preserve">But </w:t>
      </w:r>
      <w:r w:rsidRPr="00EC36B7">
        <w:rPr>
          <w:highlight w:val="green"/>
          <w:u w:val="single"/>
        </w:rPr>
        <w:t>China’s</w:t>
      </w:r>
      <w:r w:rsidRPr="00921E76">
        <w:rPr>
          <w:u w:val="single"/>
        </w:rPr>
        <w:t xml:space="preserve"> phenomenal </w:t>
      </w:r>
      <w:r w:rsidRPr="00EC36B7">
        <w:rPr>
          <w:highlight w:val="green"/>
          <w:u w:val="single"/>
        </w:rPr>
        <w:t>economic growth</w:t>
      </w:r>
      <w:r w:rsidRPr="00921E76">
        <w:rPr>
          <w:u w:val="single"/>
        </w:rPr>
        <w:t xml:space="preserve">, coupled </w:t>
      </w:r>
      <w:r w:rsidRPr="00EC36B7">
        <w:rPr>
          <w:highlight w:val="green"/>
          <w:u w:val="single"/>
        </w:rPr>
        <w:t>with India’s inability</w:t>
      </w:r>
      <w:r w:rsidRPr="00921E76">
        <w:rPr>
          <w:u w:val="single"/>
        </w:rPr>
        <w:t xml:space="preserve"> </w:t>
      </w:r>
      <w:r w:rsidRPr="00EC36B7">
        <w:rPr>
          <w:highlight w:val="green"/>
          <w:u w:val="single"/>
        </w:rPr>
        <w:t>to keep pace</w:t>
      </w:r>
      <w:r w:rsidRPr="00921E76">
        <w:rPr>
          <w:u w:val="single"/>
        </w:rPr>
        <w:t xml:space="preserve">, has </w:t>
      </w:r>
      <w:r w:rsidRPr="00EC36B7">
        <w:rPr>
          <w:highlight w:val="green"/>
          <w:u w:val="single"/>
        </w:rPr>
        <w:t xml:space="preserve">hampered India’s ability to respond </w:t>
      </w:r>
      <w:r w:rsidRPr="00921E76">
        <w:rPr>
          <w:u w:val="single"/>
        </w:rPr>
        <w:t>to China strategically</w:t>
      </w:r>
      <w:r w:rsidRPr="00921E76">
        <w:rPr>
          <w:sz w:val="16"/>
        </w:rPr>
        <w:t xml:space="preserve">. </w:t>
      </w:r>
      <w:r w:rsidRPr="00921E76">
        <w:rPr>
          <w:u w:val="single"/>
        </w:rPr>
        <w:t>Even now the moving of troops</w:t>
      </w:r>
      <w:r w:rsidRPr="00921E76">
        <w:rPr>
          <w:sz w:val="16"/>
        </w:rPr>
        <w:t xml:space="preserve"> to Ladakh </w:t>
      </w:r>
      <w:r w:rsidRPr="00921E76">
        <w:rPr>
          <w:u w:val="single"/>
        </w:rPr>
        <w:t xml:space="preserve">is a tactical maneuver not backed by a clear strategic plan. </w:t>
      </w:r>
      <w:r w:rsidRPr="00921E76">
        <w:rPr>
          <w:sz w:val="16"/>
        </w:rPr>
        <w:t xml:space="preserve">On </w:t>
      </w:r>
      <w:hyperlink r:id="rId25" w:tgtFrame="_blank" w:history="1">
        <w:r w:rsidRPr="00921E76">
          <w:rPr>
            <w:sz w:val="16"/>
          </w:rPr>
          <w:t>four</w:t>
        </w:r>
      </w:hyperlink>
      <w:r w:rsidRPr="00921E76">
        <w:rPr>
          <w:sz w:val="16"/>
        </w:rPr>
        <w:t xml:space="preserve"> occasions since 2012, </w:t>
      </w:r>
      <w:r w:rsidRPr="00EC36B7">
        <w:rPr>
          <w:highlight w:val="green"/>
          <w:u w:val="single"/>
        </w:rPr>
        <w:t>China</w:t>
      </w:r>
      <w:r w:rsidRPr="00921E76">
        <w:rPr>
          <w:u w:val="single"/>
        </w:rPr>
        <w:t xml:space="preserve"> has </w:t>
      </w:r>
      <w:r w:rsidRPr="00EC36B7">
        <w:rPr>
          <w:highlight w:val="green"/>
          <w:u w:val="single"/>
        </w:rPr>
        <w:t>indulged in salami-slicing along</w:t>
      </w:r>
      <w:r w:rsidRPr="00921E76">
        <w:rPr>
          <w:u w:val="single"/>
        </w:rPr>
        <w:t xml:space="preserve"> the largely un-demarcated </w:t>
      </w:r>
      <w:r w:rsidRPr="00EC36B7">
        <w:rPr>
          <w:highlight w:val="green"/>
          <w:u w:val="single"/>
        </w:rPr>
        <w:t>India-China border</w:t>
      </w:r>
      <w:r w:rsidRPr="00921E76">
        <w:rPr>
          <w:u w:val="single"/>
        </w:rPr>
        <w:t xml:space="preserve">. India’s response each time has been limited to diplomatic negotiations with limited military pushback. </w:t>
      </w:r>
      <w:r w:rsidRPr="00EC36B7">
        <w:rPr>
          <w:highlight w:val="green"/>
          <w:u w:val="single"/>
        </w:rPr>
        <w:t>There is</w:t>
      </w:r>
      <w:r w:rsidRPr="00921E76">
        <w:rPr>
          <w:u w:val="single"/>
        </w:rPr>
        <w:t xml:space="preserve"> a </w:t>
      </w:r>
      <w:r w:rsidRPr="00EC36B7">
        <w:rPr>
          <w:highlight w:val="green"/>
          <w:u w:val="single"/>
        </w:rPr>
        <w:t>co-relation between</w:t>
      </w:r>
      <w:r w:rsidRPr="00921E76">
        <w:rPr>
          <w:u w:val="single"/>
        </w:rPr>
        <w:t xml:space="preserve"> relative </w:t>
      </w:r>
      <w:r w:rsidRPr="00EC36B7">
        <w:rPr>
          <w:highlight w:val="green"/>
          <w:u w:val="single"/>
        </w:rPr>
        <w:t>economic strength and China’s willingness to</w:t>
      </w:r>
      <w:r w:rsidRPr="00921E76">
        <w:rPr>
          <w:u w:val="single"/>
        </w:rPr>
        <w:t xml:space="preserve"> </w:t>
      </w:r>
      <w:r w:rsidRPr="00EC36B7">
        <w:rPr>
          <w:highlight w:val="green"/>
          <w:u w:val="single"/>
        </w:rPr>
        <w:t>flex its muscle</w:t>
      </w:r>
      <w:r w:rsidRPr="00921E76">
        <w:rPr>
          <w:sz w:val="16"/>
        </w:rPr>
        <w:t xml:space="preserve">. </w:t>
      </w:r>
      <w:r w:rsidRPr="00921E76">
        <w:rPr>
          <w:u w:val="single"/>
        </w:rPr>
        <w:t xml:space="preserve">Between 1988, when India and China </w:t>
      </w:r>
      <w:r w:rsidRPr="00921E76">
        <w:rPr>
          <w:u w:val="single"/>
        </w:rPr>
        <w:lastRenderedPageBreak/>
        <w:t>signed a series of agreements to restore relations</w:t>
      </w:r>
      <w:r w:rsidRPr="00921E76">
        <w:rPr>
          <w:sz w:val="16"/>
        </w:rPr>
        <w:t xml:space="preserve">, </w:t>
      </w:r>
      <w:r w:rsidRPr="00921E76">
        <w:rPr>
          <w:u w:val="single"/>
        </w:rPr>
        <w:t>and 2012, the border between India and China remained by and large quiet. During that period, the size of the two countries’ economies was not huge</w:t>
      </w:r>
      <w:r w:rsidRPr="00921E76">
        <w:rPr>
          <w:sz w:val="16"/>
        </w:rPr>
        <w:t xml:space="preserve">. In 1990, India’s GDP stood at $320 billion and China’s GDP at $413 billion. </w:t>
      </w:r>
      <w:r w:rsidRPr="00921E76">
        <w:rPr>
          <w:u w:val="single"/>
        </w:rPr>
        <w:t>By 2012, China’s GDP had grown</w:t>
      </w:r>
      <w:r w:rsidRPr="00921E76">
        <w:rPr>
          <w:sz w:val="16"/>
        </w:rPr>
        <w:t xml:space="preserve"> to $8.5 trillion, </w:t>
      </w:r>
      <w:r w:rsidRPr="00921E76">
        <w:rPr>
          <w:u w:val="single"/>
        </w:rPr>
        <w:t>seven times larger than India’s</w:t>
      </w:r>
      <w:r w:rsidRPr="00921E76">
        <w:rPr>
          <w:sz w:val="16"/>
        </w:rPr>
        <w:t xml:space="preserve"> $1.2 trillion economy. </w:t>
      </w:r>
      <w:r w:rsidRPr="00921E76">
        <w:rPr>
          <w:u w:val="single"/>
        </w:rPr>
        <w:t xml:space="preserve">The </w:t>
      </w:r>
      <w:hyperlink r:id="rId26" w:tgtFrame="_blank" w:history="1">
        <w:r w:rsidRPr="00921E76">
          <w:rPr>
            <w:u w:val="single"/>
          </w:rPr>
          <w:t>change</w:t>
        </w:r>
      </w:hyperlink>
      <w:r w:rsidRPr="00921E76">
        <w:rPr>
          <w:u w:val="single"/>
        </w:rPr>
        <w:t xml:space="preserve"> in China’s policy after 2012, encouraging its troops to use force against India along the border, coincided with the rise in China’s</w:t>
      </w:r>
      <w:r w:rsidRPr="00921E76">
        <w:rPr>
          <w:sz w:val="16"/>
        </w:rPr>
        <w:t xml:space="preserve"> military and </w:t>
      </w:r>
      <w:r w:rsidRPr="00921E76">
        <w:rPr>
          <w:u w:val="single"/>
        </w:rPr>
        <w:t>economic power and its impact on the relative balance of power with India. Like many in the West, India</w:t>
      </w:r>
      <w:r w:rsidRPr="00921E76">
        <w:rPr>
          <w:sz w:val="16"/>
        </w:rPr>
        <w:t xml:space="preserve"> during the 1990s </w:t>
      </w:r>
      <w:r w:rsidRPr="00921E76">
        <w:rPr>
          <w:u w:val="single"/>
        </w:rPr>
        <w:t>had bought into the view that deeper economic and diplomatic</w:t>
      </w:r>
      <w:r w:rsidRPr="00921E76">
        <w:rPr>
          <w:sz w:val="16"/>
        </w:rPr>
        <w:t xml:space="preserve"> </w:t>
      </w:r>
      <w:r w:rsidRPr="00921E76">
        <w:rPr>
          <w:u w:val="single"/>
        </w:rPr>
        <w:t>engagement with</w:t>
      </w:r>
      <w:r w:rsidRPr="00921E76">
        <w:rPr>
          <w:sz w:val="16"/>
        </w:rPr>
        <w:t xml:space="preserve"> communist </w:t>
      </w:r>
      <w:r w:rsidRPr="00921E76">
        <w:rPr>
          <w:u w:val="single"/>
        </w:rPr>
        <w:t>China would help maintain peace between the two Asian giants. But the India-China border dispute could not remain on the back burner as China became more aggressive</w:t>
      </w:r>
      <w:r w:rsidRPr="00921E76">
        <w:rPr>
          <w:sz w:val="16"/>
        </w:rPr>
        <w:t xml:space="preserve"> </w:t>
      </w:r>
      <w:r w:rsidRPr="00921E76">
        <w:rPr>
          <w:u w:val="single"/>
        </w:rPr>
        <w:t xml:space="preserve">in the wake of growing economic and military power. </w:t>
      </w:r>
      <w:r w:rsidRPr="00EC36B7">
        <w:rPr>
          <w:highlight w:val="green"/>
          <w:u w:val="single"/>
        </w:rPr>
        <w:t>India</w:t>
      </w:r>
      <w:r w:rsidRPr="00921E76">
        <w:rPr>
          <w:u w:val="single"/>
        </w:rPr>
        <w:t xml:space="preserve"> can no longer rely solely on diplomacy to deal with China</w:t>
      </w:r>
      <w:r w:rsidRPr="00921E76">
        <w:rPr>
          <w:sz w:val="16"/>
        </w:rPr>
        <w:t xml:space="preserve">. </w:t>
      </w:r>
      <w:r w:rsidRPr="00921E76">
        <w:rPr>
          <w:u w:val="single"/>
        </w:rPr>
        <w:t xml:space="preserve">It will soon </w:t>
      </w:r>
      <w:r w:rsidRPr="00EC36B7">
        <w:rPr>
          <w:highlight w:val="green"/>
          <w:u w:val="single"/>
        </w:rPr>
        <w:t>have to build and deploy hard power to deter the Chinese</w:t>
      </w:r>
      <w:r w:rsidRPr="00921E76">
        <w:rPr>
          <w:u w:val="single"/>
        </w:rPr>
        <w:t>.</w:t>
      </w:r>
      <w:r w:rsidRPr="00921E76">
        <w:rPr>
          <w:sz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921E76">
        <w:rPr>
          <w:u w:val="single"/>
        </w:rPr>
        <w:t xml:space="preserve">While India’s attempts over the last year have been to convince China, primarily through diplomatic engagements, to return the border to status quo ante, most </w:t>
      </w:r>
      <w:hyperlink r:id="rId27" w:tgtFrame="_blank" w:history="1">
        <w:r w:rsidRPr="00921E76">
          <w:rPr>
            <w:u w:val="single"/>
          </w:rPr>
          <w:t>military</w:t>
        </w:r>
      </w:hyperlink>
      <w:r w:rsidRPr="00921E76">
        <w:rPr>
          <w:u w:val="single"/>
        </w:rPr>
        <w:t xml:space="preserve"> and </w:t>
      </w:r>
      <w:hyperlink r:id="rId28" w:tgtFrame="_blank" w:history="1">
        <w:r w:rsidRPr="00921E76">
          <w:rPr>
            <w:u w:val="single"/>
          </w:rPr>
          <w:t>strategic</w:t>
        </w:r>
      </w:hyperlink>
      <w:r w:rsidRPr="00921E76">
        <w:rPr>
          <w:u w:val="single"/>
        </w:rPr>
        <w:t xml:space="preserve"> experts argue that China has no interest in resolving the border dispute with India. India has for far too long acquiesced to Chinese aggression without sufficient retaliatory military action</w:t>
      </w:r>
      <w:r w:rsidRPr="00921E76">
        <w:rPr>
          <w:sz w:val="16"/>
        </w:rPr>
        <w:t xml:space="preserve">. </w:t>
      </w:r>
      <w:r w:rsidRPr="00921E76">
        <w:rPr>
          <w:u w:val="single"/>
        </w:rPr>
        <w:t>India</w:t>
      </w:r>
      <w:r w:rsidRPr="00921E76">
        <w:rPr>
          <w:sz w:val="16"/>
        </w:rPr>
        <w:t xml:space="preserve"> may not seek to provoke China into an all-out war, but it </w:t>
      </w:r>
      <w:r w:rsidRPr="00921E76">
        <w:rPr>
          <w:u w:val="single"/>
        </w:rPr>
        <w:t>needs to find a sweet spot between ignoring and provoking</w:t>
      </w:r>
      <w:r w:rsidRPr="00921E76">
        <w:rPr>
          <w:sz w:val="16"/>
        </w:rPr>
        <w:t xml:space="preserve">. </w:t>
      </w:r>
      <w:r w:rsidRPr="00921E76">
        <w:rPr>
          <w:u w:val="single"/>
        </w:rPr>
        <w:t>The United States and its allies</w:t>
      </w:r>
      <w:r w:rsidRPr="00921E76">
        <w:rPr>
          <w:sz w:val="16"/>
        </w:rPr>
        <w:t xml:space="preserve">, too, </w:t>
      </w:r>
      <w:r w:rsidRPr="00921E76">
        <w:rPr>
          <w:u w:val="single"/>
        </w:rPr>
        <w:t xml:space="preserve">would like India to act like a major power in not taking Chinese provocations lightly. </w:t>
      </w:r>
      <w:r w:rsidRPr="00921E76">
        <w:rPr>
          <w:sz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921E76">
        <w:rPr>
          <w:u w:val="single"/>
        </w:rPr>
        <w:t>India also shares America’s concerns about China’s rising power</w:t>
      </w:r>
      <w:r w:rsidRPr="00921E76">
        <w:rPr>
          <w:sz w:val="16"/>
        </w:rPr>
        <w:t xml:space="preserve">. </w:t>
      </w:r>
      <w:r w:rsidRPr="00921E76">
        <w:rPr>
          <w:u w:val="single"/>
        </w:rPr>
        <w:t>In developing a pivot to Asia or an Indo-Pacific policy, successive U.S. administrations have assumed that a shared concern about China makes India a natural American ally</w:t>
      </w:r>
      <w:r w:rsidRPr="00921E76">
        <w:rPr>
          <w:sz w:val="16"/>
        </w:rPr>
        <w:t>. India-U.S. relations were referred to as the “</w:t>
      </w:r>
      <w:hyperlink r:id="rId29" w:tgtFrame="_blank" w:history="1">
        <w:r w:rsidRPr="00921E76">
          <w:rPr>
            <w:sz w:val="16"/>
          </w:rPr>
          <w:t>defining</w:t>
        </w:r>
      </w:hyperlink>
      <w:r w:rsidRPr="00921E76">
        <w:rPr>
          <w:sz w:val="16"/>
        </w:rPr>
        <w:t xml:space="preserve"> partnership of the 21st century” under President Obama. The Trump administration’s </w:t>
      </w:r>
      <w:hyperlink r:id="rId30" w:tgtFrame="_blank" w:history="1">
        <w:r w:rsidRPr="00921E76">
          <w:rPr>
            <w:sz w:val="16"/>
          </w:rPr>
          <w:t>2017</w:t>
        </w:r>
      </w:hyperlink>
      <w:r w:rsidRPr="00921E76">
        <w:rPr>
          <w:sz w:val="16"/>
        </w:rPr>
        <w:t xml:space="preserve"> National Security Strategy spoke of India as a “leading global power” and a strong “strategic and defense partner.” </w:t>
      </w:r>
      <w:r w:rsidRPr="00921E76">
        <w:rPr>
          <w:u w:val="single"/>
        </w:rPr>
        <w:t xml:space="preserve">The </w:t>
      </w:r>
      <w:r w:rsidRPr="00921E76">
        <w:rPr>
          <w:sz w:val="16"/>
        </w:rPr>
        <w:t xml:space="preserve">Biden </w:t>
      </w:r>
      <w:r w:rsidRPr="00921E76">
        <w:rPr>
          <w:u w:val="single"/>
        </w:rPr>
        <w:t xml:space="preserve">administration’s </w:t>
      </w:r>
      <w:hyperlink r:id="rId31" w:tgtFrame="_blank" w:history="1">
        <w:r w:rsidRPr="00921E76">
          <w:rPr>
            <w:sz w:val="16"/>
          </w:rPr>
          <w:t>March</w:t>
        </w:r>
      </w:hyperlink>
      <w:r w:rsidRPr="00921E76">
        <w:rPr>
          <w:sz w:val="16"/>
        </w:rPr>
        <w:t xml:space="preserve"> 2021 “Interim National Security </w:t>
      </w:r>
      <w:r w:rsidRPr="00921E76">
        <w:rPr>
          <w:u w:val="single"/>
        </w:rPr>
        <w:t>guidance</w:t>
      </w:r>
      <w:r w:rsidRPr="00921E76">
        <w:rPr>
          <w:sz w:val="16"/>
        </w:rPr>
        <w:t xml:space="preserve">” </w:t>
      </w:r>
      <w:r w:rsidRPr="00921E76">
        <w:rPr>
          <w:u w:val="single"/>
        </w:rPr>
        <w:t xml:space="preserve">has described the “deepening partnership” with India as being critical to America’s “vital national interests.” But the Indo-Pacific policies of both the Trump and Biden administrations have focused on maritime security, ignoring India’s challenge from China on the continental landmass. </w:t>
      </w:r>
      <w:r w:rsidRPr="00EC36B7">
        <w:rPr>
          <w:highlight w:val="green"/>
          <w:u w:val="single"/>
        </w:rPr>
        <w:t>China views India as</w:t>
      </w:r>
      <w:r w:rsidRPr="00921E76">
        <w:rPr>
          <w:u w:val="single"/>
        </w:rPr>
        <w:t xml:space="preserve"> an </w:t>
      </w:r>
      <w:r w:rsidRPr="00EC36B7">
        <w:rPr>
          <w:highlight w:val="green"/>
          <w:u w:val="single"/>
        </w:rPr>
        <w:t xml:space="preserve">inward-looking democracy </w:t>
      </w:r>
      <w:r w:rsidRPr="00921E76">
        <w:rPr>
          <w:u w:val="single"/>
        </w:rPr>
        <w:t>that has yet to focus on economic growth or military prowess</w:t>
      </w:r>
      <w:r w:rsidRPr="00921E76">
        <w:rPr>
          <w:sz w:val="16"/>
        </w:rPr>
        <w:t xml:space="preserve">. </w:t>
      </w:r>
      <w:r w:rsidRPr="00EC36B7">
        <w:rPr>
          <w:highlight w:val="green"/>
          <w:u w:val="single"/>
        </w:rPr>
        <w:t>Only an expansion in India’s econ</w:t>
      </w:r>
      <w:r w:rsidRPr="00921E76">
        <w:rPr>
          <w:u w:val="single"/>
        </w:rPr>
        <w:t xml:space="preserve">omy </w:t>
      </w:r>
      <w:r w:rsidRPr="00EC36B7">
        <w:rPr>
          <w:highlight w:val="green"/>
          <w:u w:val="single"/>
        </w:rPr>
        <w:t>and military capability would convince China’s leaders to view it differently</w:t>
      </w:r>
      <w:r w:rsidRPr="00921E76">
        <w:rPr>
          <w:sz w:val="16"/>
        </w:rPr>
        <w:t>. Moreover, the two decades of celebrating convergence of democratic values and voicing of strategic concerns by Washington and Delhi now needs to be followed up with specific steps to counter Chinese hard power with Indian muscle.</w:t>
      </w:r>
    </w:p>
    <w:p w14:paraId="40865FDA" w14:textId="77777777" w:rsidR="000A4C61" w:rsidRPr="00921E76" w:rsidRDefault="000A4C61" w:rsidP="000A4C61">
      <w:pPr>
        <w:pStyle w:val="Heading4"/>
        <w:rPr>
          <w:rFonts w:cs="Calibri"/>
        </w:rPr>
      </w:pPr>
      <w:r w:rsidRPr="00921E76">
        <w:rPr>
          <w:rFonts w:cs="Calibri"/>
        </w:rPr>
        <w:t xml:space="preserve">That </w:t>
      </w:r>
      <w:r w:rsidRPr="00921E76">
        <w:rPr>
          <w:rFonts w:cs="Calibri"/>
          <w:u w:val="single"/>
        </w:rPr>
        <w:t>escalates</w:t>
      </w:r>
      <w:r w:rsidRPr="00921E76">
        <w:rPr>
          <w:rFonts w:cs="Calibri"/>
        </w:rPr>
        <w:t>.</w:t>
      </w:r>
    </w:p>
    <w:p w14:paraId="7E17FA65" w14:textId="77777777" w:rsidR="000A4C61" w:rsidRPr="00921E76" w:rsidRDefault="000A4C61" w:rsidP="000A4C61">
      <w:r w:rsidRPr="00921E76">
        <w:t xml:space="preserve">Jeffrey </w:t>
      </w:r>
      <w:r w:rsidRPr="00921E76">
        <w:rPr>
          <w:rStyle w:val="Style13ptBold"/>
        </w:rPr>
        <w:t>Gettleman et al 20</w:t>
      </w:r>
      <w:r w:rsidRPr="00921E76">
        <w:t>. Jeffrey Gettleman is The Times’s South Asia bureau chief. Hari Kumar is a reporter in the New Delhi bureau of The New York Times. Sameer Yasir is a reporter for The New York Times. “Worst Clash in Decades on Disputed India-China Border Kills 20 Indian Troops”. The New York Times. 6-16-20. https://www.nytimes.com/2020/06/16/world/asia/indian-china-border-clash.html</w:t>
      </w:r>
    </w:p>
    <w:p w14:paraId="78EDF5F1" w14:textId="77777777" w:rsidR="000A4C61" w:rsidRDefault="000A4C61" w:rsidP="000A4C61">
      <w:pPr>
        <w:rPr>
          <w:sz w:val="16"/>
        </w:rPr>
      </w:pPr>
      <w:r w:rsidRPr="00921E76">
        <w:rPr>
          <w:sz w:val="16"/>
        </w:rPr>
        <w:t xml:space="preserve">NEW DELHI — </w:t>
      </w:r>
      <w:r w:rsidRPr="00921E76">
        <w:rPr>
          <w:u w:val="single"/>
        </w:rPr>
        <w:t>The worst </w:t>
      </w:r>
      <w:hyperlink r:id="rId32" w:history="1">
        <w:r w:rsidRPr="00EC36B7">
          <w:rPr>
            <w:highlight w:val="green"/>
            <w:u w:val="single"/>
          </w:rPr>
          <w:t>border clash between India and China</w:t>
        </w:r>
      </w:hyperlink>
      <w:r w:rsidRPr="00921E76">
        <w:rPr>
          <w:u w:val="single"/>
        </w:rPr>
        <w:t> in more than 40 years left</w:t>
      </w:r>
      <w:r w:rsidRPr="00921E76">
        <w:rPr>
          <w:sz w:val="16"/>
        </w:rPr>
        <w:t xml:space="preserve"> 20 Indian </w:t>
      </w:r>
      <w:r w:rsidRPr="00921E76">
        <w:rPr>
          <w:u w:val="single"/>
        </w:rPr>
        <w:t>soldiers dead</w:t>
      </w:r>
      <w:r w:rsidRPr="00921E76">
        <w:rPr>
          <w:sz w:val="16"/>
        </w:rPr>
        <w:t xml:space="preserve"> and dozens believed captured, Indian officials said on Tuesday, </w:t>
      </w:r>
      <w:r w:rsidRPr="00EC36B7">
        <w:rPr>
          <w:highlight w:val="green"/>
          <w:u w:val="single"/>
        </w:rPr>
        <w:t>raising tensions between nuclear-armed rivals who have increasingly been flexing</w:t>
      </w:r>
      <w:r w:rsidRPr="00921E76">
        <w:rPr>
          <w:u w:val="single"/>
        </w:rPr>
        <w:t xml:space="preserve"> their </w:t>
      </w:r>
      <w:r w:rsidRPr="00EC36B7">
        <w:rPr>
          <w:highlight w:val="green"/>
          <w:u w:val="single"/>
        </w:rPr>
        <w:t>diplomatic and military muscle</w:t>
      </w:r>
      <w:r w:rsidRPr="00921E76">
        <w:rPr>
          <w:u w:val="single"/>
        </w:rPr>
        <w:t xml:space="preserve">. </w:t>
      </w:r>
      <w:r w:rsidRPr="00921E76">
        <w:rPr>
          <w:sz w:val="16"/>
        </w:rPr>
        <w:t xml:space="preserve">For the past several weeks, </w:t>
      </w:r>
      <w:r w:rsidRPr="00921E76">
        <w:rPr>
          <w:u w:val="single"/>
        </w:rPr>
        <w:t xml:space="preserve">after </w:t>
      </w:r>
      <w:hyperlink r:id="rId33" w:history="1">
        <w:r w:rsidRPr="00921E76">
          <w:rPr>
            <w:u w:val="single"/>
          </w:rPr>
          <w:t>a series of brawls</w:t>
        </w:r>
      </w:hyperlink>
      <w:r w:rsidRPr="00921E76">
        <w:rPr>
          <w:u w:val="single"/>
        </w:rPr>
        <w:t xml:space="preserve"> along their disputed border, </w:t>
      </w:r>
      <w:r w:rsidRPr="00EC36B7">
        <w:rPr>
          <w:highlight w:val="green"/>
          <w:u w:val="single"/>
        </w:rPr>
        <w:t>China and India have been building up their forces</w:t>
      </w:r>
      <w:r w:rsidRPr="00921E76">
        <w:rPr>
          <w:u w:val="single"/>
        </w:rPr>
        <w:t xml:space="preserve"> </w:t>
      </w:r>
      <w:r w:rsidRPr="00921E76">
        <w:rPr>
          <w:sz w:val="16"/>
        </w:rPr>
        <w:t xml:space="preserve">in the remote Galwan Valley, high up in the Himalayas. </w:t>
      </w:r>
      <w:r w:rsidRPr="00921E76">
        <w:rPr>
          <w:u w:val="single"/>
        </w:rPr>
        <w:t xml:space="preserve">As they dug into opposing positions, </w:t>
      </w:r>
      <w:r w:rsidRPr="00EC36B7">
        <w:rPr>
          <w:highlight w:val="green"/>
          <w:u w:val="single"/>
        </w:rPr>
        <w:t>adding tinder to</w:t>
      </w:r>
      <w:r w:rsidRPr="00921E76">
        <w:rPr>
          <w:u w:val="single"/>
        </w:rPr>
        <w:t xml:space="preserve"> a long-smoldering </w:t>
      </w:r>
      <w:r w:rsidRPr="00EC36B7">
        <w:rPr>
          <w:highlight w:val="green"/>
          <w:u w:val="single"/>
        </w:rPr>
        <w:t>conflict</w:t>
      </w:r>
      <w:r w:rsidRPr="00921E76">
        <w:rPr>
          <w:u w:val="single"/>
        </w:rPr>
        <w:t xml:space="preserve">, </w:t>
      </w:r>
      <w:r w:rsidRPr="00921E76">
        <w:rPr>
          <w:u w:val="single"/>
        </w:rPr>
        <w:lastRenderedPageBreak/>
        <w:t>China took an especially muscular posture</w:t>
      </w:r>
      <w:r w:rsidRPr="00921E76">
        <w:rPr>
          <w:sz w:val="16"/>
        </w:rPr>
        <w:t xml:space="preserve">, sending in artillery, armored personnel carriers, dump trucks and excavators. On Monday night, a huge fight broke out between Chinese and Indian troops in roughly the same barren area where these two nations, the world’s most populous, had fought a war in 1962. </w:t>
      </w:r>
      <w:r w:rsidRPr="00921E76">
        <w:rPr>
          <w:u w:val="single"/>
        </w:rPr>
        <w:t xml:space="preserve">Military and political analysts say the </w:t>
      </w:r>
      <w:r w:rsidRPr="00EC36B7">
        <w:rPr>
          <w:highlight w:val="green"/>
          <w:u w:val="single"/>
        </w:rPr>
        <w:t>two countries do not want</w:t>
      </w:r>
      <w:r w:rsidRPr="00921E76">
        <w:rPr>
          <w:u w:val="single"/>
        </w:rPr>
        <w:t xml:space="preserve"> a further </w:t>
      </w:r>
      <w:r w:rsidRPr="00EC36B7">
        <w:rPr>
          <w:highlight w:val="green"/>
          <w:u w:val="single"/>
        </w:rPr>
        <w:t>escalation</w:t>
      </w:r>
      <w:r w:rsidRPr="00921E76">
        <w:rPr>
          <w:u w:val="single"/>
        </w:rPr>
        <w:t xml:space="preserve"> </w:t>
      </w:r>
      <w:r w:rsidRPr="00921E76">
        <w:rPr>
          <w:sz w:val="16"/>
        </w:rPr>
        <w:t xml:space="preserve">— particularly India, where military forces are nowhere near as powerful as China’s — </w:t>
      </w:r>
      <w:r w:rsidRPr="00EC36B7">
        <w:rPr>
          <w:highlight w:val="green"/>
          <w:u w:val="single"/>
        </w:rPr>
        <w:t>but they may struggle to find a way out of the conflict that does not hint at backing down</w:t>
      </w:r>
      <w:r w:rsidRPr="00921E76">
        <w:rPr>
          <w:u w:val="single"/>
        </w:rPr>
        <w:t xml:space="preserve">. </w:t>
      </w:r>
      <w:r w:rsidRPr="00EC36B7">
        <w:rPr>
          <w:highlight w:val="green"/>
          <w:u w:val="single"/>
        </w:rPr>
        <w:t>Both</w:t>
      </w:r>
      <w:r w:rsidRPr="00921E76">
        <w:rPr>
          <w:u w:val="single"/>
        </w:rPr>
        <w:t xml:space="preserve"> countries and their </w:t>
      </w:r>
      <w:r w:rsidRPr="00EC36B7">
        <w:rPr>
          <w:highlight w:val="green"/>
          <w:u w:val="single"/>
        </w:rPr>
        <w:t>nationalist leaders</w:t>
      </w:r>
      <w:r w:rsidRPr="00921E76">
        <w:rPr>
          <w:sz w:val="16"/>
        </w:rPr>
        <w:t xml:space="preserve">, President Xi Jinping of China and Prime Minister </w:t>
      </w:r>
      <w:hyperlink r:id="rId34" w:history="1">
        <w:r w:rsidRPr="00921E76">
          <w:rPr>
            <w:sz w:val="16"/>
          </w:rPr>
          <w:t>Narendra Modi</w:t>
        </w:r>
      </w:hyperlink>
      <w:r w:rsidRPr="00921E76">
        <w:rPr>
          <w:sz w:val="16"/>
        </w:rPr>
        <w:t xml:space="preserve"> of India, </w:t>
      </w:r>
      <w:r w:rsidRPr="00921E76">
        <w:rPr>
          <w:u w:val="single"/>
        </w:rPr>
        <w:t xml:space="preserve">have </w:t>
      </w:r>
      <w:r w:rsidRPr="00EC36B7">
        <w:rPr>
          <w:highlight w:val="green"/>
          <w:u w:val="single"/>
        </w:rPr>
        <w:t>taken increasingly assertive postures that pose real risks of the conflict spinning out of control</w:t>
      </w:r>
      <w:r w:rsidRPr="00921E76">
        <w:rPr>
          <w:sz w:val="16"/>
        </w:rPr>
        <w:t>. “</w:t>
      </w:r>
      <w:r w:rsidRPr="00921E76">
        <w:rPr>
          <w:u w:val="single"/>
        </w:rPr>
        <w:t xml:space="preserve">Neither PM Modi or President Xi want a war, but </w:t>
      </w:r>
      <w:r w:rsidRPr="00EC36B7">
        <w:rPr>
          <w:highlight w:val="green"/>
          <w:u w:val="single"/>
        </w:rPr>
        <w:t>neither can relinquish their territorial claims</w:t>
      </w:r>
      <w:r w:rsidRPr="00921E76">
        <w:rPr>
          <w:u w:val="single"/>
        </w:rPr>
        <w:t xml:space="preserve"> either</w:t>
      </w:r>
      <w:r w:rsidRPr="00921E76">
        <w:rPr>
          <w:sz w:val="16"/>
        </w:rPr>
        <w:t xml:space="preserve">,” said </w:t>
      </w:r>
      <w:hyperlink r:id="rId35" w:tgtFrame="_blank" w:history="1">
        <w:r w:rsidRPr="00921E76">
          <w:rPr>
            <w:sz w:val="16"/>
          </w:rPr>
          <w:t xml:space="preserve">Ashley J. Tellis, </w:t>
        </w:r>
      </w:hyperlink>
      <w:r w:rsidRPr="00921E76">
        <w:rPr>
          <w:sz w:val="16"/>
        </w:rPr>
        <w:t xml:space="preserve">a senior fellow at the Carnegie Endowment for International Peace in Washington. What’s happening along the Himalayan border is an unusual kind of warfare. As in the brawls last month, Chinese and Indian soldiers fought fiercely without firing a shot — at least that’s what officials on both sides contend. They say the soldiers followed their de facto border code not to use firearms and went at each other with fists, rocks and wooden clubs, some possibly studded with nails or wrapped in barbed wire. At first, India’s military said only three Indian troops had been killed in the clash, where the Ladakh region of India abuts Aksai Chin, an area controlled by China but claimed by both countries. But late Tuesday night, a military spokesman said that 17 other Indian soldiers had succumbed to injuries sustained in the clash, bringing the total dead to 20. An Indian commander said dozens of soldiers were missing, apparently captured by the Chinese. Indian television channels reported that several Chinese soldiers had been killed, as well, citing high-level Indian government sources. Chinese officials did not comment on that. It’s not clear what India can do now. Mr. Modi and his Hindu nationalist party have pursued a forceful foreign policy that emphasizes India’s growing role in the world and last year, after a devastating suicide attack that India blamed on a Pakistani terror group, Mr. Modi ordered airstrikes on </w:t>
      </w:r>
      <w:hyperlink r:id="rId36" w:history="1">
        <w:r w:rsidRPr="00921E76">
          <w:rPr>
            <w:sz w:val="16"/>
          </w:rPr>
          <w:t>Pakistan</w:t>
        </w:r>
      </w:hyperlink>
      <w:r w:rsidRPr="00921E76">
        <w:rPr>
          <w:sz w:val="16"/>
        </w:rPr>
        <w:t>, bringing the two countries to the brink of war. But India is in no shape to risk a war against China — especially now, as it slips deeper into the economic and health crisis caused by the coronavirus, which has cost the country more than 100 million jobs. “Whatever India might want to do it’s not in a position to do,” said Bharat Karnad, a professor of security studies at the Center for Policy Research at New Delhi. “</w:t>
      </w:r>
      <w:r w:rsidRPr="00921E76">
        <w:rPr>
          <w:u w:val="single"/>
        </w:rPr>
        <w:t>The Modi government is in a difficult position</w:t>
      </w:r>
      <w:r w:rsidRPr="00921E76">
        <w:rPr>
          <w:sz w:val="16"/>
        </w:rPr>
        <w:t>,” he said. “</w:t>
      </w:r>
      <w:r w:rsidRPr="00EC36B7">
        <w:rPr>
          <w:highlight w:val="green"/>
          <w:u w:val="single"/>
        </w:rPr>
        <w:t>This is bound to escalate.</w:t>
      </w:r>
      <w:r w:rsidRPr="00921E76">
        <w:rPr>
          <w:u w:val="single"/>
        </w:rPr>
        <w:t xml:space="preserve">” </w:t>
      </w:r>
      <w:r w:rsidRPr="00921E76">
        <w:rPr>
          <w:sz w:val="16"/>
        </w:rPr>
        <w:t xml:space="preserve">And, he added, “we are not prepared for this kind of escalation.” Mr. </w:t>
      </w:r>
      <w:r w:rsidRPr="00EC36B7">
        <w:rPr>
          <w:highlight w:val="green"/>
          <w:u w:val="single"/>
        </w:rPr>
        <w:t xml:space="preserve">Xi has been doubling </w:t>
      </w:r>
      <w:hyperlink r:id="rId37" w:history="1">
        <w:r w:rsidRPr="00EC36B7">
          <w:rPr>
            <w:highlight w:val="green"/>
            <w:u w:val="single"/>
          </w:rPr>
          <w:t xml:space="preserve">down on China’s territorial claims </w:t>
        </w:r>
        <w:r w:rsidRPr="00EC36B7">
          <w:rPr>
            <w:sz w:val="16"/>
            <w:highlight w:val="green"/>
          </w:rPr>
          <w:t>across Asi</w:t>
        </w:r>
        <w:r w:rsidRPr="00EC36B7">
          <w:rPr>
            <w:highlight w:val="green"/>
            <w:u w:val="single"/>
          </w:rPr>
          <w:t>a</w:t>
        </w:r>
      </w:hyperlink>
      <w:r w:rsidRPr="00921E76">
        <w:rPr>
          <w:sz w:val="16"/>
        </w:rPr>
        <w:t xml:space="preserve">, </w:t>
      </w:r>
      <w:r w:rsidRPr="00921E76">
        <w:rPr>
          <w:u w:val="single"/>
        </w:rPr>
        <w:t>backing up arguments with the threat of force or sometimes even the use of force.</w:t>
      </w:r>
      <w:r w:rsidRPr="00921E76">
        <w:rPr>
          <w:sz w:val="16"/>
        </w:rPr>
        <w:t xml:space="preserve"> In recent weeks, the Chinese have tightened their grip on the semiautonomous region of Hong Kong; menaced Taiwan; and sunk a Vietnamese fishing boat in the South China Sea.</w:t>
      </w:r>
    </w:p>
    <w:p w14:paraId="5C010520" w14:textId="77777777" w:rsidR="000A4C61" w:rsidRDefault="000A4C61" w:rsidP="000A4C61">
      <w:pPr>
        <w:pStyle w:val="Heading4"/>
      </w:pPr>
      <w:r>
        <w:t xml:space="preserve">Economic collapse ensures </w:t>
      </w:r>
      <w:r w:rsidRPr="00747B5D">
        <w:rPr>
          <w:u w:val="single"/>
        </w:rPr>
        <w:t>Modi</w:t>
      </w:r>
      <w:r>
        <w:t xml:space="preserve"> puts all his eggs in the </w:t>
      </w:r>
      <w:r w:rsidRPr="00747B5D">
        <w:rPr>
          <w:u w:val="single"/>
        </w:rPr>
        <w:t>nationalist basket</w:t>
      </w:r>
      <w:r>
        <w:t xml:space="preserve"> - the COVID blame won’t save him again. </w:t>
      </w:r>
    </w:p>
    <w:p w14:paraId="2E2E9017" w14:textId="77777777" w:rsidR="000A4C61" w:rsidRPr="00AD43D7" w:rsidRDefault="000A4C61" w:rsidP="000A4C61">
      <w:pPr>
        <w:rPr>
          <w:sz w:val="16"/>
          <w:szCs w:val="16"/>
        </w:rPr>
      </w:pPr>
      <w:r w:rsidRPr="008A0F58">
        <w:rPr>
          <w:rStyle w:val="Style13ptBold"/>
        </w:rPr>
        <w:t>Gupta</w:t>
      </w:r>
      <w:r>
        <w:rPr>
          <w:rStyle w:val="Style13ptBold"/>
        </w:rPr>
        <w:t xml:space="preserve"> 21 </w:t>
      </w:r>
      <w:r w:rsidRPr="00AD43D7">
        <w:rPr>
          <w:rStyle w:val="Style13ptBold"/>
          <w:sz w:val="18"/>
          <w:szCs w:val="14"/>
        </w:rPr>
        <w:t>(</w:t>
      </w:r>
      <w:r w:rsidRPr="00AD43D7">
        <w:rPr>
          <w:sz w:val="18"/>
          <w:szCs w:val="18"/>
        </w:rPr>
        <w:t>, S., 2021. It isn't the economy, genius. India proves it by voting for Modi again and again. [online] ThePrint. Available at: &lt;https://theprint.in/national-interest/it-isnt-the-economy-genius-india-proves-it-by-voting-for-modi-again-and-again/633329/&gt; [Accessed 25 October 2021] Shekhar Gupta is an Indian journalist and author. He is the founder and the current editor-in-chief of ThePrint. He is also a columnist for the Business Standard and pens a weekly column which appears every Saturday. He has had long stints at The Indian Express and India Today. Shekhar Gupta has received assorted awards: the 1985 Inlaks award for young journalist of the year,[10] G. K. Reddy Award for Journalism,[11] and the Fakhruddin Ali Ahmed Memorial Award for National Integration.[12] He was awarded Padma Bhushan by the then UPA Government in 2009 for his contribution to journalism.[13] Under his leadership, The Indian Express won the Vienna-based International Press Institute's Award for Outstanding Journalism in the Public Interest thrice: The first time for its coverage of the Gujarat riots of 2002, the second time for uncovering the Bihar flood relief scam in 2009 and the third time for its sustained investigation into the Malegaon and Modasa blasts of 2008 and the alleged role of extremists and organisations.[14].)-rahulpenu</w:t>
      </w:r>
    </w:p>
    <w:p w14:paraId="4B5A98AC" w14:textId="77777777" w:rsidR="000A4C61" w:rsidRPr="00152A78" w:rsidRDefault="000A4C61" w:rsidP="000A4C61">
      <w:pPr>
        <w:rPr>
          <w:sz w:val="16"/>
        </w:rPr>
      </w:pPr>
      <w:r w:rsidRPr="001B65F0">
        <w:rPr>
          <w:sz w:val="16"/>
          <w:szCs w:val="16"/>
        </w:rPr>
        <w:t>It isn’t the economy, genius. India proves it by voting for Modi again and again</w:t>
      </w:r>
      <w:r>
        <w:rPr>
          <w:sz w:val="16"/>
          <w:szCs w:val="16"/>
        </w:rPr>
        <w:t xml:space="preserve"> </w:t>
      </w:r>
      <w:r w:rsidRPr="001B65F0">
        <w:rPr>
          <w:sz w:val="16"/>
        </w:rPr>
        <w:t xml:space="preserve">Flurry of economic reform suggests Modi realises his muscular nationalism script is getting jaded. </w:t>
      </w:r>
      <w:r w:rsidRPr="001B65F0">
        <w:rPr>
          <w:u w:val="single"/>
        </w:rPr>
        <w:t>Chances are he'll</w:t>
      </w:r>
      <w:r w:rsidRPr="001B65F0">
        <w:rPr>
          <w:sz w:val="16"/>
        </w:rPr>
        <w:t xml:space="preserve"> try for economic recovery but </w:t>
      </w:r>
      <w:r w:rsidRPr="001B65F0">
        <w:rPr>
          <w:u w:val="single"/>
        </w:rPr>
        <w:t>stick to what's worked</w:t>
      </w:r>
      <w:r w:rsidRPr="001B65F0">
        <w:rPr>
          <w:sz w:val="16"/>
        </w:rPr>
        <w:t>.</w:t>
      </w:r>
      <w:r>
        <w:rPr>
          <w:sz w:val="16"/>
        </w:rPr>
        <w:t xml:space="preserve"> </w:t>
      </w:r>
      <w:r w:rsidRPr="001B65F0">
        <w:rPr>
          <w:sz w:val="16"/>
          <w:szCs w:val="16"/>
        </w:rPr>
        <w:t>In his 1992 presidential campaign, Bill Clinton immortalised the line, “It’s the economy, stupid”. Does this work in Narendra Modi’s India?</w:t>
      </w:r>
      <w:r>
        <w:rPr>
          <w:sz w:val="16"/>
          <w:szCs w:val="16"/>
        </w:rPr>
        <w:t xml:space="preserve"> </w:t>
      </w:r>
      <w:r w:rsidRPr="001B65F0">
        <w:rPr>
          <w:sz w:val="16"/>
          <w:szCs w:val="16"/>
        </w:rPr>
        <w:t>In election after election, across democracies in the world, the line has been repeated. The transnational appeal of the idea was also understandable because James Carville, the famous political “consultant” who coined it for Clinton, also advised dozens of leaders across the world. A kind of globalised, American Prashant Kishor. And, whatever the language or idiom, the logic passed the test of time.</w:t>
      </w:r>
      <w:r>
        <w:rPr>
          <w:sz w:val="16"/>
          <w:szCs w:val="16"/>
        </w:rPr>
        <w:t xml:space="preserve"> </w:t>
      </w:r>
      <w:r w:rsidRPr="001B65F0">
        <w:rPr>
          <w:sz w:val="16"/>
        </w:rPr>
        <w:t xml:space="preserve">Or it did, until lately. For almost a quarter century, a </w:t>
      </w:r>
      <w:r w:rsidRPr="001B65F0">
        <w:rPr>
          <w:u w:val="single"/>
        </w:rPr>
        <w:t>leader</w:t>
      </w:r>
      <w:r w:rsidRPr="001B65F0">
        <w:rPr>
          <w:sz w:val="16"/>
        </w:rPr>
        <w:t xml:space="preserve"> who </w:t>
      </w:r>
      <w:r w:rsidRPr="001B65F0">
        <w:rPr>
          <w:u w:val="single"/>
        </w:rPr>
        <w:t>promised</w:t>
      </w:r>
      <w:r w:rsidRPr="001B65F0">
        <w:rPr>
          <w:sz w:val="16"/>
        </w:rPr>
        <w:t xml:space="preserve"> or delivered </w:t>
      </w:r>
      <w:r w:rsidRPr="001B65F0">
        <w:rPr>
          <w:u w:val="single"/>
        </w:rPr>
        <w:t>a better economy won, or was re-elected</w:t>
      </w:r>
      <w:r w:rsidRPr="001B65F0">
        <w:rPr>
          <w:sz w:val="16"/>
        </w:rPr>
        <w:t xml:space="preserve">. In 2016, this was the promise that brought Donald Trump to power, as also </w:t>
      </w:r>
      <w:r w:rsidRPr="001B65F0">
        <w:rPr>
          <w:u w:val="single"/>
        </w:rPr>
        <w:t>Modi in 2014</w:t>
      </w:r>
      <w:r w:rsidRPr="001B65F0">
        <w:rPr>
          <w:sz w:val="16"/>
        </w:rPr>
        <w:t>. But that seems to have changed worldwide now. Let’s look at India.</w:t>
      </w:r>
      <w:r>
        <w:rPr>
          <w:sz w:val="16"/>
        </w:rPr>
        <w:t xml:space="preserve"> </w:t>
      </w:r>
      <w:r w:rsidRPr="00EC36B7">
        <w:rPr>
          <w:highlight w:val="green"/>
          <w:u w:val="single"/>
        </w:rPr>
        <w:t>After</w:t>
      </w:r>
      <w:r w:rsidRPr="001B65F0">
        <w:rPr>
          <w:u w:val="single"/>
        </w:rPr>
        <w:t xml:space="preserve"> Modi’s first </w:t>
      </w:r>
      <w:r w:rsidRPr="00EC36B7">
        <w:rPr>
          <w:highlight w:val="green"/>
          <w:u w:val="single"/>
        </w:rPr>
        <w:t>two years</w:t>
      </w:r>
      <w:r w:rsidRPr="00F6425E">
        <w:rPr>
          <w:sz w:val="16"/>
        </w:rPr>
        <w:t xml:space="preserve">, </w:t>
      </w:r>
      <w:r w:rsidRPr="001B65F0">
        <w:rPr>
          <w:u w:val="single"/>
        </w:rPr>
        <w:t>the economy has stalled</w:t>
      </w:r>
      <w:r w:rsidRPr="00F6425E">
        <w:rPr>
          <w:sz w:val="16"/>
        </w:rPr>
        <w:t xml:space="preserve">, </w:t>
      </w:r>
      <w:r w:rsidRPr="001B65F0">
        <w:rPr>
          <w:u w:val="single"/>
        </w:rPr>
        <w:t>and then declined</w:t>
      </w:r>
      <w:r w:rsidRPr="00F6425E">
        <w:rPr>
          <w:sz w:val="16"/>
        </w:rPr>
        <w:t xml:space="preserve">. The stall began with demonetisation in 2016-17. Lately, India has had at least 7 out of 8 quarters of growth decline. Negative growth is rightly blamed on the pandemic, but it isn’t as if this patient was in the pink of health before the virus struck. </w:t>
      </w:r>
      <w:r w:rsidRPr="00F6425E">
        <w:rPr>
          <w:u w:val="single"/>
        </w:rPr>
        <w:t>On almost every economic and even social indicator</w:t>
      </w:r>
      <w:r w:rsidRPr="00F6425E">
        <w:rPr>
          <w:sz w:val="16"/>
        </w:rPr>
        <w:t xml:space="preserve">, </w:t>
      </w:r>
      <w:r w:rsidRPr="00F6425E">
        <w:rPr>
          <w:u w:val="single"/>
        </w:rPr>
        <w:t>India has been posting a decline</w:t>
      </w:r>
      <w:r w:rsidRPr="00F6425E">
        <w:rPr>
          <w:sz w:val="16"/>
        </w:rPr>
        <w:t>. It shows in our crashing rankings on all key global indices.</w:t>
      </w:r>
      <w:r>
        <w:rPr>
          <w:sz w:val="16"/>
        </w:rPr>
        <w:t xml:space="preserve"> </w:t>
      </w:r>
      <w:r w:rsidRPr="00F6425E">
        <w:rPr>
          <w:sz w:val="16"/>
        </w:rPr>
        <w:t xml:space="preserve">Now, we know that </w:t>
      </w:r>
      <w:r w:rsidRPr="00F6425E">
        <w:rPr>
          <w:u w:val="single"/>
        </w:rPr>
        <w:t xml:space="preserve">Modi won power in </w:t>
      </w:r>
      <w:r w:rsidRPr="00F6425E">
        <w:rPr>
          <w:u w:val="single"/>
        </w:rPr>
        <w:lastRenderedPageBreak/>
        <w:t>2014 on the promise of massive economic growth</w:t>
      </w:r>
      <w:r w:rsidRPr="00F6425E">
        <w:rPr>
          <w:sz w:val="16"/>
        </w:rPr>
        <w:t xml:space="preserve">, </w:t>
      </w:r>
      <w:r w:rsidRPr="00F6425E">
        <w:rPr>
          <w:u w:val="single"/>
        </w:rPr>
        <w:t>jobs</w:t>
      </w:r>
      <w:r w:rsidRPr="00F6425E">
        <w:rPr>
          <w:sz w:val="16"/>
        </w:rPr>
        <w:t xml:space="preserve"> </w:t>
      </w:r>
      <w:r w:rsidRPr="00F6425E">
        <w:rPr>
          <w:u w:val="single"/>
        </w:rPr>
        <w:t>and development</w:t>
      </w:r>
      <w:r w:rsidRPr="00F6425E">
        <w:rPr>
          <w:sz w:val="16"/>
        </w:rPr>
        <w:t xml:space="preserve"> on the ‘</w:t>
      </w:r>
      <w:r w:rsidRPr="00EC36B7">
        <w:rPr>
          <w:b/>
          <w:bCs/>
          <w:highlight w:val="green"/>
          <w:u w:val="single"/>
        </w:rPr>
        <w:t>Gujarat</w:t>
      </w:r>
      <w:r w:rsidRPr="00EC36B7">
        <w:rPr>
          <w:highlight w:val="green"/>
          <w:u w:val="single"/>
        </w:rPr>
        <w:t xml:space="preserve"> </w:t>
      </w:r>
      <w:r w:rsidRPr="00EC36B7">
        <w:rPr>
          <w:b/>
          <w:bCs/>
          <w:highlight w:val="green"/>
          <w:u w:val="single"/>
        </w:rPr>
        <w:t>Model’</w:t>
      </w:r>
      <w:r w:rsidRPr="00F6425E">
        <w:rPr>
          <w:sz w:val="16"/>
        </w:rPr>
        <w:t xml:space="preserve">. But barring, say, the first 24 months to some extent, </w:t>
      </w:r>
      <w:r w:rsidRPr="00F6425E">
        <w:rPr>
          <w:u w:val="single"/>
        </w:rPr>
        <w:t xml:space="preserve">he has </w:t>
      </w:r>
      <w:r w:rsidRPr="00EC36B7">
        <w:rPr>
          <w:b/>
          <w:bCs/>
          <w:highlight w:val="green"/>
          <w:u w:val="single"/>
        </w:rPr>
        <w:t>never</w:t>
      </w:r>
      <w:r w:rsidRPr="00EC36B7">
        <w:rPr>
          <w:highlight w:val="green"/>
          <w:u w:val="single"/>
        </w:rPr>
        <w:t xml:space="preserve"> </w:t>
      </w:r>
      <w:r w:rsidRPr="00EC36B7">
        <w:rPr>
          <w:b/>
          <w:bCs/>
          <w:highlight w:val="green"/>
          <w:u w:val="single"/>
        </w:rPr>
        <w:t>delivered</w:t>
      </w:r>
      <w:r w:rsidRPr="00F6425E">
        <w:rPr>
          <w:u w:val="single"/>
        </w:rPr>
        <w:t xml:space="preserve"> on that promise</w:t>
      </w:r>
      <w:r w:rsidRPr="00F6425E">
        <w:rPr>
          <w:sz w:val="16"/>
        </w:rPr>
        <w:t>.</w:t>
      </w:r>
      <w:r>
        <w:rPr>
          <w:sz w:val="16"/>
        </w:rPr>
        <w:t xml:space="preserve"> </w:t>
      </w:r>
      <w:r w:rsidRPr="00F6425E">
        <w:rPr>
          <w:sz w:val="16"/>
          <w:szCs w:val="16"/>
        </w:rPr>
        <w:t>If the concept of “It’s the economy, stupid” worked, he should not have swept the Uttar Pradesh elections of 2017. By that time, demonetisation had already deflated India’s economy; job losses, and trade, rural and farmer distress had set in. It didn’t bother anybody but his hapless opposition and marginalised editorialists like us.</w:t>
      </w:r>
      <w:r>
        <w:rPr>
          <w:sz w:val="16"/>
          <w:szCs w:val="16"/>
        </w:rPr>
        <w:t xml:space="preserve"> </w:t>
      </w:r>
      <w:r w:rsidRPr="00F6425E">
        <w:rPr>
          <w:sz w:val="16"/>
        </w:rPr>
        <w:t xml:space="preserve">By the summer of 2019, our economy had already been in a tailspin. Worse, joblessness was already reaching a high that would be alarming in a democracy. Some of the </w:t>
      </w:r>
      <w:r w:rsidRPr="00F6425E">
        <w:rPr>
          <w:u w:val="single"/>
        </w:rPr>
        <w:t>data was so embarrassing that the Modi government had to either hide it, rewrite it, or change the formula and produce friendlier data</w:t>
      </w:r>
      <w:r w:rsidRPr="00F6425E">
        <w:rPr>
          <w:sz w:val="16"/>
        </w:rPr>
        <w:t>, as on GDP numbers. Every economic indicator had gone wrong except one: Inflation. And yet, Modi returned with a larger majority in that election.</w:t>
      </w:r>
      <w:r>
        <w:rPr>
          <w:sz w:val="16"/>
        </w:rPr>
        <w:t xml:space="preserve"> </w:t>
      </w:r>
      <w:r w:rsidRPr="00F6425E">
        <w:rPr>
          <w:sz w:val="16"/>
          <w:szCs w:val="16"/>
        </w:rPr>
        <w:t>It is still exactly a month before we will know what the voters decide in these five assembly elections. The numbers obviously won’t be what Amit Shah is counting after each phase in West Bengal. But whatever these are, one thing they won’t reflect is the state of India’s economy.</w:t>
      </w:r>
      <w:r>
        <w:rPr>
          <w:sz w:val="16"/>
          <w:szCs w:val="16"/>
        </w:rPr>
        <w:t xml:space="preserve"> </w:t>
      </w:r>
      <w:r w:rsidRPr="00E368A5">
        <w:rPr>
          <w:sz w:val="16"/>
        </w:rPr>
        <w:t xml:space="preserve">It will be the </w:t>
      </w:r>
      <w:r w:rsidRPr="00EC36B7">
        <w:rPr>
          <w:highlight w:val="green"/>
          <w:u w:val="single"/>
        </w:rPr>
        <w:t xml:space="preserve">first year of </w:t>
      </w:r>
      <w:r w:rsidRPr="00EC36B7">
        <w:rPr>
          <w:b/>
          <w:bCs/>
          <w:highlight w:val="green"/>
          <w:u w:val="single"/>
        </w:rPr>
        <w:t>negative</w:t>
      </w:r>
      <w:r w:rsidRPr="00E368A5">
        <w:rPr>
          <w:sz w:val="16"/>
        </w:rPr>
        <w:t xml:space="preserve"> — </w:t>
      </w:r>
      <w:r w:rsidRPr="00EE1D85">
        <w:rPr>
          <w:u w:val="single"/>
        </w:rPr>
        <w:t>double-digit negative</w:t>
      </w:r>
      <w:r w:rsidRPr="00E368A5">
        <w:rPr>
          <w:sz w:val="16"/>
        </w:rPr>
        <w:t xml:space="preserve"> — </w:t>
      </w:r>
      <w:r w:rsidRPr="00EC36B7">
        <w:rPr>
          <w:b/>
          <w:bCs/>
          <w:highlight w:val="green"/>
          <w:u w:val="single"/>
        </w:rPr>
        <w:t>growth</w:t>
      </w:r>
      <w:r w:rsidRPr="00EE1D85">
        <w:rPr>
          <w:u w:val="single"/>
        </w:rPr>
        <w:t xml:space="preserve"> </w:t>
      </w:r>
      <w:r w:rsidRPr="00F24DF0">
        <w:rPr>
          <w:u w:val="single"/>
        </w:rPr>
        <w:t>in</w:t>
      </w:r>
      <w:r w:rsidRPr="00F24DF0">
        <w:rPr>
          <w:sz w:val="16"/>
        </w:rPr>
        <w:t xml:space="preserve"> our independent </w:t>
      </w:r>
      <w:r w:rsidRPr="00F24DF0">
        <w:rPr>
          <w:u w:val="single"/>
        </w:rPr>
        <w:t>history</w:t>
      </w:r>
      <w:r w:rsidRPr="00F24DF0">
        <w:rPr>
          <w:sz w:val="16"/>
        </w:rPr>
        <w:t xml:space="preserve">. And </w:t>
      </w:r>
      <w:r w:rsidRPr="00F24DF0">
        <w:rPr>
          <w:u w:val="single"/>
        </w:rPr>
        <w:t>while this</w:t>
      </w:r>
      <w:r w:rsidRPr="00EE1D85">
        <w:rPr>
          <w:u w:val="single"/>
        </w:rPr>
        <w:t xml:space="preserve"> </w:t>
      </w:r>
      <w:r w:rsidRPr="00EC36B7">
        <w:rPr>
          <w:b/>
          <w:bCs/>
          <w:highlight w:val="green"/>
          <w:u w:val="single"/>
        </w:rPr>
        <w:t>may</w:t>
      </w:r>
      <w:r w:rsidRPr="00EE1D85">
        <w:rPr>
          <w:u w:val="single"/>
        </w:rPr>
        <w:t xml:space="preserve"> be </w:t>
      </w:r>
      <w:r w:rsidRPr="00EC36B7">
        <w:rPr>
          <w:b/>
          <w:bCs/>
          <w:highlight w:val="green"/>
          <w:u w:val="single"/>
        </w:rPr>
        <w:t>blamed</w:t>
      </w:r>
      <w:r w:rsidRPr="00EC36B7">
        <w:rPr>
          <w:highlight w:val="green"/>
          <w:u w:val="single"/>
        </w:rPr>
        <w:t xml:space="preserve"> </w:t>
      </w:r>
      <w:r w:rsidRPr="00EC36B7">
        <w:rPr>
          <w:b/>
          <w:bCs/>
          <w:highlight w:val="green"/>
          <w:u w:val="single"/>
        </w:rPr>
        <w:t>on</w:t>
      </w:r>
      <w:r w:rsidRPr="00EC36B7">
        <w:rPr>
          <w:highlight w:val="green"/>
          <w:u w:val="single"/>
        </w:rPr>
        <w:t xml:space="preserve"> the </w:t>
      </w:r>
      <w:r w:rsidRPr="00EC36B7">
        <w:rPr>
          <w:b/>
          <w:bCs/>
          <w:highlight w:val="green"/>
          <w:u w:val="single"/>
        </w:rPr>
        <w:t>pandemic</w:t>
      </w:r>
      <w:r w:rsidRPr="00E368A5">
        <w:rPr>
          <w:sz w:val="16"/>
        </w:rPr>
        <w:t xml:space="preserve">, it destroyed so many lives, jobs and savings because it came on top of three lousy years. </w:t>
      </w:r>
      <w:r w:rsidRPr="00F24DF0">
        <w:rPr>
          <w:b/>
          <w:bCs/>
          <w:u w:val="single"/>
        </w:rPr>
        <w:t>In</w:t>
      </w:r>
      <w:r w:rsidRPr="00F24DF0">
        <w:rPr>
          <w:u w:val="single"/>
        </w:rPr>
        <w:t xml:space="preserve"> </w:t>
      </w:r>
      <w:r w:rsidRPr="00F24DF0">
        <w:rPr>
          <w:b/>
          <w:bCs/>
          <w:u w:val="single"/>
        </w:rPr>
        <w:t>normal</w:t>
      </w:r>
      <w:r w:rsidRPr="00F24DF0">
        <w:rPr>
          <w:u w:val="single"/>
        </w:rPr>
        <w:t xml:space="preserve"> </w:t>
      </w:r>
      <w:r w:rsidRPr="00F24DF0">
        <w:rPr>
          <w:b/>
          <w:bCs/>
          <w:u w:val="single"/>
        </w:rPr>
        <w:t>politics</w:t>
      </w:r>
      <w:r w:rsidRPr="00F24DF0">
        <w:rPr>
          <w:sz w:val="16"/>
        </w:rPr>
        <w:t xml:space="preserve">, </w:t>
      </w:r>
      <w:r w:rsidRPr="00F24DF0">
        <w:rPr>
          <w:u w:val="single"/>
        </w:rPr>
        <w:t xml:space="preserve">this </w:t>
      </w:r>
      <w:r w:rsidRPr="00F24DF0">
        <w:rPr>
          <w:b/>
          <w:bCs/>
          <w:u w:val="single"/>
        </w:rPr>
        <w:t>would</w:t>
      </w:r>
      <w:r w:rsidRPr="00F24DF0">
        <w:rPr>
          <w:u w:val="single"/>
        </w:rPr>
        <w:t xml:space="preserve"> </w:t>
      </w:r>
      <w:r w:rsidRPr="00F24DF0">
        <w:rPr>
          <w:b/>
          <w:bCs/>
          <w:u w:val="single"/>
        </w:rPr>
        <w:t>have</w:t>
      </w:r>
      <w:r w:rsidRPr="00F24DF0">
        <w:rPr>
          <w:u w:val="single"/>
        </w:rPr>
        <w:t xml:space="preserve"> </w:t>
      </w:r>
      <w:r w:rsidRPr="00F24DF0">
        <w:rPr>
          <w:b/>
          <w:bCs/>
          <w:u w:val="single"/>
        </w:rPr>
        <w:t>made</w:t>
      </w:r>
      <w:r w:rsidRPr="00F24DF0">
        <w:rPr>
          <w:u w:val="single"/>
        </w:rPr>
        <w:t xml:space="preserve"> these </w:t>
      </w:r>
      <w:r w:rsidRPr="00F24DF0">
        <w:rPr>
          <w:b/>
          <w:bCs/>
          <w:u w:val="single"/>
        </w:rPr>
        <w:t>elections</w:t>
      </w:r>
      <w:r w:rsidRPr="00F24DF0">
        <w:rPr>
          <w:u w:val="single"/>
        </w:rPr>
        <w:t xml:space="preserve"> a </w:t>
      </w:r>
      <w:r w:rsidRPr="00F24DF0">
        <w:rPr>
          <w:b/>
          <w:bCs/>
          <w:u w:val="single"/>
        </w:rPr>
        <w:t>walkover</w:t>
      </w:r>
      <w:r w:rsidRPr="00F24DF0">
        <w:rPr>
          <w:u w:val="single"/>
        </w:rPr>
        <w:t xml:space="preserve"> </w:t>
      </w:r>
      <w:r w:rsidRPr="00F24DF0">
        <w:rPr>
          <w:b/>
          <w:bCs/>
          <w:u w:val="single"/>
        </w:rPr>
        <w:t>for</w:t>
      </w:r>
      <w:r w:rsidRPr="00F24DF0">
        <w:rPr>
          <w:u w:val="single"/>
        </w:rPr>
        <w:t xml:space="preserve"> the </w:t>
      </w:r>
      <w:r w:rsidRPr="00F24DF0">
        <w:rPr>
          <w:b/>
          <w:bCs/>
          <w:u w:val="single"/>
        </w:rPr>
        <w:t>opposition</w:t>
      </w:r>
      <w:r w:rsidRPr="00F24DF0">
        <w:rPr>
          <w:sz w:val="16"/>
        </w:rPr>
        <w:t xml:space="preserve">. They will be anything but that. Which will make us question that 1992 Clintonism. </w:t>
      </w:r>
      <w:r w:rsidRPr="00F24DF0">
        <w:rPr>
          <w:sz w:val="16"/>
          <w:szCs w:val="16"/>
        </w:rPr>
        <w:t xml:space="preserve">So, what is it that works for Modi, if not the economy? Or, how does he keep winning in spite of the economy? The fact is, it isn’t an India-specific phenomenon. Donald Trump, whatever else was wrong with him, lost in spite of the economy being in a pretty good place. It helped him retain and increase his voters. But other considerations weighed on the minds of a larger number of voters. The issues of identity, colour and class, and the virus, for example. Biden’s promise wasn’t an economic boom. At the other extreme is the Putin phenomenon. In fact, this week’s National Interest was sparked by this Ruchir Sharma column in the FT, where he talks about how Putin has not only made Russia sanctions-proof, but continues to keep winning despite insignificant economic growth. We record all the qualifications on Russia’s electoral process — ours still is much cleaner in spite of some vote-filled EVMs hitching a ride in a candidate’s car in Assam. Yet, there is no denying that he’s widely popular and will win a fairer election as well. How is he able to do this without growth? </w:t>
      </w:r>
      <w:r w:rsidRPr="00F24DF0">
        <w:rPr>
          <w:u w:val="single"/>
        </w:rPr>
        <w:t xml:space="preserve">Putin is </w:t>
      </w:r>
      <w:r w:rsidRPr="00F24DF0">
        <w:rPr>
          <w:b/>
          <w:bCs/>
          <w:u w:val="single"/>
        </w:rPr>
        <w:t>riding</w:t>
      </w:r>
      <w:r w:rsidRPr="00F24DF0">
        <w:rPr>
          <w:u w:val="single"/>
        </w:rPr>
        <w:t xml:space="preserve"> the </w:t>
      </w:r>
      <w:r w:rsidRPr="00F24DF0">
        <w:rPr>
          <w:b/>
          <w:bCs/>
          <w:u w:val="single"/>
        </w:rPr>
        <w:t>deep</w:t>
      </w:r>
      <w:r w:rsidRPr="00F24DF0">
        <w:rPr>
          <w:u w:val="single"/>
        </w:rPr>
        <w:t xml:space="preserve"> </w:t>
      </w:r>
      <w:r w:rsidRPr="00F24DF0">
        <w:rPr>
          <w:b/>
          <w:bCs/>
          <w:u w:val="single"/>
        </w:rPr>
        <w:t>insecurities</w:t>
      </w:r>
      <w:r w:rsidRPr="00F24DF0">
        <w:rPr>
          <w:u w:val="single"/>
        </w:rPr>
        <w:t xml:space="preserve"> </w:t>
      </w:r>
      <w:r w:rsidRPr="00F24DF0">
        <w:rPr>
          <w:b/>
          <w:bCs/>
          <w:u w:val="single"/>
        </w:rPr>
        <w:t>of</w:t>
      </w:r>
      <w:r w:rsidRPr="00F24DF0">
        <w:rPr>
          <w:u w:val="single"/>
        </w:rPr>
        <w:t xml:space="preserve"> a </w:t>
      </w:r>
      <w:r w:rsidRPr="00F24DF0">
        <w:rPr>
          <w:b/>
          <w:bCs/>
          <w:u w:val="single"/>
        </w:rPr>
        <w:t>people</w:t>
      </w:r>
      <w:r w:rsidRPr="00F24DF0">
        <w:rPr>
          <w:u w:val="single"/>
        </w:rPr>
        <w:t xml:space="preserve"> </w:t>
      </w:r>
      <w:r w:rsidRPr="00F24DF0">
        <w:rPr>
          <w:b/>
          <w:bCs/>
          <w:u w:val="single"/>
        </w:rPr>
        <w:t>scarred</w:t>
      </w:r>
      <w:r w:rsidRPr="00F24DF0">
        <w:rPr>
          <w:u w:val="single"/>
        </w:rPr>
        <w:t xml:space="preserve"> </w:t>
      </w:r>
      <w:r w:rsidRPr="00F24DF0">
        <w:rPr>
          <w:b/>
          <w:bCs/>
          <w:u w:val="single"/>
        </w:rPr>
        <w:t>by</w:t>
      </w:r>
      <w:r w:rsidRPr="00F24DF0">
        <w:rPr>
          <w:u w:val="single"/>
        </w:rPr>
        <w:t xml:space="preserve"> much </w:t>
      </w:r>
      <w:r w:rsidRPr="00F24DF0">
        <w:rPr>
          <w:b/>
          <w:bCs/>
          <w:u w:val="single"/>
        </w:rPr>
        <w:t>instability</w:t>
      </w:r>
      <w:r w:rsidRPr="00F24DF0">
        <w:rPr>
          <w:sz w:val="16"/>
        </w:rPr>
        <w:t xml:space="preserve">, political and economic, </w:t>
      </w:r>
      <w:r w:rsidRPr="00F24DF0">
        <w:rPr>
          <w:b/>
          <w:bCs/>
          <w:u w:val="single"/>
        </w:rPr>
        <w:t>preceding</w:t>
      </w:r>
      <w:r w:rsidRPr="00F24DF0">
        <w:rPr>
          <w:u w:val="single"/>
        </w:rPr>
        <w:t xml:space="preserve"> </w:t>
      </w:r>
      <w:r w:rsidRPr="00F24DF0">
        <w:rPr>
          <w:b/>
          <w:bCs/>
          <w:u w:val="single"/>
        </w:rPr>
        <w:t>his</w:t>
      </w:r>
      <w:r w:rsidRPr="00F24DF0">
        <w:rPr>
          <w:u w:val="single"/>
        </w:rPr>
        <w:t xml:space="preserve"> </w:t>
      </w:r>
      <w:r w:rsidRPr="00F24DF0">
        <w:rPr>
          <w:b/>
          <w:bCs/>
          <w:u w:val="single"/>
        </w:rPr>
        <w:t>rise</w:t>
      </w:r>
      <w:r w:rsidRPr="00F24DF0">
        <w:rPr>
          <w:sz w:val="16"/>
        </w:rPr>
        <w:t>. For them,</w:t>
      </w:r>
      <w:r w:rsidRPr="00FA6857">
        <w:rPr>
          <w:sz w:val="16"/>
        </w:rPr>
        <w:t xml:space="preserve"> therefore, </w:t>
      </w:r>
      <w:r w:rsidRPr="00EC36B7">
        <w:rPr>
          <w:b/>
          <w:bCs/>
          <w:highlight w:val="green"/>
          <w:u w:val="single"/>
        </w:rPr>
        <w:t>stability</w:t>
      </w:r>
      <w:r w:rsidRPr="009302D9">
        <w:rPr>
          <w:u w:val="single"/>
        </w:rPr>
        <w:t xml:space="preserve"> </w:t>
      </w:r>
      <w:r w:rsidRPr="00EC36B7">
        <w:rPr>
          <w:highlight w:val="green"/>
          <w:u w:val="single"/>
        </w:rPr>
        <w:t xml:space="preserve">becomes the </w:t>
      </w:r>
      <w:r w:rsidRPr="00EC36B7">
        <w:rPr>
          <w:b/>
          <w:bCs/>
          <w:highlight w:val="green"/>
          <w:u w:val="single"/>
        </w:rPr>
        <w:t>first</w:t>
      </w:r>
      <w:r w:rsidRPr="00EC36B7">
        <w:rPr>
          <w:highlight w:val="green"/>
          <w:u w:val="single"/>
        </w:rPr>
        <w:t xml:space="preserve"> </w:t>
      </w:r>
      <w:r w:rsidRPr="00EC36B7">
        <w:rPr>
          <w:b/>
          <w:bCs/>
          <w:highlight w:val="green"/>
          <w:u w:val="single"/>
        </w:rPr>
        <w:t>priority</w:t>
      </w:r>
      <w:r w:rsidRPr="009302D9">
        <w:rPr>
          <w:u w:val="single"/>
        </w:rPr>
        <w:t>. The economy can wait</w:t>
      </w:r>
      <w:r w:rsidRPr="00FA6857">
        <w:rPr>
          <w:sz w:val="16"/>
        </w:rPr>
        <w:t>.</w:t>
      </w:r>
      <w:r>
        <w:rPr>
          <w:sz w:val="16"/>
        </w:rPr>
        <w:t xml:space="preserve"> </w:t>
      </w:r>
      <w:r w:rsidRPr="00FA6857">
        <w:rPr>
          <w:sz w:val="16"/>
        </w:rPr>
        <w:t xml:space="preserve">If we were to build on this, </w:t>
      </w:r>
      <w:r w:rsidRPr="003F1F98">
        <w:rPr>
          <w:b/>
          <w:bCs/>
          <w:u w:val="single"/>
        </w:rPr>
        <w:t>stability</w:t>
      </w:r>
      <w:r w:rsidRPr="009302D9">
        <w:rPr>
          <w:u w:val="single"/>
        </w:rPr>
        <w:t xml:space="preserve"> </w:t>
      </w:r>
      <w:r w:rsidRPr="00EC36B7">
        <w:rPr>
          <w:b/>
          <w:bCs/>
          <w:highlight w:val="green"/>
          <w:u w:val="single"/>
        </w:rPr>
        <w:t>brings</w:t>
      </w:r>
      <w:r w:rsidRPr="00EC36B7">
        <w:rPr>
          <w:highlight w:val="green"/>
          <w:u w:val="single"/>
        </w:rPr>
        <w:t xml:space="preserve"> </w:t>
      </w:r>
      <w:r w:rsidRPr="00EC36B7">
        <w:rPr>
          <w:b/>
          <w:bCs/>
          <w:highlight w:val="green"/>
          <w:u w:val="single"/>
        </w:rPr>
        <w:t>nationalistic</w:t>
      </w:r>
      <w:r w:rsidRPr="00EC36B7">
        <w:rPr>
          <w:highlight w:val="green"/>
          <w:u w:val="single"/>
        </w:rPr>
        <w:t xml:space="preserve"> </w:t>
      </w:r>
      <w:r w:rsidRPr="00EC36B7">
        <w:rPr>
          <w:b/>
          <w:bCs/>
          <w:highlight w:val="green"/>
          <w:u w:val="single"/>
        </w:rPr>
        <w:t>self</w:t>
      </w:r>
      <w:r w:rsidRPr="00EC36B7">
        <w:rPr>
          <w:highlight w:val="green"/>
          <w:u w:val="single"/>
        </w:rPr>
        <w:t>-</w:t>
      </w:r>
      <w:r w:rsidRPr="00EC36B7">
        <w:rPr>
          <w:b/>
          <w:bCs/>
          <w:highlight w:val="green"/>
          <w:u w:val="single"/>
        </w:rPr>
        <w:t>esteem</w:t>
      </w:r>
      <w:r w:rsidRPr="00FA6857">
        <w:rPr>
          <w:sz w:val="16"/>
        </w:rPr>
        <w:t xml:space="preserve">. </w:t>
      </w:r>
      <w:r w:rsidRPr="00FA6857">
        <w:rPr>
          <w:u w:val="single"/>
        </w:rPr>
        <w:t>Putin fought off many separatist or religiously inspired forces</w:t>
      </w:r>
      <w:r w:rsidRPr="00FA6857">
        <w:rPr>
          <w:sz w:val="16"/>
        </w:rPr>
        <w:t xml:space="preserve">, </w:t>
      </w:r>
      <w:r w:rsidRPr="00FA6857">
        <w:rPr>
          <w:u w:val="single"/>
        </w:rPr>
        <w:t>insurgency</w:t>
      </w:r>
      <w:r w:rsidRPr="00FA6857">
        <w:rPr>
          <w:sz w:val="16"/>
        </w:rPr>
        <w:t xml:space="preserve"> and </w:t>
      </w:r>
      <w:r w:rsidRPr="00FA6857">
        <w:rPr>
          <w:u w:val="single"/>
        </w:rPr>
        <w:t>terrorism</w:t>
      </w:r>
      <w:r w:rsidRPr="00FA6857">
        <w:rPr>
          <w:sz w:val="16"/>
        </w:rPr>
        <w:t xml:space="preserve">, “taught the upstart Ukrainians a lesson” by </w:t>
      </w:r>
      <w:r w:rsidRPr="00FA6857">
        <w:rPr>
          <w:u w:val="single"/>
        </w:rPr>
        <w:t>grabbing Crimea</w:t>
      </w:r>
      <w:r w:rsidRPr="00FA6857">
        <w:rPr>
          <w:sz w:val="16"/>
        </w:rPr>
        <w:t xml:space="preserve">, </w:t>
      </w:r>
      <w:r w:rsidRPr="00FA6857">
        <w:rPr>
          <w:u w:val="single"/>
        </w:rPr>
        <w:t>stood up to America</w:t>
      </w:r>
      <w:r w:rsidRPr="00FA6857">
        <w:rPr>
          <w:sz w:val="16"/>
        </w:rPr>
        <w:t xml:space="preserve">, and probably even played it in the Trump period. </w:t>
      </w:r>
      <w:r w:rsidRPr="00FA6857">
        <w:rPr>
          <w:u w:val="single"/>
        </w:rPr>
        <w:t>Under him</w:t>
      </w:r>
      <w:r w:rsidRPr="00FA6857">
        <w:rPr>
          <w:sz w:val="16"/>
        </w:rPr>
        <w:t xml:space="preserve">, </w:t>
      </w:r>
      <w:r w:rsidRPr="00FA6857">
        <w:rPr>
          <w:u w:val="single"/>
        </w:rPr>
        <w:t>Russia is back to being a power</w:t>
      </w:r>
      <w:r w:rsidRPr="00FA6857">
        <w:rPr>
          <w:sz w:val="16"/>
        </w:rPr>
        <w:t xml:space="preserve"> that enough of the world still holds in awe.</w:t>
      </w:r>
      <w:r>
        <w:rPr>
          <w:sz w:val="16"/>
        </w:rPr>
        <w:t xml:space="preserve"> </w:t>
      </w:r>
      <w:r w:rsidRPr="00FA6857">
        <w:rPr>
          <w:sz w:val="16"/>
        </w:rPr>
        <w:t xml:space="preserve">How does it matter that its economy has shrunk relative to the rest? Even compared to the emerging markets. For comparison, it is just about </w:t>
      </w:r>
      <w:r w:rsidRPr="00EC36B7">
        <w:rPr>
          <w:b/>
          <w:bCs/>
          <w:highlight w:val="green"/>
          <w:u w:val="single"/>
        </w:rPr>
        <w:t>60</w:t>
      </w:r>
      <w:r w:rsidRPr="00EC36B7">
        <w:rPr>
          <w:highlight w:val="green"/>
          <w:u w:val="single"/>
        </w:rPr>
        <w:t xml:space="preserve"> </w:t>
      </w:r>
      <w:r w:rsidRPr="00EC36B7">
        <w:rPr>
          <w:b/>
          <w:bCs/>
          <w:highlight w:val="green"/>
          <w:u w:val="single"/>
        </w:rPr>
        <w:t>per</w:t>
      </w:r>
      <w:r w:rsidRPr="00EC36B7">
        <w:rPr>
          <w:highlight w:val="green"/>
          <w:u w:val="single"/>
        </w:rPr>
        <w:t xml:space="preserve"> </w:t>
      </w:r>
      <w:r w:rsidRPr="00EC36B7">
        <w:rPr>
          <w:b/>
          <w:bCs/>
          <w:highlight w:val="green"/>
          <w:u w:val="single"/>
        </w:rPr>
        <w:t>cent</w:t>
      </w:r>
      <w:r w:rsidRPr="00EC36B7">
        <w:rPr>
          <w:highlight w:val="green"/>
          <w:u w:val="single"/>
        </w:rPr>
        <w:t xml:space="preserve"> </w:t>
      </w:r>
      <w:r w:rsidRPr="00EC36B7">
        <w:rPr>
          <w:b/>
          <w:bCs/>
          <w:highlight w:val="green"/>
          <w:u w:val="single"/>
        </w:rPr>
        <w:t>of</w:t>
      </w:r>
      <w:r w:rsidRPr="00EC36B7">
        <w:rPr>
          <w:highlight w:val="green"/>
          <w:u w:val="single"/>
        </w:rPr>
        <w:t xml:space="preserve"> </w:t>
      </w:r>
      <w:r w:rsidRPr="00EC36B7">
        <w:rPr>
          <w:b/>
          <w:bCs/>
          <w:highlight w:val="green"/>
          <w:u w:val="single"/>
        </w:rPr>
        <w:t>India</w:t>
      </w:r>
      <w:r w:rsidRPr="003F1F98">
        <w:rPr>
          <w:u w:val="single"/>
        </w:rPr>
        <w:t>’s</w:t>
      </w:r>
      <w:r w:rsidRPr="00FA6857">
        <w:rPr>
          <w:u w:val="single"/>
        </w:rPr>
        <w:t xml:space="preserve"> at $1.7 trillion</w:t>
      </w:r>
      <w:r w:rsidRPr="00FA6857">
        <w:rPr>
          <w:sz w:val="16"/>
        </w:rPr>
        <w:t xml:space="preserve"> (in 2019), </w:t>
      </w:r>
      <w:r w:rsidRPr="003F1F98">
        <w:rPr>
          <w:b/>
          <w:bCs/>
          <w:u w:val="single"/>
        </w:rPr>
        <w:t>with</w:t>
      </w:r>
      <w:r w:rsidRPr="00FA6857">
        <w:rPr>
          <w:u w:val="single"/>
        </w:rPr>
        <w:t xml:space="preserve"> </w:t>
      </w:r>
      <w:r w:rsidRPr="00EC36B7">
        <w:rPr>
          <w:b/>
          <w:bCs/>
          <w:highlight w:val="green"/>
          <w:u w:val="single"/>
        </w:rPr>
        <w:t>no</w:t>
      </w:r>
      <w:r w:rsidRPr="00FA6857">
        <w:rPr>
          <w:u w:val="single"/>
        </w:rPr>
        <w:t xml:space="preserve"> </w:t>
      </w:r>
      <w:r w:rsidRPr="00EC36B7">
        <w:rPr>
          <w:b/>
          <w:bCs/>
          <w:highlight w:val="green"/>
          <w:u w:val="single"/>
        </w:rPr>
        <w:t>hope</w:t>
      </w:r>
      <w:r w:rsidRPr="00FA6857">
        <w:rPr>
          <w:u w:val="single"/>
        </w:rPr>
        <w:t xml:space="preserve"> </w:t>
      </w:r>
      <w:r w:rsidRPr="00EC36B7">
        <w:rPr>
          <w:b/>
          <w:bCs/>
          <w:highlight w:val="green"/>
          <w:u w:val="single"/>
        </w:rPr>
        <w:t>of</w:t>
      </w:r>
      <w:r w:rsidRPr="00FA6857">
        <w:rPr>
          <w:u w:val="single"/>
        </w:rPr>
        <w:t xml:space="preserve"> </w:t>
      </w:r>
      <w:r w:rsidRPr="00EC36B7">
        <w:rPr>
          <w:b/>
          <w:bCs/>
          <w:highlight w:val="green"/>
          <w:u w:val="single"/>
        </w:rPr>
        <w:t>catching</w:t>
      </w:r>
      <w:r w:rsidRPr="00EC36B7">
        <w:rPr>
          <w:highlight w:val="green"/>
          <w:u w:val="single"/>
        </w:rPr>
        <w:t xml:space="preserve"> </w:t>
      </w:r>
      <w:r w:rsidRPr="00EC36B7">
        <w:rPr>
          <w:b/>
          <w:bCs/>
          <w:highlight w:val="green"/>
          <w:u w:val="single"/>
        </w:rPr>
        <w:t>up</w:t>
      </w:r>
      <w:r w:rsidRPr="00FA6857">
        <w:rPr>
          <w:sz w:val="16"/>
        </w:rPr>
        <w:t xml:space="preserve">. </w:t>
      </w:r>
      <w:r w:rsidRPr="00F24DF0">
        <w:rPr>
          <w:b/>
          <w:bCs/>
          <w:u w:val="single"/>
        </w:rPr>
        <w:t>But</w:t>
      </w:r>
      <w:r w:rsidRPr="00F24DF0">
        <w:rPr>
          <w:u w:val="single"/>
        </w:rPr>
        <w:t xml:space="preserve">, </w:t>
      </w:r>
      <w:r w:rsidRPr="00F24DF0">
        <w:rPr>
          <w:b/>
          <w:bCs/>
          <w:u w:val="single"/>
        </w:rPr>
        <w:t>if</w:t>
      </w:r>
      <w:r w:rsidRPr="00F24DF0">
        <w:rPr>
          <w:u w:val="single"/>
        </w:rPr>
        <w:t xml:space="preserve"> the </w:t>
      </w:r>
      <w:r w:rsidRPr="00F24DF0">
        <w:rPr>
          <w:b/>
          <w:bCs/>
          <w:u w:val="single"/>
        </w:rPr>
        <w:t>nation</w:t>
      </w:r>
      <w:r w:rsidRPr="00F24DF0">
        <w:rPr>
          <w:u w:val="single"/>
        </w:rPr>
        <w:t xml:space="preserve"> </w:t>
      </w:r>
      <w:r w:rsidRPr="00F24DF0">
        <w:rPr>
          <w:b/>
          <w:bCs/>
          <w:u w:val="single"/>
        </w:rPr>
        <w:t>is</w:t>
      </w:r>
      <w:r w:rsidRPr="00F24DF0">
        <w:rPr>
          <w:u w:val="single"/>
        </w:rPr>
        <w:t xml:space="preserve"> </w:t>
      </w:r>
      <w:r w:rsidRPr="00F24DF0">
        <w:rPr>
          <w:b/>
          <w:bCs/>
          <w:u w:val="single"/>
        </w:rPr>
        <w:t>together</w:t>
      </w:r>
      <w:r w:rsidRPr="00F24DF0">
        <w:rPr>
          <w:sz w:val="16"/>
        </w:rPr>
        <w:t xml:space="preserve">, </w:t>
      </w:r>
      <w:r w:rsidRPr="00F24DF0">
        <w:rPr>
          <w:b/>
          <w:bCs/>
          <w:u w:val="single"/>
        </w:rPr>
        <w:t>can</w:t>
      </w:r>
      <w:r w:rsidRPr="00F24DF0">
        <w:rPr>
          <w:u w:val="single"/>
        </w:rPr>
        <w:t xml:space="preserve"> </w:t>
      </w:r>
      <w:r w:rsidRPr="00F24DF0">
        <w:rPr>
          <w:b/>
          <w:bCs/>
          <w:u w:val="single"/>
        </w:rPr>
        <w:t>punch</w:t>
      </w:r>
      <w:r w:rsidRPr="00F24DF0">
        <w:rPr>
          <w:u w:val="single"/>
        </w:rPr>
        <w:t xml:space="preserve"> </w:t>
      </w:r>
      <w:r w:rsidRPr="00F24DF0">
        <w:rPr>
          <w:b/>
          <w:bCs/>
          <w:u w:val="single"/>
        </w:rPr>
        <w:t>above</w:t>
      </w:r>
      <w:r w:rsidRPr="00F24DF0">
        <w:rPr>
          <w:u w:val="single"/>
        </w:rPr>
        <w:t xml:space="preserve"> its </w:t>
      </w:r>
      <w:r w:rsidRPr="00F24DF0">
        <w:rPr>
          <w:b/>
          <w:bCs/>
          <w:u w:val="single"/>
        </w:rPr>
        <w:t>economic</w:t>
      </w:r>
      <w:r w:rsidRPr="00F24DF0">
        <w:rPr>
          <w:u w:val="single"/>
        </w:rPr>
        <w:t xml:space="preserve"> </w:t>
      </w:r>
      <w:r w:rsidRPr="00F24DF0">
        <w:rPr>
          <w:b/>
          <w:bCs/>
          <w:u w:val="single"/>
        </w:rPr>
        <w:t>weight</w:t>
      </w:r>
      <w:r w:rsidRPr="00F24DF0">
        <w:rPr>
          <w:u w:val="single"/>
        </w:rPr>
        <w:t xml:space="preserve"> </w:t>
      </w:r>
      <w:r w:rsidRPr="00F24DF0">
        <w:rPr>
          <w:sz w:val="16"/>
        </w:rPr>
        <w:t xml:space="preserve">in its neighbourhood </w:t>
      </w:r>
      <w:r w:rsidRPr="00F24DF0">
        <w:rPr>
          <w:u w:val="single"/>
        </w:rPr>
        <w:t>and in the global balance of power</w:t>
      </w:r>
      <w:r w:rsidRPr="00F24DF0">
        <w:rPr>
          <w:sz w:val="16"/>
        </w:rPr>
        <w:t xml:space="preserve">, it is because of stability and leadership. The economy is about my self-interest. I can sacrifice it for some time. </w:t>
      </w:r>
      <w:r w:rsidRPr="00F24DF0">
        <w:rPr>
          <w:b/>
          <w:bCs/>
          <w:u w:val="single"/>
        </w:rPr>
        <w:t>Apply</w:t>
      </w:r>
      <w:r w:rsidRPr="00F24DF0">
        <w:rPr>
          <w:u w:val="single"/>
        </w:rPr>
        <w:t xml:space="preserve"> </w:t>
      </w:r>
      <w:r w:rsidRPr="00F24DF0">
        <w:rPr>
          <w:b/>
          <w:bCs/>
          <w:u w:val="single"/>
        </w:rPr>
        <w:t>the</w:t>
      </w:r>
      <w:r w:rsidRPr="00F24DF0">
        <w:rPr>
          <w:u w:val="single"/>
        </w:rPr>
        <w:t xml:space="preserve"> </w:t>
      </w:r>
      <w:r w:rsidRPr="00F24DF0">
        <w:rPr>
          <w:b/>
          <w:bCs/>
          <w:u w:val="single"/>
        </w:rPr>
        <w:t>same</w:t>
      </w:r>
      <w:r w:rsidRPr="00F24DF0">
        <w:rPr>
          <w:u w:val="single"/>
        </w:rPr>
        <w:t xml:space="preserve"> </w:t>
      </w:r>
      <w:r w:rsidRPr="00F24DF0">
        <w:rPr>
          <w:b/>
          <w:bCs/>
          <w:u w:val="single"/>
        </w:rPr>
        <w:t>parallel</w:t>
      </w:r>
      <w:r w:rsidRPr="00F24DF0">
        <w:rPr>
          <w:u w:val="single"/>
        </w:rPr>
        <w:t xml:space="preserve"> </w:t>
      </w:r>
      <w:r w:rsidRPr="00F24DF0">
        <w:rPr>
          <w:b/>
          <w:bCs/>
          <w:u w:val="single"/>
        </w:rPr>
        <w:t>to</w:t>
      </w:r>
      <w:r w:rsidRPr="00F24DF0">
        <w:rPr>
          <w:u w:val="single"/>
        </w:rPr>
        <w:t xml:space="preserve"> </w:t>
      </w:r>
      <w:r w:rsidRPr="00F24DF0">
        <w:rPr>
          <w:b/>
          <w:bCs/>
          <w:u w:val="single"/>
        </w:rPr>
        <w:t>India</w:t>
      </w:r>
      <w:r w:rsidRPr="00F24DF0">
        <w:rPr>
          <w:sz w:val="16"/>
        </w:rPr>
        <w:t xml:space="preserve">. </w:t>
      </w:r>
      <w:r w:rsidRPr="00F24DF0">
        <w:rPr>
          <w:u w:val="single"/>
        </w:rPr>
        <w:t>By 2014</w:t>
      </w:r>
      <w:r w:rsidRPr="00FA6857">
        <w:rPr>
          <w:sz w:val="16"/>
        </w:rPr>
        <w:t xml:space="preserve">, </w:t>
      </w:r>
      <w:r w:rsidRPr="00EC36B7">
        <w:rPr>
          <w:b/>
          <w:bCs/>
          <w:highlight w:val="green"/>
          <w:u w:val="single"/>
        </w:rPr>
        <w:t>India</w:t>
      </w:r>
      <w:r w:rsidRPr="00FA6857">
        <w:rPr>
          <w:sz w:val="16"/>
        </w:rPr>
        <w:t xml:space="preserve"> still </w:t>
      </w:r>
      <w:r w:rsidRPr="00EC36B7">
        <w:rPr>
          <w:b/>
          <w:bCs/>
          <w:highlight w:val="green"/>
          <w:u w:val="single"/>
        </w:rPr>
        <w:t>had</w:t>
      </w:r>
      <w:r w:rsidRPr="00FA6857">
        <w:rPr>
          <w:u w:val="single"/>
        </w:rPr>
        <w:t xml:space="preserve"> the </w:t>
      </w:r>
      <w:r w:rsidRPr="00EC36B7">
        <w:rPr>
          <w:b/>
          <w:bCs/>
          <w:highlight w:val="green"/>
          <w:u w:val="single"/>
        </w:rPr>
        <w:t>scars</w:t>
      </w:r>
      <w:r w:rsidRPr="00FA6857">
        <w:rPr>
          <w:u w:val="single"/>
        </w:rPr>
        <w:t xml:space="preserve"> </w:t>
      </w:r>
      <w:r w:rsidRPr="00EC36B7">
        <w:rPr>
          <w:b/>
          <w:bCs/>
          <w:highlight w:val="green"/>
          <w:u w:val="single"/>
        </w:rPr>
        <w:t>of</w:t>
      </w:r>
      <w:r w:rsidRPr="00FA6857">
        <w:rPr>
          <w:u w:val="single"/>
        </w:rPr>
        <w:t xml:space="preserve"> 20</w:t>
      </w:r>
      <w:r w:rsidRPr="00EC36B7">
        <w:rPr>
          <w:b/>
          <w:bCs/>
          <w:highlight w:val="green"/>
          <w:u w:val="single"/>
        </w:rPr>
        <w:t>08</w:t>
      </w:r>
      <w:r w:rsidRPr="00FA6857">
        <w:rPr>
          <w:u w:val="single"/>
        </w:rPr>
        <w:t xml:space="preserve"> </w:t>
      </w:r>
      <w:r w:rsidRPr="00FA6857">
        <w:rPr>
          <w:sz w:val="16"/>
        </w:rPr>
        <w:t xml:space="preserve">(26/11) </w:t>
      </w:r>
      <w:r w:rsidRPr="00FA6857">
        <w:rPr>
          <w:u w:val="single"/>
        </w:rPr>
        <w:t xml:space="preserve">and much </w:t>
      </w:r>
      <w:r w:rsidRPr="00EC36B7">
        <w:rPr>
          <w:b/>
          <w:bCs/>
          <w:highlight w:val="green"/>
          <w:u w:val="single"/>
        </w:rPr>
        <w:t>terrorism</w:t>
      </w:r>
      <w:r w:rsidRPr="00FA6857">
        <w:rPr>
          <w:u w:val="single"/>
        </w:rPr>
        <w:t xml:space="preserve"> that </w:t>
      </w:r>
      <w:r w:rsidRPr="00EC36B7">
        <w:rPr>
          <w:b/>
          <w:bCs/>
          <w:highlight w:val="green"/>
          <w:u w:val="single"/>
        </w:rPr>
        <w:t>preceded</w:t>
      </w:r>
      <w:r w:rsidRPr="00FA6857">
        <w:rPr>
          <w:u w:val="single"/>
        </w:rPr>
        <w:t xml:space="preserve"> </w:t>
      </w:r>
      <w:r w:rsidRPr="00EC36B7">
        <w:rPr>
          <w:b/>
          <w:bCs/>
          <w:highlight w:val="green"/>
          <w:u w:val="single"/>
        </w:rPr>
        <w:t>and</w:t>
      </w:r>
      <w:r w:rsidRPr="00FA6857">
        <w:rPr>
          <w:u w:val="single"/>
        </w:rPr>
        <w:t xml:space="preserve"> </w:t>
      </w:r>
      <w:r w:rsidRPr="00EC36B7">
        <w:rPr>
          <w:b/>
          <w:bCs/>
          <w:highlight w:val="green"/>
          <w:u w:val="single"/>
        </w:rPr>
        <w:t>followed</w:t>
      </w:r>
      <w:r w:rsidRPr="00FA6857">
        <w:rPr>
          <w:u w:val="single"/>
        </w:rPr>
        <w:t xml:space="preserve"> it</w:t>
      </w:r>
      <w:r w:rsidRPr="00FA6857">
        <w:rPr>
          <w:sz w:val="16"/>
        </w:rPr>
        <w:t xml:space="preserve">, going right back to the early Vajpayee years. It was like </w:t>
      </w:r>
      <w:r w:rsidRPr="005B5179">
        <w:rPr>
          <w:b/>
          <w:bCs/>
          <w:u w:val="single"/>
        </w:rPr>
        <w:t>two</w:t>
      </w:r>
      <w:r w:rsidRPr="00FA6857">
        <w:rPr>
          <w:u w:val="single"/>
        </w:rPr>
        <w:t xml:space="preserve"> </w:t>
      </w:r>
      <w:r w:rsidRPr="005B5179">
        <w:rPr>
          <w:b/>
          <w:bCs/>
          <w:u w:val="single"/>
        </w:rPr>
        <w:t>decades</w:t>
      </w:r>
      <w:r w:rsidRPr="00FA6857">
        <w:rPr>
          <w:u w:val="single"/>
        </w:rPr>
        <w:t xml:space="preserve"> </w:t>
      </w:r>
      <w:r w:rsidRPr="005B5179">
        <w:rPr>
          <w:b/>
          <w:bCs/>
          <w:u w:val="single"/>
        </w:rPr>
        <w:t>of</w:t>
      </w:r>
      <w:r w:rsidRPr="00FA6857">
        <w:rPr>
          <w:u w:val="single"/>
        </w:rPr>
        <w:t xml:space="preserve"> </w:t>
      </w:r>
      <w:r w:rsidRPr="00EC36B7">
        <w:rPr>
          <w:b/>
          <w:bCs/>
          <w:highlight w:val="green"/>
          <w:u w:val="single"/>
        </w:rPr>
        <w:t>humiliation</w:t>
      </w:r>
      <w:r w:rsidRPr="00FA6857">
        <w:rPr>
          <w:u w:val="single"/>
        </w:rPr>
        <w:t xml:space="preserve"> </w:t>
      </w:r>
      <w:r w:rsidRPr="00EC36B7">
        <w:rPr>
          <w:highlight w:val="green"/>
          <w:u w:val="single"/>
        </w:rPr>
        <w:t>with</w:t>
      </w:r>
      <w:r w:rsidRPr="00FA6857">
        <w:rPr>
          <w:u w:val="single"/>
        </w:rPr>
        <w:t xml:space="preserve"> a much </w:t>
      </w:r>
      <w:r w:rsidRPr="00EC36B7">
        <w:rPr>
          <w:highlight w:val="green"/>
          <w:u w:val="single"/>
        </w:rPr>
        <w:t>weaker</w:t>
      </w:r>
      <w:r w:rsidRPr="00FA6857">
        <w:rPr>
          <w:u w:val="single"/>
        </w:rPr>
        <w:t xml:space="preserve"> </w:t>
      </w:r>
      <w:r w:rsidRPr="00EC36B7">
        <w:rPr>
          <w:highlight w:val="green"/>
          <w:u w:val="single"/>
        </w:rPr>
        <w:t>neighbour</w:t>
      </w:r>
      <w:r w:rsidRPr="00FA6857">
        <w:rPr>
          <w:u w:val="single"/>
        </w:rPr>
        <w:t xml:space="preserve"> hurting us often</w:t>
      </w:r>
      <w:r w:rsidRPr="00FA6857">
        <w:rPr>
          <w:sz w:val="16"/>
        </w:rPr>
        <w:t>, at will. All India would do, from Vajpayee to Manmohan Singh, was to go complaining to America and the rest.</w:t>
      </w:r>
      <w:r>
        <w:rPr>
          <w:sz w:val="16"/>
        </w:rPr>
        <w:t xml:space="preserve"> </w:t>
      </w:r>
      <w:r w:rsidRPr="00FA6857">
        <w:rPr>
          <w:u w:val="single"/>
        </w:rPr>
        <w:t>On top of it</w:t>
      </w:r>
      <w:r w:rsidRPr="00650F73">
        <w:rPr>
          <w:sz w:val="16"/>
        </w:rPr>
        <w:t xml:space="preserve">, we had a </w:t>
      </w:r>
      <w:r w:rsidRPr="00FA6857">
        <w:rPr>
          <w:u w:val="single"/>
        </w:rPr>
        <w:t>prime minister so weakened by his own party that he had been reduced to a caricature of that high office</w:t>
      </w:r>
      <w:r w:rsidRPr="00650F73">
        <w:rPr>
          <w:sz w:val="16"/>
        </w:rPr>
        <w:t xml:space="preserve">. Plus, the discourse across the board was all about </w:t>
      </w:r>
      <w:r w:rsidRPr="00FA6857">
        <w:rPr>
          <w:u w:val="single"/>
        </w:rPr>
        <w:t>corruption</w:t>
      </w:r>
      <w:r w:rsidRPr="00650F73">
        <w:rPr>
          <w:sz w:val="16"/>
        </w:rPr>
        <w:t xml:space="preserve"> </w:t>
      </w:r>
      <w:r w:rsidRPr="00FA6857">
        <w:rPr>
          <w:u w:val="single"/>
        </w:rPr>
        <w:t>from the opposition</w:t>
      </w:r>
      <w:r w:rsidRPr="00650F73">
        <w:rPr>
          <w:sz w:val="16"/>
        </w:rPr>
        <w:t xml:space="preserve">, and </w:t>
      </w:r>
      <w:r w:rsidRPr="00FA6857">
        <w:rPr>
          <w:u w:val="single"/>
        </w:rPr>
        <w:t>inequality</w:t>
      </w:r>
      <w:r w:rsidRPr="00650F73">
        <w:rPr>
          <w:sz w:val="16"/>
        </w:rPr>
        <w:t xml:space="preserve"> even by the ruling party. Between 2003 and 2009, India had built enormous pride and optimism with a booming economy. That optimism brought the UPA back to power. In the following years, it was fully reversed. It was an incredible election where the ruling party also campaigned complaining about inequality and poverty instead of its economic successes.</w:t>
      </w:r>
      <w:r>
        <w:rPr>
          <w:sz w:val="16"/>
        </w:rPr>
        <w:t xml:space="preserve"> </w:t>
      </w:r>
      <w:r w:rsidRPr="00650F73">
        <w:rPr>
          <w:u w:val="single"/>
        </w:rPr>
        <w:t>For the Modi proposition</w:t>
      </w:r>
      <w:r w:rsidRPr="00650F73">
        <w:rPr>
          <w:sz w:val="16"/>
        </w:rPr>
        <w:t xml:space="preserve">, if the promise of </w:t>
      </w:r>
      <w:r w:rsidRPr="00F24DF0">
        <w:rPr>
          <w:sz w:val="16"/>
        </w:rPr>
        <w:t>taking the ‘</w:t>
      </w:r>
      <w:r w:rsidRPr="00F24DF0">
        <w:rPr>
          <w:b/>
          <w:bCs/>
          <w:u w:val="single"/>
        </w:rPr>
        <w:t>Gujarat</w:t>
      </w:r>
      <w:r w:rsidRPr="00F24DF0">
        <w:rPr>
          <w:u w:val="single"/>
        </w:rPr>
        <w:t xml:space="preserve"> </w:t>
      </w:r>
      <w:r w:rsidRPr="00F24DF0">
        <w:rPr>
          <w:b/>
          <w:bCs/>
          <w:u w:val="single"/>
        </w:rPr>
        <w:t>Model’</w:t>
      </w:r>
      <w:r w:rsidRPr="00F24DF0">
        <w:rPr>
          <w:sz w:val="16"/>
        </w:rPr>
        <w:t xml:space="preserve"> nationwide </w:t>
      </w:r>
      <w:r w:rsidRPr="00F24DF0">
        <w:rPr>
          <w:b/>
          <w:bCs/>
          <w:u w:val="single"/>
        </w:rPr>
        <w:t>was</w:t>
      </w:r>
      <w:r w:rsidRPr="00F24DF0">
        <w:rPr>
          <w:u w:val="single"/>
        </w:rPr>
        <w:t xml:space="preserve"> </w:t>
      </w:r>
      <w:r w:rsidRPr="00F24DF0">
        <w:rPr>
          <w:b/>
          <w:bCs/>
          <w:u w:val="single"/>
        </w:rPr>
        <w:t>the</w:t>
      </w:r>
      <w:r w:rsidRPr="00F24DF0">
        <w:rPr>
          <w:u w:val="single"/>
        </w:rPr>
        <w:t xml:space="preserve"> </w:t>
      </w:r>
      <w:r w:rsidRPr="00F24DF0">
        <w:rPr>
          <w:b/>
          <w:bCs/>
          <w:u w:val="single"/>
        </w:rPr>
        <w:t>engine</w:t>
      </w:r>
      <w:r w:rsidRPr="00F24DF0">
        <w:rPr>
          <w:sz w:val="16"/>
        </w:rPr>
        <w:t xml:space="preserve">, this widespread negativity provided a 200-knot tailwind. Through these seven years, he’s mostly failed to deliver on the first promise, the economy. </w:t>
      </w:r>
      <w:r w:rsidRPr="00F24DF0">
        <w:rPr>
          <w:b/>
          <w:bCs/>
          <w:szCs w:val="32"/>
          <w:u w:val="single"/>
        </w:rPr>
        <w:t>But</w:t>
      </w:r>
      <w:r w:rsidRPr="00F24DF0">
        <w:rPr>
          <w:sz w:val="16"/>
        </w:rPr>
        <w:t xml:space="preserve">, on the second, </w:t>
      </w:r>
      <w:r w:rsidRPr="00F24DF0">
        <w:rPr>
          <w:b/>
          <w:bCs/>
          <w:u w:val="single"/>
        </w:rPr>
        <w:t>national</w:t>
      </w:r>
      <w:r w:rsidRPr="00F24DF0">
        <w:rPr>
          <w:u w:val="single"/>
        </w:rPr>
        <w:t xml:space="preserve"> </w:t>
      </w:r>
      <w:r w:rsidRPr="00F24DF0">
        <w:rPr>
          <w:b/>
          <w:bCs/>
          <w:u w:val="single"/>
        </w:rPr>
        <w:t>pride</w:t>
      </w:r>
      <w:r w:rsidRPr="00F24DF0">
        <w:rPr>
          <w:sz w:val="16"/>
        </w:rPr>
        <w:t xml:space="preserve">, </w:t>
      </w:r>
      <w:r w:rsidRPr="00F24DF0">
        <w:rPr>
          <w:b/>
          <w:bCs/>
          <w:u w:val="single"/>
        </w:rPr>
        <w:t>standing</w:t>
      </w:r>
      <w:r w:rsidRPr="00F24DF0">
        <w:rPr>
          <w:u w:val="single"/>
        </w:rPr>
        <w:t xml:space="preserve"> </w:t>
      </w:r>
      <w:r w:rsidRPr="00F24DF0">
        <w:rPr>
          <w:b/>
          <w:bCs/>
          <w:u w:val="single"/>
        </w:rPr>
        <w:t>up</w:t>
      </w:r>
      <w:r w:rsidRPr="00F24DF0">
        <w:rPr>
          <w:u w:val="single"/>
        </w:rPr>
        <w:t xml:space="preserve"> </w:t>
      </w:r>
      <w:r w:rsidRPr="00F24DF0">
        <w:rPr>
          <w:b/>
          <w:bCs/>
          <w:u w:val="single"/>
        </w:rPr>
        <w:t>to</w:t>
      </w:r>
      <w:r w:rsidRPr="00F24DF0">
        <w:rPr>
          <w:u w:val="single"/>
        </w:rPr>
        <w:t xml:space="preserve"> </w:t>
      </w:r>
      <w:r w:rsidRPr="00F24DF0">
        <w:rPr>
          <w:b/>
          <w:bCs/>
          <w:u w:val="single"/>
        </w:rPr>
        <w:t>terrorism</w:t>
      </w:r>
      <w:r w:rsidRPr="00F24DF0">
        <w:rPr>
          <w:u w:val="single"/>
        </w:rPr>
        <w:t xml:space="preserve"> from the neighbourhood, on </w:t>
      </w:r>
      <w:r w:rsidRPr="00F24DF0">
        <w:rPr>
          <w:b/>
          <w:bCs/>
          <w:u w:val="single"/>
        </w:rPr>
        <w:t>restoring</w:t>
      </w:r>
      <w:r w:rsidRPr="00F24DF0">
        <w:rPr>
          <w:u w:val="single"/>
        </w:rPr>
        <w:t xml:space="preserve"> the </w:t>
      </w:r>
      <w:r w:rsidRPr="00F24DF0">
        <w:rPr>
          <w:b/>
          <w:bCs/>
          <w:u w:val="single"/>
        </w:rPr>
        <w:t>majesty</w:t>
      </w:r>
      <w:r w:rsidRPr="00F24DF0">
        <w:rPr>
          <w:u w:val="single"/>
        </w:rPr>
        <w:t xml:space="preserve"> </w:t>
      </w:r>
      <w:r w:rsidRPr="00F24DF0">
        <w:rPr>
          <w:b/>
          <w:bCs/>
          <w:u w:val="single"/>
        </w:rPr>
        <w:t>of</w:t>
      </w:r>
      <w:r w:rsidRPr="00F24DF0">
        <w:rPr>
          <w:u w:val="single"/>
        </w:rPr>
        <w:t xml:space="preserve"> </w:t>
      </w:r>
      <w:r w:rsidRPr="00F24DF0">
        <w:rPr>
          <w:b/>
          <w:bCs/>
          <w:u w:val="single"/>
        </w:rPr>
        <w:t>the</w:t>
      </w:r>
      <w:r w:rsidRPr="00F24DF0">
        <w:rPr>
          <w:u w:val="single"/>
        </w:rPr>
        <w:t xml:space="preserve"> prime minister’s </w:t>
      </w:r>
      <w:r w:rsidRPr="00F24DF0">
        <w:rPr>
          <w:b/>
          <w:bCs/>
          <w:u w:val="single"/>
        </w:rPr>
        <w:t>office</w:t>
      </w:r>
      <w:r w:rsidRPr="00F24DF0">
        <w:rPr>
          <w:u w:val="single"/>
        </w:rPr>
        <w:t xml:space="preserve">, </w:t>
      </w:r>
      <w:r w:rsidRPr="00F24DF0">
        <w:rPr>
          <w:b/>
          <w:bCs/>
          <w:u w:val="single"/>
        </w:rPr>
        <w:t>he</w:t>
      </w:r>
      <w:r w:rsidRPr="00F24DF0">
        <w:rPr>
          <w:u w:val="single"/>
        </w:rPr>
        <w:t xml:space="preserve"> </w:t>
      </w:r>
      <w:r w:rsidRPr="00F24DF0">
        <w:rPr>
          <w:b/>
          <w:bCs/>
          <w:u w:val="single"/>
        </w:rPr>
        <w:t>scores</w:t>
      </w:r>
      <w:r w:rsidRPr="00F24DF0">
        <w:rPr>
          <w:u w:val="single"/>
        </w:rPr>
        <w:t xml:space="preserve"> 10 upon 10</w:t>
      </w:r>
      <w:r w:rsidRPr="00F24DF0">
        <w:rPr>
          <w:sz w:val="16"/>
        </w:rPr>
        <w:t xml:space="preserve">. May be even </w:t>
      </w:r>
      <w:r w:rsidRPr="00F24DF0">
        <w:rPr>
          <w:b/>
          <w:bCs/>
          <w:u w:val="single"/>
        </w:rPr>
        <w:t>11</w:t>
      </w:r>
      <w:r w:rsidRPr="00F24DF0">
        <w:rPr>
          <w:u w:val="single"/>
        </w:rPr>
        <w:t xml:space="preserve"> </w:t>
      </w:r>
      <w:r w:rsidRPr="00F24DF0">
        <w:rPr>
          <w:b/>
          <w:bCs/>
          <w:u w:val="single"/>
        </w:rPr>
        <w:t>upon</w:t>
      </w:r>
      <w:r w:rsidRPr="00F24DF0">
        <w:rPr>
          <w:u w:val="single"/>
        </w:rPr>
        <w:t xml:space="preserve"> </w:t>
      </w:r>
      <w:r w:rsidRPr="00F24DF0">
        <w:rPr>
          <w:b/>
          <w:bCs/>
          <w:u w:val="single"/>
        </w:rPr>
        <w:t>10</w:t>
      </w:r>
      <w:r w:rsidRPr="00F24DF0">
        <w:rPr>
          <w:u w:val="single"/>
        </w:rPr>
        <w:t>.</w:t>
      </w:r>
      <w:r w:rsidRPr="00F24DF0">
        <w:rPr>
          <w:sz w:val="16"/>
        </w:rPr>
        <w:t xml:space="preserve"> Remember</w:t>
      </w:r>
      <w:r w:rsidRPr="00650F73">
        <w:rPr>
          <w:sz w:val="16"/>
        </w:rPr>
        <w:t>, we are only talking about his voters.</w:t>
      </w:r>
      <w:r>
        <w:rPr>
          <w:sz w:val="16"/>
        </w:rPr>
        <w:t xml:space="preserve"> </w:t>
      </w:r>
      <w:r w:rsidRPr="00650F73">
        <w:rPr>
          <w:sz w:val="16"/>
        </w:rPr>
        <w:t xml:space="preserve">The belated flurry of </w:t>
      </w:r>
      <w:r w:rsidRPr="00EC36B7">
        <w:rPr>
          <w:b/>
          <w:bCs/>
          <w:highlight w:val="green"/>
          <w:u w:val="single"/>
        </w:rPr>
        <w:t>economic</w:t>
      </w:r>
      <w:r w:rsidRPr="00EC36B7">
        <w:rPr>
          <w:highlight w:val="green"/>
          <w:u w:val="single"/>
        </w:rPr>
        <w:t xml:space="preserve"> </w:t>
      </w:r>
      <w:r w:rsidRPr="00EC36B7">
        <w:rPr>
          <w:b/>
          <w:bCs/>
          <w:highlight w:val="green"/>
          <w:u w:val="single"/>
        </w:rPr>
        <w:t>reform</w:t>
      </w:r>
      <w:r w:rsidRPr="00650F73">
        <w:rPr>
          <w:u w:val="single"/>
        </w:rPr>
        <w:t xml:space="preserve"> would </w:t>
      </w:r>
      <w:r w:rsidRPr="00EC36B7">
        <w:rPr>
          <w:b/>
          <w:bCs/>
          <w:highlight w:val="green"/>
          <w:u w:val="single"/>
        </w:rPr>
        <w:t>suggest</w:t>
      </w:r>
      <w:r w:rsidRPr="00650F73">
        <w:rPr>
          <w:sz w:val="16"/>
        </w:rPr>
        <w:t xml:space="preserve"> </w:t>
      </w:r>
      <w:r w:rsidRPr="00EC36B7">
        <w:rPr>
          <w:b/>
          <w:bCs/>
          <w:highlight w:val="green"/>
          <w:u w:val="single"/>
        </w:rPr>
        <w:t>Modi</w:t>
      </w:r>
      <w:r w:rsidRPr="00650F73">
        <w:rPr>
          <w:u w:val="single"/>
        </w:rPr>
        <w:t xml:space="preserve"> has </w:t>
      </w:r>
      <w:r w:rsidRPr="00EC36B7">
        <w:rPr>
          <w:b/>
          <w:bCs/>
          <w:highlight w:val="green"/>
          <w:u w:val="single"/>
        </w:rPr>
        <w:t>figured</w:t>
      </w:r>
      <w:r w:rsidRPr="00650F73">
        <w:rPr>
          <w:u w:val="single"/>
        </w:rPr>
        <w:t xml:space="preserve"> </w:t>
      </w:r>
      <w:r w:rsidRPr="00747B5D">
        <w:rPr>
          <w:u w:val="single"/>
        </w:rPr>
        <w:t xml:space="preserve">that </w:t>
      </w:r>
      <w:r w:rsidRPr="00EC36B7">
        <w:rPr>
          <w:b/>
          <w:bCs/>
          <w:highlight w:val="green"/>
          <w:u w:val="single"/>
        </w:rPr>
        <w:t>his</w:t>
      </w:r>
      <w:r w:rsidRPr="00EC36B7">
        <w:rPr>
          <w:highlight w:val="green"/>
          <w:u w:val="single"/>
        </w:rPr>
        <w:t xml:space="preserve"> </w:t>
      </w:r>
      <w:r w:rsidRPr="00EC36B7">
        <w:rPr>
          <w:b/>
          <w:bCs/>
          <w:highlight w:val="green"/>
          <w:u w:val="single"/>
        </w:rPr>
        <w:t>script</w:t>
      </w:r>
      <w:r w:rsidRPr="00650F73">
        <w:rPr>
          <w:u w:val="single"/>
        </w:rPr>
        <w:t xml:space="preserve"> </w:t>
      </w:r>
      <w:r w:rsidRPr="00EC36B7">
        <w:rPr>
          <w:b/>
          <w:bCs/>
          <w:highlight w:val="green"/>
          <w:u w:val="single"/>
        </w:rPr>
        <w:t>is</w:t>
      </w:r>
      <w:r w:rsidRPr="00650F73">
        <w:rPr>
          <w:u w:val="single"/>
        </w:rPr>
        <w:t xml:space="preserve"> getting </w:t>
      </w:r>
      <w:r w:rsidRPr="00EC36B7">
        <w:rPr>
          <w:b/>
          <w:bCs/>
          <w:highlight w:val="green"/>
          <w:u w:val="single"/>
        </w:rPr>
        <w:t>jaded</w:t>
      </w:r>
      <w:r w:rsidRPr="00650F73">
        <w:rPr>
          <w:u w:val="single"/>
        </w:rPr>
        <w:t xml:space="preserve"> </w:t>
      </w:r>
      <w:r w:rsidRPr="00EC36B7">
        <w:rPr>
          <w:b/>
          <w:bCs/>
          <w:highlight w:val="green"/>
          <w:u w:val="single"/>
        </w:rPr>
        <w:t>and</w:t>
      </w:r>
      <w:r w:rsidRPr="00650F73">
        <w:rPr>
          <w:u w:val="single"/>
        </w:rPr>
        <w:t xml:space="preserve"> that he </w:t>
      </w:r>
      <w:r w:rsidRPr="00EC36B7">
        <w:rPr>
          <w:b/>
          <w:bCs/>
          <w:highlight w:val="green"/>
          <w:u w:val="single"/>
        </w:rPr>
        <w:t>needs</w:t>
      </w:r>
      <w:r w:rsidRPr="00EC36B7">
        <w:rPr>
          <w:highlight w:val="green"/>
          <w:u w:val="single"/>
        </w:rPr>
        <w:t xml:space="preserve"> </w:t>
      </w:r>
      <w:r w:rsidRPr="00EC36B7">
        <w:rPr>
          <w:b/>
          <w:bCs/>
          <w:highlight w:val="green"/>
          <w:u w:val="single"/>
        </w:rPr>
        <w:t>a new one</w:t>
      </w:r>
      <w:r w:rsidRPr="00650F73">
        <w:rPr>
          <w:sz w:val="16"/>
        </w:rPr>
        <w:t xml:space="preserve">. He will try for an economic recovery but still </w:t>
      </w:r>
      <w:r w:rsidRPr="00EC36B7">
        <w:rPr>
          <w:b/>
          <w:bCs/>
          <w:highlight w:val="green"/>
          <w:u w:val="single"/>
        </w:rPr>
        <w:t>stick</w:t>
      </w:r>
      <w:r w:rsidRPr="00EC36B7">
        <w:rPr>
          <w:highlight w:val="green"/>
          <w:u w:val="single"/>
        </w:rPr>
        <w:t xml:space="preserve"> </w:t>
      </w:r>
      <w:r w:rsidRPr="00EC36B7">
        <w:rPr>
          <w:b/>
          <w:bCs/>
          <w:highlight w:val="green"/>
          <w:u w:val="single"/>
        </w:rPr>
        <w:t>to</w:t>
      </w:r>
      <w:r w:rsidRPr="00650F73">
        <w:rPr>
          <w:u w:val="single"/>
        </w:rPr>
        <w:t xml:space="preserve"> </w:t>
      </w:r>
      <w:r w:rsidRPr="00EC36B7">
        <w:rPr>
          <w:b/>
          <w:bCs/>
          <w:highlight w:val="green"/>
          <w:u w:val="single"/>
        </w:rPr>
        <w:t>what</w:t>
      </w:r>
      <w:r w:rsidRPr="00650F73">
        <w:rPr>
          <w:u w:val="single"/>
        </w:rPr>
        <w:t xml:space="preserve"> </w:t>
      </w:r>
      <w:r w:rsidRPr="005B5179">
        <w:rPr>
          <w:b/>
          <w:bCs/>
          <w:u w:val="single"/>
        </w:rPr>
        <w:t>has</w:t>
      </w:r>
      <w:r w:rsidRPr="00650F73">
        <w:rPr>
          <w:u w:val="single"/>
        </w:rPr>
        <w:t xml:space="preserve"> </w:t>
      </w:r>
      <w:r w:rsidRPr="00EC36B7">
        <w:rPr>
          <w:b/>
          <w:bCs/>
          <w:highlight w:val="green"/>
          <w:u w:val="single"/>
        </w:rPr>
        <w:t>worked</w:t>
      </w:r>
      <w:r w:rsidRPr="00650F73">
        <w:rPr>
          <w:u w:val="single"/>
        </w:rPr>
        <w:t xml:space="preserve"> for him so far</w:t>
      </w:r>
      <w:r w:rsidRPr="00650F73">
        <w:rPr>
          <w:sz w:val="16"/>
        </w:rPr>
        <w:t xml:space="preserve">: The three-pronged offering of massive, efficient welfarism for the poorest; hard, visible infrastructure-building; and harder, </w:t>
      </w:r>
      <w:r w:rsidRPr="00650F73">
        <w:rPr>
          <w:u w:val="single"/>
        </w:rPr>
        <w:t xml:space="preserve">cast-in-Hindutva </w:t>
      </w:r>
      <w:r w:rsidRPr="00EC36B7">
        <w:rPr>
          <w:b/>
          <w:bCs/>
          <w:highlight w:val="green"/>
          <w:u w:val="single"/>
        </w:rPr>
        <w:t>nationalism</w:t>
      </w:r>
      <w:r w:rsidRPr="00650F73">
        <w:rPr>
          <w:sz w:val="16"/>
        </w:rPr>
        <w:t>.</w:t>
      </w:r>
      <w:r>
        <w:rPr>
          <w:sz w:val="16"/>
        </w:rPr>
        <w:t xml:space="preserve"> </w:t>
      </w:r>
      <w:r w:rsidRPr="000E3B67">
        <w:rPr>
          <w:sz w:val="16"/>
          <w:szCs w:val="16"/>
        </w:rPr>
        <w:t>The engines of the economy, left to idle for long, take time gathering pace. It is likely that India will get a great year anyway on the back of a terrible one. Some equivalent of the stock markets’ dead cat bounce will come in. The larger, more widespread economic gains take time. They also, inevitably, increase inequality first. Usually, it’s some successor who will benefit from this. So, can’t count on it.</w:t>
      </w:r>
      <w:r>
        <w:rPr>
          <w:sz w:val="16"/>
          <w:szCs w:val="16"/>
        </w:rPr>
        <w:t xml:space="preserve"> </w:t>
      </w:r>
      <w:r w:rsidRPr="00EC36B7">
        <w:rPr>
          <w:b/>
          <w:bCs/>
          <w:highlight w:val="green"/>
          <w:u w:val="single"/>
        </w:rPr>
        <w:t>Modi</w:t>
      </w:r>
      <w:r w:rsidRPr="00EC36B7">
        <w:rPr>
          <w:highlight w:val="green"/>
          <w:u w:val="single"/>
        </w:rPr>
        <w:t xml:space="preserve"> </w:t>
      </w:r>
      <w:r w:rsidRPr="00EC36B7">
        <w:rPr>
          <w:b/>
          <w:bCs/>
          <w:highlight w:val="green"/>
          <w:u w:val="single"/>
        </w:rPr>
        <w:t>gets</w:t>
      </w:r>
      <w:r w:rsidRPr="00EC36B7">
        <w:rPr>
          <w:highlight w:val="green"/>
          <w:u w:val="single"/>
        </w:rPr>
        <w:t xml:space="preserve"> </w:t>
      </w:r>
      <w:r w:rsidRPr="00EC36B7">
        <w:rPr>
          <w:b/>
          <w:bCs/>
          <w:highlight w:val="green"/>
          <w:u w:val="single"/>
        </w:rPr>
        <w:t>this</w:t>
      </w:r>
      <w:r w:rsidRPr="000E3B67">
        <w:rPr>
          <w:sz w:val="16"/>
        </w:rPr>
        <w:t xml:space="preserve">. The question is, do his challengers get it? Much of their attack is still over economic distress under Modi. </w:t>
      </w:r>
      <w:r w:rsidRPr="000E3B67">
        <w:rPr>
          <w:u w:val="single"/>
        </w:rPr>
        <w:t xml:space="preserve">Two large areas, </w:t>
      </w:r>
      <w:r w:rsidRPr="00EC36B7">
        <w:rPr>
          <w:b/>
          <w:bCs/>
          <w:highlight w:val="green"/>
          <w:u w:val="single"/>
        </w:rPr>
        <w:t>identity</w:t>
      </w:r>
      <w:r w:rsidRPr="000E3B67">
        <w:rPr>
          <w:sz w:val="16"/>
        </w:rPr>
        <w:t xml:space="preserve"> (which includes </w:t>
      </w:r>
      <w:r w:rsidRPr="000E3B67">
        <w:rPr>
          <w:u w:val="single"/>
        </w:rPr>
        <w:t>religion</w:t>
      </w:r>
      <w:r w:rsidRPr="000E3B67">
        <w:rPr>
          <w:sz w:val="16"/>
        </w:rPr>
        <w:t xml:space="preserve"> and </w:t>
      </w:r>
      <w:r w:rsidRPr="000E3B67">
        <w:rPr>
          <w:u w:val="single"/>
        </w:rPr>
        <w:t>culture</w:t>
      </w:r>
      <w:r w:rsidRPr="000E3B67">
        <w:rPr>
          <w:sz w:val="16"/>
        </w:rPr>
        <w:t xml:space="preserve">) </w:t>
      </w:r>
      <w:r w:rsidRPr="00EC36B7">
        <w:rPr>
          <w:b/>
          <w:bCs/>
          <w:highlight w:val="green"/>
          <w:u w:val="single"/>
        </w:rPr>
        <w:t>and</w:t>
      </w:r>
      <w:r w:rsidRPr="00EC36B7">
        <w:rPr>
          <w:highlight w:val="green"/>
          <w:u w:val="single"/>
        </w:rPr>
        <w:t xml:space="preserve"> </w:t>
      </w:r>
      <w:r w:rsidRPr="00EC36B7">
        <w:rPr>
          <w:b/>
          <w:bCs/>
          <w:highlight w:val="green"/>
          <w:u w:val="single"/>
        </w:rPr>
        <w:t>national</w:t>
      </w:r>
      <w:r w:rsidRPr="00EC36B7">
        <w:rPr>
          <w:highlight w:val="green"/>
          <w:u w:val="single"/>
        </w:rPr>
        <w:t xml:space="preserve"> </w:t>
      </w:r>
      <w:r w:rsidRPr="00EC36B7">
        <w:rPr>
          <w:b/>
          <w:bCs/>
          <w:highlight w:val="green"/>
          <w:u w:val="single"/>
        </w:rPr>
        <w:t>pride</w:t>
      </w:r>
      <w:r w:rsidRPr="000E3B67">
        <w:rPr>
          <w:sz w:val="16"/>
        </w:rPr>
        <w:t xml:space="preserve">, </w:t>
      </w:r>
      <w:r w:rsidRPr="000E3B67">
        <w:rPr>
          <w:u w:val="single"/>
        </w:rPr>
        <w:t xml:space="preserve">they’ve </w:t>
      </w:r>
      <w:r w:rsidRPr="00EC36B7">
        <w:rPr>
          <w:b/>
          <w:bCs/>
          <w:highlight w:val="green"/>
          <w:u w:val="single"/>
        </w:rPr>
        <w:t>ceded</w:t>
      </w:r>
      <w:r w:rsidRPr="00EC36B7">
        <w:rPr>
          <w:highlight w:val="green"/>
          <w:u w:val="single"/>
        </w:rPr>
        <w:t xml:space="preserve"> </w:t>
      </w:r>
      <w:r w:rsidRPr="00EC36B7">
        <w:rPr>
          <w:b/>
          <w:bCs/>
          <w:highlight w:val="green"/>
          <w:u w:val="single"/>
        </w:rPr>
        <w:t>to</w:t>
      </w:r>
      <w:r w:rsidRPr="00EC36B7">
        <w:rPr>
          <w:highlight w:val="green"/>
          <w:u w:val="single"/>
        </w:rPr>
        <w:t xml:space="preserve"> </w:t>
      </w:r>
      <w:r w:rsidRPr="00EC36B7">
        <w:rPr>
          <w:b/>
          <w:bCs/>
          <w:highlight w:val="green"/>
          <w:u w:val="single"/>
        </w:rPr>
        <w:t>him</w:t>
      </w:r>
      <w:r w:rsidRPr="000E3B67">
        <w:rPr>
          <w:u w:val="single"/>
        </w:rPr>
        <w:t xml:space="preserve"> </w:t>
      </w:r>
      <w:r w:rsidRPr="000E3B67">
        <w:rPr>
          <w:u w:val="single"/>
        </w:rPr>
        <w:lastRenderedPageBreak/>
        <w:t>altogether</w:t>
      </w:r>
      <w:r w:rsidRPr="000E3B67">
        <w:rPr>
          <w:sz w:val="16"/>
        </w:rPr>
        <w:t xml:space="preserve">. Check out the Congress and Left parties’ flip-flop on Sabarimala to understand the point on identity. Or the manner of questioning over Uri, Balakot and Galwan. </w:t>
      </w:r>
      <w:r w:rsidRPr="000E3B67">
        <w:rPr>
          <w:u w:val="single"/>
        </w:rPr>
        <w:t xml:space="preserve">These </w:t>
      </w:r>
      <w:r w:rsidRPr="00747B5D">
        <w:rPr>
          <w:b/>
          <w:bCs/>
          <w:u w:val="single"/>
        </w:rPr>
        <w:t>underline</w:t>
      </w:r>
      <w:r w:rsidRPr="000E3B67">
        <w:rPr>
          <w:u w:val="single"/>
        </w:rPr>
        <w:t xml:space="preserve"> their faltering on </w:t>
      </w:r>
      <w:r w:rsidRPr="005B5179">
        <w:rPr>
          <w:b/>
          <w:bCs/>
          <w:u w:val="single"/>
        </w:rPr>
        <w:t>nationalism</w:t>
      </w:r>
      <w:r w:rsidRPr="000E3B67">
        <w:rPr>
          <w:sz w:val="16"/>
        </w:rPr>
        <w:t xml:space="preserve">. </w:t>
      </w:r>
      <w:r w:rsidRPr="00EC36B7">
        <w:rPr>
          <w:b/>
          <w:bCs/>
          <w:highlight w:val="green"/>
          <w:u w:val="single"/>
        </w:rPr>
        <w:t>Economic</w:t>
      </w:r>
      <w:r w:rsidRPr="00EC36B7">
        <w:rPr>
          <w:highlight w:val="green"/>
          <w:u w:val="single"/>
        </w:rPr>
        <w:t xml:space="preserve"> </w:t>
      </w:r>
      <w:r w:rsidRPr="00EC36B7">
        <w:rPr>
          <w:b/>
          <w:bCs/>
          <w:highlight w:val="green"/>
          <w:u w:val="single"/>
        </w:rPr>
        <w:t>distress</w:t>
      </w:r>
      <w:r w:rsidRPr="000E3B67">
        <w:rPr>
          <w:u w:val="single"/>
        </w:rPr>
        <w:t xml:space="preserve"> </w:t>
      </w:r>
      <w:r w:rsidRPr="00EC36B7">
        <w:rPr>
          <w:b/>
          <w:bCs/>
          <w:highlight w:val="green"/>
          <w:u w:val="single"/>
        </w:rPr>
        <w:t>brings</w:t>
      </w:r>
      <w:r w:rsidRPr="000E3B67">
        <w:rPr>
          <w:u w:val="single"/>
        </w:rPr>
        <w:t xml:space="preserve"> </w:t>
      </w:r>
      <w:r w:rsidRPr="00EC36B7">
        <w:rPr>
          <w:b/>
          <w:bCs/>
          <w:highlight w:val="green"/>
          <w:u w:val="single"/>
        </w:rPr>
        <w:t>insecurity</w:t>
      </w:r>
      <w:r w:rsidRPr="000E3B67">
        <w:rPr>
          <w:u w:val="single"/>
        </w:rPr>
        <w:t xml:space="preserve">, </w:t>
      </w:r>
      <w:r w:rsidRPr="00EC36B7">
        <w:rPr>
          <w:b/>
          <w:bCs/>
          <w:highlight w:val="green"/>
          <w:u w:val="single"/>
        </w:rPr>
        <w:t>but</w:t>
      </w:r>
      <w:r w:rsidRPr="000E3B67">
        <w:rPr>
          <w:u w:val="single"/>
        </w:rPr>
        <w:t xml:space="preserve"> it </w:t>
      </w:r>
      <w:r w:rsidRPr="00EC36B7">
        <w:rPr>
          <w:b/>
          <w:bCs/>
          <w:highlight w:val="green"/>
          <w:u w:val="single"/>
        </w:rPr>
        <w:t>isn’t</w:t>
      </w:r>
      <w:r w:rsidRPr="000E3B67">
        <w:rPr>
          <w:u w:val="single"/>
        </w:rPr>
        <w:t xml:space="preserve"> a </w:t>
      </w:r>
      <w:r w:rsidRPr="00EC36B7">
        <w:rPr>
          <w:b/>
          <w:bCs/>
          <w:highlight w:val="green"/>
          <w:u w:val="single"/>
        </w:rPr>
        <w:t>fraction</w:t>
      </w:r>
      <w:r w:rsidRPr="00EC36B7">
        <w:rPr>
          <w:highlight w:val="green"/>
          <w:u w:val="single"/>
        </w:rPr>
        <w:t xml:space="preserve"> </w:t>
      </w:r>
      <w:r w:rsidRPr="00EC36B7">
        <w:rPr>
          <w:b/>
          <w:bCs/>
          <w:highlight w:val="green"/>
          <w:u w:val="single"/>
        </w:rPr>
        <w:t>of</w:t>
      </w:r>
      <w:r w:rsidRPr="00EC36B7">
        <w:rPr>
          <w:highlight w:val="green"/>
          <w:u w:val="single"/>
        </w:rPr>
        <w:t xml:space="preserve"> </w:t>
      </w:r>
      <w:r w:rsidRPr="00EC36B7">
        <w:rPr>
          <w:b/>
          <w:bCs/>
          <w:highlight w:val="green"/>
          <w:u w:val="single"/>
        </w:rPr>
        <w:t>the</w:t>
      </w:r>
      <w:r w:rsidRPr="00EC36B7">
        <w:rPr>
          <w:highlight w:val="green"/>
          <w:u w:val="single"/>
        </w:rPr>
        <w:t xml:space="preserve"> </w:t>
      </w:r>
      <w:r w:rsidRPr="00EC36B7">
        <w:rPr>
          <w:b/>
          <w:bCs/>
          <w:highlight w:val="green"/>
          <w:u w:val="single"/>
        </w:rPr>
        <w:t>visceral</w:t>
      </w:r>
      <w:r w:rsidRPr="00EC36B7">
        <w:rPr>
          <w:highlight w:val="green"/>
          <w:u w:val="single"/>
        </w:rPr>
        <w:t xml:space="preserve"> </w:t>
      </w:r>
      <w:r w:rsidRPr="00EC36B7">
        <w:rPr>
          <w:b/>
          <w:bCs/>
          <w:highlight w:val="green"/>
          <w:u w:val="single"/>
        </w:rPr>
        <w:t>emotion</w:t>
      </w:r>
      <w:r w:rsidRPr="000E3B67">
        <w:rPr>
          <w:u w:val="single"/>
        </w:rPr>
        <w:t xml:space="preserve"> </w:t>
      </w:r>
      <w:r w:rsidRPr="00EC36B7">
        <w:rPr>
          <w:highlight w:val="green"/>
          <w:u w:val="single"/>
        </w:rPr>
        <w:t>a</w:t>
      </w:r>
      <w:r w:rsidRPr="000E3B67">
        <w:rPr>
          <w:u w:val="single"/>
        </w:rPr>
        <w:t xml:space="preserve"> </w:t>
      </w:r>
      <w:r w:rsidRPr="005B5179">
        <w:rPr>
          <w:b/>
          <w:bCs/>
          <w:u w:val="single"/>
        </w:rPr>
        <w:t>perceived</w:t>
      </w:r>
      <w:r w:rsidRPr="000E3B67">
        <w:rPr>
          <w:u w:val="single"/>
        </w:rPr>
        <w:t xml:space="preserve"> </w:t>
      </w:r>
      <w:r w:rsidRPr="00EC36B7">
        <w:rPr>
          <w:b/>
          <w:bCs/>
          <w:highlight w:val="green"/>
          <w:u w:val="single"/>
        </w:rPr>
        <w:t>threat</w:t>
      </w:r>
      <w:r w:rsidRPr="000E3B67">
        <w:rPr>
          <w:u w:val="single"/>
        </w:rPr>
        <w:t xml:space="preserve"> </w:t>
      </w:r>
      <w:r w:rsidRPr="00EC36B7">
        <w:rPr>
          <w:b/>
          <w:bCs/>
          <w:highlight w:val="green"/>
          <w:u w:val="single"/>
        </w:rPr>
        <w:t>to</w:t>
      </w:r>
      <w:r w:rsidRPr="000E3B67">
        <w:rPr>
          <w:u w:val="single"/>
        </w:rPr>
        <w:t xml:space="preserve"> </w:t>
      </w:r>
      <w:r w:rsidRPr="005B5179">
        <w:rPr>
          <w:b/>
          <w:bCs/>
          <w:u w:val="single"/>
        </w:rPr>
        <w:t>identity</w:t>
      </w:r>
      <w:r w:rsidRPr="000E3B67">
        <w:rPr>
          <w:u w:val="single"/>
        </w:rPr>
        <w:t xml:space="preserve"> </w:t>
      </w:r>
      <w:r w:rsidRPr="005B5179">
        <w:rPr>
          <w:b/>
          <w:bCs/>
          <w:u w:val="single"/>
        </w:rPr>
        <w:t>or</w:t>
      </w:r>
      <w:r w:rsidRPr="000E3B67">
        <w:rPr>
          <w:u w:val="single"/>
        </w:rPr>
        <w:t xml:space="preserve"> </w:t>
      </w:r>
      <w:r w:rsidRPr="00EC36B7">
        <w:rPr>
          <w:b/>
          <w:bCs/>
          <w:highlight w:val="green"/>
          <w:u w:val="single"/>
        </w:rPr>
        <w:t>national</w:t>
      </w:r>
      <w:r w:rsidRPr="00EC36B7">
        <w:rPr>
          <w:highlight w:val="green"/>
          <w:u w:val="single"/>
        </w:rPr>
        <w:t xml:space="preserve"> </w:t>
      </w:r>
      <w:r w:rsidRPr="00EC36B7">
        <w:rPr>
          <w:b/>
          <w:bCs/>
          <w:highlight w:val="green"/>
          <w:u w:val="single"/>
        </w:rPr>
        <w:t>pride</w:t>
      </w:r>
      <w:r w:rsidRPr="00EC36B7">
        <w:rPr>
          <w:highlight w:val="green"/>
          <w:u w:val="single"/>
        </w:rPr>
        <w:t xml:space="preserve"> </w:t>
      </w:r>
      <w:r w:rsidRPr="00EC36B7">
        <w:rPr>
          <w:b/>
          <w:bCs/>
          <w:highlight w:val="green"/>
          <w:u w:val="single"/>
        </w:rPr>
        <w:t>brings</w:t>
      </w:r>
      <w:r w:rsidRPr="000E3B67">
        <w:rPr>
          <w:sz w:val="16"/>
        </w:rPr>
        <w:t>. This is why demagogues across the democratic world keep winning. The reason we’d prefer to say at this point: It isn’t the economy, genius.</w:t>
      </w:r>
    </w:p>
    <w:p w14:paraId="6D9FE1E9" w14:textId="77777777" w:rsidR="000A4C61" w:rsidRDefault="000A4C61" w:rsidP="000A4C61">
      <w:pPr>
        <w:pStyle w:val="Heading4"/>
      </w:pPr>
      <w:r>
        <w:t xml:space="preserve">Greenlights </w:t>
      </w:r>
      <w:r w:rsidRPr="00061359">
        <w:rPr>
          <w:u w:val="single"/>
        </w:rPr>
        <w:t>diversionary war</w:t>
      </w:r>
      <w:r>
        <w:t xml:space="preserve"> - overwhelming </w:t>
      </w:r>
      <w:r w:rsidRPr="00061359">
        <w:rPr>
          <w:u w:val="single"/>
        </w:rPr>
        <w:t>evidence</w:t>
      </w:r>
      <w:r>
        <w:t xml:space="preserve">. </w:t>
      </w:r>
    </w:p>
    <w:p w14:paraId="29AAA946" w14:textId="77777777" w:rsidR="000A4C61" w:rsidRPr="003A335D" w:rsidRDefault="000A4C61" w:rsidP="000A4C61">
      <w:r w:rsidRPr="009C382C">
        <w:rPr>
          <w:rStyle w:val="Style13ptBold"/>
        </w:rPr>
        <w:t>Humayun</w:t>
      </w:r>
      <w:r>
        <w:rPr>
          <w:rStyle w:val="Style13ptBold"/>
        </w:rPr>
        <w:t xml:space="preserve"> et al. 20 </w:t>
      </w:r>
      <w:r w:rsidRPr="00061359">
        <w:rPr>
          <w:rStyle w:val="Style13ptBold"/>
          <w:sz w:val="18"/>
          <w:szCs w:val="14"/>
        </w:rPr>
        <w:t>(</w:t>
      </w:r>
      <w:r w:rsidRPr="00061359">
        <w:rPr>
          <w:sz w:val="18"/>
          <w:szCs w:val="18"/>
        </w:rPr>
        <w:t>, F., Walt, Quinn, Tatar, Katerji, Crabtree, Agrawal, Maqsood, Walt, Gao and Moody, 2020. After India’s Skirmish With China, Is Pakistan Next?. [online] Foreign Policy. Available at: &lt;https://foreignpolicy.com/2020/06/29/india-skirmish-china-modi-pick-fight-pakistan/&gt; [Accessed 25 October 2021] Yale University, Ph.D., Political Science 2022 Dissertation: “Democratic Institutions &amp; International Crisis Behaviour” Committee: Steven I. Wilkinson (Yale), Alexandre Debs (Yale), Vipin Narang (MIT) Yale University, M.A., Political Science 2019 University of Cambridge, M.Phil, International Relations 2013 London School of Economics, B.Sc, International Relations &amp; History 2011. Research is supported by the MacMillan Center for International and Area Studies, the Yale South Asian Studies Council, and International Security Studies at Yale)-rahulpenu</w:t>
      </w:r>
    </w:p>
    <w:p w14:paraId="132C9F33" w14:textId="77777777" w:rsidR="000A4C61" w:rsidRPr="00241EA2" w:rsidRDefault="000A4C61" w:rsidP="000A4C61">
      <w:pPr>
        <w:rPr>
          <w:b/>
          <w:bCs/>
          <w:sz w:val="16"/>
        </w:rPr>
      </w:pPr>
      <w:r w:rsidRPr="00377F13">
        <w:rPr>
          <w:sz w:val="16"/>
          <w:szCs w:val="16"/>
        </w:rPr>
        <w:t>After India’s Skirmish With China, Is Pakistan Next?</w:t>
      </w:r>
      <w:r>
        <w:rPr>
          <w:sz w:val="16"/>
          <w:szCs w:val="16"/>
        </w:rPr>
        <w:t xml:space="preserve"> </w:t>
      </w:r>
      <w:r w:rsidRPr="00F608A3">
        <w:rPr>
          <w:b/>
          <w:bCs/>
          <w:u w:val="single"/>
        </w:rPr>
        <w:t>Looking</w:t>
      </w:r>
      <w:r w:rsidRPr="00F608A3">
        <w:rPr>
          <w:u w:val="single"/>
        </w:rPr>
        <w:t xml:space="preserve"> </w:t>
      </w:r>
      <w:r w:rsidRPr="00F608A3">
        <w:rPr>
          <w:b/>
          <w:bCs/>
          <w:u w:val="single"/>
        </w:rPr>
        <w:t>to</w:t>
      </w:r>
      <w:r w:rsidRPr="00F608A3">
        <w:rPr>
          <w:u w:val="single"/>
        </w:rPr>
        <w:t xml:space="preserve"> </w:t>
      </w:r>
      <w:r w:rsidRPr="00F608A3">
        <w:rPr>
          <w:b/>
          <w:bCs/>
          <w:u w:val="single"/>
        </w:rPr>
        <w:t>reinvigorate</w:t>
      </w:r>
      <w:r w:rsidRPr="00F608A3">
        <w:rPr>
          <w:u w:val="single"/>
        </w:rPr>
        <w:t xml:space="preserve"> </w:t>
      </w:r>
      <w:r w:rsidRPr="00F608A3">
        <w:rPr>
          <w:b/>
          <w:bCs/>
          <w:u w:val="single"/>
        </w:rPr>
        <w:t>support</w:t>
      </w:r>
      <w:r w:rsidRPr="00F608A3">
        <w:rPr>
          <w:u w:val="single"/>
        </w:rPr>
        <w:t xml:space="preserve"> at home</w:t>
      </w:r>
      <w:r w:rsidRPr="00F608A3">
        <w:rPr>
          <w:sz w:val="16"/>
        </w:rPr>
        <w:t xml:space="preserve">, </w:t>
      </w:r>
      <w:r w:rsidRPr="00F608A3">
        <w:rPr>
          <w:b/>
          <w:bCs/>
          <w:u w:val="single"/>
        </w:rPr>
        <w:t>Modi</w:t>
      </w:r>
      <w:r w:rsidRPr="00F608A3">
        <w:rPr>
          <w:sz w:val="16"/>
        </w:rPr>
        <w:t xml:space="preserve"> could </w:t>
      </w:r>
      <w:r w:rsidRPr="00F608A3">
        <w:rPr>
          <w:b/>
          <w:bCs/>
          <w:u w:val="single"/>
        </w:rPr>
        <w:t>pick</w:t>
      </w:r>
      <w:r w:rsidRPr="00F608A3">
        <w:rPr>
          <w:u w:val="single"/>
        </w:rPr>
        <w:t xml:space="preserve"> a </w:t>
      </w:r>
      <w:r w:rsidRPr="00F608A3">
        <w:rPr>
          <w:b/>
          <w:bCs/>
          <w:u w:val="single"/>
        </w:rPr>
        <w:t>fight</w:t>
      </w:r>
      <w:r w:rsidRPr="00F608A3">
        <w:rPr>
          <w:u w:val="single"/>
        </w:rPr>
        <w:t xml:space="preserve"> </w:t>
      </w:r>
      <w:r w:rsidRPr="00F608A3">
        <w:rPr>
          <w:b/>
          <w:bCs/>
          <w:u w:val="single"/>
        </w:rPr>
        <w:t>with</w:t>
      </w:r>
      <w:r w:rsidRPr="00F608A3">
        <w:rPr>
          <w:u w:val="single"/>
        </w:rPr>
        <w:t xml:space="preserve"> his country’s </w:t>
      </w:r>
      <w:r w:rsidRPr="00F608A3">
        <w:rPr>
          <w:b/>
          <w:bCs/>
          <w:u w:val="single"/>
        </w:rPr>
        <w:t>traditional</w:t>
      </w:r>
      <w:r w:rsidRPr="00F608A3">
        <w:rPr>
          <w:u w:val="single"/>
        </w:rPr>
        <w:t xml:space="preserve"> </w:t>
      </w:r>
      <w:r w:rsidRPr="00F608A3">
        <w:rPr>
          <w:b/>
          <w:bCs/>
          <w:u w:val="single"/>
        </w:rPr>
        <w:t>enemy</w:t>
      </w:r>
      <w:r w:rsidRPr="00F608A3">
        <w:rPr>
          <w:sz w:val="16"/>
        </w:rPr>
        <w:t>.</w:t>
      </w:r>
      <w:r>
        <w:rPr>
          <w:sz w:val="16"/>
        </w:rPr>
        <w:t xml:space="preserve"> </w:t>
      </w:r>
      <w:r w:rsidRPr="00377F13">
        <w:rPr>
          <w:sz w:val="16"/>
        </w:rPr>
        <w:t xml:space="preserve">The worst border skirmish between India and China in the Himalayas in decades has abated for now, but </w:t>
      </w:r>
      <w:r w:rsidRPr="007E4B89">
        <w:rPr>
          <w:u w:val="single"/>
        </w:rPr>
        <w:t xml:space="preserve">the </w:t>
      </w:r>
      <w:r w:rsidRPr="00EC36B7">
        <w:rPr>
          <w:b/>
          <w:bCs/>
          <w:highlight w:val="green"/>
          <w:u w:val="single"/>
        </w:rPr>
        <w:t>potential</w:t>
      </w:r>
      <w:r w:rsidRPr="00EC36B7">
        <w:rPr>
          <w:highlight w:val="green"/>
          <w:u w:val="single"/>
        </w:rPr>
        <w:t xml:space="preserve"> </w:t>
      </w:r>
      <w:r w:rsidRPr="00EC36B7">
        <w:rPr>
          <w:b/>
          <w:bCs/>
          <w:highlight w:val="green"/>
          <w:u w:val="single"/>
        </w:rPr>
        <w:t>for</w:t>
      </w:r>
      <w:r w:rsidRPr="00EC36B7">
        <w:rPr>
          <w:highlight w:val="green"/>
          <w:u w:val="single"/>
        </w:rPr>
        <w:t xml:space="preserve"> </w:t>
      </w:r>
      <w:r w:rsidRPr="00EC36B7">
        <w:rPr>
          <w:b/>
          <w:bCs/>
          <w:highlight w:val="green"/>
          <w:u w:val="single"/>
        </w:rPr>
        <w:t>crisis</w:t>
      </w:r>
      <w:r w:rsidRPr="007E4B89">
        <w:rPr>
          <w:u w:val="single"/>
        </w:rPr>
        <w:t xml:space="preserve"> still </w:t>
      </w:r>
      <w:r w:rsidRPr="00EC36B7">
        <w:rPr>
          <w:b/>
          <w:bCs/>
          <w:highlight w:val="green"/>
          <w:u w:val="single"/>
        </w:rPr>
        <w:t>looms</w:t>
      </w:r>
      <w:r w:rsidRPr="00EC36B7">
        <w:rPr>
          <w:highlight w:val="green"/>
          <w:u w:val="single"/>
        </w:rPr>
        <w:t xml:space="preserve"> </w:t>
      </w:r>
      <w:r w:rsidRPr="00EC36B7">
        <w:rPr>
          <w:b/>
          <w:bCs/>
          <w:highlight w:val="green"/>
          <w:u w:val="single"/>
        </w:rPr>
        <w:t>large</w:t>
      </w:r>
      <w:r w:rsidRPr="00EC36B7">
        <w:rPr>
          <w:highlight w:val="green"/>
          <w:u w:val="single"/>
        </w:rPr>
        <w:t xml:space="preserve"> </w:t>
      </w:r>
      <w:r w:rsidRPr="00EC36B7">
        <w:rPr>
          <w:b/>
          <w:bCs/>
          <w:highlight w:val="green"/>
          <w:u w:val="single"/>
        </w:rPr>
        <w:t>over</w:t>
      </w:r>
      <w:r w:rsidRPr="007E4B89">
        <w:rPr>
          <w:u w:val="single"/>
        </w:rPr>
        <w:t xml:space="preserve"> a </w:t>
      </w:r>
      <w:r w:rsidRPr="00EC36B7">
        <w:rPr>
          <w:b/>
          <w:bCs/>
          <w:highlight w:val="green"/>
          <w:u w:val="single"/>
        </w:rPr>
        <w:t>nuclear</w:t>
      </w:r>
      <w:r w:rsidRPr="00EC36B7">
        <w:rPr>
          <w:highlight w:val="green"/>
          <w:u w:val="single"/>
        </w:rPr>
        <w:t>-</w:t>
      </w:r>
      <w:r w:rsidRPr="00EC36B7">
        <w:rPr>
          <w:b/>
          <w:bCs/>
          <w:highlight w:val="green"/>
          <w:u w:val="single"/>
        </w:rPr>
        <w:t>armed</w:t>
      </w:r>
      <w:r w:rsidRPr="00EC36B7">
        <w:rPr>
          <w:highlight w:val="green"/>
          <w:u w:val="single"/>
        </w:rPr>
        <w:t xml:space="preserve"> </w:t>
      </w:r>
      <w:r w:rsidRPr="00EC36B7">
        <w:rPr>
          <w:b/>
          <w:bCs/>
          <w:highlight w:val="green"/>
          <w:u w:val="single"/>
        </w:rPr>
        <w:t>South</w:t>
      </w:r>
      <w:r w:rsidRPr="00EC36B7">
        <w:rPr>
          <w:highlight w:val="green"/>
          <w:u w:val="single"/>
        </w:rPr>
        <w:t xml:space="preserve"> </w:t>
      </w:r>
      <w:r w:rsidRPr="00EC36B7">
        <w:rPr>
          <w:b/>
          <w:bCs/>
          <w:highlight w:val="green"/>
          <w:u w:val="single"/>
        </w:rPr>
        <w:t>Asia</w:t>
      </w:r>
      <w:r w:rsidRPr="00377F13">
        <w:rPr>
          <w:sz w:val="16"/>
        </w:rPr>
        <w:t xml:space="preserve">. Last week, </w:t>
      </w:r>
      <w:r w:rsidRPr="00377F13">
        <w:rPr>
          <w:u w:val="single"/>
        </w:rPr>
        <w:t>India announced it was formally downgrading relations</w:t>
      </w:r>
      <w:r w:rsidRPr="00377F13">
        <w:rPr>
          <w:sz w:val="16"/>
        </w:rPr>
        <w:t xml:space="preserve"> with its other adversary and neighbor, Pakistan, by reducing the staff at its High Commission by 50 percent. The last time India asked for a similar reduction of embassy staff was in 2001, following an attack on the Indian Parliament. Bilateral ties between the two states have been shunted since New Delhi unilaterally revoked the special status of the disputed territory of Jammu and Kashmir on Aug. 5, 2019, and intensified a heavy-handed crackdown in the valley.</w:t>
      </w:r>
      <w:r>
        <w:rPr>
          <w:sz w:val="16"/>
        </w:rPr>
        <w:t xml:space="preserve"> </w:t>
      </w:r>
      <w:r w:rsidRPr="00377F13">
        <w:rPr>
          <w:sz w:val="16"/>
          <w:szCs w:val="16"/>
        </w:rPr>
        <w:t>So what exactly does the dust-up with China have to do with Pakistan’s relationship with India? In short, there are five reasons why this month’s Himalayan standoff increases the likelihood of a fresh India-Pakistan crisis.</w:t>
      </w:r>
      <w:r>
        <w:rPr>
          <w:sz w:val="16"/>
          <w:szCs w:val="16"/>
        </w:rPr>
        <w:t xml:space="preserve"> </w:t>
      </w:r>
      <w:r w:rsidRPr="00D4240B">
        <w:rPr>
          <w:sz w:val="16"/>
        </w:rPr>
        <w:t xml:space="preserve">First: </w:t>
      </w:r>
      <w:r w:rsidRPr="00377F13">
        <w:rPr>
          <w:u w:val="single"/>
        </w:rPr>
        <w:t>India’s muted response to China in the aftermath of the Galwan Valley skirmish</w:t>
      </w:r>
      <w:r w:rsidRPr="00D4240B">
        <w:rPr>
          <w:sz w:val="16"/>
        </w:rPr>
        <w:t xml:space="preserve"> has </w:t>
      </w:r>
      <w:r w:rsidRPr="00377F13">
        <w:rPr>
          <w:u w:val="single"/>
        </w:rPr>
        <w:t xml:space="preserve">raised difficult logistical </w:t>
      </w:r>
      <w:r w:rsidRPr="00D4240B">
        <w:rPr>
          <w:sz w:val="16"/>
        </w:rPr>
        <w:t xml:space="preserve">questions </w:t>
      </w:r>
      <w:r w:rsidRPr="00377F13">
        <w:rPr>
          <w:u w:val="single"/>
        </w:rPr>
        <w:t>and reputational concerns</w:t>
      </w:r>
      <w:r w:rsidRPr="00D4240B">
        <w:rPr>
          <w:sz w:val="16"/>
        </w:rPr>
        <w:t xml:space="preserve"> </w:t>
      </w:r>
      <w:r w:rsidRPr="00377F13">
        <w:rPr>
          <w:u w:val="single"/>
        </w:rPr>
        <w:t>about</w:t>
      </w:r>
      <w:r w:rsidRPr="00D4240B">
        <w:rPr>
          <w:sz w:val="16"/>
        </w:rPr>
        <w:t xml:space="preserve"> New </w:t>
      </w:r>
      <w:r w:rsidRPr="00377F13">
        <w:rPr>
          <w:u w:val="single"/>
        </w:rPr>
        <w:t>Delhi’s</w:t>
      </w:r>
      <w:r w:rsidRPr="00D4240B">
        <w:rPr>
          <w:sz w:val="16"/>
        </w:rPr>
        <w:t xml:space="preserve"> much-touted </w:t>
      </w:r>
      <w:r w:rsidRPr="00377F13">
        <w:rPr>
          <w:u w:val="single"/>
        </w:rPr>
        <w:t>role as counterweight to China</w:t>
      </w:r>
      <w:r w:rsidRPr="00D4240B">
        <w:rPr>
          <w:sz w:val="16"/>
        </w:rPr>
        <w:t xml:space="preserve"> in the Indo-Pacific. Although New Delhi adopted a position of nonalignment for much of the Cold War, its potential as a regional diplomatic and military bulwark against a rising China took on new significance after U.S. President George W. Bush sought to enlist it as a strategic partner and approved the sale of U.S. nuclear technology to the country. More recently, New Delhi and Washington announced an expanded defense partnership, including $3 billion in arms sales.</w:t>
      </w:r>
      <w:r>
        <w:rPr>
          <w:sz w:val="16"/>
        </w:rPr>
        <w:t xml:space="preserve"> </w:t>
      </w:r>
      <w:r w:rsidRPr="00D4240B">
        <w:rPr>
          <w:sz w:val="16"/>
          <w:szCs w:val="16"/>
        </w:rPr>
        <w:t>Yet hostile encounters with China in both 2017 and again this year have underscored for Indian policymakers the need to get along with Beijing if only to sustain a mutually feasible cohabitation; informal summits such as those in 2018 and 2019 were driven by this strategic necessity. In the aftermath of the most recent crisis, corps commander-level talks and diplomatic negotiations between Beijing and New Delhi mean India is likely to prioritize a minimum-working engagement with China over an unambiguous geopolitical rivalry that would come with fully partnering with the United States. Meanwhile, the political compulsion to demonstrate military capability—especially in the face of a conventional balance of forces that has shifted in China’s favor—may impel India to look elsewhere to offset suggestions of strategic impotency. If military capabilities drive policy choices, then the theater with Pakistan is a suitable foil for perceived Indian weaknesses compared to China.</w:t>
      </w:r>
      <w:r>
        <w:rPr>
          <w:sz w:val="16"/>
          <w:szCs w:val="16"/>
        </w:rPr>
        <w:t xml:space="preserve"> </w:t>
      </w:r>
      <w:r w:rsidRPr="00D4240B">
        <w:rPr>
          <w:sz w:val="16"/>
        </w:rPr>
        <w:t xml:space="preserve">Second, since coming to power in 2014, Indian Prime Minister Narendra </w:t>
      </w:r>
      <w:r w:rsidRPr="00EC36B7">
        <w:rPr>
          <w:b/>
          <w:bCs/>
          <w:highlight w:val="green"/>
          <w:u w:val="single"/>
        </w:rPr>
        <w:t>Modi</w:t>
      </w:r>
      <w:r w:rsidRPr="00D4240B">
        <w:rPr>
          <w:sz w:val="16"/>
        </w:rPr>
        <w:t xml:space="preserve"> has </w:t>
      </w:r>
      <w:r w:rsidRPr="00EC36B7">
        <w:rPr>
          <w:b/>
          <w:bCs/>
          <w:highlight w:val="green"/>
          <w:u w:val="single"/>
        </w:rPr>
        <w:t>demonstrated</w:t>
      </w:r>
      <w:r w:rsidRPr="00D4240B">
        <w:rPr>
          <w:u w:val="single"/>
        </w:rPr>
        <w:t xml:space="preserve"> both a </w:t>
      </w:r>
      <w:r w:rsidRPr="00EC36B7">
        <w:rPr>
          <w:b/>
          <w:bCs/>
          <w:highlight w:val="green"/>
          <w:u w:val="single"/>
          <w:bdr w:val="single" w:sz="18" w:space="0" w:color="auto"/>
        </w:rPr>
        <w:t>willingness</w:t>
      </w:r>
      <w:r w:rsidRPr="00F24DF0">
        <w:rPr>
          <w:u w:val="single"/>
          <w:bdr w:val="single" w:sz="18" w:space="0" w:color="auto"/>
        </w:rPr>
        <w:t xml:space="preserve"> </w:t>
      </w:r>
      <w:r w:rsidRPr="00EC36B7">
        <w:rPr>
          <w:b/>
          <w:bCs/>
          <w:highlight w:val="green"/>
          <w:u w:val="single"/>
          <w:bdr w:val="single" w:sz="18" w:space="0" w:color="auto"/>
        </w:rPr>
        <w:t>and</w:t>
      </w:r>
      <w:r w:rsidRPr="00F24DF0">
        <w:rPr>
          <w:u w:val="single"/>
          <w:bdr w:val="single" w:sz="18" w:space="0" w:color="auto"/>
        </w:rPr>
        <w:t xml:space="preserve"> a </w:t>
      </w:r>
      <w:r w:rsidRPr="00EC36B7">
        <w:rPr>
          <w:b/>
          <w:bCs/>
          <w:highlight w:val="green"/>
          <w:u w:val="single"/>
          <w:bdr w:val="single" w:sz="18" w:space="0" w:color="auto"/>
        </w:rPr>
        <w:t>capability</w:t>
      </w:r>
      <w:r w:rsidRPr="00F24DF0">
        <w:rPr>
          <w:u w:val="single"/>
          <w:bdr w:val="single" w:sz="18" w:space="0" w:color="auto"/>
        </w:rPr>
        <w:t xml:space="preserve"> </w:t>
      </w:r>
      <w:r w:rsidRPr="00EC36B7">
        <w:rPr>
          <w:b/>
          <w:bCs/>
          <w:highlight w:val="green"/>
          <w:u w:val="single"/>
          <w:bdr w:val="single" w:sz="18" w:space="0" w:color="auto"/>
        </w:rPr>
        <w:t>to</w:t>
      </w:r>
      <w:r w:rsidRPr="00F24DF0">
        <w:rPr>
          <w:u w:val="single"/>
          <w:bdr w:val="single" w:sz="18" w:space="0" w:color="auto"/>
        </w:rPr>
        <w:t xml:space="preserve"> </w:t>
      </w:r>
      <w:r w:rsidRPr="00EC36B7">
        <w:rPr>
          <w:b/>
          <w:bCs/>
          <w:highlight w:val="green"/>
          <w:u w:val="single"/>
          <w:bdr w:val="single" w:sz="18" w:space="0" w:color="auto"/>
        </w:rPr>
        <w:t>deliver</w:t>
      </w:r>
      <w:r w:rsidRPr="00F24DF0">
        <w:rPr>
          <w:u w:val="single"/>
          <w:bdr w:val="single" w:sz="18" w:space="0" w:color="auto"/>
        </w:rPr>
        <w:t xml:space="preserve"> </w:t>
      </w:r>
      <w:r w:rsidRPr="00EC36B7">
        <w:rPr>
          <w:b/>
          <w:bCs/>
          <w:highlight w:val="green"/>
          <w:u w:val="single"/>
          <w:bdr w:val="single" w:sz="18" w:space="0" w:color="auto"/>
        </w:rPr>
        <w:t>on</w:t>
      </w:r>
      <w:r w:rsidRPr="00F24DF0">
        <w:rPr>
          <w:u w:val="single"/>
          <w:bdr w:val="single" w:sz="18" w:space="0" w:color="auto"/>
        </w:rPr>
        <w:t xml:space="preserve"> </w:t>
      </w:r>
      <w:r w:rsidRPr="00EC36B7">
        <w:rPr>
          <w:b/>
          <w:bCs/>
          <w:highlight w:val="green"/>
          <w:u w:val="single"/>
          <w:bdr w:val="single" w:sz="18" w:space="0" w:color="auto"/>
        </w:rPr>
        <w:t>nationalistic</w:t>
      </w:r>
      <w:r w:rsidRPr="00F24DF0">
        <w:rPr>
          <w:u w:val="single"/>
          <w:bdr w:val="single" w:sz="18" w:space="0" w:color="auto"/>
        </w:rPr>
        <w:t xml:space="preserve"> </w:t>
      </w:r>
      <w:r w:rsidRPr="00EC36B7">
        <w:rPr>
          <w:b/>
          <w:bCs/>
          <w:highlight w:val="green"/>
          <w:u w:val="single"/>
          <w:bdr w:val="single" w:sz="18" w:space="0" w:color="auto"/>
        </w:rPr>
        <w:t>pledges</w:t>
      </w:r>
      <w:r w:rsidRPr="00F24DF0">
        <w:rPr>
          <w:u w:val="single"/>
          <w:bdr w:val="single" w:sz="18" w:space="0" w:color="auto"/>
        </w:rPr>
        <w:t xml:space="preserve"> at home</w:t>
      </w:r>
      <w:r w:rsidRPr="00F24DF0">
        <w:rPr>
          <w:sz w:val="16"/>
          <w:bdr w:val="single" w:sz="18" w:space="0" w:color="auto"/>
        </w:rPr>
        <w:t xml:space="preserve">, </w:t>
      </w:r>
      <w:r w:rsidRPr="00EC36B7">
        <w:rPr>
          <w:b/>
          <w:bCs/>
          <w:highlight w:val="green"/>
          <w:u w:val="single"/>
          <w:bdr w:val="single" w:sz="18" w:space="0" w:color="auto"/>
        </w:rPr>
        <w:t>especially</w:t>
      </w:r>
      <w:r w:rsidRPr="00F24DF0">
        <w:rPr>
          <w:u w:val="single"/>
          <w:bdr w:val="single" w:sz="18" w:space="0" w:color="auto"/>
        </w:rPr>
        <w:t xml:space="preserve"> </w:t>
      </w:r>
      <w:r w:rsidRPr="00EC36B7">
        <w:rPr>
          <w:b/>
          <w:bCs/>
          <w:highlight w:val="green"/>
          <w:u w:val="single"/>
          <w:bdr w:val="single" w:sz="18" w:space="0" w:color="auto"/>
        </w:rPr>
        <w:t>when</w:t>
      </w:r>
      <w:r w:rsidRPr="00F24DF0">
        <w:rPr>
          <w:u w:val="single"/>
          <w:bdr w:val="single" w:sz="18" w:space="0" w:color="auto"/>
        </w:rPr>
        <w:t xml:space="preserve"> his </w:t>
      </w:r>
      <w:r w:rsidRPr="00EC36B7">
        <w:rPr>
          <w:highlight w:val="green"/>
          <w:u w:val="single"/>
          <w:bdr w:val="single" w:sz="18" w:space="0" w:color="auto"/>
        </w:rPr>
        <w:t>gov</w:t>
      </w:r>
      <w:r w:rsidRPr="00F24DF0">
        <w:rPr>
          <w:u w:val="single"/>
          <w:bdr w:val="single" w:sz="18" w:space="0" w:color="auto"/>
        </w:rPr>
        <w:t xml:space="preserve">ernment’s </w:t>
      </w:r>
      <w:r w:rsidRPr="00EC36B7">
        <w:rPr>
          <w:b/>
          <w:bCs/>
          <w:highlight w:val="green"/>
          <w:u w:val="single"/>
          <w:bdr w:val="single" w:sz="18" w:space="0" w:color="auto"/>
        </w:rPr>
        <w:t>ability</w:t>
      </w:r>
      <w:r w:rsidRPr="00F24DF0">
        <w:rPr>
          <w:u w:val="single"/>
          <w:bdr w:val="single" w:sz="18" w:space="0" w:color="auto"/>
        </w:rPr>
        <w:t xml:space="preserve"> </w:t>
      </w:r>
      <w:r w:rsidRPr="00EC36B7">
        <w:rPr>
          <w:b/>
          <w:bCs/>
          <w:highlight w:val="green"/>
          <w:u w:val="single"/>
          <w:bdr w:val="single" w:sz="18" w:space="0" w:color="auto"/>
        </w:rPr>
        <w:t>to</w:t>
      </w:r>
      <w:r w:rsidRPr="00F24DF0">
        <w:rPr>
          <w:u w:val="single"/>
          <w:bdr w:val="single" w:sz="18" w:space="0" w:color="auto"/>
        </w:rPr>
        <w:t xml:space="preserve"> </w:t>
      </w:r>
      <w:r w:rsidRPr="00EC36B7">
        <w:rPr>
          <w:b/>
          <w:bCs/>
          <w:highlight w:val="green"/>
          <w:u w:val="single"/>
          <w:bdr w:val="single" w:sz="18" w:space="0" w:color="auto"/>
        </w:rPr>
        <w:t>deliver</w:t>
      </w:r>
      <w:r w:rsidRPr="00F24DF0">
        <w:rPr>
          <w:u w:val="single"/>
          <w:bdr w:val="single" w:sz="18" w:space="0" w:color="auto"/>
        </w:rPr>
        <w:t xml:space="preserve"> </w:t>
      </w:r>
      <w:r w:rsidRPr="00EC36B7">
        <w:rPr>
          <w:b/>
          <w:bCs/>
          <w:highlight w:val="green"/>
          <w:u w:val="single"/>
          <w:bdr w:val="single" w:sz="18" w:space="0" w:color="auto"/>
        </w:rPr>
        <w:t>on</w:t>
      </w:r>
      <w:r w:rsidRPr="00F24DF0">
        <w:rPr>
          <w:u w:val="single"/>
          <w:bdr w:val="single" w:sz="18" w:space="0" w:color="auto"/>
        </w:rPr>
        <w:t xml:space="preserve"> the </w:t>
      </w:r>
      <w:r w:rsidRPr="00EC36B7">
        <w:rPr>
          <w:b/>
          <w:bCs/>
          <w:highlight w:val="green"/>
          <w:u w:val="single"/>
          <w:bdr w:val="single" w:sz="18" w:space="0" w:color="auto"/>
        </w:rPr>
        <w:t>economic</w:t>
      </w:r>
      <w:r w:rsidRPr="00EC36B7">
        <w:rPr>
          <w:highlight w:val="green"/>
          <w:u w:val="single"/>
          <w:bdr w:val="single" w:sz="18" w:space="0" w:color="auto"/>
        </w:rPr>
        <w:t xml:space="preserve"> </w:t>
      </w:r>
      <w:r w:rsidRPr="00EC36B7">
        <w:rPr>
          <w:b/>
          <w:bCs/>
          <w:highlight w:val="green"/>
          <w:u w:val="single"/>
          <w:bdr w:val="single" w:sz="18" w:space="0" w:color="auto"/>
        </w:rPr>
        <w:t>front</w:t>
      </w:r>
      <w:r w:rsidRPr="00EC36B7">
        <w:rPr>
          <w:highlight w:val="green"/>
          <w:u w:val="single"/>
          <w:bdr w:val="single" w:sz="18" w:space="0" w:color="auto"/>
        </w:rPr>
        <w:t xml:space="preserve"> </w:t>
      </w:r>
      <w:r w:rsidRPr="00F24DF0">
        <w:rPr>
          <w:u w:val="single"/>
          <w:bdr w:val="single" w:sz="18" w:space="0" w:color="auto"/>
        </w:rPr>
        <w:t xml:space="preserve">has </w:t>
      </w:r>
      <w:r w:rsidRPr="00EC36B7">
        <w:rPr>
          <w:b/>
          <w:bCs/>
          <w:highlight w:val="green"/>
          <w:u w:val="single"/>
          <w:bdr w:val="single" w:sz="18" w:space="0" w:color="auto"/>
        </w:rPr>
        <w:t>hit</w:t>
      </w:r>
      <w:r w:rsidRPr="00EC36B7">
        <w:rPr>
          <w:highlight w:val="green"/>
          <w:u w:val="single"/>
          <w:bdr w:val="single" w:sz="18" w:space="0" w:color="auto"/>
        </w:rPr>
        <w:t xml:space="preserve"> </w:t>
      </w:r>
      <w:r w:rsidRPr="00EC36B7">
        <w:rPr>
          <w:b/>
          <w:bCs/>
          <w:highlight w:val="green"/>
          <w:u w:val="single"/>
          <w:bdr w:val="single" w:sz="18" w:space="0" w:color="auto"/>
        </w:rPr>
        <w:t>sn</w:t>
      </w:r>
      <w:r w:rsidRPr="00EC36B7">
        <w:rPr>
          <w:b/>
          <w:bCs/>
          <w:highlight w:val="green"/>
          <w:u w:val="single"/>
        </w:rPr>
        <w:t>ags</w:t>
      </w:r>
      <w:r w:rsidRPr="00D4240B">
        <w:rPr>
          <w:sz w:val="16"/>
        </w:rPr>
        <w:t xml:space="preserve">. Although </w:t>
      </w:r>
      <w:r w:rsidRPr="00EC36B7">
        <w:rPr>
          <w:highlight w:val="green"/>
          <w:u w:val="single"/>
        </w:rPr>
        <w:t>India</w:t>
      </w:r>
      <w:r w:rsidRPr="00D4240B">
        <w:rPr>
          <w:u w:val="single"/>
        </w:rPr>
        <w:t xml:space="preserve"> has seen </w:t>
      </w:r>
      <w:r w:rsidRPr="00F608A3">
        <w:rPr>
          <w:u w:val="single"/>
        </w:rPr>
        <w:t>its</w:t>
      </w:r>
      <w:r w:rsidRPr="00D4240B">
        <w:rPr>
          <w:u w:val="single"/>
        </w:rPr>
        <w:t xml:space="preserve"> </w:t>
      </w:r>
      <w:r w:rsidRPr="00EC36B7">
        <w:rPr>
          <w:highlight w:val="green"/>
          <w:u w:val="single"/>
        </w:rPr>
        <w:t>GDP</w:t>
      </w:r>
      <w:r w:rsidRPr="00D4240B">
        <w:rPr>
          <w:u w:val="single"/>
        </w:rPr>
        <w:t xml:space="preserve"> growth </w:t>
      </w:r>
      <w:r w:rsidRPr="00EC36B7">
        <w:rPr>
          <w:highlight w:val="green"/>
          <w:u w:val="single"/>
        </w:rPr>
        <w:t>fall</w:t>
      </w:r>
      <w:r w:rsidRPr="00D4240B">
        <w:rPr>
          <w:sz w:val="16"/>
        </w:rPr>
        <w:t xml:space="preserve"> to its lowest rate in the last 11 years, Modi’s Bharatiya Janata Party (</w:t>
      </w:r>
      <w:r w:rsidRPr="00EC36B7">
        <w:rPr>
          <w:highlight w:val="green"/>
          <w:u w:val="single"/>
        </w:rPr>
        <w:t>BJP</w:t>
      </w:r>
      <w:r w:rsidRPr="00D4240B">
        <w:rPr>
          <w:sz w:val="16"/>
        </w:rPr>
        <w:t xml:space="preserve">) has </w:t>
      </w:r>
      <w:r w:rsidRPr="00EC36B7">
        <w:rPr>
          <w:highlight w:val="green"/>
          <w:u w:val="single"/>
        </w:rPr>
        <w:t>sought</w:t>
      </w:r>
      <w:r w:rsidRPr="00D4240B">
        <w:rPr>
          <w:u w:val="single"/>
        </w:rPr>
        <w:t xml:space="preserve"> </w:t>
      </w:r>
      <w:r w:rsidRPr="00EC36B7">
        <w:rPr>
          <w:highlight w:val="green"/>
          <w:u w:val="single"/>
        </w:rPr>
        <w:t>to</w:t>
      </w:r>
      <w:r w:rsidRPr="00D4240B">
        <w:rPr>
          <w:u w:val="single"/>
        </w:rPr>
        <w:t xml:space="preserve"> </w:t>
      </w:r>
      <w:r w:rsidRPr="00EC36B7">
        <w:rPr>
          <w:b/>
          <w:bCs/>
          <w:highlight w:val="green"/>
          <w:u w:val="single"/>
        </w:rPr>
        <w:t>consolidate</w:t>
      </w:r>
      <w:r w:rsidRPr="00D4240B">
        <w:rPr>
          <w:u w:val="single"/>
        </w:rPr>
        <w:t xml:space="preserve"> its </w:t>
      </w:r>
      <w:r w:rsidRPr="00EC36B7">
        <w:rPr>
          <w:highlight w:val="green"/>
          <w:u w:val="single"/>
        </w:rPr>
        <w:t xml:space="preserve">political </w:t>
      </w:r>
      <w:r w:rsidRPr="00EC36B7">
        <w:rPr>
          <w:b/>
          <w:bCs/>
          <w:highlight w:val="green"/>
          <w:u w:val="single"/>
        </w:rPr>
        <w:t>base</w:t>
      </w:r>
      <w:r w:rsidRPr="00EC36B7">
        <w:rPr>
          <w:highlight w:val="green"/>
          <w:u w:val="single"/>
        </w:rPr>
        <w:t xml:space="preserve"> </w:t>
      </w:r>
      <w:r w:rsidRPr="00EC36B7">
        <w:rPr>
          <w:b/>
          <w:bCs/>
          <w:highlight w:val="green"/>
          <w:u w:val="single"/>
        </w:rPr>
        <w:t>by</w:t>
      </w:r>
      <w:r w:rsidRPr="00EC36B7">
        <w:rPr>
          <w:highlight w:val="green"/>
          <w:u w:val="single"/>
        </w:rPr>
        <w:t xml:space="preserve"> </w:t>
      </w:r>
      <w:r w:rsidRPr="00EC36B7">
        <w:rPr>
          <w:b/>
          <w:bCs/>
          <w:highlight w:val="green"/>
          <w:u w:val="single"/>
        </w:rPr>
        <w:t>doubling</w:t>
      </w:r>
      <w:r w:rsidRPr="00EC36B7">
        <w:rPr>
          <w:highlight w:val="green"/>
          <w:u w:val="single"/>
        </w:rPr>
        <w:t xml:space="preserve"> </w:t>
      </w:r>
      <w:r w:rsidRPr="00EC36B7">
        <w:rPr>
          <w:b/>
          <w:bCs/>
          <w:highlight w:val="green"/>
          <w:u w:val="single"/>
        </w:rPr>
        <w:t>down</w:t>
      </w:r>
      <w:r w:rsidRPr="00D4240B">
        <w:rPr>
          <w:u w:val="single"/>
        </w:rPr>
        <w:t xml:space="preserve"> </w:t>
      </w:r>
      <w:r w:rsidRPr="00F608A3">
        <w:rPr>
          <w:u w:val="single"/>
        </w:rPr>
        <w:t>on</w:t>
      </w:r>
      <w:r w:rsidRPr="00D4240B">
        <w:rPr>
          <w:u w:val="single"/>
        </w:rPr>
        <w:t xml:space="preserve"> its </w:t>
      </w:r>
      <w:r w:rsidRPr="00EC36B7">
        <w:rPr>
          <w:b/>
          <w:bCs/>
          <w:highlight w:val="green"/>
          <w:u w:val="single"/>
        </w:rPr>
        <w:t>nationalist</w:t>
      </w:r>
      <w:r w:rsidRPr="003272D1">
        <w:rPr>
          <w:u w:val="single"/>
        </w:rPr>
        <w:t>ic</w:t>
      </w:r>
      <w:r w:rsidRPr="00D4240B">
        <w:rPr>
          <w:u w:val="single"/>
        </w:rPr>
        <w:t xml:space="preserve"> pledges</w:t>
      </w:r>
      <w:r w:rsidRPr="00D4240B">
        <w:rPr>
          <w:sz w:val="16"/>
        </w:rPr>
        <w:t xml:space="preserve">—from revoking the special status for Jammu and Kashmir (disputed between India and Pakistan since 1947) to building a Hindu </w:t>
      </w:r>
      <w:r w:rsidRPr="00F608A3">
        <w:rPr>
          <w:sz w:val="16"/>
        </w:rPr>
        <w:t>temple</w:t>
      </w:r>
      <w:r w:rsidRPr="00D4240B">
        <w:rPr>
          <w:sz w:val="16"/>
        </w:rPr>
        <w:t xml:space="preserve"> to the god Ram on a disputed holy site where the Babri Masjid once stood.</w:t>
      </w:r>
      <w:r>
        <w:rPr>
          <w:sz w:val="16"/>
        </w:rPr>
        <w:t xml:space="preserve"> </w:t>
      </w:r>
      <w:r w:rsidRPr="00EC36B7">
        <w:rPr>
          <w:highlight w:val="green"/>
          <w:u w:val="single"/>
        </w:rPr>
        <w:t>Research shows</w:t>
      </w:r>
      <w:r w:rsidRPr="001B3966">
        <w:rPr>
          <w:sz w:val="16"/>
        </w:rPr>
        <w:t xml:space="preserve"> that </w:t>
      </w:r>
      <w:r w:rsidRPr="00EC36B7">
        <w:rPr>
          <w:b/>
          <w:bCs/>
          <w:highlight w:val="green"/>
          <w:u w:val="single"/>
        </w:rPr>
        <w:t>leaders</w:t>
      </w:r>
      <w:r w:rsidRPr="00D4240B">
        <w:rPr>
          <w:u w:val="single"/>
        </w:rPr>
        <w:t xml:space="preserve"> </w:t>
      </w:r>
      <w:r w:rsidRPr="00EC36B7">
        <w:rPr>
          <w:highlight w:val="green"/>
          <w:u w:val="single"/>
        </w:rPr>
        <w:t>looking</w:t>
      </w:r>
      <w:r w:rsidRPr="00D4240B">
        <w:rPr>
          <w:u w:val="single"/>
        </w:rPr>
        <w:t xml:space="preserve"> </w:t>
      </w:r>
      <w:r w:rsidRPr="00EC36B7">
        <w:rPr>
          <w:highlight w:val="green"/>
          <w:u w:val="single"/>
        </w:rPr>
        <w:t>to</w:t>
      </w:r>
      <w:r w:rsidRPr="00D4240B">
        <w:rPr>
          <w:u w:val="single"/>
        </w:rPr>
        <w:t xml:space="preserve"> </w:t>
      </w:r>
      <w:r w:rsidRPr="00EC36B7">
        <w:rPr>
          <w:b/>
          <w:bCs/>
          <w:highlight w:val="green"/>
          <w:u w:val="single"/>
        </w:rPr>
        <w:t>divert</w:t>
      </w:r>
      <w:r w:rsidRPr="00D4240B">
        <w:rPr>
          <w:u w:val="single"/>
        </w:rPr>
        <w:t xml:space="preserve"> </w:t>
      </w:r>
      <w:r w:rsidRPr="00EC36B7">
        <w:rPr>
          <w:b/>
          <w:bCs/>
          <w:highlight w:val="green"/>
          <w:u w:val="single"/>
        </w:rPr>
        <w:t>attention</w:t>
      </w:r>
      <w:r w:rsidRPr="00D4240B">
        <w:rPr>
          <w:u w:val="single"/>
        </w:rPr>
        <w:t xml:space="preserve"> tend to </w:t>
      </w:r>
      <w:r w:rsidRPr="00EC36B7">
        <w:rPr>
          <w:b/>
          <w:bCs/>
          <w:highlight w:val="green"/>
          <w:u w:val="single"/>
        </w:rPr>
        <w:t>target</w:t>
      </w:r>
      <w:r w:rsidRPr="00D4240B">
        <w:rPr>
          <w:u w:val="single"/>
        </w:rPr>
        <w:t xml:space="preserve"> </w:t>
      </w:r>
      <w:r w:rsidRPr="00EC36B7">
        <w:rPr>
          <w:b/>
          <w:bCs/>
          <w:highlight w:val="green"/>
          <w:u w:val="single"/>
        </w:rPr>
        <w:t>traditional</w:t>
      </w:r>
      <w:r w:rsidRPr="00EC36B7">
        <w:rPr>
          <w:highlight w:val="green"/>
          <w:u w:val="single"/>
        </w:rPr>
        <w:t xml:space="preserve"> </w:t>
      </w:r>
      <w:r w:rsidRPr="00EC36B7">
        <w:rPr>
          <w:b/>
          <w:bCs/>
          <w:highlight w:val="green"/>
          <w:u w:val="single"/>
        </w:rPr>
        <w:t>enemies</w:t>
      </w:r>
      <w:r w:rsidRPr="00D4240B">
        <w:rPr>
          <w:u w:val="single"/>
        </w:rPr>
        <w:t xml:space="preserve"> and enduring rivals</w:t>
      </w:r>
      <w:r w:rsidRPr="001B3966">
        <w:rPr>
          <w:sz w:val="16"/>
        </w:rPr>
        <w:t xml:space="preserve"> (as conflict against such persistent adversaries is </w:t>
      </w:r>
      <w:r w:rsidRPr="00EC36B7">
        <w:rPr>
          <w:highlight w:val="green"/>
          <w:u w:val="single"/>
        </w:rPr>
        <w:t>most</w:t>
      </w:r>
      <w:r w:rsidRPr="00D4240B">
        <w:rPr>
          <w:u w:val="single"/>
        </w:rPr>
        <w:t xml:space="preserve"> </w:t>
      </w:r>
      <w:r w:rsidRPr="00EC36B7">
        <w:rPr>
          <w:highlight w:val="green"/>
          <w:u w:val="single"/>
        </w:rPr>
        <w:t>likely</w:t>
      </w:r>
      <w:r w:rsidRPr="00D4240B">
        <w:rPr>
          <w:u w:val="single"/>
        </w:rPr>
        <w:t xml:space="preserve"> </w:t>
      </w:r>
      <w:r w:rsidRPr="00EC36B7">
        <w:rPr>
          <w:highlight w:val="green"/>
          <w:u w:val="single"/>
        </w:rPr>
        <w:t>to</w:t>
      </w:r>
      <w:r w:rsidRPr="00D4240B">
        <w:rPr>
          <w:u w:val="single"/>
        </w:rPr>
        <w:t xml:space="preserve"> </w:t>
      </w:r>
      <w:r w:rsidRPr="00EC36B7">
        <w:rPr>
          <w:highlight w:val="green"/>
          <w:u w:val="single"/>
        </w:rPr>
        <w:t>promote</w:t>
      </w:r>
      <w:r w:rsidRPr="00D4240B">
        <w:rPr>
          <w:u w:val="single"/>
        </w:rPr>
        <w:t xml:space="preserve"> </w:t>
      </w:r>
      <w:r w:rsidRPr="00EC36B7">
        <w:rPr>
          <w:highlight w:val="green"/>
          <w:u w:val="single"/>
        </w:rPr>
        <w:t>in-group solidarity</w:t>
      </w:r>
      <w:r w:rsidRPr="001B3966">
        <w:rPr>
          <w:sz w:val="16"/>
        </w:rPr>
        <w:t xml:space="preserve">), and </w:t>
      </w:r>
      <w:r w:rsidRPr="00EC36B7">
        <w:rPr>
          <w:b/>
          <w:bCs/>
          <w:highlight w:val="green"/>
          <w:u w:val="single"/>
        </w:rPr>
        <w:t>diversionary</w:t>
      </w:r>
      <w:r w:rsidRPr="00EC36B7">
        <w:rPr>
          <w:highlight w:val="green"/>
          <w:u w:val="single"/>
        </w:rPr>
        <w:t xml:space="preserve"> </w:t>
      </w:r>
      <w:r w:rsidRPr="00EC36B7">
        <w:rPr>
          <w:b/>
          <w:bCs/>
          <w:highlight w:val="green"/>
          <w:u w:val="single"/>
        </w:rPr>
        <w:t>conflicts</w:t>
      </w:r>
      <w:r w:rsidRPr="001B3966">
        <w:rPr>
          <w:sz w:val="16"/>
        </w:rPr>
        <w:t xml:space="preserve"> are </w:t>
      </w:r>
      <w:r w:rsidRPr="00EC36B7">
        <w:rPr>
          <w:highlight w:val="green"/>
          <w:u w:val="single"/>
        </w:rPr>
        <w:t xml:space="preserve">particularly </w:t>
      </w:r>
      <w:r w:rsidRPr="00EC36B7">
        <w:rPr>
          <w:b/>
          <w:bCs/>
          <w:highlight w:val="green"/>
          <w:u w:val="single"/>
        </w:rPr>
        <w:t>likely</w:t>
      </w:r>
      <w:r w:rsidRPr="00D4240B">
        <w:rPr>
          <w:u w:val="single"/>
        </w:rPr>
        <w:t xml:space="preserve"> </w:t>
      </w:r>
      <w:r w:rsidRPr="00EC36B7">
        <w:rPr>
          <w:highlight w:val="green"/>
          <w:u w:val="single"/>
        </w:rPr>
        <w:t xml:space="preserve">to </w:t>
      </w:r>
      <w:r w:rsidRPr="00EC36B7">
        <w:rPr>
          <w:b/>
          <w:bCs/>
          <w:highlight w:val="green"/>
          <w:u w:val="single"/>
        </w:rPr>
        <w:t>take</w:t>
      </w:r>
      <w:r w:rsidRPr="00EC36B7">
        <w:rPr>
          <w:highlight w:val="green"/>
          <w:u w:val="single"/>
        </w:rPr>
        <w:t xml:space="preserve"> the </w:t>
      </w:r>
      <w:r w:rsidRPr="00EC36B7">
        <w:rPr>
          <w:b/>
          <w:bCs/>
          <w:highlight w:val="green"/>
          <w:u w:val="single"/>
        </w:rPr>
        <w:t>form</w:t>
      </w:r>
      <w:r w:rsidRPr="00EC36B7">
        <w:rPr>
          <w:highlight w:val="green"/>
          <w:u w:val="single"/>
        </w:rPr>
        <w:t xml:space="preserve"> </w:t>
      </w:r>
      <w:r w:rsidRPr="00EC36B7">
        <w:rPr>
          <w:b/>
          <w:bCs/>
          <w:highlight w:val="green"/>
          <w:u w:val="single"/>
        </w:rPr>
        <w:t>of</w:t>
      </w:r>
      <w:r w:rsidRPr="00EC36B7">
        <w:rPr>
          <w:highlight w:val="green"/>
          <w:u w:val="single"/>
        </w:rPr>
        <w:t xml:space="preserve"> </w:t>
      </w:r>
      <w:r w:rsidRPr="00EC36B7">
        <w:rPr>
          <w:b/>
          <w:bCs/>
          <w:highlight w:val="green"/>
          <w:u w:val="single"/>
        </w:rPr>
        <w:t>territorial</w:t>
      </w:r>
      <w:r w:rsidRPr="00EC36B7">
        <w:rPr>
          <w:highlight w:val="green"/>
          <w:u w:val="single"/>
        </w:rPr>
        <w:t xml:space="preserve"> </w:t>
      </w:r>
      <w:r w:rsidRPr="00EC36B7">
        <w:rPr>
          <w:b/>
          <w:bCs/>
          <w:highlight w:val="green"/>
          <w:u w:val="single"/>
        </w:rPr>
        <w:t>disputes</w:t>
      </w:r>
      <w:r w:rsidRPr="001B3966">
        <w:rPr>
          <w:sz w:val="16"/>
        </w:rPr>
        <w:t xml:space="preserve">. Since the controversial measures in Kashmir last year, </w:t>
      </w:r>
      <w:r w:rsidRPr="00E2721C">
        <w:rPr>
          <w:u w:val="single"/>
        </w:rPr>
        <w:t xml:space="preserve">India’s politicians have systematically </w:t>
      </w:r>
      <w:r w:rsidRPr="00F16EC3">
        <w:rPr>
          <w:u w:val="single"/>
        </w:rPr>
        <w:t>upped</w:t>
      </w:r>
      <w:r w:rsidRPr="001B3966">
        <w:rPr>
          <w:sz w:val="16"/>
        </w:rPr>
        <w:t xml:space="preserve"> the bilateral </w:t>
      </w:r>
      <w:r w:rsidRPr="00E2721C">
        <w:rPr>
          <w:u w:val="single"/>
        </w:rPr>
        <w:t>ante</w:t>
      </w:r>
      <w:r w:rsidRPr="001B3966">
        <w:rPr>
          <w:sz w:val="16"/>
        </w:rPr>
        <w:t xml:space="preserve"> </w:t>
      </w:r>
      <w:r w:rsidRPr="00E2721C">
        <w:rPr>
          <w:u w:val="single"/>
        </w:rPr>
        <w:t>with Pakistan</w:t>
      </w:r>
      <w:r w:rsidRPr="001B3966">
        <w:rPr>
          <w:sz w:val="16"/>
        </w:rPr>
        <w:t xml:space="preserve"> by </w:t>
      </w:r>
      <w:r w:rsidRPr="00E2721C">
        <w:rPr>
          <w:u w:val="single"/>
        </w:rPr>
        <w:t>declaring intent to “secure” the Pakistani administrative areas</w:t>
      </w:r>
      <w:r w:rsidRPr="001B3966">
        <w:rPr>
          <w:sz w:val="16"/>
        </w:rPr>
        <w:t xml:space="preserve"> of Azad Kashmir and Gilgit-Baltistan. Earlier this year, </w:t>
      </w:r>
      <w:r w:rsidRPr="00EC36B7">
        <w:rPr>
          <w:highlight w:val="green"/>
          <w:u w:val="single"/>
        </w:rPr>
        <w:t>India</w:t>
      </w:r>
      <w:r w:rsidRPr="00E2721C">
        <w:rPr>
          <w:u w:val="single"/>
        </w:rPr>
        <w:t>’s new Army</w:t>
      </w:r>
      <w:r w:rsidRPr="001B3966">
        <w:rPr>
          <w:sz w:val="16"/>
        </w:rPr>
        <w:t xml:space="preserve"> chief said the Indian Army was “</w:t>
      </w:r>
      <w:r w:rsidRPr="00EC36B7">
        <w:rPr>
          <w:b/>
          <w:bCs/>
          <w:highlight w:val="green"/>
          <w:u w:val="single"/>
        </w:rPr>
        <w:t>ready</w:t>
      </w:r>
      <w:r w:rsidRPr="00EC36B7">
        <w:rPr>
          <w:highlight w:val="green"/>
          <w:u w:val="single"/>
        </w:rPr>
        <w:t xml:space="preserve"> </w:t>
      </w:r>
      <w:r w:rsidRPr="00EC36B7">
        <w:rPr>
          <w:b/>
          <w:bCs/>
          <w:highlight w:val="green"/>
          <w:u w:val="single"/>
        </w:rPr>
        <w:t>to</w:t>
      </w:r>
      <w:r w:rsidRPr="00EC36B7">
        <w:rPr>
          <w:highlight w:val="green"/>
          <w:u w:val="single"/>
        </w:rPr>
        <w:t xml:space="preserve"> </w:t>
      </w:r>
      <w:r w:rsidRPr="00EC36B7">
        <w:rPr>
          <w:b/>
          <w:bCs/>
          <w:highlight w:val="green"/>
          <w:u w:val="single"/>
        </w:rPr>
        <w:t>seize</w:t>
      </w:r>
      <w:r w:rsidRPr="00EC36B7">
        <w:rPr>
          <w:highlight w:val="green"/>
          <w:u w:val="single"/>
        </w:rPr>
        <w:t xml:space="preserve"> </w:t>
      </w:r>
      <w:r w:rsidRPr="00EC36B7">
        <w:rPr>
          <w:b/>
          <w:bCs/>
          <w:highlight w:val="green"/>
          <w:u w:val="single"/>
        </w:rPr>
        <w:t>control</w:t>
      </w:r>
      <w:r w:rsidRPr="001B3966">
        <w:rPr>
          <w:sz w:val="16"/>
        </w:rPr>
        <w:t xml:space="preserve">” of Pakistan-administered Kashmir </w:t>
      </w:r>
      <w:r w:rsidRPr="00E2721C">
        <w:rPr>
          <w:u w:val="single"/>
        </w:rPr>
        <w:t>if directed by the Indian government</w:t>
      </w:r>
      <w:r w:rsidRPr="001B3966">
        <w:rPr>
          <w:sz w:val="16"/>
        </w:rPr>
        <w:t xml:space="preserve">; the same month, </w:t>
      </w:r>
      <w:r w:rsidRPr="00F608A3">
        <w:rPr>
          <w:b/>
          <w:bCs/>
          <w:u w:val="single"/>
        </w:rPr>
        <w:t>Modi</w:t>
      </w:r>
      <w:r w:rsidRPr="001B3966">
        <w:rPr>
          <w:sz w:val="16"/>
        </w:rPr>
        <w:t xml:space="preserve"> </w:t>
      </w:r>
      <w:r w:rsidRPr="00F608A3">
        <w:rPr>
          <w:b/>
          <w:bCs/>
          <w:u w:val="single"/>
        </w:rPr>
        <w:t>said</w:t>
      </w:r>
      <w:r w:rsidRPr="00E2721C">
        <w:rPr>
          <w:u w:val="single"/>
        </w:rPr>
        <w:t xml:space="preserve"> India needed </w:t>
      </w:r>
      <w:r w:rsidRPr="00EC36B7">
        <w:rPr>
          <w:b/>
          <w:bCs/>
          <w:highlight w:val="green"/>
          <w:u w:val="single"/>
        </w:rPr>
        <w:t>seven</w:t>
      </w:r>
      <w:r w:rsidRPr="00EC36B7">
        <w:rPr>
          <w:highlight w:val="green"/>
          <w:u w:val="single"/>
        </w:rPr>
        <w:t xml:space="preserve"> </w:t>
      </w:r>
      <w:r w:rsidRPr="00EC36B7">
        <w:rPr>
          <w:b/>
          <w:bCs/>
          <w:highlight w:val="green"/>
          <w:u w:val="single"/>
        </w:rPr>
        <w:t>to</w:t>
      </w:r>
      <w:r w:rsidRPr="00EC36B7">
        <w:rPr>
          <w:highlight w:val="green"/>
          <w:u w:val="single"/>
        </w:rPr>
        <w:t xml:space="preserve"> </w:t>
      </w:r>
      <w:r w:rsidRPr="00EC36B7">
        <w:rPr>
          <w:b/>
          <w:bCs/>
          <w:highlight w:val="green"/>
          <w:u w:val="single"/>
        </w:rPr>
        <w:t>10</w:t>
      </w:r>
      <w:r w:rsidRPr="00EC36B7">
        <w:rPr>
          <w:highlight w:val="green"/>
          <w:u w:val="single"/>
        </w:rPr>
        <w:t xml:space="preserve"> </w:t>
      </w:r>
      <w:r w:rsidRPr="00EC36B7">
        <w:rPr>
          <w:b/>
          <w:bCs/>
          <w:highlight w:val="green"/>
          <w:u w:val="single"/>
        </w:rPr>
        <w:t>days</w:t>
      </w:r>
      <w:r w:rsidRPr="00E2721C">
        <w:rPr>
          <w:u w:val="single"/>
        </w:rPr>
        <w:t xml:space="preserve"> </w:t>
      </w:r>
      <w:r w:rsidRPr="00EC36B7">
        <w:rPr>
          <w:b/>
          <w:bCs/>
          <w:highlight w:val="green"/>
          <w:u w:val="single"/>
        </w:rPr>
        <w:t>to</w:t>
      </w:r>
      <w:r w:rsidRPr="00E2721C">
        <w:rPr>
          <w:u w:val="single"/>
        </w:rPr>
        <w:t xml:space="preserve"> </w:t>
      </w:r>
      <w:r w:rsidRPr="00EC36B7">
        <w:rPr>
          <w:b/>
          <w:bCs/>
          <w:highlight w:val="green"/>
          <w:u w:val="single"/>
        </w:rPr>
        <w:lastRenderedPageBreak/>
        <w:t>defeat</w:t>
      </w:r>
      <w:r w:rsidRPr="00E2721C">
        <w:rPr>
          <w:u w:val="single"/>
        </w:rPr>
        <w:t xml:space="preserve"> </w:t>
      </w:r>
      <w:r w:rsidRPr="00EC36B7">
        <w:rPr>
          <w:b/>
          <w:bCs/>
          <w:highlight w:val="green"/>
          <w:u w:val="single"/>
        </w:rPr>
        <w:t>Pakistan</w:t>
      </w:r>
      <w:r w:rsidRPr="00E2721C">
        <w:rPr>
          <w:u w:val="single"/>
        </w:rPr>
        <w:t xml:space="preserve"> </w:t>
      </w:r>
      <w:r w:rsidRPr="00F16EC3">
        <w:rPr>
          <w:b/>
          <w:bCs/>
          <w:u w:val="single"/>
        </w:rPr>
        <w:t>in</w:t>
      </w:r>
      <w:r w:rsidRPr="00E2721C">
        <w:rPr>
          <w:u w:val="single"/>
        </w:rPr>
        <w:t xml:space="preserve"> </w:t>
      </w:r>
      <w:r w:rsidRPr="00F16EC3">
        <w:rPr>
          <w:b/>
          <w:bCs/>
          <w:u w:val="single"/>
        </w:rPr>
        <w:t>war</w:t>
      </w:r>
      <w:r w:rsidRPr="001B3966">
        <w:rPr>
          <w:sz w:val="16"/>
        </w:rPr>
        <w:t>. Two weeks ago, India’s defense minister reiterated that taking Pakistani Kashmir was now a “stated goal of India’s Parliament.”</w:t>
      </w:r>
      <w:r>
        <w:rPr>
          <w:sz w:val="16"/>
        </w:rPr>
        <w:t xml:space="preserve"> </w:t>
      </w:r>
      <w:r w:rsidRPr="00015CA9">
        <w:rPr>
          <w:b/>
          <w:bCs/>
          <w:u w:val="single"/>
        </w:rPr>
        <w:t>Ordinarily</w:t>
      </w:r>
      <w:r w:rsidRPr="00F64B03">
        <w:rPr>
          <w:sz w:val="16"/>
        </w:rPr>
        <w:t xml:space="preserve">, </w:t>
      </w:r>
      <w:r w:rsidRPr="00015CA9">
        <w:rPr>
          <w:b/>
          <w:bCs/>
          <w:u w:val="single"/>
        </w:rPr>
        <w:t>such</w:t>
      </w:r>
      <w:r w:rsidRPr="001B3966">
        <w:rPr>
          <w:u w:val="single"/>
        </w:rPr>
        <w:t xml:space="preserve"> </w:t>
      </w:r>
      <w:r w:rsidRPr="00015CA9">
        <w:rPr>
          <w:b/>
          <w:bCs/>
          <w:u w:val="single"/>
        </w:rPr>
        <w:t>statements</w:t>
      </w:r>
      <w:r w:rsidRPr="001B3966">
        <w:rPr>
          <w:u w:val="single"/>
        </w:rPr>
        <w:t xml:space="preserve"> </w:t>
      </w:r>
      <w:r w:rsidRPr="00015CA9">
        <w:rPr>
          <w:b/>
          <w:bCs/>
          <w:u w:val="single"/>
        </w:rPr>
        <w:t>might</w:t>
      </w:r>
      <w:r w:rsidRPr="001B3966">
        <w:rPr>
          <w:u w:val="single"/>
        </w:rPr>
        <w:t xml:space="preserve"> </w:t>
      </w:r>
      <w:r w:rsidRPr="00015CA9">
        <w:rPr>
          <w:b/>
          <w:bCs/>
          <w:u w:val="single"/>
        </w:rPr>
        <w:t>be</w:t>
      </w:r>
      <w:r w:rsidRPr="001B3966">
        <w:rPr>
          <w:u w:val="single"/>
        </w:rPr>
        <w:t xml:space="preserve"> </w:t>
      </w:r>
      <w:r w:rsidRPr="00015CA9">
        <w:rPr>
          <w:b/>
          <w:bCs/>
          <w:u w:val="single"/>
        </w:rPr>
        <w:t>put</w:t>
      </w:r>
      <w:r w:rsidRPr="001B3966">
        <w:rPr>
          <w:u w:val="single"/>
        </w:rPr>
        <w:t xml:space="preserve"> </w:t>
      </w:r>
      <w:r w:rsidRPr="00015CA9">
        <w:rPr>
          <w:b/>
          <w:bCs/>
          <w:u w:val="single"/>
        </w:rPr>
        <w:t>down</w:t>
      </w:r>
      <w:r w:rsidRPr="00F64B03">
        <w:rPr>
          <w:sz w:val="16"/>
        </w:rPr>
        <w:t xml:space="preserve"> to cheap talk—</w:t>
      </w:r>
      <w:r w:rsidRPr="00015CA9">
        <w:rPr>
          <w:b/>
          <w:bCs/>
          <w:u w:val="single"/>
        </w:rPr>
        <w:t>except</w:t>
      </w:r>
      <w:r w:rsidRPr="001B3966">
        <w:rPr>
          <w:u w:val="single"/>
        </w:rPr>
        <w:t xml:space="preserve">, </w:t>
      </w:r>
      <w:r w:rsidRPr="00015CA9">
        <w:rPr>
          <w:b/>
          <w:bCs/>
          <w:u w:val="single"/>
        </w:rPr>
        <w:t>in</w:t>
      </w:r>
      <w:r w:rsidRPr="001B3966">
        <w:rPr>
          <w:u w:val="single"/>
        </w:rPr>
        <w:t xml:space="preserve"> </w:t>
      </w:r>
      <w:r w:rsidRPr="00015CA9">
        <w:rPr>
          <w:b/>
          <w:bCs/>
          <w:u w:val="single"/>
        </w:rPr>
        <w:t>this</w:t>
      </w:r>
      <w:r w:rsidRPr="001B3966">
        <w:rPr>
          <w:u w:val="single"/>
        </w:rPr>
        <w:t xml:space="preserve"> </w:t>
      </w:r>
      <w:r w:rsidRPr="00015CA9">
        <w:rPr>
          <w:b/>
          <w:bCs/>
          <w:u w:val="single"/>
        </w:rPr>
        <w:t>case</w:t>
      </w:r>
      <w:r w:rsidRPr="00F64B03">
        <w:rPr>
          <w:sz w:val="16"/>
        </w:rPr>
        <w:t xml:space="preserve">, the </w:t>
      </w:r>
      <w:r w:rsidRPr="00EC36B7">
        <w:rPr>
          <w:b/>
          <w:bCs/>
          <w:highlight w:val="green"/>
          <w:u w:val="single"/>
        </w:rPr>
        <w:t>BJP</w:t>
      </w:r>
      <w:r w:rsidRPr="00F608A3">
        <w:rPr>
          <w:b/>
          <w:bCs/>
          <w:u w:val="single"/>
        </w:rPr>
        <w:t>’s</w:t>
      </w:r>
      <w:r w:rsidRPr="001B3966">
        <w:rPr>
          <w:u w:val="single"/>
        </w:rPr>
        <w:t xml:space="preserve"> own track </w:t>
      </w:r>
      <w:r w:rsidRPr="00EC36B7">
        <w:rPr>
          <w:b/>
          <w:bCs/>
          <w:highlight w:val="green"/>
          <w:u w:val="single"/>
        </w:rPr>
        <w:t>record</w:t>
      </w:r>
      <w:r w:rsidRPr="001B3966">
        <w:rPr>
          <w:u w:val="single"/>
        </w:rPr>
        <w:t xml:space="preserve"> </w:t>
      </w:r>
      <w:r w:rsidRPr="00EC36B7">
        <w:rPr>
          <w:highlight w:val="green"/>
          <w:u w:val="single"/>
        </w:rPr>
        <w:t>of</w:t>
      </w:r>
      <w:r w:rsidRPr="001B3966">
        <w:rPr>
          <w:u w:val="single"/>
        </w:rPr>
        <w:t xml:space="preserve"> </w:t>
      </w:r>
      <w:r w:rsidRPr="00EC36B7">
        <w:rPr>
          <w:b/>
          <w:bCs/>
          <w:highlight w:val="green"/>
          <w:u w:val="single"/>
        </w:rPr>
        <w:t>follow</w:t>
      </w:r>
      <w:r w:rsidRPr="00EC36B7">
        <w:rPr>
          <w:highlight w:val="green"/>
          <w:u w:val="single"/>
        </w:rPr>
        <w:t>-</w:t>
      </w:r>
      <w:r w:rsidRPr="00EC36B7">
        <w:rPr>
          <w:b/>
          <w:bCs/>
          <w:highlight w:val="green"/>
          <w:u w:val="single"/>
        </w:rPr>
        <w:t>through</w:t>
      </w:r>
      <w:r w:rsidRPr="001B3966">
        <w:rPr>
          <w:u w:val="single"/>
        </w:rPr>
        <w:t xml:space="preserve"> </w:t>
      </w:r>
      <w:r w:rsidRPr="00EC36B7">
        <w:rPr>
          <w:b/>
          <w:bCs/>
          <w:highlight w:val="green"/>
          <w:u w:val="single"/>
        </w:rPr>
        <w:t>suggests</w:t>
      </w:r>
      <w:r w:rsidRPr="001B3966">
        <w:rPr>
          <w:u w:val="single"/>
        </w:rPr>
        <w:t xml:space="preserve"> these </w:t>
      </w:r>
      <w:r w:rsidRPr="00EC36B7">
        <w:rPr>
          <w:b/>
          <w:bCs/>
          <w:highlight w:val="green"/>
          <w:u w:val="single"/>
        </w:rPr>
        <w:t>threats</w:t>
      </w:r>
      <w:r w:rsidRPr="001B3966">
        <w:rPr>
          <w:u w:val="single"/>
        </w:rPr>
        <w:t xml:space="preserve"> should be </w:t>
      </w:r>
      <w:r w:rsidRPr="00015CA9">
        <w:rPr>
          <w:b/>
          <w:bCs/>
          <w:u w:val="single"/>
        </w:rPr>
        <w:t>taken</w:t>
      </w:r>
      <w:r w:rsidRPr="001B3966">
        <w:rPr>
          <w:u w:val="single"/>
        </w:rPr>
        <w:t xml:space="preserve"> </w:t>
      </w:r>
      <w:r w:rsidRPr="00EC36B7">
        <w:rPr>
          <w:b/>
          <w:bCs/>
          <w:highlight w:val="green"/>
          <w:u w:val="single"/>
        </w:rPr>
        <w:t>serious</w:t>
      </w:r>
      <w:r w:rsidRPr="00015CA9">
        <w:rPr>
          <w:b/>
          <w:bCs/>
          <w:u w:val="single"/>
        </w:rPr>
        <w:t>ly</w:t>
      </w:r>
      <w:r w:rsidRPr="00F64B03">
        <w:rPr>
          <w:sz w:val="16"/>
        </w:rPr>
        <w:t xml:space="preserve">. </w:t>
      </w:r>
      <w:r w:rsidRPr="001B3966">
        <w:rPr>
          <w:u w:val="single"/>
        </w:rPr>
        <w:t>Operationally</w:t>
      </w:r>
      <w:r w:rsidRPr="00F64B03">
        <w:rPr>
          <w:sz w:val="16"/>
        </w:rPr>
        <w:t xml:space="preserve">, </w:t>
      </w:r>
      <w:r w:rsidRPr="001B3966">
        <w:rPr>
          <w:u w:val="single"/>
        </w:rPr>
        <w:t xml:space="preserve">the Indian </w:t>
      </w:r>
      <w:r w:rsidRPr="00EC36B7">
        <w:rPr>
          <w:b/>
          <w:bCs/>
          <w:highlight w:val="green"/>
          <w:u w:val="single"/>
        </w:rPr>
        <w:t>Army</w:t>
      </w:r>
      <w:r w:rsidRPr="001B3966">
        <w:rPr>
          <w:u w:val="single"/>
        </w:rPr>
        <w:t xml:space="preserve"> has</w:t>
      </w:r>
      <w:r w:rsidRPr="00F64B03">
        <w:rPr>
          <w:sz w:val="16"/>
        </w:rPr>
        <w:t xml:space="preserve"> </w:t>
      </w:r>
      <w:r w:rsidRPr="00015CA9">
        <w:rPr>
          <w:b/>
          <w:bCs/>
          <w:u w:val="single"/>
        </w:rPr>
        <w:t>begun</w:t>
      </w:r>
      <w:r w:rsidRPr="001B3966">
        <w:rPr>
          <w:u w:val="single"/>
        </w:rPr>
        <w:t xml:space="preserve"> to </w:t>
      </w:r>
      <w:r w:rsidRPr="00EC36B7">
        <w:rPr>
          <w:b/>
          <w:bCs/>
          <w:highlight w:val="green"/>
          <w:u w:val="single"/>
        </w:rPr>
        <w:t>set</w:t>
      </w:r>
      <w:r w:rsidRPr="00EC36B7">
        <w:rPr>
          <w:highlight w:val="green"/>
          <w:u w:val="single"/>
        </w:rPr>
        <w:t xml:space="preserve"> </w:t>
      </w:r>
      <w:r w:rsidRPr="00EC36B7">
        <w:rPr>
          <w:b/>
          <w:bCs/>
          <w:highlight w:val="green"/>
          <w:u w:val="single"/>
        </w:rPr>
        <w:t>up</w:t>
      </w:r>
      <w:r w:rsidRPr="00EC36B7">
        <w:rPr>
          <w:highlight w:val="green"/>
          <w:u w:val="single"/>
        </w:rPr>
        <w:t xml:space="preserve"> </w:t>
      </w:r>
      <w:r w:rsidRPr="00EC36B7">
        <w:rPr>
          <w:b/>
          <w:bCs/>
          <w:highlight w:val="green"/>
          <w:u w:val="single"/>
        </w:rPr>
        <w:t>artillery</w:t>
      </w:r>
      <w:r w:rsidRPr="00EC36B7">
        <w:rPr>
          <w:highlight w:val="green"/>
          <w:u w:val="single"/>
        </w:rPr>
        <w:t xml:space="preserve"> </w:t>
      </w:r>
      <w:r w:rsidRPr="00EC36B7">
        <w:rPr>
          <w:b/>
          <w:bCs/>
          <w:highlight w:val="green"/>
          <w:u w:val="single"/>
        </w:rPr>
        <w:t>strikes</w:t>
      </w:r>
      <w:r w:rsidRPr="001B3966">
        <w:rPr>
          <w:u w:val="single"/>
        </w:rPr>
        <w:t xml:space="preserve"> deep into Kashmiri villages to launch </w:t>
      </w:r>
      <w:r w:rsidRPr="00EC36B7">
        <w:rPr>
          <w:b/>
          <w:bCs/>
          <w:highlight w:val="green"/>
          <w:u w:val="single"/>
        </w:rPr>
        <w:t>long</w:t>
      </w:r>
      <w:r w:rsidRPr="00EC36B7">
        <w:rPr>
          <w:highlight w:val="green"/>
          <w:u w:val="single"/>
        </w:rPr>
        <w:t>-</w:t>
      </w:r>
      <w:r w:rsidRPr="00EC36B7">
        <w:rPr>
          <w:b/>
          <w:bCs/>
          <w:highlight w:val="green"/>
          <w:u w:val="single"/>
        </w:rPr>
        <w:t>distance</w:t>
      </w:r>
      <w:r w:rsidRPr="00EC36B7">
        <w:rPr>
          <w:highlight w:val="green"/>
          <w:u w:val="single"/>
        </w:rPr>
        <w:t xml:space="preserve"> </w:t>
      </w:r>
      <w:r w:rsidRPr="00EC36B7">
        <w:rPr>
          <w:b/>
          <w:bCs/>
          <w:highlight w:val="green"/>
          <w:u w:val="single"/>
        </w:rPr>
        <w:t>fire</w:t>
      </w:r>
      <w:r w:rsidRPr="001B3966">
        <w:rPr>
          <w:u w:val="single"/>
        </w:rPr>
        <w:t xml:space="preserve"> into Pakistan-administered territory</w:t>
      </w:r>
      <w:r w:rsidRPr="00F64B03">
        <w:rPr>
          <w:sz w:val="16"/>
        </w:rPr>
        <w:t>. In May, after months of deliberation, the India Meteorological Department began to list several areas on the Pakistani side of the border, in its own internal weather reports—an unprecedented development.</w:t>
      </w:r>
      <w:r>
        <w:rPr>
          <w:sz w:val="16"/>
        </w:rPr>
        <w:t xml:space="preserve"> </w:t>
      </w:r>
      <w:r w:rsidRPr="00F64B03">
        <w:rPr>
          <w:sz w:val="16"/>
          <w:szCs w:val="16"/>
        </w:rPr>
        <w:t>Third, while tempers and temperatures arguably cool on the Sino-Indian front, memories of a short but tense air duel between India and Pakistan last February are still fresh in both Islamabad and New Delhi. While Pakistan shot down an aging, Soviet-era Indian MiG-21 Bison and captured and returned an Indian pilot in the dogfight, India claimed it had downed a Pakistani F-16. The air duel over Kashmir quickly escalated into a war of narratives: Pakistan rejected India’s allegations and asserted it had lost no jets.</w:t>
      </w:r>
      <w:r>
        <w:rPr>
          <w:sz w:val="16"/>
          <w:szCs w:val="16"/>
        </w:rPr>
        <w:t xml:space="preserve"> </w:t>
      </w:r>
      <w:r w:rsidRPr="007379D7">
        <w:rPr>
          <w:sz w:val="16"/>
        </w:rPr>
        <w:t xml:space="preserve">In the days after the dogfight, the New York Times ran a story about the </w:t>
      </w:r>
      <w:r w:rsidRPr="00B947D9">
        <w:rPr>
          <w:u w:val="single"/>
        </w:rPr>
        <w:t>implications of India losing a plane to a country whose military was half the size and received a quarter of the funding</w:t>
      </w:r>
      <w:r w:rsidRPr="007379D7">
        <w:rPr>
          <w:sz w:val="16"/>
        </w:rPr>
        <w:t xml:space="preserve">. India’s right-wing Shiv Sena has since called for </w:t>
      </w:r>
      <w:r w:rsidRPr="00B947D9">
        <w:rPr>
          <w:u w:val="single"/>
        </w:rPr>
        <w:t>more “</w:t>
      </w:r>
      <w:r w:rsidRPr="00EC36B7">
        <w:rPr>
          <w:b/>
          <w:bCs/>
          <w:highlight w:val="green"/>
          <w:u w:val="single"/>
        </w:rPr>
        <w:t>surgical</w:t>
      </w:r>
      <w:r w:rsidRPr="00EC36B7">
        <w:rPr>
          <w:highlight w:val="green"/>
          <w:u w:val="single"/>
        </w:rPr>
        <w:t xml:space="preserve"> </w:t>
      </w:r>
      <w:r w:rsidRPr="00EC36B7">
        <w:rPr>
          <w:b/>
          <w:bCs/>
          <w:highlight w:val="green"/>
          <w:u w:val="single"/>
        </w:rPr>
        <w:t>strikes</w:t>
      </w:r>
      <w:r w:rsidRPr="00B947D9">
        <w:rPr>
          <w:u w:val="single"/>
        </w:rPr>
        <w:t>” on Pakistan to consolidate the BJP’s grip on Kashmir</w:t>
      </w:r>
      <w:r w:rsidRPr="007379D7">
        <w:rPr>
          <w:sz w:val="16"/>
        </w:rPr>
        <w:t xml:space="preserve">. Furthermore, when Indian papers ran headlines of </w:t>
      </w:r>
      <w:r w:rsidRPr="00B947D9">
        <w:rPr>
          <w:u w:val="single"/>
        </w:rPr>
        <w:t>India</w:t>
      </w:r>
      <w:r w:rsidRPr="007379D7">
        <w:rPr>
          <w:sz w:val="16"/>
        </w:rPr>
        <w:t xml:space="preserve"> having </w:t>
      </w:r>
      <w:r w:rsidRPr="00B947D9">
        <w:rPr>
          <w:u w:val="single"/>
        </w:rPr>
        <w:t>killed “300-400 terrorists” in an airstrike</w:t>
      </w:r>
      <w:r w:rsidRPr="007379D7">
        <w:rPr>
          <w:sz w:val="16"/>
        </w:rPr>
        <w:t xml:space="preserve"> on Balakot last February, Pakistan countered that the targets had been “little more than rocks and trees.” Since last year, India’s opposition too has on various occasion taken swipes at Modi for the Balakot episode; pollsters meanwhile have disputed the extent to which the Balakot strikes actually buoyed the BJP in its 2019 electoral victory. The “decider’s dilemma” for </w:t>
      </w:r>
      <w:r w:rsidRPr="007379D7">
        <w:rPr>
          <w:u w:val="single"/>
        </w:rPr>
        <w:t>Modi</w:t>
      </w:r>
      <w:r w:rsidRPr="007379D7">
        <w:rPr>
          <w:sz w:val="16"/>
        </w:rPr>
        <w:t xml:space="preserve"> is that the </w:t>
      </w:r>
      <w:r w:rsidRPr="00922B0D">
        <w:rPr>
          <w:b/>
          <w:bCs/>
          <w:u w:val="single"/>
        </w:rPr>
        <w:t>unfinished</w:t>
      </w:r>
      <w:r w:rsidRPr="007379D7">
        <w:rPr>
          <w:u w:val="single"/>
        </w:rPr>
        <w:t xml:space="preserve"> </w:t>
      </w:r>
      <w:r w:rsidRPr="00922B0D">
        <w:rPr>
          <w:b/>
          <w:bCs/>
          <w:u w:val="single"/>
        </w:rPr>
        <w:t>business</w:t>
      </w:r>
      <w:r w:rsidRPr="007379D7">
        <w:rPr>
          <w:sz w:val="16"/>
        </w:rPr>
        <w:t xml:space="preserve"> from the Balakot standoff needs a less ambiguous final chapter, short of which the BJP risks being domestically perceived as having backed away prematurely from a weaker enemy.</w:t>
      </w:r>
      <w:r>
        <w:rPr>
          <w:sz w:val="16"/>
        </w:rPr>
        <w:t xml:space="preserve"> </w:t>
      </w:r>
      <w:r w:rsidRPr="00ED0B5D">
        <w:rPr>
          <w:sz w:val="16"/>
        </w:rPr>
        <w:t xml:space="preserve">This leads to a fourth and crucial point: </w:t>
      </w:r>
      <w:r w:rsidRPr="00ED0B5D">
        <w:rPr>
          <w:u w:val="single"/>
        </w:rPr>
        <w:t xml:space="preserve">Successive </w:t>
      </w:r>
      <w:r w:rsidRPr="00EC36B7">
        <w:rPr>
          <w:b/>
          <w:bCs/>
          <w:highlight w:val="green"/>
          <w:u w:val="single"/>
        </w:rPr>
        <w:t>regional</w:t>
      </w:r>
      <w:r w:rsidRPr="00EC36B7">
        <w:rPr>
          <w:highlight w:val="green"/>
          <w:u w:val="single"/>
        </w:rPr>
        <w:t xml:space="preserve"> </w:t>
      </w:r>
      <w:r w:rsidRPr="00EC36B7">
        <w:rPr>
          <w:b/>
          <w:bCs/>
          <w:highlight w:val="green"/>
          <w:u w:val="single"/>
        </w:rPr>
        <w:t>crises</w:t>
      </w:r>
      <w:r w:rsidRPr="00EC36B7">
        <w:rPr>
          <w:highlight w:val="green"/>
          <w:u w:val="single"/>
        </w:rPr>
        <w:t xml:space="preserve"> </w:t>
      </w:r>
      <w:r w:rsidRPr="00EC36B7">
        <w:rPr>
          <w:b/>
          <w:bCs/>
          <w:highlight w:val="green"/>
          <w:u w:val="single"/>
        </w:rPr>
        <w:t>under</w:t>
      </w:r>
      <w:r w:rsidRPr="00EC36B7">
        <w:rPr>
          <w:highlight w:val="green"/>
          <w:u w:val="single"/>
        </w:rPr>
        <w:t xml:space="preserve"> the </w:t>
      </w:r>
      <w:r w:rsidRPr="00EC36B7">
        <w:rPr>
          <w:b/>
          <w:bCs/>
          <w:highlight w:val="green"/>
          <w:u w:val="single"/>
        </w:rPr>
        <w:t>BJP</w:t>
      </w:r>
      <w:r w:rsidRPr="00ED0B5D">
        <w:rPr>
          <w:u w:val="single"/>
        </w:rPr>
        <w:t xml:space="preserve"> </w:t>
      </w:r>
      <w:r w:rsidRPr="00EC36B7">
        <w:rPr>
          <w:highlight w:val="green"/>
          <w:u w:val="single"/>
        </w:rPr>
        <w:t>mean</w:t>
      </w:r>
      <w:r w:rsidRPr="00ED0B5D">
        <w:rPr>
          <w:u w:val="single"/>
        </w:rPr>
        <w:t xml:space="preserve"> that the domestic costs for India’s leaders to not be seen as backing down against external adversaries are growing, not diminishing</w:t>
      </w:r>
      <w:r w:rsidRPr="00ED0B5D">
        <w:rPr>
          <w:sz w:val="16"/>
        </w:rPr>
        <w:t xml:space="preserve">. In the standoff with China, losses incurred by the Indian Army have been a shot in the arm for India’s opposition politicians, who have been quick to condemn the BJP for its lack of preparation and in some cases for surrendering entirely. </w:t>
      </w:r>
      <w:r w:rsidRPr="00EC36B7">
        <w:rPr>
          <w:b/>
          <w:bCs/>
          <w:highlight w:val="green"/>
          <w:u w:val="single"/>
        </w:rPr>
        <w:t>Conflict</w:t>
      </w:r>
      <w:r w:rsidRPr="00ED0B5D">
        <w:rPr>
          <w:u w:val="single"/>
        </w:rPr>
        <w:t xml:space="preserve"> </w:t>
      </w:r>
      <w:r w:rsidRPr="00EC36B7">
        <w:rPr>
          <w:b/>
          <w:bCs/>
          <w:highlight w:val="green"/>
          <w:u w:val="single"/>
        </w:rPr>
        <w:t>with</w:t>
      </w:r>
      <w:r w:rsidRPr="00EC36B7">
        <w:rPr>
          <w:highlight w:val="green"/>
          <w:u w:val="single"/>
        </w:rPr>
        <w:t xml:space="preserve"> </w:t>
      </w:r>
      <w:r w:rsidRPr="00EC36B7">
        <w:rPr>
          <w:b/>
          <w:bCs/>
          <w:highlight w:val="green"/>
          <w:u w:val="single"/>
        </w:rPr>
        <w:t>Pakistan</w:t>
      </w:r>
      <w:r w:rsidRPr="00ED0B5D">
        <w:rPr>
          <w:u w:val="single"/>
        </w:rPr>
        <w:t xml:space="preserve"> could </w:t>
      </w:r>
      <w:r w:rsidRPr="00EC36B7">
        <w:rPr>
          <w:highlight w:val="green"/>
          <w:u w:val="single"/>
        </w:rPr>
        <w:t>be</w:t>
      </w:r>
      <w:r w:rsidRPr="00ED0B5D">
        <w:rPr>
          <w:u w:val="single"/>
        </w:rPr>
        <w:t xml:space="preserve"> a </w:t>
      </w:r>
      <w:r w:rsidRPr="00EC36B7">
        <w:rPr>
          <w:b/>
          <w:bCs/>
          <w:highlight w:val="green"/>
          <w:u w:val="single"/>
        </w:rPr>
        <w:t>much</w:t>
      </w:r>
      <w:r w:rsidRPr="00EC36B7">
        <w:rPr>
          <w:highlight w:val="green"/>
          <w:u w:val="single"/>
        </w:rPr>
        <w:t>-</w:t>
      </w:r>
      <w:r w:rsidRPr="00EC36B7">
        <w:rPr>
          <w:b/>
          <w:bCs/>
          <w:highlight w:val="green"/>
          <w:u w:val="single"/>
        </w:rPr>
        <w:t>needed</w:t>
      </w:r>
      <w:r w:rsidRPr="00EC36B7">
        <w:rPr>
          <w:highlight w:val="green"/>
          <w:u w:val="single"/>
        </w:rPr>
        <w:t xml:space="preserve"> </w:t>
      </w:r>
      <w:r w:rsidRPr="00EC36B7">
        <w:rPr>
          <w:b/>
          <w:bCs/>
          <w:highlight w:val="green"/>
          <w:u w:val="single"/>
        </w:rPr>
        <w:t>salve</w:t>
      </w:r>
      <w:r w:rsidRPr="00EC36B7">
        <w:rPr>
          <w:highlight w:val="green"/>
          <w:u w:val="single"/>
        </w:rPr>
        <w:t xml:space="preserve"> </w:t>
      </w:r>
      <w:r w:rsidRPr="00EC36B7">
        <w:rPr>
          <w:b/>
          <w:bCs/>
          <w:highlight w:val="green"/>
          <w:u w:val="single"/>
        </w:rPr>
        <w:t>for</w:t>
      </w:r>
      <w:r w:rsidRPr="00ED0B5D">
        <w:rPr>
          <w:u w:val="single"/>
        </w:rPr>
        <w:t xml:space="preserve"> a </w:t>
      </w:r>
      <w:r w:rsidRPr="00EC36B7">
        <w:rPr>
          <w:b/>
          <w:bCs/>
          <w:highlight w:val="green"/>
          <w:u w:val="single"/>
        </w:rPr>
        <w:t>disheartened</w:t>
      </w:r>
      <w:r w:rsidRPr="00ED0B5D">
        <w:rPr>
          <w:u w:val="single"/>
        </w:rPr>
        <w:t xml:space="preserve"> </w:t>
      </w:r>
      <w:r w:rsidRPr="00F24DF0">
        <w:rPr>
          <w:u w:val="single"/>
        </w:rPr>
        <w:t xml:space="preserve">Indian </w:t>
      </w:r>
      <w:r w:rsidRPr="00F24DF0">
        <w:rPr>
          <w:b/>
          <w:bCs/>
          <w:u w:val="single"/>
        </w:rPr>
        <w:t>media</w:t>
      </w:r>
      <w:r w:rsidRPr="00F24DF0">
        <w:rPr>
          <w:u w:val="single"/>
        </w:rPr>
        <w:t xml:space="preserve"> that is largely controlled by the Indian ruling party</w:t>
      </w:r>
      <w:r w:rsidRPr="00F24DF0">
        <w:rPr>
          <w:sz w:val="16"/>
        </w:rPr>
        <w:t xml:space="preserve">: According to </w:t>
      </w:r>
      <w:r w:rsidRPr="00F24DF0">
        <w:rPr>
          <w:u w:val="single"/>
        </w:rPr>
        <w:t>analysis conducted after an attack on a military convoy in Kashmir</w:t>
      </w:r>
      <w:r w:rsidRPr="00F24DF0">
        <w:rPr>
          <w:sz w:val="16"/>
        </w:rPr>
        <w:t xml:space="preserve"> last February, </w:t>
      </w:r>
      <w:r w:rsidRPr="00F24DF0">
        <w:rPr>
          <w:b/>
          <w:bCs/>
          <w:u w:val="single"/>
        </w:rPr>
        <w:t>Modi</w:t>
      </w:r>
      <w:r w:rsidRPr="00F24DF0">
        <w:rPr>
          <w:u w:val="single"/>
        </w:rPr>
        <w:t xml:space="preserve"> got </w:t>
      </w:r>
      <w:r w:rsidRPr="00F24DF0">
        <w:rPr>
          <w:b/>
          <w:bCs/>
          <w:u w:val="single"/>
        </w:rPr>
        <w:t>near</w:t>
      </w:r>
      <w:r w:rsidRPr="00F24DF0">
        <w:rPr>
          <w:u w:val="single"/>
        </w:rPr>
        <w:t>-</w:t>
      </w:r>
      <w:r w:rsidRPr="00F24DF0">
        <w:rPr>
          <w:b/>
          <w:bCs/>
          <w:u w:val="single"/>
        </w:rPr>
        <w:t>total</w:t>
      </w:r>
      <w:r w:rsidRPr="00F24DF0">
        <w:rPr>
          <w:u w:val="single"/>
        </w:rPr>
        <w:t xml:space="preserve"> media </w:t>
      </w:r>
      <w:r w:rsidRPr="00F24DF0">
        <w:rPr>
          <w:b/>
          <w:bCs/>
          <w:u w:val="single"/>
        </w:rPr>
        <w:t>coverage</w:t>
      </w:r>
      <w:r w:rsidRPr="00F24DF0">
        <w:rPr>
          <w:u w:val="single"/>
        </w:rPr>
        <w:t xml:space="preserve"> despite energetic campaigning by India’s opposition at the same time</w:t>
      </w:r>
      <w:r w:rsidRPr="00F24DF0">
        <w:rPr>
          <w:sz w:val="16"/>
        </w:rPr>
        <w:t xml:space="preserve">. </w:t>
      </w:r>
      <w:r w:rsidRPr="00F24DF0">
        <w:rPr>
          <w:u w:val="single"/>
        </w:rPr>
        <w:t>Bringing up the threat of a salient out-group could help the BJP reenergize its patriotic and supportive base and paper over divisions in its coalition</w:t>
      </w:r>
      <w:r w:rsidRPr="00F24DF0">
        <w:rPr>
          <w:sz w:val="16"/>
        </w:rPr>
        <w:t xml:space="preserve">. A final factor that explains why the </w:t>
      </w:r>
      <w:r w:rsidRPr="00F24DF0">
        <w:rPr>
          <w:u w:val="single"/>
        </w:rPr>
        <w:t xml:space="preserve">China-India </w:t>
      </w:r>
      <w:r w:rsidRPr="00F24DF0">
        <w:rPr>
          <w:b/>
          <w:bCs/>
          <w:u w:val="single"/>
        </w:rPr>
        <w:t>standoff</w:t>
      </w:r>
      <w:r w:rsidRPr="00F24DF0">
        <w:rPr>
          <w:u w:val="single"/>
        </w:rPr>
        <w:t xml:space="preserve"> </w:t>
      </w:r>
      <w:r w:rsidRPr="00F24DF0">
        <w:rPr>
          <w:sz w:val="16"/>
        </w:rPr>
        <w:t>may</w:t>
      </w:r>
      <w:r w:rsidRPr="00F24DF0">
        <w:rPr>
          <w:u w:val="single"/>
        </w:rPr>
        <w:t xml:space="preserve"> </w:t>
      </w:r>
      <w:r w:rsidRPr="00F24DF0">
        <w:rPr>
          <w:b/>
          <w:bCs/>
          <w:u w:val="single"/>
        </w:rPr>
        <w:t>spill</w:t>
      </w:r>
      <w:r w:rsidRPr="00F24DF0">
        <w:rPr>
          <w:u w:val="single"/>
        </w:rPr>
        <w:t xml:space="preserve"> </w:t>
      </w:r>
      <w:r w:rsidRPr="00F24DF0">
        <w:rPr>
          <w:b/>
          <w:bCs/>
          <w:u w:val="single"/>
        </w:rPr>
        <w:t>over</w:t>
      </w:r>
      <w:r w:rsidRPr="00F24DF0">
        <w:rPr>
          <w:u w:val="single"/>
        </w:rPr>
        <w:t xml:space="preserve"> </w:t>
      </w:r>
      <w:r w:rsidRPr="00F24DF0">
        <w:rPr>
          <w:b/>
          <w:bCs/>
          <w:u w:val="single"/>
        </w:rPr>
        <w:t>into</w:t>
      </w:r>
      <w:r w:rsidRPr="00F24DF0">
        <w:rPr>
          <w:u w:val="single"/>
        </w:rPr>
        <w:t xml:space="preserve"> </w:t>
      </w:r>
      <w:r w:rsidRPr="00F24DF0">
        <w:rPr>
          <w:b/>
          <w:bCs/>
          <w:u w:val="single"/>
        </w:rPr>
        <w:t>tensions</w:t>
      </w:r>
      <w:r w:rsidRPr="00F24DF0">
        <w:rPr>
          <w:u w:val="single"/>
        </w:rPr>
        <w:t xml:space="preserve"> with Pakistan</w:t>
      </w:r>
      <w:r w:rsidRPr="00F24DF0">
        <w:rPr>
          <w:sz w:val="16"/>
        </w:rPr>
        <w:t xml:space="preserve"> has to do with the White House’s current occupant: President Donald Trump. Proponents of a strong Indo-U.S.</w:t>
      </w:r>
      <w:r w:rsidRPr="00F537B1">
        <w:rPr>
          <w:sz w:val="16"/>
        </w:rPr>
        <w:t xml:space="preserve"> relationship have lobbied hard to present a positive image of bilateral ties, buoyed largely by symbolic spectacles. On the critical economic front leading up to the COVID-19 crisis, however, both the Indian economy and U.S.-Indian economic relations were on a downward trajectory. Trump has at least thrice offered to mediate the India-Pakistan conflict over Kashmir, the highest U.S. official to do so since President Bill Clinton after the two sides fought a short war over Kargil. New Delhi has traditionally been allergic to the idea of third-party mediation, referring to the 1972 Simla Agreement between India and Pakistan under which both sides agreed to bilaterally resolve outstanding disputes. Ironically, the same Simla Agreement also held that neither party would unilaterally alter the situation in Jammu and Kashmir—a position India itself compromised by revoking Kashmir’s special status last August. Ties between the United States and Pakistan, meanwhile, have seen a steadying in recent years, in part because of Pakistan’s facilitation in helping the United States reach a truce with the Taliban in Afghanistan. The absence of guaranteed validation from Washington on New Delhi’s position toward Pakistan thus makes India less, not more, secure and likely more convinced that it will need to rely on its own strength and power to clearly delineate its territorial and political interests for the foreseeable future.</w:t>
      </w:r>
      <w:r>
        <w:rPr>
          <w:sz w:val="16"/>
        </w:rPr>
        <w:t xml:space="preserve"> </w:t>
      </w:r>
      <w:r w:rsidRPr="00F537B1">
        <w:rPr>
          <w:sz w:val="16"/>
        </w:rPr>
        <w:t xml:space="preserve">While an India-Pakistan crisis so soon after India’s standoff with China is by no means a forgone conclusion, current trends suggests it could. In the past, </w:t>
      </w:r>
      <w:r w:rsidRPr="00EC36B7">
        <w:rPr>
          <w:b/>
          <w:bCs/>
          <w:highlight w:val="green"/>
          <w:u w:val="single"/>
        </w:rPr>
        <w:t>troubled</w:t>
      </w:r>
      <w:r w:rsidRPr="00EC36B7">
        <w:rPr>
          <w:highlight w:val="green"/>
          <w:u w:val="single"/>
        </w:rPr>
        <w:t xml:space="preserve"> </w:t>
      </w:r>
      <w:r w:rsidRPr="00EC36B7">
        <w:rPr>
          <w:b/>
          <w:bCs/>
          <w:highlight w:val="green"/>
          <w:u w:val="single"/>
        </w:rPr>
        <w:t>leaders</w:t>
      </w:r>
      <w:r w:rsidRPr="00F537B1">
        <w:rPr>
          <w:u w:val="single"/>
        </w:rPr>
        <w:t xml:space="preserve"> have rationally </w:t>
      </w:r>
      <w:r w:rsidRPr="00EC36B7">
        <w:rPr>
          <w:b/>
          <w:bCs/>
          <w:highlight w:val="green"/>
          <w:u w:val="single"/>
        </w:rPr>
        <w:t>pursued</w:t>
      </w:r>
      <w:r w:rsidRPr="00F537B1">
        <w:rPr>
          <w:u w:val="single"/>
        </w:rPr>
        <w:t xml:space="preserve"> </w:t>
      </w:r>
      <w:r w:rsidRPr="00EC36B7">
        <w:rPr>
          <w:highlight w:val="green"/>
          <w:u w:val="single"/>
        </w:rPr>
        <w:t>risky</w:t>
      </w:r>
      <w:r w:rsidRPr="00F537B1">
        <w:rPr>
          <w:u w:val="single"/>
        </w:rPr>
        <w:t xml:space="preserve">, </w:t>
      </w:r>
      <w:r w:rsidRPr="00F608A3">
        <w:rPr>
          <w:b/>
          <w:bCs/>
          <w:u w:val="single"/>
        </w:rPr>
        <w:t>high</w:t>
      </w:r>
      <w:r w:rsidRPr="00F537B1">
        <w:rPr>
          <w:u w:val="single"/>
        </w:rPr>
        <w:t>-</w:t>
      </w:r>
      <w:r w:rsidRPr="00922B0D">
        <w:rPr>
          <w:b/>
          <w:bCs/>
          <w:u w:val="single"/>
        </w:rPr>
        <w:t>variance</w:t>
      </w:r>
      <w:r w:rsidRPr="00F537B1">
        <w:rPr>
          <w:u w:val="single"/>
        </w:rPr>
        <w:t xml:space="preserve"> </w:t>
      </w:r>
      <w:r w:rsidRPr="00EC36B7">
        <w:rPr>
          <w:b/>
          <w:bCs/>
          <w:highlight w:val="green"/>
          <w:u w:val="single"/>
        </w:rPr>
        <w:t>strategies</w:t>
      </w:r>
      <w:r w:rsidRPr="00F537B1">
        <w:rPr>
          <w:u w:val="single"/>
        </w:rPr>
        <w:t xml:space="preserve"> of </w:t>
      </w:r>
      <w:r w:rsidRPr="00EC36B7">
        <w:rPr>
          <w:b/>
          <w:bCs/>
          <w:highlight w:val="green"/>
          <w:u w:val="single"/>
        </w:rPr>
        <w:t>initiating</w:t>
      </w:r>
      <w:r w:rsidRPr="00F537B1">
        <w:rPr>
          <w:u w:val="single"/>
        </w:rPr>
        <w:t xml:space="preserve"> </w:t>
      </w:r>
      <w:r w:rsidRPr="00EC36B7">
        <w:rPr>
          <w:highlight w:val="green"/>
          <w:u w:val="single"/>
        </w:rPr>
        <w:t xml:space="preserve">another </w:t>
      </w:r>
      <w:r w:rsidRPr="00EC36B7">
        <w:rPr>
          <w:b/>
          <w:bCs/>
          <w:highlight w:val="green"/>
          <w:u w:val="single"/>
        </w:rPr>
        <w:t>conflict</w:t>
      </w:r>
      <w:r w:rsidRPr="00F537B1">
        <w:rPr>
          <w:u w:val="single"/>
        </w:rPr>
        <w:t xml:space="preserve"> </w:t>
      </w:r>
      <w:r w:rsidRPr="00EC36B7">
        <w:rPr>
          <w:highlight w:val="green"/>
          <w:u w:val="single"/>
        </w:rPr>
        <w:t>to</w:t>
      </w:r>
      <w:r w:rsidRPr="00F537B1">
        <w:rPr>
          <w:u w:val="single"/>
        </w:rPr>
        <w:t xml:space="preserve"> </w:t>
      </w:r>
      <w:r w:rsidRPr="00EC36B7">
        <w:rPr>
          <w:highlight w:val="green"/>
          <w:u w:val="single"/>
        </w:rPr>
        <w:t>gloss over</w:t>
      </w:r>
      <w:r w:rsidRPr="00F537B1">
        <w:rPr>
          <w:u w:val="single"/>
        </w:rPr>
        <w:t xml:space="preserve"> the </w:t>
      </w:r>
      <w:r w:rsidRPr="00EC36B7">
        <w:rPr>
          <w:highlight w:val="green"/>
          <w:u w:val="single"/>
        </w:rPr>
        <w:t>failings</w:t>
      </w:r>
      <w:r w:rsidRPr="00F537B1">
        <w:rPr>
          <w:u w:val="single"/>
        </w:rPr>
        <w:t xml:space="preserve"> of earlier scrambles</w:t>
      </w:r>
      <w:r w:rsidRPr="00F537B1">
        <w:rPr>
          <w:sz w:val="16"/>
        </w:rPr>
        <w:t xml:space="preserve">. With the domestic and regional environment ripe for the taking, </w:t>
      </w:r>
      <w:r w:rsidRPr="00F537B1">
        <w:rPr>
          <w:u w:val="single"/>
        </w:rPr>
        <w:t xml:space="preserve">South Asia’s next crisis may happen </w:t>
      </w:r>
      <w:r w:rsidRPr="00F608A3">
        <w:rPr>
          <w:b/>
          <w:bCs/>
          <w:u w:val="single"/>
        </w:rPr>
        <w:t>sooner than we expect</w:t>
      </w:r>
      <w:r w:rsidRPr="00F608A3">
        <w:rPr>
          <w:b/>
          <w:bCs/>
          <w:sz w:val="16"/>
        </w:rPr>
        <w:t>.</w:t>
      </w:r>
    </w:p>
    <w:p w14:paraId="31E426EB" w14:textId="77777777" w:rsidR="000A4C61" w:rsidRPr="00921E76" w:rsidRDefault="000A4C61" w:rsidP="000A4C61">
      <w:pPr>
        <w:pStyle w:val="Heading4"/>
        <w:rPr>
          <w:rFonts w:cs="Calibri"/>
        </w:rPr>
      </w:pPr>
      <w:r w:rsidRPr="00921E76">
        <w:rPr>
          <w:rFonts w:cs="Calibri"/>
        </w:rPr>
        <w:t xml:space="preserve">Structural Reforms to India’s Economy by eliminating </w:t>
      </w:r>
      <w:r w:rsidRPr="00921E76">
        <w:rPr>
          <w:rFonts w:cs="Calibri"/>
          <w:u w:val="single"/>
        </w:rPr>
        <w:t>inequality</w:t>
      </w:r>
      <w:r w:rsidRPr="00921E76">
        <w:rPr>
          <w:rFonts w:cs="Calibri"/>
        </w:rPr>
        <w:t xml:space="preserve"> would boost India’s Rise.</w:t>
      </w:r>
    </w:p>
    <w:p w14:paraId="18B5D27A" w14:textId="77777777" w:rsidR="000A4C61" w:rsidRPr="00921E76" w:rsidRDefault="000A4C61" w:rsidP="000A4C61">
      <w:r w:rsidRPr="00921E76">
        <w:rPr>
          <w:rStyle w:val="Style13ptBold"/>
        </w:rPr>
        <w:t>Leng 21</w:t>
      </w:r>
      <w:r w:rsidRPr="00921E76">
        <w:t xml:space="preserve"> Alyssa Leng 1-29-2021 "Domestic reform key to India’s rise" </w:t>
      </w:r>
      <w:hyperlink r:id="rId38" w:history="1">
        <w:r w:rsidRPr="00921E76">
          <w:rPr>
            <w:rStyle w:val="Hyperlink"/>
          </w:rPr>
          <w:t>https://www.orfonline.org/expert-speak/domestic-reform-key-india-rise/</w:t>
        </w:r>
      </w:hyperlink>
      <w:r w:rsidRPr="00921E76">
        <w:t xml:space="preserve"> (Research Associate, Power, and Diplomacy Programme, at the Lowry Institute)//Elmer</w:t>
      </w:r>
    </w:p>
    <w:p w14:paraId="12584247" w14:textId="77777777" w:rsidR="000A4C61" w:rsidRPr="00921E76" w:rsidRDefault="000A4C61" w:rsidP="000A4C61">
      <w:pPr>
        <w:rPr>
          <w:sz w:val="16"/>
        </w:rPr>
      </w:pPr>
      <w:r w:rsidRPr="00921E76">
        <w:rPr>
          <w:u w:val="single"/>
        </w:rPr>
        <w:lastRenderedPageBreak/>
        <w:t>The year 2020 proved tumultuous for India, as it did for most countries</w:t>
      </w:r>
      <w:r w:rsidRPr="00921E76">
        <w:rPr>
          <w:sz w:val="16"/>
        </w:rPr>
        <w:t xml:space="preserve">. COVID-19 precipitated significant domestic challenges on all fronts, with India shouldering one of the world’s highest caseloads and staring down the barrel of its first recession in decades. Externally, tensions boiled over along its border with China, while the international environment at large became more fraught. But even before the pandemic, economic challenges had begun to emerge. </w:t>
      </w:r>
      <w:r w:rsidRPr="00921E76">
        <w:rPr>
          <w:u w:val="single"/>
        </w:rPr>
        <w:t>Financial stability issues persisted in the shadow-banking sector and reform momentum slowed following the shock of demonetisation. The process of Prime Minister Narendra Modi’s political consolidation continued in the meantime, including clamping down on Kashmir</w:t>
      </w:r>
      <w:r w:rsidRPr="00921E76">
        <w:rPr>
          <w:sz w:val="16"/>
        </w:rPr>
        <w:t xml:space="preserve">. All this while the Indo-Pacific came into fashion as a geographical and geopolitical concept, with attention and interest shifting towards India’s neck of the woods as a result. </w:t>
      </w:r>
      <w:r w:rsidRPr="00921E76">
        <w:rPr>
          <w:u w:val="single"/>
        </w:rPr>
        <w:t xml:space="preserve">Especially in the context of a rising China, </w:t>
      </w:r>
      <w:r w:rsidRPr="00EC36B7">
        <w:rPr>
          <w:b/>
          <w:sz w:val="26"/>
          <w:highlight w:val="green"/>
          <w:u w:val="single"/>
        </w:rPr>
        <w:t>many</w:t>
      </w:r>
      <w:r w:rsidRPr="00EC36B7">
        <w:rPr>
          <w:highlight w:val="green"/>
          <w:u w:val="single"/>
        </w:rPr>
        <w:t xml:space="preserve"> </w:t>
      </w:r>
      <w:r w:rsidRPr="00921E76">
        <w:rPr>
          <w:u w:val="single"/>
        </w:rPr>
        <w:t xml:space="preserve">are </w:t>
      </w:r>
      <w:r w:rsidRPr="00EC36B7">
        <w:rPr>
          <w:b/>
          <w:sz w:val="26"/>
          <w:highlight w:val="green"/>
          <w:u w:val="single"/>
        </w:rPr>
        <w:t>betting on India’s economic rise</w:t>
      </w:r>
      <w:r w:rsidRPr="00EC36B7">
        <w:rPr>
          <w:sz w:val="16"/>
          <w:highlight w:val="green"/>
        </w:rPr>
        <w:t xml:space="preserve"> </w:t>
      </w:r>
      <w:r w:rsidRPr="00921E76">
        <w:rPr>
          <w:sz w:val="16"/>
        </w:rPr>
        <w:t xml:space="preserve">and its integration into regional security arrangements, most notably the Quadrilateral Security Dialogue with the US, Japan and Australia. All this while the Indo-Pacific came into fashion as a geographical and geopolitical concept, with attention and interest shifting towards India’s neck of the woods as a result. </w:t>
      </w:r>
      <w:r w:rsidRPr="00921E76">
        <w:rPr>
          <w:u w:val="single"/>
        </w:rPr>
        <w:t xml:space="preserve">The confluence of all these factors puts </w:t>
      </w:r>
      <w:r w:rsidRPr="00EC36B7">
        <w:rPr>
          <w:b/>
          <w:bCs/>
          <w:sz w:val="26"/>
          <w:highlight w:val="green"/>
          <w:u w:val="single"/>
        </w:rPr>
        <w:t>India at an increasingly critical juncture</w:t>
      </w:r>
      <w:r w:rsidRPr="00921E76">
        <w:rPr>
          <w:sz w:val="16"/>
        </w:rPr>
        <w:t xml:space="preserve">. For its own economic development, as well as to remain relevant and competitive in a dynamic geopolitical landscape, India must get the COVID-19 pandemic under control and </w:t>
      </w:r>
      <w:r w:rsidRPr="00EC36B7">
        <w:rPr>
          <w:b/>
          <w:sz w:val="26"/>
          <w:highlight w:val="green"/>
          <w:u w:val="single"/>
        </w:rPr>
        <w:t>should</w:t>
      </w:r>
      <w:r w:rsidRPr="00EC36B7">
        <w:rPr>
          <w:sz w:val="16"/>
          <w:highlight w:val="green"/>
        </w:rPr>
        <w:t xml:space="preserve"> </w:t>
      </w:r>
      <w:r w:rsidRPr="00EC36B7">
        <w:rPr>
          <w:b/>
          <w:sz w:val="26"/>
          <w:highlight w:val="green"/>
          <w:u w:val="single"/>
          <w:bdr w:val="single" w:sz="18" w:space="0" w:color="auto"/>
        </w:rPr>
        <w:t>prioritise structural economic reforms to unlock future growth</w:t>
      </w:r>
      <w:r w:rsidRPr="00921E76">
        <w:rPr>
          <w:sz w:val="16"/>
        </w:rPr>
        <w:t xml:space="preserve">. </w:t>
      </w:r>
      <w:r w:rsidRPr="00921E76">
        <w:rPr>
          <w:u w:val="single"/>
        </w:rPr>
        <w:t xml:space="preserve">Doing so will </w:t>
      </w:r>
      <w:r w:rsidRPr="00EC36B7">
        <w:rPr>
          <w:b/>
          <w:sz w:val="26"/>
          <w:highlight w:val="green"/>
          <w:u w:val="single"/>
        </w:rPr>
        <w:t>improve domestic living standards</w:t>
      </w:r>
      <w:r w:rsidRPr="00EC36B7">
        <w:rPr>
          <w:highlight w:val="green"/>
          <w:u w:val="single"/>
        </w:rPr>
        <w:t xml:space="preserve"> </w:t>
      </w:r>
      <w:r w:rsidRPr="00921E76">
        <w:rPr>
          <w:u w:val="single"/>
        </w:rPr>
        <w:t xml:space="preserve">and </w:t>
      </w:r>
      <w:r w:rsidRPr="00EC36B7">
        <w:rPr>
          <w:b/>
          <w:sz w:val="26"/>
          <w:highlight w:val="green"/>
          <w:u w:val="single"/>
        </w:rPr>
        <w:t>give</w:t>
      </w:r>
      <w:r w:rsidRPr="00EC36B7">
        <w:rPr>
          <w:highlight w:val="green"/>
          <w:u w:val="single"/>
        </w:rPr>
        <w:t xml:space="preserve"> </w:t>
      </w:r>
      <w:r w:rsidRPr="00921E76">
        <w:rPr>
          <w:u w:val="single"/>
        </w:rPr>
        <w:t xml:space="preserve">it </w:t>
      </w:r>
      <w:r w:rsidRPr="00EC36B7">
        <w:rPr>
          <w:b/>
          <w:sz w:val="26"/>
          <w:highlight w:val="green"/>
          <w:u w:val="single"/>
        </w:rPr>
        <w:t>more economic power abroad</w:t>
      </w:r>
      <w:r w:rsidRPr="00921E76">
        <w:rPr>
          <w:u w:val="single"/>
        </w:rPr>
        <w:t xml:space="preserve">, </w:t>
      </w:r>
      <w:r w:rsidRPr="00EC36B7">
        <w:rPr>
          <w:b/>
          <w:sz w:val="26"/>
          <w:highlight w:val="green"/>
          <w:u w:val="single"/>
          <w:bdr w:val="single" w:sz="18" w:space="0" w:color="auto"/>
        </w:rPr>
        <w:t>providing India with more policy space to choose how it engages with the world</w:t>
      </w:r>
      <w:r w:rsidRPr="00921E76">
        <w:rPr>
          <w:u w:val="single"/>
        </w:rPr>
        <w:t xml:space="preserve">. </w:t>
      </w:r>
      <w:r w:rsidRPr="00EC36B7">
        <w:rPr>
          <w:b/>
          <w:sz w:val="26"/>
          <w:highlight w:val="green"/>
          <w:u w:val="single"/>
        </w:rPr>
        <w:t>Focusing on domestic economic development</w:t>
      </w:r>
      <w:r w:rsidRPr="00EC36B7">
        <w:rPr>
          <w:highlight w:val="green"/>
          <w:u w:val="single"/>
        </w:rPr>
        <w:t xml:space="preserve"> </w:t>
      </w:r>
      <w:r w:rsidRPr="00EC36B7">
        <w:rPr>
          <w:b/>
          <w:sz w:val="26"/>
          <w:highlight w:val="green"/>
          <w:u w:val="single"/>
        </w:rPr>
        <w:t>will</w:t>
      </w:r>
      <w:r w:rsidRPr="00EC36B7">
        <w:rPr>
          <w:highlight w:val="green"/>
          <w:u w:val="single"/>
        </w:rPr>
        <w:t xml:space="preserve"> </w:t>
      </w:r>
      <w:r w:rsidRPr="00921E76">
        <w:rPr>
          <w:u w:val="single"/>
        </w:rPr>
        <w:t xml:space="preserve">also </w:t>
      </w:r>
      <w:r w:rsidRPr="00EC36B7">
        <w:rPr>
          <w:b/>
          <w:sz w:val="26"/>
          <w:highlight w:val="green"/>
          <w:u w:val="single"/>
        </w:rPr>
        <w:t>be necessary for cities like Mumbai to function as significant regional hubs.</w:t>
      </w:r>
      <w:r w:rsidRPr="00EC36B7">
        <w:rPr>
          <w:sz w:val="16"/>
          <w:highlight w:val="green"/>
        </w:rPr>
        <w:t xml:space="preserve"> </w:t>
      </w:r>
      <w:r w:rsidRPr="00921E76">
        <w:rPr>
          <w:sz w:val="16"/>
        </w:rPr>
        <w:t xml:space="preserve">Containing the coronavirus should be an immediate priority to limit the pandemic’s economic damage and to facilitate a quicker economic recovery. The Indian economy contracted significantly in the first and second quarters of 2020, though there are signs that the worst may have passed. But for economic activity to resume meaningfully, the spread of COVID-19 must be slowed, especially given the government’s limited fiscal space to lead the recovery process. Mitigating the degree of permanent economic damage from the pandemic and enabling recovery will be crucial for people’s livelihoods as well as India’s economic heft internationally, both now and going forward. Focusing on domestic economic development will be necessary for cities like Mumbai to function as significant regional hubs. </w:t>
      </w:r>
      <w:r w:rsidRPr="00921E76">
        <w:rPr>
          <w:u w:val="single"/>
        </w:rPr>
        <w:t>In the longer term, India must change gears economically if it hopes to sustain rapid growth in the coming years.</w:t>
      </w:r>
      <w:r w:rsidRPr="00921E76">
        <w:rPr>
          <w:sz w:val="16"/>
        </w:rPr>
        <w:t xml:space="preserve"> So far, India has urbanised and industrialised slower compared to the East Asian miracle economies, even at similar levels of economic development. The single hit of big-bang reforms in 1991 contrast to the multiple rounds of significant policy changes that successful developing economies have undertaken, and substantial room for improvement remains in its infrastructure and institutions. These foundations are necessary not just for broader economic development, but also for cities like Mumbai to develop as substantial regional hubs. </w:t>
      </w:r>
      <w:r w:rsidRPr="00921E76">
        <w:rPr>
          <w:u w:val="single"/>
        </w:rPr>
        <w:t xml:space="preserve">Despite demographics being on its side, structural reforms are crucial for India to grow faster going forward. The </w:t>
      </w:r>
      <w:r w:rsidRPr="00EC36B7">
        <w:rPr>
          <w:b/>
          <w:sz w:val="26"/>
          <w:highlight w:val="green"/>
          <w:u w:val="single"/>
        </w:rPr>
        <w:t>geoeconomic benefits of</w:t>
      </w:r>
      <w:r w:rsidRPr="00EC36B7">
        <w:rPr>
          <w:highlight w:val="green"/>
          <w:u w:val="single"/>
        </w:rPr>
        <w:t xml:space="preserve"> </w:t>
      </w:r>
      <w:r w:rsidRPr="00921E76">
        <w:rPr>
          <w:u w:val="single"/>
        </w:rPr>
        <w:t xml:space="preserve">working towards more robust </w:t>
      </w:r>
      <w:r w:rsidRPr="00EC36B7">
        <w:rPr>
          <w:b/>
          <w:sz w:val="26"/>
          <w:highlight w:val="green"/>
          <w:u w:val="single"/>
        </w:rPr>
        <w:t>growth</w:t>
      </w:r>
      <w:r w:rsidRPr="00921E76">
        <w:rPr>
          <w:u w:val="single"/>
        </w:rPr>
        <w:t xml:space="preserve">, both now and in the future, </w:t>
      </w:r>
      <w:r w:rsidRPr="00EC36B7">
        <w:rPr>
          <w:b/>
          <w:sz w:val="26"/>
          <w:highlight w:val="green"/>
          <w:u w:val="single"/>
        </w:rPr>
        <w:t>are multiple</w:t>
      </w:r>
      <w:r w:rsidRPr="00921E76">
        <w:rPr>
          <w:u w:val="single"/>
        </w:rPr>
        <w:t>. Though the Indian economy is already relatively large, it remains less than half the size of China in PPP terms, and about a fifth of China’s size at market exchange rates as of 2019</w:t>
      </w:r>
      <w:r w:rsidRPr="00921E76">
        <w:rPr>
          <w:sz w:val="16"/>
        </w:rPr>
        <w:t xml:space="preserve">. Faster economic growth would </w:t>
      </w:r>
      <w:r w:rsidRPr="00EC36B7">
        <w:rPr>
          <w:b/>
          <w:sz w:val="26"/>
          <w:highlight w:val="green"/>
          <w:u w:val="single"/>
        </w:rPr>
        <w:t>help India catch up to China</w:t>
      </w:r>
      <w:r w:rsidRPr="00EC36B7">
        <w:rPr>
          <w:sz w:val="16"/>
          <w:highlight w:val="green"/>
        </w:rPr>
        <w:t xml:space="preserve"> </w:t>
      </w:r>
      <w:r w:rsidRPr="00921E76">
        <w:rPr>
          <w:sz w:val="16"/>
        </w:rPr>
        <w:t xml:space="preserve">in terms of both size and sophistication, </w:t>
      </w:r>
      <w:r w:rsidRPr="00921E76">
        <w:rPr>
          <w:u w:val="single"/>
        </w:rPr>
        <w:t xml:space="preserve">as well as </w:t>
      </w:r>
      <w:r w:rsidRPr="00EC36B7">
        <w:rPr>
          <w:b/>
          <w:sz w:val="26"/>
          <w:highlight w:val="green"/>
          <w:u w:val="single"/>
        </w:rPr>
        <w:t>boosting</w:t>
      </w:r>
      <w:r w:rsidRPr="00EC36B7">
        <w:rPr>
          <w:highlight w:val="green"/>
          <w:u w:val="single"/>
        </w:rPr>
        <w:t xml:space="preserve"> </w:t>
      </w:r>
      <w:r w:rsidRPr="00EC36B7">
        <w:rPr>
          <w:b/>
          <w:sz w:val="26"/>
          <w:highlight w:val="green"/>
          <w:u w:val="single"/>
        </w:rPr>
        <w:t>India’s</w:t>
      </w:r>
      <w:r w:rsidRPr="00EC36B7">
        <w:rPr>
          <w:highlight w:val="green"/>
          <w:u w:val="single"/>
        </w:rPr>
        <w:t xml:space="preserve"> </w:t>
      </w:r>
      <w:r w:rsidRPr="00EC36B7">
        <w:rPr>
          <w:b/>
          <w:sz w:val="26"/>
          <w:highlight w:val="green"/>
          <w:u w:val="single"/>
          <w:bdr w:val="single" w:sz="18" w:space="0" w:color="auto"/>
        </w:rPr>
        <w:t>economic power more broadly</w:t>
      </w:r>
      <w:r w:rsidRPr="00921E76">
        <w:rPr>
          <w:u w:val="single"/>
        </w:rPr>
        <w:t xml:space="preserve">. Size in turn would accord other rewards. The </w:t>
      </w:r>
      <w:r w:rsidRPr="00EC36B7">
        <w:rPr>
          <w:b/>
          <w:sz w:val="26"/>
          <w:highlight w:val="green"/>
          <w:u w:val="single"/>
        </w:rPr>
        <w:t>sense of gravity felt</w:t>
      </w:r>
      <w:r w:rsidRPr="00EC36B7">
        <w:rPr>
          <w:highlight w:val="green"/>
          <w:u w:val="single"/>
        </w:rPr>
        <w:t xml:space="preserve"> </w:t>
      </w:r>
      <w:r w:rsidRPr="00EC36B7">
        <w:rPr>
          <w:b/>
          <w:sz w:val="26"/>
          <w:highlight w:val="green"/>
          <w:u w:val="single"/>
        </w:rPr>
        <w:t>by neighbouring states</w:t>
      </w:r>
      <w:r w:rsidRPr="00EC36B7">
        <w:rPr>
          <w:highlight w:val="green"/>
          <w:u w:val="single"/>
        </w:rPr>
        <w:t xml:space="preserve"> </w:t>
      </w:r>
      <w:r w:rsidRPr="00921E76">
        <w:rPr>
          <w:u w:val="single"/>
        </w:rPr>
        <w:t xml:space="preserve">in the region </w:t>
      </w:r>
      <w:r w:rsidRPr="00EC36B7">
        <w:rPr>
          <w:b/>
          <w:sz w:val="26"/>
          <w:highlight w:val="green"/>
          <w:u w:val="single"/>
        </w:rPr>
        <w:t>may pull more towards India</w:t>
      </w:r>
      <w:r w:rsidRPr="00EC36B7">
        <w:rPr>
          <w:highlight w:val="green"/>
          <w:u w:val="single"/>
        </w:rPr>
        <w:t xml:space="preserve"> </w:t>
      </w:r>
      <w:r w:rsidRPr="00921E76">
        <w:rPr>
          <w:u w:val="single"/>
        </w:rPr>
        <w:t>as it grows, increasing the degree of its economic influence through avenues like trade, regardless of its attitude towards deals like the Regional Comprehensive Economic Partnership (RCEP</w:t>
      </w:r>
      <w:r w:rsidRPr="00921E76">
        <w:rPr>
          <w:sz w:val="16"/>
        </w:rPr>
        <w:t xml:space="preserve">). It may also help develop hubs like Mumbai further and elevate them in the region as sources and destinations of investment. </w:t>
      </w:r>
      <w:r w:rsidRPr="00921E76">
        <w:rPr>
          <w:u w:val="single"/>
        </w:rPr>
        <w:t xml:space="preserve">All this would </w:t>
      </w:r>
      <w:r w:rsidRPr="00EC36B7">
        <w:rPr>
          <w:b/>
          <w:sz w:val="26"/>
          <w:highlight w:val="green"/>
          <w:u w:val="single"/>
        </w:rPr>
        <w:t>afford India more choices in how it wishes to utilise its power</w:t>
      </w:r>
      <w:r w:rsidRPr="00921E76">
        <w:rPr>
          <w:u w:val="single"/>
        </w:rPr>
        <w:t>. Faster economic growth would help India catch up to China in terms of both size and sophistication, as well as boosting India’s economic power more broadly</w:t>
      </w:r>
      <w:r w:rsidRPr="00921E76">
        <w:rPr>
          <w:sz w:val="16"/>
        </w:rPr>
        <w:t xml:space="preserve">. There are longer term geopolitical reasons to lay the foundations of good growth now too. As Chinese growth slows gradually over the coming decades, in line with its ageing population and approach to the technological frontier, scope exists for India to be the next economic powerhouse and great power in the region. </w:t>
      </w:r>
      <w:r w:rsidRPr="00921E76">
        <w:rPr>
          <w:u w:val="single"/>
        </w:rPr>
        <w:t xml:space="preserve">Such status will not accrue by default and will depend substantially on the </w:t>
      </w:r>
      <w:r w:rsidRPr="00EC36B7">
        <w:rPr>
          <w:b/>
          <w:sz w:val="26"/>
          <w:highlight w:val="green"/>
          <w:u w:val="single"/>
        </w:rPr>
        <w:t xml:space="preserve">foreign policy </w:t>
      </w:r>
      <w:r w:rsidRPr="00EC36B7">
        <w:rPr>
          <w:b/>
          <w:sz w:val="26"/>
          <w:highlight w:val="green"/>
          <w:u w:val="single"/>
        </w:rPr>
        <w:lastRenderedPageBreak/>
        <w:t>choices</w:t>
      </w:r>
      <w:r w:rsidRPr="00EC36B7">
        <w:rPr>
          <w:highlight w:val="green"/>
          <w:u w:val="single"/>
        </w:rPr>
        <w:t xml:space="preserve"> </w:t>
      </w:r>
      <w:r w:rsidRPr="00921E76">
        <w:rPr>
          <w:u w:val="single"/>
        </w:rPr>
        <w:t xml:space="preserve">made in coming years. But much of the foundation for such choices — including economic size, and the scope to fund other elements of power including military and diplomatic capabilities — </w:t>
      </w:r>
      <w:r w:rsidRPr="00EC36B7">
        <w:rPr>
          <w:b/>
          <w:sz w:val="26"/>
          <w:highlight w:val="green"/>
          <w:u w:val="single"/>
        </w:rPr>
        <w:t xml:space="preserve">will rely </w:t>
      </w:r>
      <w:r w:rsidRPr="00EC36B7">
        <w:rPr>
          <w:b/>
          <w:sz w:val="26"/>
          <w:highlight w:val="green"/>
          <w:u w:val="single"/>
          <w:bdr w:val="single" w:sz="18" w:space="0" w:color="auto"/>
        </w:rPr>
        <w:t>greatly on the state of the Indian economy</w:t>
      </w:r>
      <w:r w:rsidRPr="00921E76">
        <w:rPr>
          <w:u w:val="single"/>
        </w:rPr>
        <w:t>. If those are the geopolitical carrots incentivising faster growth, what is the stick? Unless India works on its economic foundations, its pull relative to China’s weight is likely to remain limited, and its economic influence in its backyard will diminish as a result.</w:t>
      </w:r>
      <w:r w:rsidRPr="00921E76">
        <w:rPr>
          <w:sz w:val="16"/>
        </w:rPr>
        <w:t xml:space="preserve"> China is already the largest trade partner of Bangladesh, Pakistan and Nepal and the largest foreign investor in the latter two countries. It also continues to exert significant levels of both economic coercion and persuasion in the Indo-Pacific at large. The longer it takes for India to undertake substantial reform and improve its growth performance, the more geoeconomic advantages it cedes, and the opportunity for hubs like Mumbai to remain competitive in the broader Indo-Pacific may be lost. In the long run, the ability of cities like Mumbai to develop into regional hubs will also hinge on the implementation of deep structural reforms. India faces challenging domestic circumstances as well volatility abroad in the Indo-Pacific. To ensure that development continues and living standards rise, as well as to shore up its geopolitical position in the region, domestic economic performance and reform should be India’s top priority. In the long run, the ability of cities like Mumbai to develop into regional hubs will also hinge on the implementation of deep structural reforms.</w:t>
      </w:r>
    </w:p>
    <w:p w14:paraId="5EF35ADC" w14:textId="77777777" w:rsidR="000A4C61" w:rsidRPr="00921E76" w:rsidRDefault="000A4C61" w:rsidP="000A4C61">
      <w:pPr>
        <w:pStyle w:val="Heading4"/>
        <w:rPr>
          <w:rFonts w:cs="Calibri"/>
          <w:b w:val="0"/>
          <w:bCs w:val="0"/>
          <w:sz w:val="20"/>
          <w:szCs w:val="18"/>
        </w:rPr>
      </w:pPr>
      <w:r w:rsidRPr="00921E76">
        <w:rPr>
          <w:rFonts w:cs="Calibri"/>
        </w:rPr>
        <w:t>That’s key to ensure a peaceful U.S.-China power transition and solve global risks</w:t>
      </w:r>
    </w:p>
    <w:p w14:paraId="38F1852F" w14:textId="77777777" w:rsidR="000A4C61" w:rsidRPr="00921E76" w:rsidRDefault="000A4C61" w:rsidP="000A4C61">
      <w:r w:rsidRPr="00921E76">
        <w:rPr>
          <w:rStyle w:val="Style13ptBold"/>
        </w:rPr>
        <w:t>GPC 17</w:t>
      </w:r>
      <w:r w:rsidRPr="00921E76">
        <w:t xml:space="preserve"> – Greater Pacific Capital, investing institution designed to identify and develop investing opportunities in and between India and other international economies, 7/17/17, “Path to Power: India’s Great Opportunity in the Changing World Order,” https://greaterpacificcapital.com/path-to-power-indias-great-opportunity-in-the-changing-world-order/</w:t>
      </w:r>
    </w:p>
    <w:p w14:paraId="248F3F0E" w14:textId="77777777" w:rsidR="000A4C61" w:rsidRPr="00921E76" w:rsidRDefault="000A4C61" w:rsidP="000A4C61">
      <w:pPr>
        <w:rPr>
          <w:sz w:val="16"/>
        </w:rPr>
      </w:pPr>
      <w:r w:rsidRPr="00921E76">
        <w:rPr>
          <w:sz w:val="16"/>
        </w:rPr>
        <w:t xml:space="preserve">Last month’s Sign of the Times highlighted what appear to be a series of US retreats from global leadership positions. With the geopolitical cards apparently being reshuffled across a wide range of defence, political and economic areas, </w:t>
      </w:r>
      <w:r w:rsidRPr="00EC36B7">
        <w:rPr>
          <w:rStyle w:val="StyleUnderline"/>
          <w:highlight w:val="green"/>
        </w:rPr>
        <w:t>America’s</w:t>
      </w:r>
      <w:r w:rsidRPr="00921E76">
        <w:rPr>
          <w:rStyle w:val="StyleUnderline"/>
        </w:rPr>
        <w:t xml:space="preserve"> apparent </w:t>
      </w:r>
      <w:r w:rsidRPr="00EC36B7">
        <w:rPr>
          <w:rStyle w:val="StyleUnderline"/>
          <w:highlight w:val="green"/>
        </w:rPr>
        <w:t xml:space="preserve">withdrawal is creating opportunities </w:t>
      </w:r>
      <w:r w:rsidRPr="00921E76">
        <w:rPr>
          <w:rStyle w:val="StyleUnderline"/>
        </w:rPr>
        <w:t>for countries seeking to fill the resulting void, with China currently taking the most proactive steps</w:t>
      </w:r>
      <w:r w:rsidRPr="00921E76">
        <w:rPr>
          <w:sz w:val="16"/>
        </w:rPr>
        <w:t xml:space="preserve"> among the potential contenders. Beijing has already made clear its intent to play a more active role in matters of globalisation, international trade and climate change, global issues that also align well with China’s domestic agenda and where it can leverage significant political and financial assets. Despite China’s head start over others and its apparent desire to lead, its efforts will likely face not only resistance from the West but also competition from a number of countries, both within Asia and abroad. Further, China’s inability to lead on a broader set of issues related to matters such as human rights or regional security acts as a counter-weight to its leadership efforts and provides opportunities for other countries to fill the gaps being left by the United States. </w:t>
      </w:r>
      <w:r w:rsidRPr="00EC36B7">
        <w:rPr>
          <w:rStyle w:val="StyleUnderline"/>
          <w:highlight w:val="green"/>
        </w:rPr>
        <w:t>Among</w:t>
      </w:r>
      <w:r w:rsidRPr="00921E76">
        <w:rPr>
          <w:rStyle w:val="StyleUnderline"/>
        </w:rPr>
        <w:t xml:space="preserve"> potential </w:t>
      </w:r>
      <w:r w:rsidRPr="00EC36B7">
        <w:rPr>
          <w:rStyle w:val="StyleUnderline"/>
          <w:highlight w:val="green"/>
        </w:rPr>
        <w:t>contenders for</w:t>
      </w:r>
      <w:r w:rsidRPr="00921E76">
        <w:rPr>
          <w:rStyle w:val="StyleUnderline"/>
        </w:rPr>
        <w:t xml:space="preserve"> regional and international </w:t>
      </w:r>
      <w:r w:rsidRPr="00EC36B7">
        <w:rPr>
          <w:rStyle w:val="StyleUnderline"/>
          <w:highlight w:val="green"/>
        </w:rPr>
        <w:t>leadership, India</w:t>
      </w:r>
      <w:r w:rsidRPr="00921E76">
        <w:rPr>
          <w:rStyle w:val="StyleUnderline"/>
        </w:rPr>
        <w:t>, as the world’s fastest growing economy, the largest democracy</w:t>
      </w:r>
      <w:r w:rsidRPr="00921E76">
        <w:rPr>
          <w:sz w:val="16"/>
        </w:rPr>
        <w:t xml:space="preserve"> and (potentially[1]) the most populous country, clearly </w:t>
      </w:r>
      <w:r w:rsidRPr="00921E76">
        <w:rPr>
          <w:rStyle w:val="StyleUnderline"/>
        </w:rPr>
        <w:t>has critical assets to leverage across a number of spheres. Bringing these to bear</w:t>
      </w:r>
      <w:r w:rsidRPr="00921E76">
        <w:rPr>
          <w:sz w:val="16"/>
        </w:rPr>
        <w:t xml:space="preserve"> though </w:t>
      </w:r>
      <w:r w:rsidRPr="00921E76">
        <w:rPr>
          <w:rStyle w:val="StyleUnderline"/>
        </w:rPr>
        <w:t>will require India to be far more bold and strategic in handling</w:t>
      </w:r>
      <w:r w:rsidRPr="00921E76">
        <w:rPr>
          <w:sz w:val="16"/>
        </w:rPr>
        <w:t xml:space="preserve"> both </w:t>
      </w:r>
      <w:r w:rsidRPr="00921E76">
        <w:rPr>
          <w:rStyle w:val="StyleUnderline"/>
        </w:rPr>
        <w:t>international affairs</w:t>
      </w:r>
      <w:r w:rsidRPr="00921E76">
        <w:rPr>
          <w:sz w:val="16"/>
        </w:rPr>
        <w:t xml:space="preserve"> and in making strong domestic progress, both are matters that have proved elusive to date. However, </w:t>
      </w:r>
      <w:r w:rsidRPr="00921E76">
        <w:rPr>
          <w:rStyle w:val="StyleUnderline"/>
        </w:rPr>
        <w:t>if India can achieve this, it has the potential to create a virtuous circle of domestic development and international leadership</w:t>
      </w:r>
      <w:r w:rsidRPr="00921E76">
        <w:rPr>
          <w:sz w:val="16"/>
        </w:rPr>
        <w:t xml:space="preserve"> similar to the one that has underwritten US prosperity for over two generations. </w:t>
      </w:r>
    </w:p>
    <w:p w14:paraId="2672D3E7" w14:textId="77777777" w:rsidR="000A4C61" w:rsidRPr="00921E76" w:rsidRDefault="000A4C61" w:rsidP="000A4C61">
      <w:pPr>
        <w:rPr>
          <w:sz w:val="16"/>
        </w:rPr>
      </w:pPr>
      <w:r w:rsidRPr="00921E76">
        <w:rPr>
          <w:sz w:val="16"/>
        </w:rPr>
        <w:t>The Need for Renewed Leadership</w:t>
      </w:r>
    </w:p>
    <w:p w14:paraId="1E381A44" w14:textId="77777777" w:rsidR="000A4C61" w:rsidRPr="00921E76" w:rsidRDefault="000A4C61" w:rsidP="000A4C61">
      <w:pPr>
        <w:rPr>
          <w:sz w:val="16"/>
        </w:rPr>
      </w:pPr>
      <w:r w:rsidRPr="00921E76">
        <w:rPr>
          <w:rStyle w:val="StyleUnderline"/>
        </w:rPr>
        <w:t xml:space="preserve">One of the </w:t>
      </w:r>
      <w:r w:rsidRPr="00EC36B7">
        <w:rPr>
          <w:rStyle w:val="StyleUnderline"/>
          <w:highlight w:val="green"/>
        </w:rPr>
        <w:t>most dangerous</w:t>
      </w:r>
      <w:r w:rsidRPr="00921E76">
        <w:rPr>
          <w:rStyle w:val="StyleUnderline"/>
        </w:rPr>
        <w:t xml:space="preserve"> geo-political circumstances </w:t>
      </w:r>
      <w:r w:rsidRPr="00EC36B7">
        <w:rPr>
          <w:rStyle w:val="StyleUnderline"/>
          <w:highlight w:val="green"/>
        </w:rPr>
        <w:t xml:space="preserve">is a </w:t>
      </w:r>
      <w:r w:rsidRPr="00EC36B7">
        <w:rPr>
          <w:rStyle w:val="Emphasis"/>
          <w:highlight w:val="green"/>
        </w:rPr>
        <w:t>power vacuum</w:t>
      </w:r>
      <w:r w:rsidRPr="00921E76">
        <w:rPr>
          <w:sz w:val="16"/>
        </w:rPr>
        <w:t xml:space="preserve"> and </w:t>
      </w:r>
      <w:r w:rsidRPr="00921E76">
        <w:rPr>
          <w:rStyle w:val="StyleUnderline"/>
        </w:rPr>
        <w:t>America’s actions</w:t>
      </w:r>
      <w:r w:rsidRPr="00921E76">
        <w:rPr>
          <w:sz w:val="16"/>
        </w:rPr>
        <w:t xml:space="preserve"> in the last six months in particular, </w:t>
      </w:r>
      <w:r w:rsidRPr="00921E76">
        <w:rPr>
          <w:rStyle w:val="StyleUnderline"/>
        </w:rPr>
        <w:t>suggest</w:t>
      </w:r>
      <w:r w:rsidRPr="00921E76">
        <w:rPr>
          <w:sz w:val="16"/>
        </w:rPr>
        <w:t xml:space="preserve"> that </w:t>
      </w:r>
      <w:r w:rsidRPr="00921E76">
        <w:rPr>
          <w:rStyle w:val="StyleUnderline"/>
        </w:rPr>
        <w:t>the execution of the Trump Administration’s ‘America First’ vision is creating vacuums across an increasingly broad range of fields</w:t>
      </w:r>
      <w:r w:rsidRPr="00921E76">
        <w:rPr>
          <w:sz w:val="16"/>
        </w:rPr>
        <w:t xml:space="preserve">. These are further being </w:t>
      </w:r>
      <w:r w:rsidRPr="00EC36B7">
        <w:rPr>
          <w:rStyle w:val="StyleUnderline"/>
          <w:highlight w:val="green"/>
        </w:rPr>
        <w:t>exacerbated by</w:t>
      </w:r>
      <w:r w:rsidRPr="00921E76">
        <w:rPr>
          <w:rStyle w:val="StyleUnderline"/>
        </w:rPr>
        <w:t xml:space="preserve"> the</w:t>
      </w:r>
      <w:r w:rsidRPr="00921E76">
        <w:rPr>
          <w:sz w:val="16"/>
        </w:rPr>
        <w:t xml:space="preserve"> accompanying </w:t>
      </w:r>
      <w:r w:rsidRPr="00EC36B7">
        <w:rPr>
          <w:rStyle w:val="StyleUnderline"/>
          <w:highlight w:val="green"/>
        </w:rPr>
        <w:t>weakening</w:t>
      </w:r>
      <w:r w:rsidRPr="00921E76">
        <w:rPr>
          <w:rStyle w:val="StyleUnderline"/>
        </w:rPr>
        <w:t xml:space="preserve"> of</w:t>
      </w:r>
      <w:r w:rsidRPr="00921E76">
        <w:rPr>
          <w:sz w:val="16"/>
        </w:rPr>
        <w:t xml:space="preserve"> (formerly US-led) </w:t>
      </w:r>
      <w:r w:rsidRPr="00921E76">
        <w:rPr>
          <w:rStyle w:val="StyleUnderline"/>
        </w:rPr>
        <w:t xml:space="preserve">international and </w:t>
      </w:r>
      <w:r w:rsidRPr="00EC36B7">
        <w:rPr>
          <w:rStyle w:val="StyleUnderline"/>
          <w:highlight w:val="green"/>
        </w:rPr>
        <w:t>multi-lateral institutions</w:t>
      </w:r>
      <w:r w:rsidRPr="00921E76">
        <w:rPr>
          <w:sz w:val="16"/>
        </w:rPr>
        <w:t xml:space="preserve"> that have until recently underwritten the global order. This order consisted of, among other things, a </w:t>
      </w:r>
      <w:r w:rsidRPr="00921E76">
        <w:rPr>
          <w:rStyle w:val="StyleUnderline"/>
        </w:rPr>
        <w:t xml:space="preserve">shared commitment to liberal capitalism, </w:t>
      </w:r>
      <w:r w:rsidRPr="00921E76">
        <w:rPr>
          <w:rStyle w:val="Emphasis"/>
        </w:rPr>
        <w:t>clear rules of engagement</w:t>
      </w:r>
      <w:r w:rsidRPr="00921E76">
        <w:rPr>
          <w:rStyle w:val="StyleUnderline"/>
        </w:rPr>
        <w:t xml:space="preserve"> in </w:t>
      </w:r>
      <w:r w:rsidRPr="00921E76">
        <w:rPr>
          <w:rStyle w:val="Emphasis"/>
        </w:rPr>
        <w:t>trade, policy and war</w:t>
      </w:r>
      <w:r w:rsidRPr="00921E76">
        <w:rPr>
          <w:sz w:val="16"/>
        </w:rPr>
        <w:t xml:space="preserve">, a high-level security architecture focused on </w:t>
      </w:r>
      <w:r w:rsidRPr="00921E76">
        <w:rPr>
          <w:rStyle w:val="StyleUnderline"/>
        </w:rPr>
        <w:t>nuclear non-proliferation</w:t>
      </w:r>
      <w:r w:rsidRPr="00921E76">
        <w:rPr>
          <w:sz w:val="16"/>
        </w:rPr>
        <w:t xml:space="preserve">, a recognition of states’ fundamental sovereignty </w:t>
      </w:r>
      <w:r w:rsidRPr="00921E76">
        <w:rPr>
          <w:rStyle w:val="StyleUnderline"/>
        </w:rPr>
        <w:t xml:space="preserve">and shared access to the earth’s </w:t>
      </w:r>
      <w:r w:rsidRPr="00921E76">
        <w:rPr>
          <w:rStyle w:val="Emphasis"/>
        </w:rPr>
        <w:t>global commons</w:t>
      </w:r>
      <w:r w:rsidRPr="00921E76">
        <w:rPr>
          <w:sz w:val="16"/>
        </w:rPr>
        <w:t xml:space="preserve">.   A number of the key elements of this order were already under attack before America’s current retreat. In fact, the recent withdrawal by the US from what has historically been a muscular international leadership is in many ways a reaction to its own domestic challenges and the global economic, political and security issues that have built up over the past few decades. As pointed out in a previous Sign of the Times[2], many of these challenges are the direct consequences of the current world order, including, the lack of international and national policies to compensate for the uneven nature of growth based on globalisation which while being the key driver of the unprecedented rise in prosperity </w:t>
      </w:r>
      <w:r w:rsidRPr="00921E76">
        <w:rPr>
          <w:sz w:val="16"/>
        </w:rPr>
        <w:lastRenderedPageBreak/>
        <w:t xml:space="preserve">has also created increasing income divides and continued to cause massive environmental impacts from mass industrialisation. </w:t>
      </w:r>
      <w:r w:rsidRPr="00921E76">
        <w:rPr>
          <w:rStyle w:val="StyleUnderline"/>
        </w:rPr>
        <w:t>Among the challenges facing the world today are</w:t>
      </w:r>
      <w:r w:rsidRPr="00921E76">
        <w:rPr>
          <w:sz w:val="16"/>
        </w:rPr>
        <w:t xml:space="preserve"> a number of </w:t>
      </w:r>
      <w:r w:rsidRPr="00EC36B7">
        <w:rPr>
          <w:rStyle w:val="StyleUnderline"/>
          <w:highlight w:val="green"/>
        </w:rPr>
        <w:t>issues of global scope</w:t>
      </w:r>
      <w:r w:rsidRPr="00921E76">
        <w:rPr>
          <w:rStyle w:val="StyleUnderline"/>
        </w:rPr>
        <w:t xml:space="preserve"> and scale that will require coordinated international action</w:t>
      </w:r>
      <w:r w:rsidRPr="00921E76">
        <w:rPr>
          <w:sz w:val="16"/>
        </w:rPr>
        <w:t xml:space="preserve">, and that is </w:t>
      </w:r>
      <w:r w:rsidRPr="00921E76">
        <w:rPr>
          <w:rStyle w:val="StyleUnderline"/>
        </w:rPr>
        <w:t>unlikely to be achieved in the absence of clear leadership by</w:t>
      </w:r>
      <w:r w:rsidRPr="00921E76">
        <w:rPr>
          <w:sz w:val="16"/>
        </w:rPr>
        <w:t xml:space="preserve"> either </w:t>
      </w:r>
      <w:r w:rsidRPr="00921E76">
        <w:rPr>
          <w:rStyle w:val="StyleUnderline"/>
        </w:rPr>
        <w:t>one country or a small group of tightly aligned countries</w:t>
      </w:r>
      <w:r w:rsidRPr="00921E76">
        <w:rPr>
          <w:sz w:val="16"/>
        </w:rPr>
        <w:t xml:space="preserve">. The </w:t>
      </w:r>
      <w:r w:rsidRPr="00921E76">
        <w:rPr>
          <w:rStyle w:val="StyleUnderline"/>
        </w:rPr>
        <w:t>issues</w:t>
      </w:r>
      <w:r w:rsidRPr="00921E76">
        <w:rPr>
          <w:sz w:val="16"/>
        </w:rPr>
        <w:t xml:space="preserve">, which require this vision and leadership, </w:t>
      </w:r>
      <w:r w:rsidRPr="00EC36B7">
        <w:rPr>
          <w:rStyle w:val="StyleUnderline"/>
          <w:highlight w:val="green"/>
        </w:rPr>
        <w:t>include</w:t>
      </w:r>
      <w:r w:rsidRPr="00921E76">
        <w:rPr>
          <w:sz w:val="16"/>
        </w:rPr>
        <w:t xml:space="preserve">: </w:t>
      </w:r>
    </w:p>
    <w:p w14:paraId="695451E8" w14:textId="77777777" w:rsidR="000A4C61" w:rsidRPr="00921E76" w:rsidRDefault="000A4C61" w:rsidP="000A4C61">
      <w:pPr>
        <w:rPr>
          <w:sz w:val="16"/>
        </w:rPr>
      </w:pPr>
      <w:r w:rsidRPr="00921E76">
        <w:rPr>
          <w:sz w:val="16"/>
        </w:rPr>
        <w:t xml:space="preserve">1. </w:t>
      </w:r>
      <w:r w:rsidRPr="00EC36B7">
        <w:rPr>
          <w:rStyle w:val="Emphasis"/>
          <w:highlight w:val="green"/>
        </w:rPr>
        <w:t>Trade Protectionism</w:t>
      </w:r>
      <w:r w:rsidRPr="00921E76">
        <w:rPr>
          <w:rStyle w:val="Emphasis"/>
        </w:rPr>
        <w:t xml:space="preserve"> and Fairness</w:t>
      </w:r>
      <w:r w:rsidRPr="00921E76">
        <w:rPr>
          <w:sz w:val="16"/>
        </w:rPr>
        <w:t xml:space="preserve">. The </w:t>
      </w:r>
      <w:r w:rsidRPr="00921E76">
        <w:rPr>
          <w:rStyle w:val="StyleUnderline"/>
        </w:rPr>
        <w:t>continued growth of global industrial trade is being threatened by increasing protectionism</w:t>
      </w:r>
      <w:r w:rsidRPr="00921E76">
        <w:rPr>
          <w:sz w:val="16"/>
        </w:rPr>
        <w:t xml:space="preserve"> (e.g. a 51% increase in G20 country trade protectionist measures from 2010-15) and major withdrawals by countries from trade frameworks (e.g. the US withdrawal from the TPP and the UK’s Brexit). While this is based on a perception of the unfairness of trade or an infringed sovereignty, it is clear that the countries that have voted for more isolationist leaders and policies have been among free trade’s biggest historic beneficiaries with their economies still reliant on its continued growth.[3] </w:t>
      </w:r>
    </w:p>
    <w:p w14:paraId="62D71BC1" w14:textId="77777777" w:rsidR="000A4C61" w:rsidRPr="00921E76" w:rsidRDefault="000A4C61" w:rsidP="000A4C61">
      <w:pPr>
        <w:rPr>
          <w:sz w:val="16"/>
        </w:rPr>
      </w:pPr>
      <w:r w:rsidRPr="00921E76">
        <w:rPr>
          <w:sz w:val="16"/>
        </w:rPr>
        <w:t xml:space="preserve">2. </w:t>
      </w:r>
      <w:r w:rsidRPr="00EC36B7">
        <w:rPr>
          <w:rStyle w:val="Emphasis"/>
          <w:highlight w:val="green"/>
        </w:rPr>
        <w:t>Income Inequality</w:t>
      </w:r>
      <w:r w:rsidRPr="00921E76">
        <w:rPr>
          <w:sz w:val="16"/>
        </w:rPr>
        <w:t xml:space="preserve">. The gaps between the have and the have nots globally </w:t>
      </w:r>
      <w:r w:rsidRPr="00921E76">
        <w:rPr>
          <w:rStyle w:val="StyleUnderline"/>
        </w:rPr>
        <w:t>is sharpening across a number of key dimensions, with the traditional north-south divide between countries being exacerbated by growing inequality within nations</w:t>
      </w:r>
      <w:r w:rsidRPr="00921E76">
        <w:rPr>
          <w:sz w:val="16"/>
        </w:rPr>
        <w:t xml:space="preserve">, too, with the GINI coefficient, a traditional measure of inequality rising by 10% across OECD countries and the ratio of top income decile to bottom income decile reached its highest level in 30 years. [4] </w:t>
      </w:r>
    </w:p>
    <w:p w14:paraId="71509938" w14:textId="77777777" w:rsidR="000A4C61" w:rsidRPr="00921E76" w:rsidRDefault="000A4C61" w:rsidP="000A4C61">
      <w:pPr>
        <w:rPr>
          <w:sz w:val="16"/>
        </w:rPr>
      </w:pPr>
      <w:r w:rsidRPr="00921E76">
        <w:rPr>
          <w:sz w:val="16"/>
        </w:rPr>
        <w:t xml:space="preserve">3. </w:t>
      </w:r>
      <w:r w:rsidRPr="00EC36B7">
        <w:rPr>
          <w:rStyle w:val="Emphasis"/>
          <w:highlight w:val="green"/>
        </w:rPr>
        <w:t>Climate Change</w:t>
      </w:r>
      <w:r w:rsidRPr="00921E76">
        <w:rPr>
          <w:rStyle w:val="StyleUnderline"/>
        </w:rPr>
        <w:t xml:space="preserve"> and Rising Pollution</w:t>
      </w:r>
      <w:r w:rsidRPr="00921E76">
        <w:rPr>
          <w:sz w:val="16"/>
        </w:rPr>
        <w:t xml:space="preserve">. The global fight against climate change and greenhouse gas emissions, which have increased by 80% since 1970, and has been damaged by the US withdrawal from the Paris Climate Change Accord. </w:t>
      </w:r>
    </w:p>
    <w:p w14:paraId="3C12FEF1" w14:textId="77777777" w:rsidR="000A4C61" w:rsidRPr="00921E76" w:rsidRDefault="000A4C61" w:rsidP="000A4C61">
      <w:pPr>
        <w:rPr>
          <w:sz w:val="16"/>
        </w:rPr>
      </w:pPr>
      <w:r w:rsidRPr="00921E76">
        <w:rPr>
          <w:sz w:val="16"/>
        </w:rPr>
        <w:t xml:space="preserve">4. </w:t>
      </w:r>
      <w:r w:rsidRPr="00EC36B7">
        <w:rPr>
          <w:rStyle w:val="Emphasis"/>
          <w:highlight w:val="green"/>
        </w:rPr>
        <w:t>Food and Water Security</w:t>
      </w:r>
      <w:r w:rsidRPr="00921E76">
        <w:rPr>
          <w:sz w:val="16"/>
        </w:rPr>
        <w:t xml:space="preserve">.5bn people today lack adequate access to sanitation, and of the 3bn people projected to be added to the world’s population by 2050, most will be born in countries facing severe food and water shortages. </w:t>
      </w:r>
    </w:p>
    <w:p w14:paraId="3FCB384C" w14:textId="77777777" w:rsidR="000A4C61" w:rsidRPr="00921E76" w:rsidRDefault="000A4C61" w:rsidP="000A4C61">
      <w:pPr>
        <w:rPr>
          <w:sz w:val="16"/>
        </w:rPr>
      </w:pPr>
      <w:r w:rsidRPr="00921E76">
        <w:rPr>
          <w:sz w:val="16"/>
        </w:rPr>
        <w:t xml:space="preserve">5. Cross-Border Terrorism. </w:t>
      </w:r>
      <w:r w:rsidRPr="00921E76">
        <w:rPr>
          <w:rStyle w:val="StyleUnderline"/>
        </w:rPr>
        <w:t xml:space="preserve">Cross-border </w:t>
      </w:r>
      <w:r w:rsidRPr="00EC36B7">
        <w:rPr>
          <w:rStyle w:val="Emphasis"/>
          <w:highlight w:val="green"/>
        </w:rPr>
        <w:t>terrorism</w:t>
      </w:r>
      <w:r w:rsidRPr="00921E76">
        <w:rPr>
          <w:rStyle w:val="StyleUnderline"/>
        </w:rPr>
        <w:t xml:space="preserve"> is at an all-time high</w:t>
      </w:r>
      <w:r w:rsidRPr="00921E76">
        <w:rPr>
          <w:sz w:val="16"/>
        </w:rPr>
        <w:t xml:space="preserve"> today, causing nearly 40,000 deaths per year, and </w:t>
      </w:r>
      <w:r w:rsidRPr="00921E76">
        <w:rPr>
          <w:rStyle w:val="StyleUnderline"/>
        </w:rPr>
        <w:t>creating an urgent need for global co-operation</w:t>
      </w:r>
      <w:r w:rsidRPr="00921E76">
        <w:rPr>
          <w:sz w:val="16"/>
        </w:rPr>
        <w:t xml:space="preserve"> on intelligence and security. </w:t>
      </w:r>
    </w:p>
    <w:p w14:paraId="723B7FCB" w14:textId="77777777" w:rsidR="000A4C61" w:rsidRPr="00921E76" w:rsidRDefault="000A4C61" w:rsidP="000A4C61">
      <w:pPr>
        <w:rPr>
          <w:sz w:val="16"/>
        </w:rPr>
      </w:pPr>
      <w:r w:rsidRPr="00921E76">
        <w:rPr>
          <w:sz w:val="16"/>
        </w:rPr>
        <w:t xml:space="preserve">6. </w:t>
      </w:r>
      <w:r w:rsidRPr="00EC36B7">
        <w:rPr>
          <w:rStyle w:val="Emphasis"/>
          <w:highlight w:val="green"/>
        </w:rPr>
        <w:t>Cyber-Crime</w:t>
      </w:r>
      <w:r w:rsidRPr="00921E76">
        <w:rPr>
          <w:sz w:val="16"/>
        </w:rPr>
        <w:t xml:space="preserve">. Cyber-crime, with over 45m+ incidents annually, </w:t>
      </w:r>
      <w:r w:rsidRPr="00921E76">
        <w:rPr>
          <w:rStyle w:val="StyleUnderline"/>
        </w:rPr>
        <w:t xml:space="preserve">is an increasingly critical threat to the </w:t>
      </w:r>
      <w:r w:rsidRPr="00921E76">
        <w:rPr>
          <w:rStyle w:val="Emphasis"/>
        </w:rPr>
        <w:t>global economic and political order</w:t>
      </w:r>
      <w:r w:rsidRPr="00921E76">
        <w:rPr>
          <w:sz w:val="16"/>
        </w:rPr>
        <w:t xml:space="preserve">. </w:t>
      </w:r>
    </w:p>
    <w:p w14:paraId="6FA273D2" w14:textId="77777777" w:rsidR="000A4C61" w:rsidRPr="00921E76" w:rsidRDefault="000A4C61" w:rsidP="000A4C61">
      <w:pPr>
        <w:rPr>
          <w:sz w:val="16"/>
        </w:rPr>
      </w:pPr>
      <w:r w:rsidRPr="00921E76">
        <w:rPr>
          <w:sz w:val="16"/>
        </w:rPr>
        <w:t xml:space="preserve">7. Displacements and Increasing Refugee Flows. </w:t>
      </w:r>
      <w:r w:rsidRPr="00921E76">
        <w:rPr>
          <w:rStyle w:val="StyleUnderline"/>
        </w:rPr>
        <w:t>Collective action is required to effectively process and integrate refugees and economic migrants around the world</w:t>
      </w:r>
      <w:r w:rsidRPr="00921E76">
        <w:rPr>
          <w:sz w:val="16"/>
        </w:rPr>
        <w:t xml:space="preserve">, which today total 65m – the highest number in human history. </w:t>
      </w:r>
    </w:p>
    <w:p w14:paraId="464240D7" w14:textId="77777777" w:rsidR="000A4C61" w:rsidRPr="00921E76" w:rsidRDefault="000A4C61" w:rsidP="000A4C61">
      <w:pPr>
        <w:rPr>
          <w:sz w:val="16"/>
        </w:rPr>
      </w:pPr>
      <w:r w:rsidRPr="00921E76">
        <w:rPr>
          <w:sz w:val="16"/>
        </w:rPr>
        <w:t xml:space="preserve">As pointed out in previous Sign of the Times papers, </w:t>
      </w:r>
      <w:r w:rsidRPr="00EC36B7">
        <w:rPr>
          <w:rStyle w:val="StyleUnderline"/>
          <w:highlight w:val="green"/>
        </w:rPr>
        <w:t>these issues are interrelated, with the</w:t>
      </w:r>
      <w:r w:rsidRPr="00921E76">
        <w:rPr>
          <w:sz w:val="16"/>
        </w:rPr>
        <w:t xml:space="preserve"> feedback loop between them accelerating the </w:t>
      </w:r>
      <w:r w:rsidRPr="00EC36B7">
        <w:rPr>
          <w:rStyle w:val="StyleUnderline"/>
          <w:highlight w:val="green"/>
        </w:rPr>
        <w:t>demise of the current</w:t>
      </w:r>
      <w:r w:rsidRPr="00921E76">
        <w:rPr>
          <w:rStyle w:val="StyleUnderline"/>
        </w:rPr>
        <w:t xml:space="preserve"> US led world order and its </w:t>
      </w:r>
      <w:r w:rsidRPr="00EC36B7">
        <w:rPr>
          <w:rStyle w:val="StyleUnderline"/>
          <w:highlight w:val="green"/>
        </w:rPr>
        <w:t>governance framework</w:t>
      </w:r>
      <w:r w:rsidRPr="00921E76">
        <w:rPr>
          <w:sz w:val="16"/>
        </w:rPr>
        <w:t xml:space="preserve"> underwritten by multilateral institutions.  As the single most powerful nation on earth, </w:t>
      </w:r>
      <w:r w:rsidRPr="00921E76">
        <w:rPr>
          <w:rStyle w:val="StyleUnderline"/>
        </w:rPr>
        <w:t>America’s current</w:t>
      </w:r>
      <w:r w:rsidRPr="00921E76">
        <w:rPr>
          <w:sz w:val="16"/>
        </w:rPr>
        <w:t xml:space="preserve"> unwillingness or </w:t>
      </w:r>
      <w:r w:rsidRPr="00921E76">
        <w:rPr>
          <w:rStyle w:val="StyleUnderline"/>
        </w:rPr>
        <w:t>inability to reinvent the rules and institutions</w:t>
      </w:r>
      <w:r w:rsidRPr="00921E76">
        <w:rPr>
          <w:sz w:val="16"/>
        </w:rPr>
        <w:t xml:space="preserve"> that have failed to solve the world’s issues satisfactorily to date </w:t>
      </w:r>
      <w:r w:rsidRPr="00921E76">
        <w:rPr>
          <w:rStyle w:val="StyleUnderline"/>
        </w:rPr>
        <w:t>creates an opening for other countries to</w:t>
      </w:r>
      <w:r w:rsidRPr="00921E76">
        <w:rPr>
          <w:sz w:val="16"/>
        </w:rPr>
        <w:t xml:space="preserve"> either </w:t>
      </w:r>
      <w:r w:rsidRPr="00921E76">
        <w:rPr>
          <w:rStyle w:val="StyleUnderline"/>
        </w:rPr>
        <w:t>reform and save or to reinvent these institutions</w:t>
      </w:r>
      <w:r w:rsidRPr="00921E76">
        <w:rPr>
          <w:sz w:val="16"/>
        </w:rPr>
        <w:t xml:space="preserve"> based on a set of new values. </w:t>
      </w:r>
      <w:r w:rsidRPr="00921E76">
        <w:rPr>
          <w:rStyle w:val="StyleUnderline"/>
        </w:rPr>
        <w:t>China has</w:t>
      </w:r>
      <w:r w:rsidRPr="00921E76">
        <w:rPr>
          <w:sz w:val="16"/>
        </w:rPr>
        <w:t xml:space="preserve"> clearly recognised the importance of the major issues facing the world and </w:t>
      </w:r>
      <w:r w:rsidRPr="00921E76">
        <w:rPr>
          <w:rStyle w:val="StyleUnderline"/>
        </w:rPr>
        <w:t>shown an interest in leading across a number of them</w:t>
      </w:r>
      <w:r w:rsidRPr="00921E76">
        <w:rPr>
          <w:sz w:val="16"/>
        </w:rPr>
        <w:t xml:space="preserve">, in particular in the areas of climate change and free trade. However, </w:t>
      </w:r>
      <w:r w:rsidRPr="00EC36B7">
        <w:rPr>
          <w:rStyle w:val="StyleUnderline"/>
          <w:highlight w:val="green"/>
        </w:rPr>
        <w:t xml:space="preserve">China’s willingness to lead is </w:t>
      </w:r>
      <w:r w:rsidRPr="00EC36B7">
        <w:rPr>
          <w:rStyle w:val="Emphasis"/>
          <w:highlight w:val="green"/>
        </w:rPr>
        <w:t>neither comprehensive</w:t>
      </w:r>
      <w:r w:rsidRPr="00921E76">
        <w:rPr>
          <w:sz w:val="16"/>
        </w:rPr>
        <w:t xml:space="preserve"> in nature </w:t>
      </w:r>
      <w:r w:rsidRPr="00EC36B7">
        <w:rPr>
          <w:rStyle w:val="Emphasis"/>
          <w:highlight w:val="green"/>
        </w:rPr>
        <w:t xml:space="preserve">nor </w:t>
      </w:r>
      <w:r w:rsidRPr="00921E76">
        <w:rPr>
          <w:rStyle w:val="Emphasis"/>
        </w:rPr>
        <w:t xml:space="preserve">universally </w:t>
      </w:r>
      <w:r w:rsidRPr="00EC36B7">
        <w:rPr>
          <w:rStyle w:val="Emphasis"/>
          <w:highlight w:val="green"/>
        </w:rPr>
        <w:t>welcomed</w:t>
      </w:r>
      <w:r w:rsidRPr="00921E76">
        <w:rPr>
          <w:rStyle w:val="StyleUnderline"/>
        </w:rPr>
        <w:t>, particularly by the established participants of the current global order who fear that increases in China’s influence would come at a cost to their own positions. While unipolar world orders</w:t>
      </w:r>
      <w:r w:rsidRPr="00921E76">
        <w:rPr>
          <w:sz w:val="16"/>
        </w:rPr>
        <w:t xml:space="preserve"> (such as the Pax Britannica in the 19th century or the shorter Pax Americana post the collapse of the Soviet Union) </w:t>
      </w:r>
      <w:r w:rsidRPr="00921E76">
        <w:rPr>
          <w:rStyle w:val="StyleUnderline"/>
        </w:rPr>
        <w:t>can underpin periods of peace and prosperity, most countries today lean towards preferring one led by a pre-Trump America or a multi-polar order to one dominated by China</w:t>
      </w:r>
      <w:r w:rsidRPr="00921E76">
        <w:rPr>
          <w:sz w:val="16"/>
        </w:rPr>
        <w:t xml:space="preserve">. However, </w:t>
      </w:r>
      <w:r w:rsidRPr="00921E76">
        <w:rPr>
          <w:rStyle w:val="StyleUnderline"/>
        </w:rPr>
        <w:t xml:space="preserve">where ambitious nations form the leadership of a </w:t>
      </w:r>
      <w:r w:rsidRPr="00EC36B7">
        <w:rPr>
          <w:rStyle w:val="StyleUnderline"/>
          <w:highlight w:val="green"/>
        </w:rPr>
        <w:t>multipolar</w:t>
      </w:r>
      <w:r w:rsidRPr="00921E76">
        <w:rPr>
          <w:rStyle w:val="StyleUnderline"/>
        </w:rPr>
        <w:t xml:space="preserve"> order</w:t>
      </w:r>
      <w:r w:rsidRPr="00921E76">
        <w:rPr>
          <w:sz w:val="16"/>
        </w:rPr>
        <w:t xml:space="preserve">, their </w:t>
      </w:r>
      <w:r w:rsidRPr="00EC36B7">
        <w:rPr>
          <w:rStyle w:val="Emphasis"/>
          <w:highlight w:val="green"/>
        </w:rPr>
        <w:t xml:space="preserve">competitiveness can drive conflict </w:t>
      </w:r>
      <w:r w:rsidRPr="00921E76">
        <w:rPr>
          <w:rStyle w:val="Emphasis"/>
        </w:rPr>
        <w:t>and instability</w:t>
      </w:r>
      <w:r w:rsidRPr="00921E76">
        <w:rPr>
          <w:rStyle w:val="StyleUnderline"/>
        </w:rPr>
        <w:t>, whereas in a unipolar world, the rivalry is kept in check</w:t>
      </w:r>
      <w:r w:rsidRPr="00921E76">
        <w:rPr>
          <w:sz w:val="16"/>
        </w:rPr>
        <w:t xml:space="preserve">. Despite </w:t>
      </w:r>
      <w:r w:rsidRPr="00921E76">
        <w:rPr>
          <w:rStyle w:val="StyleUnderline"/>
        </w:rPr>
        <w:t>the US</w:t>
      </w:r>
      <w:r w:rsidRPr="00921E76">
        <w:rPr>
          <w:sz w:val="16"/>
        </w:rPr>
        <w:t xml:space="preserve"> having built a broader armoury of hard and soft power than </w:t>
      </w:r>
      <w:r w:rsidRPr="00921E76">
        <w:rPr>
          <w:rStyle w:val="StyleUnderline"/>
        </w:rPr>
        <w:t>China</w:t>
      </w:r>
      <w:r w:rsidRPr="00921E76">
        <w:rPr>
          <w:sz w:val="16"/>
        </w:rPr>
        <w:t xml:space="preserve">, the two countries </w:t>
      </w:r>
      <w:r w:rsidRPr="00921E76">
        <w:rPr>
          <w:rStyle w:val="StyleUnderline"/>
        </w:rPr>
        <w:t xml:space="preserve">seem </w:t>
      </w:r>
      <w:r w:rsidRPr="00921E76">
        <w:rPr>
          <w:rStyle w:val="Emphasis"/>
        </w:rPr>
        <w:t>set up for conflict across a number of issues</w:t>
      </w:r>
      <w:r w:rsidRPr="00921E76">
        <w:rPr>
          <w:sz w:val="16"/>
        </w:rPr>
        <w:t xml:space="preserve">. So, </w:t>
      </w:r>
      <w:r w:rsidRPr="00EC36B7">
        <w:rPr>
          <w:rStyle w:val="Emphasis"/>
          <w:highlight w:val="green"/>
        </w:rPr>
        <w:t>unless a third country seeks to</w:t>
      </w:r>
      <w:r w:rsidRPr="00921E76">
        <w:rPr>
          <w:rStyle w:val="Emphasis"/>
        </w:rPr>
        <w:t xml:space="preserve"> also </w:t>
      </w:r>
      <w:r w:rsidRPr="00EC36B7">
        <w:rPr>
          <w:rStyle w:val="Emphasis"/>
          <w:highlight w:val="green"/>
        </w:rPr>
        <w:t xml:space="preserve">enter </w:t>
      </w:r>
      <w:r w:rsidRPr="00921E76">
        <w:rPr>
          <w:rStyle w:val="Emphasis"/>
        </w:rPr>
        <w:t>this fray and create a three-way tug of war</w:t>
      </w:r>
      <w:r w:rsidRPr="00921E76">
        <w:rPr>
          <w:sz w:val="16"/>
        </w:rPr>
        <w:t xml:space="preserve">, new entrants to the power game will need to think differently about how to participate. It would seem though that </w:t>
      </w:r>
      <w:r w:rsidRPr="00921E76">
        <w:rPr>
          <w:rStyle w:val="StyleUnderline"/>
        </w:rPr>
        <w:t>given</w:t>
      </w:r>
      <w:r w:rsidRPr="00921E76">
        <w:rPr>
          <w:sz w:val="16"/>
        </w:rPr>
        <w:t xml:space="preserve"> the </w:t>
      </w:r>
      <w:r w:rsidRPr="00921E76">
        <w:rPr>
          <w:rStyle w:val="StyleUnderline"/>
        </w:rPr>
        <w:t>diversity of global issues</w:t>
      </w:r>
      <w:r w:rsidRPr="00921E76">
        <w:rPr>
          <w:sz w:val="16"/>
        </w:rPr>
        <w:t xml:space="preserve"> today </w:t>
      </w:r>
      <w:r w:rsidRPr="00921E76">
        <w:rPr>
          <w:rStyle w:val="StyleUnderline"/>
        </w:rPr>
        <w:t>there is space for multiple leaders employing multiple approaches</w:t>
      </w:r>
      <w:r w:rsidRPr="00921E76">
        <w:rPr>
          <w:sz w:val="16"/>
        </w:rPr>
        <w:t xml:space="preserve">. </w:t>
      </w:r>
    </w:p>
    <w:p w14:paraId="76BE5430" w14:textId="77777777" w:rsidR="000A4C61" w:rsidRPr="00921E76" w:rsidRDefault="000A4C61" w:rsidP="000A4C61">
      <w:pPr>
        <w:rPr>
          <w:sz w:val="16"/>
        </w:rPr>
      </w:pPr>
      <w:r w:rsidRPr="00921E76">
        <w:rPr>
          <w:sz w:val="16"/>
        </w:rPr>
        <w:lastRenderedPageBreak/>
        <w:t xml:space="preserve">In terms of who the new power players might be, while some of the world’s </w:t>
      </w:r>
      <w:r w:rsidRPr="00921E76">
        <w:rPr>
          <w:rStyle w:val="StyleUnderline"/>
        </w:rPr>
        <w:t>major western countries</w:t>
      </w:r>
      <w:r w:rsidRPr="00921E76">
        <w:rPr>
          <w:sz w:val="16"/>
        </w:rPr>
        <w:t xml:space="preserve"> in theory might partially fill America’s shoes, most </w:t>
      </w:r>
      <w:r w:rsidRPr="00921E76">
        <w:rPr>
          <w:rStyle w:val="StyleUnderline"/>
        </w:rPr>
        <w:t>will</w:t>
      </w:r>
      <w:r w:rsidRPr="00921E76">
        <w:rPr>
          <w:sz w:val="16"/>
        </w:rPr>
        <w:t xml:space="preserve"> likely </w:t>
      </w:r>
      <w:r w:rsidRPr="00921E76">
        <w:rPr>
          <w:rStyle w:val="StyleUnderline"/>
        </w:rPr>
        <w:t>be held back by</w:t>
      </w:r>
      <w:r w:rsidRPr="00921E76">
        <w:rPr>
          <w:sz w:val="16"/>
        </w:rPr>
        <w:t xml:space="preserve"> a combination of </w:t>
      </w:r>
      <w:r w:rsidRPr="00921E76">
        <w:rPr>
          <w:rStyle w:val="StyleUnderline"/>
        </w:rPr>
        <w:t>domestic and geopolitical issues, even if they</w:t>
      </w:r>
      <w:r w:rsidRPr="00921E76">
        <w:rPr>
          <w:sz w:val="16"/>
        </w:rPr>
        <w:t xml:space="preserve"> were able to </w:t>
      </w:r>
      <w:r w:rsidRPr="00921E76">
        <w:rPr>
          <w:rStyle w:val="StyleUnderline"/>
        </w:rPr>
        <w:t>overcome their fundamental and long-standing lack of willingness to lead. The EU needs more time to recover from its separation from the UK</w:t>
      </w:r>
      <w:r w:rsidRPr="00921E76">
        <w:rPr>
          <w:sz w:val="16"/>
        </w:rPr>
        <w:t xml:space="preserve">, the UK has been in increasing political and economic turmoil since the Brexit referendum, </w:t>
      </w:r>
      <w:r w:rsidRPr="00921E76">
        <w:rPr>
          <w:rStyle w:val="StyleUnderline"/>
        </w:rPr>
        <w:t>France is beginning its own domestic political revival and Germany and Japan remain mostly unwilling to be overt leaders</w:t>
      </w:r>
      <w:r w:rsidRPr="00921E76">
        <w:rPr>
          <w:sz w:val="16"/>
        </w:rPr>
        <w:t xml:space="preserve"> for a combination of historic reasons. Having said that, Germany is positioning and being welcomed as a voice of reason by many in favour of salvaging the best of the current liberal world order. However, </w:t>
      </w:r>
      <w:r w:rsidRPr="00921E76">
        <w:rPr>
          <w:rStyle w:val="StyleUnderline"/>
        </w:rPr>
        <w:t>none of these countries</w:t>
      </w:r>
      <w:r w:rsidRPr="00921E76">
        <w:rPr>
          <w:sz w:val="16"/>
        </w:rPr>
        <w:t xml:space="preserve"> are yet able to </w:t>
      </w:r>
      <w:r w:rsidRPr="00921E76">
        <w:rPr>
          <w:rStyle w:val="StyleUnderline"/>
        </w:rPr>
        <w:t>provide a credible alternative to China’s bids for leadership</w:t>
      </w:r>
      <w:r w:rsidRPr="00921E76">
        <w:rPr>
          <w:sz w:val="16"/>
        </w:rPr>
        <w:t xml:space="preserve"> or stem its increasing influence and, in the face of American withdrawal, they may have no choice but to welcome another power player. </w:t>
      </w:r>
    </w:p>
    <w:p w14:paraId="7EB0BEB4" w14:textId="77777777" w:rsidR="000A4C61" w:rsidRPr="00921E76" w:rsidRDefault="000A4C61" w:rsidP="000A4C61">
      <w:pPr>
        <w:rPr>
          <w:sz w:val="16"/>
        </w:rPr>
      </w:pPr>
      <w:r w:rsidRPr="00921E76">
        <w:rPr>
          <w:rStyle w:val="StyleUnderline"/>
        </w:rPr>
        <w:t>In the absence of credible alternatives</w:t>
      </w:r>
      <w:r w:rsidRPr="00921E76">
        <w:rPr>
          <w:sz w:val="16"/>
        </w:rPr>
        <w:t xml:space="preserve"> from established economies, </w:t>
      </w:r>
      <w:r w:rsidRPr="00921E76">
        <w:rPr>
          <w:rStyle w:val="StyleUnderline"/>
        </w:rPr>
        <w:t>there are few with the positioning to play a more central role in world affairs</w:t>
      </w:r>
      <w:r w:rsidRPr="00921E76">
        <w:rPr>
          <w:sz w:val="16"/>
        </w:rPr>
        <w:t xml:space="preserve">. Among these, </w:t>
      </w:r>
      <w:r w:rsidRPr="00CA238F">
        <w:rPr>
          <w:rStyle w:val="Emphasis"/>
          <w:highlight w:val="green"/>
        </w:rPr>
        <w:t>India</w:t>
      </w:r>
      <w:r w:rsidRPr="00921E76">
        <w:rPr>
          <w:rStyle w:val="Emphasis"/>
        </w:rPr>
        <w:t xml:space="preserve"> </w:t>
      </w:r>
      <w:r w:rsidRPr="00CA238F">
        <w:rPr>
          <w:rStyle w:val="Emphasis"/>
          <w:highlight w:val="green"/>
        </w:rPr>
        <w:t>stands out</w:t>
      </w:r>
      <w:r w:rsidRPr="00921E76">
        <w:rPr>
          <w:rStyle w:val="Emphasis"/>
        </w:rPr>
        <w:t xml:space="preserve"> </w:t>
      </w:r>
      <w:r w:rsidRPr="00E33255">
        <w:rPr>
          <w:rStyle w:val="Emphasis"/>
          <w:highlight w:val="green"/>
        </w:rPr>
        <w:t>clearly</w:t>
      </w:r>
      <w:r w:rsidRPr="00921E76">
        <w:rPr>
          <w:rStyle w:val="StyleUnderline"/>
        </w:rPr>
        <w:t xml:space="preserve"> due to its </w:t>
      </w:r>
      <w:r w:rsidRPr="00CA238F">
        <w:rPr>
          <w:rStyle w:val="StyleUnderline"/>
          <w:highlight w:val="green"/>
        </w:rPr>
        <w:t>size</w:t>
      </w:r>
      <w:r w:rsidRPr="00921E76">
        <w:rPr>
          <w:rStyle w:val="StyleUnderline"/>
        </w:rPr>
        <w:t xml:space="preserve">, growth </w:t>
      </w:r>
      <w:r w:rsidRPr="00CA238F">
        <w:rPr>
          <w:rStyle w:val="StyleUnderline"/>
          <w:highlight w:val="green"/>
        </w:rPr>
        <w:t>and</w:t>
      </w:r>
      <w:r w:rsidRPr="00921E76">
        <w:rPr>
          <w:sz w:val="16"/>
        </w:rPr>
        <w:t xml:space="preserve"> most importantly its </w:t>
      </w:r>
      <w:r w:rsidRPr="00CA238F">
        <w:rPr>
          <w:rStyle w:val="StyleUnderline"/>
          <w:highlight w:val="green"/>
        </w:rPr>
        <w:t>potential</w:t>
      </w:r>
      <w:r w:rsidRPr="00921E76">
        <w:rPr>
          <w:sz w:val="16"/>
        </w:rPr>
        <w:t xml:space="preserve">.   The country has been an </w:t>
      </w:r>
      <w:r w:rsidRPr="00E33255">
        <w:rPr>
          <w:rStyle w:val="StyleUnderline"/>
          <w:highlight w:val="green"/>
        </w:rPr>
        <w:t>important part of</w:t>
      </w:r>
      <w:r w:rsidRPr="00E33255">
        <w:rPr>
          <w:rStyle w:val="StyleUnderline"/>
        </w:rPr>
        <w:t xml:space="preserve"> the </w:t>
      </w:r>
      <w:r w:rsidRPr="00E33255">
        <w:rPr>
          <w:rStyle w:val="StyleUnderline"/>
          <w:highlight w:val="green"/>
        </w:rPr>
        <w:t>U</w:t>
      </w:r>
      <w:r w:rsidRPr="00E33255">
        <w:rPr>
          <w:rStyle w:val="StyleUnderline"/>
        </w:rPr>
        <w:t xml:space="preserve">nited </w:t>
      </w:r>
      <w:r w:rsidRPr="00E33255">
        <w:rPr>
          <w:rStyle w:val="StyleUnderline"/>
          <w:highlight w:val="green"/>
        </w:rPr>
        <w:t>S</w:t>
      </w:r>
      <w:r w:rsidRPr="00E33255">
        <w:rPr>
          <w:rStyle w:val="StyleUnderline"/>
        </w:rPr>
        <w:t>tates’ ‘</w:t>
      </w:r>
      <w:r w:rsidRPr="00E33255">
        <w:rPr>
          <w:rStyle w:val="StyleUnderline"/>
          <w:highlight w:val="green"/>
        </w:rPr>
        <w:t>Asia Pivot’</w:t>
      </w:r>
      <w:r w:rsidRPr="00E33255">
        <w:rPr>
          <w:rStyle w:val="StyleUnderline"/>
        </w:rPr>
        <w:t xml:space="preserve"> strategy</w:t>
      </w:r>
      <w:r w:rsidRPr="00921E76">
        <w:rPr>
          <w:sz w:val="16"/>
        </w:rPr>
        <w:t xml:space="preserve">, is growing rapidly with an increasingly outward foreign and trade policy, has embarked on an aggressive security and defence programme, has </w:t>
      </w:r>
      <w:r w:rsidRPr="00E33255">
        <w:rPr>
          <w:rStyle w:val="StyleUnderline"/>
          <w:highlight w:val="green"/>
        </w:rPr>
        <w:t>established</w:t>
      </w:r>
      <w:r w:rsidRPr="00E33255">
        <w:rPr>
          <w:rStyle w:val="StyleUnderline"/>
        </w:rPr>
        <w:t xml:space="preserve"> </w:t>
      </w:r>
      <w:r w:rsidRPr="00E33255">
        <w:rPr>
          <w:rStyle w:val="StyleUnderline"/>
          <w:highlight w:val="green"/>
        </w:rPr>
        <w:t>strong relationships</w:t>
      </w:r>
      <w:r w:rsidRPr="00E33255">
        <w:rPr>
          <w:rStyle w:val="StyleUnderline"/>
        </w:rPr>
        <w:t xml:space="preserve"> with major Asian countries and is committed to the principles of democracy. </w:t>
      </w:r>
      <w:r w:rsidRPr="00921E76">
        <w:rPr>
          <w:rStyle w:val="StyleUnderline"/>
        </w:rPr>
        <w:t>In the absence of a renewed American interest in world leadership</w:t>
      </w:r>
      <w:r w:rsidRPr="00921E76">
        <w:rPr>
          <w:sz w:val="16"/>
        </w:rPr>
        <w:t xml:space="preserve">, which one should certainly not rule out, </w:t>
      </w:r>
      <w:r w:rsidRPr="00EC36B7">
        <w:rPr>
          <w:rStyle w:val="Emphasis"/>
          <w:highlight w:val="green"/>
        </w:rPr>
        <w:t>India alone</w:t>
      </w:r>
      <w:r w:rsidRPr="00EC36B7">
        <w:rPr>
          <w:rStyle w:val="StyleUnderline"/>
          <w:highlight w:val="green"/>
        </w:rPr>
        <w:t xml:space="preserve"> has</w:t>
      </w:r>
      <w:r w:rsidRPr="00921E76">
        <w:rPr>
          <w:rStyle w:val="StyleUnderline"/>
        </w:rPr>
        <w:t xml:space="preserve"> the </w:t>
      </w:r>
      <w:r w:rsidRPr="00EC36B7">
        <w:rPr>
          <w:rStyle w:val="StyleUnderline"/>
          <w:highlight w:val="green"/>
        </w:rPr>
        <w:t>scope and scale to offer</w:t>
      </w:r>
      <w:r w:rsidRPr="00921E76">
        <w:rPr>
          <w:rStyle w:val="StyleUnderline"/>
        </w:rPr>
        <w:t xml:space="preserve"> credible </w:t>
      </w:r>
      <w:r w:rsidRPr="00EC36B7">
        <w:rPr>
          <w:rStyle w:val="StyleUnderline"/>
          <w:highlight w:val="green"/>
        </w:rPr>
        <w:t>alternatives to China’s leadership</w:t>
      </w:r>
      <w:r w:rsidRPr="00921E76">
        <w:rPr>
          <w:rStyle w:val="StyleUnderline"/>
        </w:rPr>
        <w:t xml:space="preserve"> bids across a number of fronts</w:t>
      </w:r>
      <w:r w:rsidRPr="00921E76">
        <w:rPr>
          <w:sz w:val="16"/>
        </w:rPr>
        <w:t>. Moreover, given the imbalance in power that a US withdrawal would leave in the Asia-Pacific region, India will have little choice but to play a more active role in the region and the world if it is to achieve its ambitions. However, while India’s potential to become a more important voice on the international stage is unlikely to be questioned, its actions to date are not yet in line with a country that has global leadership aspirations.</w:t>
      </w:r>
    </w:p>
    <w:p w14:paraId="5D90F69A" w14:textId="77777777" w:rsidR="000A4C61" w:rsidRPr="00921E76" w:rsidRDefault="000A4C61" w:rsidP="000A4C61"/>
    <w:p w14:paraId="1D514B7D" w14:textId="77777777" w:rsidR="000A4C61" w:rsidRPr="00921E76" w:rsidRDefault="000A4C61" w:rsidP="000A4C61">
      <w:pPr>
        <w:pStyle w:val="Heading4"/>
        <w:rPr>
          <w:rFonts w:cs="Calibri"/>
        </w:rPr>
      </w:pPr>
      <w:r w:rsidRPr="00921E76">
        <w:rPr>
          <w:rFonts w:cs="Calibri"/>
        </w:rPr>
        <w:t>Extinction</w:t>
      </w:r>
    </w:p>
    <w:p w14:paraId="52C9B035" w14:textId="77777777" w:rsidR="000A4C61" w:rsidRPr="00921E76" w:rsidRDefault="000A4C61" w:rsidP="000A4C61">
      <w:r w:rsidRPr="00921E76">
        <w:t xml:space="preserve">Shivshankar </w:t>
      </w:r>
      <w:r w:rsidRPr="00921E76">
        <w:rPr>
          <w:rStyle w:val="Style13ptBold"/>
        </w:rPr>
        <w:t>Menon 18</w:t>
      </w:r>
      <w:r w:rsidRPr="00921E76">
        <w:t>, distinguished fellow at Brookings India, 12/26/18, “</w:t>
      </w:r>
      <w:r w:rsidRPr="00EC36B7">
        <w:rPr>
          <w:rStyle w:val="StyleUnderline"/>
          <w:highlight w:val="green"/>
        </w:rPr>
        <w:t xml:space="preserve">China-US contention has </w:t>
      </w:r>
      <w:r w:rsidRPr="00EC36B7">
        <w:rPr>
          <w:rStyle w:val="Emphasis"/>
          <w:highlight w:val="green"/>
        </w:rPr>
        <w:t>opened</w:t>
      </w:r>
      <w:r w:rsidRPr="00921E76">
        <w:rPr>
          <w:rStyle w:val="Emphasis"/>
        </w:rPr>
        <w:t xml:space="preserve"> up </w:t>
      </w:r>
      <w:r w:rsidRPr="00EC36B7">
        <w:rPr>
          <w:rStyle w:val="Emphasis"/>
          <w:highlight w:val="green"/>
        </w:rPr>
        <w:t>space for</w:t>
      </w:r>
      <w:r w:rsidRPr="00921E76">
        <w:rPr>
          <w:rStyle w:val="Emphasis"/>
        </w:rPr>
        <w:t xml:space="preserve"> other powers, including </w:t>
      </w:r>
      <w:r w:rsidRPr="00EC36B7">
        <w:rPr>
          <w:rStyle w:val="Emphasis"/>
          <w:highlight w:val="green"/>
        </w:rPr>
        <w:t>India</w:t>
      </w:r>
      <w:r w:rsidRPr="00921E76">
        <w:t>,” https://www.business-standard.com/article/international/china-us-contention-has-opened-up-space-for-other-powers-including-india-118122500454_1.html</w:t>
      </w:r>
    </w:p>
    <w:p w14:paraId="1E79CB21" w14:textId="77777777" w:rsidR="000A4C61" w:rsidRPr="00921E76" w:rsidRDefault="000A4C61" w:rsidP="000A4C61">
      <w:pPr>
        <w:rPr>
          <w:sz w:val="16"/>
        </w:rPr>
      </w:pPr>
      <w:r w:rsidRPr="00921E76">
        <w:rPr>
          <w:sz w:val="16"/>
        </w:rPr>
        <w:t>We live in an amazing, paradoxical age – an age of contrasts, an age of extremes, and an age of rapid change. Never before in history has such a large proportion of humanity lived longer, healthier, more prosperous or more comfortable lives.</w:t>
      </w:r>
    </w:p>
    <w:p w14:paraId="41727DB7" w14:textId="77777777" w:rsidR="000A4C61" w:rsidRPr="00921E76" w:rsidRDefault="000A4C61" w:rsidP="000A4C61">
      <w:pPr>
        <w:rPr>
          <w:sz w:val="16"/>
        </w:rPr>
      </w:pPr>
      <w:r w:rsidRPr="00921E76">
        <w:rPr>
          <w:sz w:val="16"/>
        </w:rPr>
        <w:t xml:space="preserve">And yet, </w:t>
      </w:r>
      <w:r w:rsidRPr="00EC36B7">
        <w:rPr>
          <w:rStyle w:val="StyleUnderline"/>
          <w:highlight w:val="green"/>
        </w:rPr>
        <w:t>we have</w:t>
      </w:r>
      <w:r w:rsidRPr="00921E76">
        <w:rPr>
          <w:sz w:val="16"/>
        </w:rPr>
        <w:t xml:space="preserve"> probably </w:t>
      </w:r>
      <w:r w:rsidRPr="00EC36B7">
        <w:rPr>
          <w:rStyle w:val="StyleUnderline"/>
          <w:highlight w:val="green"/>
        </w:rPr>
        <w:t xml:space="preserve">never had a stronger sense of </w:t>
      </w:r>
      <w:r w:rsidRPr="00EC36B7">
        <w:rPr>
          <w:rStyle w:val="Emphasis"/>
          <w:highlight w:val="green"/>
        </w:rPr>
        <w:t>standing on the brink of</w:t>
      </w:r>
      <w:r w:rsidRPr="00921E76">
        <w:rPr>
          <w:sz w:val="16"/>
        </w:rPr>
        <w:t xml:space="preserve"> a precipice, of possible </w:t>
      </w:r>
      <w:r w:rsidRPr="00EC36B7">
        <w:rPr>
          <w:rStyle w:val="Emphasis"/>
          <w:highlight w:val="green"/>
        </w:rPr>
        <w:t>extinction</w:t>
      </w:r>
      <w:r w:rsidRPr="00921E76">
        <w:rPr>
          <w:rStyle w:val="StyleUnderline"/>
        </w:rPr>
        <w:t xml:space="preserve"> and of the fragility of human life</w:t>
      </w:r>
      <w:r w:rsidRPr="00921E76">
        <w:rPr>
          <w:sz w:val="16"/>
        </w:rPr>
        <w:t xml:space="preserve"> — </w:t>
      </w:r>
      <w:r w:rsidRPr="00EC36B7">
        <w:rPr>
          <w:rStyle w:val="StyleUnderline"/>
          <w:highlight w:val="green"/>
        </w:rPr>
        <w:t xml:space="preserve">by </w:t>
      </w:r>
      <w:r w:rsidRPr="00EC36B7">
        <w:rPr>
          <w:rStyle w:val="Emphasis"/>
          <w:highlight w:val="green"/>
        </w:rPr>
        <w:t>climate change</w:t>
      </w:r>
      <w:r w:rsidRPr="00921E76">
        <w:rPr>
          <w:rStyle w:val="Emphasis"/>
        </w:rPr>
        <w:t xml:space="preserve"> or </w:t>
      </w:r>
      <w:r w:rsidRPr="00EC36B7">
        <w:rPr>
          <w:rStyle w:val="Emphasis"/>
          <w:highlight w:val="green"/>
        </w:rPr>
        <w:t>nuclear war</w:t>
      </w:r>
      <w:r w:rsidRPr="00EC36B7">
        <w:rPr>
          <w:rStyle w:val="StyleUnderline"/>
          <w:highlight w:val="green"/>
        </w:rPr>
        <w:t xml:space="preserve"> or other violence</w:t>
      </w:r>
      <w:r w:rsidRPr="00921E76">
        <w:rPr>
          <w:sz w:val="16"/>
        </w:rPr>
        <w:t>. Global battle deaths are back up to the highest levels since the Cold War and the 68.5 million displaced persons around the globe in 2017 are at the levels of 1945-46 (after World War II and during the Chinese civil war).</w:t>
      </w:r>
    </w:p>
    <w:p w14:paraId="604DAF51" w14:textId="77777777" w:rsidR="000A4C61" w:rsidRPr="00921E76" w:rsidRDefault="000A4C61" w:rsidP="000A4C61">
      <w:pPr>
        <w:rPr>
          <w:sz w:val="16"/>
        </w:rPr>
      </w:pPr>
      <w:r w:rsidRPr="00921E76">
        <w:rPr>
          <w:sz w:val="16"/>
        </w:rPr>
        <w:t>The global prospect</w:t>
      </w:r>
    </w:p>
    <w:p w14:paraId="1F4BAE77" w14:textId="77777777" w:rsidR="000A4C61" w:rsidRPr="00921E76" w:rsidRDefault="000A4C61" w:rsidP="000A4C61">
      <w:pPr>
        <w:rPr>
          <w:sz w:val="16"/>
        </w:rPr>
      </w:pPr>
      <w:r w:rsidRPr="00EC36B7">
        <w:rPr>
          <w:rStyle w:val="StyleUnderline"/>
          <w:highlight w:val="green"/>
        </w:rPr>
        <w:t>The world</w:t>
      </w:r>
      <w:r w:rsidRPr="00921E76">
        <w:rPr>
          <w:sz w:val="16"/>
        </w:rPr>
        <w:t xml:space="preserve"> today </w:t>
      </w:r>
      <w:r w:rsidRPr="00EC36B7">
        <w:rPr>
          <w:rStyle w:val="StyleUnderline"/>
          <w:highlight w:val="green"/>
        </w:rPr>
        <w:t xml:space="preserve">is </w:t>
      </w:r>
      <w:r w:rsidRPr="00EC36B7">
        <w:rPr>
          <w:rStyle w:val="Emphasis"/>
          <w:highlight w:val="green"/>
        </w:rPr>
        <w:t>between orders</w:t>
      </w:r>
      <w:r w:rsidRPr="00EC36B7">
        <w:rPr>
          <w:rStyle w:val="StyleUnderline"/>
          <w:highlight w:val="green"/>
        </w:rPr>
        <w:t>. The</w:t>
      </w:r>
      <w:r w:rsidRPr="00921E76">
        <w:rPr>
          <w:rStyle w:val="StyleUnderline"/>
        </w:rPr>
        <w:t xml:space="preserve"> so-called “rule-based </w:t>
      </w:r>
      <w:r w:rsidRPr="00EC36B7">
        <w:rPr>
          <w:rStyle w:val="StyleUnderline"/>
          <w:highlight w:val="green"/>
        </w:rPr>
        <w:t>liberal</w:t>
      </w:r>
      <w:r w:rsidRPr="00921E76">
        <w:rPr>
          <w:rStyle w:val="StyleUnderline"/>
        </w:rPr>
        <w:t xml:space="preserve"> international </w:t>
      </w:r>
      <w:r w:rsidRPr="00EC36B7">
        <w:rPr>
          <w:rStyle w:val="StyleUnderline"/>
          <w:highlight w:val="green"/>
        </w:rPr>
        <w:t>order</w:t>
      </w:r>
      <w:r w:rsidRPr="00921E76">
        <w:rPr>
          <w:sz w:val="16"/>
        </w:rPr>
        <w:t xml:space="preserve">” – which was neither liberal, nor particularly orderly for most of us – </w:t>
      </w:r>
      <w:r w:rsidRPr="00EC36B7">
        <w:rPr>
          <w:rStyle w:val="StyleUnderline"/>
          <w:highlight w:val="green"/>
        </w:rPr>
        <w:t>is no longer attractive</w:t>
      </w:r>
      <w:r w:rsidRPr="00921E76">
        <w:rPr>
          <w:rStyle w:val="StyleUnderline"/>
        </w:rPr>
        <w:t xml:space="preserve"> to those who created and managed the order</w:t>
      </w:r>
      <w:r w:rsidRPr="00921E76">
        <w:rPr>
          <w:sz w:val="16"/>
        </w:rPr>
        <w:t xml:space="preserve"> from WWII until the 2008 global economic crisis. At its height, that order brought unprecedented prosperity to a large segment of humanity while simultaneously exacerbating inequality, bringing identity, emotion and demagoguery to the fore in politics, and making possible technological revolutions (in energy, information technology, digital manufacturing, genetic engineering, artificial intelligence and other fields) which promise to upend our lives, economies and societies in fundamental ways in the near future.</w:t>
      </w:r>
    </w:p>
    <w:p w14:paraId="3570BE42" w14:textId="77777777" w:rsidR="000A4C61" w:rsidRPr="00921E76" w:rsidRDefault="000A4C61" w:rsidP="000A4C61">
      <w:pPr>
        <w:rPr>
          <w:sz w:val="16"/>
        </w:rPr>
      </w:pPr>
      <w:r w:rsidRPr="00921E76">
        <w:rPr>
          <w:sz w:val="16"/>
        </w:rPr>
        <w:t xml:space="preserve">Indeed, if the world seems out of joint there is an objective reality to support that conclusion. Today </w:t>
      </w:r>
      <w:r w:rsidRPr="00EC36B7">
        <w:rPr>
          <w:rStyle w:val="StyleUnderline"/>
          <w:highlight w:val="green"/>
        </w:rPr>
        <w:t>the world is</w:t>
      </w:r>
      <w:r w:rsidRPr="00921E76">
        <w:rPr>
          <w:rStyle w:val="StyleUnderline"/>
        </w:rPr>
        <w:t xml:space="preserve"> effectively </w:t>
      </w:r>
      <w:r w:rsidRPr="00EC36B7">
        <w:rPr>
          <w:rStyle w:val="StyleUnderline"/>
          <w:highlight w:val="green"/>
        </w:rPr>
        <w:t>multipolar economically</w:t>
      </w:r>
      <w:r w:rsidRPr="00921E76">
        <w:rPr>
          <w:sz w:val="16"/>
        </w:rPr>
        <w:t xml:space="preserve"> — relative shares of global GDP, the location of economic activity in the world, and the contribution of large emerging economies to global growth all show this to be so. </w:t>
      </w:r>
      <w:r w:rsidRPr="00921E76">
        <w:rPr>
          <w:rStyle w:val="StyleUnderline"/>
        </w:rPr>
        <w:t xml:space="preserve">At the same time, it remains </w:t>
      </w:r>
      <w:r w:rsidRPr="00EC36B7">
        <w:rPr>
          <w:rStyle w:val="StyleUnderline"/>
          <w:highlight w:val="green"/>
        </w:rPr>
        <w:t>unipolar militarily</w:t>
      </w:r>
      <w:r w:rsidRPr="00921E76">
        <w:rPr>
          <w:sz w:val="16"/>
        </w:rPr>
        <w:t xml:space="preserve">. The Royal Navy, at the height of Empire, had a two-power standard, that the Royal Navy should be at least as large as the next two biggest navies put together. </w:t>
      </w:r>
      <w:r w:rsidRPr="00921E76">
        <w:rPr>
          <w:sz w:val="16"/>
        </w:rPr>
        <w:lastRenderedPageBreak/>
        <w:t>The US Navy today is equivalent to the next 13 navies put together, and the US defence budget is equal to the next seven largest national defence budgets in the world.</w:t>
      </w:r>
    </w:p>
    <w:p w14:paraId="413FB834" w14:textId="77777777" w:rsidR="000A4C61" w:rsidRPr="00921E76" w:rsidRDefault="000A4C61" w:rsidP="000A4C61">
      <w:pPr>
        <w:rPr>
          <w:sz w:val="16"/>
        </w:rPr>
      </w:pPr>
      <w:r w:rsidRPr="00921E76">
        <w:rPr>
          <w:rStyle w:val="StyleUnderline"/>
        </w:rPr>
        <w:t>Politically, the world is confused rather than being orderly or structured</w:t>
      </w:r>
      <w:r w:rsidRPr="00921E76">
        <w:rPr>
          <w:sz w:val="16"/>
        </w:rPr>
        <w:t xml:space="preserve">. It is </w:t>
      </w:r>
      <w:r w:rsidRPr="00EC36B7">
        <w:rPr>
          <w:rStyle w:val="StyleUnderline"/>
          <w:highlight w:val="green"/>
        </w:rPr>
        <w:t xml:space="preserve">the </w:t>
      </w:r>
      <w:r w:rsidRPr="00EC36B7">
        <w:rPr>
          <w:rStyle w:val="Emphasis"/>
          <w:highlight w:val="green"/>
        </w:rPr>
        <w:t>imbalance</w:t>
      </w:r>
      <w:r w:rsidRPr="00EC36B7">
        <w:rPr>
          <w:rStyle w:val="StyleUnderline"/>
          <w:highlight w:val="green"/>
        </w:rPr>
        <w:t xml:space="preserve"> between</w:t>
      </w:r>
      <w:r w:rsidRPr="00921E76">
        <w:rPr>
          <w:rStyle w:val="StyleUnderline"/>
        </w:rPr>
        <w:t xml:space="preserve"> the </w:t>
      </w:r>
      <w:r w:rsidRPr="00EC36B7">
        <w:rPr>
          <w:rStyle w:val="StyleUnderline"/>
          <w:highlight w:val="green"/>
        </w:rPr>
        <w:t>distribution of economic, military and political power</w:t>
      </w:r>
      <w:r w:rsidRPr="00921E76">
        <w:rPr>
          <w:rStyle w:val="StyleUnderline"/>
        </w:rPr>
        <w:t xml:space="preserve"> in the world</w:t>
      </w:r>
      <w:r w:rsidRPr="00921E76">
        <w:rPr>
          <w:sz w:val="16"/>
        </w:rPr>
        <w:t xml:space="preserve"> that </w:t>
      </w:r>
      <w:r w:rsidRPr="00EC36B7">
        <w:rPr>
          <w:rStyle w:val="StyleUnderline"/>
          <w:highlight w:val="green"/>
        </w:rPr>
        <w:t>is the source of</w:t>
      </w:r>
      <w:r w:rsidRPr="00921E76">
        <w:rPr>
          <w:rStyle w:val="StyleUnderline"/>
        </w:rPr>
        <w:t xml:space="preserve"> our sense of </w:t>
      </w:r>
      <w:r w:rsidRPr="00EC36B7">
        <w:rPr>
          <w:rStyle w:val="StyleUnderline"/>
          <w:highlight w:val="green"/>
        </w:rPr>
        <w:t>insecurity</w:t>
      </w:r>
      <w:r w:rsidRPr="00921E76">
        <w:rPr>
          <w:sz w:val="16"/>
        </w:rPr>
        <w:t xml:space="preserve">, of events being out of control, and that creates spaces that groups and local powers like the Islamic State and Pakistan exploit. </w:t>
      </w:r>
      <w:r w:rsidRPr="00921E76">
        <w:rPr>
          <w:rStyle w:val="StyleUnderline"/>
        </w:rPr>
        <w:t xml:space="preserve">In the past, such imbalances were </w:t>
      </w:r>
      <w:r w:rsidRPr="00921E76">
        <w:rPr>
          <w:rStyle w:val="Emphasis"/>
        </w:rPr>
        <w:t>settled by conflict and war</w:t>
      </w:r>
      <w:r w:rsidRPr="00921E76">
        <w:rPr>
          <w:sz w:val="16"/>
        </w:rPr>
        <w:t>. Today nuclear deterrence prevents conflict at the highest level and pushes it down to lower levels of the spectrum of violence – into civil wars, small wars, asymmetric violence and conflict and the non-state domain.</w:t>
      </w:r>
    </w:p>
    <w:p w14:paraId="448A6EA5" w14:textId="77777777" w:rsidR="000A4C61" w:rsidRPr="00921E76" w:rsidRDefault="000A4C61" w:rsidP="000A4C61">
      <w:pPr>
        <w:rPr>
          <w:sz w:val="16"/>
        </w:rPr>
      </w:pPr>
      <w:r w:rsidRPr="00921E76">
        <w:rPr>
          <w:sz w:val="16"/>
        </w:rPr>
        <w:t>Since the 2008 crisis, we have seen a slow, weak and hesitant economic recovery in most of the world. We should probably get used to the post-miracle world since the global boom from WWII to 2008 was a blip in historical terms. The world (but not India) now faces depopulation, deleveraging and de-globalisation.</w:t>
      </w:r>
    </w:p>
    <w:p w14:paraId="0DC37BEC" w14:textId="77777777" w:rsidR="000A4C61" w:rsidRPr="00921E76" w:rsidRDefault="000A4C61" w:rsidP="000A4C61">
      <w:pPr>
        <w:rPr>
          <w:sz w:val="16"/>
        </w:rPr>
      </w:pPr>
      <w:r w:rsidRPr="00921E76">
        <w:rPr>
          <w:sz w:val="16"/>
        </w:rPr>
        <w:t>Despite grim prospects for the world economy as a whole, the UN forecasts that if China grows at 3%, India at 4% and the US by 1.5%, by 2050, China’s per capita income would be 40% of US levels, and India’s at 26% – where China is today. China would be the world’s largest economy (in PPP terms), India the second, and the US the third.</w:t>
      </w:r>
    </w:p>
    <w:p w14:paraId="1F75C741" w14:textId="77777777" w:rsidR="000A4C61" w:rsidRPr="00921E76" w:rsidRDefault="000A4C61" w:rsidP="000A4C61">
      <w:pPr>
        <w:rPr>
          <w:sz w:val="16"/>
        </w:rPr>
      </w:pPr>
      <w:r w:rsidRPr="00921E76">
        <w:rPr>
          <w:sz w:val="16"/>
        </w:rPr>
        <w:t>By that time, both India and China will be overwhelmingly urban.</w:t>
      </w:r>
    </w:p>
    <w:p w14:paraId="0469DD23" w14:textId="77777777" w:rsidR="000A4C61" w:rsidRPr="00921E76" w:rsidRDefault="000A4C61" w:rsidP="000A4C61">
      <w:pPr>
        <w:rPr>
          <w:sz w:val="16"/>
        </w:rPr>
      </w:pPr>
      <w:r w:rsidRPr="00921E76">
        <w:rPr>
          <w:sz w:val="16"/>
        </w:rPr>
        <w:t>This would be an unprecedented situation where the largest economies will be among the most powerful states, but will not also be the richest.</w:t>
      </w:r>
    </w:p>
    <w:p w14:paraId="6C5536FE" w14:textId="77777777" w:rsidR="000A4C61" w:rsidRPr="00921E76" w:rsidRDefault="000A4C61" w:rsidP="000A4C61">
      <w:pPr>
        <w:rPr>
          <w:sz w:val="16"/>
        </w:rPr>
      </w:pPr>
      <w:r w:rsidRPr="00921E76">
        <w:rPr>
          <w:sz w:val="16"/>
        </w:rPr>
        <w:t>China’s rise and the shifting balance of power</w:t>
      </w:r>
    </w:p>
    <w:p w14:paraId="1C2B9FB8" w14:textId="77777777" w:rsidR="000A4C61" w:rsidRPr="00921E76" w:rsidRDefault="000A4C61" w:rsidP="000A4C61">
      <w:pPr>
        <w:rPr>
          <w:sz w:val="16"/>
        </w:rPr>
      </w:pPr>
      <w:r w:rsidRPr="00921E76">
        <w:rPr>
          <w:sz w:val="16"/>
        </w:rPr>
        <w:t>Asia is no exception to the great transition at the global level, indeed it is where the transition is most marked as Asia returns to global centre stage, economically and politically speaking.</w:t>
      </w:r>
    </w:p>
    <w:p w14:paraId="509B099E" w14:textId="77777777" w:rsidR="000A4C61" w:rsidRPr="00921E76" w:rsidRDefault="000A4C61" w:rsidP="000A4C61">
      <w:pPr>
        <w:rPr>
          <w:sz w:val="16"/>
        </w:rPr>
      </w:pPr>
      <w:r w:rsidRPr="00921E76">
        <w:rPr>
          <w:sz w:val="16"/>
        </w:rPr>
        <w:t>What we see in Asia today as a result of decades of globalisation and the rise of China, India and other powers is an unprecedented situation: the continental order in Asia is being consolidated under new auspices and the maritime order in the seas near China is contested.</w:t>
      </w:r>
    </w:p>
    <w:p w14:paraId="66CCDFF1" w14:textId="77777777" w:rsidR="000A4C61" w:rsidRPr="00921E76" w:rsidRDefault="000A4C61" w:rsidP="000A4C61">
      <w:pPr>
        <w:rPr>
          <w:sz w:val="16"/>
        </w:rPr>
      </w:pPr>
      <w:r w:rsidRPr="00921E76">
        <w:rPr>
          <w:sz w:val="16"/>
        </w:rPr>
        <w:t xml:space="preserve">The balance of power in Asia and the world has shifted. For the first time in history, China is comfortable enough on land – with no real enemies now that the West has pushed Russia into her arms – to turn to the oceans on which she depends for her prosperity. </w:t>
      </w:r>
      <w:r w:rsidRPr="00EC36B7">
        <w:rPr>
          <w:rStyle w:val="StyleUnderline"/>
          <w:highlight w:val="green"/>
        </w:rPr>
        <w:t>China seeks primacy</w:t>
      </w:r>
      <w:r w:rsidRPr="00921E76">
        <w:rPr>
          <w:rStyle w:val="StyleUnderline"/>
        </w:rPr>
        <w:t xml:space="preserve"> in the seas</w:t>
      </w:r>
      <w:r w:rsidRPr="00921E76">
        <w:rPr>
          <w:sz w:val="16"/>
        </w:rPr>
        <w:t xml:space="preserve"> around her. </w:t>
      </w:r>
      <w:r w:rsidRPr="00921E76">
        <w:rPr>
          <w:rStyle w:val="StyleUnderline"/>
        </w:rPr>
        <w:t>This is a historic transition</w:t>
      </w:r>
      <w:r w:rsidRPr="00921E76">
        <w:rPr>
          <w:sz w:val="16"/>
        </w:rPr>
        <w:t xml:space="preserve"> that she has </w:t>
      </w:r>
      <w:r w:rsidRPr="00921E76">
        <w:rPr>
          <w:rStyle w:val="StyleUnderline"/>
        </w:rPr>
        <w:t>never successfully managed before</w:t>
      </w:r>
      <w:r w:rsidRPr="00921E76">
        <w:rPr>
          <w:sz w:val="16"/>
        </w:rPr>
        <w:t xml:space="preserve">. Her only previous attempt in the early Ming dynasty failed. </w:t>
      </w:r>
      <w:r w:rsidRPr="00921E76">
        <w:rPr>
          <w:rStyle w:val="StyleUnderline"/>
        </w:rPr>
        <w:t>What is new for Asia is the attempt to centre both continental and maritime orders on one single power</w:t>
      </w:r>
      <w:r w:rsidRPr="00921E76">
        <w:rPr>
          <w:sz w:val="16"/>
        </w:rPr>
        <w:t>.</w:t>
      </w:r>
    </w:p>
    <w:p w14:paraId="5CB80FD1" w14:textId="77777777" w:rsidR="000A4C61" w:rsidRPr="00921E76" w:rsidRDefault="000A4C61" w:rsidP="000A4C61">
      <w:pPr>
        <w:rPr>
          <w:sz w:val="16"/>
        </w:rPr>
      </w:pPr>
      <w:r w:rsidRPr="00921E76">
        <w:rPr>
          <w:rStyle w:val="StyleUnderline"/>
        </w:rPr>
        <w:t>The response of existing power holders to this shift in the balance</w:t>
      </w:r>
      <w:r w:rsidRPr="00921E76">
        <w:rPr>
          <w:sz w:val="16"/>
        </w:rPr>
        <w:t xml:space="preserve">, like Japan and the US, </w:t>
      </w:r>
      <w:r w:rsidRPr="00921E76">
        <w:rPr>
          <w:rStyle w:val="StyleUnderline"/>
        </w:rPr>
        <w:t>has been to tighten the first island chain security</w:t>
      </w:r>
      <w:r w:rsidRPr="00921E76">
        <w:rPr>
          <w:sz w:val="16"/>
        </w:rPr>
        <w:t xml:space="preserve"> and other ties that China sees as containing her, </w:t>
      </w:r>
      <w:r w:rsidRPr="00921E76">
        <w:rPr>
          <w:rStyle w:val="StyleUnderline"/>
        </w:rPr>
        <w:t>and to seek partners for a “Free and Open Indo-Pacific</w:t>
      </w:r>
      <w:r w:rsidRPr="00921E76">
        <w:rPr>
          <w:sz w:val="16"/>
        </w:rPr>
        <w:t>”, an ill-defined concept that implicitly concedes the continental order to China, and does not fully meet India’s security needs since we are both a continental and a maritime power. Several voices in the present US administration also seek to limit China’s rise by using the US’s technological and other superiorities.</w:t>
      </w:r>
    </w:p>
    <w:p w14:paraId="1C43BB04" w14:textId="77777777" w:rsidR="000A4C61" w:rsidRPr="00921E76" w:rsidRDefault="000A4C61" w:rsidP="000A4C61">
      <w:pPr>
        <w:rPr>
          <w:sz w:val="16"/>
        </w:rPr>
      </w:pPr>
      <w:r w:rsidRPr="00921E76">
        <w:rPr>
          <w:sz w:val="16"/>
        </w:rPr>
        <w:t xml:space="preserve">The </w:t>
      </w:r>
      <w:r w:rsidRPr="00EC36B7">
        <w:rPr>
          <w:rStyle w:val="StyleUnderline"/>
          <w:highlight w:val="green"/>
        </w:rPr>
        <w:t>reaction of</w:t>
      </w:r>
      <w:r w:rsidRPr="00921E76">
        <w:rPr>
          <w:rStyle w:val="StyleUnderline"/>
        </w:rPr>
        <w:t xml:space="preserve"> other countries in the region such as </w:t>
      </w:r>
      <w:r w:rsidRPr="00EC36B7">
        <w:rPr>
          <w:rStyle w:val="StyleUnderline"/>
          <w:highlight w:val="green"/>
        </w:rPr>
        <w:t>India</w:t>
      </w:r>
      <w:r w:rsidRPr="00921E76">
        <w:rPr>
          <w:sz w:val="16"/>
        </w:rPr>
        <w:t xml:space="preserve">, Indonesia and Vietnam </w:t>
      </w:r>
      <w:r w:rsidRPr="00EC36B7">
        <w:rPr>
          <w:rStyle w:val="StyleUnderline"/>
          <w:highlight w:val="green"/>
        </w:rPr>
        <w:t>has been to balance and hedge</w:t>
      </w:r>
      <w:r w:rsidRPr="00921E76">
        <w:rPr>
          <w:rStyle w:val="StyleUnderline"/>
        </w:rPr>
        <w:t xml:space="preserve"> against rising Chinese hard power by building military strength and </w:t>
      </w:r>
      <w:r w:rsidRPr="00EC36B7">
        <w:rPr>
          <w:rStyle w:val="StyleUnderline"/>
          <w:highlight w:val="green"/>
        </w:rPr>
        <w:t>by working together</w:t>
      </w:r>
      <w:r w:rsidRPr="00921E76">
        <w:rPr>
          <w:rStyle w:val="StyleUnderline"/>
        </w:rPr>
        <w:t xml:space="preserve"> in defence, security and intelligence</w:t>
      </w:r>
      <w:r w:rsidRPr="00921E76">
        <w:rPr>
          <w:sz w:val="16"/>
        </w:rPr>
        <w:t>. This is a natural balancing phenomenon, that has resulted in the world and history’s greatest arms race in Asia in the last three decades, fuelled and made possible by the wealth that globalisation brought to the hard Westphalian states east of India.</w:t>
      </w:r>
    </w:p>
    <w:p w14:paraId="6D6A461E" w14:textId="77777777" w:rsidR="000A4C61" w:rsidRPr="00921E76" w:rsidRDefault="000A4C61" w:rsidP="000A4C61">
      <w:pPr>
        <w:pStyle w:val="Heading4"/>
        <w:rPr>
          <w:rFonts w:cs="Calibri"/>
        </w:rPr>
      </w:pPr>
      <w:r w:rsidRPr="00921E76">
        <w:rPr>
          <w:rFonts w:cs="Calibri"/>
        </w:rPr>
        <w:t>Indian leadership is key to stability in the South China Sea.</w:t>
      </w:r>
    </w:p>
    <w:p w14:paraId="2110D98C" w14:textId="77777777" w:rsidR="000A4C61" w:rsidRPr="00921E76" w:rsidRDefault="000A4C61" w:rsidP="000A4C61">
      <w:r w:rsidRPr="00921E76">
        <w:rPr>
          <w:rFonts w:eastAsiaTheme="majorEastAsia"/>
          <w:b/>
          <w:iCs/>
          <w:sz w:val="26"/>
        </w:rPr>
        <w:t>Bhalla 21</w:t>
      </w:r>
      <w:r w:rsidRPr="00921E76">
        <w:t xml:space="preserve"> [Abhishek Bhalla, Abhishek Bhalla is an Editor with India Today TV chasing news stories on defence, strategic affairs, security and conflict. His work takes him to military zones to report accurately on the ground realities. Working as a journalist since 2005, his experience spans working across platforms -- newspaper, magazine, broadcast and now trying new things on the digital space. In the past has extensively covered crime, investigationg agencies and courts. 6-16-2021, accessed on 11-2-2021, India Today, "India supports freedom of navigation in int’l waterways like South China Sea: Defence </w:t>
      </w:r>
      <w:r w:rsidRPr="00921E76">
        <w:lastRenderedPageBreak/>
        <w:t xml:space="preserve">Minister Rajnath Singh ", </w:t>
      </w:r>
      <w:hyperlink r:id="rId39" w:history="1">
        <w:r w:rsidRPr="00921E76">
          <w:rPr>
            <w:rStyle w:val="Hyperlink"/>
          </w:rPr>
          <w:t>https://www.indiatoday.in/india/story/india-navigation-south-china-sea-defence-minister-rajnath-singh-china-1815476-2021-06-16</w:t>
        </w:r>
      </w:hyperlink>
      <w:r w:rsidRPr="00921E76">
        <w:t>] Adam</w:t>
      </w:r>
    </w:p>
    <w:p w14:paraId="1E769206" w14:textId="77777777" w:rsidR="000A4C61" w:rsidRPr="00921E76" w:rsidRDefault="000A4C61" w:rsidP="000A4C61">
      <w:r w:rsidRPr="00EC36B7">
        <w:rPr>
          <w:rStyle w:val="StyleUnderline"/>
          <w:highlight w:val="green"/>
        </w:rPr>
        <w:t>India</w:t>
      </w:r>
      <w:r w:rsidRPr="00921E76">
        <w:rPr>
          <w:rStyle w:val="StyleUnderline"/>
        </w:rPr>
        <w:t xml:space="preserve"> </w:t>
      </w:r>
      <w:r w:rsidRPr="00EC36B7">
        <w:rPr>
          <w:rStyle w:val="StyleUnderline"/>
          <w:highlight w:val="green"/>
        </w:rPr>
        <w:t>supports</w:t>
      </w:r>
      <w:r w:rsidRPr="00921E76">
        <w:rPr>
          <w:rStyle w:val="StyleUnderline"/>
        </w:rPr>
        <w:t xml:space="preserve"> </w:t>
      </w:r>
      <w:r w:rsidRPr="00EC36B7">
        <w:rPr>
          <w:rStyle w:val="StyleUnderline"/>
          <w:highlight w:val="green"/>
        </w:rPr>
        <w:t>f</w:t>
      </w:r>
      <w:r w:rsidRPr="00921E76">
        <w:rPr>
          <w:rStyle w:val="StyleUnderline"/>
        </w:rPr>
        <w:t xml:space="preserve">reedom </w:t>
      </w:r>
      <w:r w:rsidRPr="00EC36B7">
        <w:rPr>
          <w:rStyle w:val="StyleUnderline"/>
          <w:highlight w:val="green"/>
        </w:rPr>
        <w:t>o</w:t>
      </w:r>
      <w:r w:rsidRPr="00921E76">
        <w:rPr>
          <w:rStyle w:val="StyleUnderline"/>
        </w:rPr>
        <w:t xml:space="preserve">f </w:t>
      </w:r>
      <w:r w:rsidRPr="00EC36B7">
        <w:rPr>
          <w:rStyle w:val="StyleUnderline"/>
          <w:highlight w:val="green"/>
        </w:rPr>
        <w:t>n</w:t>
      </w:r>
      <w:r w:rsidRPr="00921E76">
        <w:rPr>
          <w:rStyle w:val="StyleUnderline"/>
        </w:rPr>
        <w:t xml:space="preserve">avigation, over flight, and </w:t>
      </w:r>
      <w:r w:rsidRPr="00EC36B7">
        <w:rPr>
          <w:rStyle w:val="StyleUnderline"/>
          <w:highlight w:val="green"/>
        </w:rPr>
        <w:t>unimpeded commerce</w:t>
      </w:r>
      <w:r w:rsidRPr="00921E76">
        <w:rPr>
          <w:rStyle w:val="StyleUnderline"/>
        </w:rPr>
        <w:t xml:space="preserve"> in these international waterways,</w:t>
      </w:r>
      <w:r w:rsidRPr="00921E76">
        <w:t xml:space="preserve"> Defence Minister Rajnath Singh said on Wednesday as he spoke about maritime </w:t>
      </w:r>
      <w:r w:rsidRPr="00921E76">
        <w:rPr>
          <w:rStyle w:val="StyleUnderline"/>
        </w:rPr>
        <w:t>security challenges</w:t>
      </w:r>
      <w:r w:rsidRPr="00921E76">
        <w:t xml:space="preserve"> and made a reference to </w:t>
      </w:r>
      <w:r w:rsidRPr="00921E76">
        <w:rPr>
          <w:rStyle w:val="StyleUnderline"/>
        </w:rPr>
        <w:t>developments in the South China Sea</w:t>
      </w:r>
      <w:r w:rsidRPr="00921E76">
        <w:t xml:space="preserve"> hinting at </w:t>
      </w:r>
      <w:r w:rsidRPr="00921E76">
        <w:rPr>
          <w:rStyle w:val="StyleUnderline"/>
        </w:rPr>
        <w:t>China’s expansionist policy</w:t>
      </w:r>
      <w:r w:rsidRPr="00921E76">
        <w:t>.</w:t>
      </w:r>
    </w:p>
    <w:p w14:paraId="45CCB291" w14:textId="77777777" w:rsidR="000A4C61" w:rsidRPr="00921E76" w:rsidRDefault="000A4C61" w:rsidP="000A4C61">
      <w:r w:rsidRPr="00921E76">
        <w:t xml:space="preserve">“The </w:t>
      </w:r>
      <w:r w:rsidRPr="00EC36B7">
        <w:rPr>
          <w:rStyle w:val="StyleUnderline"/>
          <w:highlight w:val="green"/>
        </w:rPr>
        <w:t>sea</w:t>
      </w:r>
      <w:r w:rsidRPr="00921E76">
        <w:rPr>
          <w:rStyle w:val="StyleUnderline"/>
        </w:rPr>
        <w:t xml:space="preserve"> lanes of </w:t>
      </w:r>
      <w:r w:rsidRPr="00EC36B7">
        <w:rPr>
          <w:rStyle w:val="StyleUnderline"/>
          <w:highlight w:val="green"/>
        </w:rPr>
        <w:t>communication</w:t>
      </w:r>
      <w:r w:rsidRPr="00921E76">
        <w:rPr>
          <w:rStyle w:val="StyleUnderline"/>
        </w:rPr>
        <w:t xml:space="preserve"> are </w:t>
      </w:r>
      <w:r w:rsidRPr="00EC36B7">
        <w:rPr>
          <w:rStyle w:val="StyleUnderline"/>
          <w:highlight w:val="green"/>
        </w:rPr>
        <w:t>critical for peace</w:t>
      </w:r>
      <w:r w:rsidRPr="00921E76">
        <w:rPr>
          <w:rStyle w:val="StyleUnderline"/>
        </w:rPr>
        <w:t>, stability, prosperity and development of the Indo-Pacific region</w:t>
      </w:r>
      <w:r w:rsidRPr="00921E76">
        <w:t xml:space="preserve">. In this regard, </w:t>
      </w:r>
      <w:r w:rsidRPr="00921E76">
        <w:rPr>
          <w:rStyle w:val="StyleUnderline"/>
        </w:rPr>
        <w:t>developments in the South China Sea have attracted attention in the region and beyond</w:t>
      </w:r>
      <w:r w:rsidRPr="00921E76">
        <w:t>,” Rajnath Singh said in his address at the eighth meeting of defence ministers from the Association of Southeast Asian Nations (Asean).</w:t>
      </w:r>
    </w:p>
    <w:p w14:paraId="58EB3BF7" w14:textId="77777777" w:rsidR="000A4C61" w:rsidRPr="00921E76" w:rsidRDefault="000A4C61" w:rsidP="000A4C61">
      <w:r w:rsidRPr="00921E76">
        <w:t xml:space="preserve">Rajnath Singh was referring to the </w:t>
      </w:r>
      <w:r w:rsidRPr="00EC36B7">
        <w:rPr>
          <w:rStyle w:val="StyleUnderline"/>
          <w:highlight w:val="green"/>
        </w:rPr>
        <w:t>escalating</w:t>
      </w:r>
      <w:r w:rsidRPr="00921E76">
        <w:rPr>
          <w:rStyle w:val="StyleUnderline"/>
        </w:rPr>
        <w:t xml:space="preserve"> </w:t>
      </w:r>
      <w:r w:rsidRPr="00EC36B7">
        <w:rPr>
          <w:rStyle w:val="StyleUnderline"/>
          <w:highlight w:val="green"/>
        </w:rPr>
        <w:t>territorial</w:t>
      </w:r>
      <w:r w:rsidRPr="00921E76">
        <w:rPr>
          <w:rStyle w:val="StyleUnderline"/>
        </w:rPr>
        <w:t xml:space="preserve"> </w:t>
      </w:r>
      <w:r w:rsidRPr="00EC36B7">
        <w:rPr>
          <w:rStyle w:val="StyleUnderline"/>
          <w:highlight w:val="green"/>
        </w:rPr>
        <w:t>conflict</w:t>
      </w:r>
      <w:r w:rsidRPr="00921E76">
        <w:rPr>
          <w:rStyle w:val="StyleUnderline"/>
        </w:rPr>
        <w:t xml:space="preserve"> in the </w:t>
      </w:r>
      <w:r w:rsidRPr="00EC36B7">
        <w:rPr>
          <w:rStyle w:val="StyleUnderline"/>
          <w:highlight w:val="green"/>
        </w:rPr>
        <w:t>S</w:t>
      </w:r>
      <w:r w:rsidRPr="00921E76">
        <w:rPr>
          <w:rStyle w:val="StyleUnderline"/>
        </w:rPr>
        <w:t xml:space="preserve">outh </w:t>
      </w:r>
      <w:r w:rsidRPr="00EC36B7">
        <w:rPr>
          <w:rStyle w:val="StyleUnderline"/>
          <w:highlight w:val="green"/>
        </w:rPr>
        <w:t>C</w:t>
      </w:r>
      <w:r w:rsidRPr="00921E76">
        <w:rPr>
          <w:rStyle w:val="StyleUnderline"/>
        </w:rPr>
        <w:t xml:space="preserve">hina </w:t>
      </w:r>
      <w:r w:rsidRPr="00EC36B7">
        <w:rPr>
          <w:rStyle w:val="StyleUnderline"/>
          <w:highlight w:val="green"/>
        </w:rPr>
        <w:t>S</w:t>
      </w:r>
      <w:r w:rsidRPr="00921E76">
        <w:rPr>
          <w:rStyle w:val="StyleUnderline"/>
        </w:rPr>
        <w:t>ea.</w:t>
      </w:r>
      <w:r w:rsidRPr="00921E76">
        <w:t xml:space="preserve"> </w:t>
      </w:r>
      <w:r w:rsidRPr="00EC36B7">
        <w:rPr>
          <w:rStyle w:val="StyleUnderline"/>
          <w:highlight w:val="green"/>
        </w:rPr>
        <w:t>China</w:t>
      </w:r>
      <w:r w:rsidRPr="00921E76">
        <w:rPr>
          <w:rStyle w:val="StyleUnderline"/>
        </w:rPr>
        <w:t xml:space="preserve"> lays claim to nearly all of South China leading to </w:t>
      </w:r>
      <w:r w:rsidRPr="00EC36B7">
        <w:rPr>
          <w:rStyle w:val="StyleUnderline"/>
          <w:highlight w:val="green"/>
        </w:rPr>
        <w:t>tensions over territorial rights</w:t>
      </w:r>
      <w:r w:rsidRPr="00921E76">
        <w:t xml:space="preserve"> in the waters </w:t>
      </w:r>
      <w:r w:rsidRPr="00EC36B7">
        <w:rPr>
          <w:rStyle w:val="StyleUnderline"/>
          <w:highlight w:val="green"/>
        </w:rPr>
        <w:t>with</w:t>
      </w:r>
      <w:r w:rsidRPr="00921E76">
        <w:rPr>
          <w:rStyle w:val="StyleUnderline"/>
        </w:rPr>
        <w:t xml:space="preserve"> </w:t>
      </w:r>
      <w:r w:rsidRPr="00EC36B7">
        <w:rPr>
          <w:rStyle w:val="StyleUnderline"/>
          <w:highlight w:val="green"/>
        </w:rPr>
        <w:t>Brunei</w:t>
      </w:r>
      <w:r w:rsidRPr="00921E76">
        <w:rPr>
          <w:rStyle w:val="StyleUnderline"/>
        </w:rPr>
        <w:t xml:space="preserve">, </w:t>
      </w:r>
      <w:r w:rsidRPr="00EC36B7">
        <w:rPr>
          <w:rStyle w:val="StyleUnderline"/>
          <w:highlight w:val="green"/>
        </w:rPr>
        <w:t>Indonesia, Malaysia, Philippines, Taiwan</w:t>
      </w:r>
      <w:r w:rsidRPr="00921E76">
        <w:rPr>
          <w:rStyle w:val="StyleUnderline"/>
        </w:rPr>
        <w:t xml:space="preserve">, and </w:t>
      </w:r>
      <w:r w:rsidRPr="00EC36B7">
        <w:rPr>
          <w:rStyle w:val="StyleUnderline"/>
          <w:highlight w:val="green"/>
        </w:rPr>
        <w:t>Vietnam</w:t>
      </w:r>
      <w:r w:rsidRPr="00921E76">
        <w:t>.</w:t>
      </w:r>
    </w:p>
    <w:p w14:paraId="53686405" w14:textId="77777777" w:rsidR="000A4C61" w:rsidRPr="00921E76" w:rsidRDefault="000A4C61" w:rsidP="000A4C61">
      <w:r w:rsidRPr="00921E76">
        <w:t>Earlier this month, Malaysia scrambled jets to intercept Chinese aircraft it accused of breaching its airspace.</w:t>
      </w:r>
    </w:p>
    <w:p w14:paraId="66D2063B" w14:textId="77777777" w:rsidR="000A4C61" w:rsidRPr="00921E76" w:rsidRDefault="000A4C61" w:rsidP="000A4C61">
      <w:r w:rsidRPr="00921E76">
        <w:t>“</w:t>
      </w:r>
      <w:r w:rsidRPr="00921E76">
        <w:rPr>
          <w:rStyle w:val="StyleUnderline"/>
        </w:rPr>
        <w:t>India hopes that the Code of Conduct negotiations will lead to outcomes that are in keeping with international law</w:t>
      </w:r>
      <w:r w:rsidRPr="00921E76">
        <w:t>, including the United Nations Convention on the Law of the Sea (UNCLOS) and do not prejudice the legitimate rights and interests of nations that are not a party to these discussions,” he said.</w:t>
      </w:r>
    </w:p>
    <w:p w14:paraId="2245ED49" w14:textId="77777777" w:rsidR="000A4C61" w:rsidRPr="00921E76" w:rsidRDefault="000A4C61" w:rsidP="000A4C61">
      <w:r w:rsidRPr="00921E76">
        <w:rPr>
          <w:rStyle w:val="StyleUnderline"/>
        </w:rPr>
        <w:t xml:space="preserve">India </w:t>
      </w:r>
      <w:r w:rsidRPr="00EC36B7">
        <w:rPr>
          <w:rStyle w:val="StyleUnderline"/>
          <w:highlight w:val="green"/>
        </w:rPr>
        <w:t>calls</w:t>
      </w:r>
      <w:r w:rsidRPr="00921E76">
        <w:rPr>
          <w:rStyle w:val="StyleUnderline"/>
        </w:rPr>
        <w:t xml:space="preserve"> </w:t>
      </w:r>
      <w:r w:rsidRPr="00EC36B7">
        <w:rPr>
          <w:rStyle w:val="StyleUnderline"/>
          <w:highlight w:val="green"/>
        </w:rPr>
        <w:t>for</w:t>
      </w:r>
      <w:r w:rsidRPr="00921E76">
        <w:rPr>
          <w:rStyle w:val="StyleUnderline"/>
        </w:rPr>
        <w:t xml:space="preserve"> a free, open and </w:t>
      </w:r>
      <w:r w:rsidRPr="00EC36B7">
        <w:rPr>
          <w:rStyle w:val="StyleUnderline"/>
          <w:highlight w:val="green"/>
        </w:rPr>
        <w:t>inclusive order</w:t>
      </w:r>
      <w:r w:rsidRPr="00921E76">
        <w:rPr>
          <w:rStyle w:val="StyleUnderline"/>
        </w:rPr>
        <w:t xml:space="preserve"> in the Indo-Pacific</w:t>
      </w:r>
      <w:r w:rsidRPr="00921E76">
        <w:t xml:space="preserve">, based </w:t>
      </w:r>
      <w:r w:rsidRPr="00921E76">
        <w:rPr>
          <w:rStyle w:val="StyleUnderline"/>
        </w:rPr>
        <w:t xml:space="preserve">upon </w:t>
      </w:r>
      <w:r w:rsidRPr="00EC36B7">
        <w:rPr>
          <w:rStyle w:val="StyleUnderline"/>
          <w:highlight w:val="green"/>
        </w:rPr>
        <w:t>respect</w:t>
      </w:r>
      <w:r w:rsidRPr="00921E76">
        <w:rPr>
          <w:rStyle w:val="StyleUnderline"/>
        </w:rPr>
        <w:t xml:space="preserve"> </w:t>
      </w:r>
      <w:r w:rsidRPr="00EC36B7">
        <w:rPr>
          <w:rStyle w:val="StyleUnderline"/>
          <w:highlight w:val="green"/>
        </w:rPr>
        <w:t>for sovereignty</w:t>
      </w:r>
      <w:r w:rsidRPr="00921E76">
        <w:rPr>
          <w:rStyle w:val="StyleUnderline"/>
        </w:rPr>
        <w:t xml:space="preserve"> and territorial integrity of nations</w:t>
      </w:r>
      <w:r w:rsidRPr="00921E76">
        <w:t xml:space="preserve">, </w:t>
      </w:r>
      <w:r w:rsidRPr="00EC36B7">
        <w:rPr>
          <w:rStyle w:val="StyleUnderline"/>
          <w:highlight w:val="green"/>
        </w:rPr>
        <w:t>peaceful resolution</w:t>
      </w:r>
      <w:r w:rsidRPr="00921E76">
        <w:rPr>
          <w:rStyle w:val="StyleUnderline"/>
        </w:rPr>
        <w:t xml:space="preserve"> </w:t>
      </w:r>
      <w:r w:rsidRPr="00EC36B7">
        <w:rPr>
          <w:rStyle w:val="StyleUnderline"/>
          <w:highlight w:val="green"/>
        </w:rPr>
        <w:t>of disputes</w:t>
      </w:r>
      <w:r w:rsidRPr="00921E76">
        <w:t xml:space="preserve"> </w:t>
      </w:r>
      <w:r w:rsidRPr="00921E76">
        <w:rPr>
          <w:rStyle w:val="StyleUnderline"/>
        </w:rPr>
        <w:t xml:space="preserve">through </w:t>
      </w:r>
      <w:r w:rsidRPr="00EC36B7">
        <w:rPr>
          <w:rStyle w:val="StyleUnderline"/>
          <w:highlight w:val="green"/>
        </w:rPr>
        <w:t>dialogue</w:t>
      </w:r>
      <w:r w:rsidRPr="00921E76">
        <w:rPr>
          <w:rStyle w:val="StyleUnderline"/>
        </w:rPr>
        <w:t xml:space="preserve"> and </w:t>
      </w:r>
      <w:r w:rsidRPr="00EC36B7">
        <w:rPr>
          <w:rStyle w:val="StyleUnderline"/>
          <w:highlight w:val="green"/>
        </w:rPr>
        <w:t>adherence to international</w:t>
      </w:r>
      <w:r w:rsidRPr="00921E76">
        <w:rPr>
          <w:rStyle w:val="StyleUnderline"/>
        </w:rPr>
        <w:t xml:space="preserve"> rules and </w:t>
      </w:r>
      <w:r w:rsidRPr="00EC36B7">
        <w:rPr>
          <w:rStyle w:val="StyleUnderline"/>
          <w:highlight w:val="green"/>
        </w:rPr>
        <w:t>laws</w:t>
      </w:r>
      <w:r w:rsidRPr="00921E76">
        <w:t>, Rajnath Singh said.</w:t>
      </w:r>
    </w:p>
    <w:p w14:paraId="6FACD9EA" w14:textId="77777777" w:rsidR="000A4C61" w:rsidRPr="00921E76" w:rsidRDefault="000A4C61" w:rsidP="000A4C61">
      <w:r w:rsidRPr="00921E76">
        <w:t>The ministers gathered online for a meeting hosted by Brunei, this year's Asean chair.</w:t>
      </w:r>
    </w:p>
    <w:p w14:paraId="5530E263" w14:textId="77777777" w:rsidR="000A4C61" w:rsidRPr="00921E76" w:rsidRDefault="000A4C61" w:rsidP="000A4C61">
      <w:r w:rsidRPr="00921E76">
        <w:t>“</w:t>
      </w:r>
      <w:r w:rsidRPr="00921E76">
        <w:rPr>
          <w:rStyle w:val="StyleUnderline"/>
        </w:rPr>
        <w:t xml:space="preserve">India has </w:t>
      </w:r>
      <w:r w:rsidRPr="00EC36B7">
        <w:rPr>
          <w:rStyle w:val="StyleUnderline"/>
          <w:highlight w:val="green"/>
        </w:rPr>
        <w:t>strengthened</w:t>
      </w:r>
      <w:r w:rsidRPr="00921E76">
        <w:rPr>
          <w:rStyle w:val="StyleUnderline"/>
        </w:rPr>
        <w:t xml:space="preserve"> its </w:t>
      </w:r>
      <w:r w:rsidRPr="00EC36B7">
        <w:rPr>
          <w:rStyle w:val="StyleUnderline"/>
          <w:highlight w:val="green"/>
        </w:rPr>
        <w:t>cooperative engagements</w:t>
      </w:r>
      <w:r w:rsidRPr="00921E76">
        <w:rPr>
          <w:rStyle w:val="StyleUnderline"/>
        </w:rPr>
        <w:t xml:space="preserve"> in the Indo-Pacific </w:t>
      </w:r>
      <w:r w:rsidRPr="00921E76">
        <w:t xml:space="preserve">based on </w:t>
      </w:r>
      <w:r w:rsidRPr="00921E76">
        <w:rPr>
          <w:rStyle w:val="StyleUnderline"/>
        </w:rPr>
        <w:t xml:space="preserve">converging visions and values for promotion of </w:t>
      </w:r>
      <w:r w:rsidRPr="00EC36B7">
        <w:rPr>
          <w:rStyle w:val="StyleUnderline"/>
          <w:highlight w:val="green"/>
        </w:rPr>
        <w:t>peace, stability, and prosperity</w:t>
      </w:r>
      <w:r w:rsidRPr="00921E76">
        <w:t xml:space="preserve"> in the region,” the minister said.</w:t>
      </w:r>
    </w:p>
    <w:p w14:paraId="4F69DDE2" w14:textId="77777777" w:rsidR="000A4C61" w:rsidRPr="00921E76" w:rsidRDefault="000A4C61" w:rsidP="000A4C61">
      <w:r w:rsidRPr="00921E76">
        <w:t xml:space="preserve">The minister added that </w:t>
      </w:r>
      <w:r w:rsidRPr="00921E76">
        <w:rPr>
          <w:rStyle w:val="StyleUnderline"/>
        </w:rPr>
        <w:t xml:space="preserve">India </w:t>
      </w:r>
      <w:r w:rsidRPr="00EC36B7">
        <w:rPr>
          <w:rStyle w:val="StyleUnderline"/>
          <w:highlight w:val="green"/>
        </w:rPr>
        <w:t>supports</w:t>
      </w:r>
      <w:r w:rsidRPr="00921E76">
        <w:rPr>
          <w:rStyle w:val="StyleUnderline"/>
        </w:rPr>
        <w:t xml:space="preserve"> the utilisation of </w:t>
      </w:r>
      <w:r w:rsidRPr="00EC36B7">
        <w:rPr>
          <w:rStyle w:val="StyleUnderline"/>
          <w:highlight w:val="green"/>
        </w:rPr>
        <w:t>Asean</w:t>
      </w:r>
      <w:r w:rsidRPr="00921E76">
        <w:rPr>
          <w:rStyle w:val="StyleUnderline"/>
        </w:rPr>
        <w:t xml:space="preserve">-led mechanisms as important platforms for the implementation of our shared </w:t>
      </w:r>
      <w:r w:rsidRPr="00EC36B7">
        <w:rPr>
          <w:rStyle w:val="StyleUnderline"/>
          <w:highlight w:val="green"/>
        </w:rPr>
        <w:t>vision for the Indo-Pacific</w:t>
      </w:r>
      <w:r w:rsidRPr="00921E76">
        <w:t>.</w:t>
      </w:r>
    </w:p>
    <w:p w14:paraId="2B7212DA" w14:textId="77777777" w:rsidR="000A4C61" w:rsidRPr="00921E76" w:rsidRDefault="000A4C61" w:rsidP="000A4C61">
      <w:r w:rsidRPr="00921E76">
        <w:rPr>
          <w:rStyle w:val="StyleUnderline"/>
        </w:rPr>
        <w:t>India’s engagement with the South East Asian region</w:t>
      </w:r>
      <w:r w:rsidRPr="00921E76">
        <w:t xml:space="preserve">, of which ASEAN has been a primary component, is </w:t>
      </w:r>
      <w:r w:rsidRPr="00921E76">
        <w:rPr>
          <w:rStyle w:val="StyleUnderline"/>
        </w:rPr>
        <w:t>based on its ‘Act East Policy’</w:t>
      </w:r>
      <w:r w:rsidRPr="00921E76">
        <w:t xml:space="preserve"> announced by PM Narendra Modi in November, 2014.</w:t>
      </w:r>
    </w:p>
    <w:p w14:paraId="5249F050" w14:textId="77777777" w:rsidR="000A4C61" w:rsidRPr="00921E76" w:rsidRDefault="000A4C61" w:rsidP="000A4C61">
      <w:r w:rsidRPr="00921E76">
        <w:t xml:space="preserve">Key elements of this policy are to </w:t>
      </w:r>
      <w:r w:rsidRPr="00EC36B7">
        <w:rPr>
          <w:rStyle w:val="StyleUnderline"/>
          <w:highlight w:val="green"/>
        </w:rPr>
        <w:t>promote</w:t>
      </w:r>
      <w:r w:rsidRPr="00921E76">
        <w:rPr>
          <w:rStyle w:val="StyleUnderline"/>
        </w:rPr>
        <w:t xml:space="preserve"> </w:t>
      </w:r>
      <w:r w:rsidRPr="00EC36B7">
        <w:rPr>
          <w:rStyle w:val="StyleUnderline"/>
          <w:highlight w:val="green"/>
        </w:rPr>
        <w:t>economic</w:t>
      </w:r>
      <w:r w:rsidRPr="00921E76">
        <w:rPr>
          <w:rStyle w:val="StyleUnderline"/>
        </w:rPr>
        <w:t xml:space="preserve"> </w:t>
      </w:r>
      <w:r w:rsidRPr="00EC36B7">
        <w:rPr>
          <w:rStyle w:val="StyleUnderline"/>
          <w:highlight w:val="green"/>
        </w:rPr>
        <w:t>cooperation</w:t>
      </w:r>
      <w:r w:rsidRPr="00921E76">
        <w:t xml:space="preserve">, </w:t>
      </w:r>
      <w:r w:rsidRPr="00921E76">
        <w:rPr>
          <w:rStyle w:val="StyleUnderline"/>
        </w:rPr>
        <w:t>cultural ties and</w:t>
      </w:r>
      <w:r w:rsidRPr="00921E76">
        <w:t xml:space="preserve"> </w:t>
      </w:r>
      <w:r w:rsidRPr="00921E76">
        <w:rPr>
          <w:rStyle w:val="StyleUnderline"/>
        </w:rPr>
        <w:t xml:space="preserve">develop strategic relationships with countries </w:t>
      </w:r>
      <w:r w:rsidRPr="00EC36B7">
        <w:rPr>
          <w:rStyle w:val="StyleUnderline"/>
          <w:highlight w:val="green"/>
        </w:rPr>
        <w:t>in</w:t>
      </w:r>
      <w:r w:rsidRPr="00921E76">
        <w:rPr>
          <w:rStyle w:val="StyleUnderline"/>
        </w:rPr>
        <w:t xml:space="preserve"> </w:t>
      </w:r>
      <w:r w:rsidRPr="00EC36B7">
        <w:rPr>
          <w:rStyle w:val="StyleUnderline"/>
          <w:highlight w:val="green"/>
        </w:rPr>
        <w:t>the</w:t>
      </w:r>
      <w:r w:rsidRPr="00921E76">
        <w:rPr>
          <w:rStyle w:val="StyleUnderline"/>
        </w:rPr>
        <w:t xml:space="preserve"> Indo-Pacific </w:t>
      </w:r>
      <w:r w:rsidRPr="00EC36B7">
        <w:rPr>
          <w:rStyle w:val="StyleUnderline"/>
          <w:highlight w:val="green"/>
        </w:rPr>
        <w:t>region</w:t>
      </w:r>
      <w:r w:rsidRPr="00921E76">
        <w:t xml:space="preserve"> through </w:t>
      </w:r>
      <w:r w:rsidRPr="00921E76">
        <w:rPr>
          <w:rStyle w:val="StyleUnderline"/>
        </w:rPr>
        <w:t>continuous engagement at bilateral, regional and multilateral levels</w:t>
      </w:r>
      <w:r w:rsidRPr="00921E76">
        <w:t>.</w:t>
      </w:r>
    </w:p>
    <w:p w14:paraId="799512F6" w14:textId="77777777" w:rsidR="000A4C61" w:rsidRPr="00921E76" w:rsidRDefault="000A4C61" w:rsidP="000A4C61">
      <w:r w:rsidRPr="00921E76">
        <w:t xml:space="preserve">Talking about terrorism, Singh said </w:t>
      </w:r>
      <w:r w:rsidRPr="00921E76">
        <w:rPr>
          <w:rStyle w:val="StyleUnderline"/>
        </w:rPr>
        <w:t>terrorism and radicalization are the gravest threats to peace and security</w:t>
      </w:r>
      <w:r w:rsidRPr="00921E76">
        <w:t xml:space="preserve"> that the world is facing today.</w:t>
      </w:r>
    </w:p>
    <w:p w14:paraId="670568C4" w14:textId="77777777" w:rsidR="000A4C61" w:rsidRPr="00921E76" w:rsidRDefault="000A4C61" w:rsidP="000A4C61">
      <w:r w:rsidRPr="00921E76">
        <w:t xml:space="preserve">He said </w:t>
      </w:r>
      <w:r w:rsidRPr="00921E76">
        <w:rPr>
          <w:rStyle w:val="StyleUnderline"/>
        </w:rPr>
        <w:t>India shares global concerns about terrorism</w:t>
      </w:r>
      <w:r w:rsidRPr="00921E76">
        <w:t xml:space="preserve"> and believes that in an era when </w:t>
      </w:r>
      <w:r w:rsidRPr="00921E76">
        <w:rPr>
          <w:rStyle w:val="StyleUnderline"/>
        </w:rPr>
        <w:t>networking amongst terrorists is reaching alarming proportions</w:t>
      </w:r>
      <w:r w:rsidRPr="00921E76">
        <w:t xml:space="preserve">, only </w:t>
      </w:r>
      <w:r w:rsidRPr="00921E76">
        <w:rPr>
          <w:rStyle w:val="StyleUnderline"/>
        </w:rPr>
        <w:t>through collective cooperation can the terror organizations and their networks be fully disrupted</w:t>
      </w:r>
      <w:r w:rsidRPr="00921E76">
        <w:t xml:space="preserve">, the perpetrators identified and held accountable, </w:t>
      </w:r>
      <w:r w:rsidRPr="00921E76">
        <w:lastRenderedPageBreak/>
        <w:t>and strong measures are undertaken against those who encourage, support and finance terrorism and provide sanctuary to terrorists.</w:t>
      </w:r>
    </w:p>
    <w:p w14:paraId="55911BB7" w14:textId="77777777" w:rsidR="000A4C61" w:rsidRPr="00921E76" w:rsidRDefault="000A4C61" w:rsidP="000A4C61">
      <w:r w:rsidRPr="00921E76">
        <w:t xml:space="preserve">“As a </w:t>
      </w:r>
      <w:r w:rsidRPr="00EC36B7">
        <w:rPr>
          <w:rStyle w:val="StyleUnderline"/>
          <w:highlight w:val="green"/>
        </w:rPr>
        <w:t>member of</w:t>
      </w:r>
      <w:r w:rsidRPr="00921E76">
        <w:rPr>
          <w:rStyle w:val="StyleUnderline"/>
        </w:rPr>
        <w:t xml:space="preserve"> the Financial Action Task Force (</w:t>
      </w:r>
      <w:r w:rsidRPr="00EC36B7">
        <w:rPr>
          <w:rStyle w:val="StyleUnderline"/>
          <w:highlight w:val="green"/>
        </w:rPr>
        <w:t>FATF</w:t>
      </w:r>
      <w:r w:rsidRPr="00921E76">
        <w:t xml:space="preserve">), </w:t>
      </w:r>
      <w:r w:rsidRPr="00921E76">
        <w:rPr>
          <w:rStyle w:val="StyleUnderline"/>
        </w:rPr>
        <w:t xml:space="preserve">India remains </w:t>
      </w:r>
      <w:r w:rsidRPr="00EC36B7">
        <w:rPr>
          <w:rStyle w:val="StyleUnderline"/>
          <w:highlight w:val="green"/>
        </w:rPr>
        <w:t>committed to</w:t>
      </w:r>
      <w:r w:rsidRPr="00921E76">
        <w:rPr>
          <w:rStyle w:val="StyleUnderline"/>
        </w:rPr>
        <w:t xml:space="preserve"> </w:t>
      </w:r>
      <w:r w:rsidRPr="00EC36B7">
        <w:rPr>
          <w:rStyle w:val="StyleUnderline"/>
          <w:highlight w:val="green"/>
        </w:rPr>
        <w:t>combat</w:t>
      </w:r>
      <w:r w:rsidRPr="00921E76">
        <w:rPr>
          <w:rStyle w:val="StyleUnderline"/>
        </w:rPr>
        <w:t xml:space="preserve"> financing of </w:t>
      </w:r>
      <w:r w:rsidRPr="00EC36B7">
        <w:rPr>
          <w:rStyle w:val="StyleUnderline"/>
          <w:highlight w:val="green"/>
        </w:rPr>
        <w:t>terrorism</w:t>
      </w:r>
      <w:r w:rsidRPr="00921E76">
        <w:t>,” the minister said.</w:t>
      </w:r>
    </w:p>
    <w:p w14:paraId="3AE126A1" w14:textId="77777777" w:rsidR="000A4C61" w:rsidRPr="00921E76" w:rsidRDefault="000A4C61" w:rsidP="000A4C61">
      <w:r w:rsidRPr="00921E76">
        <w:t xml:space="preserve">He also asserted that </w:t>
      </w:r>
      <w:r w:rsidRPr="00921E76">
        <w:rPr>
          <w:rStyle w:val="StyleUnderline"/>
        </w:rPr>
        <w:t>cyber threats loom large</w:t>
      </w:r>
      <w:r w:rsidRPr="00921E76">
        <w:t>, as demonstrated by incidents of ransomware, Wannacry attacks and cryptocurrency thefts and are a cause of concern.</w:t>
      </w:r>
    </w:p>
    <w:p w14:paraId="6A93BE96" w14:textId="77777777" w:rsidR="000A4C61" w:rsidRPr="00921E76" w:rsidRDefault="000A4C61" w:rsidP="000A4C61">
      <w:r w:rsidRPr="00921E76">
        <w:t xml:space="preserve">A </w:t>
      </w:r>
      <w:r w:rsidRPr="00921E76">
        <w:rPr>
          <w:rStyle w:val="StyleUnderline"/>
        </w:rPr>
        <w:t>multi-stakeholder approach, guided by democratic values, with a governance structure that is open and inclusive</w:t>
      </w:r>
      <w:r w:rsidRPr="00921E76">
        <w:t xml:space="preserve"> and a </w:t>
      </w:r>
      <w:r w:rsidRPr="00921E76">
        <w:rPr>
          <w:rStyle w:val="StyleUnderline"/>
        </w:rPr>
        <w:t>secure, open and stable internet</w:t>
      </w:r>
      <w:r w:rsidRPr="00921E76">
        <w:t xml:space="preserve"> with due respect to the sovereignty of countries, would </w:t>
      </w:r>
      <w:r w:rsidRPr="00921E76">
        <w:rPr>
          <w:rStyle w:val="StyleUnderline"/>
        </w:rPr>
        <w:t>drive the future of cyberspace</w:t>
      </w:r>
      <w:r w:rsidRPr="00921E76">
        <w:t>, Singh said.</w:t>
      </w:r>
    </w:p>
    <w:p w14:paraId="41036100" w14:textId="77777777" w:rsidR="000A4C61" w:rsidRPr="00921E76" w:rsidRDefault="000A4C61" w:rsidP="000A4C61">
      <w:r w:rsidRPr="00921E76">
        <w:t xml:space="preserve">He also said that </w:t>
      </w:r>
      <w:r w:rsidRPr="00EC36B7">
        <w:rPr>
          <w:rStyle w:val="StyleUnderline"/>
          <w:highlight w:val="green"/>
        </w:rPr>
        <w:t>India</w:t>
      </w:r>
      <w:r w:rsidRPr="00921E76">
        <w:rPr>
          <w:rStyle w:val="StyleUnderline"/>
        </w:rPr>
        <w:t xml:space="preserve"> shares a deep connect with Asean</w:t>
      </w:r>
      <w:r w:rsidRPr="00921E76">
        <w:t xml:space="preserve"> and has </w:t>
      </w:r>
      <w:r w:rsidRPr="00EC36B7">
        <w:rPr>
          <w:rStyle w:val="StyleUnderline"/>
          <w:highlight w:val="green"/>
        </w:rPr>
        <w:t>continued</w:t>
      </w:r>
      <w:r w:rsidRPr="00921E76">
        <w:rPr>
          <w:rStyle w:val="StyleUnderline"/>
        </w:rPr>
        <w:t xml:space="preserve"> its active </w:t>
      </w:r>
      <w:r w:rsidRPr="00EC36B7">
        <w:rPr>
          <w:rStyle w:val="StyleUnderline"/>
          <w:highlight w:val="green"/>
        </w:rPr>
        <w:t>engagement</w:t>
      </w:r>
      <w:r w:rsidRPr="00921E76">
        <w:rPr>
          <w:rStyle w:val="StyleUnderline"/>
        </w:rPr>
        <w:t xml:space="preserve"> in many areas </w:t>
      </w:r>
      <w:r w:rsidRPr="00EC36B7">
        <w:rPr>
          <w:rStyle w:val="StyleUnderline"/>
          <w:highlight w:val="green"/>
        </w:rPr>
        <w:t>contributing to regional peace and stability</w:t>
      </w:r>
      <w:r w:rsidRPr="00921E76">
        <w:t xml:space="preserve">, particularly </w:t>
      </w:r>
      <w:r w:rsidRPr="00EC36B7">
        <w:rPr>
          <w:rStyle w:val="StyleUnderline"/>
          <w:highlight w:val="green"/>
        </w:rPr>
        <w:t>through</w:t>
      </w:r>
      <w:r w:rsidRPr="00921E76">
        <w:rPr>
          <w:rStyle w:val="StyleUnderline"/>
        </w:rPr>
        <w:t xml:space="preserve"> </w:t>
      </w:r>
      <w:r w:rsidRPr="00EC36B7">
        <w:rPr>
          <w:rStyle w:val="StyleUnderline"/>
          <w:highlight w:val="green"/>
        </w:rPr>
        <w:t>Asean</w:t>
      </w:r>
      <w:r w:rsidRPr="00921E76">
        <w:rPr>
          <w:rStyle w:val="StyleUnderline"/>
        </w:rPr>
        <w:t xml:space="preserve">-led </w:t>
      </w:r>
      <w:r w:rsidRPr="00EC36B7">
        <w:rPr>
          <w:rStyle w:val="StyleUnderline"/>
          <w:highlight w:val="green"/>
        </w:rPr>
        <w:t>mechanisms</w:t>
      </w:r>
      <w:r w:rsidRPr="00921E76">
        <w:rPr>
          <w:rStyle w:val="StyleUnderline"/>
        </w:rPr>
        <w:t>.</w:t>
      </w:r>
    </w:p>
    <w:p w14:paraId="39AD150B" w14:textId="77777777" w:rsidR="000A4C61" w:rsidRPr="00921E76" w:rsidRDefault="000A4C61" w:rsidP="000A4C61">
      <w:pPr>
        <w:pStyle w:val="Heading4"/>
        <w:rPr>
          <w:rFonts w:cs="Calibri"/>
        </w:rPr>
      </w:pPr>
      <w:r w:rsidRPr="00921E76">
        <w:rPr>
          <w:rFonts w:cs="Calibri"/>
        </w:rPr>
        <w:t>SCS disputes are uniquely likely to escalate.</w:t>
      </w:r>
    </w:p>
    <w:p w14:paraId="400D0AE2" w14:textId="77777777" w:rsidR="000A4C61" w:rsidRPr="00921E76" w:rsidRDefault="000A4C61" w:rsidP="000A4C61">
      <w:r w:rsidRPr="00921E76">
        <w:rPr>
          <w:rFonts w:eastAsiaTheme="majorEastAsia"/>
          <w:b/>
          <w:iCs/>
          <w:sz w:val="26"/>
        </w:rPr>
        <w:t>WION News 9/19</w:t>
      </w:r>
      <w:r w:rsidRPr="00921E76">
        <w:t xml:space="preserve"> [WION News, WION is a news agency specializing on global issues with in-depth analysis. 9-19-2021, accessed on 11-2-2021, WION, "Can South China Sea dispute escalate into a full-scale war?", </w:t>
      </w:r>
      <w:hyperlink r:id="rId40" w:history="1">
        <w:r w:rsidRPr="00921E76">
          <w:rPr>
            <w:rStyle w:val="Hyperlink"/>
          </w:rPr>
          <w:t>https://www.wionews.com/world/can-south-china-sea-dispute-escalate-into-a-full-scale-war-414263</w:t>
        </w:r>
      </w:hyperlink>
      <w:r w:rsidRPr="00921E76">
        <w:t>] Adam</w:t>
      </w:r>
    </w:p>
    <w:p w14:paraId="4F67494E" w14:textId="77777777" w:rsidR="000A4C61" w:rsidRPr="00921E76" w:rsidRDefault="000A4C61" w:rsidP="000A4C61">
      <w:r w:rsidRPr="00921E76">
        <w:t xml:space="preserve">For several years, </w:t>
      </w:r>
      <w:r w:rsidRPr="00921E76">
        <w:rPr>
          <w:rStyle w:val="StyleUnderline"/>
        </w:rPr>
        <w:t>South China Sea seems to have become a bone of contention</w:t>
      </w:r>
      <w:r w:rsidRPr="00921E76">
        <w:t xml:space="preserve">. After </w:t>
      </w:r>
      <w:r w:rsidRPr="00EC36B7">
        <w:rPr>
          <w:rStyle w:val="StyleUnderline"/>
          <w:highlight w:val="green"/>
        </w:rPr>
        <w:t>China</w:t>
      </w:r>
      <w:r w:rsidRPr="00921E76">
        <w:rPr>
          <w:rStyle w:val="StyleUnderline"/>
        </w:rPr>
        <w:t xml:space="preserve"> </w:t>
      </w:r>
      <w:r w:rsidRPr="00EC36B7">
        <w:rPr>
          <w:rStyle w:val="StyleUnderline"/>
          <w:highlight w:val="green"/>
        </w:rPr>
        <w:t>militarised</w:t>
      </w:r>
      <w:r w:rsidRPr="00921E76">
        <w:rPr>
          <w:rStyle w:val="StyleUnderline"/>
        </w:rPr>
        <w:t xml:space="preserve"> some </w:t>
      </w:r>
      <w:r w:rsidRPr="00EC36B7">
        <w:rPr>
          <w:rStyle w:val="StyleUnderline"/>
          <w:highlight w:val="green"/>
        </w:rPr>
        <w:t>artificially</w:t>
      </w:r>
      <w:r w:rsidRPr="00921E76">
        <w:rPr>
          <w:rStyle w:val="StyleUnderline"/>
        </w:rPr>
        <w:t xml:space="preserve"> </w:t>
      </w:r>
      <w:r w:rsidRPr="00EC36B7">
        <w:rPr>
          <w:rStyle w:val="StyleUnderline"/>
          <w:highlight w:val="green"/>
        </w:rPr>
        <w:t>constructed</w:t>
      </w:r>
      <w:r w:rsidRPr="00921E76">
        <w:rPr>
          <w:rStyle w:val="StyleUnderline"/>
        </w:rPr>
        <w:t xml:space="preserve"> </w:t>
      </w:r>
      <w:r w:rsidRPr="00EC36B7">
        <w:rPr>
          <w:rStyle w:val="StyleUnderline"/>
          <w:highlight w:val="green"/>
        </w:rPr>
        <w:t>islands</w:t>
      </w:r>
      <w:r w:rsidRPr="00921E76">
        <w:rPr>
          <w:rStyle w:val="StyleUnderline"/>
        </w:rPr>
        <w:t xml:space="preserve"> in the area to assert its claim over the waterway</w:t>
      </w:r>
      <w:r w:rsidRPr="00921E76">
        <w:t>, several countries of the world seem to have been making concerted efforts to push back the Chinese.  </w:t>
      </w:r>
    </w:p>
    <w:p w14:paraId="487420EF" w14:textId="77777777" w:rsidR="000A4C61" w:rsidRPr="00921E76" w:rsidRDefault="000A4C61" w:rsidP="000A4C61">
      <w:r w:rsidRPr="00921E76">
        <w:t>Be it the formation of the Quad or Aukus, the focus of the major powers in the region has been to keep a tab over the increasingly aggressive China.   </w:t>
      </w:r>
    </w:p>
    <w:p w14:paraId="2A20445F" w14:textId="77777777" w:rsidR="000A4C61" w:rsidRPr="00921E76" w:rsidRDefault="000A4C61" w:rsidP="000A4C61">
      <w:r w:rsidRPr="00921E76">
        <w:t>Calling it ‘</w:t>
      </w:r>
      <w:r w:rsidRPr="00EC36B7">
        <w:rPr>
          <w:rStyle w:val="StyleUnderline"/>
          <w:highlight w:val="green"/>
        </w:rPr>
        <w:t>freedom of navigation’</w:t>
      </w:r>
      <w:r w:rsidRPr="00921E76">
        <w:rPr>
          <w:rStyle w:val="StyleUnderline"/>
        </w:rPr>
        <w:t xml:space="preserve">, the US, the UK and other countries have been </w:t>
      </w:r>
      <w:r w:rsidRPr="00EC36B7">
        <w:rPr>
          <w:rStyle w:val="StyleUnderline"/>
          <w:highlight w:val="green"/>
        </w:rPr>
        <w:t>sending</w:t>
      </w:r>
      <w:r w:rsidRPr="00921E76">
        <w:rPr>
          <w:rStyle w:val="StyleUnderline"/>
        </w:rPr>
        <w:t xml:space="preserve"> their </w:t>
      </w:r>
      <w:r w:rsidRPr="00EC36B7">
        <w:rPr>
          <w:rStyle w:val="StyleUnderline"/>
          <w:highlight w:val="green"/>
        </w:rPr>
        <w:t>warships</w:t>
      </w:r>
      <w:r w:rsidRPr="00921E76">
        <w:rPr>
          <w:rStyle w:val="StyleUnderline"/>
        </w:rPr>
        <w:t xml:space="preserve"> to the region as a show of power</w:t>
      </w:r>
      <w:r w:rsidRPr="00921E76">
        <w:t xml:space="preserve"> but with little or no effect on the adversary China. They regularly pass through the area to demonstrate the right to sail through what is considered to be international waters. It </w:t>
      </w:r>
      <w:r w:rsidRPr="00921E76">
        <w:rPr>
          <w:rStyle w:val="StyleUnderline"/>
        </w:rPr>
        <w:t xml:space="preserve">seems to have been only </w:t>
      </w:r>
      <w:r w:rsidRPr="00EC36B7">
        <w:rPr>
          <w:rStyle w:val="StyleUnderline"/>
          <w:highlight w:val="green"/>
        </w:rPr>
        <w:t>making</w:t>
      </w:r>
      <w:r w:rsidRPr="00921E76">
        <w:rPr>
          <w:rStyle w:val="StyleUnderline"/>
        </w:rPr>
        <w:t xml:space="preserve"> the </w:t>
      </w:r>
      <w:r w:rsidRPr="00EC36B7">
        <w:rPr>
          <w:rStyle w:val="StyleUnderline"/>
          <w:highlight w:val="green"/>
        </w:rPr>
        <w:t>Beijing</w:t>
      </w:r>
      <w:r w:rsidRPr="00921E76">
        <w:rPr>
          <w:rStyle w:val="StyleUnderline"/>
        </w:rPr>
        <w:t xml:space="preserve"> </w:t>
      </w:r>
      <w:r w:rsidRPr="00EC36B7">
        <w:rPr>
          <w:rStyle w:val="StyleUnderline"/>
          <w:highlight w:val="green"/>
        </w:rPr>
        <w:t>more</w:t>
      </w:r>
      <w:r w:rsidRPr="00921E76">
        <w:rPr>
          <w:rStyle w:val="StyleUnderline"/>
        </w:rPr>
        <w:t xml:space="preserve"> </w:t>
      </w:r>
      <w:r w:rsidRPr="00EC36B7">
        <w:rPr>
          <w:rStyle w:val="StyleUnderline"/>
          <w:highlight w:val="green"/>
        </w:rPr>
        <w:t>aggressive</w:t>
      </w:r>
      <w:r w:rsidRPr="00921E76">
        <w:rPr>
          <w:rStyle w:val="StyleUnderline"/>
        </w:rPr>
        <w:t>.</w:t>
      </w:r>
      <w:r w:rsidRPr="00921E76">
        <w:t xml:space="preserve">  </w:t>
      </w:r>
    </w:p>
    <w:p w14:paraId="32EBB84B" w14:textId="77777777" w:rsidR="000A4C61" w:rsidRPr="00921E76" w:rsidRDefault="000A4C61" w:rsidP="000A4C61">
      <w:r w:rsidRPr="00921E76">
        <w:t xml:space="preserve">The </w:t>
      </w:r>
      <w:r w:rsidRPr="00EC36B7">
        <w:rPr>
          <w:rStyle w:val="StyleUnderline"/>
          <w:highlight w:val="green"/>
        </w:rPr>
        <w:t>China</w:t>
      </w:r>
      <w:r w:rsidRPr="00921E76">
        <w:rPr>
          <w:rStyle w:val="StyleUnderline"/>
        </w:rPr>
        <w:t xml:space="preserve"> has been </w:t>
      </w:r>
      <w:r w:rsidRPr="00EC36B7">
        <w:rPr>
          <w:rStyle w:val="StyleUnderline"/>
          <w:highlight w:val="green"/>
        </w:rPr>
        <w:t>militarising</w:t>
      </w:r>
      <w:r w:rsidRPr="00921E76">
        <w:rPr>
          <w:rStyle w:val="StyleUnderline"/>
        </w:rPr>
        <w:t xml:space="preserve"> the region</w:t>
      </w:r>
      <w:r w:rsidRPr="00921E76">
        <w:t xml:space="preserve"> by allegedly </w:t>
      </w:r>
      <w:r w:rsidRPr="00921E76">
        <w:rPr>
          <w:rStyle w:val="StyleUnderline"/>
        </w:rPr>
        <w:t xml:space="preserve">deploying </w:t>
      </w:r>
      <w:r w:rsidRPr="00EC36B7">
        <w:rPr>
          <w:rStyle w:val="StyleUnderline"/>
          <w:highlight w:val="green"/>
        </w:rPr>
        <w:t>anti-ship cruise</w:t>
      </w:r>
      <w:r w:rsidRPr="00921E76">
        <w:rPr>
          <w:rStyle w:val="StyleUnderline"/>
        </w:rPr>
        <w:t xml:space="preserve"> </w:t>
      </w:r>
      <w:r w:rsidRPr="00EC36B7">
        <w:rPr>
          <w:rStyle w:val="StyleUnderline"/>
          <w:highlight w:val="green"/>
        </w:rPr>
        <w:t>missiles</w:t>
      </w:r>
      <w:r w:rsidRPr="00921E76">
        <w:rPr>
          <w:rStyle w:val="StyleUnderline"/>
        </w:rPr>
        <w:t xml:space="preserve">, anti-aircraft guns, </w:t>
      </w:r>
      <w:r w:rsidRPr="00EC36B7">
        <w:rPr>
          <w:rStyle w:val="StyleUnderline"/>
          <w:highlight w:val="green"/>
        </w:rPr>
        <w:t>surface-to-air missiles</w:t>
      </w:r>
      <w:r w:rsidRPr="00921E76">
        <w:rPr>
          <w:rStyle w:val="StyleUnderline"/>
        </w:rPr>
        <w:t xml:space="preserve"> and electronic jamming equipment</w:t>
      </w:r>
      <w:r w:rsidRPr="00921E76">
        <w:t xml:space="preserve"> </w:t>
      </w:r>
      <w:r w:rsidRPr="00921E76">
        <w:rPr>
          <w:rStyle w:val="StyleUnderline"/>
        </w:rPr>
        <w:t>on the disputed artificial islands</w:t>
      </w:r>
      <w:r w:rsidRPr="00921E76">
        <w:t xml:space="preserve"> in the South China Sea.   </w:t>
      </w:r>
    </w:p>
    <w:p w14:paraId="1809EF8A" w14:textId="77777777" w:rsidR="000A4C61" w:rsidRPr="00921E76" w:rsidRDefault="000A4C61" w:rsidP="000A4C61">
      <w:pPr>
        <w:rPr>
          <w:rStyle w:val="StyleUnderline"/>
        </w:rPr>
      </w:pPr>
      <w:r w:rsidRPr="00921E76">
        <w:t xml:space="preserve">It has also </w:t>
      </w:r>
      <w:r w:rsidRPr="00EC36B7">
        <w:rPr>
          <w:rStyle w:val="StyleUnderline"/>
          <w:highlight w:val="green"/>
        </w:rPr>
        <w:t>constructed airstrips</w:t>
      </w:r>
      <w:r w:rsidRPr="00921E76">
        <w:rPr>
          <w:rStyle w:val="StyleUnderline"/>
        </w:rPr>
        <w:t xml:space="preserve"> and harbours</w:t>
      </w:r>
      <w:r w:rsidRPr="00921E76">
        <w:t xml:space="preserve">, capable of </w:t>
      </w:r>
      <w:r w:rsidRPr="00EC36B7">
        <w:rPr>
          <w:rStyle w:val="StyleUnderline"/>
          <w:highlight w:val="green"/>
        </w:rPr>
        <w:t>housing</w:t>
      </w:r>
      <w:r w:rsidRPr="00921E76">
        <w:rPr>
          <w:rStyle w:val="StyleUnderline"/>
        </w:rPr>
        <w:t xml:space="preserve"> military </w:t>
      </w:r>
      <w:r w:rsidRPr="00EC36B7">
        <w:rPr>
          <w:rStyle w:val="StyleUnderline"/>
          <w:highlight w:val="green"/>
        </w:rPr>
        <w:t>aircraft</w:t>
      </w:r>
      <w:r w:rsidRPr="00921E76">
        <w:rPr>
          <w:rStyle w:val="StyleUnderline"/>
        </w:rPr>
        <w:t xml:space="preserve"> and</w:t>
      </w:r>
      <w:r w:rsidRPr="00921E76">
        <w:t xml:space="preserve"> </w:t>
      </w:r>
      <w:r w:rsidRPr="00EC36B7">
        <w:rPr>
          <w:rStyle w:val="StyleUnderline"/>
          <w:highlight w:val="green"/>
        </w:rPr>
        <w:t>warships</w:t>
      </w:r>
      <w:r w:rsidRPr="00921E76">
        <w:t xml:space="preserve">. </w:t>
      </w:r>
      <w:r w:rsidRPr="00921E76">
        <w:rPr>
          <w:rStyle w:val="StyleUnderline"/>
        </w:rPr>
        <w:t xml:space="preserve">The stationing of missiles has effectively put </w:t>
      </w:r>
      <w:r w:rsidRPr="00EC36B7">
        <w:rPr>
          <w:rStyle w:val="StyleUnderline"/>
          <w:highlight w:val="green"/>
        </w:rPr>
        <w:t xml:space="preserve">all of </w:t>
      </w:r>
      <w:r w:rsidRPr="00921E76">
        <w:rPr>
          <w:rStyle w:val="StyleUnderline"/>
        </w:rPr>
        <w:t xml:space="preserve">the </w:t>
      </w:r>
      <w:r w:rsidRPr="00EC36B7">
        <w:rPr>
          <w:rStyle w:val="StyleUnderline"/>
          <w:highlight w:val="green"/>
        </w:rPr>
        <w:t>S</w:t>
      </w:r>
      <w:r w:rsidRPr="00921E76">
        <w:rPr>
          <w:rStyle w:val="StyleUnderline"/>
        </w:rPr>
        <w:t xml:space="preserve">outh </w:t>
      </w:r>
      <w:r w:rsidRPr="00EC36B7">
        <w:rPr>
          <w:rStyle w:val="StyleUnderline"/>
          <w:highlight w:val="green"/>
        </w:rPr>
        <w:t>C</w:t>
      </w:r>
      <w:r w:rsidRPr="00921E76">
        <w:rPr>
          <w:rStyle w:val="StyleUnderline"/>
        </w:rPr>
        <w:t xml:space="preserve">hina </w:t>
      </w:r>
      <w:r w:rsidRPr="00EC36B7">
        <w:rPr>
          <w:rStyle w:val="StyleUnderline"/>
          <w:highlight w:val="green"/>
        </w:rPr>
        <w:t>S</w:t>
      </w:r>
      <w:r w:rsidRPr="00921E76">
        <w:rPr>
          <w:rStyle w:val="StyleUnderline"/>
        </w:rPr>
        <w:t xml:space="preserve">ea </w:t>
      </w:r>
      <w:r w:rsidRPr="00EC36B7">
        <w:rPr>
          <w:rStyle w:val="StyleUnderline"/>
          <w:highlight w:val="green"/>
        </w:rPr>
        <w:t>within</w:t>
      </w:r>
      <w:r w:rsidRPr="00921E76">
        <w:rPr>
          <w:rStyle w:val="StyleUnderline"/>
        </w:rPr>
        <w:t xml:space="preserve"> </w:t>
      </w:r>
      <w:r w:rsidRPr="00EC36B7">
        <w:rPr>
          <w:rStyle w:val="StyleUnderline"/>
          <w:highlight w:val="green"/>
        </w:rPr>
        <w:t>range</w:t>
      </w:r>
      <w:r w:rsidRPr="00921E76">
        <w:rPr>
          <w:rStyle w:val="StyleUnderline"/>
        </w:rPr>
        <w:t xml:space="preserve"> of the military.  </w:t>
      </w:r>
    </w:p>
    <w:p w14:paraId="50372FE3" w14:textId="77777777" w:rsidR="000A4C61" w:rsidRPr="00921E76" w:rsidRDefault="000A4C61" w:rsidP="000A4C61">
      <w:r w:rsidRPr="00921E76">
        <w:t xml:space="preserve">The </w:t>
      </w:r>
      <w:r w:rsidRPr="00921E76">
        <w:rPr>
          <w:rStyle w:val="StyleUnderline"/>
        </w:rPr>
        <w:t xml:space="preserve">Chinese have also been </w:t>
      </w:r>
      <w:r w:rsidRPr="00EC36B7">
        <w:rPr>
          <w:rStyle w:val="StyleUnderline"/>
          <w:highlight w:val="green"/>
        </w:rPr>
        <w:t>carrying</w:t>
      </w:r>
      <w:r w:rsidRPr="00921E76">
        <w:rPr>
          <w:rStyle w:val="StyleUnderline"/>
        </w:rPr>
        <w:t xml:space="preserve"> </w:t>
      </w:r>
      <w:r w:rsidRPr="00EC36B7">
        <w:rPr>
          <w:rStyle w:val="StyleUnderline"/>
          <w:highlight w:val="green"/>
        </w:rPr>
        <w:t>out military drills</w:t>
      </w:r>
      <w:r w:rsidRPr="00921E76">
        <w:rPr>
          <w:rStyle w:val="StyleUnderline"/>
        </w:rPr>
        <w:t xml:space="preserve"> in the region</w:t>
      </w:r>
      <w:r w:rsidRPr="00921E76">
        <w:t xml:space="preserve">. They have been </w:t>
      </w:r>
      <w:r w:rsidRPr="00921E76">
        <w:rPr>
          <w:rStyle w:val="StyleUnderline"/>
        </w:rPr>
        <w:t>making all attempts to protect its occupation</w:t>
      </w:r>
      <w:r w:rsidRPr="00921E76">
        <w:t xml:space="preserve"> of these islands. For this, it has been </w:t>
      </w:r>
      <w:r w:rsidRPr="00921E76">
        <w:rPr>
          <w:rStyle w:val="StyleUnderline"/>
        </w:rPr>
        <w:t xml:space="preserve">sending its vessels to the area in large number to either </w:t>
      </w:r>
      <w:r w:rsidRPr="00EC36B7">
        <w:rPr>
          <w:rStyle w:val="StyleUnderline"/>
          <w:highlight w:val="green"/>
        </w:rPr>
        <w:t>terrorise other navies</w:t>
      </w:r>
      <w:r w:rsidRPr="00921E76">
        <w:t xml:space="preserve"> or </w:t>
      </w:r>
      <w:r w:rsidRPr="00921E76">
        <w:rPr>
          <w:rStyle w:val="StyleUnderline"/>
        </w:rPr>
        <w:t>sink the fishing vessels</w:t>
      </w:r>
      <w:r w:rsidRPr="00921E76">
        <w:t xml:space="preserve"> to discourage people from venturing into the area.  </w:t>
      </w:r>
    </w:p>
    <w:p w14:paraId="7034FE7D" w14:textId="77777777" w:rsidR="000A4C61" w:rsidRPr="00921E76" w:rsidRDefault="000A4C61" w:rsidP="000A4C61">
      <w:r w:rsidRPr="00921E76">
        <w:t xml:space="preserve">The </w:t>
      </w:r>
      <w:r w:rsidRPr="00921E76">
        <w:rPr>
          <w:rStyle w:val="StyleUnderline"/>
        </w:rPr>
        <w:t>China’s actions in the busy shipping lane</w:t>
      </w:r>
      <w:r w:rsidRPr="00921E76">
        <w:t xml:space="preserve">, which is </w:t>
      </w:r>
      <w:r w:rsidRPr="00921E76">
        <w:rPr>
          <w:rStyle w:val="StyleUnderline"/>
        </w:rPr>
        <w:t>contested by several countries</w:t>
      </w:r>
      <w:r w:rsidRPr="00921E76">
        <w:t>, has raised many eyebrows.  </w:t>
      </w:r>
    </w:p>
    <w:p w14:paraId="3C13F83F" w14:textId="77777777" w:rsidR="000A4C61" w:rsidRPr="00921E76" w:rsidRDefault="000A4C61" w:rsidP="000A4C61">
      <w:r w:rsidRPr="00EC36B7">
        <w:rPr>
          <w:rStyle w:val="StyleUnderline"/>
          <w:highlight w:val="green"/>
        </w:rPr>
        <w:lastRenderedPageBreak/>
        <w:t>China</w:t>
      </w:r>
      <w:r w:rsidRPr="00921E76">
        <w:rPr>
          <w:rStyle w:val="StyleUnderline"/>
        </w:rPr>
        <w:t xml:space="preserve"> has </w:t>
      </w:r>
      <w:r w:rsidRPr="00EC36B7">
        <w:rPr>
          <w:rStyle w:val="StyleUnderline"/>
          <w:highlight w:val="green"/>
        </w:rPr>
        <w:t>wrangled</w:t>
      </w:r>
      <w:r w:rsidRPr="00921E76">
        <w:rPr>
          <w:rStyle w:val="StyleUnderline"/>
        </w:rPr>
        <w:t xml:space="preserve"> </w:t>
      </w:r>
      <w:r w:rsidRPr="00EC36B7">
        <w:rPr>
          <w:rStyle w:val="StyleUnderline"/>
          <w:highlight w:val="green"/>
        </w:rPr>
        <w:t>with</w:t>
      </w:r>
      <w:r w:rsidRPr="00921E76">
        <w:rPr>
          <w:rStyle w:val="StyleUnderline"/>
        </w:rPr>
        <w:t xml:space="preserve"> </w:t>
      </w:r>
      <w:r w:rsidRPr="00EC36B7">
        <w:rPr>
          <w:rStyle w:val="StyleUnderline"/>
          <w:highlight w:val="green"/>
        </w:rPr>
        <w:t>ASEAN</w:t>
      </w:r>
      <w:r w:rsidRPr="00921E76">
        <w:rPr>
          <w:rStyle w:val="StyleUnderline"/>
        </w:rPr>
        <w:t xml:space="preserve"> countries</w:t>
      </w:r>
      <w:r w:rsidRPr="00921E76">
        <w:t xml:space="preserve">, such as the </w:t>
      </w:r>
      <w:r w:rsidRPr="00921E76">
        <w:rPr>
          <w:rStyle w:val="StyleUnderline"/>
        </w:rPr>
        <w:t xml:space="preserve">Philippines, Vietnam, Malaysia and Brunei over </w:t>
      </w:r>
      <w:r w:rsidRPr="00921E76">
        <w:t xml:space="preserve">the </w:t>
      </w:r>
      <w:r w:rsidRPr="00921E76">
        <w:rPr>
          <w:rStyle w:val="StyleUnderline"/>
        </w:rPr>
        <w:t>resource-rich South China Sea</w:t>
      </w:r>
      <w:r w:rsidRPr="00921E76">
        <w:t xml:space="preserve"> in a </w:t>
      </w:r>
      <w:r w:rsidRPr="00921E76">
        <w:rPr>
          <w:rStyle w:val="StyleUnderline"/>
        </w:rPr>
        <w:t>bitter territorial spat</w:t>
      </w:r>
      <w:r w:rsidRPr="00921E76">
        <w:t xml:space="preserve"> that has flared on and off for decades.   </w:t>
      </w:r>
    </w:p>
    <w:p w14:paraId="65276605" w14:textId="77777777" w:rsidR="000A4C61" w:rsidRPr="00921E76" w:rsidRDefault="000A4C61" w:rsidP="000A4C61">
      <w:r w:rsidRPr="00921E76">
        <w:rPr>
          <w:rStyle w:val="StyleUnderline"/>
        </w:rPr>
        <w:t>China and Taiwan claim most of the sea</w:t>
      </w:r>
      <w:r w:rsidRPr="00921E76">
        <w:t xml:space="preserve">, through which around </w:t>
      </w:r>
      <w:r w:rsidRPr="00EC36B7">
        <w:rPr>
          <w:rStyle w:val="StyleUnderline"/>
          <w:highlight w:val="green"/>
        </w:rPr>
        <w:t>$5 trillion in</w:t>
      </w:r>
      <w:r w:rsidRPr="00921E76">
        <w:rPr>
          <w:rStyle w:val="StyleUnderline"/>
        </w:rPr>
        <w:t xml:space="preserve"> maritime </w:t>
      </w:r>
      <w:r w:rsidRPr="00EC36B7">
        <w:rPr>
          <w:rStyle w:val="StyleUnderline"/>
          <w:highlight w:val="green"/>
        </w:rPr>
        <w:t>trade</w:t>
      </w:r>
      <w:r w:rsidRPr="00921E76">
        <w:rPr>
          <w:rStyle w:val="StyleUnderline"/>
        </w:rPr>
        <w:t xml:space="preserve"> passes </w:t>
      </w:r>
      <w:r w:rsidRPr="00EC36B7">
        <w:rPr>
          <w:rStyle w:val="StyleUnderline"/>
          <w:highlight w:val="green"/>
        </w:rPr>
        <w:t>every year</w:t>
      </w:r>
      <w:r w:rsidRPr="00921E76">
        <w:t xml:space="preserve">, while the </w:t>
      </w:r>
      <w:r w:rsidRPr="00921E76">
        <w:rPr>
          <w:rStyle w:val="StyleUnderline"/>
        </w:rPr>
        <w:t>other countries also have competing claims</w:t>
      </w:r>
      <w:r w:rsidRPr="00921E76">
        <w:t>.   </w:t>
      </w:r>
    </w:p>
    <w:p w14:paraId="3381C58E" w14:textId="77777777" w:rsidR="000A4C61" w:rsidRPr="00921E76" w:rsidRDefault="000A4C61" w:rsidP="000A4C61">
      <w:r w:rsidRPr="00921E76">
        <w:t xml:space="preserve">The </w:t>
      </w:r>
      <w:r w:rsidRPr="00921E76">
        <w:rPr>
          <w:rStyle w:val="StyleUnderline"/>
        </w:rPr>
        <w:t>Chinese have an upper hand in the area as the other claimants</w:t>
      </w:r>
      <w:r w:rsidRPr="00921E76">
        <w:t xml:space="preserve">, such as Philippines, Vietnam, Malaysia and Brunei, </w:t>
      </w:r>
      <w:r w:rsidRPr="00921E76">
        <w:rPr>
          <w:rStyle w:val="StyleUnderline"/>
        </w:rPr>
        <w:t>are not as powerful as China</w:t>
      </w:r>
      <w:r w:rsidRPr="00921E76">
        <w:t>, and they also have a crucial economic relationship with the Beijing, which they can’t afford to jeaopardise.   </w:t>
      </w:r>
    </w:p>
    <w:p w14:paraId="1484961B" w14:textId="77777777" w:rsidR="000A4C61" w:rsidRPr="00921E76" w:rsidRDefault="000A4C61" w:rsidP="000A4C61">
      <w:pPr>
        <w:rPr>
          <w:rStyle w:val="StyleUnderline"/>
        </w:rPr>
      </w:pPr>
      <w:r w:rsidRPr="00921E76">
        <w:t xml:space="preserve">These factors have been working in the favour of the Chinese. But </w:t>
      </w:r>
      <w:r w:rsidRPr="00921E76">
        <w:rPr>
          <w:rStyle w:val="StyleUnderline"/>
        </w:rPr>
        <w:t>this has also been giving sleepless nights to several in the other parts of the world.  </w:t>
      </w:r>
    </w:p>
    <w:p w14:paraId="3D7F4228" w14:textId="77777777" w:rsidR="000A4C61" w:rsidRPr="00921E76" w:rsidRDefault="000A4C61" w:rsidP="000A4C61">
      <w:r w:rsidRPr="00921E76">
        <w:t xml:space="preserve">It has also </w:t>
      </w:r>
      <w:r w:rsidRPr="00921E76">
        <w:rPr>
          <w:rStyle w:val="StyleUnderline"/>
        </w:rPr>
        <w:t>forced the UK to shift its foreign policy and concentrate on Indo-Pacific</w:t>
      </w:r>
      <w:r w:rsidRPr="00921E76">
        <w:t xml:space="preserve">. </w:t>
      </w:r>
      <w:r w:rsidRPr="00921E76">
        <w:rPr>
          <w:rStyle w:val="StyleUnderline"/>
        </w:rPr>
        <w:t>India</w:t>
      </w:r>
      <w:r w:rsidRPr="00921E76">
        <w:t xml:space="preserve"> has also </w:t>
      </w:r>
      <w:r w:rsidRPr="00921E76">
        <w:rPr>
          <w:rStyle w:val="StyleUnderline"/>
        </w:rPr>
        <w:t>been doing the same</w:t>
      </w:r>
      <w:r w:rsidRPr="00921E76">
        <w:t>.  </w:t>
      </w:r>
    </w:p>
    <w:p w14:paraId="5619C2C9" w14:textId="77777777" w:rsidR="000A4C61" w:rsidRPr="00921E76" w:rsidRDefault="000A4C61" w:rsidP="000A4C61">
      <w:r w:rsidRPr="00921E76">
        <w:t xml:space="preserve">The </w:t>
      </w:r>
      <w:r w:rsidRPr="00921E76">
        <w:rPr>
          <w:rStyle w:val="StyleUnderline"/>
        </w:rPr>
        <w:t xml:space="preserve">current situation is such that </w:t>
      </w:r>
      <w:r w:rsidRPr="00EC36B7">
        <w:rPr>
          <w:rStyle w:val="StyleUnderline"/>
          <w:highlight w:val="green"/>
        </w:rPr>
        <w:t>one small clash</w:t>
      </w:r>
      <w:r w:rsidRPr="00921E76">
        <w:rPr>
          <w:rStyle w:val="StyleUnderline"/>
        </w:rPr>
        <w:t xml:space="preserve"> can </w:t>
      </w:r>
      <w:r w:rsidRPr="00EC36B7">
        <w:rPr>
          <w:rStyle w:val="StyleUnderline"/>
          <w:highlight w:val="green"/>
        </w:rPr>
        <w:t xml:space="preserve">lead to </w:t>
      </w:r>
      <w:r w:rsidRPr="00921E76">
        <w:rPr>
          <w:rStyle w:val="StyleUnderline"/>
        </w:rPr>
        <w:t xml:space="preserve">a </w:t>
      </w:r>
      <w:r w:rsidRPr="00EC36B7">
        <w:rPr>
          <w:rStyle w:val="StyleUnderline"/>
          <w:highlight w:val="green"/>
        </w:rPr>
        <w:t>full-scale war</w:t>
      </w:r>
      <w:r w:rsidRPr="00921E76">
        <w:t xml:space="preserve"> anytime as </w:t>
      </w:r>
      <w:r w:rsidRPr="00EC36B7">
        <w:rPr>
          <w:rStyle w:val="StyleUnderline"/>
          <w:highlight w:val="green"/>
        </w:rPr>
        <w:t>none of the parties</w:t>
      </w:r>
      <w:r w:rsidRPr="00921E76">
        <w:rPr>
          <w:rStyle w:val="StyleUnderline"/>
        </w:rPr>
        <w:t xml:space="preserve"> to the dispute seem to be in a </w:t>
      </w:r>
      <w:r w:rsidRPr="00EC36B7">
        <w:rPr>
          <w:rStyle w:val="StyleUnderline"/>
          <w:highlight w:val="green"/>
        </w:rPr>
        <w:t>mood</w:t>
      </w:r>
      <w:r w:rsidRPr="00921E76">
        <w:rPr>
          <w:rStyle w:val="StyleUnderline"/>
        </w:rPr>
        <w:t xml:space="preserve"> </w:t>
      </w:r>
      <w:r w:rsidRPr="00EC36B7">
        <w:rPr>
          <w:rStyle w:val="StyleUnderline"/>
          <w:highlight w:val="green"/>
        </w:rPr>
        <w:t>to deescalate</w:t>
      </w:r>
      <w:r w:rsidRPr="00921E76">
        <w:rPr>
          <w:rStyle w:val="StyleUnderline"/>
        </w:rPr>
        <w:t xml:space="preserve"> easily</w:t>
      </w:r>
      <w:r w:rsidRPr="00921E76">
        <w:t>. Only time will tell about what will happen in future. </w:t>
      </w:r>
    </w:p>
    <w:p w14:paraId="35527316" w14:textId="77777777" w:rsidR="000A4C61" w:rsidRPr="00921E76" w:rsidRDefault="000A4C61" w:rsidP="000A4C61">
      <w:pPr>
        <w:pStyle w:val="Heading4"/>
        <w:rPr>
          <w:rFonts w:cs="Calibri"/>
        </w:rPr>
      </w:pPr>
      <w:r w:rsidRPr="00921E76">
        <w:rPr>
          <w:rFonts w:cs="Calibri"/>
        </w:rPr>
        <w:t xml:space="preserve">Indian leadership’s </w:t>
      </w:r>
      <w:r w:rsidRPr="00921E76">
        <w:rPr>
          <w:rFonts w:cs="Calibri"/>
          <w:u w:val="single"/>
        </w:rPr>
        <w:t>under-appreciated</w:t>
      </w:r>
      <w:r w:rsidRPr="00921E76">
        <w:rPr>
          <w:rFonts w:cs="Calibri"/>
        </w:rPr>
        <w:t xml:space="preserve">---they’re gradualist strategy </w:t>
      </w:r>
      <w:r w:rsidRPr="00921E76">
        <w:rPr>
          <w:rFonts w:cs="Calibri"/>
          <w:u w:val="single"/>
        </w:rPr>
        <w:t>accounts</w:t>
      </w:r>
      <w:r w:rsidRPr="00921E76">
        <w:rPr>
          <w:rFonts w:cs="Calibri"/>
        </w:rPr>
        <w:t xml:space="preserve"> for alt-causes </w:t>
      </w:r>
      <w:r>
        <w:rPr>
          <w:rFonts w:cs="Calibri"/>
        </w:rPr>
        <w:t>but sustained economic growth is key.</w:t>
      </w:r>
    </w:p>
    <w:p w14:paraId="3715D335" w14:textId="77777777" w:rsidR="000A4C61" w:rsidRPr="00921E76" w:rsidRDefault="000A4C61" w:rsidP="000A4C61">
      <w:r w:rsidRPr="00921E76">
        <w:t xml:space="preserve">Dhruva </w:t>
      </w:r>
      <w:r w:rsidRPr="00921E76">
        <w:rPr>
          <w:rStyle w:val="Style13ptBold"/>
        </w:rPr>
        <w:t>Jaishankar 19</w:t>
      </w:r>
      <w:r w:rsidRPr="00921E76">
        <w:t>, Director of the US Initiative at the Observer Research Foundation, 10/5/19, “On climate, connectivity, maritime security, India is reshaping the world order,” https://www.orfonline.org/research/on-climate-connectivity-maritime-security-india-is-reshaping-the-world-order-56189/</w:t>
      </w:r>
    </w:p>
    <w:p w14:paraId="5B546547" w14:textId="77777777" w:rsidR="000A4C61" w:rsidRPr="00921E76" w:rsidRDefault="000A4C61" w:rsidP="000A4C61">
      <w:pPr>
        <w:rPr>
          <w:sz w:val="16"/>
        </w:rPr>
      </w:pPr>
      <w:r w:rsidRPr="00921E76">
        <w:rPr>
          <w:sz w:val="16"/>
        </w:rPr>
        <w:t xml:space="preserve">Currently, the </w:t>
      </w:r>
      <w:r w:rsidRPr="00921E76">
        <w:rPr>
          <w:rStyle w:val="StyleUnderline"/>
        </w:rPr>
        <w:t>major centres of world power are self-absorbed. The</w:t>
      </w:r>
      <w:r w:rsidRPr="00921E76">
        <w:rPr>
          <w:sz w:val="16"/>
        </w:rPr>
        <w:t xml:space="preserve"> United States (</w:t>
      </w:r>
      <w:r w:rsidRPr="00921E76">
        <w:rPr>
          <w:rStyle w:val="StyleUnderline"/>
        </w:rPr>
        <w:t>US) is preoccupied with</w:t>
      </w:r>
      <w:r w:rsidRPr="00921E76">
        <w:rPr>
          <w:sz w:val="16"/>
        </w:rPr>
        <w:t xml:space="preserve"> the possibility of President Donald Trump’s </w:t>
      </w:r>
      <w:r w:rsidRPr="00921E76">
        <w:rPr>
          <w:rStyle w:val="StyleUnderline"/>
        </w:rPr>
        <w:t>impeachment</w:t>
      </w:r>
      <w:r w:rsidRPr="00921E76">
        <w:rPr>
          <w:sz w:val="16"/>
        </w:rPr>
        <w:t xml:space="preserve"> by the House of Representatives. The United Kingdom is in the throes of deliberating its withdrawal from the European Union, with implications for the rest of that 28-country bloc. </w:t>
      </w:r>
      <w:r w:rsidRPr="00921E76">
        <w:rPr>
          <w:rStyle w:val="StyleUnderline"/>
        </w:rPr>
        <w:t>China continues to witness demonstrations in Hong Kong, while experiencing</w:t>
      </w:r>
      <w:r w:rsidRPr="00921E76">
        <w:rPr>
          <w:sz w:val="16"/>
        </w:rPr>
        <w:t xml:space="preserve"> the adverse effects of </w:t>
      </w:r>
      <w:r w:rsidRPr="00921E76">
        <w:rPr>
          <w:rStyle w:val="StyleUnderline"/>
        </w:rPr>
        <w:t>massive tariffs</w:t>
      </w:r>
      <w:r w:rsidRPr="00921E76">
        <w:rPr>
          <w:sz w:val="16"/>
        </w:rPr>
        <w:t xml:space="preserve"> by the US. </w:t>
      </w:r>
    </w:p>
    <w:p w14:paraId="4FBE4A81" w14:textId="77777777" w:rsidR="000A4C61" w:rsidRPr="00921E76" w:rsidRDefault="000A4C61" w:rsidP="000A4C61">
      <w:pPr>
        <w:rPr>
          <w:sz w:val="16"/>
        </w:rPr>
      </w:pPr>
      <w:r w:rsidRPr="00921E76">
        <w:rPr>
          <w:rStyle w:val="StyleUnderline"/>
        </w:rPr>
        <w:t>Amid these developments, questions are being raised about India’s role in international affairs</w:t>
      </w:r>
      <w:r w:rsidRPr="00921E76">
        <w:rPr>
          <w:sz w:val="16"/>
        </w:rPr>
        <w:t xml:space="preserve">. Where does India stand on supporting or opposing what has, in recent years, been a US-led international order? </w:t>
      </w:r>
      <w:r w:rsidRPr="00EC36B7">
        <w:rPr>
          <w:rStyle w:val="StyleUnderline"/>
          <w:highlight w:val="green"/>
        </w:rPr>
        <w:t>Is India willing, and able, to assume</w:t>
      </w:r>
      <w:r w:rsidRPr="00921E76">
        <w:rPr>
          <w:rStyle w:val="StyleUnderline"/>
        </w:rPr>
        <w:t xml:space="preserve"> a </w:t>
      </w:r>
      <w:r w:rsidRPr="00EC36B7">
        <w:rPr>
          <w:rStyle w:val="StyleUnderline"/>
          <w:highlight w:val="green"/>
        </w:rPr>
        <w:t>leadership</w:t>
      </w:r>
      <w:r w:rsidRPr="00921E76">
        <w:rPr>
          <w:rStyle w:val="StyleUnderline"/>
        </w:rPr>
        <w:t xml:space="preserve"> position of its own</w:t>
      </w:r>
      <w:r w:rsidRPr="00921E76">
        <w:rPr>
          <w:sz w:val="16"/>
        </w:rPr>
        <w:t xml:space="preserve">, at least on certain issues and in certain areas? </w:t>
      </w:r>
    </w:p>
    <w:p w14:paraId="523D1E6A" w14:textId="77777777" w:rsidR="000A4C61" w:rsidRPr="00921E76" w:rsidRDefault="000A4C61" w:rsidP="000A4C61">
      <w:pPr>
        <w:rPr>
          <w:sz w:val="16"/>
        </w:rPr>
      </w:pPr>
      <w:r w:rsidRPr="00921E76">
        <w:rPr>
          <w:sz w:val="16"/>
        </w:rPr>
        <w:t xml:space="preserve">At the outset, it should be clear that Indians, by and large, do not view a US-led international order with the nostalgia of many Americans or Europeans. The Cold War was a trying time for India, and even when it was in the right — as on disarmament, decolonisation, or managing rivalries — it often lacked the power to impose its will upon the world. For India, the Cold War era was defined by divisions, hunger, warfare, and nuclear isolation, often enabled or encouraged by the world’s leading powers. </w:t>
      </w:r>
    </w:p>
    <w:p w14:paraId="0DC4A366" w14:textId="77777777" w:rsidR="000A4C61" w:rsidRPr="00921E76" w:rsidRDefault="000A4C61" w:rsidP="000A4C61">
      <w:pPr>
        <w:rPr>
          <w:sz w:val="16"/>
        </w:rPr>
      </w:pPr>
      <w:r w:rsidRPr="00921E76">
        <w:rPr>
          <w:sz w:val="16"/>
        </w:rPr>
        <w:t xml:space="preserve">A much stronger case can be made in favour of New Delhi supporting a post-1991 international order. India was arguably one of the top beneficiaries (along with China and the US) of the post-Cold War system, which coincided with India’s initial economic liberalisation. Indian opportunities for growth and development widened and its security increased. However, </w:t>
      </w:r>
      <w:r w:rsidRPr="00921E76">
        <w:rPr>
          <w:rStyle w:val="StyleUnderline"/>
        </w:rPr>
        <w:t>the changing distribution of power in India’s favour contrasted with the intransigence of important global institutions. It is</w:t>
      </w:r>
      <w:r w:rsidRPr="00921E76">
        <w:rPr>
          <w:sz w:val="16"/>
        </w:rPr>
        <w:t xml:space="preserve"> naturally </w:t>
      </w:r>
      <w:r w:rsidRPr="00921E76">
        <w:rPr>
          <w:rStyle w:val="StyleUnderline"/>
        </w:rPr>
        <w:t>frustrating from New Delhi’s perspective that</w:t>
      </w:r>
      <w:r w:rsidRPr="00921E76">
        <w:rPr>
          <w:sz w:val="16"/>
        </w:rPr>
        <w:t xml:space="preserve"> the </w:t>
      </w:r>
      <w:r w:rsidRPr="00921E76">
        <w:rPr>
          <w:rStyle w:val="StyleUnderline"/>
        </w:rPr>
        <w:t>global governance of security, international economics, and technology is still based on antiquated organisations that serve vested interests</w:t>
      </w:r>
      <w:r w:rsidRPr="00921E76">
        <w:rPr>
          <w:sz w:val="16"/>
        </w:rPr>
        <w:t xml:space="preserve">. </w:t>
      </w:r>
    </w:p>
    <w:p w14:paraId="4BBD4031" w14:textId="77777777" w:rsidR="000A4C61" w:rsidRPr="00921E76" w:rsidRDefault="000A4C61" w:rsidP="000A4C61">
      <w:pPr>
        <w:rPr>
          <w:sz w:val="16"/>
        </w:rPr>
      </w:pPr>
      <w:r w:rsidRPr="00921E76">
        <w:rPr>
          <w:sz w:val="16"/>
        </w:rPr>
        <w:t xml:space="preserve">These realities — the </w:t>
      </w:r>
      <w:r w:rsidRPr="00921E76">
        <w:rPr>
          <w:rStyle w:val="StyleUnderline"/>
        </w:rPr>
        <w:t>shifts in world power coming into conflict with anachronistic institutions</w:t>
      </w:r>
      <w:r w:rsidRPr="00921E76">
        <w:rPr>
          <w:sz w:val="16"/>
        </w:rPr>
        <w:t xml:space="preserve"> — </w:t>
      </w:r>
      <w:r w:rsidRPr="00921E76">
        <w:rPr>
          <w:rStyle w:val="StyleUnderline"/>
        </w:rPr>
        <w:t>provide the context for Indian engagement with world affairs</w:t>
      </w:r>
      <w:r w:rsidRPr="00921E76">
        <w:rPr>
          <w:sz w:val="16"/>
        </w:rPr>
        <w:t xml:space="preserve"> today. Hints of the kind of international order that India seeks are apparent in several developments over the past few years. Consider three examples. </w:t>
      </w:r>
    </w:p>
    <w:p w14:paraId="36548439" w14:textId="77777777" w:rsidR="000A4C61" w:rsidRPr="00921E76" w:rsidRDefault="000A4C61" w:rsidP="000A4C61">
      <w:pPr>
        <w:rPr>
          <w:sz w:val="16"/>
        </w:rPr>
      </w:pPr>
      <w:r w:rsidRPr="00921E76">
        <w:rPr>
          <w:sz w:val="16"/>
        </w:rPr>
        <w:lastRenderedPageBreak/>
        <w:t xml:space="preserve">The </w:t>
      </w:r>
      <w:r w:rsidRPr="00EC36B7">
        <w:rPr>
          <w:rStyle w:val="StyleUnderline"/>
          <w:highlight w:val="green"/>
        </w:rPr>
        <w:t>first</w:t>
      </w:r>
      <w:r w:rsidRPr="00921E76">
        <w:rPr>
          <w:sz w:val="16"/>
        </w:rPr>
        <w:t xml:space="preserve"> relates to </w:t>
      </w:r>
      <w:r w:rsidRPr="00EC36B7">
        <w:rPr>
          <w:rStyle w:val="StyleUnderline"/>
          <w:highlight w:val="green"/>
        </w:rPr>
        <w:t>climate change</w:t>
      </w:r>
      <w:r w:rsidRPr="00921E76">
        <w:rPr>
          <w:rStyle w:val="StyleUnderline"/>
        </w:rPr>
        <w:t>. India was</w:t>
      </w:r>
      <w:r w:rsidRPr="00921E76">
        <w:rPr>
          <w:sz w:val="16"/>
        </w:rPr>
        <w:t xml:space="preserve"> often </w:t>
      </w:r>
      <w:r w:rsidRPr="00921E76">
        <w:rPr>
          <w:rStyle w:val="StyleUnderline"/>
        </w:rPr>
        <w:t>portrayed as a reluctant actor</w:t>
      </w:r>
      <w:r w:rsidRPr="00921E76">
        <w:rPr>
          <w:sz w:val="16"/>
        </w:rPr>
        <w:t xml:space="preserve"> by the West in committing to a global climate agreement, as in Copenhagen in 2009, even when its per capita emissions were only a fraction of the West’s. </w:t>
      </w:r>
      <w:r w:rsidRPr="00921E76">
        <w:rPr>
          <w:rStyle w:val="StyleUnderline"/>
        </w:rPr>
        <w:t xml:space="preserve">But the situation has </w:t>
      </w:r>
      <w:r w:rsidRPr="00921E76">
        <w:rPr>
          <w:rStyle w:val="Emphasis"/>
        </w:rPr>
        <w:t>changed dramatically</w:t>
      </w:r>
      <w:r w:rsidRPr="00921E76">
        <w:rPr>
          <w:sz w:val="16"/>
        </w:rPr>
        <w:t xml:space="preserve">. Today, </w:t>
      </w:r>
      <w:r w:rsidRPr="00921E76">
        <w:rPr>
          <w:rStyle w:val="StyleUnderline"/>
        </w:rPr>
        <w:t xml:space="preserve">it is </w:t>
      </w:r>
      <w:r w:rsidRPr="00EC36B7">
        <w:rPr>
          <w:rStyle w:val="StyleUnderline"/>
          <w:highlight w:val="green"/>
        </w:rPr>
        <w:t>the US</w:t>
      </w:r>
      <w:r w:rsidRPr="00921E76">
        <w:rPr>
          <w:rStyle w:val="StyleUnderline"/>
        </w:rPr>
        <w:t xml:space="preserve"> that </w:t>
      </w:r>
      <w:r w:rsidRPr="00EC36B7">
        <w:rPr>
          <w:rStyle w:val="StyleUnderline"/>
          <w:highlight w:val="green"/>
        </w:rPr>
        <w:t>has</w:t>
      </w:r>
      <w:r w:rsidRPr="00921E76">
        <w:rPr>
          <w:rStyle w:val="StyleUnderline"/>
        </w:rPr>
        <w:t xml:space="preserve"> unilaterally </w:t>
      </w:r>
      <w:r w:rsidRPr="00EC36B7">
        <w:rPr>
          <w:rStyle w:val="StyleUnderline"/>
          <w:highlight w:val="green"/>
        </w:rPr>
        <w:t>withdrawn from</w:t>
      </w:r>
      <w:r w:rsidRPr="00921E76">
        <w:rPr>
          <w:sz w:val="16"/>
        </w:rPr>
        <w:t xml:space="preserve"> the </w:t>
      </w:r>
      <w:r w:rsidRPr="00EC36B7">
        <w:rPr>
          <w:rStyle w:val="StyleUnderline"/>
          <w:highlight w:val="green"/>
        </w:rPr>
        <w:t>Paris</w:t>
      </w:r>
      <w:r w:rsidRPr="00921E76">
        <w:rPr>
          <w:sz w:val="16"/>
        </w:rPr>
        <w:t xml:space="preserve"> Climate Treaty. </w:t>
      </w:r>
      <w:r w:rsidRPr="00EC36B7">
        <w:rPr>
          <w:rStyle w:val="StyleUnderline"/>
          <w:highlight w:val="green"/>
        </w:rPr>
        <w:t>India</w:t>
      </w:r>
      <w:r w:rsidRPr="00921E76">
        <w:rPr>
          <w:sz w:val="16"/>
        </w:rPr>
        <w:t xml:space="preserve"> has </w:t>
      </w:r>
      <w:r w:rsidRPr="00EC36B7">
        <w:rPr>
          <w:rStyle w:val="StyleUnderline"/>
          <w:highlight w:val="green"/>
        </w:rPr>
        <w:t>responded</w:t>
      </w:r>
      <w:r w:rsidRPr="00921E76">
        <w:rPr>
          <w:rStyle w:val="StyleUnderline"/>
        </w:rPr>
        <w:t xml:space="preserve"> by </w:t>
      </w:r>
      <w:r w:rsidRPr="00EC36B7">
        <w:rPr>
          <w:rStyle w:val="StyleUnderline"/>
          <w:highlight w:val="green"/>
        </w:rPr>
        <w:t>doubling down on</w:t>
      </w:r>
      <w:r w:rsidRPr="00921E76">
        <w:rPr>
          <w:rStyle w:val="StyleUnderline"/>
        </w:rPr>
        <w:t xml:space="preserve"> its commitment to </w:t>
      </w:r>
      <w:r w:rsidRPr="00EC36B7">
        <w:rPr>
          <w:rStyle w:val="StyleUnderline"/>
          <w:highlight w:val="green"/>
        </w:rPr>
        <w:t>sustainable development</w:t>
      </w:r>
      <w:r w:rsidRPr="00921E76">
        <w:rPr>
          <w:sz w:val="16"/>
        </w:rPr>
        <w:t xml:space="preserve">. Not only has India shown leadership through initiatives such as the International Solar Alliance, but it has made commitments at home. </w:t>
      </w:r>
      <w:r w:rsidRPr="00921E76">
        <w:rPr>
          <w:rStyle w:val="StyleUnderline"/>
        </w:rPr>
        <w:t>The Climate Action Tracker — an independent assessment of climate commitments of countries — rates</w:t>
      </w:r>
      <w:r w:rsidRPr="00921E76">
        <w:rPr>
          <w:sz w:val="16"/>
        </w:rPr>
        <w:t xml:space="preserve"> Europe’s actions as insufficient, China’s and Japan’s as highly insufficient, and US and Russian measures as critically insufficient. </w:t>
      </w:r>
      <w:r w:rsidRPr="00921E76">
        <w:rPr>
          <w:rStyle w:val="StyleUnderline"/>
        </w:rPr>
        <w:t>India</w:t>
      </w:r>
      <w:r w:rsidRPr="00921E76">
        <w:rPr>
          <w:sz w:val="16"/>
        </w:rPr>
        <w:t xml:space="preserve"> is </w:t>
      </w:r>
      <w:r w:rsidRPr="00921E76">
        <w:rPr>
          <w:rStyle w:val="StyleUnderline"/>
        </w:rPr>
        <w:t>among only a handful of countries whose measures are rated satisfactorily</w:t>
      </w:r>
      <w:r w:rsidRPr="00921E76">
        <w:rPr>
          <w:sz w:val="16"/>
        </w:rPr>
        <w:t xml:space="preserve">. </w:t>
      </w:r>
    </w:p>
    <w:p w14:paraId="6361522D" w14:textId="77777777" w:rsidR="000A4C61" w:rsidRPr="00921E76" w:rsidRDefault="000A4C61" w:rsidP="000A4C61">
      <w:pPr>
        <w:rPr>
          <w:sz w:val="16"/>
        </w:rPr>
      </w:pPr>
      <w:r w:rsidRPr="00921E76">
        <w:rPr>
          <w:rStyle w:val="StyleUnderline"/>
        </w:rPr>
        <w:t>A second example of Indian leadership relates to connectivity</w:t>
      </w:r>
      <w:r w:rsidRPr="00921E76">
        <w:rPr>
          <w:sz w:val="16"/>
        </w:rPr>
        <w:t xml:space="preserve">. In 2017, </w:t>
      </w:r>
      <w:r w:rsidRPr="00921E76">
        <w:rPr>
          <w:rStyle w:val="StyleUnderline"/>
        </w:rPr>
        <w:t>when every major country</w:t>
      </w:r>
      <w:r w:rsidRPr="00921E76">
        <w:rPr>
          <w:sz w:val="16"/>
        </w:rPr>
        <w:t xml:space="preserve"> — including the United States, Japan, and most Europeans — </w:t>
      </w:r>
      <w:r w:rsidRPr="00921E76">
        <w:rPr>
          <w:rStyle w:val="StyleUnderline"/>
        </w:rPr>
        <w:t xml:space="preserve">sent </w:t>
      </w:r>
      <w:r w:rsidRPr="00921E76">
        <w:rPr>
          <w:rStyle w:val="Emphasis"/>
        </w:rPr>
        <w:t>rep</w:t>
      </w:r>
      <w:r w:rsidRPr="00921E76">
        <w:rPr>
          <w:rStyle w:val="StyleUnderline"/>
        </w:rPr>
        <w:t>resentative</w:t>
      </w:r>
      <w:r w:rsidRPr="00921E76">
        <w:rPr>
          <w:rStyle w:val="Emphasis"/>
        </w:rPr>
        <w:t>s</w:t>
      </w:r>
      <w:r w:rsidRPr="00921E76">
        <w:rPr>
          <w:rStyle w:val="StyleUnderline"/>
        </w:rPr>
        <w:t xml:space="preserve"> to China’s Belt and Road Forum, India decided not to participate. Instead, it articulated a set of normative principles for connectivity</w:t>
      </w:r>
      <w:r w:rsidRPr="00921E76">
        <w:rPr>
          <w:sz w:val="16"/>
        </w:rPr>
        <w:t xml:space="preserve">. These included the </w:t>
      </w:r>
      <w:r w:rsidRPr="00921E76">
        <w:rPr>
          <w:rStyle w:val="StyleUnderline"/>
        </w:rPr>
        <w:t>sustainability of financing, employment, and the environment; greater transparency; and respect for sovereignty</w:t>
      </w:r>
      <w:r w:rsidRPr="00921E76">
        <w:rPr>
          <w:sz w:val="16"/>
        </w:rPr>
        <w:t xml:space="preserve">. Today, </w:t>
      </w:r>
      <w:r w:rsidRPr="00921E76">
        <w:rPr>
          <w:rStyle w:val="StyleUnderline"/>
        </w:rPr>
        <w:t>these principles</w:t>
      </w:r>
      <w:r w:rsidRPr="00921E76">
        <w:rPr>
          <w:sz w:val="16"/>
        </w:rPr>
        <w:t xml:space="preserve"> have </w:t>
      </w:r>
      <w:r w:rsidRPr="00921E76">
        <w:rPr>
          <w:rStyle w:val="StyleUnderline"/>
        </w:rPr>
        <w:t>formed the basis for norms laid out by several others, including the US, Europe, and Japan</w:t>
      </w:r>
      <w:r w:rsidRPr="00921E76">
        <w:rPr>
          <w:sz w:val="16"/>
        </w:rPr>
        <w:t xml:space="preserve">. India could certainly do more to elaborate on and assess these values, and work with others to enforce them. But New Delhi was ahead of the curve in anticipating the resulting challenges. </w:t>
      </w:r>
    </w:p>
    <w:p w14:paraId="279A6F87" w14:textId="77777777" w:rsidR="000A4C61" w:rsidRPr="00921E76" w:rsidRDefault="000A4C61" w:rsidP="000A4C61">
      <w:pPr>
        <w:rPr>
          <w:sz w:val="16"/>
        </w:rPr>
      </w:pPr>
      <w:r w:rsidRPr="00921E76">
        <w:rPr>
          <w:rStyle w:val="StyleUnderline"/>
        </w:rPr>
        <w:t>A third example</w:t>
      </w:r>
      <w:r w:rsidRPr="00921E76">
        <w:rPr>
          <w:sz w:val="16"/>
        </w:rPr>
        <w:t xml:space="preserve"> of Indian leadership </w:t>
      </w:r>
      <w:r w:rsidRPr="00921E76">
        <w:rPr>
          <w:rStyle w:val="StyleUnderline"/>
        </w:rPr>
        <w:t xml:space="preserve">relates to </w:t>
      </w:r>
      <w:r w:rsidRPr="00EC36B7">
        <w:rPr>
          <w:rStyle w:val="Emphasis"/>
          <w:highlight w:val="green"/>
        </w:rPr>
        <w:t>maritime security</w:t>
      </w:r>
      <w:r w:rsidRPr="00921E76">
        <w:rPr>
          <w:rStyle w:val="StyleUnderline"/>
        </w:rPr>
        <w:t xml:space="preserve">, where </w:t>
      </w:r>
      <w:r w:rsidRPr="00EC36B7">
        <w:rPr>
          <w:rStyle w:val="StyleUnderline"/>
          <w:highlight w:val="green"/>
        </w:rPr>
        <w:t>action has been</w:t>
      </w:r>
      <w:r w:rsidRPr="00921E76">
        <w:rPr>
          <w:rStyle w:val="StyleUnderline"/>
        </w:rPr>
        <w:t xml:space="preserve"> most </w:t>
      </w:r>
      <w:r w:rsidRPr="00EC36B7">
        <w:rPr>
          <w:rStyle w:val="StyleUnderline"/>
          <w:highlight w:val="green"/>
        </w:rPr>
        <w:t>pronounced</w:t>
      </w:r>
      <w:r w:rsidRPr="00921E76">
        <w:rPr>
          <w:rStyle w:val="StyleUnderline"/>
        </w:rPr>
        <w:t xml:space="preserve">, particularly </w:t>
      </w:r>
      <w:r w:rsidRPr="00EC36B7">
        <w:rPr>
          <w:rStyle w:val="StyleUnderline"/>
          <w:highlight w:val="green"/>
        </w:rPr>
        <w:t>in the Indian Ocean</w:t>
      </w:r>
      <w:r w:rsidRPr="00921E76">
        <w:rPr>
          <w:sz w:val="16"/>
        </w:rPr>
        <w:t xml:space="preserve">. Over the past several years, </w:t>
      </w:r>
      <w:r w:rsidRPr="00921E76">
        <w:rPr>
          <w:rStyle w:val="StyleUnderline"/>
        </w:rPr>
        <w:t>India has increased its naval patrols; improved its logistics network</w:t>
      </w:r>
      <w:r w:rsidRPr="00921E76">
        <w:rPr>
          <w:sz w:val="16"/>
        </w:rPr>
        <w:t xml:space="preserve"> from East Africa to the Gulf to South-east Asia; </w:t>
      </w:r>
      <w:r w:rsidRPr="00921E76">
        <w:rPr>
          <w:rStyle w:val="StyleUnderline"/>
        </w:rPr>
        <w:t>enhanced its ability to monitor maritime traffic; invested in military infrastructure and maritime assistance</w:t>
      </w:r>
      <w:r w:rsidRPr="00921E76">
        <w:rPr>
          <w:sz w:val="16"/>
        </w:rPr>
        <w:t xml:space="preserve"> to less capable states; </w:t>
      </w:r>
      <w:r w:rsidRPr="00921E76">
        <w:rPr>
          <w:rStyle w:val="StyleUnderline"/>
        </w:rPr>
        <w:t>and elevated interoperability and information-sharing</w:t>
      </w:r>
      <w:r w:rsidRPr="00921E76">
        <w:rPr>
          <w:sz w:val="16"/>
        </w:rPr>
        <w:t xml:space="preserve"> with key partners.</w:t>
      </w:r>
    </w:p>
    <w:p w14:paraId="6AB54616" w14:textId="77777777" w:rsidR="000A4C61" w:rsidRPr="00921E76" w:rsidRDefault="000A4C61" w:rsidP="000A4C61">
      <w:pPr>
        <w:rPr>
          <w:sz w:val="16"/>
        </w:rPr>
      </w:pPr>
      <w:r w:rsidRPr="00921E76">
        <w:rPr>
          <w:rStyle w:val="StyleUnderline"/>
        </w:rPr>
        <w:t xml:space="preserve">These </w:t>
      </w:r>
      <w:r w:rsidRPr="00EC36B7">
        <w:rPr>
          <w:rStyle w:val="StyleUnderline"/>
          <w:highlight w:val="green"/>
        </w:rPr>
        <w:t>signs of Indian leadership</w:t>
      </w:r>
      <w:r w:rsidRPr="00921E76">
        <w:rPr>
          <w:rStyle w:val="StyleUnderline"/>
        </w:rPr>
        <w:t xml:space="preserve"> are indicative of India’s </w:t>
      </w:r>
      <w:r w:rsidRPr="00921E76">
        <w:rPr>
          <w:rStyle w:val="Emphasis"/>
        </w:rPr>
        <w:t>broader world view when it comes to global affairs</w:t>
      </w:r>
      <w:r w:rsidRPr="00921E76">
        <w:rPr>
          <w:rStyle w:val="StyleUnderline"/>
        </w:rPr>
        <w:t xml:space="preserve">, even if they </w:t>
      </w:r>
      <w:r w:rsidRPr="00EC36B7">
        <w:rPr>
          <w:rStyle w:val="StyleUnderline"/>
          <w:highlight w:val="green"/>
        </w:rPr>
        <w:t>are not always</w:t>
      </w:r>
      <w:r w:rsidRPr="00921E76">
        <w:rPr>
          <w:rStyle w:val="StyleUnderline"/>
        </w:rPr>
        <w:t xml:space="preserve"> well </w:t>
      </w:r>
      <w:r w:rsidRPr="00EC36B7">
        <w:rPr>
          <w:rStyle w:val="StyleUnderline"/>
          <w:highlight w:val="green"/>
        </w:rPr>
        <w:t>appreciated</w:t>
      </w:r>
      <w:r w:rsidRPr="00921E76">
        <w:rPr>
          <w:sz w:val="16"/>
        </w:rPr>
        <w:t xml:space="preserve"> either in India or elsewhere.</w:t>
      </w:r>
    </w:p>
    <w:p w14:paraId="474EB519" w14:textId="77777777" w:rsidR="000A4C61" w:rsidRDefault="000A4C61" w:rsidP="000A4C61">
      <w:pPr>
        <w:rPr>
          <w:sz w:val="16"/>
        </w:rPr>
      </w:pPr>
      <w:r w:rsidRPr="00921E76">
        <w:rPr>
          <w:rStyle w:val="Emphasis"/>
        </w:rPr>
        <w:t xml:space="preserve">Of course, many </w:t>
      </w:r>
      <w:r w:rsidRPr="00EC36B7">
        <w:rPr>
          <w:rStyle w:val="Emphasis"/>
          <w:highlight w:val="green"/>
        </w:rPr>
        <w:t>obstacles</w:t>
      </w:r>
      <w:r w:rsidRPr="00921E76">
        <w:rPr>
          <w:rStyle w:val="StyleUnderline"/>
        </w:rPr>
        <w:t xml:space="preserve"> to Indian leadership </w:t>
      </w:r>
      <w:r w:rsidRPr="00EC36B7">
        <w:rPr>
          <w:rStyle w:val="StyleUnderline"/>
          <w:highlight w:val="green"/>
        </w:rPr>
        <w:t>remain</w:t>
      </w:r>
      <w:r w:rsidRPr="00921E76">
        <w:rPr>
          <w:sz w:val="16"/>
        </w:rPr>
        <w:t xml:space="preserve">, and they </w:t>
      </w:r>
      <w:r w:rsidRPr="00921E76">
        <w:rPr>
          <w:rStyle w:val="StyleUnderline"/>
        </w:rPr>
        <w:t>mostly</w:t>
      </w:r>
      <w:r w:rsidRPr="00921E76">
        <w:rPr>
          <w:sz w:val="16"/>
        </w:rPr>
        <w:t xml:space="preserve"> arise </w:t>
      </w:r>
      <w:r w:rsidRPr="00921E76">
        <w:rPr>
          <w:rStyle w:val="StyleUnderline"/>
        </w:rPr>
        <w:t>from within</w:t>
      </w:r>
      <w:r w:rsidRPr="00921E76">
        <w:rPr>
          <w:sz w:val="16"/>
        </w:rPr>
        <w:t xml:space="preserve">. </w:t>
      </w:r>
      <w:r w:rsidRPr="00EC36B7">
        <w:rPr>
          <w:rStyle w:val="StyleUnderline"/>
          <w:highlight w:val="green"/>
        </w:rPr>
        <w:t>Economic growth</w:t>
      </w:r>
      <w:r w:rsidRPr="00EC36B7">
        <w:rPr>
          <w:rStyle w:val="StyleUnderline"/>
        </w:rPr>
        <w:t xml:space="preserve"> </w:t>
      </w:r>
      <w:r w:rsidRPr="00EC36B7">
        <w:rPr>
          <w:rStyle w:val="StyleUnderline"/>
          <w:highlight w:val="green"/>
        </w:rPr>
        <w:t>and</w:t>
      </w:r>
      <w:r w:rsidRPr="00EC36B7">
        <w:rPr>
          <w:rStyle w:val="StyleUnderline"/>
        </w:rPr>
        <w:t xml:space="preserve"> the </w:t>
      </w:r>
      <w:r w:rsidRPr="00EC36B7">
        <w:rPr>
          <w:rStyle w:val="StyleUnderline"/>
          <w:highlight w:val="green"/>
        </w:rPr>
        <w:t>prosperity</w:t>
      </w:r>
      <w:r w:rsidRPr="00EC36B7">
        <w:rPr>
          <w:rStyle w:val="StyleUnderline"/>
        </w:rPr>
        <w:t xml:space="preserve"> of one’s population </w:t>
      </w:r>
      <w:r w:rsidRPr="00EC36B7">
        <w:rPr>
          <w:rStyle w:val="StyleUnderline"/>
          <w:highlight w:val="green"/>
        </w:rPr>
        <w:t>offer</w:t>
      </w:r>
      <w:r w:rsidRPr="00EC36B7">
        <w:rPr>
          <w:rStyle w:val="StyleUnderline"/>
        </w:rPr>
        <w:t xml:space="preserve"> the </w:t>
      </w:r>
      <w:r w:rsidRPr="00EC36B7">
        <w:rPr>
          <w:rStyle w:val="StyleUnderline"/>
          <w:highlight w:val="green"/>
        </w:rPr>
        <w:t>basic</w:t>
      </w:r>
      <w:r w:rsidRPr="00EC36B7">
        <w:rPr>
          <w:rStyle w:val="StyleUnderline"/>
        </w:rPr>
        <w:t xml:space="preserve"> </w:t>
      </w:r>
      <w:r w:rsidRPr="00EC36B7">
        <w:rPr>
          <w:rStyle w:val="StyleUnderline"/>
          <w:highlight w:val="green"/>
        </w:rPr>
        <w:t>foundations of international power</w:t>
      </w:r>
      <w:r w:rsidRPr="00EC36B7">
        <w:rPr>
          <w:rStyle w:val="StyleUnderline"/>
        </w:rPr>
        <w:t>, and the recent growth figures for India have been underwhelming.</w:t>
      </w:r>
      <w:r w:rsidRPr="00921E76">
        <w:rPr>
          <w:sz w:val="16"/>
        </w:rPr>
        <w:t xml:space="preserve"> The amendment of Article 370 and its implications for Jammu and Kashmir have generated urgent new priorities. </w:t>
      </w:r>
      <w:r w:rsidRPr="00921E76">
        <w:rPr>
          <w:rStyle w:val="StyleUnderline"/>
        </w:rPr>
        <w:t>Resource and capacity constraints persist</w:t>
      </w:r>
      <w:r w:rsidRPr="00921E76">
        <w:rPr>
          <w:sz w:val="16"/>
        </w:rPr>
        <w:t xml:space="preserve"> inside and outside government, </w:t>
      </w:r>
      <w:r w:rsidRPr="00EC36B7">
        <w:rPr>
          <w:rStyle w:val="StyleUnderline"/>
          <w:highlight w:val="green"/>
        </w:rPr>
        <w:t>requiring</w:t>
      </w:r>
      <w:r w:rsidRPr="00921E76">
        <w:rPr>
          <w:rStyle w:val="StyleUnderline"/>
        </w:rPr>
        <w:t xml:space="preserve"> any </w:t>
      </w:r>
      <w:r w:rsidRPr="00EC36B7">
        <w:rPr>
          <w:rStyle w:val="StyleUnderline"/>
          <w:highlight w:val="green"/>
        </w:rPr>
        <w:t>progress to be gradual</w:t>
      </w:r>
      <w:r w:rsidRPr="00921E76">
        <w:rPr>
          <w:rStyle w:val="StyleUnderline"/>
        </w:rPr>
        <w:t xml:space="preserve"> and ambitions to remain in line with capabilities. </w:t>
      </w:r>
      <w:r w:rsidRPr="00EC36B7">
        <w:rPr>
          <w:rStyle w:val="Emphasis"/>
          <w:highlight w:val="green"/>
        </w:rPr>
        <w:t>Nevertheless</w:t>
      </w:r>
      <w:r w:rsidRPr="00EC36B7">
        <w:rPr>
          <w:rStyle w:val="StyleUnderline"/>
          <w:highlight w:val="green"/>
        </w:rPr>
        <w:t xml:space="preserve">, it should be </w:t>
      </w:r>
      <w:r w:rsidRPr="00EC36B7">
        <w:rPr>
          <w:rStyle w:val="Emphasis"/>
          <w:highlight w:val="green"/>
        </w:rPr>
        <w:t>clear</w:t>
      </w:r>
      <w:r w:rsidRPr="00EC36B7">
        <w:rPr>
          <w:rStyle w:val="StyleUnderline"/>
          <w:highlight w:val="green"/>
        </w:rPr>
        <w:t xml:space="preserve"> from recent developments</w:t>
      </w:r>
      <w:r w:rsidRPr="00921E76">
        <w:rPr>
          <w:rStyle w:val="StyleUnderline"/>
        </w:rPr>
        <w:t xml:space="preserve"> that </w:t>
      </w:r>
      <w:r w:rsidRPr="00EC36B7">
        <w:rPr>
          <w:rStyle w:val="StyleUnderline"/>
          <w:highlight w:val="green"/>
        </w:rPr>
        <w:t xml:space="preserve">India is </w:t>
      </w:r>
      <w:r w:rsidRPr="00EC36B7">
        <w:rPr>
          <w:rStyle w:val="Emphasis"/>
          <w:highlight w:val="green"/>
        </w:rPr>
        <w:t>not</w:t>
      </w:r>
      <w:r w:rsidRPr="00921E76">
        <w:rPr>
          <w:rStyle w:val="Emphasis"/>
        </w:rPr>
        <w:t xml:space="preserve"> just </w:t>
      </w:r>
      <w:r w:rsidRPr="00EC36B7">
        <w:rPr>
          <w:rStyle w:val="Emphasis"/>
          <w:highlight w:val="green"/>
        </w:rPr>
        <w:t>sitting on its hands</w:t>
      </w:r>
      <w:r w:rsidRPr="00921E76">
        <w:rPr>
          <w:rStyle w:val="Emphasis"/>
        </w:rPr>
        <w:t xml:space="preserve"> as the world turns</w:t>
      </w:r>
      <w:r w:rsidRPr="00921E76">
        <w:rPr>
          <w:sz w:val="16"/>
        </w:rPr>
        <w:t>.</w:t>
      </w:r>
    </w:p>
    <w:p w14:paraId="31866AA2" w14:textId="77777777" w:rsidR="000A4C61" w:rsidRDefault="000A4C61" w:rsidP="000A4C61">
      <w:pPr>
        <w:pStyle w:val="Heading4"/>
      </w:pPr>
      <w:r>
        <w:t>Nuclear war causes extinction</w:t>
      </w:r>
    </w:p>
    <w:p w14:paraId="0CB58792" w14:textId="77777777" w:rsidR="000A4C61" w:rsidRPr="005E50AE" w:rsidRDefault="000A4C61" w:rsidP="000A4C61">
      <w:pPr>
        <w:pStyle w:val="ListParagraph"/>
        <w:numPr>
          <w:ilvl w:val="0"/>
          <w:numId w:val="27"/>
        </w:numPr>
      </w:pPr>
      <w:r>
        <w:t>Checked</w:t>
      </w:r>
    </w:p>
    <w:p w14:paraId="2B1EA0CA" w14:textId="77777777" w:rsidR="000A4C61" w:rsidRPr="00E530E8" w:rsidRDefault="000A4C61" w:rsidP="000A4C61">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41" w:history="1">
        <w:r w:rsidRPr="00791635">
          <w:rPr>
            <w:rStyle w:val="Hyperlink"/>
          </w:rPr>
          <w:t>http://www.reachingcriticalwill.org/images/documents/Disarmament-fora/OEWG/2016/Documents/NGO13.pdf</w:t>
        </w:r>
      </w:hyperlink>
      <w:r>
        <w:t xml:space="preserve"> //Re-cut by Elmer</w:t>
      </w:r>
    </w:p>
    <w:p w14:paraId="510B3A6D" w14:textId="77777777" w:rsidR="000A4C61" w:rsidRPr="00921E76" w:rsidRDefault="000A4C61" w:rsidP="000A4C61">
      <w:pPr>
        <w:rPr>
          <w:sz w:val="16"/>
        </w:rPr>
      </w:pPr>
      <w:r w:rsidRPr="00055D8B">
        <w:rPr>
          <w:sz w:val="16"/>
        </w:rPr>
        <w:lastRenderedPageBreak/>
        <w:t xml:space="preserve">Consequences human survival 12. </w:t>
      </w:r>
      <w:r w:rsidRPr="00B43248">
        <w:rPr>
          <w:rStyle w:val="StyleUnderline"/>
          <w:highlight w:val="cyan"/>
        </w:rPr>
        <w:t>Even if the 'other'</w:t>
      </w:r>
      <w:r w:rsidRPr="00055D8B">
        <w:rPr>
          <w:rStyle w:val="StyleUnderline"/>
        </w:rPr>
        <w:t xml:space="preserve"> side </w:t>
      </w:r>
      <w:r w:rsidRPr="00B43248">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B43248">
        <w:rPr>
          <w:rStyle w:val="StyleUnderline"/>
          <w:highlight w:val="cyan"/>
        </w:rPr>
        <w:t>will still make</w:t>
      </w:r>
      <w:r w:rsidRPr="00391E10">
        <w:rPr>
          <w:sz w:val="16"/>
        </w:rPr>
        <w:t xml:space="preserve"> 'our' country (and </w:t>
      </w:r>
      <w:r w:rsidRPr="00391E10">
        <w:rPr>
          <w:rStyle w:val="StyleUnderline"/>
        </w:rPr>
        <w:t xml:space="preserve">the rest of </w:t>
      </w:r>
      <w:r w:rsidRPr="00B43248">
        <w:rPr>
          <w:rStyle w:val="StyleUnderline"/>
          <w:highlight w:val="cyan"/>
        </w:rPr>
        <w:t>the world</w:t>
      </w:r>
      <w:r w:rsidRPr="00391E10">
        <w:rPr>
          <w:sz w:val="16"/>
        </w:rPr>
        <w:t xml:space="preserve">) </w:t>
      </w:r>
      <w:r w:rsidRPr="00B43248">
        <w:rPr>
          <w:rStyle w:val="Emphasis"/>
          <w:highlight w:val="cyan"/>
        </w:rPr>
        <w:t>uninhabitable</w:t>
      </w:r>
      <w:r w:rsidRPr="00391E10">
        <w:rPr>
          <w:sz w:val="16"/>
        </w:rPr>
        <w:t xml:space="preserve">, potentially </w:t>
      </w:r>
      <w:r w:rsidRPr="00B43248">
        <w:rPr>
          <w:rStyle w:val="StyleUnderline"/>
          <w:highlight w:val="cyan"/>
        </w:rPr>
        <w:t>inducing global famine lasting</w:t>
      </w:r>
      <w:r w:rsidRPr="00391E10">
        <w:rPr>
          <w:sz w:val="16"/>
        </w:rPr>
        <w:t xml:space="preserve"> up to </w:t>
      </w:r>
      <w:r w:rsidRPr="00B43248">
        <w:rPr>
          <w:rStyle w:val="Emphasis"/>
          <w:highlight w:val="cya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B43248">
        <w:rPr>
          <w:highlight w:val="cyan"/>
          <w:u w:val="single"/>
        </w:rPr>
        <w:t xml:space="preserve">A nuclear war </w:t>
      </w:r>
      <w:r w:rsidRPr="00391E10">
        <w:rPr>
          <w:u w:val="single"/>
        </w:rPr>
        <w:t xml:space="preserve">between Russia and the United States, even after the arsenal reductions planned under New START, </w:t>
      </w:r>
      <w:r w:rsidRPr="00B43248">
        <w:rPr>
          <w:highlight w:val="cyan"/>
          <w:u w:val="single"/>
        </w:rPr>
        <w:t>could produce a nuclear winter</w:t>
      </w:r>
      <w:r w:rsidRPr="00391E10">
        <w:rPr>
          <w:sz w:val="16"/>
        </w:rPr>
        <w:t xml:space="preserve">. Hence, an attack by either side could be suicidal, </w:t>
      </w:r>
      <w:r w:rsidRPr="00B43248">
        <w:rPr>
          <w:rStyle w:val="StyleUnderline"/>
          <w:highlight w:val="cyan"/>
        </w:rPr>
        <w:t xml:space="preserve">resulting in </w:t>
      </w:r>
      <w:r w:rsidRPr="00B43248">
        <w:rPr>
          <w:rStyle w:val="Emphasis"/>
          <w:highlight w:val="cyan"/>
        </w:rPr>
        <w:t>self assured destruction</w:t>
      </w:r>
      <w:r w:rsidRPr="00B43248">
        <w:rPr>
          <w:rStyle w:val="StyleUnderline"/>
          <w:highlight w:val="cyan"/>
        </w:rPr>
        <w:t xml:space="preserve">. </w:t>
      </w:r>
      <w:r w:rsidRPr="00391E10">
        <w:rPr>
          <w:rStyle w:val="StyleUnderline"/>
        </w:rPr>
        <w:t xml:space="preserve">Even </w:t>
      </w:r>
      <w:r w:rsidRPr="00B43248">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B43248">
        <w:rPr>
          <w:rStyle w:val="StyleUnderline"/>
          <w:highlight w:val="cyan"/>
        </w:rPr>
        <w:t>produce</w:t>
      </w:r>
      <w:r w:rsidRPr="00391E10">
        <w:rPr>
          <w:rStyle w:val="StyleUnderline"/>
        </w:rPr>
        <w:t xml:space="preserve"> so much </w:t>
      </w:r>
      <w:r w:rsidRPr="00B43248">
        <w:rPr>
          <w:rStyle w:val="StyleUnderline"/>
          <w:highlight w:val="cyan"/>
        </w:rPr>
        <w:t>smoke</w:t>
      </w:r>
      <w:r w:rsidRPr="00391E10">
        <w:rPr>
          <w:rStyle w:val="StyleUnderline"/>
        </w:rPr>
        <w:t xml:space="preserve"> that temperatures would fall below those </w:t>
      </w:r>
      <w:r w:rsidRPr="00B43248">
        <w:rPr>
          <w:rStyle w:val="StyleUnderline"/>
          <w:highlight w:val="cyan"/>
        </w:rPr>
        <w:t xml:space="preserve">of the </w:t>
      </w:r>
      <w:r w:rsidRPr="00391E10">
        <w:rPr>
          <w:rStyle w:val="StyleUnderline"/>
        </w:rPr>
        <w:t xml:space="preserve">Little </w:t>
      </w:r>
      <w:r w:rsidRPr="00B43248">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B43248">
        <w:rPr>
          <w:rStyle w:val="StyleUnderline"/>
          <w:highlight w:val="cyan"/>
        </w:rPr>
        <w:t xml:space="preserve">allowing </w:t>
      </w:r>
      <w:r w:rsidRPr="00391E10">
        <w:rPr>
          <w:rStyle w:val="StyleUnderline"/>
        </w:rPr>
        <w:t xml:space="preserve">more </w:t>
      </w:r>
      <w:r w:rsidRPr="00B43248">
        <w:rPr>
          <w:rStyle w:val="Emphasis"/>
          <w:highlight w:val="cyan"/>
        </w:rPr>
        <w:t>ultraviolet</w:t>
      </w:r>
      <w:r w:rsidRPr="00391E10">
        <w:rPr>
          <w:rStyle w:val="StyleUnderline"/>
        </w:rPr>
        <w:t xml:space="preserve"> </w:t>
      </w:r>
      <w:r w:rsidRPr="00B43248">
        <w:rPr>
          <w:rStyle w:val="StyleUnderline"/>
          <w:highlight w:val="cyan"/>
        </w:rPr>
        <w:t>radiation</w:t>
      </w:r>
      <w:r w:rsidRPr="00391E10">
        <w:rPr>
          <w:sz w:val="16"/>
        </w:rPr>
        <w:t xml:space="preserve"> to reach Earth's surface. </w:t>
      </w:r>
      <w:r w:rsidRPr="00391E10">
        <w:rPr>
          <w:rStyle w:val="Emphasis"/>
        </w:rPr>
        <w:t xml:space="preserve">Recent </w:t>
      </w:r>
      <w:r w:rsidRPr="00B43248">
        <w:rPr>
          <w:rStyle w:val="Emphasis"/>
          <w:highlight w:val="cyan"/>
        </w:rPr>
        <w:t>studies</w:t>
      </w:r>
      <w:r w:rsidRPr="00B43248">
        <w:rPr>
          <w:rStyle w:val="StyleUnderline"/>
          <w:highlight w:val="cyan"/>
        </w:rPr>
        <w:t xml:space="preserve"> predict </w:t>
      </w:r>
      <w:r w:rsidRPr="00391E10">
        <w:rPr>
          <w:rStyle w:val="StyleUnderline"/>
        </w:rPr>
        <w:t xml:space="preserve">that </w:t>
      </w:r>
      <w:r w:rsidRPr="00B43248">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B43248">
        <w:rPr>
          <w:rStyle w:val="StyleUnderline"/>
          <w:highlight w:val="cyan"/>
        </w:rPr>
        <w:t>would decline</w:t>
      </w:r>
      <w:r w:rsidRPr="00391E10">
        <w:rPr>
          <w:u w:val="single"/>
        </w:rPr>
        <w:t xml:space="preserve"> </w:t>
      </w:r>
      <w:r w:rsidRPr="00B43248">
        <w:rPr>
          <w:highlight w:val="cyan"/>
          <w:u w:val="single"/>
        </w:rPr>
        <w:t xml:space="preserve">by </w:t>
      </w:r>
      <w:r w:rsidRPr="00391E10">
        <w:rPr>
          <w:u w:val="single"/>
        </w:rPr>
        <w:t xml:space="preserve">about </w:t>
      </w:r>
      <w:r w:rsidRPr="00B43248">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B43248">
        <w:rPr>
          <w:rStyle w:val="StyleUnderline"/>
          <w:highlight w:val="cyan"/>
        </w:rPr>
        <w:t>cause the deaths of</w:t>
      </w:r>
      <w:r w:rsidRPr="00391E10">
        <w:rPr>
          <w:rStyle w:val="StyleUnderline"/>
        </w:rPr>
        <w:t xml:space="preserve"> most/nearly all/</w:t>
      </w:r>
      <w:r w:rsidRPr="00B43248">
        <w:rPr>
          <w:rStyle w:val="Emphasis"/>
          <w:highlight w:val="cyan"/>
        </w:rPr>
        <w:t>all humans</w:t>
      </w:r>
      <w:r w:rsidRPr="00391E10">
        <w:rPr>
          <w:rStyle w:val="StyleUnderline"/>
        </w:rPr>
        <w:t xml:space="preserve"> (</w:t>
      </w:r>
      <w:r w:rsidRPr="00B43248">
        <w:rPr>
          <w:rStyle w:val="StyleUnderline"/>
          <w:highlight w:val="cyan"/>
        </w:rPr>
        <w:t>and</w:t>
      </w:r>
      <w:r w:rsidRPr="00391E10">
        <w:rPr>
          <w:rStyle w:val="StyleUnderline"/>
        </w:rPr>
        <w:t xml:space="preserve"> severely impact/extinguish </w:t>
      </w:r>
      <w:r w:rsidRPr="00B43248">
        <w:rPr>
          <w:rStyle w:val="Emphasis"/>
          <w:highlight w:val="cya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B43248">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B43248">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bookmarkEnd w:id="0"/>
    <w:p w14:paraId="36CD47A8" w14:textId="77777777" w:rsidR="000A4C61" w:rsidRDefault="000A4C61" w:rsidP="000A4C61">
      <w:pPr>
        <w:pStyle w:val="Heading3"/>
      </w:pPr>
      <w:r>
        <w:lastRenderedPageBreak/>
        <w:t>1AC: Framing</w:t>
      </w:r>
    </w:p>
    <w:p w14:paraId="33E2DEC4" w14:textId="77777777" w:rsidR="000A4C61" w:rsidRPr="00CA39EC" w:rsidRDefault="000A4C61" w:rsidP="000A4C61">
      <w:pPr>
        <w:pStyle w:val="Heading4"/>
      </w:pPr>
      <w:r w:rsidRPr="00CA39EC">
        <w:t>Ethics begin a posteriori.</w:t>
      </w:r>
    </w:p>
    <w:p w14:paraId="2188D7A0" w14:textId="77777777" w:rsidR="000A4C61" w:rsidRPr="00CA39EC" w:rsidRDefault="000A4C61" w:rsidP="000A4C61">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19C4E779" w14:textId="77777777" w:rsidR="000A4C61" w:rsidRPr="00DB0082" w:rsidRDefault="000A4C61" w:rsidP="000A4C61">
      <w:pPr>
        <w:pStyle w:val="Heading4"/>
      </w:pPr>
      <w:r w:rsidRPr="00CA39EC">
        <w:t>2</w:t>
      </w:r>
      <w:r>
        <w:t>]</w:t>
      </w:r>
      <w:r w:rsidRPr="00CA39EC">
        <w:t xml:space="preserve"> Indifference – Even if there </w:t>
      </w:r>
      <w:r w:rsidRPr="00E4245A">
        <w:rPr>
          <w:u w:val="single"/>
        </w:rPr>
        <w:t>are</w:t>
      </w:r>
      <w:r w:rsidRPr="00CA39EC">
        <w:t xml:space="preserve"> apriori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31F0D856" w14:textId="77777777" w:rsidR="000A4C61" w:rsidRPr="0072564D" w:rsidRDefault="000A4C61" w:rsidP="000A4C61">
      <w:pPr>
        <w:pStyle w:val="Heading4"/>
        <w:rPr>
          <w:rFonts w:cs="Calibri"/>
          <w:bCs w:val="0"/>
        </w:rPr>
      </w:pPr>
      <w:r w:rsidRPr="0072564D">
        <w:rPr>
          <w:rFonts w:cs="Calibri"/>
        </w:rPr>
        <w:t>The standard is maximizing expected wellbeing or act hedonistic util.</w:t>
      </w:r>
    </w:p>
    <w:p w14:paraId="7FA82ABD" w14:textId="77777777" w:rsidR="000A4C61" w:rsidRPr="0072564D" w:rsidRDefault="000A4C61" w:rsidP="000A4C61">
      <w:pPr>
        <w:pStyle w:val="Heading4"/>
        <w:rPr>
          <w:rFonts w:cs="Calibri"/>
          <w:bCs w:val="0"/>
        </w:rPr>
      </w:pPr>
      <w:r w:rsidRPr="0072564D">
        <w:rPr>
          <w:rFonts w:cs="Calibri"/>
        </w:rPr>
        <w:t>Prefer:</w:t>
      </w:r>
    </w:p>
    <w:p w14:paraId="717C8A25" w14:textId="77777777" w:rsidR="000A4C61" w:rsidRPr="0072564D" w:rsidRDefault="000A4C61" w:rsidP="000A4C61">
      <w:pPr>
        <w:pStyle w:val="Heading4"/>
        <w:rPr>
          <w:rFonts w:cs="Calibri"/>
          <w:bCs w:val="0"/>
          <w:u w:val="single"/>
        </w:rPr>
      </w:pPr>
      <w:r w:rsidRPr="0072564D">
        <w:rPr>
          <w:rFonts w:cs="Calibri"/>
        </w:rPr>
        <w:t xml:space="preserve">1] Pleasure and pain </w:t>
      </w:r>
      <w:r w:rsidRPr="0072564D">
        <w:rPr>
          <w:rFonts w:cs="Calibri"/>
          <w:i/>
        </w:rPr>
        <w:t>are</w:t>
      </w:r>
      <w:r w:rsidRPr="0072564D">
        <w:rPr>
          <w:rFonts w:cs="Calibri"/>
        </w:rPr>
        <w:t xml:space="preserve"> intrinsic </w:t>
      </w:r>
      <w:r w:rsidRPr="0072564D">
        <w:rPr>
          <w:rFonts w:cs="Calibri"/>
          <w:u w:val="single"/>
        </w:rPr>
        <w:t>value</w:t>
      </w:r>
      <w:r w:rsidRPr="0072564D">
        <w:rPr>
          <w:rFonts w:cs="Calibri"/>
        </w:rPr>
        <w:t xml:space="preserve"> and </w:t>
      </w:r>
      <w:r w:rsidRPr="0072564D">
        <w:rPr>
          <w:rFonts w:cs="Calibri"/>
          <w:u w:val="single"/>
        </w:rPr>
        <w:t>disvalue</w:t>
      </w:r>
      <w:r w:rsidRPr="0072564D">
        <w:rPr>
          <w:rFonts w:cs="Calibri"/>
        </w:rPr>
        <w:t xml:space="preserve"> – everything else </w:t>
      </w:r>
      <w:r w:rsidRPr="0072564D">
        <w:rPr>
          <w:rFonts w:cs="Calibri"/>
          <w:i/>
        </w:rPr>
        <w:t>regresses</w:t>
      </w:r>
      <w:r w:rsidRPr="0072564D">
        <w:rPr>
          <w:rFonts w:cs="Calibri"/>
        </w:rPr>
        <w:t xml:space="preserve"> – </w:t>
      </w:r>
      <w:r w:rsidRPr="0072564D">
        <w:rPr>
          <w:rFonts w:cs="Calibri"/>
          <w:u w:val="single"/>
        </w:rPr>
        <w:t>robust neuroscience.</w:t>
      </w:r>
    </w:p>
    <w:p w14:paraId="51CCA673" w14:textId="77777777" w:rsidR="000A4C61" w:rsidRPr="0072564D" w:rsidRDefault="000A4C61" w:rsidP="000A4C61">
      <w:pPr>
        <w:rPr>
          <w:rStyle w:val="Style13ptBold"/>
        </w:rPr>
      </w:pPr>
      <w:r w:rsidRPr="0072564D">
        <w:rPr>
          <w:rStyle w:val="Style13ptBold"/>
        </w:rPr>
        <w:t>Blum et al. 18</w:t>
      </w:r>
    </w:p>
    <w:p w14:paraId="331A711B" w14:textId="77777777" w:rsidR="000A4C61" w:rsidRPr="0072564D" w:rsidRDefault="000A4C61" w:rsidP="000A4C61">
      <w:pPr>
        <w:rPr>
          <w:sz w:val="16"/>
          <w:szCs w:val="16"/>
        </w:rPr>
      </w:pPr>
      <w:r w:rsidRPr="0072564D">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2" w:history="1">
        <w:r w:rsidRPr="0072564D">
          <w:rPr>
            <w:rStyle w:val="Hyperlink"/>
            <w:color w:val="000000"/>
            <w:sz w:val="16"/>
            <w:szCs w:val="16"/>
          </w:rPr>
          <w:t>https://www.ncbi.nlm.nih.gov/pmc/articles/PMC6446569/</w:t>
        </w:r>
      </w:hyperlink>
      <w:r w:rsidRPr="0072564D">
        <w:rPr>
          <w:sz w:val="16"/>
          <w:szCs w:val="16"/>
        </w:rPr>
        <w:t>, R.S.</w:t>
      </w:r>
    </w:p>
    <w:p w14:paraId="1871DECB" w14:textId="77777777" w:rsidR="000A4C61" w:rsidRPr="0072564D" w:rsidRDefault="000A4C61" w:rsidP="000A4C61">
      <w:pPr>
        <w:rPr>
          <w:sz w:val="16"/>
        </w:rPr>
      </w:pPr>
      <w:r w:rsidRPr="0052583F">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primary reward functions</w:t>
      </w:r>
      <w:r w:rsidRPr="0072564D">
        <w:rPr>
          <w:sz w:val="16"/>
        </w:rPr>
        <w:t xml:space="preserve"> but </w:t>
      </w:r>
      <w:r w:rsidRPr="0072564D">
        <w:rPr>
          <w:u w:val="single"/>
        </w:rPr>
        <w:t xml:space="preserve">it also </w:t>
      </w:r>
      <w:r w:rsidRPr="0052583F">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52583F">
        <w:rPr>
          <w:highlight w:val="cyan"/>
          <w:u w:val="single"/>
        </w:rPr>
        <w:t>reason why particular stimuli</w:t>
      </w:r>
      <w:r w:rsidRPr="0072564D">
        <w:rPr>
          <w:u w:val="single"/>
        </w:rPr>
        <w:t xml:space="preserve">, objects, events, situations, and activities </w:t>
      </w:r>
      <w:r w:rsidRPr="0052583F">
        <w:rPr>
          <w:highlight w:val="cyan"/>
          <w:u w:val="single"/>
        </w:rPr>
        <w:t>are rewarding</w:t>
      </w:r>
      <w:r w:rsidRPr="0072564D">
        <w:rPr>
          <w:sz w:val="16"/>
        </w:rPr>
        <w:t xml:space="preserve"> may be </w:t>
      </w:r>
      <w:r w:rsidRPr="0052583F">
        <w:rPr>
          <w:highlight w:val="cyan"/>
          <w:u w:val="single"/>
        </w:rPr>
        <w:t>due to pleasure.</w:t>
      </w:r>
      <w:r w:rsidRPr="0072564D">
        <w:rPr>
          <w:sz w:val="16"/>
        </w:rPr>
        <w:t xml:space="preserve"> This applies first of all to sex and to the primary homeostatic rewards of food and liquid and extends to money, taste, beauty, social encounters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52583F">
        <w:rPr>
          <w:highlight w:val="cyan"/>
          <w:u w:val="single"/>
        </w:rPr>
        <w:t xml:space="preserve">provides the </w:t>
      </w:r>
      <w:r w:rsidRPr="0052583F">
        <w:rPr>
          <w:b/>
          <w:bCs/>
          <w:highlight w:val="cyan"/>
          <w:u w:val="single"/>
        </w:rPr>
        <w:t>basis for hedonic theories</w:t>
      </w:r>
      <w:r w:rsidRPr="0052583F">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637CDE3F" w14:textId="77777777" w:rsidR="000A4C61" w:rsidRPr="0072564D" w:rsidRDefault="000A4C61" w:rsidP="000A4C61">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4867022F" w14:textId="77777777" w:rsidR="000A4C61" w:rsidRPr="0072564D" w:rsidRDefault="000A4C61" w:rsidP="000A4C61">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w:t>
      </w:r>
      <w:r w:rsidRPr="0072564D">
        <w:rPr>
          <w:sz w:val="16"/>
        </w:rPr>
        <w:lastRenderedPageBreak/>
        <w:t xml:space="preserve">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2CBA31C" w14:textId="77777777" w:rsidR="000A4C61" w:rsidRPr="0072564D" w:rsidRDefault="000A4C61" w:rsidP="000A4C61">
      <w:pPr>
        <w:rPr>
          <w:sz w:val="16"/>
        </w:rPr>
      </w:pPr>
      <w:r w:rsidRPr="0072564D">
        <w:rPr>
          <w:sz w:val="16"/>
        </w:rPr>
        <w:t xml:space="preserve">Evolutionary theories of pleasure: The love connection BO:D </w:t>
      </w:r>
    </w:p>
    <w:p w14:paraId="493D4170" w14:textId="77777777" w:rsidR="000A4C61" w:rsidRPr="0072564D" w:rsidRDefault="000A4C61" w:rsidP="000A4C61">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E043E7A" w14:textId="77777777" w:rsidR="000A4C61" w:rsidRPr="0072564D" w:rsidRDefault="000A4C61" w:rsidP="000A4C61">
      <w:pPr>
        <w:rPr>
          <w:sz w:val="16"/>
        </w:rPr>
      </w:pPr>
      <w:r w:rsidRPr="0072564D">
        <w:rPr>
          <w:sz w:val="16"/>
        </w:rPr>
        <w:t xml:space="preserve">It is well established that modern biological theory conjectures that </w:t>
      </w:r>
      <w:r w:rsidRPr="0052583F">
        <w:rPr>
          <w:b/>
          <w:bCs/>
          <w:highlight w:val="cyan"/>
          <w:u w:val="single"/>
        </w:rPr>
        <w:t>organisms are</w:t>
      </w:r>
      <w:r w:rsidRPr="0072564D">
        <w:rPr>
          <w:u w:val="single"/>
        </w:rPr>
        <w:t xml:space="preserve"> the </w:t>
      </w:r>
      <w:r w:rsidRPr="0052583F">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52583F">
        <w:rPr>
          <w:highlight w:val="cyan"/>
          <w:u w:val="single"/>
        </w:rPr>
        <w:t>rewards</w:t>
      </w:r>
      <w:r w:rsidRPr="0072564D">
        <w:rPr>
          <w:u w:val="single"/>
        </w:rPr>
        <w:t xml:space="preserve"> is to </w:t>
      </w:r>
      <w:r w:rsidRPr="0052583F">
        <w:rPr>
          <w:highlight w:val="cyan"/>
          <w:u w:val="single"/>
        </w:rPr>
        <w:t>increase</w:t>
      </w:r>
      <w:r w:rsidRPr="0072564D">
        <w:rPr>
          <w:u w:val="single"/>
        </w:rPr>
        <w:t xml:space="preserve"> evolutionary </w:t>
      </w:r>
      <w:r w:rsidRPr="0052583F">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3DDB187" w14:textId="77777777" w:rsidR="000A4C61" w:rsidRPr="0072564D" w:rsidRDefault="000A4C61" w:rsidP="000A4C61">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2564D">
        <w:rPr>
          <w:u w:val="single"/>
        </w:rPr>
        <w:t>Thus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52583F">
        <w:rPr>
          <w:highlight w:val="cyan"/>
          <w:u w:val="single"/>
        </w:rPr>
        <w:t>foods, drinks, mates, and offspring are rewarding.</w:t>
      </w:r>
    </w:p>
    <w:p w14:paraId="3AF04E67" w14:textId="77777777" w:rsidR="000A4C61" w:rsidRPr="0072564D" w:rsidRDefault="000A4C61" w:rsidP="000A4C61">
      <w:pPr>
        <w:rPr>
          <w:sz w:val="16"/>
        </w:rPr>
      </w:pPr>
      <w:r w:rsidRPr="0072564D">
        <w:rPr>
          <w:sz w:val="16"/>
        </w:rPr>
        <w:t xml:space="preserve">There have been theories linking pleasure as a required component of health benefits salutogenesis, (salugenesis).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FFC8E66" w14:textId="77777777" w:rsidR="000A4C61" w:rsidRPr="0072564D" w:rsidRDefault="000A4C61" w:rsidP="000A4C61">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6EFB5C0" w14:textId="77777777" w:rsidR="000A4C61" w:rsidRPr="0072564D" w:rsidRDefault="000A4C61" w:rsidP="000A4C61">
      <w:pPr>
        <w:rPr>
          <w:sz w:val="16"/>
        </w:rPr>
      </w:pPr>
      <w:r w:rsidRPr="0072564D">
        <w:rPr>
          <w:sz w:val="16"/>
        </w:rPr>
        <w:t xml:space="preserve">Finding happiness is different between apes and humans </w:t>
      </w:r>
    </w:p>
    <w:p w14:paraId="351C404C" w14:textId="77777777" w:rsidR="000A4C61" w:rsidRPr="0072564D" w:rsidRDefault="000A4C61" w:rsidP="000A4C61">
      <w:pPr>
        <w:rPr>
          <w:sz w:val="16"/>
        </w:rPr>
      </w:pPr>
      <w:r w:rsidRPr="0072564D">
        <w:rPr>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7DB6A45" w14:textId="77777777" w:rsidR="000A4C61" w:rsidRPr="0072564D" w:rsidRDefault="000A4C61" w:rsidP="000A4C61">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52583F">
        <w:rPr>
          <w:b/>
          <w:bCs/>
          <w:highlight w:val="cyan"/>
          <w:u w:val="single"/>
        </w:rPr>
        <w:t>many brain regions</w:t>
      </w:r>
      <w:r w:rsidRPr="0072564D">
        <w:rPr>
          <w:sz w:val="16"/>
        </w:rPr>
        <w:t xml:space="preserve">, often termed hot and cold spots, </w:t>
      </w:r>
      <w:r w:rsidRPr="0072564D">
        <w:rPr>
          <w:u w:val="single"/>
        </w:rPr>
        <w:t xml:space="preserve">that significantly </w:t>
      </w:r>
      <w:r w:rsidRPr="0052583F">
        <w:rPr>
          <w:b/>
          <w:bCs/>
          <w:highlight w:val="cyan"/>
          <w:u w:val="single"/>
        </w:rPr>
        <w:t>modulate</w:t>
      </w:r>
      <w:r w:rsidRPr="0072564D">
        <w:rPr>
          <w:sz w:val="16"/>
        </w:rPr>
        <w:t xml:space="preserve"> (increase or decrease) </w:t>
      </w:r>
      <w:r w:rsidRPr="0072564D">
        <w:rPr>
          <w:u w:val="single"/>
        </w:rPr>
        <w:t xml:space="preserve">our </w:t>
      </w:r>
      <w:r w:rsidRPr="0052583F">
        <w:rPr>
          <w:b/>
          <w:bCs/>
          <w:highlight w:val="cyan"/>
          <w:u w:val="single"/>
        </w:rPr>
        <w:t>pleasure or</w:t>
      </w:r>
      <w:r w:rsidRPr="0072564D">
        <w:rPr>
          <w:u w:val="single"/>
        </w:rPr>
        <w:t xml:space="preserve"> even produce</w:t>
      </w:r>
      <w:r w:rsidRPr="0072564D">
        <w:rPr>
          <w:b/>
          <w:bCs/>
          <w:u w:val="single"/>
        </w:rPr>
        <w:t xml:space="preserve"> </w:t>
      </w:r>
      <w:r w:rsidRPr="0052583F">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accumbens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5788978E" w14:textId="77777777" w:rsidR="000A4C61" w:rsidRPr="0072564D" w:rsidRDefault="000A4C61" w:rsidP="000A4C61">
      <w:pPr>
        <w:rPr>
          <w:sz w:val="16"/>
        </w:rPr>
      </w:pPr>
      <w:r w:rsidRPr="0072564D">
        <w:rPr>
          <w:sz w:val="16"/>
        </w:rPr>
        <w:t xml:space="preserve">Desire and reward centers </w:t>
      </w:r>
    </w:p>
    <w:p w14:paraId="2E2B0F29" w14:textId="77777777" w:rsidR="000A4C61" w:rsidRPr="0072564D" w:rsidRDefault="000A4C61" w:rsidP="000A4C61">
      <w:pPr>
        <w:rPr>
          <w:sz w:val="16"/>
        </w:rPr>
      </w:pPr>
      <w:r w:rsidRPr="0072564D">
        <w:rPr>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4F152F0" w14:textId="77777777" w:rsidR="000A4C61" w:rsidRPr="0072564D" w:rsidRDefault="000A4C61" w:rsidP="000A4C61">
      <w:pPr>
        <w:rPr>
          <w:sz w:val="16"/>
        </w:rPr>
      </w:pPr>
      <w:r w:rsidRPr="0072564D">
        <w:rPr>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907A01E" w14:textId="77777777" w:rsidR="000A4C61" w:rsidRPr="0072564D" w:rsidRDefault="000A4C61" w:rsidP="000A4C61">
      <w:pPr>
        <w:rPr>
          <w:sz w:val="16"/>
        </w:rPr>
      </w:pPr>
      <w:r w:rsidRPr="0072564D">
        <w:rPr>
          <w:sz w:val="16"/>
        </w:rPr>
        <w:t xml:space="preserve">Furthermore, ordinary </w:t>
      </w:r>
      <w:r w:rsidRPr="0072564D">
        <w:rPr>
          <w:u w:val="single"/>
        </w:rPr>
        <w:t>“</w:t>
      </w:r>
      <w:r w:rsidRPr="0052583F">
        <w:rPr>
          <w:highlight w:val="cyan"/>
          <w:u w:val="single"/>
        </w:rPr>
        <w:t>liking</w:t>
      </w:r>
      <w:r w:rsidRPr="0072564D">
        <w:rPr>
          <w:u w:val="single"/>
        </w:rPr>
        <w:t xml:space="preserve">” of </w:t>
      </w:r>
      <w:r w:rsidRPr="0052583F">
        <w:rPr>
          <w:highlight w:val="cyan"/>
          <w:u w:val="single"/>
        </w:rPr>
        <w:t>something</w:t>
      </w:r>
      <w:r w:rsidRPr="0072564D">
        <w:rPr>
          <w:u w:val="single"/>
        </w:rPr>
        <w:t xml:space="preserve">, or pure pleasure, is </w:t>
      </w:r>
      <w:r w:rsidRPr="0052583F">
        <w:rPr>
          <w:highlight w:val="cyan"/>
          <w:u w:val="single"/>
        </w:rPr>
        <w:t>represented by</w:t>
      </w:r>
      <w:r w:rsidRPr="0072564D">
        <w:rPr>
          <w:sz w:val="16"/>
        </w:rPr>
        <w:t xml:space="preserve"> small </w:t>
      </w:r>
      <w:r w:rsidRPr="0052583F">
        <w:rPr>
          <w:highlight w:val="cyan"/>
          <w:u w:val="single"/>
        </w:rPr>
        <w:t>regions</w:t>
      </w:r>
      <w:r w:rsidRPr="0072564D">
        <w:rPr>
          <w:sz w:val="16"/>
        </w:rPr>
        <w:t xml:space="preserve"> mainly </w:t>
      </w:r>
      <w:r w:rsidRPr="0052583F">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496A46C" w14:textId="77777777" w:rsidR="000A4C61" w:rsidRPr="0072564D" w:rsidRDefault="000A4C61" w:rsidP="000A4C61">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22E9117" w14:textId="77777777" w:rsidR="000A4C61" w:rsidRPr="0072564D" w:rsidRDefault="000A4C61" w:rsidP="000A4C61">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F80C845" w14:textId="77777777" w:rsidR="000A4C61" w:rsidRPr="0072564D" w:rsidRDefault="000A4C61" w:rsidP="000A4C61">
      <w:pPr>
        <w:rPr>
          <w:sz w:val="16"/>
        </w:rPr>
      </w:pPr>
      <w:r w:rsidRPr="0072564D">
        <w:rPr>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w:t>
      </w:r>
      <w:r w:rsidRPr="0072564D">
        <w:rPr>
          <w:sz w:val="16"/>
        </w:rPr>
        <w:lastRenderedPageBreak/>
        <w:t xml:space="preserve">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A8FB94A" w14:textId="77777777" w:rsidR="000A4C61" w:rsidRPr="0072564D" w:rsidRDefault="000A4C61" w:rsidP="000A4C61">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6C40487" w14:textId="77777777" w:rsidR="000A4C61" w:rsidRPr="0072564D" w:rsidRDefault="000A4C61" w:rsidP="000A4C61">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8EE952D" w14:textId="77777777" w:rsidR="000A4C61" w:rsidRPr="0072564D" w:rsidRDefault="000A4C61" w:rsidP="000A4C61">
      <w:pPr>
        <w:rPr>
          <w:sz w:val="16"/>
        </w:rPr>
      </w:pPr>
      <w:r w:rsidRPr="0072564D">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2583F">
        <w:rPr>
          <w:highlight w:val="cyan"/>
          <w:u w:val="single"/>
        </w:rPr>
        <w:t>researchers examined</w:t>
      </w:r>
      <w:r w:rsidRPr="0072564D">
        <w:rPr>
          <w:u w:val="single"/>
        </w:rPr>
        <w:t xml:space="preserve"> 247 specimens of </w:t>
      </w:r>
      <w:r w:rsidRPr="0052583F">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52583F">
        <w:rPr>
          <w:b/>
          <w:bCs/>
          <w:highlight w:val="cyan"/>
          <w:u w:val="single"/>
        </w:rPr>
        <w:t>there was</w:t>
      </w:r>
      <w:r w:rsidRPr="0072564D">
        <w:rPr>
          <w:u w:val="single"/>
        </w:rPr>
        <w:t xml:space="preserve"> a </w:t>
      </w:r>
      <w:r w:rsidRPr="0052583F">
        <w:rPr>
          <w:b/>
          <w:bCs/>
          <w:highlight w:val="cyan"/>
          <w:u w:val="single"/>
        </w:rPr>
        <w:t>remarkable contrast in</w:t>
      </w:r>
      <w:r w:rsidRPr="0072564D">
        <w:rPr>
          <w:u w:val="single"/>
        </w:rPr>
        <w:t xml:space="preserve"> the</w:t>
      </w:r>
      <w:r w:rsidRPr="0072564D">
        <w:rPr>
          <w:b/>
          <w:bCs/>
          <w:u w:val="single"/>
        </w:rPr>
        <w:t xml:space="preserve"> </w:t>
      </w:r>
      <w:r w:rsidRPr="0052583F">
        <w:rPr>
          <w:b/>
          <w:bCs/>
          <w:highlight w:val="cyan"/>
          <w:u w:val="single"/>
        </w:rPr>
        <w:t>neocortices</w:t>
      </w:r>
      <w:r w:rsidRPr="0072564D">
        <w:rPr>
          <w:sz w:val="16"/>
        </w:rPr>
        <w:t xml:space="preserve">, specifically </w:t>
      </w:r>
      <w:r w:rsidRPr="0072564D">
        <w:rPr>
          <w:u w:val="single"/>
        </w:rPr>
        <w:t xml:space="preserve">in an </w:t>
      </w:r>
      <w:r w:rsidRPr="0052583F">
        <w:rPr>
          <w:highlight w:val="cyan"/>
          <w:u w:val="single"/>
        </w:rPr>
        <w:t>area of the brain</w:t>
      </w:r>
      <w:r w:rsidRPr="0072564D">
        <w:rPr>
          <w:u w:val="single"/>
        </w:rPr>
        <w:t xml:space="preserve"> that is much </w:t>
      </w:r>
      <w:r w:rsidRPr="0052583F">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3DD8290" w14:textId="77777777" w:rsidR="000A4C61" w:rsidRPr="0072564D" w:rsidRDefault="000A4C61" w:rsidP="000A4C61">
      <w:pPr>
        <w:rPr>
          <w:sz w:val="16"/>
        </w:rPr>
      </w:pPr>
      <w:r w:rsidRPr="0072564D">
        <w:rPr>
          <w:sz w:val="16"/>
        </w:rPr>
        <w:t xml:space="preserve">Nora Volkow, the director of NIDA, pointed out that one alluring possibility is that the neurotransmitter </w:t>
      </w:r>
      <w:r w:rsidRPr="0052583F">
        <w:rPr>
          <w:highlight w:val="cyan"/>
          <w:u w:val="single"/>
        </w:rPr>
        <w:t>dopamine plays</w:t>
      </w:r>
      <w:r w:rsidRPr="0072564D">
        <w:rPr>
          <w:u w:val="single"/>
        </w:rPr>
        <w:t xml:space="preserve"> a substantial </w:t>
      </w:r>
      <w:r w:rsidRPr="0052583F">
        <w:rPr>
          <w:highlight w:val="cyan"/>
          <w:u w:val="single"/>
        </w:rPr>
        <w:t>role in</w:t>
      </w:r>
      <w:r w:rsidRPr="0072564D">
        <w:rPr>
          <w:u w:val="single"/>
        </w:rPr>
        <w:t xml:space="preserve"> humans’ </w:t>
      </w:r>
      <w:r w:rsidRPr="0052583F">
        <w:rPr>
          <w:highlight w:val="cyan"/>
          <w:u w:val="single"/>
        </w:rPr>
        <w:t>ability to pursue</w:t>
      </w:r>
      <w:r w:rsidRPr="0072564D">
        <w:rPr>
          <w:u w:val="single"/>
        </w:rPr>
        <w:t xml:space="preserve"> various </w:t>
      </w:r>
      <w:r w:rsidRPr="0052583F">
        <w:rPr>
          <w:highlight w:val="cyan"/>
          <w:u w:val="single"/>
        </w:rPr>
        <w:t>rewards that are</w:t>
      </w:r>
      <w:r w:rsidRPr="0072564D">
        <w:rPr>
          <w:u w:val="single"/>
        </w:rPr>
        <w:t xml:space="preserve"> perhaps months or even </w:t>
      </w:r>
      <w:r w:rsidRPr="0052583F">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3E6B664" w14:textId="77777777" w:rsidR="000A4C61" w:rsidRDefault="000A4C61" w:rsidP="000A4C61">
      <w:pPr>
        <w:pStyle w:val="Heading4"/>
        <w:rPr>
          <w:rFonts w:cs="Calibri"/>
          <w:color w:val="000000" w:themeColor="text1"/>
        </w:rPr>
      </w:pPr>
      <w:r>
        <w:lastRenderedPageBreak/>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64EFD944" w14:textId="77777777" w:rsidR="000A4C61" w:rsidRDefault="000A4C61" w:rsidP="000A4C61">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1E25913" w14:textId="77777777" w:rsidR="000A4C61" w:rsidRPr="009560D0" w:rsidRDefault="000A4C61" w:rsidP="000A4C61">
      <w:pPr>
        <w:pStyle w:val="Heading4"/>
      </w:pPr>
      <w:r>
        <w:t xml:space="preserve">4] </w:t>
      </w:r>
      <w:r w:rsidRPr="009560D0">
        <w:t>Weigh magnitude times probability</w:t>
      </w:r>
      <w:r>
        <w:t>---</w:t>
      </w:r>
      <w:r w:rsidRPr="009560D0">
        <w:t>“</w:t>
      </w:r>
      <w:r>
        <w:t>p</w:t>
      </w:r>
      <w:r w:rsidRPr="009560D0">
        <w:t>robability first” framing is rooted in psychological biases and leads to mass death</w:t>
      </w:r>
    </w:p>
    <w:p w14:paraId="637FDA68" w14:textId="77777777" w:rsidR="000A4C61" w:rsidRPr="00005E38" w:rsidRDefault="000A4C61" w:rsidP="000A4C61">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606EF5B8" w14:textId="4F6CBFEF" w:rsidR="000A4C61" w:rsidRPr="000A4C61" w:rsidRDefault="000A4C61" w:rsidP="000A4C61">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disasters are unusual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ies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(Perrow,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r w:rsidRPr="00005E38">
        <w:rPr>
          <w:rStyle w:val="StyleUnderline"/>
        </w:rPr>
        <w:t>Perrow</w:t>
      </w:r>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w:t>
      </w:r>
      <w:r w:rsidRPr="00005E38">
        <w:rPr>
          <w:rStyle w:val="StyleUnderline"/>
        </w:rPr>
        <w:lastRenderedPageBreak/>
        <w:t>concentrating industrial facilities with catastrophic potentia</w:t>
      </w:r>
      <w:r w:rsidRPr="00005E38">
        <w:rPr>
          <w:sz w:val="12"/>
        </w:rPr>
        <w:t xml:space="preserve">l. Some of Perrow's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Perrow's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and orga</w:t>
      </w:r>
      <w:r w:rsidRPr="004E4018">
        <w:rPr>
          <w:rStyle w:val="StyleUnderline"/>
        </w:rPr>
        <w:t>-</w:t>
      </w:r>
      <w:r w:rsidRPr="004E4018">
        <w:rPr>
          <w:sz w:val="12"/>
        </w:rPr>
        <w:t xml:space="preserve"> nizations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organi- zations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organiza- tions particularly attuned to the suffering of people in disasters? Is the political economy of the United States organized so that people, espe- cially poor people, are attended to quickly and effectively in noncri-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r w:rsidRPr="004E4018">
        <w:rPr>
          <w:rStyle w:val="StyleUnderline"/>
        </w:rPr>
        <w:t>disas- ters</w:t>
      </w:r>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As a complement to probabilistic thinking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possibilis-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lem with advancing and employing possibilistic thinking: the prob- lem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77C40609"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imes">
    <w:panose1 w:val="00000500000000020000"/>
    <w:charset w:val="00"/>
    <w:family w:val="auto"/>
    <w:pitch w:val="variable"/>
    <w:sig w:usb0="E00002FF" w:usb1="5000205A" w:usb2="00000000" w:usb3="00000000" w:csb0="0000019F" w:csb1="00000000"/>
  </w:font>
  <w:font w:name="Segoe UI">
    <w:panose1 w:val="020B0604020202020204"/>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2"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GSSoeiKakugothicUB">
    <w:panose1 w:val="020B0900000000000000"/>
    <w:charset w:val="80"/>
    <w:family w:val="swiss"/>
    <w:pitch w:val="variable"/>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IJGCNM+Arial">
    <w:altName w:val="Arial"/>
    <w:panose1 w:val="020B0604020202020204"/>
    <w:charset w:val="4D"/>
    <w:family w:val="swiss"/>
    <w:notTrueType/>
    <w:pitch w:val="default"/>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0000000000000000000"/>
    <w:charset w:val="00"/>
    <w:family w:val="auto"/>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Perpetua">
    <w:panose1 w:val="02020502060401020303"/>
    <w:charset w:val="4D"/>
    <w:family w:val="roman"/>
    <w:pitch w:val="variable"/>
    <w:sig w:usb0="00000003" w:usb1="00000000" w:usb2="00000000" w:usb3="00000000" w:csb0="00000001" w:csb1="00000000"/>
  </w:font>
  <w:font w:name="Scala">
    <w:altName w:val="Calibri"/>
    <w:panose1 w:val="020B0604020202020204"/>
    <w:charset w:val="00"/>
    <w:family w:val="roman"/>
    <w:notTrueType/>
    <w:pitch w:val="default"/>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variable"/>
    <w:sig w:usb0="60000287" w:usb1="00000001" w:usb2="00000000" w:usb3="00000000" w:csb0="0000019F" w:csb1="00000000"/>
  </w:font>
  <w:font w:name="Sabon LT Std">
    <w:altName w:val="Cambria"/>
    <w:panose1 w:val="020B0604020202020204"/>
    <w:charset w:val="00"/>
    <w:family w:val="roman"/>
    <w:notTrueType/>
    <w:pitch w:val="default"/>
  </w:font>
  <w:font w:name="Baskerville">
    <w:panose1 w:val="02020502070401020303"/>
    <w:charset w:val="00"/>
    <w:family w:val="roman"/>
    <w:pitch w:val="variable"/>
    <w:sig w:usb0="80000067" w:usb1="02000000"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Helvetica Neue">
    <w:altName w:val="Sylfaen"/>
    <w:panose1 w:val="02000503000000020004"/>
    <w:charset w:val="00"/>
    <w:family w:val="auto"/>
    <w:pitch w:val="variable"/>
    <w:sig w:usb0="E50002FF" w:usb1="500079DB" w:usb2="00000010" w:usb3="00000000" w:csb0="00000001" w:csb1="00000000"/>
  </w:font>
  <w:font w:name="Adobe Garamond Pro">
    <w:altName w:val="Calibri"/>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93490"/>
    <w:multiLevelType w:val="hybridMultilevel"/>
    <w:tmpl w:val="70C239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F26D9E"/>
    <w:multiLevelType w:val="hybridMultilevel"/>
    <w:tmpl w:val="3BFE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B47804"/>
    <w:multiLevelType w:val="hybridMultilevel"/>
    <w:tmpl w:val="1882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CE455B"/>
    <w:multiLevelType w:val="hybridMultilevel"/>
    <w:tmpl w:val="F75E9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7A0EB1"/>
    <w:multiLevelType w:val="hybridMultilevel"/>
    <w:tmpl w:val="A2B8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5139BF"/>
    <w:multiLevelType w:val="hybridMultilevel"/>
    <w:tmpl w:val="4B40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4F0F3F"/>
    <w:multiLevelType w:val="hybridMultilevel"/>
    <w:tmpl w:val="388C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F30A51"/>
    <w:multiLevelType w:val="hybridMultilevel"/>
    <w:tmpl w:val="2D708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A8206D"/>
    <w:multiLevelType w:val="hybridMultilevel"/>
    <w:tmpl w:val="4F56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BF01EC"/>
    <w:multiLevelType w:val="hybridMultilevel"/>
    <w:tmpl w:val="CF5C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8"/>
  </w:num>
  <w:num w:numId="14">
    <w:abstractNumId w:val="22"/>
  </w:num>
  <w:num w:numId="15">
    <w:abstractNumId w:val="15"/>
  </w:num>
  <w:num w:numId="16">
    <w:abstractNumId w:val="24"/>
  </w:num>
  <w:num w:numId="17">
    <w:abstractNumId w:val="16"/>
  </w:num>
  <w:num w:numId="18">
    <w:abstractNumId w:val="12"/>
  </w:num>
  <w:num w:numId="19">
    <w:abstractNumId w:val="17"/>
  </w:num>
  <w:num w:numId="20">
    <w:abstractNumId w:val="11"/>
  </w:num>
  <w:num w:numId="21">
    <w:abstractNumId w:val="18"/>
  </w:num>
  <w:num w:numId="22">
    <w:abstractNumId w:val="13"/>
  </w:num>
  <w:num w:numId="23">
    <w:abstractNumId w:val="25"/>
  </w:num>
  <w:num w:numId="24">
    <w:abstractNumId w:val="21"/>
  </w:num>
  <w:num w:numId="25">
    <w:abstractNumId w:val="26"/>
  </w:num>
  <w:num w:numId="26">
    <w:abstractNumId w:val="19"/>
  </w:num>
  <w:num w:numId="27">
    <w:abstractNumId w:val="23"/>
  </w:num>
  <w:num w:numId="28">
    <w:abstractNumId w:val="2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1216"/>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C61"/>
    <w:rsid w:val="000D26A6"/>
    <w:rsid w:val="000D2B90"/>
    <w:rsid w:val="000D6ED8"/>
    <w:rsid w:val="000D717B"/>
    <w:rsid w:val="00100B28"/>
    <w:rsid w:val="0011121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160579"/>
  <w14:defaultImageDpi w14:val="300"/>
  <w15:docId w15:val="{E287194B-E74D-7F44-88D8-03BB7A740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4C61"/>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1112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 Char Char Char Char Char Char Char Char, Char Char Char Char Char Char Char Char Char Char Char Char Char Char Char,Char Char Char Char1,Char Char Char Char1 Char, Char Char Char Char1,Heading 2 Char1,Char2"/>
    <w:basedOn w:val="Normal"/>
    <w:next w:val="Normal"/>
    <w:link w:val="Heading2Char"/>
    <w:uiPriority w:val="9"/>
    <w:unhideWhenUsed/>
    <w:qFormat/>
    <w:rsid w:val="001112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1112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111216"/>
    <w:pPr>
      <w:keepNext/>
      <w:keepLines/>
      <w:spacing w:before="40" w:after="0"/>
      <w:outlineLvl w:val="3"/>
    </w:pPr>
    <w:rPr>
      <w:rFonts w:eastAsiaTheme="majorEastAsia" w:cstheme="majorBidi"/>
      <w:b/>
      <w:bCs/>
      <w:sz w:val="26"/>
      <w:szCs w:val="26"/>
    </w:rPr>
  </w:style>
  <w:style w:type="paragraph" w:styleId="Heading5">
    <w:name w:val="heading 5"/>
    <w:aliases w:val="Text,Blocks"/>
    <w:basedOn w:val="Heading2"/>
    <w:next w:val="Normal"/>
    <w:link w:val="Heading5Char"/>
    <w:qFormat/>
    <w:rsid w:val="000A4C61"/>
    <w:pPr>
      <w:suppressAutoHyphens/>
      <w:spacing w:before="20"/>
      <w:outlineLvl w:val="4"/>
    </w:pPr>
    <w:rPr>
      <w:rFonts w:eastAsia="Times New Roman" w:cs="Arial"/>
      <w:bCs w:val="0"/>
      <w:kern w:val="32"/>
    </w:rPr>
  </w:style>
  <w:style w:type="paragraph" w:styleId="Heading6">
    <w:name w:val="heading 6"/>
    <w:aliases w:val="Title (no index)"/>
    <w:basedOn w:val="Heading3"/>
    <w:next w:val="Normal"/>
    <w:link w:val="Heading6Char"/>
    <w:uiPriority w:val="9"/>
    <w:qFormat/>
    <w:rsid w:val="000A4C61"/>
    <w:pPr>
      <w:suppressAutoHyphens/>
      <w:spacing w:before="20" w:after="120"/>
      <w:outlineLvl w:val="5"/>
    </w:pPr>
    <w:rPr>
      <w:rFonts w:eastAsia="Times New Roman" w:cs="Arial"/>
      <w:bCs w:val="0"/>
      <w:kern w:val="32"/>
    </w:rPr>
  </w:style>
  <w:style w:type="paragraph" w:styleId="Heading7">
    <w:name w:val="heading 7"/>
    <w:basedOn w:val="Heading1"/>
    <w:next w:val="Normal"/>
    <w:link w:val="Heading7Char"/>
    <w:qFormat/>
    <w:rsid w:val="000A4C61"/>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0A4C61"/>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0A4C61"/>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1112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1216"/>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uiPriority w:val="9"/>
    <w:rsid w:val="00111216"/>
    <w:rPr>
      <w:rFonts w:ascii="Calibri" w:eastAsiaTheme="majorEastAsia" w:hAnsi="Calibri" w:cstheme="majorBidi"/>
      <w:b/>
      <w:bCs/>
      <w:sz w:val="52"/>
      <w:szCs w:val="32"/>
    </w:rPr>
  </w:style>
  <w:style w:type="character" w:customStyle="1" w:styleId="Heading2Char">
    <w:name w:val="Heading 2 Char"/>
    <w:aliases w:val="Hat Char, Char Char Char Char, Char Char Char Char Char Char Char Char Char Char, Char Char Char Char Char Char Char Char Char Char Char Char Char Char Char Char,Char Char Char Char1 Char1,Char Char Char Char1 Char Char,Char2 Char"/>
    <w:basedOn w:val="DefaultParagraphFont"/>
    <w:link w:val="Heading2"/>
    <w:uiPriority w:val="9"/>
    <w:rsid w:val="0011121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9"/>
    <w:rsid w:val="0011121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112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11121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111216"/>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111216"/>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11121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11216"/>
    <w:rPr>
      <w:color w:val="auto"/>
      <w:u w:val="none"/>
    </w:rPr>
  </w:style>
  <w:style w:type="paragraph" w:styleId="DocumentMap">
    <w:name w:val="Document Map"/>
    <w:basedOn w:val="Normal"/>
    <w:link w:val="DocumentMapChar"/>
    <w:uiPriority w:val="99"/>
    <w:unhideWhenUsed/>
    <w:rsid w:val="001112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11216"/>
    <w:rPr>
      <w:rFonts w:ascii="Lucida Grande" w:hAnsi="Lucida Grande" w:cs="Lucida Grande"/>
    </w:rPr>
  </w:style>
  <w:style w:type="character" w:customStyle="1" w:styleId="Heading5Char">
    <w:name w:val="Heading 5 Char"/>
    <w:aliases w:val="Text Char,Blocks Char"/>
    <w:basedOn w:val="DefaultParagraphFont"/>
    <w:link w:val="Heading5"/>
    <w:rsid w:val="000A4C61"/>
    <w:rPr>
      <w:rFonts w:ascii="Calibri" w:eastAsia="Times New Roman" w:hAnsi="Calibri" w:cs="Arial"/>
      <w:b/>
      <w:kern w:val="32"/>
      <w:sz w:val="44"/>
      <w:szCs w:val="44"/>
      <w:u w:val="double"/>
    </w:rPr>
  </w:style>
  <w:style w:type="character" w:customStyle="1" w:styleId="Heading6Char">
    <w:name w:val="Heading 6 Char"/>
    <w:aliases w:val="Title (no index) Char"/>
    <w:basedOn w:val="DefaultParagraphFont"/>
    <w:link w:val="Heading6"/>
    <w:uiPriority w:val="9"/>
    <w:rsid w:val="000A4C61"/>
    <w:rPr>
      <w:rFonts w:ascii="Calibri" w:eastAsia="Times New Roman" w:hAnsi="Calibri" w:cs="Arial"/>
      <w:b/>
      <w:kern w:val="32"/>
      <w:sz w:val="32"/>
      <w:szCs w:val="32"/>
      <w:u w:val="single"/>
    </w:rPr>
  </w:style>
  <w:style w:type="character" w:customStyle="1" w:styleId="Heading7Char">
    <w:name w:val="Heading 7 Char"/>
    <w:basedOn w:val="DefaultParagraphFont"/>
    <w:link w:val="Heading7"/>
    <w:rsid w:val="000A4C61"/>
    <w:rPr>
      <w:rFonts w:ascii="Calibri" w:eastAsia="Times New Roman" w:hAnsi="Calibri" w:cs="Arial"/>
      <w:b/>
      <w:bCs/>
      <w:kern w:val="32"/>
    </w:rPr>
  </w:style>
  <w:style w:type="character" w:customStyle="1" w:styleId="Heading8Char">
    <w:name w:val="Heading 8 Char"/>
    <w:basedOn w:val="DefaultParagraphFont"/>
    <w:link w:val="Heading8"/>
    <w:rsid w:val="000A4C61"/>
    <w:rPr>
      <w:rFonts w:ascii="Calibri" w:eastAsia="Times New Roman" w:hAnsi="Calibri" w:cs="Arial"/>
      <w:b/>
      <w:bCs/>
      <w:kern w:val="32"/>
      <w:u w:val="double"/>
    </w:rPr>
  </w:style>
  <w:style w:type="character" w:customStyle="1" w:styleId="Heading9Char">
    <w:name w:val="Heading 9 Char"/>
    <w:basedOn w:val="DefaultParagraphFont"/>
    <w:link w:val="Heading9"/>
    <w:rsid w:val="000A4C61"/>
    <w:rPr>
      <w:rFonts w:ascii="Calibri" w:eastAsia="Times New Roman" w:hAnsi="Calibri" w:cs="Arial"/>
      <w:b/>
      <w:bCs/>
      <w:kern w:val="32"/>
      <w:sz w:val="32"/>
      <w:szCs w:val="32"/>
      <w:u w:val="single"/>
    </w:rPr>
  </w:style>
  <w:style w:type="paragraph" w:customStyle="1" w:styleId="textbold">
    <w:name w:val="text bold"/>
    <w:basedOn w:val="Normal"/>
    <w:link w:val="Emphasis"/>
    <w:autoRedefine/>
    <w:uiPriority w:val="20"/>
    <w:qFormat/>
    <w:rsid w:val="000A4C6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No Spacing111112,ca,card"/>
    <w:basedOn w:val="Heading1"/>
    <w:link w:val="Hyperlink"/>
    <w:autoRedefine/>
    <w:uiPriority w:val="99"/>
    <w:qFormat/>
    <w:rsid w:val="000A4C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A4C61"/>
    <w:pPr>
      <w:ind w:left="720"/>
      <w:contextualSpacing/>
    </w:pPr>
  </w:style>
  <w:style w:type="character" w:customStyle="1" w:styleId="Heading3Char2">
    <w:name w:val="Heading 3 Char2"/>
    <w:aliases w:val="Heading 3 Char Char Char4, Char Char1, Char Char Char4,Block Char1,Char Char Char Char Char Char Char Char1,Heading 3 Char1 Char1,No Underline Char1,3: Cite Char1,Index Headers Char1,Cite 1 Char1,Block Char2,Char Char Char4"/>
    <w:basedOn w:val="DefaultParagraphFont"/>
    <w:uiPriority w:val="6"/>
    <w:qFormat/>
    <w:rsid w:val="000A4C61"/>
    <w:rPr>
      <w:rFonts w:cs="Arial"/>
      <w:bCs/>
      <w:szCs w:val="26"/>
      <w:u w:val="single"/>
      <w:lang w:val="en-US" w:eastAsia="en-US" w:bidi="ar-SA"/>
    </w:rPr>
  </w:style>
  <w:style w:type="character" w:customStyle="1" w:styleId="LinedDown">
    <w:name w:val="Lined Down"/>
    <w:qFormat/>
    <w:rsid w:val="000A4C61"/>
    <w:rPr>
      <w:rFonts w:ascii="Times New Roman" w:hAnsi="Times New Roman" w:cs="Times New Roman" w:hint="default"/>
      <w:b w:val="0"/>
      <w:bCs w:val="0"/>
      <w:i w:val="0"/>
      <w:iCs w:val="0"/>
      <w:strike w:val="0"/>
      <w:dstrike w:val="0"/>
      <w:color w:val="000000"/>
      <w:sz w:val="12"/>
      <w:szCs w:val="12"/>
      <w:u w:val="none"/>
      <w:effect w:val="non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rsid w:val="000A4C61"/>
    <w:pPr>
      <w:spacing w:before="100" w:beforeAutospacing="1" w:after="100" w:afterAutospacing="1" w:line="240" w:lineRule="auto"/>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0A4C61"/>
    <w:rPr>
      <w:color w:val="605E5C"/>
      <w:shd w:val="clear" w:color="auto" w:fill="E1DFDD"/>
    </w:rPr>
  </w:style>
  <w:style w:type="paragraph" w:customStyle="1" w:styleId="Analytics">
    <w:name w:val="Analytics"/>
    <w:next w:val="NormalWeb"/>
    <w:link w:val="AnalyticsChar"/>
    <w:uiPriority w:val="4"/>
    <w:qFormat/>
    <w:rsid w:val="000A4C61"/>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A4C61"/>
    <w:rPr>
      <w:rFonts w:ascii="Calibri" w:eastAsiaTheme="majorEastAsia" w:hAnsi="Calibri" w:cstheme="majorBidi"/>
      <w:b/>
      <w:iCs/>
      <w:sz w:val="26"/>
      <w:szCs w:val="28"/>
    </w:rPr>
  </w:style>
  <w:style w:type="character" w:customStyle="1" w:styleId="TitleChar">
    <w:name w:val="Title Char"/>
    <w:aliases w:val="Bold Underlined Char,UNDERLINE Char,Cites and Cards Char,title Char,Block Heading Char,Read This Char,Non Read Text Char1"/>
    <w:basedOn w:val="DefaultParagraphFont"/>
    <w:link w:val="Title"/>
    <w:uiPriority w:val="6"/>
    <w:qFormat/>
    <w:rsid w:val="000A4C61"/>
    <w:rPr>
      <w:sz w:val="20"/>
      <w:u w:val="single"/>
    </w:rPr>
  </w:style>
  <w:style w:type="paragraph" w:styleId="Title">
    <w:name w:val="Title"/>
    <w:aliases w:val="Bold Underlined,UNDERLINE,Cites and Cards,title,Block Heading,Read This,Non Read Text"/>
    <w:basedOn w:val="Normal"/>
    <w:next w:val="Normal"/>
    <w:link w:val="TitleChar"/>
    <w:uiPriority w:val="6"/>
    <w:qFormat/>
    <w:rsid w:val="000A4C61"/>
    <w:pPr>
      <w:outlineLvl w:val="0"/>
    </w:pPr>
    <w:rPr>
      <w:rFonts w:asciiTheme="minorHAnsi" w:hAnsiTheme="minorHAnsi" w:cstheme="minorBidi"/>
      <w:sz w:val="20"/>
      <w:u w:val="single"/>
    </w:rPr>
  </w:style>
  <w:style w:type="character" w:customStyle="1" w:styleId="TitleChar1">
    <w:name w:val="Title Char1"/>
    <w:aliases w:val="UNDERLINE Char1,Bold Underlined Char2,title Char1,Non Read Text Char"/>
    <w:basedOn w:val="DefaultParagraphFont"/>
    <w:uiPriority w:val="99"/>
    <w:qFormat/>
    <w:rsid w:val="000A4C61"/>
    <w:rPr>
      <w:rFonts w:asciiTheme="majorHAnsi" w:eastAsiaTheme="majorEastAsia" w:hAnsiTheme="majorHAnsi" w:cstheme="majorBidi"/>
      <w:spacing w:val="-10"/>
      <w:kern w:val="28"/>
      <w:sz w:val="56"/>
      <w:szCs w:val="56"/>
    </w:rPr>
  </w:style>
  <w:style w:type="paragraph" w:customStyle="1" w:styleId="p">
    <w:name w:val="p"/>
    <w:basedOn w:val="Normal"/>
    <w:qFormat/>
    <w:rsid w:val="000A4C61"/>
    <w:pPr>
      <w:spacing w:before="100" w:beforeAutospacing="1" w:after="100" w:afterAutospacing="1" w:line="240" w:lineRule="auto"/>
    </w:pPr>
    <w:rPr>
      <w:rFonts w:ascii="Times New Roman" w:eastAsia="Times New Roman" w:hAnsi="Times New Roman" w:cs="Times New Roman"/>
    </w:rPr>
  </w:style>
  <w:style w:type="paragraph" w:customStyle="1" w:styleId="Emphasis1">
    <w:name w:val="Emphasis1"/>
    <w:basedOn w:val="Normal"/>
    <w:uiPriority w:val="7"/>
    <w:qFormat/>
    <w:rsid w:val="000A4C61"/>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ssrcss-1q0x1qg-paragraph">
    <w:name w:val="ssrcss-1q0x1qg-paragraph"/>
    <w:basedOn w:val="Normal"/>
    <w:rsid w:val="000A4C61"/>
    <w:pPr>
      <w:spacing w:before="100" w:beforeAutospacing="1" w:after="100" w:afterAutospacing="1" w:line="240" w:lineRule="auto"/>
    </w:pPr>
    <w:rPr>
      <w:rFonts w:ascii="Times New Roman" w:eastAsia="Times New Roman" w:hAnsi="Times New Roman" w:cs="Times New Roman"/>
    </w:rPr>
  </w:style>
  <w:style w:type="paragraph" w:customStyle="1" w:styleId="paywall">
    <w:name w:val="paywall"/>
    <w:basedOn w:val="Normal"/>
    <w:rsid w:val="000A4C61"/>
    <w:pPr>
      <w:spacing w:before="100" w:beforeAutospacing="1" w:after="100" w:afterAutospacing="1" w:line="240" w:lineRule="auto"/>
    </w:pPr>
    <w:rPr>
      <w:rFonts w:ascii="Times New Roman" w:eastAsia="Times New Roman" w:hAnsi="Times New Roman" w:cs="Times New Roman"/>
    </w:rPr>
  </w:style>
  <w:style w:type="paragraph" w:customStyle="1" w:styleId="basewrap-sc-twddq">
    <w:name w:val="basewrap-sc-twddq"/>
    <w:basedOn w:val="Normal"/>
    <w:rsid w:val="000A4C61"/>
    <w:pPr>
      <w:spacing w:before="100" w:beforeAutospacing="1" w:after="100" w:afterAutospacing="1" w:line="240" w:lineRule="auto"/>
    </w:pPr>
    <w:rPr>
      <w:rFonts w:ascii="Times New Roman" w:eastAsia="Times New Roman" w:hAnsi="Times New Roman" w:cs="Times New Roman"/>
    </w:rPr>
  </w:style>
  <w:style w:type="paragraph" w:customStyle="1" w:styleId="cm-rail-header">
    <w:name w:val="cm-rail-header"/>
    <w:basedOn w:val="Normal"/>
    <w:rsid w:val="000A4C61"/>
    <w:pPr>
      <w:spacing w:before="100" w:beforeAutospacing="1" w:after="100" w:afterAutospacing="1" w:line="240" w:lineRule="auto"/>
    </w:pPr>
    <w:rPr>
      <w:rFonts w:ascii="Times New Roman" w:eastAsia="Times New Roman" w:hAnsi="Times New Roman" w:cs="Times New Roman"/>
    </w:rPr>
  </w:style>
  <w:style w:type="character" w:customStyle="1" w:styleId="cm-rail-subscribe">
    <w:name w:val="cm-rail-subscribe"/>
    <w:basedOn w:val="DefaultParagraphFont"/>
    <w:rsid w:val="000A4C61"/>
  </w:style>
  <w:style w:type="character" w:customStyle="1" w:styleId="basewrap-sc-twddq1">
    <w:name w:val="basewrap-sc-twddq1"/>
    <w:basedOn w:val="DefaultParagraphFont"/>
    <w:rsid w:val="000A4C61"/>
  </w:style>
  <w:style w:type="character" w:customStyle="1" w:styleId="rubricname-eybtuq">
    <w:name w:val="rubricname-eybtuq"/>
    <w:basedOn w:val="DefaultParagraphFont"/>
    <w:rsid w:val="000A4C61"/>
  </w:style>
  <w:style w:type="paragraph" w:customStyle="1" w:styleId="bylinewrapper-ijboum">
    <w:name w:val="bylinewrapper-ijboum"/>
    <w:basedOn w:val="Normal"/>
    <w:rsid w:val="000A4C61"/>
    <w:pPr>
      <w:spacing w:before="100" w:beforeAutospacing="1" w:after="100" w:afterAutospacing="1" w:line="240" w:lineRule="auto"/>
    </w:pPr>
    <w:rPr>
      <w:rFonts w:ascii="Times New Roman" w:eastAsia="Times New Roman" w:hAnsi="Times New Roman" w:cs="Times New Roman"/>
    </w:rPr>
  </w:style>
  <w:style w:type="character" w:customStyle="1" w:styleId="bylinename-clfbpm">
    <w:name w:val="bylinename-clfbpm"/>
    <w:basedOn w:val="DefaultParagraphFont"/>
    <w:rsid w:val="000A4C61"/>
  </w:style>
  <w:style w:type="character" w:styleId="CommentReference">
    <w:name w:val="annotation reference"/>
    <w:basedOn w:val="DefaultParagraphFont"/>
    <w:uiPriority w:val="99"/>
    <w:unhideWhenUsed/>
    <w:rsid w:val="000A4C61"/>
    <w:rPr>
      <w:sz w:val="16"/>
      <w:szCs w:val="16"/>
    </w:rPr>
  </w:style>
  <w:style w:type="paragraph" w:styleId="CommentText">
    <w:name w:val="annotation text"/>
    <w:basedOn w:val="Normal"/>
    <w:link w:val="CommentTextChar"/>
    <w:uiPriority w:val="99"/>
    <w:unhideWhenUsed/>
    <w:rsid w:val="000A4C61"/>
    <w:rPr>
      <w:sz w:val="20"/>
      <w:szCs w:val="20"/>
    </w:rPr>
  </w:style>
  <w:style w:type="character" w:customStyle="1" w:styleId="CommentTextChar">
    <w:name w:val="Comment Text Char"/>
    <w:basedOn w:val="DefaultParagraphFont"/>
    <w:link w:val="CommentText"/>
    <w:uiPriority w:val="99"/>
    <w:rsid w:val="000A4C61"/>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0A4C61"/>
    <w:rPr>
      <w:b/>
      <w:bCs/>
    </w:rPr>
  </w:style>
  <w:style w:type="character" w:customStyle="1" w:styleId="CommentSubjectChar">
    <w:name w:val="Comment Subject Char"/>
    <w:basedOn w:val="CommentTextChar"/>
    <w:link w:val="CommentSubject"/>
    <w:uiPriority w:val="99"/>
    <w:rsid w:val="000A4C61"/>
    <w:rPr>
      <w:rFonts w:ascii="Calibri" w:hAnsi="Calibri" w:cs="Calibri"/>
      <w:b/>
      <w:bCs/>
      <w:sz w:val="20"/>
      <w:szCs w:val="20"/>
    </w:rPr>
  </w:style>
  <w:style w:type="paragraph" w:customStyle="1" w:styleId="Emphasize">
    <w:name w:val="Emphasize"/>
    <w:basedOn w:val="Normal"/>
    <w:uiPriority w:val="7"/>
    <w:qFormat/>
    <w:rsid w:val="000A4C6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table-captionlabel">
    <w:name w:val="table-caption__label"/>
    <w:basedOn w:val="DefaultParagraphFont"/>
    <w:rsid w:val="000A4C61"/>
  </w:style>
  <w:style w:type="character" w:customStyle="1" w:styleId="underline">
    <w:name w:val="underline"/>
    <w:qFormat/>
    <w:rsid w:val="000A4C61"/>
    <w:rPr>
      <w:u w:val="single"/>
    </w:rPr>
  </w:style>
  <w:style w:type="character" w:styleId="IntenseEmphasis">
    <w:name w:val="Intense Emphasis"/>
    <w:aliases w:val="Title Cha,cites Char Ch,Underline Cha,Cards + Font: 12 pt Char,9.5 p,cite,Heading 3 Char1 Char Char Char,9.5 ,Cites and Cards Char1,Bold Underlined Char1,Intense Emphasis11111,Intense Emphasi,Box Out,Italic,Underline1,ci1,9.5 pt,Bol,B1"/>
    <w:basedOn w:val="DefaultParagraphFont"/>
    <w:qFormat/>
    <w:rsid w:val="000A4C61"/>
    <w:rPr>
      <w:b w:val="0"/>
      <w:sz w:val="22"/>
      <w:u w:val="single"/>
    </w:rPr>
  </w:style>
  <w:style w:type="paragraph" w:customStyle="1" w:styleId="cardtext">
    <w:name w:val="card text"/>
    <w:basedOn w:val="Normal"/>
    <w:link w:val="cardtextChar"/>
    <w:qFormat/>
    <w:rsid w:val="000A4C61"/>
    <w:pPr>
      <w:ind w:left="288" w:right="288"/>
    </w:pPr>
  </w:style>
  <w:style w:type="character" w:customStyle="1" w:styleId="cardtextChar">
    <w:name w:val="card text Char"/>
    <w:basedOn w:val="DefaultParagraphFont"/>
    <w:link w:val="cardtext"/>
    <w:rsid w:val="000A4C61"/>
    <w:rPr>
      <w:rFonts w:ascii="Calibri" w:hAnsi="Calibri" w:cs="Calibri"/>
      <w:sz w:val="22"/>
    </w:rPr>
  </w:style>
  <w:style w:type="paragraph" w:customStyle="1" w:styleId="UnderlinePara">
    <w:name w:val="Underline Para"/>
    <w:basedOn w:val="Normal"/>
    <w:uiPriority w:val="6"/>
    <w:qFormat/>
    <w:rsid w:val="000A4C61"/>
    <w:pPr>
      <w:widowControl w:val="0"/>
      <w:suppressAutoHyphens/>
      <w:spacing w:after="200" w:line="256" w:lineRule="auto"/>
      <w:contextualSpacing/>
    </w:pPr>
    <w:rPr>
      <w:rFonts w:asciiTheme="minorHAnsi" w:hAnsiTheme="minorHAnsi"/>
      <w:u w:val="single"/>
    </w:rPr>
  </w:style>
  <w:style w:type="paragraph" w:customStyle="1" w:styleId="Underline2">
    <w:name w:val="Underline2"/>
    <w:basedOn w:val="Normal"/>
    <w:link w:val="Underline2Char"/>
    <w:uiPriority w:val="4"/>
    <w:qFormat/>
    <w:rsid w:val="000A4C61"/>
    <w:rPr>
      <w:rFonts w:eastAsia="Calibri"/>
      <w:u w:val="single"/>
    </w:rPr>
  </w:style>
  <w:style w:type="character" w:customStyle="1" w:styleId="Underline2Char">
    <w:name w:val="Underline2 Char"/>
    <w:link w:val="Underline2"/>
    <w:uiPriority w:val="4"/>
    <w:rsid w:val="000A4C61"/>
    <w:rPr>
      <w:rFonts w:ascii="Calibri" w:eastAsia="Calibri" w:hAnsi="Calibri" w:cs="Calibri"/>
      <w:sz w:val="22"/>
      <w:u w:val="single"/>
    </w:rPr>
  </w:style>
  <w:style w:type="character" w:customStyle="1" w:styleId="apple-converted-space">
    <w:name w:val="apple-converted-space"/>
    <w:basedOn w:val="DefaultParagraphFont"/>
    <w:rsid w:val="000A4C61"/>
  </w:style>
  <w:style w:type="character" w:customStyle="1" w:styleId="Style11pt">
    <w:name w:val="Style 11 pt"/>
    <w:basedOn w:val="DefaultParagraphFont"/>
    <w:rsid w:val="000A4C61"/>
    <w:rPr>
      <w:sz w:val="20"/>
    </w:rPr>
  </w:style>
  <w:style w:type="character" w:customStyle="1" w:styleId="Style11ptUnderline">
    <w:name w:val="Style 11 pt Underline"/>
    <w:rsid w:val="000A4C61"/>
    <w:rPr>
      <w:sz w:val="20"/>
      <w:u w:val="single"/>
    </w:rPr>
  </w:style>
  <w:style w:type="character" w:customStyle="1" w:styleId="UnderliningChar">
    <w:name w:val="Underlining Char"/>
    <w:link w:val="Underlining"/>
    <w:uiPriority w:val="99"/>
    <w:rsid w:val="000A4C61"/>
    <w:rPr>
      <w:rFonts w:ascii="Georgia" w:hAnsi="Georgia"/>
      <w:u w:val="single"/>
    </w:rPr>
  </w:style>
  <w:style w:type="paragraph" w:customStyle="1" w:styleId="Underlining">
    <w:name w:val="Underlining"/>
    <w:basedOn w:val="Normal"/>
    <w:next w:val="Normal"/>
    <w:link w:val="UnderliningChar"/>
    <w:uiPriority w:val="99"/>
    <w:qFormat/>
    <w:rsid w:val="000A4C61"/>
    <w:pPr>
      <w:widowControl w:val="0"/>
    </w:pPr>
    <w:rPr>
      <w:rFonts w:ascii="Georgia" w:hAnsi="Georgia" w:cstheme="minorBidi"/>
      <w:sz w:val="24"/>
      <w:u w:val="single"/>
    </w:rPr>
  </w:style>
  <w:style w:type="paragraph" w:customStyle="1" w:styleId="StyleStyle411pt">
    <w:name w:val="Style Style4 + 11 pt"/>
    <w:basedOn w:val="Normal"/>
    <w:link w:val="StyleStyle411ptChar"/>
    <w:qFormat/>
    <w:rsid w:val="000A4C61"/>
    <w:rPr>
      <w:rFonts w:eastAsia="Times New Roman"/>
      <w:u w:val="single"/>
    </w:rPr>
  </w:style>
  <w:style w:type="character" w:customStyle="1" w:styleId="StyleStyle411ptChar">
    <w:name w:val="Style Style4 + 11 pt Char"/>
    <w:basedOn w:val="DefaultParagraphFont"/>
    <w:link w:val="StyleStyle411pt"/>
    <w:rsid w:val="000A4C61"/>
    <w:rPr>
      <w:rFonts w:ascii="Calibri" w:eastAsia="Times New Roman" w:hAnsi="Calibri" w:cs="Calibri"/>
      <w:sz w:val="22"/>
      <w:u w:val="single"/>
    </w:rPr>
  </w:style>
  <w:style w:type="paragraph" w:customStyle="1" w:styleId="StyleStyle411ptBold">
    <w:name w:val="Style Style4 + 11 pt Bold"/>
    <w:basedOn w:val="Normal"/>
    <w:link w:val="StyleStyle411ptBoldChar"/>
    <w:qFormat/>
    <w:rsid w:val="000A4C61"/>
    <w:rPr>
      <w:rFonts w:eastAsia="Times New Roman"/>
      <w:b/>
      <w:bCs/>
      <w:u w:val="single"/>
    </w:rPr>
  </w:style>
  <w:style w:type="character" w:customStyle="1" w:styleId="StyleStyle411ptBoldChar">
    <w:name w:val="Style Style4 + 11 pt Bold Char"/>
    <w:basedOn w:val="DefaultParagraphFont"/>
    <w:link w:val="StyleStyle411ptBold"/>
    <w:rsid w:val="000A4C61"/>
    <w:rPr>
      <w:rFonts w:ascii="Calibri" w:eastAsia="Times New Roman" w:hAnsi="Calibri" w:cs="Calibri"/>
      <w:b/>
      <w:bCs/>
      <w:sz w:val="22"/>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0A4C61"/>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0A4C61"/>
    <w:rPr>
      <w:rFonts w:ascii="Calibri" w:eastAsia="Times New Roman" w:hAnsi="Calibri" w:cs="Calibri"/>
      <w:sz w:val="22"/>
      <w:u w:val="single"/>
      <w:bdr w:val="single" w:sz="4" w:space="0" w:color="auto"/>
    </w:rPr>
  </w:style>
  <w:style w:type="character" w:customStyle="1" w:styleId="StyleUnderlinePatternClearYellow">
    <w:name w:val="Style Underline Pattern: Clear (Yellow)"/>
    <w:basedOn w:val="DefaultParagraphFont"/>
    <w:rsid w:val="000A4C61"/>
    <w:rPr>
      <w:u w:val="single"/>
      <w:shd w:val="clear" w:color="auto" w:fill="00FF00"/>
    </w:rPr>
  </w:style>
  <w:style w:type="character" w:customStyle="1" w:styleId="Style1Char">
    <w:name w:val="Style1 Char"/>
    <w:rsid w:val="000A4C61"/>
    <w:rPr>
      <w:rFonts w:ascii="Times New Roman" w:eastAsia="SimSun" w:hAnsi="Times New Roman" w:cs="Times New Roman"/>
      <w:sz w:val="20"/>
      <w:szCs w:val="24"/>
      <w:u w:val="single"/>
      <w:lang w:eastAsia="zh-CN"/>
    </w:rPr>
  </w:style>
  <w:style w:type="paragraph" w:customStyle="1" w:styleId="Style4">
    <w:name w:val="Style4"/>
    <w:basedOn w:val="Normal"/>
    <w:link w:val="Style4Char"/>
    <w:qFormat/>
    <w:rsid w:val="000A4C61"/>
    <w:rPr>
      <w:rFonts w:eastAsia="Times New Roman"/>
      <w:u w:val="single"/>
    </w:rPr>
  </w:style>
  <w:style w:type="character" w:customStyle="1" w:styleId="Style4Char">
    <w:name w:val="Style4 Char"/>
    <w:link w:val="Style4"/>
    <w:rsid w:val="000A4C61"/>
    <w:rPr>
      <w:rFonts w:ascii="Calibri" w:eastAsia="Times New Roman" w:hAnsi="Calibri" w:cs="Calibri"/>
      <w:sz w:val="22"/>
      <w:u w:val="single"/>
    </w:rPr>
  </w:style>
  <w:style w:type="character" w:customStyle="1" w:styleId="cardChar">
    <w:name w:val="card Char"/>
    <w:aliases w:val="Bold Cite Char Char,Speed Cite Char"/>
    <w:rsid w:val="000A4C61"/>
    <w:rPr>
      <w:rFonts w:ascii="Times New Roman" w:eastAsia="Times New Roman" w:hAnsi="Times New Roman" w:cs="Times New Roman"/>
      <w:sz w:val="20"/>
    </w:rPr>
  </w:style>
  <w:style w:type="character" w:customStyle="1" w:styleId="apple-style-span">
    <w:name w:val="apple-style-span"/>
    <w:rsid w:val="000A4C61"/>
  </w:style>
  <w:style w:type="paragraph" w:customStyle="1" w:styleId="StyleUnderlined11pt">
    <w:name w:val="Style Underlined + 11 pt"/>
    <w:basedOn w:val="Normal"/>
    <w:link w:val="StyleUnderlined11ptChar"/>
    <w:qFormat/>
    <w:rsid w:val="000A4C61"/>
    <w:rPr>
      <w:rFonts w:eastAsia="Times New Roman"/>
      <w:u w:val="single"/>
      <w:lang w:eastAsia="zh-CN"/>
    </w:rPr>
  </w:style>
  <w:style w:type="character" w:customStyle="1" w:styleId="StyleUnderlined11ptChar">
    <w:name w:val="Style Underlined + 11 pt Char"/>
    <w:basedOn w:val="DefaultParagraphFont"/>
    <w:link w:val="StyleUnderlined11pt"/>
    <w:rsid w:val="000A4C61"/>
    <w:rPr>
      <w:rFonts w:ascii="Calibri" w:eastAsia="Times New Roman" w:hAnsi="Calibri" w:cs="Calibri"/>
      <w:sz w:val="22"/>
      <w:u w:val="single"/>
      <w:lang w:eastAsia="zh-CN"/>
    </w:rPr>
  </w:style>
  <w:style w:type="character" w:customStyle="1" w:styleId="StyleThickunderline1">
    <w:name w:val="Style Thick underline1"/>
    <w:basedOn w:val="DefaultParagraphFont"/>
    <w:rsid w:val="000A4C61"/>
    <w:rPr>
      <w:u w:val="single"/>
    </w:rPr>
  </w:style>
  <w:style w:type="character" w:customStyle="1" w:styleId="post-author">
    <w:name w:val="post-author"/>
    <w:basedOn w:val="DefaultParagraphFont"/>
    <w:rsid w:val="000A4C61"/>
  </w:style>
  <w:style w:type="paragraph" w:customStyle="1" w:styleId="StyleUnderlineChar11pt">
    <w:name w:val="Style Underline Char + 11 pt"/>
    <w:basedOn w:val="Normal"/>
    <w:link w:val="StyleUnderlineChar11ptChar"/>
    <w:qFormat/>
    <w:rsid w:val="000A4C61"/>
    <w:rPr>
      <w:rFonts w:eastAsia="Times New Roman"/>
      <w:u w:val="single"/>
    </w:rPr>
  </w:style>
  <w:style w:type="character" w:customStyle="1" w:styleId="StyleUnderlineChar11ptChar">
    <w:name w:val="Style Underline Char + 11 pt Char"/>
    <w:link w:val="StyleUnderlineChar11pt"/>
    <w:rsid w:val="000A4C61"/>
    <w:rPr>
      <w:rFonts w:ascii="Calibri" w:eastAsia="Times New Roman" w:hAnsi="Calibri" w:cs="Calibri"/>
      <w:sz w:val="22"/>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A4C6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A4C61"/>
    <w:rPr>
      <w:rFonts w:ascii="Calibri" w:eastAsia="Times New Roman" w:hAnsi="Calibri" w:cs="Calibri"/>
      <w:sz w:val="22"/>
      <w:u w:val="single"/>
      <w:bdr w:val="single" w:sz="4" w:space="0" w:color="auto"/>
    </w:rPr>
  </w:style>
  <w:style w:type="character" w:customStyle="1" w:styleId="StyleStyle11ptBoldUnderlineBorderSinglesolidlineAuto">
    <w:name w:val="Style Style 11 pt Bold Underline Border: : (Single solid line Auto ..."/>
    <w:basedOn w:val="DefaultParagraphFont"/>
    <w:rsid w:val="000A4C61"/>
    <w:rPr>
      <w:rFonts w:ascii="Times New Roman" w:hAnsi="Times New Roman"/>
      <w:b/>
      <w:bCs/>
      <w:sz w:val="20"/>
      <w:u w:val="none"/>
      <w:bdr w:val="none" w:sz="0" w:space="0" w:color="auto"/>
    </w:rPr>
  </w:style>
  <w:style w:type="character" w:customStyle="1" w:styleId="Style11ptBoldUnderline">
    <w:name w:val="Style 11 pt Bold Underline"/>
    <w:rsid w:val="000A4C61"/>
    <w:rPr>
      <w:b/>
      <w:bCs/>
      <w:sz w:val="20"/>
      <w:u w:val="single"/>
    </w:rPr>
  </w:style>
  <w:style w:type="character" w:customStyle="1" w:styleId="Style11ptUnderlineBorderSinglesolidlineAuto05pt">
    <w:name w:val="Style 11 pt Underline Border: : (Single solid line Auto  0.5 pt..."/>
    <w:rsid w:val="000A4C61"/>
    <w:rPr>
      <w:sz w:val="20"/>
      <w:u w:val="single"/>
      <w:bdr w:val="single" w:sz="4" w:space="0" w:color="auto"/>
    </w:rPr>
  </w:style>
  <w:style w:type="paragraph" w:customStyle="1" w:styleId="StyleUnderlineChar11ptBold">
    <w:name w:val="Style Underline Char + 11 pt Bold"/>
    <w:basedOn w:val="Normal"/>
    <w:link w:val="StyleUnderlineChar11ptBoldChar"/>
    <w:qFormat/>
    <w:rsid w:val="000A4C61"/>
    <w:rPr>
      <w:rFonts w:eastAsia="Times New Roman"/>
      <w:b/>
      <w:bCs/>
      <w:u w:val="single"/>
    </w:rPr>
  </w:style>
  <w:style w:type="character" w:customStyle="1" w:styleId="StyleUnderlineChar11ptBoldChar">
    <w:name w:val="Style Underline Char + 11 pt Bold Char"/>
    <w:basedOn w:val="DefaultParagraphFont"/>
    <w:link w:val="StyleUnderlineChar11ptBold"/>
    <w:rsid w:val="000A4C61"/>
    <w:rPr>
      <w:rFonts w:ascii="Calibri" w:eastAsia="Times New Roman" w:hAnsi="Calibri" w:cs="Calibri"/>
      <w:b/>
      <w:bCs/>
      <w:sz w:val="22"/>
      <w:u w:val="single"/>
    </w:rPr>
  </w:style>
  <w:style w:type="paragraph" w:customStyle="1" w:styleId="MinimizedText">
    <w:name w:val="Minimized Text"/>
    <w:link w:val="MinimizedTextChar"/>
    <w:qFormat/>
    <w:rsid w:val="000A4C61"/>
    <w:pPr>
      <w:spacing w:after="160"/>
    </w:pPr>
    <w:rPr>
      <w:rFonts w:eastAsia="Times New Roman"/>
      <w:sz w:val="16"/>
    </w:rPr>
  </w:style>
  <w:style w:type="character" w:customStyle="1" w:styleId="MinimizedTextChar">
    <w:name w:val="Minimized Text Char"/>
    <w:link w:val="MinimizedText"/>
    <w:rsid w:val="000A4C61"/>
    <w:rPr>
      <w:rFonts w:eastAsia="Times New Roman"/>
      <w:sz w:val="16"/>
    </w:rPr>
  </w:style>
  <w:style w:type="character" w:customStyle="1" w:styleId="StyleUnderlineChar6CharCharCharCharCharCharCharChar11">
    <w:name w:val="Style Underline Char6 Char Char Char Char Char Char Char Char + 11 ..."/>
    <w:rsid w:val="000A4C6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A4C6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A4C6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A4C61"/>
    <w:rPr>
      <w:sz w:val="20"/>
      <w:szCs w:val="24"/>
      <w:u w:val="single"/>
      <w:bdr w:val="single" w:sz="4" w:space="0" w:color="auto"/>
      <w:lang w:val="en-US" w:eastAsia="en-US" w:bidi="ar-SA"/>
    </w:rPr>
  </w:style>
  <w:style w:type="paragraph" w:customStyle="1" w:styleId="Tag2">
    <w:name w:val="Tag2"/>
    <w:basedOn w:val="Normal"/>
    <w:autoRedefine/>
    <w:uiPriority w:val="99"/>
    <w:qFormat/>
    <w:rsid w:val="000A4C61"/>
    <w:rPr>
      <w:b/>
    </w:rPr>
  </w:style>
  <w:style w:type="character" w:customStyle="1" w:styleId="UnderlineCharChar">
    <w:name w:val="Underline Char Char"/>
    <w:aliases w:val="Cite Char1,Char Char Char1,Char Char Char Char Char Char Char Char Char, Char Char Char Char Char Char Char Char Char2"/>
    <w:qFormat/>
    <w:rsid w:val="000A4C61"/>
    <w:rPr>
      <w:rFonts w:ascii="Calibri" w:eastAsia="Times New Roman" w:hAnsi="Calibri"/>
      <w:szCs w:val="24"/>
      <w:u w:val="single"/>
    </w:rPr>
  </w:style>
  <w:style w:type="paragraph" w:customStyle="1" w:styleId="StyleUnderlineChar11pt3">
    <w:name w:val="Style Underline Char + 11 pt3"/>
    <w:link w:val="StyleUnderlineChar11pt3Char"/>
    <w:qFormat/>
    <w:rsid w:val="000A4C61"/>
    <w:pPr>
      <w:spacing w:after="160" w:line="259" w:lineRule="auto"/>
    </w:pPr>
    <w:rPr>
      <w:rFonts w:ascii="Calibri" w:eastAsia="Times New Roman" w:hAnsi="Calibri"/>
      <w:sz w:val="22"/>
      <w:u w:val="single"/>
    </w:rPr>
  </w:style>
  <w:style w:type="character" w:customStyle="1" w:styleId="StyleUnderlineChar11pt3Char">
    <w:name w:val="Style Underline Char + 11 pt3 Char"/>
    <w:basedOn w:val="UnderlineCharChar"/>
    <w:link w:val="StyleUnderlineChar11pt3"/>
    <w:rsid w:val="000A4C61"/>
    <w:rPr>
      <w:rFonts w:ascii="Calibri" w:eastAsia="Times New Roman" w:hAnsi="Calibri"/>
      <w:sz w:val="22"/>
      <w:szCs w:val="24"/>
      <w:u w:val="single"/>
    </w:rPr>
  </w:style>
  <w:style w:type="character" w:customStyle="1" w:styleId="UnderlineBold">
    <w:name w:val="Underline + Bold"/>
    <w:uiPriority w:val="1"/>
    <w:qFormat/>
    <w:rsid w:val="000A4C61"/>
    <w:rPr>
      <w:b/>
      <w:sz w:val="20"/>
      <w:u w:val="single"/>
    </w:rPr>
  </w:style>
  <w:style w:type="paragraph" w:customStyle="1" w:styleId="TagText">
    <w:name w:val="TagText"/>
    <w:basedOn w:val="Normal"/>
    <w:uiPriority w:val="99"/>
    <w:qFormat/>
    <w:rsid w:val="000A4C61"/>
    <w:rPr>
      <w:b/>
    </w:rPr>
  </w:style>
  <w:style w:type="character" w:customStyle="1" w:styleId="Heading3CharCharCharChar">
    <w:name w:val="Heading 3 Char Char Char Char"/>
    <w:rsid w:val="000A4C61"/>
    <w:rPr>
      <w:rFonts w:cs="Arial"/>
      <w:bCs/>
      <w:szCs w:val="26"/>
      <w:u w:val="single"/>
      <w:lang w:val="en-US" w:eastAsia="en-US" w:bidi="ar-SA"/>
    </w:rPr>
  </w:style>
  <w:style w:type="character" w:customStyle="1" w:styleId="term">
    <w:name w:val="term"/>
    <w:rsid w:val="000A4C61"/>
  </w:style>
  <w:style w:type="character" w:customStyle="1" w:styleId="caps">
    <w:name w:val="caps"/>
    <w:basedOn w:val="DefaultParagraphFont"/>
    <w:rsid w:val="000A4C61"/>
  </w:style>
  <w:style w:type="character" w:customStyle="1" w:styleId="UnderlineChar1">
    <w:name w:val="Underline Char1"/>
    <w:basedOn w:val="DefaultParagraphFont"/>
    <w:locked/>
    <w:rsid w:val="000A4C61"/>
    <w:rPr>
      <w:rFonts w:ascii="Arial Narrow" w:hAnsi="Arial Narrow"/>
      <w:szCs w:val="24"/>
      <w:u w:val="single"/>
      <w:lang w:val="en-US" w:eastAsia="en-US" w:bidi="ar-SA"/>
    </w:rPr>
  </w:style>
  <w:style w:type="character" w:customStyle="1" w:styleId="pmterms1">
    <w:name w:val="pmterms1"/>
    <w:basedOn w:val="DefaultParagraphFont"/>
    <w:rsid w:val="000A4C61"/>
  </w:style>
  <w:style w:type="paragraph" w:customStyle="1" w:styleId="StyleStyle411ptBoldBorderSinglesolidlineAuto0">
    <w:name w:val="Style Style4 + 11 pt Bold Border: : (Single solid line Auto  0...."/>
    <w:basedOn w:val="Style4"/>
    <w:link w:val="StyleStyle411ptBoldBorderSinglesolidlineAuto0Char"/>
    <w:qFormat/>
    <w:rsid w:val="000A4C61"/>
    <w:rPr>
      <w:b/>
      <w:bCs/>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A4C61"/>
    <w:rPr>
      <w:rFonts w:ascii="Calibri" w:eastAsia="Times New Roman" w:hAnsi="Calibri" w:cs="Calibri"/>
      <w:b/>
      <w:bCs/>
      <w:sz w:val="22"/>
      <w:u w:val="single"/>
      <w:bdr w:val="single" w:sz="4" w:space="0" w:color="auto"/>
    </w:rPr>
  </w:style>
  <w:style w:type="paragraph" w:customStyle="1" w:styleId="Small">
    <w:name w:val="Small"/>
    <w:basedOn w:val="Normal"/>
    <w:uiPriority w:val="99"/>
    <w:qFormat/>
    <w:rsid w:val="000A4C61"/>
    <w:rPr>
      <w:rFonts w:ascii="Times" w:eastAsia="Times New Roman" w:hAnsi="Times"/>
      <w:sz w:val="16"/>
    </w:rPr>
  </w:style>
  <w:style w:type="character" w:styleId="Strong">
    <w:name w:val="Strong"/>
    <w:aliases w:val="8 pt font,Citation Char Char1 Char Char Char Char Char,Cut,Small 1"/>
    <w:uiPriority w:val="22"/>
    <w:qFormat/>
    <w:rsid w:val="000A4C61"/>
    <w:rPr>
      <w:b/>
      <w:bCs/>
    </w:rPr>
  </w:style>
  <w:style w:type="paragraph" w:customStyle="1" w:styleId="CARD">
    <w:name w:val="CARD"/>
    <w:basedOn w:val="Normal"/>
    <w:link w:val="CARDChar0"/>
    <w:qFormat/>
    <w:rsid w:val="000A4C61"/>
    <w:rPr>
      <w:rFonts w:eastAsia="Times New Roman"/>
      <w:u w:val="single"/>
    </w:rPr>
  </w:style>
  <w:style w:type="character" w:customStyle="1" w:styleId="CARDChar0">
    <w:name w:val="CARD Char"/>
    <w:link w:val="CARD"/>
    <w:rsid w:val="000A4C61"/>
    <w:rPr>
      <w:rFonts w:ascii="Calibri" w:eastAsia="Times New Roman" w:hAnsi="Calibri" w:cs="Calibri"/>
      <w:sz w:val="22"/>
      <w:u w:val="single"/>
    </w:rPr>
  </w:style>
  <w:style w:type="character" w:customStyle="1" w:styleId="addmd">
    <w:name w:val="addmd"/>
    <w:basedOn w:val="DefaultParagraphFont"/>
    <w:rsid w:val="000A4C61"/>
  </w:style>
  <w:style w:type="character" w:customStyle="1" w:styleId="Brief-Smalltext">
    <w:name w:val="Brief - Small text"/>
    <w:basedOn w:val="CommentReference"/>
    <w:rsid w:val="000A4C61"/>
    <w:rPr>
      <w:sz w:val="14"/>
      <w:szCs w:val="18"/>
    </w:rPr>
  </w:style>
  <w:style w:type="character" w:customStyle="1" w:styleId="beriefunderline">
    <w:name w:val="berief = underline"/>
    <w:basedOn w:val="DefaultParagraphFont"/>
    <w:rsid w:val="000A4C61"/>
    <w:rPr>
      <w:rFonts w:eastAsia="Times New Roman"/>
      <w:sz w:val="20"/>
      <w:u w:val="single"/>
    </w:rPr>
  </w:style>
  <w:style w:type="character" w:customStyle="1" w:styleId="Emph">
    <w:name w:val="Emph"/>
    <w:uiPriority w:val="1"/>
    <w:qFormat/>
    <w:rsid w:val="000A4C61"/>
    <w:rPr>
      <w:rFonts w:ascii="Arial" w:hAnsi="Arial"/>
      <w:b/>
      <w:sz w:val="20"/>
      <w:u w:val="single"/>
      <w:bdr w:val="single" w:sz="8" w:space="0" w:color="auto"/>
    </w:rPr>
  </w:style>
  <w:style w:type="character" w:customStyle="1" w:styleId="Boxed">
    <w:name w:val="Boxed"/>
    <w:qFormat/>
    <w:rsid w:val="000A4C6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A4C61"/>
    <w:rPr>
      <w:rFonts w:eastAsiaTheme="minorHAnsi"/>
      <w:sz w:val="20"/>
      <w:szCs w:val="22"/>
      <w:u w:val="single"/>
    </w:rPr>
  </w:style>
  <w:style w:type="paragraph" w:customStyle="1" w:styleId="Cards">
    <w:name w:val="Cards"/>
    <w:next w:val="Normal"/>
    <w:link w:val="CardsChar"/>
    <w:qFormat/>
    <w:rsid w:val="000A4C61"/>
    <w:pPr>
      <w:jc w:val="both"/>
    </w:pPr>
    <w:rPr>
      <w:rFonts w:ascii="Times New Roman" w:eastAsia="Calibri" w:hAnsi="Times New Roman" w:cs="Times New Roman"/>
      <w:sz w:val="20"/>
      <w:szCs w:val="20"/>
    </w:rPr>
  </w:style>
  <w:style w:type="character" w:customStyle="1" w:styleId="CardsChar">
    <w:name w:val="Cards Char"/>
    <w:link w:val="Cards"/>
    <w:rsid w:val="000A4C61"/>
    <w:rPr>
      <w:rFonts w:ascii="Times New Roman" w:eastAsia="Calibri" w:hAnsi="Times New Roman" w:cs="Times New Roman"/>
      <w:sz w:val="20"/>
      <w:szCs w:val="20"/>
    </w:rPr>
  </w:style>
  <w:style w:type="character" w:customStyle="1" w:styleId="CardsFont12pt0">
    <w:name w:val="Cards + Font 12pt"/>
    <w:uiPriority w:val="1"/>
    <w:rsid w:val="000A4C61"/>
    <w:rPr>
      <w:rFonts w:ascii="Times New Roman" w:hAnsi="Times New Roman"/>
      <w:sz w:val="24"/>
      <w:u w:val="single"/>
      <w:lang w:val="en-US" w:eastAsia="en-US" w:bidi="ar-SA"/>
    </w:rPr>
  </w:style>
  <w:style w:type="character" w:customStyle="1" w:styleId="StyleBold">
    <w:name w:val="Style Bold"/>
    <w:basedOn w:val="DefaultParagraphFont"/>
    <w:uiPriority w:val="9"/>
    <w:semiHidden/>
    <w:qFormat/>
    <w:rsid w:val="000A4C61"/>
    <w:rPr>
      <w:rFonts w:ascii="Arial" w:hAnsi="Arial"/>
      <w:b/>
      <w:bCs/>
      <w:sz w:val="20"/>
      <w:u w:val="single"/>
    </w:rPr>
  </w:style>
  <w:style w:type="paragraph" w:styleId="BalloonText">
    <w:name w:val="Balloon Text"/>
    <w:basedOn w:val="Normal"/>
    <w:link w:val="BalloonTextChar"/>
    <w:uiPriority w:val="99"/>
    <w:unhideWhenUsed/>
    <w:rsid w:val="000A4C61"/>
    <w:rPr>
      <w:rFonts w:ascii="Segoe UI" w:hAnsi="Segoe UI" w:cs="Segoe UI"/>
      <w:sz w:val="18"/>
      <w:szCs w:val="18"/>
    </w:rPr>
  </w:style>
  <w:style w:type="character" w:customStyle="1" w:styleId="BalloonTextChar">
    <w:name w:val="Balloon Text Char"/>
    <w:basedOn w:val="DefaultParagraphFont"/>
    <w:link w:val="BalloonText"/>
    <w:uiPriority w:val="99"/>
    <w:rsid w:val="000A4C61"/>
    <w:rPr>
      <w:rFonts w:ascii="Segoe UI" w:hAnsi="Segoe UI" w:cs="Segoe UI"/>
      <w:sz w:val="18"/>
      <w:szCs w:val="18"/>
    </w:rPr>
  </w:style>
  <w:style w:type="paragraph" w:customStyle="1" w:styleId="Cite2">
    <w:name w:val="Cite 2"/>
    <w:basedOn w:val="Normal"/>
    <w:uiPriority w:val="99"/>
    <w:qFormat/>
    <w:rsid w:val="000A4C61"/>
    <w:rPr>
      <w:rFonts w:eastAsia="Calibri"/>
      <w:b/>
      <w:u w:val="single"/>
    </w:rPr>
  </w:style>
  <w:style w:type="paragraph" w:styleId="ListBullet">
    <w:name w:val="List Bullet"/>
    <w:basedOn w:val="Normal"/>
    <w:link w:val="ListBulletChar"/>
    <w:uiPriority w:val="99"/>
    <w:unhideWhenUsed/>
    <w:rsid w:val="000A4C61"/>
    <w:pPr>
      <w:tabs>
        <w:tab w:val="num" w:pos="360"/>
      </w:tabs>
      <w:ind w:left="360" w:hanging="360"/>
      <w:contextualSpacing/>
    </w:pPr>
  </w:style>
  <w:style w:type="paragraph" w:customStyle="1" w:styleId="Analytic">
    <w:name w:val="Analytic"/>
    <w:basedOn w:val="Normal"/>
    <w:link w:val="AnalyticChar"/>
    <w:uiPriority w:val="4"/>
    <w:qFormat/>
    <w:rsid w:val="000A4C61"/>
    <w:pPr>
      <w:spacing w:before="40"/>
      <w:outlineLvl w:val="3"/>
    </w:pPr>
    <w:rPr>
      <w:b/>
      <w:sz w:val="26"/>
    </w:rPr>
  </w:style>
  <w:style w:type="character" w:customStyle="1" w:styleId="AnalyticChar">
    <w:name w:val="Analytic Char"/>
    <w:basedOn w:val="DefaultParagraphFont"/>
    <w:link w:val="Analytic"/>
    <w:uiPriority w:val="4"/>
    <w:rsid w:val="000A4C61"/>
    <w:rPr>
      <w:rFonts w:ascii="Calibri" w:hAnsi="Calibri" w:cs="Calibri"/>
      <w:b/>
      <w:sz w:val="26"/>
    </w:rPr>
  </w:style>
  <w:style w:type="character" w:customStyle="1" w:styleId="CommentSubjectChar1">
    <w:name w:val="Comment Subject Char1"/>
    <w:basedOn w:val="CommentTextChar"/>
    <w:uiPriority w:val="99"/>
    <w:rsid w:val="000A4C61"/>
    <w:rPr>
      <w:rFonts w:ascii="Arial" w:hAnsi="Arial" w:cs="Arial"/>
      <w:b/>
      <w:bCs/>
      <w:sz w:val="20"/>
      <w:szCs w:val="20"/>
    </w:rPr>
  </w:style>
  <w:style w:type="paragraph" w:customStyle="1" w:styleId="CiteSpacing">
    <w:name w:val="Cite Spacing"/>
    <w:basedOn w:val="Normal"/>
    <w:uiPriority w:val="4"/>
    <w:qFormat/>
    <w:rsid w:val="000A4C61"/>
    <w:pPr>
      <w:spacing w:before="60" w:after="60"/>
    </w:pPr>
  </w:style>
  <w:style w:type="character" w:customStyle="1" w:styleId="qlabel">
    <w:name w:val="q_label"/>
    <w:basedOn w:val="DefaultParagraphFont"/>
    <w:rsid w:val="000A4C61"/>
  </w:style>
  <w:style w:type="character" w:customStyle="1" w:styleId="alabel">
    <w:name w:val="a_label"/>
    <w:basedOn w:val="DefaultParagraphFont"/>
    <w:rsid w:val="000A4C61"/>
  </w:style>
  <w:style w:type="character" w:customStyle="1" w:styleId="a">
    <w:name w:val="a"/>
    <w:basedOn w:val="DefaultParagraphFont"/>
    <w:rsid w:val="000A4C61"/>
  </w:style>
  <w:style w:type="paragraph" w:customStyle="1" w:styleId="BoldUnderline">
    <w:name w:val="BoldUnderline"/>
    <w:basedOn w:val="Normal"/>
    <w:link w:val="BoldUnderlineChar"/>
    <w:qFormat/>
    <w:rsid w:val="000A4C61"/>
    <w:rPr>
      <w:rFonts w:eastAsia="Times New Roman"/>
      <w:b/>
      <w:u w:val="single"/>
    </w:rPr>
  </w:style>
  <w:style w:type="character" w:customStyle="1" w:styleId="BoldUnderlineChar">
    <w:name w:val="BoldUnderline Char"/>
    <w:basedOn w:val="DefaultParagraphFont"/>
    <w:link w:val="BoldUnderline"/>
    <w:rsid w:val="000A4C61"/>
    <w:rPr>
      <w:rFonts w:ascii="Calibri" w:eastAsia="Times New Roman" w:hAnsi="Calibri" w:cs="Calibri"/>
      <w:b/>
      <w:sz w:val="22"/>
      <w:u w:val="single"/>
    </w:rPr>
  </w:style>
  <w:style w:type="character" w:styleId="PlaceholderText">
    <w:name w:val="Placeholder Text"/>
    <w:basedOn w:val="DefaultParagraphFont"/>
    <w:uiPriority w:val="99"/>
    <w:unhideWhenUsed/>
    <w:rsid w:val="000A4C61"/>
    <w:rPr>
      <w:color w:val="808080"/>
    </w:rPr>
  </w:style>
  <w:style w:type="character" w:customStyle="1" w:styleId="BalloonTextChar1">
    <w:name w:val="Balloon Text Char1"/>
    <w:basedOn w:val="DefaultParagraphFont"/>
    <w:uiPriority w:val="99"/>
    <w:rsid w:val="000A4C61"/>
    <w:rPr>
      <w:rFonts w:ascii="Segoe UI" w:hAnsi="Segoe UI" w:cs="Segoe UI"/>
      <w:sz w:val="18"/>
      <w:szCs w:val="18"/>
    </w:rPr>
  </w:style>
  <w:style w:type="character" w:customStyle="1" w:styleId="CommentTextChar1">
    <w:name w:val="Comment Text Char1"/>
    <w:basedOn w:val="DefaultParagraphFont"/>
    <w:uiPriority w:val="99"/>
    <w:rsid w:val="000A4C61"/>
    <w:rPr>
      <w:rFonts w:ascii="Arial Narrow" w:hAnsi="Arial Narrow"/>
      <w:sz w:val="20"/>
      <w:szCs w:val="20"/>
    </w:rPr>
  </w:style>
  <w:style w:type="character" w:customStyle="1" w:styleId="Heading3CharCharCharChar2">
    <w:name w:val="Heading 3 Char Char Char Char2"/>
    <w:basedOn w:val="DefaultParagraphFont"/>
    <w:rsid w:val="000A4C61"/>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0A4C61"/>
    <w:rPr>
      <w:sz w:val="20"/>
      <w:u w:val="single"/>
    </w:rPr>
  </w:style>
  <w:style w:type="character" w:customStyle="1" w:styleId="StyleStyleUnderline411ptBold">
    <w:name w:val="Style Style Underline4 + 11 pt Bold"/>
    <w:basedOn w:val="DefaultParagraphFont"/>
    <w:rsid w:val="000A4C61"/>
    <w:rPr>
      <w:b/>
      <w:bCs/>
      <w:sz w:val="20"/>
      <w:u w:val="single"/>
    </w:rPr>
  </w:style>
  <w:style w:type="character" w:customStyle="1" w:styleId="StyleStyleUnderline311pt">
    <w:name w:val="Style Style Underline3 + 11 pt"/>
    <w:basedOn w:val="DefaultParagraphFont"/>
    <w:rsid w:val="000A4C61"/>
    <w:rPr>
      <w:sz w:val="20"/>
      <w:u w:val="single"/>
    </w:rPr>
  </w:style>
  <w:style w:type="character" w:customStyle="1" w:styleId="StyleStyleUnderline311ptBold">
    <w:name w:val="Style Style Underline3 + 11 pt Bold"/>
    <w:basedOn w:val="DefaultParagraphFont"/>
    <w:rsid w:val="000A4C61"/>
    <w:rPr>
      <w:b/>
      <w:bCs/>
      <w:sz w:val="20"/>
      <w:u w:val="single"/>
    </w:rPr>
  </w:style>
  <w:style w:type="character" w:customStyle="1" w:styleId="StyleUnderline3">
    <w:name w:val="Style Underline3"/>
    <w:basedOn w:val="DefaultParagraphFont"/>
    <w:rsid w:val="000A4C61"/>
    <w:rPr>
      <w:u w:val="single"/>
    </w:rPr>
  </w:style>
  <w:style w:type="character" w:customStyle="1" w:styleId="Style1Char1">
    <w:name w:val="Style1 Char1"/>
    <w:basedOn w:val="DefaultParagraphFont"/>
    <w:rsid w:val="000A4C61"/>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0A4C61"/>
  </w:style>
  <w:style w:type="paragraph" w:customStyle="1" w:styleId="StyleStyle112pt">
    <w:name w:val="Style Style1 + 12 pt"/>
    <w:basedOn w:val="Normal"/>
    <w:link w:val="StyleStyle112ptChar"/>
    <w:qFormat/>
    <w:rsid w:val="000A4C61"/>
    <w:rPr>
      <w:rFonts w:eastAsia="SimSun"/>
      <w:u w:val="single"/>
      <w:lang w:eastAsia="zh-CN"/>
    </w:rPr>
  </w:style>
  <w:style w:type="character" w:customStyle="1" w:styleId="StyleStyle112ptChar">
    <w:name w:val="Style Style1 + 12 pt Char"/>
    <w:basedOn w:val="DefaultParagraphFont"/>
    <w:link w:val="StyleStyle112pt"/>
    <w:rsid w:val="000A4C61"/>
    <w:rPr>
      <w:rFonts w:ascii="Calibri" w:eastAsia="SimSun" w:hAnsi="Calibri" w:cs="Calibri"/>
      <w:sz w:val="22"/>
      <w:u w:val="single"/>
      <w:lang w:eastAsia="zh-CN"/>
    </w:rPr>
  </w:style>
  <w:style w:type="character" w:customStyle="1" w:styleId="UnresolvedMention1">
    <w:name w:val="Unresolved Mention1"/>
    <w:basedOn w:val="DefaultParagraphFont"/>
    <w:uiPriority w:val="99"/>
    <w:unhideWhenUsed/>
    <w:rsid w:val="000A4C61"/>
    <w:rPr>
      <w:color w:val="605E5C"/>
      <w:shd w:val="clear" w:color="auto" w:fill="E1DFDD"/>
    </w:rPr>
  </w:style>
  <w:style w:type="paragraph" w:customStyle="1" w:styleId="Nothing">
    <w:name w:val="Nothing"/>
    <w:link w:val="NothingChar"/>
    <w:uiPriority w:val="99"/>
    <w:qFormat/>
    <w:rsid w:val="000A4C61"/>
    <w:pPr>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uiPriority w:val="99"/>
    <w:rsid w:val="000A4C61"/>
    <w:rPr>
      <w:rFonts w:ascii="Times New Roman" w:eastAsia="Calibri" w:hAnsi="Times New Roman" w:cs="Times New Roman"/>
      <w:sz w:val="20"/>
      <w:szCs w:val="20"/>
    </w:rPr>
  </w:style>
  <w:style w:type="paragraph" w:customStyle="1" w:styleId="AuthorDate">
    <w:name w:val="AuthorDate"/>
    <w:next w:val="Nothing"/>
    <w:link w:val="AuthorDateChar"/>
    <w:qFormat/>
    <w:rsid w:val="000A4C61"/>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0A4C61"/>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0A4C61"/>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0A4C61"/>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0A4C61"/>
    <w:rPr>
      <w:color w:val="605E5C"/>
      <w:shd w:val="clear" w:color="auto" w:fill="E1DFDD"/>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0A4C61"/>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rsid w:val="000A4C61"/>
    <w:rPr>
      <w:rFonts w:ascii="Calibri" w:eastAsia="Calibri" w:hAnsi="Calibri" w:cs="Calibri"/>
      <w:sz w:val="22"/>
    </w:rPr>
  </w:style>
  <w:style w:type="paragraph" w:styleId="Footer">
    <w:name w:val="footer"/>
    <w:basedOn w:val="Normal"/>
    <w:link w:val="FooterChar"/>
    <w:uiPriority w:val="99"/>
    <w:rsid w:val="000A4C61"/>
    <w:pPr>
      <w:tabs>
        <w:tab w:val="center" w:pos="4680"/>
        <w:tab w:val="right" w:pos="9360"/>
      </w:tabs>
    </w:pPr>
    <w:rPr>
      <w:rFonts w:eastAsia="Calibri"/>
    </w:rPr>
  </w:style>
  <w:style w:type="character" w:customStyle="1" w:styleId="FooterChar">
    <w:name w:val="Footer Char"/>
    <w:basedOn w:val="DefaultParagraphFont"/>
    <w:link w:val="Footer"/>
    <w:uiPriority w:val="99"/>
    <w:rsid w:val="000A4C61"/>
    <w:rPr>
      <w:rFonts w:ascii="Calibri" w:eastAsia="Calibri" w:hAnsi="Calibri" w:cs="Calibri"/>
      <w:sz w:val="22"/>
    </w:rPr>
  </w:style>
  <w:style w:type="character" w:customStyle="1" w:styleId="Style8pt">
    <w:name w:val="Style 8 pt"/>
    <w:rsid w:val="000A4C61"/>
    <w:rPr>
      <w:sz w:val="14"/>
    </w:rPr>
  </w:style>
  <w:style w:type="paragraph" w:styleId="Revision">
    <w:name w:val="Revision"/>
    <w:hidden/>
    <w:uiPriority w:val="99"/>
    <w:semiHidden/>
    <w:rsid w:val="000A4C61"/>
    <w:rPr>
      <w:rFonts w:ascii="Arial Narrow" w:eastAsia="SimSun" w:hAnsi="Arial Narrow" w:cs="Calibri"/>
      <w:sz w:val="20"/>
      <w:szCs w:val="22"/>
    </w:rPr>
  </w:style>
  <w:style w:type="paragraph" w:customStyle="1" w:styleId="CiteReal">
    <w:name w:val="Cite Real"/>
    <w:basedOn w:val="Normal"/>
    <w:next w:val="Normal"/>
    <w:uiPriority w:val="99"/>
    <w:qFormat/>
    <w:rsid w:val="000A4C61"/>
    <w:rPr>
      <w:rFonts w:eastAsia="MS Mincho"/>
      <w:b/>
      <w:u w:val="single"/>
    </w:rPr>
  </w:style>
  <w:style w:type="character" w:customStyle="1" w:styleId="BoldUnderlineChar0">
    <w:name w:val="Bold Underline Char"/>
    <w:rsid w:val="000A4C61"/>
    <w:rPr>
      <w:rFonts w:ascii="Georgia" w:hAnsi="Georgia" w:cs="Times New Roman"/>
      <w:b/>
      <w:sz w:val="20"/>
      <w:u w:val="single"/>
    </w:rPr>
  </w:style>
  <w:style w:type="character" w:styleId="PageNumber">
    <w:name w:val="page number"/>
    <w:aliases w:val="card ununderlined"/>
    <w:uiPriority w:val="99"/>
    <w:rsid w:val="000A4C61"/>
  </w:style>
  <w:style w:type="paragraph" w:customStyle="1" w:styleId="BlockTitle">
    <w:name w:val="Block Title"/>
    <w:basedOn w:val="Heading1"/>
    <w:next w:val="Normal"/>
    <w:uiPriority w:val="99"/>
    <w:qFormat/>
    <w:rsid w:val="000A4C61"/>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0A4C61"/>
    <w:rPr>
      <w:rFonts w:eastAsia="Times New Roman"/>
      <w:szCs w:val="20"/>
    </w:rPr>
  </w:style>
  <w:style w:type="character" w:customStyle="1" w:styleId="citenon-boldChar">
    <w:name w:val="cite non-bold Char"/>
    <w:link w:val="citenon-bold"/>
    <w:rsid w:val="000A4C61"/>
    <w:rPr>
      <w:rFonts w:ascii="Calibri" w:eastAsia="Times New Roman" w:hAnsi="Calibri" w:cs="Calibri"/>
      <w:sz w:val="22"/>
      <w:szCs w:val="20"/>
    </w:rPr>
  </w:style>
  <w:style w:type="character" w:customStyle="1" w:styleId="pnumber">
    <w:name w:val="pnumber"/>
    <w:rsid w:val="000A4C61"/>
  </w:style>
  <w:style w:type="character" w:customStyle="1" w:styleId="ital">
    <w:name w:val="ital"/>
    <w:rsid w:val="000A4C61"/>
  </w:style>
  <w:style w:type="character" w:customStyle="1" w:styleId="orgdiv">
    <w:name w:val="orgdiv"/>
    <w:rsid w:val="000A4C61"/>
  </w:style>
  <w:style w:type="character" w:customStyle="1" w:styleId="orgname">
    <w:name w:val="orgname"/>
    <w:rsid w:val="000A4C61"/>
  </w:style>
  <w:style w:type="character" w:customStyle="1" w:styleId="city">
    <w:name w:val="city"/>
    <w:rsid w:val="000A4C61"/>
  </w:style>
  <w:style w:type="character" w:customStyle="1" w:styleId="state">
    <w:name w:val="state"/>
    <w:rsid w:val="000A4C61"/>
  </w:style>
  <w:style w:type="character" w:customStyle="1" w:styleId="country">
    <w:name w:val="country"/>
    <w:rsid w:val="000A4C61"/>
  </w:style>
  <w:style w:type="character" w:customStyle="1" w:styleId="il">
    <w:name w:val="il"/>
    <w:rsid w:val="000A4C61"/>
  </w:style>
  <w:style w:type="character" w:customStyle="1" w:styleId="Style8pt1">
    <w:name w:val="Style 8 pt1"/>
    <w:rsid w:val="000A4C61"/>
    <w:rPr>
      <w:rFonts w:ascii="Georgia" w:hAnsi="Georgia" w:hint="default"/>
      <w:sz w:val="16"/>
    </w:rPr>
  </w:style>
  <w:style w:type="numbering" w:customStyle="1" w:styleId="NoList1">
    <w:name w:val="No List1"/>
    <w:next w:val="NoList"/>
    <w:uiPriority w:val="99"/>
    <w:semiHidden/>
    <w:unhideWhenUsed/>
    <w:rsid w:val="000A4C61"/>
  </w:style>
  <w:style w:type="paragraph" w:customStyle="1" w:styleId="2909F619802848F09E01365C32F34654">
    <w:name w:val="2909F619802848F09E01365C32F34654"/>
    <w:uiPriority w:val="99"/>
    <w:qFormat/>
    <w:rsid w:val="000A4C61"/>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0A4C61"/>
    <w:pPr>
      <w:keepNext/>
      <w:keepLines/>
    </w:pPr>
    <w:rPr>
      <w:rFonts w:eastAsia="Calibri"/>
      <w:b/>
    </w:rPr>
  </w:style>
  <w:style w:type="character" w:customStyle="1" w:styleId="TagtemplateChar">
    <w:name w:val="Tagtemplate Char"/>
    <w:link w:val="Tagtemplate"/>
    <w:rsid w:val="000A4C61"/>
    <w:rPr>
      <w:rFonts w:ascii="Calibri" w:eastAsia="Calibri" w:hAnsi="Calibri" w:cs="Calibri"/>
      <w:b/>
      <w:sz w:val="22"/>
    </w:rPr>
  </w:style>
  <w:style w:type="character" w:customStyle="1" w:styleId="texto1">
    <w:name w:val="texto1"/>
    <w:rsid w:val="000A4C61"/>
  </w:style>
  <w:style w:type="character" w:customStyle="1" w:styleId="EmphasizeThis">
    <w:name w:val="EmphasizeThis"/>
    <w:rsid w:val="000A4C61"/>
    <w:rPr>
      <w:rFonts w:ascii="Georgia" w:hAnsi="Georgia"/>
      <w:b/>
      <w:iCs/>
      <w:sz w:val="24"/>
      <w:u w:val="thick"/>
    </w:rPr>
  </w:style>
  <w:style w:type="character" w:customStyle="1" w:styleId="DebateUnderline">
    <w:name w:val="Debate Underline"/>
    <w:qFormat/>
    <w:rsid w:val="000A4C61"/>
    <w:rPr>
      <w:rFonts w:ascii="Times New Roman" w:hAnsi="Times New Roman"/>
      <w:sz w:val="20"/>
      <w:u w:val="thick"/>
    </w:rPr>
  </w:style>
  <w:style w:type="character" w:customStyle="1" w:styleId="Author-Date">
    <w:name w:val="Author-Date"/>
    <w:qFormat/>
    <w:rsid w:val="000A4C61"/>
    <w:rPr>
      <w:rFonts w:ascii="Georgia" w:hAnsi="Georgia"/>
      <w:b/>
      <w:sz w:val="24"/>
    </w:rPr>
  </w:style>
  <w:style w:type="character" w:customStyle="1" w:styleId="CardsChar1">
    <w:name w:val="Cards Char1"/>
    <w:locked/>
    <w:rsid w:val="000A4C61"/>
  </w:style>
  <w:style w:type="character" w:customStyle="1" w:styleId="MicroTextChar">
    <w:name w:val="MicroText Char"/>
    <w:link w:val="MicroText"/>
    <w:rsid w:val="000A4C61"/>
    <w:rPr>
      <w:rFonts w:ascii="Arial Narrow" w:hAnsi="Arial Narrow"/>
      <w:sz w:val="12"/>
    </w:rPr>
  </w:style>
  <w:style w:type="paragraph" w:customStyle="1" w:styleId="MicroText">
    <w:name w:val="MicroText"/>
    <w:basedOn w:val="Normal"/>
    <w:next w:val="Normal"/>
    <w:link w:val="MicroTextChar"/>
    <w:qFormat/>
    <w:rsid w:val="000A4C61"/>
    <w:rPr>
      <w:rFonts w:ascii="Arial Narrow" w:hAnsi="Arial Narrow" w:cstheme="minorBidi"/>
      <w:sz w:val="12"/>
    </w:rPr>
  </w:style>
  <w:style w:type="paragraph" w:customStyle="1" w:styleId="UnderlineS">
    <w:name w:val="Underline S"/>
    <w:basedOn w:val="Normal"/>
    <w:link w:val="UnderlineSChar"/>
    <w:qFormat/>
    <w:rsid w:val="000A4C61"/>
    <w:pPr>
      <w:spacing w:after="200"/>
    </w:pPr>
    <w:rPr>
      <w:rFonts w:eastAsia="Calibri"/>
      <w:u w:val="single"/>
      <w:lang w:val="x-none" w:eastAsia="zh-CN"/>
    </w:rPr>
  </w:style>
  <w:style w:type="character" w:customStyle="1" w:styleId="UnderlineSChar">
    <w:name w:val="Underline S Char"/>
    <w:link w:val="UnderlineS"/>
    <w:rsid w:val="000A4C61"/>
    <w:rPr>
      <w:rFonts w:ascii="Calibri" w:eastAsia="Calibri" w:hAnsi="Calibri" w:cs="Calibri"/>
      <w:sz w:val="22"/>
      <w:u w:val="single"/>
      <w:lang w:val="x-none" w:eastAsia="zh-CN"/>
    </w:rPr>
  </w:style>
  <w:style w:type="character" w:customStyle="1" w:styleId="BoldUnderlineCharChar">
    <w:name w:val="BoldUnderline Char Char"/>
    <w:locked/>
    <w:rsid w:val="000A4C61"/>
    <w:rPr>
      <w:rFonts w:ascii="Calibri" w:eastAsia="Times New Roman" w:hAnsi="Calibri" w:cs="Times New Roman"/>
      <w:b/>
      <w:sz w:val="20"/>
      <w:szCs w:val="24"/>
      <w:u w:val="single"/>
    </w:rPr>
  </w:style>
  <w:style w:type="character" w:customStyle="1" w:styleId="CardChar1">
    <w:name w:val="Card Char"/>
    <w:locked/>
    <w:rsid w:val="000A4C61"/>
    <w:rPr>
      <w:rFonts w:ascii="Calibri" w:eastAsia="Times New Roman" w:hAnsi="Calibri" w:cs="Times New Roman"/>
      <w:sz w:val="20"/>
      <w:szCs w:val="20"/>
    </w:rPr>
  </w:style>
  <w:style w:type="paragraph" w:styleId="BodyTextIndent3">
    <w:name w:val="Body Text Indent 3"/>
    <w:basedOn w:val="Normal"/>
    <w:link w:val="BodyTextIndent3Char"/>
    <w:uiPriority w:val="99"/>
    <w:rsid w:val="000A4C61"/>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0A4C61"/>
    <w:rPr>
      <w:rFonts w:ascii="Calibri" w:eastAsia="Calibri" w:hAnsi="Calibri" w:cs="Calibri"/>
      <w:sz w:val="16"/>
      <w:szCs w:val="16"/>
    </w:rPr>
  </w:style>
  <w:style w:type="character" w:customStyle="1" w:styleId="A5">
    <w:name w:val="A5"/>
    <w:uiPriority w:val="99"/>
    <w:rsid w:val="000A4C61"/>
    <w:rPr>
      <w:rFonts w:ascii="Times New Roman" w:hAnsi="Times New Roman" w:cs="Times New Roman"/>
      <w:color w:val="000000"/>
      <w:sz w:val="13"/>
      <w:szCs w:val="13"/>
    </w:rPr>
  </w:style>
  <w:style w:type="paragraph" w:styleId="BodyText">
    <w:name w:val="Body Text"/>
    <w:aliases w:val="BT"/>
    <w:basedOn w:val="Normal"/>
    <w:link w:val="BodyTextChar"/>
    <w:qFormat/>
    <w:rsid w:val="000A4C61"/>
    <w:rPr>
      <w:rFonts w:eastAsia="Times New Roman"/>
      <w:sz w:val="16"/>
      <w:szCs w:val="20"/>
    </w:rPr>
  </w:style>
  <w:style w:type="character" w:customStyle="1" w:styleId="BodyTextChar">
    <w:name w:val="Body Text Char"/>
    <w:aliases w:val="BT Char"/>
    <w:basedOn w:val="DefaultParagraphFont"/>
    <w:link w:val="BodyText"/>
    <w:rsid w:val="000A4C61"/>
    <w:rPr>
      <w:rFonts w:ascii="Calibri" w:eastAsia="Times New Roman" w:hAnsi="Calibri" w:cs="Calibri"/>
      <w:sz w:val="16"/>
      <w:szCs w:val="20"/>
    </w:rPr>
  </w:style>
  <w:style w:type="paragraph" w:styleId="BodyText2">
    <w:name w:val="Body Text 2"/>
    <w:basedOn w:val="Normal"/>
    <w:link w:val="BodyText2Char"/>
    <w:rsid w:val="000A4C61"/>
    <w:rPr>
      <w:rFonts w:eastAsia="Times New Roman"/>
      <w:sz w:val="18"/>
      <w:szCs w:val="20"/>
    </w:rPr>
  </w:style>
  <w:style w:type="character" w:customStyle="1" w:styleId="BodyText2Char">
    <w:name w:val="Body Text 2 Char"/>
    <w:basedOn w:val="DefaultParagraphFont"/>
    <w:link w:val="BodyText2"/>
    <w:rsid w:val="000A4C61"/>
    <w:rPr>
      <w:rFonts w:ascii="Calibri" w:eastAsia="Times New Roman" w:hAnsi="Calibri" w:cs="Calibri"/>
      <w:sz w:val="18"/>
      <w:szCs w:val="20"/>
    </w:rPr>
  </w:style>
  <w:style w:type="character" w:customStyle="1" w:styleId="smallChar">
    <w:name w:val="small Char"/>
    <w:rsid w:val="000A4C61"/>
    <w:rPr>
      <w:rFonts w:eastAsia="Calibri"/>
      <w:sz w:val="16"/>
      <w:szCs w:val="22"/>
      <w:lang w:val="en-US" w:eastAsia="en-US" w:bidi="ar-SA"/>
    </w:rPr>
  </w:style>
  <w:style w:type="character" w:customStyle="1" w:styleId="CardTextChar0">
    <w:name w:val="Card Text Char"/>
    <w:rsid w:val="000A4C61"/>
    <w:rPr>
      <w:rFonts w:ascii="Georgia" w:hAnsi="Georgia" w:cs="Times New Roman"/>
      <w:sz w:val="24"/>
    </w:rPr>
  </w:style>
  <w:style w:type="character" w:customStyle="1" w:styleId="underline20">
    <w:name w:val="underline2"/>
    <w:rsid w:val="000A4C61"/>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0A4C61"/>
    <w:rPr>
      <w:rFonts w:eastAsia="Times New Roman"/>
      <w:kern w:val="32"/>
      <w:szCs w:val="20"/>
    </w:rPr>
  </w:style>
  <w:style w:type="character" w:customStyle="1" w:styleId="StyleUnderlineBold">
    <w:name w:val="Style Underline + Bold"/>
    <w:rsid w:val="000A4C61"/>
    <w:rPr>
      <w:b/>
      <w:bCs/>
      <w:u w:val="single"/>
    </w:rPr>
  </w:style>
  <w:style w:type="character" w:customStyle="1" w:styleId="st">
    <w:name w:val="st"/>
    <w:rsid w:val="000A4C61"/>
  </w:style>
  <w:style w:type="character" w:customStyle="1" w:styleId="Underline-Highlighted">
    <w:name w:val="Underline-Highlighted"/>
    <w:uiPriority w:val="1"/>
    <w:qFormat/>
    <w:rsid w:val="000A4C61"/>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0A4C61"/>
    <w:rPr>
      <w:rFonts w:ascii="Arial Narrow" w:hAnsi="Arial Narrow"/>
      <w:b/>
      <w:sz w:val="26"/>
    </w:rPr>
  </w:style>
  <w:style w:type="character" w:customStyle="1" w:styleId="CardText1Char">
    <w:name w:val="Card Text 1 Char"/>
    <w:link w:val="CardText1"/>
    <w:rsid w:val="000A4C61"/>
    <w:rPr>
      <w:rFonts w:ascii="Arial Narrow" w:hAnsi="Arial Narrow"/>
      <w:color w:val="000000"/>
      <w:u w:val="single"/>
    </w:rPr>
  </w:style>
  <w:style w:type="character" w:customStyle="1" w:styleId="CardText2Char">
    <w:name w:val="Card Text 2 Char"/>
    <w:link w:val="CardText2"/>
    <w:rsid w:val="000A4C61"/>
    <w:rPr>
      <w:rFonts w:ascii="Arial Narrow" w:hAnsi="Arial Narrow"/>
      <w:b/>
      <w:color w:val="000000"/>
      <w:u w:val="single"/>
    </w:rPr>
  </w:style>
  <w:style w:type="character" w:customStyle="1" w:styleId="SmallText">
    <w:name w:val="SmallText"/>
    <w:rsid w:val="000A4C61"/>
    <w:rPr>
      <w:color w:val="000000"/>
    </w:rPr>
  </w:style>
  <w:style w:type="character" w:customStyle="1" w:styleId="CitesChar1">
    <w:name w:val="Cites Char1"/>
    <w:rsid w:val="000A4C61"/>
    <w:rPr>
      <w:b/>
      <w:szCs w:val="24"/>
      <w:u w:val="single"/>
      <w:lang w:val="en-US" w:eastAsia="en-US" w:bidi="ar-SA"/>
    </w:rPr>
  </w:style>
  <w:style w:type="character" w:customStyle="1" w:styleId="CardUnderlinedChar">
    <w:name w:val="Card Underlined Char"/>
    <w:rsid w:val="000A4C61"/>
    <w:rPr>
      <w:rFonts w:ascii="Arial Narrow" w:hAnsi="Arial Narrow"/>
      <w:sz w:val="22"/>
      <w:szCs w:val="24"/>
      <w:u w:val="single"/>
      <w:lang w:val="en-US" w:eastAsia="en-US" w:bidi="ar-SA"/>
    </w:rPr>
  </w:style>
  <w:style w:type="paragraph" w:customStyle="1" w:styleId="TagCite">
    <w:name w:val="TagCite"/>
    <w:basedOn w:val="Normal"/>
    <w:uiPriority w:val="99"/>
    <w:qFormat/>
    <w:rsid w:val="000A4C61"/>
    <w:rPr>
      <w:rFonts w:ascii="Garamond" w:eastAsia="Times New Roman" w:hAnsi="Garamond"/>
      <w:b/>
    </w:rPr>
  </w:style>
  <w:style w:type="paragraph" w:customStyle="1" w:styleId="HeadingsBase">
    <w:name w:val="Headings Base"/>
    <w:basedOn w:val="Normal"/>
    <w:link w:val="HeadingsBaseChar"/>
    <w:qFormat/>
    <w:rsid w:val="000A4C61"/>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0A4C61"/>
    <w:rPr>
      <w:rFonts w:ascii="Calibri" w:eastAsia="Times New Roman" w:hAnsi="Calibri" w:cs="Calibri"/>
      <w:b/>
      <w:kern w:val="32"/>
      <w:sz w:val="32"/>
      <w:szCs w:val="20"/>
    </w:rPr>
  </w:style>
  <w:style w:type="character" w:customStyle="1" w:styleId="underline3">
    <w:name w:val="underline3"/>
    <w:rsid w:val="000A4C61"/>
    <w:rPr>
      <w:u w:val="single"/>
      <w:bdr w:val="none" w:sz="0" w:space="0" w:color="auto"/>
      <w:shd w:val="clear" w:color="auto" w:fill="FFFF00"/>
    </w:rPr>
  </w:style>
  <w:style w:type="paragraph" w:customStyle="1" w:styleId="HeadingFake">
    <w:name w:val="Heading Fake"/>
    <w:basedOn w:val="Heading3"/>
    <w:uiPriority w:val="99"/>
    <w:qFormat/>
    <w:rsid w:val="000A4C61"/>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0A4C61"/>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0A4C61"/>
  </w:style>
  <w:style w:type="paragraph" w:customStyle="1" w:styleId="SchoolWorksCited">
    <w:name w:val="School Works Cited"/>
    <w:basedOn w:val="SchoolPaper"/>
    <w:uiPriority w:val="99"/>
    <w:qFormat/>
    <w:rsid w:val="000A4C61"/>
  </w:style>
  <w:style w:type="paragraph" w:styleId="TOC2">
    <w:name w:val="toc 2"/>
    <w:basedOn w:val="Normal"/>
    <w:next w:val="Normal"/>
    <w:uiPriority w:val="39"/>
    <w:qFormat/>
    <w:rsid w:val="000A4C61"/>
    <w:pPr>
      <w:ind w:left="200"/>
    </w:pPr>
    <w:rPr>
      <w:rFonts w:eastAsia="Times New Roman"/>
      <w:b/>
      <w:kern w:val="32"/>
      <w:szCs w:val="20"/>
    </w:rPr>
  </w:style>
  <w:style w:type="paragraph" w:customStyle="1" w:styleId="BlockQuote">
    <w:name w:val="Block Quote"/>
    <w:basedOn w:val="Normal"/>
    <w:uiPriority w:val="99"/>
    <w:qFormat/>
    <w:rsid w:val="000A4C61"/>
    <w:pPr>
      <w:ind w:left="720" w:right="720"/>
    </w:pPr>
    <w:rPr>
      <w:rFonts w:eastAsia="Times New Roman"/>
      <w:kern w:val="32"/>
      <w:szCs w:val="20"/>
    </w:rPr>
  </w:style>
  <w:style w:type="character" w:customStyle="1" w:styleId="menu">
    <w:name w:val="menu"/>
    <w:rsid w:val="000A4C61"/>
  </w:style>
  <w:style w:type="paragraph" w:customStyle="1" w:styleId="PaperBody">
    <w:name w:val="Paper Body"/>
    <w:basedOn w:val="Normal"/>
    <w:uiPriority w:val="99"/>
    <w:qFormat/>
    <w:rsid w:val="000A4C61"/>
    <w:pPr>
      <w:spacing w:line="480" w:lineRule="auto"/>
      <w:ind w:firstLine="720"/>
    </w:pPr>
    <w:rPr>
      <w:rFonts w:eastAsia="Times New Roman"/>
      <w:kern w:val="32"/>
    </w:rPr>
  </w:style>
  <w:style w:type="paragraph" w:customStyle="1" w:styleId="PaperCitation">
    <w:name w:val="Paper Citation"/>
    <w:basedOn w:val="Normal"/>
    <w:uiPriority w:val="99"/>
    <w:qFormat/>
    <w:rsid w:val="000A4C61"/>
    <w:pPr>
      <w:spacing w:line="480" w:lineRule="auto"/>
      <w:ind w:left="720" w:hanging="720"/>
    </w:pPr>
    <w:rPr>
      <w:rFonts w:eastAsia="Times New Roman"/>
      <w:kern w:val="32"/>
      <w:szCs w:val="20"/>
    </w:rPr>
  </w:style>
  <w:style w:type="character" w:customStyle="1" w:styleId="Emphasis2">
    <w:name w:val="Emphasis2"/>
    <w:rsid w:val="000A4C61"/>
    <w:rPr>
      <w:rFonts w:ascii="Franklin Gothic Heavy" w:hAnsi="Franklin Gothic Heavy"/>
      <w:u w:val="single"/>
    </w:rPr>
  </w:style>
  <w:style w:type="paragraph" w:customStyle="1" w:styleId="hat">
    <w:name w:val="hat"/>
    <w:basedOn w:val="Heading1"/>
    <w:link w:val="hatChar"/>
    <w:qFormat/>
    <w:rsid w:val="000A4C61"/>
    <w:pPr>
      <w:suppressAutoHyphens/>
      <w:spacing w:before="6600" w:after="240"/>
    </w:pPr>
    <w:rPr>
      <w:rFonts w:eastAsia="Times New Roman" w:cs="Arial"/>
      <w:kern w:val="32"/>
    </w:rPr>
  </w:style>
  <w:style w:type="character" w:customStyle="1" w:styleId="hatChar">
    <w:name w:val="hat Char"/>
    <w:link w:val="hat"/>
    <w:rsid w:val="000A4C61"/>
    <w:rPr>
      <w:rFonts w:ascii="Calibri" w:eastAsia="Times New Roman" w:hAnsi="Calibri" w:cs="Arial"/>
      <w:b/>
      <w:bCs/>
      <w:kern w:val="32"/>
      <w:sz w:val="52"/>
      <w:szCs w:val="32"/>
    </w:rPr>
  </w:style>
  <w:style w:type="character" w:customStyle="1" w:styleId="BoldUnderlining">
    <w:name w:val="Bold Underlining"/>
    <w:rsid w:val="000A4C61"/>
    <w:rPr>
      <w:b/>
      <w:u w:val="single"/>
    </w:rPr>
  </w:style>
  <w:style w:type="paragraph" w:styleId="TOC4">
    <w:name w:val="toc 4"/>
    <w:basedOn w:val="Normal"/>
    <w:next w:val="Normal"/>
    <w:autoRedefine/>
    <w:uiPriority w:val="39"/>
    <w:rsid w:val="000A4C61"/>
    <w:pPr>
      <w:spacing w:after="100"/>
      <w:ind w:left="600"/>
    </w:pPr>
    <w:rPr>
      <w:rFonts w:eastAsia="Times New Roman"/>
      <w:kern w:val="32"/>
      <w:szCs w:val="20"/>
    </w:rPr>
  </w:style>
  <w:style w:type="paragraph" w:styleId="TOC5">
    <w:name w:val="toc 5"/>
    <w:basedOn w:val="Normal"/>
    <w:next w:val="Normal"/>
    <w:autoRedefine/>
    <w:uiPriority w:val="39"/>
    <w:rsid w:val="000A4C61"/>
    <w:pPr>
      <w:spacing w:after="100"/>
      <w:ind w:left="800"/>
    </w:pPr>
    <w:rPr>
      <w:rFonts w:eastAsia="Times New Roman"/>
      <w:kern w:val="32"/>
      <w:szCs w:val="20"/>
    </w:rPr>
  </w:style>
  <w:style w:type="paragraph" w:styleId="TOC6">
    <w:name w:val="toc 6"/>
    <w:basedOn w:val="Normal"/>
    <w:next w:val="Normal"/>
    <w:autoRedefine/>
    <w:uiPriority w:val="39"/>
    <w:rsid w:val="000A4C61"/>
    <w:pPr>
      <w:spacing w:after="100"/>
      <w:ind w:left="1000"/>
    </w:pPr>
    <w:rPr>
      <w:rFonts w:eastAsia="Times New Roman"/>
      <w:kern w:val="32"/>
      <w:szCs w:val="20"/>
    </w:rPr>
  </w:style>
  <w:style w:type="paragraph" w:styleId="TOC7">
    <w:name w:val="toc 7"/>
    <w:basedOn w:val="Normal"/>
    <w:next w:val="Normal"/>
    <w:autoRedefine/>
    <w:uiPriority w:val="39"/>
    <w:rsid w:val="000A4C61"/>
    <w:pPr>
      <w:spacing w:after="100"/>
      <w:ind w:left="1200"/>
    </w:pPr>
    <w:rPr>
      <w:rFonts w:eastAsia="Times New Roman"/>
      <w:kern w:val="32"/>
      <w:szCs w:val="20"/>
    </w:rPr>
  </w:style>
  <w:style w:type="paragraph" w:styleId="TOC8">
    <w:name w:val="toc 8"/>
    <w:basedOn w:val="Normal"/>
    <w:next w:val="Normal"/>
    <w:autoRedefine/>
    <w:uiPriority w:val="39"/>
    <w:rsid w:val="000A4C61"/>
    <w:pPr>
      <w:spacing w:after="100"/>
      <w:ind w:left="1400"/>
    </w:pPr>
    <w:rPr>
      <w:rFonts w:eastAsia="Times New Roman"/>
      <w:kern w:val="32"/>
      <w:szCs w:val="20"/>
    </w:rPr>
  </w:style>
  <w:style w:type="paragraph" w:styleId="TOC9">
    <w:name w:val="toc 9"/>
    <w:basedOn w:val="Normal"/>
    <w:next w:val="Normal"/>
    <w:autoRedefine/>
    <w:uiPriority w:val="39"/>
    <w:rsid w:val="000A4C61"/>
    <w:pPr>
      <w:spacing w:after="100"/>
      <w:ind w:left="1600"/>
    </w:pPr>
    <w:rPr>
      <w:rFonts w:eastAsia="Times New Roman"/>
      <w:kern w:val="32"/>
      <w:szCs w:val="20"/>
    </w:rPr>
  </w:style>
  <w:style w:type="paragraph" w:customStyle="1" w:styleId="WW-Default">
    <w:name w:val="WW-Default"/>
    <w:uiPriority w:val="99"/>
    <w:qFormat/>
    <w:rsid w:val="000A4C61"/>
    <w:pPr>
      <w:suppressAutoHyphens/>
    </w:pPr>
    <w:rPr>
      <w:rFonts w:ascii="Georgia" w:eastAsia="Calibri" w:hAnsi="Georgia" w:cs="Calibri"/>
      <w:sz w:val="22"/>
      <w:szCs w:val="22"/>
      <w:lang w:eastAsia="ar-SA"/>
    </w:rPr>
  </w:style>
  <w:style w:type="paragraph" w:styleId="Subtitle">
    <w:name w:val="Subtitle"/>
    <w:aliases w:val="Underlined card text"/>
    <w:basedOn w:val="Normal"/>
    <w:next w:val="Normal"/>
    <w:link w:val="SubtitleChar"/>
    <w:uiPriority w:val="11"/>
    <w:qFormat/>
    <w:rsid w:val="000A4C61"/>
    <w:rPr>
      <w:rFonts w:ascii="Cambria" w:eastAsia="Times New Roman" w:hAnsi="Cambria"/>
      <w:i/>
      <w:iCs/>
      <w:color w:val="4F81BD"/>
      <w:spacing w:val="15"/>
    </w:rPr>
  </w:style>
  <w:style w:type="character" w:customStyle="1" w:styleId="SubtitleChar">
    <w:name w:val="Subtitle Char"/>
    <w:aliases w:val="Underlined card text Char"/>
    <w:basedOn w:val="DefaultParagraphFont"/>
    <w:link w:val="Subtitle"/>
    <w:uiPriority w:val="11"/>
    <w:rsid w:val="000A4C61"/>
    <w:rPr>
      <w:rFonts w:ascii="Cambria" w:eastAsia="Times New Roman" w:hAnsi="Cambria" w:cs="Calibri"/>
      <w:i/>
      <w:iCs/>
      <w:color w:val="4F81BD"/>
      <w:spacing w:val="15"/>
      <w:sz w:val="22"/>
    </w:rPr>
  </w:style>
  <w:style w:type="paragraph" w:styleId="TOC3">
    <w:name w:val="toc 3"/>
    <w:basedOn w:val="Normal"/>
    <w:next w:val="Normal"/>
    <w:uiPriority w:val="39"/>
    <w:qFormat/>
    <w:rsid w:val="000A4C61"/>
    <w:pPr>
      <w:ind w:left="400"/>
    </w:pPr>
    <w:rPr>
      <w:rFonts w:eastAsia="Times New Roman"/>
      <w:kern w:val="32"/>
      <w:szCs w:val="20"/>
    </w:rPr>
  </w:style>
  <w:style w:type="table" w:styleId="TableGrid">
    <w:name w:val="Table Grid"/>
    <w:basedOn w:val="TableNormal"/>
    <w:rsid w:val="000A4C6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0A4C61"/>
  </w:style>
  <w:style w:type="character" w:customStyle="1" w:styleId="storyby">
    <w:name w:val="storyby"/>
    <w:rsid w:val="000A4C61"/>
  </w:style>
  <w:style w:type="character" w:customStyle="1" w:styleId="7TimesNewRoman">
    <w:name w:val="7 Times New Roman"/>
    <w:rsid w:val="000A4C61"/>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0A4C61"/>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0A4C61"/>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0A4C61"/>
    <w:rPr>
      <w:kern w:val="32"/>
      <w:sz w:val="24"/>
    </w:rPr>
  </w:style>
  <w:style w:type="character" w:customStyle="1" w:styleId="CitesChar2">
    <w:name w:val="Cites Char2"/>
    <w:locked/>
    <w:rsid w:val="000A4C61"/>
    <w:rPr>
      <w:rFonts w:ascii="Times New Roman" w:eastAsia="Times New Roman" w:hAnsi="Times New Roman"/>
      <w:b/>
      <w:bCs/>
    </w:rPr>
  </w:style>
  <w:style w:type="character" w:customStyle="1" w:styleId="itxtrst">
    <w:name w:val="itxtrst"/>
    <w:rsid w:val="000A4C61"/>
  </w:style>
  <w:style w:type="character" w:customStyle="1" w:styleId="A-Underlining">
    <w:name w:val="A-Underlining"/>
    <w:rsid w:val="000A4C61"/>
    <w:rPr>
      <w:rFonts w:ascii="Garamond" w:hAnsi="Garamond"/>
      <w:color w:val="auto"/>
      <w:sz w:val="24"/>
      <w:u w:val="single"/>
    </w:rPr>
  </w:style>
  <w:style w:type="paragraph" w:customStyle="1" w:styleId="B-TagCite">
    <w:name w:val="B-TagCite"/>
    <w:uiPriority w:val="99"/>
    <w:qFormat/>
    <w:rsid w:val="000A4C61"/>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0A4C61"/>
    <w:rPr>
      <w:b/>
      <w:noProof w:val="0"/>
      <w:sz w:val="22"/>
      <w:lang w:val="en-US" w:eastAsia="en-US" w:bidi="ar-SA"/>
    </w:rPr>
  </w:style>
  <w:style w:type="character" w:customStyle="1" w:styleId="fn">
    <w:name w:val="fn"/>
    <w:rsid w:val="000A4C61"/>
  </w:style>
  <w:style w:type="character" w:customStyle="1" w:styleId="newsmain">
    <w:name w:val="news_main"/>
    <w:rsid w:val="000A4C61"/>
  </w:style>
  <w:style w:type="paragraph" w:customStyle="1" w:styleId="UnderlinedText">
    <w:name w:val="Underlined Text"/>
    <w:basedOn w:val="Normal"/>
    <w:autoRedefine/>
    <w:uiPriority w:val="99"/>
    <w:qFormat/>
    <w:rsid w:val="000A4C61"/>
    <w:pPr>
      <w:jc w:val="both"/>
    </w:pPr>
    <w:rPr>
      <w:rFonts w:eastAsia="Calibri"/>
      <w:b/>
    </w:rPr>
  </w:style>
  <w:style w:type="character" w:customStyle="1" w:styleId="verdana">
    <w:name w:val="verdana"/>
    <w:rsid w:val="000A4C61"/>
  </w:style>
  <w:style w:type="character" w:customStyle="1" w:styleId="vitstoryheadline">
    <w:name w:val="vitstoryheadline"/>
    <w:rsid w:val="000A4C61"/>
  </w:style>
  <w:style w:type="paragraph" w:customStyle="1" w:styleId="NormalText">
    <w:name w:val="Normal Text"/>
    <w:basedOn w:val="Normal"/>
    <w:link w:val="NormalTextChar"/>
    <w:autoRedefine/>
    <w:qFormat/>
    <w:rsid w:val="000A4C61"/>
    <w:pPr>
      <w:jc w:val="both"/>
    </w:pPr>
    <w:rPr>
      <w:rFonts w:eastAsia="Times New Roman"/>
      <w:szCs w:val="26"/>
      <w:lang w:val="x-none" w:eastAsia="ja-JP"/>
    </w:rPr>
  </w:style>
  <w:style w:type="character" w:customStyle="1" w:styleId="NormalTextChar">
    <w:name w:val="Normal Text Char"/>
    <w:link w:val="NormalText"/>
    <w:rsid w:val="000A4C61"/>
    <w:rPr>
      <w:rFonts w:ascii="Calibri" w:eastAsia="Times New Roman" w:hAnsi="Calibri" w:cs="Calibri"/>
      <w:sz w:val="22"/>
      <w:szCs w:val="26"/>
      <w:lang w:val="x-none" w:eastAsia="ja-JP"/>
    </w:rPr>
  </w:style>
  <w:style w:type="character" w:customStyle="1" w:styleId="AuthorDate0">
    <w:name w:val="Author Date"/>
    <w:rsid w:val="000A4C61"/>
    <w:rPr>
      <w:b/>
      <w:sz w:val="24"/>
      <w:u w:val="thick"/>
    </w:rPr>
  </w:style>
  <w:style w:type="paragraph" w:customStyle="1" w:styleId="HotRoute">
    <w:name w:val="Hot Route!"/>
    <w:basedOn w:val="Normal"/>
    <w:link w:val="HotRouteChar"/>
    <w:uiPriority w:val="99"/>
    <w:qFormat/>
    <w:rsid w:val="000A4C61"/>
    <w:pPr>
      <w:ind w:left="144"/>
    </w:pPr>
    <w:rPr>
      <w:rFonts w:eastAsia="Times New Roman"/>
    </w:rPr>
  </w:style>
  <w:style w:type="character" w:customStyle="1" w:styleId="UnderlinedTextCharChar">
    <w:name w:val="Underlined Text Char Char"/>
    <w:rsid w:val="000A4C61"/>
    <w:rPr>
      <w:rFonts w:cs="Arial"/>
      <w:bCs/>
      <w:noProof w:val="0"/>
      <w:szCs w:val="26"/>
      <w:u w:val="single"/>
      <w:lang w:val="en-US" w:eastAsia="en-US" w:bidi="ar-SA"/>
    </w:rPr>
  </w:style>
  <w:style w:type="character" w:customStyle="1" w:styleId="DocumentMapChar1">
    <w:name w:val="Document Map Char1"/>
    <w:uiPriority w:val="99"/>
    <w:rsid w:val="000A4C61"/>
    <w:rPr>
      <w:rFonts w:ascii="Tahoma" w:hAnsi="Tahoma" w:cs="Tahoma"/>
      <w:sz w:val="16"/>
      <w:szCs w:val="16"/>
    </w:rPr>
  </w:style>
  <w:style w:type="character" w:customStyle="1" w:styleId="Author">
    <w:name w:val="Author"/>
    <w:aliases w:val="Style Date"/>
    <w:qFormat/>
    <w:rsid w:val="000A4C61"/>
    <w:rPr>
      <w:b/>
      <w:sz w:val="24"/>
    </w:rPr>
  </w:style>
  <w:style w:type="character" w:customStyle="1" w:styleId="author0">
    <w:name w:val="author"/>
    <w:rsid w:val="000A4C61"/>
    <w:rPr>
      <w:rFonts w:ascii="Times New Roman" w:hAnsi="Times New Roman"/>
      <w:b/>
      <w:sz w:val="24"/>
    </w:rPr>
  </w:style>
  <w:style w:type="character" w:customStyle="1" w:styleId="articletitle">
    <w:name w:val="articletitle"/>
    <w:rsid w:val="000A4C61"/>
    <w:rPr>
      <w:rFonts w:cs="Times New Roman"/>
    </w:rPr>
  </w:style>
  <w:style w:type="character" w:customStyle="1" w:styleId="6pointChar">
    <w:name w:val="6 point Char"/>
    <w:rsid w:val="000A4C61"/>
    <w:rPr>
      <w:rFonts w:cs="Times New Roman"/>
      <w:sz w:val="12"/>
      <w:lang w:val="en-US" w:eastAsia="en-US"/>
    </w:rPr>
  </w:style>
  <w:style w:type="character" w:customStyle="1" w:styleId="term1">
    <w:name w:val="term1"/>
    <w:rsid w:val="000A4C61"/>
    <w:rPr>
      <w:b/>
      <w:bCs/>
    </w:rPr>
  </w:style>
  <w:style w:type="paragraph" w:customStyle="1" w:styleId="Minimize">
    <w:name w:val="Minimize"/>
    <w:basedOn w:val="Normal"/>
    <w:next w:val="Normal"/>
    <w:qFormat/>
    <w:rsid w:val="000A4C61"/>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0A4C61"/>
    <w:rPr>
      <w:sz w:val="12"/>
      <w:szCs w:val="24"/>
    </w:rPr>
  </w:style>
  <w:style w:type="character" w:customStyle="1" w:styleId="StyleThickunderline">
    <w:name w:val="Style Thick underline"/>
    <w:qFormat/>
    <w:rsid w:val="000A4C61"/>
    <w:rPr>
      <w:u w:val="thick"/>
    </w:rPr>
  </w:style>
  <w:style w:type="character" w:customStyle="1" w:styleId="UnderlineTextChar">
    <w:name w:val="Underline Text Char"/>
    <w:link w:val="UnderlineText"/>
    <w:rsid w:val="000A4C61"/>
    <w:rPr>
      <w:u w:val="single"/>
    </w:rPr>
  </w:style>
  <w:style w:type="numbering" w:customStyle="1" w:styleId="NoList2">
    <w:name w:val="No List2"/>
    <w:next w:val="NoList"/>
    <w:uiPriority w:val="99"/>
    <w:semiHidden/>
    <w:rsid w:val="000A4C61"/>
  </w:style>
  <w:style w:type="paragraph" w:customStyle="1" w:styleId="underlined">
    <w:name w:val="underlined"/>
    <w:next w:val="Normal"/>
    <w:link w:val="underlinedChar"/>
    <w:autoRedefine/>
    <w:qFormat/>
    <w:rsid w:val="000A4C61"/>
    <w:pPr>
      <w:contextualSpacing/>
    </w:pPr>
    <w:rPr>
      <w:rFonts w:ascii="Times New Roman" w:eastAsia="Malgun Gothic" w:hAnsi="Times New Roman" w:cs="Times New Roman"/>
      <w:u w:val="single"/>
    </w:rPr>
  </w:style>
  <w:style w:type="character" w:customStyle="1" w:styleId="underlinedChar">
    <w:name w:val="underlined Char"/>
    <w:link w:val="underlined"/>
    <w:rsid w:val="000A4C61"/>
    <w:rPr>
      <w:rFonts w:ascii="Times New Roman" w:eastAsia="Malgun Gothic" w:hAnsi="Times New Roman" w:cs="Times New Roman"/>
      <w:u w:val="single"/>
    </w:rPr>
  </w:style>
  <w:style w:type="character" w:customStyle="1" w:styleId="Box">
    <w:name w:val="Box!"/>
    <w:uiPriority w:val="1"/>
    <w:rsid w:val="000A4C61"/>
    <w:rPr>
      <w:rFonts w:ascii="Garamond" w:hAnsi="Garamond"/>
      <w:sz w:val="24"/>
      <w:u w:val="single"/>
      <w:bdr w:val="single" w:sz="4" w:space="0" w:color="auto"/>
    </w:rPr>
  </w:style>
  <w:style w:type="character" w:customStyle="1" w:styleId="citechar">
    <w:name w:val="citechar"/>
    <w:rsid w:val="000A4C61"/>
  </w:style>
  <w:style w:type="character" w:customStyle="1" w:styleId="underlinechar">
    <w:name w:val="underlinechar"/>
    <w:rsid w:val="000A4C61"/>
  </w:style>
  <w:style w:type="character" w:customStyle="1" w:styleId="CardUnderlineChar">
    <w:name w:val="Card Underline Char"/>
    <w:rsid w:val="000A4C61"/>
    <w:rPr>
      <w:szCs w:val="24"/>
      <w:u w:val="single"/>
      <w:lang w:val="en-US" w:eastAsia="en-US" w:bidi="ar-SA"/>
    </w:rPr>
  </w:style>
  <w:style w:type="paragraph" w:customStyle="1" w:styleId="Default">
    <w:name w:val="Default"/>
    <w:uiPriority w:val="99"/>
    <w:qFormat/>
    <w:rsid w:val="000A4C61"/>
    <w:pPr>
      <w:autoSpaceDE w:val="0"/>
      <w:autoSpaceDN w:val="0"/>
      <w:adjustRightInd w:val="0"/>
    </w:pPr>
    <w:rPr>
      <w:rFonts w:ascii="Times New Roman" w:eastAsia="Times New Roman" w:hAnsi="Times New Roman" w:cs="Times New Roman"/>
      <w:color w:val="000000"/>
    </w:rPr>
  </w:style>
  <w:style w:type="character" w:customStyle="1" w:styleId="blue">
    <w:name w:val="blue"/>
    <w:rsid w:val="000A4C61"/>
  </w:style>
  <w:style w:type="character" w:customStyle="1" w:styleId="tagciteChar">
    <w:name w:val="tag/cite Char"/>
    <w:rsid w:val="000A4C61"/>
    <w:rPr>
      <w:b/>
      <w:sz w:val="24"/>
      <w:lang w:val="en-US" w:eastAsia="en-US" w:bidi="ar-SA"/>
    </w:rPr>
  </w:style>
  <w:style w:type="character" w:customStyle="1" w:styleId="8pointChar">
    <w:name w:val="8 point Char"/>
    <w:rsid w:val="000A4C61"/>
    <w:rPr>
      <w:sz w:val="16"/>
      <w:lang w:val="en-US" w:eastAsia="en-US" w:bidi="ar-SA"/>
    </w:rPr>
  </w:style>
  <w:style w:type="character" w:customStyle="1" w:styleId="BoldText12pt">
    <w:name w:val="Bold Text 12 pt"/>
    <w:rsid w:val="000A4C61"/>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person-name">
    <w:name w:val="person-name"/>
    <w:rsid w:val="000A4C61"/>
  </w:style>
  <w:style w:type="paragraph" w:customStyle="1" w:styleId="Ununderlined">
    <w:name w:val="Ununderlined"/>
    <w:basedOn w:val="Normal"/>
    <w:link w:val="UnunderlinedChar"/>
    <w:qFormat/>
    <w:rsid w:val="000A4C61"/>
    <w:pPr>
      <w:jc w:val="both"/>
    </w:pPr>
    <w:rPr>
      <w:rFonts w:eastAsia="SimSun"/>
      <w:sz w:val="12"/>
    </w:rPr>
  </w:style>
  <w:style w:type="character" w:customStyle="1" w:styleId="UnunderlinedChar">
    <w:name w:val="Ununderlined Char"/>
    <w:link w:val="Ununderlined"/>
    <w:rsid w:val="000A4C61"/>
    <w:rPr>
      <w:rFonts w:ascii="Calibri" w:eastAsia="SimSun" w:hAnsi="Calibri" w:cs="Calibri"/>
      <w:sz w:val="12"/>
    </w:rPr>
  </w:style>
  <w:style w:type="paragraph" w:customStyle="1" w:styleId="Highlighting">
    <w:name w:val="Highlighting"/>
    <w:basedOn w:val="Normal"/>
    <w:link w:val="HighlightingChar"/>
    <w:autoRedefine/>
    <w:qFormat/>
    <w:rsid w:val="000A4C61"/>
    <w:rPr>
      <w:rFonts w:eastAsia="SimSun"/>
      <w:u w:val="thick"/>
    </w:rPr>
  </w:style>
  <w:style w:type="character" w:customStyle="1" w:styleId="HighlightingChar">
    <w:name w:val="Highlighting Char"/>
    <w:link w:val="Highlighting"/>
    <w:rsid w:val="000A4C61"/>
    <w:rPr>
      <w:rFonts w:ascii="Calibri" w:eastAsia="SimSun" w:hAnsi="Calibri" w:cs="Calibri"/>
      <w:sz w:val="22"/>
      <w:u w:val="thick"/>
    </w:rPr>
  </w:style>
  <w:style w:type="paragraph" w:customStyle="1" w:styleId="evidencetext">
    <w:name w:val="evidence text"/>
    <w:basedOn w:val="Normal"/>
    <w:next w:val="Normal"/>
    <w:link w:val="evidencetextChar1"/>
    <w:uiPriority w:val="99"/>
    <w:qFormat/>
    <w:rsid w:val="000A4C61"/>
    <w:pPr>
      <w:ind w:left="432" w:right="432"/>
    </w:pPr>
    <w:rPr>
      <w:rFonts w:eastAsia="Times New Roman"/>
      <w:color w:val="000000"/>
      <w:sz w:val="16"/>
      <w:lang w:val="x-none" w:eastAsia="x-none"/>
    </w:rPr>
  </w:style>
  <w:style w:type="character" w:customStyle="1" w:styleId="evidencetextChar1">
    <w:name w:val="evidence text Char1"/>
    <w:link w:val="evidencetext"/>
    <w:uiPriority w:val="99"/>
    <w:rsid w:val="000A4C61"/>
    <w:rPr>
      <w:rFonts w:ascii="Calibri" w:eastAsia="Times New Roman" w:hAnsi="Calibri" w:cs="Calibri"/>
      <w:color w:val="000000"/>
      <w:sz w:val="16"/>
      <w:lang w:val="x-none" w:eastAsia="x-none"/>
    </w:rPr>
  </w:style>
  <w:style w:type="character" w:customStyle="1" w:styleId="highlight2">
    <w:name w:val="highlight2"/>
    <w:rsid w:val="000A4C61"/>
    <w:rPr>
      <w:rFonts w:ascii="Arial" w:hAnsi="Arial"/>
      <w:b/>
      <w:sz w:val="19"/>
      <w:u w:val="thick"/>
      <w:bdr w:val="none" w:sz="0" w:space="0" w:color="auto"/>
      <w:shd w:val="clear" w:color="auto" w:fill="auto"/>
    </w:rPr>
  </w:style>
  <w:style w:type="character" w:customStyle="1" w:styleId="box0">
    <w:name w:val="box"/>
    <w:rsid w:val="000A4C61"/>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0A4C61"/>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0A4C61"/>
    <w:rPr>
      <w:rFonts w:ascii="Calibri" w:eastAsia="Times New Roman" w:hAnsi="Calibri" w:cs="Arial"/>
      <w:bCs/>
      <w:iCs/>
      <w:smallCaps/>
      <w:sz w:val="20"/>
      <w:szCs w:val="20"/>
      <w:u w:val="double"/>
    </w:rPr>
  </w:style>
  <w:style w:type="character" w:customStyle="1" w:styleId="CharacterStyle1">
    <w:name w:val="Character Style 1"/>
    <w:rsid w:val="000A4C61"/>
    <w:rPr>
      <w:rFonts w:ascii="Tahoma" w:hAnsi="Tahoma" w:cs="Tahoma" w:hint="default"/>
      <w:sz w:val="18"/>
      <w:szCs w:val="18"/>
    </w:rPr>
  </w:style>
  <w:style w:type="character" w:customStyle="1" w:styleId="UnderlineStyleChar7">
    <w:name w:val="Underline Style Char7"/>
    <w:rsid w:val="000A4C61"/>
    <w:rPr>
      <w:rFonts w:ascii="Garamond" w:hAnsi="Garamond" w:hint="default"/>
      <w:sz w:val="22"/>
      <w:szCs w:val="24"/>
      <w:u w:val="single"/>
      <w:lang w:val="en-US" w:eastAsia="en-US" w:bidi="ar-SA"/>
    </w:rPr>
  </w:style>
  <w:style w:type="character" w:customStyle="1" w:styleId="StyleArial6ptBold">
    <w:name w:val="Style Arial 6 pt Bold"/>
    <w:rsid w:val="000A4C61"/>
    <w:rPr>
      <w:rFonts w:ascii="Arial" w:hAnsi="Arial" w:cs="Arial" w:hint="default"/>
      <w:bCs/>
      <w:sz w:val="12"/>
    </w:rPr>
  </w:style>
  <w:style w:type="paragraph" w:customStyle="1" w:styleId="teaserpermalink">
    <w:name w:val="teaser_permalink"/>
    <w:basedOn w:val="Normal"/>
    <w:uiPriority w:val="99"/>
    <w:qFormat/>
    <w:rsid w:val="000A4C61"/>
    <w:pPr>
      <w:spacing w:before="100" w:beforeAutospacing="1" w:after="100" w:afterAutospacing="1"/>
    </w:pPr>
    <w:rPr>
      <w:rFonts w:eastAsia="Times New Roman"/>
      <w:lang w:eastAsia="zh-CN"/>
    </w:rPr>
  </w:style>
  <w:style w:type="character" w:customStyle="1" w:styleId="Heading2Char5">
    <w:name w:val="Heading 2 Char5"/>
    <w:rsid w:val="000A4C61"/>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0A4C61"/>
    <w:rPr>
      <w:rFonts w:eastAsia="Calibri"/>
      <w:sz w:val="14"/>
    </w:rPr>
  </w:style>
  <w:style w:type="character" w:customStyle="1" w:styleId="SmalltextChar">
    <w:name w:val="Small text Char"/>
    <w:aliases w:val="Quote Char,Quote1 Char1"/>
    <w:link w:val="Smalltext0"/>
    <w:rsid w:val="000A4C61"/>
    <w:rPr>
      <w:rFonts w:ascii="Calibri" w:eastAsia="Calibri" w:hAnsi="Calibri" w:cs="Calibri"/>
      <w:sz w:val="14"/>
    </w:rPr>
  </w:style>
  <w:style w:type="character" w:customStyle="1" w:styleId="TagGreg">
    <w:name w:val="TagGreg"/>
    <w:uiPriority w:val="1"/>
    <w:qFormat/>
    <w:rsid w:val="000A4C61"/>
    <w:rPr>
      <w:b/>
      <w:sz w:val="24"/>
    </w:rPr>
  </w:style>
  <w:style w:type="character" w:customStyle="1" w:styleId="SmallText-New">
    <w:name w:val="Small Text - New"/>
    <w:rsid w:val="000A4C61"/>
    <w:rPr>
      <w:rFonts w:ascii="Arial Narrow" w:hAnsi="Arial Narrow"/>
      <w:sz w:val="14"/>
    </w:rPr>
  </w:style>
  <w:style w:type="character" w:customStyle="1" w:styleId="Underlined-New">
    <w:name w:val="Underlined - New"/>
    <w:rsid w:val="000A4C61"/>
    <w:rPr>
      <w:rFonts w:ascii="Arial Narrow" w:hAnsi="Arial Narrow"/>
      <w:sz w:val="16"/>
      <w:u w:val="single"/>
    </w:rPr>
  </w:style>
  <w:style w:type="character" w:customStyle="1" w:styleId="Boxing-New">
    <w:name w:val="Boxing - New"/>
    <w:rsid w:val="000A4C61"/>
    <w:rPr>
      <w:rFonts w:ascii="Arial Narrow" w:hAnsi="Arial Narrow"/>
      <w:sz w:val="16"/>
      <w:u w:val="none"/>
      <w:bdr w:val="single" w:sz="4" w:space="0" w:color="auto"/>
    </w:rPr>
  </w:style>
  <w:style w:type="character" w:customStyle="1" w:styleId="hilite1">
    <w:name w:val="hilite1"/>
    <w:rsid w:val="000A4C61"/>
    <w:rPr>
      <w:rFonts w:ascii="Arial Narrow" w:hAnsi="Arial Narrow"/>
      <w:sz w:val="18"/>
      <w:u w:val="single"/>
      <w:bdr w:val="none" w:sz="0" w:space="0" w:color="auto"/>
      <w:shd w:val="clear" w:color="auto" w:fill="00FF00"/>
    </w:rPr>
  </w:style>
  <w:style w:type="character" w:customStyle="1" w:styleId="f">
    <w:name w:val="f"/>
    <w:rsid w:val="000A4C61"/>
  </w:style>
  <w:style w:type="paragraph" w:customStyle="1" w:styleId="StyleStyle49pt">
    <w:name w:val="Style Style4 + 9 pt"/>
    <w:basedOn w:val="Style4"/>
    <w:link w:val="StyleStyle49ptChar"/>
    <w:qFormat/>
    <w:rsid w:val="000A4C61"/>
  </w:style>
  <w:style w:type="character" w:customStyle="1" w:styleId="StyleStyle49ptChar">
    <w:name w:val="Style Style4 + 9 pt Char"/>
    <w:link w:val="StyleStyle49pt"/>
    <w:rsid w:val="000A4C61"/>
    <w:rPr>
      <w:rFonts w:ascii="Calibri" w:eastAsia="Times New Roman" w:hAnsi="Calibri" w:cs="Calibri"/>
      <w:sz w:val="22"/>
      <w:u w:val="single"/>
    </w:rPr>
  </w:style>
  <w:style w:type="paragraph" w:customStyle="1" w:styleId="StyleStyle49ptBold">
    <w:name w:val="Style Style4 + 9 pt Bold"/>
    <w:basedOn w:val="Style4"/>
    <w:link w:val="StyleStyle49ptBoldChar"/>
    <w:qFormat/>
    <w:rsid w:val="000A4C61"/>
    <w:rPr>
      <w:b/>
      <w:bCs/>
    </w:rPr>
  </w:style>
  <w:style w:type="character" w:customStyle="1" w:styleId="StyleStyle49ptBoldChar">
    <w:name w:val="Style Style4 + 9 pt Bold Char"/>
    <w:link w:val="StyleStyle49ptBold"/>
    <w:rsid w:val="000A4C61"/>
    <w:rPr>
      <w:rFonts w:ascii="Calibri" w:eastAsia="Times New Roman" w:hAnsi="Calibri" w:cs="Calibri"/>
      <w:b/>
      <w:bCs/>
      <w:sz w:val="22"/>
      <w:u w:val="single"/>
    </w:rPr>
  </w:style>
  <w:style w:type="character" w:customStyle="1" w:styleId="StyleDebateUnderline10pt">
    <w:name w:val="Style Debate Underline + 10 pt"/>
    <w:rsid w:val="000A4C61"/>
    <w:rPr>
      <w:rFonts w:ascii="Times New Roman" w:hAnsi="Times New Roman"/>
      <w:sz w:val="20"/>
      <w:szCs w:val="20"/>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0A4C61"/>
    <w:rPr>
      <w:rFonts w:ascii="Times New Roman" w:eastAsia="Times New Roman" w:hAnsi="Times New Roman" w:cs="Times New Roman"/>
      <w:sz w:val="22"/>
    </w:rPr>
  </w:style>
  <w:style w:type="character" w:customStyle="1" w:styleId="ssl01">
    <w:name w:val="ss_l01"/>
    <w:rsid w:val="000A4C61"/>
    <w:rPr>
      <w:color w:val="000000"/>
      <w:sz w:val="32"/>
      <w:szCs w:val="32"/>
    </w:rPr>
  </w:style>
  <w:style w:type="paragraph" w:customStyle="1" w:styleId="Normaltag">
    <w:name w:val="Normal tag"/>
    <w:basedOn w:val="Normal"/>
    <w:link w:val="NormaltagChar"/>
    <w:qFormat/>
    <w:rsid w:val="000A4C61"/>
    <w:rPr>
      <w:rFonts w:eastAsia="Times New Roman"/>
      <w:b/>
      <w:szCs w:val="20"/>
    </w:rPr>
  </w:style>
  <w:style w:type="character" w:customStyle="1" w:styleId="NormaltagChar">
    <w:name w:val="Normal tag Char"/>
    <w:link w:val="Normaltag"/>
    <w:rsid w:val="000A4C61"/>
    <w:rPr>
      <w:rFonts w:ascii="Calibri" w:eastAsia="Times New Roman" w:hAnsi="Calibri" w:cs="Calibri"/>
      <w:b/>
      <w:sz w:val="22"/>
      <w:szCs w:val="20"/>
    </w:rPr>
  </w:style>
  <w:style w:type="paragraph" w:customStyle="1" w:styleId="Cardnon-underlined">
    <w:name w:val="Card non-underlined"/>
    <w:basedOn w:val="Normal"/>
    <w:link w:val="Cardnon-underlinedChar"/>
    <w:autoRedefine/>
    <w:qFormat/>
    <w:rsid w:val="000A4C61"/>
    <w:rPr>
      <w:rFonts w:eastAsia="Times New Roman"/>
      <w:szCs w:val="20"/>
    </w:rPr>
  </w:style>
  <w:style w:type="character" w:customStyle="1" w:styleId="Cardnon-underlinedChar">
    <w:name w:val="Card non-underlined Char"/>
    <w:link w:val="Cardnon-underlined"/>
    <w:rsid w:val="000A4C61"/>
    <w:rPr>
      <w:rFonts w:ascii="Calibri" w:eastAsia="Times New Roman" w:hAnsi="Calibri" w:cs="Calibri"/>
      <w:sz w:val="22"/>
      <w:szCs w:val="20"/>
    </w:rPr>
  </w:style>
  <w:style w:type="paragraph" w:customStyle="1" w:styleId="tiny">
    <w:name w:val="tiny"/>
    <w:next w:val="Normal"/>
    <w:link w:val="tinyChar"/>
    <w:autoRedefine/>
    <w:qFormat/>
    <w:rsid w:val="000A4C61"/>
    <w:pPr>
      <w:contextualSpacing/>
    </w:pPr>
    <w:rPr>
      <w:rFonts w:ascii="Times New Roman" w:eastAsia="Malgun Gothic" w:hAnsi="Times New Roman" w:cs="Times New Roman"/>
      <w:sz w:val="20"/>
      <w:szCs w:val="20"/>
    </w:rPr>
  </w:style>
  <w:style w:type="character" w:customStyle="1" w:styleId="tinyChar">
    <w:name w:val="tiny Char"/>
    <w:link w:val="tiny"/>
    <w:rsid w:val="000A4C61"/>
    <w:rPr>
      <w:rFonts w:ascii="Times New Roman" w:eastAsia="Malgun Gothic" w:hAnsi="Times New Roman" w:cs="Times New Roman"/>
      <w:sz w:val="20"/>
      <w:szCs w:val="20"/>
    </w:rPr>
  </w:style>
  <w:style w:type="character" w:customStyle="1" w:styleId="Style11Char">
    <w:name w:val="Style11 Char"/>
    <w:link w:val="Style11"/>
    <w:rsid w:val="000A4C61"/>
    <w:rPr>
      <w:b/>
      <w:u w:val="thick"/>
    </w:rPr>
  </w:style>
  <w:style w:type="character" w:customStyle="1" w:styleId="Style12Char">
    <w:name w:val="Style12 Char"/>
    <w:link w:val="Style12"/>
    <w:rsid w:val="000A4C61"/>
    <w:rPr>
      <w:b/>
      <w:u w:val="thick"/>
    </w:rPr>
  </w:style>
  <w:style w:type="character" w:customStyle="1" w:styleId="Heading4Char1">
    <w:name w:val="Heading 4 Char1"/>
    <w:rsid w:val="000A4C61"/>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0A4C61"/>
    <w:pPr>
      <w:spacing w:after="240"/>
      <w:jc w:val="center"/>
    </w:pPr>
    <w:rPr>
      <w:rFonts w:eastAsia="Times New Roman"/>
      <w:b/>
      <w:sz w:val="32"/>
      <w:szCs w:val="20"/>
      <w:u w:val="single"/>
    </w:rPr>
  </w:style>
  <w:style w:type="paragraph" w:customStyle="1" w:styleId="TxBrp1">
    <w:name w:val="TxBr_p1"/>
    <w:basedOn w:val="Normal"/>
    <w:uiPriority w:val="99"/>
    <w:qFormat/>
    <w:rsid w:val="000A4C61"/>
    <w:pPr>
      <w:tabs>
        <w:tab w:val="left" w:pos="204"/>
      </w:tabs>
      <w:autoSpaceDE w:val="0"/>
      <w:autoSpaceDN w:val="0"/>
      <w:adjustRightInd w:val="0"/>
      <w:spacing w:line="272" w:lineRule="atLeast"/>
      <w:jc w:val="both"/>
    </w:pPr>
    <w:rPr>
      <w:rFonts w:eastAsia="Times New Roman"/>
    </w:rPr>
  </w:style>
  <w:style w:type="paragraph" w:customStyle="1" w:styleId="fullstory">
    <w:name w:val="fullstory"/>
    <w:basedOn w:val="Normal"/>
    <w:uiPriority w:val="99"/>
    <w:qFormat/>
    <w:rsid w:val="000A4C61"/>
    <w:pPr>
      <w:spacing w:before="100" w:beforeAutospacing="1" w:after="100" w:afterAutospacing="1"/>
    </w:pPr>
    <w:rPr>
      <w:rFonts w:eastAsia="Times New Roman"/>
    </w:rPr>
  </w:style>
  <w:style w:type="paragraph" w:styleId="BodyTextIndent">
    <w:name w:val="Body Text Indent"/>
    <w:basedOn w:val="Default"/>
    <w:next w:val="Default"/>
    <w:link w:val="BodyTextIndentChar"/>
    <w:uiPriority w:val="99"/>
    <w:rsid w:val="000A4C61"/>
    <w:rPr>
      <w:color w:val="auto"/>
    </w:rPr>
  </w:style>
  <w:style w:type="character" w:customStyle="1" w:styleId="BodyTextIndentChar">
    <w:name w:val="Body Text Indent Char"/>
    <w:basedOn w:val="DefaultParagraphFont"/>
    <w:link w:val="BodyTextIndent"/>
    <w:uiPriority w:val="99"/>
    <w:rsid w:val="000A4C61"/>
    <w:rPr>
      <w:rFonts w:ascii="Times New Roman" w:eastAsia="Times New Roman" w:hAnsi="Times New Roman" w:cs="Times New Roman"/>
    </w:rPr>
  </w:style>
  <w:style w:type="character" w:styleId="FootnoteReference">
    <w:name w:val="footnote reference"/>
    <w:uiPriority w:val="99"/>
    <w:rsid w:val="000A4C61"/>
    <w:rPr>
      <w:color w:val="000000"/>
    </w:rPr>
  </w:style>
  <w:style w:type="character" w:customStyle="1" w:styleId="allocatoragentsleft">
    <w:name w:val="al_locatoragentsleft"/>
    <w:rsid w:val="000A4C61"/>
  </w:style>
  <w:style w:type="character" w:customStyle="1" w:styleId="grey10">
    <w:name w:val="grey10"/>
    <w:rsid w:val="000A4C61"/>
  </w:style>
  <w:style w:type="character" w:styleId="HTMLTypewriter">
    <w:name w:val="HTML Typewriter"/>
    <w:unhideWhenUsed/>
    <w:rsid w:val="000A4C61"/>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0A4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0A4C61"/>
    <w:rPr>
      <w:rFonts w:ascii="Courier New" w:eastAsia="Times New Roman" w:hAnsi="Courier New" w:cs="Courier New"/>
      <w:sz w:val="22"/>
      <w:szCs w:val="20"/>
    </w:rPr>
  </w:style>
  <w:style w:type="character" w:customStyle="1" w:styleId="hit">
    <w:name w:val="hit"/>
    <w:rsid w:val="000A4C61"/>
    <w:rPr>
      <w:rFonts w:cs="Times New Roman"/>
    </w:rPr>
  </w:style>
  <w:style w:type="character" w:customStyle="1" w:styleId="Style12ptBoldUnderline1">
    <w:name w:val="Style 12 pt Bold Underline1"/>
    <w:rsid w:val="000A4C61"/>
    <w:rPr>
      <w:b/>
      <w:bCs/>
      <w:sz w:val="24"/>
      <w:u w:val="single"/>
    </w:rPr>
  </w:style>
  <w:style w:type="character" w:customStyle="1" w:styleId="UnderlinesCharChar">
    <w:name w:val="Underlines Char Char"/>
    <w:rsid w:val="000A4C61"/>
    <w:rPr>
      <w:rFonts w:cs="Arial"/>
      <w:b/>
      <w:bCs/>
      <w:noProof w:val="0"/>
      <w:sz w:val="22"/>
      <w:szCs w:val="26"/>
      <w:u w:val="single"/>
      <w:lang w:val="en-US" w:eastAsia="en-US" w:bidi="ar-SA"/>
    </w:rPr>
  </w:style>
  <w:style w:type="paragraph" w:customStyle="1" w:styleId="Carding">
    <w:name w:val="Carding"/>
    <w:basedOn w:val="Normal"/>
    <w:uiPriority w:val="99"/>
    <w:qFormat/>
    <w:rsid w:val="000A4C61"/>
    <w:rPr>
      <w:rFonts w:eastAsia="Times New Roman"/>
      <w:sz w:val="18"/>
    </w:rPr>
  </w:style>
  <w:style w:type="paragraph" w:customStyle="1" w:styleId="Style3">
    <w:name w:val="Style3"/>
    <w:basedOn w:val="Normal"/>
    <w:link w:val="Style3Char"/>
    <w:uiPriority w:val="99"/>
    <w:qFormat/>
    <w:rsid w:val="000A4C61"/>
    <w:rPr>
      <w:rFonts w:eastAsia="Times New Roman"/>
      <w:b/>
    </w:rPr>
  </w:style>
  <w:style w:type="character" w:customStyle="1" w:styleId="Style3Char">
    <w:name w:val="Style3 Char"/>
    <w:link w:val="Style3"/>
    <w:uiPriority w:val="99"/>
    <w:rsid w:val="000A4C61"/>
    <w:rPr>
      <w:rFonts w:ascii="Calibri" w:eastAsia="Times New Roman" w:hAnsi="Calibri" w:cs="Calibri"/>
      <w:b/>
      <w:sz w:val="22"/>
    </w:rPr>
  </w:style>
  <w:style w:type="character" w:customStyle="1" w:styleId="aunderline">
    <w:name w:val="aunderline"/>
    <w:qFormat/>
    <w:rsid w:val="000A4C61"/>
    <w:rPr>
      <w:rFonts w:ascii="Times New Roman" w:hAnsi="Times New Roman"/>
      <w:sz w:val="20"/>
      <w:szCs w:val="24"/>
      <w:u w:val="thick"/>
    </w:rPr>
  </w:style>
  <w:style w:type="character" w:customStyle="1" w:styleId="tagChar2">
    <w:name w:val="tag Char2"/>
    <w:uiPriority w:val="9"/>
    <w:qFormat/>
    <w:rsid w:val="000A4C61"/>
    <w:rPr>
      <w:b/>
      <w:noProof w:val="0"/>
      <w:sz w:val="24"/>
      <w:lang w:val="en-US" w:eastAsia="en-US" w:bidi="ar-SA"/>
    </w:rPr>
  </w:style>
  <w:style w:type="character" w:customStyle="1" w:styleId="Taggin-New">
    <w:name w:val="Taggin - New"/>
    <w:rsid w:val="000A4C61"/>
    <w:rPr>
      <w:rFonts w:ascii="Arial Narrow" w:hAnsi="Arial Narrow"/>
      <w:b/>
      <w:sz w:val="22"/>
    </w:rPr>
  </w:style>
  <w:style w:type="character" w:customStyle="1" w:styleId="27">
    <w:name w:val="27"/>
    <w:rsid w:val="000A4C61"/>
    <w:rPr>
      <w:rFonts w:cs="Arial"/>
      <w:bCs/>
      <w:sz w:val="20"/>
      <w:u w:val="single"/>
      <w:lang w:val="en-US" w:eastAsia="en-US" w:bidi="ar-SA"/>
    </w:rPr>
  </w:style>
  <w:style w:type="character" w:customStyle="1" w:styleId="ilad">
    <w:name w:val="il_ad"/>
    <w:rsid w:val="000A4C61"/>
  </w:style>
  <w:style w:type="paragraph" w:customStyle="1" w:styleId="CardsHighlighted">
    <w:name w:val="Cards Highlighted"/>
    <w:next w:val="Normal"/>
    <w:link w:val="CardsHighlightedChar"/>
    <w:qFormat/>
    <w:rsid w:val="000A4C61"/>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0A4C61"/>
    <w:rPr>
      <w:rFonts w:ascii="Times New Roman" w:eastAsia="Calibri" w:hAnsi="Times New Roman" w:cs="Times New Roman"/>
      <w:szCs w:val="20"/>
      <w:u w:val="single"/>
      <w:shd w:val="clear" w:color="auto" w:fill="00FFFF"/>
    </w:rPr>
  </w:style>
  <w:style w:type="character" w:customStyle="1" w:styleId="CardUnderlined">
    <w:name w:val="Card Underlined"/>
    <w:rsid w:val="000A4C61"/>
    <w:rPr>
      <w:rFonts w:ascii="Garamond" w:hAnsi="Garamond"/>
      <w:sz w:val="22"/>
      <w:szCs w:val="24"/>
      <w:u w:val="single"/>
      <w:lang w:val="en-US" w:eastAsia="en-US" w:bidi="ar-SA"/>
    </w:rPr>
  </w:style>
  <w:style w:type="paragraph" w:customStyle="1" w:styleId="Style2">
    <w:name w:val="Style2"/>
    <w:basedOn w:val="Heading4"/>
    <w:uiPriority w:val="99"/>
    <w:qFormat/>
    <w:rsid w:val="000A4C61"/>
    <w:pPr>
      <w:spacing w:before="0"/>
    </w:pPr>
    <w:rPr>
      <w:rFonts w:eastAsia="Times New Roman" w:cs="Times New Roman"/>
      <w:caps/>
      <w:szCs w:val="20"/>
    </w:rPr>
  </w:style>
  <w:style w:type="character" w:customStyle="1" w:styleId="StyleStyle4CharTimesNewRoman11pt">
    <w:name w:val="Style Style4 Char + Times New Roman 11 pt"/>
    <w:rsid w:val="000A4C61"/>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0A4C61"/>
    <w:rPr>
      <w:rFonts w:ascii="Times New Roman" w:hAnsi="Times New Roman"/>
      <w:b/>
      <w:bCs/>
      <w:sz w:val="20"/>
      <w:szCs w:val="24"/>
      <w:u w:val="single"/>
      <w:lang w:val="en-US" w:eastAsia="en-US" w:bidi="ar-SA"/>
    </w:rPr>
  </w:style>
  <w:style w:type="character" w:customStyle="1" w:styleId="SmallFontChar">
    <w:name w:val="Small Font Char"/>
    <w:link w:val="SmallFont"/>
    <w:rsid w:val="000A4C61"/>
    <w:rPr>
      <w:sz w:val="14"/>
      <w:szCs w:val="18"/>
    </w:rPr>
  </w:style>
  <w:style w:type="paragraph" w:customStyle="1" w:styleId="SmallFont">
    <w:name w:val="Small Font"/>
    <w:basedOn w:val="Normal"/>
    <w:link w:val="SmallFontChar"/>
    <w:qFormat/>
    <w:rsid w:val="000A4C61"/>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0A4C61"/>
    <w:pPr>
      <w:contextualSpacing/>
    </w:pPr>
    <w:rPr>
      <w:rFonts w:ascii="Times New Roman" w:eastAsia="Malgun Gothic" w:hAnsi="Times New Roman" w:cs="Times New Roman"/>
      <w:b/>
      <w:sz w:val="22"/>
      <w:u w:val="single"/>
    </w:rPr>
  </w:style>
  <w:style w:type="character" w:customStyle="1" w:styleId="citesChar">
    <w:name w:val="cites Char"/>
    <w:aliases w:val="Heading 1 Char3"/>
    <w:link w:val="cites"/>
    <w:rsid w:val="000A4C61"/>
    <w:rPr>
      <w:rFonts w:ascii="Times New Roman" w:eastAsia="Malgun Gothic" w:hAnsi="Times New Roman" w:cs="Times New Roman"/>
      <w:b/>
      <w:sz w:val="22"/>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0A4C61"/>
    <w:rPr>
      <w:b/>
      <w:sz w:val="22"/>
    </w:rPr>
  </w:style>
  <w:style w:type="character" w:customStyle="1" w:styleId="wikiexternallink">
    <w:name w:val="wikiexternallink"/>
    <w:rsid w:val="000A4C61"/>
  </w:style>
  <w:style w:type="character" w:customStyle="1" w:styleId="senselabelstart">
    <w:name w:val="sense_label start"/>
    <w:rsid w:val="000A4C61"/>
  </w:style>
  <w:style w:type="character" w:customStyle="1" w:styleId="sensecontent">
    <w:name w:val="sense_content"/>
    <w:rsid w:val="000A4C61"/>
  </w:style>
  <w:style w:type="character" w:customStyle="1" w:styleId="vi">
    <w:name w:val="vi"/>
    <w:rsid w:val="000A4C61"/>
  </w:style>
  <w:style w:type="character" w:customStyle="1" w:styleId="pagetitle">
    <w:name w:val="pagetitle"/>
    <w:rsid w:val="000A4C61"/>
  </w:style>
  <w:style w:type="paragraph" w:customStyle="1" w:styleId="text">
    <w:name w:val="text"/>
    <w:basedOn w:val="Normal"/>
    <w:uiPriority w:val="99"/>
    <w:qFormat/>
    <w:rsid w:val="000A4C61"/>
    <w:pPr>
      <w:spacing w:before="100" w:beforeAutospacing="1" w:after="100" w:afterAutospacing="1"/>
    </w:pPr>
    <w:rPr>
      <w:rFonts w:eastAsia="Times New Roman"/>
    </w:rPr>
  </w:style>
  <w:style w:type="character" w:customStyle="1" w:styleId="wikigeneratedlinkcontent">
    <w:name w:val="wikigeneratedlinkcontent"/>
    <w:rsid w:val="000A4C61"/>
  </w:style>
  <w:style w:type="character" w:customStyle="1" w:styleId="StyleUnderlineCharChar9ptBold1">
    <w:name w:val="Style Underline Char Char + 9 pt Bold1"/>
    <w:rsid w:val="000A4C6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A4C61"/>
    <w:rPr>
      <w:rFonts w:ascii="Times New Roman" w:hAnsi="Times New Roman"/>
      <w:sz w:val="20"/>
      <w:szCs w:val="24"/>
      <w:u w:val="single"/>
      <w:lang w:val="en-US" w:eastAsia="en-US" w:bidi="ar-SA"/>
    </w:rPr>
  </w:style>
  <w:style w:type="character" w:customStyle="1" w:styleId="StyleUnderlineChar9pt">
    <w:name w:val="Style Underline Char + 9 pt"/>
    <w:rsid w:val="000A4C61"/>
    <w:rPr>
      <w:rFonts w:ascii="Times New Roman" w:hAnsi="Times New Roman"/>
      <w:sz w:val="20"/>
      <w:u w:val="single"/>
      <w:lang w:val="en-US" w:eastAsia="en-US" w:bidi="ar-SA"/>
    </w:rPr>
  </w:style>
  <w:style w:type="character" w:customStyle="1" w:styleId="Style9ptUnderline">
    <w:name w:val="Style 9 pt Underline"/>
    <w:rsid w:val="000A4C61"/>
    <w:rPr>
      <w:sz w:val="20"/>
      <w:u w:val="single"/>
    </w:rPr>
  </w:style>
  <w:style w:type="character" w:customStyle="1" w:styleId="Style9ptBoldUnderline">
    <w:name w:val="Style 9 pt Bold Underline"/>
    <w:rsid w:val="000A4C61"/>
    <w:rPr>
      <w:b/>
      <w:bCs/>
      <w:sz w:val="20"/>
      <w:u w:val="single"/>
    </w:rPr>
  </w:style>
  <w:style w:type="paragraph" w:customStyle="1" w:styleId="StyleUnderline9pt">
    <w:name w:val="Style Underline + 9 pt"/>
    <w:link w:val="StyleUnderline9ptChar"/>
    <w:qFormat/>
    <w:rsid w:val="000A4C61"/>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0A4C61"/>
    <w:rPr>
      <w:rFonts w:ascii="Calibri" w:eastAsia="Times New Roman" w:hAnsi="Calibri" w:cs="Times New Roman"/>
      <w:sz w:val="22"/>
      <w:szCs w:val="20"/>
      <w:u w:val="single"/>
    </w:rPr>
  </w:style>
  <w:style w:type="character" w:customStyle="1" w:styleId="StyleUnderlineChar9ptBold">
    <w:name w:val="Style Underline Char + 9 pt Bold"/>
    <w:rsid w:val="000A4C61"/>
    <w:rPr>
      <w:rFonts w:ascii="Times New Roman" w:hAnsi="Times New Roman"/>
      <w:b/>
      <w:bCs/>
      <w:sz w:val="20"/>
      <w:u w:val="single"/>
      <w:lang w:val="en-US" w:eastAsia="en-US" w:bidi="ar-SA"/>
    </w:rPr>
  </w:style>
  <w:style w:type="character" w:customStyle="1" w:styleId="StyleUnderlineChar1Bold">
    <w:name w:val="Style Underline Char1 + Bold"/>
    <w:rsid w:val="000A4C6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A4C61"/>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0A4C61"/>
    <w:rPr>
      <w:rFonts w:ascii="Arial Narrow" w:eastAsia="Times New Roman" w:hAnsi="Arial Narrow" w:cs="Calibri"/>
      <w:kern w:val="32"/>
      <w:sz w:val="22"/>
      <w:szCs w:val="20"/>
    </w:rPr>
  </w:style>
  <w:style w:type="paragraph" w:customStyle="1" w:styleId="TagsCharChar">
    <w:name w:val="Tags Char Char"/>
    <w:basedOn w:val="Normal"/>
    <w:uiPriority w:val="99"/>
    <w:qFormat/>
    <w:rsid w:val="000A4C61"/>
    <w:rPr>
      <w:rFonts w:ascii="Times" w:eastAsia="Times" w:hAnsi="Times"/>
      <w:b/>
    </w:rPr>
  </w:style>
  <w:style w:type="character" w:customStyle="1" w:styleId="TagsCharCharChar">
    <w:name w:val="Tags Char Char Char"/>
    <w:rsid w:val="000A4C6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A4C61"/>
    <w:pPr>
      <w:spacing w:before="100" w:beforeAutospacing="1" w:after="100" w:afterAutospacing="1"/>
    </w:pPr>
    <w:rPr>
      <w:rFonts w:eastAsia="Times New Roman"/>
      <w:sz w:val="18"/>
      <w:szCs w:val="18"/>
    </w:rPr>
  </w:style>
  <w:style w:type="character" w:customStyle="1" w:styleId="Style11ptBlackUnderline">
    <w:name w:val="Style 11 pt Black Underline"/>
    <w:rsid w:val="000A4C61"/>
    <w:rPr>
      <w:color w:val="000000"/>
      <w:sz w:val="20"/>
      <w:u w:val="single"/>
    </w:rPr>
  </w:style>
  <w:style w:type="character" w:customStyle="1" w:styleId="Style11ptBlack">
    <w:name w:val="Style 11 pt Black"/>
    <w:rsid w:val="000A4C61"/>
    <w:rPr>
      <w:color w:val="000000"/>
      <w:sz w:val="20"/>
    </w:rPr>
  </w:style>
  <w:style w:type="character" w:customStyle="1" w:styleId="Heading2Char1CharCharCharCharCharC">
    <w:name w:val="Heading 2 Char1 Char Char Char Char Char C"/>
    <w:rsid w:val="000A4C61"/>
    <w:rPr>
      <w:rFonts w:cs="Arial"/>
      <w:b/>
      <w:bCs/>
      <w:iCs/>
      <w:sz w:val="24"/>
      <w:szCs w:val="28"/>
      <w:lang w:val="en-US" w:eastAsia="en-US" w:bidi="ar-SA"/>
    </w:rPr>
  </w:style>
  <w:style w:type="character" w:customStyle="1" w:styleId="StyleUnderlineCharTimesBold">
    <w:name w:val="Style Underline Char + Times Bold"/>
    <w:rsid w:val="000A4C61"/>
    <w:rPr>
      <w:rFonts w:ascii="Times" w:hAnsi="Times"/>
      <w:b w:val="0"/>
      <w:bCs/>
      <w:sz w:val="20"/>
      <w:u w:val="single"/>
    </w:rPr>
  </w:style>
  <w:style w:type="character" w:customStyle="1" w:styleId="blubigktbiz">
    <w:name w:val="blubigktbiz"/>
    <w:rsid w:val="000A4C61"/>
  </w:style>
  <w:style w:type="character" w:customStyle="1" w:styleId="evidencetextChar">
    <w:name w:val="evidence text Char"/>
    <w:rsid w:val="000A4C61"/>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A4C61"/>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0A4C61"/>
    <w:rPr>
      <w:rFonts w:ascii="Calibri" w:eastAsia="Times New Roman" w:hAnsi="Calibri" w:cs="Calibri"/>
      <w:szCs w:val="20"/>
      <w:u w:val="thick"/>
      <w:bdr w:val="single" w:sz="4" w:space="0" w:color="auto"/>
    </w:rPr>
  </w:style>
  <w:style w:type="paragraph" w:styleId="Caption">
    <w:name w:val="caption"/>
    <w:aliases w:val="caption"/>
    <w:basedOn w:val="Normal"/>
    <w:next w:val="Normal"/>
    <w:qFormat/>
    <w:rsid w:val="000A4C61"/>
    <w:rPr>
      <w:rFonts w:eastAsia="Times New Roman"/>
      <w:b/>
      <w:bCs/>
      <w:sz w:val="18"/>
      <w:szCs w:val="18"/>
      <w:lang w:bidi="en-US"/>
    </w:rPr>
  </w:style>
  <w:style w:type="character" w:customStyle="1" w:styleId="Style4CharChar">
    <w:name w:val="Style4 Char Char"/>
    <w:rsid w:val="000A4C61"/>
    <w:rPr>
      <w:rFonts w:ascii="Arial Narrow" w:hAnsi="Arial Narrow"/>
      <w:noProof w:val="0"/>
      <w:szCs w:val="24"/>
      <w:u w:val="single"/>
      <w:lang w:val="en-US" w:eastAsia="en-US" w:bidi="ar-SA"/>
    </w:rPr>
  </w:style>
  <w:style w:type="character" w:customStyle="1" w:styleId="StyleUnderline4">
    <w:name w:val="Style Underline4"/>
    <w:rsid w:val="000A4C61"/>
    <w:rPr>
      <w:u w:val="single"/>
    </w:rPr>
  </w:style>
  <w:style w:type="character" w:customStyle="1" w:styleId="BodyText3Char">
    <w:name w:val="Body Text 3 Char"/>
    <w:link w:val="BodyText3"/>
    <w:rsid w:val="000A4C61"/>
    <w:rPr>
      <w:rFonts w:ascii="Arial Narrow" w:eastAsia="Times New Roman" w:hAnsi="Arial Narrow"/>
      <w:sz w:val="16"/>
      <w:szCs w:val="16"/>
    </w:rPr>
  </w:style>
  <w:style w:type="paragraph" w:styleId="BodyText3">
    <w:name w:val="Body Text 3"/>
    <w:basedOn w:val="Normal"/>
    <w:link w:val="BodyText3Char"/>
    <w:rsid w:val="000A4C61"/>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0A4C61"/>
    <w:rPr>
      <w:rFonts w:ascii="Calibri" w:hAnsi="Calibri" w:cs="Calibri"/>
      <w:sz w:val="16"/>
      <w:szCs w:val="16"/>
    </w:rPr>
  </w:style>
  <w:style w:type="character" w:customStyle="1" w:styleId="StyleEmphasisArial12ptBold">
    <w:name w:val="Style Emphasis + Arial 12 pt Bold"/>
    <w:rsid w:val="000A4C61"/>
    <w:rPr>
      <w:rFonts w:ascii="Arial" w:hAnsi="Arial"/>
      <w:b/>
      <w:bCs/>
      <w:i/>
      <w:iCs/>
      <w:sz w:val="24"/>
    </w:rPr>
  </w:style>
  <w:style w:type="character" w:customStyle="1" w:styleId="super">
    <w:name w:val="super"/>
    <w:rsid w:val="000A4C61"/>
  </w:style>
  <w:style w:type="character" w:customStyle="1" w:styleId="text30">
    <w:name w:val="text30"/>
    <w:rsid w:val="000A4C61"/>
  </w:style>
  <w:style w:type="character" w:customStyle="1" w:styleId="uppercase">
    <w:name w:val="uppercase"/>
    <w:rsid w:val="000A4C61"/>
  </w:style>
  <w:style w:type="character" w:customStyle="1" w:styleId="bodytext0">
    <w:name w:val="bodytext"/>
    <w:rsid w:val="000A4C61"/>
  </w:style>
  <w:style w:type="character" w:customStyle="1" w:styleId="entry-title">
    <w:name w:val="entry-title"/>
    <w:rsid w:val="000A4C61"/>
  </w:style>
  <w:style w:type="character" w:customStyle="1" w:styleId="BodyTextIndentChar1">
    <w:name w:val="Body Text Indent Char1"/>
    <w:uiPriority w:val="99"/>
    <w:rsid w:val="000A4C61"/>
    <w:rPr>
      <w:rFonts w:ascii="Times New Roman" w:hAnsi="Times New Roman" w:cs="Times New Roman"/>
      <w:sz w:val="20"/>
    </w:rPr>
  </w:style>
  <w:style w:type="character" w:customStyle="1" w:styleId="HTMLPreformattedChar1">
    <w:name w:val="HTML Preformatted Char1"/>
    <w:uiPriority w:val="99"/>
    <w:rsid w:val="000A4C61"/>
    <w:rPr>
      <w:rFonts w:ascii="Consolas" w:hAnsi="Consolas" w:cs="Consolas"/>
      <w:sz w:val="20"/>
      <w:szCs w:val="20"/>
    </w:rPr>
  </w:style>
  <w:style w:type="character" w:customStyle="1" w:styleId="DebateHighlighted">
    <w:name w:val="Debate Highlighted"/>
    <w:qFormat/>
    <w:rsid w:val="000A4C61"/>
    <w:rPr>
      <w:rFonts w:ascii="Times New Roman" w:hAnsi="Times New Roman"/>
      <w:sz w:val="20"/>
      <w:u w:val="thick"/>
      <w:bdr w:val="none" w:sz="0" w:space="0" w:color="auto"/>
      <w:shd w:val="clear" w:color="auto" w:fill="00FFFF"/>
    </w:rPr>
  </w:style>
  <w:style w:type="character" w:customStyle="1" w:styleId="Style6pt">
    <w:name w:val="Style 6 pt"/>
    <w:qFormat/>
    <w:rsid w:val="000A4C61"/>
    <w:rPr>
      <w:sz w:val="12"/>
    </w:rPr>
  </w:style>
  <w:style w:type="character" w:customStyle="1" w:styleId="CiteCharCharCharCharCharChar">
    <w:name w:val="Cite Char Char Char Char Char Char"/>
    <w:rsid w:val="000A4C61"/>
    <w:rPr>
      <w:b/>
      <w:noProof w:val="0"/>
      <w:sz w:val="22"/>
      <w:szCs w:val="24"/>
      <w:u w:val="single"/>
      <w:lang w:val="en-US" w:eastAsia="en-US" w:bidi="ar-SA"/>
    </w:rPr>
  </w:style>
  <w:style w:type="character" w:customStyle="1" w:styleId="mainbody1">
    <w:name w:val="mainbody1"/>
    <w:rsid w:val="000A4C61"/>
    <w:rPr>
      <w:rFonts w:ascii="Verdana" w:hAnsi="Verdana" w:hint="default"/>
      <w:color w:val="000000"/>
      <w:sz w:val="22"/>
      <w:szCs w:val="22"/>
    </w:rPr>
  </w:style>
  <w:style w:type="paragraph" w:customStyle="1" w:styleId="author-name">
    <w:name w:val="author-name"/>
    <w:basedOn w:val="Normal"/>
    <w:uiPriority w:val="99"/>
    <w:qFormat/>
    <w:rsid w:val="000A4C61"/>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0A4C61"/>
    <w:pPr>
      <w:spacing w:before="100" w:beforeAutospacing="1" w:after="100" w:afterAutospacing="1"/>
    </w:pPr>
    <w:rPr>
      <w:rFonts w:eastAsia="Times New Roman"/>
    </w:rPr>
  </w:style>
  <w:style w:type="paragraph" w:customStyle="1" w:styleId="Style23">
    <w:name w:val="Style23"/>
    <w:basedOn w:val="Normal"/>
    <w:uiPriority w:val="99"/>
    <w:qFormat/>
    <w:rsid w:val="000A4C61"/>
    <w:pPr>
      <w:widowControl w:val="0"/>
      <w:autoSpaceDE w:val="0"/>
      <w:autoSpaceDN w:val="0"/>
      <w:adjustRightInd w:val="0"/>
      <w:spacing w:line="209" w:lineRule="exact"/>
    </w:pPr>
    <w:rPr>
      <w:rFonts w:eastAsia="SimSun"/>
    </w:rPr>
  </w:style>
  <w:style w:type="character" w:customStyle="1" w:styleId="underlinedCharChar">
    <w:name w:val="underlined Char Char"/>
    <w:locked/>
    <w:rsid w:val="000A4C61"/>
    <w:rPr>
      <w:u w:val="single"/>
    </w:rPr>
  </w:style>
  <w:style w:type="character" w:customStyle="1" w:styleId="StyleUnderlined11ptBoldChar">
    <w:name w:val="Style Underlined + 11 pt Bold Char"/>
    <w:link w:val="StyleUnderlined11ptBold"/>
    <w:locked/>
    <w:rsid w:val="000A4C61"/>
    <w:rPr>
      <w:b/>
      <w:bCs/>
      <w:u w:val="single"/>
    </w:rPr>
  </w:style>
  <w:style w:type="paragraph" w:customStyle="1" w:styleId="StyleUnderlined11ptBold">
    <w:name w:val="Style Underlined + 11 pt Bold"/>
    <w:basedOn w:val="underlined"/>
    <w:link w:val="StyleUnderlined11ptBoldChar"/>
    <w:qFormat/>
    <w:rsid w:val="000A4C61"/>
    <w:pPr>
      <w:contextualSpacing w:val="0"/>
    </w:pPr>
    <w:rPr>
      <w:rFonts w:asciiTheme="minorHAnsi" w:eastAsiaTheme="minorEastAsia" w:hAnsiTheme="minorHAnsi" w:cstheme="minorBidi"/>
      <w:b/>
      <w:bCs/>
    </w:rPr>
  </w:style>
  <w:style w:type="character" w:styleId="HTMLCite">
    <w:name w:val="HTML Cite"/>
    <w:unhideWhenUsed/>
    <w:rsid w:val="000A4C61"/>
    <w:rPr>
      <w:i/>
      <w:iCs/>
    </w:rPr>
  </w:style>
  <w:style w:type="paragraph" w:customStyle="1" w:styleId="CardText0">
    <w:name w:val="CardText"/>
    <w:basedOn w:val="Normal"/>
    <w:link w:val="CardTextChar1"/>
    <w:qFormat/>
    <w:rsid w:val="000A4C61"/>
    <w:pPr>
      <w:ind w:left="288"/>
    </w:pPr>
    <w:rPr>
      <w:rFonts w:eastAsia="Calibri"/>
    </w:rPr>
  </w:style>
  <w:style w:type="character" w:customStyle="1" w:styleId="CardTextChar1">
    <w:name w:val="CardText Char"/>
    <w:link w:val="CardText0"/>
    <w:rsid w:val="000A4C61"/>
    <w:rPr>
      <w:rFonts w:ascii="Calibri" w:eastAsia="Calibri" w:hAnsi="Calibri" w:cs="Calibri"/>
      <w:sz w:val="22"/>
    </w:rPr>
  </w:style>
  <w:style w:type="paragraph" w:customStyle="1" w:styleId="StyleCardTextTimesNewRoman11ptUnderline">
    <w:name w:val="Style Card Text + Times New Roman 11 pt Underline"/>
    <w:link w:val="StyleCardTextTimesNewRoman11ptUnderlineChar"/>
    <w:qFormat/>
    <w:rsid w:val="000A4C61"/>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0A4C61"/>
    <w:rPr>
      <w:rFonts w:ascii="Calibri" w:eastAsia="Calibri" w:hAnsi="Calibri" w:cs="Times New Roman"/>
      <w:sz w:val="22"/>
      <w:szCs w:val="22"/>
      <w:u w:val="single"/>
    </w:rPr>
  </w:style>
  <w:style w:type="paragraph" w:customStyle="1" w:styleId="Cards1">
    <w:name w:val="Cards1"/>
    <w:basedOn w:val="Normal"/>
    <w:link w:val="Cards1Char"/>
    <w:qFormat/>
    <w:rsid w:val="000A4C61"/>
    <w:pPr>
      <w:ind w:left="288"/>
    </w:pPr>
    <w:rPr>
      <w:rFonts w:eastAsia="Times New Roman"/>
      <w:u w:val="single"/>
    </w:rPr>
  </w:style>
  <w:style w:type="character" w:customStyle="1" w:styleId="Cards1Char">
    <w:name w:val="Cards1 Char"/>
    <w:link w:val="Cards1"/>
    <w:rsid w:val="000A4C61"/>
    <w:rPr>
      <w:rFonts w:ascii="Calibri" w:eastAsia="Times New Roman" w:hAnsi="Calibri" w:cs="Calibri"/>
      <w:sz w:val="22"/>
      <w:u w:val="single"/>
    </w:rPr>
  </w:style>
  <w:style w:type="paragraph" w:customStyle="1" w:styleId="StyleLeft02">
    <w:name w:val="Style Left:  0.2&quot;"/>
    <w:basedOn w:val="Normal"/>
    <w:uiPriority w:val="99"/>
    <w:qFormat/>
    <w:rsid w:val="000A4C61"/>
    <w:rPr>
      <w:rFonts w:eastAsia="Calibri"/>
      <w:szCs w:val="20"/>
    </w:rPr>
  </w:style>
  <w:style w:type="paragraph" w:styleId="List">
    <w:name w:val="List"/>
    <w:basedOn w:val="Normal"/>
    <w:uiPriority w:val="99"/>
    <w:unhideWhenUsed/>
    <w:rsid w:val="000A4C61"/>
    <w:pPr>
      <w:contextualSpacing/>
    </w:pPr>
    <w:rPr>
      <w:rFonts w:eastAsia="Calibri"/>
    </w:rPr>
  </w:style>
  <w:style w:type="paragraph" w:customStyle="1" w:styleId="PageHeaderLine1">
    <w:name w:val="PageHeaderLine1"/>
    <w:basedOn w:val="Normal"/>
    <w:uiPriority w:val="99"/>
    <w:qFormat/>
    <w:rsid w:val="000A4C61"/>
    <w:pPr>
      <w:tabs>
        <w:tab w:val="right" w:pos="10800"/>
      </w:tabs>
    </w:pPr>
    <w:rPr>
      <w:rFonts w:eastAsia="Calibri"/>
      <w:b/>
      <w:sz w:val="28"/>
    </w:rPr>
  </w:style>
  <w:style w:type="paragraph" w:customStyle="1" w:styleId="PageHeaderLine2">
    <w:name w:val="PageHeaderLine2"/>
    <w:basedOn w:val="Normal"/>
    <w:next w:val="Normal"/>
    <w:link w:val="PageHeaderLine2Char"/>
    <w:qFormat/>
    <w:rsid w:val="000A4C61"/>
    <w:pPr>
      <w:tabs>
        <w:tab w:val="right" w:pos="10800"/>
      </w:tabs>
      <w:spacing w:line="480" w:lineRule="auto"/>
    </w:pPr>
    <w:rPr>
      <w:rFonts w:eastAsia="Calibri"/>
      <w:b/>
    </w:rPr>
  </w:style>
  <w:style w:type="character" w:customStyle="1" w:styleId="EndnoteTextChar">
    <w:name w:val="Endnote Text Char"/>
    <w:link w:val="EndnoteText"/>
    <w:rsid w:val="000A4C61"/>
    <w:rPr>
      <w:rFonts w:ascii="Arial" w:hAnsi="Arial" w:cs="Arial"/>
      <w:lang w:val="x-none" w:eastAsia="x-none"/>
    </w:rPr>
  </w:style>
  <w:style w:type="paragraph" w:styleId="EndnoteText">
    <w:name w:val="endnote text"/>
    <w:basedOn w:val="Normal"/>
    <w:link w:val="EndnoteTextChar"/>
    <w:unhideWhenUsed/>
    <w:rsid w:val="000A4C61"/>
    <w:rPr>
      <w:rFonts w:ascii="Arial" w:hAnsi="Arial" w:cs="Arial"/>
      <w:sz w:val="24"/>
      <w:lang w:val="x-none" w:eastAsia="x-none"/>
    </w:rPr>
  </w:style>
  <w:style w:type="character" w:customStyle="1" w:styleId="EndnoteTextChar1">
    <w:name w:val="Endnote Text Char1"/>
    <w:basedOn w:val="DefaultParagraphFont"/>
    <w:rsid w:val="000A4C61"/>
    <w:rPr>
      <w:rFonts w:ascii="Calibri" w:hAnsi="Calibri" w:cs="Calibri"/>
      <w:sz w:val="20"/>
      <w:szCs w:val="20"/>
    </w:rPr>
  </w:style>
  <w:style w:type="paragraph" w:customStyle="1" w:styleId="D345FF3D873148C5AE3FBF3267827368">
    <w:name w:val="D345FF3D873148C5AE3FBF3267827368"/>
    <w:uiPriority w:val="99"/>
    <w:qFormat/>
    <w:rsid w:val="000A4C61"/>
    <w:pPr>
      <w:spacing w:after="200" w:line="276" w:lineRule="auto"/>
    </w:pPr>
    <w:rPr>
      <w:rFonts w:ascii="Calibri" w:eastAsia="Times New Roman" w:hAnsi="Calibri" w:cs="Times New Roman"/>
      <w:sz w:val="22"/>
      <w:szCs w:val="22"/>
      <w:lang w:eastAsia="ja-JP"/>
    </w:rPr>
  </w:style>
  <w:style w:type="paragraph" w:customStyle="1" w:styleId="Normaltext0">
    <w:name w:val="Normal text"/>
    <w:basedOn w:val="Normal"/>
    <w:link w:val="NormaltextCharChar"/>
    <w:autoRedefine/>
    <w:qFormat/>
    <w:rsid w:val="000A4C61"/>
    <w:pPr>
      <w:ind w:left="432"/>
    </w:pPr>
    <w:rPr>
      <w:rFonts w:eastAsia="SimSun"/>
      <w:color w:val="000000"/>
      <w:sz w:val="16"/>
      <w:szCs w:val="20"/>
      <w:lang w:val="x-none" w:eastAsia="x-none"/>
    </w:rPr>
  </w:style>
  <w:style w:type="character" w:customStyle="1" w:styleId="NormaltextCharChar">
    <w:name w:val="Normal text Char Char"/>
    <w:link w:val="Normaltext0"/>
    <w:rsid w:val="000A4C61"/>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0A4C61"/>
    <w:rPr>
      <w:b/>
      <w:sz w:val="28"/>
    </w:rPr>
  </w:style>
  <w:style w:type="character" w:customStyle="1" w:styleId="TagofCardChar">
    <w:name w:val="Tag of Card Char"/>
    <w:link w:val="TagofCard"/>
    <w:rsid w:val="000A4C61"/>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0A4C61"/>
    <w:rPr>
      <w:b/>
      <w:bCs/>
      <w:sz w:val="20"/>
    </w:rPr>
  </w:style>
  <w:style w:type="character" w:customStyle="1" w:styleId="SourcenameChar">
    <w:name w:val="Source name Char"/>
    <w:link w:val="Sourcename"/>
    <w:rsid w:val="000A4C61"/>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0A4C61"/>
    <w:rPr>
      <w:sz w:val="22"/>
      <w:u w:val="single"/>
    </w:rPr>
  </w:style>
  <w:style w:type="character" w:customStyle="1" w:styleId="underlinedcardChar">
    <w:name w:val="underlined card Char"/>
    <w:link w:val="underlinedcard"/>
    <w:rsid w:val="000A4C61"/>
    <w:rPr>
      <w:rFonts w:ascii="Calibri" w:eastAsia="SimSun" w:hAnsi="Calibri" w:cs="Calibri"/>
      <w:color w:val="000000"/>
      <w:sz w:val="22"/>
      <w:szCs w:val="20"/>
      <w:u w:val="single"/>
      <w:lang w:val="x-none" w:eastAsia="x-none"/>
    </w:rPr>
  </w:style>
  <w:style w:type="paragraph" w:customStyle="1" w:styleId="FullText">
    <w:name w:val="Full Text"/>
    <w:basedOn w:val="Normal"/>
    <w:uiPriority w:val="99"/>
    <w:qFormat/>
    <w:rsid w:val="000A4C61"/>
    <w:rPr>
      <w:rFonts w:eastAsia="Times New Roman"/>
      <w:sz w:val="16"/>
    </w:rPr>
  </w:style>
  <w:style w:type="character" w:customStyle="1" w:styleId="SourceBold">
    <w:name w:val="Source Bold"/>
    <w:rsid w:val="000A4C61"/>
    <w:rPr>
      <w:rFonts w:ascii="Arial Narrow" w:hAnsi="Arial Narrow"/>
      <w:b/>
      <w:sz w:val="24"/>
      <w:u w:val="none"/>
    </w:rPr>
  </w:style>
  <w:style w:type="paragraph" w:customStyle="1" w:styleId="TextUnderline">
    <w:name w:val="Text Underline"/>
    <w:basedOn w:val="Normal"/>
    <w:link w:val="TextUnderlineChar"/>
    <w:qFormat/>
    <w:rsid w:val="000A4C61"/>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0A4C61"/>
    <w:rPr>
      <w:rFonts w:ascii="Garamond" w:eastAsia="Times New Roman" w:hAnsi="Garamond" w:cs="Calibri"/>
      <w:bCs/>
      <w:kern w:val="20"/>
      <w:sz w:val="22"/>
      <w:szCs w:val="32"/>
      <w:u w:val="single"/>
      <w:lang w:val="x-none" w:eastAsia="x-none"/>
    </w:rPr>
  </w:style>
  <w:style w:type="paragraph" w:customStyle="1" w:styleId="CardTagandCite">
    <w:name w:val="Card Tag and Cite"/>
    <w:basedOn w:val="Normal"/>
    <w:next w:val="Normal"/>
    <w:link w:val="CardTagandCiteChar"/>
    <w:qFormat/>
    <w:rsid w:val="000A4C61"/>
    <w:rPr>
      <w:rFonts w:ascii="Arial Narrow" w:hAnsi="Arial Narrow" w:cstheme="minorBidi"/>
      <w:b/>
      <w:sz w:val="26"/>
    </w:rPr>
  </w:style>
  <w:style w:type="paragraph" w:customStyle="1" w:styleId="CardText1">
    <w:name w:val="Card Text 1"/>
    <w:basedOn w:val="Normal"/>
    <w:link w:val="CardText1Char"/>
    <w:autoRedefine/>
    <w:qFormat/>
    <w:rsid w:val="000A4C61"/>
    <w:rPr>
      <w:rFonts w:ascii="Arial Narrow" w:hAnsi="Arial Narrow" w:cstheme="minorBidi"/>
      <w:color w:val="000000"/>
      <w:sz w:val="24"/>
      <w:u w:val="single"/>
    </w:rPr>
  </w:style>
  <w:style w:type="paragraph" w:customStyle="1" w:styleId="CardText2">
    <w:name w:val="Card Text 2"/>
    <w:basedOn w:val="CardText1"/>
    <w:link w:val="CardText2Char"/>
    <w:qFormat/>
    <w:rsid w:val="000A4C61"/>
    <w:rPr>
      <w:b/>
    </w:rPr>
  </w:style>
  <w:style w:type="character" w:customStyle="1" w:styleId="2xBoldUnderline">
    <w:name w:val="2x_Bold_Underline"/>
    <w:rsid w:val="000A4C61"/>
    <w:rPr>
      <w:b/>
      <w:bCs/>
      <w:sz w:val="24"/>
      <w:u w:val="thick"/>
    </w:rPr>
  </w:style>
  <w:style w:type="character" w:customStyle="1" w:styleId="Dottedunderline">
    <w:name w:val="Dotted underline"/>
    <w:rsid w:val="000A4C61"/>
    <w:rPr>
      <w:u w:val="dotted"/>
    </w:rPr>
  </w:style>
  <w:style w:type="character" w:customStyle="1" w:styleId="loose">
    <w:name w:val="loose"/>
    <w:rsid w:val="000A4C61"/>
  </w:style>
  <w:style w:type="paragraph" w:customStyle="1" w:styleId="citeunread">
    <w:name w:val="cite unread"/>
    <w:basedOn w:val="Normal"/>
    <w:link w:val="citeunreadChar"/>
    <w:qFormat/>
    <w:rsid w:val="000A4C61"/>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0A4C61"/>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0A4C61"/>
    <w:rPr>
      <w:rFonts w:eastAsia="Times New Roman"/>
      <w:b/>
      <w:szCs w:val="20"/>
      <w:u w:val="single"/>
      <w:lang w:val="x-none" w:eastAsia="x-none"/>
    </w:rPr>
  </w:style>
  <w:style w:type="character" w:customStyle="1" w:styleId="readCharChar">
    <w:name w:val="read Char Char"/>
    <w:link w:val="read"/>
    <w:locked/>
    <w:rsid w:val="000A4C61"/>
    <w:rPr>
      <w:rFonts w:ascii="Calibri" w:eastAsia="Times New Roman" w:hAnsi="Calibri" w:cs="Calibri"/>
      <w:b/>
      <w:sz w:val="22"/>
      <w:szCs w:val="20"/>
      <w:u w:val="single"/>
      <w:lang w:val="x-none" w:eastAsia="x-none"/>
    </w:rPr>
  </w:style>
  <w:style w:type="paragraph" w:customStyle="1" w:styleId="2ndLevel-TAG">
    <w:name w:val="2nd Level - TAG"/>
    <w:basedOn w:val="Normal"/>
    <w:next w:val="Normal"/>
    <w:uiPriority w:val="99"/>
    <w:qFormat/>
    <w:rsid w:val="000A4C61"/>
    <w:pPr>
      <w:spacing w:before="240"/>
      <w:outlineLvl w:val="2"/>
    </w:pPr>
    <w:rPr>
      <w:rFonts w:eastAsia="Times New Roman"/>
      <w:b/>
    </w:rPr>
  </w:style>
  <w:style w:type="character" w:customStyle="1" w:styleId="readChar">
    <w:name w:val="read Char"/>
    <w:rsid w:val="000A4C61"/>
    <w:rPr>
      <w:szCs w:val="22"/>
      <w:u w:val="single"/>
      <w:lang w:val="en-US" w:eastAsia="en-US" w:bidi="ar-SA"/>
    </w:rPr>
  </w:style>
  <w:style w:type="character" w:customStyle="1" w:styleId="underlining0">
    <w:name w:val="underlining"/>
    <w:rsid w:val="000A4C61"/>
    <w:rPr>
      <w:u w:val="single"/>
    </w:rPr>
  </w:style>
  <w:style w:type="paragraph" w:styleId="BodyTextIndent2">
    <w:name w:val="Body Text Indent 2"/>
    <w:basedOn w:val="Normal"/>
    <w:link w:val="BodyTextIndent2Char"/>
    <w:rsid w:val="000A4C61"/>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0A4C61"/>
    <w:rPr>
      <w:rFonts w:ascii="HGSSoeiKakugothicUB" w:eastAsia="MS Mincho" w:hAnsi="Calibri" w:cs="Calibri"/>
      <w:sz w:val="22"/>
      <w:szCs w:val="20"/>
      <w:lang w:val="x-none" w:eastAsia="ja-JP"/>
    </w:rPr>
  </w:style>
  <w:style w:type="character" w:customStyle="1" w:styleId="A6">
    <w:name w:val="A6"/>
    <w:uiPriority w:val="99"/>
    <w:rsid w:val="000A4C61"/>
    <w:rPr>
      <w:rFonts w:ascii="Times New Roman" w:hAnsi="Times New Roman"/>
      <w:color w:val="000000"/>
      <w:sz w:val="14"/>
      <w:szCs w:val="14"/>
    </w:rPr>
  </w:style>
  <w:style w:type="paragraph" w:customStyle="1" w:styleId="CiteCard">
    <w:name w:val="Cite_Card"/>
    <w:link w:val="CiteCardChar"/>
    <w:qFormat/>
    <w:rsid w:val="000A4C61"/>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0A4C61"/>
    <w:rPr>
      <w:rFonts w:ascii="Times New Roman" w:eastAsia="Times New Roman" w:hAnsi="Times New Roman" w:cs="Arial"/>
      <w:bCs/>
      <w:sz w:val="20"/>
      <w:szCs w:val="20"/>
    </w:rPr>
  </w:style>
  <w:style w:type="character" w:customStyle="1" w:styleId="btitle">
    <w:name w:val="btitle"/>
    <w:rsid w:val="000A4C61"/>
  </w:style>
  <w:style w:type="character" w:customStyle="1" w:styleId="green">
    <w:name w:val="green"/>
    <w:rsid w:val="000A4C61"/>
  </w:style>
  <w:style w:type="paragraph" w:customStyle="1" w:styleId="CM5">
    <w:name w:val="CM5"/>
    <w:basedOn w:val="Default"/>
    <w:next w:val="Default"/>
    <w:uiPriority w:val="99"/>
    <w:qFormat/>
    <w:rsid w:val="000A4C61"/>
    <w:pPr>
      <w:widowControl w:val="0"/>
    </w:pPr>
    <w:rPr>
      <w:rFonts w:eastAsia="MS Mincho"/>
      <w:color w:val="auto"/>
    </w:rPr>
  </w:style>
  <w:style w:type="paragraph" w:customStyle="1" w:styleId="CM14">
    <w:name w:val="CM14"/>
    <w:basedOn w:val="Default"/>
    <w:next w:val="Default"/>
    <w:uiPriority w:val="99"/>
    <w:qFormat/>
    <w:rsid w:val="000A4C61"/>
    <w:pPr>
      <w:widowControl w:val="0"/>
    </w:pPr>
    <w:rPr>
      <w:rFonts w:eastAsia="MS Mincho"/>
      <w:color w:val="auto"/>
    </w:rPr>
  </w:style>
  <w:style w:type="character" w:customStyle="1" w:styleId="BodyText1">
    <w:name w:val="Body Text1"/>
    <w:rsid w:val="000A4C6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0A4C6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
    <w:uiPriority w:val="99"/>
    <w:rsid w:val="000A4C6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A4C6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A4C6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A4C6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0A4C6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0A4C61"/>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0A4C61"/>
    <w:rPr>
      <w:rFonts w:ascii="Sylfaen" w:hAnsi="Sylfaen" w:cs="Sylfaen"/>
      <w:i/>
      <w:iCs/>
      <w:sz w:val="19"/>
      <w:szCs w:val="19"/>
      <w:u w:val="none"/>
      <w:shd w:val="clear" w:color="auto" w:fill="FFFFFF"/>
    </w:rPr>
  </w:style>
  <w:style w:type="character" w:customStyle="1" w:styleId="AuthorYear">
    <w:name w:val="AuthorYear"/>
    <w:uiPriority w:val="1"/>
    <w:qFormat/>
    <w:rsid w:val="000A4C61"/>
    <w:rPr>
      <w:rFonts w:ascii="Georgia" w:hAnsi="Georgia"/>
      <w:b/>
      <w:sz w:val="24"/>
    </w:rPr>
  </w:style>
  <w:style w:type="character" w:customStyle="1" w:styleId="ssl4">
    <w:name w:val="ss_l4"/>
    <w:rsid w:val="000A4C61"/>
  </w:style>
  <w:style w:type="character" w:customStyle="1" w:styleId="italic">
    <w:name w:val="italic"/>
    <w:rsid w:val="000A4C61"/>
  </w:style>
  <w:style w:type="character" w:customStyle="1" w:styleId="tl8wme">
    <w:name w:val="tl8wme"/>
    <w:basedOn w:val="DefaultParagraphFont"/>
    <w:rsid w:val="000A4C61"/>
  </w:style>
  <w:style w:type="paragraph" w:customStyle="1" w:styleId="CardIndented">
    <w:name w:val="Card (Indented)"/>
    <w:basedOn w:val="Normal"/>
    <w:link w:val="CardIndentedChar"/>
    <w:qFormat/>
    <w:rsid w:val="000A4C61"/>
    <w:pPr>
      <w:ind w:left="288"/>
    </w:pPr>
    <w:rPr>
      <w:rFonts w:eastAsia="Calibri"/>
    </w:rPr>
  </w:style>
  <w:style w:type="character" w:customStyle="1" w:styleId="CardIndentedChar">
    <w:name w:val="Card (Indented) Char"/>
    <w:link w:val="CardIndented"/>
    <w:rsid w:val="000A4C61"/>
    <w:rPr>
      <w:rFonts w:ascii="Calibri" w:eastAsia="Calibri" w:hAnsi="Calibri" w:cs="Calibri"/>
      <w:sz w:val="22"/>
    </w:rPr>
  </w:style>
  <w:style w:type="character" w:customStyle="1" w:styleId="cardchar00">
    <w:name w:val="cardchar0"/>
    <w:basedOn w:val="DefaultParagraphFont"/>
    <w:rsid w:val="000A4C61"/>
  </w:style>
  <w:style w:type="character" w:customStyle="1" w:styleId="UnderlineNon-bold">
    <w:name w:val="Underline Non - bold"/>
    <w:rsid w:val="000A4C61"/>
    <w:rPr>
      <w:rFonts w:ascii="Times New Roman" w:hAnsi="Times New Roman"/>
      <w:iCs/>
      <w:sz w:val="22"/>
      <w:u w:val="single"/>
    </w:rPr>
  </w:style>
  <w:style w:type="character" w:customStyle="1" w:styleId="UnderlineBold0">
    <w:name w:val="Underline Bold"/>
    <w:qFormat/>
    <w:rsid w:val="000A4C61"/>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0A4C61"/>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0A4C61"/>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0A4C61"/>
    <w:rPr>
      <w:rFonts w:ascii="Bell MT" w:eastAsia="Times New Roman" w:hAnsi="Bell MT"/>
      <w:bCs/>
      <w:iCs/>
      <w:sz w:val="22"/>
      <w:u w:val="single"/>
    </w:rPr>
  </w:style>
  <w:style w:type="character" w:customStyle="1" w:styleId="Heading5Char2">
    <w:name w:val="Heading 5 Char2"/>
    <w:rsid w:val="000A4C61"/>
    <w:rPr>
      <w:rFonts w:ascii="Bell MT" w:eastAsia="Times New Roman" w:hAnsi="Bell MT"/>
      <w:bCs/>
      <w:iCs/>
      <w:sz w:val="10"/>
      <w:szCs w:val="26"/>
    </w:rPr>
  </w:style>
  <w:style w:type="paragraph" w:customStyle="1" w:styleId="Heading2-NotBold">
    <w:name w:val="Heading 2 - Not Bold"/>
    <w:basedOn w:val="Heading2"/>
    <w:autoRedefine/>
    <w:uiPriority w:val="99"/>
    <w:qFormat/>
    <w:rsid w:val="000A4C61"/>
    <w:pPr>
      <w:keepNext w:val="0"/>
      <w:keepLines w:val="0"/>
      <w:pageBreakBefore w:val="0"/>
      <w:jc w:val="left"/>
    </w:pPr>
    <w:rPr>
      <w:rFonts w:ascii="Garamond" w:eastAsia="Calibri" w:hAnsi="Garamond" w:cs="Times New Roman"/>
      <w:b w:val="0"/>
      <w:bCs w:val="0"/>
      <w:sz w:val="22"/>
      <w:u w:val="none"/>
    </w:rPr>
  </w:style>
  <w:style w:type="character" w:customStyle="1" w:styleId="z-TopofFormChar">
    <w:name w:val="z-Top of Form Char"/>
    <w:link w:val="z-TopofForm"/>
    <w:uiPriority w:val="99"/>
    <w:rsid w:val="000A4C61"/>
    <w:rPr>
      <w:rFonts w:ascii="Arial" w:hAnsi="Arial"/>
      <w:vanish/>
      <w:sz w:val="16"/>
      <w:szCs w:val="16"/>
    </w:rPr>
  </w:style>
  <w:style w:type="paragraph" w:styleId="z-TopofForm">
    <w:name w:val="HTML Top of Form"/>
    <w:basedOn w:val="Normal"/>
    <w:next w:val="Normal"/>
    <w:link w:val="z-TopofFormChar"/>
    <w:hidden/>
    <w:uiPriority w:val="99"/>
    <w:unhideWhenUsed/>
    <w:rsid w:val="000A4C61"/>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0A4C61"/>
    <w:rPr>
      <w:rFonts w:ascii="Arial" w:hAnsi="Arial" w:cs="Arial"/>
      <w:vanish/>
      <w:sz w:val="16"/>
      <w:szCs w:val="16"/>
    </w:rPr>
  </w:style>
  <w:style w:type="character" w:customStyle="1" w:styleId="z-BottomofFormChar">
    <w:name w:val="z-Bottom of Form Char"/>
    <w:link w:val="z-BottomofForm"/>
    <w:uiPriority w:val="99"/>
    <w:rsid w:val="000A4C61"/>
    <w:rPr>
      <w:rFonts w:ascii="Arial" w:hAnsi="Arial"/>
      <w:vanish/>
      <w:sz w:val="16"/>
      <w:szCs w:val="16"/>
    </w:rPr>
  </w:style>
  <w:style w:type="paragraph" w:styleId="z-BottomofForm">
    <w:name w:val="HTML Bottom of Form"/>
    <w:basedOn w:val="Normal"/>
    <w:next w:val="Normal"/>
    <w:link w:val="z-BottomofFormChar"/>
    <w:hidden/>
    <w:uiPriority w:val="99"/>
    <w:unhideWhenUsed/>
    <w:rsid w:val="000A4C61"/>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0A4C61"/>
    <w:rPr>
      <w:rFonts w:ascii="Arial" w:hAnsi="Arial" w:cs="Arial"/>
      <w:vanish/>
      <w:sz w:val="16"/>
      <w:szCs w:val="16"/>
    </w:rPr>
  </w:style>
  <w:style w:type="paragraph" w:customStyle="1" w:styleId="Heading2-Bold">
    <w:name w:val="Heading 2 - Bold"/>
    <w:basedOn w:val="Normal"/>
    <w:autoRedefine/>
    <w:uiPriority w:val="99"/>
    <w:qFormat/>
    <w:rsid w:val="000A4C61"/>
    <w:rPr>
      <w:rFonts w:ascii="Garamond" w:eastAsia="Calibri" w:hAnsi="Garamond"/>
      <w:b/>
    </w:rPr>
  </w:style>
  <w:style w:type="paragraph" w:customStyle="1" w:styleId="Microtext0">
    <w:name w:val="Microtext"/>
    <w:basedOn w:val="Normal"/>
    <w:next w:val="Normal"/>
    <w:link w:val="MicrotextChar0"/>
    <w:qFormat/>
    <w:rsid w:val="000A4C61"/>
    <w:rPr>
      <w:rFonts w:eastAsia="Calibri"/>
      <w:sz w:val="12"/>
      <w:lang w:val="x-none" w:eastAsia="x-none"/>
    </w:rPr>
  </w:style>
  <w:style w:type="character" w:customStyle="1" w:styleId="MicrotextChar0">
    <w:name w:val="Microtext Char"/>
    <w:link w:val="Microtext0"/>
    <w:rsid w:val="000A4C61"/>
    <w:rPr>
      <w:rFonts w:ascii="Calibri" w:eastAsia="Calibri" w:hAnsi="Calibri" w:cs="Calibri"/>
      <w:sz w:val="12"/>
      <w:lang w:val="x-none" w:eastAsia="x-none"/>
    </w:rPr>
  </w:style>
  <w:style w:type="character" w:customStyle="1" w:styleId="Style2CharChar">
    <w:name w:val="Style2 Char Char"/>
    <w:rsid w:val="000A4C61"/>
    <w:rPr>
      <w:u w:val="thick"/>
      <w:lang w:val="en-US" w:eastAsia="en-US" w:bidi="ar-SA"/>
    </w:rPr>
  </w:style>
  <w:style w:type="character" w:customStyle="1" w:styleId="authordate1">
    <w:name w:val="authordate"/>
    <w:rsid w:val="000A4C61"/>
  </w:style>
  <w:style w:type="paragraph" w:customStyle="1" w:styleId="tag">
    <w:name w:val="%tag"/>
    <w:basedOn w:val="Normal"/>
    <w:next w:val="Normal"/>
    <w:link w:val="tagChar"/>
    <w:uiPriority w:val="99"/>
    <w:qFormat/>
    <w:rsid w:val="000A4C61"/>
    <w:rPr>
      <w:rFonts w:ascii="Garamond" w:eastAsia="Calibri" w:hAnsi="Garamond"/>
      <w:bCs/>
      <w:sz w:val="18"/>
    </w:rPr>
  </w:style>
  <w:style w:type="character" w:customStyle="1" w:styleId="underline0">
    <w:name w:val="%underline"/>
    <w:qFormat/>
    <w:rsid w:val="000A4C61"/>
    <w:rPr>
      <w:rFonts w:ascii="Times New Roman" w:hAnsi="Times New Roman"/>
      <w:sz w:val="16"/>
      <w:u w:val="none"/>
    </w:rPr>
  </w:style>
  <w:style w:type="character" w:customStyle="1" w:styleId="AUNDERLINE0">
    <w:name w:val="AUNDERLINE"/>
    <w:qFormat/>
    <w:rsid w:val="000A4C61"/>
    <w:rPr>
      <w:rFonts w:ascii="Times New Roman" w:hAnsi="Times New Roman"/>
      <w:sz w:val="20"/>
      <w:u w:val="single"/>
    </w:rPr>
  </w:style>
  <w:style w:type="paragraph" w:customStyle="1" w:styleId="Style20">
    <w:name w:val="Style 2"/>
    <w:basedOn w:val="Normal"/>
    <w:link w:val="Style2Char"/>
    <w:uiPriority w:val="99"/>
    <w:qFormat/>
    <w:rsid w:val="000A4C61"/>
    <w:pPr>
      <w:ind w:left="432"/>
    </w:pPr>
    <w:rPr>
      <w:rFonts w:eastAsia="Times New Roman"/>
      <w:szCs w:val="20"/>
      <w:u w:val="single"/>
      <w:lang w:val="x-none" w:eastAsia="x-none"/>
    </w:rPr>
  </w:style>
  <w:style w:type="character" w:customStyle="1" w:styleId="Style2Char">
    <w:name w:val="Style 2 Char"/>
    <w:link w:val="Style20"/>
    <w:uiPriority w:val="99"/>
    <w:rsid w:val="000A4C61"/>
    <w:rPr>
      <w:rFonts w:ascii="Calibri" w:eastAsia="Times New Roman" w:hAnsi="Calibri" w:cs="Calibri"/>
      <w:sz w:val="22"/>
      <w:szCs w:val="20"/>
      <w:u w:val="single"/>
      <w:lang w:val="x-none" w:eastAsia="x-none"/>
    </w:rPr>
  </w:style>
  <w:style w:type="paragraph" w:customStyle="1" w:styleId="GAUnderline">
    <w:name w:val="GA Underline"/>
    <w:basedOn w:val="Normal"/>
    <w:link w:val="GAUnderlineChar"/>
    <w:qFormat/>
    <w:rsid w:val="000A4C61"/>
    <w:rPr>
      <w:rFonts w:ascii="Garamond" w:eastAsia="Times New Roman" w:hAnsi="Garamond"/>
      <w:szCs w:val="20"/>
      <w:u w:val="single"/>
      <w:lang w:val="x-none" w:eastAsia="x-none"/>
    </w:rPr>
  </w:style>
  <w:style w:type="character" w:customStyle="1" w:styleId="GAUnderlineChar">
    <w:name w:val="GA Underline Char"/>
    <w:link w:val="GAUnderline"/>
    <w:rsid w:val="000A4C61"/>
    <w:rPr>
      <w:rFonts w:ascii="Garamond" w:eastAsia="Times New Roman" w:hAnsi="Garamond" w:cs="Calibri"/>
      <w:sz w:val="22"/>
      <w:szCs w:val="20"/>
      <w:u w:val="single"/>
      <w:lang w:val="x-none" w:eastAsia="x-none"/>
    </w:rPr>
  </w:style>
  <w:style w:type="paragraph" w:customStyle="1" w:styleId="textsmall">
    <w:name w:val="textsmall"/>
    <w:basedOn w:val="Normal"/>
    <w:link w:val="textsmallChar"/>
    <w:qFormat/>
    <w:rsid w:val="000A4C61"/>
    <w:rPr>
      <w:rFonts w:eastAsia="Times New Roman"/>
      <w:sz w:val="18"/>
      <w:szCs w:val="20"/>
      <w:lang w:val="x-none" w:eastAsia="x-none"/>
    </w:rPr>
  </w:style>
  <w:style w:type="character" w:customStyle="1" w:styleId="textsmallChar">
    <w:name w:val="textsmall Char"/>
    <w:link w:val="textsmall"/>
    <w:rsid w:val="000A4C61"/>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0A4C61"/>
    <w:rPr>
      <w:rFonts w:eastAsia="Times New Roman"/>
      <w:szCs w:val="20"/>
      <w:u w:val="single"/>
      <w:lang w:val="x-none" w:eastAsia="x-none"/>
    </w:rPr>
  </w:style>
  <w:style w:type="character" w:customStyle="1" w:styleId="cardtextChar2">
    <w:name w:val="cardtext Char"/>
    <w:link w:val="cardtext3"/>
    <w:rsid w:val="000A4C61"/>
    <w:rPr>
      <w:rFonts w:ascii="Calibri" w:eastAsia="Times New Roman" w:hAnsi="Calibri" w:cs="Calibri"/>
      <w:sz w:val="22"/>
      <w:szCs w:val="20"/>
      <w:u w:val="single"/>
      <w:lang w:val="x-none" w:eastAsia="x-none"/>
    </w:rPr>
  </w:style>
  <w:style w:type="paragraph" w:customStyle="1" w:styleId="cardtextemphasis">
    <w:name w:val="card text emphasis"/>
    <w:basedOn w:val="Normal"/>
    <w:link w:val="cardtextemphasisChar"/>
    <w:qFormat/>
    <w:rsid w:val="000A4C61"/>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0A4C61"/>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0A4C61"/>
    <w:rPr>
      <w:rFonts w:eastAsia="Times New Roman"/>
      <w:sz w:val="12"/>
    </w:rPr>
  </w:style>
  <w:style w:type="character" w:customStyle="1" w:styleId="MicroChar">
    <w:name w:val="Micro Char"/>
    <w:link w:val="Micro"/>
    <w:rsid w:val="000A4C61"/>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0A4C61"/>
    <w:rPr>
      <w:rFonts w:ascii="Bell MT" w:eastAsia="Calibri" w:hAnsi="Bell MT"/>
      <w:szCs w:val="20"/>
    </w:rPr>
  </w:style>
  <w:style w:type="character" w:customStyle="1" w:styleId="UnderlinedCharChar0">
    <w:name w:val="Underlined Char Char"/>
    <w:rsid w:val="000A4C61"/>
    <w:rPr>
      <w:rFonts w:ascii="Garamond" w:hAnsi="Garamond"/>
      <w:szCs w:val="28"/>
      <w:u w:val="single"/>
      <w:lang w:val="en-US" w:eastAsia="en-US" w:bidi="ar-SA"/>
    </w:rPr>
  </w:style>
  <w:style w:type="character" w:customStyle="1" w:styleId="ssl0">
    <w:name w:val="ss_l0"/>
    <w:basedOn w:val="DefaultParagraphFont"/>
    <w:rsid w:val="000A4C61"/>
  </w:style>
  <w:style w:type="paragraph" w:customStyle="1" w:styleId="h-lead">
    <w:name w:val="h-lead"/>
    <w:basedOn w:val="Normal"/>
    <w:uiPriority w:val="99"/>
    <w:qFormat/>
    <w:rsid w:val="000A4C61"/>
    <w:pPr>
      <w:spacing w:before="100" w:beforeAutospacing="1" w:after="100" w:afterAutospacing="1"/>
    </w:pPr>
    <w:rPr>
      <w:rFonts w:eastAsia="Times New Roman"/>
    </w:rPr>
  </w:style>
  <w:style w:type="character" w:customStyle="1" w:styleId="slug-doi">
    <w:name w:val="slug-doi"/>
    <w:basedOn w:val="DefaultParagraphFont"/>
    <w:rsid w:val="000A4C61"/>
  </w:style>
  <w:style w:type="character" w:customStyle="1" w:styleId="slug-pub-date">
    <w:name w:val="slug-pub-date"/>
    <w:basedOn w:val="DefaultParagraphFont"/>
    <w:rsid w:val="000A4C61"/>
  </w:style>
  <w:style w:type="character" w:customStyle="1" w:styleId="slug-vol">
    <w:name w:val="slug-vol"/>
    <w:basedOn w:val="DefaultParagraphFont"/>
    <w:rsid w:val="000A4C61"/>
  </w:style>
  <w:style w:type="character" w:customStyle="1" w:styleId="slug-issue">
    <w:name w:val="slug-issue"/>
    <w:basedOn w:val="DefaultParagraphFont"/>
    <w:rsid w:val="000A4C61"/>
  </w:style>
  <w:style w:type="character" w:customStyle="1" w:styleId="slug-pages">
    <w:name w:val="slug-pages"/>
    <w:basedOn w:val="DefaultParagraphFont"/>
    <w:rsid w:val="000A4C61"/>
  </w:style>
  <w:style w:type="paragraph" w:customStyle="1" w:styleId="intro">
    <w:name w:val="intro"/>
    <w:basedOn w:val="Normal"/>
    <w:uiPriority w:val="99"/>
    <w:qFormat/>
    <w:rsid w:val="000A4C61"/>
    <w:pPr>
      <w:spacing w:before="100" w:beforeAutospacing="1" w:after="100" w:afterAutospacing="1"/>
    </w:pPr>
    <w:rPr>
      <w:rFonts w:eastAsia="Times New Roman"/>
    </w:rPr>
  </w:style>
  <w:style w:type="character" w:customStyle="1" w:styleId="af">
    <w:name w:val="af"/>
    <w:basedOn w:val="DefaultParagraphFont"/>
    <w:rsid w:val="000A4C61"/>
  </w:style>
  <w:style w:type="character" w:customStyle="1" w:styleId="ab">
    <w:name w:val="ab"/>
    <w:basedOn w:val="DefaultParagraphFont"/>
    <w:rsid w:val="000A4C61"/>
  </w:style>
  <w:style w:type="character" w:customStyle="1" w:styleId="em">
    <w:name w:val="em"/>
    <w:basedOn w:val="DefaultParagraphFont"/>
    <w:rsid w:val="000A4C61"/>
  </w:style>
  <w:style w:type="character" w:customStyle="1" w:styleId="au">
    <w:name w:val="au"/>
    <w:basedOn w:val="DefaultParagraphFont"/>
    <w:rsid w:val="000A4C61"/>
  </w:style>
  <w:style w:type="character" w:customStyle="1" w:styleId="ti">
    <w:name w:val="ti"/>
    <w:basedOn w:val="DefaultParagraphFont"/>
    <w:rsid w:val="000A4C61"/>
  </w:style>
  <w:style w:type="character" w:customStyle="1" w:styleId="subheadblue">
    <w:name w:val="subhead_blue"/>
    <w:basedOn w:val="DefaultParagraphFont"/>
    <w:rsid w:val="000A4C61"/>
  </w:style>
  <w:style w:type="paragraph" w:customStyle="1" w:styleId="body-paragraph">
    <w:name w:val="body-paragraph"/>
    <w:basedOn w:val="Normal"/>
    <w:uiPriority w:val="99"/>
    <w:qFormat/>
    <w:rsid w:val="000A4C61"/>
    <w:pPr>
      <w:spacing w:before="100" w:beforeAutospacing="1" w:after="100" w:afterAutospacing="1"/>
    </w:pPr>
    <w:rPr>
      <w:rFonts w:eastAsia="Times New Roman"/>
    </w:rPr>
  </w:style>
  <w:style w:type="character" w:customStyle="1" w:styleId="affiliation">
    <w:name w:val="affiliation"/>
    <w:basedOn w:val="DefaultParagraphFont"/>
    <w:rsid w:val="000A4C61"/>
  </w:style>
  <w:style w:type="character" w:customStyle="1" w:styleId="slug-doi-wrapper">
    <w:name w:val="slug-doi-wrapper"/>
    <w:basedOn w:val="DefaultParagraphFont"/>
    <w:rsid w:val="000A4C61"/>
  </w:style>
  <w:style w:type="character" w:customStyle="1" w:styleId="slug-metadata-noteahead-of-print">
    <w:name w:val="slug-metadata-note ahead-of-print"/>
    <w:basedOn w:val="DefaultParagraphFont"/>
    <w:rsid w:val="000A4C61"/>
  </w:style>
  <w:style w:type="character" w:customStyle="1" w:styleId="slug-ahead-of-print-date">
    <w:name w:val="slug-ahead-of-print-date"/>
    <w:basedOn w:val="DefaultParagraphFont"/>
    <w:rsid w:val="000A4C61"/>
  </w:style>
  <w:style w:type="character" w:customStyle="1" w:styleId="medium-bold">
    <w:name w:val="medium-bold"/>
    <w:basedOn w:val="DefaultParagraphFont"/>
    <w:rsid w:val="000A4C61"/>
  </w:style>
  <w:style w:type="character" w:customStyle="1" w:styleId="updated-short-citation">
    <w:name w:val="updated-short-citation"/>
    <w:basedOn w:val="DefaultParagraphFont"/>
    <w:rsid w:val="000A4C61"/>
  </w:style>
  <w:style w:type="character" w:customStyle="1" w:styleId="goohl0">
    <w:name w:val="goohl0"/>
    <w:basedOn w:val="DefaultParagraphFont"/>
    <w:rsid w:val="000A4C61"/>
  </w:style>
  <w:style w:type="character" w:customStyle="1" w:styleId="CharChar6">
    <w:name w:val="Char Char6"/>
    <w:rsid w:val="000A4C61"/>
    <w:rPr>
      <w:rFonts w:cs="Arial"/>
      <w:bCs/>
      <w:sz w:val="16"/>
      <w:szCs w:val="26"/>
      <w:lang w:val="en-US" w:eastAsia="en-US" w:bidi="ar-SA"/>
    </w:rPr>
  </w:style>
  <w:style w:type="character" w:customStyle="1" w:styleId="CharChar3">
    <w:name w:val="Char Char3"/>
    <w:rsid w:val="000A4C61"/>
    <w:rPr>
      <w:szCs w:val="24"/>
    </w:rPr>
  </w:style>
  <w:style w:type="character" w:customStyle="1" w:styleId="TagCharChar1">
    <w:name w:val="Tag Char Char1"/>
    <w:rsid w:val="000A4C61"/>
    <w:rPr>
      <w:b/>
      <w:sz w:val="24"/>
      <w:szCs w:val="24"/>
      <w:lang w:val="en-US" w:eastAsia="en-US" w:bidi="ar-SA"/>
    </w:rPr>
  </w:style>
  <w:style w:type="numbering" w:customStyle="1" w:styleId="NoList3">
    <w:name w:val="No List3"/>
    <w:next w:val="NoList"/>
    <w:uiPriority w:val="99"/>
    <w:semiHidden/>
    <w:unhideWhenUsed/>
    <w:rsid w:val="000A4C61"/>
  </w:style>
  <w:style w:type="numbering" w:customStyle="1" w:styleId="NoList4">
    <w:name w:val="No List4"/>
    <w:next w:val="NoList"/>
    <w:uiPriority w:val="99"/>
    <w:semiHidden/>
    <w:unhideWhenUsed/>
    <w:rsid w:val="000A4C61"/>
  </w:style>
  <w:style w:type="character" w:customStyle="1" w:styleId="12TimesNewRoman">
    <w:name w:val="12 Times New Roman"/>
    <w:rsid w:val="000A4C61"/>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0A4C61"/>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0A4C61"/>
    <w:rPr>
      <w:rFonts w:ascii="Bell MT" w:eastAsia="Times New Roman" w:hAnsi="Bell MT" w:cs="Times New Roman"/>
      <w:b/>
      <w:bCs/>
      <w:sz w:val="22"/>
      <w:szCs w:val="28"/>
    </w:rPr>
  </w:style>
  <w:style w:type="paragraph" w:customStyle="1" w:styleId="F4-NormalText">
    <w:name w:val="F4 - Normal Text"/>
    <w:basedOn w:val="Normal"/>
    <w:uiPriority w:val="99"/>
    <w:qFormat/>
    <w:rsid w:val="000A4C61"/>
    <w:rPr>
      <w:rFonts w:eastAsia="Calibri"/>
    </w:rPr>
  </w:style>
  <w:style w:type="character" w:customStyle="1" w:styleId="berief">
    <w:name w:val="berief"/>
    <w:rsid w:val="000A4C61"/>
    <w:rPr>
      <w:rFonts w:ascii="Times New Roman" w:eastAsia="Times New Roman" w:hAnsi="Times New Roman" w:cs="Times New Roman"/>
      <w:sz w:val="20"/>
      <w:u w:val="none"/>
    </w:rPr>
  </w:style>
  <w:style w:type="numbering" w:customStyle="1" w:styleId="NoList5">
    <w:name w:val="No List5"/>
    <w:next w:val="NoList"/>
    <w:semiHidden/>
    <w:unhideWhenUsed/>
    <w:rsid w:val="000A4C61"/>
  </w:style>
  <w:style w:type="paragraph" w:customStyle="1" w:styleId="F3-TagAuthor">
    <w:name w:val="F3 - Tag/Author"/>
    <w:basedOn w:val="Normal"/>
    <w:uiPriority w:val="99"/>
    <w:qFormat/>
    <w:rsid w:val="000A4C61"/>
    <w:rPr>
      <w:rFonts w:eastAsia="Times New Roman"/>
      <w:b/>
    </w:rPr>
  </w:style>
  <w:style w:type="paragraph" w:customStyle="1" w:styleId="F5-UnderlineNormal">
    <w:name w:val="F5 - Underline Normal"/>
    <w:basedOn w:val="Normal"/>
    <w:uiPriority w:val="99"/>
    <w:qFormat/>
    <w:rsid w:val="000A4C61"/>
    <w:rPr>
      <w:rFonts w:eastAsia="Calibri"/>
      <w:u w:val="single"/>
    </w:rPr>
  </w:style>
  <w:style w:type="character" w:customStyle="1" w:styleId="F8-UnderlineBold">
    <w:name w:val="F8 - Underline/Bold"/>
    <w:rsid w:val="000A4C61"/>
    <w:rPr>
      <w:rFonts w:ascii="Times New Roman" w:hAnsi="Times New Roman"/>
      <w:b/>
      <w:sz w:val="20"/>
      <w:u w:val="single"/>
    </w:rPr>
  </w:style>
  <w:style w:type="character" w:customStyle="1" w:styleId="F7-SmallFont">
    <w:name w:val="F7 - Small Font"/>
    <w:rsid w:val="000A4C61"/>
    <w:rPr>
      <w:rFonts w:ascii="Times New Roman" w:hAnsi="Times New Roman"/>
      <w:sz w:val="14"/>
    </w:rPr>
  </w:style>
  <w:style w:type="paragraph" w:customStyle="1" w:styleId="Brief-PrimarySource">
    <w:name w:val="Brief - Primary Source"/>
    <w:basedOn w:val="Normal"/>
    <w:uiPriority w:val="99"/>
    <w:qFormat/>
    <w:rsid w:val="000A4C61"/>
    <w:rPr>
      <w:rFonts w:eastAsia="Times New Roman"/>
      <w:b/>
      <w:u w:val="single"/>
    </w:rPr>
  </w:style>
  <w:style w:type="paragraph" w:customStyle="1" w:styleId="Brief-Underline">
    <w:name w:val="Brief - Underline"/>
    <w:basedOn w:val="Normal"/>
    <w:uiPriority w:val="99"/>
    <w:qFormat/>
    <w:rsid w:val="000A4C61"/>
    <w:rPr>
      <w:rFonts w:eastAsia="Times New Roman"/>
      <w:u w:val="single"/>
    </w:rPr>
  </w:style>
  <w:style w:type="character" w:customStyle="1" w:styleId="Brief-Bold">
    <w:name w:val="Brief - Bold"/>
    <w:rsid w:val="000A4C61"/>
    <w:rPr>
      <w:rFonts w:cs="Times New Roman"/>
      <w:b/>
    </w:rPr>
  </w:style>
  <w:style w:type="character" w:customStyle="1" w:styleId="Card-Underline">
    <w:name w:val="Card - Underline"/>
    <w:rsid w:val="000A4C61"/>
    <w:rPr>
      <w:rFonts w:cs="Times New Roman"/>
      <w:u w:val="single"/>
    </w:rPr>
  </w:style>
  <w:style w:type="paragraph" w:customStyle="1" w:styleId="Brief">
    <w:name w:val="Brief"/>
    <w:basedOn w:val="Brief-PrimarySource"/>
    <w:uiPriority w:val="99"/>
    <w:qFormat/>
    <w:rsid w:val="000A4C61"/>
    <w:rPr>
      <w:b w:val="0"/>
    </w:rPr>
  </w:style>
  <w:style w:type="character" w:customStyle="1" w:styleId="BoldText10pt">
    <w:name w:val="Bold Text 10 pt"/>
    <w:rsid w:val="000A4C61"/>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0A4C61"/>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0A4C61"/>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0A4C61"/>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0A4C61"/>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0A4C61"/>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0A4C61"/>
    <w:pPr>
      <w:widowControl w:val="0"/>
      <w:spacing w:line="276" w:lineRule="atLeast"/>
    </w:pPr>
    <w:rPr>
      <w:color w:val="auto"/>
    </w:rPr>
  </w:style>
  <w:style w:type="paragraph" w:customStyle="1" w:styleId="CM34">
    <w:name w:val="CM34"/>
    <w:basedOn w:val="Default"/>
    <w:next w:val="Default"/>
    <w:uiPriority w:val="99"/>
    <w:qFormat/>
    <w:rsid w:val="000A4C61"/>
    <w:pPr>
      <w:widowControl w:val="0"/>
    </w:pPr>
    <w:rPr>
      <w:color w:val="auto"/>
    </w:rPr>
  </w:style>
  <w:style w:type="paragraph" w:customStyle="1" w:styleId="CM56">
    <w:name w:val="CM56"/>
    <w:basedOn w:val="Default"/>
    <w:next w:val="Default"/>
    <w:uiPriority w:val="99"/>
    <w:qFormat/>
    <w:rsid w:val="000A4C61"/>
    <w:pPr>
      <w:widowControl w:val="0"/>
    </w:pPr>
    <w:rPr>
      <w:rFonts w:eastAsia="Calibri"/>
      <w:color w:val="auto"/>
    </w:rPr>
  </w:style>
  <w:style w:type="paragraph" w:customStyle="1" w:styleId="CM58">
    <w:name w:val="CM58"/>
    <w:basedOn w:val="Default"/>
    <w:next w:val="Default"/>
    <w:uiPriority w:val="99"/>
    <w:qFormat/>
    <w:rsid w:val="000A4C61"/>
    <w:pPr>
      <w:widowControl w:val="0"/>
    </w:pPr>
    <w:rPr>
      <w:rFonts w:eastAsia="Calibri"/>
      <w:color w:val="auto"/>
    </w:rPr>
  </w:style>
  <w:style w:type="paragraph" w:customStyle="1" w:styleId="CM57">
    <w:name w:val="CM57"/>
    <w:basedOn w:val="Default"/>
    <w:next w:val="Default"/>
    <w:uiPriority w:val="99"/>
    <w:qFormat/>
    <w:rsid w:val="000A4C61"/>
    <w:pPr>
      <w:widowControl w:val="0"/>
    </w:pPr>
    <w:rPr>
      <w:rFonts w:eastAsia="Calibri"/>
      <w:color w:val="auto"/>
    </w:rPr>
  </w:style>
  <w:style w:type="paragraph" w:customStyle="1" w:styleId="CM1">
    <w:name w:val="CM1"/>
    <w:basedOn w:val="Default"/>
    <w:next w:val="Default"/>
    <w:uiPriority w:val="99"/>
    <w:qFormat/>
    <w:rsid w:val="000A4C61"/>
    <w:pPr>
      <w:widowControl w:val="0"/>
    </w:pPr>
    <w:rPr>
      <w:rFonts w:eastAsia="Calibri"/>
      <w:color w:val="auto"/>
    </w:rPr>
  </w:style>
  <w:style w:type="paragraph" w:customStyle="1" w:styleId="CM49">
    <w:name w:val="CM49"/>
    <w:basedOn w:val="Default"/>
    <w:next w:val="Default"/>
    <w:uiPriority w:val="99"/>
    <w:qFormat/>
    <w:rsid w:val="000A4C61"/>
    <w:pPr>
      <w:widowControl w:val="0"/>
    </w:pPr>
    <w:rPr>
      <w:rFonts w:eastAsia="Calibri"/>
      <w:color w:val="auto"/>
    </w:rPr>
  </w:style>
  <w:style w:type="paragraph" w:customStyle="1" w:styleId="CM41">
    <w:name w:val="CM41"/>
    <w:basedOn w:val="Default"/>
    <w:next w:val="Default"/>
    <w:uiPriority w:val="99"/>
    <w:qFormat/>
    <w:rsid w:val="000A4C61"/>
    <w:pPr>
      <w:widowControl w:val="0"/>
    </w:pPr>
    <w:rPr>
      <w:rFonts w:eastAsia="Calibri"/>
      <w:color w:val="auto"/>
    </w:rPr>
  </w:style>
  <w:style w:type="paragraph" w:customStyle="1" w:styleId="3rdOrderPara">
    <w:name w:val="3rd Order Para"/>
    <w:basedOn w:val="Default"/>
    <w:next w:val="Default"/>
    <w:uiPriority w:val="99"/>
    <w:qFormat/>
    <w:rsid w:val="000A4C61"/>
    <w:pPr>
      <w:widowControl w:val="0"/>
    </w:pPr>
    <w:rPr>
      <w:rFonts w:eastAsia="Calibri"/>
      <w:color w:val="auto"/>
    </w:rPr>
  </w:style>
  <w:style w:type="paragraph" w:customStyle="1" w:styleId="2ndOrderPara">
    <w:name w:val="2nd Order Para"/>
    <w:basedOn w:val="Default"/>
    <w:next w:val="Default"/>
    <w:uiPriority w:val="99"/>
    <w:qFormat/>
    <w:rsid w:val="000A4C61"/>
    <w:pPr>
      <w:widowControl w:val="0"/>
    </w:pPr>
    <w:rPr>
      <w:rFonts w:eastAsia="Calibri"/>
      <w:color w:val="auto"/>
    </w:rPr>
  </w:style>
  <w:style w:type="paragraph" w:customStyle="1" w:styleId="Normal-SIGN2">
    <w:name w:val="Normal-SIGN2"/>
    <w:basedOn w:val="Default"/>
    <w:next w:val="Default"/>
    <w:uiPriority w:val="99"/>
    <w:qFormat/>
    <w:rsid w:val="000A4C61"/>
    <w:pPr>
      <w:widowControl w:val="0"/>
    </w:pPr>
    <w:rPr>
      <w:rFonts w:eastAsia="Calibri"/>
      <w:color w:val="auto"/>
    </w:rPr>
  </w:style>
  <w:style w:type="paragraph" w:customStyle="1" w:styleId="Normal-SIGN1">
    <w:name w:val="Normal-SIGN1"/>
    <w:basedOn w:val="Default"/>
    <w:next w:val="Default"/>
    <w:uiPriority w:val="99"/>
    <w:qFormat/>
    <w:rsid w:val="000A4C61"/>
    <w:pPr>
      <w:widowControl w:val="0"/>
    </w:pPr>
    <w:rPr>
      <w:rFonts w:eastAsia="Calibri"/>
      <w:color w:val="auto"/>
    </w:rPr>
  </w:style>
  <w:style w:type="paragraph" w:customStyle="1" w:styleId="CM3">
    <w:name w:val="CM3"/>
    <w:basedOn w:val="Default"/>
    <w:next w:val="Default"/>
    <w:uiPriority w:val="99"/>
    <w:qFormat/>
    <w:rsid w:val="000A4C61"/>
    <w:pPr>
      <w:widowControl w:val="0"/>
      <w:spacing w:line="553" w:lineRule="atLeast"/>
    </w:pPr>
    <w:rPr>
      <w:rFonts w:eastAsia="Calibri"/>
      <w:color w:val="auto"/>
    </w:rPr>
  </w:style>
  <w:style w:type="paragraph" w:customStyle="1" w:styleId="CM33">
    <w:name w:val="CM33"/>
    <w:basedOn w:val="Default"/>
    <w:next w:val="Default"/>
    <w:uiPriority w:val="99"/>
    <w:qFormat/>
    <w:rsid w:val="000A4C61"/>
    <w:pPr>
      <w:widowControl w:val="0"/>
    </w:pPr>
    <w:rPr>
      <w:rFonts w:eastAsia="Calibri"/>
      <w:color w:val="auto"/>
    </w:rPr>
  </w:style>
  <w:style w:type="paragraph" w:customStyle="1" w:styleId="CM37">
    <w:name w:val="CM37"/>
    <w:basedOn w:val="Default"/>
    <w:next w:val="Default"/>
    <w:uiPriority w:val="99"/>
    <w:qFormat/>
    <w:rsid w:val="000A4C61"/>
    <w:pPr>
      <w:widowControl w:val="0"/>
    </w:pPr>
    <w:rPr>
      <w:rFonts w:eastAsia="Calibri"/>
      <w:color w:val="auto"/>
    </w:rPr>
  </w:style>
  <w:style w:type="paragraph" w:customStyle="1" w:styleId="CM7">
    <w:name w:val="CM7"/>
    <w:basedOn w:val="Default"/>
    <w:next w:val="Default"/>
    <w:uiPriority w:val="99"/>
    <w:qFormat/>
    <w:rsid w:val="000A4C61"/>
    <w:pPr>
      <w:widowControl w:val="0"/>
      <w:spacing w:line="553" w:lineRule="atLeast"/>
    </w:pPr>
    <w:rPr>
      <w:rFonts w:eastAsia="Calibri"/>
      <w:color w:val="auto"/>
    </w:rPr>
  </w:style>
  <w:style w:type="paragraph" w:styleId="PlainText">
    <w:name w:val="Plain Text"/>
    <w:basedOn w:val="Normal"/>
    <w:next w:val="Normal"/>
    <w:link w:val="PlainTextChar"/>
    <w:rsid w:val="000A4C61"/>
    <w:pPr>
      <w:widowControl w:val="0"/>
      <w:autoSpaceDE w:val="0"/>
      <w:autoSpaceDN w:val="0"/>
      <w:adjustRightInd w:val="0"/>
    </w:pPr>
    <w:rPr>
      <w:rFonts w:ascii="IJGCNM+Arial" w:eastAsia="Times New Roman" w:hAnsi="IJGCNM+Arial"/>
    </w:rPr>
  </w:style>
  <w:style w:type="character" w:customStyle="1" w:styleId="PlainTextChar">
    <w:name w:val="Plain Text Char"/>
    <w:basedOn w:val="DefaultParagraphFont"/>
    <w:link w:val="PlainText"/>
    <w:rsid w:val="000A4C61"/>
    <w:rPr>
      <w:rFonts w:ascii="IJGCNM+Arial" w:eastAsia="Times New Roman" w:hAnsi="IJGCNM+Arial" w:cs="Calibri"/>
      <w:sz w:val="22"/>
    </w:rPr>
  </w:style>
  <w:style w:type="paragraph" w:customStyle="1" w:styleId="Brief-SecondarySource">
    <w:name w:val="Brief - Secondary Source"/>
    <w:basedOn w:val="Normal"/>
    <w:uiPriority w:val="99"/>
    <w:qFormat/>
    <w:rsid w:val="000A4C61"/>
    <w:rPr>
      <w:rFonts w:eastAsia="Times New Roman"/>
      <w:sz w:val="14"/>
      <w:szCs w:val="20"/>
    </w:rPr>
  </w:style>
  <w:style w:type="paragraph" w:customStyle="1" w:styleId="Brief-Card">
    <w:name w:val="Brief - Card"/>
    <w:basedOn w:val="Normal"/>
    <w:uiPriority w:val="99"/>
    <w:qFormat/>
    <w:rsid w:val="000A4C61"/>
    <w:rPr>
      <w:rFonts w:eastAsia="Times New Roman"/>
    </w:rPr>
  </w:style>
  <w:style w:type="paragraph" w:customStyle="1" w:styleId="Pa2">
    <w:name w:val="Pa2"/>
    <w:basedOn w:val="Default"/>
    <w:next w:val="Default"/>
    <w:uiPriority w:val="99"/>
    <w:qFormat/>
    <w:rsid w:val="000A4C6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A4C61"/>
    <w:pPr>
      <w:widowControl w:val="0"/>
      <w:autoSpaceDE w:val="0"/>
      <w:autoSpaceDN w:val="0"/>
      <w:adjustRightInd w:val="0"/>
    </w:pPr>
    <w:rPr>
      <w:rFonts w:eastAsia="Times New Roman"/>
    </w:rPr>
  </w:style>
  <w:style w:type="paragraph" w:customStyle="1" w:styleId="Normal1">
    <w:name w:val="Normal+1"/>
    <w:basedOn w:val="Normal"/>
    <w:next w:val="Normal"/>
    <w:uiPriority w:val="99"/>
    <w:qFormat/>
    <w:rsid w:val="000A4C61"/>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0A4C61"/>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0A4C61"/>
    <w:pPr>
      <w:widowControl w:val="0"/>
    </w:pPr>
    <w:rPr>
      <w:rFonts w:ascii="Arial Black" w:hAnsi="Arial Black"/>
      <w:color w:val="auto"/>
    </w:rPr>
  </w:style>
  <w:style w:type="character" w:customStyle="1" w:styleId="eoeaheader">
    <w:name w:val="eoea_header"/>
    <w:basedOn w:val="DefaultParagraphFont"/>
    <w:rsid w:val="000A4C61"/>
  </w:style>
  <w:style w:type="character" w:customStyle="1" w:styleId="SC4208902">
    <w:name w:val="SC.4.208902"/>
    <w:rsid w:val="000A4C61"/>
    <w:rPr>
      <w:rFonts w:cs="Century"/>
      <w:color w:val="000000"/>
      <w:sz w:val="22"/>
      <w:szCs w:val="22"/>
    </w:rPr>
  </w:style>
  <w:style w:type="character" w:customStyle="1" w:styleId="SC4208915">
    <w:name w:val="SC.4.208915"/>
    <w:rsid w:val="000A4C61"/>
    <w:rPr>
      <w:rFonts w:cs="Century"/>
      <w:color w:val="000000"/>
      <w:sz w:val="13"/>
      <w:szCs w:val="13"/>
    </w:rPr>
  </w:style>
  <w:style w:type="character" w:customStyle="1" w:styleId="SC273764">
    <w:name w:val="SC.2.73764"/>
    <w:rsid w:val="000A4C61"/>
    <w:rPr>
      <w:rFonts w:cs="Century"/>
      <w:color w:val="000000"/>
      <w:sz w:val="72"/>
      <w:szCs w:val="72"/>
    </w:rPr>
  </w:style>
  <w:style w:type="character" w:customStyle="1" w:styleId="SC273779">
    <w:name w:val="SC.2.73779"/>
    <w:rsid w:val="000A4C61"/>
    <w:rPr>
      <w:rFonts w:cs="Century"/>
      <w:color w:val="000000"/>
      <w:sz w:val="40"/>
      <w:szCs w:val="40"/>
    </w:rPr>
  </w:style>
  <w:style w:type="character" w:customStyle="1" w:styleId="SC273763">
    <w:name w:val="SC.2.73763"/>
    <w:rsid w:val="000A4C61"/>
    <w:rPr>
      <w:rFonts w:cs="Century"/>
      <w:b/>
      <w:bCs/>
      <w:color w:val="000000"/>
    </w:rPr>
  </w:style>
  <w:style w:type="character" w:customStyle="1" w:styleId="SC4208910">
    <w:name w:val="SC.4.208910"/>
    <w:rsid w:val="000A4C61"/>
    <w:rPr>
      <w:rFonts w:cs="Century"/>
      <w:color w:val="000000"/>
      <w:sz w:val="28"/>
      <w:szCs w:val="28"/>
    </w:rPr>
  </w:style>
  <w:style w:type="character" w:customStyle="1" w:styleId="SC4208911">
    <w:name w:val="SC.4.208911"/>
    <w:rsid w:val="000A4C61"/>
    <w:rPr>
      <w:rFonts w:cs="Century"/>
      <w:color w:val="000000"/>
    </w:rPr>
  </w:style>
  <w:style w:type="paragraph" w:customStyle="1" w:styleId="Cover1">
    <w:name w:val="Cover 1"/>
    <w:basedOn w:val="Normal"/>
    <w:next w:val="Normal"/>
    <w:uiPriority w:val="99"/>
    <w:qFormat/>
    <w:rsid w:val="000A4C61"/>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0A4C61"/>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0A4C61"/>
    <w:pPr>
      <w:widowControl w:val="0"/>
    </w:pPr>
    <w:rPr>
      <w:color w:val="auto"/>
    </w:rPr>
  </w:style>
  <w:style w:type="paragraph" w:customStyle="1" w:styleId="Pa11">
    <w:name w:val="Pa11"/>
    <w:basedOn w:val="Normal"/>
    <w:next w:val="Normal"/>
    <w:uiPriority w:val="99"/>
    <w:qFormat/>
    <w:rsid w:val="000A4C61"/>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0A4C61"/>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uiPriority w:val="99"/>
    <w:qFormat/>
    <w:rsid w:val="000A4C61"/>
    <w:pPr>
      <w:widowControl w:val="0"/>
    </w:pPr>
    <w:rPr>
      <w:rFonts w:eastAsia="Calibri"/>
      <w:color w:val="auto"/>
    </w:rPr>
  </w:style>
  <w:style w:type="paragraph" w:customStyle="1" w:styleId="CM28">
    <w:name w:val="CM28"/>
    <w:basedOn w:val="Default"/>
    <w:next w:val="Default"/>
    <w:uiPriority w:val="99"/>
    <w:qFormat/>
    <w:rsid w:val="000A4C61"/>
    <w:pPr>
      <w:widowControl w:val="0"/>
    </w:pPr>
    <w:rPr>
      <w:rFonts w:eastAsia="Calibri"/>
      <w:color w:val="auto"/>
    </w:rPr>
  </w:style>
  <w:style w:type="paragraph" w:customStyle="1" w:styleId="CM8">
    <w:name w:val="CM8"/>
    <w:basedOn w:val="Default"/>
    <w:next w:val="Default"/>
    <w:uiPriority w:val="99"/>
    <w:qFormat/>
    <w:rsid w:val="000A4C61"/>
    <w:pPr>
      <w:widowControl w:val="0"/>
    </w:pPr>
    <w:rPr>
      <w:rFonts w:eastAsia="Calibri"/>
      <w:color w:val="auto"/>
    </w:rPr>
  </w:style>
  <w:style w:type="paragraph" w:customStyle="1" w:styleId="CM6">
    <w:name w:val="CM6"/>
    <w:basedOn w:val="Default"/>
    <w:next w:val="Default"/>
    <w:uiPriority w:val="99"/>
    <w:qFormat/>
    <w:rsid w:val="000A4C61"/>
    <w:pPr>
      <w:widowControl w:val="0"/>
      <w:spacing w:line="553" w:lineRule="atLeast"/>
    </w:pPr>
    <w:rPr>
      <w:rFonts w:eastAsia="Calibri"/>
      <w:color w:val="auto"/>
    </w:rPr>
  </w:style>
  <w:style w:type="paragraph" w:customStyle="1" w:styleId="CM22">
    <w:name w:val="CM22"/>
    <w:basedOn w:val="Default"/>
    <w:next w:val="Default"/>
    <w:uiPriority w:val="99"/>
    <w:qFormat/>
    <w:rsid w:val="000A4C61"/>
    <w:pPr>
      <w:widowControl w:val="0"/>
    </w:pPr>
    <w:rPr>
      <w:rFonts w:eastAsia="Calibri"/>
      <w:color w:val="auto"/>
    </w:rPr>
  </w:style>
  <w:style w:type="character" w:customStyle="1" w:styleId="articlesubtitle">
    <w:name w:val="article_sub_title"/>
    <w:basedOn w:val="DefaultParagraphFont"/>
    <w:rsid w:val="000A4C61"/>
  </w:style>
  <w:style w:type="character" w:customStyle="1" w:styleId="newsdate2">
    <w:name w:val="news_date2"/>
    <w:basedOn w:val="DefaultParagraphFont"/>
    <w:rsid w:val="000A4C61"/>
  </w:style>
  <w:style w:type="character" w:customStyle="1" w:styleId="readarticleheader">
    <w:name w:val="readarticleheader"/>
    <w:basedOn w:val="DefaultParagraphFont"/>
    <w:rsid w:val="000A4C61"/>
  </w:style>
  <w:style w:type="paragraph" w:customStyle="1" w:styleId="DoubleUnderlined">
    <w:name w:val="Double Underlined"/>
    <w:basedOn w:val="Heading2"/>
    <w:autoRedefine/>
    <w:uiPriority w:val="99"/>
    <w:qFormat/>
    <w:rsid w:val="000A4C61"/>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character" w:customStyle="1" w:styleId="UnderlineChar2">
    <w:name w:val="Underline Char2"/>
    <w:rsid w:val="000A4C61"/>
    <w:rPr>
      <w:rFonts w:ascii="Trebuchet MS" w:hAnsi="Trebuchet MS"/>
      <w:u w:val="thick"/>
      <w:lang w:val="en-US" w:eastAsia="zh-CN" w:bidi="ar-SA"/>
    </w:rPr>
  </w:style>
  <w:style w:type="paragraph" w:customStyle="1" w:styleId="IndexFixer">
    <w:name w:val="Index Fixer"/>
    <w:basedOn w:val="Heading1"/>
    <w:uiPriority w:val="99"/>
    <w:qFormat/>
    <w:rsid w:val="000A4C61"/>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0A4C61"/>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0A4C61"/>
    <w:rPr>
      <w:rFonts w:ascii="Arial Narrow" w:eastAsia="Times New Roman" w:hAnsi="Arial Narrow"/>
      <w:b/>
      <w:szCs w:val="24"/>
      <w:u w:val="single"/>
      <w:lang w:val="en-GB" w:eastAsia="en-US" w:bidi="ar-SA"/>
    </w:rPr>
  </w:style>
  <w:style w:type="character" w:customStyle="1" w:styleId="medium-normal1">
    <w:name w:val="medium-normal1"/>
    <w:rsid w:val="000A4C61"/>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0A4C61"/>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0">
    <w:name w:val="Underlined Card"/>
    <w:basedOn w:val="Normal"/>
    <w:uiPriority w:val="99"/>
    <w:qFormat/>
    <w:rsid w:val="000A4C61"/>
    <w:pPr>
      <w:ind w:left="720" w:right="720"/>
    </w:pPr>
    <w:rPr>
      <w:rFonts w:ascii="Palatino Linotype" w:eastAsia="Times New Roman" w:hAnsi="Palatino Linotype"/>
      <w:szCs w:val="20"/>
      <w:u w:val="single"/>
    </w:rPr>
  </w:style>
  <w:style w:type="character" w:customStyle="1" w:styleId="UnderlinedCardChar0">
    <w:name w:val="Underlined Card Char"/>
    <w:rsid w:val="000A4C61"/>
    <w:rPr>
      <w:rFonts w:ascii="Palatino Linotype" w:hAnsi="Palatino Linotype"/>
      <w:u w:val="single"/>
      <w:lang w:val="en-US" w:eastAsia="en-US" w:bidi="ar-SA"/>
    </w:rPr>
  </w:style>
  <w:style w:type="character" w:customStyle="1" w:styleId="Style10ptUnderline">
    <w:name w:val="Style 10 pt Underline"/>
    <w:rsid w:val="000A4C61"/>
    <w:rPr>
      <w:sz w:val="20"/>
      <w:u w:val="single"/>
    </w:rPr>
  </w:style>
  <w:style w:type="character" w:customStyle="1" w:styleId="char">
    <w:name w:val="char"/>
    <w:basedOn w:val="DefaultParagraphFont"/>
    <w:rsid w:val="000A4C61"/>
  </w:style>
  <w:style w:type="character" w:customStyle="1" w:styleId="UnderlineCharCharCharCharCharChar">
    <w:name w:val="Underline Char Char Char Char Char Char"/>
    <w:rsid w:val="000A4C61"/>
    <w:rPr>
      <w:rFonts w:ascii="Arial Narrow" w:hAnsi="Arial Narrow"/>
      <w:szCs w:val="24"/>
      <w:u w:val="single"/>
      <w:lang w:val="en-US" w:eastAsia="en-US" w:bidi="ar-SA"/>
    </w:rPr>
  </w:style>
  <w:style w:type="paragraph" w:customStyle="1" w:styleId="PageHeader-Underline18pt">
    <w:name w:val="Page Header - Underline 18 pt"/>
    <w:uiPriority w:val="99"/>
    <w:qFormat/>
    <w:rsid w:val="000A4C6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A4C61"/>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0A4C61"/>
  </w:style>
  <w:style w:type="character" w:customStyle="1" w:styleId="hdr">
    <w:name w:val="hdr"/>
    <w:basedOn w:val="DefaultParagraphFont"/>
    <w:rsid w:val="000A4C61"/>
  </w:style>
  <w:style w:type="paragraph" w:customStyle="1" w:styleId="subhead">
    <w:name w:val="subhead"/>
    <w:basedOn w:val="Normal"/>
    <w:uiPriority w:val="99"/>
    <w:qFormat/>
    <w:rsid w:val="000A4C61"/>
    <w:pPr>
      <w:spacing w:after="120" w:line="225" w:lineRule="atLeast"/>
      <w:ind w:right="180"/>
    </w:pPr>
    <w:rPr>
      <w:rFonts w:eastAsia="Times New Roman"/>
      <w:color w:val="5177C5"/>
      <w:szCs w:val="20"/>
    </w:rPr>
  </w:style>
  <w:style w:type="character" w:customStyle="1" w:styleId="date1">
    <w:name w:val="date1"/>
    <w:basedOn w:val="DefaultParagraphFont"/>
    <w:rsid w:val="000A4C61"/>
  </w:style>
  <w:style w:type="character" w:customStyle="1" w:styleId="bolding1">
    <w:name w:val="bolding1"/>
    <w:rsid w:val="000A4C61"/>
    <w:rPr>
      <w:b/>
      <w:bCs/>
    </w:rPr>
  </w:style>
  <w:style w:type="character" w:customStyle="1" w:styleId="bookoptions1">
    <w:name w:val="book_options1"/>
    <w:rsid w:val="000A4C61"/>
    <w:rPr>
      <w:b/>
      <w:bCs/>
      <w:color w:val="333366"/>
    </w:rPr>
  </w:style>
  <w:style w:type="character" w:customStyle="1" w:styleId="descriptionblock">
    <w:name w:val="description block"/>
    <w:basedOn w:val="DefaultParagraphFont"/>
    <w:rsid w:val="000A4C61"/>
  </w:style>
  <w:style w:type="character" w:customStyle="1" w:styleId="detailsboxblock">
    <w:name w:val="detailsbox block"/>
    <w:basedOn w:val="DefaultParagraphFont"/>
    <w:rsid w:val="000A4C61"/>
  </w:style>
  <w:style w:type="character" w:customStyle="1" w:styleId="Char3">
    <w:name w:val="Char3"/>
    <w:rsid w:val="000A4C61"/>
    <w:rPr>
      <w:rFonts w:cs="Arial"/>
      <w:bCs/>
      <w:u w:val="thick"/>
      <w:lang w:val="en-US" w:eastAsia="en-US" w:bidi="ar-SA"/>
    </w:rPr>
  </w:style>
  <w:style w:type="paragraph" w:customStyle="1" w:styleId="StyleHeading110pt">
    <w:name w:val="Style Heading 1 + 10 pt"/>
    <w:basedOn w:val="Heading1"/>
    <w:uiPriority w:val="99"/>
    <w:qFormat/>
    <w:rsid w:val="000A4C61"/>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0A4C61"/>
  </w:style>
  <w:style w:type="paragraph" w:customStyle="1" w:styleId="StyleUnderliningTimesNewRomanBoldNounderlineKernat16">
    <w:name w:val="Style Underlining + Times New Roman Bold No underline Kern at 16..."/>
    <w:basedOn w:val="Normal"/>
    <w:uiPriority w:val="99"/>
    <w:qFormat/>
    <w:rsid w:val="000A4C6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A4C61"/>
    <w:rPr>
      <w:rFonts w:eastAsia="Times New Roman"/>
      <w:b/>
      <w:bCs/>
      <w:kern w:val="32"/>
      <w:sz w:val="32"/>
      <w:szCs w:val="32"/>
    </w:rPr>
  </w:style>
  <w:style w:type="paragraph" w:customStyle="1" w:styleId="StyleBoldUnderliningKernat16pt">
    <w:name w:val="Style Bold Underlining + Kern at 16 pt"/>
    <w:uiPriority w:val="99"/>
    <w:qFormat/>
    <w:rsid w:val="000A4C61"/>
    <w:pPr>
      <w:spacing w:after="160" w:line="259" w:lineRule="auto"/>
    </w:pPr>
    <w:rPr>
      <w:rFonts w:eastAsiaTheme="minorHAnsi"/>
      <w:sz w:val="22"/>
      <w:szCs w:val="22"/>
    </w:rPr>
  </w:style>
  <w:style w:type="paragraph" w:customStyle="1" w:styleId="boldy">
    <w:name w:val="boldy"/>
    <w:basedOn w:val="Heading2"/>
    <w:uiPriority w:val="99"/>
    <w:qFormat/>
    <w:rsid w:val="000A4C61"/>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0A4C61"/>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0A4C61"/>
    <w:rPr>
      <w:sz w:val="12"/>
      <w:szCs w:val="24"/>
      <w:lang w:val="en-US" w:eastAsia="en-US" w:bidi="ar-SA"/>
    </w:rPr>
  </w:style>
  <w:style w:type="paragraph" w:customStyle="1" w:styleId="TxBr6p1">
    <w:name w:val="TxBr_6p1"/>
    <w:basedOn w:val="Normal"/>
    <w:uiPriority w:val="99"/>
    <w:qFormat/>
    <w:rsid w:val="000A4C61"/>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A4C61"/>
    <w:pPr>
      <w:ind w:left="400"/>
    </w:pPr>
    <w:rPr>
      <w:rFonts w:eastAsia="Times New Roman"/>
      <w:szCs w:val="20"/>
    </w:rPr>
  </w:style>
  <w:style w:type="character" w:customStyle="1" w:styleId="texto11">
    <w:name w:val="texto11"/>
    <w:rsid w:val="000A4C61"/>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0A4C61"/>
    <w:rPr>
      <w:rFonts w:ascii="Arial Narrow" w:eastAsia="Times New Roman" w:hAnsi="Arial Narrow"/>
      <w:sz w:val="16"/>
      <w:szCs w:val="20"/>
      <w:lang w:val="x-none" w:eastAsia="x-none"/>
    </w:rPr>
  </w:style>
  <w:style w:type="character" w:customStyle="1" w:styleId="CardTagChar">
    <w:name w:val="Card Tag Char"/>
    <w:rsid w:val="000A4C61"/>
    <w:rPr>
      <w:rFonts w:ascii="Arial Narrow" w:hAnsi="Arial Narrow"/>
      <w:b/>
      <w:sz w:val="24"/>
      <w:szCs w:val="24"/>
      <w:lang w:val="en-US" w:eastAsia="en-US" w:bidi="ar-SA"/>
    </w:rPr>
  </w:style>
  <w:style w:type="character" w:customStyle="1" w:styleId="CardtextChar3">
    <w:name w:val="Card text Char"/>
    <w:link w:val="Cardtext4"/>
    <w:rsid w:val="000A4C61"/>
    <w:rPr>
      <w:rFonts w:ascii="Arial Narrow" w:hAnsi="Arial Narrow"/>
      <w:u w:val="single"/>
    </w:rPr>
  </w:style>
  <w:style w:type="paragraph" w:customStyle="1" w:styleId="UnderlineStyle">
    <w:name w:val="Underline Style"/>
    <w:basedOn w:val="Normal"/>
    <w:link w:val="UnderlineStyleChar"/>
    <w:qFormat/>
    <w:rsid w:val="000A4C61"/>
    <w:rPr>
      <w:rFonts w:eastAsia="Times New Roman"/>
      <w:b/>
      <w:u w:val="single"/>
    </w:rPr>
  </w:style>
  <w:style w:type="paragraph" w:customStyle="1" w:styleId="Normalization">
    <w:name w:val="Normalization"/>
    <w:basedOn w:val="Normal"/>
    <w:uiPriority w:val="99"/>
    <w:qFormat/>
    <w:rsid w:val="000A4C61"/>
    <w:rPr>
      <w:rFonts w:eastAsia="Times New Roman"/>
      <w:sz w:val="18"/>
    </w:rPr>
  </w:style>
  <w:style w:type="paragraph" w:customStyle="1" w:styleId="BreifTitle">
    <w:name w:val="Breif Title"/>
    <w:basedOn w:val="Normal"/>
    <w:autoRedefine/>
    <w:uiPriority w:val="99"/>
    <w:qFormat/>
    <w:rsid w:val="000A4C61"/>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0A4C6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0A4C61"/>
    <w:rPr>
      <w:b/>
      <w:sz w:val="32"/>
      <w:szCs w:val="32"/>
      <w:lang w:val="en-US" w:eastAsia="en-US" w:bidi="ar-SA"/>
    </w:rPr>
  </w:style>
  <w:style w:type="paragraph" w:styleId="BodyTextFirstIndent">
    <w:name w:val="Body Text First Indent"/>
    <w:basedOn w:val="BodyText"/>
    <w:link w:val="BodyTextFirstIndentChar"/>
    <w:rsid w:val="000A4C61"/>
    <w:pPr>
      <w:spacing w:after="120"/>
      <w:ind w:firstLine="210"/>
    </w:pPr>
    <w:rPr>
      <w:sz w:val="24"/>
      <w:szCs w:val="24"/>
    </w:rPr>
  </w:style>
  <w:style w:type="character" w:customStyle="1" w:styleId="BodyTextFirstIndentChar">
    <w:name w:val="Body Text First Indent Char"/>
    <w:basedOn w:val="BodyTextChar"/>
    <w:link w:val="BodyTextFirstIndent"/>
    <w:rsid w:val="000A4C61"/>
    <w:rPr>
      <w:rFonts w:ascii="Calibri" w:eastAsia="Times New Roman" w:hAnsi="Calibri" w:cs="Calibri"/>
      <w:sz w:val="16"/>
      <w:szCs w:val="20"/>
    </w:rPr>
  </w:style>
  <w:style w:type="character" w:customStyle="1" w:styleId="TagChar3">
    <w:name w:val="Tag Char3"/>
    <w:rsid w:val="000A4C61"/>
    <w:rPr>
      <w:rFonts w:ascii="Palatino Linotype" w:hAnsi="Palatino Linotype"/>
      <w:b/>
      <w:sz w:val="24"/>
      <w:szCs w:val="24"/>
      <w:lang w:val="en-US" w:eastAsia="en-US" w:bidi="ar-SA"/>
    </w:rPr>
  </w:style>
  <w:style w:type="paragraph" w:customStyle="1" w:styleId="TagCite0">
    <w:name w:val="Tag/Cite"/>
    <w:basedOn w:val="Normal"/>
    <w:uiPriority w:val="99"/>
    <w:qFormat/>
    <w:rsid w:val="000A4C61"/>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0A4C61"/>
    <w:pPr>
      <w:jc w:val="center"/>
      <w:outlineLvl w:val="0"/>
    </w:pPr>
    <w:rPr>
      <w:b/>
      <w:kern w:val="0"/>
      <w:sz w:val="32"/>
      <w:szCs w:val="32"/>
      <w:u w:val="single"/>
    </w:rPr>
  </w:style>
  <w:style w:type="paragraph" w:customStyle="1" w:styleId="Tagandcite">
    <w:name w:val="Tag and cite"/>
    <w:basedOn w:val="Normal"/>
    <w:autoRedefine/>
    <w:uiPriority w:val="99"/>
    <w:qFormat/>
    <w:rsid w:val="000A4C61"/>
    <w:rPr>
      <w:rFonts w:eastAsia="Times New Roman"/>
      <w:color w:val="333333"/>
    </w:rPr>
  </w:style>
  <w:style w:type="paragraph" w:customStyle="1" w:styleId="StyleTagandCiteFranklinGothicDemi">
    <w:name w:val="Style Tag and Cite + Franklin Gothic Demi"/>
    <w:basedOn w:val="Normal"/>
    <w:autoRedefine/>
    <w:uiPriority w:val="99"/>
    <w:qFormat/>
    <w:rsid w:val="000A4C61"/>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0A4C61"/>
  </w:style>
  <w:style w:type="character" w:customStyle="1" w:styleId="Style10ptBold">
    <w:name w:val="Style 10 pt Bold"/>
    <w:rsid w:val="000A4C61"/>
    <w:rPr>
      <w:b/>
      <w:bCs/>
      <w:sz w:val="20"/>
    </w:rPr>
  </w:style>
  <w:style w:type="paragraph" w:styleId="Date">
    <w:name w:val="Date"/>
    <w:aliases w:val="date"/>
    <w:basedOn w:val="Normal"/>
    <w:next w:val="Normal"/>
    <w:link w:val="DateChar"/>
    <w:uiPriority w:val="99"/>
    <w:qFormat/>
    <w:rsid w:val="000A4C61"/>
    <w:rPr>
      <w:rFonts w:eastAsia="Times New Roman"/>
    </w:rPr>
  </w:style>
  <w:style w:type="character" w:customStyle="1" w:styleId="DateChar">
    <w:name w:val="Date Char"/>
    <w:aliases w:val="date Char"/>
    <w:basedOn w:val="DefaultParagraphFont"/>
    <w:link w:val="Date"/>
    <w:uiPriority w:val="99"/>
    <w:rsid w:val="000A4C61"/>
    <w:rPr>
      <w:rFonts w:ascii="Calibri" w:eastAsia="Times New Roman" w:hAnsi="Calibri" w:cs="Calibri"/>
      <w:sz w:val="22"/>
    </w:rPr>
  </w:style>
  <w:style w:type="character" w:customStyle="1" w:styleId="text9">
    <w:name w:val="text9"/>
    <w:basedOn w:val="DefaultParagraphFont"/>
    <w:rsid w:val="000A4C61"/>
  </w:style>
  <w:style w:type="character" w:customStyle="1" w:styleId="text21">
    <w:name w:val="text21"/>
    <w:basedOn w:val="DefaultParagraphFont"/>
    <w:rsid w:val="000A4C61"/>
  </w:style>
  <w:style w:type="character" w:customStyle="1" w:styleId="text19">
    <w:name w:val="text19"/>
    <w:basedOn w:val="DefaultParagraphFont"/>
    <w:rsid w:val="000A4C61"/>
  </w:style>
  <w:style w:type="paragraph" w:customStyle="1" w:styleId="CiteCard0">
    <w:name w:val="Cite/Card"/>
    <w:basedOn w:val="Normal"/>
    <w:uiPriority w:val="99"/>
    <w:qFormat/>
    <w:rsid w:val="000A4C61"/>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0A4C61"/>
    <w:rPr>
      <w:b/>
      <w:bCs/>
      <w:i w:val="0"/>
      <w:iCs w:val="0"/>
      <w:color w:val="000000"/>
    </w:rPr>
  </w:style>
  <w:style w:type="paragraph" w:customStyle="1" w:styleId="tagCharCharCharCharCharCharChar">
    <w:name w:val="tag Char Char Char Char Char Char Char"/>
    <w:basedOn w:val="Normal"/>
    <w:uiPriority w:val="99"/>
    <w:qFormat/>
    <w:rsid w:val="000A4C61"/>
    <w:rPr>
      <w:rFonts w:eastAsia="Times New Roman"/>
      <w:b/>
      <w:szCs w:val="20"/>
    </w:rPr>
  </w:style>
  <w:style w:type="character" w:customStyle="1" w:styleId="term2">
    <w:name w:val="term2"/>
    <w:rsid w:val="000A4C61"/>
    <w:rPr>
      <w:b/>
      <w:bCs/>
    </w:rPr>
  </w:style>
  <w:style w:type="paragraph" w:customStyle="1" w:styleId="title-bold-medium">
    <w:name w:val="title-bold-medium"/>
    <w:basedOn w:val="Normal"/>
    <w:uiPriority w:val="99"/>
    <w:qFormat/>
    <w:rsid w:val="000A4C61"/>
    <w:pPr>
      <w:spacing w:before="100" w:beforeAutospacing="1" w:after="100" w:afterAutospacing="1"/>
    </w:pPr>
    <w:rPr>
      <w:rFonts w:eastAsia="Arial Unicode MS"/>
      <w:b/>
      <w:bCs/>
      <w:color w:val="000000"/>
      <w:szCs w:val="20"/>
    </w:rPr>
  </w:style>
  <w:style w:type="character" w:customStyle="1" w:styleId="pmterms12">
    <w:name w:val="pmterms12"/>
    <w:rsid w:val="000A4C61"/>
    <w:rPr>
      <w:b/>
      <w:bCs/>
      <w:i w:val="0"/>
      <w:iCs w:val="0"/>
      <w:color w:val="000000"/>
    </w:rPr>
  </w:style>
  <w:style w:type="paragraph" w:customStyle="1" w:styleId="lact">
    <w:name w:val="lact"/>
    <w:basedOn w:val="Normal"/>
    <w:uiPriority w:val="99"/>
    <w:qFormat/>
    <w:rsid w:val="000A4C61"/>
    <w:pPr>
      <w:spacing w:before="100" w:beforeAutospacing="1" w:after="100" w:afterAutospacing="1"/>
    </w:pPr>
    <w:rPr>
      <w:rFonts w:eastAsia="Arial Unicode MS"/>
      <w:b/>
      <w:bCs/>
      <w:color w:val="000000"/>
      <w:szCs w:val="20"/>
    </w:rPr>
  </w:style>
  <w:style w:type="paragraph" w:styleId="BlockText">
    <w:name w:val="Block Text"/>
    <w:basedOn w:val="Normal"/>
    <w:rsid w:val="000A4C61"/>
    <w:pPr>
      <w:ind w:left="229" w:right="229"/>
    </w:pPr>
    <w:rPr>
      <w:rFonts w:ascii="Verdana" w:eastAsia="Times New Roman" w:hAnsi="Verdana"/>
      <w:sz w:val="16"/>
      <w:szCs w:val="20"/>
    </w:rPr>
  </w:style>
  <w:style w:type="paragraph" w:customStyle="1" w:styleId="CardTag">
    <w:name w:val="Card Tag"/>
    <w:basedOn w:val="Normal"/>
    <w:autoRedefine/>
    <w:uiPriority w:val="99"/>
    <w:qFormat/>
    <w:rsid w:val="000A4C61"/>
    <w:rPr>
      <w:rFonts w:eastAsia="Times New Roman"/>
      <w:b/>
    </w:rPr>
  </w:style>
  <w:style w:type="paragraph" w:styleId="NormalIndent">
    <w:name w:val="Normal Indent"/>
    <w:basedOn w:val="Normal"/>
    <w:rsid w:val="000A4C61"/>
    <w:pPr>
      <w:ind w:left="720"/>
    </w:pPr>
    <w:rPr>
      <w:rFonts w:eastAsia="Times New Roman"/>
      <w:szCs w:val="20"/>
    </w:rPr>
  </w:style>
  <w:style w:type="character" w:customStyle="1" w:styleId="ToReadChar">
    <w:name w:val="To Read Char"/>
    <w:rsid w:val="000A4C61"/>
    <w:rPr>
      <w:rFonts w:ascii="Verdana" w:hAnsi="Verdana"/>
      <w:b/>
      <w:szCs w:val="24"/>
      <w:u w:val="single"/>
      <w:lang w:val="en-US" w:eastAsia="en-US" w:bidi="ar-SA"/>
    </w:rPr>
  </w:style>
  <w:style w:type="character" w:customStyle="1" w:styleId="ToReadCharChar">
    <w:name w:val="To Read Char Char"/>
    <w:rsid w:val="000A4C61"/>
    <w:rPr>
      <w:rFonts w:ascii="Verdana" w:hAnsi="Verdana"/>
      <w:b/>
      <w:szCs w:val="24"/>
      <w:u w:val="single"/>
      <w:lang w:val="en-US" w:eastAsia="en-US" w:bidi="ar-SA"/>
    </w:rPr>
  </w:style>
  <w:style w:type="paragraph" w:customStyle="1" w:styleId="BLOCKTITLE0">
    <w:name w:val="BLOCK TITLE"/>
    <w:basedOn w:val="Heading1"/>
    <w:uiPriority w:val="99"/>
    <w:qFormat/>
    <w:rsid w:val="000A4C61"/>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0A4C61"/>
    <w:rPr>
      <w:b/>
      <w:szCs w:val="24"/>
      <w:u w:val="single"/>
      <w:lang w:val="en-US" w:eastAsia="en-US" w:bidi="ar-SA"/>
    </w:rPr>
  </w:style>
  <w:style w:type="paragraph" w:styleId="EnvelopeReturn">
    <w:name w:val="envelope return"/>
    <w:basedOn w:val="Normal"/>
    <w:rsid w:val="000A4C61"/>
    <w:rPr>
      <w:rFonts w:eastAsia="Times New Roman"/>
      <w:szCs w:val="20"/>
    </w:rPr>
  </w:style>
  <w:style w:type="paragraph" w:styleId="EnvelopeAddress">
    <w:name w:val="envelope address"/>
    <w:basedOn w:val="Normal"/>
    <w:rsid w:val="000A4C61"/>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0A4C61"/>
  </w:style>
  <w:style w:type="character" w:customStyle="1" w:styleId="bio">
    <w:name w:val="bio"/>
    <w:basedOn w:val="DefaultParagraphFont"/>
    <w:rsid w:val="000A4C61"/>
  </w:style>
  <w:style w:type="character" w:customStyle="1" w:styleId="storytextstyle">
    <w:name w:val="storytextstyle"/>
    <w:basedOn w:val="DefaultParagraphFont"/>
    <w:rsid w:val="000A4C61"/>
  </w:style>
  <w:style w:type="character" w:customStyle="1" w:styleId="cardunderlinedCharChar">
    <w:name w:val="card underlined Char Char"/>
    <w:rsid w:val="000A4C61"/>
    <w:rPr>
      <w:rFonts w:ascii="Arial" w:hAnsi="Arial"/>
      <w:sz w:val="22"/>
      <w:szCs w:val="24"/>
      <w:u w:val="single"/>
      <w:lang w:val="en-US" w:eastAsia="en-US" w:bidi="ar-SA"/>
    </w:rPr>
  </w:style>
  <w:style w:type="character" w:customStyle="1" w:styleId="Style2Char0">
    <w:name w:val="Style2 Char"/>
    <w:rsid w:val="000A4C61"/>
    <w:rPr>
      <w:rFonts w:ascii="Book Antiqua" w:hAnsi="Book Antiqua"/>
      <w:u w:val="thick"/>
      <w:lang w:val="en-US" w:eastAsia="en-US" w:bidi="ar-SA"/>
    </w:rPr>
  </w:style>
  <w:style w:type="character" w:customStyle="1" w:styleId="Style2Char1">
    <w:name w:val="Style2 Char1"/>
    <w:rsid w:val="000A4C61"/>
    <w:rPr>
      <w:rFonts w:ascii="Book Antiqua" w:hAnsi="Book Antiqua"/>
      <w:szCs w:val="24"/>
      <w:u w:val="thick"/>
      <w:lang w:val="en-US" w:eastAsia="en-US" w:bidi="ar-SA"/>
    </w:rPr>
  </w:style>
  <w:style w:type="character" w:customStyle="1" w:styleId="articlehead21">
    <w:name w:val="articlehead21"/>
    <w:rsid w:val="000A4C61"/>
    <w:rPr>
      <w:rFonts w:ascii="Arial" w:hAnsi="Arial" w:cs="Arial" w:hint="default"/>
      <w:b/>
      <w:bCs/>
      <w:color w:val="660000"/>
      <w:sz w:val="20"/>
      <w:szCs w:val="20"/>
    </w:rPr>
  </w:style>
  <w:style w:type="paragraph" w:customStyle="1" w:styleId="shellscontentions">
    <w:name w:val="shells/contentions"/>
    <w:basedOn w:val="TagCite0"/>
    <w:uiPriority w:val="99"/>
    <w:qFormat/>
    <w:rsid w:val="000A4C61"/>
  </w:style>
  <w:style w:type="character" w:customStyle="1" w:styleId="BoldandUnderlineChar2Char1">
    <w:name w:val="Bold and Underline Char2 Char1"/>
    <w:rsid w:val="000A4C61"/>
    <w:rPr>
      <w:b/>
      <w:szCs w:val="24"/>
      <w:u w:val="single"/>
      <w:lang w:val="en-US" w:eastAsia="en-US" w:bidi="ar-SA"/>
    </w:rPr>
  </w:style>
  <w:style w:type="character" w:customStyle="1" w:styleId="TagCiteChar1">
    <w:name w:val="Tag/Cite Char1"/>
    <w:rsid w:val="000A4C61"/>
    <w:rPr>
      <w:b/>
      <w:lang w:val="en-US" w:eastAsia="en-US" w:bidi="ar-SA"/>
    </w:rPr>
  </w:style>
  <w:style w:type="character" w:customStyle="1" w:styleId="goohl2">
    <w:name w:val="goohl2"/>
    <w:basedOn w:val="DefaultParagraphFont"/>
    <w:rsid w:val="000A4C61"/>
  </w:style>
  <w:style w:type="character" w:customStyle="1" w:styleId="Normal10">
    <w:name w:val="Normal1"/>
    <w:basedOn w:val="DefaultParagraphFont"/>
    <w:rsid w:val="000A4C61"/>
  </w:style>
  <w:style w:type="paragraph" w:customStyle="1" w:styleId="BriefTitle1">
    <w:name w:val="Brief Title 1"/>
    <w:basedOn w:val="Normal"/>
    <w:uiPriority w:val="99"/>
    <w:qFormat/>
    <w:rsid w:val="000A4C6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A4C61"/>
    <w:pPr>
      <w:widowControl w:val="0"/>
      <w:autoSpaceDE w:val="0"/>
      <w:autoSpaceDN w:val="0"/>
      <w:adjustRightInd w:val="0"/>
    </w:pPr>
    <w:rPr>
      <w:rFonts w:eastAsia="Times New Roman"/>
      <w:b/>
      <w:szCs w:val="20"/>
    </w:rPr>
  </w:style>
  <w:style w:type="character" w:customStyle="1" w:styleId="CardCharChar">
    <w:name w:val="Card Char Char"/>
    <w:rsid w:val="000A4C61"/>
    <w:rPr>
      <w:lang w:val="en-US" w:eastAsia="en-US" w:bidi="ar-SA"/>
    </w:rPr>
  </w:style>
  <w:style w:type="character" w:customStyle="1" w:styleId="BriefTitle1Char">
    <w:name w:val="Brief Title 1 Char"/>
    <w:rsid w:val="000A4C61"/>
    <w:rPr>
      <w:b/>
      <w:u w:val="single"/>
      <w:lang w:val="en-US" w:eastAsia="en-US" w:bidi="ar-SA"/>
    </w:rPr>
  </w:style>
  <w:style w:type="character" w:customStyle="1" w:styleId="TagCiteCharChar">
    <w:name w:val="Tag/Cite Char Char"/>
    <w:rsid w:val="000A4C61"/>
    <w:rPr>
      <w:b/>
      <w:lang w:val="en-US" w:eastAsia="en-US" w:bidi="ar-SA"/>
    </w:rPr>
  </w:style>
  <w:style w:type="paragraph" w:customStyle="1" w:styleId="ShellTitles">
    <w:name w:val="ShellTitles"/>
    <w:basedOn w:val="Normal"/>
    <w:uiPriority w:val="99"/>
    <w:qFormat/>
    <w:rsid w:val="000A4C6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A4C6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A4C61"/>
    <w:pPr>
      <w:spacing w:before="100" w:beforeAutospacing="1" w:after="100" w:afterAutospacing="1"/>
    </w:pPr>
    <w:rPr>
      <w:rFonts w:eastAsia="Times New Roman"/>
    </w:rPr>
  </w:style>
  <w:style w:type="character" w:customStyle="1" w:styleId="btx">
    <w:name w:val="btx"/>
    <w:basedOn w:val="DefaultParagraphFont"/>
    <w:rsid w:val="000A4C61"/>
  </w:style>
  <w:style w:type="character" w:customStyle="1" w:styleId="CardChar10">
    <w:name w:val="Card Char1"/>
    <w:rsid w:val="000A4C61"/>
    <w:rPr>
      <w:lang w:val="en-US" w:eastAsia="en-US" w:bidi="ar-SA"/>
    </w:rPr>
  </w:style>
  <w:style w:type="character" w:customStyle="1" w:styleId="prodgeneral1">
    <w:name w:val="prodgeneral1"/>
    <w:rsid w:val="000A4C61"/>
    <w:rPr>
      <w:rFonts w:ascii="Verdana" w:hAnsi="Verdana" w:hint="default"/>
      <w:b w:val="0"/>
      <w:bCs w:val="0"/>
      <w:caps w:val="0"/>
      <w:color w:val="000000"/>
      <w:spacing w:val="0"/>
      <w:sz w:val="16"/>
      <w:szCs w:val="16"/>
    </w:rPr>
  </w:style>
  <w:style w:type="character" w:customStyle="1" w:styleId="summary1">
    <w:name w:val="summary1"/>
    <w:rsid w:val="000A4C61"/>
    <w:rPr>
      <w:rFonts w:ascii="Arial" w:hAnsi="Arial" w:cs="Arial" w:hint="default"/>
      <w:sz w:val="18"/>
      <w:szCs w:val="18"/>
    </w:rPr>
  </w:style>
  <w:style w:type="paragraph" w:customStyle="1" w:styleId="ToRead">
    <w:name w:val="To Read"/>
    <w:basedOn w:val="Normal"/>
    <w:uiPriority w:val="99"/>
    <w:qFormat/>
    <w:rsid w:val="000A4C61"/>
    <w:pPr>
      <w:ind w:left="720"/>
    </w:pPr>
    <w:rPr>
      <w:rFonts w:ascii="Verdana" w:eastAsia="Times New Roman" w:hAnsi="Verdana"/>
      <w:b/>
      <w:u w:val="single"/>
    </w:rPr>
  </w:style>
  <w:style w:type="character" w:customStyle="1" w:styleId="text3">
    <w:name w:val="text3"/>
    <w:basedOn w:val="DefaultParagraphFont"/>
    <w:rsid w:val="000A4C61"/>
  </w:style>
  <w:style w:type="paragraph" w:customStyle="1" w:styleId="Style1">
    <w:name w:val="Style 1"/>
    <w:basedOn w:val="Normal"/>
    <w:uiPriority w:val="99"/>
    <w:qFormat/>
    <w:rsid w:val="000A4C61"/>
    <w:pPr>
      <w:widowControl w:val="0"/>
      <w:ind w:firstLine="216"/>
    </w:pPr>
    <w:rPr>
      <w:rFonts w:eastAsia="Times New Roman"/>
      <w:noProof/>
      <w:color w:val="000000"/>
      <w:szCs w:val="20"/>
    </w:rPr>
  </w:style>
  <w:style w:type="paragraph" w:customStyle="1" w:styleId="Style40">
    <w:name w:val="Style 4"/>
    <w:basedOn w:val="Normal"/>
    <w:uiPriority w:val="99"/>
    <w:qFormat/>
    <w:rsid w:val="000A4C6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A4C61"/>
    <w:pPr>
      <w:overflowPunct w:val="0"/>
      <w:autoSpaceDE w:val="0"/>
      <w:autoSpaceDN w:val="0"/>
      <w:adjustRightInd w:val="0"/>
      <w:ind w:left="560" w:hanging="567"/>
      <w:textAlignment w:val="baseline"/>
    </w:pPr>
    <w:rPr>
      <w:rFonts w:eastAsia="Times New Roman"/>
      <w:color w:val="000000"/>
      <w:szCs w:val="20"/>
    </w:rPr>
  </w:style>
  <w:style w:type="paragraph" w:customStyle="1" w:styleId="listlevel2">
    <w:name w:val="list level 2"/>
    <w:basedOn w:val="Normal"/>
    <w:uiPriority w:val="99"/>
    <w:qFormat/>
    <w:rsid w:val="000A4C61"/>
    <w:pPr>
      <w:overflowPunct w:val="0"/>
      <w:autoSpaceDE w:val="0"/>
      <w:autoSpaceDN w:val="0"/>
      <w:adjustRightInd w:val="0"/>
      <w:ind w:left="1120" w:hanging="560"/>
      <w:textAlignment w:val="baseline"/>
    </w:pPr>
    <w:rPr>
      <w:rFonts w:eastAsia="Times New Roman"/>
      <w:color w:val="000000"/>
      <w:szCs w:val="20"/>
    </w:rPr>
  </w:style>
  <w:style w:type="paragraph" w:customStyle="1" w:styleId="listlevel3">
    <w:name w:val="list level 3"/>
    <w:basedOn w:val="listlevel2"/>
    <w:uiPriority w:val="99"/>
    <w:qFormat/>
    <w:rsid w:val="000A4C61"/>
  </w:style>
  <w:style w:type="paragraph" w:customStyle="1" w:styleId="PageNumber1">
    <w:name w:val="Page Number1"/>
    <w:basedOn w:val="Normal"/>
    <w:next w:val="Normal"/>
    <w:uiPriority w:val="99"/>
    <w:qFormat/>
    <w:rsid w:val="000A4C61"/>
    <w:rPr>
      <w:rFonts w:eastAsia="Times New Roman"/>
    </w:rPr>
  </w:style>
  <w:style w:type="paragraph" w:customStyle="1" w:styleId="Cite1">
    <w:name w:val="Cite1"/>
    <w:uiPriority w:val="99"/>
    <w:qFormat/>
    <w:rsid w:val="000A4C61"/>
    <w:rPr>
      <w:rFonts w:ascii="Palatino Linotype" w:eastAsia="Times New Roman" w:hAnsi="Palatino Linotype" w:cs="Times New Roman"/>
      <w:bCs/>
      <w:sz w:val="20"/>
      <w:szCs w:val="20"/>
      <w:lang w:val="en-AU"/>
    </w:rPr>
  </w:style>
  <w:style w:type="paragraph" w:customStyle="1" w:styleId="Card1">
    <w:name w:val="Card1"/>
    <w:uiPriority w:val="99"/>
    <w:qFormat/>
    <w:rsid w:val="000A4C61"/>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0A4C6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0A4C61"/>
    <w:pPr>
      <w:ind w:left="288" w:right="288"/>
    </w:pPr>
    <w:rPr>
      <w:rFonts w:eastAsia="Times New Roman"/>
    </w:rPr>
  </w:style>
  <w:style w:type="paragraph" w:customStyle="1" w:styleId="cite21">
    <w:name w:val="cite2"/>
    <w:uiPriority w:val="99"/>
    <w:qFormat/>
    <w:rsid w:val="000A4C61"/>
    <w:rPr>
      <w:rFonts w:ascii="Times New Roman" w:eastAsia="Times New Roman" w:hAnsi="Times New Roman" w:cs="Times New Roman"/>
      <w:color w:val="000000"/>
      <w:sz w:val="20"/>
    </w:rPr>
  </w:style>
  <w:style w:type="character" w:customStyle="1" w:styleId="underline1">
    <w:name w:val="underline1"/>
    <w:rsid w:val="000A4C61"/>
    <w:rPr>
      <w:rFonts w:ascii="Times New Roman" w:hAnsi="Times New Roman"/>
      <w:sz w:val="20"/>
      <w:u w:val="single"/>
      <w:lang w:eastAsia="en-US"/>
    </w:rPr>
  </w:style>
  <w:style w:type="paragraph" w:customStyle="1" w:styleId="articletext">
    <w:name w:val="articletext"/>
    <w:basedOn w:val="Normal"/>
    <w:uiPriority w:val="99"/>
    <w:qFormat/>
    <w:rsid w:val="000A4C61"/>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0A4C61"/>
    <w:rPr>
      <w:rFonts w:ascii="Arial Narrow" w:hAnsi="Arial Narrow"/>
      <w:sz w:val="24"/>
      <w:szCs w:val="24"/>
      <w:u w:val="single"/>
      <w:lang w:val="en-US" w:eastAsia="en-US" w:bidi="ar-SA"/>
    </w:rPr>
  </w:style>
  <w:style w:type="character" w:customStyle="1" w:styleId="cardtextsmallChar">
    <w:name w:val="card text small Char"/>
    <w:rsid w:val="000A4C61"/>
    <w:rPr>
      <w:rFonts w:ascii="Arial Narrow" w:hAnsi="Arial Narrow"/>
      <w:sz w:val="16"/>
      <w:szCs w:val="24"/>
      <w:lang w:val="en-US" w:eastAsia="en-US" w:bidi="ar-SA"/>
    </w:rPr>
  </w:style>
  <w:style w:type="paragraph" w:customStyle="1" w:styleId="cardtextsmall">
    <w:name w:val="card text small"/>
    <w:basedOn w:val="Normal"/>
    <w:uiPriority w:val="99"/>
    <w:qFormat/>
    <w:rsid w:val="000A4C61"/>
    <w:rPr>
      <w:rFonts w:eastAsia="Times New Roman"/>
      <w:sz w:val="16"/>
    </w:rPr>
  </w:style>
  <w:style w:type="paragraph" w:customStyle="1" w:styleId="CaseListNormal">
    <w:name w:val="Case List Normal"/>
    <w:basedOn w:val="Normal"/>
    <w:uiPriority w:val="99"/>
    <w:qFormat/>
    <w:rsid w:val="000A4C61"/>
    <w:rPr>
      <w:rFonts w:ascii="Times" w:eastAsia="Times New Roman" w:hAnsi="Times"/>
      <w:szCs w:val="26"/>
    </w:rPr>
  </w:style>
  <w:style w:type="paragraph" w:customStyle="1" w:styleId="Body">
    <w:name w:val="Body"/>
    <w:basedOn w:val="Normal"/>
    <w:uiPriority w:val="99"/>
    <w:qFormat/>
    <w:rsid w:val="000A4C61"/>
    <w:pPr>
      <w:outlineLvl w:val="3"/>
    </w:pPr>
    <w:rPr>
      <w:rFonts w:eastAsia="Times New Roman"/>
      <w:szCs w:val="20"/>
    </w:rPr>
  </w:style>
  <w:style w:type="paragraph" w:customStyle="1" w:styleId="3text">
    <w:name w:val="3text"/>
    <w:basedOn w:val="Normal"/>
    <w:uiPriority w:val="99"/>
    <w:qFormat/>
    <w:rsid w:val="000A4C61"/>
    <w:pPr>
      <w:spacing w:before="100" w:beforeAutospacing="1" w:after="100" w:afterAutospacing="1"/>
    </w:pPr>
    <w:rPr>
      <w:rFonts w:eastAsia="Times New Roman"/>
    </w:rPr>
  </w:style>
  <w:style w:type="character" w:customStyle="1" w:styleId="countrytitle1">
    <w:name w:val="countrytitle1"/>
    <w:rsid w:val="000A4C61"/>
    <w:rPr>
      <w:rFonts w:ascii="Verdana" w:hAnsi="Verdana" w:hint="default"/>
      <w:b/>
      <w:bCs/>
      <w:color w:val="293643"/>
      <w:sz w:val="24"/>
      <w:szCs w:val="24"/>
    </w:rPr>
  </w:style>
  <w:style w:type="character" w:customStyle="1" w:styleId="storyheader1">
    <w:name w:val="storyheader1"/>
    <w:rsid w:val="000A4C61"/>
    <w:rPr>
      <w:rFonts w:ascii="Verdana" w:hAnsi="Verdana" w:hint="default"/>
      <w:b/>
      <w:bCs/>
      <w:color w:val="000000"/>
      <w:sz w:val="21"/>
      <w:szCs w:val="21"/>
    </w:rPr>
  </w:style>
  <w:style w:type="paragraph" w:customStyle="1" w:styleId="TimesNewRoman12">
    <w:name w:val="TimesNewRoman12"/>
    <w:uiPriority w:val="99"/>
    <w:qFormat/>
    <w:rsid w:val="000A4C6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0A4C61"/>
    <w:pPr>
      <w:spacing w:before="100" w:beforeAutospacing="1" w:after="100" w:afterAutospacing="1"/>
    </w:pPr>
    <w:rPr>
      <w:rFonts w:eastAsia="Times New Roman"/>
    </w:rPr>
  </w:style>
  <w:style w:type="character" w:customStyle="1" w:styleId="cardunderlinedChar0">
    <w:name w:val="card underlined Char"/>
    <w:rsid w:val="000A4C61"/>
    <w:rPr>
      <w:rFonts w:ascii="Arial" w:hAnsi="Arial"/>
      <w:sz w:val="22"/>
      <w:szCs w:val="24"/>
      <w:u w:val="single"/>
      <w:lang w:val="en-US" w:eastAsia="en-US" w:bidi="ar-SA"/>
    </w:rPr>
  </w:style>
  <w:style w:type="paragraph" w:customStyle="1" w:styleId="medium-normal">
    <w:name w:val="medium-normal"/>
    <w:basedOn w:val="Normal"/>
    <w:uiPriority w:val="99"/>
    <w:qFormat/>
    <w:rsid w:val="000A4C61"/>
    <w:pPr>
      <w:spacing w:before="100" w:beforeAutospacing="1" w:after="100" w:afterAutospacing="1"/>
    </w:pPr>
    <w:rPr>
      <w:rFonts w:eastAsia="Times New Roman"/>
    </w:rPr>
  </w:style>
  <w:style w:type="paragraph" w:customStyle="1" w:styleId="textChar">
    <w:name w:val="text Char"/>
    <w:basedOn w:val="Normal"/>
    <w:autoRedefine/>
    <w:uiPriority w:val="99"/>
    <w:qFormat/>
    <w:rsid w:val="000A4C61"/>
    <w:rPr>
      <w:rFonts w:eastAsia="Times New Roman"/>
      <w:color w:val="000000"/>
      <w:sz w:val="18"/>
    </w:rPr>
  </w:style>
  <w:style w:type="paragraph" w:customStyle="1" w:styleId="text1">
    <w:name w:val="text1"/>
    <w:basedOn w:val="Normal"/>
    <w:autoRedefine/>
    <w:uiPriority w:val="99"/>
    <w:qFormat/>
    <w:rsid w:val="000A4C61"/>
    <w:rPr>
      <w:rFonts w:eastAsia="Times New Roman"/>
      <w:szCs w:val="20"/>
    </w:rPr>
  </w:style>
  <w:style w:type="character" w:customStyle="1" w:styleId="article1">
    <w:name w:val="article1"/>
    <w:rsid w:val="000A4C61"/>
    <w:rPr>
      <w:rFonts w:ascii="Verdana" w:hAnsi="Verdana" w:hint="default"/>
      <w:color w:val="333333"/>
      <w:sz w:val="16"/>
      <w:szCs w:val="16"/>
    </w:rPr>
  </w:style>
  <w:style w:type="paragraph" w:customStyle="1" w:styleId="RepeatBlockHeading">
    <w:name w:val="Repeat Block Heading"/>
    <w:basedOn w:val="Normal"/>
    <w:autoRedefine/>
    <w:uiPriority w:val="99"/>
    <w:qFormat/>
    <w:rsid w:val="000A4C61"/>
    <w:pPr>
      <w:jc w:val="center"/>
    </w:pPr>
    <w:rPr>
      <w:rFonts w:eastAsia="Times New Roman"/>
      <w:b/>
      <w:smallCaps/>
      <w:color w:val="000000"/>
      <w:u w:val="thick"/>
    </w:rPr>
  </w:style>
  <w:style w:type="character" w:customStyle="1" w:styleId="Hyperlink6">
    <w:name w:val="Hyperlink6"/>
    <w:rsid w:val="000A4C61"/>
    <w:rPr>
      <w:color w:val="3300CC"/>
      <w:u w:val="single"/>
    </w:rPr>
  </w:style>
  <w:style w:type="paragraph" w:customStyle="1" w:styleId="story-headline">
    <w:name w:val="story-headline"/>
    <w:basedOn w:val="Normal"/>
    <w:uiPriority w:val="99"/>
    <w:qFormat/>
    <w:rsid w:val="000A4C61"/>
    <w:pPr>
      <w:spacing w:before="72" w:after="72"/>
    </w:pPr>
    <w:rPr>
      <w:rFonts w:eastAsia="Times New Roman"/>
      <w:b/>
      <w:bCs/>
      <w:sz w:val="26"/>
      <w:szCs w:val="26"/>
    </w:rPr>
  </w:style>
  <w:style w:type="paragraph" w:customStyle="1" w:styleId="story-body">
    <w:name w:val="story-body"/>
    <w:basedOn w:val="Normal"/>
    <w:uiPriority w:val="99"/>
    <w:qFormat/>
    <w:rsid w:val="000A4C61"/>
    <w:pPr>
      <w:spacing w:before="100" w:beforeAutospacing="1" w:after="100" w:afterAutospacing="1"/>
    </w:pPr>
    <w:rPr>
      <w:rFonts w:eastAsia="Times New Roman"/>
    </w:rPr>
  </w:style>
  <w:style w:type="character" w:customStyle="1" w:styleId="story-posted-date1">
    <w:name w:val="story-posted-date1"/>
    <w:rsid w:val="000A4C61"/>
    <w:rPr>
      <w:rFonts w:ascii="Arial" w:hAnsi="Arial" w:cs="Arial" w:hint="default"/>
      <w:b w:val="0"/>
      <w:bCs w:val="0"/>
      <w:sz w:val="19"/>
      <w:szCs w:val="19"/>
    </w:rPr>
  </w:style>
  <w:style w:type="paragraph" w:customStyle="1" w:styleId="story-dateline">
    <w:name w:val="story-dateline"/>
    <w:basedOn w:val="Normal"/>
    <w:uiPriority w:val="99"/>
    <w:qFormat/>
    <w:rsid w:val="000A4C61"/>
    <w:rPr>
      <w:rFonts w:eastAsia="Times New Roman"/>
      <w:b/>
      <w:bCs/>
    </w:rPr>
  </w:style>
  <w:style w:type="paragraph" w:customStyle="1" w:styleId="TextofCards">
    <w:name w:val="Text of Cards"/>
    <w:basedOn w:val="Normal"/>
    <w:uiPriority w:val="99"/>
    <w:qFormat/>
    <w:rsid w:val="000A4C61"/>
    <w:rPr>
      <w:rFonts w:eastAsia="Times New Roman"/>
      <w:color w:val="000000"/>
      <w:spacing w:val="6"/>
      <w:szCs w:val="23"/>
    </w:rPr>
  </w:style>
  <w:style w:type="paragraph" w:customStyle="1" w:styleId="Corpotesto">
    <w:name w:val="Corpo testo"/>
    <w:basedOn w:val="Normal"/>
    <w:uiPriority w:val="99"/>
    <w:qFormat/>
    <w:rsid w:val="000A4C61"/>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0A4C61"/>
    <w:rPr>
      <w:rFonts w:eastAsia="SimSun" w:cs="Arial"/>
      <w:b/>
      <w:bCs/>
      <w:iCs/>
      <w:sz w:val="24"/>
      <w:szCs w:val="28"/>
      <w:lang w:val="en-US" w:eastAsia="zh-CN" w:bidi="ar-SA"/>
    </w:rPr>
  </w:style>
  <w:style w:type="paragraph" w:customStyle="1" w:styleId="PageHeading">
    <w:name w:val="Page Heading"/>
    <w:basedOn w:val="Heading2"/>
    <w:uiPriority w:val="99"/>
    <w:qFormat/>
    <w:rsid w:val="000A4C61"/>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0A4C61"/>
  </w:style>
  <w:style w:type="paragraph" w:customStyle="1" w:styleId="tagCharChar1Char">
    <w:name w:val="tag Char Char1 Char"/>
    <w:uiPriority w:val="99"/>
    <w:qFormat/>
    <w:rsid w:val="000A4C61"/>
    <w:pPr>
      <w:spacing w:after="160" w:line="259" w:lineRule="auto"/>
    </w:pPr>
    <w:rPr>
      <w:rFonts w:eastAsia="Times New Roman"/>
      <w:b/>
      <w:bCs/>
    </w:rPr>
  </w:style>
  <w:style w:type="character" w:customStyle="1" w:styleId="textmedium">
    <w:name w:val="textmedium"/>
    <w:basedOn w:val="DefaultParagraphFont"/>
    <w:rsid w:val="000A4C61"/>
  </w:style>
  <w:style w:type="character" w:customStyle="1" w:styleId="citation1">
    <w:name w:val="citation1"/>
    <w:rsid w:val="000A4C61"/>
    <w:rPr>
      <w:rFonts w:ascii="Verdana" w:hAnsi="Verdana" w:hint="default"/>
      <w:sz w:val="17"/>
      <w:szCs w:val="17"/>
    </w:rPr>
  </w:style>
  <w:style w:type="character" w:customStyle="1" w:styleId="hithighlite">
    <w:name w:val="hithighlite"/>
    <w:basedOn w:val="DefaultParagraphFont"/>
    <w:rsid w:val="000A4C61"/>
  </w:style>
  <w:style w:type="character" w:customStyle="1" w:styleId="articlecontent">
    <w:name w:val="articlecontent"/>
    <w:basedOn w:val="DefaultParagraphFont"/>
    <w:rsid w:val="000A4C61"/>
  </w:style>
  <w:style w:type="paragraph" w:styleId="FootnoteText">
    <w:name w:val="footnote text"/>
    <w:basedOn w:val="Normal"/>
    <w:link w:val="FootnoteTextChar"/>
    <w:rsid w:val="000A4C61"/>
    <w:rPr>
      <w:rFonts w:ascii="Times" w:eastAsia="Times" w:hAnsi="Times"/>
      <w:szCs w:val="20"/>
    </w:rPr>
  </w:style>
  <w:style w:type="character" w:customStyle="1" w:styleId="FootnoteTextChar">
    <w:name w:val="Footnote Text Char"/>
    <w:basedOn w:val="DefaultParagraphFont"/>
    <w:link w:val="FootnoteText"/>
    <w:rsid w:val="000A4C61"/>
    <w:rPr>
      <w:rFonts w:ascii="Times" w:eastAsia="Times" w:hAnsi="Times" w:cs="Calibri"/>
      <w:sz w:val="22"/>
      <w:szCs w:val="20"/>
    </w:rPr>
  </w:style>
  <w:style w:type="paragraph" w:customStyle="1" w:styleId="inside-copy">
    <w:name w:val="inside-copy"/>
    <w:basedOn w:val="Normal"/>
    <w:uiPriority w:val="99"/>
    <w:qFormat/>
    <w:rsid w:val="000A4C6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0A4C61"/>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0A4C61"/>
    <w:pPr>
      <w:jc w:val="center"/>
    </w:pPr>
    <w:rPr>
      <w:rFonts w:eastAsia="Times New Roman"/>
      <w:b/>
      <w:caps/>
      <w:szCs w:val="20"/>
    </w:rPr>
  </w:style>
  <w:style w:type="paragraph" w:customStyle="1" w:styleId="TitlePageBy">
    <w:name w:val="Title Page By"/>
    <w:basedOn w:val="TitlePageCenter"/>
    <w:next w:val="Normal"/>
    <w:autoRedefine/>
    <w:uiPriority w:val="99"/>
    <w:qFormat/>
    <w:rsid w:val="000A4C61"/>
  </w:style>
  <w:style w:type="paragraph" w:customStyle="1" w:styleId="ProjectTitleLine">
    <w:name w:val="Project Title Line"/>
    <w:basedOn w:val="Normal"/>
    <w:next w:val="Normal"/>
    <w:autoRedefine/>
    <w:uiPriority w:val="99"/>
    <w:qFormat/>
    <w:rsid w:val="000A4C61"/>
    <w:pPr>
      <w:jc w:val="center"/>
    </w:pPr>
    <w:rPr>
      <w:rFonts w:eastAsia="Times New Roman"/>
      <w:caps/>
      <w:szCs w:val="20"/>
    </w:rPr>
  </w:style>
  <w:style w:type="character" w:customStyle="1" w:styleId="fource1">
    <w:name w:val="fource1"/>
    <w:rsid w:val="000A4C61"/>
    <w:rPr>
      <w:sz w:val="34"/>
      <w:szCs w:val="34"/>
    </w:rPr>
  </w:style>
  <w:style w:type="paragraph" w:customStyle="1" w:styleId="LanguageStrike">
    <w:name w:val="Language Strike"/>
    <w:basedOn w:val="Normal"/>
    <w:next w:val="Normal"/>
    <w:uiPriority w:val="99"/>
    <w:qFormat/>
    <w:rsid w:val="000A4C61"/>
    <w:rPr>
      <w:rFonts w:eastAsia="Times New Roman"/>
      <w:strike/>
    </w:rPr>
  </w:style>
  <w:style w:type="character" w:customStyle="1" w:styleId="LanguageStrikeChar">
    <w:name w:val="Language Strike Char"/>
    <w:rsid w:val="000A4C61"/>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0A4C61"/>
    <w:rPr>
      <w:rFonts w:eastAsia="Times New Roman"/>
      <w:szCs w:val="20"/>
      <w:u w:val="single"/>
    </w:rPr>
  </w:style>
  <w:style w:type="paragraph" w:customStyle="1" w:styleId="Normal10pt">
    <w:name w:val="Normal + 10 pt"/>
    <w:basedOn w:val="Normal"/>
    <w:uiPriority w:val="99"/>
    <w:qFormat/>
    <w:rsid w:val="000A4C61"/>
    <w:rPr>
      <w:rFonts w:eastAsia="Times New Roman"/>
      <w:szCs w:val="20"/>
    </w:rPr>
  </w:style>
  <w:style w:type="paragraph" w:customStyle="1" w:styleId="cardChar1Char">
    <w:name w:val="card Char1 Char"/>
    <w:basedOn w:val="Normal"/>
    <w:uiPriority w:val="99"/>
    <w:qFormat/>
    <w:rsid w:val="000A4C61"/>
    <w:pPr>
      <w:ind w:left="288" w:right="288"/>
    </w:pPr>
    <w:rPr>
      <w:rFonts w:eastAsia="Times New Roman"/>
      <w:szCs w:val="20"/>
    </w:rPr>
  </w:style>
  <w:style w:type="character" w:customStyle="1" w:styleId="normal11">
    <w:name w:val="normal1"/>
    <w:basedOn w:val="DefaultParagraphFont"/>
    <w:rsid w:val="000A4C61"/>
  </w:style>
  <w:style w:type="character" w:customStyle="1" w:styleId="ds">
    <w:name w:val="ds"/>
    <w:basedOn w:val="DefaultParagraphFont"/>
    <w:rsid w:val="000A4C61"/>
  </w:style>
  <w:style w:type="character" w:customStyle="1" w:styleId="UnderliningChar1">
    <w:name w:val="Underlining Char1"/>
    <w:rsid w:val="000A4C61"/>
    <w:rPr>
      <w:rFonts w:ascii="Arial Narrow" w:hAnsi="Arial Narrow"/>
      <w:szCs w:val="24"/>
      <w:u w:val="single"/>
      <w:lang w:val="en-US" w:eastAsia="en-US" w:bidi="ar-SA"/>
    </w:rPr>
  </w:style>
  <w:style w:type="character" w:customStyle="1" w:styleId="UnderliningChar2">
    <w:name w:val="Underlining Char2"/>
    <w:rsid w:val="000A4C61"/>
    <w:rPr>
      <w:rFonts w:ascii="Arial Narrow" w:hAnsi="Arial Narrow"/>
      <w:szCs w:val="24"/>
      <w:u w:val="single"/>
      <w:lang w:val="en-US" w:eastAsia="en-US" w:bidi="ar-SA"/>
    </w:rPr>
  </w:style>
  <w:style w:type="character" w:customStyle="1" w:styleId="MicroTextChar1">
    <w:name w:val="MicroText Char1"/>
    <w:rsid w:val="000A4C61"/>
    <w:rPr>
      <w:rFonts w:ascii="Arial Narrow" w:hAnsi="Arial Narrow"/>
      <w:sz w:val="12"/>
      <w:szCs w:val="24"/>
      <w:lang w:val="en-US" w:eastAsia="en-US" w:bidi="ar-SA"/>
    </w:rPr>
  </w:style>
  <w:style w:type="paragraph" w:customStyle="1" w:styleId="CM12">
    <w:name w:val="CM12"/>
    <w:basedOn w:val="Default"/>
    <w:next w:val="Default"/>
    <w:uiPriority w:val="99"/>
    <w:qFormat/>
    <w:rsid w:val="000A4C6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A4C61"/>
    <w:pPr>
      <w:widowControl w:val="0"/>
      <w:spacing w:after="480"/>
    </w:pPr>
    <w:rPr>
      <w:rFonts w:ascii="Granjon LT Std" w:hAnsi="Granjon LT Std"/>
      <w:color w:val="auto"/>
    </w:rPr>
  </w:style>
  <w:style w:type="paragraph" w:customStyle="1" w:styleId="CM10">
    <w:name w:val="CM10"/>
    <w:basedOn w:val="Default"/>
    <w:next w:val="Default"/>
    <w:uiPriority w:val="99"/>
    <w:qFormat/>
    <w:rsid w:val="000A4C61"/>
    <w:pPr>
      <w:widowControl w:val="0"/>
      <w:spacing w:line="320" w:lineRule="atLeast"/>
    </w:pPr>
    <w:rPr>
      <w:rFonts w:ascii="Granjon LT Std" w:hAnsi="Granjon LT Std"/>
      <w:color w:val="auto"/>
    </w:rPr>
  </w:style>
  <w:style w:type="character" w:styleId="EndnoteReference">
    <w:name w:val="endnote reference"/>
    <w:rsid w:val="000A4C61"/>
    <w:rPr>
      <w:vertAlign w:val="baseline"/>
    </w:rPr>
  </w:style>
  <w:style w:type="paragraph" w:customStyle="1" w:styleId="bold">
    <w:name w:val="bold"/>
    <w:basedOn w:val="Normal"/>
    <w:uiPriority w:val="99"/>
    <w:qFormat/>
    <w:rsid w:val="000A4C61"/>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0A4C61"/>
    <w:rPr>
      <w:rFonts w:eastAsia="Times New Roman"/>
      <w:strike/>
      <w:szCs w:val="20"/>
    </w:rPr>
  </w:style>
  <w:style w:type="paragraph" w:customStyle="1" w:styleId="textbodyblack">
    <w:name w:val="textbodyblack"/>
    <w:basedOn w:val="Normal"/>
    <w:uiPriority w:val="99"/>
    <w:qFormat/>
    <w:rsid w:val="000A4C61"/>
    <w:pPr>
      <w:spacing w:before="100" w:beforeAutospacing="1" w:after="100" w:afterAutospacing="1"/>
    </w:pPr>
    <w:rPr>
      <w:rFonts w:eastAsia="Times New Roman"/>
    </w:rPr>
  </w:style>
  <w:style w:type="character" w:customStyle="1" w:styleId="DefaultPara">
    <w:name w:val="Default Para"/>
    <w:rsid w:val="000A4C61"/>
    <w:rPr>
      <w:sz w:val="20"/>
    </w:rPr>
  </w:style>
  <w:style w:type="character" w:customStyle="1" w:styleId="SYSHYPERTEXT">
    <w:name w:val="SYS_HYPERTEXT"/>
    <w:rsid w:val="000A4C61"/>
    <w:rPr>
      <w:color w:val="0000FF"/>
      <w:u w:val="single"/>
    </w:rPr>
  </w:style>
  <w:style w:type="character" w:customStyle="1" w:styleId="Hyperlink1">
    <w:name w:val="Hyperlink1"/>
    <w:rsid w:val="000A4C6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A4C61"/>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A4C61"/>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0A4C6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0A4C61"/>
    <w:rPr>
      <w:rFonts w:ascii="Georgia" w:hAnsi="Georgia"/>
      <w:b/>
      <w:emboss/>
      <w:color w:val="000000"/>
      <w:sz w:val="48"/>
      <w:szCs w:val="48"/>
      <w:lang w:val="en-US" w:eastAsia="en-US" w:bidi="ar-SA"/>
    </w:rPr>
  </w:style>
  <w:style w:type="character" w:customStyle="1" w:styleId="citationunderlineChar">
    <w:name w:val="citation/underline Char"/>
    <w:rsid w:val="000A4C61"/>
    <w:rPr>
      <w:b/>
      <w:sz w:val="24"/>
      <w:szCs w:val="24"/>
      <w:u w:val="single"/>
      <w:lang w:val="en-US" w:eastAsia="en-US" w:bidi="ar-SA"/>
    </w:rPr>
  </w:style>
  <w:style w:type="character" w:customStyle="1" w:styleId="StyleTagTimesNewRomanChar">
    <w:name w:val="Style Tag + Times New Roman Char"/>
    <w:rsid w:val="000A4C61"/>
    <w:rPr>
      <w:b/>
      <w:bCs/>
      <w:noProof w:val="0"/>
      <w:sz w:val="24"/>
      <w:szCs w:val="24"/>
      <w:lang w:val="en-US" w:eastAsia="en-US" w:bidi="ar-SA"/>
    </w:rPr>
  </w:style>
  <w:style w:type="character" w:customStyle="1" w:styleId="ShrinkChar">
    <w:name w:val="Shrink Char"/>
    <w:link w:val="Shrink"/>
    <w:rsid w:val="000A4C61"/>
    <w:rPr>
      <w:rFonts w:cs="Courier"/>
      <w:bCs/>
      <w:sz w:val="16"/>
      <w:szCs w:val="16"/>
    </w:rPr>
  </w:style>
  <w:style w:type="paragraph" w:customStyle="1" w:styleId="SmallCard">
    <w:name w:val="Small Card"/>
    <w:basedOn w:val="Normal"/>
    <w:uiPriority w:val="99"/>
    <w:qFormat/>
    <w:rsid w:val="000A4C61"/>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A4C61"/>
    <w:rPr>
      <w:rFonts w:ascii="Arial Narrow" w:hAnsi="Arial Narrow" w:cs="Arial"/>
      <w:b/>
      <w:bCs/>
      <w:iCs/>
      <w:sz w:val="24"/>
      <w:szCs w:val="28"/>
      <w:lang w:val="en-US" w:eastAsia="en-US" w:bidi="ar-SA"/>
    </w:rPr>
  </w:style>
  <w:style w:type="character" w:customStyle="1" w:styleId="UnderliningCharChar">
    <w:name w:val="Underlining Char Char"/>
    <w:rsid w:val="000A4C61"/>
    <w:rPr>
      <w:rFonts w:ascii="Arial Narrow" w:hAnsi="Arial Narrow"/>
      <w:szCs w:val="24"/>
      <w:u w:val="single"/>
      <w:lang w:val="en-US" w:eastAsia="en-US" w:bidi="ar-SA"/>
    </w:rPr>
  </w:style>
  <w:style w:type="character" w:customStyle="1" w:styleId="StyleArialNarrow12ptBold">
    <w:name w:val="Style Arial Narrow 12 pt Bold"/>
    <w:rsid w:val="000A4C61"/>
    <w:rPr>
      <w:rFonts w:ascii="Arial Narrow" w:hAnsi="Arial Narrow"/>
      <w:b/>
      <w:bCs/>
      <w:sz w:val="24"/>
    </w:rPr>
  </w:style>
  <w:style w:type="character" w:customStyle="1" w:styleId="Style1CharChar">
    <w:name w:val="Style1 Char Char"/>
    <w:rsid w:val="000A4C6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0A4C61"/>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0A4C61"/>
    <w:rPr>
      <w:u w:val="single"/>
    </w:rPr>
  </w:style>
  <w:style w:type="character" w:customStyle="1" w:styleId="UnderlinedCharChar1">
    <w:name w:val="Underlined Char Char1"/>
    <w:rsid w:val="000A4C61"/>
    <w:rPr>
      <w:rFonts w:ascii="Bell MT" w:eastAsia="Times New Roman" w:hAnsi="Bell MT"/>
      <w:bCs/>
      <w:iCs/>
      <w:sz w:val="22"/>
      <w:u w:val="single"/>
    </w:rPr>
  </w:style>
  <w:style w:type="character" w:customStyle="1" w:styleId="Heading2CharChar2">
    <w:name w:val="Heading 2 Char Char2"/>
    <w:rsid w:val="000A4C61"/>
    <w:rPr>
      <w:rFonts w:cs="Arial"/>
      <w:b/>
      <w:bCs/>
      <w:iCs/>
      <w:sz w:val="22"/>
      <w:szCs w:val="28"/>
      <w:lang w:val="en-US" w:eastAsia="en-US" w:bidi="ar-SA"/>
    </w:rPr>
  </w:style>
  <w:style w:type="character" w:customStyle="1" w:styleId="doctitle">
    <w:name w:val="doctitle"/>
    <w:rsid w:val="000A4C61"/>
  </w:style>
  <w:style w:type="character" w:customStyle="1" w:styleId="FooterChar1">
    <w:name w:val="Footer Char1"/>
    <w:uiPriority w:val="99"/>
    <w:semiHidden/>
    <w:rsid w:val="000A4C61"/>
    <w:rPr>
      <w:rFonts w:ascii="Garamond" w:eastAsia="Calibri" w:hAnsi="Garamond" w:cs="Times New Roman"/>
      <w:szCs w:val="22"/>
    </w:rPr>
  </w:style>
  <w:style w:type="paragraph" w:customStyle="1" w:styleId="CiteCorrected">
    <w:name w:val="Cite Corrected"/>
    <w:basedOn w:val="Normal"/>
    <w:link w:val="CiteCorrectedChar"/>
    <w:qFormat/>
    <w:rsid w:val="000A4C61"/>
    <w:rPr>
      <w:rFonts w:eastAsia="Times New Roman"/>
      <w:b/>
      <w:bCs/>
      <w:szCs w:val="16"/>
      <w:u w:val="single"/>
    </w:rPr>
  </w:style>
  <w:style w:type="character" w:customStyle="1" w:styleId="CiteCorrectedChar">
    <w:name w:val="Cite Corrected Char"/>
    <w:link w:val="CiteCorrected"/>
    <w:rsid w:val="000A4C61"/>
    <w:rPr>
      <w:rFonts w:ascii="Calibri" w:eastAsia="Times New Roman" w:hAnsi="Calibri" w:cs="Calibri"/>
      <w:b/>
      <w:bCs/>
      <w:sz w:val="22"/>
      <w:szCs w:val="16"/>
      <w:u w:val="single"/>
    </w:rPr>
  </w:style>
  <w:style w:type="character" w:customStyle="1" w:styleId="cardtext-underlined">
    <w:name w:val="card text- underlined"/>
    <w:rsid w:val="000A4C61"/>
    <w:rPr>
      <w:rFonts w:ascii="Garamond" w:hAnsi="Garamond"/>
      <w:u w:val="single"/>
    </w:rPr>
  </w:style>
  <w:style w:type="numbering" w:customStyle="1" w:styleId="NoList6">
    <w:name w:val="No List6"/>
    <w:next w:val="NoList"/>
    <w:uiPriority w:val="99"/>
    <w:semiHidden/>
    <w:unhideWhenUsed/>
    <w:rsid w:val="000A4C61"/>
  </w:style>
  <w:style w:type="numbering" w:customStyle="1" w:styleId="NoList7">
    <w:name w:val="No List7"/>
    <w:next w:val="NoList"/>
    <w:semiHidden/>
    <w:unhideWhenUsed/>
    <w:rsid w:val="000A4C61"/>
  </w:style>
  <w:style w:type="character" w:customStyle="1" w:styleId="stylestylebold12pt">
    <w:name w:val="stylestylebold12pt"/>
    <w:basedOn w:val="DefaultParagraphFont"/>
    <w:rsid w:val="000A4C61"/>
  </w:style>
  <w:style w:type="character" w:customStyle="1" w:styleId="styleboldunderline">
    <w:name w:val="styleboldunderline"/>
    <w:basedOn w:val="DefaultParagraphFont"/>
    <w:rsid w:val="000A4C61"/>
  </w:style>
  <w:style w:type="character" w:customStyle="1" w:styleId="Styleunderline11pt">
    <w:name w:val="Style underline + 11 pt"/>
    <w:rsid w:val="000A4C61"/>
    <w:rPr>
      <w:rFonts w:ascii="Times New Roman" w:hAnsi="Times New Roman"/>
      <w:b w:val="0"/>
      <w:bCs w:val="0"/>
      <w:sz w:val="20"/>
      <w:u w:val="single"/>
    </w:rPr>
  </w:style>
  <w:style w:type="character" w:customStyle="1" w:styleId="Styleunderline11ptBold">
    <w:name w:val="Style underline + 11 pt Bold"/>
    <w:rsid w:val="000A4C61"/>
    <w:rPr>
      <w:rFonts w:ascii="Times New Roman" w:hAnsi="Times New Roman"/>
      <w:b/>
      <w:bCs w:val="0"/>
      <w:sz w:val="20"/>
      <w:u w:val="single"/>
    </w:rPr>
  </w:style>
  <w:style w:type="paragraph" w:customStyle="1" w:styleId="story-body-text">
    <w:name w:val="story-body-text"/>
    <w:basedOn w:val="Normal"/>
    <w:uiPriority w:val="99"/>
    <w:qFormat/>
    <w:rsid w:val="000A4C61"/>
    <w:pPr>
      <w:spacing w:before="100" w:beforeAutospacing="1" w:after="100" w:afterAutospacing="1"/>
    </w:pPr>
    <w:rPr>
      <w:rFonts w:eastAsia="Times New Roman"/>
    </w:rPr>
  </w:style>
  <w:style w:type="character" w:customStyle="1" w:styleId="-newsgate-macro-cci-bullet-">
    <w:name w:val="-newsgate-macro-cci-bullet-"/>
    <w:basedOn w:val="DefaultParagraphFont"/>
    <w:rsid w:val="000A4C61"/>
  </w:style>
  <w:style w:type="character" w:customStyle="1" w:styleId="BriefTitleChar">
    <w:name w:val="Brief Title Char"/>
    <w:basedOn w:val="DefaultParagraphFont"/>
    <w:rsid w:val="000A4C61"/>
    <w:rPr>
      <w:b/>
      <w:sz w:val="24"/>
      <w:szCs w:val="24"/>
      <w:u w:val="single"/>
      <w:lang w:val="en-US" w:eastAsia="en-US" w:bidi="ar-SA"/>
    </w:rPr>
  </w:style>
  <w:style w:type="paragraph" w:customStyle="1" w:styleId="BriefTitle2">
    <w:name w:val="Brief Title 2"/>
    <w:basedOn w:val="Heading1"/>
    <w:uiPriority w:val="99"/>
    <w:qFormat/>
    <w:rsid w:val="000A4C61"/>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0A4C61"/>
    <w:rPr>
      <w:b/>
      <w:sz w:val="24"/>
      <w:szCs w:val="24"/>
      <w:u w:val="single"/>
      <w:lang w:val="en-US" w:eastAsia="en-US" w:bidi="ar-SA"/>
    </w:rPr>
  </w:style>
  <w:style w:type="paragraph" w:customStyle="1" w:styleId="cards0">
    <w:name w:val="cards"/>
    <w:basedOn w:val="Normal"/>
    <w:uiPriority w:val="99"/>
    <w:qFormat/>
    <w:rsid w:val="000A4C61"/>
    <w:rPr>
      <w:rFonts w:eastAsia="Calibri"/>
    </w:rPr>
  </w:style>
  <w:style w:type="character" w:customStyle="1" w:styleId="StyleStyle4CharTimesNewRoman11pt1">
    <w:name w:val="Style Style4 Char + Times New Roman 11 pt1"/>
    <w:basedOn w:val="DefaultParagraphFont"/>
    <w:rsid w:val="000A4C61"/>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0A4C61"/>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0A4C61"/>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9ptUnderline2">
    <w:name w:val="Style 9 pt Underline2"/>
    <w:rsid w:val="000A4C61"/>
    <w:rPr>
      <w:sz w:val="20"/>
      <w:u w:val="single"/>
    </w:rPr>
  </w:style>
  <w:style w:type="character" w:customStyle="1" w:styleId="FootnoteTextChar1">
    <w:name w:val="Footnote Text Char1"/>
    <w:basedOn w:val="DefaultParagraphFont"/>
    <w:uiPriority w:val="99"/>
    <w:rsid w:val="000A4C61"/>
    <w:rPr>
      <w:rFonts w:ascii="Georgia" w:hAnsi="Georgia"/>
      <w:sz w:val="20"/>
      <w:szCs w:val="20"/>
    </w:rPr>
  </w:style>
  <w:style w:type="character" w:customStyle="1" w:styleId="SubtitleChar1">
    <w:name w:val="Subtitle Char1"/>
    <w:aliases w:val="Underlined card text Char1"/>
    <w:basedOn w:val="DefaultParagraphFont"/>
    <w:uiPriority w:val="11"/>
    <w:rsid w:val="000A4C61"/>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0A4C61"/>
    <w:rPr>
      <w:rFonts w:ascii="Georgia" w:hAnsi="Georgia"/>
    </w:rPr>
  </w:style>
  <w:style w:type="character" w:customStyle="1" w:styleId="BodyText2Char1">
    <w:name w:val="Body Text 2 Char1"/>
    <w:basedOn w:val="DefaultParagraphFont"/>
    <w:uiPriority w:val="99"/>
    <w:rsid w:val="000A4C61"/>
    <w:rPr>
      <w:rFonts w:ascii="Georgia" w:hAnsi="Georgia"/>
    </w:rPr>
  </w:style>
  <w:style w:type="character" w:customStyle="1" w:styleId="PlainTextChar1">
    <w:name w:val="Plain Text Char1"/>
    <w:basedOn w:val="DefaultParagraphFont"/>
    <w:rsid w:val="000A4C61"/>
    <w:rPr>
      <w:rFonts w:ascii="Consolas" w:hAnsi="Consolas"/>
      <w:sz w:val="21"/>
      <w:szCs w:val="21"/>
    </w:rPr>
  </w:style>
  <w:style w:type="character" w:customStyle="1" w:styleId="StyleCardText11ptUnderlineChar">
    <w:name w:val="Style Card Text + 11 pt Underline Char"/>
    <w:link w:val="StyleCardText11ptUnderline"/>
    <w:locked/>
    <w:rsid w:val="000A4C61"/>
    <w:rPr>
      <w:u w:val="single"/>
    </w:rPr>
  </w:style>
  <w:style w:type="paragraph" w:customStyle="1" w:styleId="StyleCardText11ptUnderline">
    <w:name w:val="Style Card Text + 11 pt Underline"/>
    <w:link w:val="StyleCardText11ptUnderlineChar"/>
    <w:qFormat/>
    <w:rsid w:val="000A4C61"/>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0A4C61"/>
    <w:rPr>
      <w:rFonts w:ascii="Georgia" w:hAnsi="Georgia"/>
      <w:sz w:val="16"/>
    </w:rPr>
  </w:style>
  <w:style w:type="paragraph" w:customStyle="1" w:styleId="StyleMinimizedText11pt">
    <w:name w:val="Style Minimized Text + 11 pt"/>
    <w:basedOn w:val="Normal"/>
    <w:link w:val="StyleMinimizedText11ptChar"/>
    <w:qFormat/>
    <w:rsid w:val="000A4C61"/>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0A4C61"/>
    <w:rPr>
      <w:rFonts w:ascii="Georgia" w:hAnsi="Georgia"/>
      <w:sz w:val="16"/>
    </w:rPr>
  </w:style>
  <w:style w:type="paragraph" w:customStyle="1" w:styleId="StyleMinimizedText11pt1">
    <w:name w:val="Style Minimized Text + 11 pt1"/>
    <w:basedOn w:val="Normal"/>
    <w:link w:val="StyleMinimizedText11pt1Char"/>
    <w:qFormat/>
    <w:rsid w:val="000A4C61"/>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0A4C61"/>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0A4C61"/>
    <w:rPr>
      <w:rFonts w:ascii="Georgia" w:eastAsia="SimSun" w:hAnsi="Georgia" w:cstheme="minorBid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0A4C61"/>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A4C61"/>
    <w:rPr>
      <w:rFonts w:ascii="Georgia" w:eastAsia="SimSun" w:hAnsi="Georgia" w:cstheme="minorBidi"/>
      <w:b/>
      <w:bCs/>
      <w:sz w:val="24"/>
      <w:u w:val="single"/>
    </w:rPr>
  </w:style>
  <w:style w:type="character" w:customStyle="1" w:styleId="Debate-CardSmalltextF2Char">
    <w:name w:val="Debate- Card Small text F2 Char"/>
    <w:link w:val="Debate-CardSmalltextF2"/>
    <w:locked/>
    <w:rsid w:val="000A4C61"/>
    <w:rPr>
      <w:rFonts w:ascii="Arial Narrow" w:hAnsi="Arial Narrow"/>
      <w:sz w:val="16"/>
    </w:rPr>
  </w:style>
  <w:style w:type="paragraph" w:customStyle="1" w:styleId="Debate-CardSmalltextF2">
    <w:name w:val="Debate- Card Small text F2"/>
    <w:basedOn w:val="Normal"/>
    <w:next w:val="Normal"/>
    <w:link w:val="Debate-CardSmalltextF2Char"/>
    <w:qFormat/>
    <w:rsid w:val="000A4C61"/>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0A4C61"/>
    <w:rPr>
      <w:rFonts w:ascii="Arial Narrow" w:hAnsi="Arial Narrow"/>
      <w:b/>
      <w:sz w:val="18"/>
      <w:u w:val="single"/>
    </w:rPr>
  </w:style>
  <w:style w:type="paragraph" w:customStyle="1" w:styleId="Debate-EmphasizedText-F5">
    <w:name w:val="Debate- Emphasized Text- F5"/>
    <w:basedOn w:val="Normal"/>
    <w:link w:val="Debate-EmphasizedText-F5Char"/>
    <w:qFormat/>
    <w:rsid w:val="000A4C61"/>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0A4C6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A4C61"/>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0A4C6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A4C61"/>
    <w:rPr>
      <w:rFonts w:ascii="Times New Roman" w:eastAsia="Times New Roman" w:hAnsi="Times New Roman"/>
      <w:sz w:val="16"/>
    </w:rPr>
  </w:style>
  <w:style w:type="character" w:customStyle="1" w:styleId="StyleMinimizedTextArialNarrow10ptChar">
    <w:name w:val="Style Minimized Text + Arial Narrow 10 pt Char"/>
    <w:basedOn w:val="MinimizedTextChar"/>
    <w:link w:val="StyleMinimizedTextArialNarrow10pt"/>
    <w:locked/>
    <w:rsid w:val="000A4C61"/>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0A4C61"/>
    <w:pPr>
      <w:spacing w:line="259" w:lineRule="auto"/>
    </w:pPr>
    <w:rPr>
      <w:rFonts w:ascii="Georgia" w:hAnsi="Georgia"/>
      <w:sz w:val="20"/>
    </w:rPr>
  </w:style>
  <w:style w:type="character" w:customStyle="1" w:styleId="StyleStyle49pt3Char">
    <w:name w:val="Style Style4 + 9 pt3 Char"/>
    <w:basedOn w:val="Style4Char"/>
    <w:link w:val="StyleStyle49pt3"/>
    <w:locked/>
    <w:rsid w:val="000A4C61"/>
    <w:rPr>
      <w:rFonts w:ascii="Calibri" w:eastAsia="Times New Roman" w:hAnsi="Calibri" w:cs="Times New Roman"/>
      <w:sz w:val="22"/>
      <w:u w:val="single"/>
    </w:rPr>
  </w:style>
  <w:style w:type="paragraph" w:customStyle="1" w:styleId="StyleStyle49pt3">
    <w:name w:val="Style Style4 + 9 pt3"/>
    <w:basedOn w:val="Style4"/>
    <w:link w:val="StyleStyle49pt3Char"/>
    <w:qFormat/>
    <w:rsid w:val="000A4C61"/>
    <w:rPr>
      <w:rFonts w:cs="Times New Roman"/>
    </w:rPr>
  </w:style>
  <w:style w:type="character" w:customStyle="1" w:styleId="StyleStyle4BoldChar">
    <w:name w:val="Style Style4 + Bold Char"/>
    <w:basedOn w:val="Style4Char"/>
    <w:link w:val="StyleStyle4Bold"/>
    <w:locked/>
    <w:rsid w:val="000A4C61"/>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0A4C61"/>
    <w:rPr>
      <w:rFonts w:cs="Times New Roman"/>
    </w:rPr>
  </w:style>
  <w:style w:type="character" w:customStyle="1" w:styleId="CircledChar">
    <w:name w:val="Circled Char"/>
    <w:basedOn w:val="CardTextChar0"/>
    <w:link w:val="Circled"/>
    <w:locked/>
    <w:rsid w:val="000A4C61"/>
    <w:rPr>
      <w:rFonts w:ascii="MS Mincho" w:eastAsia="MS Mincho" w:hAnsi="Garamond" w:cs="Times New Roman"/>
      <w:b/>
      <w:sz w:val="18"/>
      <w:szCs w:val="20"/>
      <w:u w:val="single"/>
      <w:lang w:val="x-none" w:eastAsia="ja-JP"/>
    </w:rPr>
  </w:style>
  <w:style w:type="paragraph" w:customStyle="1" w:styleId="Circled">
    <w:name w:val="Circled"/>
    <w:link w:val="CircledChar"/>
    <w:qFormat/>
    <w:rsid w:val="000A4C61"/>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0A4C61"/>
    <w:rPr>
      <w:rFonts w:ascii="Calibri" w:eastAsia="Times New Roman" w:hAnsi="Calibri" w:cs="Times New Roman"/>
      <w:sz w:val="22"/>
      <w:u w:val="single"/>
    </w:rPr>
  </w:style>
  <w:style w:type="paragraph" w:customStyle="1" w:styleId="StyleStyle411pt1">
    <w:name w:val="Style Style4 + 11 pt1"/>
    <w:basedOn w:val="Style4"/>
    <w:link w:val="StyleStyle411pt1Char"/>
    <w:qFormat/>
    <w:rsid w:val="000A4C61"/>
    <w:rPr>
      <w:rFonts w:cs="Times New Roman"/>
    </w:rPr>
  </w:style>
  <w:style w:type="character" w:customStyle="1" w:styleId="StyleBoldandUnderlineChar11ptChar">
    <w:name w:val="Style Bold and Underline Char + 11 pt Char"/>
    <w:basedOn w:val="BoldandUnderlineCharChar2"/>
    <w:link w:val="StyleBoldandUnderlineChar11pt"/>
    <w:locked/>
    <w:rsid w:val="000A4C61"/>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0A4C61"/>
    <w:rPr>
      <w:b/>
      <w:bCs w:val="0"/>
      <w:u w:val="single"/>
      <w:lang w:val="en-US" w:eastAsia="en-US" w:bidi="ar-SA"/>
    </w:rPr>
  </w:style>
  <w:style w:type="paragraph" w:customStyle="1" w:styleId="StyleBoldandUnderlineChar11pt">
    <w:name w:val="Style Bold and Underline Char + 11 pt"/>
    <w:link w:val="StyleBoldandUnderlineChar11ptChar"/>
    <w:qFormat/>
    <w:rsid w:val="000A4C61"/>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0A4C61"/>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0A4C61"/>
    <w:rPr>
      <w:rFonts w:ascii="Georgia" w:eastAsia="Times New Roman" w:hAnsi="Georgia"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0A4C61"/>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0A4C61"/>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0A4C61"/>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0A4C61"/>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DefaultParagraphFont"/>
    <w:link w:val="StyleUnderlineChar11pt2"/>
    <w:locked/>
    <w:rsid w:val="000A4C61"/>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0A4C61"/>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0A4C61"/>
    <w:rPr>
      <w:rFonts w:ascii="Georgia" w:eastAsia="Times New Roman" w:hAnsi="Georgia"/>
      <w:szCs w:val="20"/>
    </w:rPr>
  </w:style>
  <w:style w:type="paragraph" w:customStyle="1" w:styleId="cardCharChar0">
    <w:name w:val="card Char Char"/>
    <w:basedOn w:val="Normal"/>
    <w:link w:val="cardCharCharChar"/>
    <w:qFormat/>
    <w:rsid w:val="000A4C61"/>
    <w:pPr>
      <w:ind w:left="288" w:right="288"/>
    </w:pPr>
    <w:rPr>
      <w:rFonts w:ascii="Georgia" w:eastAsia="Times New Roman" w:hAnsi="Georgia" w:cstheme="minorBidi"/>
      <w:sz w:val="24"/>
      <w:szCs w:val="20"/>
    </w:rPr>
  </w:style>
  <w:style w:type="character" w:customStyle="1" w:styleId="StylecardCharCharArialNarrow9ptChar">
    <w:name w:val="Style card Char Char + Arial Narrow 9 pt Char"/>
    <w:basedOn w:val="cardCharCharChar"/>
    <w:link w:val="StylecardCharCharArialNarrow9pt"/>
    <w:locked/>
    <w:rsid w:val="000A4C61"/>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0A4C61"/>
  </w:style>
  <w:style w:type="character" w:customStyle="1" w:styleId="StyleCardTextArialNarrow9ptChar">
    <w:name w:val="Style Card Text + Arial Narrow 9 pt Char"/>
    <w:basedOn w:val="CardTextChar10"/>
    <w:link w:val="StyleCardTextArialNarrow9pt"/>
    <w:locked/>
    <w:rsid w:val="000A4C61"/>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0A4C61"/>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0A4C61"/>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0A4C6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0A4C61"/>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0A4C61"/>
    <w:rPr>
      <w:rFonts w:ascii="Georgia" w:eastAsia="Times New Roman" w:hAnsi="Georgia"/>
      <w:sz w:val="16"/>
    </w:rPr>
  </w:style>
  <w:style w:type="paragraph" w:customStyle="1" w:styleId="Textsmall0">
    <w:name w:val="Textsmall"/>
    <w:basedOn w:val="Normal"/>
    <w:next w:val="Normal"/>
    <w:link w:val="TextsmallChar0"/>
    <w:qFormat/>
    <w:rsid w:val="000A4C61"/>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0A4C61"/>
    <w:rPr>
      <w:rFonts w:ascii="Calibri" w:eastAsia="Times New Roman" w:hAnsi="Calibri" w:cs="Times New Roman"/>
      <w:sz w:val="22"/>
      <w:u w:val="single"/>
    </w:rPr>
  </w:style>
  <w:style w:type="paragraph" w:customStyle="1" w:styleId="StyleStyle49pt10">
    <w:name w:val="Style Style4 + 9 pt10"/>
    <w:basedOn w:val="Style4"/>
    <w:link w:val="StyleStyle49pt10Char"/>
    <w:qFormat/>
    <w:rsid w:val="000A4C61"/>
    <w:rPr>
      <w:rFonts w:cs="Times New Roman"/>
    </w:rPr>
  </w:style>
  <w:style w:type="character" w:customStyle="1" w:styleId="StyleStyle49ptBold7Char">
    <w:name w:val="Style Style4 + 9 pt Bold7 Char"/>
    <w:link w:val="StyleStyle49ptBold7"/>
    <w:locked/>
    <w:rsid w:val="000A4C61"/>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0A4C61"/>
    <w:rPr>
      <w:rFonts w:ascii="Times New Roman" w:hAnsi="Times New Roman" w:cs="Times New Roman"/>
      <w:b/>
      <w:bCs/>
      <w:sz w:val="24"/>
    </w:rPr>
  </w:style>
  <w:style w:type="character" w:customStyle="1" w:styleId="NormalUnderlineChar">
    <w:name w:val="Normal Underline Char"/>
    <w:link w:val="NormalUnderline"/>
    <w:locked/>
    <w:rsid w:val="000A4C61"/>
    <w:rPr>
      <w:rFonts w:ascii="Georgia" w:eastAsia="Times New Roman" w:hAnsi="Georgia"/>
      <w:u w:val="single"/>
    </w:rPr>
  </w:style>
  <w:style w:type="paragraph" w:customStyle="1" w:styleId="NormalUnderline">
    <w:name w:val="Normal Underline"/>
    <w:basedOn w:val="Normal"/>
    <w:link w:val="NormalUnderlineChar"/>
    <w:qFormat/>
    <w:rsid w:val="000A4C61"/>
    <w:pPr>
      <w:ind w:left="288"/>
    </w:pPr>
    <w:rPr>
      <w:rFonts w:ascii="Georgia" w:eastAsia="Times New Roman" w:hAnsi="Georgia" w:cstheme="minorBidi"/>
      <w:sz w:val="24"/>
      <w:u w:val="single"/>
    </w:rPr>
  </w:style>
  <w:style w:type="paragraph" w:customStyle="1" w:styleId="Underlinestyle0">
    <w:name w:val="Underline style"/>
    <w:basedOn w:val="Normal"/>
    <w:uiPriority w:val="99"/>
    <w:qFormat/>
    <w:rsid w:val="000A4C61"/>
    <w:rPr>
      <w:rFonts w:eastAsia="Times New Roman"/>
      <w:u w:val="single"/>
    </w:rPr>
  </w:style>
  <w:style w:type="paragraph" w:customStyle="1" w:styleId="WW-Default1">
    <w:name w:val="WW-Default1"/>
    <w:basedOn w:val="Normal"/>
    <w:uiPriority w:val="99"/>
    <w:qFormat/>
    <w:rsid w:val="000A4C61"/>
    <w:pPr>
      <w:suppressAutoHyphens/>
    </w:pPr>
    <w:rPr>
      <w:rFonts w:eastAsia="Times New Roman"/>
      <w:b/>
      <w:bCs/>
      <w:szCs w:val="20"/>
      <w:lang w:eastAsia="ar-SA"/>
    </w:rPr>
  </w:style>
  <w:style w:type="paragraph" w:customStyle="1" w:styleId="CardStyle">
    <w:name w:val="Card Style"/>
    <w:basedOn w:val="Normal"/>
    <w:link w:val="CardStyleChar"/>
    <w:qFormat/>
    <w:rsid w:val="000A4C61"/>
    <w:rPr>
      <w:rFonts w:eastAsia="Times New Roman"/>
    </w:rPr>
  </w:style>
  <w:style w:type="character" w:customStyle="1" w:styleId="Stylecard11ptChar">
    <w:name w:val="Style card + 11 pt Char"/>
    <w:link w:val="Stylecard11pt"/>
    <w:locked/>
    <w:rsid w:val="000A4C61"/>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0A4C61"/>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0A4C61"/>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0A4C61"/>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0A4C61"/>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A4C61"/>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uiPriority w:val="99"/>
    <w:qFormat/>
    <w:rsid w:val="000A4C61"/>
    <w:pPr>
      <w:spacing w:line="240" w:lineRule="atLeast"/>
    </w:pPr>
    <w:rPr>
      <w:rFonts w:eastAsia="Times New Roman"/>
      <w:sz w:val="16"/>
    </w:rPr>
  </w:style>
  <w:style w:type="character" w:customStyle="1" w:styleId="Citation-CompleteChar">
    <w:name w:val="Citation - Complete Char"/>
    <w:basedOn w:val="DefaultParagraphFont"/>
    <w:link w:val="Citation-Complete"/>
    <w:locked/>
    <w:rsid w:val="000A4C61"/>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0A4C61"/>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0A4C61"/>
    <w:rPr>
      <w:b/>
      <w:u w:val="single"/>
    </w:rPr>
  </w:style>
  <w:style w:type="paragraph" w:customStyle="1" w:styleId="BoldandUnderline">
    <w:name w:val="Bold and Underline"/>
    <w:basedOn w:val="Normal"/>
    <w:link w:val="BoldandUnderlineChar"/>
    <w:qFormat/>
    <w:rsid w:val="000A4C61"/>
    <w:rPr>
      <w:rFonts w:asciiTheme="minorHAnsi" w:hAnsiTheme="minorHAnsi" w:cstheme="minorBidi"/>
      <w:b/>
      <w:sz w:val="24"/>
      <w:u w:val="single"/>
    </w:rPr>
  </w:style>
  <w:style w:type="character" w:customStyle="1" w:styleId="StyleStyle49ptBold3Char">
    <w:name w:val="Style Style4 + 9 pt Bold3 Char"/>
    <w:basedOn w:val="Style4Char"/>
    <w:link w:val="StyleStyle49ptBold3"/>
    <w:locked/>
    <w:rsid w:val="000A4C61"/>
    <w:rPr>
      <w:rFonts w:ascii="Calibri" w:eastAsia="Times New Roman" w:hAnsi="Calibri" w:cs="Times New Roman"/>
      <w:sz w:val="22"/>
      <w:u w:val="single"/>
    </w:rPr>
  </w:style>
  <w:style w:type="paragraph" w:customStyle="1" w:styleId="StyleStyle49ptBold3">
    <w:name w:val="Style Style4 + 9 pt Bold3"/>
    <w:basedOn w:val="Style4"/>
    <w:link w:val="StyleStyle49ptBold3Char"/>
    <w:qFormat/>
    <w:rsid w:val="000A4C61"/>
    <w:rPr>
      <w:rFonts w:cs="Times New Roman"/>
    </w:rPr>
  </w:style>
  <w:style w:type="character" w:customStyle="1" w:styleId="StyleUnderlining11ptChar">
    <w:name w:val="Style Underlining + 11 pt Char"/>
    <w:basedOn w:val="UnderliningChar"/>
    <w:link w:val="StyleUnderlining11pt"/>
    <w:locked/>
    <w:rsid w:val="000A4C61"/>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0A4C61"/>
    <w:pPr>
      <w:widowControl/>
    </w:pPr>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0A4C61"/>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0A4C61"/>
    <w:rPr>
      <w:rFonts w:ascii="Georgia" w:eastAsia="Times New Roman" w:hAnsi="Georgia" w:cstheme="minorBidi"/>
      <w:sz w:val="24"/>
    </w:rPr>
  </w:style>
  <w:style w:type="character" w:customStyle="1" w:styleId="Stylecard11ptBoldUnderlineChar">
    <w:name w:val="Style card + 11 pt Bold Underline Char"/>
    <w:basedOn w:val="cardChar"/>
    <w:link w:val="Stylecard11ptBoldUnderline"/>
    <w:locked/>
    <w:rsid w:val="000A4C61"/>
    <w:rPr>
      <w:rFonts w:ascii="Times New Roman" w:eastAsia="SimSun" w:hAnsi="Times New Roman" w:cs="Calibri"/>
      <w:b/>
      <w:bCs/>
      <w:sz w:val="20"/>
      <w:u w:val="single"/>
      <w:lang w:val="x-none" w:eastAsia="zh-CN"/>
    </w:rPr>
  </w:style>
  <w:style w:type="paragraph" w:customStyle="1" w:styleId="Stylecard11ptBoldUnderline">
    <w:name w:val="Style card + 11 pt Bold Underline"/>
    <w:basedOn w:val="Normal"/>
    <w:link w:val="Stylecard11ptBoldUnderlineChar"/>
    <w:qFormat/>
    <w:rsid w:val="000A4C61"/>
    <w:pPr>
      <w:ind w:left="288" w:right="288"/>
    </w:pPr>
    <w:rPr>
      <w:rFonts w:ascii="Times New Roman" w:eastAsia="SimSun" w:hAnsi="Times New Roman"/>
      <w:b/>
      <w:bCs/>
      <w:sz w:val="20"/>
      <w:u w:val="single"/>
      <w:lang w:val="x-none" w:eastAsia="zh-CN"/>
    </w:rPr>
  </w:style>
  <w:style w:type="character" w:customStyle="1" w:styleId="Stylecard8ptChar">
    <w:name w:val="Style card + 8 pt Char"/>
    <w:basedOn w:val="cardChar"/>
    <w:link w:val="Stylecard8pt"/>
    <w:locked/>
    <w:rsid w:val="000A4C61"/>
    <w:rPr>
      <w:rFonts w:ascii="Times New Roman" w:eastAsia="Times New Roman" w:hAnsi="Times New Roman" w:cs="Calibri"/>
      <w:sz w:val="20"/>
      <w:u w:val="single"/>
      <w:lang w:val="x-none" w:eastAsia="ar-SA"/>
    </w:rPr>
  </w:style>
  <w:style w:type="paragraph" w:customStyle="1" w:styleId="Stylecard8pt">
    <w:name w:val="Style card + 8 pt"/>
    <w:basedOn w:val="Normal"/>
    <w:link w:val="Stylecard8ptChar"/>
    <w:qFormat/>
    <w:rsid w:val="000A4C61"/>
    <w:pPr>
      <w:ind w:left="288" w:right="288"/>
    </w:pPr>
    <w:rPr>
      <w:rFonts w:ascii="Times New Roman" w:eastAsia="Times New Roman" w:hAnsi="Times New Roman"/>
      <w:sz w:val="20"/>
      <w:u w:val="single"/>
      <w:lang w:val="x-none" w:eastAsia="ar-SA"/>
    </w:rPr>
  </w:style>
  <w:style w:type="paragraph" w:customStyle="1" w:styleId="emactive">
    <w:name w:val="emactive"/>
    <w:basedOn w:val="Normal"/>
    <w:uiPriority w:val="99"/>
    <w:qFormat/>
    <w:rsid w:val="000A4C61"/>
    <w:pPr>
      <w:spacing w:before="100" w:beforeAutospacing="1" w:after="100" w:afterAutospacing="1"/>
    </w:pPr>
    <w:rPr>
      <w:rFonts w:eastAsia="Times New Roman"/>
    </w:rPr>
  </w:style>
  <w:style w:type="paragraph" w:customStyle="1" w:styleId="emready">
    <w:name w:val="emready"/>
    <w:basedOn w:val="Normal"/>
    <w:uiPriority w:val="99"/>
    <w:qFormat/>
    <w:rsid w:val="000A4C61"/>
    <w:pPr>
      <w:spacing w:before="100" w:beforeAutospacing="1" w:after="100" w:afterAutospacing="1"/>
    </w:pPr>
    <w:rPr>
      <w:rFonts w:eastAsia="Times New Roman"/>
    </w:rPr>
  </w:style>
  <w:style w:type="character" w:customStyle="1" w:styleId="UnderlinedCardTextChar">
    <w:name w:val="Underlined Card Text Char"/>
    <w:link w:val="UnderlinedCardText"/>
    <w:locked/>
    <w:rsid w:val="000A4C61"/>
    <w:rPr>
      <w:rFonts w:ascii="Times New Roman" w:hAnsi="Times New Roman" w:cs="Times New Roman"/>
      <w:u w:val="single"/>
    </w:rPr>
  </w:style>
  <w:style w:type="paragraph" w:customStyle="1" w:styleId="UnderlinedCardText">
    <w:name w:val="Underlined Card Text"/>
    <w:basedOn w:val="Normal"/>
    <w:link w:val="UnderlinedCardTextChar"/>
    <w:qFormat/>
    <w:rsid w:val="000A4C61"/>
    <w:pPr>
      <w:spacing w:after="200"/>
      <w:contextualSpacing/>
    </w:pPr>
    <w:rPr>
      <w:rFonts w:ascii="Times New Roman" w:hAnsi="Times New Roman" w:cs="Times New Roman"/>
      <w:sz w:val="24"/>
      <w:u w:val="single"/>
    </w:rPr>
  </w:style>
  <w:style w:type="paragraph" w:customStyle="1" w:styleId="Shrink">
    <w:name w:val="Shrink"/>
    <w:link w:val="ShrinkChar"/>
    <w:qFormat/>
    <w:rsid w:val="000A4C61"/>
    <w:pPr>
      <w:ind w:left="288" w:right="288"/>
    </w:pPr>
    <w:rPr>
      <w:rFonts w:cs="Courier"/>
      <w:bCs/>
      <w:sz w:val="16"/>
      <w:szCs w:val="16"/>
    </w:rPr>
  </w:style>
  <w:style w:type="character" w:customStyle="1" w:styleId="UnderlineCharCharCharCharChar">
    <w:name w:val="Underline Char Char Char Char Char"/>
    <w:link w:val="UnderlineCharCharCharChar"/>
    <w:locked/>
    <w:rsid w:val="000A4C61"/>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0A4C6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A4C61"/>
    <w:rPr>
      <w:rFonts w:ascii="Georgia" w:eastAsia="Times New Roman" w:hAnsi="Georgia" w:cs="Times New Roman"/>
      <w:b/>
      <w:sz w:val="24"/>
      <w:u w:val="single"/>
    </w:rPr>
  </w:style>
  <w:style w:type="character" w:customStyle="1" w:styleId="CardHighlightChar">
    <w:name w:val="Card Highlight Char"/>
    <w:link w:val="CardHighlight"/>
    <w:locked/>
    <w:rsid w:val="000A4C6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A4C61"/>
    <w:pPr>
      <w:shd w:val="clear" w:color="auto" w:fill="66FFFF"/>
    </w:pPr>
    <w:rPr>
      <w:rFonts w:eastAsia="Calibri"/>
      <w:sz w:val="24"/>
      <w:u w:val="single"/>
    </w:rPr>
  </w:style>
  <w:style w:type="paragraph" w:customStyle="1" w:styleId="BlockHeaderHidden">
    <w:name w:val="Block Header Hidden"/>
    <w:link w:val="BlockHeaderHiddenChar"/>
    <w:qFormat/>
    <w:rsid w:val="000A4C6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A4C61"/>
    <w:pPr>
      <w:spacing w:before="100" w:beforeAutospacing="1" w:after="100" w:afterAutospacing="1"/>
    </w:pPr>
    <w:rPr>
      <w:rFonts w:eastAsia="Times New Roman"/>
    </w:rPr>
  </w:style>
  <w:style w:type="paragraph" w:customStyle="1" w:styleId="norma">
    <w:name w:val="norma"/>
    <w:basedOn w:val="Heading3"/>
    <w:uiPriority w:val="99"/>
    <w:qFormat/>
    <w:rsid w:val="000A4C61"/>
    <w:rPr>
      <w:rFonts w:eastAsia="MS Gothic" w:cs="Arial"/>
      <w:sz w:val="24"/>
    </w:rPr>
  </w:style>
  <w:style w:type="character" w:customStyle="1" w:styleId="Emphasis20">
    <w:name w:val="Emphasis 2"/>
    <w:uiPriority w:val="1"/>
    <w:qFormat/>
    <w:rsid w:val="000A4C61"/>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0A4C61"/>
  </w:style>
  <w:style w:type="character" w:customStyle="1" w:styleId="CharacterStyle2">
    <w:name w:val="Character Style 2"/>
    <w:uiPriority w:val="99"/>
    <w:rsid w:val="000A4C61"/>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0A4C61"/>
    <w:rPr>
      <w:rFonts w:ascii="Arial" w:hAnsi="Arial" w:cs="Arial" w:hint="default"/>
      <w:bCs/>
      <w:szCs w:val="26"/>
      <w:u w:val="single"/>
      <w:lang w:val="en-US" w:eastAsia="en-US" w:bidi="ar-SA"/>
    </w:rPr>
  </w:style>
  <w:style w:type="character" w:customStyle="1" w:styleId="Styleunderline9pt0">
    <w:name w:val="Style underline + 9 pt"/>
    <w:basedOn w:val="underline"/>
    <w:rsid w:val="000A4C61"/>
    <w:rPr>
      <w:u w:val="single"/>
    </w:rPr>
  </w:style>
  <w:style w:type="character" w:customStyle="1" w:styleId="StyleTimesNewRoman9pt">
    <w:name w:val="Style Times New Roman 9 pt"/>
    <w:basedOn w:val="DefaultParagraphFont"/>
    <w:rsid w:val="000A4C61"/>
    <w:rPr>
      <w:rFonts w:ascii="Times New Roman" w:hAnsi="Times New Roman" w:cs="Times New Roman" w:hint="default"/>
      <w:sz w:val="20"/>
    </w:rPr>
  </w:style>
  <w:style w:type="character" w:customStyle="1" w:styleId="Styleunderline9pt1">
    <w:name w:val="Style underline + 9 pt1"/>
    <w:basedOn w:val="underline"/>
    <w:rsid w:val="000A4C61"/>
    <w:rPr>
      <w:u w:val="single"/>
    </w:rPr>
  </w:style>
  <w:style w:type="character" w:customStyle="1" w:styleId="Hyperlink23">
    <w:name w:val="Hyperlink23"/>
    <w:basedOn w:val="DefaultParagraphFont"/>
    <w:rsid w:val="000A4C61"/>
    <w:rPr>
      <w:color w:val="3300CC"/>
      <w:u w:val="single"/>
    </w:rPr>
  </w:style>
  <w:style w:type="character" w:customStyle="1" w:styleId="body-text">
    <w:name w:val="body-text"/>
    <w:basedOn w:val="DefaultParagraphFont"/>
    <w:rsid w:val="000A4C61"/>
  </w:style>
  <w:style w:type="character" w:customStyle="1" w:styleId="globalcontentbody">
    <w:name w:val="globalcontentbody"/>
    <w:basedOn w:val="DefaultParagraphFont"/>
    <w:rsid w:val="000A4C61"/>
  </w:style>
  <w:style w:type="character" w:customStyle="1" w:styleId="Styleterm111ptUnderline">
    <w:name w:val="Style term1 + 11 pt Underline"/>
    <w:basedOn w:val="term1"/>
    <w:rsid w:val="000A4C61"/>
    <w:rPr>
      <w:b/>
      <w:bCs/>
    </w:rPr>
  </w:style>
  <w:style w:type="character" w:customStyle="1" w:styleId="Style9pt">
    <w:name w:val="Style 9 pt"/>
    <w:basedOn w:val="DefaultParagraphFont"/>
    <w:rsid w:val="000A4C61"/>
    <w:rPr>
      <w:rFonts w:ascii="Times New Roman" w:hAnsi="Times New Roman" w:cs="Times New Roman" w:hint="default"/>
      <w:sz w:val="20"/>
    </w:rPr>
  </w:style>
  <w:style w:type="character" w:customStyle="1" w:styleId="CharChar11">
    <w:name w:val="Char Char11"/>
    <w:basedOn w:val="DefaultParagraphFont"/>
    <w:rsid w:val="000A4C61"/>
    <w:rPr>
      <w:rFonts w:ascii="Arial" w:hAnsi="Arial" w:cs="Arial" w:hint="default"/>
      <w:bCs/>
      <w:szCs w:val="26"/>
      <w:u w:val="single"/>
      <w:lang w:val="en-US" w:eastAsia="en-US" w:bidi="ar-SA"/>
    </w:rPr>
  </w:style>
  <w:style w:type="character" w:customStyle="1" w:styleId="authorbio">
    <w:name w:val="authorbio"/>
    <w:basedOn w:val="DefaultParagraphFont"/>
    <w:rsid w:val="000A4C61"/>
  </w:style>
  <w:style w:type="character" w:customStyle="1" w:styleId="underlineChar0">
    <w:name w:val="underline Char"/>
    <w:basedOn w:val="DefaultParagraphFont"/>
    <w:rsid w:val="000A4C6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0A4C6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0A4C61"/>
    <w:rPr>
      <w:sz w:val="20"/>
      <w:u w:val="single"/>
    </w:rPr>
  </w:style>
  <w:style w:type="character" w:customStyle="1" w:styleId="base">
    <w:name w:val="base"/>
    <w:basedOn w:val="DefaultParagraphFont"/>
    <w:rsid w:val="000A4C61"/>
  </w:style>
  <w:style w:type="character" w:customStyle="1" w:styleId="part-of-speech">
    <w:name w:val="part-of-speech"/>
    <w:basedOn w:val="DefaultParagraphFont"/>
    <w:rsid w:val="000A4C61"/>
  </w:style>
  <w:style w:type="character" w:customStyle="1" w:styleId="sep">
    <w:name w:val="sep"/>
    <w:basedOn w:val="DefaultParagraphFont"/>
    <w:rsid w:val="000A4C61"/>
  </w:style>
  <w:style w:type="character" w:customStyle="1" w:styleId="pron">
    <w:name w:val="pron"/>
    <w:basedOn w:val="DefaultParagraphFont"/>
    <w:rsid w:val="000A4C61"/>
  </w:style>
  <w:style w:type="character" w:customStyle="1" w:styleId="UnderlineCharChar1">
    <w:name w:val="Underline Char Char1"/>
    <w:basedOn w:val="DefaultParagraphFont"/>
    <w:rsid w:val="000A4C61"/>
    <w:rPr>
      <w:u w:val="single"/>
      <w:lang w:val="en-US" w:eastAsia="en-US" w:bidi="ar-SA"/>
    </w:rPr>
  </w:style>
  <w:style w:type="character" w:customStyle="1" w:styleId="StyleUnderlineCharChar111pt">
    <w:name w:val="Style Underline Char Char1 + 11 pt"/>
    <w:basedOn w:val="UnderlineCharChar1"/>
    <w:rsid w:val="000A4C61"/>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0A4C61"/>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0A4C61"/>
    <w:rPr>
      <w:b/>
      <w:bCs/>
      <w:noProof w:val="0"/>
      <w:sz w:val="20"/>
      <w:u w:val="single"/>
      <w:lang w:val="en-US" w:eastAsia="en-US" w:bidi="ar-SA"/>
    </w:rPr>
  </w:style>
  <w:style w:type="character" w:customStyle="1" w:styleId="StyleunderlineArialNarrow9ptBold">
    <w:name w:val="Style underline + Arial Narrow 9 pt Bold"/>
    <w:basedOn w:val="underline"/>
    <w:rsid w:val="000A4C61"/>
    <w:rPr>
      <w:u w:val="single"/>
    </w:rPr>
  </w:style>
  <w:style w:type="character" w:customStyle="1" w:styleId="StyleBoldandUnderlineCharCharCharChar9pt">
    <w:name w:val="Style Bold and Underline Char Char Char Char + 9 pt"/>
    <w:basedOn w:val="DefaultParagraphFont"/>
    <w:rsid w:val="000A4C6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0A4C6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0A4C61"/>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0A4C61"/>
    <w:rPr>
      <w:rFonts w:ascii="Arial" w:hAnsi="Arial" w:cs="Arial" w:hint="default"/>
      <w:color w:val="000000"/>
      <w:sz w:val="10"/>
      <w:szCs w:val="22"/>
    </w:rPr>
  </w:style>
  <w:style w:type="character" w:customStyle="1" w:styleId="CharChar111">
    <w:name w:val="Char Char111"/>
    <w:basedOn w:val="DefaultParagraphFont"/>
    <w:rsid w:val="000A4C61"/>
    <w:rPr>
      <w:rFonts w:ascii="Arial" w:hAnsi="Arial" w:cs="Arial" w:hint="default"/>
      <w:bCs/>
      <w:szCs w:val="26"/>
      <w:u w:val="single"/>
      <w:lang w:val="en-US" w:eastAsia="en-US" w:bidi="ar-SA"/>
    </w:rPr>
  </w:style>
  <w:style w:type="character" w:customStyle="1" w:styleId="AUnterdline">
    <w:name w:val="AUnterdline"/>
    <w:qFormat/>
    <w:rsid w:val="000A4C6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0A4C6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0A4C61"/>
  </w:style>
  <w:style w:type="character" w:customStyle="1" w:styleId="StyleUnderline1">
    <w:name w:val="Style Underline1"/>
    <w:basedOn w:val="DefaultParagraphFont"/>
    <w:rsid w:val="000A4C61"/>
    <w:rPr>
      <w:rFonts w:ascii="Times New Roman" w:hAnsi="Times New Roman" w:cs="Times New Roman" w:hint="default"/>
      <w:sz w:val="20"/>
      <w:u w:val="single"/>
    </w:rPr>
  </w:style>
  <w:style w:type="character" w:customStyle="1" w:styleId="DontRead">
    <w:name w:val="Don't Read"/>
    <w:qFormat/>
    <w:rsid w:val="000A4C61"/>
    <w:rPr>
      <w:rFonts w:ascii="Times New Roman" w:hAnsi="Times New Roman" w:cs="Times New Roman" w:hint="default"/>
      <w:sz w:val="16"/>
    </w:rPr>
  </w:style>
  <w:style w:type="character" w:customStyle="1" w:styleId="Style11ptUnderline3">
    <w:name w:val="Style 11 pt Underline3"/>
    <w:rsid w:val="000A4C61"/>
    <w:rPr>
      <w:sz w:val="20"/>
      <w:u w:val="single"/>
    </w:rPr>
  </w:style>
  <w:style w:type="character" w:customStyle="1" w:styleId="2">
    <w:name w:val="2"/>
    <w:rsid w:val="000A4C6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0A4C61"/>
    <w:rPr>
      <w:sz w:val="20"/>
      <w:u w:val="single"/>
    </w:rPr>
  </w:style>
  <w:style w:type="character" w:customStyle="1" w:styleId="Style9ptBoldUnderline5">
    <w:name w:val="Style 9 pt Bold Underline5"/>
    <w:basedOn w:val="DefaultParagraphFont"/>
    <w:rsid w:val="000A4C61"/>
    <w:rPr>
      <w:b/>
      <w:bCs/>
      <w:sz w:val="20"/>
      <w:u w:val="single"/>
    </w:rPr>
  </w:style>
  <w:style w:type="character" w:customStyle="1" w:styleId="CharChar114">
    <w:name w:val="Char Char114"/>
    <w:basedOn w:val="DefaultParagraphFont"/>
    <w:rsid w:val="000A4C61"/>
    <w:rPr>
      <w:rFonts w:ascii="Arial" w:hAnsi="Arial" w:cs="Arial" w:hint="default"/>
      <w:bCs/>
      <w:szCs w:val="26"/>
      <w:u w:val="single"/>
      <w:lang w:val="en-US" w:eastAsia="en-US" w:bidi="ar-SA"/>
    </w:rPr>
  </w:style>
  <w:style w:type="character" w:customStyle="1" w:styleId="CharChar113">
    <w:name w:val="Char Char113"/>
    <w:basedOn w:val="DefaultParagraphFont"/>
    <w:rsid w:val="000A4C61"/>
    <w:rPr>
      <w:rFonts w:ascii="Arial" w:hAnsi="Arial" w:cs="Arial" w:hint="default"/>
      <w:bCs/>
      <w:szCs w:val="26"/>
      <w:u w:val="single"/>
      <w:lang w:val="en-US" w:eastAsia="en-US" w:bidi="ar-SA"/>
    </w:rPr>
  </w:style>
  <w:style w:type="character" w:customStyle="1" w:styleId="CharChar112">
    <w:name w:val="Char Char112"/>
    <w:basedOn w:val="DefaultParagraphFont"/>
    <w:rsid w:val="000A4C61"/>
    <w:rPr>
      <w:rFonts w:ascii="Arial" w:hAnsi="Arial" w:cs="Arial" w:hint="default"/>
      <w:bCs/>
      <w:szCs w:val="26"/>
      <w:u w:val="single"/>
      <w:lang w:val="en-US" w:eastAsia="en-US" w:bidi="ar-SA"/>
    </w:rPr>
  </w:style>
  <w:style w:type="character" w:customStyle="1" w:styleId="zoomme">
    <w:name w:val="zoomme"/>
    <w:basedOn w:val="DefaultParagraphFont"/>
    <w:rsid w:val="000A4C61"/>
  </w:style>
  <w:style w:type="character" w:customStyle="1" w:styleId="Date10">
    <w:name w:val="Date1"/>
    <w:basedOn w:val="DefaultParagraphFont"/>
    <w:rsid w:val="000A4C61"/>
  </w:style>
  <w:style w:type="character" w:customStyle="1" w:styleId="classauthor">
    <w:name w:val="class=&quot;author&quot;"/>
    <w:basedOn w:val="DefaultParagraphFont"/>
    <w:rsid w:val="000A4C61"/>
  </w:style>
  <w:style w:type="character" w:customStyle="1" w:styleId="CharCharChar">
    <w:name w:val="Char Char Char"/>
    <w:basedOn w:val="DefaultParagraphFont"/>
    <w:rsid w:val="000A4C61"/>
    <w:rPr>
      <w:rFonts w:ascii="Arial" w:hAnsi="Arial" w:cs="Arial" w:hint="default"/>
      <w:bCs/>
      <w:szCs w:val="26"/>
      <w:u w:val="single"/>
      <w:lang w:val="en-US" w:eastAsia="en-US" w:bidi="ar-SA"/>
    </w:rPr>
  </w:style>
  <w:style w:type="character" w:customStyle="1" w:styleId="officialstitle-">
    <w:name w:val="official_s_title-"/>
    <w:basedOn w:val="DefaultParagraphFont"/>
    <w:rsid w:val="000A4C61"/>
  </w:style>
  <w:style w:type="character" w:customStyle="1" w:styleId="officialsbureau">
    <w:name w:val="official_s_bureau"/>
    <w:basedOn w:val="DefaultParagraphFont"/>
    <w:rsid w:val="000A4C61"/>
  </w:style>
  <w:style w:type="character" w:customStyle="1" w:styleId="gray">
    <w:name w:val="gray"/>
    <w:basedOn w:val="DefaultParagraphFont"/>
    <w:rsid w:val="000A4C61"/>
  </w:style>
  <w:style w:type="character" w:customStyle="1" w:styleId="Styleunderline11ptBorderSinglesolidlineAuto05p">
    <w:name w:val="Style underline + 11 pt Border: : (Single solid line Auto  0.5 p..."/>
    <w:rsid w:val="000A4C61"/>
    <w:rPr>
      <w:sz w:val="20"/>
      <w:u w:val="single"/>
      <w:bdr w:val="single" w:sz="4" w:space="0" w:color="auto" w:frame="1"/>
    </w:rPr>
  </w:style>
  <w:style w:type="character" w:customStyle="1" w:styleId="CardText-Underlined0">
    <w:name w:val="Card Text - Underlined"/>
    <w:rsid w:val="000A4C61"/>
    <w:rPr>
      <w:b/>
      <w:bCs w:val="0"/>
      <w:sz w:val="20"/>
      <w:u w:val="single"/>
    </w:rPr>
  </w:style>
  <w:style w:type="character" w:customStyle="1" w:styleId="Style11ptItalicUnderline">
    <w:name w:val="Style 11 pt Italic Underline"/>
    <w:basedOn w:val="DefaultParagraphFont"/>
    <w:rsid w:val="000A4C61"/>
    <w:rPr>
      <w:i/>
      <w:iCs/>
      <w:sz w:val="20"/>
      <w:u w:val="single"/>
    </w:rPr>
  </w:style>
  <w:style w:type="character" w:customStyle="1" w:styleId="Style11ptItalic">
    <w:name w:val="Style 11 pt Italic"/>
    <w:basedOn w:val="DefaultParagraphFont"/>
    <w:rsid w:val="000A4C61"/>
    <w:rPr>
      <w:rFonts w:ascii="Times New Roman" w:hAnsi="Times New Roman" w:cs="Times New Roman" w:hint="default"/>
      <w:i/>
      <w:iCs/>
      <w:sz w:val="20"/>
    </w:rPr>
  </w:style>
  <w:style w:type="character" w:customStyle="1" w:styleId="Style9ptUnderline6">
    <w:name w:val="Style 9 pt Underline6"/>
    <w:basedOn w:val="DefaultParagraphFont"/>
    <w:rsid w:val="000A4C61"/>
    <w:rPr>
      <w:sz w:val="20"/>
      <w:u w:val="single"/>
    </w:rPr>
  </w:style>
  <w:style w:type="character" w:customStyle="1" w:styleId="ct-with-fmlt">
    <w:name w:val="ct-with-fmlt"/>
    <w:basedOn w:val="DefaultParagraphFont"/>
    <w:rsid w:val="000A4C61"/>
  </w:style>
  <w:style w:type="character" w:customStyle="1" w:styleId="ital-inline">
    <w:name w:val="ital-inline"/>
    <w:basedOn w:val="DefaultParagraphFont"/>
    <w:rsid w:val="000A4C61"/>
  </w:style>
  <w:style w:type="character" w:customStyle="1" w:styleId="cross-head">
    <w:name w:val="cross-head"/>
    <w:rsid w:val="000A4C61"/>
  </w:style>
  <w:style w:type="character" w:customStyle="1" w:styleId="dateline">
    <w:name w:val="dateline"/>
    <w:rsid w:val="000A4C61"/>
  </w:style>
  <w:style w:type="character" w:customStyle="1" w:styleId="Subtitle1">
    <w:name w:val="Subtitle1"/>
    <w:rsid w:val="000A4C61"/>
  </w:style>
  <w:style w:type="character" w:customStyle="1" w:styleId="metaorigin">
    <w:name w:val="meta_origin"/>
    <w:rsid w:val="000A4C61"/>
  </w:style>
  <w:style w:type="character" w:customStyle="1" w:styleId="mandelbrotrefrag">
    <w:name w:val="mandelbrot_refrag"/>
    <w:rsid w:val="000A4C61"/>
  </w:style>
  <w:style w:type="character" w:customStyle="1" w:styleId="eminfo">
    <w:name w:val="eminfo"/>
    <w:rsid w:val="000A4C61"/>
  </w:style>
  <w:style w:type="character" w:customStyle="1" w:styleId="emhighlight">
    <w:name w:val="emhighlight"/>
    <w:rsid w:val="000A4C61"/>
  </w:style>
  <w:style w:type="character" w:customStyle="1" w:styleId="at">
    <w:name w:val="at"/>
    <w:rsid w:val="000A4C61"/>
  </w:style>
  <w:style w:type="character" w:customStyle="1" w:styleId="name">
    <w:name w:val="name"/>
    <w:rsid w:val="000A4C61"/>
  </w:style>
  <w:style w:type="character" w:customStyle="1" w:styleId="tkrname">
    <w:name w:val="tkrname"/>
    <w:rsid w:val="000A4C61"/>
  </w:style>
  <w:style w:type="character" w:customStyle="1" w:styleId="tkrchange">
    <w:name w:val="tkrchange"/>
    <w:rsid w:val="000A4C61"/>
  </w:style>
  <w:style w:type="character" w:customStyle="1" w:styleId="source-org">
    <w:name w:val="source-org"/>
    <w:rsid w:val="000A4C61"/>
  </w:style>
  <w:style w:type="character" w:customStyle="1" w:styleId="updated">
    <w:name w:val="updated"/>
    <w:rsid w:val="000A4C61"/>
  </w:style>
  <w:style w:type="character" w:customStyle="1" w:styleId="last">
    <w:name w:val="last"/>
    <w:rsid w:val="000A4C61"/>
  </w:style>
  <w:style w:type="character" w:customStyle="1" w:styleId="institution">
    <w:name w:val="institution"/>
    <w:rsid w:val="000A4C61"/>
  </w:style>
  <w:style w:type="character" w:customStyle="1" w:styleId="CharChar5">
    <w:name w:val="Char Char5"/>
    <w:rsid w:val="000A4C61"/>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0A4C61"/>
  </w:style>
  <w:style w:type="character" w:customStyle="1" w:styleId="Style11ptBoldUnderline1">
    <w:name w:val="Style 11 pt Bold Underline1"/>
    <w:rsid w:val="000A4C61"/>
    <w:rPr>
      <w:b/>
      <w:bCs/>
      <w:sz w:val="20"/>
      <w:u w:val="single"/>
    </w:rPr>
  </w:style>
  <w:style w:type="character" w:customStyle="1" w:styleId="StyleStyleunderlineBold11pt">
    <w:name w:val="Style Style underline + Bold + 11 pt"/>
    <w:rsid w:val="000A4C61"/>
    <w:rPr>
      <w:bCs/>
      <w:sz w:val="20"/>
      <w:u w:val="single"/>
    </w:rPr>
  </w:style>
  <w:style w:type="character" w:customStyle="1" w:styleId="StyleunderlineAsianTimesNewRomanBold">
    <w:name w:val="Style underline + (Asian) Times New Roman Bold"/>
    <w:rsid w:val="000A4C61"/>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0A4C61"/>
    <w:rPr>
      <w:b/>
      <w:bCs/>
      <w:sz w:val="20"/>
      <w:u w:val="single"/>
      <w:bdr w:val="single" w:sz="4" w:space="0" w:color="auto" w:frame="1"/>
    </w:rPr>
  </w:style>
  <w:style w:type="character" w:customStyle="1" w:styleId="Style9ptBoldUnderline1">
    <w:name w:val="Style 9 pt Bold Underline1"/>
    <w:rsid w:val="000A4C61"/>
    <w:rPr>
      <w:bCs/>
      <w:sz w:val="22"/>
      <w:u w:val="single"/>
    </w:rPr>
  </w:style>
  <w:style w:type="character" w:customStyle="1" w:styleId="Style11ptBoldUnderlineBorderSinglesolidlineAuto1">
    <w:name w:val="Style 11 pt Bold Underline Border: : (Single solid line Auto  ...1"/>
    <w:rsid w:val="000A4C61"/>
    <w:rPr>
      <w:b/>
      <w:bCs/>
      <w:sz w:val="20"/>
      <w:u w:val="single"/>
      <w:bdr w:val="single" w:sz="4" w:space="0" w:color="auto" w:frame="1"/>
    </w:rPr>
  </w:style>
  <w:style w:type="character" w:customStyle="1" w:styleId="quotepeekbase">
    <w:name w:val="quotepeekbase"/>
    <w:rsid w:val="000A4C61"/>
  </w:style>
  <w:style w:type="character" w:customStyle="1" w:styleId="cardChar11">
    <w:name w:val="card Char1"/>
    <w:rsid w:val="000A4C61"/>
    <w:rPr>
      <w:rFonts w:ascii="Calibri" w:eastAsia="Calibri" w:hAnsi="Calibri" w:hint="default"/>
      <w:sz w:val="24"/>
      <w:szCs w:val="22"/>
      <w:lang w:val="x-none" w:eastAsia="x-none"/>
    </w:rPr>
  </w:style>
  <w:style w:type="character" w:customStyle="1" w:styleId="NormalCard">
    <w:name w:val="Normal Card"/>
    <w:uiPriority w:val="1"/>
    <w:qFormat/>
    <w:rsid w:val="000A4C61"/>
    <w:rPr>
      <w:rFonts w:ascii="Times New Roman" w:hAnsi="Times New Roman" w:cs="Times New Roman" w:hint="default"/>
      <w:sz w:val="24"/>
    </w:rPr>
  </w:style>
  <w:style w:type="character" w:customStyle="1" w:styleId="HighlightedUnderline">
    <w:name w:val="Highlighted Underline"/>
    <w:uiPriority w:val="1"/>
    <w:qFormat/>
    <w:rsid w:val="000A4C6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A4C61"/>
    <w:rPr>
      <w:rFonts w:ascii="Times New Roman" w:hAnsi="Times New Roman" w:cs="Times New Roman" w:hint="default"/>
      <w:sz w:val="16"/>
      <w:szCs w:val="16"/>
    </w:rPr>
  </w:style>
  <w:style w:type="character" w:customStyle="1" w:styleId="timebox">
    <w:name w:val="timebox"/>
    <w:rsid w:val="000A4C61"/>
  </w:style>
  <w:style w:type="character" w:customStyle="1" w:styleId="Heading2Subtext">
    <w:name w:val="Heading 2 Subtext"/>
    <w:rsid w:val="000A4C61"/>
    <w:rPr>
      <w:rFonts w:ascii="Times New Roman" w:hAnsi="Times New Roman" w:cs="Times New Roman" w:hint="default"/>
      <w:sz w:val="16"/>
    </w:rPr>
  </w:style>
  <w:style w:type="character" w:customStyle="1" w:styleId="-SmallText-">
    <w:name w:val="-Small Text-"/>
    <w:rsid w:val="000A4C61"/>
    <w:rPr>
      <w:rFonts w:ascii="Garamond" w:hAnsi="Garamond" w:hint="default"/>
      <w:sz w:val="16"/>
    </w:rPr>
  </w:style>
  <w:style w:type="character" w:customStyle="1" w:styleId="citation">
    <w:name w:val="citation"/>
    <w:rsid w:val="000A4C61"/>
  </w:style>
  <w:style w:type="character" w:customStyle="1" w:styleId="tagchar0">
    <w:name w:val="tagchar"/>
    <w:basedOn w:val="DefaultParagraphFont"/>
    <w:rsid w:val="000A4C61"/>
  </w:style>
  <w:style w:type="character" w:customStyle="1" w:styleId="StyleBoldUnderline1">
    <w:name w:val="Style Bold Underline1"/>
    <w:basedOn w:val="DefaultParagraphFont"/>
    <w:rsid w:val="000A4C61"/>
    <w:rPr>
      <w:b w:val="0"/>
      <w:bCs/>
      <w:u w:val="single"/>
    </w:rPr>
  </w:style>
  <w:style w:type="character" w:customStyle="1" w:styleId="label">
    <w:name w:val="label"/>
    <w:rsid w:val="000A4C61"/>
  </w:style>
  <w:style w:type="paragraph" w:customStyle="1" w:styleId="nromal">
    <w:name w:val="nromal"/>
    <w:basedOn w:val="Normal"/>
    <w:uiPriority w:val="99"/>
    <w:qFormat/>
    <w:rsid w:val="000A4C61"/>
    <w:pPr>
      <w:keepNext/>
      <w:keepLines/>
      <w:spacing w:before="200"/>
      <w:outlineLvl w:val="3"/>
    </w:pPr>
    <w:rPr>
      <w:rFonts w:eastAsia="Times New Roman" w:cs="Cambria"/>
      <w:b/>
      <w:iCs/>
    </w:rPr>
  </w:style>
  <w:style w:type="paragraph" w:customStyle="1" w:styleId="natural">
    <w:name w:val="natural"/>
    <w:basedOn w:val="Normal"/>
    <w:uiPriority w:val="99"/>
    <w:qFormat/>
    <w:rsid w:val="000A4C61"/>
    <w:pPr>
      <w:keepNext/>
      <w:keepLines/>
      <w:spacing w:before="200"/>
      <w:outlineLvl w:val="3"/>
    </w:pPr>
    <w:rPr>
      <w:rFonts w:eastAsia="Times New Roman"/>
      <w:b/>
      <w:iCs/>
    </w:rPr>
  </w:style>
  <w:style w:type="paragraph" w:customStyle="1" w:styleId="nroaml">
    <w:name w:val="nroaml"/>
    <w:basedOn w:val="Normal"/>
    <w:uiPriority w:val="99"/>
    <w:qFormat/>
    <w:rsid w:val="000A4C61"/>
    <w:pPr>
      <w:keepNext/>
      <w:keepLines/>
      <w:spacing w:before="200"/>
      <w:outlineLvl w:val="3"/>
    </w:pPr>
    <w:rPr>
      <w:rFonts w:eastAsia="Times New Roman"/>
      <w:b/>
      <w:iCs/>
    </w:rPr>
  </w:style>
  <w:style w:type="paragraph" w:customStyle="1" w:styleId="noraml">
    <w:name w:val="noraml"/>
    <w:basedOn w:val="Normal"/>
    <w:uiPriority w:val="99"/>
    <w:qFormat/>
    <w:rsid w:val="000A4C61"/>
    <w:pPr>
      <w:keepNext/>
      <w:keepLines/>
      <w:spacing w:before="200"/>
      <w:outlineLvl w:val="3"/>
    </w:pPr>
    <w:rPr>
      <w:rFonts w:eastAsia="Times New Roman"/>
      <w:b/>
      <w:iCs/>
    </w:rPr>
  </w:style>
  <w:style w:type="table" w:styleId="MediumGrid1">
    <w:name w:val="Medium Grid 1"/>
    <w:basedOn w:val="TableNormal"/>
    <w:uiPriority w:val="67"/>
    <w:rsid w:val="000A4C6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0A4C61"/>
    <w:rPr>
      <w:rFonts w:eastAsia="Calibri"/>
      <w:sz w:val="16"/>
      <w:szCs w:val="16"/>
    </w:rPr>
  </w:style>
  <w:style w:type="character" w:customStyle="1" w:styleId="SmallSizeParagraphChar">
    <w:name w:val="Small Size Paragraph Char"/>
    <w:link w:val="SmallSizeParagraph"/>
    <w:rsid w:val="000A4C61"/>
    <w:rPr>
      <w:rFonts w:ascii="Calibri" w:eastAsia="Calibri" w:hAnsi="Calibri" w:cs="Calibri"/>
      <w:sz w:val="16"/>
      <w:szCs w:val="16"/>
    </w:rPr>
  </w:style>
  <w:style w:type="character" w:customStyle="1" w:styleId="lede">
    <w:name w:val="lede"/>
    <w:basedOn w:val="DefaultParagraphFont"/>
    <w:rsid w:val="000A4C61"/>
  </w:style>
  <w:style w:type="character" w:customStyle="1" w:styleId="Heading7Char1">
    <w:name w:val="Heading 7 Char1"/>
    <w:basedOn w:val="DefaultParagraphFont"/>
    <w:semiHidden/>
    <w:rsid w:val="000A4C61"/>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0A4C6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0A4C61"/>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0A4C61"/>
    <w:rPr>
      <w:rFonts w:eastAsia="MS Mincho"/>
      <w:szCs w:val="20"/>
      <w:u w:val="single"/>
    </w:rPr>
  </w:style>
  <w:style w:type="character" w:customStyle="1" w:styleId="UnderlineChar2CharCharChar">
    <w:name w:val="Underline Char2 Char Char Char"/>
    <w:link w:val="UnderlineChar2CharChar"/>
    <w:rsid w:val="000A4C61"/>
    <w:rPr>
      <w:rFonts w:ascii="Calibri" w:eastAsia="MS Mincho" w:hAnsi="Calibri" w:cs="Calibri"/>
      <w:sz w:val="22"/>
      <w:szCs w:val="20"/>
      <w:u w:val="single"/>
    </w:rPr>
  </w:style>
  <w:style w:type="paragraph" w:customStyle="1" w:styleId="StylecardLatinVerdana-BoldUnderline">
    <w:name w:val="Style card + (Latin) Verdana-Bold Underline"/>
    <w:basedOn w:val="Normal"/>
    <w:link w:val="StylecardLatinVerdana-BoldUnderlineChar"/>
    <w:qFormat/>
    <w:rsid w:val="000A4C61"/>
    <w:pPr>
      <w:ind w:left="288" w:right="288"/>
    </w:pPr>
    <w:rPr>
      <w:rFonts w:eastAsia="SimSun" w:cs="Times New Roman"/>
      <w:kern w:val="32"/>
      <w:sz w:val="20"/>
      <w:u w:val="single"/>
      <w:lang w:val="x-none" w:eastAsia="zh-CN"/>
    </w:rPr>
  </w:style>
  <w:style w:type="character" w:customStyle="1" w:styleId="StylecardLatinVerdana-BoldUnderlineChar">
    <w:name w:val="Style card + (Latin) Verdana-Bold Underline Char"/>
    <w:basedOn w:val="cardChar"/>
    <w:link w:val="StylecardLatinVerdana-BoldUnderline"/>
    <w:rsid w:val="000A4C61"/>
    <w:rPr>
      <w:rFonts w:ascii="Calibri" w:eastAsia="SimSun" w:hAnsi="Calibri" w:cs="Times New Roman"/>
      <w:kern w:val="32"/>
      <w:sz w:val="20"/>
      <w:u w:val="single"/>
      <w:lang w:val="x-none" w:eastAsia="zh-CN"/>
    </w:rPr>
  </w:style>
  <w:style w:type="paragraph" w:customStyle="1" w:styleId="StyleCardText9pt">
    <w:name w:val="Style Card Text + 9 pt"/>
    <w:basedOn w:val="Normal"/>
    <w:link w:val="StyleCardText9ptChar"/>
    <w:qFormat/>
    <w:rsid w:val="000A4C61"/>
    <w:pPr>
      <w:spacing w:after="200"/>
      <w:contextualSpacing/>
    </w:pPr>
    <w:rPr>
      <w:rFonts w:eastAsia="Calibri"/>
    </w:rPr>
  </w:style>
  <w:style w:type="character" w:customStyle="1" w:styleId="StyleCardText9ptChar">
    <w:name w:val="Style Card Text + 9 pt Char"/>
    <w:basedOn w:val="DefaultParagraphFont"/>
    <w:link w:val="StyleCardText9pt"/>
    <w:rsid w:val="000A4C61"/>
    <w:rPr>
      <w:rFonts w:ascii="Calibri" w:eastAsia="Calibri" w:hAnsi="Calibri" w:cs="Calibri"/>
      <w:sz w:val="22"/>
    </w:rPr>
  </w:style>
  <w:style w:type="paragraph" w:styleId="Quote">
    <w:name w:val="Quote"/>
    <w:basedOn w:val="Normal"/>
    <w:next w:val="Normal"/>
    <w:link w:val="QuoteChar1"/>
    <w:uiPriority w:val="29"/>
    <w:qFormat/>
    <w:rsid w:val="000A4C61"/>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0A4C61"/>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0A4C61"/>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0A4C61"/>
    <w:rPr>
      <w:rFonts w:ascii="Calibri" w:eastAsiaTheme="minorHAnsi" w:hAnsi="Calibri" w:cs="Calibri"/>
      <w:b/>
      <w:bCs/>
      <w:sz w:val="22"/>
      <w:u w:val="single"/>
      <w:bdr w:val="single" w:sz="4" w:space="0" w:color="auto"/>
    </w:rPr>
  </w:style>
  <w:style w:type="character" w:customStyle="1" w:styleId="UnderlinedChar1">
    <w:name w:val="Underlined Char1"/>
    <w:basedOn w:val="DefaultParagraphFont"/>
    <w:rsid w:val="000A4C61"/>
    <w:rPr>
      <w:rFonts w:ascii="Century Gothic" w:hAnsi="Century Gothic"/>
      <w:sz w:val="24"/>
      <w:u w:val="thick"/>
    </w:rPr>
  </w:style>
  <w:style w:type="character" w:customStyle="1" w:styleId="StyleTimesNewRoman12ptBold">
    <w:name w:val="Style Times New Roman 12 pt Bold"/>
    <w:rsid w:val="000A4C61"/>
    <w:rPr>
      <w:b/>
      <w:bCs/>
      <w:sz w:val="24"/>
    </w:rPr>
  </w:style>
  <w:style w:type="character" w:customStyle="1" w:styleId="Intemphasis">
    <w:name w:val="Intemphasis"/>
    <w:uiPriority w:val="1"/>
    <w:qFormat/>
    <w:rsid w:val="000A4C61"/>
    <w:rPr>
      <w:rFonts w:ascii="Cambria" w:hAnsi="Cambria"/>
      <w:b/>
      <w:sz w:val="20"/>
      <w:u w:val="single"/>
      <w:bdr w:val="single" w:sz="4" w:space="0" w:color="auto"/>
      <w:shd w:val="pct25" w:color="auto" w:fill="auto"/>
    </w:rPr>
  </w:style>
  <w:style w:type="character" w:customStyle="1" w:styleId="BoldUnderlineChar1">
    <w:name w:val="BoldUnderline Char1"/>
    <w:rsid w:val="000A4C61"/>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0A4C61"/>
    <w:pPr>
      <w:contextualSpacing/>
    </w:pPr>
    <w:rPr>
      <w:rFonts w:eastAsia="Cambria"/>
      <w:b/>
    </w:rPr>
  </w:style>
  <w:style w:type="paragraph" w:customStyle="1" w:styleId="Shrink8">
    <w:name w:val="Shrink8"/>
    <w:basedOn w:val="Normal"/>
    <w:uiPriority w:val="99"/>
    <w:qFormat/>
    <w:rsid w:val="000A4C61"/>
    <w:rPr>
      <w:rFonts w:eastAsia="Cambria"/>
    </w:rPr>
  </w:style>
  <w:style w:type="paragraph" w:customStyle="1" w:styleId="UnderlineText">
    <w:name w:val="Underline Text"/>
    <w:basedOn w:val="Normal"/>
    <w:link w:val="UnderlineTextChar"/>
    <w:qFormat/>
    <w:rsid w:val="000A4C61"/>
    <w:pPr>
      <w:ind w:left="288"/>
    </w:pPr>
    <w:rPr>
      <w:rFonts w:asciiTheme="minorHAnsi" w:hAnsiTheme="minorHAnsi" w:cstheme="minorBidi"/>
      <w:sz w:val="24"/>
      <w:u w:val="single"/>
    </w:rPr>
  </w:style>
  <w:style w:type="paragraph" w:customStyle="1" w:styleId="HotRoute0">
    <w:name w:val="Hot Route"/>
    <w:basedOn w:val="Normal"/>
    <w:link w:val="HotRouteChar0"/>
    <w:qFormat/>
    <w:rsid w:val="000A4C61"/>
    <w:pPr>
      <w:ind w:left="288"/>
    </w:pPr>
    <w:rPr>
      <w:rFonts w:eastAsia="Cambria"/>
      <w:iCs/>
      <w:color w:val="000000"/>
      <w:sz w:val="18"/>
    </w:rPr>
  </w:style>
  <w:style w:type="character" w:customStyle="1" w:styleId="commentstext">
    <w:name w:val="comments_text"/>
    <w:uiPriority w:val="99"/>
    <w:rsid w:val="000A4C61"/>
    <w:rPr>
      <w:rFonts w:cs="Times New Roman"/>
    </w:rPr>
  </w:style>
  <w:style w:type="paragraph" w:customStyle="1" w:styleId="Heading42">
    <w:name w:val="Heading 42"/>
    <w:basedOn w:val="Normal"/>
    <w:uiPriority w:val="99"/>
    <w:qFormat/>
    <w:rsid w:val="000A4C61"/>
    <w:rPr>
      <w:rFonts w:eastAsia="Times New Roman"/>
    </w:rPr>
  </w:style>
  <w:style w:type="paragraph" w:customStyle="1" w:styleId="DebateNormal">
    <w:name w:val="DebateNormal"/>
    <w:basedOn w:val="Normal"/>
    <w:link w:val="DebateNormalChar"/>
    <w:qFormat/>
    <w:rsid w:val="000A4C61"/>
    <w:pPr>
      <w:spacing w:line="276" w:lineRule="auto"/>
    </w:pPr>
    <w:rPr>
      <w:rFonts w:eastAsia="Calibri"/>
      <w:szCs w:val="20"/>
    </w:rPr>
  </w:style>
  <w:style w:type="character" w:customStyle="1" w:styleId="DebateNormalChar">
    <w:name w:val="DebateNormal Char"/>
    <w:basedOn w:val="DefaultParagraphFont"/>
    <w:link w:val="DebateNormal"/>
    <w:rsid w:val="000A4C61"/>
    <w:rPr>
      <w:rFonts w:ascii="Calibri" w:eastAsia="Calibri" w:hAnsi="Calibri" w:cs="Calibri"/>
      <w:sz w:val="22"/>
      <w:szCs w:val="20"/>
    </w:rPr>
  </w:style>
  <w:style w:type="paragraph" w:customStyle="1" w:styleId="DebateEmphasis">
    <w:name w:val="DebateEmphasis"/>
    <w:basedOn w:val="Normal"/>
    <w:link w:val="DebateEmphasisChar"/>
    <w:qFormat/>
    <w:rsid w:val="000A4C6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A4C61"/>
    <w:rPr>
      <w:rFonts w:ascii="Calibri" w:eastAsia="Calibri" w:hAnsi="Calibri" w:cs="Calibri"/>
      <w:b/>
      <w:sz w:val="22"/>
      <w:szCs w:val="20"/>
      <w:u w:val="single"/>
    </w:rPr>
  </w:style>
  <w:style w:type="paragraph" w:customStyle="1" w:styleId="NormalCite">
    <w:name w:val="NormalCite"/>
    <w:link w:val="NormalCiteChar"/>
    <w:qFormat/>
    <w:rsid w:val="000A4C6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0A4C61"/>
    <w:rPr>
      <w:rFonts w:ascii="Times New Roman" w:eastAsiaTheme="minorHAnsi" w:hAnsi="Times New Roman" w:cs="Times New Roman"/>
      <w:sz w:val="18"/>
      <w:szCs w:val="22"/>
    </w:rPr>
  </w:style>
  <w:style w:type="character" w:customStyle="1" w:styleId="date-display-single">
    <w:name w:val="date-display-single"/>
    <w:basedOn w:val="DefaultParagraphFont"/>
    <w:rsid w:val="000A4C61"/>
  </w:style>
  <w:style w:type="character" w:customStyle="1" w:styleId="StyleunderlineBold0">
    <w:name w:val="Style underline + Bold"/>
    <w:basedOn w:val="underline"/>
    <w:rsid w:val="000A4C61"/>
    <w:rPr>
      <w:u w:val="single"/>
    </w:rPr>
  </w:style>
  <w:style w:type="character" w:customStyle="1" w:styleId="BodyTextIndent3Char1">
    <w:name w:val="Body Text Indent 3 Char1"/>
    <w:basedOn w:val="DefaultParagraphFont"/>
    <w:uiPriority w:val="99"/>
    <w:rsid w:val="000A4C61"/>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
    <w:basedOn w:val="DefaultParagraphFont"/>
    <w:uiPriority w:val="5"/>
    <w:qFormat/>
    <w:rsid w:val="000A4C61"/>
    <w:rPr>
      <w:b/>
      <w:bCs/>
      <w:strike w:val="0"/>
      <w:dstrike w:val="0"/>
      <w:sz w:val="24"/>
      <w:u w:val="none"/>
      <w:effect w:val="none"/>
    </w:rPr>
  </w:style>
  <w:style w:type="character" w:customStyle="1" w:styleId="UnderlineChar5Char">
    <w:name w:val="Underline Char5 Char"/>
    <w:basedOn w:val="DefaultParagraphFont"/>
    <w:rsid w:val="000A4C61"/>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A4C6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A4C61"/>
    <w:rPr>
      <w:szCs w:val="24"/>
      <w:u w:val="single"/>
      <w:lang w:val="en-US" w:eastAsia="en-US" w:bidi="ar-SA"/>
    </w:rPr>
  </w:style>
  <w:style w:type="character" w:customStyle="1" w:styleId="UnderlineChar4Char">
    <w:name w:val="Underline Char4 Char"/>
    <w:basedOn w:val="DefaultParagraphFont"/>
    <w:link w:val="UnderlineChar4"/>
    <w:rsid w:val="000A4C61"/>
    <w:rPr>
      <w:u w:val="single"/>
    </w:rPr>
  </w:style>
  <w:style w:type="paragraph" w:customStyle="1" w:styleId="UnderlineChar4">
    <w:name w:val="Underline Char4"/>
    <w:basedOn w:val="Normal"/>
    <w:link w:val="UnderlineChar4Char"/>
    <w:qFormat/>
    <w:rsid w:val="000A4C61"/>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0A4C61"/>
    <w:rPr>
      <w:b/>
      <w:u w:val="single"/>
    </w:rPr>
  </w:style>
  <w:style w:type="paragraph" w:customStyle="1" w:styleId="BoldandUnderlineChar3">
    <w:name w:val="Bold and Underline Char3"/>
    <w:basedOn w:val="Normal"/>
    <w:link w:val="BoldandUnderlineChar3Char2"/>
    <w:qFormat/>
    <w:rsid w:val="000A4C61"/>
    <w:rPr>
      <w:rFonts w:asciiTheme="minorHAnsi" w:hAnsiTheme="minorHAnsi" w:cstheme="minorBidi"/>
      <w:b/>
      <w:sz w:val="24"/>
      <w:u w:val="single"/>
    </w:rPr>
  </w:style>
  <w:style w:type="paragraph" w:customStyle="1" w:styleId="Language">
    <w:name w:val="Language"/>
    <w:basedOn w:val="Normal"/>
    <w:link w:val="LanguageChar"/>
    <w:qFormat/>
    <w:rsid w:val="000A4C61"/>
    <w:rPr>
      <w:rFonts w:eastAsia="Times New Roman"/>
      <w:strike/>
      <w:szCs w:val="20"/>
    </w:rPr>
  </w:style>
  <w:style w:type="character" w:customStyle="1" w:styleId="LanguageChar">
    <w:name w:val="Language Char"/>
    <w:basedOn w:val="DefaultParagraphFont"/>
    <w:link w:val="Language"/>
    <w:rsid w:val="000A4C61"/>
    <w:rPr>
      <w:rFonts w:ascii="Calibri" w:eastAsia="Times New Roman" w:hAnsi="Calibri" w:cs="Calibri"/>
      <w:strike/>
      <w:sz w:val="22"/>
      <w:szCs w:val="20"/>
    </w:rPr>
  </w:style>
  <w:style w:type="paragraph" w:customStyle="1" w:styleId="UnderlineChar3">
    <w:name w:val="Underline Char3"/>
    <w:basedOn w:val="Normal"/>
    <w:link w:val="UnderlineChar3Char"/>
    <w:qFormat/>
    <w:rsid w:val="000A4C61"/>
    <w:rPr>
      <w:rFonts w:eastAsia="Times New Roman"/>
      <w:u w:val="single"/>
    </w:rPr>
  </w:style>
  <w:style w:type="character" w:customStyle="1" w:styleId="UnderlineChar3Char">
    <w:name w:val="Underline Char3 Char"/>
    <w:basedOn w:val="DefaultParagraphFont"/>
    <w:link w:val="UnderlineChar3"/>
    <w:rsid w:val="000A4C61"/>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0A4C61"/>
    <w:rPr>
      <w:rFonts w:eastAsia="Times New Roman"/>
      <w:b/>
      <w:u w:val="single"/>
    </w:rPr>
  </w:style>
  <w:style w:type="character" w:customStyle="1" w:styleId="BoldandUnderlineChar3CharChar">
    <w:name w:val="Bold and Underline Char3 Char Char"/>
    <w:basedOn w:val="DefaultParagraphFont"/>
    <w:link w:val="BoldandUnderlineChar3Char"/>
    <w:rsid w:val="000A4C61"/>
    <w:rPr>
      <w:rFonts w:ascii="Calibri" w:eastAsia="Times New Roman" w:hAnsi="Calibri" w:cs="Calibri"/>
      <w:b/>
      <w:sz w:val="22"/>
      <w:u w:val="single"/>
    </w:rPr>
  </w:style>
  <w:style w:type="character" w:customStyle="1" w:styleId="FontStyle477">
    <w:name w:val="Font Style477"/>
    <w:basedOn w:val="DefaultParagraphFont"/>
    <w:uiPriority w:val="99"/>
    <w:rsid w:val="000A4C61"/>
    <w:rPr>
      <w:rFonts w:ascii="Times New Roman" w:hAnsi="Times New Roman" w:cs="Times New Roman"/>
      <w:sz w:val="18"/>
      <w:szCs w:val="18"/>
    </w:rPr>
  </w:style>
  <w:style w:type="character" w:customStyle="1" w:styleId="FontStyle505">
    <w:name w:val="Font Style505"/>
    <w:basedOn w:val="DefaultParagraphFont"/>
    <w:uiPriority w:val="99"/>
    <w:rsid w:val="000A4C61"/>
    <w:rPr>
      <w:rFonts w:ascii="Times New Roman" w:hAnsi="Times New Roman" w:cs="Times New Roman"/>
      <w:sz w:val="18"/>
      <w:szCs w:val="18"/>
    </w:rPr>
  </w:style>
  <w:style w:type="character" w:customStyle="1" w:styleId="FontStyle514">
    <w:name w:val="Font Style514"/>
    <w:basedOn w:val="DefaultParagraphFont"/>
    <w:uiPriority w:val="99"/>
    <w:rsid w:val="000A4C61"/>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0A4C6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A4C61"/>
    <w:rPr>
      <w:rFonts w:ascii="Calibri" w:eastAsia="Times New Roman" w:hAnsi="Calibri" w:cs="Calibri"/>
      <w:b/>
      <w:bCs/>
      <w:i/>
      <w:iCs/>
      <w:sz w:val="22"/>
      <w:u w:val="single"/>
    </w:rPr>
  </w:style>
  <w:style w:type="character" w:customStyle="1" w:styleId="FontStyle500">
    <w:name w:val="Font Style500"/>
    <w:basedOn w:val="DefaultParagraphFont"/>
    <w:uiPriority w:val="99"/>
    <w:rsid w:val="000A4C61"/>
    <w:rPr>
      <w:rFonts w:ascii="Times New Roman" w:hAnsi="Times New Roman" w:cs="Times New Roman"/>
      <w:b/>
      <w:bCs/>
      <w:sz w:val="16"/>
      <w:szCs w:val="16"/>
    </w:rPr>
  </w:style>
  <w:style w:type="character" w:customStyle="1" w:styleId="LanguageEditingChar">
    <w:name w:val="Language Editing Char"/>
    <w:link w:val="LanguageEditing"/>
    <w:locked/>
    <w:rsid w:val="000A4C6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A4C61"/>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0A4C61"/>
    <w:rPr>
      <w:rFonts w:ascii="Times New Roman" w:eastAsia="Times New Roman" w:hAnsi="Times New Roman" w:cs="Times New Roman"/>
      <w:b/>
      <w:szCs w:val="24"/>
      <w:u w:val="single"/>
    </w:rPr>
  </w:style>
  <w:style w:type="paragraph" w:customStyle="1" w:styleId="CardT1">
    <w:name w:val="CardT1"/>
    <w:basedOn w:val="Normal"/>
    <w:link w:val="CardT1Char"/>
    <w:qFormat/>
    <w:rsid w:val="000A4C61"/>
    <w:rPr>
      <w:rFonts w:eastAsia="Calibri"/>
      <w:kern w:val="2"/>
      <w:sz w:val="14"/>
      <w:szCs w:val="14"/>
      <w:lang w:eastAsia="zh-TW"/>
    </w:rPr>
  </w:style>
  <w:style w:type="character" w:customStyle="1" w:styleId="CardT1Char">
    <w:name w:val="CardT1 Char"/>
    <w:link w:val="CardT1"/>
    <w:rsid w:val="000A4C61"/>
    <w:rPr>
      <w:rFonts w:ascii="Calibri" w:eastAsia="Calibri" w:hAnsi="Calibri" w:cs="Calibri"/>
      <w:kern w:val="2"/>
      <w:sz w:val="14"/>
      <w:szCs w:val="14"/>
      <w:lang w:eastAsia="zh-TW"/>
    </w:rPr>
  </w:style>
  <w:style w:type="character" w:customStyle="1" w:styleId="CardCite1">
    <w:name w:val="CardCite1"/>
    <w:qFormat/>
    <w:rsid w:val="000A4C61"/>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0A4C61"/>
    <w:rPr>
      <w:rFonts w:ascii="Times New Roman" w:hAnsi="Times New Roman" w:cs="Times New Roman"/>
      <w:sz w:val="14"/>
      <w:szCs w:val="14"/>
    </w:rPr>
  </w:style>
  <w:style w:type="character" w:customStyle="1" w:styleId="FontStyle212">
    <w:name w:val="Font Style212"/>
    <w:basedOn w:val="DefaultParagraphFont"/>
    <w:uiPriority w:val="99"/>
    <w:rsid w:val="000A4C61"/>
    <w:rPr>
      <w:rFonts w:ascii="Times New Roman" w:hAnsi="Times New Roman" w:cs="Times New Roman"/>
      <w:b/>
      <w:bCs/>
      <w:sz w:val="18"/>
      <w:szCs w:val="18"/>
    </w:rPr>
  </w:style>
  <w:style w:type="character" w:customStyle="1" w:styleId="FontStyle275">
    <w:name w:val="Font Style275"/>
    <w:basedOn w:val="DefaultParagraphFont"/>
    <w:uiPriority w:val="99"/>
    <w:rsid w:val="000A4C61"/>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0A4C61"/>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0A4C61"/>
    <w:rPr>
      <w:rFonts w:eastAsia="Times New Roman"/>
      <w:b/>
      <w:bCs/>
      <w:sz w:val="22"/>
      <w:u w:val="single"/>
    </w:rPr>
  </w:style>
  <w:style w:type="character" w:customStyle="1" w:styleId="CharacterStyle3">
    <w:name w:val="Character Style 3"/>
    <w:uiPriority w:val="99"/>
    <w:rsid w:val="000A4C61"/>
    <w:rPr>
      <w:rFonts w:ascii="Bookman Old Style" w:hAnsi="Bookman Old Style" w:cs="Bookman Old Style"/>
      <w:spacing w:val="-5"/>
      <w:sz w:val="18"/>
      <w:szCs w:val="18"/>
    </w:rPr>
  </w:style>
  <w:style w:type="paragraph" w:customStyle="1" w:styleId="p0">
    <w:name w:val="p0"/>
    <w:basedOn w:val="Normal"/>
    <w:uiPriority w:val="99"/>
    <w:qFormat/>
    <w:rsid w:val="000A4C61"/>
    <w:pPr>
      <w:spacing w:before="100" w:beforeAutospacing="1" w:after="100" w:afterAutospacing="1"/>
    </w:pPr>
    <w:rPr>
      <w:rFonts w:eastAsia="Times New Roman"/>
    </w:rPr>
  </w:style>
  <w:style w:type="character" w:customStyle="1" w:styleId="1">
    <w:name w:val="1"/>
    <w:rsid w:val="000A4C61"/>
    <w:rPr>
      <w:rFonts w:cs="Arial"/>
      <w:bCs/>
      <w:sz w:val="20"/>
      <w:u w:val="single"/>
      <w:lang w:val="en-US" w:eastAsia="en-US" w:bidi="ar-SA"/>
    </w:rPr>
  </w:style>
  <w:style w:type="paragraph" w:customStyle="1" w:styleId="dropcap">
    <w:name w:val="dropcap"/>
    <w:basedOn w:val="Normal"/>
    <w:uiPriority w:val="99"/>
    <w:qFormat/>
    <w:rsid w:val="000A4C61"/>
    <w:pPr>
      <w:spacing w:before="100" w:beforeAutospacing="1" w:after="100" w:afterAutospacing="1"/>
    </w:pPr>
    <w:rPr>
      <w:rFonts w:eastAsia="Times New Roman"/>
    </w:rPr>
  </w:style>
  <w:style w:type="character" w:customStyle="1" w:styleId="BodyTextIndent2Char1">
    <w:name w:val="Body Text Indent 2 Char1"/>
    <w:basedOn w:val="DefaultParagraphFont"/>
    <w:rsid w:val="000A4C61"/>
    <w:rPr>
      <w:rFonts w:ascii="Georgia" w:hAnsi="Georgia"/>
    </w:rPr>
  </w:style>
  <w:style w:type="paragraph" w:customStyle="1" w:styleId="StyleStyle49pt6">
    <w:name w:val="Style Style4 + 9 pt6"/>
    <w:basedOn w:val="Style4"/>
    <w:link w:val="StyleStyle49pt6Char"/>
    <w:qFormat/>
    <w:rsid w:val="000A4C61"/>
  </w:style>
  <w:style w:type="character" w:customStyle="1" w:styleId="StyleStyle49pt6Char">
    <w:name w:val="Style Style4 + 9 pt6 Char"/>
    <w:basedOn w:val="Style4Char"/>
    <w:link w:val="StyleStyle49pt6"/>
    <w:rsid w:val="000A4C61"/>
    <w:rPr>
      <w:rFonts w:ascii="Calibri" w:eastAsia="Times New Roman" w:hAnsi="Calibri" w:cs="Calibri"/>
      <w:sz w:val="22"/>
      <w:u w:val="single"/>
    </w:rPr>
  </w:style>
  <w:style w:type="paragraph" w:customStyle="1" w:styleId="UnderlineCharCharCharChar">
    <w:name w:val="Underline Char Char Char Char"/>
    <w:basedOn w:val="Normal"/>
    <w:link w:val="UnderlineCharCharCharCharChar"/>
    <w:qFormat/>
    <w:rsid w:val="000A4C61"/>
    <w:rPr>
      <w:rFonts w:ascii="Georgia" w:eastAsia="Times New Roman" w:hAnsi="Georgia" w:cs="Times New Roman"/>
      <w:sz w:val="24"/>
      <w:u w:val="single"/>
    </w:rPr>
  </w:style>
  <w:style w:type="character" w:customStyle="1" w:styleId="CharChar31">
    <w:name w:val="Char Char31"/>
    <w:rsid w:val="000A4C61"/>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0A4C6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A4C61"/>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A4C6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A4C61"/>
    <w:rPr>
      <w:rFonts w:ascii="Georgia" w:hAnsi="Georgia"/>
      <w:b/>
      <w:bCs/>
      <w:sz w:val="24"/>
      <w:u w:val="single"/>
    </w:rPr>
  </w:style>
  <w:style w:type="character" w:customStyle="1" w:styleId="Subtitle2">
    <w:name w:val="Subtitle2"/>
    <w:rsid w:val="000A4C61"/>
  </w:style>
  <w:style w:type="character" w:customStyle="1" w:styleId="drop">
    <w:name w:val="drop"/>
    <w:rsid w:val="000A4C61"/>
  </w:style>
  <w:style w:type="character" w:customStyle="1" w:styleId="bioline">
    <w:name w:val="bioline"/>
    <w:rsid w:val="000A4C61"/>
  </w:style>
  <w:style w:type="character" w:customStyle="1" w:styleId="articletitle0">
    <w:name w:val="article_title"/>
    <w:rsid w:val="000A4C61"/>
  </w:style>
  <w:style w:type="character" w:customStyle="1" w:styleId="A4">
    <w:name w:val="A4"/>
    <w:uiPriority w:val="99"/>
    <w:rsid w:val="000A4C61"/>
    <w:rPr>
      <w:color w:val="000000"/>
    </w:rPr>
  </w:style>
  <w:style w:type="character" w:customStyle="1" w:styleId="DebatenoramlChar">
    <w:name w:val="Debatenoraml Char"/>
    <w:link w:val="Debatenoraml"/>
    <w:locked/>
    <w:rsid w:val="000A4C61"/>
    <w:rPr>
      <w:rFonts w:ascii="Times New Roman" w:hAnsi="Times New Roman"/>
    </w:rPr>
  </w:style>
  <w:style w:type="paragraph" w:customStyle="1" w:styleId="Debatenoraml">
    <w:name w:val="Debatenoraml"/>
    <w:basedOn w:val="NoSpacing"/>
    <w:link w:val="DebatenoramlChar"/>
    <w:qFormat/>
    <w:rsid w:val="000A4C61"/>
    <w:pPr>
      <w:spacing w:line="240" w:lineRule="auto"/>
    </w:pPr>
    <w:rPr>
      <w:rFonts w:ascii="Times New Roman" w:hAnsi="Times New Roman"/>
    </w:rPr>
  </w:style>
  <w:style w:type="character" w:customStyle="1" w:styleId="s2">
    <w:name w:val="s2"/>
    <w:rsid w:val="000A4C61"/>
  </w:style>
  <w:style w:type="character" w:customStyle="1" w:styleId="s4">
    <w:name w:val="s4"/>
    <w:rsid w:val="000A4C61"/>
  </w:style>
  <w:style w:type="character" w:customStyle="1" w:styleId="s5">
    <w:name w:val="s5"/>
    <w:rsid w:val="000A4C61"/>
  </w:style>
  <w:style w:type="paragraph" w:customStyle="1" w:styleId="SynergyTag">
    <w:name w:val="SynergyTag"/>
    <w:basedOn w:val="Normal"/>
    <w:uiPriority w:val="99"/>
    <w:qFormat/>
    <w:rsid w:val="000A4C61"/>
    <w:rPr>
      <w:rFonts w:eastAsia="Calibri"/>
      <w:b/>
    </w:rPr>
  </w:style>
  <w:style w:type="paragraph" w:customStyle="1" w:styleId="Quals">
    <w:name w:val="Quals"/>
    <w:basedOn w:val="Normal"/>
    <w:link w:val="QualsChar"/>
    <w:qFormat/>
    <w:rsid w:val="000A4C61"/>
    <w:rPr>
      <w:rFonts w:eastAsia="Calibri"/>
      <w:sz w:val="18"/>
    </w:rPr>
  </w:style>
  <w:style w:type="character" w:customStyle="1" w:styleId="QualsChar">
    <w:name w:val="Quals Char"/>
    <w:link w:val="Quals"/>
    <w:rsid w:val="000A4C61"/>
    <w:rPr>
      <w:rFonts w:ascii="Calibri" w:eastAsia="Calibri" w:hAnsi="Calibri" w:cs="Calibri"/>
      <w:sz w:val="18"/>
    </w:rPr>
  </w:style>
  <w:style w:type="character" w:customStyle="1" w:styleId="cap">
    <w:name w:val="cap"/>
    <w:rsid w:val="000A4C61"/>
  </w:style>
  <w:style w:type="character" w:customStyle="1" w:styleId="rightsnotice">
    <w:name w:val="rightsnotice"/>
    <w:rsid w:val="000A4C61"/>
  </w:style>
  <w:style w:type="paragraph" w:customStyle="1" w:styleId="times">
    <w:name w:val="times"/>
    <w:basedOn w:val="Normal"/>
    <w:uiPriority w:val="99"/>
    <w:qFormat/>
    <w:rsid w:val="000A4C61"/>
    <w:pPr>
      <w:spacing w:before="100" w:beforeAutospacing="1" w:after="100" w:afterAutospacing="1"/>
    </w:pPr>
    <w:rPr>
      <w:rFonts w:eastAsia="Times New Roman"/>
    </w:rPr>
  </w:style>
  <w:style w:type="character" w:customStyle="1" w:styleId="Caption1">
    <w:name w:val="Caption1"/>
    <w:rsid w:val="000A4C61"/>
  </w:style>
  <w:style w:type="character" w:customStyle="1" w:styleId="credit">
    <w:name w:val="credit"/>
    <w:rsid w:val="000A4C61"/>
  </w:style>
  <w:style w:type="character" w:customStyle="1" w:styleId="scaps">
    <w:name w:val="scaps"/>
    <w:rsid w:val="000A4C61"/>
  </w:style>
  <w:style w:type="character" w:customStyle="1" w:styleId="current-article">
    <w:name w:val="current-article"/>
    <w:rsid w:val="000A4C61"/>
  </w:style>
  <w:style w:type="character" w:customStyle="1" w:styleId="related-current-indicator">
    <w:name w:val="related-current-indicator"/>
    <w:rsid w:val="000A4C61"/>
  </w:style>
  <w:style w:type="character" w:customStyle="1" w:styleId="bylclear">
    <w:name w:val="bylclear"/>
    <w:rsid w:val="000A4C61"/>
  </w:style>
  <w:style w:type="character" w:customStyle="1" w:styleId="timestamp">
    <w:name w:val="timestamp"/>
    <w:rsid w:val="000A4C61"/>
  </w:style>
  <w:style w:type="character" w:customStyle="1" w:styleId="comments">
    <w:name w:val="comments"/>
    <w:rsid w:val="000A4C61"/>
  </w:style>
  <w:style w:type="character" w:customStyle="1" w:styleId="essaytext">
    <w:name w:val="essaytext"/>
    <w:rsid w:val="000A4C61"/>
  </w:style>
  <w:style w:type="character" w:customStyle="1" w:styleId="byline">
    <w:name w:val="byline"/>
    <w:rsid w:val="000A4C61"/>
  </w:style>
  <w:style w:type="character" w:customStyle="1" w:styleId="username">
    <w:name w:val="username"/>
    <w:rsid w:val="000A4C61"/>
  </w:style>
  <w:style w:type="character" w:customStyle="1" w:styleId="toplinks">
    <w:name w:val="toplinks"/>
    <w:rsid w:val="000A4C61"/>
  </w:style>
  <w:style w:type="paragraph" w:customStyle="1" w:styleId="BodyA">
    <w:name w:val="Body A"/>
    <w:uiPriority w:val="99"/>
    <w:qFormat/>
    <w:rsid w:val="000A4C61"/>
    <w:rPr>
      <w:rFonts w:ascii="Helvetica" w:eastAsia="ヒラギノ角ゴ Pro W3" w:hAnsi="Helvetica" w:cs="Times New Roman"/>
      <w:color w:val="000000"/>
      <w:szCs w:val="20"/>
    </w:rPr>
  </w:style>
  <w:style w:type="paragraph" w:customStyle="1" w:styleId="Starred">
    <w:name w:val="Starred"/>
    <w:basedOn w:val="Normal"/>
    <w:link w:val="StarredChar"/>
    <w:qFormat/>
    <w:rsid w:val="000A4C61"/>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0A4C61"/>
    <w:rPr>
      <w:rFonts w:ascii="Calibri" w:eastAsia="Times New Roman" w:hAnsi="Calibri" w:cs="Calibri"/>
      <w:b/>
      <w:caps/>
      <w:sz w:val="22"/>
      <w:szCs w:val="28"/>
      <w:u w:val="single"/>
    </w:rPr>
  </w:style>
  <w:style w:type="paragraph" w:customStyle="1" w:styleId="NotStarred">
    <w:name w:val="NotStarred"/>
    <w:basedOn w:val="Normal"/>
    <w:link w:val="NotStarredChar"/>
    <w:qFormat/>
    <w:rsid w:val="000A4C61"/>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0A4C61"/>
    <w:rPr>
      <w:rFonts w:ascii="Calibri" w:eastAsia="Times New Roman" w:hAnsi="Calibri" w:cs="Calibri"/>
      <w:b/>
      <w:caps/>
      <w:sz w:val="22"/>
      <w:szCs w:val="28"/>
      <w:u w:val="single"/>
    </w:rPr>
  </w:style>
  <w:style w:type="character" w:customStyle="1" w:styleId="A3">
    <w:name w:val="A3"/>
    <w:rsid w:val="000A4C61"/>
    <w:rPr>
      <w:rFonts w:cs="Perpetua"/>
      <w:color w:val="000000"/>
      <w:sz w:val="15"/>
      <w:szCs w:val="15"/>
    </w:rPr>
  </w:style>
  <w:style w:type="character" w:customStyle="1" w:styleId="see">
    <w:name w:val="see"/>
    <w:rsid w:val="000A4C61"/>
  </w:style>
  <w:style w:type="character" w:customStyle="1" w:styleId="first-letter">
    <w:name w:val="first-letter"/>
    <w:rsid w:val="000A4C61"/>
  </w:style>
  <w:style w:type="character" w:customStyle="1" w:styleId="focusparagraph">
    <w:name w:val="focusparagraph"/>
    <w:rsid w:val="000A4C61"/>
  </w:style>
  <w:style w:type="character" w:customStyle="1" w:styleId="lightblue">
    <w:name w:val="lightblue"/>
    <w:rsid w:val="000A4C61"/>
  </w:style>
  <w:style w:type="character" w:customStyle="1" w:styleId="StyleUnderlineCharChar9pt">
    <w:name w:val="Style Underline Char Char + 9 pt"/>
    <w:rsid w:val="000A4C61"/>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0A4C61"/>
    <w:pPr>
      <w:spacing w:after="200" w:line="276" w:lineRule="auto"/>
    </w:pPr>
    <w:rPr>
      <w:rFonts w:eastAsia="Times New Roman"/>
      <w:b/>
    </w:rPr>
  </w:style>
  <w:style w:type="character" w:customStyle="1" w:styleId="tagCharCharChar">
    <w:name w:val="tag Char Char Char"/>
    <w:link w:val="tagCharChar"/>
    <w:rsid w:val="000A4C61"/>
    <w:rPr>
      <w:rFonts w:ascii="Calibri" w:eastAsia="Times New Roman" w:hAnsi="Calibri" w:cs="Calibri"/>
      <w:b/>
      <w:sz w:val="22"/>
    </w:rPr>
  </w:style>
  <w:style w:type="paragraph" w:customStyle="1" w:styleId="StyleStyle49ptBorderSinglesolidlineAuto05ptLi">
    <w:name w:val="Style Style4 + 9 pt Border: : (Single solid line Auto  0.5 pt Li..."/>
    <w:basedOn w:val="Style4"/>
    <w:link w:val="StyleStyle49ptBorderSinglesolidlineAuto05ptLiChar"/>
    <w:qFormat/>
    <w:rsid w:val="000A4C61"/>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0A4C61"/>
    <w:rPr>
      <w:rFonts w:ascii="Calibri" w:eastAsiaTheme="minorHAnsi" w:hAnsi="Calibri" w:cs="Calibri"/>
      <w:sz w:val="22"/>
      <w:u w:val="single"/>
      <w:bdr w:val="single" w:sz="4" w:space="0" w:color="auto"/>
    </w:rPr>
  </w:style>
  <w:style w:type="character" w:customStyle="1" w:styleId="Header1">
    <w:name w:val="Header1"/>
    <w:rsid w:val="000A4C61"/>
  </w:style>
  <w:style w:type="paragraph" w:customStyle="1" w:styleId="H4Tag">
    <w:name w:val="H4 (Tag)"/>
    <w:basedOn w:val="Normal"/>
    <w:link w:val="H4TagChar1"/>
    <w:qFormat/>
    <w:rsid w:val="000A4C61"/>
    <w:rPr>
      <w:rFonts w:eastAsia="Calibri"/>
      <w:b/>
    </w:rPr>
  </w:style>
  <w:style w:type="character" w:customStyle="1" w:styleId="H4TagChar1">
    <w:name w:val="H4 (Tag) Char1"/>
    <w:link w:val="H4Tag"/>
    <w:rsid w:val="000A4C61"/>
    <w:rPr>
      <w:rFonts w:ascii="Calibri" w:eastAsia="Calibri" w:hAnsi="Calibri" w:cs="Calibri"/>
      <w:b/>
      <w:sz w:val="22"/>
    </w:rPr>
  </w:style>
  <w:style w:type="character" w:customStyle="1" w:styleId="citationgenerated">
    <w:name w:val="citation generated"/>
    <w:rsid w:val="000A4C61"/>
  </w:style>
  <w:style w:type="paragraph" w:customStyle="1" w:styleId="CM25">
    <w:name w:val="CM25"/>
    <w:basedOn w:val="Default"/>
    <w:next w:val="Default"/>
    <w:uiPriority w:val="99"/>
    <w:qFormat/>
    <w:rsid w:val="000A4C61"/>
    <w:pPr>
      <w:spacing w:after="233" w:line="276" w:lineRule="auto"/>
    </w:pPr>
    <w:rPr>
      <w:rFonts w:ascii="Georgia" w:eastAsia="Calibri" w:hAnsi="Georgia"/>
      <w:color w:val="auto"/>
      <w:sz w:val="22"/>
    </w:rPr>
  </w:style>
  <w:style w:type="character" w:customStyle="1" w:styleId="Title10">
    <w:name w:val="Title1"/>
    <w:rsid w:val="000A4C61"/>
  </w:style>
  <w:style w:type="character" w:customStyle="1" w:styleId="BoldandUnderlineCharCharCharChar">
    <w:name w:val="Bold and Underline Char Char Char Char"/>
    <w:rsid w:val="000A4C61"/>
    <w:rPr>
      <w:b/>
      <w:noProof w:val="0"/>
      <w:u w:val="single"/>
      <w:lang w:val="en-US" w:eastAsia="en-US" w:bidi="ar-SA"/>
    </w:rPr>
  </w:style>
  <w:style w:type="character" w:customStyle="1" w:styleId="FontStyle29">
    <w:name w:val="Font Style29"/>
    <w:uiPriority w:val="99"/>
    <w:rsid w:val="000A4C61"/>
    <w:rPr>
      <w:rFonts w:ascii="Arial" w:hAnsi="Arial" w:cs="Arial"/>
      <w:sz w:val="14"/>
      <w:szCs w:val="14"/>
    </w:rPr>
  </w:style>
  <w:style w:type="character" w:customStyle="1" w:styleId="Debate-CardTagandCite-F6Char">
    <w:name w:val="Debate- Card Tag and Cite- F6 Char"/>
    <w:link w:val="Debate-CardTagandCite-F6"/>
    <w:locked/>
    <w:rsid w:val="000A4C61"/>
    <w:rPr>
      <w:rFonts w:ascii="Georgia" w:hAnsi="Georgia"/>
      <w:b/>
    </w:rPr>
  </w:style>
  <w:style w:type="paragraph" w:customStyle="1" w:styleId="Debate-CardTagandCite-F6">
    <w:name w:val="Debate- Card Tag and Cite- F6"/>
    <w:basedOn w:val="Normal"/>
    <w:link w:val="Debate-CardTagandCite-F6Char"/>
    <w:qFormat/>
    <w:rsid w:val="000A4C61"/>
    <w:pPr>
      <w:contextualSpacing/>
    </w:pPr>
    <w:rPr>
      <w:rFonts w:ascii="Georgia" w:hAnsi="Georgia" w:cstheme="minorBidi"/>
      <w:b/>
      <w:sz w:val="24"/>
    </w:rPr>
  </w:style>
  <w:style w:type="paragraph" w:customStyle="1" w:styleId="Cardtext4">
    <w:name w:val="Card text"/>
    <w:link w:val="CardtextChar3"/>
    <w:qFormat/>
    <w:rsid w:val="000A4C61"/>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0A4C61"/>
    <w:pPr>
      <w:spacing w:before="240" w:after="60"/>
    </w:pPr>
    <w:rPr>
      <w:rFonts w:eastAsia="Times New Roman"/>
      <w:b/>
      <w:szCs w:val="28"/>
      <w:u w:val="single"/>
    </w:rPr>
  </w:style>
  <w:style w:type="character" w:customStyle="1" w:styleId="NewHeading2Char">
    <w:name w:val="NewHeading2 Char"/>
    <w:link w:val="NewHeading2"/>
    <w:rsid w:val="000A4C61"/>
    <w:rPr>
      <w:rFonts w:ascii="Calibri" w:eastAsia="Times New Roman" w:hAnsi="Calibri" w:cs="Calibri"/>
      <w:b/>
      <w:sz w:val="22"/>
      <w:szCs w:val="28"/>
      <w:u w:val="single"/>
    </w:rPr>
  </w:style>
  <w:style w:type="paragraph" w:customStyle="1" w:styleId="TagGA11">
    <w:name w:val="Tag GA 11"/>
    <w:basedOn w:val="TOC1"/>
    <w:uiPriority w:val="99"/>
    <w:qFormat/>
    <w:rsid w:val="000A4C61"/>
    <w:rPr>
      <w:rFonts w:eastAsia="Calibri"/>
      <w:b/>
      <w:kern w:val="0"/>
    </w:rPr>
  </w:style>
  <w:style w:type="paragraph" w:customStyle="1" w:styleId="CM32">
    <w:name w:val="CM3+2"/>
    <w:basedOn w:val="Normal"/>
    <w:next w:val="Normal"/>
    <w:uiPriority w:val="99"/>
    <w:qFormat/>
    <w:rsid w:val="000A4C61"/>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0A4C61"/>
    <w:rPr>
      <w:rFonts w:eastAsia="Calibri"/>
    </w:rPr>
  </w:style>
  <w:style w:type="paragraph" w:customStyle="1" w:styleId="TagLine">
    <w:name w:val="Tag Line"/>
    <w:basedOn w:val="Normal"/>
    <w:next w:val="FullText"/>
    <w:uiPriority w:val="99"/>
    <w:qFormat/>
    <w:rsid w:val="000A4C61"/>
    <w:rPr>
      <w:rFonts w:eastAsia="Times New Roman"/>
      <w:b/>
      <w:sz w:val="28"/>
    </w:rPr>
  </w:style>
  <w:style w:type="paragraph" w:customStyle="1" w:styleId="msolistparagraphcxspfirst">
    <w:name w:val="msolistparagraphcxspfirst"/>
    <w:basedOn w:val="Normal"/>
    <w:uiPriority w:val="99"/>
    <w:qFormat/>
    <w:rsid w:val="000A4C61"/>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0A4C61"/>
    <w:pPr>
      <w:spacing w:before="100" w:beforeAutospacing="1" w:after="100" w:afterAutospacing="1"/>
    </w:pPr>
    <w:rPr>
      <w:rFonts w:eastAsia="Times New Roman"/>
    </w:rPr>
  </w:style>
  <w:style w:type="character" w:customStyle="1" w:styleId="CardsUnderlined">
    <w:name w:val="Cards Underlined"/>
    <w:qFormat/>
    <w:rsid w:val="000A4C61"/>
    <w:rPr>
      <w:rFonts w:ascii="Helvetica" w:hAnsi="Helvetica" w:hint="default"/>
      <w:sz w:val="22"/>
      <w:szCs w:val="24"/>
      <w:u w:val="thick"/>
    </w:rPr>
  </w:style>
  <w:style w:type="paragraph" w:customStyle="1" w:styleId="Card6pt">
    <w:name w:val="Card 6pt"/>
    <w:basedOn w:val="Normal"/>
    <w:uiPriority w:val="99"/>
    <w:qFormat/>
    <w:rsid w:val="000A4C61"/>
    <w:pPr>
      <w:ind w:left="288" w:right="288"/>
    </w:pPr>
    <w:rPr>
      <w:rFonts w:eastAsia="Calibri"/>
      <w:color w:val="000000"/>
      <w:sz w:val="12"/>
      <w:szCs w:val="20"/>
    </w:rPr>
  </w:style>
  <w:style w:type="paragraph" w:customStyle="1" w:styleId="FullCite">
    <w:name w:val="Full Cite"/>
    <w:basedOn w:val="Normal"/>
    <w:next w:val="Normal"/>
    <w:link w:val="FullCiteChar"/>
    <w:qFormat/>
    <w:rsid w:val="000A4C61"/>
    <w:rPr>
      <w:rFonts w:ascii="Garamond" w:eastAsia="Calibri" w:hAnsi="Garamond"/>
    </w:rPr>
  </w:style>
  <w:style w:type="character" w:customStyle="1" w:styleId="FullCiteChar">
    <w:name w:val="Full Cite Char"/>
    <w:link w:val="FullCite"/>
    <w:rsid w:val="000A4C61"/>
    <w:rPr>
      <w:rFonts w:ascii="Garamond" w:eastAsia="Calibri" w:hAnsi="Garamond" w:cs="Calibri"/>
      <w:sz w:val="22"/>
    </w:rPr>
  </w:style>
  <w:style w:type="paragraph" w:customStyle="1" w:styleId="StyleNormalWeb11ptUnderline">
    <w:name w:val="Style Normal (Web) + 11 pt Underline"/>
    <w:basedOn w:val="NormalWeb"/>
    <w:link w:val="StyleNormalWeb11ptUnderlineChar"/>
    <w:qFormat/>
    <w:rsid w:val="000A4C61"/>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Arial" w:eastAsiaTheme="minorHAnsi" w:hAnsi="Arial" w:cs="Arial"/>
      <w:szCs w:val="22"/>
    </w:rPr>
  </w:style>
  <w:style w:type="character" w:customStyle="1" w:styleId="StyleNormalWeb11ptUnderlineChar">
    <w:name w:val="Style Normal (Web) + 11 pt Underline Char"/>
    <w:link w:val="StyleNormalWeb11ptUnderline"/>
    <w:rsid w:val="000A4C61"/>
    <w:rPr>
      <w:rFonts w:ascii="Arial" w:eastAsiaTheme="minorHAnsi" w:hAnsi="Arial" w:cs="Arial"/>
      <w:sz w:val="22"/>
      <w:szCs w:val="22"/>
    </w:rPr>
  </w:style>
  <w:style w:type="paragraph" w:customStyle="1" w:styleId="StyleCardStyleBlackUnderline">
    <w:name w:val="Style Card Style + Black Underline"/>
    <w:basedOn w:val="Normal"/>
    <w:link w:val="StyleCardStyleBlackUnderlineChar"/>
    <w:qFormat/>
    <w:rsid w:val="000A4C61"/>
    <w:rPr>
      <w:rFonts w:eastAsia="Times New Roman"/>
      <w:color w:val="000000"/>
      <w:u w:val="single"/>
    </w:rPr>
  </w:style>
  <w:style w:type="character" w:customStyle="1" w:styleId="StyleCardStyleBlackUnderlineChar">
    <w:name w:val="Style Card Style + Black Underline Char"/>
    <w:link w:val="StyleCardStyleBlackUnderline"/>
    <w:rsid w:val="000A4C61"/>
    <w:rPr>
      <w:rFonts w:ascii="Calibri" w:eastAsia="Times New Roman" w:hAnsi="Calibri" w:cs="Calibri"/>
      <w:color w:val="000000"/>
      <w:sz w:val="22"/>
      <w:u w:val="single"/>
    </w:rPr>
  </w:style>
  <w:style w:type="character" w:customStyle="1" w:styleId="titles">
    <w:name w:val="titles"/>
    <w:rsid w:val="000A4C61"/>
  </w:style>
  <w:style w:type="character" w:customStyle="1" w:styleId="articletext0">
    <w:name w:val="article_text"/>
    <w:rsid w:val="000A4C61"/>
  </w:style>
  <w:style w:type="paragraph" w:customStyle="1" w:styleId="StyleHeading2LatinArialMT13pt">
    <w:name w:val="Style Heading 2 + (Latin) ArialMT 13 pt"/>
    <w:basedOn w:val="Heading2"/>
    <w:next w:val="Heading2"/>
    <w:uiPriority w:val="99"/>
    <w:qFormat/>
    <w:rsid w:val="000A4C61"/>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0A4C61"/>
  </w:style>
  <w:style w:type="character" w:customStyle="1" w:styleId="subarticleheader">
    <w:name w:val="subarticleheader"/>
    <w:rsid w:val="000A4C61"/>
  </w:style>
  <w:style w:type="paragraph" w:customStyle="1" w:styleId="NotUnderlined">
    <w:name w:val="Not Underlined"/>
    <w:basedOn w:val="Normal"/>
    <w:uiPriority w:val="99"/>
    <w:qFormat/>
    <w:rsid w:val="000A4C61"/>
    <w:rPr>
      <w:rFonts w:ascii="Century Gothic" w:eastAsia="Times New Roman" w:hAnsi="Century Gothic"/>
      <w:sz w:val="16"/>
    </w:rPr>
  </w:style>
  <w:style w:type="character" w:customStyle="1" w:styleId="spelle">
    <w:name w:val="spelle"/>
    <w:rsid w:val="000A4C61"/>
  </w:style>
  <w:style w:type="character" w:customStyle="1" w:styleId="grame">
    <w:name w:val="grame"/>
    <w:rsid w:val="000A4C61"/>
  </w:style>
  <w:style w:type="character" w:customStyle="1" w:styleId="CardStyleChar">
    <w:name w:val="Card Style Char"/>
    <w:link w:val="CardStyle"/>
    <w:rsid w:val="000A4C61"/>
    <w:rPr>
      <w:rFonts w:ascii="Calibri" w:eastAsia="Times New Roman" w:hAnsi="Calibri" w:cs="Calibri"/>
      <w:sz w:val="22"/>
    </w:rPr>
  </w:style>
  <w:style w:type="character" w:customStyle="1" w:styleId="newstitle1">
    <w:name w:val="newstitle1"/>
    <w:rsid w:val="000A4C61"/>
  </w:style>
  <w:style w:type="character" w:customStyle="1" w:styleId="copy">
    <w:name w:val="copy"/>
    <w:rsid w:val="000A4C61"/>
  </w:style>
  <w:style w:type="character" w:customStyle="1" w:styleId="topheadline">
    <w:name w:val="topheadline"/>
    <w:rsid w:val="000A4C61"/>
  </w:style>
  <w:style w:type="paragraph" w:customStyle="1" w:styleId="StylecardThickunderline">
    <w:name w:val="Style card + Thick underline"/>
    <w:basedOn w:val="Normal"/>
    <w:link w:val="StylecardThickunderlineChar"/>
    <w:qFormat/>
    <w:rsid w:val="000A4C61"/>
    <w:pPr>
      <w:ind w:left="288" w:right="288"/>
    </w:pPr>
    <w:rPr>
      <w:rFonts w:eastAsia="SimSun"/>
      <w:u w:val="single"/>
      <w:lang w:eastAsia="zh-CN"/>
    </w:rPr>
  </w:style>
  <w:style w:type="character" w:customStyle="1" w:styleId="StylecardThickunderlineChar">
    <w:name w:val="Style card + Thick underline Char"/>
    <w:link w:val="StylecardThickunderline"/>
    <w:rsid w:val="000A4C61"/>
    <w:rPr>
      <w:rFonts w:ascii="Calibri" w:eastAsia="SimSun" w:hAnsi="Calibri" w:cs="Calibri"/>
      <w:sz w:val="22"/>
      <w:u w:val="single"/>
      <w:lang w:eastAsia="zh-CN"/>
    </w:rPr>
  </w:style>
  <w:style w:type="paragraph" w:customStyle="1" w:styleId="StylecardBoldThickunderline">
    <w:name w:val="Style card + Bold Thick underline"/>
    <w:basedOn w:val="Normal"/>
    <w:link w:val="StylecardBoldThickunderlineChar"/>
    <w:qFormat/>
    <w:rsid w:val="000A4C61"/>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0A4C61"/>
    <w:rPr>
      <w:rFonts w:ascii="Calibri" w:eastAsia="SimSun" w:hAnsi="Calibri" w:cs="Calibri"/>
      <w:b/>
      <w:bCs/>
      <w:sz w:val="22"/>
      <w:u w:val="single"/>
      <w:lang w:eastAsia="zh-CN"/>
    </w:rPr>
  </w:style>
  <w:style w:type="character" w:customStyle="1" w:styleId="headline">
    <w:name w:val="headline"/>
    <w:rsid w:val="000A4C61"/>
  </w:style>
  <w:style w:type="character" w:customStyle="1" w:styleId="Stylereduce27pt">
    <w:name w:val="Style reduce2 + 7 pt"/>
    <w:rsid w:val="000A4C61"/>
    <w:rPr>
      <w:rFonts w:ascii="Times New Roman" w:hAnsi="Times New Roman" w:cs="Arial"/>
      <w:color w:val="000000"/>
      <w:sz w:val="14"/>
      <w:szCs w:val="22"/>
    </w:rPr>
  </w:style>
  <w:style w:type="paragraph" w:customStyle="1" w:styleId="BlockHeadings">
    <w:name w:val="Block Headings"/>
    <w:next w:val="Normal"/>
    <w:link w:val="BlockHeadingsChar"/>
    <w:qFormat/>
    <w:rsid w:val="000A4C61"/>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0A4C61"/>
  </w:style>
  <w:style w:type="character" w:customStyle="1" w:styleId="st1">
    <w:name w:val="st1"/>
    <w:rsid w:val="000A4C61"/>
  </w:style>
  <w:style w:type="paragraph" w:customStyle="1" w:styleId="CM27">
    <w:name w:val="CM27"/>
    <w:basedOn w:val="Default"/>
    <w:next w:val="Default"/>
    <w:uiPriority w:val="99"/>
    <w:qFormat/>
    <w:rsid w:val="000A4C61"/>
    <w:pPr>
      <w:spacing w:after="200" w:line="276" w:lineRule="auto"/>
    </w:pPr>
    <w:rPr>
      <w:rFonts w:eastAsia="Calibri"/>
      <w:color w:val="auto"/>
      <w:sz w:val="22"/>
    </w:rPr>
  </w:style>
  <w:style w:type="character" w:customStyle="1" w:styleId="caps-label">
    <w:name w:val="caps-label"/>
    <w:rsid w:val="000A4C61"/>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0A4C61"/>
    <w:rPr>
      <w:rFonts w:ascii="Garamond" w:hAnsi="Garamond" w:cs="Times New Roman"/>
      <w:sz w:val="20"/>
    </w:rPr>
  </w:style>
  <w:style w:type="character" w:customStyle="1" w:styleId="quotechar">
    <w:name w:val="quotechar"/>
    <w:rsid w:val="000A4C61"/>
  </w:style>
  <w:style w:type="character" w:customStyle="1" w:styleId="boldunderline0">
    <w:name w:val="boldunderline"/>
    <w:rsid w:val="000A4C61"/>
  </w:style>
  <w:style w:type="paragraph" w:customStyle="1" w:styleId="font-null">
    <w:name w:val="font-null"/>
    <w:basedOn w:val="Normal"/>
    <w:uiPriority w:val="99"/>
    <w:qFormat/>
    <w:rsid w:val="000A4C61"/>
    <w:pPr>
      <w:spacing w:before="100" w:beforeAutospacing="1" w:after="100" w:afterAutospacing="1"/>
    </w:pPr>
    <w:rPr>
      <w:rFonts w:eastAsia="Times New Roman"/>
    </w:rPr>
  </w:style>
  <w:style w:type="paragraph" w:customStyle="1" w:styleId="rteindent1">
    <w:name w:val="rteindent1"/>
    <w:basedOn w:val="Normal"/>
    <w:uiPriority w:val="99"/>
    <w:qFormat/>
    <w:rsid w:val="000A4C61"/>
    <w:pPr>
      <w:spacing w:before="100" w:beforeAutospacing="1" w:after="100" w:afterAutospacing="1"/>
    </w:pPr>
    <w:rPr>
      <w:rFonts w:eastAsia="Times New Roman"/>
    </w:rPr>
  </w:style>
  <w:style w:type="character" w:customStyle="1" w:styleId="A8">
    <w:name w:val="A8"/>
    <w:rsid w:val="000A4C61"/>
    <w:rPr>
      <w:rFonts w:cs="Scala"/>
      <w:color w:val="000000"/>
      <w:sz w:val="15"/>
      <w:szCs w:val="15"/>
    </w:rPr>
  </w:style>
  <w:style w:type="paragraph" w:customStyle="1" w:styleId="Pa12">
    <w:name w:val="Pa12"/>
    <w:basedOn w:val="Default"/>
    <w:next w:val="Default"/>
    <w:uiPriority w:val="99"/>
    <w:qFormat/>
    <w:rsid w:val="000A4C61"/>
    <w:pPr>
      <w:spacing w:after="200" w:line="191" w:lineRule="atLeast"/>
    </w:pPr>
    <w:rPr>
      <w:rFonts w:ascii="Scala" w:eastAsia="Calibri" w:hAnsi="Scala"/>
      <w:color w:val="auto"/>
      <w:sz w:val="22"/>
    </w:rPr>
  </w:style>
  <w:style w:type="character" w:customStyle="1" w:styleId="A0">
    <w:name w:val="A0"/>
    <w:uiPriority w:val="99"/>
    <w:rsid w:val="000A4C61"/>
    <w:rPr>
      <w:rFonts w:cs="Scala"/>
      <w:color w:val="000000"/>
      <w:sz w:val="16"/>
      <w:szCs w:val="16"/>
    </w:rPr>
  </w:style>
  <w:style w:type="character" w:customStyle="1" w:styleId="Date11">
    <w:name w:val="Date11"/>
    <w:rsid w:val="000A4C61"/>
  </w:style>
  <w:style w:type="paragraph" w:customStyle="1" w:styleId="introduction">
    <w:name w:val="introduction"/>
    <w:basedOn w:val="Normal"/>
    <w:uiPriority w:val="99"/>
    <w:qFormat/>
    <w:rsid w:val="000A4C61"/>
    <w:pPr>
      <w:spacing w:before="100" w:beforeAutospacing="1" w:after="100" w:afterAutospacing="1"/>
    </w:pPr>
    <w:rPr>
      <w:rFonts w:eastAsia="Times New Roman"/>
    </w:rPr>
  </w:style>
  <w:style w:type="character" w:customStyle="1" w:styleId="Boxout">
    <w:name w:val="Box out"/>
    <w:uiPriority w:val="1"/>
    <w:qFormat/>
    <w:rsid w:val="000A4C61"/>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0A4C61"/>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0A4C61"/>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0A4C61"/>
    <w:pPr>
      <w:spacing w:before="100" w:beforeAutospacing="1" w:after="100" w:afterAutospacing="1"/>
    </w:pPr>
    <w:rPr>
      <w:rFonts w:eastAsia="Times New Roman"/>
    </w:rPr>
  </w:style>
  <w:style w:type="character" w:customStyle="1" w:styleId="metad">
    <w:name w:val="metad"/>
    <w:rsid w:val="000A4C61"/>
  </w:style>
  <w:style w:type="paragraph" w:customStyle="1" w:styleId="class">
    <w:name w:val="class"/>
    <w:basedOn w:val="Normal"/>
    <w:uiPriority w:val="99"/>
    <w:qFormat/>
    <w:rsid w:val="000A4C61"/>
    <w:pPr>
      <w:spacing w:before="100" w:beforeAutospacing="1" w:after="100" w:afterAutospacing="1"/>
    </w:pPr>
    <w:rPr>
      <w:rFonts w:eastAsia="Times New Roman"/>
    </w:rPr>
  </w:style>
  <w:style w:type="character" w:customStyle="1" w:styleId="sifr-alternate">
    <w:name w:val="sifr-alternate"/>
    <w:rsid w:val="000A4C61"/>
  </w:style>
  <w:style w:type="character" w:customStyle="1" w:styleId="justify1">
    <w:name w:val="justify1"/>
    <w:rsid w:val="000A4C61"/>
  </w:style>
  <w:style w:type="character" w:customStyle="1" w:styleId="artbody1">
    <w:name w:val="art_body1"/>
    <w:rsid w:val="000A4C61"/>
    <w:rPr>
      <w:rFonts w:ascii="Arial" w:hAnsi="Arial" w:cs="Arial" w:hint="default"/>
    </w:rPr>
  </w:style>
  <w:style w:type="character" w:customStyle="1" w:styleId="A1">
    <w:name w:val="A1"/>
    <w:uiPriority w:val="99"/>
    <w:rsid w:val="000A4C61"/>
    <w:rPr>
      <w:rFonts w:cs="Book Antiqua"/>
      <w:color w:val="221E1F"/>
      <w:sz w:val="22"/>
      <w:szCs w:val="22"/>
    </w:rPr>
  </w:style>
  <w:style w:type="character" w:customStyle="1" w:styleId="UnderlineStyleChar">
    <w:name w:val="Underline Style Char"/>
    <w:link w:val="UnderlineStyle"/>
    <w:rsid w:val="000A4C61"/>
    <w:rPr>
      <w:rFonts w:ascii="Calibri" w:eastAsia="Times New Roman" w:hAnsi="Calibri" w:cs="Calibri"/>
      <w:b/>
      <w:sz w:val="22"/>
      <w:u w:val="single"/>
    </w:rPr>
  </w:style>
  <w:style w:type="paragraph" w:customStyle="1" w:styleId="blocktitle1">
    <w:name w:val="block title"/>
    <w:basedOn w:val="Normal"/>
    <w:link w:val="blocktitleChar"/>
    <w:qFormat/>
    <w:rsid w:val="000A4C61"/>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0A4C61"/>
    <w:rPr>
      <w:rFonts w:ascii="Garamond" w:eastAsia="Calibri" w:hAnsi="Garamond" w:cs="Calibri"/>
      <w:b/>
      <w:caps/>
      <w:sz w:val="28"/>
      <w:lang w:val="x-none" w:eastAsia="x-none"/>
    </w:rPr>
  </w:style>
  <w:style w:type="character" w:customStyle="1" w:styleId="reality">
    <w:name w:val="reality"/>
    <w:rsid w:val="000A4C61"/>
  </w:style>
  <w:style w:type="paragraph" w:customStyle="1" w:styleId="Pa6">
    <w:name w:val="Pa6"/>
    <w:basedOn w:val="Normal"/>
    <w:next w:val="Normal"/>
    <w:uiPriority w:val="99"/>
    <w:qFormat/>
    <w:rsid w:val="000A4C61"/>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0A4C61"/>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0A4C61"/>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0A4C61"/>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0A4C61"/>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0A4C61"/>
    <w:pPr>
      <w:spacing w:before="100" w:beforeAutospacing="1" w:after="100" w:afterAutospacing="1"/>
    </w:pPr>
    <w:rPr>
      <w:rFonts w:eastAsia="Times New Roman"/>
    </w:rPr>
  </w:style>
  <w:style w:type="character" w:customStyle="1" w:styleId="text2">
    <w:name w:val="text2"/>
    <w:rsid w:val="000A4C61"/>
  </w:style>
  <w:style w:type="character" w:customStyle="1" w:styleId="StyleUnderlineChar2CharChar11pt">
    <w:name w:val="Style Underline Char2 Char Char + 11 pt"/>
    <w:rsid w:val="000A4C61"/>
    <w:rPr>
      <w:rFonts w:ascii="Times New Roman" w:hAnsi="Times New Roman"/>
      <w:sz w:val="20"/>
      <w:u w:val="single"/>
    </w:rPr>
  </w:style>
  <w:style w:type="character" w:customStyle="1" w:styleId="StyleStyleBoldUnderline11pt">
    <w:name w:val="Style Style Bold Underline + 11 pt"/>
    <w:rsid w:val="000A4C61"/>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A4C61"/>
    <w:rPr>
      <w:rFonts w:eastAsia="SimSun"/>
      <w:b/>
      <w:bCs/>
    </w:rPr>
  </w:style>
  <w:style w:type="character" w:customStyle="1" w:styleId="StyleStyle4LatinTimesNewRomanAsianSimSunBoldChar">
    <w:name w:val="Style Style4 + (Latin) Times New Roman (Asian) SimSun Bold Char"/>
    <w:link w:val="StyleStyle4LatinTimesNewRomanAsianSimSunBold"/>
    <w:rsid w:val="000A4C61"/>
    <w:rPr>
      <w:rFonts w:ascii="Calibri" w:eastAsia="SimSun" w:hAnsi="Calibri" w:cs="Calibri"/>
      <w:b/>
      <w:bCs/>
      <w:sz w:val="22"/>
      <w:u w:val="single"/>
    </w:rPr>
  </w:style>
  <w:style w:type="character" w:customStyle="1" w:styleId="articlehead2">
    <w:name w:val="articlehead2"/>
    <w:rsid w:val="000A4C61"/>
  </w:style>
  <w:style w:type="character" w:customStyle="1" w:styleId="pronset">
    <w:name w:val="pronset"/>
    <w:rsid w:val="000A4C61"/>
  </w:style>
  <w:style w:type="character" w:customStyle="1" w:styleId="prondelim">
    <w:name w:val="prondelim"/>
    <w:rsid w:val="000A4C61"/>
  </w:style>
  <w:style w:type="character" w:customStyle="1" w:styleId="prontoggle">
    <w:name w:val="pron_toggle"/>
    <w:rsid w:val="000A4C61"/>
  </w:style>
  <w:style w:type="character" w:customStyle="1" w:styleId="boldface">
    <w:name w:val="boldface"/>
    <w:rsid w:val="000A4C61"/>
  </w:style>
  <w:style w:type="character" w:customStyle="1" w:styleId="secondary-bf">
    <w:name w:val="secondary-bf"/>
    <w:rsid w:val="000A4C61"/>
  </w:style>
  <w:style w:type="character" w:customStyle="1" w:styleId="ColorfulGrid-Accent1Char">
    <w:name w:val="Colorful Grid - Accent 1 Char"/>
    <w:aliases w:val="quote Char"/>
    <w:link w:val="ColorfulGrid-Accent1"/>
    <w:uiPriority w:val="29"/>
    <w:rsid w:val="000A4C61"/>
    <w:rPr>
      <w:rFonts w:ascii="Times New Roman" w:hAnsi="Times New Roman"/>
      <w:iCs/>
      <w:color w:val="000000"/>
      <w:sz w:val="16"/>
    </w:rPr>
  </w:style>
  <w:style w:type="table" w:styleId="ColorfulGrid-Accent1">
    <w:name w:val="Colorful Grid Accent 1"/>
    <w:basedOn w:val="TableNormal"/>
    <w:link w:val="ColorfulGrid-Accent1Char"/>
    <w:uiPriority w:val="29"/>
    <w:rsid w:val="000A4C61"/>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0A4C61"/>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0A4C61"/>
  </w:style>
  <w:style w:type="character" w:customStyle="1" w:styleId="pg">
    <w:name w:val="pg"/>
    <w:rsid w:val="000A4C61"/>
  </w:style>
  <w:style w:type="character" w:customStyle="1" w:styleId="detailtitle">
    <w:name w:val="detailtitle"/>
    <w:rsid w:val="000A4C61"/>
  </w:style>
  <w:style w:type="character" w:customStyle="1" w:styleId="storydate">
    <w:name w:val="storydate"/>
    <w:rsid w:val="000A4C61"/>
  </w:style>
  <w:style w:type="character" w:customStyle="1" w:styleId="preloadwrap">
    <w:name w:val="preloadwrap"/>
    <w:rsid w:val="000A4C61"/>
  </w:style>
  <w:style w:type="paragraph" w:customStyle="1" w:styleId="summary">
    <w:name w:val="summary"/>
    <w:basedOn w:val="Normal"/>
    <w:uiPriority w:val="99"/>
    <w:qFormat/>
    <w:rsid w:val="000A4C61"/>
    <w:pPr>
      <w:spacing w:before="100" w:beforeAutospacing="1" w:after="100" w:afterAutospacing="1"/>
    </w:pPr>
    <w:rPr>
      <w:rFonts w:eastAsia="Times New Roman"/>
    </w:rPr>
  </w:style>
  <w:style w:type="paragraph" w:customStyle="1" w:styleId="Caption2">
    <w:name w:val="Caption2"/>
    <w:basedOn w:val="Normal"/>
    <w:uiPriority w:val="99"/>
    <w:qFormat/>
    <w:rsid w:val="000A4C61"/>
    <w:pPr>
      <w:spacing w:before="100" w:beforeAutospacing="1" w:after="100" w:afterAutospacing="1"/>
    </w:pPr>
    <w:rPr>
      <w:rFonts w:eastAsia="Times New Roman"/>
    </w:rPr>
  </w:style>
  <w:style w:type="character" w:customStyle="1" w:styleId="creditwrap">
    <w:name w:val="creditwrap"/>
    <w:rsid w:val="000A4C61"/>
  </w:style>
  <w:style w:type="character" w:customStyle="1" w:styleId="DefaultChar1">
    <w:name w:val="Default Char1"/>
    <w:rsid w:val="000A4C61"/>
    <w:rPr>
      <w:noProof w:val="0"/>
      <w:color w:val="000000"/>
      <w:lang w:val="en-US" w:eastAsia="en-US" w:bidi="ar-SA"/>
    </w:rPr>
  </w:style>
  <w:style w:type="paragraph" w:customStyle="1" w:styleId="MTDisplayEquation">
    <w:name w:val="MTDisplayEquation"/>
    <w:basedOn w:val="Normal"/>
    <w:next w:val="Normal"/>
    <w:link w:val="MTDisplayEquationChar"/>
    <w:qFormat/>
    <w:rsid w:val="000A4C61"/>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0A4C61"/>
    <w:rPr>
      <w:rFonts w:ascii="Calibri" w:eastAsia="Times New Roman" w:hAnsi="Calibri" w:cs="Calibri"/>
      <w:bCs/>
      <w:sz w:val="22"/>
      <w:lang w:bidi="he-IL"/>
    </w:rPr>
  </w:style>
  <w:style w:type="character" w:customStyle="1" w:styleId="textunderlineChar0">
    <w:name w:val="text underline Char"/>
    <w:rsid w:val="000A4C61"/>
    <w:rPr>
      <w:sz w:val="24"/>
      <w:szCs w:val="22"/>
      <w:u w:val="thick"/>
      <w:lang w:val="en-US" w:eastAsia="en-US" w:bidi="ar-SA"/>
    </w:rPr>
  </w:style>
  <w:style w:type="character" w:customStyle="1" w:styleId="BoldChar">
    <w:name w:val="Bold Char"/>
    <w:rsid w:val="000A4C61"/>
    <w:rPr>
      <w:rFonts w:ascii="Times New Roman" w:eastAsia="Times New Roman" w:hAnsi="Times New Roman"/>
      <w:b/>
      <w:szCs w:val="24"/>
    </w:rPr>
  </w:style>
  <w:style w:type="character" w:customStyle="1" w:styleId="pmterms31">
    <w:name w:val="pmterms31"/>
    <w:rsid w:val="000A4C61"/>
    <w:rPr>
      <w:b/>
      <w:bCs/>
      <w:i w:val="0"/>
      <w:iCs w:val="0"/>
      <w:color w:val="000000"/>
    </w:rPr>
  </w:style>
  <w:style w:type="character" w:customStyle="1" w:styleId="copyrightdescription">
    <w:name w:val="copyrightdescription"/>
    <w:rsid w:val="000A4C61"/>
  </w:style>
  <w:style w:type="paragraph" w:customStyle="1" w:styleId="DebateFile">
    <w:name w:val="Debate File"/>
    <w:basedOn w:val="Normal"/>
    <w:uiPriority w:val="99"/>
    <w:qFormat/>
    <w:rsid w:val="000A4C61"/>
    <w:pPr>
      <w:jc w:val="center"/>
    </w:pPr>
    <w:rPr>
      <w:rFonts w:eastAsia="Times New Roman"/>
      <w:b/>
      <w:sz w:val="28"/>
    </w:rPr>
  </w:style>
  <w:style w:type="character" w:customStyle="1" w:styleId="ft01">
    <w:name w:val="ft01"/>
    <w:rsid w:val="000A4C61"/>
    <w:rPr>
      <w:rFonts w:ascii="Times" w:hAnsi="Times" w:cs="Times" w:hint="default"/>
      <w:color w:val="000000"/>
      <w:sz w:val="14"/>
      <w:szCs w:val="14"/>
    </w:rPr>
  </w:style>
  <w:style w:type="character" w:customStyle="1" w:styleId="ft11">
    <w:name w:val="ft11"/>
    <w:rsid w:val="000A4C61"/>
    <w:rPr>
      <w:rFonts w:ascii="Times" w:hAnsi="Times" w:cs="Times" w:hint="default"/>
      <w:color w:val="000000"/>
      <w:sz w:val="17"/>
      <w:szCs w:val="17"/>
    </w:rPr>
  </w:style>
  <w:style w:type="character" w:customStyle="1" w:styleId="ft21">
    <w:name w:val="ft21"/>
    <w:rsid w:val="000A4C61"/>
    <w:rPr>
      <w:rFonts w:ascii="Times" w:hAnsi="Times" w:cs="Times" w:hint="default"/>
      <w:color w:val="000000"/>
      <w:sz w:val="15"/>
      <w:szCs w:val="15"/>
    </w:rPr>
  </w:style>
  <w:style w:type="character" w:customStyle="1" w:styleId="ft31">
    <w:name w:val="ft31"/>
    <w:rsid w:val="000A4C61"/>
    <w:rPr>
      <w:rFonts w:ascii="Times" w:hAnsi="Times" w:cs="Times" w:hint="default"/>
      <w:color w:val="000000"/>
      <w:sz w:val="15"/>
      <w:szCs w:val="15"/>
    </w:rPr>
  </w:style>
  <w:style w:type="paragraph" w:customStyle="1" w:styleId="Little">
    <w:name w:val="Little"/>
    <w:basedOn w:val="Normal"/>
    <w:next w:val="Normal"/>
    <w:uiPriority w:val="99"/>
    <w:qFormat/>
    <w:rsid w:val="000A4C61"/>
    <w:pPr>
      <w:ind w:left="288"/>
    </w:pPr>
    <w:rPr>
      <w:rFonts w:ascii="Garamond" w:eastAsia="Times New Roman" w:hAnsi="Garamond"/>
      <w:sz w:val="16"/>
    </w:rPr>
  </w:style>
  <w:style w:type="paragraph" w:customStyle="1" w:styleId="AAAcard">
    <w:name w:val="AAAcard"/>
    <w:basedOn w:val="Normal"/>
    <w:link w:val="AAAcardChar"/>
    <w:uiPriority w:val="99"/>
    <w:qFormat/>
    <w:rsid w:val="000A4C61"/>
    <w:pPr>
      <w:ind w:left="288" w:right="288"/>
    </w:pPr>
    <w:rPr>
      <w:rFonts w:eastAsia="Times New Roman"/>
    </w:rPr>
  </w:style>
  <w:style w:type="character" w:customStyle="1" w:styleId="dquo">
    <w:name w:val="dquo"/>
    <w:rsid w:val="000A4C61"/>
  </w:style>
  <w:style w:type="character" w:customStyle="1" w:styleId="caps2">
    <w:name w:val="caps2"/>
    <w:rsid w:val="000A4C61"/>
  </w:style>
  <w:style w:type="character" w:customStyle="1" w:styleId="inside-head">
    <w:name w:val="inside-head"/>
    <w:rsid w:val="000A4C61"/>
  </w:style>
  <w:style w:type="character" w:customStyle="1" w:styleId="CardsFont12ptCharCharCharChar">
    <w:name w:val="Cards + Font: 12 pt Char Char Char Char"/>
    <w:rsid w:val="000A4C61"/>
    <w:rPr>
      <w:sz w:val="24"/>
      <w:szCs w:val="24"/>
      <w:u w:val="thick"/>
      <w:lang w:val="en-US" w:eastAsia="en-US" w:bidi="ar-SA"/>
    </w:rPr>
  </w:style>
  <w:style w:type="character" w:customStyle="1" w:styleId="ccs">
    <w:name w:val="c cs"/>
    <w:rsid w:val="000A4C61"/>
  </w:style>
  <w:style w:type="character" w:customStyle="1" w:styleId="UnderlinedEvChar">
    <w:name w:val="Underlined Ev Char"/>
    <w:link w:val="UnderlinedEv"/>
    <w:rsid w:val="000A4C61"/>
    <w:rPr>
      <w:rFonts w:ascii="Times New Roman" w:eastAsia="Times New Roman" w:hAnsi="Times New Roman"/>
      <w:u w:val="single"/>
    </w:rPr>
  </w:style>
  <w:style w:type="character" w:customStyle="1" w:styleId="dropshadow">
    <w:name w:val="dropshadow"/>
    <w:rsid w:val="000A4C61"/>
  </w:style>
  <w:style w:type="character" w:customStyle="1" w:styleId="d05ws">
    <w:name w:val="d05ws"/>
    <w:rsid w:val="000A4C61"/>
  </w:style>
  <w:style w:type="character" w:customStyle="1" w:styleId="rzibod">
    <w:name w:val="rzibod"/>
    <w:rsid w:val="000A4C61"/>
  </w:style>
  <w:style w:type="paragraph" w:customStyle="1" w:styleId="Caption3">
    <w:name w:val="Caption3"/>
    <w:basedOn w:val="Normal"/>
    <w:uiPriority w:val="99"/>
    <w:qFormat/>
    <w:rsid w:val="000A4C61"/>
    <w:pPr>
      <w:spacing w:before="100" w:beforeAutospacing="1" w:after="100" w:afterAutospacing="1"/>
    </w:pPr>
    <w:rPr>
      <w:rFonts w:eastAsia="Times New Roman"/>
    </w:rPr>
  </w:style>
  <w:style w:type="character" w:customStyle="1" w:styleId="StyleBold1">
    <w:name w:val="Style Bold1"/>
    <w:rsid w:val="000A4C61"/>
    <w:rPr>
      <w:rFonts w:ascii="Georgia" w:hAnsi="Georgia"/>
      <w:b/>
      <w:bCs/>
      <w:sz w:val="22"/>
    </w:rPr>
  </w:style>
  <w:style w:type="character" w:customStyle="1" w:styleId="headertext">
    <w:name w:val="headertext"/>
    <w:rsid w:val="000A4C61"/>
  </w:style>
  <w:style w:type="paragraph" w:customStyle="1" w:styleId="body-12-5">
    <w:name w:val="body-12-5"/>
    <w:basedOn w:val="Normal"/>
    <w:uiPriority w:val="99"/>
    <w:qFormat/>
    <w:rsid w:val="000A4C61"/>
    <w:pPr>
      <w:spacing w:before="100" w:beforeAutospacing="1" w:after="100" w:afterAutospacing="1"/>
    </w:pPr>
    <w:rPr>
      <w:rFonts w:eastAsia="Times New Roman"/>
    </w:rPr>
  </w:style>
  <w:style w:type="character" w:customStyle="1" w:styleId="endnote-reference">
    <w:name w:val="endnote-reference"/>
    <w:rsid w:val="000A4C61"/>
  </w:style>
  <w:style w:type="character" w:customStyle="1" w:styleId="officialsname">
    <w:name w:val="official_s_name"/>
    <w:rsid w:val="000A4C61"/>
  </w:style>
  <w:style w:type="character" w:customStyle="1" w:styleId="audience">
    <w:name w:val="audience"/>
    <w:rsid w:val="000A4C61"/>
  </w:style>
  <w:style w:type="character" w:customStyle="1" w:styleId="A7">
    <w:name w:val="A7"/>
    <w:uiPriority w:val="99"/>
    <w:rsid w:val="000A4C61"/>
    <w:rPr>
      <w:rFonts w:cs="Myriad Pro"/>
      <w:color w:val="0066B1"/>
      <w:sz w:val="22"/>
      <w:szCs w:val="22"/>
    </w:rPr>
  </w:style>
  <w:style w:type="character" w:customStyle="1" w:styleId="BlockHeadingsChar">
    <w:name w:val="Block Headings Char"/>
    <w:link w:val="BlockHeadings"/>
    <w:rsid w:val="000A4C61"/>
    <w:rPr>
      <w:rFonts w:ascii="Times New Roman" w:eastAsia="Times New Roman" w:hAnsi="Times New Roman" w:cs="Times New Roman"/>
      <w:b/>
      <w:sz w:val="36"/>
      <w:u w:val="single"/>
    </w:rPr>
  </w:style>
  <w:style w:type="character" w:customStyle="1" w:styleId="normalchar">
    <w:name w:val="normal__char"/>
    <w:rsid w:val="000A4C61"/>
  </w:style>
  <w:style w:type="character" w:customStyle="1" w:styleId="hyperlink002cheading0020100200028block0020title0029char">
    <w:name w:val="hyperlink_002cheading_00201_0020_0028block_0020title_0029__char"/>
    <w:rsid w:val="000A4C61"/>
  </w:style>
  <w:style w:type="character" w:customStyle="1" w:styleId="underline002cstyle0020bold0020underlinechar">
    <w:name w:val="underline_002cstyle_0020bold_0020underline__char"/>
    <w:rsid w:val="000A4C61"/>
  </w:style>
  <w:style w:type="character" w:customStyle="1" w:styleId="copyboldblack">
    <w:name w:val="copyboldblack"/>
    <w:rsid w:val="000A4C61"/>
  </w:style>
  <w:style w:type="character" w:customStyle="1" w:styleId="copybold">
    <w:name w:val="copybold"/>
    <w:rsid w:val="000A4C61"/>
  </w:style>
  <w:style w:type="character" w:customStyle="1" w:styleId="author-date0">
    <w:name w:val="author-date"/>
    <w:rsid w:val="000A4C61"/>
  </w:style>
  <w:style w:type="paragraph" w:customStyle="1" w:styleId="infuse">
    <w:name w:val="infuse"/>
    <w:basedOn w:val="Normal"/>
    <w:uiPriority w:val="99"/>
    <w:qFormat/>
    <w:rsid w:val="000A4C61"/>
    <w:pPr>
      <w:spacing w:before="100" w:beforeAutospacing="1" w:after="100" w:afterAutospacing="1"/>
    </w:pPr>
    <w:rPr>
      <w:rFonts w:eastAsia="Times New Roman"/>
    </w:rPr>
  </w:style>
  <w:style w:type="paragraph" w:customStyle="1" w:styleId="fontreg">
    <w:name w:val="font_reg"/>
    <w:basedOn w:val="Normal"/>
    <w:uiPriority w:val="99"/>
    <w:qFormat/>
    <w:rsid w:val="000A4C61"/>
    <w:pPr>
      <w:spacing w:before="100" w:beforeAutospacing="1" w:after="100" w:afterAutospacing="1"/>
    </w:pPr>
    <w:rPr>
      <w:rFonts w:eastAsia="Times New Roman"/>
    </w:rPr>
  </w:style>
  <w:style w:type="character" w:customStyle="1" w:styleId="yshortcuts">
    <w:name w:val="yshortcuts"/>
    <w:rsid w:val="000A4C61"/>
  </w:style>
  <w:style w:type="character" w:customStyle="1" w:styleId="hidden">
    <w:name w:val="hidden"/>
    <w:rsid w:val="000A4C61"/>
  </w:style>
  <w:style w:type="character" w:customStyle="1" w:styleId="articlebegin">
    <w:name w:val="articlebegin"/>
    <w:rsid w:val="000A4C61"/>
  </w:style>
  <w:style w:type="character" w:customStyle="1" w:styleId="mediaoverlay">
    <w:name w:val="mediaoverlay"/>
    <w:rsid w:val="000A4C61"/>
  </w:style>
  <w:style w:type="paragraph" w:customStyle="1" w:styleId="CITEF3">
    <w:name w:val="CITE F3"/>
    <w:uiPriority w:val="99"/>
    <w:qFormat/>
    <w:rsid w:val="000A4C61"/>
    <w:rPr>
      <w:rFonts w:ascii="Georgia" w:eastAsia="SimSun" w:hAnsi="Georgia" w:cs="Times New Roman"/>
      <w:b/>
      <w:lang w:eastAsia="zh-CN"/>
    </w:rPr>
  </w:style>
  <w:style w:type="character" w:customStyle="1" w:styleId="blogcaption">
    <w:name w:val="blog_caption"/>
    <w:rsid w:val="000A4C61"/>
  </w:style>
  <w:style w:type="paragraph" w:customStyle="1" w:styleId="StyleBoldUnderlineTimesNewRoman">
    <w:name w:val="Style Bold Underline + Times New Roman"/>
    <w:link w:val="StyleBoldUnderlineTimesNewRomanChar"/>
    <w:qFormat/>
    <w:rsid w:val="000A4C61"/>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0A4C61"/>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0A4C61"/>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0A4C61"/>
    <w:rPr>
      <w:rFonts w:ascii="Calibri" w:eastAsia="Calibri" w:hAnsi="Calibri" w:cs="Times New Roman"/>
      <w:sz w:val="20"/>
      <w:szCs w:val="20"/>
      <w:u w:val="single"/>
    </w:rPr>
  </w:style>
  <w:style w:type="character" w:customStyle="1" w:styleId="commnet-abuzz">
    <w:name w:val="commnet-abuzz"/>
    <w:rsid w:val="000A4C61"/>
  </w:style>
  <w:style w:type="character" w:customStyle="1" w:styleId="fbconnectbuttontext">
    <w:name w:val="fbconnectbutton_text"/>
    <w:rsid w:val="000A4C61"/>
  </w:style>
  <w:style w:type="character" w:customStyle="1" w:styleId="fbsharecountinner">
    <w:name w:val="fb_share_count_inner"/>
    <w:rsid w:val="000A4C61"/>
  </w:style>
  <w:style w:type="character" w:customStyle="1" w:styleId="stbuttontext">
    <w:name w:val="stbuttontext"/>
    <w:rsid w:val="000A4C61"/>
  </w:style>
  <w:style w:type="paragraph" w:customStyle="1" w:styleId="hotroute1">
    <w:name w:val="hot route!"/>
    <w:basedOn w:val="Normal"/>
    <w:uiPriority w:val="99"/>
    <w:qFormat/>
    <w:rsid w:val="000A4C61"/>
    <w:pPr>
      <w:ind w:left="144"/>
    </w:pPr>
    <w:rPr>
      <w:rFonts w:ascii="Cambria" w:eastAsia="Calibri" w:hAnsi="Cambria"/>
    </w:rPr>
  </w:style>
  <w:style w:type="character" w:customStyle="1" w:styleId="Highlightedunderline0">
    <w:name w:val="Highlighted underline"/>
    <w:qFormat/>
    <w:rsid w:val="000A4C61"/>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0A4C61"/>
  </w:style>
  <w:style w:type="character" w:customStyle="1" w:styleId="Normal2">
    <w:name w:val="Normal2"/>
    <w:rsid w:val="000A4C61"/>
  </w:style>
  <w:style w:type="character" w:customStyle="1" w:styleId="pubdate">
    <w:name w:val="pubdate"/>
    <w:rsid w:val="000A4C61"/>
  </w:style>
  <w:style w:type="numbering" w:customStyle="1" w:styleId="NoList11">
    <w:name w:val="No List11"/>
    <w:next w:val="NoList"/>
    <w:uiPriority w:val="99"/>
    <w:semiHidden/>
    <w:unhideWhenUsed/>
    <w:rsid w:val="000A4C61"/>
  </w:style>
  <w:style w:type="numbering" w:customStyle="1" w:styleId="NoList111">
    <w:name w:val="No List111"/>
    <w:next w:val="NoList"/>
    <w:uiPriority w:val="99"/>
    <w:semiHidden/>
    <w:unhideWhenUsed/>
    <w:rsid w:val="000A4C61"/>
  </w:style>
  <w:style w:type="numbering" w:customStyle="1" w:styleId="NoList1111">
    <w:name w:val="No List1111"/>
    <w:next w:val="NoList"/>
    <w:uiPriority w:val="99"/>
    <w:semiHidden/>
    <w:unhideWhenUsed/>
    <w:rsid w:val="000A4C61"/>
  </w:style>
  <w:style w:type="numbering" w:customStyle="1" w:styleId="NoList11111">
    <w:name w:val="No List11111"/>
    <w:next w:val="NoList"/>
    <w:uiPriority w:val="99"/>
    <w:semiHidden/>
    <w:unhideWhenUsed/>
    <w:rsid w:val="000A4C61"/>
  </w:style>
  <w:style w:type="numbering" w:customStyle="1" w:styleId="NoList111111">
    <w:name w:val="No List111111"/>
    <w:next w:val="NoList"/>
    <w:uiPriority w:val="99"/>
    <w:semiHidden/>
    <w:unhideWhenUsed/>
    <w:rsid w:val="000A4C61"/>
  </w:style>
  <w:style w:type="numbering" w:customStyle="1" w:styleId="NoList1111111">
    <w:name w:val="No List1111111"/>
    <w:next w:val="NoList"/>
    <w:uiPriority w:val="99"/>
    <w:semiHidden/>
    <w:unhideWhenUsed/>
    <w:rsid w:val="000A4C61"/>
  </w:style>
  <w:style w:type="numbering" w:customStyle="1" w:styleId="NoList11111111">
    <w:name w:val="No List11111111"/>
    <w:next w:val="NoList"/>
    <w:uiPriority w:val="99"/>
    <w:semiHidden/>
    <w:unhideWhenUsed/>
    <w:rsid w:val="000A4C61"/>
  </w:style>
  <w:style w:type="numbering" w:customStyle="1" w:styleId="NoList111111111">
    <w:name w:val="No List111111111"/>
    <w:next w:val="NoList"/>
    <w:uiPriority w:val="99"/>
    <w:semiHidden/>
    <w:unhideWhenUsed/>
    <w:rsid w:val="000A4C61"/>
  </w:style>
  <w:style w:type="numbering" w:customStyle="1" w:styleId="NoList1111111111">
    <w:name w:val="No List1111111111"/>
    <w:next w:val="NoList"/>
    <w:uiPriority w:val="99"/>
    <w:semiHidden/>
    <w:unhideWhenUsed/>
    <w:rsid w:val="000A4C61"/>
  </w:style>
  <w:style w:type="numbering" w:customStyle="1" w:styleId="NoList11111111111">
    <w:name w:val="No List11111111111"/>
    <w:next w:val="NoList"/>
    <w:uiPriority w:val="99"/>
    <w:semiHidden/>
    <w:unhideWhenUsed/>
    <w:rsid w:val="000A4C61"/>
  </w:style>
  <w:style w:type="numbering" w:customStyle="1" w:styleId="NoList111111111111">
    <w:name w:val="No List111111111111"/>
    <w:next w:val="NoList"/>
    <w:uiPriority w:val="99"/>
    <w:semiHidden/>
    <w:unhideWhenUsed/>
    <w:rsid w:val="000A4C61"/>
  </w:style>
  <w:style w:type="numbering" w:customStyle="1" w:styleId="NoList1111111111111">
    <w:name w:val="No List1111111111111"/>
    <w:next w:val="NoList"/>
    <w:uiPriority w:val="99"/>
    <w:semiHidden/>
    <w:unhideWhenUsed/>
    <w:rsid w:val="000A4C61"/>
  </w:style>
  <w:style w:type="numbering" w:customStyle="1" w:styleId="NoList11111111111111">
    <w:name w:val="No List11111111111111"/>
    <w:next w:val="NoList"/>
    <w:uiPriority w:val="99"/>
    <w:semiHidden/>
    <w:unhideWhenUsed/>
    <w:rsid w:val="000A4C61"/>
  </w:style>
  <w:style w:type="numbering" w:customStyle="1" w:styleId="NoList111111111111111">
    <w:name w:val="No List111111111111111"/>
    <w:next w:val="NoList"/>
    <w:uiPriority w:val="99"/>
    <w:semiHidden/>
    <w:unhideWhenUsed/>
    <w:rsid w:val="000A4C61"/>
  </w:style>
  <w:style w:type="numbering" w:customStyle="1" w:styleId="NoList1111111111111111">
    <w:name w:val="No List1111111111111111"/>
    <w:next w:val="NoList"/>
    <w:uiPriority w:val="99"/>
    <w:semiHidden/>
    <w:unhideWhenUsed/>
    <w:rsid w:val="000A4C61"/>
  </w:style>
  <w:style w:type="numbering" w:customStyle="1" w:styleId="NoList11111111111111111">
    <w:name w:val="No List11111111111111111"/>
    <w:next w:val="NoList"/>
    <w:uiPriority w:val="99"/>
    <w:semiHidden/>
    <w:unhideWhenUsed/>
    <w:rsid w:val="000A4C61"/>
  </w:style>
  <w:style w:type="paragraph" w:customStyle="1" w:styleId="FreeFormA">
    <w:name w:val="Free Form A"/>
    <w:autoRedefine/>
    <w:uiPriority w:val="99"/>
    <w:qFormat/>
    <w:rsid w:val="000A4C61"/>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0A4C61"/>
  </w:style>
  <w:style w:type="character" w:customStyle="1" w:styleId="postby">
    <w:name w:val="post_by"/>
    <w:rsid w:val="000A4C61"/>
  </w:style>
  <w:style w:type="character" w:customStyle="1" w:styleId="postdate">
    <w:name w:val="post_date"/>
    <w:rsid w:val="000A4C61"/>
  </w:style>
  <w:style w:type="character" w:customStyle="1" w:styleId="bdx">
    <w:name w:val="bdx"/>
    <w:rsid w:val="000A4C61"/>
  </w:style>
  <w:style w:type="character" w:customStyle="1" w:styleId="bdl">
    <w:name w:val="bdl"/>
    <w:rsid w:val="000A4C61"/>
  </w:style>
  <w:style w:type="character" w:customStyle="1" w:styleId="bhl">
    <w:name w:val="bhl"/>
    <w:rsid w:val="000A4C61"/>
  </w:style>
  <w:style w:type="character" w:customStyle="1" w:styleId="CardNotUnderlinedChar1">
    <w:name w:val="Card Not Underlined Char1"/>
    <w:link w:val="CardNotUnderlined"/>
    <w:rsid w:val="000A4C61"/>
    <w:rPr>
      <w:rFonts w:ascii="Bell MT" w:eastAsia="Calibri" w:hAnsi="Bell MT" w:cs="Calibri"/>
      <w:sz w:val="22"/>
      <w:szCs w:val="20"/>
    </w:rPr>
  </w:style>
  <w:style w:type="character" w:customStyle="1" w:styleId="breadcrumbitemcurrent">
    <w:name w:val="breadcrumbitemcurrent"/>
    <w:rsid w:val="000A4C61"/>
  </w:style>
  <w:style w:type="character" w:customStyle="1" w:styleId="bbl">
    <w:name w:val="bbl"/>
    <w:rsid w:val="000A4C61"/>
  </w:style>
  <w:style w:type="character" w:customStyle="1" w:styleId="Date2">
    <w:name w:val="Date2"/>
    <w:rsid w:val="000A4C61"/>
  </w:style>
  <w:style w:type="character" w:customStyle="1" w:styleId="company">
    <w:name w:val="company"/>
    <w:rsid w:val="000A4C61"/>
  </w:style>
  <w:style w:type="character" w:customStyle="1" w:styleId="itxtnewhookspan">
    <w:name w:val="itxtnewhookspan"/>
    <w:rsid w:val="000A4C61"/>
  </w:style>
  <w:style w:type="character" w:customStyle="1" w:styleId="gstxthlt">
    <w:name w:val="gstxt_hlt"/>
    <w:rsid w:val="000A4C61"/>
  </w:style>
  <w:style w:type="paragraph" w:customStyle="1" w:styleId="bodytextfp">
    <w:name w:val="bodytextfp"/>
    <w:basedOn w:val="Normal"/>
    <w:uiPriority w:val="99"/>
    <w:qFormat/>
    <w:rsid w:val="000A4C61"/>
    <w:pPr>
      <w:spacing w:before="100" w:beforeAutospacing="1" w:after="100" w:afterAutospacing="1"/>
    </w:pPr>
    <w:rPr>
      <w:rFonts w:eastAsia="Times New Roman"/>
    </w:rPr>
  </w:style>
  <w:style w:type="character" w:styleId="SubtleEmphasis">
    <w:name w:val="Subtle Emphasis"/>
    <w:uiPriority w:val="19"/>
    <w:qFormat/>
    <w:rsid w:val="000A4C61"/>
    <w:rPr>
      <w:rFonts w:ascii="Georgia" w:hAnsi="Georgia"/>
      <w:i/>
      <w:iCs/>
      <w:color w:val="808080"/>
    </w:rPr>
  </w:style>
  <w:style w:type="character" w:customStyle="1" w:styleId="HotRouteChar0">
    <w:name w:val="Hot Route Char"/>
    <w:link w:val="HotRoute0"/>
    <w:locked/>
    <w:rsid w:val="000A4C61"/>
    <w:rPr>
      <w:rFonts w:ascii="Calibri" w:eastAsia="Cambria" w:hAnsi="Calibri" w:cs="Calibri"/>
      <w:iCs/>
      <w:color w:val="000000"/>
      <w:sz w:val="18"/>
    </w:rPr>
  </w:style>
  <w:style w:type="character" w:customStyle="1" w:styleId="ReallyfuckingsmallChar">
    <w:name w:val="Really fucking small Char"/>
    <w:link w:val="Reallyfuckingsmall"/>
    <w:locked/>
    <w:rsid w:val="000A4C61"/>
    <w:rPr>
      <w:rFonts w:ascii="Times New Roman" w:eastAsia="Times New Roman" w:hAnsi="Times New Roman"/>
      <w:sz w:val="10"/>
    </w:rPr>
  </w:style>
  <w:style w:type="paragraph" w:customStyle="1" w:styleId="Reallyfuckingsmall">
    <w:name w:val="Really fucking small"/>
    <w:basedOn w:val="Normal"/>
    <w:link w:val="ReallyfuckingsmallChar"/>
    <w:qFormat/>
    <w:rsid w:val="000A4C61"/>
    <w:rPr>
      <w:rFonts w:ascii="Times New Roman" w:eastAsia="Times New Roman" w:hAnsi="Times New Roman" w:cstheme="minorBidi"/>
      <w:sz w:val="10"/>
    </w:rPr>
  </w:style>
  <w:style w:type="paragraph" w:customStyle="1" w:styleId="subheader">
    <w:name w:val="subheader"/>
    <w:basedOn w:val="Normal"/>
    <w:uiPriority w:val="99"/>
    <w:qFormat/>
    <w:rsid w:val="000A4C61"/>
    <w:pPr>
      <w:spacing w:before="100" w:beforeAutospacing="1" w:after="100" w:afterAutospacing="1"/>
    </w:pPr>
    <w:rPr>
      <w:rFonts w:eastAsia="Times New Roman"/>
    </w:rPr>
  </w:style>
  <w:style w:type="character" w:customStyle="1" w:styleId="SubtleEmphasis1">
    <w:name w:val="Subtle Emphasis1"/>
    <w:uiPriority w:val="19"/>
    <w:qFormat/>
    <w:rsid w:val="000A4C61"/>
    <w:rPr>
      <w:rFonts w:ascii="Times New Roman" w:hAnsi="Times New Roman"/>
      <w:b/>
      <w:iCs/>
      <w:color w:val="auto"/>
      <w:sz w:val="22"/>
    </w:rPr>
  </w:style>
  <w:style w:type="character" w:customStyle="1" w:styleId="StyleBoldRed">
    <w:name w:val="Style Bold Red"/>
    <w:rsid w:val="000A4C61"/>
    <w:rPr>
      <w:b/>
      <w:bCs/>
      <w:color w:val="auto"/>
    </w:rPr>
  </w:style>
  <w:style w:type="character" w:customStyle="1" w:styleId="StyleTimesNewRoman8pt">
    <w:name w:val="Style Times New Roman 8 pt"/>
    <w:rsid w:val="000A4C61"/>
    <w:rPr>
      <w:rFonts w:ascii="Georgia" w:hAnsi="Georgia"/>
      <w:sz w:val="16"/>
    </w:rPr>
  </w:style>
  <w:style w:type="character" w:customStyle="1" w:styleId="StyleStyle7pt8pt">
    <w:name w:val="Style Style 7 pt + 8 pt"/>
    <w:rsid w:val="000A4C61"/>
    <w:rPr>
      <w:sz w:val="16"/>
    </w:rPr>
  </w:style>
  <w:style w:type="character" w:customStyle="1" w:styleId="StyleStyleThickunderlineBold1">
    <w:name w:val="Style Style Thick underline + Bold1"/>
    <w:rsid w:val="000A4C61"/>
    <w:rPr>
      <w:b/>
      <w:bCs/>
      <w:u w:val="thick"/>
    </w:rPr>
  </w:style>
  <w:style w:type="character" w:customStyle="1" w:styleId="StyleUnderline2">
    <w:name w:val="Style Underline2"/>
    <w:rsid w:val="000A4C61"/>
    <w:rPr>
      <w:u w:val="single"/>
    </w:rPr>
  </w:style>
  <w:style w:type="character" w:customStyle="1" w:styleId="ShrinkText">
    <w:name w:val="Shrink Text"/>
    <w:rsid w:val="000A4C61"/>
    <w:rPr>
      <w:sz w:val="16"/>
    </w:rPr>
  </w:style>
  <w:style w:type="character" w:customStyle="1" w:styleId="smallcaps">
    <w:name w:val="smallcaps"/>
    <w:rsid w:val="000A4C61"/>
  </w:style>
  <w:style w:type="character" w:customStyle="1" w:styleId="goldbldtext">
    <w:name w:val="goldbldtext"/>
    <w:rsid w:val="000A4C61"/>
  </w:style>
  <w:style w:type="character" w:customStyle="1" w:styleId="PageHeaderLine2Char">
    <w:name w:val="PageHeaderLine2 Char"/>
    <w:link w:val="PageHeaderLine2"/>
    <w:rsid w:val="000A4C61"/>
    <w:rPr>
      <w:rFonts w:ascii="Calibri" w:eastAsia="Calibri" w:hAnsi="Calibri" w:cs="Calibri"/>
      <w:b/>
      <w:sz w:val="22"/>
    </w:rPr>
  </w:style>
  <w:style w:type="paragraph" w:customStyle="1" w:styleId="firstletter">
    <w:name w:val="firstletter"/>
    <w:basedOn w:val="Normal"/>
    <w:uiPriority w:val="99"/>
    <w:qFormat/>
    <w:rsid w:val="000A4C61"/>
    <w:pPr>
      <w:spacing w:before="100" w:beforeAutospacing="1" w:after="100" w:afterAutospacing="1"/>
    </w:pPr>
    <w:rPr>
      <w:rFonts w:eastAsia="Times New Roman"/>
    </w:rPr>
  </w:style>
  <w:style w:type="paragraph" w:customStyle="1" w:styleId="more">
    <w:name w:val="more"/>
    <w:basedOn w:val="Normal"/>
    <w:uiPriority w:val="99"/>
    <w:qFormat/>
    <w:rsid w:val="000A4C61"/>
    <w:pPr>
      <w:spacing w:before="100" w:beforeAutospacing="1" w:after="100" w:afterAutospacing="1"/>
    </w:pPr>
    <w:rPr>
      <w:rFonts w:eastAsia="Times New Roman"/>
    </w:rPr>
  </w:style>
  <w:style w:type="character" w:customStyle="1" w:styleId="cardshighlight0">
    <w:name w:val="cardshighlight"/>
    <w:rsid w:val="000A4C61"/>
  </w:style>
  <w:style w:type="character" w:customStyle="1" w:styleId="cardsfont12pt1">
    <w:name w:val="cardsfont12pt"/>
    <w:rsid w:val="000A4C61"/>
  </w:style>
  <w:style w:type="character" w:customStyle="1" w:styleId="ft1">
    <w:name w:val="ft1"/>
    <w:rsid w:val="000A4C61"/>
  </w:style>
  <w:style w:type="character" w:customStyle="1" w:styleId="ft6">
    <w:name w:val="ft6"/>
    <w:rsid w:val="000A4C61"/>
  </w:style>
  <w:style w:type="paragraph" w:customStyle="1" w:styleId="story">
    <w:name w:val="story"/>
    <w:basedOn w:val="Normal"/>
    <w:uiPriority w:val="99"/>
    <w:qFormat/>
    <w:rsid w:val="000A4C61"/>
    <w:pPr>
      <w:spacing w:before="100" w:beforeAutospacing="1" w:after="100" w:afterAutospacing="1"/>
    </w:pPr>
    <w:rPr>
      <w:rFonts w:eastAsia="Times New Roman"/>
    </w:rPr>
  </w:style>
  <w:style w:type="paragraph" w:customStyle="1" w:styleId="H1numbered">
    <w:name w:val="H1 numbered"/>
    <w:basedOn w:val="Normal"/>
    <w:uiPriority w:val="99"/>
    <w:qFormat/>
    <w:rsid w:val="000A4C61"/>
    <w:pPr>
      <w:pageBreakBefore/>
      <w:widowControl w:val="0"/>
      <w:numPr>
        <w:numId w:val="23"/>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720" w:hanging="36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0A4C61"/>
    <w:pPr>
      <w:widowControl w:val="0"/>
      <w:numPr>
        <w:ilvl w:val="1"/>
        <w:numId w:val="23"/>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0A4C61"/>
  </w:style>
  <w:style w:type="character" w:customStyle="1" w:styleId="backcontent">
    <w:name w:val="backcontent"/>
    <w:rsid w:val="000A4C61"/>
  </w:style>
  <w:style w:type="character" w:customStyle="1" w:styleId="daystmp">
    <w:name w:val="daystmp"/>
    <w:rsid w:val="000A4C61"/>
  </w:style>
  <w:style w:type="paragraph" w:customStyle="1" w:styleId="in">
    <w:name w:val="in"/>
    <w:basedOn w:val="Normal"/>
    <w:uiPriority w:val="99"/>
    <w:qFormat/>
    <w:rsid w:val="000A4C61"/>
    <w:pPr>
      <w:spacing w:before="100" w:beforeAutospacing="1" w:after="100" w:afterAutospacing="1"/>
    </w:pPr>
    <w:rPr>
      <w:rFonts w:eastAsia="Times New Roman"/>
    </w:rPr>
  </w:style>
  <w:style w:type="character" w:customStyle="1" w:styleId="cardsfont12ptchar">
    <w:name w:val="cardsfont12ptchar"/>
    <w:rsid w:val="000A4C61"/>
  </w:style>
  <w:style w:type="paragraph" w:customStyle="1" w:styleId="image-caption">
    <w:name w:val="image-caption"/>
    <w:basedOn w:val="Normal"/>
    <w:uiPriority w:val="99"/>
    <w:qFormat/>
    <w:rsid w:val="000A4C61"/>
    <w:pPr>
      <w:spacing w:before="100" w:beforeAutospacing="1" w:after="100" w:afterAutospacing="1"/>
    </w:pPr>
    <w:rPr>
      <w:rFonts w:eastAsia="Times New Roman"/>
    </w:rPr>
  </w:style>
  <w:style w:type="character" w:customStyle="1" w:styleId="gal">
    <w:name w:val="gal"/>
    <w:rsid w:val="000A4C61"/>
  </w:style>
  <w:style w:type="character" w:customStyle="1" w:styleId="submitted">
    <w:name w:val="submitted"/>
    <w:rsid w:val="000A4C61"/>
  </w:style>
  <w:style w:type="paragraph" w:customStyle="1" w:styleId="imagecontain">
    <w:name w:val="imagecontain"/>
    <w:basedOn w:val="Normal"/>
    <w:uiPriority w:val="99"/>
    <w:qFormat/>
    <w:rsid w:val="000A4C61"/>
    <w:pPr>
      <w:spacing w:before="100" w:beforeAutospacing="1" w:after="100" w:afterAutospacing="1"/>
    </w:pPr>
    <w:rPr>
      <w:rFonts w:eastAsia="Times New Roman"/>
    </w:rPr>
  </w:style>
  <w:style w:type="character" w:customStyle="1" w:styleId="imagedateline">
    <w:name w:val="image_dateline"/>
    <w:rsid w:val="000A4C61"/>
  </w:style>
  <w:style w:type="character" w:customStyle="1" w:styleId="authordatecharchar">
    <w:name w:val="authordatecharchar"/>
    <w:rsid w:val="000A4C61"/>
  </w:style>
  <w:style w:type="character" w:customStyle="1" w:styleId="style1char0">
    <w:name w:val="style1char"/>
    <w:rsid w:val="000A4C61"/>
  </w:style>
  <w:style w:type="character" w:customStyle="1" w:styleId="tagcharchar0">
    <w:name w:val="tagcharchar"/>
    <w:rsid w:val="000A4C61"/>
  </w:style>
  <w:style w:type="character" w:customStyle="1" w:styleId="underlinedcharchar2">
    <w:name w:val="underlinedcharchar"/>
    <w:rsid w:val="000A4C61"/>
  </w:style>
  <w:style w:type="paragraph" w:customStyle="1" w:styleId="CM62">
    <w:name w:val="CM62"/>
    <w:basedOn w:val="Normal"/>
    <w:next w:val="Normal"/>
    <w:uiPriority w:val="99"/>
    <w:qFormat/>
    <w:rsid w:val="000A4C61"/>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0A4C61"/>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0A4C61"/>
    <w:pPr>
      <w:widowControl w:val="0"/>
      <w:spacing w:after="63"/>
    </w:pPr>
    <w:rPr>
      <w:rFonts w:ascii="Arial" w:hAnsi="Arial"/>
      <w:color w:val="auto"/>
    </w:rPr>
  </w:style>
  <w:style w:type="paragraph" w:customStyle="1" w:styleId="CM35">
    <w:name w:val="CM35"/>
    <w:basedOn w:val="Default"/>
    <w:next w:val="Default"/>
    <w:uiPriority w:val="99"/>
    <w:qFormat/>
    <w:rsid w:val="000A4C6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A4C61"/>
    <w:pPr>
      <w:widowControl w:val="0"/>
      <w:spacing w:line="228" w:lineRule="atLeast"/>
    </w:pPr>
    <w:rPr>
      <w:rFonts w:ascii="Showcard Gothic" w:hAnsi="Showcard Gothic"/>
      <w:color w:val="auto"/>
    </w:rPr>
  </w:style>
  <w:style w:type="character" w:customStyle="1" w:styleId="BoxedChar">
    <w:name w:val="Boxed Char"/>
    <w:rsid w:val="000A4C61"/>
    <w:rPr>
      <w:rFonts w:ascii="Arial Narrow" w:hAnsi="Arial Narrow"/>
      <w:b/>
      <w:sz w:val="18"/>
      <w:bdr w:val="single" w:sz="6" w:space="0" w:color="auto"/>
    </w:rPr>
  </w:style>
  <w:style w:type="character" w:customStyle="1" w:styleId="Style11ptUnderline2">
    <w:name w:val="Style 11 pt Underline2"/>
    <w:rsid w:val="000A4C61"/>
    <w:rPr>
      <w:sz w:val="20"/>
      <w:u w:val="single"/>
    </w:rPr>
  </w:style>
  <w:style w:type="character" w:customStyle="1" w:styleId="Style11ptBoldUnderline2">
    <w:name w:val="Style 11 pt Bold Underline2"/>
    <w:rsid w:val="000A4C61"/>
    <w:rPr>
      <w:b/>
      <w:bCs/>
      <w:sz w:val="20"/>
      <w:u w:val="single"/>
    </w:rPr>
  </w:style>
  <w:style w:type="character" w:customStyle="1" w:styleId="nw">
    <w:name w:val="nw"/>
    <w:rsid w:val="000A4C61"/>
  </w:style>
  <w:style w:type="character" w:customStyle="1" w:styleId="Styleunderline11ptBoldBorderSinglesolidlineAuto">
    <w:name w:val="Style underline + 11 pt Bold Border: : (Single solid line Auto ..."/>
    <w:rsid w:val="000A4C61"/>
    <w:rPr>
      <w:b/>
      <w:bCs/>
      <w:sz w:val="20"/>
      <w:u w:val="single"/>
      <w:bdr w:val="single" w:sz="4" w:space="0" w:color="auto"/>
    </w:rPr>
  </w:style>
  <w:style w:type="paragraph" w:customStyle="1" w:styleId="StylecardCharCharChar11pt">
    <w:name w:val="Style card Char Char Char + 11 pt"/>
    <w:link w:val="StylecardCharCharChar11ptChar"/>
    <w:qFormat/>
    <w:rsid w:val="000A4C61"/>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0A4C61"/>
    <w:rPr>
      <w:lang w:val="en-US" w:eastAsia="en-US" w:bidi="ar-SA"/>
    </w:rPr>
  </w:style>
  <w:style w:type="character" w:customStyle="1" w:styleId="StylecardCharCharChar11ptChar">
    <w:name w:val="Style card Char Char Char + 11 pt Char"/>
    <w:link w:val="StylecardCharCharChar11pt"/>
    <w:rsid w:val="000A4C61"/>
    <w:rPr>
      <w:rFonts w:ascii="Calibri" w:eastAsia="Times New Roman" w:hAnsi="Calibri" w:cs="Times New Roman"/>
      <w:sz w:val="20"/>
      <w:szCs w:val="20"/>
    </w:rPr>
  </w:style>
  <w:style w:type="paragraph" w:customStyle="1" w:styleId="StyleCards11pt">
    <w:name w:val="Style Cards + 11 pt"/>
    <w:basedOn w:val="Cards"/>
    <w:link w:val="StyleCards11ptChar"/>
    <w:qFormat/>
    <w:rsid w:val="000A4C61"/>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0A4C61"/>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0A4C61"/>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0A4C61"/>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0A4C61"/>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0A4C61"/>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A4C61"/>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0A4C61"/>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0A4C61"/>
    <w:rPr>
      <w:lang w:val="x-none" w:eastAsia="x-none"/>
    </w:rPr>
  </w:style>
  <w:style w:type="character" w:customStyle="1" w:styleId="cardCharCharChar1">
    <w:name w:val="card Char Char Char1"/>
    <w:rsid w:val="000A4C61"/>
    <w:rPr>
      <w:lang w:val="en-US" w:eastAsia="en-US" w:bidi="ar-SA"/>
    </w:rPr>
  </w:style>
  <w:style w:type="character" w:customStyle="1" w:styleId="StylecardCharChar11ptChar">
    <w:name w:val="Style card Char Char + 11 pt Char"/>
    <w:link w:val="StylecardCharChar11pt"/>
    <w:rsid w:val="000A4C61"/>
    <w:rPr>
      <w:rFonts w:ascii="Georgia" w:eastAsia="Times New Roman" w:hAnsi="Georgia"/>
      <w:szCs w:val="20"/>
      <w:lang w:val="x-none" w:eastAsia="x-none"/>
    </w:rPr>
  </w:style>
  <w:style w:type="paragraph" w:customStyle="1" w:styleId="NormalFont">
    <w:name w:val="Normal Font"/>
    <w:link w:val="NormalFontChar"/>
    <w:qFormat/>
    <w:rsid w:val="000A4C61"/>
    <w:rPr>
      <w:rFonts w:ascii="Times New Roman" w:eastAsia="Times New Roman" w:hAnsi="Times New Roman" w:cs="Times New Roman"/>
      <w:sz w:val="20"/>
      <w:szCs w:val="20"/>
    </w:rPr>
  </w:style>
  <w:style w:type="paragraph" w:customStyle="1" w:styleId="StyleSmall11pt">
    <w:name w:val="Style Small + 11 pt"/>
    <w:uiPriority w:val="99"/>
    <w:qFormat/>
    <w:rsid w:val="000A4C61"/>
    <w:pPr>
      <w:spacing w:after="200"/>
    </w:pPr>
    <w:rPr>
      <w:rFonts w:ascii="Times" w:eastAsia="Times New Roman" w:hAnsi="Times" w:cs="Times New Roman"/>
      <w:sz w:val="20"/>
      <w:szCs w:val="22"/>
    </w:rPr>
  </w:style>
  <w:style w:type="character" w:customStyle="1" w:styleId="Style11ptThickunderline">
    <w:name w:val="Style 11 pt Thick underline"/>
    <w:rsid w:val="000A4C61"/>
    <w:rPr>
      <w:sz w:val="20"/>
      <w:u w:val="thick"/>
    </w:rPr>
  </w:style>
  <w:style w:type="character" w:customStyle="1" w:styleId="Style11ptBoldThickunderline">
    <w:name w:val="Style 11 pt Bold Thick underline"/>
    <w:rsid w:val="000A4C61"/>
    <w:rPr>
      <w:b/>
      <w:bCs/>
      <w:sz w:val="20"/>
      <w:u w:val="thick"/>
    </w:rPr>
  </w:style>
  <w:style w:type="paragraph" w:customStyle="1" w:styleId="StyleNormalFont11ptUnderline">
    <w:name w:val="Style Normal Font + 11 pt Underline"/>
    <w:basedOn w:val="NormalFont"/>
    <w:link w:val="StyleNormalFont11ptUnderlineChar"/>
    <w:qFormat/>
    <w:rsid w:val="000A4C61"/>
    <w:rPr>
      <w:u w:val="single"/>
      <w:lang w:val="x-none" w:eastAsia="x-none"/>
    </w:rPr>
  </w:style>
  <w:style w:type="character" w:customStyle="1" w:styleId="NormalFontChar">
    <w:name w:val="Normal Font Char"/>
    <w:link w:val="NormalFont"/>
    <w:rsid w:val="000A4C61"/>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0A4C61"/>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A4C61"/>
    <w:rPr>
      <w:b/>
      <w:bCs/>
      <w:u w:val="single"/>
      <w:lang w:val="x-none" w:eastAsia="x-none"/>
    </w:rPr>
  </w:style>
  <w:style w:type="character" w:customStyle="1" w:styleId="StyleNormalFont11ptBoldUnderlineChar">
    <w:name w:val="Style Normal Font + 11 pt Bold Underline Char"/>
    <w:link w:val="StyleNormalFont11ptBoldUnderline"/>
    <w:rsid w:val="000A4C61"/>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0A4C61"/>
    <w:rPr>
      <w:rFonts w:eastAsia="Times New Roman"/>
      <w:sz w:val="15"/>
    </w:rPr>
  </w:style>
  <w:style w:type="character" w:customStyle="1" w:styleId="authors1">
    <w:name w:val="authors1"/>
    <w:rsid w:val="000A4C61"/>
    <w:rPr>
      <w:rFonts w:ascii="Verdana" w:hAnsi="Verdana" w:hint="default"/>
      <w:b/>
      <w:bCs/>
      <w:color w:val="006699"/>
      <w:sz w:val="20"/>
      <w:szCs w:val="20"/>
    </w:rPr>
  </w:style>
  <w:style w:type="character" w:customStyle="1" w:styleId="headlinesectionlarge">
    <w:name w:val="headline_section_large"/>
    <w:rsid w:val="000A4C61"/>
  </w:style>
  <w:style w:type="paragraph" w:customStyle="1" w:styleId="formatvorlage2">
    <w:name w:val="formatvorlage2"/>
    <w:basedOn w:val="Normal"/>
    <w:uiPriority w:val="99"/>
    <w:qFormat/>
    <w:rsid w:val="000A4C61"/>
    <w:pPr>
      <w:spacing w:before="100" w:beforeAutospacing="1" w:after="100" w:afterAutospacing="1"/>
    </w:pPr>
    <w:rPr>
      <w:rFonts w:eastAsia="Calibri"/>
    </w:rPr>
  </w:style>
  <w:style w:type="character" w:customStyle="1" w:styleId="Styleunderline11ptBlack">
    <w:name w:val="Style underline + 11 pt Black"/>
    <w:rsid w:val="000A4C61"/>
    <w:rPr>
      <w:color w:val="000000"/>
      <w:sz w:val="20"/>
      <w:u w:val="single"/>
    </w:rPr>
  </w:style>
  <w:style w:type="character" w:customStyle="1" w:styleId="Styleunderline11ptBoldBlack">
    <w:name w:val="Style underline + 11 pt Bold Black"/>
    <w:rsid w:val="000A4C61"/>
    <w:rPr>
      <w:b/>
      <w:bCs/>
      <w:color w:val="000000"/>
      <w:sz w:val="20"/>
      <w:u w:val="single"/>
    </w:rPr>
  </w:style>
  <w:style w:type="paragraph" w:customStyle="1" w:styleId="StyleTitle11ptNotBold">
    <w:name w:val="Style Title + 11 pt Not Bold"/>
    <w:basedOn w:val="Title"/>
    <w:link w:val="StyleTitle11ptNotBoldChar"/>
    <w:qFormat/>
    <w:rsid w:val="000A4C61"/>
    <w:pPr>
      <w:jc w:val="center"/>
      <w:outlineLvl w:val="9"/>
    </w:pPr>
    <w:rPr>
      <w:rFonts w:ascii="Georgia" w:eastAsia="Times New Roman" w:hAnsi="Georgia"/>
      <w:b/>
      <w:sz w:val="22"/>
      <w:lang w:val="x-none" w:eastAsia="x-none"/>
    </w:rPr>
  </w:style>
  <w:style w:type="character" w:customStyle="1" w:styleId="StyleTitle11ptNotBoldChar">
    <w:name w:val="Style Title + 11 pt Not Bold Char"/>
    <w:link w:val="StyleTitle11ptNotBold"/>
    <w:rsid w:val="000A4C61"/>
    <w:rPr>
      <w:rFonts w:ascii="Georgia" w:eastAsia="Times New Roman" w:hAnsi="Georgia"/>
      <w:b/>
      <w:sz w:val="22"/>
      <w:u w:val="single"/>
      <w:lang w:val="x-none" w:eastAsia="x-none"/>
    </w:rPr>
  </w:style>
  <w:style w:type="paragraph" w:customStyle="1" w:styleId="StyleTitle11ptNotBoldNounderline">
    <w:name w:val="Style Title + 11 pt Not Bold No underline"/>
    <w:basedOn w:val="Title"/>
    <w:link w:val="StyleTitle11ptNotBoldNounderlineChar"/>
    <w:qFormat/>
    <w:rsid w:val="000A4C61"/>
    <w:pPr>
      <w:jc w:val="center"/>
      <w:outlineLvl w:val="9"/>
    </w:pPr>
    <w:rPr>
      <w:rFonts w:ascii="Georgia" w:eastAsia="Times New Roman" w:hAnsi="Georgia"/>
      <w:sz w:val="22"/>
      <w:lang w:val="x-none" w:eastAsia="x-none"/>
    </w:rPr>
  </w:style>
  <w:style w:type="character" w:customStyle="1" w:styleId="StyleTitle11ptNotBoldNounderlineChar">
    <w:name w:val="Style Title + 11 pt Not Bold No underline Char"/>
    <w:link w:val="StyleTitle11ptNotBoldNounderline"/>
    <w:rsid w:val="000A4C61"/>
    <w:rPr>
      <w:rFonts w:ascii="Georgia" w:eastAsia="Times New Roman" w:hAnsi="Georgia"/>
      <w:sz w:val="22"/>
      <w:u w:val="single"/>
      <w:lang w:val="x-none" w:eastAsia="x-none"/>
    </w:rPr>
  </w:style>
  <w:style w:type="character" w:customStyle="1" w:styleId="Style11ptBoldBlackUnderline">
    <w:name w:val="Style 11 pt Bold Black Underline"/>
    <w:rsid w:val="000A4C61"/>
    <w:rPr>
      <w:b/>
      <w:bCs/>
      <w:color w:val="000000"/>
      <w:sz w:val="20"/>
      <w:u w:val="single"/>
    </w:rPr>
  </w:style>
  <w:style w:type="character" w:customStyle="1" w:styleId="Style11ptBoldBlackUnderlineBorderSinglesolidline">
    <w:name w:val="Style 11 pt Bold Black Underline Border: : (Single solid line ..."/>
    <w:rsid w:val="000A4C61"/>
    <w:rPr>
      <w:b/>
      <w:bCs/>
      <w:color w:val="000000"/>
      <w:sz w:val="20"/>
      <w:u w:val="single"/>
      <w:bdr w:val="single" w:sz="4" w:space="0" w:color="auto"/>
    </w:rPr>
  </w:style>
  <w:style w:type="character" w:customStyle="1" w:styleId="StyleLatinMeridien-Italic11ptItalicUnderline">
    <w:name w:val="Style (Latin) Meridien-Italic 11 pt Italic Underline"/>
    <w:rsid w:val="000A4C61"/>
    <w:rPr>
      <w:rFonts w:ascii="Meridien-Italic" w:hAnsi="Meridien-Italic"/>
      <w:i/>
      <w:iCs/>
      <w:sz w:val="20"/>
      <w:u w:val="single"/>
    </w:rPr>
  </w:style>
  <w:style w:type="character" w:customStyle="1" w:styleId="Citation-AuthorDate">
    <w:name w:val="Citation - Author/Date"/>
    <w:rsid w:val="000A4C61"/>
    <w:rPr>
      <w:b/>
      <w:bCs w:val="0"/>
      <w:smallCaps/>
      <w:sz w:val="24"/>
      <w:u w:val="single"/>
    </w:rPr>
  </w:style>
  <w:style w:type="paragraph" w:customStyle="1" w:styleId="HotRouteCharCharCharCharChar">
    <w:name w:val="Hot Route! Char Char Char Char Char"/>
    <w:basedOn w:val="Normal"/>
    <w:link w:val="HotRouteCharCharCharCharCharChar"/>
    <w:qFormat/>
    <w:rsid w:val="000A4C61"/>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0A4C61"/>
    <w:rPr>
      <w:rFonts w:ascii="Calibri" w:eastAsia="Times New Roman" w:hAnsi="Calibri" w:cs="Calibri"/>
      <w:sz w:val="22"/>
      <w:lang w:val="x-none" w:eastAsia="x-none"/>
    </w:rPr>
  </w:style>
  <w:style w:type="character" w:customStyle="1" w:styleId="underlinestylechar0">
    <w:name w:val="underlinestylechar"/>
    <w:rsid w:val="000A4C61"/>
  </w:style>
  <w:style w:type="character" w:customStyle="1" w:styleId="highlight">
    <w:name w:val="highlight"/>
    <w:rsid w:val="000A4C61"/>
  </w:style>
  <w:style w:type="character" w:customStyle="1" w:styleId="BlockHeaderHiddenChar">
    <w:name w:val="Block Header Hidden Char"/>
    <w:link w:val="BlockHeaderHidden"/>
    <w:locked/>
    <w:rsid w:val="000A4C61"/>
    <w:rPr>
      <w:rFonts w:ascii="Georgia" w:eastAsia="Times New Roman" w:hAnsi="Georgia" w:cs="Times New Roman"/>
      <w:b/>
      <w:bCs/>
      <w:sz w:val="32"/>
      <w:szCs w:val="26"/>
      <w:u w:val="single"/>
    </w:rPr>
  </w:style>
  <w:style w:type="character" w:customStyle="1" w:styleId="DottedUnderline0">
    <w:name w:val="Dotted Underline"/>
    <w:rsid w:val="000A4C61"/>
    <w:rPr>
      <w:rFonts w:ascii="Times New Roman" w:hAnsi="Times New Roman" w:cs="Times New Roman" w:hint="default"/>
      <w:sz w:val="20"/>
      <w:u w:val="dottedHeavy"/>
    </w:rPr>
  </w:style>
  <w:style w:type="character" w:customStyle="1" w:styleId="CardsFont6ptCharChar">
    <w:name w:val="Cards + Font: 6 pt Char Char"/>
    <w:rsid w:val="000A4C61"/>
    <w:rPr>
      <w:sz w:val="8"/>
      <w:lang w:val="en-US" w:eastAsia="en-US" w:bidi="ar-SA"/>
    </w:rPr>
  </w:style>
  <w:style w:type="character" w:customStyle="1" w:styleId="titleauthoretc">
    <w:name w:val="titleauthoretc"/>
    <w:rsid w:val="000A4C61"/>
  </w:style>
  <w:style w:type="paragraph" w:customStyle="1" w:styleId="deck">
    <w:name w:val="deck"/>
    <w:basedOn w:val="Normal"/>
    <w:uiPriority w:val="99"/>
    <w:qFormat/>
    <w:rsid w:val="000A4C61"/>
    <w:pPr>
      <w:spacing w:before="100" w:beforeAutospacing="1" w:after="100" w:afterAutospacing="1"/>
    </w:pPr>
    <w:rPr>
      <w:rFonts w:eastAsia="Times New Roman"/>
    </w:rPr>
  </w:style>
  <w:style w:type="paragraph" w:customStyle="1" w:styleId="i1">
    <w:name w:val="i1"/>
    <w:basedOn w:val="Normal"/>
    <w:uiPriority w:val="99"/>
    <w:qFormat/>
    <w:rsid w:val="000A4C61"/>
    <w:pPr>
      <w:spacing w:before="100" w:beforeAutospacing="1" w:after="100" w:afterAutospacing="1"/>
    </w:pPr>
    <w:rPr>
      <w:rFonts w:eastAsia="Times New Roman"/>
    </w:rPr>
  </w:style>
  <w:style w:type="paragraph" w:customStyle="1" w:styleId="question">
    <w:name w:val="question"/>
    <w:basedOn w:val="Normal"/>
    <w:uiPriority w:val="99"/>
    <w:qFormat/>
    <w:rsid w:val="000A4C61"/>
    <w:pPr>
      <w:spacing w:before="100" w:beforeAutospacing="1" w:after="100" w:afterAutospacing="1"/>
    </w:pPr>
    <w:rPr>
      <w:rFonts w:eastAsia="Times New Roman"/>
    </w:rPr>
  </w:style>
  <w:style w:type="paragraph" w:customStyle="1" w:styleId="bodycopy">
    <w:name w:val="bodycopy"/>
    <w:basedOn w:val="Normal"/>
    <w:uiPriority w:val="99"/>
    <w:qFormat/>
    <w:rsid w:val="000A4C61"/>
    <w:pPr>
      <w:spacing w:before="100" w:beforeAutospacing="1" w:after="100" w:afterAutospacing="1"/>
    </w:pPr>
    <w:rPr>
      <w:rFonts w:eastAsia="Times New Roman"/>
    </w:rPr>
  </w:style>
  <w:style w:type="character" w:customStyle="1" w:styleId="labeltext">
    <w:name w:val="labeltext"/>
    <w:rsid w:val="000A4C61"/>
  </w:style>
  <w:style w:type="character" w:customStyle="1" w:styleId="viewlink">
    <w:name w:val="viewlink"/>
    <w:rsid w:val="000A4C61"/>
  </w:style>
  <w:style w:type="character" w:customStyle="1" w:styleId="share">
    <w:name w:val="share"/>
    <w:rsid w:val="000A4C61"/>
  </w:style>
  <w:style w:type="character" w:customStyle="1" w:styleId="inlinkchart">
    <w:name w:val="inlink_chart"/>
    <w:rsid w:val="000A4C61"/>
  </w:style>
  <w:style w:type="character" w:customStyle="1" w:styleId="underLight">
    <w:name w:val="underLight"/>
    <w:uiPriority w:val="1"/>
    <w:qFormat/>
    <w:rsid w:val="000A4C6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A4C61"/>
  </w:style>
  <w:style w:type="character" w:customStyle="1" w:styleId="author-rss">
    <w:name w:val="author-rss"/>
    <w:rsid w:val="000A4C61"/>
  </w:style>
  <w:style w:type="character" w:customStyle="1" w:styleId="fbsharecountwrapper">
    <w:name w:val="fb_share_count_wrapper"/>
    <w:rsid w:val="000A4C61"/>
  </w:style>
  <w:style w:type="character" w:customStyle="1" w:styleId="fbbuttontext">
    <w:name w:val="fb_button_text"/>
    <w:rsid w:val="000A4C61"/>
  </w:style>
  <w:style w:type="character" w:customStyle="1" w:styleId="hw">
    <w:name w:val="hw"/>
    <w:rsid w:val="000A4C61"/>
  </w:style>
  <w:style w:type="character" w:customStyle="1" w:styleId="linktotop">
    <w:name w:val="linktotop"/>
    <w:rsid w:val="000A4C61"/>
  </w:style>
  <w:style w:type="character" w:customStyle="1" w:styleId="maintextbldleft">
    <w:name w:val="maintextbldleft"/>
    <w:rsid w:val="000A4C61"/>
  </w:style>
  <w:style w:type="character" w:customStyle="1" w:styleId="maintextleft">
    <w:name w:val="maintextleft"/>
    <w:rsid w:val="000A4C61"/>
  </w:style>
  <w:style w:type="character" w:customStyle="1" w:styleId="descriptionstyle1block">
    <w:name w:val="description style1 block"/>
    <w:rsid w:val="000A4C61"/>
  </w:style>
  <w:style w:type="paragraph" w:customStyle="1" w:styleId="Fifth">
    <w:name w:val="Fifth"/>
    <w:basedOn w:val="Normal"/>
    <w:link w:val="FifthChar"/>
    <w:uiPriority w:val="99"/>
    <w:qFormat/>
    <w:rsid w:val="000A4C61"/>
    <w:rPr>
      <w:rFonts w:eastAsia="Calibri"/>
    </w:rPr>
  </w:style>
  <w:style w:type="character" w:customStyle="1" w:styleId="gutter-right-1">
    <w:name w:val="gutter-right-1"/>
    <w:basedOn w:val="DefaultParagraphFont"/>
    <w:rsid w:val="000A4C61"/>
  </w:style>
  <w:style w:type="character" w:customStyle="1" w:styleId="ssl3">
    <w:name w:val="ss_l3"/>
    <w:rsid w:val="000A4C61"/>
  </w:style>
  <w:style w:type="paragraph" w:customStyle="1" w:styleId="NoteLevel22">
    <w:name w:val="Note Level 22"/>
    <w:basedOn w:val="Normal"/>
    <w:next w:val="Normal"/>
    <w:uiPriority w:val="99"/>
    <w:qFormat/>
    <w:rsid w:val="000A4C61"/>
    <w:pPr>
      <w:keepNext/>
      <w:ind w:left="288" w:right="288"/>
    </w:pPr>
    <w:rPr>
      <w:rFonts w:eastAsia="MS Gothic"/>
      <w:szCs w:val="20"/>
    </w:rPr>
  </w:style>
  <w:style w:type="paragraph" w:customStyle="1" w:styleId="wp-caption-text">
    <w:name w:val="wp-caption-text"/>
    <w:basedOn w:val="Normal"/>
    <w:uiPriority w:val="99"/>
    <w:qFormat/>
    <w:rsid w:val="000A4C61"/>
    <w:pPr>
      <w:spacing w:before="100" w:beforeAutospacing="1" w:after="100" w:afterAutospacing="1"/>
    </w:pPr>
    <w:rPr>
      <w:rFonts w:eastAsia="Times New Roman"/>
    </w:rPr>
  </w:style>
  <w:style w:type="character" w:customStyle="1" w:styleId="Mention1">
    <w:name w:val="Mention1"/>
    <w:basedOn w:val="DefaultParagraphFont"/>
    <w:uiPriority w:val="99"/>
    <w:semiHidden/>
    <w:unhideWhenUsed/>
    <w:rsid w:val="000A4C61"/>
    <w:rPr>
      <w:color w:val="2B579A"/>
      <w:shd w:val="clear" w:color="auto" w:fill="E6E6E6"/>
    </w:rPr>
  </w:style>
  <w:style w:type="paragraph" w:customStyle="1" w:styleId="svarticle">
    <w:name w:val="svarticle"/>
    <w:basedOn w:val="Normal"/>
    <w:uiPriority w:val="99"/>
    <w:qFormat/>
    <w:rsid w:val="000A4C61"/>
    <w:pPr>
      <w:spacing w:before="100" w:beforeAutospacing="1" w:after="100" w:afterAutospacing="1"/>
    </w:pPr>
    <w:rPr>
      <w:rFonts w:eastAsia="Times New Roman"/>
    </w:rPr>
  </w:style>
  <w:style w:type="character" w:customStyle="1" w:styleId="FontStyle39">
    <w:name w:val="Font Style39"/>
    <w:uiPriority w:val="99"/>
    <w:rsid w:val="000A4C61"/>
    <w:rPr>
      <w:rFonts w:ascii="Constantia" w:hAnsi="Constantia" w:cs="Constantia" w:hint="default"/>
      <w:b/>
      <w:bCs/>
      <w:sz w:val="18"/>
      <w:szCs w:val="18"/>
    </w:rPr>
  </w:style>
  <w:style w:type="character" w:customStyle="1" w:styleId="6">
    <w:name w:val="6"/>
    <w:rsid w:val="000A4C61"/>
    <w:rPr>
      <w:rFonts w:ascii="Arial" w:hAnsi="Arial" w:cs="Arial" w:hint="default"/>
      <w:bCs/>
      <w:sz w:val="20"/>
      <w:u w:val="single"/>
      <w:lang w:val="en-US" w:eastAsia="en-US" w:bidi="ar-SA"/>
    </w:rPr>
  </w:style>
  <w:style w:type="character" w:customStyle="1" w:styleId="CharChar4">
    <w:name w:val="Char Char4"/>
    <w:rsid w:val="000A4C61"/>
    <w:rPr>
      <w:szCs w:val="24"/>
      <w:lang w:eastAsia="zh-CN"/>
    </w:rPr>
  </w:style>
  <w:style w:type="character" w:customStyle="1" w:styleId="BodyTextFirstIndentChar1">
    <w:name w:val="Body Text First Indent Char1"/>
    <w:basedOn w:val="BodyTextChar"/>
    <w:rsid w:val="000A4C61"/>
    <w:rPr>
      <w:rFonts w:ascii="Times New Roman" w:eastAsia="Calibri" w:hAnsi="Times New Roman" w:cs="Times New Roman"/>
      <w:sz w:val="16"/>
      <w:szCs w:val="24"/>
    </w:rPr>
  </w:style>
  <w:style w:type="character" w:customStyle="1" w:styleId="Header11">
    <w:name w:val="Header11"/>
    <w:rsid w:val="000A4C61"/>
  </w:style>
  <w:style w:type="paragraph" w:customStyle="1" w:styleId="canvas-atom">
    <w:name w:val="canvas-atom"/>
    <w:basedOn w:val="Normal"/>
    <w:uiPriority w:val="99"/>
    <w:qFormat/>
    <w:rsid w:val="000A4C61"/>
    <w:pPr>
      <w:spacing w:before="100" w:beforeAutospacing="1" w:after="100" w:afterAutospacing="1"/>
    </w:pPr>
  </w:style>
  <w:style w:type="character" w:customStyle="1" w:styleId="posa">
    <w:name w:val="pos(a)"/>
    <w:basedOn w:val="DefaultParagraphFont"/>
    <w:rsid w:val="000A4C61"/>
  </w:style>
  <w:style w:type="character" w:customStyle="1" w:styleId="u-hiddeninnarrowenv">
    <w:name w:val="u-hiddeninnarrowenv"/>
    <w:basedOn w:val="DefaultParagraphFont"/>
    <w:rsid w:val="000A4C61"/>
  </w:style>
  <w:style w:type="character" w:customStyle="1" w:styleId="followbutton-bird">
    <w:name w:val="followbutton-bird"/>
    <w:basedOn w:val="DefaultParagraphFont"/>
    <w:rsid w:val="000A4C61"/>
  </w:style>
  <w:style w:type="character" w:customStyle="1" w:styleId="tweetauthor-name">
    <w:name w:val="tweetauthor-name"/>
    <w:basedOn w:val="DefaultParagraphFont"/>
    <w:rsid w:val="000A4C61"/>
  </w:style>
  <w:style w:type="character" w:customStyle="1" w:styleId="tweetauthor-verifiedbadge">
    <w:name w:val="tweetauthor-verifiedbadge"/>
    <w:basedOn w:val="DefaultParagraphFont"/>
    <w:rsid w:val="000A4C61"/>
  </w:style>
  <w:style w:type="character" w:customStyle="1" w:styleId="tweetauthor-screenname">
    <w:name w:val="tweetauthor-screenname"/>
    <w:basedOn w:val="DefaultParagraphFont"/>
    <w:rsid w:val="000A4C61"/>
  </w:style>
  <w:style w:type="paragraph" w:customStyle="1" w:styleId="tweet-text">
    <w:name w:val="tweet-text"/>
    <w:basedOn w:val="Normal"/>
    <w:uiPriority w:val="99"/>
    <w:qFormat/>
    <w:rsid w:val="000A4C61"/>
    <w:pPr>
      <w:spacing w:before="100" w:beforeAutospacing="1" w:after="100" w:afterAutospacing="1"/>
    </w:pPr>
  </w:style>
  <w:style w:type="character" w:customStyle="1" w:styleId="u-hiddenvisually">
    <w:name w:val="u-hiddenvisually"/>
    <w:basedOn w:val="DefaultParagraphFont"/>
    <w:rsid w:val="000A4C61"/>
  </w:style>
  <w:style w:type="character" w:customStyle="1" w:styleId="tweetaction-stat">
    <w:name w:val="tweetaction-stat"/>
    <w:basedOn w:val="DefaultParagraphFont"/>
    <w:rsid w:val="000A4C61"/>
  </w:style>
  <w:style w:type="character" w:customStyle="1" w:styleId="related">
    <w:name w:val="related"/>
    <w:basedOn w:val="DefaultParagraphFont"/>
    <w:rsid w:val="000A4C61"/>
  </w:style>
  <w:style w:type="character" w:customStyle="1" w:styleId="related-content">
    <w:name w:val="related-content"/>
    <w:basedOn w:val="DefaultParagraphFont"/>
    <w:rsid w:val="000A4C61"/>
  </w:style>
  <w:style w:type="character" w:customStyle="1" w:styleId="name-of-author">
    <w:name w:val="name-of-author"/>
    <w:basedOn w:val="DefaultParagraphFont"/>
    <w:rsid w:val="000A4C61"/>
  </w:style>
  <w:style w:type="character" w:customStyle="1" w:styleId="first-name">
    <w:name w:val="first-name"/>
    <w:basedOn w:val="DefaultParagraphFont"/>
    <w:rsid w:val="000A4C61"/>
  </w:style>
  <w:style w:type="character" w:customStyle="1" w:styleId="last-name">
    <w:name w:val="last-name"/>
    <w:basedOn w:val="DefaultParagraphFont"/>
    <w:rsid w:val="000A4C61"/>
  </w:style>
  <w:style w:type="paragraph" w:customStyle="1" w:styleId="description">
    <w:name w:val="description"/>
    <w:basedOn w:val="Normal"/>
    <w:uiPriority w:val="99"/>
    <w:qFormat/>
    <w:rsid w:val="000A4C61"/>
    <w:pPr>
      <w:spacing w:before="100" w:beforeAutospacing="1" w:after="100" w:afterAutospacing="1"/>
    </w:pPr>
  </w:style>
  <w:style w:type="paragraph" w:customStyle="1" w:styleId="graf">
    <w:name w:val="graf"/>
    <w:basedOn w:val="Normal"/>
    <w:uiPriority w:val="99"/>
    <w:qFormat/>
    <w:rsid w:val="000A4C61"/>
    <w:pPr>
      <w:spacing w:before="100" w:beforeAutospacing="1" w:after="100" w:afterAutospacing="1"/>
    </w:pPr>
  </w:style>
  <w:style w:type="character" w:customStyle="1" w:styleId="caption10">
    <w:name w:val="caption1"/>
    <w:basedOn w:val="DefaultParagraphFont"/>
    <w:rsid w:val="000A4C61"/>
  </w:style>
  <w:style w:type="paragraph" w:customStyle="1" w:styleId="column">
    <w:name w:val="column"/>
    <w:basedOn w:val="Normal"/>
    <w:uiPriority w:val="99"/>
    <w:qFormat/>
    <w:rsid w:val="000A4C61"/>
    <w:pPr>
      <w:spacing w:before="100" w:beforeAutospacing="1" w:after="100" w:afterAutospacing="1"/>
    </w:pPr>
  </w:style>
  <w:style w:type="paragraph" w:customStyle="1" w:styleId="recirc-container">
    <w:name w:val="recirc-container"/>
    <w:basedOn w:val="Normal"/>
    <w:uiPriority w:val="99"/>
    <w:qFormat/>
    <w:rsid w:val="000A4C61"/>
    <w:pPr>
      <w:spacing w:before="100" w:beforeAutospacing="1" w:after="100" w:afterAutospacing="1"/>
    </w:pPr>
  </w:style>
  <w:style w:type="character" w:customStyle="1" w:styleId="recirc-text">
    <w:name w:val="&quot;recirc-text”"/>
    <w:basedOn w:val="DefaultParagraphFont"/>
    <w:rsid w:val="000A4C61"/>
  </w:style>
  <w:style w:type="character" w:customStyle="1" w:styleId="video-icon">
    <w:name w:val="video-icon"/>
    <w:basedOn w:val="DefaultParagraphFont"/>
    <w:rsid w:val="000A4C61"/>
  </w:style>
  <w:style w:type="paragraph" w:customStyle="1" w:styleId="selectionshareable">
    <w:name w:val="selectionshareable"/>
    <w:basedOn w:val="Normal"/>
    <w:uiPriority w:val="99"/>
    <w:qFormat/>
    <w:rsid w:val="000A4C61"/>
    <w:pPr>
      <w:spacing w:before="100" w:beforeAutospacing="1" w:after="100" w:afterAutospacing="1"/>
    </w:pPr>
  </w:style>
  <w:style w:type="character" w:customStyle="1" w:styleId="powa-shot-play-btn-text">
    <w:name w:val="powa-shot-play-btn-text"/>
    <w:basedOn w:val="DefaultParagraphFont"/>
    <w:rsid w:val="000A4C61"/>
  </w:style>
  <w:style w:type="character" w:customStyle="1" w:styleId="powa-shot-click">
    <w:name w:val="powa-shot-click"/>
    <w:basedOn w:val="DefaultParagraphFont"/>
    <w:rsid w:val="000A4C61"/>
  </w:style>
  <w:style w:type="character" w:customStyle="1" w:styleId="wpv-blurb">
    <w:name w:val="wpv-blurb"/>
    <w:basedOn w:val="DefaultParagraphFont"/>
    <w:rsid w:val="000A4C61"/>
  </w:style>
  <w:style w:type="paragraph" w:customStyle="1" w:styleId="interstitial-link">
    <w:name w:val="interstitial-link"/>
    <w:basedOn w:val="Normal"/>
    <w:uiPriority w:val="99"/>
    <w:qFormat/>
    <w:rsid w:val="000A4C61"/>
    <w:pPr>
      <w:spacing w:before="100" w:beforeAutospacing="1" w:after="100" w:afterAutospacing="1"/>
    </w:pPr>
  </w:style>
  <w:style w:type="character" w:customStyle="1" w:styleId="pb-caption">
    <w:name w:val="pb-caption"/>
    <w:basedOn w:val="DefaultParagraphFont"/>
    <w:rsid w:val="000A4C61"/>
  </w:style>
  <w:style w:type="paragraph" w:customStyle="1" w:styleId="see-also">
    <w:name w:val="see-also"/>
    <w:basedOn w:val="Normal"/>
    <w:uiPriority w:val="99"/>
    <w:qFormat/>
    <w:rsid w:val="000A4C61"/>
    <w:pPr>
      <w:spacing w:before="100" w:beforeAutospacing="1" w:after="100" w:afterAutospacing="1"/>
    </w:pPr>
  </w:style>
  <w:style w:type="character" w:customStyle="1" w:styleId="m-2745674872889869693gmail-style13ptbold">
    <w:name w:val="m_-2745674872889869693gmail-style13ptbold"/>
    <w:basedOn w:val="DefaultParagraphFont"/>
    <w:rsid w:val="000A4C61"/>
  </w:style>
  <w:style w:type="character" w:customStyle="1" w:styleId="m-2745674872889869693gmail-styleunderline">
    <w:name w:val="m_-2745674872889869693gmail-styleunderline"/>
    <w:basedOn w:val="DefaultParagraphFont"/>
    <w:rsid w:val="000A4C61"/>
  </w:style>
  <w:style w:type="character" w:customStyle="1" w:styleId="UnresolvedMention3">
    <w:name w:val="Unresolved Mention3"/>
    <w:basedOn w:val="DefaultParagraphFont"/>
    <w:uiPriority w:val="99"/>
    <w:unhideWhenUsed/>
    <w:rsid w:val="000A4C61"/>
    <w:rPr>
      <w:color w:val="808080"/>
      <w:shd w:val="clear" w:color="auto" w:fill="E6E6E6"/>
    </w:rPr>
  </w:style>
  <w:style w:type="character" w:customStyle="1" w:styleId="UnresolvedMention4">
    <w:name w:val="Unresolved Mention4"/>
    <w:basedOn w:val="DefaultParagraphFont"/>
    <w:uiPriority w:val="99"/>
    <w:semiHidden/>
    <w:unhideWhenUsed/>
    <w:rsid w:val="000A4C61"/>
    <w:rPr>
      <w:color w:val="808080"/>
      <w:shd w:val="clear" w:color="auto" w:fill="E6E6E6"/>
    </w:rPr>
  </w:style>
  <w:style w:type="character" w:customStyle="1" w:styleId="m-8082899869479211226gmail-styleunderline">
    <w:name w:val="m_-8082899869479211226gmail-styleunderline"/>
    <w:basedOn w:val="DefaultParagraphFont"/>
    <w:rsid w:val="000A4C61"/>
  </w:style>
  <w:style w:type="character" w:customStyle="1" w:styleId="StyleUnderlineChar">
    <w:name w:val="Style Underline Char"/>
    <w:basedOn w:val="DefaultParagraphFont"/>
    <w:locked/>
    <w:rsid w:val="000A4C61"/>
    <w:rPr>
      <w:u w:val="single"/>
    </w:rPr>
  </w:style>
  <w:style w:type="paragraph" w:customStyle="1" w:styleId="NoteLevel23">
    <w:name w:val="Note Level 23"/>
    <w:basedOn w:val="Normal"/>
    <w:next w:val="Normal"/>
    <w:uiPriority w:val="99"/>
    <w:qFormat/>
    <w:rsid w:val="000A4C61"/>
    <w:pPr>
      <w:keepNext/>
      <w:ind w:left="288" w:right="288"/>
    </w:pPr>
    <w:rPr>
      <w:rFonts w:eastAsia="MS Gothic"/>
      <w:szCs w:val="20"/>
    </w:rPr>
  </w:style>
  <w:style w:type="character" w:customStyle="1" w:styleId="Heading5Char1">
    <w:name w:val="Heading 5 Char1"/>
    <w:aliases w:val="Text Char1"/>
    <w:basedOn w:val="DefaultParagraphFont"/>
    <w:semiHidden/>
    <w:rsid w:val="000A4C61"/>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0A4C61"/>
    <w:rPr>
      <w:rFonts w:ascii="Georgia" w:hAnsi="Georgia"/>
    </w:rPr>
  </w:style>
  <w:style w:type="paragraph" w:customStyle="1" w:styleId="NoteLevel24">
    <w:name w:val="Note Level 24"/>
    <w:basedOn w:val="Normal"/>
    <w:next w:val="Normal"/>
    <w:uiPriority w:val="99"/>
    <w:qFormat/>
    <w:rsid w:val="000A4C61"/>
    <w:pPr>
      <w:keepNext/>
      <w:ind w:left="288" w:right="288"/>
    </w:pPr>
    <w:rPr>
      <w:rFonts w:eastAsia="MS Gothic"/>
      <w:szCs w:val="20"/>
    </w:rPr>
  </w:style>
  <w:style w:type="paragraph" w:customStyle="1" w:styleId="NoteLevel25">
    <w:name w:val="Note Level 25"/>
    <w:basedOn w:val="Normal"/>
    <w:next w:val="Normal"/>
    <w:uiPriority w:val="99"/>
    <w:qFormat/>
    <w:rsid w:val="000A4C61"/>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0A4C61"/>
  </w:style>
  <w:style w:type="character" w:customStyle="1" w:styleId="italics">
    <w:name w:val="italics"/>
    <w:basedOn w:val="DefaultParagraphFont"/>
    <w:rsid w:val="000A4C61"/>
  </w:style>
  <w:style w:type="paragraph" w:customStyle="1" w:styleId="analytics0">
    <w:name w:val="analytics"/>
    <w:basedOn w:val="Normal"/>
    <w:link w:val="analyticsChar0"/>
    <w:uiPriority w:val="4"/>
    <w:qFormat/>
    <w:rsid w:val="000A4C61"/>
    <w:rPr>
      <w:b/>
      <w:color w:val="C00000"/>
      <w:sz w:val="26"/>
    </w:rPr>
  </w:style>
  <w:style w:type="character" w:customStyle="1" w:styleId="analyticsChar0">
    <w:name w:val="analytics Char"/>
    <w:basedOn w:val="DefaultParagraphFont"/>
    <w:link w:val="analytics0"/>
    <w:uiPriority w:val="4"/>
    <w:rsid w:val="000A4C61"/>
    <w:rPr>
      <w:rFonts w:ascii="Calibri" w:hAnsi="Calibri" w:cs="Calibri"/>
      <w:b/>
      <w:color w:val="C00000"/>
      <w:sz w:val="26"/>
    </w:rPr>
  </w:style>
  <w:style w:type="character" w:customStyle="1" w:styleId="swauthor">
    <w:name w:val="sw_author"/>
    <w:rsid w:val="000A4C61"/>
  </w:style>
  <w:style w:type="character" w:customStyle="1" w:styleId="HotRouteChar">
    <w:name w:val="Hot Route! Char"/>
    <w:link w:val="HotRoute"/>
    <w:uiPriority w:val="99"/>
    <w:rsid w:val="000A4C61"/>
    <w:rPr>
      <w:rFonts w:ascii="Calibri" w:eastAsia="Times New Roman" w:hAnsi="Calibri" w:cs="Calibri"/>
      <w:sz w:val="22"/>
    </w:rPr>
  </w:style>
  <w:style w:type="paragraph" w:customStyle="1" w:styleId="PhoTag">
    <w:name w:val="PhoTag"/>
    <w:basedOn w:val="Normal"/>
    <w:next w:val="Normal"/>
    <w:autoRedefine/>
    <w:qFormat/>
    <w:rsid w:val="000A4C61"/>
    <w:rPr>
      <w:b/>
    </w:rPr>
  </w:style>
  <w:style w:type="character" w:customStyle="1" w:styleId="boldunderlineChar2">
    <w:name w:val="bold underline Char"/>
    <w:basedOn w:val="DefaultParagraphFont"/>
    <w:rsid w:val="000A4C61"/>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0A4C61"/>
    <w:rPr>
      <w:rFonts w:eastAsia="Times New Roman"/>
      <w:sz w:val="16"/>
      <w:szCs w:val="20"/>
    </w:rPr>
  </w:style>
  <w:style w:type="character" w:customStyle="1" w:styleId="ReallySmallChar">
    <w:name w:val="Really Small Char"/>
    <w:basedOn w:val="DefaultParagraphFont"/>
    <w:link w:val="ReallySmall"/>
    <w:rsid w:val="000A4C61"/>
    <w:rPr>
      <w:rFonts w:ascii="Calibri" w:eastAsia="Times New Roman" w:hAnsi="Calibri" w:cs="Calibri"/>
      <w:sz w:val="16"/>
      <w:szCs w:val="20"/>
    </w:rPr>
  </w:style>
  <w:style w:type="paragraph" w:customStyle="1" w:styleId="Heading4Cite">
    <w:name w:val="Heading 4 Cite"/>
    <w:basedOn w:val="Normal"/>
    <w:link w:val="Heading4CiteChar"/>
    <w:autoRedefine/>
    <w:qFormat/>
    <w:rsid w:val="000A4C61"/>
    <w:rPr>
      <w:rFonts w:eastAsia="Calibri"/>
      <w:color w:val="000000"/>
    </w:rPr>
  </w:style>
  <w:style w:type="character" w:customStyle="1" w:styleId="Heading4CiteChar">
    <w:name w:val="Heading 4 Cite Char"/>
    <w:link w:val="Heading4Cite"/>
    <w:rsid w:val="000A4C61"/>
    <w:rPr>
      <w:rFonts w:ascii="Calibri" w:eastAsia="Calibri" w:hAnsi="Calibri" w:cs="Calibri"/>
      <w:color w:val="000000"/>
      <w:sz w:val="22"/>
    </w:rPr>
  </w:style>
  <w:style w:type="paragraph" w:customStyle="1" w:styleId="PageTitle0">
    <w:name w:val="Page Title"/>
    <w:basedOn w:val="Normal"/>
    <w:next w:val="Normal"/>
    <w:qFormat/>
    <w:rsid w:val="000A4C61"/>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0A4C61"/>
    <w:rPr>
      <w:i/>
      <w:iCs/>
      <w:sz w:val="20"/>
      <w:u w:val="single"/>
    </w:rPr>
  </w:style>
  <w:style w:type="paragraph" w:customStyle="1" w:styleId="UnderlineEmphasis">
    <w:name w:val="Underline + Emphasis"/>
    <w:basedOn w:val="Normal"/>
    <w:next w:val="Normal"/>
    <w:link w:val="UnderlineEmphasisChar"/>
    <w:autoRedefine/>
    <w:qFormat/>
    <w:rsid w:val="000A4C61"/>
    <w:rPr>
      <w:rFonts w:eastAsia="Calibri"/>
      <w:b/>
      <w:color w:val="000000"/>
      <w:u w:val="single"/>
    </w:rPr>
  </w:style>
  <w:style w:type="character" w:customStyle="1" w:styleId="UnderlineEmphasisChar">
    <w:name w:val="Underline + Emphasis Char"/>
    <w:link w:val="UnderlineEmphasis"/>
    <w:rsid w:val="000A4C61"/>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0A4C61"/>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0A4C61"/>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0A4C61"/>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0A4C61"/>
    <w:rPr>
      <w:rFonts w:ascii="Calibri" w:eastAsia="Times New Roman" w:hAnsi="Calibri" w:cs="Times New Roman"/>
      <w:iCs/>
      <w:color w:val="000000"/>
      <w:sz w:val="16"/>
      <w:szCs w:val="28"/>
    </w:rPr>
  </w:style>
  <w:style w:type="paragraph" w:customStyle="1" w:styleId="StyleUnderline9pt2">
    <w:name w:val="Style Underline + 9 pt2"/>
    <w:basedOn w:val="Normal"/>
    <w:link w:val="StyleUnderline9pt2Char"/>
    <w:rsid w:val="000A4C61"/>
    <w:rPr>
      <w:rFonts w:eastAsia="Times New Roman"/>
      <w:color w:val="000000"/>
      <w:szCs w:val="20"/>
      <w:u w:val="single"/>
    </w:rPr>
  </w:style>
  <w:style w:type="character" w:customStyle="1" w:styleId="StyleUnderline9pt2Char">
    <w:name w:val="Style Underline + 9 pt2 Char"/>
    <w:link w:val="StyleUnderline9pt2"/>
    <w:rsid w:val="000A4C61"/>
    <w:rPr>
      <w:rFonts w:ascii="Calibri" w:eastAsia="Times New Roman" w:hAnsi="Calibri" w:cs="Calibri"/>
      <w:color w:val="000000"/>
      <w:sz w:val="22"/>
      <w:szCs w:val="20"/>
      <w:u w:val="single"/>
    </w:rPr>
  </w:style>
  <w:style w:type="paragraph" w:customStyle="1" w:styleId="TxBr5p1">
    <w:name w:val="TxBr_5p1"/>
    <w:basedOn w:val="Normal"/>
    <w:rsid w:val="000A4C61"/>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0A4C61"/>
    <w:pPr>
      <w:ind w:left="400"/>
    </w:pPr>
    <w:rPr>
      <w:rFonts w:eastAsia="Calibri"/>
      <w:color w:val="000000"/>
    </w:rPr>
  </w:style>
  <w:style w:type="numbering" w:customStyle="1" w:styleId="NoList12">
    <w:name w:val="No List12"/>
    <w:next w:val="NoList"/>
    <w:semiHidden/>
    <w:unhideWhenUsed/>
    <w:rsid w:val="000A4C61"/>
  </w:style>
  <w:style w:type="numbering" w:customStyle="1" w:styleId="NoList21">
    <w:name w:val="No List21"/>
    <w:next w:val="NoList"/>
    <w:semiHidden/>
    <w:unhideWhenUsed/>
    <w:rsid w:val="000A4C61"/>
  </w:style>
  <w:style w:type="numbering" w:customStyle="1" w:styleId="NoList211">
    <w:name w:val="No List211"/>
    <w:next w:val="NoList"/>
    <w:uiPriority w:val="99"/>
    <w:semiHidden/>
    <w:unhideWhenUsed/>
    <w:rsid w:val="000A4C61"/>
  </w:style>
  <w:style w:type="character" w:customStyle="1" w:styleId="flagicon">
    <w:name w:val="flagicon"/>
    <w:basedOn w:val="DefaultParagraphFont"/>
    <w:rsid w:val="000A4C61"/>
  </w:style>
  <w:style w:type="character" w:customStyle="1" w:styleId="A11">
    <w:name w:val="A11"/>
    <w:rsid w:val="000A4C61"/>
    <w:rPr>
      <w:rFonts w:ascii="Minion Pro" w:hAnsi="Minion Pro" w:cs="Minion Pro" w:hint="default"/>
      <w:color w:val="211D1E"/>
      <w:sz w:val="12"/>
      <w:szCs w:val="12"/>
    </w:rPr>
  </w:style>
  <w:style w:type="character" w:customStyle="1" w:styleId="A12">
    <w:name w:val="A12"/>
    <w:uiPriority w:val="99"/>
    <w:rsid w:val="000A4C61"/>
    <w:rPr>
      <w:rFonts w:ascii="Minion Pro" w:hAnsi="Minion Pro" w:cs="Minion Pro" w:hint="default"/>
      <w:color w:val="211D1E"/>
      <w:sz w:val="22"/>
      <w:szCs w:val="22"/>
    </w:rPr>
  </w:style>
  <w:style w:type="character" w:customStyle="1" w:styleId="CardsCharChar">
    <w:name w:val="Cards Char Char"/>
    <w:rsid w:val="000A4C61"/>
    <w:rPr>
      <w:szCs w:val="24"/>
      <w:lang w:val="en-US" w:eastAsia="en-US" w:bidi="ar-SA"/>
    </w:rPr>
  </w:style>
  <w:style w:type="character" w:customStyle="1" w:styleId="CitationChar1">
    <w:name w:val="Citation Char1"/>
    <w:basedOn w:val="DefaultParagraphFont"/>
    <w:rsid w:val="000A4C61"/>
    <w:rPr>
      <w:rFonts w:ascii="Times New Roman" w:eastAsia="Times New Roman" w:hAnsi="Times New Roman" w:cs="Arial"/>
      <w:b/>
      <w:sz w:val="20"/>
      <w:szCs w:val="36"/>
    </w:rPr>
  </w:style>
  <w:style w:type="character" w:customStyle="1" w:styleId="bold-italic-sub-c">
    <w:name w:val="bold-italic-sub-c"/>
    <w:basedOn w:val="DefaultParagraphFont"/>
    <w:rsid w:val="000A4C61"/>
  </w:style>
  <w:style w:type="character" w:customStyle="1" w:styleId="charoverride-4">
    <w:name w:val="charoverride-4"/>
    <w:basedOn w:val="DefaultParagraphFont"/>
    <w:rsid w:val="000A4C61"/>
  </w:style>
  <w:style w:type="character" w:customStyle="1" w:styleId="charoverride-3">
    <w:name w:val="charoverride-3"/>
    <w:basedOn w:val="DefaultParagraphFont"/>
    <w:rsid w:val="000A4C61"/>
  </w:style>
  <w:style w:type="character" w:customStyle="1" w:styleId="BlockTitle2Char">
    <w:name w:val="Block Title2 Char"/>
    <w:link w:val="BlockTitle2"/>
    <w:uiPriority w:val="99"/>
    <w:rsid w:val="000A4C61"/>
    <w:rPr>
      <w:rFonts w:ascii="Calibri" w:eastAsia="Times New Roman" w:hAnsi="Calibri" w:cs="Calibri"/>
      <w:b/>
      <w:sz w:val="32"/>
      <w:szCs w:val="20"/>
      <w:u w:val="single"/>
    </w:rPr>
  </w:style>
  <w:style w:type="paragraph" w:customStyle="1" w:styleId="tag1">
    <w:name w:val="tag1"/>
    <w:basedOn w:val="Normal"/>
    <w:qFormat/>
    <w:rsid w:val="000A4C61"/>
    <w:rPr>
      <w:rFonts w:eastAsia="Times New Roman"/>
      <w:b/>
      <w:szCs w:val="20"/>
    </w:rPr>
  </w:style>
  <w:style w:type="paragraph" w:customStyle="1" w:styleId="tagcite1">
    <w:name w:val="tagcite"/>
    <w:basedOn w:val="Normal"/>
    <w:qFormat/>
    <w:rsid w:val="000A4C61"/>
    <w:rPr>
      <w:rFonts w:eastAsia="Times New Roman"/>
      <w:b/>
    </w:rPr>
  </w:style>
  <w:style w:type="paragraph" w:customStyle="1" w:styleId="SmallFontCharCharChar">
    <w:name w:val="Small Font Char Char Char"/>
    <w:basedOn w:val="Normal"/>
    <w:uiPriority w:val="99"/>
    <w:qFormat/>
    <w:rsid w:val="000A4C61"/>
    <w:rPr>
      <w:rFonts w:eastAsia="Times New Roman"/>
      <w:sz w:val="12"/>
    </w:rPr>
  </w:style>
  <w:style w:type="paragraph" w:customStyle="1" w:styleId="Regular">
    <w:name w:val="Regular"/>
    <w:qFormat/>
    <w:rsid w:val="000A4C61"/>
    <w:rPr>
      <w:rFonts w:ascii="Garamond" w:eastAsia="Times New Roman" w:hAnsi="Garamond" w:cs="Arial"/>
      <w:bCs/>
      <w:kern w:val="20"/>
      <w:sz w:val="20"/>
      <w:szCs w:val="32"/>
    </w:rPr>
  </w:style>
  <w:style w:type="character" w:customStyle="1" w:styleId="UNDERLINECharChar0">
    <w:name w:val="UNDERLINE Char Char"/>
    <w:rsid w:val="000A4C61"/>
    <w:rPr>
      <w:bCs/>
      <w:kern w:val="28"/>
      <w:szCs w:val="32"/>
      <w:u w:val="single"/>
    </w:rPr>
  </w:style>
  <w:style w:type="character" w:customStyle="1" w:styleId="tag1Char">
    <w:name w:val="tag1 Char"/>
    <w:rsid w:val="000A4C61"/>
    <w:rPr>
      <w:b/>
      <w:bCs w:val="0"/>
      <w:sz w:val="24"/>
    </w:rPr>
  </w:style>
  <w:style w:type="character" w:customStyle="1" w:styleId="SmallFontCharCharCharChar">
    <w:name w:val="Small Font Char Char Char Char"/>
    <w:rsid w:val="000A4C61"/>
    <w:rPr>
      <w:rFonts w:ascii="Arial" w:hAnsi="Arial" w:cs="Arial" w:hint="default"/>
      <w:sz w:val="12"/>
      <w:szCs w:val="24"/>
    </w:rPr>
  </w:style>
  <w:style w:type="character" w:customStyle="1" w:styleId="TagCiteChar2">
    <w:name w:val="TagCite Char"/>
    <w:rsid w:val="000A4C61"/>
    <w:rPr>
      <w:rFonts w:ascii="Garamond" w:hAnsi="Garamond" w:hint="default"/>
      <w:b/>
      <w:bCs w:val="0"/>
      <w:sz w:val="24"/>
      <w:szCs w:val="24"/>
    </w:rPr>
  </w:style>
  <w:style w:type="character" w:customStyle="1" w:styleId="heading2char2charchar1">
    <w:name w:val="heading2char2charchar1"/>
    <w:rsid w:val="000A4C61"/>
  </w:style>
  <w:style w:type="character" w:customStyle="1" w:styleId="charchar60">
    <w:name w:val="charchar6"/>
    <w:rsid w:val="000A4C61"/>
  </w:style>
  <w:style w:type="character" w:customStyle="1" w:styleId="searchtermbold">
    <w:name w:val="searchtermbold"/>
    <w:rsid w:val="000A4C61"/>
  </w:style>
  <w:style w:type="character" w:customStyle="1" w:styleId="regtext">
    <w:name w:val="regtext"/>
    <w:uiPriority w:val="99"/>
    <w:rsid w:val="000A4C61"/>
  </w:style>
  <w:style w:type="character" w:customStyle="1" w:styleId="bps-topic-ident">
    <w:name w:val="bps-topic-ident"/>
    <w:rsid w:val="000A4C61"/>
  </w:style>
  <w:style w:type="character" w:customStyle="1" w:styleId="RegularChar">
    <w:name w:val="Regular Char"/>
    <w:rsid w:val="000A4C61"/>
    <w:rPr>
      <w:rFonts w:ascii="Garamond" w:hAnsi="Garamond" w:cs="Arial" w:hint="default"/>
      <w:bCs/>
      <w:kern w:val="20"/>
      <w:szCs w:val="32"/>
      <w:lang w:val="en-US" w:eastAsia="en-US" w:bidi="ar-SA"/>
    </w:rPr>
  </w:style>
  <w:style w:type="character" w:customStyle="1" w:styleId="BoldunderlineChar3">
    <w:name w:val="Bold underline Char"/>
    <w:rsid w:val="000A4C61"/>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0A4C61"/>
    <w:rPr>
      <w:b/>
      <w:lang w:val="en-US" w:eastAsia="en-US"/>
    </w:rPr>
  </w:style>
  <w:style w:type="paragraph" w:customStyle="1" w:styleId="FreeForm">
    <w:name w:val="Free Form"/>
    <w:qFormat/>
    <w:rsid w:val="000A4C61"/>
    <w:rPr>
      <w:rFonts w:ascii="Times New Roman" w:eastAsia="ヒラギノ角ゴ Pro W3" w:hAnsi="Times New Roman" w:cs="Times New Roman"/>
      <w:color w:val="000000"/>
      <w:szCs w:val="20"/>
    </w:rPr>
  </w:style>
  <w:style w:type="character" w:customStyle="1" w:styleId="AuthorDateChar0">
    <w:name w:val="Author/Date Char"/>
    <w:link w:val="AuthorDate2"/>
    <w:locked/>
    <w:rsid w:val="000A4C61"/>
    <w:rPr>
      <w:rFonts w:cs="Calibri"/>
      <w:b/>
      <w:u w:val="single"/>
    </w:rPr>
  </w:style>
  <w:style w:type="paragraph" w:customStyle="1" w:styleId="AuthorDate2">
    <w:name w:val="Author/Date"/>
    <w:basedOn w:val="Normal"/>
    <w:link w:val="AuthorDateChar0"/>
    <w:qFormat/>
    <w:rsid w:val="000A4C61"/>
    <w:rPr>
      <w:rFonts w:asciiTheme="minorHAnsi" w:hAnsiTheme="minorHAnsi"/>
      <w:b/>
      <w:sz w:val="24"/>
      <w:u w:val="single"/>
    </w:rPr>
  </w:style>
  <w:style w:type="character" w:customStyle="1" w:styleId="HilightChar">
    <w:name w:val="Hilight Char"/>
    <w:rsid w:val="000A4C61"/>
    <w:rPr>
      <w:rFonts w:eastAsia="Calibri"/>
      <w:b/>
      <w:noProof w:val="0"/>
      <w:sz w:val="22"/>
      <w:szCs w:val="22"/>
      <w:u w:val="single"/>
      <w:lang w:val="en-US" w:eastAsia="ar-SA" w:bidi="ar-SA"/>
    </w:rPr>
  </w:style>
  <w:style w:type="paragraph" w:customStyle="1" w:styleId="TagCite2">
    <w:name w:val="Tag &amp; Cite"/>
    <w:basedOn w:val="Normal"/>
    <w:link w:val="TagCiteChar3"/>
    <w:qFormat/>
    <w:rsid w:val="000A4C61"/>
    <w:pPr>
      <w:jc w:val="both"/>
    </w:pPr>
    <w:rPr>
      <w:rFonts w:eastAsia="Times New Roman"/>
      <w:b/>
    </w:rPr>
  </w:style>
  <w:style w:type="character" w:customStyle="1" w:styleId="TagCiteChar3">
    <w:name w:val="Tag &amp; Cite Char"/>
    <w:link w:val="TagCite2"/>
    <w:rsid w:val="000A4C61"/>
    <w:rPr>
      <w:rFonts w:ascii="Calibri" w:eastAsia="Times New Roman" w:hAnsi="Calibri" w:cs="Calibri"/>
      <w:b/>
      <w:sz w:val="22"/>
    </w:rPr>
  </w:style>
  <w:style w:type="paragraph" w:customStyle="1" w:styleId="HighlightedText">
    <w:name w:val="Highlighted Text"/>
    <w:basedOn w:val="Normal"/>
    <w:link w:val="HighlightedTextChar"/>
    <w:qFormat/>
    <w:rsid w:val="000A4C61"/>
    <w:pPr>
      <w:jc w:val="both"/>
    </w:pPr>
    <w:rPr>
      <w:rFonts w:eastAsia="Times New Roman"/>
      <w:u w:val="thick"/>
    </w:rPr>
  </w:style>
  <w:style w:type="character" w:customStyle="1" w:styleId="HighlightedTextChar">
    <w:name w:val="Highlighted Text Char"/>
    <w:link w:val="HighlightedText"/>
    <w:rsid w:val="000A4C61"/>
    <w:rPr>
      <w:rFonts w:ascii="Calibri" w:eastAsia="Times New Roman" w:hAnsi="Calibri" w:cs="Calibri"/>
      <w:sz w:val="22"/>
      <w:u w:val="thick"/>
    </w:rPr>
  </w:style>
  <w:style w:type="character" w:customStyle="1" w:styleId="StyleUnderlineCharChar">
    <w:name w:val="Style Underline Char Char"/>
    <w:rsid w:val="000A4C61"/>
    <w:rPr>
      <w:rFonts w:ascii="Times New Roman" w:eastAsia="Times New Roman" w:hAnsi="Times New Roman" w:cs="Times New Roman"/>
      <w:sz w:val="20"/>
      <w:szCs w:val="20"/>
      <w:u w:val="single"/>
    </w:rPr>
  </w:style>
  <w:style w:type="character" w:customStyle="1" w:styleId="c1">
    <w:name w:val="c1"/>
    <w:rsid w:val="000A4C61"/>
  </w:style>
  <w:style w:type="paragraph" w:customStyle="1" w:styleId="TagStyle">
    <w:name w:val="Tag Style"/>
    <w:basedOn w:val="Normal"/>
    <w:qFormat/>
    <w:rsid w:val="000A4C61"/>
    <w:rPr>
      <w:rFonts w:eastAsia="Times New Roman"/>
      <w:b/>
    </w:rPr>
  </w:style>
  <w:style w:type="paragraph" w:customStyle="1" w:styleId="Hat2">
    <w:name w:val="Hat2"/>
    <w:basedOn w:val="Heading2"/>
    <w:next w:val="Heading2"/>
    <w:autoRedefine/>
    <w:uiPriority w:val="99"/>
    <w:qFormat/>
    <w:rsid w:val="000A4C61"/>
    <w:pPr>
      <w:keepNext w:val="0"/>
      <w:keepLines w:val="0"/>
      <w:pageBreakBefore w:val="0"/>
      <w:jc w:val="left"/>
    </w:pPr>
    <w:rPr>
      <w:rFonts w:eastAsia="Calibri" w:cs="Times New Roman"/>
      <w:caps/>
      <w:sz w:val="20"/>
      <w:u w:val="none"/>
    </w:rPr>
  </w:style>
  <w:style w:type="character" w:customStyle="1" w:styleId="Highlight0">
    <w:name w:val="Highlight"/>
    <w:qFormat/>
    <w:rsid w:val="000A4C61"/>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0A4C61"/>
    <w:rPr>
      <w:rFonts w:ascii="Calibri" w:eastAsia="Calibri" w:hAnsi="Calibri"/>
      <w:sz w:val="15"/>
    </w:rPr>
  </w:style>
  <w:style w:type="paragraph" w:customStyle="1" w:styleId="UnreadText">
    <w:name w:val="Unread Text"/>
    <w:basedOn w:val="Normal"/>
    <w:link w:val="UnreadTextChar"/>
    <w:autoRedefine/>
    <w:qFormat/>
    <w:rsid w:val="000A4C61"/>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0A4C61"/>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0A4C61"/>
    <w:pPr>
      <w:spacing w:after="200" w:line="276" w:lineRule="auto"/>
    </w:pPr>
    <w:rPr>
      <w:rFonts w:ascii="Cambria" w:eastAsia="Times New Roman" w:hAnsi="Cambria" w:cs="Times New Roman"/>
      <w:u w:val="thick"/>
      <w:lang w:eastAsia="ko-KR"/>
    </w:rPr>
  </w:style>
  <w:style w:type="character" w:customStyle="1" w:styleId="Underline4">
    <w:name w:val="*Underline*"/>
    <w:rsid w:val="000A4C61"/>
    <w:rPr>
      <w:rFonts w:ascii="Times New Roman" w:hAnsi="Times New Roman"/>
      <w:b/>
      <w:sz w:val="24"/>
      <w:u w:val="single"/>
    </w:rPr>
  </w:style>
  <w:style w:type="paragraph" w:customStyle="1" w:styleId="TxBr33p1">
    <w:name w:val="TxBr_33p1"/>
    <w:basedOn w:val="Normal"/>
    <w:uiPriority w:val="99"/>
    <w:qFormat/>
    <w:rsid w:val="000A4C61"/>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0A4C61"/>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0A4C61"/>
    <w:rPr>
      <w:rFonts w:eastAsia="SimSun"/>
      <w:lang w:eastAsia="zh-CN"/>
    </w:rPr>
  </w:style>
  <w:style w:type="character" w:customStyle="1" w:styleId="heading3char0">
    <w:name w:val="heading3char"/>
    <w:rsid w:val="000A4C61"/>
  </w:style>
  <w:style w:type="character" w:customStyle="1" w:styleId="Heading51">
    <w:name w:val="Heading 51"/>
    <w:aliases w:val="Heading 5 Char Char Char"/>
    <w:rsid w:val="000A4C61"/>
    <w:rPr>
      <w:b/>
      <w:bCs/>
      <w:iCs/>
      <w:szCs w:val="26"/>
      <w:lang w:val="en-US" w:eastAsia="en-US" w:bidi="ar-SA"/>
    </w:rPr>
  </w:style>
  <w:style w:type="character" w:customStyle="1" w:styleId="comments-post">
    <w:name w:val="comments-post"/>
    <w:rsid w:val="000A4C61"/>
  </w:style>
  <w:style w:type="paragraph" w:customStyle="1" w:styleId="boldcite">
    <w:name w:val="bold cite"/>
    <w:basedOn w:val="Normal"/>
    <w:link w:val="boldciteChar4"/>
    <w:qFormat/>
    <w:rsid w:val="000A4C61"/>
    <w:rPr>
      <w:rFonts w:eastAsia="Calibri"/>
      <w:b/>
      <w:color w:val="000000"/>
      <w:sz w:val="28"/>
      <w:u w:val="thick" w:color="000000"/>
    </w:rPr>
  </w:style>
  <w:style w:type="character" w:customStyle="1" w:styleId="boldciteChar4">
    <w:name w:val="bold cite Char4"/>
    <w:link w:val="boldcite"/>
    <w:locked/>
    <w:rsid w:val="000A4C61"/>
    <w:rPr>
      <w:rFonts w:ascii="Calibri" w:eastAsia="Calibri" w:hAnsi="Calibri" w:cs="Calibri"/>
      <w:b/>
      <w:color w:val="000000"/>
      <w:sz w:val="28"/>
      <w:u w:val="thick" w:color="000000"/>
    </w:rPr>
  </w:style>
  <w:style w:type="character" w:customStyle="1" w:styleId="underlinecardChar">
    <w:name w:val="underline card Char"/>
    <w:rsid w:val="000A4C61"/>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0A4C61"/>
    <w:pPr>
      <w:ind w:left="547" w:right="648"/>
      <w:jc w:val="both"/>
    </w:pPr>
    <w:rPr>
      <w:rFonts w:eastAsia="Calibri"/>
      <w:sz w:val="12"/>
      <w:szCs w:val="12"/>
    </w:rPr>
  </w:style>
  <w:style w:type="character" w:customStyle="1" w:styleId="Irrelevant5fontChar">
    <w:name w:val="Irrelevant (5 font) Char"/>
    <w:rsid w:val="000A4C61"/>
    <w:rPr>
      <w:sz w:val="10"/>
      <w:szCs w:val="10"/>
      <w:lang w:val="en-US" w:eastAsia="en-US" w:bidi="ar-SA"/>
    </w:rPr>
  </w:style>
  <w:style w:type="character" w:customStyle="1" w:styleId="CardsFont6ptChar1">
    <w:name w:val="Cards + Font: 6 pt Char1"/>
    <w:link w:val="CardsFont6pt"/>
    <w:uiPriority w:val="99"/>
    <w:rsid w:val="000A4C61"/>
    <w:rPr>
      <w:rFonts w:ascii="Times New Roman" w:eastAsia="Times New Roman" w:hAnsi="Times New Roman" w:cs="Times New Roman"/>
      <w:sz w:val="12"/>
    </w:rPr>
  </w:style>
  <w:style w:type="character" w:customStyle="1" w:styleId="Hyperlink13">
    <w:name w:val="Hyperlink13"/>
    <w:rsid w:val="000A4C61"/>
    <w:rPr>
      <w:b w:val="0"/>
      <w:bCs w:val="0"/>
      <w:strike w:val="0"/>
      <w:dstrike w:val="0"/>
      <w:color w:val="008000"/>
      <w:sz w:val="20"/>
      <w:szCs w:val="20"/>
      <w:u w:val="none"/>
      <w:effect w:val="none"/>
    </w:rPr>
  </w:style>
  <w:style w:type="character" w:customStyle="1" w:styleId="standardcontent1">
    <w:name w:val="standardcontent1"/>
    <w:rsid w:val="000A4C61"/>
    <w:rPr>
      <w:rFonts w:ascii="Arial" w:hAnsi="Arial" w:cs="Arial" w:hint="default"/>
      <w:strike w:val="0"/>
      <w:dstrike w:val="0"/>
      <w:sz w:val="24"/>
      <w:szCs w:val="24"/>
      <w:u w:val="none"/>
      <w:effect w:val="none"/>
    </w:rPr>
  </w:style>
  <w:style w:type="character" w:customStyle="1" w:styleId="Hyperlink4">
    <w:name w:val="Hyperlink4"/>
    <w:rsid w:val="000A4C61"/>
    <w:rPr>
      <w:color w:val="000066"/>
      <w:u w:val="single"/>
    </w:rPr>
  </w:style>
  <w:style w:type="paragraph" w:customStyle="1" w:styleId="rddateline">
    <w:name w:val="rddateline"/>
    <w:basedOn w:val="Normal"/>
    <w:uiPriority w:val="99"/>
    <w:qFormat/>
    <w:rsid w:val="000A4C61"/>
    <w:rPr>
      <w:rFonts w:eastAsia="Calibri"/>
      <w:szCs w:val="20"/>
    </w:rPr>
  </w:style>
  <w:style w:type="paragraph" w:customStyle="1" w:styleId="rdheadline">
    <w:name w:val="rdheadline"/>
    <w:basedOn w:val="Normal"/>
    <w:uiPriority w:val="99"/>
    <w:qFormat/>
    <w:rsid w:val="000A4C61"/>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0A4C61"/>
    <w:pPr>
      <w:spacing w:after="100" w:afterAutospacing="1"/>
    </w:pPr>
    <w:rPr>
      <w:rFonts w:ascii="Verdana" w:eastAsia="Calibri" w:hAnsi="Verdana"/>
      <w:szCs w:val="20"/>
    </w:rPr>
  </w:style>
  <w:style w:type="character" w:customStyle="1" w:styleId="rddeckline1">
    <w:name w:val="rddeckline1"/>
    <w:rsid w:val="000A4C61"/>
    <w:rPr>
      <w:rFonts w:ascii="Verdana" w:hAnsi="Verdana" w:hint="default"/>
      <w:b/>
      <w:bCs/>
      <w:sz w:val="22"/>
      <w:szCs w:val="22"/>
    </w:rPr>
  </w:style>
  <w:style w:type="character" w:customStyle="1" w:styleId="link-external">
    <w:name w:val="link-external"/>
    <w:rsid w:val="000A4C61"/>
  </w:style>
  <w:style w:type="character" w:customStyle="1" w:styleId="contact1">
    <w:name w:val="contact1"/>
    <w:rsid w:val="000A4C61"/>
    <w:rPr>
      <w:rFonts w:ascii="Tahoma" w:hAnsi="Tahoma" w:cs="Tahoma" w:hint="default"/>
      <w:color w:val="999999"/>
      <w:sz w:val="20"/>
      <w:szCs w:val="20"/>
    </w:rPr>
  </w:style>
  <w:style w:type="character" w:customStyle="1" w:styleId="credits1">
    <w:name w:val="credits1"/>
    <w:rsid w:val="000A4C61"/>
    <w:rPr>
      <w:rFonts w:ascii="Tahoma" w:hAnsi="Tahoma" w:cs="Tahoma" w:hint="default"/>
      <w:color w:val="999999"/>
      <w:sz w:val="16"/>
      <w:szCs w:val="16"/>
    </w:rPr>
  </w:style>
  <w:style w:type="paragraph" w:customStyle="1" w:styleId="Heading20">
    <w:name w:val="Heading2"/>
    <w:basedOn w:val="Normal"/>
    <w:link w:val="Heading2Char0"/>
    <w:qFormat/>
    <w:rsid w:val="000A4C61"/>
    <w:pPr>
      <w:jc w:val="center"/>
    </w:pPr>
    <w:rPr>
      <w:rFonts w:eastAsia="Times New Roman"/>
      <w:b/>
      <w:caps/>
    </w:rPr>
  </w:style>
  <w:style w:type="character" w:customStyle="1" w:styleId="Heading2Char0">
    <w:name w:val="Heading2 Char"/>
    <w:link w:val="Heading20"/>
    <w:rsid w:val="000A4C61"/>
    <w:rPr>
      <w:rFonts w:ascii="Calibri" w:eastAsia="Times New Roman" w:hAnsi="Calibri" w:cs="Calibri"/>
      <w:b/>
      <w:caps/>
      <w:sz w:val="22"/>
    </w:rPr>
  </w:style>
  <w:style w:type="paragraph" w:customStyle="1" w:styleId="Header2">
    <w:name w:val="Header2"/>
    <w:basedOn w:val="Heading20"/>
    <w:link w:val="Header2Char"/>
    <w:qFormat/>
    <w:rsid w:val="000A4C61"/>
  </w:style>
  <w:style w:type="character" w:customStyle="1" w:styleId="Header2Char">
    <w:name w:val="Header2 Char"/>
    <w:link w:val="Header2"/>
    <w:rsid w:val="000A4C61"/>
    <w:rPr>
      <w:rFonts w:ascii="Calibri" w:eastAsia="Times New Roman" w:hAnsi="Calibri" w:cs="Calibri"/>
      <w:b/>
      <w:caps/>
      <w:sz w:val="22"/>
    </w:rPr>
  </w:style>
  <w:style w:type="paragraph" w:customStyle="1" w:styleId="Underlinedcard1">
    <w:name w:val="Underlined card"/>
    <w:basedOn w:val="Normal"/>
    <w:link w:val="UnderlinedcardChar1"/>
    <w:autoRedefine/>
    <w:qFormat/>
    <w:rsid w:val="000A4C61"/>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0A4C61"/>
    <w:rPr>
      <w:rFonts w:ascii="Calibri" w:eastAsia="Times New Roman" w:hAnsi="Calibri" w:cs="Calibri"/>
      <w:sz w:val="22"/>
      <w:u w:val="thick"/>
    </w:rPr>
  </w:style>
  <w:style w:type="paragraph" w:customStyle="1" w:styleId="StyleHeading212pt">
    <w:name w:val="Style Heading2 + 12 pt"/>
    <w:basedOn w:val="Heading20"/>
    <w:link w:val="StyleHeading212ptChar"/>
    <w:qFormat/>
    <w:rsid w:val="000A4C61"/>
    <w:rPr>
      <w:bCs/>
    </w:rPr>
  </w:style>
  <w:style w:type="character" w:customStyle="1" w:styleId="StyleHeading212ptChar">
    <w:name w:val="Style Heading2 + 12 pt Char"/>
    <w:link w:val="StyleHeading212pt"/>
    <w:rsid w:val="000A4C61"/>
    <w:rPr>
      <w:rFonts w:ascii="Calibri" w:eastAsia="Times New Roman" w:hAnsi="Calibri" w:cs="Calibri"/>
      <w:b/>
      <w:bCs/>
      <w:caps/>
      <w:sz w:val="22"/>
    </w:rPr>
  </w:style>
  <w:style w:type="paragraph" w:customStyle="1" w:styleId="Heading212pt">
    <w:name w:val="Heading2 + 12 pt"/>
    <w:basedOn w:val="StyleHeading212pt"/>
    <w:link w:val="Heading212ptChar"/>
    <w:qFormat/>
    <w:rsid w:val="000A4C61"/>
  </w:style>
  <w:style w:type="character" w:customStyle="1" w:styleId="Heading212ptChar">
    <w:name w:val="Heading2 + 12 pt Char"/>
    <w:link w:val="Heading212pt"/>
    <w:rsid w:val="000A4C61"/>
    <w:rPr>
      <w:rFonts w:ascii="Calibri" w:eastAsia="Times New Roman" w:hAnsi="Calibri" w:cs="Calibri"/>
      <w:b/>
      <w:bCs/>
      <w:caps/>
      <w:sz w:val="22"/>
    </w:rPr>
  </w:style>
  <w:style w:type="character" w:customStyle="1" w:styleId="StyleBoldText12pt10ptNotBoldKernat16pt">
    <w:name w:val="Style Bold Text 12 pt + 10 pt Not Bold Kern at 16 pt"/>
    <w:rsid w:val="000A4C6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0A4C61"/>
  </w:style>
  <w:style w:type="paragraph" w:customStyle="1" w:styleId="highlightcardtext">
    <w:name w:val="highlight card text"/>
    <w:basedOn w:val="evidencetext"/>
    <w:uiPriority w:val="99"/>
    <w:qFormat/>
    <w:rsid w:val="000A4C61"/>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0A4C61"/>
    <w:pPr>
      <w:ind w:left="1440" w:right="2016"/>
    </w:pPr>
    <w:rPr>
      <w:rFonts w:eastAsia="Calibri"/>
      <w:sz w:val="18"/>
      <w:u w:val="single"/>
      <w:lang w:val="en-US" w:eastAsia="en-US"/>
    </w:rPr>
  </w:style>
  <w:style w:type="paragraph" w:customStyle="1" w:styleId="underlinecard">
    <w:name w:val="underline card"/>
    <w:basedOn w:val="Normal"/>
    <w:uiPriority w:val="99"/>
    <w:qFormat/>
    <w:rsid w:val="000A4C61"/>
    <w:pPr>
      <w:ind w:left="1728" w:right="1728"/>
    </w:pPr>
    <w:rPr>
      <w:rFonts w:eastAsia="Calibri"/>
      <w:sz w:val="18"/>
      <w:u w:val="single"/>
    </w:rPr>
  </w:style>
  <w:style w:type="paragraph" w:customStyle="1" w:styleId="CardsChar2">
    <w:name w:val="Cards Char2"/>
    <w:basedOn w:val="Normal"/>
    <w:uiPriority w:val="99"/>
    <w:qFormat/>
    <w:rsid w:val="000A4C61"/>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0A4C61"/>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0A4C61"/>
    <w:rPr>
      <w:rFonts w:ascii="Calibri" w:eastAsia="Times New Roman" w:hAnsi="Calibri" w:cs="Calibri"/>
      <w:b/>
      <w:bCs/>
      <w:sz w:val="22"/>
    </w:rPr>
  </w:style>
  <w:style w:type="character" w:customStyle="1" w:styleId="UnderlinedCards">
    <w:name w:val="Underlined Cards"/>
    <w:rsid w:val="000A4C61"/>
    <w:rPr>
      <w:sz w:val="24"/>
      <w:szCs w:val="24"/>
      <w:u w:val="thick"/>
      <w:lang w:val="en-US" w:eastAsia="en-US" w:bidi="ar-SA"/>
    </w:rPr>
  </w:style>
  <w:style w:type="character" w:customStyle="1" w:styleId="CardsFont12ptCharCharCharCharCharCharCharCharChar">
    <w:name w:val="Cards + Font: 12 pt Char Char Char Char Char Char Char Char Char"/>
    <w:rsid w:val="000A4C61"/>
    <w:rPr>
      <w:sz w:val="24"/>
      <w:szCs w:val="24"/>
      <w:u w:val="thick"/>
      <w:lang w:val="en-US" w:eastAsia="en-US" w:bidi="ar-SA"/>
    </w:rPr>
  </w:style>
  <w:style w:type="character" w:customStyle="1" w:styleId="highlightcardtextChar">
    <w:name w:val="highlight card text Char"/>
    <w:rsid w:val="000A4C61"/>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0A4C61"/>
    <w:pPr>
      <w:ind w:left="1728" w:right="1728"/>
    </w:pPr>
    <w:rPr>
      <w:rFonts w:eastAsia="Times New Roman"/>
      <w:sz w:val="18"/>
    </w:rPr>
  </w:style>
  <w:style w:type="character" w:customStyle="1" w:styleId="CardTextCharCharCharCharChar">
    <w:name w:val="Card Text Char Char Char Char Char"/>
    <w:link w:val="CardTextCharCharCharChar"/>
    <w:rsid w:val="000A4C61"/>
    <w:rPr>
      <w:rFonts w:ascii="Calibri" w:eastAsia="Times New Roman" w:hAnsi="Calibri" w:cs="Calibri"/>
      <w:sz w:val="18"/>
    </w:rPr>
  </w:style>
  <w:style w:type="character" w:customStyle="1" w:styleId="TagsChar4">
    <w:name w:val="Tags Char4"/>
    <w:rsid w:val="000A4C61"/>
    <w:rPr>
      <w:b/>
      <w:lang w:val="en-US" w:eastAsia="en-US" w:bidi="ar-SA"/>
    </w:rPr>
  </w:style>
  <w:style w:type="character" w:customStyle="1" w:styleId="hit1">
    <w:name w:val="hit1"/>
    <w:rsid w:val="000A4C61"/>
    <w:rPr>
      <w:rFonts w:ascii="Verdana" w:hAnsi="Verdana" w:hint="default"/>
      <w:b/>
      <w:bCs/>
      <w:vanish w:val="0"/>
      <w:webHidden w:val="0"/>
      <w:color w:val="CC0033"/>
      <w:sz w:val="20"/>
      <w:szCs w:val="20"/>
      <w:specVanish w:val="0"/>
    </w:rPr>
  </w:style>
  <w:style w:type="character" w:customStyle="1" w:styleId="tightinline1">
    <w:name w:val="tightinline1"/>
    <w:rsid w:val="000A4C61"/>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0A4C61"/>
    <w:pPr>
      <w:ind w:left="1728" w:right="1728"/>
    </w:pPr>
    <w:rPr>
      <w:rFonts w:eastAsia="Calibri"/>
      <w:sz w:val="18"/>
    </w:rPr>
  </w:style>
  <w:style w:type="paragraph" w:customStyle="1" w:styleId="boldciteChar">
    <w:name w:val="bold cite Char"/>
    <w:basedOn w:val="Heading1"/>
    <w:uiPriority w:val="99"/>
    <w:qFormat/>
    <w:rsid w:val="000A4C61"/>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0A4C61"/>
    <w:rPr>
      <w:rFonts w:eastAsia="Calibri"/>
      <w:b/>
    </w:rPr>
  </w:style>
  <w:style w:type="character" w:customStyle="1" w:styleId="blsp-spelling-corrected">
    <w:name w:val="blsp-spelling-corrected"/>
    <w:rsid w:val="000A4C61"/>
  </w:style>
  <w:style w:type="character" w:customStyle="1" w:styleId="blsp-spelling-error">
    <w:name w:val="blsp-spelling-error"/>
    <w:rsid w:val="000A4C61"/>
  </w:style>
  <w:style w:type="character" w:customStyle="1" w:styleId="sup">
    <w:name w:val="sup"/>
    <w:rsid w:val="000A4C61"/>
  </w:style>
  <w:style w:type="character" w:customStyle="1" w:styleId="pgnum">
    <w:name w:val="pgnum"/>
    <w:rsid w:val="000A4C61"/>
  </w:style>
  <w:style w:type="character" w:customStyle="1" w:styleId="SmallFontCharChar">
    <w:name w:val="Small Font Char Char"/>
    <w:rsid w:val="000A4C61"/>
    <w:rPr>
      <w:rFonts w:ascii="Arial" w:hAnsi="Arial"/>
      <w:sz w:val="12"/>
      <w:szCs w:val="24"/>
      <w:lang w:val="en-US" w:eastAsia="en-US" w:bidi="ar-SA"/>
    </w:rPr>
  </w:style>
  <w:style w:type="paragraph" w:customStyle="1" w:styleId="textmargin">
    <w:name w:val="textmargin"/>
    <w:basedOn w:val="Normal"/>
    <w:uiPriority w:val="99"/>
    <w:qFormat/>
    <w:rsid w:val="000A4C61"/>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0A4C61"/>
    <w:pPr>
      <w:spacing w:before="100" w:beforeAutospacing="1" w:after="100" w:afterAutospacing="1"/>
    </w:pPr>
    <w:rPr>
      <w:rFonts w:eastAsia="Calibri"/>
      <w:color w:val="000000"/>
    </w:rPr>
  </w:style>
  <w:style w:type="paragraph" w:customStyle="1" w:styleId="header10">
    <w:name w:val="header1"/>
    <w:basedOn w:val="Normal"/>
    <w:uiPriority w:val="99"/>
    <w:qFormat/>
    <w:rsid w:val="000A4C61"/>
    <w:pPr>
      <w:spacing w:before="100" w:beforeAutospacing="1" w:after="100" w:afterAutospacing="1"/>
    </w:pPr>
    <w:rPr>
      <w:rFonts w:eastAsia="Calibri"/>
      <w:color w:val="000000"/>
    </w:rPr>
  </w:style>
  <w:style w:type="paragraph" w:customStyle="1" w:styleId="style10">
    <w:name w:val="style1"/>
    <w:basedOn w:val="Normal"/>
    <w:uiPriority w:val="99"/>
    <w:qFormat/>
    <w:rsid w:val="000A4C61"/>
    <w:rPr>
      <w:rFonts w:ascii="Verdana" w:eastAsia="Calibri" w:hAnsi="Verdana"/>
      <w:szCs w:val="20"/>
    </w:rPr>
  </w:style>
  <w:style w:type="paragraph" w:customStyle="1" w:styleId="correctindex">
    <w:name w:val="correct index"/>
    <w:basedOn w:val="Normal"/>
    <w:uiPriority w:val="99"/>
    <w:qFormat/>
    <w:rsid w:val="000A4C61"/>
    <w:rPr>
      <w:rFonts w:eastAsia="Calibri"/>
      <w:color w:val="000000"/>
    </w:rPr>
  </w:style>
  <w:style w:type="paragraph" w:customStyle="1" w:styleId="bc2">
    <w:name w:val="bc_2"/>
    <w:basedOn w:val="Normal"/>
    <w:uiPriority w:val="99"/>
    <w:qFormat/>
    <w:rsid w:val="000A4C61"/>
    <w:pPr>
      <w:spacing w:before="100" w:beforeAutospacing="1" w:after="100" w:afterAutospacing="1"/>
    </w:pPr>
    <w:rPr>
      <w:rFonts w:eastAsia="Calibri"/>
      <w:color w:val="000000"/>
    </w:rPr>
  </w:style>
  <w:style w:type="character" w:customStyle="1" w:styleId="bc21">
    <w:name w:val="bc_21"/>
    <w:rsid w:val="000A4C61"/>
  </w:style>
  <w:style w:type="paragraph" w:customStyle="1" w:styleId="style21">
    <w:name w:val="style2"/>
    <w:basedOn w:val="Normal"/>
    <w:uiPriority w:val="99"/>
    <w:qFormat/>
    <w:rsid w:val="000A4C61"/>
    <w:rPr>
      <w:rFonts w:ascii="Verdana" w:eastAsia="Calibri" w:hAnsi="Verdana"/>
      <w:szCs w:val="20"/>
    </w:rPr>
  </w:style>
  <w:style w:type="paragraph" w:customStyle="1" w:styleId="quote2">
    <w:name w:val="quote2"/>
    <w:basedOn w:val="Normal"/>
    <w:uiPriority w:val="99"/>
    <w:qFormat/>
    <w:rsid w:val="000A4C61"/>
    <w:rPr>
      <w:rFonts w:ascii="Verdana" w:eastAsia="Calibri" w:hAnsi="Verdana"/>
      <w:szCs w:val="20"/>
    </w:rPr>
  </w:style>
  <w:style w:type="character" w:customStyle="1" w:styleId="copystyle">
    <w:name w:val="copystyle"/>
    <w:rsid w:val="000A4C61"/>
  </w:style>
  <w:style w:type="paragraph" w:customStyle="1" w:styleId="BlockTitle10">
    <w:name w:val="Block Title #1"/>
    <w:basedOn w:val="Heading1"/>
    <w:qFormat/>
    <w:rsid w:val="000A4C61"/>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0A4C61"/>
    <w:rPr>
      <w:rFonts w:ascii="Arial" w:hAnsi="Arial" w:cs="Arial"/>
      <w:b/>
      <w:bCs/>
      <w:kern w:val="32"/>
      <w:sz w:val="24"/>
      <w:szCs w:val="24"/>
      <w:lang w:val="en-US" w:eastAsia="en-US" w:bidi="ar-SA"/>
    </w:rPr>
  </w:style>
  <w:style w:type="character" w:customStyle="1" w:styleId="ReadUnderline">
    <w:name w:val="Read Underline"/>
    <w:rsid w:val="000A4C61"/>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0A4C61"/>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0A4C61"/>
    <w:rPr>
      <w:rFonts w:ascii="Century Gothic" w:eastAsia="Times New Roman" w:hAnsi="Century Gothic" w:cs="Arial"/>
      <w:bCs/>
      <w:caps/>
      <w:spacing w:val="-20"/>
      <w:kern w:val="32"/>
      <w:sz w:val="36"/>
      <w:szCs w:val="32"/>
    </w:rPr>
  </w:style>
  <w:style w:type="paragraph" w:customStyle="1" w:styleId="CiteNormal">
    <w:name w:val="Cite Normal"/>
    <w:basedOn w:val="Normal"/>
    <w:autoRedefine/>
    <w:qFormat/>
    <w:rsid w:val="000A4C61"/>
    <w:rPr>
      <w:rFonts w:eastAsia="Times New Roman"/>
      <w:sz w:val="18"/>
    </w:rPr>
  </w:style>
  <w:style w:type="paragraph" w:customStyle="1" w:styleId="F4">
    <w:name w:val="F4"/>
    <w:basedOn w:val="Normal"/>
    <w:link w:val="F4Char"/>
    <w:qFormat/>
    <w:rsid w:val="000A4C61"/>
    <w:pPr>
      <w:ind w:left="288" w:right="288"/>
    </w:pPr>
    <w:rPr>
      <w:rFonts w:eastAsia="Times New Roman"/>
      <w:szCs w:val="20"/>
      <w:u w:val="single"/>
    </w:rPr>
  </w:style>
  <w:style w:type="character" w:customStyle="1" w:styleId="F4Char">
    <w:name w:val="F4 Char"/>
    <w:link w:val="F4"/>
    <w:rsid w:val="000A4C61"/>
    <w:rPr>
      <w:rFonts w:ascii="Calibri" w:eastAsia="Times New Roman" w:hAnsi="Calibri" w:cs="Calibri"/>
      <w:sz w:val="22"/>
      <w:szCs w:val="20"/>
      <w:u w:val="single"/>
    </w:rPr>
  </w:style>
  <w:style w:type="paragraph" w:customStyle="1" w:styleId="StyleCARD">
    <w:name w:val="Style CARD +"/>
    <w:basedOn w:val="Normal"/>
    <w:link w:val="StyleCARDChar"/>
    <w:qFormat/>
    <w:rsid w:val="000A4C61"/>
    <w:pPr>
      <w:ind w:left="300" w:right="288"/>
    </w:pPr>
    <w:rPr>
      <w:rFonts w:eastAsia="Times New Roman"/>
      <w:szCs w:val="20"/>
    </w:rPr>
  </w:style>
  <w:style w:type="character" w:customStyle="1" w:styleId="StyleCARDChar">
    <w:name w:val="Style CARD + Char"/>
    <w:link w:val="StyleCARD"/>
    <w:rsid w:val="000A4C61"/>
    <w:rPr>
      <w:rFonts w:ascii="Calibri" w:eastAsia="Times New Roman" w:hAnsi="Calibri" w:cs="Calibri"/>
      <w:sz w:val="22"/>
      <w:szCs w:val="20"/>
    </w:rPr>
  </w:style>
  <w:style w:type="character" w:customStyle="1" w:styleId="noiconheadline">
    <w:name w:val="noicon_headline"/>
    <w:rsid w:val="000A4C61"/>
  </w:style>
  <w:style w:type="character" w:customStyle="1" w:styleId="BlockTitleCharChar">
    <w:name w:val="Block Title Char Char"/>
    <w:rsid w:val="000A4C61"/>
    <w:rPr>
      <w:rFonts w:ascii="Georgia" w:hAnsi="Georgia" w:cs="Arial"/>
      <w:b/>
      <w:bCs/>
      <w:kern w:val="32"/>
      <w:sz w:val="28"/>
      <w:szCs w:val="32"/>
      <w:lang w:val="en-US" w:eastAsia="en-US" w:bidi="ar-SA"/>
    </w:rPr>
  </w:style>
  <w:style w:type="paragraph" w:styleId="MacroText">
    <w:name w:val="macro"/>
    <w:link w:val="MacroTextChar"/>
    <w:rsid w:val="000A4C6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0A4C61"/>
    <w:rPr>
      <w:rFonts w:ascii="Courier New" w:eastAsia="Times New Roman" w:hAnsi="Courier New" w:cs="Courier New"/>
      <w:sz w:val="20"/>
      <w:szCs w:val="20"/>
    </w:rPr>
  </w:style>
  <w:style w:type="character" w:customStyle="1" w:styleId="pp1">
    <w:name w:val="pp1"/>
    <w:rsid w:val="000A4C61"/>
    <w:rPr>
      <w:rFonts w:ascii="Times New Roman" w:hAnsi="Times New Roman" w:cs="Times New Roman" w:hint="default"/>
      <w:i w:val="0"/>
      <w:iCs w:val="0"/>
      <w:smallCaps w:val="0"/>
      <w:sz w:val="30"/>
      <w:szCs w:val="30"/>
    </w:rPr>
  </w:style>
  <w:style w:type="character" w:customStyle="1" w:styleId="prbodytext1">
    <w:name w:val="pr_bodytext1"/>
    <w:rsid w:val="000A4C61"/>
    <w:rPr>
      <w:rFonts w:ascii="Arial" w:hAnsi="Arial" w:cs="Arial" w:hint="default"/>
      <w:sz w:val="20"/>
      <w:szCs w:val="20"/>
    </w:rPr>
  </w:style>
  <w:style w:type="character" w:customStyle="1" w:styleId="marrontitulobig">
    <w:name w:val="marron_titulo_big"/>
    <w:rsid w:val="000A4C61"/>
  </w:style>
  <w:style w:type="character" w:customStyle="1" w:styleId="articlehead">
    <w:name w:val="articlehead"/>
    <w:rsid w:val="000A4C61"/>
  </w:style>
  <w:style w:type="character" w:customStyle="1" w:styleId="lead">
    <w:name w:val="lead"/>
    <w:rsid w:val="000A4C61"/>
  </w:style>
  <w:style w:type="character" w:customStyle="1" w:styleId="manchettebig2">
    <w:name w:val="manchettebig2"/>
    <w:rsid w:val="000A4C61"/>
  </w:style>
  <w:style w:type="character" w:customStyle="1" w:styleId="blue3">
    <w:name w:val="blue3"/>
    <w:rsid w:val="000A4C61"/>
  </w:style>
  <w:style w:type="paragraph" w:customStyle="1" w:styleId="issuedetails">
    <w:name w:val="issue_details"/>
    <w:basedOn w:val="Normal"/>
    <w:uiPriority w:val="99"/>
    <w:qFormat/>
    <w:rsid w:val="000A4C61"/>
    <w:pPr>
      <w:spacing w:before="100" w:beforeAutospacing="1" w:after="100" w:afterAutospacing="1"/>
    </w:pPr>
    <w:rPr>
      <w:rFonts w:eastAsia="Times New Roman"/>
    </w:rPr>
  </w:style>
  <w:style w:type="character" w:customStyle="1" w:styleId="over-title">
    <w:name w:val="over-title"/>
    <w:rsid w:val="000A4C61"/>
  </w:style>
  <w:style w:type="character" w:customStyle="1" w:styleId="contentheader">
    <w:name w:val="contentheader"/>
    <w:rsid w:val="000A4C61"/>
  </w:style>
  <w:style w:type="paragraph" w:customStyle="1" w:styleId="TxBrp2">
    <w:name w:val="TxBr_p2"/>
    <w:basedOn w:val="Normal"/>
    <w:qFormat/>
    <w:rsid w:val="000A4C61"/>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0A4C61"/>
    <w:rPr>
      <w:rFonts w:eastAsia="SimSun"/>
      <w:szCs w:val="24"/>
      <w:lang w:val="en-US" w:eastAsia="zh-CN" w:bidi="ar-SA"/>
    </w:rPr>
  </w:style>
  <w:style w:type="character" w:customStyle="1" w:styleId="tagscharchar0">
    <w:name w:val="tagscharchar"/>
    <w:rsid w:val="000A4C61"/>
  </w:style>
  <w:style w:type="character" w:customStyle="1" w:styleId="FontStyle13">
    <w:name w:val="Font Style13"/>
    <w:uiPriority w:val="99"/>
    <w:rsid w:val="000A4C61"/>
    <w:rPr>
      <w:rFonts w:ascii="Times New Roman" w:hAnsi="Times New Roman" w:cs="Times New Roman"/>
      <w:sz w:val="18"/>
      <w:szCs w:val="18"/>
    </w:rPr>
  </w:style>
  <w:style w:type="character" w:customStyle="1" w:styleId="FontStyle14">
    <w:name w:val="Font Style14"/>
    <w:uiPriority w:val="99"/>
    <w:rsid w:val="000A4C61"/>
    <w:rPr>
      <w:rFonts w:ascii="Times New Roman" w:hAnsi="Times New Roman" w:cs="Times New Roman"/>
      <w:i/>
      <w:iCs/>
      <w:sz w:val="18"/>
      <w:szCs w:val="18"/>
    </w:rPr>
  </w:style>
  <w:style w:type="character" w:customStyle="1" w:styleId="FontStyle15">
    <w:name w:val="Font Style15"/>
    <w:uiPriority w:val="99"/>
    <w:rsid w:val="000A4C61"/>
    <w:rPr>
      <w:rFonts w:ascii="Times New Roman" w:hAnsi="Times New Roman" w:cs="Times New Roman"/>
      <w:b/>
      <w:bCs/>
      <w:sz w:val="18"/>
      <w:szCs w:val="18"/>
    </w:rPr>
  </w:style>
  <w:style w:type="character" w:customStyle="1" w:styleId="FontStyle16">
    <w:name w:val="Font Style16"/>
    <w:uiPriority w:val="99"/>
    <w:rsid w:val="000A4C61"/>
    <w:rPr>
      <w:rFonts w:ascii="Times New Roman" w:hAnsi="Times New Roman" w:cs="Times New Roman"/>
      <w:b/>
      <w:bCs/>
      <w:spacing w:val="-20"/>
      <w:sz w:val="16"/>
      <w:szCs w:val="16"/>
    </w:rPr>
  </w:style>
  <w:style w:type="character" w:customStyle="1" w:styleId="FontStyle17">
    <w:name w:val="Font Style17"/>
    <w:uiPriority w:val="99"/>
    <w:rsid w:val="000A4C61"/>
    <w:rPr>
      <w:rFonts w:ascii="Times New Roman" w:hAnsi="Times New Roman" w:cs="Times New Roman"/>
      <w:b/>
      <w:bCs/>
      <w:sz w:val="10"/>
      <w:szCs w:val="10"/>
    </w:rPr>
  </w:style>
  <w:style w:type="character" w:customStyle="1" w:styleId="in-widget">
    <w:name w:val="in-widget"/>
    <w:rsid w:val="000A4C61"/>
  </w:style>
  <w:style w:type="paragraph" w:customStyle="1" w:styleId="bodycopyindent">
    <w:name w:val="bodycopyindent"/>
    <w:basedOn w:val="Normal"/>
    <w:uiPriority w:val="99"/>
    <w:qFormat/>
    <w:rsid w:val="000A4C61"/>
    <w:pPr>
      <w:spacing w:before="100" w:beforeAutospacing="1" w:after="100" w:afterAutospacing="1"/>
    </w:pPr>
    <w:rPr>
      <w:rFonts w:eastAsia="Times New Roman"/>
    </w:rPr>
  </w:style>
  <w:style w:type="character" w:customStyle="1" w:styleId="copyright">
    <w:name w:val="copyright"/>
    <w:rsid w:val="000A4C61"/>
  </w:style>
  <w:style w:type="character" w:customStyle="1" w:styleId="spanstyle">
    <w:name w:val="spanstyle"/>
    <w:rsid w:val="000A4C61"/>
  </w:style>
  <w:style w:type="paragraph" w:customStyle="1" w:styleId="tussenkop">
    <w:name w:val="tussenkop"/>
    <w:basedOn w:val="Normal"/>
    <w:uiPriority w:val="99"/>
    <w:qFormat/>
    <w:rsid w:val="000A4C61"/>
    <w:pPr>
      <w:spacing w:before="100" w:beforeAutospacing="1" w:after="100" w:afterAutospacing="1"/>
    </w:pPr>
    <w:rPr>
      <w:rFonts w:eastAsia="Times New Roman"/>
    </w:rPr>
  </w:style>
  <w:style w:type="character" w:customStyle="1" w:styleId="docnumbertitle">
    <w:name w:val="doc_number_title"/>
    <w:basedOn w:val="DefaultParagraphFont"/>
    <w:rsid w:val="000A4C61"/>
  </w:style>
  <w:style w:type="paragraph" w:customStyle="1" w:styleId="Style6">
    <w:name w:val="Style6"/>
    <w:basedOn w:val="Normal"/>
    <w:link w:val="Style6Char"/>
    <w:autoRedefine/>
    <w:qFormat/>
    <w:rsid w:val="000A4C61"/>
    <w:rPr>
      <w:b/>
    </w:rPr>
  </w:style>
  <w:style w:type="character" w:customStyle="1" w:styleId="Style6Char">
    <w:name w:val="Style6 Char"/>
    <w:basedOn w:val="DefaultParagraphFont"/>
    <w:link w:val="Style6"/>
    <w:rsid w:val="000A4C61"/>
    <w:rPr>
      <w:rFonts w:ascii="Calibri" w:hAnsi="Calibri" w:cs="Calibri"/>
      <w:b/>
      <w:sz w:val="22"/>
    </w:rPr>
  </w:style>
  <w:style w:type="paragraph" w:customStyle="1" w:styleId="Style11">
    <w:name w:val="Style11"/>
    <w:basedOn w:val="Normal"/>
    <w:link w:val="Style11Char"/>
    <w:qFormat/>
    <w:rsid w:val="000A4C61"/>
    <w:rPr>
      <w:rFonts w:asciiTheme="minorHAnsi" w:hAnsiTheme="minorHAnsi" w:cstheme="minorBidi"/>
      <w:b/>
      <w:sz w:val="24"/>
      <w:u w:val="thick"/>
    </w:rPr>
  </w:style>
  <w:style w:type="paragraph" w:customStyle="1" w:styleId="Style12">
    <w:name w:val="Style12"/>
    <w:basedOn w:val="Normal"/>
    <w:link w:val="Style12Char"/>
    <w:qFormat/>
    <w:rsid w:val="000A4C61"/>
    <w:rPr>
      <w:rFonts w:asciiTheme="minorHAnsi" w:hAnsiTheme="minorHAnsi" w:cstheme="minorBidi"/>
      <w:b/>
      <w:sz w:val="24"/>
      <w:u w:val="thick"/>
    </w:rPr>
  </w:style>
  <w:style w:type="character" w:customStyle="1" w:styleId="StyleUnderlineChar9ptBorderSinglesolidlineAuto0">
    <w:name w:val="Style Underline Char + 9 pt Border: : (Single solid line Auto  0..."/>
    <w:basedOn w:val="DefaultParagraphFont"/>
    <w:rsid w:val="000A4C61"/>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0A4C61"/>
    <w:rPr>
      <w:rFonts w:asciiTheme="minorHAnsi" w:hAnsiTheme="minorHAnsi" w:cstheme="minorBid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0A4C61"/>
    <w:rPr>
      <w:rFonts w:asciiTheme="minorHAnsi" w:hAnsiTheme="minorHAnsi" w:cstheme="minorBidi"/>
      <w:b/>
      <w:sz w:val="24"/>
      <w:u w:val="single"/>
    </w:rPr>
  </w:style>
  <w:style w:type="character" w:customStyle="1" w:styleId="StyleStyleBoldUnderlineIntenseEmphasisUnderlineapple-style-s">
    <w:name w:val="Style Style Bold UnderlineIntense EmphasisUnderlineapple-style-s..."/>
    <w:basedOn w:val="DefaultParagraphFont"/>
    <w:rsid w:val="000A4C61"/>
    <w:rPr>
      <w:b w:val="0"/>
      <w:bCs w:val="0"/>
      <w:sz w:val="22"/>
      <w:u w:val="single"/>
      <w:bdr w:val="none" w:sz="0" w:space="0" w:color="auto"/>
    </w:rPr>
  </w:style>
  <w:style w:type="paragraph" w:customStyle="1" w:styleId="Cardd">
    <w:name w:val="Cardd"/>
    <w:basedOn w:val="Normal"/>
    <w:uiPriority w:val="4"/>
    <w:qFormat/>
    <w:rsid w:val="000A4C61"/>
    <w:pPr>
      <w:ind w:left="288" w:right="288"/>
    </w:pPr>
  </w:style>
  <w:style w:type="character" w:customStyle="1" w:styleId="erasure">
    <w:name w:val="erasure"/>
    <w:rsid w:val="000A4C61"/>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0A4C61"/>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0A4C61"/>
    <w:rPr>
      <w:rFonts w:ascii="Consolas" w:hAnsi="Consolas" w:cs="Consolas"/>
      <w:sz w:val="20"/>
      <w:szCs w:val="20"/>
    </w:rPr>
  </w:style>
  <w:style w:type="paragraph" w:customStyle="1" w:styleId="Tagline0">
    <w:name w:val="Tagline"/>
    <w:basedOn w:val="Normal"/>
    <w:link w:val="TaglineChar"/>
    <w:qFormat/>
    <w:rsid w:val="000A4C61"/>
    <w:pPr>
      <w:spacing w:line="256" w:lineRule="auto"/>
    </w:pPr>
    <w:rPr>
      <w:b/>
      <w:sz w:val="26"/>
    </w:rPr>
  </w:style>
  <w:style w:type="paragraph" w:customStyle="1" w:styleId="StyleHeading3BlockLatinBodyCalibri">
    <w:name w:val="Style Heading 3Block + (Latin) +Body (Calibri)"/>
    <w:basedOn w:val="Heading3"/>
    <w:rsid w:val="000A4C61"/>
    <w:rPr>
      <w:caps/>
    </w:rPr>
  </w:style>
  <w:style w:type="paragraph" w:customStyle="1" w:styleId="StyleHeading4Tagheading2Heading2Char2CharHeading2Char1">
    <w:name w:val="Style Heading 4Tagheading 2Heading 2 Char2 CharHeading 2 Char1 ..."/>
    <w:basedOn w:val="Heading4"/>
    <w:rsid w:val="000A4C61"/>
    <w:rPr>
      <w:iCs/>
    </w:rPr>
  </w:style>
  <w:style w:type="character" w:customStyle="1" w:styleId="StyleStyleBoldUnderlineIntenseEmphasisUnderlineStyleapple-s1">
    <w:name w:val="Style Style Bold UnderlineIntense EmphasisUnderlineStyleapple-s...1"/>
    <w:basedOn w:val="DefaultParagraphFont"/>
    <w:rsid w:val="000A4C61"/>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0A4C61"/>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0A4C61"/>
    <w:pPr>
      <w:ind w:left="720"/>
      <w:contextualSpacing/>
    </w:pPr>
  </w:style>
  <w:style w:type="character" w:customStyle="1" w:styleId="arial11">
    <w:name w:val="arial_11"/>
    <w:basedOn w:val="DefaultParagraphFont"/>
    <w:rsid w:val="000A4C61"/>
  </w:style>
  <w:style w:type="character" w:customStyle="1" w:styleId="articleauthor">
    <w:name w:val="articleauthor"/>
    <w:basedOn w:val="DefaultParagraphFont"/>
    <w:rsid w:val="000A4C61"/>
  </w:style>
  <w:style w:type="character" w:customStyle="1" w:styleId="article-date">
    <w:name w:val="article-date"/>
    <w:basedOn w:val="DefaultParagraphFont"/>
    <w:rsid w:val="000A4C61"/>
  </w:style>
  <w:style w:type="character" w:customStyle="1" w:styleId="bodysubtoc">
    <w:name w:val="bodysubtoc"/>
    <w:basedOn w:val="DefaultParagraphFont"/>
    <w:rsid w:val="000A4C61"/>
  </w:style>
  <w:style w:type="character" w:customStyle="1" w:styleId="lefttitlesmaller">
    <w:name w:val="lefttitlesmaller"/>
    <w:basedOn w:val="DefaultParagraphFont"/>
    <w:rsid w:val="000A4C61"/>
  </w:style>
  <w:style w:type="character" w:customStyle="1" w:styleId="mb">
    <w:name w:val="mb"/>
    <w:basedOn w:val="DefaultParagraphFont"/>
    <w:rsid w:val="000A4C61"/>
  </w:style>
  <w:style w:type="character" w:customStyle="1" w:styleId="field-content">
    <w:name w:val="field-content"/>
    <w:basedOn w:val="DefaultParagraphFont"/>
    <w:rsid w:val="000A4C61"/>
  </w:style>
  <w:style w:type="character" w:customStyle="1" w:styleId="submitted-date">
    <w:name w:val="submitted-date"/>
    <w:basedOn w:val="DefaultParagraphFont"/>
    <w:rsid w:val="000A4C61"/>
  </w:style>
  <w:style w:type="character" w:customStyle="1" w:styleId="submitted-time">
    <w:name w:val="submitted-time"/>
    <w:basedOn w:val="DefaultParagraphFont"/>
    <w:rsid w:val="000A4C61"/>
  </w:style>
  <w:style w:type="paragraph" w:customStyle="1" w:styleId="date-comments">
    <w:name w:val="date-comments"/>
    <w:basedOn w:val="Normal"/>
    <w:uiPriority w:val="99"/>
    <w:qFormat/>
    <w:rsid w:val="000A4C61"/>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0A4C61"/>
    <w:pPr>
      <w:spacing w:line="181" w:lineRule="atLeast"/>
    </w:pPr>
    <w:rPr>
      <w:rFonts w:ascii="Sabon LT Std" w:eastAsia="MS Mincho" w:hAnsi="Sabon LT Std"/>
      <w:color w:val="auto"/>
      <w:sz w:val="20"/>
    </w:rPr>
  </w:style>
  <w:style w:type="character" w:customStyle="1" w:styleId="A2">
    <w:name w:val="A2"/>
    <w:uiPriority w:val="99"/>
    <w:rsid w:val="000A4C61"/>
    <w:rPr>
      <w:rFonts w:cs="Sabon LT Std"/>
      <w:color w:val="000000"/>
      <w:sz w:val="15"/>
      <w:szCs w:val="15"/>
    </w:rPr>
  </w:style>
  <w:style w:type="paragraph" w:customStyle="1" w:styleId="Pa15">
    <w:name w:val="Pa15"/>
    <w:basedOn w:val="Default"/>
    <w:next w:val="Default"/>
    <w:uiPriority w:val="99"/>
    <w:qFormat/>
    <w:rsid w:val="000A4C61"/>
    <w:pPr>
      <w:spacing w:line="241" w:lineRule="atLeast"/>
    </w:pPr>
    <w:rPr>
      <w:rFonts w:ascii="Sabon LT Std" w:eastAsia="MS Mincho" w:hAnsi="Sabon LT Std"/>
      <w:color w:val="auto"/>
      <w:sz w:val="20"/>
    </w:rPr>
  </w:style>
  <w:style w:type="character" w:customStyle="1" w:styleId="searchword">
    <w:name w:val="searchword"/>
    <w:basedOn w:val="DefaultParagraphFont"/>
    <w:rsid w:val="000A4C61"/>
  </w:style>
  <w:style w:type="character" w:customStyle="1" w:styleId="meta-prep">
    <w:name w:val="meta-prep"/>
    <w:basedOn w:val="DefaultParagraphFont"/>
    <w:rsid w:val="000A4C61"/>
  </w:style>
  <w:style w:type="character" w:customStyle="1" w:styleId="entry-date">
    <w:name w:val="entry-date"/>
    <w:basedOn w:val="DefaultParagraphFont"/>
    <w:rsid w:val="000A4C61"/>
  </w:style>
  <w:style w:type="paragraph" w:customStyle="1" w:styleId="Shrink6">
    <w:name w:val="Shrink 6"/>
    <w:basedOn w:val="Normal"/>
    <w:qFormat/>
    <w:rsid w:val="000A4C61"/>
    <w:rPr>
      <w:rFonts w:eastAsia="Calibri"/>
      <w:sz w:val="12"/>
    </w:rPr>
  </w:style>
  <w:style w:type="paragraph" w:customStyle="1" w:styleId="HeaderCharCharCharCharCharCharCharCha">
    <w:name w:val="Header Char Char Char Char Char Char Char Cha"/>
    <w:aliases w:val="Char Char Char Cha"/>
    <w:basedOn w:val="Normal"/>
    <w:qFormat/>
    <w:rsid w:val="000A4C61"/>
    <w:pPr>
      <w:spacing w:before="100" w:beforeAutospacing="1" w:after="100" w:afterAutospacing="1"/>
    </w:pPr>
    <w:rPr>
      <w:rFonts w:eastAsia="Times New Roman"/>
    </w:rPr>
  </w:style>
  <w:style w:type="character" w:customStyle="1" w:styleId="CiteReal0">
    <w:name w:val="CiteReal"/>
    <w:uiPriority w:val="1"/>
    <w:qFormat/>
    <w:rsid w:val="000A4C61"/>
    <w:rPr>
      <w:rFonts w:ascii="Arial" w:hAnsi="Arial"/>
      <w:b/>
      <w:sz w:val="24"/>
      <w:u w:val="single"/>
    </w:rPr>
  </w:style>
  <w:style w:type="paragraph" w:customStyle="1" w:styleId="10ptfont">
    <w:name w:val="10pt font"/>
    <w:basedOn w:val="Normal"/>
    <w:link w:val="10ptfontChar"/>
    <w:autoRedefine/>
    <w:rsid w:val="000A4C61"/>
    <w:rPr>
      <w:rFonts w:eastAsia="Times New Roman"/>
    </w:rPr>
  </w:style>
  <w:style w:type="character" w:customStyle="1" w:styleId="10ptfontChar">
    <w:name w:val="10pt font Char"/>
    <w:link w:val="10ptfont"/>
    <w:rsid w:val="000A4C61"/>
    <w:rPr>
      <w:rFonts w:ascii="Calibri" w:eastAsia="Times New Roman" w:hAnsi="Calibri" w:cs="Calibri"/>
      <w:sz w:val="22"/>
    </w:rPr>
  </w:style>
  <w:style w:type="character" w:customStyle="1" w:styleId="HIGHLIGHT1">
    <w:name w:val="HIGHLIGHT"/>
    <w:uiPriority w:val="1"/>
    <w:qFormat/>
    <w:rsid w:val="000A4C61"/>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0A4C61"/>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0A4C61"/>
    <w:pPr>
      <w:suppressAutoHyphens/>
      <w:spacing w:before="280" w:after="280"/>
    </w:pPr>
    <w:rPr>
      <w:color w:val="000000"/>
    </w:rPr>
  </w:style>
  <w:style w:type="character" w:customStyle="1" w:styleId="StyleIntenseReferenceGaramond">
    <w:name w:val="Style Intense Reference + Garamond"/>
    <w:rsid w:val="000A4C61"/>
    <w:rPr>
      <w:rFonts w:ascii="Garamond" w:hAnsi="Garamond"/>
      <w:bCs/>
      <w:color w:val="auto"/>
      <w:spacing w:val="5"/>
      <w:sz w:val="20"/>
      <w:u w:val="single"/>
    </w:rPr>
  </w:style>
  <w:style w:type="character" w:customStyle="1" w:styleId="StyleIntenseReferenceGaramondBold">
    <w:name w:val="Style Intense Reference + Garamond Bold"/>
    <w:rsid w:val="000A4C61"/>
    <w:rPr>
      <w:rFonts w:ascii="Garamond" w:hAnsi="Garamond"/>
      <w:b/>
      <w:bCs/>
      <w:color w:val="auto"/>
      <w:spacing w:val="5"/>
      <w:sz w:val="20"/>
      <w:u w:val="single"/>
    </w:rPr>
  </w:style>
  <w:style w:type="character" w:customStyle="1" w:styleId="newstime">
    <w:name w:val="newstime"/>
    <w:basedOn w:val="DefaultParagraphFont"/>
    <w:rsid w:val="000A4C61"/>
  </w:style>
  <w:style w:type="character" w:customStyle="1" w:styleId="IntenseReference1">
    <w:name w:val="Intense Reference1"/>
    <w:qFormat/>
    <w:rsid w:val="000A4C61"/>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0A4C61"/>
    <w:rPr>
      <w:rFonts w:ascii="Garamond" w:hAnsi="Garamond"/>
      <w:b/>
      <w:sz w:val="24"/>
      <w:szCs w:val="26"/>
      <w:bdr w:val="none" w:sz="0" w:space="0" w:color="auto"/>
      <w:shd w:val="clear" w:color="auto" w:fill="FFFF00"/>
    </w:rPr>
  </w:style>
  <w:style w:type="character" w:customStyle="1" w:styleId="ilad1">
    <w:name w:val="il_ad1"/>
    <w:rsid w:val="000A4C61"/>
    <w:rPr>
      <w:vanish/>
      <w:webHidden w:val="0"/>
      <w:color w:val="000000"/>
      <w:u w:val="single"/>
      <w:specVanish/>
    </w:rPr>
  </w:style>
  <w:style w:type="character" w:customStyle="1" w:styleId="ThickUnderlineCharChar">
    <w:name w:val="Thick Underline Char Char"/>
    <w:rsid w:val="000A4C61"/>
    <w:rPr>
      <w:sz w:val="24"/>
      <w:szCs w:val="24"/>
      <w:u w:val="thick"/>
      <w:lang w:val="en-US" w:eastAsia="en-US" w:bidi="ar-SA"/>
    </w:rPr>
  </w:style>
  <w:style w:type="character" w:customStyle="1" w:styleId="Underline21">
    <w:name w:val="Underline 2"/>
    <w:basedOn w:val="DefaultParagraphFont"/>
    <w:uiPriority w:val="1"/>
    <w:qFormat/>
    <w:rsid w:val="000A4C61"/>
    <w:rPr>
      <w:b/>
      <w:u w:val="single"/>
    </w:rPr>
  </w:style>
  <w:style w:type="paragraph" w:customStyle="1" w:styleId="first">
    <w:name w:val="first"/>
    <w:basedOn w:val="Normal"/>
    <w:qFormat/>
    <w:rsid w:val="000A4C61"/>
    <w:pPr>
      <w:spacing w:before="100" w:beforeAutospacing="1" w:after="100" w:afterAutospacing="1"/>
    </w:pPr>
    <w:rPr>
      <w:rFonts w:eastAsia="Times New Roman"/>
    </w:rPr>
  </w:style>
  <w:style w:type="character" w:customStyle="1" w:styleId="tx">
    <w:name w:val="tx"/>
    <w:basedOn w:val="DefaultParagraphFont"/>
    <w:rsid w:val="000A4C61"/>
  </w:style>
  <w:style w:type="character" w:customStyle="1" w:styleId="oneclick-link">
    <w:name w:val="oneclick-link"/>
    <w:basedOn w:val="DefaultParagraphFont"/>
    <w:rsid w:val="000A4C61"/>
  </w:style>
  <w:style w:type="paragraph" w:customStyle="1" w:styleId="StyleHeading4TagsmalltextBigcardbodyNormalTagNotBold">
    <w:name w:val="Style Heading 4Tagsmall textBig cardbodyNormal Tag + Not Bold"/>
    <w:basedOn w:val="Heading4"/>
    <w:qFormat/>
    <w:rsid w:val="000A4C61"/>
    <w:rPr>
      <w:bCs w:val="0"/>
    </w:rPr>
  </w:style>
  <w:style w:type="character" w:customStyle="1" w:styleId="BlockHeadingsCharCharChar">
    <w:name w:val="Block Headings Char Char Char"/>
    <w:locked/>
    <w:rsid w:val="000A4C61"/>
  </w:style>
  <w:style w:type="paragraph" w:customStyle="1" w:styleId="BlockHeadingsCharChar">
    <w:name w:val="Block Headings Char Char"/>
    <w:basedOn w:val="Normal"/>
    <w:qFormat/>
    <w:rsid w:val="000A4C61"/>
  </w:style>
  <w:style w:type="character" w:customStyle="1" w:styleId="CitesCharCharCharChar">
    <w:name w:val="Cites Char Char Char Char"/>
    <w:locked/>
    <w:rsid w:val="000A4C61"/>
  </w:style>
  <w:style w:type="character" w:customStyle="1" w:styleId="TagsChar1CharChar">
    <w:name w:val="Tags Char1 Char Char"/>
    <w:locked/>
    <w:rsid w:val="000A4C61"/>
  </w:style>
  <w:style w:type="paragraph" w:customStyle="1" w:styleId="TagsChar1Char">
    <w:name w:val="Tags Char1 Char"/>
    <w:basedOn w:val="Normal"/>
    <w:qFormat/>
    <w:rsid w:val="000A4C61"/>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0A4C61"/>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0A4C61"/>
  </w:style>
  <w:style w:type="character" w:customStyle="1" w:styleId="CardsFont6ptCharCharChar">
    <w:name w:val="Cards + Font: 6 pt Char Char Char"/>
    <w:locked/>
    <w:rsid w:val="000A4C61"/>
  </w:style>
  <w:style w:type="character" w:customStyle="1" w:styleId="CardsUnderlineChar">
    <w:name w:val="Cards + Underline Char"/>
    <w:locked/>
    <w:rsid w:val="000A4C61"/>
  </w:style>
  <w:style w:type="paragraph" w:customStyle="1" w:styleId="CardsUnderline">
    <w:name w:val="Cards + Underline"/>
    <w:basedOn w:val="Normal"/>
    <w:next w:val="Style3"/>
    <w:qFormat/>
    <w:rsid w:val="000A4C61"/>
  </w:style>
  <w:style w:type="paragraph" w:customStyle="1" w:styleId="StyleNormalWebNormalWebChar1CharNormalWebCharCharC">
    <w:name w:val="Style Normal (Web)Normal (Web) Char1 CharNormal (Web) Char Char C..."/>
    <w:basedOn w:val="Title"/>
    <w:qFormat/>
    <w:rsid w:val="000A4C61"/>
    <w:pPr>
      <w:outlineLvl w:val="9"/>
    </w:pPr>
    <w:rPr>
      <w:rFonts w:ascii="Georgia" w:hAnsi="Georgia"/>
      <w:sz w:val="22"/>
      <w:u w:val="none"/>
    </w:rPr>
  </w:style>
  <w:style w:type="paragraph" w:customStyle="1" w:styleId="Reference">
    <w:name w:val="Reference"/>
    <w:qFormat/>
    <w:rsid w:val="000A4C61"/>
    <w:pPr>
      <w:spacing w:after="200" w:line="276"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qFormat/>
    <w:rsid w:val="000A4C61"/>
    <w:rPr>
      <w:bCs w:val="0"/>
      <w:caps/>
    </w:rPr>
  </w:style>
  <w:style w:type="paragraph" w:customStyle="1" w:styleId="Blocktitle3">
    <w:name w:val="Block title"/>
    <w:basedOn w:val="Heading1"/>
    <w:next w:val="Debate-EmphasizedText-F5"/>
    <w:autoRedefine/>
    <w:qFormat/>
    <w:rsid w:val="000A4C61"/>
    <w:rPr>
      <w:bCs w:val="0"/>
      <w:caps/>
    </w:rPr>
  </w:style>
  <w:style w:type="paragraph" w:customStyle="1" w:styleId="SmallCite">
    <w:name w:val="Small Cite"/>
    <w:basedOn w:val="Normal"/>
    <w:next w:val="BlockHeading1"/>
    <w:qFormat/>
    <w:rsid w:val="000A4C61"/>
  </w:style>
  <w:style w:type="paragraph" w:customStyle="1" w:styleId="links1">
    <w:name w:val="links1"/>
    <w:basedOn w:val="Normal"/>
    <w:qFormat/>
    <w:rsid w:val="000A4C61"/>
  </w:style>
  <w:style w:type="paragraph" w:customStyle="1" w:styleId="endtext">
    <w:name w:val="endtext"/>
    <w:basedOn w:val="Normal"/>
    <w:next w:val="CardTag"/>
    <w:qFormat/>
    <w:rsid w:val="000A4C61"/>
  </w:style>
  <w:style w:type="paragraph" w:customStyle="1" w:styleId="g">
    <w:name w:val="g"/>
    <w:basedOn w:val="Normal"/>
    <w:next w:val="Paste"/>
    <w:qFormat/>
    <w:rsid w:val="000A4C61"/>
  </w:style>
  <w:style w:type="paragraph" w:customStyle="1" w:styleId="Repeatheader">
    <w:name w:val="Repeat header"/>
    <w:basedOn w:val="Normal"/>
    <w:next w:val="noindent"/>
    <w:autoRedefine/>
    <w:qFormat/>
    <w:rsid w:val="000A4C61"/>
  </w:style>
  <w:style w:type="paragraph" w:customStyle="1" w:styleId="StyleCardNotUnderlined8pt">
    <w:name w:val="Style Card Not Underlined + 8 pt"/>
    <w:basedOn w:val="Debate-CardTextUnderlined-F3"/>
    <w:next w:val="endtext"/>
    <w:qFormat/>
    <w:rsid w:val="000A4C61"/>
    <w:pPr>
      <w:spacing w:line="240" w:lineRule="auto"/>
      <w:contextualSpacing w:val="0"/>
    </w:pPr>
    <w:rPr>
      <w:sz w:val="22"/>
      <w:u w:val="none"/>
    </w:rPr>
  </w:style>
  <w:style w:type="paragraph" w:customStyle="1" w:styleId="CardNotUnderlined3">
    <w:name w:val="Card Not Underlined 3"/>
    <w:basedOn w:val="Debate-CardTextUnderlined-F3"/>
    <w:qFormat/>
    <w:rsid w:val="000A4C61"/>
    <w:pPr>
      <w:spacing w:line="240" w:lineRule="auto"/>
      <w:contextualSpacing w:val="0"/>
    </w:pPr>
    <w:rPr>
      <w:sz w:val="22"/>
      <w:u w:val="none"/>
    </w:rPr>
  </w:style>
  <w:style w:type="paragraph" w:customStyle="1" w:styleId="CardNotUnderlinedFinal">
    <w:name w:val="Card Not Underlined Final"/>
    <w:next w:val="g"/>
    <w:qFormat/>
    <w:rsid w:val="000A4C61"/>
    <w:pPr>
      <w:spacing w:after="160" w:line="259" w:lineRule="auto"/>
    </w:pPr>
    <w:rPr>
      <w:rFonts w:eastAsiaTheme="minorHAnsi"/>
      <w:sz w:val="22"/>
      <w:szCs w:val="22"/>
    </w:rPr>
  </w:style>
  <w:style w:type="paragraph" w:customStyle="1" w:styleId="Numbering">
    <w:name w:val="Numbering"/>
    <w:basedOn w:val="Normal"/>
    <w:next w:val="Normal"/>
    <w:qFormat/>
    <w:rsid w:val="000A4C61"/>
  </w:style>
  <w:style w:type="paragraph" w:customStyle="1" w:styleId="Un-IndexedHeading">
    <w:name w:val="Un-Indexed Heading"/>
    <w:basedOn w:val="Heading1"/>
    <w:next w:val="Normal"/>
    <w:qFormat/>
    <w:rsid w:val="000A4C61"/>
    <w:rPr>
      <w:bCs w:val="0"/>
      <w:caps/>
    </w:rPr>
  </w:style>
  <w:style w:type="paragraph" w:customStyle="1" w:styleId="Circle">
    <w:name w:val="Circle"/>
    <w:basedOn w:val="Normal"/>
    <w:next w:val="Normal"/>
    <w:qFormat/>
    <w:rsid w:val="000A4C61"/>
  </w:style>
  <w:style w:type="paragraph" w:customStyle="1" w:styleId="PageHeader">
    <w:name w:val="Page Header"/>
    <w:basedOn w:val="Normal"/>
    <w:next w:val="CardNotUnderlined3"/>
    <w:link w:val="PageHeaderChar"/>
    <w:qFormat/>
    <w:rsid w:val="000A4C61"/>
  </w:style>
  <w:style w:type="paragraph" w:customStyle="1" w:styleId="IndentedLettering">
    <w:name w:val="Indented Lettering"/>
    <w:basedOn w:val="Small"/>
    <w:next w:val="Normal"/>
    <w:qFormat/>
    <w:rsid w:val="000A4C61"/>
    <w:rPr>
      <w:rFonts w:ascii="Arial" w:eastAsiaTheme="minorHAnsi" w:hAnsi="Arial"/>
      <w:sz w:val="22"/>
    </w:rPr>
  </w:style>
  <w:style w:type="paragraph" w:customStyle="1" w:styleId="Lettering">
    <w:name w:val="Lettering"/>
    <w:basedOn w:val="Small"/>
    <w:next w:val="Normal"/>
    <w:qFormat/>
    <w:rsid w:val="000A4C61"/>
    <w:rPr>
      <w:rFonts w:ascii="Arial" w:eastAsiaTheme="minorHAnsi" w:hAnsi="Arial"/>
      <w:sz w:val="22"/>
    </w:rPr>
  </w:style>
  <w:style w:type="paragraph" w:customStyle="1" w:styleId="FileName">
    <w:name w:val="File Name"/>
    <w:basedOn w:val="Normal"/>
    <w:next w:val="Normal"/>
    <w:qFormat/>
    <w:rsid w:val="000A4C61"/>
  </w:style>
  <w:style w:type="paragraph" w:customStyle="1" w:styleId="Pagination">
    <w:name w:val="Pagination"/>
    <w:basedOn w:val="Normal"/>
    <w:next w:val="Normal"/>
    <w:qFormat/>
    <w:rsid w:val="000A4C61"/>
  </w:style>
  <w:style w:type="paragraph" w:customStyle="1" w:styleId="IndentedNumbering">
    <w:name w:val="Indented Numbering"/>
    <w:basedOn w:val="CardNotUnderlinedFinal"/>
    <w:next w:val="Normal"/>
    <w:qFormat/>
    <w:rsid w:val="000A4C61"/>
  </w:style>
  <w:style w:type="paragraph" w:customStyle="1" w:styleId="CardContinued1">
    <w:name w:val="Card Continued 1"/>
    <w:basedOn w:val="Normal"/>
    <w:next w:val="Normal"/>
    <w:qFormat/>
    <w:rsid w:val="000A4C61"/>
  </w:style>
  <w:style w:type="paragraph" w:customStyle="1" w:styleId="CardContinued2">
    <w:name w:val="Card Continued 2"/>
    <w:basedOn w:val="Circle"/>
    <w:next w:val="Normal"/>
    <w:qFormat/>
    <w:rsid w:val="000A4C61"/>
  </w:style>
  <w:style w:type="paragraph" w:customStyle="1" w:styleId="Clearformatting">
    <w:name w:val="Clear formatting"/>
    <w:basedOn w:val="Normal"/>
    <w:next w:val="IndentedLettering"/>
    <w:qFormat/>
    <w:rsid w:val="000A4C61"/>
  </w:style>
  <w:style w:type="paragraph" w:customStyle="1" w:styleId="SmallCardText">
    <w:name w:val="Small Card Text"/>
    <w:basedOn w:val="Lettering"/>
    <w:next w:val="FileName"/>
    <w:qFormat/>
    <w:rsid w:val="000A4C61"/>
  </w:style>
  <w:style w:type="paragraph" w:customStyle="1" w:styleId="TAGFONT">
    <w:name w:val="TAG FONT"/>
    <w:basedOn w:val="Normal"/>
    <w:next w:val="Pagination"/>
    <w:autoRedefine/>
    <w:qFormat/>
    <w:rsid w:val="000A4C61"/>
  </w:style>
  <w:style w:type="paragraph" w:customStyle="1" w:styleId="8point">
    <w:name w:val="8 point"/>
    <w:basedOn w:val="Normal"/>
    <w:next w:val="fullstory"/>
    <w:qFormat/>
    <w:rsid w:val="000A4C61"/>
  </w:style>
  <w:style w:type="paragraph" w:customStyle="1" w:styleId="citationunderline">
    <w:name w:val="citation/underline"/>
    <w:autoRedefine/>
    <w:qFormat/>
    <w:rsid w:val="000A4C61"/>
    <w:pPr>
      <w:spacing w:after="200" w:line="276" w:lineRule="auto"/>
    </w:pPr>
    <w:rPr>
      <w:rFonts w:eastAsiaTheme="minorHAnsi"/>
      <w:sz w:val="22"/>
      <w:szCs w:val="22"/>
    </w:rPr>
  </w:style>
  <w:style w:type="paragraph" w:customStyle="1" w:styleId="Style60">
    <w:name w:val="Style 6"/>
    <w:next w:val="8point"/>
    <w:qFormat/>
    <w:rsid w:val="000A4C61"/>
    <w:pPr>
      <w:spacing w:after="200" w:line="276" w:lineRule="auto"/>
    </w:pPr>
    <w:rPr>
      <w:rFonts w:eastAsiaTheme="minorHAnsi"/>
      <w:sz w:val="22"/>
      <w:szCs w:val="22"/>
    </w:rPr>
  </w:style>
  <w:style w:type="character" w:customStyle="1" w:styleId="DateCitesAuthorCharChar">
    <w:name w:val="DateCitesAuthor Char Char"/>
    <w:locked/>
    <w:rsid w:val="000A4C61"/>
  </w:style>
  <w:style w:type="paragraph" w:customStyle="1" w:styleId="DateCitesAuthorChar">
    <w:name w:val="DateCitesAuthor Char"/>
    <w:basedOn w:val="Normal"/>
    <w:next w:val="Minimize"/>
    <w:qFormat/>
    <w:rsid w:val="000A4C61"/>
  </w:style>
  <w:style w:type="paragraph" w:customStyle="1" w:styleId="articlebodynormaltext">
    <w:name w:val="articlebody_normaltext"/>
    <w:basedOn w:val="Normal"/>
    <w:next w:val="Citation-Complete"/>
    <w:qFormat/>
    <w:rsid w:val="000A4C61"/>
  </w:style>
  <w:style w:type="paragraph" w:customStyle="1" w:styleId="targetcaption">
    <w:name w:val="targetcaption"/>
    <w:basedOn w:val="Normal"/>
    <w:next w:val="2909F619802848F09E01365C32F34654"/>
    <w:qFormat/>
    <w:rsid w:val="000A4C61"/>
  </w:style>
  <w:style w:type="paragraph" w:customStyle="1" w:styleId="Index">
    <w:name w:val="Index"/>
    <w:basedOn w:val="Normal"/>
    <w:next w:val="western"/>
    <w:qFormat/>
    <w:rsid w:val="000A4C61"/>
  </w:style>
  <w:style w:type="paragraph" w:customStyle="1" w:styleId="boldness">
    <w:name w:val="boldness"/>
    <w:basedOn w:val="Normal"/>
    <w:next w:val="TagCite"/>
    <w:qFormat/>
    <w:rsid w:val="000A4C61"/>
  </w:style>
  <w:style w:type="character" w:customStyle="1" w:styleId="UnderlineCardChar0">
    <w:name w:val="UnderlineCard Char"/>
    <w:locked/>
    <w:rsid w:val="000A4C61"/>
  </w:style>
  <w:style w:type="paragraph" w:customStyle="1" w:styleId="UnderlineCard0">
    <w:name w:val="UnderlineCard"/>
    <w:basedOn w:val="Heading4"/>
    <w:next w:val="CM6"/>
    <w:qFormat/>
    <w:rsid w:val="000A4C61"/>
    <w:rPr>
      <w:bCs w:val="0"/>
    </w:rPr>
  </w:style>
  <w:style w:type="paragraph" w:customStyle="1" w:styleId="CM21">
    <w:name w:val="CM21"/>
    <w:basedOn w:val="Normal"/>
    <w:uiPriority w:val="99"/>
    <w:qFormat/>
    <w:rsid w:val="000A4C61"/>
  </w:style>
  <w:style w:type="paragraph" w:customStyle="1" w:styleId="Pa10">
    <w:name w:val="Pa10"/>
    <w:basedOn w:val="Normal"/>
    <w:uiPriority w:val="99"/>
    <w:qFormat/>
    <w:rsid w:val="000A4C61"/>
  </w:style>
  <w:style w:type="paragraph" w:customStyle="1" w:styleId="Pa31">
    <w:name w:val="Pa3+1"/>
    <w:basedOn w:val="Normal"/>
    <w:uiPriority w:val="99"/>
    <w:qFormat/>
    <w:rsid w:val="000A4C61"/>
  </w:style>
  <w:style w:type="paragraph" w:customStyle="1" w:styleId="Pa1">
    <w:name w:val="Pa1"/>
    <w:basedOn w:val="Normal"/>
    <w:uiPriority w:val="99"/>
    <w:qFormat/>
    <w:rsid w:val="000A4C61"/>
  </w:style>
  <w:style w:type="character" w:customStyle="1" w:styleId="CardUpSize-LightChar">
    <w:name w:val="CardUpSize - Light Char"/>
    <w:basedOn w:val="DefaultParagraphFont"/>
    <w:locked/>
    <w:rsid w:val="000A4C61"/>
  </w:style>
  <w:style w:type="paragraph" w:customStyle="1" w:styleId="CardUpSize-Light">
    <w:name w:val="CardUpSize - Light"/>
    <w:basedOn w:val="Normal"/>
    <w:next w:val="Pa2"/>
    <w:qFormat/>
    <w:rsid w:val="000A4C61"/>
  </w:style>
  <w:style w:type="character" w:customStyle="1" w:styleId="CiteCardUpSize-HeavyChar">
    <w:name w:val="Cite // CardUpSize - Heavy Char"/>
    <w:basedOn w:val="DefaultParagraphFont"/>
    <w:locked/>
    <w:rsid w:val="000A4C61"/>
  </w:style>
  <w:style w:type="paragraph" w:customStyle="1" w:styleId="CiteCardUpSize-Heavy">
    <w:name w:val="Cite // CardUpSize - Heavy"/>
    <w:basedOn w:val="Normal"/>
    <w:next w:val="H4Tag"/>
    <w:qFormat/>
    <w:rsid w:val="000A4C61"/>
  </w:style>
  <w:style w:type="character" w:customStyle="1" w:styleId="UnderlineCharCharCharCharCharCharCharChar">
    <w:name w:val="Underline Char Char Char Char Char Char Char Char"/>
    <w:basedOn w:val="DefaultParagraphFont"/>
    <w:locked/>
    <w:rsid w:val="000A4C61"/>
  </w:style>
  <w:style w:type="paragraph" w:customStyle="1" w:styleId="UnderlineCharCharCharCharCharCharChar">
    <w:name w:val="Underline Char Char Char Char Char Char Char"/>
    <w:basedOn w:val="Normal"/>
    <w:qFormat/>
    <w:rsid w:val="000A4C61"/>
  </w:style>
  <w:style w:type="character" w:customStyle="1" w:styleId="SmalltextCharCharCharChar0">
    <w:name w:val="Small text Char Char Char Char"/>
    <w:basedOn w:val="DefaultParagraphFont"/>
    <w:locked/>
    <w:rsid w:val="000A4C61"/>
  </w:style>
  <w:style w:type="paragraph" w:customStyle="1" w:styleId="SmalltextCharCharChar0">
    <w:name w:val="Small text Char Char Char"/>
    <w:basedOn w:val="Normal"/>
    <w:next w:val="Analytics"/>
    <w:qFormat/>
    <w:rsid w:val="000A4C61"/>
  </w:style>
  <w:style w:type="paragraph" w:customStyle="1" w:styleId="Textbody">
    <w:name w:val="Text body"/>
    <w:basedOn w:val="SmalltextCharCharChar0"/>
    <w:next w:val="WW-Default"/>
    <w:qFormat/>
    <w:rsid w:val="000A4C61"/>
  </w:style>
  <w:style w:type="paragraph" w:customStyle="1" w:styleId="Default1">
    <w:name w:val="Default1"/>
    <w:basedOn w:val="Normal"/>
    <w:uiPriority w:val="99"/>
    <w:qFormat/>
    <w:rsid w:val="000A4C61"/>
  </w:style>
  <w:style w:type="paragraph" w:customStyle="1" w:styleId="NFAPWPheader">
    <w:name w:val="NFAP WP header"/>
    <w:basedOn w:val="Normal"/>
    <w:uiPriority w:val="99"/>
    <w:qFormat/>
    <w:rsid w:val="000A4C61"/>
  </w:style>
  <w:style w:type="character" w:customStyle="1" w:styleId="CiteCharCharChar">
    <w:name w:val="Cite Char Char Char"/>
    <w:locked/>
    <w:rsid w:val="000A4C61"/>
  </w:style>
  <w:style w:type="paragraph" w:customStyle="1" w:styleId="CiteCharChar">
    <w:name w:val="Cite Char Char"/>
    <w:basedOn w:val="Normal"/>
    <w:next w:val="Normal"/>
    <w:qFormat/>
    <w:rsid w:val="000A4C61"/>
  </w:style>
  <w:style w:type="paragraph" w:customStyle="1" w:styleId="CiteCardCharChar">
    <w:name w:val="Cite_Card Char Char"/>
    <w:autoRedefine/>
    <w:qFormat/>
    <w:rsid w:val="000A4C61"/>
    <w:pPr>
      <w:spacing w:after="200" w:line="276" w:lineRule="auto"/>
    </w:pPr>
    <w:rPr>
      <w:rFonts w:eastAsiaTheme="minorHAnsi"/>
      <w:sz w:val="22"/>
      <w:szCs w:val="22"/>
    </w:rPr>
  </w:style>
  <w:style w:type="character" w:customStyle="1" w:styleId="CiteCardCharCharCharChar">
    <w:name w:val="Cite_Card Char Char Char Char"/>
    <w:locked/>
    <w:rsid w:val="000A4C61"/>
  </w:style>
  <w:style w:type="paragraph" w:customStyle="1" w:styleId="CiteCardCharCharChar">
    <w:name w:val="Cite_Card Char Char Char"/>
    <w:qFormat/>
    <w:rsid w:val="000A4C61"/>
    <w:pPr>
      <w:spacing w:after="200" w:line="276" w:lineRule="auto"/>
    </w:pPr>
    <w:rPr>
      <w:rFonts w:eastAsiaTheme="minorHAnsi"/>
      <w:sz w:val="22"/>
      <w:szCs w:val="22"/>
    </w:rPr>
  </w:style>
  <w:style w:type="paragraph" w:customStyle="1" w:styleId="heading">
    <w:name w:val="heading"/>
    <w:basedOn w:val="Normal"/>
    <w:qFormat/>
    <w:rsid w:val="000A4C61"/>
  </w:style>
  <w:style w:type="character" w:customStyle="1" w:styleId="LittleChar">
    <w:name w:val="Little Char"/>
    <w:locked/>
    <w:rsid w:val="000A4C61"/>
  </w:style>
  <w:style w:type="character" w:customStyle="1" w:styleId="DebateHeaderChar">
    <w:name w:val="Debate Header Char"/>
    <w:locked/>
    <w:rsid w:val="000A4C61"/>
  </w:style>
  <w:style w:type="character" w:customStyle="1" w:styleId="UnhighlightedChar">
    <w:name w:val="Unhighlighted Char"/>
    <w:locked/>
    <w:rsid w:val="000A4C61"/>
  </w:style>
  <w:style w:type="paragraph" w:customStyle="1" w:styleId="Unhighlighted">
    <w:name w:val="Unhighlighted"/>
    <w:basedOn w:val="Normal"/>
    <w:next w:val="TagCite2"/>
    <w:autoRedefine/>
    <w:qFormat/>
    <w:rsid w:val="000A4C61"/>
  </w:style>
  <w:style w:type="character" w:customStyle="1" w:styleId="StylecardUnderlineChar">
    <w:name w:val="Style card + Underline Char"/>
    <w:locked/>
    <w:rsid w:val="000A4C61"/>
  </w:style>
  <w:style w:type="paragraph" w:customStyle="1" w:styleId="StylecardUnderline">
    <w:name w:val="Style card + Underline"/>
    <w:basedOn w:val="CiteSpacing"/>
    <w:next w:val="Unhighlighted"/>
    <w:qFormat/>
    <w:rsid w:val="000A4C61"/>
  </w:style>
  <w:style w:type="paragraph" w:customStyle="1" w:styleId="TagF3">
    <w:name w:val="Tag (F3)"/>
    <w:qFormat/>
    <w:rsid w:val="000A4C61"/>
    <w:pPr>
      <w:spacing w:after="200" w:line="276" w:lineRule="auto"/>
    </w:pPr>
    <w:rPr>
      <w:rFonts w:eastAsiaTheme="minorHAnsi"/>
      <w:sz w:val="22"/>
      <w:szCs w:val="22"/>
    </w:rPr>
  </w:style>
  <w:style w:type="paragraph" w:customStyle="1" w:styleId="style14">
    <w:name w:val="style14"/>
    <w:basedOn w:val="Normal"/>
    <w:next w:val="cites"/>
    <w:qFormat/>
    <w:rsid w:val="000A4C61"/>
  </w:style>
  <w:style w:type="paragraph" w:customStyle="1" w:styleId="CardTagCite1Char">
    <w:name w:val="Card Tag + Cite #1 Char"/>
    <w:basedOn w:val="Normal"/>
    <w:qFormat/>
    <w:rsid w:val="000A4C61"/>
  </w:style>
  <w:style w:type="paragraph" w:customStyle="1" w:styleId="articlebody">
    <w:name w:val="articlebody"/>
    <w:basedOn w:val="Normal"/>
    <w:next w:val="i1"/>
    <w:qFormat/>
    <w:rsid w:val="000A4C61"/>
  </w:style>
  <w:style w:type="character" w:customStyle="1" w:styleId="CiteCardCharCharCharCharCharCharCharChar">
    <w:name w:val="Cite_Card Char Char Char Char Char Char Char Char"/>
    <w:locked/>
    <w:rsid w:val="000A4C61"/>
  </w:style>
  <w:style w:type="paragraph" w:customStyle="1" w:styleId="CiteCardCharCharCharCharCharCharChar">
    <w:name w:val="Cite_Card Char Char Char Char Char Char Char"/>
    <w:next w:val="CardTagCite1Char"/>
    <w:autoRedefine/>
    <w:qFormat/>
    <w:rsid w:val="000A4C61"/>
    <w:pPr>
      <w:spacing w:after="200" w:line="276" w:lineRule="auto"/>
    </w:pPr>
    <w:rPr>
      <w:rFonts w:eastAsiaTheme="minorHAnsi"/>
      <w:sz w:val="22"/>
      <w:szCs w:val="22"/>
    </w:rPr>
  </w:style>
  <w:style w:type="paragraph" w:customStyle="1" w:styleId="foldie">
    <w:name w:val="foldie"/>
    <w:next w:val="HotRoute0"/>
    <w:qFormat/>
    <w:rsid w:val="000A4C61"/>
    <w:pPr>
      <w:spacing w:after="160" w:line="259" w:lineRule="auto"/>
    </w:pPr>
    <w:rPr>
      <w:rFonts w:eastAsiaTheme="minorHAnsi"/>
      <w:sz w:val="22"/>
      <w:szCs w:val="22"/>
    </w:rPr>
  </w:style>
  <w:style w:type="paragraph" w:customStyle="1" w:styleId="billtextsection">
    <w:name w:val="bill_text_section"/>
    <w:basedOn w:val="Normal"/>
    <w:next w:val="articlebody"/>
    <w:qFormat/>
    <w:rsid w:val="000A4C61"/>
  </w:style>
  <w:style w:type="character" w:customStyle="1" w:styleId="CiteNormalChar">
    <w:name w:val="Cite Normal Char"/>
    <w:locked/>
    <w:rsid w:val="000A4C61"/>
  </w:style>
  <w:style w:type="paragraph" w:customStyle="1" w:styleId="StyleNormalWeb10pt">
    <w:name w:val="Style Normal (Web) + 10 pt"/>
    <w:basedOn w:val="Title"/>
    <w:next w:val="Boldunderline1"/>
    <w:qFormat/>
    <w:rsid w:val="000A4C61"/>
    <w:pPr>
      <w:outlineLvl w:val="9"/>
    </w:pPr>
    <w:rPr>
      <w:rFonts w:ascii="Georgia" w:hAnsi="Georgia"/>
      <w:sz w:val="22"/>
      <w:u w:val="none"/>
    </w:rPr>
  </w:style>
  <w:style w:type="character" w:customStyle="1" w:styleId="cardChar2">
    <w:name w:val="%card Char"/>
    <w:locked/>
    <w:rsid w:val="000A4C61"/>
  </w:style>
  <w:style w:type="paragraph" w:customStyle="1" w:styleId="card0">
    <w:name w:val="%card"/>
    <w:basedOn w:val="Normal"/>
    <w:next w:val="BLOCKTITLE0"/>
    <w:qFormat/>
    <w:rsid w:val="000A4C61"/>
  </w:style>
  <w:style w:type="paragraph" w:customStyle="1" w:styleId="p1">
    <w:name w:val="p1"/>
    <w:basedOn w:val="Normal"/>
    <w:next w:val="BlockHeadings"/>
    <w:qFormat/>
    <w:rsid w:val="000A4C61"/>
  </w:style>
  <w:style w:type="character" w:customStyle="1" w:styleId="UnunderlinedTextChar">
    <w:name w:val="Ununderlined Text Char"/>
    <w:locked/>
    <w:rsid w:val="000A4C61"/>
  </w:style>
  <w:style w:type="paragraph" w:customStyle="1" w:styleId="UnunderlinedText">
    <w:name w:val="Ununderlined Text"/>
    <w:basedOn w:val="Normal"/>
    <w:next w:val="card0"/>
    <w:autoRedefine/>
    <w:qFormat/>
    <w:rsid w:val="000A4C61"/>
  </w:style>
  <w:style w:type="character" w:customStyle="1" w:styleId="ReallyfuckingsmallCharCharCharChar">
    <w:name w:val="Really fucking small Char Char Char Char"/>
    <w:locked/>
    <w:rsid w:val="000A4C61"/>
  </w:style>
  <w:style w:type="paragraph" w:customStyle="1" w:styleId="ReallyfuckingsmallCharCharChar">
    <w:name w:val="Really fucking small Char Char Char"/>
    <w:basedOn w:val="Normal"/>
    <w:next w:val="NoSpacing"/>
    <w:qFormat/>
    <w:rsid w:val="000A4C61"/>
  </w:style>
  <w:style w:type="character" w:customStyle="1" w:styleId="CardDownx1Char">
    <w:name w:val="CardDown x1 Char"/>
    <w:locked/>
    <w:rsid w:val="000A4C61"/>
  </w:style>
  <w:style w:type="paragraph" w:customStyle="1" w:styleId="CardDownx1">
    <w:name w:val="CardDown x1"/>
    <w:basedOn w:val="Normal"/>
    <w:next w:val="Regular"/>
    <w:qFormat/>
    <w:rsid w:val="000A4C61"/>
  </w:style>
  <w:style w:type="paragraph" w:customStyle="1" w:styleId="CardDownx15">
    <w:name w:val="CardDown x1.5"/>
    <w:basedOn w:val="Normal"/>
    <w:qFormat/>
    <w:rsid w:val="000A4C61"/>
  </w:style>
  <w:style w:type="paragraph" w:customStyle="1" w:styleId="CiteTag">
    <w:name w:val="Cite/Tag"/>
    <w:basedOn w:val="Normal"/>
    <w:qFormat/>
    <w:rsid w:val="000A4C61"/>
  </w:style>
  <w:style w:type="paragraph" w:customStyle="1" w:styleId="Heading5SizeDown">
    <w:name w:val="Heading 5 Size Down"/>
    <w:basedOn w:val="Normal"/>
    <w:autoRedefine/>
    <w:qFormat/>
    <w:rsid w:val="000A4C61"/>
  </w:style>
  <w:style w:type="character" w:customStyle="1" w:styleId="StyleStyleArialNarrow9ptLeft-075ArialNarrowChar">
    <w:name w:val="Style Style Arial Narrow 9 pt Left:  -0.75&quot; + Arial Narrow Char"/>
    <w:locked/>
    <w:rsid w:val="000A4C61"/>
  </w:style>
  <w:style w:type="paragraph" w:customStyle="1" w:styleId="StyleStyleArialNarrow9ptLeft-075ArialNarrow">
    <w:name w:val="Style Style Arial Narrow 9 pt Left:  -0.75&quot; + Arial Narrow"/>
    <w:basedOn w:val="Normal"/>
    <w:next w:val="Heading5SizeDown"/>
    <w:qFormat/>
    <w:rsid w:val="000A4C61"/>
  </w:style>
  <w:style w:type="character" w:customStyle="1" w:styleId="StyleStyleCardTextLeft-075Right0Char">
    <w:name w:val="Style Style Card Text + Left:  -0.75&quot; + Right:  0&quot; Char"/>
    <w:locked/>
    <w:rsid w:val="000A4C61"/>
  </w:style>
  <w:style w:type="paragraph" w:customStyle="1" w:styleId="StyleStyleCardTextLeft-075Right0">
    <w:name w:val="Style Style Card Text + Left:  -0.75&quot; + Right:  0&quot;"/>
    <w:basedOn w:val="Normal"/>
    <w:next w:val="evidencetext"/>
    <w:autoRedefine/>
    <w:qFormat/>
    <w:rsid w:val="000A4C61"/>
  </w:style>
  <w:style w:type="paragraph" w:customStyle="1" w:styleId="ecxmsonormal">
    <w:name w:val="ecxmsonormal"/>
    <w:basedOn w:val="Normal"/>
    <w:qFormat/>
    <w:rsid w:val="000A4C61"/>
  </w:style>
  <w:style w:type="character" w:customStyle="1" w:styleId="DebateUnderlineBoldChar">
    <w:name w:val="Debate Underline Bold Char"/>
    <w:locked/>
    <w:rsid w:val="000A4C61"/>
  </w:style>
  <w:style w:type="paragraph" w:customStyle="1" w:styleId="DebateUnderlineBold">
    <w:name w:val="Debate Underline Bold"/>
    <w:basedOn w:val="Cardtext4"/>
    <w:qFormat/>
    <w:rsid w:val="000A4C61"/>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0A4C61"/>
  </w:style>
  <w:style w:type="paragraph" w:customStyle="1" w:styleId="StyleArialNarrow12ptBoldLeft-075">
    <w:name w:val="Style Arial Narrow 12 pt Bold Left:  -0.75&quot;"/>
    <w:basedOn w:val="Normal"/>
    <w:next w:val="ecxmsonormal"/>
    <w:qFormat/>
    <w:rsid w:val="000A4C61"/>
  </w:style>
  <w:style w:type="character" w:customStyle="1" w:styleId="StyleStyleevidencetextBorderSinglesolidlineAuto05Char">
    <w:name w:val="Style Style evidence text + Border: : (Single solid line Auto  0.5 ... Char"/>
    <w:locked/>
    <w:rsid w:val="000A4C61"/>
  </w:style>
  <w:style w:type="paragraph" w:customStyle="1" w:styleId="StyleStyleevidencetextBorderSinglesolidlineAuto05">
    <w:name w:val="Style Style evidence text + Border: : (Single solid line Auto  0.5 ..."/>
    <w:basedOn w:val="Normal"/>
    <w:next w:val="DebateUnderlineBold"/>
    <w:qFormat/>
    <w:rsid w:val="000A4C61"/>
  </w:style>
  <w:style w:type="paragraph" w:customStyle="1" w:styleId="CiteCharCharCharChar">
    <w:name w:val="Cite Char Char Char Char"/>
    <w:basedOn w:val="Normal"/>
    <w:next w:val="Normal"/>
    <w:qFormat/>
    <w:rsid w:val="000A4C61"/>
  </w:style>
  <w:style w:type="character" w:customStyle="1" w:styleId="UnderliningCharChar1CharCharChar">
    <w:name w:val="Underlining Char Char1 Char Char Char"/>
    <w:locked/>
    <w:rsid w:val="000A4C61"/>
  </w:style>
  <w:style w:type="paragraph" w:customStyle="1" w:styleId="UnderliningCharChar1CharChar">
    <w:name w:val="Underlining Char Char1 Char Char"/>
    <w:basedOn w:val="Normal"/>
    <w:next w:val="Normal"/>
    <w:qFormat/>
    <w:rsid w:val="000A4C61"/>
  </w:style>
  <w:style w:type="paragraph" w:customStyle="1" w:styleId="CiteCharCharCharCharChar">
    <w:name w:val="Cite Char Char Char Char Char"/>
    <w:basedOn w:val="Normal"/>
    <w:next w:val="Normal"/>
    <w:qFormat/>
    <w:rsid w:val="000A4C61"/>
  </w:style>
  <w:style w:type="character" w:customStyle="1" w:styleId="UnderliningCharCharChar">
    <w:name w:val="Underlining Char Char Char"/>
    <w:locked/>
    <w:rsid w:val="000A4C61"/>
  </w:style>
  <w:style w:type="paragraph" w:customStyle="1" w:styleId="Style120">
    <w:name w:val="Style 12"/>
    <w:qFormat/>
    <w:rsid w:val="000A4C61"/>
    <w:pPr>
      <w:spacing w:after="200" w:line="276" w:lineRule="auto"/>
    </w:pPr>
    <w:rPr>
      <w:rFonts w:eastAsiaTheme="minorHAnsi"/>
      <w:sz w:val="22"/>
      <w:szCs w:val="22"/>
    </w:rPr>
  </w:style>
  <w:style w:type="paragraph" w:customStyle="1" w:styleId="Style7">
    <w:name w:val="Style 7"/>
    <w:next w:val="CiteCharCharCharCharChar"/>
    <w:qFormat/>
    <w:rsid w:val="000A4C61"/>
    <w:pPr>
      <w:spacing w:after="200" w:line="276" w:lineRule="auto"/>
    </w:pPr>
    <w:rPr>
      <w:rFonts w:eastAsiaTheme="minorHAnsi"/>
      <w:sz w:val="22"/>
      <w:szCs w:val="22"/>
    </w:rPr>
  </w:style>
  <w:style w:type="paragraph" w:customStyle="1" w:styleId="Style9">
    <w:name w:val="Style 9"/>
    <w:qFormat/>
    <w:rsid w:val="000A4C61"/>
    <w:pPr>
      <w:spacing w:after="200" w:line="276" w:lineRule="auto"/>
    </w:pPr>
    <w:rPr>
      <w:rFonts w:eastAsiaTheme="minorHAnsi"/>
      <w:sz w:val="22"/>
      <w:szCs w:val="22"/>
    </w:rPr>
  </w:style>
  <w:style w:type="paragraph" w:customStyle="1" w:styleId="Emphasis3">
    <w:name w:val="Emphasis3"/>
    <w:qFormat/>
    <w:rsid w:val="000A4C61"/>
    <w:pPr>
      <w:spacing w:after="200" w:line="276" w:lineRule="auto"/>
    </w:pPr>
    <w:rPr>
      <w:rFonts w:eastAsiaTheme="minorHAnsi"/>
      <w:sz w:val="22"/>
      <w:szCs w:val="22"/>
    </w:rPr>
  </w:style>
  <w:style w:type="paragraph" w:customStyle="1" w:styleId="formfldssel">
    <w:name w:val="formfldssel"/>
    <w:basedOn w:val="Normal"/>
    <w:qFormat/>
    <w:rsid w:val="000A4C61"/>
  </w:style>
  <w:style w:type="paragraph" w:customStyle="1" w:styleId="hpleftlk">
    <w:name w:val="hpleftlk"/>
    <w:basedOn w:val="Normal"/>
    <w:next w:val="SmallCard"/>
    <w:qFormat/>
    <w:rsid w:val="000A4C61"/>
  </w:style>
  <w:style w:type="paragraph" w:customStyle="1" w:styleId="lblu">
    <w:name w:val="lblu"/>
    <w:basedOn w:val="Normal"/>
    <w:next w:val="BreifTitle"/>
    <w:qFormat/>
    <w:rsid w:val="000A4C61"/>
  </w:style>
  <w:style w:type="paragraph" w:customStyle="1" w:styleId="Underlinestyle1">
    <w:name w:val="Underlinestyle"/>
    <w:basedOn w:val="Normal"/>
    <w:next w:val="Normal10pt"/>
    <w:qFormat/>
    <w:rsid w:val="000A4C61"/>
  </w:style>
  <w:style w:type="paragraph" w:customStyle="1" w:styleId="OffensiveLanguage">
    <w:name w:val="Offensive Language"/>
    <w:basedOn w:val="Normal"/>
    <w:next w:val="Normal"/>
    <w:qFormat/>
    <w:rsid w:val="000A4C61"/>
  </w:style>
  <w:style w:type="paragraph" w:customStyle="1" w:styleId="clearformatting0">
    <w:name w:val="clear formatting"/>
    <w:basedOn w:val="Normal"/>
    <w:next w:val="Style40"/>
    <w:qFormat/>
    <w:rsid w:val="000A4C61"/>
  </w:style>
  <w:style w:type="paragraph" w:customStyle="1" w:styleId="Style18">
    <w:name w:val="Style 18"/>
    <w:next w:val="CM10"/>
    <w:uiPriority w:val="99"/>
    <w:qFormat/>
    <w:rsid w:val="000A4C61"/>
    <w:pPr>
      <w:spacing w:after="200" w:line="276" w:lineRule="auto"/>
    </w:pPr>
    <w:rPr>
      <w:rFonts w:eastAsiaTheme="minorHAnsi"/>
      <w:sz w:val="22"/>
      <w:szCs w:val="22"/>
    </w:rPr>
  </w:style>
  <w:style w:type="paragraph" w:customStyle="1" w:styleId="formfld">
    <w:name w:val="formfld"/>
    <w:basedOn w:val="Normal"/>
    <w:next w:val="OffensiveLanguage"/>
    <w:qFormat/>
    <w:rsid w:val="000A4C61"/>
  </w:style>
  <w:style w:type="character" w:styleId="BookTitle">
    <w:name w:val="Book Title"/>
    <w:basedOn w:val="DefaultParagraphFont"/>
    <w:qFormat/>
    <w:rsid w:val="000A4C61"/>
    <w:rPr>
      <w:b/>
      <w:bCs/>
      <w:i/>
      <w:iCs/>
      <w:spacing w:val="5"/>
    </w:rPr>
  </w:style>
  <w:style w:type="character" w:customStyle="1" w:styleId="sup1">
    <w:name w:val="sup1"/>
    <w:rsid w:val="000A4C61"/>
  </w:style>
  <w:style w:type="character" w:customStyle="1" w:styleId="pgnum1">
    <w:name w:val="pgnum1"/>
    <w:rsid w:val="000A4C61"/>
  </w:style>
  <w:style w:type="character" w:customStyle="1" w:styleId="apple">
    <w:name w:val="apple"/>
    <w:rsid w:val="000A4C61"/>
  </w:style>
  <w:style w:type="character" w:customStyle="1" w:styleId="inhoud">
    <w:name w:val="inhoud"/>
    <w:rsid w:val="000A4C61"/>
  </w:style>
  <w:style w:type="character" w:customStyle="1" w:styleId="Cites-AuthorDate">
    <w:name w:val="Cites-Author/Date"/>
    <w:qFormat/>
    <w:rsid w:val="000A4C61"/>
  </w:style>
  <w:style w:type="character" w:customStyle="1" w:styleId="StyleCardtextChar10pt">
    <w:name w:val="Style Card text Char + 10 pt"/>
    <w:rsid w:val="000A4C61"/>
  </w:style>
  <w:style w:type="character" w:customStyle="1" w:styleId="smcaps">
    <w:name w:val="smcaps"/>
    <w:rsid w:val="000A4C61"/>
  </w:style>
  <w:style w:type="character" w:customStyle="1" w:styleId="Style1Char2">
    <w:name w:val="Style1 Char2"/>
    <w:rsid w:val="000A4C61"/>
  </w:style>
  <w:style w:type="character" w:customStyle="1" w:styleId="inside-head1">
    <w:name w:val="inside-head1"/>
    <w:rsid w:val="000A4C61"/>
  </w:style>
  <w:style w:type="character" w:customStyle="1" w:styleId="datestamp1">
    <w:name w:val="datestamp1"/>
    <w:rsid w:val="000A4C61"/>
  </w:style>
  <w:style w:type="character" w:customStyle="1" w:styleId="pagetools1">
    <w:name w:val="pagetools1"/>
    <w:rsid w:val="000A4C61"/>
  </w:style>
  <w:style w:type="character" w:customStyle="1" w:styleId="smallredtext">
    <w:name w:val="smallredtext"/>
    <w:rsid w:val="000A4C61"/>
  </w:style>
  <w:style w:type="character" w:customStyle="1" w:styleId="storyheading31">
    <w:name w:val="storyheading31"/>
    <w:rsid w:val="000A4C61"/>
  </w:style>
  <w:style w:type="character" w:customStyle="1" w:styleId="storydeck31">
    <w:name w:val="storydeck31"/>
    <w:rsid w:val="000A4C61"/>
  </w:style>
  <w:style w:type="character" w:customStyle="1" w:styleId="subtitle10">
    <w:name w:val="subtitle1"/>
    <w:rsid w:val="000A4C61"/>
  </w:style>
  <w:style w:type="character" w:customStyle="1" w:styleId="clsbiolink">
    <w:name w:val="clsbiolink"/>
    <w:rsid w:val="000A4C61"/>
  </w:style>
  <w:style w:type="character" w:customStyle="1" w:styleId="clssmaller">
    <w:name w:val="clssmaller"/>
    <w:rsid w:val="000A4C61"/>
  </w:style>
  <w:style w:type="character" w:customStyle="1" w:styleId="sm1">
    <w:name w:val="sm1"/>
    <w:rsid w:val="000A4C61"/>
  </w:style>
  <w:style w:type="character" w:customStyle="1" w:styleId="noindentChar">
    <w:name w:val="noindent Char"/>
    <w:rsid w:val="000A4C61"/>
  </w:style>
  <w:style w:type="character" w:customStyle="1" w:styleId="SmallChar1">
    <w:name w:val="Small Char1"/>
    <w:rsid w:val="000A4C61"/>
  </w:style>
  <w:style w:type="character" w:customStyle="1" w:styleId="fullcite0">
    <w:name w:val="fullcite"/>
    <w:rsid w:val="000A4C61"/>
  </w:style>
  <w:style w:type="character" w:customStyle="1" w:styleId="Style9ptThickunderline">
    <w:name w:val="Style 9 pt Thick underline"/>
    <w:rsid w:val="000A4C61"/>
  </w:style>
  <w:style w:type="character" w:customStyle="1" w:styleId="CardNotUnderlinedChar">
    <w:name w:val="Card Not Underlined Char"/>
    <w:rsid w:val="000A4C61"/>
  </w:style>
  <w:style w:type="character" w:customStyle="1" w:styleId="IndexHeadersCharChar">
    <w:name w:val="Index Headers Char Char"/>
    <w:rsid w:val="000A4C61"/>
  </w:style>
  <w:style w:type="character" w:customStyle="1" w:styleId="CircleChar1">
    <w:name w:val="Circle Char1"/>
    <w:rsid w:val="000A4C61"/>
  </w:style>
  <w:style w:type="character" w:customStyle="1" w:styleId="justify">
    <w:name w:val="justify"/>
    <w:rsid w:val="000A4C61"/>
  </w:style>
  <w:style w:type="character" w:customStyle="1" w:styleId="SmallCardTextChar">
    <w:name w:val="Small Card Text Char"/>
    <w:rsid w:val="000A4C61"/>
  </w:style>
  <w:style w:type="character" w:customStyle="1" w:styleId="tagChar30">
    <w:name w:val="tag Char3"/>
    <w:rsid w:val="000A4C61"/>
  </w:style>
  <w:style w:type="character" w:customStyle="1" w:styleId="awtw">
    <w:name w:val="awtw"/>
    <w:rsid w:val="000A4C61"/>
  </w:style>
  <w:style w:type="character" w:customStyle="1" w:styleId="ld3">
    <w:name w:val="ld3"/>
    <w:rsid w:val="000A4C61"/>
  </w:style>
  <w:style w:type="character" w:customStyle="1" w:styleId="5Notunderlined">
    <w:name w:val="5 Not underlined"/>
    <w:rsid w:val="000A4C61"/>
  </w:style>
  <w:style w:type="character" w:customStyle="1" w:styleId="externaledithide">
    <w:name w:val="external_edit_hide"/>
    <w:rsid w:val="000A4C61"/>
  </w:style>
  <w:style w:type="character" w:customStyle="1" w:styleId="CharacterStyle20">
    <w:name w:val="Character Style 20"/>
    <w:rsid w:val="000A4C61"/>
  </w:style>
  <w:style w:type="character" w:customStyle="1" w:styleId="A9">
    <w:name w:val="A9"/>
    <w:uiPriority w:val="99"/>
    <w:rsid w:val="000A4C61"/>
  </w:style>
  <w:style w:type="character" w:customStyle="1" w:styleId="centerheadlines">
    <w:name w:val="centerheadlines"/>
    <w:rsid w:val="000A4C61"/>
  </w:style>
  <w:style w:type="character" w:customStyle="1" w:styleId="datetime">
    <w:name w:val="datetime"/>
    <w:rsid w:val="000A4C61"/>
  </w:style>
  <w:style w:type="character" w:customStyle="1" w:styleId="info">
    <w:name w:val="info"/>
    <w:rsid w:val="000A4C61"/>
  </w:style>
  <w:style w:type="character" w:customStyle="1" w:styleId="datestory">
    <w:name w:val="datestory"/>
    <w:rsid w:val="000A4C61"/>
  </w:style>
  <w:style w:type="character" w:customStyle="1" w:styleId="goohl1">
    <w:name w:val="goohl1"/>
    <w:rsid w:val="000A4C61"/>
  </w:style>
  <w:style w:type="character" w:customStyle="1" w:styleId="StyleUnderlineBorderSinglesolidlineAuto05ptLinew">
    <w:name w:val="Style Underline Border: : (Single solid line Auto  0.5 pt Line w..."/>
    <w:basedOn w:val="DefaultParagraphFont"/>
    <w:rsid w:val="000A4C61"/>
  </w:style>
  <w:style w:type="character" w:customStyle="1" w:styleId="citeschar10">
    <w:name w:val="citeschar1"/>
    <w:basedOn w:val="DefaultParagraphFont"/>
    <w:rsid w:val="000A4C61"/>
  </w:style>
  <w:style w:type="character" w:customStyle="1" w:styleId="cardunderlinedchar1">
    <w:name w:val="cardunderlinedchar"/>
    <w:basedOn w:val="DefaultParagraphFont"/>
    <w:rsid w:val="000A4C61"/>
  </w:style>
  <w:style w:type="character" w:customStyle="1" w:styleId="Style1CharCharChar">
    <w:name w:val="Style1 Char Char Char"/>
    <w:locked/>
    <w:rsid w:val="000A4C61"/>
  </w:style>
  <w:style w:type="character" w:customStyle="1" w:styleId="provider">
    <w:name w:val="provider"/>
    <w:basedOn w:val="DefaultParagraphFont"/>
    <w:rsid w:val="000A4C61"/>
  </w:style>
  <w:style w:type="character" w:customStyle="1" w:styleId="vitstorybyline">
    <w:name w:val="vitstorybyline"/>
    <w:rsid w:val="000A4C61"/>
  </w:style>
  <w:style w:type="character" w:customStyle="1" w:styleId="yahoobuzzbadge-form">
    <w:name w:val="yahoobuzzbadge-form"/>
    <w:rsid w:val="000A4C61"/>
  </w:style>
  <w:style w:type="character" w:customStyle="1" w:styleId="tickerlinx">
    <w:name w:val="tickerlinx"/>
    <w:rsid w:val="000A4C61"/>
  </w:style>
  <w:style w:type="character" w:customStyle="1" w:styleId="post-timestamp">
    <w:name w:val="post-timestamp"/>
    <w:rsid w:val="000A4C61"/>
  </w:style>
  <w:style w:type="character" w:customStyle="1" w:styleId="mw-headline">
    <w:name w:val="mw-headline"/>
    <w:rsid w:val="000A4C61"/>
  </w:style>
  <w:style w:type="character" w:customStyle="1" w:styleId="month">
    <w:name w:val="month"/>
    <w:rsid w:val="000A4C61"/>
  </w:style>
  <w:style w:type="character" w:customStyle="1" w:styleId="texttitlebigred">
    <w:name w:val="texttitlebigred"/>
    <w:rsid w:val="000A4C61"/>
  </w:style>
  <w:style w:type="character" w:customStyle="1" w:styleId="subtitles">
    <w:name w:val="subtitles"/>
    <w:rsid w:val="000A4C61"/>
  </w:style>
  <w:style w:type="character" w:customStyle="1" w:styleId="CiteCardChar1">
    <w:name w:val="Cite_Card Char1"/>
    <w:rsid w:val="000A4C61"/>
  </w:style>
  <w:style w:type="character" w:customStyle="1" w:styleId="ptitleinside">
    <w:name w:val="p_title_inside"/>
    <w:rsid w:val="000A4C61"/>
  </w:style>
  <w:style w:type="character" w:customStyle="1" w:styleId="paramv">
    <w:name w:val="paramv"/>
    <w:rsid w:val="000A4C61"/>
  </w:style>
  <w:style w:type="character" w:customStyle="1" w:styleId="symbol">
    <w:name w:val="symbol"/>
    <w:rsid w:val="000A4C61"/>
  </w:style>
  <w:style w:type="character" w:customStyle="1" w:styleId="data">
    <w:name w:val="data"/>
    <w:rsid w:val="000A4C61"/>
  </w:style>
  <w:style w:type="character" w:customStyle="1" w:styleId="pub-date">
    <w:name w:val="pub-date"/>
    <w:rsid w:val="000A4C61"/>
  </w:style>
  <w:style w:type="character" w:customStyle="1" w:styleId="AuthorDateF4">
    <w:name w:val="Author Date (F4)"/>
    <w:rsid w:val="000A4C61"/>
  </w:style>
  <w:style w:type="character" w:customStyle="1" w:styleId="BoldUnderlineF6">
    <w:name w:val="Bold Underline (F6)"/>
    <w:rsid w:val="000A4C61"/>
  </w:style>
  <w:style w:type="character" w:customStyle="1" w:styleId="grouptext">
    <w:name w:val="group_text"/>
    <w:rsid w:val="000A4C61"/>
  </w:style>
  <w:style w:type="character" w:customStyle="1" w:styleId="authors">
    <w:name w:val="authors"/>
    <w:rsid w:val="000A4C61"/>
  </w:style>
  <w:style w:type="character" w:customStyle="1" w:styleId="StyleArial12ptBoldItalic">
    <w:name w:val="Style Arial 12 pt Bold Italic"/>
    <w:rsid w:val="000A4C61"/>
  </w:style>
  <w:style w:type="character" w:customStyle="1" w:styleId="verdana12grey1">
    <w:name w:val="verdana12grey1"/>
    <w:rsid w:val="000A4C61"/>
  </w:style>
  <w:style w:type="character" w:customStyle="1" w:styleId="verdana9grey1a">
    <w:name w:val="verdana9grey1a"/>
    <w:rsid w:val="000A4C61"/>
  </w:style>
  <w:style w:type="character" w:customStyle="1" w:styleId="nn-twttr-share-btn">
    <w:name w:val="nn-twttr-share-btn"/>
    <w:rsid w:val="000A4C61"/>
  </w:style>
  <w:style w:type="character" w:customStyle="1" w:styleId="count">
    <w:name w:val="count"/>
    <w:rsid w:val="000A4C61"/>
  </w:style>
  <w:style w:type="character" w:customStyle="1" w:styleId="comment-count">
    <w:name w:val="comment-count"/>
    <w:rsid w:val="000A4C61"/>
  </w:style>
  <w:style w:type="character" w:customStyle="1" w:styleId="comment-count-text">
    <w:name w:val="comment-count-text"/>
    <w:rsid w:val="000A4C61"/>
  </w:style>
  <w:style w:type="character" w:customStyle="1" w:styleId="lightheader">
    <w:name w:val="lightheader"/>
    <w:rsid w:val="000A4C61"/>
  </w:style>
  <w:style w:type="character" w:customStyle="1" w:styleId="CiteCardCharCharCharCharChar">
    <w:name w:val="Cite_Card Char Char Char Char Char"/>
    <w:rsid w:val="000A4C61"/>
  </w:style>
  <w:style w:type="character" w:customStyle="1" w:styleId="CiteCardCharCharCharCharCharChar">
    <w:name w:val="Cite_Card Char Char Char Char Char Char"/>
    <w:rsid w:val="000A4C61"/>
  </w:style>
  <w:style w:type="character" w:customStyle="1" w:styleId="yahoobuzzbadge">
    <w:name w:val="yahoobuzzbadge"/>
    <w:rsid w:val="000A4C61"/>
  </w:style>
  <w:style w:type="character" w:customStyle="1" w:styleId="StrongEmphasis">
    <w:name w:val="Strong Emphasis"/>
    <w:rsid w:val="000A4C61"/>
  </w:style>
  <w:style w:type="character" w:customStyle="1" w:styleId="article-articlebody">
    <w:name w:val="article-articlebody"/>
    <w:basedOn w:val="DefaultParagraphFont"/>
    <w:rsid w:val="000A4C61"/>
  </w:style>
  <w:style w:type="character" w:customStyle="1" w:styleId="pageheader0">
    <w:name w:val="pageheader"/>
    <w:basedOn w:val="DefaultParagraphFont"/>
    <w:rsid w:val="000A4C61"/>
  </w:style>
  <w:style w:type="character" w:customStyle="1" w:styleId="AuthorCharChar">
    <w:name w:val="Author Char Char"/>
    <w:rsid w:val="000A4C61"/>
  </w:style>
  <w:style w:type="character" w:customStyle="1" w:styleId="smallchar0">
    <w:name w:val="smallchar"/>
    <w:basedOn w:val="DefaultParagraphFont"/>
    <w:rsid w:val="000A4C61"/>
  </w:style>
  <w:style w:type="character" w:customStyle="1" w:styleId="Shortcite">
    <w:name w:val="Shortcite"/>
    <w:rsid w:val="000A4C61"/>
  </w:style>
  <w:style w:type="character" w:customStyle="1" w:styleId="Longcite">
    <w:name w:val="Longcite"/>
    <w:rsid w:val="000A4C61"/>
  </w:style>
  <w:style w:type="character" w:customStyle="1" w:styleId="address">
    <w:name w:val="address"/>
    <w:rsid w:val="000A4C61"/>
  </w:style>
  <w:style w:type="character" w:customStyle="1" w:styleId="NormalizationChar">
    <w:name w:val="Normalization Char"/>
    <w:rsid w:val="000A4C61"/>
  </w:style>
  <w:style w:type="character" w:customStyle="1" w:styleId="Shrinker">
    <w:name w:val="Shrinker"/>
    <w:rsid w:val="000A4C61"/>
  </w:style>
  <w:style w:type="character" w:customStyle="1" w:styleId="heading2char1">
    <w:name w:val="heading2char"/>
    <w:basedOn w:val="DefaultParagraphFont"/>
    <w:rsid w:val="000A4C61"/>
  </w:style>
  <w:style w:type="character" w:customStyle="1" w:styleId="heading3char1">
    <w:name w:val="heading3char1"/>
    <w:basedOn w:val="DefaultParagraphFont"/>
    <w:rsid w:val="000A4C61"/>
  </w:style>
  <w:style w:type="character" w:customStyle="1" w:styleId="underlinea">
    <w:name w:val="underlinea"/>
    <w:basedOn w:val="DefaultParagraphFont"/>
    <w:rsid w:val="000A4C61"/>
  </w:style>
  <w:style w:type="character" w:customStyle="1" w:styleId="StyleUnderlineChar9pt2">
    <w:name w:val="Style Underline Char + 9 pt2"/>
    <w:rsid w:val="000A4C61"/>
  </w:style>
  <w:style w:type="character" w:customStyle="1" w:styleId="StyleUnderlineChar9ptBold1">
    <w:name w:val="Style Underline Char + 9 pt Bold1"/>
    <w:rsid w:val="000A4C61"/>
  </w:style>
  <w:style w:type="character" w:customStyle="1" w:styleId="FontStyle329">
    <w:name w:val="Font Style329"/>
    <w:uiPriority w:val="99"/>
    <w:rsid w:val="000A4C61"/>
  </w:style>
  <w:style w:type="character" w:customStyle="1" w:styleId="FontStyle232">
    <w:name w:val="Font Style232"/>
    <w:uiPriority w:val="99"/>
    <w:rsid w:val="000A4C61"/>
  </w:style>
  <w:style w:type="character" w:customStyle="1" w:styleId="MicroTextCharChar">
    <w:name w:val="MicroText Char Char"/>
    <w:rsid w:val="000A4C61"/>
  </w:style>
  <w:style w:type="character" w:customStyle="1" w:styleId="style61">
    <w:name w:val="style6"/>
    <w:rsid w:val="000A4C61"/>
  </w:style>
  <w:style w:type="character" w:customStyle="1" w:styleId="Title2">
    <w:name w:val="Title2"/>
    <w:basedOn w:val="DefaultParagraphFont"/>
    <w:rsid w:val="000A4C61"/>
  </w:style>
  <w:style w:type="character" w:customStyle="1" w:styleId="pmterms2">
    <w:name w:val="pmterms2"/>
    <w:basedOn w:val="DefaultParagraphFont"/>
    <w:rsid w:val="000A4C61"/>
  </w:style>
  <w:style w:type="character" w:customStyle="1" w:styleId="BoldandUnderlineChar1Char2CharChar">
    <w:name w:val="Bold and Underline Char1 Char2 Char Char"/>
    <w:basedOn w:val="DefaultParagraphFont"/>
    <w:rsid w:val="000A4C61"/>
  </w:style>
  <w:style w:type="character" w:customStyle="1" w:styleId="UnderlineChar1Char1">
    <w:name w:val="Underline Char1 Char1"/>
    <w:basedOn w:val="DefaultParagraphFont"/>
    <w:rsid w:val="000A4C61"/>
  </w:style>
  <w:style w:type="character" w:customStyle="1" w:styleId="featurecontentgray1">
    <w:name w:val="featurecontentgray1"/>
    <w:basedOn w:val="DefaultParagraphFont"/>
    <w:rsid w:val="000A4C61"/>
  </w:style>
  <w:style w:type="character" w:customStyle="1" w:styleId="CardCharCharChar0">
    <w:name w:val="Card Char Char Char"/>
    <w:basedOn w:val="DefaultParagraphFont"/>
    <w:rsid w:val="000A4C61"/>
  </w:style>
  <w:style w:type="character" w:customStyle="1" w:styleId="big1">
    <w:name w:val="big1"/>
    <w:basedOn w:val="DefaultParagraphFont"/>
    <w:rsid w:val="000A4C61"/>
  </w:style>
  <w:style w:type="character" w:customStyle="1" w:styleId="articletitle1">
    <w:name w:val="articletitle1"/>
    <w:basedOn w:val="DefaultParagraphFont"/>
    <w:rsid w:val="000A4C61"/>
  </w:style>
  <w:style w:type="character" w:customStyle="1" w:styleId="prodgeneral">
    <w:name w:val="prodgeneral"/>
    <w:basedOn w:val="DefaultParagraphFont"/>
    <w:rsid w:val="000A4C61"/>
  </w:style>
  <w:style w:type="character" w:customStyle="1" w:styleId="Style10pt">
    <w:name w:val="Style 10 pt"/>
    <w:basedOn w:val="DefaultParagraphFont"/>
    <w:rsid w:val="000A4C61"/>
  </w:style>
  <w:style w:type="character" w:customStyle="1" w:styleId="StyleUnderlineChar0">
    <w:name w:val="Style Underline + Char"/>
    <w:basedOn w:val="DefaultParagraphFont"/>
    <w:rsid w:val="000A4C61"/>
  </w:style>
  <w:style w:type="character" w:customStyle="1" w:styleId="highlightChar">
    <w:name w:val="highlight Char"/>
    <w:basedOn w:val="DefaultParagraphFont"/>
    <w:rsid w:val="000A4C61"/>
  </w:style>
  <w:style w:type="character" w:customStyle="1" w:styleId="citeChar1">
    <w:name w:val="cite Char"/>
    <w:basedOn w:val="DefaultParagraphFont"/>
    <w:rsid w:val="000A4C61"/>
  </w:style>
  <w:style w:type="character" w:customStyle="1" w:styleId="OffensiveLanguageChar">
    <w:name w:val="Offensive Language Char"/>
    <w:rsid w:val="000A4C61"/>
  </w:style>
  <w:style w:type="character" w:customStyle="1" w:styleId="yellowfadeinnerspan">
    <w:name w:val="yellowfadeinnerspan"/>
    <w:rsid w:val="000A4C61"/>
  </w:style>
  <w:style w:type="character" w:customStyle="1" w:styleId="ipa">
    <w:name w:val="ipa"/>
    <w:basedOn w:val="DefaultParagraphFont"/>
    <w:rsid w:val="000A4C61"/>
  </w:style>
  <w:style w:type="table" w:customStyle="1" w:styleId="TableGrid1">
    <w:name w:val="Table Grid1"/>
    <w:basedOn w:val="TableNormal"/>
    <w:rsid w:val="000A4C61"/>
    <w:pPr>
      <w:spacing w:after="200" w:line="276" w:lineRule="auto"/>
    </w:pPr>
    <w:rPr>
      <w:rFonts w:eastAsiaTheme="minorHAnsi"/>
      <w:sz w:val="22"/>
      <w:szCs w:val="22"/>
    </w:rPr>
    <w:tblPr/>
  </w:style>
  <w:style w:type="character" w:customStyle="1" w:styleId="StyleciteChar">
    <w:name w:val="Style cite + Char"/>
    <w:basedOn w:val="DefaultParagraphFont"/>
    <w:rsid w:val="000A4C61"/>
  </w:style>
  <w:style w:type="character" w:customStyle="1" w:styleId="DebateUnderlinedChar">
    <w:name w:val="Debate Underlined Char"/>
    <w:locked/>
    <w:rsid w:val="000A4C61"/>
  </w:style>
  <w:style w:type="paragraph" w:customStyle="1" w:styleId="DebateUnderlined">
    <w:name w:val="Debate Underlined"/>
    <w:basedOn w:val="Normal"/>
    <w:next w:val="about"/>
    <w:qFormat/>
    <w:rsid w:val="000A4C61"/>
  </w:style>
  <w:style w:type="character" w:customStyle="1" w:styleId="Card10f2Char">
    <w:name w:val="Card.10.f2 Char"/>
    <w:locked/>
    <w:rsid w:val="000A4C61"/>
  </w:style>
  <w:style w:type="paragraph" w:customStyle="1" w:styleId="Card10f2">
    <w:name w:val="Card.10.f2"/>
    <w:basedOn w:val="Normal"/>
    <w:next w:val="thumbnail"/>
    <w:autoRedefine/>
    <w:qFormat/>
    <w:rsid w:val="000A4C61"/>
  </w:style>
  <w:style w:type="character" w:customStyle="1" w:styleId="Bodytext5">
    <w:name w:val="Body text_"/>
    <w:basedOn w:val="DefaultParagraphFont"/>
    <w:locked/>
    <w:rsid w:val="000A4C61"/>
    <w:rPr>
      <w:shd w:val="clear" w:color="auto" w:fill="FFFFFF"/>
    </w:rPr>
  </w:style>
  <w:style w:type="paragraph" w:customStyle="1" w:styleId="BodyText50">
    <w:name w:val="Body Text5"/>
    <w:basedOn w:val="Normal"/>
    <w:next w:val="wallacepara"/>
    <w:qFormat/>
    <w:rsid w:val="000A4C61"/>
  </w:style>
  <w:style w:type="paragraph" w:customStyle="1" w:styleId="user">
    <w:name w:val="user"/>
    <w:basedOn w:val="Normal"/>
    <w:next w:val="morelink"/>
    <w:qFormat/>
    <w:rsid w:val="000A4C61"/>
  </w:style>
  <w:style w:type="paragraph" w:customStyle="1" w:styleId="about">
    <w:name w:val="about"/>
    <w:basedOn w:val="Normal"/>
    <w:next w:val="audiolink"/>
    <w:qFormat/>
    <w:rsid w:val="000A4C61"/>
  </w:style>
  <w:style w:type="paragraph" w:customStyle="1" w:styleId="t6">
    <w:name w:val="t6"/>
    <w:basedOn w:val="Normal"/>
    <w:next w:val="nav1"/>
    <w:qFormat/>
    <w:rsid w:val="000A4C61"/>
  </w:style>
  <w:style w:type="paragraph" w:customStyle="1" w:styleId="thumbnail">
    <w:name w:val="thumbnail"/>
    <w:basedOn w:val="Normal"/>
    <w:next w:val="nav2"/>
    <w:qFormat/>
    <w:rsid w:val="000A4C61"/>
  </w:style>
  <w:style w:type="paragraph" w:customStyle="1" w:styleId="stand-first-alone">
    <w:name w:val="stand-first-alone"/>
    <w:basedOn w:val="Normal"/>
    <w:next w:val="Pa0"/>
    <w:qFormat/>
    <w:rsid w:val="000A4C61"/>
  </w:style>
  <w:style w:type="paragraph" w:customStyle="1" w:styleId="wallacepara">
    <w:name w:val="wallacepara"/>
    <w:basedOn w:val="Normal"/>
    <w:next w:val="CM45"/>
    <w:qFormat/>
    <w:rsid w:val="000A4C61"/>
  </w:style>
  <w:style w:type="paragraph" w:customStyle="1" w:styleId="morelink">
    <w:name w:val="morelink"/>
    <w:basedOn w:val="Normal"/>
    <w:next w:val="CM46"/>
    <w:qFormat/>
    <w:rsid w:val="000A4C61"/>
  </w:style>
  <w:style w:type="paragraph" w:customStyle="1" w:styleId="audiolink">
    <w:name w:val="audiolink"/>
    <w:basedOn w:val="Normal"/>
    <w:next w:val="F4-NormalText"/>
    <w:qFormat/>
    <w:rsid w:val="000A4C61"/>
  </w:style>
  <w:style w:type="paragraph" w:customStyle="1" w:styleId="titlestyle1">
    <w:name w:val="titlestyle1"/>
    <w:basedOn w:val="Normal"/>
    <w:next w:val="FullText"/>
    <w:qFormat/>
    <w:rsid w:val="000A4C61"/>
  </w:style>
  <w:style w:type="paragraph" w:customStyle="1" w:styleId="nav1">
    <w:name w:val="nav1"/>
    <w:basedOn w:val="Normal"/>
    <w:next w:val="TagLine"/>
    <w:qFormat/>
    <w:rsid w:val="000A4C61"/>
  </w:style>
  <w:style w:type="paragraph" w:customStyle="1" w:styleId="nav2">
    <w:name w:val="nav2"/>
    <w:basedOn w:val="Normal"/>
    <w:qFormat/>
    <w:rsid w:val="000A4C61"/>
  </w:style>
  <w:style w:type="paragraph" w:customStyle="1" w:styleId="Pa0">
    <w:name w:val="Pa0"/>
    <w:basedOn w:val="Normal"/>
    <w:uiPriority w:val="99"/>
    <w:qFormat/>
    <w:rsid w:val="000A4C61"/>
  </w:style>
  <w:style w:type="paragraph" w:customStyle="1" w:styleId="CM45">
    <w:name w:val="CM45"/>
    <w:basedOn w:val="Normal"/>
    <w:uiPriority w:val="99"/>
    <w:qFormat/>
    <w:rsid w:val="000A4C61"/>
  </w:style>
  <w:style w:type="paragraph" w:customStyle="1" w:styleId="CM46">
    <w:name w:val="CM46"/>
    <w:basedOn w:val="Normal"/>
    <w:uiPriority w:val="99"/>
    <w:qFormat/>
    <w:rsid w:val="000A4C61"/>
  </w:style>
  <w:style w:type="character" w:customStyle="1" w:styleId="Heading18">
    <w:name w:val="Heading #18_"/>
    <w:basedOn w:val="DefaultParagraphFont"/>
    <w:locked/>
    <w:rsid w:val="000A4C61"/>
  </w:style>
  <w:style w:type="paragraph" w:customStyle="1" w:styleId="Heading180">
    <w:name w:val="Heading #18"/>
    <w:basedOn w:val="Normal"/>
    <w:qFormat/>
    <w:rsid w:val="000A4C61"/>
  </w:style>
  <w:style w:type="character" w:customStyle="1" w:styleId="Picturecaption2">
    <w:name w:val="Picture caption (2)_"/>
    <w:basedOn w:val="DefaultParagraphFont"/>
    <w:locked/>
    <w:rsid w:val="000A4C61"/>
  </w:style>
  <w:style w:type="paragraph" w:customStyle="1" w:styleId="Picturecaption20">
    <w:name w:val="Picture caption (2)"/>
    <w:basedOn w:val="Normal"/>
    <w:qFormat/>
    <w:rsid w:val="000A4C61"/>
  </w:style>
  <w:style w:type="character" w:customStyle="1" w:styleId="Picturecaption">
    <w:name w:val="Picture caption_"/>
    <w:basedOn w:val="DefaultParagraphFont"/>
    <w:locked/>
    <w:rsid w:val="000A4C61"/>
  </w:style>
  <w:style w:type="paragraph" w:customStyle="1" w:styleId="Picturecaption0">
    <w:name w:val="Picture caption"/>
    <w:basedOn w:val="Normal"/>
    <w:qFormat/>
    <w:rsid w:val="000A4C61"/>
  </w:style>
  <w:style w:type="character" w:customStyle="1" w:styleId="Bodytext31">
    <w:name w:val="Body text (31)_"/>
    <w:basedOn w:val="DefaultParagraphFont"/>
    <w:locked/>
    <w:rsid w:val="000A4C61"/>
  </w:style>
  <w:style w:type="paragraph" w:customStyle="1" w:styleId="Bodytext310">
    <w:name w:val="Body text (31)"/>
    <w:basedOn w:val="Normal"/>
    <w:qFormat/>
    <w:rsid w:val="000A4C61"/>
  </w:style>
  <w:style w:type="character" w:customStyle="1" w:styleId="Heading22">
    <w:name w:val="Heading #22_"/>
    <w:basedOn w:val="DefaultParagraphFont"/>
    <w:locked/>
    <w:rsid w:val="000A4C61"/>
  </w:style>
  <w:style w:type="paragraph" w:customStyle="1" w:styleId="Heading220">
    <w:name w:val="Heading #22"/>
    <w:basedOn w:val="Normal"/>
    <w:qFormat/>
    <w:rsid w:val="000A4C61"/>
  </w:style>
  <w:style w:type="character" w:customStyle="1" w:styleId="Bodytext131">
    <w:name w:val="Body text (131)_"/>
    <w:basedOn w:val="DefaultParagraphFont"/>
    <w:locked/>
    <w:rsid w:val="000A4C61"/>
  </w:style>
  <w:style w:type="paragraph" w:customStyle="1" w:styleId="Bodytext1310">
    <w:name w:val="Body text (131)"/>
    <w:basedOn w:val="Normal"/>
    <w:qFormat/>
    <w:rsid w:val="000A4C61"/>
  </w:style>
  <w:style w:type="character" w:customStyle="1" w:styleId="Bodytext140">
    <w:name w:val="Body text (140)_"/>
    <w:basedOn w:val="DefaultParagraphFont"/>
    <w:locked/>
    <w:rsid w:val="000A4C61"/>
  </w:style>
  <w:style w:type="paragraph" w:customStyle="1" w:styleId="Bodytext1400">
    <w:name w:val="Body text (140)"/>
    <w:basedOn w:val="Normal"/>
    <w:qFormat/>
    <w:rsid w:val="000A4C61"/>
  </w:style>
  <w:style w:type="character" w:customStyle="1" w:styleId="Bodytext141">
    <w:name w:val="Body text (141)_"/>
    <w:basedOn w:val="DefaultParagraphFont"/>
    <w:locked/>
    <w:rsid w:val="000A4C61"/>
  </w:style>
  <w:style w:type="paragraph" w:customStyle="1" w:styleId="Bodytext1410">
    <w:name w:val="Body text (141)"/>
    <w:basedOn w:val="Normal"/>
    <w:qFormat/>
    <w:rsid w:val="000A4C61"/>
  </w:style>
  <w:style w:type="character" w:customStyle="1" w:styleId="Tableofcontents20">
    <w:name w:val="Table of contents (20)_"/>
    <w:basedOn w:val="DefaultParagraphFont"/>
    <w:locked/>
    <w:rsid w:val="000A4C61"/>
  </w:style>
  <w:style w:type="paragraph" w:customStyle="1" w:styleId="Tableofcontents200">
    <w:name w:val="Table of contents (20)"/>
    <w:basedOn w:val="Normal"/>
    <w:qFormat/>
    <w:rsid w:val="000A4C61"/>
  </w:style>
  <w:style w:type="character" w:customStyle="1" w:styleId="Tableofcontents21">
    <w:name w:val="Table of contents (21)_"/>
    <w:basedOn w:val="DefaultParagraphFont"/>
    <w:locked/>
    <w:rsid w:val="000A4C61"/>
  </w:style>
  <w:style w:type="paragraph" w:customStyle="1" w:styleId="Tableofcontents210">
    <w:name w:val="Table of contents (21)"/>
    <w:basedOn w:val="Normal"/>
    <w:qFormat/>
    <w:rsid w:val="000A4C61"/>
  </w:style>
  <w:style w:type="character" w:customStyle="1" w:styleId="Tableofcontents22">
    <w:name w:val="Table of contents (22)_"/>
    <w:basedOn w:val="DefaultParagraphFont"/>
    <w:locked/>
    <w:rsid w:val="000A4C61"/>
  </w:style>
  <w:style w:type="paragraph" w:customStyle="1" w:styleId="Tableofcontents220">
    <w:name w:val="Table of contents (22)"/>
    <w:basedOn w:val="Normal"/>
    <w:qFormat/>
    <w:rsid w:val="000A4C61"/>
  </w:style>
  <w:style w:type="character" w:customStyle="1" w:styleId="Bodytext142">
    <w:name w:val="Body text (142)_"/>
    <w:basedOn w:val="DefaultParagraphFont"/>
    <w:locked/>
    <w:rsid w:val="000A4C61"/>
  </w:style>
  <w:style w:type="paragraph" w:customStyle="1" w:styleId="Bodytext1420">
    <w:name w:val="Body text (142)"/>
    <w:basedOn w:val="Normal"/>
    <w:qFormat/>
    <w:rsid w:val="000A4C61"/>
  </w:style>
  <w:style w:type="character" w:customStyle="1" w:styleId="Bodytext143">
    <w:name w:val="Body text (143)_"/>
    <w:basedOn w:val="DefaultParagraphFont"/>
    <w:locked/>
    <w:rsid w:val="000A4C61"/>
  </w:style>
  <w:style w:type="paragraph" w:customStyle="1" w:styleId="Bodytext1430">
    <w:name w:val="Body text (143)"/>
    <w:basedOn w:val="Normal"/>
    <w:qFormat/>
    <w:rsid w:val="000A4C61"/>
  </w:style>
  <w:style w:type="character" w:customStyle="1" w:styleId="Bodytext144Exact">
    <w:name w:val="Body text (144) Exact"/>
    <w:basedOn w:val="DefaultParagraphFont"/>
    <w:locked/>
    <w:rsid w:val="000A4C61"/>
  </w:style>
  <w:style w:type="paragraph" w:customStyle="1" w:styleId="Bodytext144">
    <w:name w:val="Body text (144)"/>
    <w:basedOn w:val="Normal"/>
    <w:qFormat/>
    <w:rsid w:val="000A4C61"/>
  </w:style>
  <w:style w:type="character" w:customStyle="1" w:styleId="Bodytext145Exact">
    <w:name w:val="Body text (145) Exact"/>
    <w:basedOn w:val="DefaultParagraphFont"/>
    <w:locked/>
    <w:rsid w:val="000A4C61"/>
  </w:style>
  <w:style w:type="paragraph" w:customStyle="1" w:styleId="Bodytext145">
    <w:name w:val="Body text (145)"/>
    <w:basedOn w:val="Normal"/>
    <w:qFormat/>
    <w:rsid w:val="000A4C61"/>
  </w:style>
  <w:style w:type="character" w:customStyle="1" w:styleId="Bodytext146">
    <w:name w:val="Body text (146)_"/>
    <w:basedOn w:val="DefaultParagraphFont"/>
    <w:locked/>
    <w:rsid w:val="000A4C61"/>
  </w:style>
  <w:style w:type="paragraph" w:customStyle="1" w:styleId="Bodytext1460">
    <w:name w:val="Body text (146)"/>
    <w:basedOn w:val="Normal"/>
    <w:qFormat/>
    <w:rsid w:val="000A4C61"/>
  </w:style>
  <w:style w:type="character" w:customStyle="1" w:styleId="Heading230">
    <w:name w:val="Heading #23_"/>
    <w:basedOn w:val="DefaultParagraphFont"/>
    <w:locked/>
    <w:rsid w:val="000A4C61"/>
  </w:style>
  <w:style w:type="paragraph" w:customStyle="1" w:styleId="Heading231">
    <w:name w:val="Heading #23"/>
    <w:basedOn w:val="Normal"/>
    <w:qFormat/>
    <w:rsid w:val="000A4C61"/>
  </w:style>
  <w:style w:type="character" w:customStyle="1" w:styleId="Picturecaption36">
    <w:name w:val="Picture caption (36)_"/>
    <w:basedOn w:val="DefaultParagraphFont"/>
    <w:locked/>
    <w:rsid w:val="000A4C61"/>
  </w:style>
  <w:style w:type="paragraph" w:customStyle="1" w:styleId="Picturecaption360">
    <w:name w:val="Picture caption (36)"/>
    <w:basedOn w:val="Normal"/>
    <w:qFormat/>
    <w:rsid w:val="000A4C61"/>
  </w:style>
  <w:style w:type="character" w:customStyle="1" w:styleId="Picturecaption42">
    <w:name w:val="Picture caption (42)_"/>
    <w:basedOn w:val="DefaultParagraphFont"/>
    <w:locked/>
    <w:rsid w:val="000A4C61"/>
  </w:style>
  <w:style w:type="paragraph" w:customStyle="1" w:styleId="Picturecaption420">
    <w:name w:val="Picture caption (42)"/>
    <w:basedOn w:val="Normal"/>
    <w:qFormat/>
    <w:rsid w:val="000A4C61"/>
  </w:style>
  <w:style w:type="character" w:customStyle="1" w:styleId="Bodytext154">
    <w:name w:val="Body text (154)_"/>
    <w:basedOn w:val="DefaultParagraphFont"/>
    <w:locked/>
    <w:rsid w:val="000A4C61"/>
  </w:style>
  <w:style w:type="paragraph" w:customStyle="1" w:styleId="Bodytext1540">
    <w:name w:val="Body text (154)"/>
    <w:basedOn w:val="Normal"/>
    <w:qFormat/>
    <w:rsid w:val="000A4C61"/>
  </w:style>
  <w:style w:type="character" w:customStyle="1" w:styleId="Bodytext155">
    <w:name w:val="Body text (155)_"/>
    <w:basedOn w:val="DefaultParagraphFont"/>
    <w:locked/>
    <w:rsid w:val="000A4C61"/>
  </w:style>
  <w:style w:type="paragraph" w:customStyle="1" w:styleId="Bodytext1550">
    <w:name w:val="Body text (155)"/>
    <w:basedOn w:val="Normal"/>
    <w:qFormat/>
    <w:rsid w:val="000A4C61"/>
  </w:style>
  <w:style w:type="character" w:customStyle="1" w:styleId="Bodytext156">
    <w:name w:val="Body text (156)_"/>
    <w:basedOn w:val="DefaultParagraphFont"/>
    <w:locked/>
    <w:rsid w:val="000A4C61"/>
  </w:style>
  <w:style w:type="paragraph" w:customStyle="1" w:styleId="Bodytext1560">
    <w:name w:val="Body text (156)"/>
    <w:basedOn w:val="Normal"/>
    <w:qFormat/>
    <w:rsid w:val="000A4C61"/>
  </w:style>
  <w:style w:type="character" w:customStyle="1" w:styleId="Bodytext60">
    <w:name w:val="Body text (60)_"/>
    <w:basedOn w:val="DefaultParagraphFont"/>
    <w:locked/>
    <w:rsid w:val="000A4C61"/>
  </w:style>
  <w:style w:type="paragraph" w:customStyle="1" w:styleId="Bodytext600">
    <w:name w:val="Body text (60)"/>
    <w:basedOn w:val="Normal"/>
    <w:qFormat/>
    <w:rsid w:val="000A4C61"/>
  </w:style>
  <w:style w:type="character" w:customStyle="1" w:styleId="Bodytext158">
    <w:name w:val="Body text (158)_"/>
    <w:basedOn w:val="DefaultParagraphFont"/>
    <w:locked/>
    <w:rsid w:val="000A4C61"/>
  </w:style>
  <w:style w:type="paragraph" w:customStyle="1" w:styleId="Bodytext1580">
    <w:name w:val="Body text (158)"/>
    <w:basedOn w:val="Normal"/>
    <w:qFormat/>
    <w:rsid w:val="000A4C61"/>
  </w:style>
  <w:style w:type="character" w:customStyle="1" w:styleId="Bodytext159">
    <w:name w:val="Body text (159)_"/>
    <w:basedOn w:val="DefaultParagraphFont"/>
    <w:locked/>
    <w:rsid w:val="000A4C61"/>
  </w:style>
  <w:style w:type="paragraph" w:customStyle="1" w:styleId="Bodytext1590">
    <w:name w:val="Body text (159)"/>
    <w:basedOn w:val="Normal"/>
    <w:qFormat/>
    <w:rsid w:val="000A4C61"/>
  </w:style>
  <w:style w:type="character" w:customStyle="1" w:styleId="Bodytext160">
    <w:name w:val="Body text (160)_"/>
    <w:basedOn w:val="DefaultParagraphFont"/>
    <w:locked/>
    <w:rsid w:val="000A4C61"/>
  </w:style>
  <w:style w:type="paragraph" w:customStyle="1" w:styleId="Bodytext1600">
    <w:name w:val="Body text (160)"/>
    <w:basedOn w:val="Normal"/>
    <w:qFormat/>
    <w:rsid w:val="000A4C61"/>
  </w:style>
  <w:style w:type="character" w:customStyle="1" w:styleId="Picturecaption4">
    <w:name w:val="Picture caption (4)_"/>
    <w:basedOn w:val="DefaultParagraphFont"/>
    <w:locked/>
    <w:rsid w:val="000A4C61"/>
  </w:style>
  <w:style w:type="paragraph" w:customStyle="1" w:styleId="Picturecaption40">
    <w:name w:val="Picture caption (4)"/>
    <w:basedOn w:val="Normal"/>
    <w:qFormat/>
    <w:rsid w:val="000A4C61"/>
  </w:style>
  <w:style w:type="character" w:customStyle="1" w:styleId="Heading10">
    <w:name w:val="Heading #10_"/>
    <w:basedOn w:val="DefaultParagraphFont"/>
    <w:locked/>
    <w:rsid w:val="000A4C61"/>
  </w:style>
  <w:style w:type="paragraph" w:customStyle="1" w:styleId="Heading100">
    <w:name w:val="Heading #10"/>
    <w:basedOn w:val="Normal"/>
    <w:qFormat/>
    <w:rsid w:val="000A4C61"/>
  </w:style>
  <w:style w:type="character" w:customStyle="1" w:styleId="Picturecaption3">
    <w:name w:val="Picture caption (3)_"/>
    <w:basedOn w:val="DefaultParagraphFont"/>
    <w:locked/>
    <w:rsid w:val="000A4C61"/>
  </w:style>
  <w:style w:type="paragraph" w:customStyle="1" w:styleId="Picturecaption30">
    <w:name w:val="Picture caption (3)"/>
    <w:basedOn w:val="Normal"/>
    <w:qFormat/>
    <w:rsid w:val="000A4C61"/>
  </w:style>
  <w:style w:type="character" w:customStyle="1" w:styleId="Heading13">
    <w:name w:val="Heading #13_"/>
    <w:basedOn w:val="DefaultParagraphFont"/>
    <w:locked/>
    <w:rsid w:val="000A4C61"/>
  </w:style>
  <w:style w:type="paragraph" w:customStyle="1" w:styleId="Heading130">
    <w:name w:val="Heading #13"/>
    <w:basedOn w:val="Normal"/>
    <w:qFormat/>
    <w:rsid w:val="000A4C61"/>
  </w:style>
  <w:style w:type="character" w:customStyle="1" w:styleId="Heading92">
    <w:name w:val="Heading #9 (2)_"/>
    <w:basedOn w:val="DefaultParagraphFont"/>
    <w:locked/>
    <w:rsid w:val="000A4C61"/>
  </w:style>
  <w:style w:type="paragraph" w:customStyle="1" w:styleId="Heading920">
    <w:name w:val="Heading #9 (2)"/>
    <w:basedOn w:val="Normal"/>
    <w:qFormat/>
    <w:rsid w:val="000A4C61"/>
  </w:style>
  <w:style w:type="character" w:customStyle="1" w:styleId="Heading15">
    <w:name w:val="Heading #15_"/>
    <w:basedOn w:val="DefaultParagraphFont"/>
    <w:locked/>
    <w:rsid w:val="000A4C61"/>
  </w:style>
  <w:style w:type="paragraph" w:customStyle="1" w:styleId="Heading150">
    <w:name w:val="Heading #15"/>
    <w:basedOn w:val="Normal"/>
    <w:qFormat/>
    <w:rsid w:val="000A4C61"/>
  </w:style>
  <w:style w:type="character" w:customStyle="1" w:styleId="Bodytext38">
    <w:name w:val="Body text (38)_"/>
    <w:basedOn w:val="DefaultParagraphFont"/>
    <w:locked/>
    <w:rsid w:val="000A4C61"/>
  </w:style>
  <w:style w:type="paragraph" w:customStyle="1" w:styleId="Bodytext380">
    <w:name w:val="Body text (38)"/>
    <w:basedOn w:val="Normal"/>
    <w:qFormat/>
    <w:rsid w:val="000A4C61"/>
  </w:style>
  <w:style w:type="character" w:customStyle="1" w:styleId="Heading17">
    <w:name w:val="Heading #17_"/>
    <w:basedOn w:val="DefaultParagraphFont"/>
    <w:locked/>
    <w:rsid w:val="000A4C61"/>
  </w:style>
  <w:style w:type="paragraph" w:customStyle="1" w:styleId="Heading170">
    <w:name w:val="Heading #17"/>
    <w:basedOn w:val="Normal"/>
    <w:qFormat/>
    <w:rsid w:val="000A4C61"/>
  </w:style>
  <w:style w:type="character" w:customStyle="1" w:styleId="Bodytext97Exact">
    <w:name w:val="Body text (97) Exact"/>
    <w:basedOn w:val="DefaultParagraphFont"/>
    <w:locked/>
    <w:rsid w:val="000A4C61"/>
  </w:style>
  <w:style w:type="paragraph" w:customStyle="1" w:styleId="Bodytext97">
    <w:name w:val="Body text (97)"/>
    <w:basedOn w:val="Normal"/>
    <w:qFormat/>
    <w:rsid w:val="000A4C61"/>
  </w:style>
  <w:style w:type="character" w:customStyle="1" w:styleId="Bodytext42">
    <w:name w:val="Body text (42)_"/>
    <w:basedOn w:val="DefaultParagraphFont"/>
    <w:locked/>
    <w:rsid w:val="000A4C61"/>
  </w:style>
  <w:style w:type="paragraph" w:customStyle="1" w:styleId="Bodytext420">
    <w:name w:val="Body text (42)"/>
    <w:basedOn w:val="Normal"/>
    <w:qFormat/>
    <w:rsid w:val="000A4C61"/>
  </w:style>
  <w:style w:type="character" w:customStyle="1" w:styleId="Picturecaption9">
    <w:name w:val="Picture caption (9)_"/>
    <w:basedOn w:val="DefaultParagraphFont"/>
    <w:locked/>
    <w:rsid w:val="000A4C61"/>
  </w:style>
  <w:style w:type="paragraph" w:customStyle="1" w:styleId="Picturecaption90">
    <w:name w:val="Picture caption (9)"/>
    <w:basedOn w:val="Normal"/>
    <w:qFormat/>
    <w:rsid w:val="000A4C61"/>
  </w:style>
  <w:style w:type="character" w:customStyle="1" w:styleId="Bodytext96Exact">
    <w:name w:val="Body text (96) Exact"/>
    <w:basedOn w:val="DefaultParagraphFont"/>
    <w:locked/>
    <w:rsid w:val="000A4C61"/>
  </w:style>
  <w:style w:type="paragraph" w:customStyle="1" w:styleId="Bodytext96">
    <w:name w:val="Body text (96)"/>
    <w:basedOn w:val="Normal"/>
    <w:qFormat/>
    <w:rsid w:val="000A4C61"/>
  </w:style>
  <w:style w:type="character" w:customStyle="1" w:styleId="Heading142">
    <w:name w:val="Heading #14 (2)_"/>
    <w:basedOn w:val="DefaultParagraphFont"/>
    <w:locked/>
    <w:rsid w:val="000A4C61"/>
  </w:style>
  <w:style w:type="paragraph" w:customStyle="1" w:styleId="Heading1420">
    <w:name w:val="Heading #14 (2)"/>
    <w:basedOn w:val="Normal"/>
    <w:qFormat/>
    <w:rsid w:val="000A4C61"/>
  </w:style>
  <w:style w:type="character" w:customStyle="1" w:styleId="Picturecaption31">
    <w:name w:val="Picture caption (31)_"/>
    <w:basedOn w:val="DefaultParagraphFont"/>
    <w:locked/>
    <w:rsid w:val="000A4C61"/>
  </w:style>
  <w:style w:type="paragraph" w:customStyle="1" w:styleId="Picturecaption310">
    <w:name w:val="Picture caption (31)"/>
    <w:basedOn w:val="Normal"/>
    <w:qFormat/>
    <w:rsid w:val="000A4C61"/>
  </w:style>
  <w:style w:type="character" w:customStyle="1" w:styleId="Picturecaption27">
    <w:name w:val="Picture caption (27)_"/>
    <w:basedOn w:val="DefaultParagraphFont"/>
    <w:locked/>
    <w:rsid w:val="000A4C61"/>
  </w:style>
  <w:style w:type="paragraph" w:customStyle="1" w:styleId="Picturecaption270">
    <w:name w:val="Picture caption (27)"/>
    <w:basedOn w:val="Normal"/>
    <w:qFormat/>
    <w:rsid w:val="000A4C61"/>
  </w:style>
  <w:style w:type="character" w:customStyle="1" w:styleId="Bodytext43Exact">
    <w:name w:val="Body text (43) Exact"/>
    <w:basedOn w:val="DefaultParagraphFont"/>
    <w:locked/>
    <w:rsid w:val="000A4C61"/>
  </w:style>
  <w:style w:type="paragraph" w:customStyle="1" w:styleId="Bodytext43">
    <w:name w:val="Body text (43)"/>
    <w:basedOn w:val="Normal"/>
    <w:qFormat/>
    <w:rsid w:val="000A4C61"/>
  </w:style>
  <w:style w:type="character" w:customStyle="1" w:styleId="Bodytext109">
    <w:name w:val="Body text (109)_"/>
    <w:basedOn w:val="DefaultParagraphFont"/>
    <w:locked/>
    <w:rsid w:val="000A4C61"/>
  </w:style>
  <w:style w:type="paragraph" w:customStyle="1" w:styleId="Bodytext1090">
    <w:name w:val="Body text (109)"/>
    <w:basedOn w:val="Normal"/>
    <w:qFormat/>
    <w:rsid w:val="000A4C61"/>
  </w:style>
  <w:style w:type="character" w:customStyle="1" w:styleId="Bodytext110">
    <w:name w:val="Body text (110)_"/>
    <w:basedOn w:val="DefaultParagraphFont"/>
    <w:locked/>
    <w:rsid w:val="000A4C61"/>
  </w:style>
  <w:style w:type="paragraph" w:customStyle="1" w:styleId="Bodytext1100">
    <w:name w:val="Body text (110)"/>
    <w:basedOn w:val="Normal"/>
    <w:qFormat/>
    <w:rsid w:val="000A4C61"/>
  </w:style>
  <w:style w:type="character" w:customStyle="1" w:styleId="Bodytext111">
    <w:name w:val="Body text (111)_"/>
    <w:basedOn w:val="DefaultParagraphFont"/>
    <w:locked/>
    <w:rsid w:val="000A4C61"/>
  </w:style>
  <w:style w:type="paragraph" w:customStyle="1" w:styleId="Bodytext1110">
    <w:name w:val="Body text (111)"/>
    <w:basedOn w:val="Normal"/>
    <w:qFormat/>
    <w:rsid w:val="000A4C61"/>
  </w:style>
  <w:style w:type="character" w:customStyle="1" w:styleId="Tablecaption7">
    <w:name w:val="Table caption (7)_"/>
    <w:basedOn w:val="DefaultParagraphFont"/>
    <w:locked/>
    <w:rsid w:val="000A4C61"/>
  </w:style>
  <w:style w:type="paragraph" w:customStyle="1" w:styleId="Tablecaption70">
    <w:name w:val="Table caption (7)"/>
    <w:basedOn w:val="Normal"/>
    <w:qFormat/>
    <w:rsid w:val="000A4C61"/>
  </w:style>
  <w:style w:type="character" w:customStyle="1" w:styleId="Bodytext112">
    <w:name w:val="Body text (112)_"/>
    <w:basedOn w:val="DefaultParagraphFont"/>
    <w:locked/>
    <w:rsid w:val="000A4C61"/>
  </w:style>
  <w:style w:type="paragraph" w:customStyle="1" w:styleId="Bodytext1120">
    <w:name w:val="Body text (112)"/>
    <w:basedOn w:val="Normal"/>
    <w:qFormat/>
    <w:rsid w:val="000A4C61"/>
  </w:style>
  <w:style w:type="character" w:customStyle="1" w:styleId="Bodytext113">
    <w:name w:val="Body text (113)_"/>
    <w:basedOn w:val="DefaultParagraphFont"/>
    <w:locked/>
    <w:rsid w:val="000A4C61"/>
  </w:style>
  <w:style w:type="paragraph" w:customStyle="1" w:styleId="Bodytext1130">
    <w:name w:val="Body text (113)"/>
    <w:basedOn w:val="Normal"/>
    <w:qFormat/>
    <w:rsid w:val="000A4C61"/>
  </w:style>
  <w:style w:type="character" w:customStyle="1" w:styleId="Tableofcontents10">
    <w:name w:val="Table of contents (10)_"/>
    <w:basedOn w:val="DefaultParagraphFont"/>
    <w:locked/>
    <w:rsid w:val="000A4C61"/>
  </w:style>
  <w:style w:type="paragraph" w:customStyle="1" w:styleId="Tableofcontents100">
    <w:name w:val="Table of contents (10)"/>
    <w:basedOn w:val="Normal"/>
    <w:qFormat/>
    <w:rsid w:val="000A4C61"/>
  </w:style>
  <w:style w:type="character" w:customStyle="1" w:styleId="Tableofcontents12">
    <w:name w:val="Table of contents (12)_"/>
    <w:basedOn w:val="DefaultParagraphFont"/>
    <w:locked/>
    <w:rsid w:val="000A4C61"/>
  </w:style>
  <w:style w:type="paragraph" w:customStyle="1" w:styleId="Tableofcontents120">
    <w:name w:val="Table of contents (12)"/>
    <w:basedOn w:val="Normal"/>
    <w:qFormat/>
    <w:rsid w:val="000A4C61"/>
  </w:style>
  <w:style w:type="character" w:customStyle="1" w:styleId="Tableofcontents14">
    <w:name w:val="Table of contents (14)_"/>
    <w:basedOn w:val="DefaultParagraphFont"/>
    <w:locked/>
    <w:rsid w:val="000A4C61"/>
  </w:style>
  <w:style w:type="paragraph" w:customStyle="1" w:styleId="Tableofcontents140">
    <w:name w:val="Table of contents (14)"/>
    <w:basedOn w:val="Normal"/>
    <w:qFormat/>
    <w:rsid w:val="000A4C61"/>
  </w:style>
  <w:style w:type="character" w:customStyle="1" w:styleId="Heading162">
    <w:name w:val="Heading #16 (2)_"/>
    <w:basedOn w:val="DefaultParagraphFont"/>
    <w:locked/>
    <w:rsid w:val="000A4C61"/>
  </w:style>
  <w:style w:type="paragraph" w:customStyle="1" w:styleId="Heading1620">
    <w:name w:val="Heading #16 (2)"/>
    <w:basedOn w:val="Normal"/>
    <w:qFormat/>
    <w:rsid w:val="000A4C61"/>
  </w:style>
  <w:style w:type="paragraph" w:customStyle="1" w:styleId="txgreen">
    <w:name w:val="txgreen"/>
    <w:basedOn w:val="Normal"/>
    <w:uiPriority w:val="99"/>
    <w:qFormat/>
    <w:rsid w:val="000A4C61"/>
  </w:style>
  <w:style w:type="paragraph" w:customStyle="1" w:styleId="rtecenter">
    <w:name w:val="rtecenter"/>
    <w:basedOn w:val="Normal"/>
    <w:uiPriority w:val="99"/>
    <w:qFormat/>
    <w:rsid w:val="000A4C61"/>
  </w:style>
  <w:style w:type="paragraph" w:customStyle="1" w:styleId="StyleHeading4TagBigcardNotBold">
    <w:name w:val="Style Heading 4TagBig card + Not Bold"/>
    <w:basedOn w:val="Heading4"/>
    <w:qFormat/>
    <w:rsid w:val="000A4C61"/>
    <w:rPr>
      <w:bCs w:val="0"/>
    </w:rPr>
  </w:style>
  <w:style w:type="paragraph" w:customStyle="1" w:styleId="Stylecardtext8pt">
    <w:name w:val="Style card text + 8 pt"/>
    <w:basedOn w:val="Normal"/>
    <w:qFormat/>
    <w:rsid w:val="000A4C61"/>
  </w:style>
  <w:style w:type="paragraph" w:customStyle="1" w:styleId="Stylecardtext5pt">
    <w:name w:val="Style card text + 5 pt"/>
    <w:basedOn w:val="Normal"/>
    <w:qFormat/>
    <w:rsid w:val="000A4C61"/>
  </w:style>
  <w:style w:type="character" w:customStyle="1" w:styleId="StyleLatinGaramond9ptUnderline">
    <w:name w:val="Style (Latin) Garamond 9 pt Underline"/>
    <w:rsid w:val="000A4C61"/>
  </w:style>
  <w:style w:type="character" w:customStyle="1" w:styleId="l9">
    <w:name w:val="l9"/>
    <w:basedOn w:val="DefaultParagraphFont"/>
    <w:rsid w:val="000A4C61"/>
  </w:style>
  <w:style w:type="character" w:customStyle="1" w:styleId="l8">
    <w:name w:val="l8"/>
    <w:basedOn w:val="DefaultParagraphFont"/>
    <w:rsid w:val="000A4C61"/>
  </w:style>
  <w:style w:type="character" w:customStyle="1" w:styleId="l6">
    <w:name w:val="l6"/>
    <w:basedOn w:val="DefaultParagraphFont"/>
    <w:rsid w:val="000A4C61"/>
  </w:style>
  <w:style w:type="character" w:customStyle="1" w:styleId="l7">
    <w:name w:val="l7"/>
    <w:basedOn w:val="DefaultParagraphFont"/>
    <w:rsid w:val="000A4C61"/>
  </w:style>
  <w:style w:type="character" w:customStyle="1" w:styleId="ellipsistext">
    <w:name w:val="ellipsis_text"/>
    <w:basedOn w:val="DefaultParagraphFont"/>
    <w:rsid w:val="000A4C61"/>
  </w:style>
  <w:style w:type="character" w:customStyle="1" w:styleId="referencediv">
    <w:name w:val="referencediv"/>
    <w:basedOn w:val="DefaultParagraphFont"/>
    <w:rsid w:val="000A4C61"/>
  </w:style>
  <w:style w:type="character" w:customStyle="1" w:styleId="cite0">
    <w:name w:val="cite0"/>
    <w:rsid w:val="000A4C61"/>
  </w:style>
  <w:style w:type="character" w:customStyle="1" w:styleId="Aunderline1">
    <w:name w:val="Aunderline"/>
    <w:qFormat/>
    <w:rsid w:val="000A4C61"/>
  </w:style>
  <w:style w:type="character" w:customStyle="1" w:styleId="desc">
    <w:name w:val="desc"/>
    <w:basedOn w:val="DefaultParagraphFont"/>
    <w:rsid w:val="000A4C61"/>
  </w:style>
  <w:style w:type="character" w:customStyle="1" w:styleId="in-top">
    <w:name w:val="in-top"/>
    <w:rsid w:val="000A4C61"/>
  </w:style>
  <w:style w:type="character" w:customStyle="1" w:styleId="nukeled">
    <w:name w:val="nukeled"/>
    <w:rsid w:val="000A4C61"/>
  </w:style>
  <w:style w:type="character" w:customStyle="1" w:styleId="contextlyrelated">
    <w:name w:val="contextly_related"/>
    <w:rsid w:val="000A4C61"/>
  </w:style>
  <w:style w:type="character" w:customStyle="1" w:styleId="in-right">
    <w:name w:val="in-right"/>
    <w:rsid w:val="000A4C61"/>
  </w:style>
  <w:style w:type="character" w:customStyle="1" w:styleId="adtext">
    <w:name w:val="ad_text"/>
    <w:rsid w:val="000A4C61"/>
  </w:style>
  <w:style w:type="character" w:customStyle="1" w:styleId="linkrow">
    <w:name w:val="link_row"/>
    <w:rsid w:val="000A4C61"/>
  </w:style>
  <w:style w:type="character" w:customStyle="1" w:styleId="revision-date">
    <w:name w:val="revision-date"/>
    <w:rsid w:val="000A4C61"/>
  </w:style>
  <w:style w:type="character" w:customStyle="1" w:styleId="facebook-share">
    <w:name w:val="facebook-share"/>
    <w:rsid w:val="000A4C61"/>
  </w:style>
  <w:style w:type="character" w:customStyle="1" w:styleId="facebook-share-label">
    <w:name w:val="facebook-share-label"/>
    <w:rsid w:val="000A4C61"/>
  </w:style>
  <w:style w:type="character" w:customStyle="1" w:styleId="ata11y">
    <w:name w:val="at_a11y"/>
    <w:rsid w:val="000A4C61"/>
  </w:style>
  <w:style w:type="character" w:customStyle="1" w:styleId="tpk">
    <w:name w:val="tpk"/>
    <w:rsid w:val="000A4C61"/>
  </w:style>
  <w:style w:type="character" w:customStyle="1" w:styleId="A24">
    <w:name w:val="A24"/>
    <w:uiPriority w:val="99"/>
    <w:rsid w:val="000A4C61"/>
  </w:style>
  <w:style w:type="character" w:customStyle="1" w:styleId="A25">
    <w:name w:val="A25"/>
    <w:uiPriority w:val="99"/>
    <w:rsid w:val="000A4C61"/>
  </w:style>
  <w:style w:type="character" w:customStyle="1" w:styleId="Headerorfooter">
    <w:name w:val="Header or footer_"/>
    <w:basedOn w:val="DefaultParagraphFont"/>
    <w:rsid w:val="000A4C61"/>
  </w:style>
  <w:style w:type="character" w:customStyle="1" w:styleId="Bodytext21">
    <w:name w:val="Body text (2)_"/>
    <w:basedOn w:val="DefaultParagraphFont"/>
    <w:rsid w:val="000A4C61"/>
  </w:style>
  <w:style w:type="character" w:customStyle="1" w:styleId="Bodytext22">
    <w:name w:val="Body text (2)"/>
    <w:basedOn w:val="Bodytext32"/>
    <w:rsid w:val="000A4C61"/>
  </w:style>
  <w:style w:type="character" w:customStyle="1" w:styleId="Headerorfooter0">
    <w:name w:val="Header or footer"/>
    <w:basedOn w:val="Bodytext100"/>
    <w:rsid w:val="000A4C61"/>
  </w:style>
  <w:style w:type="character" w:customStyle="1" w:styleId="Bodytext33">
    <w:name w:val="Body text (3)_"/>
    <w:basedOn w:val="DefaultParagraphFont"/>
    <w:rsid w:val="000A4C61"/>
  </w:style>
  <w:style w:type="character" w:customStyle="1" w:styleId="Bodytext31Exact">
    <w:name w:val="Body text (31) Exact"/>
    <w:basedOn w:val="DefaultParagraphFont"/>
    <w:rsid w:val="000A4C61"/>
  </w:style>
  <w:style w:type="character" w:customStyle="1" w:styleId="Bodytext100">
    <w:name w:val="Body text (10)_"/>
    <w:basedOn w:val="DefaultParagraphFont"/>
    <w:rsid w:val="000A4C61"/>
  </w:style>
  <w:style w:type="character" w:customStyle="1" w:styleId="Bodytext32">
    <w:name w:val="Body text (3)"/>
    <w:basedOn w:val="Bodytext3Spacing0ptExact"/>
    <w:rsid w:val="000A4C61"/>
  </w:style>
  <w:style w:type="character" w:customStyle="1" w:styleId="Bodytext46">
    <w:name w:val="Body text (46)_"/>
    <w:basedOn w:val="DefaultParagraphFont"/>
    <w:rsid w:val="000A4C61"/>
  </w:style>
  <w:style w:type="character" w:customStyle="1" w:styleId="Bodytext51">
    <w:name w:val="Body text (51)_"/>
    <w:basedOn w:val="DefaultParagraphFont"/>
    <w:rsid w:val="000A4C61"/>
  </w:style>
  <w:style w:type="character" w:customStyle="1" w:styleId="Bodytext34">
    <w:name w:val="Body text (34)_"/>
    <w:basedOn w:val="DefaultParagraphFont"/>
    <w:rsid w:val="000A4C61"/>
  </w:style>
  <w:style w:type="character" w:customStyle="1" w:styleId="Bodytext3Spacing0ptExact">
    <w:name w:val="Body text (3) + Spacing 0 pt Exact"/>
    <w:rsid w:val="000A4C61"/>
  </w:style>
  <w:style w:type="character" w:customStyle="1" w:styleId="Bodytext82">
    <w:name w:val="Body text (82)_"/>
    <w:basedOn w:val="DefaultParagraphFont"/>
    <w:rsid w:val="000A4C61"/>
  </w:style>
  <w:style w:type="character" w:customStyle="1" w:styleId="PicturecaptionSpacing0ptExact">
    <w:name w:val="Picture caption + Spacing 0 pt Exact"/>
    <w:basedOn w:val="DefaultParagraphFont"/>
    <w:rsid w:val="000A4C61"/>
  </w:style>
  <w:style w:type="character" w:customStyle="1" w:styleId="Tableofcontents13">
    <w:name w:val="Table of contents (13)_"/>
    <w:basedOn w:val="DefaultParagraphFont"/>
    <w:rsid w:val="000A4C61"/>
  </w:style>
  <w:style w:type="character" w:customStyle="1" w:styleId="Bodytext114">
    <w:name w:val="Body text (114)_"/>
    <w:basedOn w:val="DefaultParagraphFont"/>
    <w:rsid w:val="000A4C61"/>
  </w:style>
  <w:style w:type="character" w:customStyle="1" w:styleId="Bodytext115">
    <w:name w:val="Body text (115)_"/>
    <w:basedOn w:val="DefaultParagraphFont"/>
    <w:rsid w:val="000A4C61"/>
  </w:style>
  <w:style w:type="character" w:customStyle="1" w:styleId="Bodytext1150">
    <w:name w:val="Body text (115)"/>
    <w:basedOn w:val="Picturecaption2Spacing0ptExact"/>
    <w:rsid w:val="000A4C61"/>
  </w:style>
  <w:style w:type="character" w:customStyle="1" w:styleId="Bodytext820">
    <w:name w:val="Body text (82)"/>
    <w:rsid w:val="000A4C61"/>
  </w:style>
  <w:style w:type="character" w:customStyle="1" w:styleId="Bodytext101">
    <w:name w:val="Body text (10)"/>
    <w:basedOn w:val="PicturecaptionSpacing0ptExact"/>
    <w:rsid w:val="000A4C61"/>
  </w:style>
  <w:style w:type="character" w:customStyle="1" w:styleId="Bodytext82Spacing0ptExact">
    <w:name w:val="Body text (82) + Spacing 0 pt Exact"/>
    <w:basedOn w:val="Bodytext820"/>
    <w:rsid w:val="000A4C61"/>
  </w:style>
  <w:style w:type="character" w:customStyle="1" w:styleId="Bodytext131Exact">
    <w:name w:val="Body text (131) Exact"/>
    <w:basedOn w:val="DefaultParagraphFont"/>
    <w:rsid w:val="000A4C61"/>
  </w:style>
  <w:style w:type="character" w:customStyle="1" w:styleId="Picturecaption2Spacing0ptExact">
    <w:name w:val="Picture caption (2) + Spacing 0 pt Exact"/>
    <w:basedOn w:val="DefaultParagraphFont"/>
    <w:rsid w:val="000A4C61"/>
  </w:style>
  <w:style w:type="character" w:customStyle="1" w:styleId="Bodytext114Exact">
    <w:name w:val="Body text (114) Exact"/>
    <w:basedOn w:val="Bodytext131Exact"/>
    <w:rsid w:val="000A4C61"/>
  </w:style>
  <w:style w:type="character" w:customStyle="1" w:styleId="Bodytext340">
    <w:name w:val="Body text (34)"/>
    <w:basedOn w:val="BodyText4"/>
    <w:rsid w:val="000A4C6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0A4C61"/>
  </w:style>
  <w:style w:type="character" w:customStyle="1" w:styleId="Bodytext510">
    <w:name w:val="Body text (51)"/>
    <w:basedOn w:val="Bodytext115"/>
    <w:rsid w:val="000A4C61"/>
  </w:style>
  <w:style w:type="character" w:customStyle="1" w:styleId="Bodytext1140">
    <w:name w:val="Body text (114)"/>
    <w:basedOn w:val="Bodytext131Exact"/>
    <w:rsid w:val="000A4C61"/>
  </w:style>
  <w:style w:type="character" w:customStyle="1" w:styleId="Tableofcontents130">
    <w:name w:val="Table of contents (13)"/>
    <w:basedOn w:val="Bodytext82Spacing0ptExact"/>
    <w:rsid w:val="000A4C61"/>
  </w:style>
  <w:style w:type="character" w:customStyle="1" w:styleId="Bodytext460">
    <w:name w:val="Body text (46)"/>
    <w:basedOn w:val="Bodytext114"/>
    <w:rsid w:val="000A4C61"/>
  </w:style>
  <w:style w:type="character" w:customStyle="1" w:styleId="Bodytext46NotBold">
    <w:name w:val="Body text (46) + Not Bold"/>
    <w:basedOn w:val="Bodytext114"/>
    <w:rsid w:val="000A4C61"/>
  </w:style>
  <w:style w:type="character" w:customStyle="1" w:styleId="Bodytext46SegoeUI">
    <w:name w:val="Body text (46) + Segoe UI"/>
    <w:basedOn w:val="Bodytext114"/>
    <w:rsid w:val="000A4C61"/>
  </w:style>
  <w:style w:type="character" w:customStyle="1" w:styleId="Bodytext115Spacing0ptExact">
    <w:name w:val="Body text (115) + Spacing 0 pt Exact"/>
    <w:basedOn w:val="Picturecaption2Spacing0ptExact"/>
    <w:rsid w:val="000A4C61"/>
  </w:style>
  <w:style w:type="character" w:customStyle="1" w:styleId="Picturecaption42SmallCaps">
    <w:name w:val="Picture caption (42) + Small Caps"/>
    <w:basedOn w:val="DefaultParagraphFont"/>
    <w:rsid w:val="000A4C61"/>
  </w:style>
  <w:style w:type="character" w:customStyle="1" w:styleId="Bodytext155Exact">
    <w:name w:val="Body text (155) Exact"/>
    <w:basedOn w:val="DefaultParagraphFont"/>
    <w:rsid w:val="000A4C61"/>
  </w:style>
  <w:style w:type="character" w:customStyle="1" w:styleId="Bodytext157">
    <w:name w:val="Body text (157)_"/>
    <w:basedOn w:val="DefaultParagraphFont"/>
    <w:rsid w:val="000A4C61"/>
  </w:style>
  <w:style w:type="character" w:customStyle="1" w:styleId="Bodytext157Spacing0pt">
    <w:name w:val="Body text (157) + Spacing 0 pt"/>
    <w:basedOn w:val="Bodytext39"/>
    <w:rsid w:val="000A4C61"/>
  </w:style>
  <w:style w:type="character" w:customStyle="1" w:styleId="Bodytext1570">
    <w:name w:val="Body text (157)"/>
    <w:basedOn w:val="Bodytext39"/>
    <w:rsid w:val="000A4C61"/>
  </w:style>
  <w:style w:type="character" w:customStyle="1" w:styleId="Heading2213pt">
    <w:name w:val="Heading #22 + 13 pt"/>
    <w:basedOn w:val="DefaultParagraphFont"/>
    <w:rsid w:val="000A4C61"/>
  </w:style>
  <w:style w:type="character" w:customStyle="1" w:styleId="Heading22125pt">
    <w:name w:val="Heading #22 + 12.5 pt"/>
    <w:basedOn w:val="DefaultParagraphFont"/>
    <w:rsid w:val="000A4C61"/>
  </w:style>
  <w:style w:type="character" w:customStyle="1" w:styleId="Bodytext300">
    <w:name w:val="Body text (30)_"/>
    <w:basedOn w:val="DefaultParagraphFont"/>
    <w:rsid w:val="000A4C61"/>
  </w:style>
  <w:style w:type="character" w:customStyle="1" w:styleId="Bodytext301">
    <w:name w:val="Body text (30)"/>
    <w:basedOn w:val="Bodytext3TimesNewRoman"/>
    <w:rsid w:val="000A4C61"/>
  </w:style>
  <w:style w:type="character" w:customStyle="1" w:styleId="Bodytext39">
    <w:name w:val="Body text (39)_"/>
    <w:basedOn w:val="DefaultParagraphFont"/>
    <w:rsid w:val="000A4C61"/>
  </w:style>
  <w:style w:type="character" w:customStyle="1" w:styleId="Bodytext390">
    <w:name w:val="Body text (39)"/>
    <w:basedOn w:val="BodytextExact"/>
    <w:rsid w:val="000A4C61"/>
  </w:style>
  <w:style w:type="character" w:customStyle="1" w:styleId="Bodytext159Exact">
    <w:name w:val="Body text (159) Exact"/>
    <w:basedOn w:val="DefaultParagraphFont"/>
    <w:rsid w:val="000A4C61"/>
  </w:style>
  <w:style w:type="character" w:customStyle="1" w:styleId="Bodytext60Spacing0pt">
    <w:name w:val="Body text (60) + Spacing 0 pt"/>
    <w:basedOn w:val="DefaultParagraphFont"/>
    <w:rsid w:val="000A4C61"/>
  </w:style>
  <w:style w:type="character" w:customStyle="1" w:styleId="Bodytext3Spacing-1pt">
    <w:name w:val="Body text (3) + Spacing -1 pt"/>
    <w:basedOn w:val="Bodytext3Spacing0ptExact"/>
    <w:rsid w:val="000A4C61"/>
  </w:style>
  <w:style w:type="character" w:customStyle="1" w:styleId="Bodytext3TimesNewRoman">
    <w:name w:val="Body text (3) + Times New Roman"/>
    <w:aliases w:val="11.5 pt"/>
    <w:basedOn w:val="Bodytext3Spacing0ptExact"/>
    <w:rsid w:val="000A4C61"/>
  </w:style>
  <w:style w:type="character" w:customStyle="1" w:styleId="Bodytext2NotBold">
    <w:name w:val="Body text (2) + Not Bold"/>
    <w:basedOn w:val="Bodytext32"/>
    <w:rsid w:val="000A4C61"/>
  </w:style>
  <w:style w:type="character" w:customStyle="1" w:styleId="BodytextExact">
    <w:name w:val="Body text Exact"/>
    <w:basedOn w:val="DefaultParagraphFont"/>
    <w:rsid w:val="000A4C61"/>
  </w:style>
  <w:style w:type="character" w:customStyle="1" w:styleId="Heading13Italic">
    <w:name w:val="Heading #13 + Italic"/>
    <w:basedOn w:val="DefaultParagraphFont"/>
    <w:rsid w:val="000A4C61"/>
  </w:style>
  <w:style w:type="character" w:customStyle="1" w:styleId="Heading92Spacing2pt">
    <w:name w:val="Heading #9 (2) + Spacing 2 pt"/>
    <w:basedOn w:val="DefaultParagraphFont"/>
    <w:rsid w:val="000A4C61"/>
  </w:style>
  <w:style w:type="character" w:customStyle="1" w:styleId="Bodytext38Spacing0pt">
    <w:name w:val="Body text (38) + Spacing 0 pt"/>
    <w:basedOn w:val="DefaultParagraphFont"/>
    <w:rsid w:val="000A4C61"/>
  </w:style>
  <w:style w:type="character" w:customStyle="1" w:styleId="Bodytext42Spacing-1pt">
    <w:name w:val="Body text (42) + Spacing -1 pt"/>
    <w:basedOn w:val="DefaultParagraphFont"/>
    <w:rsid w:val="000A4C61"/>
  </w:style>
  <w:style w:type="character" w:customStyle="1" w:styleId="Bodytext35">
    <w:name w:val="Body text (35)_"/>
    <w:basedOn w:val="DefaultParagraphFont"/>
    <w:rsid w:val="000A4C61"/>
  </w:style>
  <w:style w:type="character" w:customStyle="1" w:styleId="Picturecaption19">
    <w:name w:val="Picture caption (19)_"/>
    <w:basedOn w:val="DefaultParagraphFont"/>
    <w:rsid w:val="000A4C61"/>
  </w:style>
  <w:style w:type="character" w:customStyle="1" w:styleId="Picturecaption9Exact">
    <w:name w:val="Picture caption (9) Exact"/>
    <w:basedOn w:val="DefaultParagraphFont"/>
    <w:rsid w:val="000A4C61"/>
  </w:style>
  <w:style w:type="character" w:customStyle="1" w:styleId="Bodytext87">
    <w:name w:val="Body text (87)_"/>
    <w:basedOn w:val="DefaultParagraphFont"/>
    <w:rsid w:val="000A4C61"/>
  </w:style>
  <w:style w:type="character" w:customStyle="1" w:styleId="Bodytext6">
    <w:name w:val="Body text (6)_"/>
    <w:basedOn w:val="DefaultParagraphFont"/>
    <w:rsid w:val="000A4C61"/>
  </w:style>
  <w:style w:type="character" w:customStyle="1" w:styleId="Heading142SmallCaps">
    <w:name w:val="Heading #14 (2) + Small Caps"/>
    <w:basedOn w:val="DefaultParagraphFont"/>
    <w:rsid w:val="000A4C61"/>
  </w:style>
  <w:style w:type="character" w:customStyle="1" w:styleId="Bodytext350">
    <w:name w:val="Body text (35)"/>
    <w:basedOn w:val="Picturecaption190"/>
    <w:rsid w:val="000A4C61"/>
  </w:style>
  <w:style w:type="character" w:customStyle="1" w:styleId="Picturecaption190">
    <w:name w:val="Picture caption (19)"/>
    <w:basedOn w:val="Picturecaption27Spacing0pt"/>
    <w:rsid w:val="000A4C61"/>
  </w:style>
  <w:style w:type="character" w:customStyle="1" w:styleId="Picturecaption27Spacing0pt">
    <w:name w:val="Picture caption (27) + Spacing 0 pt"/>
    <w:basedOn w:val="DefaultParagraphFont"/>
    <w:rsid w:val="000A4C61"/>
  </w:style>
  <w:style w:type="character" w:customStyle="1" w:styleId="Bodytext43Spacing0ptExact">
    <w:name w:val="Body text (43) + Spacing 0 pt Exact"/>
    <w:basedOn w:val="DefaultParagraphFont"/>
    <w:rsid w:val="000A4C61"/>
  </w:style>
  <w:style w:type="character" w:customStyle="1" w:styleId="Bodytext61">
    <w:name w:val="Body text (6)"/>
    <w:basedOn w:val="Bodytext870"/>
    <w:rsid w:val="000A4C61"/>
  </w:style>
  <w:style w:type="character" w:customStyle="1" w:styleId="Bodytext870">
    <w:name w:val="Body text (87)"/>
    <w:basedOn w:val="DefaultParagraphFont"/>
    <w:rsid w:val="000A4C61"/>
  </w:style>
  <w:style w:type="character" w:customStyle="1" w:styleId="BodytextSegoeUI">
    <w:name w:val="Body text + Segoe UI"/>
    <w:aliases w:val="21.5 pt"/>
    <w:basedOn w:val="DefaultParagraphFont"/>
    <w:rsid w:val="000A4C61"/>
  </w:style>
  <w:style w:type="character" w:customStyle="1" w:styleId="Bodytext68">
    <w:name w:val="Body text (68)_"/>
    <w:basedOn w:val="DefaultParagraphFont"/>
    <w:rsid w:val="000A4C61"/>
  </w:style>
  <w:style w:type="character" w:customStyle="1" w:styleId="Bodytext112SmallCaps">
    <w:name w:val="Body text (112) + Small Caps"/>
    <w:basedOn w:val="DefaultParagraphFont"/>
    <w:rsid w:val="000A4C61"/>
  </w:style>
  <w:style w:type="character" w:customStyle="1" w:styleId="Bodytext680">
    <w:name w:val="Body text (68)"/>
    <w:basedOn w:val="Heading162SmallCaps"/>
    <w:rsid w:val="000A4C61"/>
  </w:style>
  <w:style w:type="character" w:customStyle="1" w:styleId="Tableofcontents11">
    <w:name w:val="Table of contents (11)_"/>
    <w:basedOn w:val="DefaultParagraphFont"/>
    <w:rsid w:val="000A4C61"/>
  </w:style>
  <w:style w:type="character" w:customStyle="1" w:styleId="Tableofcontents110">
    <w:name w:val="Table of contents (11)"/>
    <w:basedOn w:val="article-quote-right"/>
    <w:rsid w:val="000A4C61"/>
  </w:style>
  <w:style w:type="character" w:customStyle="1" w:styleId="Tableofcontents15">
    <w:name w:val="Table of contents (15)_"/>
    <w:basedOn w:val="DefaultParagraphFont"/>
    <w:rsid w:val="000A4C61"/>
  </w:style>
  <w:style w:type="character" w:customStyle="1" w:styleId="Tableofcontents150">
    <w:name w:val="Table of contents (15)"/>
    <w:basedOn w:val="StyleBox12pt"/>
    <w:rsid w:val="000A4C61"/>
  </w:style>
  <w:style w:type="character" w:customStyle="1" w:styleId="Heading162SmallCaps">
    <w:name w:val="Heading #16 (2) + Small Caps"/>
    <w:basedOn w:val="DefaultParagraphFont"/>
    <w:rsid w:val="000A4C61"/>
  </w:style>
  <w:style w:type="character" w:customStyle="1" w:styleId="amp">
    <w:name w:val="amp"/>
    <w:basedOn w:val="DefaultParagraphFont"/>
    <w:rsid w:val="000A4C61"/>
  </w:style>
  <w:style w:type="character" w:customStyle="1" w:styleId="article-quote-right">
    <w:name w:val="article-quote-right"/>
    <w:basedOn w:val="DefaultParagraphFont"/>
    <w:rsid w:val="000A4C61"/>
  </w:style>
  <w:style w:type="character" w:customStyle="1" w:styleId="StyleBox12ptBold">
    <w:name w:val="Style Box + 12 pt Bold"/>
    <w:basedOn w:val="DefaultParagraphFont"/>
    <w:rsid w:val="000A4C61"/>
  </w:style>
  <w:style w:type="character" w:customStyle="1" w:styleId="StyleBox12pt">
    <w:name w:val="Style Box + 12 pt"/>
    <w:basedOn w:val="DefaultParagraphFont"/>
    <w:rsid w:val="000A4C61"/>
  </w:style>
  <w:style w:type="character" w:customStyle="1" w:styleId="commentstext0">
    <w:name w:val="commentstext"/>
    <w:rsid w:val="000A4C61"/>
  </w:style>
  <w:style w:type="character" w:customStyle="1" w:styleId="wikicreatelink">
    <w:name w:val="wikicreatelink"/>
    <w:basedOn w:val="DefaultParagraphFont"/>
    <w:rsid w:val="000A4C61"/>
  </w:style>
  <w:style w:type="character" w:customStyle="1" w:styleId="facebook-share-count">
    <w:name w:val="facebook-share-count"/>
    <w:basedOn w:val="DefaultParagraphFont"/>
    <w:rsid w:val="000A4C61"/>
  </w:style>
  <w:style w:type="character" w:customStyle="1" w:styleId="tickerwrap">
    <w:name w:val="ticker_wrap"/>
    <w:basedOn w:val="DefaultParagraphFont"/>
    <w:rsid w:val="000A4C61"/>
  </w:style>
  <w:style w:type="character" w:customStyle="1" w:styleId="smallcaps0">
    <w:name w:val="small_caps"/>
    <w:basedOn w:val="DefaultParagraphFont"/>
    <w:rsid w:val="000A4C61"/>
  </w:style>
  <w:style w:type="character" w:customStyle="1" w:styleId="StyleGaramondText1">
    <w:name w:val="Style Garamond Text 1"/>
    <w:basedOn w:val="DefaultParagraphFont"/>
    <w:rsid w:val="000A4C61"/>
  </w:style>
  <w:style w:type="character" w:customStyle="1" w:styleId="StyleGaramondText1Underline">
    <w:name w:val="Style Garamond Text 1 Underline"/>
    <w:basedOn w:val="DefaultParagraphFont"/>
    <w:rsid w:val="000A4C61"/>
  </w:style>
  <w:style w:type="character" w:customStyle="1" w:styleId="StyleBoldUnderlineBorderSinglesolidlineAuto05pt">
    <w:name w:val="Style Bold Underline Border: : (Single solid line Auto  0.5 pt ..."/>
    <w:basedOn w:val="DefaultParagraphFont"/>
    <w:rsid w:val="000A4C61"/>
  </w:style>
  <w:style w:type="character" w:customStyle="1" w:styleId="StyleStyleBoldUnderlineUnderlineIntenseEmphasisIntenseEmpha">
    <w:name w:val="Style Style Bold UnderlineUnderlineIntense EmphasisIntense Empha..."/>
    <w:basedOn w:val="DefaultParagraphFont"/>
    <w:rsid w:val="000A4C61"/>
  </w:style>
  <w:style w:type="character" w:customStyle="1" w:styleId="Style7ptBold">
    <w:name w:val="Style 7 pt Bold"/>
    <w:basedOn w:val="DefaultParagraphFont"/>
    <w:rsid w:val="000A4C61"/>
  </w:style>
  <w:style w:type="character" w:styleId="HTMLAcronym">
    <w:name w:val="HTML Acronym"/>
    <w:basedOn w:val="DefaultParagraphFont"/>
    <w:uiPriority w:val="99"/>
    <w:semiHidden/>
    <w:unhideWhenUsed/>
    <w:rsid w:val="000A4C61"/>
  </w:style>
  <w:style w:type="paragraph" w:styleId="HTMLAddress">
    <w:name w:val="HTML Address"/>
    <w:basedOn w:val="Normal"/>
    <w:link w:val="HTMLAddressChar"/>
    <w:uiPriority w:val="99"/>
    <w:unhideWhenUsed/>
    <w:rsid w:val="000A4C61"/>
    <w:rPr>
      <w:i/>
      <w:iCs/>
    </w:rPr>
  </w:style>
  <w:style w:type="character" w:customStyle="1" w:styleId="HTMLAddressChar">
    <w:name w:val="HTML Address Char"/>
    <w:basedOn w:val="DefaultParagraphFont"/>
    <w:link w:val="HTMLAddress"/>
    <w:uiPriority w:val="99"/>
    <w:rsid w:val="000A4C61"/>
    <w:rPr>
      <w:rFonts w:ascii="Calibri" w:hAnsi="Calibri" w:cs="Calibri"/>
      <w:i/>
      <w:iCs/>
      <w:sz w:val="22"/>
    </w:rPr>
  </w:style>
  <w:style w:type="paragraph" w:styleId="Index1">
    <w:name w:val="index 1"/>
    <w:basedOn w:val="Normal"/>
    <w:next w:val="Normal"/>
    <w:autoRedefine/>
    <w:unhideWhenUsed/>
    <w:rsid w:val="000A4C61"/>
    <w:pPr>
      <w:ind w:left="220" w:hanging="220"/>
    </w:pPr>
  </w:style>
  <w:style w:type="character" w:customStyle="1" w:styleId="cardunderlineChar0">
    <w:name w:val="card underline Char"/>
    <w:locked/>
    <w:rsid w:val="000A4C61"/>
  </w:style>
  <w:style w:type="paragraph" w:customStyle="1" w:styleId="cardunderline">
    <w:name w:val="card underline"/>
    <w:basedOn w:val="Normal"/>
    <w:next w:val="GAUnderline"/>
    <w:qFormat/>
    <w:rsid w:val="000A4C61"/>
  </w:style>
  <w:style w:type="paragraph" w:customStyle="1" w:styleId="Hat1">
    <w:name w:val="Hat1"/>
    <w:basedOn w:val="Normal"/>
    <w:next w:val="Normal"/>
    <w:uiPriority w:val="2"/>
    <w:qFormat/>
    <w:rsid w:val="000A4C61"/>
  </w:style>
  <w:style w:type="paragraph" w:customStyle="1" w:styleId="post-subtitle">
    <w:name w:val="post-subtitle"/>
    <w:basedOn w:val="Normal"/>
    <w:qFormat/>
    <w:rsid w:val="000A4C61"/>
  </w:style>
  <w:style w:type="paragraph" w:customStyle="1" w:styleId="para">
    <w:name w:val="para"/>
    <w:basedOn w:val="Normal"/>
    <w:next w:val="ReallySamllText"/>
    <w:qFormat/>
    <w:rsid w:val="000A4C61"/>
  </w:style>
  <w:style w:type="paragraph" w:customStyle="1" w:styleId="noindent0">
    <w:name w:val="no_indent"/>
    <w:basedOn w:val="Normal"/>
    <w:next w:val="NormalWeb3"/>
    <w:qFormat/>
    <w:rsid w:val="000A4C61"/>
  </w:style>
  <w:style w:type="paragraph" w:customStyle="1" w:styleId="tagline1">
    <w:name w:val="tagline"/>
    <w:basedOn w:val="Normal"/>
    <w:next w:val="cardCharCharCharCharChar"/>
    <w:qFormat/>
    <w:rsid w:val="000A4C61"/>
  </w:style>
  <w:style w:type="paragraph" w:customStyle="1" w:styleId="Block1">
    <w:name w:val="Block1"/>
    <w:basedOn w:val="Normal"/>
    <w:next w:val="Normal"/>
    <w:uiPriority w:val="3"/>
    <w:qFormat/>
    <w:rsid w:val="000A4C61"/>
  </w:style>
  <w:style w:type="paragraph" w:customStyle="1" w:styleId="TOCHeading1">
    <w:name w:val="TOC Heading1"/>
    <w:basedOn w:val="Heading1"/>
    <w:next w:val="Normal"/>
    <w:uiPriority w:val="39"/>
    <w:qFormat/>
    <w:rsid w:val="000A4C61"/>
    <w:rPr>
      <w:bCs w:val="0"/>
      <w:caps/>
    </w:rPr>
  </w:style>
  <w:style w:type="paragraph" w:customStyle="1" w:styleId="NoteLevel11">
    <w:name w:val="Note Level 11"/>
    <w:basedOn w:val="Normal"/>
    <w:next w:val="HeaderFooter"/>
    <w:uiPriority w:val="99"/>
    <w:qFormat/>
    <w:rsid w:val="000A4C61"/>
  </w:style>
  <w:style w:type="character" w:customStyle="1" w:styleId="ReallySamllTextChar">
    <w:name w:val="ReallySamllText Char"/>
    <w:locked/>
    <w:rsid w:val="000A4C61"/>
  </w:style>
  <w:style w:type="paragraph" w:customStyle="1" w:styleId="ReallySamllText">
    <w:name w:val="ReallySamllText"/>
    <w:basedOn w:val="Normal"/>
    <w:next w:val="CardTextUnderlined"/>
    <w:autoRedefine/>
    <w:qFormat/>
    <w:rsid w:val="000A4C61"/>
  </w:style>
  <w:style w:type="paragraph" w:customStyle="1" w:styleId="NormalWeb3">
    <w:name w:val="Normal (Web)3"/>
    <w:basedOn w:val="Normal"/>
    <w:next w:val="CardTagCharChar"/>
    <w:qFormat/>
    <w:rsid w:val="000A4C61"/>
  </w:style>
  <w:style w:type="paragraph" w:customStyle="1" w:styleId="cardCharCharCharCharChar">
    <w:name w:val="card Char Char Char Char Char"/>
    <w:basedOn w:val="Normal"/>
    <w:next w:val="fixed"/>
    <w:qFormat/>
    <w:rsid w:val="000A4C61"/>
  </w:style>
  <w:style w:type="paragraph" w:customStyle="1" w:styleId="TagCiteChar4">
    <w:name w:val="Tag / Cite Char"/>
    <w:basedOn w:val="Normal"/>
    <w:next w:val="textonormal"/>
    <w:qFormat/>
    <w:rsid w:val="000A4C61"/>
  </w:style>
  <w:style w:type="paragraph" w:customStyle="1" w:styleId="PageNumber2">
    <w:name w:val="Page Number2"/>
    <w:basedOn w:val="Normal"/>
    <w:next w:val="Normal"/>
    <w:qFormat/>
    <w:rsid w:val="000A4C61"/>
  </w:style>
  <w:style w:type="paragraph" w:customStyle="1" w:styleId="HeaderFooter">
    <w:name w:val="Header &amp; Footer"/>
    <w:next w:val="ExecutiveSummarytext"/>
    <w:qFormat/>
    <w:rsid w:val="000A4C61"/>
    <w:pPr>
      <w:spacing w:after="200" w:line="276" w:lineRule="auto"/>
    </w:pPr>
    <w:rPr>
      <w:rFonts w:eastAsiaTheme="minorHAnsi"/>
      <w:sz w:val="22"/>
      <w:szCs w:val="22"/>
    </w:rPr>
  </w:style>
  <w:style w:type="paragraph" w:customStyle="1" w:styleId="CardTextSmall0">
    <w:name w:val="Card Text Small"/>
    <w:basedOn w:val="Normal"/>
    <w:qFormat/>
    <w:rsid w:val="000A4C61"/>
  </w:style>
  <w:style w:type="paragraph" w:customStyle="1" w:styleId="CardTextUnderlined">
    <w:name w:val="Card Text Underlined"/>
    <w:basedOn w:val="Normal"/>
    <w:next w:val="NormalUnderline"/>
    <w:qFormat/>
    <w:rsid w:val="000A4C61"/>
  </w:style>
  <w:style w:type="paragraph" w:customStyle="1" w:styleId="HeaderDebate">
    <w:name w:val="Header Debate"/>
    <w:basedOn w:val="Normal"/>
    <w:next w:val="byline1"/>
    <w:qFormat/>
    <w:rsid w:val="000A4C61"/>
  </w:style>
  <w:style w:type="paragraph" w:customStyle="1" w:styleId="NormalWeb1">
    <w:name w:val="Normal (Web)1"/>
    <w:basedOn w:val="Normal"/>
    <w:next w:val="PlaceholderText1"/>
    <w:qFormat/>
    <w:rsid w:val="000A4C61"/>
  </w:style>
  <w:style w:type="paragraph" w:customStyle="1" w:styleId="CardTagCharChar">
    <w:name w:val="Card Tag Char Char"/>
    <w:basedOn w:val="Normal"/>
    <w:next w:val="NoteLevel31"/>
    <w:qFormat/>
    <w:rsid w:val="000A4C61"/>
  </w:style>
  <w:style w:type="paragraph" w:customStyle="1" w:styleId="fixed">
    <w:name w:val="fixed"/>
    <w:basedOn w:val="Normal"/>
    <w:next w:val="NoteLevel41"/>
    <w:qFormat/>
    <w:rsid w:val="000A4C61"/>
  </w:style>
  <w:style w:type="paragraph" w:customStyle="1" w:styleId="textonormal">
    <w:name w:val="textonormal"/>
    <w:basedOn w:val="Normal"/>
    <w:next w:val="NoteLevel51"/>
    <w:qFormat/>
    <w:rsid w:val="000A4C61"/>
  </w:style>
  <w:style w:type="paragraph" w:customStyle="1" w:styleId="ExecutiveSummarytext">
    <w:name w:val="Executive Summary text"/>
    <w:basedOn w:val="Normal"/>
    <w:next w:val="Normal"/>
    <w:qFormat/>
    <w:rsid w:val="000A4C61"/>
  </w:style>
  <w:style w:type="character" w:customStyle="1" w:styleId="NormalUnderlineChar1">
    <w:name w:val="Normal Underline Char1"/>
    <w:locked/>
    <w:rsid w:val="000A4C61"/>
  </w:style>
  <w:style w:type="paragraph" w:customStyle="1" w:styleId="byline1">
    <w:name w:val="byline1"/>
    <w:basedOn w:val="Normal"/>
    <w:qFormat/>
    <w:rsid w:val="000A4C61"/>
  </w:style>
  <w:style w:type="paragraph" w:customStyle="1" w:styleId="PlaceholderText1">
    <w:name w:val="Placeholder Text1"/>
    <w:basedOn w:val="Normal"/>
    <w:next w:val="ImportantText"/>
    <w:qFormat/>
    <w:rsid w:val="000A4C61"/>
  </w:style>
  <w:style w:type="paragraph" w:customStyle="1" w:styleId="NoteLevel31">
    <w:name w:val="Note Level 31"/>
    <w:basedOn w:val="Normal"/>
    <w:qFormat/>
    <w:rsid w:val="000A4C61"/>
  </w:style>
  <w:style w:type="paragraph" w:customStyle="1" w:styleId="NoteLevel41">
    <w:name w:val="Note Level 41"/>
    <w:basedOn w:val="Normal"/>
    <w:next w:val="StyleBodyText11ptBlackUnderline"/>
    <w:qFormat/>
    <w:rsid w:val="000A4C61"/>
  </w:style>
  <w:style w:type="paragraph" w:customStyle="1" w:styleId="NoteLevel51">
    <w:name w:val="Note Level 51"/>
    <w:basedOn w:val="Normal"/>
    <w:qFormat/>
    <w:rsid w:val="000A4C61"/>
  </w:style>
  <w:style w:type="paragraph" w:customStyle="1" w:styleId="NoteLevel61">
    <w:name w:val="Note Level 61"/>
    <w:basedOn w:val="Normal"/>
    <w:next w:val="StyleBodyText11ptBoldBlack"/>
    <w:qFormat/>
    <w:rsid w:val="000A4C61"/>
  </w:style>
  <w:style w:type="paragraph" w:customStyle="1" w:styleId="NoteLevel71">
    <w:name w:val="Note Level 71"/>
    <w:basedOn w:val="Normal"/>
    <w:qFormat/>
    <w:rsid w:val="000A4C61"/>
  </w:style>
  <w:style w:type="paragraph" w:customStyle="1" w:styleId="NoteLevel81">
    <w:name w:val="Note Level 81"/>
    <w:basedOn w:val="Normal"/>
    <w:next w:val="StyletinyBold"/>
    <w:qFormat/>
    <w:rsid w:val="000A4C61"/>
  </w:style>
  <w:style w:type="paragraph" w:customStyle="1" w:styleId="NoteLevel91">
    <w:name w:val="Note Level 91"/>
    <w:basedOn w:val="Normal"/>
    <w:qFormat/>
    <w:rsid w:val="000A4C61"/>
  </w:style>
  <w:style w:type="character" w:customStyle="1" w:styleId="ImportantTextChar">
    <w:name w:val="Important Text Char"/>
    <w:locked/>
    <w:rsid w:val="000A4C61"/>
  </w:style>
  <w:style w:type="paragraph" w:customStyle="1" w:styleId="ImportantText">
    <w:name w:val="Important Text"/>
    <w:basedOn w:val="Normal"/>
    <w:next w:val="Normal"/>
    <w:qFormat/>
    <w:rsid w:val="000A4C61"/>
  </w:style>
  <w:style w:type="character" w:customStyle="1" w:styleId="StyleBodyText11ptBlackUnderlineChar">
    <w:name w:val="Style Body Text + 11 pt Black Underline Char"/>
    <w:locked/>
    <w:rsid w:val="000A4C61"/>
  </w:style>
  <w:style w:type="paragraph" w:customStyle="1" w:styleId="StyleBodyText11ptBlackUnderline">
    <w:name w:val="Style Body Text + 11 pt Black Underline"/>
    <w:basedOn w:val="Normal"/>
    <w:next w:val="ListContents"/>
    <w:qFormat/>
    <w:rsid w:val="000A4C61"/>
  </w:style>
  <w:style w:type="character" w:customStyle="1" w:styleId="StyleBodyText11ptBoldBlackChar">
    <w:name w:val="Style Body Text + 11 pt Bold Black Char"/>
    <w:locked/>
    <w:rsid w:val="000A4C61"/>
  </w:style>
  <w:style w:type="paragraph" w:customStyle="1" w:styleId="StyleBodyText11ptBoldBlack">
    <w:name w:val="Style Body Text + 11 pt Bold Black"/>
    <w:basedOn w:val="Normal"/>
    <w:next w:val="StyleListContents11ptCustomColorRGB353132Underline"/>
    <w:qFormat/>
    <w:rsid w:val="000A4C61"/>
  </w:style>
  <w:style w:type="character" w:customStyle="1" w:styleId="StyletinyBoldChar">
    <w:name w:val="Style tiny + Bold Char"/>
    <w:locked/>
    <w:rsid w:val="000A4C61"/>
  </w:style>
  <w:style w:type="paragraph" w:customStyle="1" w:styleId="StyletinyBold">
    <w:name w:val="Style tiny + Bold"/>
    <w:basedOn w:val="TagF3"/>
    <w:qFormat/>
    <w:rsid w:val="000A4C61"/>
  </w:style>
  <w:style w:type="character" w:customStyle="1" w:styleId="Heading5SizeDownChar">
    <w:name w:val="Heading 5 Size Down Char"/>
    <w:locked/>
    <w:rsid w:val="000A4C61"/>
  </w:style>
  <w:style w:type="character" w:customStyle="1" w:styleId="Normal2BoldChar">
    <w:name w:val="Normal2 + Bold Char"/>
    <w:locked/>
    <w:rsid w:val="000A4C61"/>
  </w:style>
  <w:style w:type="paragraph" w:customStyle="1" w:styleId="Normal2Bold">
    <w:name w:val="Normal2 + Bold"/>
    <w:basedOn w:val="Normal"/>
    <w:next w:val="Unimportant"/>
    <w:qFormat/>
    <w:rsid w:val="000A4C61"/>
  </w:style>
  <w:style w:type="character" w:customStyle="1" w:styleId="ListContentsChar">
    <w:name w:val="List Contents Char"/>
    <w:locked/>
    <w:rsid w:val="000A4C61"/>
  </w:style>
  <w:style w:type="paragraph" w:customStyle="1" w:styleId="ListContents">
    <w:name w:val="List Contents"/>
    <w:basedOn w:val="Normal"/>
    <w:next w:val="Ununderlined"/>
    <w:qFormat/>
    <w:rsid w:val="000A4C61"/>
  </w:style>
  <w:style w:type="character" w:customStyle="1" w:styleId="StyleListContents11ptCustomColorRGB353132UnderlineChar">
    <w:name w:val="Style List Contents + 11 pt Custom Color(RGB(353132)) Underline Char"/>
    <w:locked/>
    <w:rsid w:val="000A4C61"/>
  </w:style>
  <w:style w:type="paragraph" w:customStyle="1" w:styleId="StyleListContents11ptCustomColorRGB353132Underline">
    <w:name w:val="Style List Contents + 11 pt Custom Color(RGB(353132)) Underline"/>
    <w:basedOn w:val="Ununderlined"/>
    <w:qFormat/>
    <w:rsid w:val="000A4C61"/>
    <w:pPr>
      <w:jc w:val="left"/>
    </w:pPr>
    <w:rPr>
      <w:rFonts w:eastAsiaTheme="minorHAnsi"/>
      <w:sz w:val="20"/>
    </w:rPr>
  </w:style>
  <w:style w:type="character" w:customStyle="1" w:styleId="StyleCards12ptThickunderlineChar2">
    <w:name w:val="Style Cards + 12 pt Thick underline Char2"/>
    <w:locked/>
    <w:rsid w:val="000A4C61"/>
  </w:style>
  <w:style w:type="paragraph" w:customStyle="1" w:styleId="StyleCards12ptThickunderline">
    <w:name w:val="Style Cards + 12 pt Thick underline"/>
    <w:basedOn w:val="Normal"/>
    <w:qFormat/>
    <w:rsid w:val="000A4C61"/>
  </w:style>
  <w:style w:type="character" w:customStyle="1" w:styleId="UnimportantCharChar">
    <w:name w:val="Unimportant Char Char"/>
    <w:locked/>
    <w:rsid w:val="000A4C61"/>
  </w:style>
  <w:style w:type="paragraph" w:customStyle="1" w:styleId="Unimportant">
    <w:name w:val="Unimportant"/>
    <w:basedOn w:val="Normal"/>
    <w:next w:val="DebateCite"/>
    <w:qFormat/>
    <w:rsid w:val="000A4C61"/>
  </w:style>
  <w:style w:type="paragraph" w:customStyle="1" w:styleId="StyleHeading1Justified">
    <w:name w:val="Style Heading 1 + Justified"/>
    <w:basedOn w:val="Normal"/>
    <w:next w:val="Normal"/>
    <w:qFormat/>
    <w:rsid w:val="000A4C61"/>
  </w:style>
  <w:style w:type="paragraph" w:customStyle="1" w:styleId="textunderline0">
    <w:name w:val="text underline"/>
    <w:basedOn w:val="Normal"/>
    <w:next w:val="Heading4Cite"/>
    <w:autoRedefine/>
    <w:qFormat/>
    <w:rsid w:val="000A4C61"/>
  </w:style>
  <w:style w:type="character" w:customStyle="1" w:styleId="DebateTagChar">
    <w:name w:val="Debate Tag Char"/>
    <w:locked/>
    <w:rsid w:val="000A4C61"/>
  </w:style>
  <w:style w:type="paragraph" w:customStyle="1" w:styleId="DebateTag">
    <w:name w:val="Debate Tag"/>
    <w:basedOn w:val="Normal"/>
    <w:autoRedefine/>
    <w:qFormat/>
    <w:rsid w:val="000A4C61"/>
  </w:style>
  <w:style w:type="paragraph" w:customStyle="1" w:styleId="DebateCite">
    <w:name w:val="Debate Cite"/>
    <w:basedOn w:val="Normal"/>
    <w:next w:val="Normaltag"/>
    <w:autoRedefine/>
    <w:qFormat/>
    <w:rsid w:val="000A4C61"/>
  </w:style>
  <w:style w:type="paragraph" w:customStyle="1" w:styleId="PreformattedText">
    <w:name w:val="Preformatted Text"/>
    <w:basedOn w:val="Normal"/>
    <w:next w:val="Cardnon-underlined"/>
    <w:qFormat/>
    <w:rsid w:val="000A4C61"/>
  </w:style>
  <w:style w:type="paragraph" w:customStyle="1" w:styleId="MaggieTag">
    <w:name w:val="MaggieTag"/>
    <w:basedOn w:val="Heading2"/>
    <w:next w:val="BlockTitle4"/>
    <w:qFormat/>
    <w:rsid w:val="000A4C61"/>
    <w:rPr>
      <w:bCs w:val="0"/>
      <w:caps/>
    </w:rPr>
  </w:style>
  <w:style w:type="paragraph" w:customStyle="1" w:styleId="4">
    <w:name w:val="4"/>
    <w:basedOn w:val="Normal"/>
    <w:next w:val="DottedUnderline1"/>
    <w:qFormat/>
    <w:rsid w:val="000A4C61"/>
  </w:style>
  <w:style w:type="paragraph" w:customStyle="1" w:styleId="BlockTitle4">
    <w:name w:val="%Block Title"/>
    <w:basedOn w:val="Heading1"/>
    <w:next w:val="PageNumber4"/>
    <w:qFormat/>
    <w:rsid w:val="000A4C61"/>
    <w:rPr>
      <w:bCs w:val="0"/>
      <w:caps/>
    </w:rPr>
  </w:style>
  <w:style w:type="paragraph" w:customStyle="1" w:styleId="HiddenBlockHeader">
    <w:name w:val="Hidden Block Header"/>
    <w:basedOn w:val="Normal"/>
    <w:next w:val="Cardtext4"/>
    <w:link w:val="HiddenBlockHeaderChar"/>
    <w:qFormat/>
    <w:rsid w:val="000A4C61"/>
  </w:style>
  <w:style w:type="paragraph" w:customStyle="1" w:styleId="ThickUnderline">
    <w:name w:val="ThickUnderline"/>
    <w:qFormat/>
    <w:rsid w:val="000A4C61"/>
    <w:pPr>
      <w:spacing w:after="200" w:line="276" w:lineRule="auto"/>
    </w:pPr>
    <w:rPr>
      <w:rFonts w:eastAsiaTheme="minorHAnsi"/>
      <w:sz w:val="22"/>
      <w:szCs w:val="22"/>
    </w:rPr>
  </w:style>
  <w:style w:type="paragraph" w:customStyle="1" w:styleId="DottedUnderline1">
    <w:name w:val="DottedUnderline"/>
    <w:basedOn w:val="Normal"/>
    <w:qFormat/>
    <w:rsid w:val="000A4C61"/>
  </w:style>
  <w:style w:type="character" w:customStyle="1" w:styleId="Card-UnderlineChar">
    <w:name w:val="Card-Underline Char"/>
    <w:locked/>
    <w:rsid w:val="000A4C61"/>
  </w:style>
  <w:style w:type="paragraph" w:customStyle="1" w:styleId="Card-Underline0">
    <w:name w:val="Card-Underline"/>
    <w:basedOn w:val="Normal"/>
    <w:next w:val="read"/>
    <w:qFormat/>
    <w:rsid w:val="000A4C61"/>
  </w:style>
  <w:style w:type="paragraph" w:customStyle="1" w:styleId="PageNumber3">
    <w:name w:val="Page Number3"/>
    <w:basedOn w:val="Normal"/>
    <w:next w:val="Normal"/>
    <w:qFormat/>
    <w:rsid w:val="000A4C61"/>
  </w:style>
  <w:style w:type="paragraph" w:customStyle="1" w:styleId="PageNumber4">
    <w:name w:val="Page Number4"/>
    <w:basedOn w:val="Normal"/>
    <w:next w:val="Normal"/>
    <w:qFormat/>
    <w:rsid w:val="000A4C61"/>
  </w:style>
  <w:style w:type="paragraph" w:customStyle="1" w:styleId="PageNumber5">
    <w:name w:val="Page Number5"/>
    <w:basedOn w:val="Normal"/>
    <w:next w:val="Normal"/>
    <w:qFormat/>
    <w:rsid w:val="000A4C61"/>
  </w:style>
  <w:style w:type="paragraph" w:customStyle="1" w:styleId="smalltext1">
    <w:name w:val="small text1"/>
    <w:basedOn w:val="Normal"/>
    <w:next w:val="Normal"/>
    <w:uiPriority w:val="4"/>
    <w:qFormat/>
    <w:rsid w:val="000A4C61"/>
  </w:style>
  <w:style w:type="character" w:customStyle="1" w:styleId="CircleChar">
    <w:name w:val="Circle Char"/>
    <w:locked/>
    <w:rsid w:val="000A4C61"/>
  </w:style>
  <w:style w:type="paragraph" w:customStyle="1" w:styleId="PageNumber6">
    <w:name w:val="Page Number6"/>
    <w:basedOn w:val="Normal"/>
    <w:next w:val="Normal"/>
    <w:qFormat/>
    <w:rsid w:val="000A4C61"/>
  </w:style>
  <w:style w:type="paragraph" w:customStyle="1" w:styleId="lastupdated">
    <w:name w:val="lastupdated"/>
    <w:basedOn w:val="Normal"/>
    <w:qFormat/>
    <w:rsid w:val="000A4C61"/>
  </w:style>
  <w:style w:type="paragraph" w:customStyle="1" w:styleId="hn-byline">
    <w:name w:val="hn-byline"/>
    <w:basedOn w:val="Normal"/>
    <w:next w:val="bodyintro"/>
    <w:qFormat/>
    <w:rsid w:val="000A4C61"/>
  </w:style>
  <w:style w:type="paragraph" w:customStyle="1" w:styleId="articleinfo">
    <w:name w:val="articleinfo"/>
    <w:basedOn w:val="Normal"/>
    <w:next w:val="indent"/>
    <w:qFormat/>
    <w:rsid w:val="000A4C61"/>
  </w:style>
  <w:style w:type="character" w:customStyle="1" w:styleId="StyleStyle16ptChar">
    <w:name w:val="Style Style1 + 6 pt Char"/>
    <w:locked/>
    <w:rsid w:val="000A4C61"/>
  </w:style>
  <w:style w:type="paragraph" w:customStyle="1" w:styleId="StyleStyle16pt">
    <w:name w:val="Style Style1 + 6 pt"/>
    <w:basedOn w:val="Normal"/>
    <w:qFormat/>
    <w:rsid w:val="000A4C61"/>
  </w:style>
  <w:style w:type="paragraph" w:customStyle="1" w:styleId="PageNumber7">
    <w:name w:val="Page Number7"/>
    <w:basedOn w:val="Normal"/>
    <w:next w:val="Normal"/>
    <w:qFormat/>
    <w:rsid w:val="000A4C61"/>
  </w:style>
  <w:style w:type="paragraph" w:customStyle="1" w:styleId="OmniPage4">
    <w:name w:val="OmniPage #4"/>
    <w:basedOn w:val="Normal"/>
    <w:qFormat/>
    <w:rsid w:val="000A4C61"/>
  </w:style>
  <w:style w:type="paragraph" w:customStyle="1" w:styleId="OmniPage10">
    <w:name w:val="OmniPage #10"/>
    <w:basedOn w:val="Normal"/>
    <w:qFormat/>
    <w:rsid w:val="000A4C61"/>
  </w:style>
  <w:style w:type="paragraph" w:customStyle="1" w:styleId="PageNumber8">
    <w:name w:val="Page Number8"/>
    <w:basedOn w:val="Normal"/>
    <w:next w:val="Normal"/>
    <w:qFormat/>
    <w:rsid w:val="000A4C61"/>
  </w:style>
  <w:style w:type="paragraph" w:customStyle="1" w:styleId="bodyintro">
    <w:name w:val="bodyintro"/>
    <w:basedOn w:val="Normal"/>
    <w:uiPriority w:val="99"/>
    <w:qFormat/>
    <w:rsid w:val="000A4C61"/>
  </w:style>
  <w:style w:type="paragraph" w:customStyle="1" w:styleId="indent">
    <w:name w:val="indent"/>
    <w:basedOn w:val="Normal"/>
    <w:uiPriority w:val="99"/>
    <w:qFormat/>
    <w:rsid w:val="000A4C61"/>
  </w:style>
  <w:style w:type="paragraph" w:customStyle="1" w:styleId="center">
    <w:name w:val="center"/>
    <w:basedOn w:val="Normal"/>
    <w:uiPriority w:val="99"/>
    <w:qFormat/>
    <w:rsid w:val="000A4C61"/>
  </w:style>
  <w:style w:type="character" w:customStyle="1" w:styleId="Style8ptChar">
    <w:name w:val="Style 8 pt Char"/>
    <w:rsid w:val="000A4C61"/>
  </w:style>
  <w:style w:type="character" w:customStyle="1" w:styleId="message-item">
    <w:name w:val="message-item"/>
    <w:rsid w:val="000A4C61"/>
  </w:style>
  <w:style w:type="character" w:customStyle="1" w:styleId="datestamp">
    <w:name w:val="datestamp"/>
    <w:rsid w:val="000A4C61"/>
  </w:style>
  <w:style w:type="character" w:customStyle="1" w:styleId="i">
    <w:name w:val="i"/>
    <w:rsid w:val="000A4C61"/>
  </w:style>
  <w:style w:type="character" w:customStyle="1" w:styleId="forenames">
    <w:name w:val="forenames"/>
    <w:rsid w:val="000A4C61"/>
  </w:style>
  <w:style w:type="character" w:customStyle="1" w:styleId="surname">
    <w:name w:val="surname"/>
    <w:rsid w:val="000A4C61"/>
  </w:style>
  <w:style w:type="character" w:customStyle="1" w:styleId="medium-font">
    <w:name w:val="medium-font"/>
    <w:rsid w:val="000A4C61"/>
  </w:style>
  <w:style w:type="character" w:customStyle="1" w:styleId="title-link-wrapper">
    <w:name w:val="title-link-wrapper"/>
    <w:rsid w:val="000A4C61"/>
  </w:style>
  <w:style w:type="character" w:customStyle="1" w:styleId="refpreview">
    <w:name w:val="refpreview"/>
    <w:rsid w:val="000A4C61"/>
  </w:style>
  <w:style w:type="character" w:customStyle="1" w:styleId="loose1">
    <w:name w:val="loose1"/>
    <w:rsid w:val="000A4C61"/>
  </w:style>
  <w:style w:type="character" w:customStyle="1" w:styleId="email">
    <w:name w:val="email"/>
    <w:rsid w:val="000A4C61"/>
  </w:style>
  <w:style w:type="character" w:customStyle="1" w:styleId="gsa">
    <w:name w:val="gs_a"/>
    <w:rsid w:val="000A4C61"/>
  </w:style>
  <w:style w:type="character" w:customStyle="1" w:styleId="mainarttitle">
    <w:name w:val="mainarttitle"/>
    <w:rsid w:val="000A4C61"/>
  </w:style>
  <w:style w:type="character" w:customStyle="1" w:styleId="mainartauthor">
    <w:name w:val="mainartauthor"/>
    <w:rsid w:val="000A4C61"/>
  </w:style>
  <w:style w:type="character" w:customStyle="1" w:styleId="mainartdate">
    <w:name w:val="mainartdate"/>
    <w:rsid w:val="000A4C61"/>
  </w:style>
  <w:style w:type="character" w:customStyle="1" w:styleId="gsggs">
    <w:name w:val="gs_ggs"/>
    <w:rsid w:val="000A4C61"/>
  </w:style>
  <w:style w:type="character" w:customStyle="1" w:styleId="ahead">
    <w:name w:val="a_head"/>
    <w:rsid w:val="000A4C61"/>
  </w:style>
  <w:style w:type="character" w:customStyle="1" w:styleId="footnote">
    <w:name w:val="footnote"/>
    <w:rsid w:val="000A4C61"/>
  </w:style>
  <w:style w:type="character" w:customStyle="1" w:styleId="docbody">
    <w:name w:val="docbody"/>
    <w:rsid w:val="000A4C61"/>
  </w:style>
  <w:style w:type="character" w:customStyle="1" w:styleId="superscript">
    <w:name w:val="superscript"/>
    <w:rsid w:val="000A4C61"/>
  </w:style>
  <w:style w:type="character" w:customStyle="1" w:styleId="bwxsm">
    <w:name w:val="b w xsm"/>
    <w:rsid w:val="000A4C61"/>
  </w:style>
  <w:style w:type="character" w:customStyle="1" w:styleId="fstd">
    <w:name w:val="f std"/>
    <w:rsid w:val="000A4C61"/>
  </w:style>
  <w:style w:type="character" w:customStyle="1" w:styleId="gl">
    <w:name w:val="gl"/>
    <w:rsid w:val="000A4C61"/>
  </w:style>
  <w:style w:type="character" w:customStyle="1" w:styleId="bio1">
    <w:name w:val="bio1"/>
    <w:rsid w:val="000A4C61"/>
  </w:style>
  <w:style w:type="character" w:customStyle="1" w:styleId="cardCharCharCharCharCharChar">
    <w:name w:val="card Char Char Char Char Char Char"/>
    <w:rsid w:val="000A4C61"/>
  </w:style>
  <w:style w:type="character" w:customStyle="1" w:styleId="Style24ptBoldUnderlineCenteredCharChar">
    <w:name w:val="Style 24 pt Bold Underline Centered Char Char"/>
    <w:rsid w:val="000A4C61"/>
  </w:style>
  <w:style w:type="character" w:customStyle="1" w:styleId="TagCiteCharChar0">
    <w:name w:val="Tag / Cite Char Char"/>
    <w:rsid w:val="000A4C61"/>
  </w:style>
  <w:style w:type="character" w:customStyle="1" w:styleId="CardTextUnderlinedCharChar">
    <w:name w:val="Card Text Underlined Char Char"/>
    <w:rsid w:val="000A4C61"/>
  </w:style>
  <w:style w:type="character" w:customStyle="1" w:styleId="CardTagCharCharChar">
    <w:name w:val="Card Tag Char Char Char"/>
    <w:rsid w:val="000A4C61"/>
  </w:style>
  <w:style w:type="character" w:customStyle="1" w:styleId="mainbody">
    <w:name w:val="mainbody"/>
    <w:basedOn w:val="DefaultParagraphFont"/>
    <w:rsid w:val="000A4C61"/>
  </w:style>
  <w:style w:type="character" w:customStyle="1" w:styleId="UnderlineStyleChar2">
    <w:name w:val="Underline Style Char2"/>
    <w:rsid w:val="000A4C61"/>
  </w:style>
  <w:style w:type="character" w:customStyle="1" w:styleId="t13">
    <w:name w:val="t13"/>
    <w:basedOn w:val="DefaultParagraphFont"/>
    <w:rsid w:val="000A4C61"/>
  </w:style>
  <w:style w:type="character" w:customStyle="1" w:styleId="SmallFont7pt">
    <w:name w:val="Small Font (7 pt)"/>
    <w:qFormat/>
    <w:rsid w:val="000A4C61"/>
  </w:style>
  <w:style w:type="character" w:customStyle="1" w:styleId="CharChar17">
    <w:name w:val="Char Char17"/>
    <w:locked/>
    <w:rsid w:val="000A4C61"/>
  </w:style>
  <w:style w:type="character" w:customStyle="1" w:styleId="ilspan">
    <w:name w:val="il_span"/>
    <w:basedOn w:val="DefaultParagraphFont"/>
    <w:rsid w:val="000A4C61"/>
  </w:style>
  <w:style w:type="character" w:customStyle="1" w:styleId="leftidx1">
    <w:name w:val="leftidx1"/>
    <w:rsid w:val="000A4C61"/>
  </w:style>
  <w:style w:type="character" w:customStyle="1" w:styleId="blue1">
    <w:name w:val="blue1"/>
    <w:rsid w:val="000A4C61"/>
  </w:style>
  <w:style w:type="character" w:customStyle="1" w:styleId="author-link1">
    <w:name w:val="author-link1"/>
    <w:rsid w:val="000A4C61"/>
  </w:style>
  <w:style w:type="character" w:customStyle="1" w:styleId="black1">
    <w:name w:val="black1"/>
    <w:rsid w:val="000A4C61"/>
  </w:style>
  <w:style w:type="character" w:customStyle="1" w:styleId="StyleunderlinedCharBold">
    <w:name w:val="Style underlined Char + Bold"/>
    <w:rsid w:val="000A4C61"/>
  </w:style>
  <w:style w:type="character" w:customStyle="1" w:styleId="CardUnderline0">
    <w:name w:val="Card Underline"/>
    <w:rsid w:val="000A4C61"/>
  </w:style>
  <w:style w:type="character" w:customStyle="1" w:styleId="lingoregion">
    <w:name w:val="lingo_region"/>
    <w:basedOn w:val="DefaultParagraphFont"/>
    <w:rsid w:val="000A4C61"/>
  </w:style>
  <w:style w:type="character" w:customStyle="1" w:styleId="cite3">
    <w:name w:val="%cite"/>
    <w:rsid w:val="000A4C61"/>
  </w:style>
  <w:style w:type="character" w:customStyle="1" w:styleId="Emphasis21">
    <w:name w:val="%Emphasis2"/>
    <w:rsid w:val="000A4C61"/>
  </w:style>
  <w:style w:type="character" w:customStyle="1" w:styleId="bodycontentlink">
    <w:name w:val="bodycontentlink"/>
    <w:basedOn w:val="DefaultParagraphFont"/>
    <w:rsid w:val="000A4C61"/>
  </w:style>
  <w:style w:type="character" w:customStyle="1" w:styleId="AAAcite">
    <w:name w:val="AAAcite"/>
    <w:rsid w:val="000A4C61"/>
  </w:style>
  <w:style w:type="character" w:customStyle="1" w:styleId="tmplheaderlink">
    <w:name w:val="tmplheaderlink"/>
    <w:rsid w:val="000A4C61"/>
  </w:style>
  <w:style w:type="character" w:customStyle="1" w:styleId="StyleStyleUnderlineUnderlineStyleBoldUnderlineIntenseEmphas">
    <w:name w:val="Style Style UnderlineUnderlineStyle Bold UnderlineIntense Emphas..."/>
    <w:basedOn w:val="DefaultParagraphFont"/>
    <w:rsid w:val="000A4C61"/>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0A4C61"/>
    <w:rPr>
      <w:b w:val="0"/>
      <w:sz w:val="24"/>
      <w:u w:val="single"/>
      <w:bdr w:val="none" w:sz="0" w:space="0" w:color="auto"/>
    </w:rPr>
  </w:style>
  <w:style w:type="character" w:customStyle="1" w:styleId="Bodytext11">
    <w:name w:val="Body text (11)"/>
    <w:rsid w:val="000A4C6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0A4C6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0A4C61"/>
  </w:style>
  <w:style w:type="paragraph" w:customStyle="1" w:styleId="StyleJustified">
    <w:name w:val="Style Justified"/>
    <w:basedOn w:val="Normal"/>
    <w:qFormat/>
    <w:rsid w:val="000A4C61"/>
    <w:rPr>
      <w:rFonts w:eastAsia="Times New Roman"/>
      <w:szCs w:val="20"/>
    </w:rPr>
  </w:style>
  <w:style w:type="paragraph" w:customStyle="1" w:styleId="Style5">
    <w:name w:val="Style5"/>
    <w:basedOn w:val="Normal"/>
    <w:link w:val="Style5Char"/>
    <w:uiPriority w:val="99"/>
    <w:qFormat/>
    <w:rsid w:val="000A4C61"/>
    <w:pPr>
      <w:ind w:left="432" w:right="432"/>
      <w:jc w:val="both"/>
    </w:pPr>
    <w:rPr>
      <w:rFonts w:eastAsia="Times New Roman"/>
    </w:rPr>
  </w:style>
  <w:style w:type="character" w:customStyle="1" w:styleId="Style5Char">
    <w:name w:val="Style5 Char"/>
    <w:link w:val="Style5"/>
    <w:uiPriority w:val="99"/>
    <w:rsid w:val="000A4C61"/>
    <w:rPr>
      <w:rFonts w:ascii="Calibri" w:eastAsia="Times New Roman" w:hAnsi="Calibri" w:cs="Calibri"/>
      <w:sz w:val="22"/>
    </w:rPr>
  </w:style>
  <w:style w:type="paragraph" w:customStyle="1" w:styleId="Style100">
    <w:name w:val="Style10"/>
    <w:basedOn w:val="Normal"/>
    <w:link w:val="Style10Char"/>
    <w:uiPriority w:val="99"/>
    <w:qFormat/>
    <w:rsid w:val="000A4C61"/>
    <w:pPr>
      <w:ind w:right="432"/>
    </w:pPr>
    <w:rPr>
      <w:rFonts w:eastAsia="Times New Roman"/>
      <w:b/>
    </w:rPr>
  </w:style>
  <w:style w:type="character" w:customStyle="1" w:styleId="Style10Char">
    <w:name w:val="Style10 Char"/>
    <w:link w:val="Style100"/>
    <w:uiPriority w:val="99"/>
    <w:rsid w:val="000A4C61"/>
    <w:rPr>
      <w:rFonts w:ascii="Calibri" w:eastAsia="Times New Roman" w:hAnsi="Calibri" w:cs="Calibri"/>
      <w:b/>
      <w:sz w:val="22"/>
    </w:rPr>
  </w:style>
  <w:style w:type="character" w:customStyle="1" w:styleId="StyleStyleBoldUnderlineUnderlineapple-style-span6ptBoldK">
    <w:name w:val="Style Style Bold UnderlineUnderlineapple-style-span + 6 ptBoldK..."/>
    <w:basedOn w:val="DefaultParagraphFont"/>
    <w:rsid w:val="000A4C61"/>
    <w:rPr>
      <w:b w:val="0"/>
      <w:bCs w:val="0"/>
      <w:sz w:val="22"/>
      <w:u w:val="single"/>
      <w:bdr w:val="none" w:sz="0" w:space="0" w:color="auto"/>
    </w:rPr>
  </w:style>
  <w:style w:type="paragraph" w:customStyle="1" w:styleId="UnderlinedEv">
    <w:name w:val="Underlined Ev"/>
    <w:basedOn w:val="Normal"/>
    <w:next w:val="Normal"/>
    <w:link w:val="UnderlinedEvChar"/>
    <w:qFormat/>
    <w:rsid w:val="000A4C61"/>
    <w:rPr>
      <w:rFonts w:ascii="Times New Roman" w:eastAsia="Times New Roman" w:hAnsi="Times New Roman" w:cstheme="minorBidi"/>
      <w:sz w:val="24"/>
      <w:u w:val="single"/>
    </w:rPr>
  </w:style>
  <w:style w:type="character" w:customStyle="1" w:styleId="StyleUnderlineBorderSinglesolidlineAuto225ptLine">
    <w:name w:val="Style Underline Border: : (Single solid line Auto  2.25 pt Line ..."/>
    <w:basedOn w:val="DefaultParagraphFont"/>
    <w:rsid w:val="000A4C61"/>
    <w:rPr>
      <w:u w:val="single"/>
      <w:bdr w:val="none" w:sz="0" w:space="0" w:color="auto"/>
    </w:rPr>
  </w:style>
  <w:style w:type="character" w:customStyle="1" w:styleId="UnderlinedEvidenceCharChar">
    <w:name w:val="Underlined Evidence Char Char"/>
    <w:rsid w:val="000A4C61"/>
    <w:rPr>
      <w:rFonts w:ascii="Verdana" w:hAnsi="Verdana" w:hint="default"/>
      <w:sz w:val="21"/>
      <w:szCs w:val="21"/>
      <w:u w:val="thick"/>
      <w:lang w:val="en-US" w:eastAsia="en-US" w:bidi="ar-SA"/>
    </w:rPr>
  </w:style>
  <w:style w:type="character" w:customStyle="1" w:styleId="role">
    <w:name w:val="role"/>
    <w:rsid w:val="000A4C61"/>
  </w:style>
  <w:style w:type="character" w:customStyle="1" w:styleId="pagination0">
    <w:name w:val="pagination"/>
    <w:basedOn w:val="DefaultParagraphFont"/>
    <w:rsid w:val="000A4C61"/>
  </w:style>
  <w:style w:type="character" w:customStyle="1" w:styleId="doi">
    <w:name w:val="doi"/>
    <w:basedOn w:val="DefaultParagraphFont"/>
    <w:rsid w:val="000A4C61"/>
  </w:style>
  <w:style w:type="character" w:customStyle="1" w:styleId="bodycontents">
    <w:name w:val="bodycontents"/>
    <w:basedOn w:val="DefaultParagraphFont"/>
    <w:rsid w:val="000A4C61"/>
  </w:style>
  <w:style w:type="character" w:customStyle="1" w:styleId="comma">
    <w:name w:val="comma"/>
    <w:basedOn w:val="DefaultParagraphFont"/>
    <w:rsid w:val="000A4C61"/>
  </w:style>
  <w:style w:type="character" w:customStyle="1" w:styleId="pad5right">
    <w:name w:val="pad5right"/>
    <w:basedOn w:val="DefaultParagraphFont"/>
    <w:rsid w:val="000A4C61"/>
  </w:style>
  <w:style w:type="character" w:customStyle="1" w:styleId="divider">
    <w:name w:val="divider"/>
    <w:basedOn w:val="DefaultParagraphFont"/>
    <w:rsid w:val="000A4C61"/>
  </w:style>
  <w:style w:type="character" w:customStyle="1" w:styleId="blogdate">
    <w:name w:val="blogdate"/>
    <w:basedOn w:val="DefaultParagraphFont"/>
    <w:rsid w:val="000A4C61"/>
  </w:style>
  <w:style w:type="character" w:customStyle="1" w:styleId="ticker">
    <w:name w:val="ticker"/>
    <w:basedOn w:val="DefaultParagraphFont"/>
    <w:rsid w:val="000A4C61"/>
  </w:style>
  <w:style w:type="character" w:customStyle="1" w:styleId="posted">
    <w:name w:val="posted"/>
    <w:basedOn w:val="DefaultParagraphFont"/>
    <w:rsid w:val="000A4C61"/>
  </w:style>
  <w:style w:type="character" w:customStyle="1" w:styleId="time">
    <w:name w:val="time"/>
    <w:basedOn w:val="DefaultParagraphFont"/>
    <w:rsid w:val="000A4C61"/>
  </w:style>
  <w:style w:type="character" w:customStyle="1" w:styleId="dot">
    <w:name w:val="dot"/>
    <w:basedOn w:val="DefaultParagraphFont"/>
    <w:rsid w:val="000A4C61"/>
  </w:style>
  <w:style w:type="character" w:customStyle="1" w:styleId="hn-date">
    <w:name w:val="hn-date"/>
    <w:basedOn w:val="DefaultParagraphFont"/>
    <w:rsid w:val="000A4C61"/>
  </w:style>
  <w:style w:type="character" w:customStyle="1" w:styleId="location">
    <w:name w:val="location"/>
    <w:basedOn w:val="DefaultParagraphFont"/>
    <w:rsid w:val="000A4C61"/>
  </w:style>
  <w:style w:type="character" w:customStyle="1" w:styleId="dropcap-letter">
    <w:name w:val="dropcap-letter"/>
    <w:basedOn w:val="DefaultParagraphFont"/>
    <w:rsid w:val="000A4C61"/>
  </w:style>
  <w:style w:type="character" w:customStyle="1" w:styleId="offscreen">
    <w:name w:val="offscreen"/>
    <w:basedOn w:val="DefaultParagraphFont"/>
    <w:rsid w:val="000A4C61"/>
  </w:style>
  <w:style w:type="character" w:customStyle="1" w:styleId="linked-in">
    <w:name w:val="linked-in"/>
    <w:basedOn w:val="DefaultParagraphFont"/>
    <w:rsid w:val="000A4C61"/>
  </w:style>
  <w:style w:type="character" w:customStyle="1" w:styleId="divs">
    <w:name w:val="divs"/>
    <w:basedOn w:val="DefaultParagraphFont"/>
    <w:rsid w:val="000A4C61"/>
  </w:style>
  <w:style w:type="character" w:customStyle="1" w:styleId="h4">
    <w:name w:val="h4"/>
    <w:rsid w:val="000A4C61"/>
  </w:style>
  <w:style w:type="character" w:customStyle="1" w:styleId="postheader">
    <w:name w:val="postheader"/>
    <w:basedOn w:val="DefaultParagraphFont"/>
    <w:rsid w:val="000A4C61"/>
  </w:style>
  <w:style w:type="numbering" w:customStyle="1" w:styleId="1ai1">
    <w:name w:val="1 / a / i1"/>
    <w:rsid w:val="000A4C61"/>
    <w:pPr>
      <w:numPr>
        <w:numId w:val="24"/>
      </w:numPr>
    </w:pPr>
  </w:style>
  <w:style w:type="numbering" w:styleId="1ai">
    <w:name w:val="Outline List 1"/>
    <w:basedOn w:val="NoList"/>
    <w:unhideWhenUsed/>
    <w:rsid w:val="000A4C61"/>
    <w:pPr>
      <w:numPr>
        <w:numId w:val="25"/>
      </w:numPr>
    </w:pPr>
  </w:style>
  <w:style w:type="paragraph" w:styleId="Index2">
    <w:name w:val="index 2"/>
    <w:basedOn w:val="Normal"/>
    <w:next w:val="Normal"/>
    <w:autoRedefine/>
    <w:rsid w:val="000A4C61"/>
    <w:pPr>
      <w:spacing w:after="200" w:line="276" w:lineRule="auto"/>
      <w:ind w:left="400" w:hanging="200"/>
    </w:pPr>
    <w:rPr>
      <w:bCs/>
    </w:rPr>
  </w:style>
  <w:style w:type="paragraph" w:styleId="Index3">
    <w:name w:val="index 3"/>
    <w:basedOn w:val="Normal"/>
    <w:next w:val="Normal"/>
    <w:autoRedefine/>
    <w:rsid w:val="000A4C61"/>
    <w:pPr>
      <w:spacing w:after="200" w:line="276" w:lineRule="auto"/>
      <w:ind w:left="600" w:hanging="200"/>
    </w:pPr>
    <w:rPr>
      <w:bCs/>
    </w:rPr>
  </w:style>
  <w:style w:type="paragraph" w:styleId="Index4">
    <w:name w:val="index 4"/>
    <w:basedOn w:val="Normal"/>
    <w:next w:val="Normal"/>
    <w:autoRedefine/>
    <w:rsid w:val="000A4C61"/>
    <w:pPr>
      <w:spacing w:after="200" w:line="276" w:lineRule="auto"/>
      <w:ind w:left="800" w:hanging="200"/>
    </w:pPr>
    <w:rPr>
      <w:bCs/>
    </w:rPr>
  </w:style>
  <w:style w:type="paragraph" w:styleId="Index5">
    <w:name w:val="index 5"/>
    <w:basedOn w:val="Normal"/>
    <w:next w:val="Normal"/>
    <w:autoRedefine/>
    <w:rsid w:val="000A4C61"/>
    <w:pPr>
      <w:spacing w:after="200" w:line="276" w:lineRule="auto"/>
      <w:ind w:left="1000" w:hanging="200"/>
    </w:pPr>
    <w:rPr>
      <w:bCs/>
    </w:rPr>
  </w:style>
  <w:style w:type="paragraph" w:styleId="Index6">
    <w:name w:val="index 6"/>
    <w:basedOn w:val="Normal"/>
    <w:next w:val="Normal"/>
    <w:autoRedefine/>
    <w:rsid w:val="000A4C61"/>
    <w:pPr>
      <w:spacing w:after="200" w:line="276" w:lineRule="auto"/>
      <w:ind w:left="1200" w:hanging="200"/>
    </w:pPr>
    <w:rPr>
      <w:bCs/>
    </w:rPr>
  </w:style>
  <w:style w:type="paragraph" w:styleId="Index7">
    <w:name w:val="index 7"/>
    <w:basedOn w:val="Normal"/>
    <w:next w:val="Normal"/>
    <w:autoRedefine/>
    <w:rsid w:val="000A4C61"/>
    <w:pPr>
      <w:spacing w:after="200" w:line="276" w:lineRule="auto"/>
      <w:ind w:left="1400" w:hanging="200"/>
    </w:pPr>
    <w:rPr>
      <w:bCs/>
    </w:rPr>
  </w:style>
  <w:style w:type="paragraph" w:styleId="Index8">
    <w:name w:val="index 8"/>
    <w:basedOn w:val="Normal"/>
    <w:next w:val="Normal"/>
    <w:autoRedefine/>
    <w:rsid w:val="000A4C61"/>
    <w:pPr>
      <w:spacing w:after="200" w:line="276" w:lineRule="auto"/>
      <w:ind w:left="1600" w:hanging="200"/>
    </w:pPr>
    <w:rPr>
      <w:bCs/>
    </w:rPr>
  </w:style>
  <w:style w:type="paragraph" w:styleId="Index9">
    <w:name w:val="index 9"/>
    <w:basedOn w:val="Normal"/>
    <w:next w:val="Normal"/>
    <w:autoRedefine/>
    <w:rsid w:val="000A4C61"/>
    <w:pPr>
      <w:spacing w:after="200" w:line="276" w:lineRule="auto"/>
      <w:ind w:left="1800" w:hanging="200"/>
    </w:pPr>
    <w:rPr>
      <w:bCs/>
    </w:rPr>
  </w:style>
  <w:style w:type="paragraph" w:styleId="IndexHeading">
    <w:name w:val="index heading"/>
    <w:basedOn w:val="Normal"/>
    <w:next w:val="Index1"/>
    <w:rsid w:val="000A4C61"/>
    <w:pPr>
      <w:spacing w:after="200" w:line="276" w:lineRule="auto"/>
    </w:pPr>
    <w:rPr>
      <w:bCs/>
    </w:rPr>
  </w:style>
  <w:style w:type="numbering" w:customStyle="1" w:styleId="NoList8">
    <w:name w:val="No List8"/>
    <w:next w:val="NoList"/>
    <w:semiHidden/>
    <w:unhideWhenUsed/>
    <w:rsid w:val="000A4C61"/>
  </w:style>
  <w:style w:type="numbering" w:customStyle="1" w:styleId="NoList9">
    <w:name w:val="No List9"/>
    <w:next w:val="NoList"/>
    <w:semiHidden/>
    <w:unhideWhenUsed/>
    <w:rsid w:val="000A4C61"/>
  </w:style>
  <w:style w:type="numbering" w:customStyle="1" w:styleId="NoList10">
    <w:name w:val="No List10"/>
    <w:next w:val="NoList"/>
    <w:semiHidden/>
    <w:unhideWhenUsed/>
    <w:rsid w:val="000A4C61"/>
  </w:style>
  <w:style w:type="numbering" w:customStyle="1" w:styleId="NoList13">
    <w:name w:val="No List13"/>
    <w:next w:val="NoList"/>
    <w:semiHidden/>
    <w:unhideWhenUsed/>
    <w:rsid w:val="000A4C61"/>
  </w:style>
  <w:style w:type="numbering" w:customStyle="1" w:styleId="NoList14">
    <w:name w:val="No List14"/>
    <w:next w:val="NoList"/>
    <w:semiHidden/>
    <w:unhideWhenUsed/>
    <w:rsid w:val="000A4C61"/>
  </w:style>
  <w:style w:type="numbering" w:customStyle="1" w:styleId="NoList15">
    <w:name w:val="No List15"/>
    <w:next w:val="NoList"/>
    <w:uiPriority w:val="99"/>
    <w:semiHidden/>
    <w:unhideWhenUsed/>
    <w:rsid w:val="000A4C61"/>
  </w:style>
  <w:style w:type="numbering" w:customStyle="1" w:styleId="NoList16">
    <w:name w:val="No List16"/>
    <w:next w:val="NoList"/>
    <w:uiPriority w:val="99"/>
    <w:semiHidden/>
    <w:unhideWhenUsed/>
    <w:rsid w:val="000A4C61"/>
  </w:style>
  <w:style w:type="numbering" w:customStyle="1" w:styleId="NoList17">
    <w:name w:val="No List17"/>
    <w:next w:val="NoList"/>
    <w:semiHidden/>
    <w:unhideWhenUsed/>
    <w:rsid w:val="000A4C61"/>
  </w:style>
  <w:style w:type="numbering" w:customStyle="1" w:styleId="NoList18">
    <w:name w:val="No List18"/>
    <w:next w:val="NoList"/>
    <w:uiPriority w:val="99"/>
    <w:semiHidden/>
    <w:unhideWhenUsed/>
    <w:rsid w:val="000A4C61"/>
  </w:style>
  <w:style w:type="numbering" w:customStyle="1" w:styleId="NoList19">
    <w:name w:val="No List19"/>
    <w:next w:val="NoList"/>
    <w:uiPriority w:val="99"/>
    <w:semiHidden/>
    <w:unhideWhenUsed/>
    <w:rsid w:val="000A4C61"/>
  </w:style>
  <w:style w:type="numbering" w:customStyle="1" w:styleId="NoList20">
    <w:name w:val="No List20"/>
    <w:next w:val="NoList"/>
    <w:semiHidden/>
    <w:unhideWhenUsed/>
    <w:rsid w:val="000A4C61"/>
  </w:style>
  <w:style w:type="numbering" w:customStyle="1" w:styleId="NoList31">
    <w:name w:val="No List31"/>
    <w:next w:val="NoList"/>
    <w:semiHidden/>
    <w:unhideWhenUsed/>
    <w:rsid w:val="000A4C61"/>
  </w:style>
  <w:style w:type="numbering" w:customStyle="1" w:styleId="NoList41">
    <w:name w:val="No List41"/>
    <w:next w:val="NoList"/>
    <w:semiHidden/>
    <w:unhideWhenUsed/>
    <w:rsid w:val="000A4C61"/>
  </w:style>
  <w:style w:type="numbering" w:customStyle="1" w:styleId="NoList51">
    <w:name w:val="No List51"/>
    <w:next w:val="NoList"/>
    <w:semiHidden/>
    <w:unhideWhenUsed/>
    <w:rsid w:val="000A4C61"/>
  </w:style>
  <w:style w:type="numbering" w:customStyle="1" w:styleId="NoList61">
    <w:name w:val="No List61"/>
    <w:next w:val="NoList"/>
    <w:semiHidden/>
    <w:unhideWhenUsed/>
    <w:rsid w:val="000A4C61"/>
  </w:style>
  <w:style w:type="numbering" w:customStyle="1" w:styleId="NoList71">
    <w:name w:val="No List71"/>
    <w:next w:val="NoList"/>
    <w:semiHidden/>
    <w:unhideWhenUsed/>
    <w:rsid w:val="000A4C61"/>
  </w:style>
  <w:style w:type="numbering" w:customStyle="1" w:styleId="NoList81">
    <w:name w:val="No List81"/>
    <w:next w:val="NoList"/>
    <w:semiHidden/>
    <w:unhideWhenUsed/>
    <w:rsid w:val="000A4C61"/>
  </w:style>
  <w:style w:type="numbering" w:customStyle="1" w:styleId="NoList91">
    <w:name w:val="No List91"/>
    <w:next w:val="NoList"/>
    <w:semiHidden/>
    <w:unhideWhenUsed/>
    <w:rsid w:val="000A4C61"/>
  </w:style>
  <w:style w:type="numbering" w:customStyle="1" w:styleId="NoList101">
    <w:name w:val="No List101"/>
    <w:next w:val="NoList"/>
    <w:uiPriority w:val="99"/>
    <w:semiHidden/>
    <w:unhideWhenUsed/>
    <w:rsid w:val="000A4C61"/>
  </w:style>
  <w:style w:type="numbering" w:customStyle="1" w:styleId="NoList121">
    <w:name w:val="No List121"/>
    <w:next w:val="NoList"/>
    <w:semiHidden/>
    <w:unhideWhenUsed/>
    <w:rsid w:val="000A4C61"/>
  </w:style>
  <w:style w:type="numbering" w:customStyle="1" w:styleId="NoList131">
    <w:name w:val="No List131"/>
    <w:next w:val="NoList"/>
    <w:semiHidden/>
    <w:unhideWhenUsed/>
    <w:rsid w:val="000A4C61"/>
  </w:style>
  <w:style w:type="numbering" w:customStyle="1" w:styleId="NoList141">
    <w:name w:val="No List141"/>
    <w:next w:val="NoList"/>
    <w:semiHidden/>
    <w:unhideWhenUsed/>
    <w:rsid w:val="000A4C61"/>
  </w:style>
  <w:style w:type="paragraph" w:customStyle="1" w:styleId="Quote20">
    <w:name w:val="Quote2"/>
    <w:basedOn w:val="Default"/>
    <w:next w:val="Default"/>
    <w:qFormat/>
    <w:rsid w:val="000A4C61"/>
    <w:rPr>
      <w:rFonts w:eastAsia="Calibri"/>
      <w:color w:val="auto"/>
      <w:szCs w:val="22"/>
    </w:rPr>
  </w:style>
  <w:style w:type="character" w:customStyle="1" w:styleId="StyleLatinBaskervilleUnderline">
    <w:name w:val="Style (Latin) Baskerville Underline"/>
    <w:rsid w:val="000A4C61"/>
    <w:rPr>
      <w:rFonts w:ascii="Baskerville" w:hAnsi="Baskerville"/>
      <w:sz w:val="26"/>
      <w:u w:val="single"/>
    </w:rPr>
  </w:style>
  <w:style w:type="numbering" w:customStyle="1" w:styleId="NoList22">
    <w:name w:val="No List22"/>
    <w:next w:val="NoList"/>
    <w:semiHidden/>
    <w:unhideWhenUsed/>
    <w:rsid w:val="000A4C61"/>
  </w:style>
  <w:style w:type="numbering" w:customStyle="1" w:styleId="NoList23">
    <w:name w:val="No List23"/>
    <w:next w:val="NoList"/>
    <w:semiHidden/>
    <w:unhideWhenUsed/>
    <w:rsid w:val="000A4C61"/>
  </w:style>
  <w:style w:type="numbering" w:customStyle="1" w:styleId="NoList24">
    <w:name w:val="No List24"/>
    <w:next w:val="NoList"/>
    <w:semiHidden/>
    <w:unhideWhenUsed/>
    <w:rsid w:val="000A4C61"/>
  </w:style>
  <w:style w:type="numbering" w:customStyle="1" w:styleId="NoList25">
    <w:name w:val="No List25"/>
    <w:next w:val="NoList"/>
    <w:semiHidden/>
    <w:unhideWhenUsed/>
    <w:rsid w:val="000A4C61"/>
  </w:style>
  <w:style w:type="character" w:customStyle="1" w:styleId="dropcap1">
    <w:name w:val="dropcap1"/>
    <w:rsid w:val="000A4C61"/>
  </w:style>
  <w:style w:type="character" w:customStyle="1" w:styleId="HighlightedUnderlineEmphasis">
    <w:name w:val="Highlighted Underline Emphasis"/>
    <w:rsid w:val="000A4C61"/>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0A4C6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A4C6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A4C61"/>
    <w:rPr>
      <w:rFonts w:ascii="Georgia" w:hAnsi="Georgia"/>
      <w:u w:val="single"/>
    </w:rPr>
  </w:style>
  <w:style w:type="paragraph" w:customStyle="1" w:styleId="StyleCardsGeorgia12ptBoldThickunderlineBorderSin">
    <w:name w:val="Style Cards + Georgia 12 pt Bold Thick underline Border: : (Sin..."/>
    <w:basedOn w:val="Normal"/>
    <w:qFormat/>
    <w:rsid w:val="000A4C61"/>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0A4C61"/>
    <w:rPr>
      <w:rFonts w:ascii="Georgia" w:hAnsi="Georgia"/>
      <w:sz w:val="24"/>
      <w:u w:val="single"/>
    </w:rPr>
  </w:style>
  <w:style w:type="paragraph" w:customStyle="1" w:styleId="StyleCardsGeorgia">
    <w:name w:val="Style Cards + Georgia"/>
    <w:basedOn w:val="Normal"/>
    <w:qFormat/>
    <w:rsid w:val="000A4C6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0A4C61"/>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0A4C61"/>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0A4C61"/>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0A4C61"/>
    <w:rPr>
      <w:b w:val="0"/>
      <w:bCs w:val="0"/>
      <w:sz w:val="22"/>
      <w:u w:val="single"/>
      <w:bdr w:val="none" w:sz="0" w:space="0" w:color="auto"/>
    </w:rPr>
  </w:style>
  <w:style w:type="character" w:customStyle="1" w:styleId="maintitle">
    <w:name w:val="maintitle"/>
    <w:basedOn w:val="DefaultParagraphFont"/>
    <w:rsid w:val="000A4C61"/>
  </w:style>
  <w:style w:type="character" w:customStyle="1" w:styleId="cit-title">
    <w:name w:val="cit-title"/>
    <w:basedOn w:val="DefaultParagraphFont"/>
    <w:rsid w:val="000A4C61"/>
  </w:style>
  <w:style w:type="paragraph" w:customStyle="1" w:styleId="txttitle">
    <w:name w:val="txttitle"/>
    <w:basedOn w:val="Normal"/>
    <w:rsid w:val="000A4C61"/>
    <w:pPr>
      <w:spacing w:before="100" w:beforeAutospacing="1" w:after="100" w:afterAutospacing="1"/>
    </w:pPr>
  </w:style>
  <w:style w:type="character" w:customStyle="1" w:styleId="volume">
    <w:name w:val="volume"/>
    <w:basedOn w:val="DefaultParagraphFont"/>
    <w:rsid w:val="000A4C61"/>
  </w:style>
  <w:style w:type="character" w:customStyle="1" w:styleId="z3988">
    <w:name w:val="z3988"/>
    <w:basedOn w:val="DefaultParagraphFont"/>
    <w:rsid w:val="000A4C61"/>
  </w:style>
  <w:style w:type="character" w:customStyle="1" w:styleId="nowrap">
    <w:name w:val="nowrap"/>
    <w:basedOn w:val="DefaultParagraphFont"/>
    <w:rsid w:val="000A4C61"/>
  </w:style>
  <w:style w:type="paragraph" w:customStyle="1" w:styleId="SmallCards">
    <w:name w:val="Small Cards"/>
    <w:basedOn w:val="Normal"/>
    <w:link w:val="SmallCardsChar"/>
    <w:autoRedefine/>
    <w:rsid w:val="000A4C61"/>
    <w:rPr>
      <w:rFonts w:eastAsia="Times New Roman"/>
      <w:sz w:val="16"/>
      <w:szCs w:val="20"/>
    </w:rPr>
  </w:style>
  <w:style w:type="character" w:customStyle="1" w:styleId="freeaccess">
    <w:name w:val="freeaccess"/>
    <w:basedOn w:val="DefaultParagraphFont"/>
    <w:rsid w:val="000A4C61"/>
  </w:style>
  <w:style w:type="character" w:customStyle="1" w:styleId="articoloinside">
    <w:name w:val="articolo_inside"/>
    <w:rsid w:val="000A4C61"/>
  </w:style>
  <w:style w:type="paragraph" w:customStyle="1" w:styleId="pagetools">
    <w:name w:val="pagetools"/>
    <w:basedOn w:val="Normal"/>
    <w:qFormat/>
    <w:rsid w:val="000A4C61"/>
    <w:pPr>
      <w:spacing w:before="100" w:beforeAutospacing="1" w:after="100" w:afterAutospacing="1"/>
    </w:pPr>
    <w:rPr>
      <w:rFonts w:eastAsia="Times New Roman"/>
    </w:rPr>
  </w:style>
  <w:style w:type="character" w:customStyle="1" w:styleId="job">
    <w:name w:val="job"/>
    <w:basedOn w:val="DefaultParagraphFont"/>
    <w:rsid w:val="000A4C61"/>
  </w:style>
  <w:style w:type="character" w:customStyle="1" w:styleId="publisher">
    <w:name w:val="publisher"/>
    <w:basedOn w:val="DefaultParagraphFont"/>
    <w:rsid w:val="000A4C61"/>
  </w:style>
  <w:style w:type="character" w:customStyle="1" w:styleId="pubyear">
    <w:name w:val="pubyear"/>
    <w:basedOn w:val="DefaultParagraphFont"/>
    <w:rsid w:val="000A4C61"/>
  </w:style>
  <w:style w:type="character" w:customStyle="1" w:styleId="pubcity">
    <w:name w:val="pubcity"/>
    <w:basedOn w:val="DefaultParagraphFont"/>
    <w:rsid w:val="000A4C61"/>
  </w:style>
  <w:style w:type="paragraph" w:customStyle="1" w:styleId="C-Text">
    <w:name w:val="C-Text"/>
    <w:basedOn w:val="Normal"/>
    <w:qFormat/>
    <w:rsid w:val="000A4C61"/>
    <w:pPr>
      <w:tabs>
        <w:tab w:val="num" w:pos="720"/>
      </w:tabs>
      <w:ind w:left="720" w:hanging="360"/>
    </w:pPr>
    <w:rPr>
      <w:rFonts w:ascii="Garamond" w:hAnsi="Garamond"/>
    </w:rPr>
  </w:style>
  <w:style w:type="character" w:customStyle="1" w:styleId="ecdate">
    <w:name w:val="ec_date"/>
    <w:basedOn w:val="DefaultParagraphFont"/>
    <w:rsid w:val="000A4C61"/>
    <w:rPr>
      <w:rFonts w:ascii="Verdana" w:hAnsi="Verdana" w:hint="default"/>
      <w:sz w:val="20"/>
      <w:szCs w:val="20"/>
      <w:shd w:val="clear" w:color="auto" w:fill="FFFFFF"/>
    </w:rPr>
  </w:style>
  <w:style w:type="paragraph" w:customStyle="1" w:styleId="ecmsonormal">
    <w:name w:val="ec_msonormal"/>
    <w:basedOn w:val="Normal"/>
    <w:qFormat/>
    <w:rsid w:val="000A4C61"/>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0A4C61"/>
  </w:style>
  <w:style w:type="character" w:customStyle="1" w:styleId="articleheadline">
    <w:name w:val="articleheadline"/>
    <w:basedOn w:val="DefaultParagraphFont"/>
    <w:rsid w:val="000A4C61"/>
  </w:style>
  <w:style w:type="paragraph" w:customStyle="1" w:styleId="u-intro">
    <w:name w:val="u-intro"/>
    <w:basedOn w:val="Normal"/>
    <w:qFormat/>
    <w:rsid w:val="000A4C61"/>
    <w:pPr>
      <w:spacing w:before="100" w:beforeAutospacing="1" w:after="100" w:afterAutospacing="1"/>
    </w:pPr>
  </w:style>
  <w:style w:type="character" w:customStyle="1" w:styleId="u-byline">
    <w:name w:val="u-byline"/>
    <w:basedOn w:val="DefaultParagraphFont"/>
    <w:rsid w:val="000A4C61"/>
  </w:style>
  <w:style w:type="character" w:customStyle="1" w:styleId="articlebya">
    <w:name w:val="articleby_a"/>
    <w:basedOn w:val="DefaultParagraphFont"/>
    <w:rsid w:val="000A4C61"/>
  </w:style>
  <w:style w:type="character" w:customStyle="1" w:styleId="popupwinby">
    <w:name w:val="popupwinby"/>
    <w:basedOn w:val="DefaultParagraphFont"/>
    <w:rsid w:val="000A4C61"/>
  </w:style>
  <w:style w:type="character" w:customStyle="1" w:styleId="storyheader">
    <w:name w:val="storyheader"/>
    <w:basedOn w:val="DefaultParagraphFont"/>
    <w:rsid w:val="000A4C61"/>
  </w:style>
  <w:style w:type="character" w:customStyle="1" w:styleId="marron">
    <w:name w:val="marron"/>
    <w:basedOn w:val="DefaultParagraphFont"/>
    <w:rsid w:val="000A4C61"/>
  </w:style>
  <w:style w:type="character" w:customStyle="1" w:styleId="StyleNormalWeb10ptChar">
    <w:name w:val="Style Normal (Web) + 10 pt Char"/>
    <w:basedOn w:val="DefaultParagraphFont"/>
    <w:rsid w:val="000A4C61"/>
    <w:rPr>
      <w:szCs w:val="24"/>
      <w:lang w:val="en-US" w:eastAsia="en-US" w:bidi="ar-SA"/>
    </w:rPr>
  </w:style>
  <w:style w:type="paragraph" w:customStyle="1" w:styleId="TagCiteShells">
    <w:name w:val="Tag/Cite/Shells"/>
    <w:basedOn w:val="Normal"/>
    <w:qFormat/>
    <w:rsid w:val="000A4C61"/>
    <w:rPr>
      <w:b/>
    </w:rPr>
  </w:style>
  <w:style w:type="paragraph" w:customStyle="1" w:styleId="DefinitionTerm">
    <w:name w:val="Definition Term"/>
    <w:basedOn w:val="Normal"/>
    <w:next w:val="Normal"/>
    <w:qFormat/>
    <w:rsid w:val="000A4C61"/>
    <w:rPr>
      <w:snapToGrid w:val="0"/>
    </w:rPr>
  </w:style>
  <w:style w:type="character" w:customStyle="1" w:styleId="Style3CharChar">
    <w:name w:val="Style3 Char Char"/>
    <w:basedOn w:val="DefaultParagraphFont"/>
    <w:rsid w:val="000A4C61"/>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0A4C61"/>
    <w:pPr>
      <w:spacing w:after="60"/>
    </w:pPr>
    <w:rPr>
      <w:rFonts w:eastAsia="SimSun" w:cs="Times New Roman"/>
      <w:bCs w:val="0"/>
      <w:sz w:val="20"/>
      <w:lang w:eastAsia="zh-CN"/>
    </w:rPr>
  </w:style>
  <w:style w:type="character" w:customStyle="1" w:styleId="NormalChar0">
    <w:name w:val="Normal Char"/>
    <w:basedOn w:val="DefaultParagraphFont"/>
    <w:rsid w:val="000A4C61"/>
    <w:rPr>
      <w:lang w:eastAsia="en-US"/>
    </w:rPr>
  </w:style>
  <w:style w:type="character" w:customStyle="1" w:styleId="BoldUnderlineChar4">
    <w:name w:val="Bold + Underline Char"/>
    <w:basedOn w:val="DefaultParagraphFont"/>
    <w:rsid w:val="000A4C61"/>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0A4C61"/>
  </w:style>
  <w:style w:type="character" w:customStyle="1" w:styleId="CharacterStyle7">
    <w:name w:val="Character Style 7"/>
    <w:rsid w:val="000A4C61"/>
    <w:rPr>
      <w:rFonts w:ascii="Arial Narrow" w:hAnsi="Arial Narrow" w:cs="Arial Narrow"/>
      <w:sz w:val="20"/>
      <w:szCs w:val="20"/>
      <w:u w:val="single"/>
    </w:rPr>
  </w:style>
  <w:style w:type="character" w:customStyle="1" w:styleId="StyleStyle4Char">
    <w:name w:val="Style Style4 + Char"/>
    <w:basedOn w:val="DefaultParagraphFont"/>
    <w:rsid w:val="000A4C61"/>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0A4C61"/>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0A4C61"/>
    <w:rPr>
      <w:rFonts w:ascii="Verdana" w:hAnsi="Verdana"/>
      <w:sz w:val="21"/>
      <w:szCs w:val="21"/>
      <w:u w:val="thick"/>
    </w:rPr>
  </w:style>
  <w:style w:type="paragraph" w:customStyle="1" w:styleId="Cite8">
    <w:name w:val="Cite8"/>
    <w:basedOn w:val="Normal"/>
    <w:autoRedefine/>
    <w:uiPriority w:val="99"/>
    <w:qFormat/>
    <w:rsid w:val="000A4C61"/>
    <w:rPr>
      <w:rFonts w:eastAsia="Calibri"/>
      <w:sz w:val="16"/>
    </w:rPr>
  </w:style>
  <w:style w:type="character" w:customStyle="1" w:styleId="BoxX2">
    <w:name w:val="BoxX2"/>
    <w:qFormat/>
    <w:rsid w:val="000A4C61"/>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0A4C61"/>
    <w:rPr>
      <w:rFonts w:ascii="Garamond" w:hAnsi="Garamond" w:hint="default"/>
      <w:sz w:val="16"/>
    </w:rPr>
  </w:style>
  <w:style w:type="paragraph" w:customStyle="1" w:styleId="StyleStyle49pt9">
    <w:name w:val="Style Style4 + 9 pt9"/>
    <w:basedOn w:val="Style4"/>
    <w:link w:val="StyleStyle49pt9Char"/>
    <w:rsid w:val="000A4C61"/>
    <w:rPr>
      <w:rFonts w:eastAsia="SimSun"/>
      <w:lang w:eastAsia="zh-CN"/>
    </w:rPr>
  </w:style>
  <w:style w:type="character" w:customStyle="1" w:styleId="StyleStyle49pt9Char">
    <w:name w:val="Style Style4 + 9 pt9 Char"/>
    <w:link w:val="StyleStyle49pt9"/>
    <w:rsid w:val="000A4C61"/>
    <w:rPr>
      <w:rFonts w:ascii="Calibri" w:eastAsia="SimSun" w:hAnsi="Calibri" w:cs="Calibri"/>
      <w:sz w:val="22"/>
      <w:u w:val="single"/>
      <w:lang w:eastAsia="zh-CN"/>
    </w:rPr>
  </w:style>
  <w:style w:type="character" w:customStyle="1" w:styleId="UnderlineCard1">
    <w:name w:val="Underline Card"/>
    <w:uiPriority w:val="6"/>
    <w:qFormat/>
    <w:rsid w:val="000A4C61"/>
    <w:rPr>
      <w:rFonts w:ascii="Arial" w:hAnsi="Arial"/>
      <w:b w:val="0"/>
      <w:bCs/>
      <w:sz w:val="20"/>
      <w:u w:val="single"/>
    </w:rPr>
  </w:style>
  <w:style w:type="paragraph" w:customStyle="1" w:styleId="DebateBlocking">
    <w:name w:val="DebateBlocking"/>
    <w:basedOn w:val="Normal"/>
    <w:next w:val="Nothing"/>
    <w:uiPriority w:val="99"/>
    <w:qFormat/>
    <w:rsid w:val="000A4C61"/>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0A4C61"/>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0A4C61"/>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0A4C61"/>
    <w:pPr>
      <w:spacing w:before="100" w:beforeAutospacing="1" w:after="100" w:afterAutospacing="1"/>
    </w:pPr>
    <w:rPr>
      <w:rFonts w:eastAsia="Times New Roman"/>
    </w:rPr>
  </w:style>
  <w:style w:type="character" w:customStyle="1" w:styleId="created">
    <w:name w:val="created"/>
    <w:basedOn w:val="DefaultParagraphFont"/>
    <w:rsid w:val="000A4C61"/>
  </w:style>
  <w:style w:type="paragraph" w:customStyle="1" w:styleId="8font">
    <w:name w:val="8font"/>
    <w:basedOn w:val="Normal"/>
    <w:next w:val="Normal"/>
    <w:autoRedefine/>
    <w:qFormat/>
    <w:rsid w:val="000A4C61"/>
    <w:rPr>
      <w:rFonts w:eastAsia="Cambria"/>
      <w:sz w:val="16"/>
      <w:szCs w:val="16"/>
    </w:rPr>
  </w:style>
  <w:style w:type="paragraph" w:customStyle="1" w:styleId="CiteLittle">
    <w:name w:val="Cite Little"/>
    <w:next w:val="Normal"/>
    <w:qFormat/>
    <w:rsid w:val="000A4C61"/>
    <w:rPr>
      <w:rFonts w:ascii="Arial" w:eastAsia="Times New Roman" w:hAnsi="Arial" w:cs="Times New Roman"/>
      <w:bCs/>
      <w:kern w:val="32"/>
      <w:sz w:val="16"/>
      <w:szCs w:val="32"/>
    </w:rPr>
  </w:style>
  <w:style w:type="character" w:customStyle="1" w:styleId="StyleAsianMSMinchoBold">
    <w:name w:val="Style (Asian) MS Mincho Bold"/>
    <w:rsid w:val="000A4C61"/>
    <w:rPr>
      <w:rFonts w:ascii="Times New Roman" w:eastAsia="MS Mincho" w:hAnsi="Times New Roman"/>
      <w:b/>
      <w:bCs/>
      <w:u w:val="thick"/>
    </w:rPr>
  </w:style>
  <w:style w:type="character" w:customStyle="1" w:styleId="StyleAsianMSMincho">
    <w:name w:val="Style (Asian) MS Mincho"/>
    <w:rsid w:val="000A4C61"/>
    <w:rPr>
      <w:rFonts w:ascii="Times New Roman" w:eastAsia="MS Mincho" w:hAnsi="Times New Roman"/>
      <w:u w:val="thick"/>
    </w:rPr>
  </w:style>
  <w:style w:type="paragraph" w:customStyle="1" w:styleId="docheader">
    <w:name w:val="doc header"/>
    <w:autoRedefine/>
    <w:qFormat/>
    <w:rsid w:val="000A4C61"/>
    <w:rPr>
      <w:rFonts w:ascii="Times New Roman" w:eastAsia="Malgun Gothic" w:hAnsi="Times New Roman" w:cs="Times New Roman"/>
      <w:b/>
      <w:sz w:val="20"/>
    </w:rPr>
  </w:style>
  <w:style w:type="paragraph" w:customStyle="1" w:styleId="docfooter">
    <w:name w:val="doc footer"/>
    <w:autoRedefine/>
    <w:qFormat/>
    <w:rsid w:val="000A4C61"/>
    <w:pPr>
      <w:jc w:val="right"/>
    </w:pPr>
    <w:rPr>
      <w:rFonts w:ascii="Times New Roman" w:eastAsia="Malgun Gothic" w:hAnsi="Times New Roman" w:cs="Times New Roman"/>
      <w:b/>
      <w:sz w:val="22"/>
    </w:rPr>
  </w:style>
  <w:style w:type="character" w:customStyle="1" w:styleId="crosslinkpopup">
    <w:name w:val="crosslinkpopup"/>
    <w:rsid w:val="000A4C61"/>
  </w:style>
  <w:style w:type="character" w:customStyle="1" w:styleId="CardCharChar1">
    <w:name w:val="Card Char Char1"/>
    <w:rsid w:val="000A4C61"/>
    <w:rPr>
      <w:b/>
      <w:bCs/>
      <w:sz w:val="28"/>
      <w:szCs w:val="28"/>
    </w:rPr>
  </w:style>
  <w:style w:type="paragraph" w:customStyle="1" w:styleId="bloctitles">
    <w:name w:val="bloc titles"/>
    <w:basedOn w:val="Heading1"/>
    <w:next w:val="Normal"/>
    <w:link w:val="bloctitlesChar"/>
    <w:autoRedefine/>
    <w:qFormat/>
    <w:rsid w:val="000A4C61"/>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val="0"/>
      <w:caps/>
      <w:sz w:val="28"/>
      <w:u w:val="single"/>
    </w:rPr>
  </w:style>
  <w:style w:type="character" w:customStyle="1" w:styleId="bloctitlesChar">
    <w:name w:val="bloc titles Char"/>
    <w:link w:val="bloctitles"/>
    <w:rsid w:val="000A4C61"/>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0A4C61"/>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0A4C61"/>
    <w:rPr>
      <w:rFonts w:ascii="Calibri" w:eastAsia="Times New Roman" w:hAnsi="Calibri" w:cs="Times New Roman"/>
      <w:b/>
      <w:caps/>
      <w:sz w:val="4"/>
      <w:szCs w:val="32"/>
      <w:u w:val="single"/>
    </w:rPr>
  </w:style>
  <w:style w:type="character" w:customStyle="1" w:styleId="UnderlineBoldChar">
    <w:name w:val="Underline Bold Char"/>
    <w:locked/>
    <w:rsid w:val="000A4C61"/>
    <w:rPr>
      <w:rFonts w:ascii="Times New Roman" w:eastAsia="Times New Roman" w:hAnsi="Times New Roman" w:cs="Calibri"/>
      <w:b/>
      <w:sz w:val="24"/>
      <w:szCs w:val="20"/>
      <w:u w:val="single"/>
    </w:rPr>
  </w:style>
  <w:style w:type="character" w:customStyle="1" w:styleId="tagChar">
    <w:name w:val="%tag Char"/>
    <w:link w:val="tag"/>
    <w:uiPriority w:val="99"/>
    <w:rsid w:val="000A4C61"/>
    <w:rPr>
      <w:rFonts w:ascii="Garamond" w:eastAsia="Calibri" w:hAnsi="Garamond" w:cs="Calibri"/>
      <w:bCs/>
      <w:sz w:val="18"/>
    </w:rPr>
  </w:style>
  <w:style w:type="character" w:customStyle="1" w:styleId="AAAcardChar">
    <w:name w:val="AAAcard Char"/>
    <w:link w:val="AAAcard"/>
    <w:uiPriority w:val="99"/>
    <w:rsid w:val="000A4C61"/>
    <w:rPr>
      <w:rFonts w:ascii="Calibri" w:eastAsia="Times New Roman" w:hAnsi="Calibri" w:cs="Calibri"/>
      <w:sz w:val="22"/>
    </w:rPr>
  </w:style>
  <w:style w:type="character" w:customStyle="1" w:styleId="underlineCharChar2">
    <w:name w:val="underline Char Char"/>
    <w:rsid w:val="000A4C61"/>
    <w:rPr>
      <w:rFonts w:ascii="Arial Narrow" w:eastAsia="Times New Roman" w:hAnsi="Arial Narrow" w:cs="Calibri"/>
      <w:sz w:val="24"/>
      <w:u w:val="single"/>
    </w:rPr>
  </w:style>
  <w:style w:type="paragraph" w:customStyle="1" w:styleId="tagstyle0">
    <w:name w:val="tagstyle"/>
    <w:basedOn w:val="Normal"/>
    <w:rsid w:val="000A4C61"/>
    <w:pPr>
      <w:spacing w:before="100" w:beforeAutospacing="1" w:after="100" w:afterAutospacing="1"/>
    </w:pPr>
    <w:rPr>
      <w:rFonts w:eastAsia="Times New Roman"/>
    </w:rPr>
  </w:style>
  <w:style w:type="character" w:customStyle="1" w:styleId="newsstorytitle">
    <w:name w:val="news_story_title"/>
    <w:rsid w:val="000A4C61"/>
  </w:style>
  <w:style w:type="character" w:customStyle="1" w:styleId="yqlink">
    <w:name w:val="yqlink"/>
    <w:rsid w:val="000A4C61"/>
  </w:style>
  <w:style w:type="character" w:customStyle="1" w:styleId="clbody">
    <w:name w:val="clbody"/>
    <w:rsid w:val="000A4C61"/>
  </w:style>
  <w:style w:type="character" w:customStyle="1" w:styleId="Boxing">
    <w:name w:val="Boxing"/>
    <w:rsid w:val="000A4C61"/>
    <w:rPr>
      <w:rFonts w:ascii="Arial Narrow" w:hAnsi="Arial Narrow"/>
      <w:dstrike w:val="0"/>
      <w:sz w:val="20"/>
      <w:bdr w:val="single" w:sz="2" w:space="0" w:color="auto"/>
      <w:vertAlign w:val="baseline"/>
    </w:rPr>
  </w:style>
  <w:style w:type="paragraph" w:customStyle="1" w:styleId="Analyticals">
    <w:name w:val="Analyticals"/>
    <w:basedOn w:val="Normal"/>
    <w:rsid w:val="000A4C61"/>
    <w:rPr>
      <w:rFonts w:eastAsia="Times New Roman"/>
    </w:rPr>
  </w:style>
  <w:style w:type="character" w:customStyle="1" w:styleId="norm">
    <w:name w:val="norm"/>
    <w:rsid w:val="000A4C61"/>
  </w:style>
  <w:style w:type="character" w:customStyle="1" w:styleId="boldandunderlinecharcharcharcharcharcharcharcharcharcharcharcharcharcharcharchar0">
    <w:name w:val="boldandunderlinecharcharcharcharcharcharcharcharcharcharcharcharcharcharcharchar"/>
    <w:rsid w:val="000A4C61"/>
  </w:style>
  <w:style w:type="character" w:customStyle="1" w:styleId="underlinecharcharcharcharcharcharcharcharcharcharcharcharcharchar0">
    <w:name w:val="underlinecharcharcharcharcharcharcharcharcharcharcharcharcharchar"/>
    <w:rsid w:val="000A4C61"/>
  </w:style>
  <w:style w:type="character" w:customStyle="1" w:styleId="CharCharCharCharCharChar1Char">
    <w:name w:val="Char Char Char Char Char Char1 Char"/>
    <w:rsid w:val="000A4C61"/>
    <w:rPr>
      <w:rFonts w:ascii="Times New Roman" w:eastAsia="Times New Roman" w:hAnsi="Times New Roman" w:cs="Times New Roman"/>
      <w:b/>
      <w:sz w:val="24"/>
      <w:szCs w:val="24"/>
    </w:rPr>
  </w:style>
  <w:style w:type="character" w:customStyle="1" w:styleId="emphasis22">
    <w:name w:val="emphasis2"/>
    <w:rsid w:val="000A4C61"/>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0A4C61"/>
    <w:rPr>
      <w:sz w:val="24"/>
      <w:szCs w:val="24"/>
      <w:lang w:val="en-US" w:eastAsia="en-US" w:bidi="ar-SA"/>
    </w:rPr>
  </w:style>
  <w:style w:type="character" w:customStyle="1" w:styleId="NewTag">
    <w:name w:val="NewTag"/>
    <w:uiPriority w:val="1"/>
    <w:qFormat/>
    <w:rsid w:val="000A4C61"/>
    <w:rPr>
      <w:rFonts w:ascii="Georgia" w:hAnsi="Georgia"/>
      <w:b/>
      <w:sz w:val="24"/>
    </w:rPr>
  </w:style>
  <w:style w:type="character" w:customStyle="1" w:styleId="searchtools-record-title">
    <w:name w:val="searchtools-record-title"/>
    <w:basedOn w:val="DefaultParagraphFont"/>
    <w:rsid w:val="000A4C61"/>
  </w:style>
  <w:style w:type="character" w:customStyle="1" w:styleId="rightside">
    <w:name w:val="rightside"/>
    <w:rsid w:val="000A4C61"/>
  </w:style>
  <w:style w:type="character" w:customStyle="1" w:styleId="flourish">
    <w:name w:val="flourish"/>
    <w:rsid w:val="000A4C61"/>
  </w:style>
  <w:style w:type="character" w:customStyle="1" w:styleId="style150">
    <w:name w:val="style150"/>
    <w:rsid w:val="000A4C61"/>
  </w:style>
  <w:style w:type="character" w:customStyle="1" w:styleId="head">
    <w:name w:val="head"/>
    <w:rsid w:val="000A4C61"/>
  </w:style>
  <w:style w:type="character" w:customStyle="1" w:styleId="apturelink">
    <w:name w:val="apturelink"/>
    <w:rsid w:val="000A4C61"/>
  </w:style>
  <w:style w:type="character" w:customStyle="1" w:styleId="apturelinkicon">
    <w:name w:val="apturelinkicon"/>
    <w:rsid w:val="000A4C61"/>
  </w:style>
  <w:style w:type="character" w:customStyle="1" w:styleId="titletxt">
    <w:name w:val="titletxt"/>
    <w:rsid w:val="000A4C61"/>
  </w:style>
  <w:style w:type="character" w:customStyle="1" w:styleId="colbcopy">
    <w:name w:val="colbcopy"/>
    <w:rsid w:val="000A4C61"/>
  </w:style>
  <w:style w:type="character" w:customStyle="1" w:styleId="hcard">
    <w:name w:val="hcard"/>
    <w:rsid w:val="000A4C61"/>
  </w:style>
  <w:style w:type="table" w:styleId="MediumGrid2">
    <w:name w:val="Medium Grid 2"/>
    <w:basedOn w:val="TableNormal"/>
    <w:uiPriority w:val="68"/>
    <w:rsid w:val="000A4C61"/>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0A4C61"/>
    <w:pPr>
      <w:widowControl/>
      <w:autoSpaceDE/>
      <w:autoSpaceDN/>
      <w:adjustRightInd/>
    </w:pPr>
    <w:rPr>
      <w:rFonts w:ascii="Courier" w:eastAsia="Cambria" w:hAnsi="Courier"/>
      <w:sz w:val="21"/>
      <w:szCs w:val="21"/>
    </w:rPr>
  </w:style>
  <w:style w:type="paragraph" w:customStyle="1" w:styleId="hotroute2">
    <w:name w:val="hotroute"/>
    <w:basedOn w:val="Normal"/>
    <w:qFormat/>
    <w:rsid w:val="000A4C61"/>
    <w:pPr>
      <w:ind w:left="288"/>
    </w:pPr>
  </w:style>
  <w:style w:type="paragraph" w:customStyle="1" w:styleId="DeleteAnalytics">
    <w:name w:val="Delete Analytics"/>
    <w:basedOn w:val="Heading4"/>
    <w:qFormat/>
    <w:rsid w:val="000A4C61"/>
    <w:rPr>
      <w:bCs w:val="0"/>
      <w:color w:val="800000"/>
    </w:rPr>
  </w:style>
  <w:style w:type="paragraph" w:customStyle="1" w:styleId="ReallyFuckingSmall0">
    <w:name w:val="Really Fucking Small"/>
    <w:basedOn w:val="Normal"/>
    <w:link w:val="ReallyFuckingSmallChar0"/>
    <w:rsid w:val="000A4C61"/>
    <w:pPr>
      <w:ind w:left="144"/>
    </w:pPr>
    <w:rPr>
      <w:rFonts w:eastAsia="Times New Roman"/>
      <w:sz w:val="12"/>
    </w:rPr>
  </w:style>
  <w:style w:type="character" w:customStyle="1" w:styleId="ReallyFuckingSmallChar0">
    <w:name w:val="Really Fucking Small Char"/>
    <w:link w:val="ReallyFuckingSmall0"/>
    <w:rsid w:val="000A4C61"/>
    <w:rPr>
      <w:rFonts w:ascii="Calibri" w:eastAsia="Times New Roman" w:hAnsi="Calibri" w:cs="Calibri"/>
      <w:sz w:val="12"/>
    </w:rPr>
  </w:style>
  <w:style w:type="paragraph" w:customStyle="1" w:styleId="Boxempahsis">
    <w:name w:val="Box empahsis"/>
    <w:basedOn w:val="Normal"/>
    <w:link w:val="BoxempahsisChar"/>
    <w:qFormat/>
    <w:rsid w:val="000A4C61"/>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0A4C61"/>
    <w:rPr>
      <w:rFonts w:ascii="Franklin Gothic Heavy" w:hAnsi="Franklin Gothic Heavy" w:cs="Calibri"/>
      <w:sz w:val="22"/>
      <w:u w:val="single"/>
      <w:bdr w:val="single" w:sz="4" w:space="0" w:color="auto"/>
    </w:rPr>
  </w:style>
  <w:style w:type="character" w:customStyle="1" w:styleId="Qualified">
    <w:name w:val="Qualified"/>
    <w:rsid w:val="000A4C61"/>
    <w:rPr>
      <w:rFonts w:asciiTheme="majorHAnsi" w:hAnsiTheme="majorHAnsi"/>
      <w:b/>
      <w:bCs/>
      <w:sz w:val="16"/>
    </w:rPr>
  </w:style>
  <w:style w:type="character" w:customStyle="1" w:styleId="Underline-Highlighted-WFU">
    <w:name w:val="Underline-Highlighted-WFU"/>
    <w:basedOn w:val="DefaultParagraphFont"/>
    <w:uiPriority w:val="1"/>
    <w:qFormat/>
    <w:rsid w:val="000A4C61"/>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0A4C61"/>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0A4C61"/>
    <w:rPr>
      <w:rFonts w:ascii="Arial" w:eastAsia="Times New Roman" w:hAnsi="Arial" w:cs="Arial"/>
      <w:b/>
      <w:bCs/>
      <w:kern w:val="32"/>
      <w:sz w:val="28"/>
      <w:szCs w:val="32"/>
    </w:rPr>
  </w:style>
  <w:style w:type="character" w:customStyle="1" w:styleId="columntexthead">
    <w:name w:val="columntexthead"/>
    <w:rsid w:val="000A4C61"/>
  </w:style>
  <w:style w:type="character" w:customStyle="1" w:styleId="instruction">
    <w:name w:val="instruction"/>
    <w:rsid w:val="000A4C61"/>
  </w:style>
  <w:style w:type="character" w:customStyle="1" w:styleId="listpipe">
    <w:name w:val="listpipe"/>
    <w:rsid w:val="000A4C61"/>
  </w:style>
  <w:style w:type="character" w:customStyle="1" w:styleId="imagelink">
    <w:name w:val="imagelink"/>
    <w:rsid w:val="000A4C61"/>
  </w:style>
  <w:style w:type="character" w:customStyle="1" w:styleId="leadin">
    <w:name w:val="leadin"/>
    <w:rsid w:val="000A4C61"/>
  </w:style>
  <w:style w:type="character" w:customStyle="1" w:styleId="noticiabyline">
    <w:name w:val="noticia_byline"/>
    <w:rsid w:val="000A4C61"/>
  </w:style>
  <w:style w:type="character" w:customStyle="1" w:styleId="rightnowyahoo">
    <w:name w:val="right_now_yahoo"/>
    <w:rsid w:val="000A4C61"/>
  </w:style>
  <w:style w:type="character" w:customStyle="1" w:styleId="submittedmeta">
    <w:name w:val="submitted meta"/>
    <w:rsid w:val="000A4C61"/>
  </w:style>
  <w:style w:type="character" w:customStyle="1" w:styleId="A10">
    <w:name w:val="A10"/>
    <w:uiPriority w:val="99"/>
    <w:rsid w:val="000A4C61"/>
    <w:rPr>
      <w:color w:val="000000"/>
      <w:sz w:val="12"/>
      <w:szCs w:val="12"/>
    </w:rPr>
  </w:style>
  <w:style w:type="paragraph" w:customStyle="1" w:styleId="Pa7">
    <w:name w:val="Pa7"/>
    <w:basedOn w:val="Default"/>
    <w:next w:val="Default"/>
    <w:uiPriority w:val="99"/>
    <w:qFormat/>
    <w:rsid w:val="000A4C61"/>
    <w:pPr>
      <w:spacing w:before="280" w:line="221" w:lineRule="atLeast"/>
    </w:pPr>
    <w:rPr>
      <w:rFonts w:ascii="Baskerville" w:hAnsi="Baskerville"/>
      <w:color w:val="auto"/>
    </w:rPr>
  </w:style>
  <w:style w:type="character" w:customStyle="1" w:styleId="AAAunderline">
    <w:name w:val="AAAunderline"/>
    <w:qFormat/>
    <w:rsid w:val="000A4C61"/>
    <w:rPr>
      <w:b/>
      <w:u w:val="single"/>
    </w:rPr>
  </w:style>
  <w:style w:type="paragraph" w:customStyle="1" w:styleId="IndexHeader">
    <w:name w:val="Index Header"/>
    <w:basedOn w:val="Normal"/>
    <w:rsid w:val="000A4C61"/>
    <w:pPr>
      <w:ind w:left="-720"/>
      <w:outlineLvl w:val="0"/>
    </w:pPr>
    <w:rPr>
      <w:rFonts w:eastAsia="Times New Roman"/>
      <w:b/>
      <w:bCs/>
      <w:sz w:val="36"/>
      <w:szCs w:val="20"/>
    </w:rPr>
  </w:style>
  <w:style w:type="character" w:customStyle="1" w:styleId="IndexHeaderChar">
    <w:name w:val="Index Header Char"/>
    <w:rsid w:val="000A4C61"/>
    <w:rPr>
      <w:rFonts w:ascii="Times New Roman" w:eastAsia="Times New Roman" w:hAnsi="Times New Roman"/>
      <w:b/>
      <w:bCs/>
      <w:sz w:val="36"/>
    </w:rPr>
  </w:style>
  <w:style w:type="paragraph" w:customStyle="1" w:styleId="CardRead">
    <w:name w:val="Card_Read"/>
    <w:basedOn w:val="Normal"/>
    <w:rsid w:val="000A4C61"/>
    <w:rPr>
      <w:rFonts w:ascii="Times" w:eastAsia="Times" w:hAnsi="Times"/>
      <w:szCs w:val="20"/>
    </w:rPr>
  </w:style>
  <w:style w:type="paragraph" w:customStyle="1" w:styleId="CardNU">
    <w:name w:val="CardNU"/>
    <w:basedOn w:val="Normal"/>
    <w:rsid w:val="000A4C61"/>
    <w:rPr>
      <w:rFonts w:ascii="Times" w:eastAsia="Times" w:hAnsi="Times"/>
      <w:sz w:val="14"/>
      <w:szCs w:val="20"/>
    </w:rPr>
  </w:style>
  <w:style w:type="paragraph" w:customStyle="1" w:styleId="StyleHeading310pt">
    <w:name w:val="Style Heading 3 + 10 pt"/>
    <w:basedOn w:val="Heading3"/>
    <w:rsid w:val="000A4C61"/>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0A4C61"/>
    <w:rPr>
      <w:rFonts w:ascii="Times New Roman" w:eastAsia="Times New Roman" w:hAnsi="Times New Roman" w:cs="Arial"/>
      <w:b/>
      <w:bCs/>
      <w:sz w:val="26"/>
      <w:szCs w:val="26"/>
    </w:rPr>
  </w:style>
  <w:style w:type="paragraph" w:customStyle="1" w:styleId="Style30">
    <w:name w:val="Style 3"/>
    <w:basedOn w:val="Normal"/>
    <w:rsid w:val="000A4C61"/>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0A4C61"/>
    <w:pPr>
      <w:spacing w:after="60"/>
    </w:pPr>
    <w:rPr>
      <w:rFonts w:eastAsia="Times New Roman"/>
      <w:sz w:val="18"/>
    </w:rPr>
  </w:style>
  <w:style w:type="paragraph" w:customStyle="1" w:styleId="OmniPage8">
    <w:name w:val="OmniPage #8"/>
    <w:basedOn w:val="Normal"/>
    <w:rsid w:val="000A4C61"/>
    <w:rPr>
      <w:rFonts w:eastAsia="Times New Roman"/>
      <w:color w:val="000000"/>
      <w:szCs w:val="20"/>
    </w:rPr>
  </w:style>
  <w:style w:type="paragraph" w:customStyle="1" w:styleId="OmniPage2">
    <w:name w:val="OmniPage #2"/>
    <w:basedOn w:val="Normal"/>
    <w:rsid w:val="000A4C61"/>
    <w:rPr>
      <w:rFonts w:eastAsia="Times New Roman"/>
      <w:color w:val="000000"/>
      <w:szCs w:val="20"/>
    </w:rPr>
  </w:style>
  <w:style w:type="paragraph" w:customStyle="1" w:styleId="OmniPage6">
    <w:name w:val="OmniPage #6"/>
    <w:basedOn w:val="Normal"/>
    <w:rsid w:val="000A4C61"/>
    <w:rPr>
      <w:rFonts w:eastAsia="Times New Roman"/>
      <w:color w:val="000000"/>
      <w:szCs w:val="20"/>
    </w:rPr>
  </w:style>
  <w:style w:type="paragraph" w:customStyle="1" w:styleId="OmniPage7">
    <w:name w:val="OmniPage #7"/>
    <w:basedOn w:val="Normal"/>
    <w:rsid w:val="000A4C61"/>
    <w:rPr>
      <w:rFonts w:eastAsia="Times New Roman"/>
      <w:color w:val="000000"/>
      <w:szCs w:val="20"/>
    </w:rPr>
  </w:style>
  <w:style w:type="paragraph" w:customStyle="1" w:styleId="OmniPage11">
    <w:name w:val="OmniPage #11"/>
    <w:basedOn w:val="Normal"/>
    <w:rsid w:val="000A4C61"/>
    <w:rPr>
      <w:rFonts w:eastAsia="Times New Roman"/>
      <w:color w:val="000000"/>
      <w:szCs w:val="20"/>
    </w:rPr>
  </w:style>
  <w:style w:type="paragraph" w:customStyle="1" w:styleId="OmniPage12">
    <w:name w:val="OmniPage #12"/>
    <w:basedOn w:val="Normal"/>
    <w:rsid w:val="000A4C61"/>
    <w:rPr>
      <w:rFonts w:eastAsia="Times New Roman"/>
      <w:color w:val="000000"/>
      <w:szCs w:val="20"/>
    </w:rPr>
  </w:style>
  <w:style w:type="paragraph" w:customStyle="1" w:styleId="OmniPage13">
    <w:name w:val="OmniPage #13"/>
    <w:basedOn w:val="Normal"/>
    <w:rsid w:val="000A4C61"/>
    <w:rPr>
      <w:rFonts w:eastAsia="Times New Roman"/>
      <w:color w:val="000000"/>
      <w:szCs w:val="20"/>
    </w:rPr>
  </w:style>
  <w:style w:type="paragraph" w:customStyle="1" w:styleId="OmniPage14">
    <w:name w:val="OmniPage #14"/>
    <w:basedOn w:val="Normal"/>
    <w:rsid w:val="000A4C61"/>
    <w:rPr>
      <w:rFonts w:eastAsia="Times New Roman"/>
      <w:color w:val="000000"/>
      <w:szCs w:val="20"/>
    </w:rPr>
  </w:style>
  <w:style w:type="paragraph" w:customStyle="1" w:styleId="OmniPage15">
    <w:name w:val="OmniPage #15"/>
    <w:basedOn w:val="Normal"/>
    <w:rsid w:val="000A4C61"/>
    <w:rPr>
      <w:rFonts w:eastAsia="Times New Roman"/>
      <w:color w:val="000000"/>
      <w:szCs w:val="20"/>
    </w:rPr>
  </w:style>
  <w:style w:type="paragraph" w:customStyle="1" w:styleId="OmniPage17">
    <w:name w:val="OmniPage #17"/>
    <w:basedOn w:val="Normal"/>
    <w:rsid w:val="000A4C61"/>
    <w:rPr>
      <w:rFonts w:eastAsia="Times New Roman"/>
      <w:color w:val="000000"/>
      <w:szCs w:val="20"/>
    </w:rPr>
  </w:style>
  <w:style w:type="paragraph" w:customStyle="1" w:styleId="OmniPage19">
    <w:name w:val="OmniPage #19"/>
    <w:basedOn w:val="Normal"/>
    <w:rsid w:val="000A4C61"/>
    <w:rPr>
      <w:rFonts w:eastAsia="Times New Roman"/>
      <w:color w:val="000000"/>
      <w:szCs w:val="20"/>
    </w:rPr>
  </w:style>
  <w:style w:type="paragraph" w:customStyle="1" w:styleId="OmniPage20">
    <w:name w:val="OmniPage #20"/>
    <w:basedOn w:val="Normal"/>
    <w:rsid w:val="000A4C61"/>
    <w:rPr>
      <w:rFonts w:eastAsia="Times New Roman"/>
      <w:color w:val="000000"/>
      <w:szCs w:val="20"/>
    </w:rPr>
  </w:style>
  <w:style w:type="paragraph" w:customStyle="1" w:styleId="OmniPage21">
    <w:name w:val="OmniPage #21"/>
    <w:basedOn w:val="Normal"/>
    <w:rsid w:val="000A4C61"/>
    <w:rPr>
      <w:rFonts w:eastAsia="Times New Roman"/>
      <w:color w:val="000000"/>
      <w:szCs w:val="20"/>
    </w:rPr>
  </w:style>
  <w:style w:type="paragraph" w:customStyle="1" w:styleId="OmniPage22">
    <w:name w:val="OmniPage #22"/>
    <w:basedOn w:val="Normal"/>
    <w:rsid w:val="000A4C61"/>
    <w:rPr>
      <w:rFonts w:eastAsia="Times New Roman"/>
      <w:color w:val="000000"/>
      <w:szCs w:val="20"/>
    </w:rPr>
  </w:style>
  <w:style w:type="paragraph" w:customStyle="1" w:styleId="OmniPage25">
    <w:name w:val="OmniPage #25"/>
    <w:basedOn w:val="Normal"/>
    <w:rsid w:val="000A4C61"/>
    <w:rPr>
      <w:rFonts w:eastAsia="Times New Roman"/>
      <w:color w:val="000000"/>
      <w:szCs w:val="20"/>
    </w:rPr>
  </w:style>
  <w:style w:type="paragraph" w:customStyle="1" w:styleId="OmniPage18">
    <w:name w:val="OmniPage #18"/>
    <w:basedOn w:val="Normal"/>
    <w:rsid w:val="000A4C61"/>
    <w:rPr>
      <w:rFonts w:eastAsia="Times New Roman"/>
      <w:color w:val="000000"/>
      <w:szCs w:val="20"/>
    </w:rPr>
  </w:style>
  <w:style w:type="paragraph" w:customStyle="1" w:styleId="OmniPage26">
    <w:name w:val="OmniPage #26"/>
    <w:basedOn w:val="Normal"/>
    <w:rsid w:val="000A4C61"/>
    <w:rPr>
      <w:rFonts w:eastAsia="Times New Roman"/>
      <w:color w:val="000000"/>
      <w:szCs w:val="20"/>
    </w:rPr>
  </w:style>
  <w:style w:type="character" w:customStyle="1" w:styleId="iagsheaderlarge">
    <w:name w:val="iags_header_large"/>
    <w:rsid w:val="000A4C61"/>
  </w:style>
  <w:style w:type="paragraph" w:customStyle="1" w:styleId="OmniPage9">
    <w:name w:val="OmniPage #9"/>
    <w:basedOn w:val="Normal"/>
    <w:rsid w:val="000A4C61"/>
    <w:rPr>
      <w:rFonts w:eastAsia="Times New Roman"/>
      <w:color w:val="000000"/>
      <w:szCs w:val="20"/>
    </w:rPr>
  </w:style>
  <w:style w:type="paragraph" w:customStyle="1" w:styleId="OmniPage5">
    <w:name w:val="OmniPage #5"/>
    <w:basedOn w:val="Normal"/>
    <w:rsid w:val="000A4C61"/>
    <w:rPr>
      <w:rFonts w:eastAsia="Times New Roman"/>
      <w:color w:val="000000"/>
      <w:szCs w:val="20"/>
    </w:rPr>
  </w:style>
  <w:style w:type="character" w:customStyle="1" w:styleId="style12char0">
    <w:name w:val="style12char"/>
    <w:rsid w:val="000A4C61"/>
  </w:style>
  <w:style w:type="character" w:customStyle="1" w:styleId="charchar2">
    <w:name w:val="charchar2"/>
    <w:rsid w:val="000A4C61"/>
  </w:style>
  <w:style w:type="character" w:customStyle="1" w:styleId="style11char0">
    <w:name w:val="style11char"/>
    <w:rsid w:val="000A4C61"/>
  </w:style>
  <w:style w:type="paragraph" w:customStyle="1" w:styleId="CitesandCardText">
    <w:name w:val="Cites and Card Text"/>
    <w:basedOn w:val="Normal"/>
    <w:rsid w:val="000A4C61"/>
    <w:rPr>
      <w:rFonts w:eastAsia="Times New Roman"/>
    </w:rPr>
  </w:style>
  <w:style w:type="paragraph" w:styleId="List2">
    <w:name w:val="List 2"/>
    <w:basedOn w:val="Default"/>
    <w:next w:val="Default"/>
    <w:rsid w:val="000A4C61"/>
    <w:rPr>
      <w:color w:val="auto"/>
    </w:rPr>
  </w:style>
  <w:style w:type="paragraph" w:customStyle="1" w:styleId="Style16">
    <w:name w:val="Style 16"/>
    <w:basedOn w:val="Normal"/>
    <w:rsid w:val="000A4C61"/>
    <w:pPr>
      <w:autoSpaceDE w:val="0"/>
      <w:autoSpaceDN w:val="0"/>
      <w:adjustRightInd w:val="0"/>
    </w:pPr>
    <w:rPr>
      <w:rFonts w:eastAsia="Times New Roman"/>
    </w:rPr>
  </w:style>
  <w:style w:type="paragraph" w:customStyle="1" w:styleId="smalltext2">
    <w:name w:val="smalltext"/>
    <w:basedOn w:val="Normal"/>
    <w:link w:val="smalltextChar0"/>
    <w:rsid w:val="000A4C61"/>
    <w:rPr>
      <w:rFonts w:eastAsia="Times New Roman"/>
      <w:sz w:val="16"/>
    </w:rPr>
  </w:style>
  <w:style w:type="character" w:customStyle="1" w:styleId="smalltextChar0">
    <w:name w:val="smalltext Char"/>
    <w:link w:val="smalltext2"/>
    <w:rsid w:val="000A4C61"/>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0A4C61"/>
    <w:pPr>
      <w:spacing w:after="120"/>
    </w:pPr>
    <w:rPr>
      <w:color w:val="auto"/>
    </w:rPr>
  </w:style>
  <w:style w:type="paragraph" w:customStyle="1" w:styleId="headingChar">
    <w:name w:val="heading Char"/>
    <w:basedOn w:val="Normal"/>
    <w:rsid w:val="000A4C61"/>
    <w:pPr>
      <w:jc w:val="center"/>
    </w:pPr>
    <w:rPr>
      <w:rFonts w:ascii="Arial Black" w:eastAsia="Times New Roman" w:hAnsi="Arial Black"/>
      <w:b/>
      <w:sz w:val="36"/>
      <w:u w:val="single"/>
    </w:rPr>
  </w:style>
  <w:style w:type="character" w:customStyle="1" w:styleId="boldunderlineCharChar0">
    <w:name w:val="boldunderline Char Char"/>
    <w:rsid w:val="000A4C61"/>
    <w:rPr>
      <w:b/>
      <w:sz w:val="22"/>
      <w:szCs w:val="24"/>
      <w:u w:val="single"/>
      <w:lang w:val="en-US" w:eastAsia="en-US" w:bidi="ar-SA"/>
    </w:rPr>
  </w:style>
  <w:style w:type="paragraph" w:customStyle="1" w:styleId="Bullets-squares">
    <w:name w:val="Bullets - squares"/>
    <w:basedOn w:val="Normal"/>
    <w:next w:val="Normal"/>
    <w:rsid w:val="000A4C61"/>
    <w:pPr>
      <w:numPr>
        <w:numId w:val="26"/>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0A4C61"/>
    <w:rPr>
      <w:rFonts w:ascii="Times New Roman" w:eastAsia="Times New Roman" w:hAnsi="Times New Roman" w:cs="Times New Roman"/>
      <w:sz w:val="16"/>
      <w:szCs w:val="22"/>
    </w:rPr>
  </w:style>
  <w:style w:type="character" w:customStyle="1" w:styleId="Size8Char">
    <w:name w:val="Size 8 Char"/>
    <w:link w:val="Size8"/>
    <w:rsid w:val="000A4C61"/>
    <w:rPr>
      <w:rFonts w:ascii="Times New Roman" w:eastAsia="Times New Roman" w:hAnsi="Times New Roman" w:cs="Times New Roman"/>
      <w:sz w:val="16"/>
      <w:szCs w:val="22"/>
    </w:rPr>
  </w:style>
  <w:style w:type="paragraph" w:customStyle="1" w:styleId="RegularCite">
    <w:name w:val="Regular Cite"/>
    <w:qFormat/>
    <w:rsid w:val="000A4C61"/>
    <w:rPr>
      <w:rFonts w:ascii="Times New Roman" w:eastAsia="Times New Roman" w:hAnsi="Times New Roman" w:cs="Times New Roman"/>
      <w:sz w:val="20"/>
      <w:szCs w:val="22"/>
    </w:rPr>
  </w:style>
  <w:style w:type="character" w:customStyle="1" w:styleId="eudoraheader">
    <w:name w:val="eudoraheader"/>
    <w:rsid w:val="000A4C61"/>
  </w:style>
  <w:style w:type="character" w:customStyle="1" w:styleId="emailstyle26">
    <w:name w:val="emailstyle26"/>
    <w:rsid w:val="000A4C61"/>
  </w:style>
  <w:style w:type="paragraph" w:customStyle="1" w:styleId="context">
    <w:name w:val="context"/>
    <w:basedOn w:val="Normal"/>
    <w:rsid w:val="000A4C61"/>
    <w:pPr>
      <w:spacing w:before="100" w:beforeAutospacing="1" w:after="100" w:afterAutospacing="1"/>
    </w:pPr>
    <w:rPr>
      <w:rFonts w:eastAsia="Times New Roman"/>
    </w:rPr>
  </w:style>
  <w:style w:type="character" w:customStyle="1" w:styleId="sendtofriend">
    <w:name w:val="sendtofriend"/>
    <w:rsid w:val="000A4C61"/>
  </w:style>
  <w:style w:type="character" w:customStyle="1" w:styleId="pagetype">
    <w:name w:val="pagetype"/>
    <w:rsid w:val="000A4C61"/>
  </w:style>
  <w:style w:type="character" w:customStyle="1" w:styleId="byl">
    <w:name w:val="byl"/>
    <w:rsid w:val="000A4C61"/>
  </w:style>
  <w:style w:type="character" w:customStyle="1" w:styleId="byd">
    <w:name w:val="byd"/>
    <w:rsid w:val="000A4C61"/>
  </w:style>
  <w:style w:type="paragraph" w:customStyle="1" w:styleId="Size6">
    <w:name w:val="Size 6"/>
    <w:link w:val="Size6Char"/>
    <w:qFormat/>
    <w:rsid w:val="000A4C61"/>
    <w:rPr>
      <w:rFonts w:ascii="Times New Roman" w:eastAsia="Times New Roman" w:hAnsi="Times New Roman" w:cs="Times New Roman"/>
      <w:sz w:val="16"/>
      <w:szCs w:val="22"/>
    </w:rPr>
  </w:style>
  <w:style w:type="character" w:customStyle="1" w:styleId="Size6Char">
    <w:name w:val="Size 6 Char"/>
    <w:link w:val="Size6"/>
    <w:rsid w:val="000A4C61"/>
    <w:rPr>
      <w:rFonts w:ascii="Times New Roman" w:eastAsia="Times New Roman" w:hAnsi="Times New Roman" w:cs="Times New Roman"/>
      <w:sz w:val="16"/>
      <w:szCs w:val="22"/>
    </w:rPr>
  </w:style>
  <w:style w:type="character" w:customStyle="1" w:styleId="underliningchar0">
    <w:name w:val="underliningchar"/>
    <w:rsid w:val="000A4C61"/>
  </w:style>
  <w:style w:type="paragraph" w:customStyle="1" w:styleId="TxBrp11">
    <w:name w:val="TxBr_p11"/>
    <w:basedOn w:val="Normal"/>
    <w:rsid w:val="000A4C61"/>
    <w:pPr>
      <w:tabs>
        <w:tab w:val="left" w:pos="204"/>
      </w:tabs>
      <w:autoSpaceDE w:val="0"/>
      <w:autoSpaceDN w:val="0"/>
      <w:adjustRightInd w:val="0"/>
      <w:spacing w:line="240" w:lineRule="atLeast"/>
      <w:jc w:val="both"/>
    </w:pPr>
    <w:rPr>
      <w:rFonts w:eastAsia="Times New Roman"/>
    </w:rPr>
  </w:style>
  <w:style w:type="paragraph" w:customStyle="1" w:styleId="TxBrp15">
    <w:name w:val="TxBr_p15"/>
    <w:basedOn w:val="Normal"/>
    <w:rsid w:val="000A4C61"/>
    <w:pPr>
      <w:tabs>
        <w:tab w:val="left" w:pos="1661"/>
      </w:tabs>
      <w:autoSpaceDE w:val="0"/>
      <w:autoSpaceDN w:val="0"/>
      <w:adjustRightInd w:val="0"/>
      <w:spacing w:line="300" w:lineRule="atLeast"/>
      <w:ind w:left="1282"/>
      <w:jc w:val="both"/>
    </w:pPr>
    <w:rPr>
      <w:rFonts w:eastAsia="Times New Roman"/>
    </w:rPr>
  </w:style>
  <w:style w:type="paragraph" w:customStyle="1" w:styleId="TxBrp16">
    <w:name w:val="TxBr_p16"/>
    <w:basedOn w:val="Normal"/>
    <w:rsid w:val="000A4C61"/>
    <w:pPr>
      <w:tabs>
        <w:tab w:val="left" w:pos="1882"/>
      </w:tabs>
      <w:autoSpaceDE w:val="0"/>
      <w:autoSpaceDN w:val="0"/>
      <w:adjustRightInd w:val="0"/>
      <w:spacing w:line="300" w:lineRule="atLeast"/>
      <w:ind w:left="1661" w:firstLine="222"/>
      <w:jc w:val="both"/>
    </w:pPr>
    <w:rPr>
      <w:rFonts w:eastAsia="Times New Roman"/>
    </w:rPr>
  </w:style>
  <w:style w:type="paragraph" w:customStyle="1" w:styleId="TxBrp7">
    <w:name w:val="TxBr_p7"/>
    <w:basedOn w:val="Normal"/>
    <w:rsid w:val="000A4C61"/>
    <w:pPr>
      <w:tabs>
        <w:tab w:val="left" w:pos="204"/>
      </w:tabs>
      <w:autoSpaceDE w:val="0"/>
      <w:autoSpaceDN w:val="0"/>
      <w:adjustRightInd w:val="0"/>
      <w:spacing w:line="300" w:lineRule="atLeast"/>
      <w:jc w:val="both"/>
    </w:pPr>
    <w:rPr>
      <w:rFonts w:eastAsia="Times New Roman"/>
    </w:rPr>
  </w:style>
  <w:style w:type="paragraph" w:customStyle="1" w:styleId="TxBrp3">
    <w:name w:val="TxBr_p3"/>
    <w:basedOn w:val="Normal"/>
    <w:rsid w:val="000A4C61"/>
    <w:pPr>
      <w:tabs>
        <w:tab w:val="left" w:pos="1581"/>
      </w:tabs>
      <w:autoSpaceDE w:val="0"/>
      <w:autoSpaceDN w:val="0"/>
      <w:adjustRightInd w:val="0"/>
      <w:spacing w:line="300" w:lineRule="atLeast"/>
      <w:ind w:left="1203"/>
      <w:jc w:val="both"/>
    </w:pPr>
    <w:rPr>
      <w:rFonts w:eastAsia="Times New Roman"/>
    </w:rPr>
  </w:style>
  <w:style w:type="paragraph" w:customStyle="1" w:styleId="TxBrp4">
    <w:name w:val="TxBr_p4"/>
    <w:basedOn w:val="Normal"/>
    <w:rsid w:val="000A4C61"/>
    <w:pPr>
      <w:tabs>
        <w:tab w:val="left" w:pos="1371"/>
      </w:tabs>
      <w:autoSpaceDE w:val="0"/>
      <w:autoSpaceDN w:val="0"/>
      <w:adjustRightInd w:val="0"/>
      <w:spacing w:line="240" w:lineRule="atLeast"/>
      <w:ind w:left="993"/>
      <w:jc w:val="both"/>
    </w:pPr>
    <w:rPr>
      <w:rFonts w:eastAsia="Times New Roman"/>
    </w:rPr>
  </w:style>
  <w:style w:type="paragraph" w:customStyle="1" w:styleId="TxBrp6">
    <w:name w:val="TxBr_p6"/>
    <w:basedOn w:val="Normal"/>
    <w:rsid w:val="000A4C61"/>
    <w:pPr>
      <w:tabs>
        <w:tab w:val="left" w:pos="204"/>
      </w:tabs>
      <w:autoSpaceDE w:val="0"/>
      <w:autoSpaceDN w:val="0"/>
      <w:adjustRightInd w:val="0"/>
      <w:spacing w:line="300" w:lineRule="atLeast"/>
    </w:pPr>
    <w:rPr>
      <w:rFonts w:eastAsia="Times New Roman"/>
    </w:rPr>
  </w:style>
  <w:style w:type="paragraph" w:customStyle="1" w:styleId="TxBrp5">
    <w:name w:val="TxBr_p5"/>
    <w:basedOn w:val="Normal"/>
    <w:rsid w:val="000A4C61"/>
    <w:pPr>
      <w:tabs>
        <w:tab w:val="left" w:pos="255"/>
      </w:tabs>
      <w:autoSpaceDE w:val="0"/>
      <w:autoSpaceDN w:val="0"/>
      <w:adjustRightInd w:val="0"/>
      <w:spacing w:line="300" w:lineRule="atLeast"/>
      <w:ind w:firstLine="255"/>
      <w:jc w:val="both"/>
    </w:pPr>
    <w:rPr>
      <w:rFonts w:eastAsia="Times New Roman"/>
    </w:rPr>
  </w:style>
  <w:style w:type="paragraph" w:customStyle="1" w:styleId="TxBrp27">
    <w:name w:val="TxBr_p27"/>
    <w:basedOn w:val="Normal"/>
    <w:rsid w:val="000A4C61"/>
    <w:pPr>
      <w:tabs>
        <w:tab w:val="left" w:pos="204"/>
      </w:tabs>
      <w:autoSpaceDE w:val="0"/>
      <w:autoSpaceDN w:val="0"/>
      <w:adjustRightInd w:val="0"/>
      <w:spacing w:line="300" w:lineRule="atLeast"/>
    </w:pPr>
    <w:rPr>
      <w:rFonts w:eastAsia="Times New Roman"/>
    </w:rPr>
  </w:style>
  <w:style w:type="paragraph" w:customStyle="1" w:styleId="TxBrp10">
    <w:name w:val="TxBr_p10"/>
    <w:basedOn w:val="Normal"/>
    <w:rsid w:val="000A4C61"/>
    <w:pPr>
      <w:tabs>
        <w:tab w:val="left" w:pos="204"/>
      </w:tabs>
      <w:autoSpaceDE w:val="0"/>
      <w:autoSpaceDN w:val="0"/>
      <w:adjustRightInd w:val="0"/>
      <w:spacing w:line="300" w:lineRule="atLeast"/>
      <w:jc w:val="both"/>
    </w:pPr>
    <w:rPr>
      <w:rFonts w:eastAsia="Times New Roman"/>
    </w:rPr>
  </w:style>
  <w:style w:type="paragraph" w:customStyle="1" w:styleId="TxBrp25">
    <w:name w:val="TxBr_p25"/>
    <w:basedOn w:val="Normal"/>
    <w:rsid w:val="000A4C61"/>
    <w:pPr>
      <w:tabs>
        <w:tab w:val="left" w:pos="204"/>
      </w:tabs>
      <w:autoSpaceDE w:val="0"/>
      <w:autoSpaceDN w:val="0"/>
      <w:adjustRightInd w:val="0"/>
      <w:spacing w:line="300" w:lineRule="atLeast"/>
      <w:jc w:val="both"/>
    </w:pPr>
    <w:rPr>
      <w:rFonts w:eastAsia="Times New Roman"/>
    </w:rPr>
  </w:style>
  <w:style w:type="paragraph" w:customStyle="1" w:styleId="TxBrp8">
    <w:name w:val="TxBr_p8"/>
    <w:basedOn w:val="Normal"/>
    <w:rsid w:val="000A4C61"/>
    <w:pPr>
      <w:tabs>
        <w:tab w:val="left" w:pos="340"/>
      </w:tabs>
      <w:autoSpaceDE w:val="0"/>
      <w:autoSpaceDN w:val="0"/>
      <w:adjustRightInd w:val="0"/>
      <w:spacing w:line="300" w:lineRule="atLeast"/>
      <w:ind w:firstLine="340"/>
      <w:jc w:val="both"/>
    </w:pPr>
    <w:rPr>
      <w:rFonts w:eastAsia="Times New Roman"/>
    </w:rPr>
  </w:style>
  <w:style w:type="paragraph" w:customStyle="1" w:styleId="TxBrp12">
    <w:name w:val="TxBr_p12"/>
    <w:basedOn w:val="Normal"/>
    <w:rsid w:val="000A4C61"/>
    <w:pPr>
      <w:tabs>
        <w:tab w:val="left" w:pos="317"/>
      </w:tabs>
      <w:autoSpaceDE w:val="0"/>
      <w:autoSpaceDN w:val="0"/>
      <w:adjustRightInd w:val="0"/>
      <w:spacing w:line="300" w:lineRule="atLeast"/>
      <w:ind w:firstLine="318"/>
      <w:jc w:val="both"/>
    </w:pPr>
    <w:rPr>
      <w:rFonts w:eastAsia="Times New Roman"/>
    </w:rPr>
  </w:style>
  <w:style w:type="paragraph" w:customStyle="1" w:styleId="TxBrp9">
    <w:name w:val="TxBr_p9"/>
    <w:basedOn w:val="Normal"/>
    <w:rsid w:val="000A4C61"/>
    <w:pPr>
      <w:tabs>
        <w:tab w:val="left" w:pos="2931"/>
      </w:tabs>
      <w:autoSpaceDE w:val="0"/>
      <w:autoSpaceDN w:val="0"/>
      <w:adjustRightInd w:val="0"/>
      <w:spacing w:line="300" w:lineRule="atLeast"/>
      <w:ind w:left="2552"/>
      <w:jc w:val="both"/>
    </w:pPr>
    <w:rPr>
      <w:rFonts w:eastAsia="Times New Roman"/>
    </w:rPr>
  </w:style>
  <w:style w:type="character" w:customStyle="1" w:styleId="adtext124">
    <w:name w:val="adtext124"/>
    <w:rsid w:val="000A4C61"/>
    <w:rPr>
      <w:vanish w:val="0"/>
      <w:webHidden w:val="0"/>
      <w:color w:val="999999"/>
      <w:sz w:val="12"/>
      <w:szCs w:val="12"/>
      <w:specVanish/>
    </w:rPr>
  </w:style>
  <w:style w:type="paragraph" w:customStyle="1" w:styleId="CardsFont8pt">
    <w:name w:val="Cards + Font: 8 pt"/>
    <w:basedOn w:val="Normal"/>
    <w:rsid w:val="000A4C61"/>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0A4C61"/>
    <w:rPr>
      <w:sz w:val="16"/>
    </w:rPr>
  </w:style>
  <w:style w:type="character" w:customStyle="1" w:styleId="TagLineCharChar">
    <w:name w:val="Tag Line Char Char"/>
    <w:rsid w:val="000A4C61"/>
    <w:rPr>
      <w:rFonts w:cs="Arial"/>
      <w:b/>
      <w:bCs/>
      <w:iCs/>
      <w:sz w:val="24"/>
      <w:szCs w:val="28"/>
      <w:lang w:val="en-US" w:eastAsia="en-US" w:bidi="ar-SA"/>
    </w:rPr>
  </w:style>
  <w:style w:type="paragraph" w:customStyle="1" w:styleId="published">
    <w:name w:val="published"/>
    <w:basedOn w:val="Normal"/>
    <w:rsid w:val="000A4C61"/>
    <w:pPr>
      <w:spacing w:before="100" w:beforeAutospacing="1" w:after="100" w:afterAutospacing="1"/>
    </w:pPr>
    <w:rPr>
      <w:rFonts w:eastAsia="Times New Roman"/>
    </w:rPr>
  </w:style>
  <w:style w:type="character" w:customStyle="1" w:styleId="articlecommentcount">
    <w:name w:val="article_comment_count"/>
    <w:rsid w:val="000A4C61"/>
  </w:style>
  <w:style w:type="character" w:customStyle="1" w:styleId="articlerecommendcount">
    <w:name w:val="article_recommend_count"/>
    <w:rsid w:val="000A4C61"/>
  </w:style>
  <w:style w:type="character" w:customStyle="1" w:styleId="normaltext1">
    <w:name w:val="normal_text"/>
    <w:rsid w:val="000A4C61"/>
  </w:style>
  <w:style w:type="paragraph" w:customStyle="1" w:styleId="storytimestamp">
    <w:name w:val="storytimestamp"/>
    <w:basedOn w:val="Normal"/>
    <w:rsid w:val="000A4C61"/>
    <w:pPr>
      <w:spacing w:before="100" w:beforeAutospacing="1" w:after="100" w:afterAutospacing="1"/>
    </w:pPr>
    <w:rPr>
      <w:rFonts w:eastAsia="Times New Roman"/>
    </w:rPr>
  </w:style>
  <w:style w:type="character" w:customStyle="1" w:styleId="story-byline">
    <w:name w:val="story-byline"/>
    <w:rsid w:val="000A4C61"/>
  </w:style>
  <w:style w:type="character" w:customStyle="1" w:styleId="story-titleline">
    <w:name w:val="story-titleline"/>
    <w:rsid w:val="000A4C61"/>
  </w:style>
  <w:style w:type="paragraph" w:styleId="ListBullet2">
    <w:name w:val="List Bullet 2"/>
    <w:basedOn w:val="Normal"/>
    <w:rsid w:val="000A4C61"/>
    <w:pPr>
      <w:tabs>
        <w:tab w:val="num" w:pos="1440"/>
      </w:tabs>
      <w:ind w:left="1440" w:hanging="360"/>
    </w:pPr>
    <w:rPr>
      <w:rFonts w:eastAsia="Times New Roman"/>
      <w:b/>
      <w:szCs w:val="44"/>
    </w:rPr>
  </w:style>
  <w:style w:type="paragraph" w:customStyle="1" w:styleId="Cardnotunderlined0">
    <w:name w:val="Card not underlined"/>
    <w:basedOn w:val="Normal"/>
    <w:rsid w:val="000A4C61"/>
    <w:rPr>
      <w:rFonts w:eastAsia="Times New Roman"/>
      <w:color w:val="000000"/>
      <w:sz w:val="10"/>
    </w:rPr>
  </w:style>
  <w:style w:type="character" w:customStyle="1" w:styleId="UnderlineCardChar1">
    <w:name w:val="Underline Card Char"/>
    <w:rsid w:val="000A4C61"/>
    <w:rPr>
      <w:sz w:val="22"/>
      <w:szCs w:val="24"/>
      <w:u w:val="single"/>
      <w:lang w:val="en-US" w:eastAsia="en-US" w:bidi="ar-SA"/>
    </w:rPr>
  </w:style>
  <w:style w:type="character" w:customStyle="1" w:styleId="SourcesCharChar1">
    <w:name w:val="Sources Char Char1"/>
    <w:rsid w:val="000A4C61"/>
    <w:rPr>
      <w:rFonts w:cs="Arial"/>
      <w:b/>
      <w:bCs/>
      <w:iCs/>
      <w:sz w:val="24"/>
      <w:szCs w:val="28"/>
      <w:lang w:val="en-US" w:eastAsia="en-US" w:bidi="ar-SA"/>
    </w:rPr>
  </w:style>
  <w:style w:type="paragraph" w:customStyle="1" w:styleId="OmniPage3">
    <w:name w:val="OmniPage #3"/>
    <w:basedOn w:val="Normal"/>
    <w:rsid w:val="000A4C61"/>
    <w:rPr>
      <w:rFonts w:eastAsia="Times New Roman"/>
      <w:color w:val="000000"/>
      <w:szCs w:val="20"/>
    </w:rPr>
  </w:style>
  <w:style w:type="paragraph" w:customStyle="1" w:styleId="OmniPage16">
    <w:name w:val="OmniPage #16"/>
    <w:basedOn w:val="Normal"/>
    <w:rsid w:val="000A4C61"/>
    <w:rPr>
      <w:rFonts w:eastAsia="Times New Roman"/>
      <w:color w:val="000000"/>
      <w:szCs w:val="20"/>
    </w:rPr>
  </w:style>
  <w:style w:type="paragraph" w:customStyle="1" w:styleId="OmniPage23">
    <w:name w:val="OmniPage #23"/>
    <w:basedOn w:val="Normal"/>
    <w:rsid w:val="000A4C61"/>
    <w:rPr>
      <w:rFonts w:eastAsia="Times New Roman"/>
      <w:color w:val="000000"/>
      <w:szCs w:val="20"/>
    </w:rPr>
  </w:style>
  <w:style w:type="paragraph" w:customStyle="1" w:styleId="OmniPage24">
    <w:name w:val="OmniPage #24"/>
    <w:basedOn w:val="Normal"/>
    <w:rsid w:val="000A4C61"/>
    <w:rPr>
      <w:rFonts w:eastAsia="Times New Roman"/>
      <w:color w:val="000000"/>
      <w:szCs w:val="20"/>
    </w:rPr>
  </w:style>
  <w:style w:type="paragraph" w:customStyle="1" w:styleId="OmniPage27">
    <w:name w:val="OmniPage #27"/>
    <w:basedOn w:val="Normal"/>
    <w:rsid w:val="000A4C61"/>
    <w:rPr>
      <w:rFonts w:eastAsia="Times New Roman"/>
      <w:color w:val="000000"/>
      <w:szCs w:val="20"/>
    </w:rPr>
  </w:style>
  <w:style w:type="paragraph" w:customStyle="1" w:styleId="OmniPage28">
    <w:name w:val="OmniPage #28"/>
    <w:basedOn w:val="Normal"/>
    <w:rsid w:val="000A4C61"/>
    <w:rPr>
      <w:rFonts w:eastAsia="Times New Roman"/>
      <w:color w:val="000000"/>
      <w:szCs w:val="20"/>
    </w:rPr>
  </w:style>
  <w:style w:type="paragraph" w:customStyle="1" w:styleId="OmniPage29">
    <w:name w:val="OmniPage #29"/>
    <w:basedOn w:val="Normal"/>
    <w:rsid w:val="000A4C61"/>
    <w:rPr>
      <w:rFonts w:eastAsia="Times New Roman"/>
      <w:color w:val="000000"/>
      <w:szCs w:val="20"/>
    </w:rPr>
  </w:style>
  <w:style w:type="paragraph" w:customStyle="1" w:styleId="OmniPage30">
    <w:name w:val="OmniPage #30"/>
    <w:basedOn w:val="Normal"/>
    <w:rsid w:val="000A4C61"/>
    <w:rPr>
      <w:rFonts w:eastAsia="Times New Roman"/>
      <w:color w:val="000000"/>
      <w:szCs w:val="20"/>
    </w:rPr>
  </w:style>
  <w:style w:type="paragraph" w:customStyle="1" w:styleId="OmniPage31">
    <w:name w:val="OmniPage #31"/>
    <w:basedOn w:val="Normal"/>
    <w:rsid w:val="000A4C61"/>
    <w:rPr>
      <w:rFonts w:eastAsia="Times New Roman"/>
      <w:color w:val="000000"/>
      <w:szCs w:val="20"/>
    </w:rPr>
  </w:style>
  <w:style w:type="paragraph" w:customStyle="1" w:styleId="OmniPage32">
    <w:name w:val="OmniPage #32"/>
    <w:basedOn w:val="Normal"/>
    <w:rsid w:val="000A4C61"/>
    <w:rPr>
      <w:rFonts w:eastAsia="Times New Roman"/>
      <w:color w:val="000000"/>
      <w:szCs w:val="20"/>
    </w:rPr>
  </w:style>
  <w:style w:type="paragraph" w:customStyle="1" w:styleId="OmniPage33">
    <w:name w:val="OmniPage #33"/>
    <w:basedOn w:val="Normal"/>
    <w:rsid w:val="000A4C61"/>
    <w:rPr>
      <w:rFonts w:eastAsia="Times New Roman"/>
      <w:color w:val="000000"/>
      <w:szCs w:val="20"/>
    </w:rPr>
  </w:style>
  <w:style w:type="paragraph" w:customStyle="1" w:styleId="OmniPage34">
    <w:name w:val="OmniPage #34"/>
    <w:basedOn w:val="Normal"/>
    <w:rsid w:val="000A4C61"/>
    <w:rPr>
      <w:rFonts w:eastAsia="Times New Roman"/>
      <w:color w:val="000000"/>
      <w:szCs w:val="20"/>
    </w:rPr>
  </w:style>
  <w:style w:type="paragraph" w:customStyle="1" w:styleId="OmniPage35">
    <w:name w:val="OmniPage #35"/>
    <w:basedOn w:val="Normal"/>
    <w:rsid w:val="000A4C61"/>
    <w:rPr>
      <w:rFonts w:eastAsia="Times New Roman"/>
      <w:color w:val="000000"/>
      <w:szCs w:val="20"/>
    </w:rPr>
  </w:style>
  <w:style w:type="paragraph" w:customStyle="1" w:styleId="OmniPage36">
    <w:name w:val="OmniPage #36"/>
    <w:basedOn w:val="Normal"/>
    <w:rsid w:val="000A4C61"/>
    <w:rPr>
      <w:rFonts w:eastAsia="Times New Roman"/>
      <w:color w:val="000000"/>
      <w:szCs w:val="20"/>
    </w:rPr>
  </w:style>
  <w:style w:type="paragraph" w:customStyle="1" w:styleId="OmniPage37">
    <w:name w:val="OmniPage #37"/>
    <w:basedOn w:val="Normal"/>
    <w:rsid w:val="000A4C61"/>
    <w:rPr>
      <w:rFonts w:eastAsia="Times New Roman"/>
      <w:color w:val="000000"/>
      <w:szCs w:val="20"/>
    </w:rPr>
  </w:style>
  <w:style w:type="paragraph" w:customStyle="1" w:styleId="OmniPage38">
    <w:name w:val="OmniPage #38"/>
    <w:basedOn w:val="Normal"/>
    <w:rsid w:val="000A4C61"/>
    <w:rPr>
      <w:rFonts w:eastAsia="Times New Roman"/>
      <w:color w:val="000000"/>
      <w:szCs w:val="20"/>
    </w:rPr>
  </w:style>
  <w:style w:type="paragraph" w:customStyle="1" w:styleId="OmniPage39">
    <w:name w:val="OmniPage #39"/>
    <w:basedOn w:val="Normal"/>
    <w:rsid w:val="000A4C61"/>
    <w:rPr>
      <w:rFonts w:eastAsia="Times New Roman"/>
      <w:color w:val="000000"/>
      <w:szCs w:val="20"/>
    </w:rPr>
  </w:style>
  <w:style w:type="paragraph" w:customStyle="1" w:styleId="OmniPage40">
    <w:name w:val="OmniPage #40"/>
    <w:basedOn w:val="Normal"/>
    <w:rsid w:val="000A4C61"/>
    <w:rPr>
      <w:rFonts w:eastAsia="Times New Roman"/>
      <w:color w:val="000000"/>
      <w:szCs w:val="20"/>
    </w:rPr>
  </w:style>
  <w:style w:type="paragraph" w:customStyle="1" w:styleId="OmniPage41">
    <w:name w:val="OmniPage #41"/>
    <w:basedOn w:val="Normal"/>
    <w:rsid w:val="000A4C61"/>
    <w:rPr>
      <w:rFonts w:eastAsia="Times New Roman"/>
      <w:color w:val="000000"/>
      <w:szCs w:val="20"/>
    </w:rPr>
  </w:style>
  <w:style w:type="paragraph" w:customStyle="1" w:styleId="OmniPage42">
    <w:name w:val="OmniPage #42"/>
    <w:basedOn w:val="Normal"/>
    <w:rsid w:val="000A4C61"/>
    <w:rPr>
      <w:rFonts w:eastAsia="Times New Roman"/>
      <w:color w:val="000000"/>
      <w:szCs w:val="20"/>
    </w:rPr>
  </w:style>
  <w:style w:type="paragraph" w:customStyle="1" w:styleId="OmniPage43">
    <w:name w:val="OmniPage #43"/>
    <w:basedOn w:val="Normal"/>
    <w:rsid w:val="000A4C61"/>
    <w:rPr>
      <w:rFonts w:eastAsia="Times New Roman"/>
      <w:color w:val="000000"/>
      <w:szCs w:val="20"/>
    </w:rPr>
  </w:style>
  <w:style w:type="paragraph" w:customStyle="1" w:styleId="OmniPage44">
    <w:name w:val="OmniPage #44"/>
    <w:basedOn w:val="Normal"/>
    <w:rsid w:val="000A4C61"/>
    <w:rPr>
      <w:rFonts w:eastAsia="Times New Roman"/>
      <w:color w:val="000000"/>
      <w:szCs w:val="20"/>
    </w:rPr>
  </w:style>
  <w:style w:type="paragraph" w:customStyle="1" w:styleId="OmniPage45">
    <w:name w:val="OmniPage #45"/>
    <w:basedOn w:val="Normal"/>
    <w:rsid w:val="000A4C61"/>
    <w:rPr>
      <w:rFonts w:eastAsia="Times New Roman"/>
      <w:color w:val="000000"/>
      <w:szCs w:val="20"/>
    </w:rPr>
  </w:style>
  <w:style w:type="paragraph" w:customStyle="1" w:styleId="OmniPage46">
    <w:name w:val="OmniPage #46"/>
    <w:basedOn w:val="Normal"/>
    <w:rsid w:val="000A4C61"/>
    <w:rPr>
      <w:rFonts w:eastAsia="Times New Roman"/>
      <w:color w:val="000000"/>
      <w:szCs w:val="20"/>
    </w:rPr>
  </w:style>
  <w:style w:type="paragraph" w:customStyle="1" w:styleId="OmniPage47">
    <w:name w:val="OmniPage #47"/>
    <w:basedOn w:val="Normal"/>
    <w:rsid w:val="000A4C61"/>
    <w:rPr>
      <w:rFonts w:eastAsia="Times New Roman"/>
      <w:color w:val="000000"/>
      <w:szCs w:val="20"/>
    </w:rPr>
  </w:style>
  <w:style w:type="paragraph" w:customStyle="1" w:styleId="OmniPage48">
    <w:name w:val="OmniPage #48"/>
    <w:basedOn w:val="Normal"/>
    <w:rsid w:val="000A4C61"/>
    <w:rPr>
      <w:rFonts w:eastAsia="Times New Roman"/>
      <w:color w:val="000000"/>
      <w:szCs w:val="20"/>
    </w:rPr>
  </w:style>
  <w:style w:type="paragraph" w:customStyle="1" w:styleId="OmniPage49">
    <w:name w:val="OmniPage #49"/>
    <w:basedOn w:val="Normal"/>
    <w:rsid w:val="000A4C61"/>
    <w:rPr>
      <w:rFonts w:eastAsia="Times New Roman"/>
      <w:color w:val="000000"/>
      <w:szCs w:val="20"/>
    </w:rPr>
  </w:style>
  <w:style w:type="paragraph" w:customStyle="1" w:styleId="OmniPage50">
    <w:name w:val="OmniPage #50"/>
    <w:basedOn w:val="Normal"/>
    <w:rsid w:val="000A4C61"/>
    <w:rPr>
      <w:rFonts w:eastAsia="Times New Roman"/>
      <w:color w:val="000000"/>
      <w:szCs w:val="20"/>
    </w:rPr>
  </w:style>
  <w:style w:type="paragraph" w:customStyle="1" w:styleId="OmniPage51">
    <w:name w:val="OmniPage #51"/>
    <w:basedOn w:val="Normal"/>
    <w:rsid w:val="000A4C61"/>
    <w:rPr>
      <w:rFonts w:eastAsia="Times New Roman"/>
      <w:color w:val="000000"/>
      <w:szCs w:val="20"/>
    </w:rPr>
  </w:style>
  <w:style w:type="paragraph" w:customStyle="1" w:styleId="OmniPage52">
    <w:name w:val="OmniPage #52"/>
    <w:basedOn w:val="Normal"/>
    <w:rsid w:val="000A4C61"/>
    <w:rPr>
      <w:rFonts w:eastAsia="Times New Roman"/>
      <w:color w:val="000000"/>
      <w:szCs w:val="20"/>
    </w:rPr>
  </w:style>
  <w:style w:type="paragraph" w:customStyle="1" w:styleId="OmniPage53">
    <w:name w:val="OmniPage #53"/>
    <w:basedOn w:val="Normal"/>
    <w:rsid w:val="000A4C61"/>
    <w:rPr>
      <w:rFonts w:eastAsia="Times New Roman"/>
      <w:color w:val="000000"/>
      <w:szCs w:val="20"/>
    </w:rPr>
  </w:style>
  <w:style w:type="paragraph" w:customStyle="1" w:styleId="OmniPage54">
    <w:name w:val="OmniPage #54"/>
    <w:basedOn w:val="Normal"/>
    <w:rsid w:val="000A4C61"/>
    <w:rPr>
      <w:rFonts w:eastAsia="Times New Roman"/>
      <w:color w:val="000000"/>
      <w:szCs w:val="20"/>
    </w:rPr>
  </w:style>
  <w:style w:type="paragraph" w:customStyle="1" w:styleId="OmniPage55">
    <w:name w:val="OmniPage #55"/>
    <w:basedOn w:val="Normal"/>
    <w:rsid w:val="000A4C61"/>
    <w:rPr>
      <w:rFonts w:eastAsia="Times New Roman"/>
      <w:color w:val="000000"/>
      <w:szCs w:val="20"/>
    </w:rPr>
  </w:style>
  <w:style w:type="paragraph" w:customStyle="1" w:styleId="OmniPage56">
    <w:name w:val="OmniPage #56"/>
    <w:basedOn w:val="Normal"/>
    <w:rsid w:val="000A4C61"/>
    <w:rPr>
      <w:rFonts w:eastAsia="Times New Roman"/>
      <w:color w:val="000000"/>
      <w:szCs w:val="20"/>
    </w:rPr>
  </w:style>
  <w:style w:type="paragraph" w:customStyle="1" w:styleId="OmniPage57">
    <w:name w:val="OmniPage #57"/>
    <w:basedOn w:val="Normal"/>
    <w:rsid w:val="000A4C61"/>
    <w:rPr>
      <w:rFonts w:eastAsia="Times New Roman"/>
      <w:color w:val="000000"/>
      <w:szCs w:val="20"/>
    </w:rPr>
  </w:style>
  <w:style w:type="paragraph" w:customStyle="1" w:styleId="OmniPage58">
    <w:name w:val="OmniPage #58"/>
    <w:basedOn w:val="Normal"/>
    <w:rsid w:val="000A4C61"/>
    <w:rPr>
      <w:rFonts w:eastAsia="Times New Roman"/>
      <w:color w:val="000000"/>
      <w:szCs w:val="20"/>
    </w:rPr>
  </w:style>
  <w:style w:type="paragraph" w:customStyle="1" w:styleId="OmniPage59">
    <w:name w:val="OmniPage #59"/>
    <w:basedOn w:val="Normal"/>
    <w:rsid w:val="000A4C61"/>
    <w:rPr>
      <w:rFonts w:eastAsia="Times New Roman"/>
      <w:color w:val="000000"/>
      <w:szCs w:val="20"/>
    </w:rPr>
  </w:style>
  <w:style w:type="paragraph" w:customStyle="1" w:styleId="OmniPage60">
    <w:name w:val="OmniPage #60"/>
    <w:basedOn w:val="Normal"/>
    <w:rsid w:val="000A4C61"/>
    <w:rPr>
      <w:rFonts w:eastAsia="Times New Roman"/>
      <w:color w:val="000000"/>
      <w:szCs w:val="20"/>
    </w:rPr>
  </w:style>
  <w:style w:type="paragraph" w:customStyle="1" w:styleId="OmniPage61">
    <w:name w:val="OmniPage #61"/>
    <w:basedOn w:val="Normal"/>
    <w:rsid w:val="000A4C61"/>
    <w:rPr>
      <w:rFonts w:eastAsia="Times New Roman"/>
      <w:color w:val="000000"/>
      <w:szCs w:val="20"/>
    </w:rPr>
  </w:style>
  <w:style w:type="paragraph" w:customStyle="1" w:styleId="OmniPage62">
    <w:name w:val="OmniPage #62"/>
    <w:basedOn w:val="Normal"/>
    <w:rsid w:val="000A4C61"/>
    <w:rPr>
      <w:rFonts w:eastAsia="Times New Roman"/>
      <w:color w:val="000000"/>
      <w:szCs w:val="20"/>
    </w:rPr>
  </w:style>
  <w:style w:type="paragraph" w:customStyle="1" w:styleId="OmniPage63">
    <w:name w:val="OmniPage #63"/>
    <w:basedOn w:val="Normal"/>
    <w:rsid w:val="000A4C61"/>
    <w:rPr>
      <w:rFonts w:eastAsia="Times New Roman"/>
      <w:color w:val="000000"/>
      <w:szCs w:val="20"/>
    </w:rPr>
  </w:style>
  <w:style w:type="paragraph" w:customStyle="1" w:styleId="OmniPage64">
    <w:name w:val="OmniPage #64"/>
    <w:basedOn w:val="Normal"/>
    <w:rsid w:val="000A4C61"/>
    <w:rPr>
      <w:rFonts w:eastAsia="Times New Roman"/>
      <w:color w:val="000000"/>
      <w:szCs w:val="20"/>
    </w:rPr>
  </w:style>
  <w:style w:type="paragraph" w:customStyle="1" w:styleId="OmniPage65">
    <w:name w:val="OmniPage #65"/>
    <w:basedOn w:val="Normal"/>
    <w:rsid w:val="000A4C61"/>
    <w:rPr>
      <w:rFonts w:eastAsia="Times New Roman"/>
      <w:color w:val="000000"/>
      <w:szCs w:val="20"/>
    </w:rPr>
  </w:style>
  <w:style w:type="paragraph" w:customStyle="1" w:styleId="OmniPage66">
    <w:name w:val="OmniPage #66"/>
    <w:basedOn w:val="Normal"/>
    <w:rsid w:val="000A4C61"/>
    <w:rPr>
      <w:rFonts w:eastAsia="Times New Roman"/>
      <w:color w:val="000000"/>
      <w:szCs w:val="20"/>
    </w:rPr>
  </w:style>
  <w:style w:type="paragraph" w:customStyle="1" w:styleId="OmniPage67">
    <w:name w:val="OmniPage #67"/>
    <w:basedOn w:val="Normal"/>
    <w:rsid w:val="000A4C61"/>
    <w:rPr>
      <w:rFonts w:eastAsia="Times New Roman"/>
      <w:color w:val="000000"/>
      <w:szCs w:val="20"/>
    </w:rPr>
  </w:style>
  <w:style w:type="paragraph" w:customStyle="1" w:styleId="OmniPage68">
    <w:name w:val="OmniPage #68"/>
    <w:basedOn w:val="Normal"/>
    <w:rsid w:val="000A4C61"/>
    <w:rPr>
      <w:rFonts w:eastAsia="Times New Roman"/>
      <w:color w:val="000000"/>
      <w:szCs w:val="20"/>
    </w:rPr>
  </w:style>
  <w:style w:type="paragraph" w:customStyle="1" w:styleId="OmniPage69">
    <w:name w:val="OmniPage #69"/>
    <w:basedOn w:val="Normal"/>
    <w:rsid w:val="000A4C61"/>
    <w:rPr>
      <w:rFonts w:eastAsia="Times New Roman"/>
      <w:color w:val="000000"/>
      <w:szCs w:val="20"/>
    </w:rPr>
  </w:style>
  <w:style w:type="paragraph" w:customStyle="1" w:styleId="OmniPage70">
    <w:name w:val="OmniPage #70"/>
    <w:basedOn w:val="Normal"/>
    <w:rsid w:val="000A4C61"/>
    <w:rPr>
      <w:rFonts w:eastAsia="Times New Roman"/>
      <w:color w:val="000000"/>
      <w:szCs w:val="20"/>
    </w:rPr>
  </w:style>
  <w:style w:type="paragraph" w:customStyle="1" w:styleId="OmniPage71">
    <w:name w:val="OmniPage #71"/>
    <w:basedOn w:val="Normal"/>
    <w:rsid w:val="000A4C61"/>
    <w:rPr>
      <w:rFonts w:eastAsia="Times New Roman"/>
      <w:color w:val="000000"/>
      <w:szCs w:val="20"/>
    </w:rPr>
  </w:style>
  <w:style w:type="table" w:customStyle="1" w:styleId="MediumGrid22">
    <w:name w:val="Medium Grid 22"/>
    <w:basedOn w:val="TableNormal"/>
    <w:uiPriority w:val="68"/>
    <w:rsid w:val="000A4C61"/>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0A4C61"/>
    <w:rPr>
      <w:rFonts w:ascii="Times New Roman" w:eastAsia="Times New Roman" w:hAnsi="Times New Roman" w:cs="Calibri"/>
      <w:sz w:val="16"/>
      <w:szCs w:val="20"/>
    </w:rPr>
  </w:style>
  <w:style w:type="character" w:customStyle="1" w:styleId="createby">
    <w:name w:val="createby"/>
    <w:rsid w:val="000A4C61"/>
  </w:style>
  <w:style w:type="character" w:customStyle="1" w:styleId="quote-right">
    <w:name w:val="quote-right"/>
    <w:rsid w:val="000A4C61"/>
  </w:style>
  <w:style w:type="character" w:customStyle="1" w:styleId="smallcase">
    <w:name w:val="smallcase"/>
    <w:rsid w:val="000A4C61"/>
  </w:style>
  <w:style w:type="character" w:customStyle="1" w:styleId="ft0">
    <w:name w:val="ft0"/>
    <w:rsid w:val="000A4C61"/>
  </w:style>
  <w:style w:type="character" w:customStyle="1" w:styleId="ft2">
    <w:name w:val="ft2"/>
    <w:rsid w:val="000A4C61"/>
  </w:style>
  <w:style w:type="character" w:customStyle="1" w:styleId="ft3">
    <w:name w:val="ft3"/>
    <w:rsid w:val="000A4C61"/>
  </w:style>
  <w:style w:type="character" w:customStyle="1" w:styleId="StyleTimesNewRoman12ptBold1">
    <w:name w:val="Style Times New Roman 12 pt Bold1"/>
    <w:rsid w:val="000A4C61"/>
    <w:rPr>
      <w:b/>
      <w:bCs/>
      <w:sz w:val="24"/>
    </w:rPr>
  </w:style>
  <w:style w:type="character" w:customStyle="1" w:styleId="CircledChar2">
    <w:name w:val="Circled Char2"/>
    <w:rsid w:val="000A4C61"/>
    <w:rPr>
      <w:rFonts w:eastAsia="MS Mincho"/>
      <w:b/>
      <w:szCs w:val="24"/>
      <w:u w:val="single"/>
      <w:lang w:val="en-US" w:eastAsia="ja-JP" w:bidi="ar-SA"/>
    </w:rPr>
  </w:style>
  <w:style w:type="character" w:customStyle="1" w:styleId="SmallTextChar2">
    <w:name w:val="Small Text Char2"/>
    <w:rsid w:val="000A4C61"/>
    <w:rPr>
      <w:rFonts w:eastAsia="MS Mincho"/>
      <w:sz w:val="15"/>
      <w:szCs w:val="24"/>
      <w:lang w:val="en-US" w:eastAsia="ja-JP" w:bidi="ar-SA"/>
    </w:rPr>
  </w:style>
  <w:style w:type="character" w:customStyle="1" w:styleId="BoldandUnderlineCharCharCharCharChar1">
    <w:name w:val="Bold and Underline Char Char Char Char Char1"/>
    <w:rsid w:val="000A4C61"/>
    <w:rPr>
      <w:b/>
      <w:szCs w:val="24"/>
      <w:u w:val="single"/>
      <w:lang w:val="en-US" w:eastAsia="en-US" w:bidi="ar-SA"/>
    </w:rPr>
  </w:style>
  <w:style w:type="character" w:customStyle="1" w:styleId="SmallCardChar">
    <w:name w:val="Small Card Char"/>
    <w:rsid w:val="000A4C61"/>
    <w:rPr>
      <w:rFonts w:ascii="Palatino Linotype" w:eastAsia="Times New Roman" w:hAnsi="Palatino Linotype"/>
      <w:sz w:val="12"/>
      <w:szCs w:val="24"/>
    </w:rPr>
  </w:style>
  <w:style w:type="character" w:customStyle="1" w:styleId="StyleBoldUnderline10ptBold">
    <w:name w:val="Style Bold Underline + 10 pt Bold"/>
    <w:rsid w:val="000A4C61"/>
    <w:rPr>
      <w:b/>
      <w:bCs/>
      <w:sz w:val="20"/>
      <w:u w:val="thick"/>
    </w:rPr>
  </w:style>
  <w:style w:type="character" w:customStyle="1" w:styleId="separator">
    <w:name w:val="separator"/>
    <w:rsid w:val="000A4C61"/>
  </w:style>
  <w:style w:type="character" w:customStyle="1" w:styleId="PageHeaderChar">
    <w:name w:val="Page Header Char"/>
    <w:link w:val="PageHeader"/>
    <w:rsid w:val="000A4C61"/>
    <w:rPr>
      <w:rFonts w:ascii="Calibri" w:hAnsi="Calibri" w:cs="Calibri"/>
      <w:sz w:val="22"/>
    </w:rPr>
  </w:style>
  <w:style w:type="paragraph" w:customStyle="1" w:styleId="NormalUnderline0">
    <w:name w:val="Normal + Underline"/>
    <w:basedOn w:val="Normal"/>
    <w:link w:val="NormalUnderlineChar0"/>
    <w:qFormat/>
    <w:rsid w:val="000A4C61"/>
    <w:pPr>
      <w:ind w:left="720"/>
    </w:pPr>
    <w:rPr>
      <w:rFonts w:eastAsia="Times New Roman"/>
      <w:b/>
      <w:u w:val="single"/>
    </w:rPr>
  </w:style>
  <w:style w:type="paragraph" w:customStyle="1" w:styleId="NormalNoUnderline">
    <w:name w:val="Normal + No Underline"/>
    <w:basedOn w:val="Normal"/>
    <w:link w:val="NormalNoUnderlineChar"/>
    <w:rsid w:val="000A4C61"/>
    <w:pPr>
      <w:ind w:left="720"/>
    </w:pPr>
    <w:rPr>
      <w:rFonts w:eastAsia="Times New Roman"/>
      <w:sz w:val="12"/>
    </w:rPr>
  </w:style>
  <w:style w:type="character" w:customStyle="1" w:styleId="NormalUnderlineChar0">
    <w:name w:val="Normal + Underline Char"/>
    <w:link w:val="NormalUnderline0"/>
    <w:rsid w:val="000A4C61"/>
    <w:rPr>
      <w:rFonts w:ascii="Calibri" w:eastAsia="Times New Roman" w:hAnsi="Calibri" w:cs="Calibri"/>
      <w:b/>
      <w:sz w:val="22"/>
      <w:u w:val="single"/>
    </w:rPr>
  </w:style>
  <w:style w:type="character" w:customStyle="1" w:styleId="NormalNoUnderlineChar">
    <w:name w:val="Normal + No Underline Char"/>
    <w:link w:val="NormalNoUnderline"/>
    <w:rsid w:val="000A4C61"/>
    <w:rPr>
      <w:rFonts w:ascii="Calibri" w:eastAsia="Times New Roman" w:hAnsi="Calibri" w:cs="Calibri"/>
      <w:sz w:val="12"/>
    </w:rPr>
  </w:style>
  <w:style w:type="paragraph" w:customStyle="1" w:styleId="TagCite3">
    <w:name w:val="Tag Cite"/>
    <w:basedOn w:val="PageHeader"/>
    <w:link w:val="TagCiteChar5"/>
    <w:qFormat/>
    <w:rsid w:val="000A4C61"/>
    <w:rPr>
      <w:rFonts w:eastAsia="SimSun"/>
      <w:b/>
      <w:lang w:eastAsia="zh-CN"/>
    </w:rPr>
  </w:style>
  <w:style w:type="character" w:customStyle="1" w:styleId="TagCiteChar5">
    <w:name w:val="Tag Cite Char"/>
    <w:link w:val="TagCite3"/>
    <w:rsid w:val="000A4C61"/>
    <w:rPr>
      <w:rFonts w:ascii="Calibri" w:eastAsia="SimSun" w:hAnsi="Calibri" w:cs="Calibri"/>
      <w:b/>
      <w:sz w:val="22"/>
      <w:lang w:eastAsia="zh-CN"/>
    </w:rPr>
  </w:style>
  <w:style w:type="character" w:customStyle="1" w:styleId="smalllink">
    <w:name w:val="smalllink"/>
    <w:rsid w:val="000A4C61"/>
  </w:style>
  <w:style w:type="character" w:customStyle="1" w:styleId="bighead1">
    <w:name w:val="bighead1"/>
    <w:rsid w:val="000A4C61"/>
    <w:rPr>
      <w:rFonts w:ascii="Verdana" w:hAnsi="Verdana" w:hint="default"/>
      <w:b/>
      <w:bCs/>
      <w:sz w:val="27"/>
      <w:szCs w:val="27"/>
    </w:rPr>
  </w:style>
  <w:style w:type="character" w:customStyle="1" w:styleId="Underline-WFU">
    <w:name w:val="Underline-WFU"/>
    <w:uiPriority w:val="1"/>
    <w:qFormat/>
    <w:rsid w:val="000A4C61"/>
    <w:rPr>
      <w:rFonts w:ascii="Cambria" w:hAnsi="Cambria"/>
      <w:sz w:val="21"/>
      <w:u w:val="single"/>
    </w:rPr>
  </w:style>
  <w:style w:type="paragraph" w:customStyle="1" w:styleId="Tiny-WFU">
    <w:name w:val="Tiny-WFU"/>
    <w:basedOn w:val="Normal"/>
    <w:qFormat/>
    <w:rsid w:val="000A4C61"/>
    <w:rPr>
      <w:rFonts w:ascii="Cambria" w:eastAsia="Malgun Gothic" w:hAnsi="Cambria"/>
      <w:sz w:val="12"/>
      <w:lang w:eastAsia="ko-KR"/>
    </w:rPr>
  </w:style>
  <w:style w:type="character" w:customStyle="1" w:styleId="b">
    <w:name w:val="b"/>
    <w:rsid w:val="000A4C61"/>
  </w:style>
  <w:style w:type="paragraph" w:customStyle="1" w:styleId="Indentation">
    <w:name w:val="Indentation"/>
    <w:basedOn w:val="Normal"/>
    <w:qFormat/>
    <w:rsid w:val="000A4C61"/>
    <w:pPr>
      <w:ind w:left="288" w:right="288"/>
    </w:pPr>
    <w:rPr>
      <w:rFonts w:eastAsia="Calibri"/>
    </w:rPr>
  </w:style>
  <w:style w:type="character" w:customStyle="1" w:styleId="left-date1">
    <w:name w:val="left-date1"/>
    <w:rsid w:val="000A4C61"/>
    <w:rPr>
      <w:rFonts w:ascii="Verdana" w:hAnsi="Verdana" w:hint="default"/>
      <w:color w:val="666666"/>
      <w:sz w:val="14"/>
      <w:szCs w:val="14"/>
    </w:rPr>
  </w:style>
  <w:style w:type="character" w:customStyle="1" w:styleId="org">
    <w:name w:val="org"/>
    <w:basedOn w:val="DefaultParagraphFont"/>
    <w:rsid w:val="000A4C61"/>
  </w:style>
  <w:style w:type="paragraph" w:customStyle="1" w:styleId="seeall">
    <w:name w:val="seeall"/>
    <w:basedOn w:val="Normal"/>
    <w:rsid w:val="000A4C61"/>
    <w:pPr>
      <w:spacing w:before="100" w:beforeAutospacing="1" w:after="100" w:afterAutospacing="1"/>
    </w:pPr>
    <w:rPr>
      <w:rFonts w:eastAsia="Times New Roman"/>
    </w:rPr>
  </w:style>
  <w:style w:type="character" w:customStyle="1" w:styleId="list-comma">
    <w:name w:val="list-comma"/>
    <w:basedOn w:val="DefaultParagraphFont"/>
    <w:rsid w:val="000A4C61"/>
  </w:style>
  <w:style w:type="character" w:customStyle="1" w:styleId="livefyre-commentcount">
    <w:name w:val="livefyre-commentcount"/>
    <w:basedOn w:val="DefaultParagraphFont"/>
    <w:rsid w:val="000A4C61"/>
  </w:style>
  <w:style w:type="character" w:customStyle="1" w:styleId="rednegchange">
    <w:name w:val="red_neg_change"/>
    <w:basedOn w:val="DefaultParagraphFont"/>
    <w:rsid w:val="000A4C61"/>
  </w:style>
  <w:style w:type="character" w:customStyle="1" w:styleId="wsodqchgshow">
    <w:name w:val="wsodq_chgshow"/>
    <w:basedOn w:val="DefaultParagraphFont"/>
    <w:rsid w:val="000A4C61"/>
  </w:style>
  <w:style w:type="character" w:customStyle="1" w:styleId="greenposchange">
    <w:name w:val="green_pos_change"/>
    <w:basedOn w:val="DefaultParagraphFont"/>
    <w:rsid w:val="000A4C61"/>
  </w:style>
  <w:style w:type="character" w:customStyle="1" w:styleId="image-credit">
    <w:name w:val="image-credit"/>
    <w:basedOn w:val="DefaultParagraphFont"/>
    <w:rsid w:val="000A4C61"/>
  </w:style>
  <w:style w:type="paragraph" w:customStyle="1" w:styleId="gascontcredit">
    <w:name w:val="gas_cont_credit"/>
    <w:basedOn w:val="Normal"/>
    <w:rsid w:val="000A4C61"/>
    <w:pPr>
      <w:spacing w:before="100" w:beforeAutospacing="1" w:after="100" w:afterAutospacing="1"/>
    </w:pPr>
    <w:rPr>
      <w:rFonts w:eastAsia="Times New Roman"/>
    </w:rPr>
  </w:style>
  <w:style w:type="character" w:customStyle="1" w:styleId="BoldandUnderlineChar6">
    <w:name w:val="Bold and Underline Char6"/>
    <w:basedOn w:val="DefaultParagraphFont"/>
    <w:rsid w:val="000A4C61"/>
    <w:rPr>
      <w:b/>
      <w:szCs w:val="24"/>
      <w:u w:val="single"/>
      <w:lang w:val="en-US" w:eastAsia="en-US" w:bidi="ar-SA"/>
    </w:rPr>
  </w:style>
  <w:style w:type="paragraph" w:customStyle="1" w:styleId="endarticle">
    <w:name w:val="endarticle"/>
    <w:basedOn w:val="Normal"/>
    <w:uiPriority w:val="99"/>
    <w:qFormat/>
    <w:rsid w:val="000A4C61"/>
    <w:pPr>
      <w:spacing w:before="100" w:beforeAutospacing="1" w:after="100" w:afterAutospacing="1"/>
    </w:pPr>
    <w:rPr>
      <w:rFonts w:eastAsia="Times New Roman"/>
    </w:rPr>
  </w:style>
  <w:style w:type="paragraph" w:customStyle="1" w:styleId="a-body-text">
    <w:name w:val="a-body-text"/>
    <w:basedOn w:val="Normal"/>
    <w:uiPriority w:val="99"/>
    <w:qFormat/>
    <w:rsid w:val="000A4C61"/>
    <w:pPr>
      <w:spacing w:before="100" w:beforeAutospacing="1" w:after="100" w:afterAutospacing="1"/>
    </w:pPr>
    <w:rPr>
      <w:rFonts w:eastAsia="Times New Roman"/>
    </w:rPr>
  </w:style>
  <w:style w:type="paragraph" w:customStyle="1" w:styleId="obgpara">
    <w:name w:val="obg_para"/>
    <w:basedOn w:val="Normal"/>
    <w:uiPriority w:val="99"/>
    <w:qFormat/>
    <w:rsid w:val="000A4C61"/>
    <w:pPr>
      <w:spacing w:before="100" w:beforeAutospacing="1" w:after="100" w:afterAutospacing="1"/>
    </w:pPr>
    <w:rPr>
      <w:rFonts w:eastAsia="Times New Roman"/>
    </w:rPr>
  </w:style>
  <w:style w:type="character" w:customStyle="1" w:styleId="caption4">
    <w:name w:val="caption4"/>
    <w:basedOn w:val="DefaultParagraphFont"/>
    <w:rsid w:val="000A4C61"/>
  </w:style>
  <w:style w:type="character" w:customStyle="1" w:styleId="honorific-prefix">
    <w:name w:val="honorific-prefix"/>
    <w:basedOn w:val="DefaultParagraphFont"/>
    <w:rsid w:val="000A4C61"/>
  </w:style>
  <w:style w:type="character" w:customStyle="1" w:styleId="given-name">
    <w:name w:val="given-name"/>
    <w:basedOn w:val="DefaultParagraphFont"/>
    <w:rsid w:val="000A4C61"/>
  </w:style>
  <w:style w:type="character" w:customStyle="1" w:styleId="family-name">
    <w:name w:val="family-name"/>
    <w:basedOn w:val="DefaultParagraphFont"/>
    <w:rsid w:val="000A4C61"/>
  </w:style>
  <w:style w:type="character" w:customStyle="1" w:styleId="chead">
    <w:name w:val="chead"/>
    <w:basedOn w:val="DefaultParagraphFont"/>
    <w:rsid w:val="000A4C61"/>
  </w:style>
  <w:style w:type="character" w:customStyle="1" w:styleId="obgcapsstart">
    <w:name w:val="obg_caps_start"/>
    <w:basedOn w:val="DefaultParagraphFont"/>
    <w:rsid w:val="000A4C61"/>
  </w:style>
  <w:style w:type="character" w:customStyle="1" w:styleId="pmtermsel">
    <w:name w:val="pmtermsel"/>
    <w:basedOn w:val="DefaultParagraphFont"/>
    <w:rsid w:val="000A4C61"/>
  </w:style>
  <w:style w:type="character" w:customStyle="1" w:styleId="showipapr">
    <w:name w:val="show_ipapr"/>
    <w:basedOn w:val="DefaultParagraphFont"/>
    <w:rsid w:val="000A4C61"/>
  </w:style>
  <w:style w:type="character" w:customStyle="1" w:styleId="dnindex">
    <w:name w:val="dnindex"/>
    <w:basedOn w:val="DefaultParagraphFont"/>
    <w:rsid w:val="000A4C61"/>
  </w:style>
  <w:style w:type="character" w:customStyle="1" w:styleId="althead">
    <w:name w:val="althead"/>
    <w:basedOn w:val="DefaultParagraphFont"/>
    <w:rsid w:val="000A4C61"/>
  </w:style>
  <w:style w:type="character" w:customStyle="1" w:styleId="arbd1">
    <w:name w:val="arbd1"/>
    <w:basedOn w:val="DefaultParagraphFont"/>
    <w:rsid w:val="000A4C61"/>
  </w:style>
  <w:style w:type="character" w:customStyle="1" w:styleId="unx">
    <w:name w:val="unx"/>
    <w:basedOn w:val="DefaultParagraphFont"/>
    <w:rsid w:val="000A4C61"/>
  </w:style>
  <w:style w:type="character" w:customStyle="1" w:styleId="lrdctph">
    <w:name w:val="lr_dct_ph"/>
    <w:basedOn w:val="DefaultParagraphFont"/>
    <w:rsid w:val="000A4C61"/>
  </w:style>
  <w:style w:type="paragraph" w:customStyle="1" w:styleId="TxBr41p1">
    <w:name w:val="TxBr_41p1"/>
    <w:basedOn w:val="Normal"/>
    <w:qFormat/>
    <w:rsid w:val="000A4C61"/>
    <w:pPr>
      <w:tabs>
        <w:tab w:val="left" w:pos="204"/>
      </w:tabs>
      <w:autoSpaceDE w:val="0"/>
      <w:autoSpaceDN w:val="0"/>
      <w:adjustRightInd w:val="0"/>
      <w:spacing w:line="238" w:lineRule="atLeast"/>
      <w:jc w:val="both"/>
    </w:pPr>
    <w:rPr>
      <w:rFonts w:eastAsia="Times New Roman"/>
    </w:rPr>
  </w:style>
  <w:style w:type="character" w:customStyle="1" w:styleId="style3Char0">
    <w:name w:val="style 3 Char"/>
    <w:rsid w:val="000A4C61"/>
    <w:rPr>
      <w:sz w:val="18"/>
      <w:szCs w:val="24"/>
      <w:lang w:val="en-US" w:eastAsia="en-US" w:bidi="ar-SA"/>
    </w:rPr>
  </w:style>
  <w:style w:type="paragraph" w:customStyle="1" w:styleId="003Cite">
    <w:name w:val="003Cite"/>
    <w:basedOn w:val="Normal"/>
    <w:qFormat/>
    <w:rsid w:val="000A4C61"/>
    <w:rPr>
      <w:rFonts w:eastAsia="Calibri"/>
      <w:sz w:val="16"/>
      <w:szCs w:val="16"/>
    </w:rPr>
  </w:style>
  <w:style w:type="paragraph" w:customStyle="1" w:styleId="NormalBold">
    <w:name w:val="Normal + Bold"/>
    <w:aliases w:val="Double Underline"/>
    <w:basedOn w:val="Normal"/>
    <w:link w:val="NormalBoldChar"/>
    <w:qFormat/>
    <w:rsid w:val="000A4C61"/>
    <w:pPr>
      <w:jc w:val="both"/>
    </w:pPr>
    <w:rPr>
      <w:b/>
      <w:color w:val="000000"/>
      <w:u w:val="single"/>
    </w:rPr>
  </w:style>
  <w:style w:type="character" w:customStyle="1" w:styleId="NormalBoldChar">
    <w:name w:val="Normal + Bold Char"/>
    <w:aliases w:val="Double Underline Char"/>
    <w:basedOn w:val="DefaultParagraphFont"/>
    <w:link w:val="NormalBold"/>
    <w:rsid w:val="000A4C61"/>
    <w:rPr>
      <w:rFonts w:ascii="Calibri" w:hAnsi="Calibri" w:cs="Calibri"/>
      <w:b/>
      <w:color w:val="000000"/>
      <w:sz w:val="22"/>
      <w:u w:val="single"/>
    </w:rPr>
  </w:style>
  <w:style w:type="character" w:customStyle="1" w:styleId="BlockHeadingsChar1">
    <w:name w:val="Block Headings Char1"/>
    <w:rsid w:val="000A4C61"/>
    <w:rPr>
      <w:b/>
      <w:caps/>
    </w:rPr>
  </w:style>
  <w:style w:type="character" w:customStyle="1" w:styleId="FontStyle170">
    <w:name w:val="Font Style170"/>
    <w:uiPriority w:val="99"/>
    <w:rsid w:val="000A4C61"/>
    <w:rPr>
      <w:rFonts w:ascii="Bookman Old Style" w:hAnsi="Bookman Old Style" w:cs="Bookman Old Style"/>
      <w:sz w:val="16"/>
      <w:szCs w:val="16"/>
    </w:rPr>
  </w:style>
  <w:style w:type="character" w:customStyle="1" w:styleId="Styleunderline12pt">
    <w:name w:val="Style underline + 12 pt"/>
    <w:rsid w:val="000A4C61"/>
    <w:rPr>
      <w:rFonts w:ascii="Times New Roman" w:hAnsi="Times New Roman"/>
      <w:bCs/>
      <w:sz w:val="20"/>
      <w:u w:val="single"/>
    </w:rPr>
  </w:style>
  <w:style w:type="character" w:customStyle="1" w:styleId="StyleUnderlineChar19pt">
    <w:name w:val="Style Underline Char1 + 9 pt"/>
    <w:basedOn w:val="UnderlineChar1"/>
    <w:rsid w:val="000A4C61"/>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0A4C61"/>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0A4C61"/>
    <w:rPr>
      <w:rFonts w:ascii="Times New Roman" w:hAnsi="Times New Roman"/>
      <w:sz w:val="20"/>
      <w:u w:val="single"/>
      <w:lang w:val="en-US" w:eastAsia="en-US" w:bidi="ar-SA"/>
    </w:rPr>
  </w:style>
  <w:style w:type="paragraph" w:customStyle="1" w:styleId="StyleUnderline9pt10">
    <w:name w:val="Style Underline + 9 pt1"/>
    <w:rsid w:val="000A4C61"/>
    <w:rPr>
      <w:rFonts w:ascii="Times New Roman" w:eastAsia="SimSun" w:hAnsi="Times New Roman" w:cs="Times New Roman"/>
      <w:sz w:val="20"/>
      <w:szCs w:val="20"/>
      <w:u w:val="single"/>
    </w:rPr>
  </w:style>
  <w:style w:type="character" w:customStyle="1" w:styleId="Style9ptUnderline1">
    <w:name w:val="Style 9 pt Underline1"/>
    <w:rsid w:val="000A4C61"/>
    <w:rPr>
      <w:sz w:val="20"/>
      <w:u w:val="single"/>
    </w:rPr>
  </w:style>
  <w:style w:type="character" w:customStyle="1" w:styleId="StyleUnderlineChar19pt2">
    <w:name w:val="Style Underline Char1 + 9 pt2"/>
    <w:basedOn w:val="UnderlineChar1"/>
    <w:rsid w:val="000A4C61"/>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0A4C61"/>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0A4C61"/>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0A4C61"/>
    <w:rPr>
      <w:rFonts w:ascii="Times New Roman" w:hAnsi="Times New Roman"/>
      <w:b/>
      <w:bCs/>
      <w:sz w:val="20"/>
      <w:szCs w:val="24"/>
      <w:u w:val="single"/>
      <w:lang w:val="en-US" w:eastAsia="en-US" w:bidi="ar-SA"/>
    </w:rPr>
  </w:style>
  <w:style w:type="character" w:customStyle="1" w:styleId="content">
    <w:name w:val="content"/>
    <w:basedOn w:val="DefaultParagraphFont"/>
    <w:rsid w:val="000A4C61"/>
  </w:style>
  <w:style w:type="character" w:customStyle="1" w:styleId="tagCharCharCharChar">
    <w:name w:val="tag Char Char Char Char"/>
    <w:rsid w:val="000A4C61"/>
    <w:rPr>
      <w:rFonts w:ascii="Georgia" w:eastAsia="Calibri" w:hAnsi="Georgia" w:cs="Calibri"/>
      <w:b/>
      <w:sz w:val="24"/>
    </w:rPr>
  </w:style>
  <w:style w:type="character" w:customStyle="1" w:styleId="3">
    <w:name w:val="3"/>
    <w:rsid w:val="000A4C61"/>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0A4C61"/>
    <w:rPr>
      <w:rFonts w:cs="Arial"/>
      <w:b/>
      <w:bCs/>
      <w:iCs/>
      <w:szCs w:val="28"/>
      <w:lang w:val="en-US" w:eastAsia="en-US" w:bidi="ar-SA"/>
    </w:rPr>
  </w:style>
  <w:style w:type="paragraph" w:customStyle="1" w:styleId="EmphasisText">
    <w:name w:val="Emphasis Text"/>
    <w:basedOn w:val="UnderlinedText"/>
    <w:link w:val="EmphasisTextChar"/>
    <w:rsid w:val="000A4C61"/>
    <w:pPr>
      <w:jc w:val="left"/>
    </w:pPr>
    <w:rPr>
      <w:rFonts w:eastAsia="SimSun"/>
      <w:u w:val="single"/>
    </w:rPr>
  </w:style>
  <w:style w:type="character" w:customStyle="1" w:styleId="EmphasisTextChar">
    <w:name w:val="Emphasis Text Char"/>
    <w:link w:val="EmphasisText"/>
    <w:rsid w:val="000A4C61"/>
    <w:rPr>
      <w:rFonts w:ascii="Calibri" w:eastAsia="SimSun" w:hAnsi="Calibri" w:cs="Calibri"/>
      <w:b/>
      <w:sz w:val="22"/>
      <w:u w:val="single"/>
    </w:rPr>
  </w:style>
  <w:style w:type="character" w:customStyle="1" w:styleId="7">
    <w:name w:val="7"/>
    <w:rsid w:val="000A4C61"/>
    <w:rPr>
      <w:rFonts w:cs="Arial"/>
      <w:bCs/>
      <w:sz w:val="20"/>
      <w:u w:val="single"/>
      <w:lang w:val="en-US" w:eastAsia="en-US" w:bidi="ar-SA"/>
    </w:rPr>
  </w:style>
  <w:style w:type="character" w:customStyle="1" w:styleId="StyleUnderlineChar19pt4">
    <w:name w:val="Style Underline Char1 + 9 pt4"/>
    <w:basedOn w:val="UnderlineChar1"/>
    <w:rsid w:val="000A4C61"/>
    <w:rPr>
      <w:rFonts w:ascii="Times New Roman" w:hAnsi="Times New Roman"/>
      <w:sz w:val="20"/>
      <w:szCs w:val="24"/>
      <w:u w:val="single"/>
      <w:lang w:val="en-US" w:eastAsia="en-US" w:bidi="ar-SA"/>
    </w:rPr>
  </w:style>
  <w:style w:type="character" w:customStyle="1" w:styleId="StyleUnderlineChar19ptBold1">
    <w:name w:val="Style Underline Char1 + 9 pt Bold1"/>
    <w:rsid w:val="000A4C61"/>
    <w:rPr>
      <w:rFonts w:ascii="Times New Roman" w:hAnsi="Times New Roman"/>
      <w:b/>
      <w:bCs/>
      <w:sz w:val="20"/>
      <w:szCs w:val="24"/>
      <w:u w:val="single"/>
      <w:lang w:val="en-US" w:eastAsia="en-US" w:bidi="ar-SA"/>
    </w:rPr>
  </w:style>
  <w:style w:type="character" w:customStyle="1" w:styleId="Style9ptUnderline3">
    <w:name w:val="Style 9 pt Underline3"/>
    <w:rsid w:val="000A4C61"/>
    <w:rPr>
      <w:sz w:val="20"/>
      <w:u w:val="single"/>
    </w:rPr>
  </w:style>
  <w:style w:type="character" w:customStyle="1" w:styleId="Style9ptUnderline4">
    <w:name w:val="Style 9 pt Underline4"/>
    <w:rsid w:val="000A4C61"/>
    <w:rPr>
      <w:sz w:val="20"/>
      <w:u w:val="single"/>
    </w:rPr>
  </w:style>
  <w:style w:type="character" w:customStyle="1" w:styleId="55">
    <w:name w:val="55"/>
    <w:rsid w:val="000A4C61"/>
    <w:rPr>
      <w:rFonts w:cs="Arial"/>
      <w:bCs/>
      <w:sz w:val="20"/>
      <w:u w:val="single"/>
      <w:lang w:val="en-US" w:eastAsia="en-US" w:bidi="ar-SA"/>
    </w:rPr>
  </w:style>
  <w:style w:type="paragraph" w:customStyle="1" w:styleId="CardBody">
    <w:name w:val="Card Body"/>
    <w:basedOn w:val="Normal"/>
    <w:link w:val="CardBodyChar"/>
    <w:qFormat/>
    <w:rsid w:val="000A4C61"/>
    <w:rPr>
      <w:rFonts w:eastAsia="Calibri"/>
      <w:sz w:val="16"/>
    </w:rPr>
  </w:style>
  <w:style w:type="character" w:customStyle="1" w:styleId="CardBodyChar">
    <w:name w:val="Card Body Char"/>
    <w:link w:val="CardBody"/>
    <w:rsid w:val="000A4C61"/>
    <w:rPr>
      <w:rFonts w:ascii="Calibri" w:eastAsia="Calibri" w:hAnsi="Calibri" w:cs="Calibri"/>
      <w:sz w:val="16"/>
    </w:rPr>
  </w:style>
  <w:style w:type="character" w:customStyle="1" w:styleId="Styleunderline9ptBold">
    <w:name w:val="Style underline + 9 pt Bold"/>
    <w:rsid w:val="000A4C61"/>
    <w:rPr>
      <w:b/>
      <w:bCs/>
      <w:sz w:val="20"/>
      <w:u w:val="single"/>
    </w:rPr>
  </w:style>
  <w:style w:type="character" w:customStyle="1" w:styleId="StyleUnderliningChar9ptBold">
    <w:name w:val="Style Underlining Char + 9 pt Bold"/>
    <w:rsid w:val="000A4C61"/>
    <w:rPr>
      <w:rFonts w:ascii="Times New Roman" w:hAnsi="Times New Roman"/>
      <w:b/>
      <w:bCs/>
      <w:sz w:val="20"/>
      <w:szCs w:val="24"/>
      <w:u w:val="single"/>
      <w:lang w:val="en-US" w:eastAsia="en-US" w:bidi="ar-SA"/>
    </w:rPr>
  </w:style>
  <w:style w:type="character" w:customStyle="1" w:styleId="StyleUnderliningChar9pt">
    <w:name w:val="Style Underlining Char + 9 pt"/>
    <w:rsid w:val="000A4C61"/>
    <w:rPr>
      <w:rFonts w:ascii="Times New Roman" w:hAnsi="Times New Roman"/>
      <w:sz w:val="20"/>
      <w:szCs w:val="24"/>
      <w:u w:val="single"/>
      <w:lang w:val="en-US" w:eastAsia="en-US" w:bidi="ar-SA"/>
    </w:rPr>
  </w:style>
  <w:style w:type="character" w:customStyle="1" w:styleId="34">
    <w:name w:val="34"/>
    <w:rsid w:val="000A4C61"/>
    <w:rPr>
      <w:rFonts w:ascii="Times New Roman" w:hAnsi="Times New Roman" w:cs="Arial"/>
      <w:bCs/>
      <w:sz w:val="20"/>
      <w:u w:val="single"/>
      <w:lang w:val="en-US" w:eastAsia="en-US" w:bidi="ar-SA"/>
    </w:rPr>
  </w:style>
  <w:style w:type="character" w:customStyle="1" w:styleId="45">
    <w:name w:val="45"/>
    <w:rsid w:val="000A4C61"/>
    <w:rPr>
      <w:rFonts w:ascii="Times New Roman" w:hAnsi="Times New Roman" w:cs="Arial"/>
      <w:b/>
      <w:bCs/>
      <w:sz w:val="20"/>
      <w:u w:val="single"/>
      <w:lang w:val="en-US" w:eastAsia="en-US" w:bidi="ar-SA"/>
    </w:rPr>
  </w:style>
  <w:style w:type="character" w:customStyle="1" w:styleId="Style9ptUnderline5">
    <w:name w:val="Style 9 pt Underline5"/>
    <w:rsid w:val="000A4C61"/>
    <w:rPr>
      <w:rFonts w:ascii="Times New Roman" w:hAnsi="Times New Roman"/>
      <w:sz w:val="20"/>
      <w:u w:val="single"/>
    </w:rPr>
  </w:style>
  <w:style w:type="character" w:customStyle="1" w:styleId="Style9ptBoldUnderline2">
    <w:name w:val="Style 9 pt Bold Underline2"/>
    <w:rsid w:val="000A4C61"/>
    <w:rPr>
      <w:rFonts w:ascii="Times New Roman" w:hAnsi="Times New Roman"/>
      <w:b/>
      <w:bCs/>
      <w:sz w:val="20"/>
      <w:u w:val="single"/>
    </w:rPr>
  </w:style>
  <w:style w:type="character" w:customStyle="1" w:styleId="StyleBoldItalicUnderlineBorderSinglesolidlineAuto">
    <w:name w:val="Style Bold Italic Underline Border: : (Single solid line Auto ..."/>
    <w:rsid w:val="000A4C61"/>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0A4C61"/>
    <w:rPr>
      <w:lang w:eastAsia="zh-CN"/>
    </w:rPr>
  </w:style>
  <w:style w:type="character" w:customStyle="1" w:styleId="StyleStyle49pt1Char">
    <w:name w:val="Style Style4 + 9 pt1 Char"/>
    <w:basedOn w:val="Style4Char"/>
    <w:link w:val="StyleStyle49pt1"/>
    <w:rsid w:val="000A4C61"/>
    <w:rPr>
      <w:rFonts w:ascii="Calibri" w:eastAsia="Times New Roman" w:hAnsi="Calibri" w:cs="Calibri"/>
      <w:sz w:val="22"/>
      <w:u w:val="single"/>
      <w:lang w:eastAsia="zh-CN"/>
    </w:rPr>
  </w:style>
  <w:style w:type="paragraph" w:customStyle="1" w:styleId="StyleStyle49ptBold1">
    <w:name w:val="Style Style4 + 9 pt Bold1"/>
    <w:basedOn w:val="Style4"/>
    <w:link w:val="StyleStyle49ptBold1Char"/>
    <w:rsid w:val="000A4C61"/>
    <w:rPr>
      <w:rFonts w:eastAsiaTheme="minorHAnsi"/>
      <w:b/>
      <w:bCs/>
    </w:rPr>
  </w:style>
  <w:style w:type="character" w:customStyle="1" w:styleId="StyleStyle49ptBold1Char">
    <w:name w:val="Style Style4 + 9 pt Bold1 Char"/>
    <w:link w:val="StyleStyle49ptBold1"/>
    <w:rsid w:val="000A4C61"/>
    <w:rPr>
      <w:rFonts w:ascii="Calibri" w:eastAsiaTheme="minorHAnsi" w:hAnsi="Calibri" w:cs="Calibri"/>
      <w:b/>
      <w:bCs/>
      <w:sz w:val="22"/>
      <w:u w:val="single"/>
    </w:rPr>
  </w:style>
  <w:style w:type="paragraph" w:customStyle="1" w:styleId="StyleStyle49pt2">
    <w:name w:val="Style Style4 + 9 pt2"/>
    <w:basedOn w:val="Style4"/>
    <w:link w:val="StyleStyle49pt2Char"/>
    <w:rsid w:val="000A4C61"/>
    <w:rPr>
      <w:lang w:eastAsia="zh-CN"/>
    </w:rPr>
  </w:style>
  <w:style w:type="character" w:customStyle="1" w:styleId="StyleStyle49pt2Char">
    <w:name w:val="Style Style4 + 9 pt2 Char"/>
    <w:basedOn w:val="Style4Char"/>
    <w:link w:val="StyleStyle49pt2"/>
    <w:rsid w:val="000A4C61"/>
    <w:rPr>
      <w:rFonts w:ascii="Calibri" w:eastAsia="Times New Roman" w:hAnsi="Calibri" w:cs="Calibri"/>
      <w:sz w:val="22"/>
      <w:u w:val="single"/>
      <w:lang w:eastAsia="zh-CN"/>
    </w:rPr>
  </w:style>
  <w:style w:type="paragraph" w:customStyle="1" w:styleId="StyleStyle49ptBold2">
    <w:name w:val="Style Style4 + 9 pt Bold2"/>
    <w:basedOn w:val="Style4"/>
    <w:link w:val="StyleStyle49ptBold2Char"/>
    <w:rsid w:val="000A4C61"/>
    <w:rPr>
      <w:rFonts w:eastAsiaTheme="minorHAnsi"/>
      <w:b/>
      <w:bCs/>
    </w:rPr>
  </w:style>
  <w:style w:type="character" w:customStyle="1" w:styleId="StyleStyle49ptBold2Char">
    <w:name w:val="Style Style4 + 9 pt Bold2 Char"/>
    <w:link w:val="StyleStyle49ptBold2"/>
    <w:rsid w:val="000A4C61"/>
    <w:rPr>
      <w:rFonts w:ascii="Calibri" w:eastAsiaTheme="minorHAnsi" w:hAnsi="Calibri" w:cs="Calibri"/>
      <w:b/>
      <w:bCs/>
      <w:sz w:val="22"/>
      <w:u w:val="single"/>
    </w:rPr>
  </w:style>
  <w:style w:type="character" w:customStyle="1" w:styleId="23">
    <w:name w:val="23"/>
    <w:rsid w:val="000A4C61"/>
    <w:rPr>
      <w:rFonts w:ascii="Times New Roman" w:hAnsi="Times New Roman" w:cs="Arial"/>
      <w:bCs/>
      <w:sz w:val="20"/>
      <w:u w:val="single"/>
      <w:lang w:val="en-US" w:eastAsia="en-US" w:bidi="ar-SA"/>
    </w:rPr>
  </w:style>
  <w:style w:type="character" w:customStyle="1" w:styleId="33">
    <w:name w:val="33"/>
    <w:rsid w:val="000A4C61"/>
    <w:rPr>
      <w:rFonts w:ascii="Times New Roman" w:hAnsi="Times New Roman" w:cs="Arial"/>
      <w:b/>
      <w:bCs/>
      <w:sz w:val="20"/>
      <w:u w:val="single"/>
      <w:lang w:val="en-US" w:eastAsia="en-US" w:bidi="ar-SA"/>
    </w:rPr>
  </w:style>
  <w:style w:type="character" w:customStyle="1" w:styleId="StyleArialNarrow9pt">
    <w:name w:val="Style Arial Narrow 9 pt"/>
    <w:rsid w:val="000A4C61"/>
    <w:rPr>
      <w:rFonts w:ascii="Times New Roman" w:hAnsi="Times New Roman"/>
      <w:sz w:val="20"/>
    </w:rPr>
  </w:style>
  <w:style w:type="paragraph" w:customStyle="1" w:styleId="CiteBody">
    <w:name w:val="Cite Body"/>
    <w:basedOn w:val="Normal"/>
    <w:link w:val="CiteBodyChar"/>
    <w:qFormat/>
    <w:rsid w:val="000A4C61"/>
    <w:rPr>
      <w:rFonts w:eastAsia="Calibri"/>
      <w:szCs w:val="16"/>
    </w:rPr>
  </w:style>
  <w:style w:type="paragraph" w:customStyle="1" w:styleId="CiteBold">
    <w:name w:val="Cite Bold"/>
    <w:basedOn w:val="CiteBody"/>
    <w:link w:val="CiteBoldChar"/>
    <w:qFormat/>
    <w:rsid w:val="000A4C61"/>
    <w:rPr>
      <w:b/>
    </w:rPr>
  </w:style>
  <w:style w:type="character" w:customStyle="1" w:styleId="CiteBodyChar">
    <w:name w:val="Cite Body Char"/>
    <w:link w:val="CiteBody"/>
    <w:rsid w:val="000A4C61"/>
    <w:rPr>
      <w:rFonts w:ascii="Calibri" w:eastAsia="Calibri" w:hAnsi="Calibri" w:cs="Calibri"/>
      <w:sz w:val="22"/>
      <w:szCs w:val="16"/>
    </w:rPr>
  </w:style>
  <w:style w:type="character" w:customStyle="1" w:styleId="CiteBoldChar">
    <w:name w:val="Cite Bold Char"/>
    <w:link w:val="CiteBold"/>
    <w:rsid w:val="000A4C61"/>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0A4C61"/>
    <w:rPr>
      <w:sz w:val="20"/>
      <w:u w:val="single"/>
    </w:rPr>
  </w:style>
  <w:style w:type="character" w:customStyle="1" w:styleId="StyleCardBody11ptUnderlineChar">
    <w:name w:val="Style Card Body + 11 pt Underline Char"/>
    <w:link w:val="StyleCardBody11ptUnderline"/>
    <w:rsid w:val="000A4C61"/>
    <w:rPr>
      <w:rFonts w:ascii="Calibri" w:eastAsia="Calibri" w:hAnsi="Calibri" w:cs="Calibri"/>
      <w:sz w:val="20"/>
      <w:u w:val="single"/>
    </w:rPr>
  </w:style>
  <w:style w:type="paragraph" w:customStyle="1" w:styleId="StyleStyle49pt4">
    <w:name w:val="Style Style4 + 9 pt4"/>
    <w:basedOn w:val="Style4"/>
    <w:link w:val="StyleStyle49pt4Char"/>
    <w:rsid w:val="000A4C61"/>
    <w:rPr>
      <w:lang w:eastAsia="zh-CN"/>
    </w:rPr>
  </w:style>
  <w:style w:type="character" w:customStyle="1" w:styleId="StyleStyle49pt4Char">
    <w:name w:val="Style Style4 + 9 pt4 Char"/>
    <w:basedOn w:val="Style4Char"/>
    <w:link w:val="StyleStyle49pt4"/>
    <w:rsid w:val="000A4C61"/>
    <w:rPr>
      <w:rFonts w:ascii="Calibri" w:eastAsia="Times New Roman" w:hAnsi="Calibri" w:cs="Calibri"/>
      <w:sz w:val="22"/>
      <w:u w:val="single"/>
      <w:lang w:eastAsia="zh-CN"/>
    </w:rPr>
  </w:style>
  <w:style w:type="paragraph" w:customStyle="1" w:styleId="StyleStyle49ptBold4">
    <w:name w:val="Style Style4 + 9 pt Bold4"/>
    <w:basedOn w:val="Style4"/>
    <w:link w:val="StyleStyle49ptBold4Char"/>
    <w:rsid w:val="000A4C61"/>
    <w:rPr>
      <w:rFonts w:eastAsiaTheme="minorHAnsi"/>
      <w:b/>
      <w:bCs/>
    </w:rPr>
  </w:style>
  <w:style w:type="character" w:customStyle="1" w:styleId="StyleStyle49ptBold4Char">
    <w:name w:val="Style Style4 + 9 pt Bold4 Char"/>
    <w:link w:val="StyleStyle49ptBold4"/>
    <w:rsid w:val="000A4C61"/>
    <w:rPr>
      <w:rFonts w:ascii="Calibri" w:eastAsiaTheme="minorHAnsi" w:hAnsi="Calibri" w:cs="Calibri"/>
      <w:b/>
      <w:bCs/>
      <w:sz w:val="22"/>
      <w:u w:val="single"/>
    </w:rPr>
  </w:style>
  <w:style w:type="character" w:customStyle="1" w:styleId="StyleUnderlineCharChar9pt2">
    <w:name w:val="Style Underline Char Char + 9 pt2"/>
    <w:basedOn w:val="DefaultParagraphFont"/>
    <w:rsid w:val="000A4C61"/>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0A4C61"/>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0A4C61"/>
    <w:rPr>
      <w:b/>
      <w:bCs/>
      <w:sz w:val="20"/>
      <w:u w:val="single"/>
      <w:bdr w:val="single" w:sz="4" w:space="0" w:color="auto"/>
    </w:rPr>
  </w:style>
  <w:style w:type="character" w:customStyle="1" w:styleId="Style9ptUnderline7">
    <w:name w:val="Style 9 pt Underline7"/>
    <w:rsid w:val="000A4C61"/>
    <w:rPr>
      <w:sz w:val="20"/>
      <w:u w:val="single"/>
    </w:rPr>
  </w:style>
  <w:style w:type="character" w:customStyle="1" w:styleId="Style9ptBoldUnderline3">
    <w:name w:val="Style 9 pt Bold Underline3"/>
    <w:rsid w:val="000A4C61"/>
    <w:rPr>
      <w:b/>
      <w:bCs/>
      <w:sz w:val="20"/>
      <w:u w:val="single"/>
    </w:rPr>
  </w:style>
  <w:style w:type="character" w:customStyle="1" w:styleId="Style9ptUnderline8">
    <w:name w:val="Style 9 pt Underline8"/>
    <w:rsid w:val="000A4C61"/>
    <w:rPr>
      <w:sz w:val="20"/>
      <w:u w:val="single"/>
    </w:rPr>
  </w:style>
  <w:style w:type="paragraph" w:customStyle="1" w:styleId="StyleStyle49pt5">
    <w:name w:val="Style Style4 + 9 pt5"/>
    <w:basedOn w:val="Style4"/>
    <w:link w:val="StyleStyle49pt5Char"/>
    <w:rsid w:val="000A4C61"/>
    <w:rPr>
      <w:lang w:eastAsia="zh-CN"/>
    </w:rPr>
  </w:style>
  <w:style w:type="character" w:customStyle="1" w:styleId="StyleStyle49pt5Char">
    <w:name w:val="Style Style4 + 9 pt5 Char"/>
    <w:basedOn w:val="Style4Char"/>
    <w:link w:val="StyleStyle49pt5"/>
    <w:rsid w:val="000A4C61"/>
    <w:rPr>
      <w:rFonts w:ascii="Calibri" w:eastAsia="Times New Roman" w:hAnsi="Calibri" w:cs="Calibri"/>
      <w:sz w:val="22"/>
      <w:u w:val="single"/>
      <w:lang w:eastAsia="zh-CN"/>
    </w:rPr>
  </w:style>
  <w:style w:type="character" w:customStyle="1" w:styleId="66">
    <w:name w:val="66"/>
    <w:rsid w:val="000A4C61"/>
    <w:rPr>
      <w:rFonts w:cs="Arial"/>
      <w:bCs/>
      <w:sz w:val="20"/>
      <w:u w:val="single"/>
      <w:lang w:val="en-US" w:eastAsia="en-US" w:bidi="ar-SA"/>
    </w:rPr>
  </w:style>
  <w:style w:type="character" w:customStyle="1" w:styleId="Style9ptUnderline9">
    <w:name w:val="Style 9 pt Underline9"/>
    <w:rsid w:val="000A4C61"/>
    <w:rPr>
      <w:sz w:val="20"/>
      <w:u w:val="single"/>
    </w:rPr>
  </w:style>
  <w:style w:type="paragraph" w:customStyle="1" w:styleId="StyleStyle49ptBold5">
    <w:name w:val="Style Style4 + 9 pt Bold5"/>
    <w:basedOn w:val="Style4"/>
    <w:link w:val="StyleStyle49ptBold5Char"/>
    <w:rsid w:val="000A4C61"/>
    <w:rPr>
      <w:rFonts w:eastAsiaTheme="minorHAnsi"/>
      <w:b/>
      <w:bCs/>
    </w:rPr>
  </w:style>
  <w:style w:type="character" w:customStyle="1" w:styleId="StyleStyle49ptBold5Char">
    <w:name w:val="Style Style4 + 9 pt Bold5 Char"/>
    <w:link w:val="StyleStyle49ptBold5"/>
    <w:rsid w:val="000A4C61"/>
    <w:rPr>
      <w:rFonts w:ascii="Calibri" w:eastAsiaTheme="minorHAnsi" w:hAnsi="Calibri" w:cs="Calibri"/>
      <w:b/>
      <w:bCs/>
      <w:sz w:val="22"/>
      <w:u w:val="single"/>
    </w:rPr>
  </w:style>
  <w:style w:type="character" w:customStyle="1" w:styleId="Style9ptBoldUnderline4">
    <w:name w:val="Style 9 pt Bold Underline4"/>
    <w:rsid w:val="000A4C61"/>
    <w:rPr>
      <w:b/>
      <w:bCs/>
      <w:sz w:val="20"/>
      <w:u w:val="single"/>
    </w:rPr>
  </w:style>
  <w:style w:type="paragraph" w:customStyle="1" w:styleId="StyleStyle49pt7">
    <w:name w:val="Style Style4 + 9 pt7"/>
    <w:basedOn w:val="Style4"/>
    <w:link w:val="StyleStyle49pt7Char"/>
    <w:rsid w:val="000A4C61"/>
    <w:rPr>
      <w:lang w:eastAsia="zh-CN"/>
    </w:rPr>
  </w:style>
  <w:style w:type="character" w:customStyle="1" w:styleId="StyleStyle49pt7Char">
    <w:name w:val="Style Style4 + 9 pt7 Char"/>
    <w:basedOn w:val="Style4Char"/>
    <w:link w:val="StyleStyle49pt7"/>
    <w:rsid w:val="000A4C61"/>
    <w:rPr>
      <w:rFonts w:ascii="Calibri" w:eastAsia="Times New Roman" w:hAnsi="Calibri" w:cs="Calibri"/>
      <w:sz w:val="22"/>
      <w:u w:val="single"/>
      <w:lang w:eastAsia="zh-CN"/>
    </w:rPr>
  </w:style>
  <w:style w:type="character" w:customStyle="1" w:styleId="titleblue14">
    <w:name w:val="titleblue14"/>
    <w:basedOn w:val="DefaultParagraphFont"/>
    <w:rsid w:val="000A4C61"/>
  </w:style>
  <w:style w:type="paragraph" w:customStyle="1" w:styleId="FONT7">
    <w:name w:val="FONT 7"/>
    <w:qFormat/>
    <w:rsid w:val="000A4C61"/>
    <w:rPr>
      <w:rFonts w:ascii="Times New Roman" w:eastAsia="SimSun" w:hAnsi="Times New Roman" w:cs="Arial"/>
      <w:bCs/>
      <w:iCs/>
      <w:sz w:val="14"/>
      <w:szCs w:val="28"/>
    </w:rPr>
  </w:style>
  <w:style w:type="paragraph" w:customStyle="1" w:styleId="StyleStyle49pt8">
    <w:name w:val="Style Style4 + 9 pt8"/>
    <w:basedOn w:val="Style4"/>
    <w:rsid w:val="000A4C61"/>
    <w:rPr>
      <w:rFonts w:eastAsiaTheme="minorHAnsi"/>
    </w:rPr>
  </w:style>
  <w:style w:type="paragraph" w:customStyle="1" w:styleId="StyleHeading2Underline">
    <w:name w:val="Style Heading 2 + Underline"/>
    <w:basedOn w:val="Heading2"/>
    <w:link w:val="StyleHeading2UnderlineChar"/>
    <w:rsid w:val="000A4C61"/>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0A4C61"/>
    <w:rPr>
      <w:rFonts w:ascii="Calibri" w:eastAsia="Times New Roman" w:hAnsi="Calibri" w:cs="Times New Roman"/>
      <w:b/>
      <w:caps/>
      <w:szCs w:val="44"/>
      <w:u w:val="single"/>
    </w:rPr>
  </w:style>
  <w:style w:type="paragraph" w:customStyle="1" w:styleId="StyleCardText11ptBoldUnderline">
    <w:name w:val="Style Card Text + 11 pt Bold Underline"/>
    <w:link w:val="StyleCardText11ptBoldUnderlineChar"/>
    <w:rsid w:val="000A4C61"/>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0A4C61"/>
    <w:rPr>
      <w:rFonts w:eastAsia="Calibri"/>
      <w:b/>
      <w:bCs/>
      <w:sz w:val="22"/>
      <w:u w:val="single"/>
    </w:rPr>
  </w:style>
  <w:style w:type="paragraph" w:customStyle="1" w:styleId="StyleStyle49ptBold6">
    <w:name w:val="Style Style4 + 9 pt Bold6"/>
    <w:basedOn w:val="Style4"/>
    <w:link w:val="StyleStyle49ptBold6Char"/>
    <w:rsid w:val="000A4C61"/>
    <w:rPr>
      <w:rFonts w:eastAsiaTheme="minorHAnsi"/>
      <w:b/>
      <w:bCs/>
    </w:rPr>
  </w:style>
  <w:style w:type="character" w:customStyle="1" w:styleId="StyleStyle49ptBold6Char">
    <w:name w:val="Style Style4 + 9 pt Bold6 Char"/>
    <w:link w:val="StyleStyle49ptBold6"/>
    <w:rsid w:val="000A4C61"/>
    <w:rPr>
      <w:rFonts w:ascii="Calibri" w:eastAsiaTheme="minorHAnsi" w:hAnsi="Calibri" w:cs="Calibri"/>
      <w:b/>
      <w:bCs/>
      <w:sz w:val="22"/>
      <w:u w:val="single"/>
    </w:rPr>
  </w:style>
  <w:style w:type="paragraph" w:customStyle="1" w:styleId="StyleCircled11pt">
    <w:name w:val="Style Circled + 11 pt"/>
    <w:basedOn w:val="Circled"/>
    <w:link w:val="StyleCircled11ptChar"/>
    <w:rsid w:val="000A4C61"/>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0A4C61"/>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0A4C61"/>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0A4C61"/>
    <w:rPr>
      <w:rFonts w:eastAsia="Calibri"/>
      <w:b/>
      <w:bCs/>
      <w:sz w:val="22"/>
      <w:u w:val="single"/>
      <w:bdr w:val="single" w:sz="4" w:space="0" w:color="auto"/>
    </w:rPr>
  </w:style>
  <w:style w:type="character" w:customStyle="1" w:styleId="StyleUnderlineCharChar9pt3">
    <w:name w:val="Style Underline Char Char + 9 pt3"/>
    <w:basedOn w:val="DefaultParagraphFont"/>
    <w:rsid w:val="000A4C61"/>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0A4C61"/>
    <w:rPr>
      <w:sz w:val="20"/>
      <w:u w:val="single"/>
    </w:rPr>
  </w:style>
  <w:style w:type="character" w:customStyle="1" w:styleId="BoldandUnderlineChar2CharCharChar">
    <w:name w:val="Bold and Underline Char2 Char Char Char"/>
    <w:rsid w:val="000A4C61"/>
    <w:rPr>
      <w:b/>
      <w:szCs w:val="24"/>
      <w:u w:val="single"/>
      <w:lang w:val="en-US" w:eastAsia="en-US" w:bidi="ar-SA"/>
    </w:rPr>
  </w:style>
  <w:style w:type="paragraph" w:customStyle="1" w:styleId="textboldChar">
    <w:name w:val="text bold Char"/>
    <w:basedOn w:val="Normal"/>
    <w:link w:val="textboldCharChar"/>
    <w:rsid w:val="000A4C61"/>
    <w:pPr>
      <w:ind w:left="720"/>
    </w:pPr>
    <w:rPr>
      <w:rFonts w:eastAsia="Calibri"/>
      <w:b/>
      <w:u w:val="thick"/>
    </w:rPr>
  </w:style>
  <w:style w:type="character" w:customStyle="1" w:styleId="textboldCharChar">
    <w:name w:val="text bold Char Char"/>
    <w:link w:val="textboldChar"/>
    <w:rsid w:val="000A4C61"/>
    <w:rPr>
      <w:rFonts w:ascii="Calibri" w:eastAsia="Calibri" w:hAnsi="Calibri" w:cs="Calibri"/>
      <w:b/>
      <w:sz w:val="22"/>
      <w:u w:val="thick"/>
    </w:rPr>
  </w:style>
  <w:style w:type="character" w:customStyle="1" w:styleId="snapnoshots">
    <w:name w:val="snap_noshots"/>
    <w:basedOn w:val="DefaultParagraphFont"/>
    <w:rsid w:val="000A4C61"/>
  </w:style>
  <w:style w:type="character" w:customStyle="1" w:styleId="cnbcsbhdcomp">
    <w:name w:val="cnbc_sbhd_comp"/>
    <w:rsid w:val="000A4C61"/>
  </w:style>
  <w:style w:type="character" w:customStyle="1" w:styleId="blox-headline">
    <w:name w:val="blox-headline"/>
    <w:rsid w:val="000A4C61"/>
  </w:style>
  <w:style w:type="character" w:customStyle="1" w:styleId="Heading2CharCharCharCharCharChar1CharChar">
    <w:name w:val="Heading 2 Char Char Char Char Char Char1 Char Char"/>
    <w:basedOn w:val="DefaultParagraphFont"/>
    <w:uiPriority w:val="99"/>
    <w:rsid w:val="000A4C61"/>
    <w:rPr>
      <w:rFonts w:cs="Arial"/>
      <w:b/>
      <w:bCs/>
      <w:iCs/>
      <w:sz w:val="28"/>
      <w:lang w:val="en-US" w:eastAsia="en-US"/>
    </w:rPr>
  </w:style>
  <w:style w:type="character" w:customStyle="1" w:styleId="postsubtitle">
    <w:name w:val="post_subtitle"/>
    <w:basedOn w:val="DefaultParagraphFont"/>
    <w:rsid w:val="000A4C61"/>
  </w:style>
  <w:style w:type="character" w:customStyle="1" w:styleId="NoterefInText">
    <w:name w:val="_NoterefInText"/>
    <w:uiPriority w:val="99"/>
    <w:rsid w:val="000A4C61"/>
    <w:rPr>
      <w:rFonts w:cs="New Baskerville"/>
      <w:color w:val="000000"/>
    </w:rPr>
  </w:style>
  <w:style w:type="character" w:customStyle="1" w:styleId="postauthor">
    <w:name w:val="postauthor"/>
    <w:basedOn w:val="DefaultParagraphFont"/>
    <w:rsid w:val="000A4C61"/>
  </w:style>
  <w:style w:type="paragraph" w:customStyle="1" w:styleId="notes-source-hasnotes">
    <w:name w:val="notes-source-hasnotes"/>
    <w:basedOn w:val="Normal"/>
    <w:qFormat/>
    <w:rsid w:val="000A4C61"/>
    <w:pPr>
      <w:spacing w:before="100" w:beforeAutospacing="1" w:after="100" w:afterAutospacing="1"/>
    </w:pPr>
    <w:rPr>
      <w:rFonts w:ascii="Times" w:hAnsi="Times"/>
      <w:szCs w:val="20"/>
    </w:rPr>
  </w:style>
  <w:style w:type="character" w:customStyle="1" w:styleId="span">
    <w:name w:val="span"/>
    <w:basedOn w:val="DefaultParagraphFont"/>
    <w:rsid w:val="000A4C61"/>
  </w:style>
  <w:style w:type="character" w:customStyle="1" w:styleId="thirdparty-logo">
    <w:name w:val="thirdparty-logo"/>
    <w:basedOn w:val="DefaultParagraphFont"/>
    <w:rsid w:val="000A4C61"/>
  </w:style>
  <w:style w:type="paragraph" w:customStyle="1" w:styleId="articlemeta">
    <w:name w:val="articlemeta"/>
    <w:basedOn w:val="Normal"/>
    <w:qFormat/>
    <w:rsid w:val="000A4C61"/>
    <w:pPr>
      <w:spacing w:before="100" w:beforeAutospacing="1" w:after="100" w:afterAutospacing="1"/>
    </w:pPr>
    <w:rPr>
      <w:rFonts w:ascii="Times" w:hAnsi="Times"/>
      <w:szCs w:val="20"/>
    </w:rPr>
  </w:style>
  <w:style w:type="character" w:customStyle="1" w:styleId="vcard">
    <w:name w:val="vcard"/>
    <w:basedOn w:val="DefaultParagraphFont"/>
    <w:rsid w:val="000A4C61"/>
  </w:style>
  <w:style w:type="character" w:customStyle="1" w:styleId="print-footnote">
    <w:name w:val="print-footnote"/>
    <w:basedOn w:val="DefaultParagraphFont"/>
    <w:rsid w:val="000A4C61"/>
  </w:style>
  <w:style w:type="character" w:customStyle="1" w:styleId="datestring">
    <w:name w:val="datestring"/>
    <w:basedOn w:val="DefaultParagraphFont"/>
    <w:rsid w:val="000A4C61"/>
  </w:style>
  <w:style w:type="paragraph" w:customStyle="1" w:styleId="left">
    <w:name w:val="left"/>
    <w:basedOn w:val="Normal"/>
    <w:qFormat/>
    <w:rsid w:val="000A4C61"/>
    <w:pPr>
      <w:spacing w:before="100" w:beforeAutospacing="1" w:after="100" w:afterAutospacing="1"/>
    </w:pPr>
    <w:rPr>
      <w:rFonts w:ascii="Times" w:hAnsi="Times"/>
      <w:szCs w:val="20"/>
    </w:rPr>
  </w:style>
  <w:style w:type="paragraph" w:customStyle="1" w:styleId="right">
    <w:name w:val="right"/>
    <w:basedOn w:val="Normal"/>
    <w:qFormat/>
    <w:rsid w:val="000A4C61"/>
    <w:pPr>
      <w:spacing w:before="100" w:beforeAutospacing="1" w:after="100" w:afterAutospacing="1"/>
    </w:pPr>
    <w:rPr>
      <w:rFonts w:ascii="Times" w:hAnsi="Times"/>
      <w:szCs w:val="20"/>
    </w:rPr>
  </w:style>
  <w:style w:type="character" w:customStyle="1" w:styleId="gptad">
    <w:name w:val="gptad"/>
    <w:basedOn w:val="DefaultParagraphFont"/>
    <w:rsid w:val="000A4C61"/>
  </w:style>
  <w:style w:type="paragraph" w:customStyle="1" w:styleId="creditpostedmodified">
    <w:name w:val="credit_posted_modified"/>
    <w:basedOn w:val="Normal"/>
    <w:qFormat/>
    <w:rsid w:val="000A4C61"/>
    <w:pPr>
      <w:spacing w:before="100" w:beforeAutospacing="1" w:after="100" w:afterAutospacing="1"/>
    </w:pPr>
    <w:rPr>
      <w:rFonts w:ascii="Times" w:hAnsi="Times"/>
      <w:szCs w:val="20"/>
    </w:rPr>
  </w:style>
  <w:style w:type="character" w:customStyle="1" w:styleId="creditline">
    <w:name w:val="creditline"/>
    <w:basedOn w:val="DefaultParagraphFont"/>
    <w:rsid w:val="000A4C61"/>
  </w:style>
  <w:style w:type="character" w:customStyle="1" w:styleId="grd">
    <w:name w:val="grd"/>
    <w:basedOn w:val="DefaultParagraphFont"/>
    <w:rsid w:val="000A4C61"/>
  </w:style>
  <w:style w:type="paragraph" w:customStyle="1" w:styleId="hs-text-container">
    <w:name w:val="hs-text-container"/>
    <w:basedOn w:val="Normal"/>
    <w:qFormat/>
    <w:rsid w:val="000A4C61"/>
    <w:pPr>
      <w:spacing w:before="100" w:beforeAutospacing="1" w:after="100" w:afterAutospacing="1"/>
    </w:pPr>
    <w:rPr>
      <w:rFonts w:ascii="Times" w:hAnsi="Times"/>
      <w:szCs w:val="20"/>
    </w:rPr>
  </w:style>
  <w:style w:type="character" w:customStyle="1" w:styleId="changed">
    <w:name w:val="changed"/>
    <w:basedOn w:val="DefaultParagraphFont"/>
    <w:rsid w:val="000A4C61"/>
  </w:style>
  <w:style w:type="character" w:customStyle="1" w:styleId="article-author-name">
    <w:name w:val="article-author-name"/>
    <w:basedOn w:val="DefaultParagraphFont"/>
    <w:rsid w:val="000A4C61"/>
  </w:style>
  <w:style w:type="character" w:customStyle="1" w:styleId="bioexcerpt">
    <w:name w:val="bio_excerpt"/>
    <w:basedOn w:val="DefaultParagraphFont"/>
    <w:rsid w:val="000A4C61"/>
  </w:style>
  <w:style w:type="character" w:customStyle="1" w:styleId="commentcount">
    <w:name w:val="comment_count"/>
    <w:basedOn w:val="DefaultParagraphFont"/>
    <w:rsid w:val="000A4C61"/>
  </w:style>
  <w:style w:type="character" w:customStyle="1" w:styleId="searchtermshighlighted">
    <w:name w:val="searchtermshighlighted"/>
    <w:basedOn w:val="DefaultParagraphFont"/>
    <w:rsid w:val="000A4C61"/>
  </w:style>
  <w:style w:type="character" w:customStyle="1" w:styleId="contributornametrigger">
    <w:name w:val="contributornametrigger"/>
    <w:basedOn w:val="DefaultParagraphFont"/>
    <w:rsid w:val="000A4C61"/>
  </w:style>
  <w:style w:type="character" w:customStyle="1" w:styleId="bylinepipe">
    <w:name w:val="bylinepipe"/>
    <w:basedOn w:val="DefaultParagraphFont"/>
    <w:rsid w:val="000A4C61"/>
  </w:style>
  <w:style w:type="character" w:customStyle="1" w:styleId="lucenesearchresulturlb">
    <w:name w:val="lucene_search_result_url_b"/>
    <w:basedOn w:val="DefaultParagraphFont"/>
    <w:rsid w:val="000A4C61"/>
  </w:style>
  <w:style w:type="character" w:customStyle="1" w:styleId="faculty-title">
    <w:name w:val="faculty-title"/>
    <w:basedOn w:val="DefaultParagraphFont"/>
    <w:rsid w:val="000A4C61"/>
  </w:style>
  <w:style w:type="character" w:customStyle="1" w:styleId="issue">
    <w:name w:val="issue"/>
    <w:basedOn w:val="DefaultParagraphFont"/>
    <w:rsid w:val="000A4C61"/>
  </w:style>
  <w:style w:type="character" w:customStyle="1" w:styleId="pages">
    <w:name w:val="pages"/>
    <w:basedOn w:val="DefaultParagraphFont"/>
    <w:rsid w:val="000A4C61"/>
  </w:style>
  <w:style w:type="character" w:customStyle="1" w:styleId="person">
    <w:name w:val="person"/>
    <w:basedOn w:val="DefaultParagraphFont"/>
    <w:rsid w:val="000A4C61"/>
  </w:style>
  <w:style w:type="character" w:customStyle="1" w:styleId="corresponding">
    <w:name w:val="corresponding"/>
    <w:basedOn w:val="DefaultParagraphFont"/>
    <w:rsid w:val="000A4C61"/>
  </w:style>
  <w:style w:type="paragraph" w:customStyle="1" w:styleId="entry-meta">
    <w:name w:val="entry-meta"/>
    <w:basedOn w:val="Normal"/>
    <w:qFormat/>
    <w:rsid w:val="000A4C61"/>
    <w:pPr>
      <w:spacing w:before="100" w:beforeAutospacing="1" w:after="100" w:afterAutospacing="1"/>
    </w:pPr>
    <w:rPr>
      <w:rFonts w:ascii="Times" w:hAnsi="Times"/>
      <w:szCs w:val="20"/>
    </w:rPr>
  </w:style>
  <w:style w:type="character" w:customStyle="1" w:styleId="post-time">
    <w:name w:val="post-time"/>
    <w:basedOn w:val="DefaultParagraphFont"/>
    <w:rsid w:val="000A4C61"/>
  </w:style>
  <w:style w:type="character" w:customStyle="1" w:styleId="post-category">
    <w:name w:val="post-category"/>
    <w:basedOn w:val="DefaultParagraphFont"/>
    <w:rsid w:val="000A4C61"/>
  </w:style>
  <w:style w:type="paragraph" w:customStyle="1" w:styleId="articledetails">
    <w:name w:val="articledetails"/>
    <w:basedOn w:val="Normal"/>
    <w:qFormat/>
    <w:rsid w:val="000A4C61"/>
    <w:pPr>
      <w:spacing w:before="100" w:beforeAutospacing="1" w:after="100" w:afterAutospacing="1"/>
    </w:pPr>
    <w:rPr>
      <w:rFonts w:ascii="Times" w:hAnsi="Times"/>
      <w:szCs w:val="20"/>
    </w:rPr>
  </w:style>
  <w:style w:type="character" w:customStyle="1" w:styleId="posted-and-updated">
    <w:name w:val="posted-and-updated"/>
    <w:basedOn w:val="DefaultParagraphFont"/>
    <w:rsid w:val="000A4C61"/>
  </w:style>
  <w:style w:type="paragraph" w:customStyle="1" w:styleId="aff">
    <w:name w:val="aff"/>
    <w:basedOn w:val="Normal"/>
    <w:qFormat/>
    <w:rsid w:val="000A4C61"/>
    <w:pPr>
      <w:spacing w:before="100" w:beforeAutospacing="1" w:after="100" w:afterAutospacing="1"/>
    </w:pPr>
    <w:rPr>
      <w:rFonts w:ascii="Times" w:hAnsi="Times"/>
      <w:szCs w:val="20"/>
    </w:rPr>
  </w:style>
  <w:style w:type="character" w:customStyle="1" w:styleId="entry-author">
    <w:name w:val="entry-author"/>
    <w:basedOn w:val="DefaultParagraphFont"/>
    <w:rsid w:val="000A4C61"/>
  </w:style>
  <w:style w:type="character" w:customStyle="1" w:styleId="entry-author-name">
    <w:name w:val="entry-author-name"/>
    <w:basedOn w:val="DefaultParagraphFont"/>
    <w:rsid w:val="000A4C61"/>
  </w:style>
  <w:style w:type="character" w:customStyle="1" w:styleId="contrib-degrees">
    <w:name w:val="contrib-degrees"/>
    <w:basedOn w:val="DefaultParagraphFont"/>
    <w:rsid w:val="000A4C61"/>
  </w:style>
  <w:style w:type="character" w:customStyle="1" w:styleId="contrib-on-behalf-of">
    <w:name w:val="contrib-on-behalf-of"/>
    <w:basedOn w:val="DefaultParagraphFont"/>
    <w:rsid w:val="000A4C61"/>
  </w:style>
  <w:style w:type="character" w:customStyle="1" w:styleId="pubtime">
    <w:name w:val="pubtime"/>
    <w:basedOn w:val="DefaultParagraphFont"/>
    <w:rsid w:val="000A4C61"/>
  </w:style>
  <w:style w:type="character" w:customStyle="1" w:styleId="fbcommentscount">
    <w:name w:val="fb_comments_count"/>
    <w:basedOn w:val="DefaultParagraphFont"/>
    <w:rsid w:val="000A4C61"/>
  </w:style>
  <w:style w:type="character" w:customStyle="1" w:styleId="stsharethiscustom">
    <w:name w:val="st_sharethis_custom"/>
    <w:basedOn w:val="DefaultParagraphFont"/>
    <w:rsid w:val="000A4C61"/>
  </w:style>
  <w:style w:type="paragraph" w:customStyle="1" w:styleId="permalinkable">
    <w:name w:val="permalinkable"/>
    <w:basedOn w:val="Normal"/>
    <w:qFormat/>
    <w:rsid w:val="000A4C61"/>
    <w:pPr>
      <w:spacing w:before="100" w:beforeAutospacing="1" w:after="100" w:afterAutospacing="1"/>
    </w:pPr>
    <w:rPr>
      <w:rFonts w:ascii="Times" w:hAnsi="Times"/>
      <w:szCs w:val="20"/>
    </w:rPr>
  </w:style>
  <w:style w:type="character" w:customStyle="1" w:styleId="post-date">
    <w:name w:val="post-date"/>
    <w:basedOn w:val="DefaultParagraphFont"/>
    <w:rsid w:val="000A4C61"/>
  </w:style>
  <w:style w:type="character" w:customStyle="1" w:styleId="articleauthor0">
    <w:name w:val="article_author"/>
    <w:basedOn w:val="DefaultParagraphFont"/>
    <w:rsid w:val="000A4C61"/>
  </w:style>
  <w:style w:type="character" w:customStyle="1" w:styleId="articleissue">
    <w:name w:val="article_issue"/>
    <w:basedOn w:val="DefaultParagraphFont"/>
    <w:rsid w:val="000A4C61"/>
  </w:style>
  <w:style w:type="character" w:customStyle="1" w:styleId="a-size-large">
    <w:name w:val="a-size-large"/>
    <w:basedOn w:val="DefaultParagraphFont"/>
    <w:rsid w:val="000A4C61"/>
  </w:style>
  <w:style w:type="character" w:customStyle="1" w:styleId="a-size-medium">
    <w:name w:val="a-size-medium"/>
    <w:basedOn w:val="DefaultParagraphFont"/>
    <w:rsid w:val="000A4C61"/>
  </w:style>
  <w:style w:type="character" w:customStyle="1" w:styleId="contribution">
    <w:name w:val="contribution"/>
    <w:basedOn w:val="DefaultParagraphFont"/>
    <w:rsid w:val="000A4C61"/>
  </w:style>
  <w:style w:type="character" w:customStyle="1" w:styleId="a-color-secondary">
    <w:name w:val="a-color-secondary"/>
    <w:basedOn w:val="DefaultParagraphFont"/>
    <w:rsid w:val="000A4C61"/>
  </w:style>
  <w:style w:type="paragraph" w:customStyle="1" w:styleId="sbyline">
    <w:name w:val="sbyline"/>
    <w:basedOn w:val="Normal"/>
    <w:qFormat/>
    <w:rsid w:val="000A4C61"/>
    <w:pPr>
      <w:spacing w:before="100" w:beforeAutospacing="1" w:after="100" w:afterAutospacing="1"/>
    </w:pPr>
    <w:rPr>
      <w:rFonts w:ascii="Times" w:hAnsi="Times"/>
      <w:szCs w:val="20"/>
    </w:rPr>
  </w:style>
  <w:style w:type="character" w:customStyle="1" w:styleId="ui-author">
    <w:name w:val="ui-author"/>
    <w:basedOn w:val="DefaultParagraphFont"/>
    <w:rsid w:val="000A4C61"/>
  </w:style>
  <w:style w:type="character" w:customStyle="1" w:styleId="ui-staffline">
    <w:name w:val="ui-staffline"/>
    <w:basedOn w:val="DefaultParagraphFont"/>
    <w:rsid w:val="000A4C61"/>
  </w:style>
  <w:style w:type="paragraph" w:customStyle="1" w:styleId="promotion-tag-p">
    <w:name w:val="promotion-tag-p"/>
    <w:basedOn w:val="Normal"/>
    <w:qFormat/>
    <w:rsid w:val="000A4C61"/>
    <w:pPr>
      <w:spacing w:before="100" w:beforeAutospacing="1" w:after="100" w:afterAutospacing="1"/>
    </w:pPr>
    <w:rPr>
      <w:rFonts w:ascii="Times" w:hAnsi="Times"/>
      <w:szCs w:val="20"/>
    </w:rPr>
  </w:style>
  <w:style w:type="character" w:customStyle="1" w:styleId="value">
    <w:name w:val="value"/>
    <w:basedOn w:val="DefaultParagraphFont"/>
    <w:rsid w:val="000A4C61"/>
  </w:style>
  <w:style w:type="character" w:customStyle="1" w:styleId="specialissuelabel">
    <w:name w:val="specialissuelabel"/>
    <w:basedOn w:val="DefaultParagraphFont"/>
    <w:rsid w:val="000A4C61"/>
  </w:style>
  <w:style w:type="character" w:customStyle="1" w:styleId="wp-smiley">
    <w:name w:val="wp-smiley"/>
    <w:basedOn w:val="DefaultParagraphFont"/>
    <w:rsid w:val="000A4C61"/>
  </w:style>
  <w:style w:type="character" w:customStyle="1" w:styleId="artjournal">
    <w:name w:val="art_journal"/>
    <w:basedOn w:val="DefaultParagraphFont"/>
    <w:rsid w:val="000A4C61"/>
  </w:style>
  <w:style w:type="character" w:customStyle="1" w:styleId="artdatevolumeissuepart">
    <w:name w:val="art_datevolumeissuepart"/>
    <w:basedOn w:val="DefaultParagraphFont"/>
    <w:rsid w:val="000A4C61"/>
  </w:style>
  <w:style w:type="character" w:customStyle="1" w:styleId="artpages">
    <w:name w:val="art_pages"/>
    <w:basedOn w:val="DefaultParagraphFont"/>
    <w:rsid w:val="000A4C61"/>
  </w:style>
  <w:style w:type="character" w:customStyle="1" w:styleId="singlehighlightclass">
    <w:name w:val="single_highlight_class"/>
    <w:basedOn w:val="DefaultParagraphFont"/>
    <w:rsid w:val="000A4C61"/>
  </w:style>
  <w:style w:type="character" w:customStyle="1" w:styleId="degree">
    <w:name w:val="degree"/>
    <w:basedOn w:val="DefaultParagraphFont"/>
    <w:rsid w:val="000A4C61"/>
  </w:style>
  <w:style w:type="character" w:customStyle="1" w:styleId="major">
    <w:name w:val="major"/>
    <w:basedOn w:val="DefaultParagraphFont"/>
    <w:rsid w:val="000A4C61"/>
  </w:style>
  <w:style w:type="character" w:customStyle="1" w:styleId="views">
    <w:name w:val="views"/>
    <w:basedOn w:val="DefaultParagraphFont"/>
    <w:rsid w:val="000A4C61"/>
  </w:style>
  <w:style w:type="character" w:customStyle="1" w:styleId="stmainservices">
    <w:name w:val="stmainservices"/>
    <w:basedOn w:val="DefaultParagraphFont"/>
    <w:rsid w:val="000A4C61"/>
  </w:style>
  <w:style w:type="character" w:customStyle="1" w:styleId="stbubblehcount">
    <w:name w:val="stbubble_hcount"/>
    <w:basedOn w:val="DefaultParagraphFont"/>
    <w:rsid w:val="000A4C61"/>
  </w:style>
  <w:style w:type="paragraph" w:customStyle="1" w:styleId="Document">
    <w:name w:val="_Document"/>
    <w:basedOn w:val="Default"/>
    <w:next w:val="Default"/>
    <w:uiPriority w:val="99"/>
    <w:qFormat/>
    <w:rsid w:val="000A4C61"/>
    <w:rPr>
      <w:rFonts w:ascii="New Baskerville" w:eastAsiaTheme="minorEastAsia" w:hAnsi="New Baskerville"/>
      <w:color w:val="auto"/>
    </w:rPr>
  </w:style>
  <w:style w:type="paragraph" w:customStyle="1" w:styleId="SubHead1">
    <w:name w:val="_SubHead1"/>
    <w:basedOn w:val="Default"/>
    <w:next w:val="Default"/>
    <w:uiPriority w:val="99"/>
    <w:qFormat/>
    <w:rsid w:val="000A4C61"/>
    <w:rPr>
      <w:rFonts w:ascii="New Baskerville" w:eastAsiaTheme="minorEastAsia" w:hAnsi="New Baskerville"/>
      <w:color w:val="auto"/>
    </w:rPr>
  </w:style>
  <w:style w:type="paragraph" w:customStyle="1" w:styleId="SubHead2">
    <w:name w:val="_SubHead2"/>
    <w:basedOn w:val="Default"/>
    <w:next w:val="Default"/>
    <w:uiPriority w:val="99"/>
    <w:qFormat/>
    <w:rsid w:val="000A4C61"/>
    <w:rPr>
      <w:rFonts w:ascii="New Baskerville" w:eastAsiaTheme="minorEastAsia" w:hAnsi="New Baskerville"/>
      <w:color w:val="auto"/>
    </w:rPr>
  </w:style>
  <w:style w:type="paragraph" w:customStyle="1" w:styleId="collapsed-hide">
    <w:name w:val="collapsed-hide"/>
    <w:basedOn w:val="Normal"/>
    <w:qFormat/>
    <w:rsid w:val="000A4C61"/>
    <w:pPr>
      <w:spacing w:before="100" w:beforeAutospacing="1" w:after="100" w:afterAutospacing="1"/>
    </w:pPr>
    <w:rPr>
      <w:rFonts w:ascii="Times" w:hAnsi="Times"/>
      <w:szCs w:val="20"/>
    </w:rPr>
  </w:style>
  <w:style w:type="paragraph" w:customStyle="1" w:styleId="odd">
    <w:name w:val="odd"/>
    <w:basedOn w:val="Normal"/>
    <w:qFormat/>
    <w:rsid w:val="000A4C61"/>
    <w:pPr>
      <w:spacing w:before="100" w:beforeAutospacing="1" w:after="100" w:afterAutospacing="1"/>
    </w:pPr>
    <w:rPr>
      <w:rFonts w:ascii="Times" w:hAnsi="Times"/>
      <w:szCs w:val="20"/>
    </w:rPr>
  </w:style>
  <w:style w:type="character" w:customStyle="1" w:styleId="article-author">
    <w:name w:val="article-author"/>
    <w:basedOn w:val="DefaultParagraphFont"/>
    <w:rsid w:val="000A4C61"/>
  </w:style>
  <w:style w:type="character" w:customStyle="1" w:styleId="tolocaltime">
    <w:name w:val="tolocaltime"/>
    <w:basedOn w:val="DefaultParagraphFont"/>
    <w:rsid w:val="000A4C61"/>
  </w:style>
  <w:style w:type="character" w:customStyle="1" w:styleId="pb-byline">
    <w:name w:val="pb-byline"/>
    <w:basedOn w:val="DefaultParagraphFont"/>
    <w:rsid w:val="000A4C61"/>
  </w:style>
  <w:style w:type="character" w:customStyle="1" w:styleId="pb-timestamp">
    <w:name w:val="pb-timestamp"/>
    <w:basedOn w:val="DefaultParagraphFont"/>
    <w:rsid w:val="000A4C61"/>
  </w:style>
  <w:style w:type="character" w:customStyle="1" w:styleId="posted-on">
    <w:name w:val="posted-on"/>
    <w:basedOn w:val="DefaultParagraphFont"/>
    <w:rsid w:val="000A4C61"/>
  </w:style>
  <w:style w:type="character" w:customStyle="1" w:styleId="even">
    <w:name w:val="even"/>
    <w:basedOn w:val="DefaultParagraphFont"/>
    <w:rsid w:val="000A4C61"/>
  </w:style>
  <w:style w:type="character" w:customStyle="1" w:styleId="foreground">
    <w:name w:val="foreground"/>
    <w:basedOn w:val="DefaultParagraphFont"/>
    <w:rsid w:val="000A4C61"/>
  </w:style>
  <w:style w:type="paragraph" w:customStyle="1" w:styleId="volissue">
    <w:name w:val="volissue"/>
    <w:basedOn w:val="Normal"/>
    <w:qFormat/>
    <w:rsid w:val="000A4C61"/>
    <w:pPr>
      <w:spacing w:before="100" w:beforeAutospacing="1" w:after="100" w:afterAutospacing="1"/>
    </w:pPr>
    <w:rPr>
      <w:rFonts w:ascii="Times" w:hAnsi="Times"/>
      <w:szCs w:val="20"/>
    </w:rPr>
  </w:style>
  <w:style w:type="character" w:customStyle="1" w:styleId="cat-date-line4">
    <w:name w:val="cat-date-line4"/>
    <w:basedOn w:val="DefaultParagraphFont"/>
    <w:rsid w:val="000A4C61"/>
  </w:style>
  <w:style w:type="character" w:customStyle="1" w:styleId="articledate">
    <w:name w:val="articledate"/>
    <w:basedOn w:val="DefaultParagraphFont"/>
    <w:rsid w:val="000A4C61"/>
  </w:style>
  <w:style w:type="character" w:customStyle="1" w:styleId="post-byline">
    <w:name w:val="post-byline"/>
    <w:basedOn w:val="DefaultParagraphFont"/>
    <w:rsid w:val="000A4C61"/>
  </w:style>
  <w:style w:type="character" w:customStyle="1" w:styleId="upper">
    <w:name w:val="upper"/>
    <w:basedOn w:val="DefaultParagraphFont"/>
    <w:rsid w:val="000A4C61"/>
  </w:style>
  <w:style w:type="character" w:customStyle="1" w:styleId="metadate">
    <w:name w:val="meta_date"/>
    <w:basedOn w:val="DefaultParagraphFont"/>
    <w:rsid w:val="000A4C61"/>
  </w:style>
  <w:style w:type="character" w:customStyle="1" w:styleId="fa">
    <w:name w:val="fa"/>
    <w:basedOn w:val="DefaultParagraphFont"/>
    <w:rsid w:val="000A4C61"/>
  </w:style>
  <w:style w:type="character" w:customStyle="1" w:styleId="longname">
    <w:name w:val="longname"/>
    <w:basedOn w:val="DefaultParagraphFont"/>
    <w:rsid w:val="000A4C61"/>
  </w:style>
  <w:style w:type="character" w:customStyle="1" w:styleId="echocontainer">
    <w:name w:val="echo_container"/>
    <w:basedOn w:val="DefaultParagraphFont"/>
    <w:rsid w:val="000A4C61"/>
  </w:style>
  <w:style w:type="character" w:customStyle="1" w:styleId="comment-display">
    <w:name w:val="comment-display"/>
    <w:basedOn w:val="DefaultParagraphFont"/>
    <w:rsid w:val="000A4C61"/>
  </w:style>
  <w:style w:type="paragraph" w:customStyle="1" w:styleId="comment-count-label">
    <w:name w:val="comment-count-label"/>
    <w:basedOn w:val="Normal"/>
    <w:rsid w:val="000A4C61"/>
    <w:pPr>
      <w:spacing w:before="100" w:beforeAutospacing="1" w:after="100" w:afterAutospacing="1"/>
    </w:pPr>
    <w:rPr>
      <w:rFonts w:ascii="Times" w:hAnsi="Times"/>
      <w:szCs w:val="20"/>
    </w:rPr>
  </w:style>
  <w:style w:type="character" w:customStyle="1" w:styleId="echo-counter">
    <w:name w:val="echo-counter"/>
    <w:basedOn w:val="DefaultParagraphFont"/>
    <w:rsid w:val="000A4C61"/>
  </w:style>
  <w:style w:type="character" w:customStyle="1" w:styleId="discussion-policy">
    <w:name w:val="discussion-policy"/>
    <w:basedOn w:val="DefaultParagraphFont"/>
    <w:rsid w:val="000A4C61"/>
  </w:style>
  <w:style w:type="character" w:customStyle="1" w:styleId="echo-apps-conversations-streamcaption">
    <w:name w:val="echo-apps-conversations-streamcaption"/>
    <w:basedOn w:val="DefaultParagraphFont"/>
    <w:rsid w:val="000A4C61"/>
  </w:style>
  <w:style w:type="character" w:customStyle="1" w:styleId="echo-streamserver-controls-stream-item-text">
    <w:name w:val="echo-streamserver-controls-stream-item-text"/>
    <w:basedOn w:val="DefaultParagraphFont"/>
    <w:rsid w:val="000A4C61"/>
  </w:style>
  <w:style w:type="character" w:customStyle="1" w:styleId="echo-streamserver-controls-facepile-more">
    <w:name w:val="echo-streamserver-controls-facepile-more"/>
    <w:basedOn w:val="DefaultParagraphFont"/>
    <w:rsid w:val="000A4C61"/>
  </w:style>
  <w:style w:type="character" w:customStyle="1" w:styleId="echo-primaryfont">
    <w:name w:val="echo-primaryfont"/>
    <w:basedOn w:val="DefaultParagraphFont"/>
    <w:rsid w:val="000A4C61"/>
  </w:style>
  <w:style w:type="character" w:customStyle="1" w:styleId="section">
    <w:name w:val="section"/>
    <w:basedOn w:val="DefaultParagraphFont"/>
    <w:rsid w:val="000A4C61"/>
  </w:style>
  <w:style w:type="character" w:customStyle="1" w:styleId="wpsr-txt-headline">
    <w:name w:val="wpsr-txt-headline"/>
    <w:basedOn w:val="DefaultParagraphFont"/>
    <w:rsid w:val="000A4C61"/>
  </w:style>
  <w:style w:type="character" w:customStyle="1" w:styleId="asset-metabar-author">
    <w:name w:val="asset-metabar-author"/>
    <w:basedOn w:val="DefaultParagraphFont"/>
    <w:rsid w:val="000A4C61"/>
  </w:style>
  <w:style w:type="character" w:customStyle="1" w:styleId="asset-metabar-time">
    <w:name w:val="asset-metabar-time"/>
    <w:basedOn w:val="DefaultParagraphFont"/>
    <w:rsid w:val="000A4C61"/>
  </w:style>
  <w:style w:type="character" w:customStyle="1" w:styleId="eza-dateline">
    <w:name w:val="eza-dateline"/>
    <w:basedOn w:val="DefaultParagraphFont"/>
    <w:rsid w:val="000A4C61"/>
  </w:style>
  <w:style w:type="character" w:customStyle="1" w:styleId="eza-authors">
    <w:name w:val="eza-authors"/>
    <w:basedOn w:val="DefaultParagraphFont"/>
    <w:rsid w:val="000A4C61"/>
  </w:style>
  <w:style w:type="character" w:customStyle="1" w:styleId="csmstaff">
    <w:name w:val="csm_staff"/>
    <w:basedOn w:val="DefaultParagraphFont"/>
    <w:rsid w:val="000A4C61"/>
  </w:style>
  <w:style w:type="paragraph" w:customStyle="1" w:styleId="mol-para-with-font">
    <w:name w:val="mol-para-with-font"/>
    <w:basedOn w:val="Normal"/>
    <w:rsid w:val="000A4C61"/>
    <w:pPr>
      <w:spacing w:before="100" w:beforeAutospacing="1" w:after="100" w:afterAutospacing="1"/>
    </w:pPr>
    <w:rPr>
      <w:rFonts w:ascii="Times" w:hAnsi="Times"/>
      <w:szCs w:val="20"/>
    </w:rPr>
  </w:style>
  <w:style w:type="character" w:customStyle="1" w:styleId="article-timestamp">
    <w:name w:val="article-timestamp"/>
    <w:basedOn w:val="DefaultParagraphFont"/>
    <w:rsid w:val="000A4C61"/>
  </w:style>
  <w:style w:type="character" w:customStyle="1" w:styleId="byline-text">
    <w:name w:val="byline-text"/>
    <w:basedOn w:val="DefaultParagraphFont"/>
    <w:rsid w:val="000A4C61"/>
  </w:style>
  <w:style w:type="character" w:customStyle="1" w:styleId="itemauthor">
    <w:name w:val="itemauthor"/>
    <w:basedOn w:val="DefaultParagraphFont"/>
    <w:rsid w:val="000A4C61"/>
  </w:style>
  <w:style w:type="character" w:customStyle="1" w:styleId="itemdatecreated">
    <w:name w:val="itemdatecreated"/>
    <w:basedOn w:val="DefaultParagraphFont"/>
    <w:rsid w:val="000A4C61"/>
  </w:style>
  <w:style w:type="character" w:customStyle="1" w:styleId="slug-metadata-note">
    <w:name w:val="slug-metadata-note"/>
    <w:basedOn w:val="DefaultParagraphFont"/>
    <w:rsid w:val="000A4C61"/>
  </w:style>
  <w:style w:type="character" w:customStyle="1" w:styleId="drop-capped">
    <w:name w:val="drop-capped"/>
    <w:basedOn w:val="DefaultParagraphFont"/>
    <w:rsid w:val="000A4C61"/>
  </w:style>
  <w:style w:type="paragraph" w:customStyle="1" w:styleId="articleopinion-standfirst">
    <w:name w:val="articleopinion-standfirst"/>
    <w:basedOn w:val="Normal"/>
    <w:rsid w:val="000A4C61"/>
    <w:pPr>
      <w:spacing w:before="100" w:beforeAutospacing="1" w:after="100" w:afterAutospacing="1"/>
    </w:pPr>
    <w:rPr>
      <w:rFonts w:ascii="Times" w:hAnsi="Times"/>
      <w:szCs w:val="20"/>
    </w:rPr>
  </w:style>
  <w:style w:type="paragraph" w:customStyle="1" w:styleId="snippet">
    <w:name w:val="snippet"/>
    <w:basedOn w:val="Normal"/>
    <w:rsid w:val="000A4C61"/>
    <w:pPr>
      <w:spacing w:before="100" w:beforeAutospacing="1" w:after="100" w:afterAutospacing="1"/>
    </w:pPr>
    <w:rPr>
      <w:rFonts w:ascii="Times" w:hAnsi="Times"/>
      <w:szCs w:val="20"/>
    </w:rPr>
  </w:style>
  <w:style w:type="character" w:customStyle="1" w:styleId="thetitle">
    <w:name w:val="the_title"/>
    <w:basedOn w:val="DefaultParagraphFont"/>
    <w:rsid w:val="000A4C61"/>
  </w:style>
  <w:style w:type="character" w:customStyle="1" w:styleId="view-count">
    <w:name w:val="view-count"/>
    <w:basedOn w:val="DefaultParagraphFont"/>
    <w:rsid w:val="000A4C61"/>
  </w:style>
  <w:style w:type="character" w:customStyle="1" w:styleId="rupee">
    <w:name w:val="rupee"/>
    <w:basedOn w:val="DefaultParagraphFont"/>
    <w:rsid w:val="000A4C61"/>
  </w:style>
  <w:style w:type="character" w:customStyle="1" w:styleId="grey1">
    <w:name w:val="grey1"/>
    <w:basedOn w:val="DefaultParagraphFont"/>
    <w:rsid w:val="000A4C61"/>
  </w:style>
  <w:style w:type="paragraph" w:customStyle="1" w:styleId="Pa13">
    <w:name w:val="Pa13"/>
    <w:basedOn w:val="Default"/>
    <w:next w:val="Default"/>
    <w:uiPriority w:val="99"/>
    <w:rsid w:val="000A4C61"/>
    <w:pPr>
      <w:spacing w:line="201" w:lineRule="atLeast"/>
    </w:pPr>
    <w:rPr>
      <w:rFonts w:eastAsiaTheme="minorEastAsia"/>
      <w:color w:val="auto"/>
    </w:rPr>
  </w:style>
  <w:style w:type="paragraph" w:customStyle="1" w:styleId="Pa14">
    <w:name w:val="Pa14"/>
    <w:basedOn w:val="Default"/>
    <w:next w:val="Default"/>
    <w:uiPriority w:val="99"/>
    <w:qFormat/>
    <w:rsid w:val="000A4C61"/>
    <w:pPr>
      <w:spacing w:line="241" w:lineRule="atLeast"/>
    </w:pPr>
    <w:rPr>
      <w:rFonts w:eastAsiaTheme="minorEastAsia"/>
      <w:color w:val="auto"/>
    </w:rPr>
  </w:style>
  <w:style w:type="paragraph" w:customStyle="1" w:styleId="Pa9">
    <w:name w:val="Pa9"/>
    <w:basedOn w:val="Default"/>
    <w:next w:val="Default"/>
    <w:uiPriority w:val="99"/>
    <w:rsid w:val="000A4C61"/>
    <w:pPr>
      <w:spacing w:line="241" w:lineRule="atLeast"/>
    </w:pPr>
    <w:rPr>
      <w:rFonts w:ascii="Gill Sans" w:eastAsiaTheme="minorEastAsia" w:hAnsi="Gill Sans"/>
      <w:color w:val="auto"/>
    </w:rPr>
  </w:style>
  <w:style w:type="character" w:customStyle="1" w:styleId="bureau">
    <w:name w:val="bureau"/>
    <w:basedOn w:val="DefaultParagraphFont"/>
    <w:rsid w:val="000A4C61"/>
  </w:style>
  <w:style w:type="character" w:customStyle="1" w:styleId="reporttitle">
    <w:name w:val="report_title"/>
    <w:basedOn w:val="DefaultParagraphFont"/>
    <w:rsid w:val="000A4C61"/>
  </w:style>
  <w:style w:type="character" w:customStyle="1" w:styleId="documenttype-longreleases">
    <w:name w:val="document_type_-_long_releases"/>
    <w:basedOn w:val="DefaultParagraphFont"/>
    <w:rsid w:val="000A4C61"/>
  </w:style>
  <w:style w:type="character" w:customStyle="1" w:styleId="alt-date">
    <w:name w:val="alt-date"/>
    <w:basedOn w:val="DefaultParagraphFont"/>
    <w:rsid w:val="000A4C61"/>
  </w:style>
  <w:style w:type="character" w:customStyle="1" w:styleId="entry-byline">
    <w:name w:val="entry-byline"/>
    <w:basedOn w:val="DefaultParagraphFont"/>
    <w:rsid w:val="000A4C61"/>
  </w:style>
  <w:style w:type="character" w:customStyle="1" w:styleId="taglinecontrib">
    <w:name w:val="tagline_contrib"/>
    <w:basedOn w:val="DefaultParagraphFont"/>
    <w:rsid w:val="000A4C61"/>
  </w:style>
  <w:style w:type="character" w:customStyle="1" w:styleId="articledate0">
    <w:name w:val="article_date"/>
    <w:basedOn w:val="DefaultParagraphFont"/>
    <w:rsid w:val="000A4C61"/>
  </w:style>
  <w:style w:type="paragraph" w:customStyle="1" w:styleId="hg-daily">
    <w:name w:val="hg-daily"/>
    <w:basedOn w:val="Normal"/>
    <w:rsid w:val="000A4C61"/>
    <w:pPr>
      <w:spacing w:before="100" w:beforeAutospacing="1" w:after="100" w:afterAutospacing="1"/>
    </w:pPr>
    <w:rPr>
      <w:rFonts w:ascii="Times" w:hAnsi="Times"/>
      <w:szCs w:val="20"/>
    </w:rPr>
  </w:style>
  <w:style w:type="character" w:customStyle="1" w:styleId="cit">
    <w:name w:val="cit"/>
    <w:basedOn w:val="DefaultParagraphFont"/>
    <w:rsid w:val="000A4C61"/>
  </w:style>
  <w:style w:type="paragraph" w:customStyle="1" w:styleId="buttonheading">
    <w:name w:val="buttonheading"/>
    <w:basedOn w:val="Normal"/>
    <w:rsid w:val="000A4C61"/>
    <w:pPr>
      <w:spacing w:before="100" w:beforeAutospacing="1" w:after="100" w:afterAutospacing="1"/>
    </w:pPr>
    <w:rPr>
      <w:rFonts w:ascii="Times" w:hAnsi="Times"/>
      <w:szCs w:val="20"/>
    </w:rPr>
  </w:style>
  <w:style w:type="character" w:customStyle="1" w:styleId="createdate">
    <w:name w:val="createdate"/>
    <w:basedOn w:val="DefaultParagraphFont"/>
    <w:rsid w:val="000A4C61"/>
  </w:style>
  <w:style w:type="character" w:customStyle="1" w:styleId="text-label">
    <w:name w:val="text-label"/>
    <w:basedOn w:val="DefaultParagraphFont"/>
    <w:rsid w:val="000A4C61"/>
  </w:style>
  <w:style w:type="paragraph" w:customStyle="1" w:styleId="TOC3Char">
    <w:name w:val="TOC 3 Char"/>
    <w:basedOn w:val="Normal"/>
    <w:next w:val="Normal"/>
    <w:rsid w:val="000A4C61"/>
    <w:rPr>
      <w:rFonts w:eastAsia="Times New Roman"/>
      <w:szCs w:val="20"/>
    </w:rPr>
  </w:style>
  <w:style w:type="paragraph" w:customStyle="1" w:styleId="TOC1Char">
    <w:name w:val="TOC 1 Char"/>
    <w:basedOn w:val="Normal"/>
    <w:next w:val="Normal"/>
    <w:rsid w:val="000A4C61"/>
    <w:rPr>
      <w:rFonts w:eastAsia="Times New Roman"/>
      <w:b/>
      <w:szCs w:val="20"/>
    </w:rPr>
  </w:style>
  <w:style w:type="paragraph" w:customStyle="1" w:styleId="ColorfulGrid-Accent11">
    <w:name w:val="Colorful Grid - Accent 11"/>
    <w:basedOn w:val="Normal"/>
    <w:next w:val="Normal"/>
    <w:uiPriority w:val="29"/>
    <w:qFormat/>
    <w:rsid w:val="000A4C61"/>
    <w:pPr>
      <w:jc w:val="both"/>
    </w:pPr>
    <w:rPr>
      <w:rFonts w:eastAsia="Times New Roman"/>
      <w:i/>
      <w:iCs/>
      <w:color w:val="000000"/>
    </w:rPr>
  </w:style>
  <w:style w:type="character" w:customStyle="1" w:styleId="MediumGrid11">
    <w:name w:val="Medium Grid 11"/>
    <w:uiPriority w:val="99"/>
    <w:rsid w:val="000A4C61"/>
    <w:rPr>
      <w:color w:val="808080"/>
    </w:rPr>
  </w:style>
  <w:style w:type="paragraph" w:customStyle="1" w:styleId="PlaceholderText2">
    <w:name w:val="Placeholder Text2"/>
    <w:basedOn w:val="Normal"/>
    <w:uiPriority w:val="99"/>
    <w:rsid w:val="000A4C61"/>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0A4C61"/>
    <w:pPr>
      <w:keepNext/>
      <w:tabs>
        <w:tab w:val="num" w:pos="1440"/>
      </w:tabs>
      <w:ind w:left="1800" w:hanging="360"/>
      <w:outlineLvl w:val="2"/>
    </w:pPr>
    <w:rPr>
      <w:rFonts w:eastAsia="MS Gothic"/>
    </w:rPr>
  </w:style>
  <w:style w:type="paragraph" w:customStyle="1" w:styleId="LightList1">
    <w:name w:val="Light List1"/>
    <w:basedOn w:val="Normal"/>
    <w:rsid w:val="000A4C61"/>
    <w:pPr>
      <w:keepNext/>
      <w:tabs>
        <w:tab w:val="num" w:pos="2160"/>
      </w:tabs>
      <w:ind w:left="2520" w:hanging="360"/>
      <w:outlineLvl w:val="3"/>
    </w:pPr>
    <w:rPr>
      <w:rFonts w:eastAsia="MS Gothic"/>
    </w:rPr>
  </w:style>
  <w:style w:type="paragraph" w:customStyle="1" w:styleId="LightGrid1">
    <w:name w:val="Light Grid1"/>
    <w:basedOn w:val="Normal"/>
    <w:rsid w:val="000A4C61"/>
    <w:pPr>
      <w:keepNext/>
      <w:tabs>
        <w:tab w:val="num" w:pos="2880"/>
      </w:tabs>
      <w:ind w:left="3240" w:hanging="360"/>
      <w:outlineLvl w:val="4"/>
    </w:pPr>
    <w:rPr>
      <w:rFonts w:eastAsia="MS Gothic"/>
    </w:rPr>
  </w:style>
  <w:style w:type="paragraph" w:customStyle="1" w:styleId="MediumShading11">
    <w:name w:val="Medium Shading 11"/>
    <w:basedOn w:val="Normal"/>
    <w:rsid w:val="000A4C61"/>
    <w:pPr>
      <w:keepNext/>
      <w:tabs>
        <w:tab w:val="num" w:pos="3600"/>
      </w:tabs>
      <w:ind w:left="3960" w:hanging="360"/>
      <w:outlineLvl w:val="5"/>
    </w:pPr>
    <w:rPr>
      <w:rFonts w:eastAsia="MS Gothic"/>
    </w:rPr>
  </w:style>
  <w:style w:type="paragraph" w:customStyle="1" w:styleId="MediumShading21">
    <w:name w:val="Medium Shading 21"/>
    <w:basedOn w:val="Normal"/>
    <w:rsid w:val="000A4C61"/>
    <w:pPr>
      <w:keepNext/>
      <w:tabs>
        <w:tab w:val="num" w:pos="4320"/>
      </w:tabs>
      <w:ind w:left="4680" w:hanging="360"/>
      <w:outlineLvl w:val="6"/>
    </w:pPr>
    <w:rPr>
      <w:rFonts w:eastAsia="MS Gothic"/>
    </w:rPr>
  </w:style>
  <w:style w:type="paragraph" w:customStyle="1" w:styleId="MediumList11">
    <w:name w:val="Medium List 11"/>
    <w:basedOn w:val="Normal"/>
    <w:rsid w:val="000A4C61"/>
    <w:pPr>
      <w:keepNext/>
      <w:tabs>
        <w:tab w:val="num" w:pos="5040"/>
      </w:tabs>
      <w:ind w:left="5400" w:hanging="360"/>
      <w:outlineLvl w:val="7"/>
    </w:pPr>
    <w:rPr>
      <w:rFonts w:eastAsia="MS Gothic"/>
    </w:rPr>
  </w:style>
  <w:style w:type="paragraph" w:customStyle="1" w:styleId="MediumList21">
    <w:name w:val="Medium List 21"/>
    <w:basedOn w:val="Normal"/>
    <w:rsid w:val="000A4C61"/>
    <w:pPr>
      <w:keepNext/>
      <w:tabs>
        <w:tab w:val="num" w:pos="5760"/>
      </w:tabs>
      <w:ind w:left="6120" w:hanging="360"/>
      <w:outlineLvl w:val="8"/>
    </w:pPr>
    <w:rPr>
      <w:rFonts w:eastAsia="MS Gothic"/>
    </w:rPr>
  </w:style>
  <w:style w:type="paragraph" w:customStyle="1" w:styleId="bylinejb">
    <w:name w:val="bylinejb"/>
    <w:basedOn w:val="Normal"/>
    <w:rsid w:val="000A4C61"/>
    <w:pPr>
      <w:spacing w:before="100" w:beforeAutospacing="1" w:after="100" w:afterAutospacing="1"/>
    </w:pPr>
    <w:rPr>
      <w:rFonts w:ascii="Times" w:hAnsi="Times"/>
      <w:szCs w:val="20"/>
    </w:rPr>
  </w:style>
  <w:style w:type="paragraph" w:customStyle="1" w:styleId="bylineaffiliation">
    <w:name w:val="bylineaffiliation"/>
    <w:basedOn w:val="Normal"/>
    <w:rsid w:val="000A4C61"/>
    <w:pPr>
      <w:spacing w:before="100" w:beforeAutospacing="1" w:after="100" w:afterAutospacing="1"/>
    </w:pPr>
    <w:rPr>
      <w:rFonts w:ascii="Times" w:hAnsi="Times"/>
      <w:szCs w:val="20"/>
    </w:rPr>
  </w:style>
  <w:style w:type="character" w:customStyle="1" w:styleId="apple-tab-span">
    <w:name w:val="apple-tab-span"/>
    <w:basedOn w:val="DefaultParagraphFont"/>
    <w:rsid w:val="000A4C61"/>
  </w:style>
  <w:style w:type="character" w:customStyle="1" w:styleId="s1">
    <w:name w:val="s1"/>
    <w:basedOn w:val="DefaultParagraphFont"/>
    <w:rsid w:val="000A4C61"/>
  </w:style>
  <w:style w:type="character" w:customStyle="1" w:styleId="action-menu-toggled-item">
    <w:name w:val="action-menu-toggled-item"/>
    <w:basedOn w:val="DefaultParagraphFont"/>
    <w:rsid w:val="000A4C61"/>
    <w:rPr>
      <w:rFonts w:ascii="Times New Roman" w:hAnsi="Times New Roman"/>
    </w:rPr>
  </w:style>
  <w:style w:type="character" w:customStyle="1" w:styleId="1Tag">
    <w:name w:val="1) Tag"/>
    <w:rsid w:val="000A4C6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0A4C6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0A4C6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0A4C6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0A4C6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0A4C61"/>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0A4C61"/>
    <w:rPr>
      <w:rFonts w:ascii="Calibri" w:eastAsia="Times New Roman" w:hAnsi="Calibri" w:cs="Calibri"/>
      <w:b/>
      <w:caps/>
      <w:sz w:val="40"/>
      <w:szCs w:val="40"/>
    </w:rPr>
  </w:style>
  <w:style w:type="paragraph" w:customStyle="1" w:styleId="Strikethrough0">
    <w:name w:val="Strikethrough"/>
    <w:basedOn w:val="Normal"/>
    <w:link w:val="StrikethroughChar"/>
    <w:qFormat/>
    <w:rsid w:val="000A4C61"/>
    <w:rPr>
      <w:strike/>
    </w:rPr>
  </w:style>
  <w:style w:type="character" w:customStyle="1" w:styleId="StrikethroughChar">
    <w:name w:val="Strikethrough Char"/>
    <w:basedOn w:val="DefaultParagraphFont"/>
    <w:link w:val="Strikethrough0"/>
    <w:rsid w:val="000A4C61"/>
    <w:rPr>
      <w:rFonts w:ascii="Calibri" w:hAnsi="Calibri" w:cs="Calibri"/>
      <w:strike/>
      <w:sz w:val="22"/>
    </w:rPr>
  </w:style>
  <w:style w:type="character" w:styleId="SubtleReference">
    <w:name w:val="Subtle Reference"/>
    <w:basedOn w:val="DefaultParagraphFont"/>
    <w:uiPriority w:val="31"/>
    <w:rsid w:val="000A4C61"/>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0A4C61"/>
    <w:rPr>
      <w:rFonts w:asciiTheme="minorHAnsi" w:hAnsiTheme="minorHAnsi"/>
      <w:bCs/>
      <w:sz w:val="16"/>
    </w:rPr>
  </w:style>
  <w:style w:type="character" w:customStyle="1" w:styleId="BoxBoldUnderline">
    <w:name w:val="Box Bold Underline"/>
    <w:rsid w:val="000A4C61"/>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0A4C61"/>
    <w:rPr>
      <w:rFonts w:eastAsia="Times New Roman"/>
    </w:rPr>
  </w:style>
  <w:style w:type="character" w:customStyle="1" w:styleId="NormalF6Char">
    <w:name w:val="Normal F6 Char"/>
    <w:link w:val="NormalF6"/>
    <w:rsid w:val="000A4C61"/>
    <w:rPr>
      <w:rFonts w:ascii="Calibri" w:eastAsia="Times New Roman" w:hAnsi="Calibri" w:cs="Calibri"/>
      <w:sz w:val="22"/>
    </w:rPr>
  </w:style>
  <w:style w:type="paragraph" w:customStyle="1" w:styleId="TagNew">
    <w:name w:val="Tag New"/>
    <w:qFormat/>
    <w:rsid w:val="000A4C61"/>
    <w:rPr>
      <w:rFonts w:ascii="Times New Roman" w:hAnsi="Times New Roman" w:cs="Times New Roman"/>
      <w:b/>
      <w:szCs w:val="20"/>
    </w:rPr>
  </w:style>
  <w:style w:type="character" w:customStyle="1" w:styleId="moretop">
    <w:name w:val="more_top"/>
    <w:rsid w:val="000A4C61"/>
  </w:style>
  <w:style w:type="paragraph" w:customStyle="1" w:styleId="TagNew0">
    <w:name w:val="Tag_New"/>
    <w:qFormat/>
    <w:rsid w:val="000A4C61"/>
    <w:rPr>
      <w:rFonts w:ascii="Times New Roman" w:eastAsia="Malgun Gothic" w:hAnsi="Times New Roman" w:cs="Times New Roman"/>
      <w:b/>
      <w:bCs/>
      <w:szCs w:val="26"/>
    </w:rPr>
  </w:style>
  <w:style w:type="paragraph" w:customStyle="1" w:styleId="TagNew1">
    <w:name w:val="Tag+New"/>
    <w:qFormat/>
    <w:rsid w:val="000A4C61"/>
    <w:rPr>
      <w:rFonts w:ascii="Times New Roman" w:eastAsia="Calibri" w:hAnsi="Times New Roman" w:cs="Times New Roman"/>
      <w:b/>
      <w:szCs w:val="22"/>
    </w:rPr>
  </w:style>
  <w:style w:type="paragraph" w:customStyle="1" w:styleId="cnnstorypgraphtxt">
    <w:name w:val="cnn_storypgraphtxt"/>
    <w:basedOn w:val="Normal"/>
    <w:rsid w:val="000A4C61"/>
    <w:pPr>
      <w:spacing w:before="100" w:beforeAutospacing="1" w:after="100" w:afterAutospacing="1"/>
    </w:pPr>
    <w:rPr>
      <w:rFonts w:eastAsia="Times New Roman"/>
    </w:rPr>
  </w:style>
  <w:style w:type="paragraph" w:customStyle="1" w:styleId="StyleStyleStyleCNA9ptBefore1pt8ptPatternClear">
    <w:name w:val="Style Style Style CN A + 9 pt Before:  1 pt + 8 pt + Pattern: Clear..."/>
    <w:basedOn w:val="Normal"/>
    <w:autoRedefine/>
    <w:rsid w:val="000A4C61"/>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0A4C61"/>
  </w:style>
  <w:style w:type="character" w:customStyle="1" w:styleId="yshortcutscs4-ndcor">
    <w:name w:val="yshortcuts cs4-ndcor"/>
    <w:rsid w:val="000A4C61"/>
  </w:style>
  <w:style w:type="character" w:customStyle="1" w:styleId="price">
    <w:name w:val="price"/>
    <w:rsid w:val="000A4C61"/>
  </w:style>
  <w:style w:type="character" w:customStyle="1" w:styleId="price-change">
    <w:name w:val="price-change"/>
    <w:rsid w:val="000A4C61"/>
  </w:style>
  <w:style w:type="character" w:customStyle="1" w:styleId="percent-change">
    <w:name w:val="percent-change"/>
    <w:rsid w:val="000A4C61"/>
  </w:style>
  <w:style w:type="character" w:customStyle="1" w:styleId="bibfont">
    <w:name w:val="bibfont"/>
    <w:rsid w:val="000A4C61"/>
    <w:rPr>
      <w:rFonts w:cs="Times New Roman"/>
    </w:rPr>
  </w:style>
  <w:style w:type="paragraph" w:customStyle="1" w:styleId="underlined1">
    <w:name w:val="underlined1"/>
    <w:next w:val="Normal"/>
    <w:autoRedefine/>
    <w:rsid w:val="000A4C61"/>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0A4C61"/>
    <w:pPr>
      <w:ind w:left="0"/>
    </w:pPr>
    <w:rPr>
      <w:rFonts w:eastAsia="Times New Roman"/>
      <w:b/>
      <w:color w:val="auto"/>
      <w:sz w:val="24"/>
      <w:szCs w:val="24"/>
    </w:rPr>
  </w:style>
  <w:style w:type="character" w:customStyle="1" w:styleId="SourceBoldedChar">
    <w:name w:val="Source Bolded Char"/>
    <w:link w:val="SourceBolded"/>
    <w:rsid w:val="000A4C61"/>
    <w:rPr>
      <w:rFonts w:ascii="Calibri" w:eastAsia="Times New Roman" w:hAnsi="Calibri" w:cs="Calibri"/>
      <w:b/>
      <w:lang w:val="x-none" w:eastAsia="x-none"/>
    </w:rPr>
  </w:style>
  <w:style w:type="paragraph" w:customStyle="1" w:styleId="CardDownSize">
    <w:name w:val="CardDownSize"/>
    <w:basedOn w:val="Normal"/>
    <w:link w:val="CardDownSizeChar"/>
    <w:rsid w:val="000A4C61"/>
    <w:rPr>
      <w:rFonts w:eastAsia="Calibri"/>
      <w:sz w:val="16"/>
      <w:szCs w:val="20"/>
      <w:lang w:val="x-none" w:eastAsia="x-none"/>
    </w:rPr>
  </w:style>
  <w:style w:type="character" w:customStyle="1" w:styleId="CardDownSizeChar">
    <w:name w:val="CardDownSize Char"/>
    <w:link w:val="CardDownSize"/>
    <w:rsid w:val="000A4C61"/>
    <w:rPr>
      <w:rFonts w:ascii="Calibri" w:eastAsia="Calibri" w:hAnsi="Calibri" w:cs="Calibri"/>
      <w:sz w:val="16"/>
      <w:szCs w:val="20"/>
      <w:lang w:val="x-none" w:eastAsia="x-none"/>
    </w:rPr>
  </w:style>
  <w:style w:type="paragraph" w:customStyle="1" w:styleId="Citation10">
    <w:name w:val="Citation1"/>
    <w:basedOn w:val="Normal"/>
    <w:link w:val="Citation1Char"/>
    <w:qFormat/>
    <w:rsid w:val="000A4C61"/>
    <w:rPr>
      <w:rFonts w:eastAsia="Calibri"/>
      <w:b/>
      <w:u w:val="single"/>
      <w:lang w:val="x-none" w:eastAsia="x-none"/>
    </w:rPr>
  </w:style>
  <w:style w:type="character" w:customStyle="1" w:styleId="Citation1Char">
    <w:name w:val="Citation1 Char"/>
    <w:link w:val="Citation10"/>
    <w:rsid w:val="000A4C61"/>
    <w:rPr>
      <w:rFonts w:ascii="Calibri" w:eastAsia="Calibri" w:hAnsi="Calibri" w:cs="Calibri"/>
      <w:b/>
      <w:sz w:val="22"/>
      <w:u w:val="single"/>
      <w:lang w:val="x-none" w:eastAsia="x-none"/>
    </w:rPr>
  </w:style>
  <w:style w:type="character" w:customStyle="1" w:styleId="TaglineChar">
    <w:name w:val="Tagline Char"/>
    <w:link w:val="Tagline0"/>
    <w:rsid w:val="000A4C61"/>
    <w:rPr>
      <w:rFonts w:ascii="Calibri" w:hAnsi="Calibri" w:cs="Calibri"/>
      <w:b/>
      <w:sz w:val="26"/>
    </w:rPr>
  </w:style>
  <w:style w:type="character" w:customStyle="1" w:styleId="boldciteChar1">
    <w:name w:val="bold cite Char1"/>
    <w:rsid w:val="000A4C61"/>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0A4C61"/>
  </w:style>
  <w:style w:type="character" w:customStyle="1" w:styleId="leveluptitle">
    <w:name w:val="leveluptitle"/>
    <w:basedOn w:val="DefaultParagraphFont"/>
    <w:rsid w:val="000A4C61"/>
  </w:style>
  <w:style w:type="character" w:customStyle="1" w:styleId="Irrelevant6fontChar">
    <w:name w:val="Irrelevant (6 font) Char"/>
    <w:basedOn w:val="DefaultParagraphFont"/>
    <w:link w:val="Irrelevant6font"/>
    <w:rsid w:val="000A4C61"/>
    <w:rPr>
      <w:rFonts w:ascii="Calibri" w:eastAsia="Calibri" w:hAnsi="Calibri" w:cs="Calibri"/>
      <w:sz w:val="12"/>
      <w:szCs w:val="12"/>
    </w:rPr>
  </w:style>
  <w:style w:type="paragraph" w:customStyle="1" w:styleId="Non-NavPanelTag">
    <w:name w:val="Non-Nav Panel Tag"/>
    <w:basedOn w:val="Normal"/>
    <w:qFormat/>
    <w:rsid w:val="000A4C61"/>
    <w:rPr>
      <w:b/>
      <w:sz w:val="26"/>
    </w:rPr>
  </w:style>
  <w:style w:type="character" w:customStyle="1" w:styleId="Hyperlink3">
    <w:name w:val="Hyperlink.3"/>
    <w:basedOn w:val="DefaultParagraphFont"/>
    <w:rsid w:val="000A4C61"/>
    <w:rPr>
      <w:sz w:val="18"/>
      <w:szCs w:val="18"/>
    </w:rPr>
  </w:style>
  <w:style w:type="character" w:customStyle="1" w:styleId="Hyperlink40">
    <w:name w:val="Hyperlink.4"/>
    <w:basedOn w:val="DefaultParagraphFont"/>
    <w:rsid w:val="000A4C61"/>
    <w:rPr>
      <w:sz w:val="18"/>
      <w:szCs w:val="18"/>
    </w:rPr>
  </w:style>
  <w:style w:type="character" w:customStyle="1" w:styleId="SmallCharChar">
    <w:name w:val="Small Char Char"/>
    <w:basedOn w:val="DefaultParagraphFont"/>
    <w:rsid w:val="000A4C61"/>
    <w:rPr>
      <w:sz w:val="17"/>
      <w:szCs w:val="24"/>
      <w:lang w:val="en-US" w:eastAsia="en-US" w:bidi="ar-SA"/>
    </w:rPr>
  </w:style>
  <w:style w:type="paragraph" w:customStyle="1" w:styleId="TagsFutura">
    <w:name w:val="TagsFutura"/>
    <w:basedOn w:val="Normal"/>
    <w:next w:val="Heading3"/>
    <w:rsid w:val="000A4C61"/>
    <w:rPr>
      <w:rFonts w:ascii="Futura" w:eastAsia="Times" w:hAnsi="Futura"/>
      <w:b/>
      <w:caps/>
      <w:sz w:val="18"/>
      <w:szCs w:val="20"/>
    </w:rPr>
  </w:style>
  <w:style w:type="paragraph" w:customStyle="1" w:styleId="DebateTag0">
    <w:name w:val="DebateTag"/>
    <w:basedOn w:val="Normal"/>
    <w:qFormat/>
    <w:rsid w:val="000A4C61"/>
    <w:rPr>
      <w:rFonts w:eastAsia="Calibri"/>
      <w:b/>
    </w:rPr>
  </w:style>
  <w:style w:type="paragraph" w:customStyle="1" w:styleId="UnderlineBoldIndent">
    <w:name w:val="Underline + Bold Indent"/>
    <w:basedOn w:val="Normal"/>
    <w:link w:val="UnderlineBoldIndentCharChar"/>
    <w:qFormat/>
    <w:rsid w:val="000A4C6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A4C61"/>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0A4C61"/>
    <w:rPr>
      <w:u w:val="single"/>
    </w:rPr>
  </w:style>
  <w:style w:type="character" w:customStyle="1" w:styleId="StyleUnderlineBoldIndent11ptChar">
    <w:name w:val="Style Underline + Bold Indent + 11 pt Char"/>
    <w:link w:val="StyleUnderlineBoldIndent11pt"/>
    <w:rsid w:val="000A4C61"/>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0A4C61"/>
    <w:rPr>
      <w:b/>
      <w:bCs/>
      <w:u w:val="single"/>
    </w:rPr>
  </w:style>
  <w:style w:type="character" w:customStyle="1" w:styleId="StyleUnderlineBoldIndent11ptBoldChar">
    <w:name w:val="Style Underline + Bold Indent + 11 pt Bold Char"/>
    <w:link w:val="StyleUnderlineBoldIndent11ptBold"/>
    <w:rsid w:val="000A4C61"/>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0A4C61"/>
    <w:rPr>
      <w:rFonts w:ascii="Times New Roman" w:hAnsi="Times New Roman" w:cs="Times New Roman"/>
      <w:sz w:val="20"/>
      <w:szCs w:val="20"/>
    </w:rPr>
  </w:style>
  <w:style w:type="character" w:customStyle="1" w:styleId="FontStyle173">
    <w:name w:val="Font Style173"/>
    <w:basedOn w:val="DefaultParagraphFont"/>
    <w:uiPriority w:val="99"/>
    <w:rsid w:val="000A4C61"/>
    <w:rPr>
      <w:rFonts w:ascii="Times New Roman" w:hAnsi="Times New Roman" w:cs="Times New Roman"/>
      <w:sz w:val="14"/>
      <w:szCs w:val="14"/>
    </w:rPr>
  </w:style>
  <w:style w:type="character" w:customStyle="1" w:styleId="FontStyle151">
    <w:name w:val="Font Style151"/>
    <w:basedOn w:val="DefaultParagraphFont"/>
    <w:uiPriority w:val="99"/>
    <w:rsid w:val="000A4C61"/>
    <w:rPr>
      <w:rFonts w:ascii="Arial Narrow" w:hAnsi="Arial Narrow" w:cs="Arial Narrow"/>
      <w:b/>
      <w:bCs/>
      <w:sz w:val="12"/>
      <w:szCs w:val="12"/>
    </w:rPr>
  </w:style>
  <w:style w:type="character" w:customStyle="1" w:styleId="FontStyle156">
    <w:name w:val="Font Style156"/>
    <w:basedOn w:val="DefaultParagraphFont"/>
    <w:uiPriority w:val="99"/>
    <w:rsid w:val="000A4C61"/>
    <w:rPr>
      <w:rFonts w:ascii="Arial Narrow" w:hAnsi="Arial Narrow" w:cs="Arial Narrow"/>
      <w:sz w:val="8"/>
      <w:szCs w:val="8"/>
    </w:rPr>
  </w:style>
  <w:style w:type="character" w:customStyle="1" w:styleId="FontStyle160">
    <w:name w:val="Font Style160"/>
    <w:basedOn w:val="DefaultParagraphFont"/>
    <w:uiPriority w:val="99"/>
    <w:rsid w:val="000A4C61"/>
    <w:rPr>
      <w:rFonts w:ascii="Times New Roman" w:hAnsi="Times New Roman" w:cs="Times New Roman"/>
      <w:b/>
      <w:bCs/>
      <w:sz w:val="20"/>
      <w:szCs w:val="20"/>
    </w:rPr>
  </w:style>
  <w:style w:type="character" w:customStyle="1" w:styleId="FontStyle178">
    <w:name w:val="Font Style178"/>
    <w:basedOn w:val="DefaultParagraphFont"/>
    <w:uiPriority w:val="99"/>
    <w:rsid w:val="000A4C61"/>
    <w:rPr>
      <w:rFonts w:ascii="Times New Roman" w:hAnsi="Times New Roman" w:cs="Times New Roman"/>
      <w:sz w:val="18"/>
      <w:szCs w:val="18"/>
    </w:rPr>
  </w:style>
  <w:style w:type="paragraph" w:customStyle="1" w:styleId="Style140">
    <w:name w:val="Style14"/>
    <w:basedOn w:val="Normal"/>
    <w:uiPriority w:val="99"/>
    <w:rsid w:val="000A4C61"/>
    <w:pPr>
      <w:autoSpaceDE w:val="0"/>
      <w:autoSpaceDN w:val="0"/>
      <w:adjustRightInd w:val="0"/>
      <w:spacing w:line="278" w:lineRule="exact"/>
      <w:jc w:val="both"/>
    </w:pPr>
    <w:rPr>
      <w:rFonts w:eastAsia="Times New Roman"/>
    </w:rPr>
  </w:style>
  <w:style w:type="paragraph" w:customStyle="1" w:styleId="Style160">
    <w:name w:val="Style16"/>
    <w:basedOn w:val="Normal"/>
    <w:uiPriority w:val="99"/>
    <w:rsid w:val="000A4C61"/>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0A4C61"/>
    <w:rPr>
      <w:rFonts w:ascii="Times New Roman" w:hAnsi="Times New Roman" w:cs="Times New Roman"/>
      <w:sz w:val="12"/>
      <w:szCs w:val="12"/>
    </w:rPr>
  </w:style>
  <w:style w:type="paragraph" w:customStyle="1" w:styleId="Style90">
    <w:name w:val="Style9"/>
    <w:basedOn w:val="Normal"/>
    <w:uiPriority w:val="99"/>
    <w:rsid w:val="000A4C61"/>
    <w:pPr>
      <w:autoSpaceDE w:val="0"/>
      <w:autoSpaceDN w:val="0"/>
      <w:adjustRightInd w:val="0"/>
      <w:spacing w:line="134" w:lineRule="exact"/>
      <w:jc w:val="both"/>
    </w:pPr>
    <w:rPr>
      <w:rFonts w:eastAsia="Times New Roman"/>
    </w:rPr>
  </w:style>
  <w:style w:type="paragraph" w:customStyle="1" w:styleId="Style44">
    <w:name w:val="Style44"/>
    <w:basedOn w:val="Normal"/>
    <w:uiPriority w:val="99"/>
    <w:rsid w:val="000A4C61"/>
    <w:pPr>
      <w:autoSpaceDE w:val="0"/>
      <w:autoSpaceDN w:val="0"/>
      <w:adjustRightInd w:val="0"/>
      <w:spacing w:line="216" w:lineRule="exact"/>
      <w:jc w:val="both"/>
    </w:pPr>
    <w:rPr>
      <w:rFonts w:eastAsia="Times New Roman"/>
    </w:rPr>
  </w:style>
  <w:style w:type="paragraph" w:customStyle="1" w:styleId="Style19">
    <w:name w:val="Style19"/>
    <w:basedOn w:val="Normal"/>
    <w:uiPriority w:val="99"/>
    <w:rsid w:val="000A4C61"/>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0A4C61"/>
    <w:rPr>
      <w:rFonts w:ascii="Times New Roman" w:hAnsi="Times New Roman" w:cs="Times New Roman"/>
      <w:sz w:val="16"/>
      <w:szCs w:val="16"/>
    </w:rPr>
  </w:style>
  <w:style w:type="character" w:customStyle="1" w:styleId="newscontent">
    <w:name w:val="newscontent"/>
    <w:rsid w:val="000A4C61"/>
  </w:style>
  <w:style w:type="character" w:customStyle="1" w:styleId="FontStyle172">
    <w:name w:val="Font Style172"/>
    <w:basedOn w:val="DefaultParagraphFont"/>
    <w:uiPriority w:val="99"/>
    <w:rsid w:val="000A4C61"/>
    <w:rPr>
      <w:rFonts w:ascii="Times New Roman" w:hAnsi="Times New Roman" w:cs="Times New Roman"/>
      <w:b/>
      <w:bCs/>
      <w:sz w:val="16"/>
      <w:szCs w:val="16"/>
    </w:rPr>
  </w:style>
  <w:style w:type="paragraph" w:customStyle="1" w:styleId="Style180">
    <w:name w:val="Style18"/>
    <w:basedOn w:val="Normal"/>
    <w:uiPriority w:val="99"/>
    <w:rsid w:val="000A4C61"/>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0A4C61"/>
    <w:rPr>
      <w:rFonts w:ascii="Times New Roman" w:hAnsi="Times New Roman" w:cs="Times New Roman"/>
      <w:i/>
      <w:iCs/>
      <w:sz w:val="16"/>
      <w:szCs w:val="16"/>
    </w:rPr>
  </w:style>
  <w:style w:type="character" w:customStyle="1" w:styleId="FontStyle162">
    <w:name w:val="Font Style162"/>
    <w:basedOn w:val="DefaultParagraphFont"/>
    <w:uiPriority w:val="99"/>
    <w:rsid w:val="000A4C61"/>
    <w:rPr>
      <w:rFonts w:ascii="Times New Roman" w:hAnsi="Times New Roman" w:cs="Times New Roman"/>
      <w:b/>
      <w:bCs/>
      <w:sz w:val="18"/>
      <w:szCs w:val="18"/>
    </w:rPr>
  </w:style>
  <w:style w:type="character" w:customStyle="1" w:styleId="FontStyle167">
    <w:name w:val="Font Style167"/>
    <w:basedOn w:val="DefaultParagraphFont"/>
    <w:uiPriority w:val="99"/>
    <w:rsid w:val="000A4C61"/>
    <w:rPr>
      <w:rFonts w:ascii="Times New Roman" w:hAnsi="Times New Roman" w:cs="Times New Roman"/>
      <w:sz w:val="10"/>
      <w:szCs w:val="10"/>
    </w:rPr>
  </w:style>
  <w:style w:type="character" w:customStyle="1" w:styleId="FontStyle174">
    <w:name w:val="Font Style174"/>
    <w:basedOn w:val="DefaultParagraphFont"/>
    <w:uiPriority w:val="99"/>
    <w:rsid w:val="000A4C61"/>
    <w:rPr>
      <w:rFonts w:ascii="Arial Narrow" w:hAnsi="Arial Narrow" w:cs="Arial Narrow"/>
      <w:b/>
      <w:bCs/>
      <w:sz w:val="18"/>
      <w:szCs w:val="18"/>
    </w:rPr>
  </w:style>
  <w:style w:type="paragraph" w:customStyle="1" w:styleId="Style47">
    <w:name w:val="Style47"/>
    <w:basedOn w:val="Normal"/>
    <w:uiPriority w:val="99"/>
    <w:rsid w:val="000A4C61"/>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0A4C61"/>
    <w:rPr>
      <w:rFonts w:ascii="Times New Roman" w:hAnsi="Times New Roman" w:cs="Times New Roman"/>
      <w:sz w:val="12"/>
      <w:szCs w:val="12"/>
    </w:rPr>
  </w:style>
  <w:style w:type="paragraph" w:customStyle="1" w:styleId="Style24">
    <w:name w:val="Style24"/>
    <w:basedOn w:val="Normal"/>
    <w:uiPriority w:val="99"/>
    <w:rsid w:val="000A4C61"/>
    <w:pPr>
      <w:autoSpaceDE w:val="0"/>
      <w:autoSpaceDN w:val="0"/>
      <w:adjustRightInd w:val="0"/>
      <w:spacing w:line="276" w:lineRule="exact"/>
    </w:pPr>
    <w:rPr>
      <w:rFonts w:eastAsia="Times New Roman"/>
    </w:rPr>
  </w:style>
  <w:style w:type="paragraph" w:customStyle="1" w:styleId="Style99">
    <w:name w:val="Style99"/>
    <w:basedOn w:val="Normal"/>
    <w:uiPriority w:val="99"/>
    <w:rsid w:val="000A4C61"/>
    <w:pPr>
      <w:autoSpaceDE w:val="0"/>
      <w:autoSpaceDN w:val="0"/>
      <w:adjustRightInd w:val="0"/>
      <w:spacing w:line="182" w:lineRule="exact"/>
      <w:jc w:val="both"/>
    </w:pPr>
    <w:rPr>
      <w:rFonts w:eastAsia="Times New Roman"/>
    </w:rPr>
  </w:style>
  <w:style w:type="paragraph" w:customStyle="1" w:styleId="Style26">
    <w:name w:val="Style26"/>
    <w:basedOn w:val="Normal"/>
    <w:uiPriority w:val="99"/>
    <w:rsid w:val="000A4C61"/>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0A4C61"/>
    <w:rPr>
      <w:rFonts w:ascii="Times New Roman" w:hAnsi="Times New Roman" w:cs="Times New Roman"/>
      <w:b/>
      <w:bCs/>
      <w:sz w:val="18"/>
      <w:szCs w:val="18"/>
    </w:rPr>
  </w:style>
  <w:style w:type="paragraph" w:customStyle="1" w:styleId="Style210">
    <w:name w:val="Style21"/>
    <w:basedOn w:val="Normal"/>
    <w:uiPriority w:val="99"/>
    <w:rsid w:val="000A4C61"/>
    <w:pPr>
      <w:autoSpaceDE w:val="0"/>
      <w:autoSpaceDN w:val="0"/>
      <w:adjustRightInd w:val="0"/>
      <w:spacing w:line="216" w:lineRule="exact"/>
      <w:jc w:val="both"/>
    </w:pPr>
    <w:rPr>
      <w:rFonts w:eastAsia="Times New Roman"/>
    </w:rPr>
  </w:style>
  <w:style w:type="paragraph" w:customStyle="1" w:styleId="Style50">
    <w:name w:val="Style50"/>
    <w:basedOn w:val="Normal"/>
    <w:uiPriority w:val="99"/>
    <w:rsid w:val="000A4C61"/>
    <w:pPr>
      <w:autoSpaceDE w:val="0"/>
      <w:autoSpaceDN w:val="0"/>
      <w:adjustRightInd w:val="0"/>
      <w:spacing w:line="198" w:lineRule="exact"/>
    </w:pPr>
    <w:rPr>
      <w:rFonts w:eastAsia="Times New Roman"/>
    </w:rPr>
  </w:style>
  <w:style w:type="paragraph" w:customStyle="1" w:styleId="StyleHeading4TagNotBold">
    <w:name w:val="Style Heading 4Tag + Not Bold"/>
    <w:basedOn w:val="Heading4"/>
    <w:rsid w:val="000A4C61"/>
    <w:rPr>
      <w:iCs/>
    </w:rPr>
  </w:style>
  <w:style w:type="paragraph" w:customStyle="1" w:styleId="Aa">
    <w:name w:val="A"/>
    <w:basedOn w:val="Default"/>
    <w:next w:val="Default"/>
    <w:rsid w:val="000A4C61"/>
    <w:rPr>
      <w:color w:val="auto"/>
      <w:lang w:bidi="en-US"/>
    </w:rPr>
  </w:style>
  <w:style w:type="character" w:customStyle="1" w:styleId="ac">
    <w:name w:val="••••"/>
    <w:rsid w:val="000A4C61"/>
    <w:rPr>
      <w:color w:val="000000"/>
    </w:rPr>
  </w:style>
  <w:style w:type="character" w:customStyle="1" w:styleId="UL-Bold">
    <w:name w:val="UL-Bold"/>
    <w:basedOn w:val="DefaultParagraphFont"/>
    <w:rsid w:val="000A4C61"/>
    <w:rPr>
      <w:u w:val="thick"/>
    </w:rPr>
  </w:style>
  <w:style w:type="character" w:customStyle="1" w:styleId="UL-None">
    <w:name w:val="UL-None"/>
    <w:basedOn w:val="DefaultParagraphFont"/>
    <w:rsid w:val="000A4C61"/>
    <w:rPr>
      <w:u w:val="none"/>
    </w:rPr>
  </w:style>
  <w:style w:type="character" w:customStyle="1" w:styleId="styletimesnewroman12ptbold0">
    <w:name w:val="styletimesnewroman12ptbold"/>
    <w:basedOn w:val="DefaultParagraphFont"/>
    <w:rsid w:val="000A4C61"/>
  </w:style>
  <w:style w:type="character" w:customStyle="1" w:styleId="FontStyle19">
    <w:name w:val="Font Style19"/>
    <w:basedOn w:val="DefaultParagraphFont"/>
    <w:uiPriority w:val="99"/>
    <w:rsid w:val="000A4C61"/>
    <w:rPr>
      <w:rFonts w:ascii="Times New Roman" w:hAnsi="Times New Roman" w:cs="Times New Roman"/>
      <w:sz w:val="18"/>
      <w:szCs w:val="18"/>
    </w:rPr>
  </w:style>
  <w:style w:type="character" w:customStyle="1" w:styleId="UnderlineBox">
    <w:name w:val="Underline + Box"/>
    <w:uiPriority w:val="1"/>
    <w:qFormat/>
    <w:rsid w:val="000A4C61"/>
    <w:rPr>
      <w:rFonts w:ascii="Georgia" w:hAnsi="Georgia"/>
      <w:b w:val="0"/>
      <w:sz w:val="22"/>
      <w:u w:val="single"/>
      <w:bdr w:val="single" w:sz="4" w:space="0" w:color="auto"/>
    </w:rPr>
  </w:style>
  <w:style w:type="character" w:customStyle="1" w:styleId="10ptnotbold">
    <w:name w:val="10ptnotbold"/>
    <w:basedOn w:val="DefaultParagraphFont"/>
    <w:rsid w:val="000A4C61"/>
    <w:rPr>
      <w:sz w:val="20"/>
    </w:rPr>
  </w:style>
  <w:style w:type="paragraph" w:customStyle="1" w:styleId="ALLCAPS">
    <w:name w:val="ALL CAPS"/>
    <w:basedOn w:val="Normal"/>
    <w:rsid w:val="000A4C61"/>
    <w:rPr>
      <w:rFonts w:eastAsia="Times New Roman"/>
      <w:b/>
      <w:caps/>
      <w:szCs w:val="20"/>
    </w:rPr>
  </w:style>
  <w:style w:type="character" w:customStyle="1" w:styleId="kn">
    <w:name w:val="kn"/>
    <w:basedOn w:val="DefaultParagraphFont"/>
    <w:rsid w:val="000A4C61"/>
  </w:style>
  <w:style w:type="paragraph" w:customStyle="1" w:styleId="StyleCardworksLinespacingsingle">
    <w:name w:val="Style Card works + Line spacing:  single"/>
    <w:basedOn w:val="Normal"/>
    <w:link w:val="StyleCardworksLinespacingsingleChar"/>
    <w:qFormat/>
    <w:rsid w:val="000A4C61"/>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0A4C61"/>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0A4C6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0A4C61"/>
    <w:rPr>
      <w:rFonts w:ascii="Calibri" w:eastAsia="Times New Roman" w:hAnsi="Calibri" w:cs="Arial"/>
      <w:b/>
      <w:caps/>
      <w:kern w:val="32"/>
      <w:szCs w:val="32"/>
      <w:u w:val="single"/>
    </w:rPr>
  </w:style>
  <w:style w:type="character" w:customStyle="1" w:styleId="twelptblackblack1">
    <w:name w:val="twelptblackblack1"/>
    <w:basedOn w:val="DefaultParagraphFont"/>
    <w:rsid w:val="000A4C61"/>
    <w:rPr>
      <w:rFonts w:ascii="Verdana" w:hAnsi="Verdana" w:hint="default"/>
      <w:color w:val="000000"/>
      <w:sz w:val="16"/>
      <w:szCs w:val="16"/>
    </w:rPr>
  </w:style>
  <w:style w:type="character" w:customStyle="1" w:styleId="TagCharCharCharChar0">
    <w:name w:val="Tag Char Char Char Char"/>
    <w:basedOn w:val="DefaultParagraphFont"/>
    <w:rsid w:val="000A4C61"/>
    <w:rPr>
      <w:rFonts w:ascii="Times New Roman" w:eastAsia="Times New Roman" w:hAnsi="Times New Roman" w:cs="Times New Roman"/>
      <w:b/>
      <w:sz w:val="24"/>
      <w:szCs w:val="20"/>
    </w:rPr>
  </w:style>
  <w:style w:type="character" w:customStyle="1" w:styleId="CharacterStyle14">
    <w:name w:val="Character Style 14"/>
    <w:rsid w:val="000A4C61"/>
    <w:rPr>
      <w:sz w:val="30"/>
      <w:szCs w:val="30"/>
    </w:rPr>
  </w:style>
  <w:style w:type="character" w:customStyle="1" w:styleId="CharacterStyle13">
    <w:name w:val="Character Style 13"/>
    <w:rsid w:val="000A4C61"/>
    <w:rPr>
      <w:i/>
      <w:iCs/>
      <w:sz w:val="17"/>
      <w:szCs w:val="17"/>
    </w:rPr>
  </w:style>
  <w:style w:type="character" w:customStyle="1" w:styleId="CardsNotUnderlined">
    <w:name w:val="Cards Not Underlined"/>
    <w:rsid w:val="000A4C61"/>
    <w:rPr>
      <w:rFonts w:ascii="Times New Roman" w:hAnsi="Times New Roman"/>
      <w:sz w:val="16"/>
    </w:rPr>
  </w:style>
  <w:style w:type="character" w:customStyle="1" w:styleId="a13">
    <w:name w:val="a1"/>
    <w:rsid w:val="000A4C61"/>
    <w:rPr>
      <w:color w:val="008000"/>
    </w:rPr>
  </w:style>
  <w:style w:type="character" w:customStyle="1" w:styleId="FifthChar">
    <w:name w:val="Fifth Char"/>
    <w:link w:val="Fifth"/>
    <w:uiPriority w:val="99"/>
    <w:rsid w:val="000A4C61"/>
    <w:rPr>
      <w:rFonts w:ascii="Calibri" w:eastAsia="Calibri" w:hAnsi="Calibri" w:cs="Calibri"/>
      <w:sz w:val="22"/>
    </w:rPr>
  </w:style>
  <w:style w:type="paragraph" w:customStyle="1" w:styleId="Repeatblockheading0">
    <w:name w:val="Repeat block heading"/>
    <w:basedOn w:val="Normal"/>
    <w:rsid w:val="000A4C61"/>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0A4C61"/>
  </w:style>
  <w:style w:type="character" w:customStyle="1" w:styleId="hps">
    <w:name w:val="hps"/>
    <w:rsid w:val="000A4C61"/>
  </w:style>
  <w:style w:type="paragraph" w:customStyle="1" w:styleId="TashmaHeader2">
    <w:name w:val="Tashma_Header2"/>
    <w:basedOn w:val="Heading2"/>
    <w:uiPriority w:val="99"/>
    <w:qFormat/>
    <w:rsid w:val="000A4C61"/>
    <w:pPr>
      <w:spacing w:after="160"/>
    </w:pPr>
    <w:rPr>
      <w:rFonts w:eastAsia="SimSun" w:cstheme="minorBidi"/>
      <w:sz w:val="28"/>
    </w:rPr>
  </w:style>
  <w:style w:type="paragraph" w:customStyle="1" w:styleId="TashmaHeading1">
    <w:name w:val="Tashma_Heading1"/>
    <w:basedOn w:val="Heading1"/>
    <w:uiPriority w:val="99"/>
    <w:qFormat/>
    <w:rsid w:val="000A4C61"/>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0A4C61"/>
    <w:rPr>
      <w:rFonts w:cs="Calibri"/>
    </w:rPr>
  </w:style>
  <w:style w:type="paragraph" w:customStyle="1" w:styleId="CitationCharCharCharCharCharCharChar">
    <w:name w:val="Citation Char Char Char Char Char Char Char"/>
    <w:basedOn w:val="Normal"/>
    <w:link w:val="CitationCharCharCharCharCharCharCharChar"/>
    <w:rsid w:val="000A4C61"/>
    <w:pPr>
      <w:ind w:left="1440" w:right="1440"/>
    </w:pPr>
    <w:rPr>
      <w:rFonts w:asciiTheme="minorHAnsi" w:hAnsiTheme="minorHAnsi"/>
      <w:sz w:val="24"/>
    </w:rPr>
  </w:style>
  <w:style w:type="paragraph" w:customStyle="1" w:styleId="pagpag1">
    <w:name w:val="pagpag1"/>
    <w:basedOn w:val="Normal"/>
    <w:uiPriority w:val="99"/>
    <w:qFormat/>
    <w:rsid w:val="000A4C61"/>
    <w:pPr>
      <w:spacing w:before="100" w:beforeAutospacing="1" w:after="100" w:afterAutospacing="1"/>
    </w:pPr>
    <w:rPr>
      <w:rFonts w:eastAsia="Times New Roman"/>
    </w:rPr>
  </w:style>
  <w:style w:type="paragraph" w:customStyle="1" w:styleId="pagpag2">
    <w:name w:val="pagpag2"/>
    <w:basedOn w:val="Normal"/>
    <w:uiPriority w:val="99"/>
    <w:qFormat/>
    <w:rsid w:val="000A4C61"/>
    <w:pPr>
      <w:spacing w:before="100" w:beforeAutospacing="1" w:after="100" w:afterAutospacing="1"/>
    </w:pPr>
    <w:rPr>
      <w:rFonts w:eastAsia="Times New Roman"/>
    </w:rPr>
  </w:style>
  <w:style w:type="paragraph" w:customStyle="1" w:styleId="BodyText311">
    <w:name w:val="Body Text 31"/>
    <w:basedOn w:val="Normal"/>
    <w:next w:val="BodyText3"/>
    <w:unhideWhenUsed/>
    <w:rsid w:val="000A4C61"/>
    <w:pPr>
      <w:spacing w:after="120"/>
    </w:pPr>
    <w:rPr>
      <w:bCs/>
      <w:color w:val="000000"/>
    </w:rPr>
  </w:style>
  <w:style w:type="paragraph" w:customStyle="1" w:styleId="BodyText210">
    <w:name w:val="Body Text 21"/>
    <w:basedOn w:val="Normal"/>
    <w:next w:val="BodyText2"/>
    <w:unhideWhenUsed/>
    <w:rsid w:val="000A4C61"/>
    <w:pPr>
      <w:spacing w:after="120" w:line="480" w:lineRule="auto"/>
    </w:pPr>
    <w:rPr>
      <w:sz w:val="12"/>
    </w:rPr>
  </w:style>
  <w:style w:type="paragraph" w:customStyle="1" w:styleId="BodyTextIndent1">
    <w:name w:val="Body Text Indent1"/>
    <w:basedOn w:val="Normal"/>
    <w:next w:val="BodyTextIndent"/>
    <w:unhideWhenUsed/>
    <w:rsid w:val="000A4C61"/>
    <w:pPr>
      <w:spacing w:after="120"/>
      <w:ind w:left="360"/>
    </w:pPr>
    <w:rPr>
      <w:sz w:val="16"/>
    </w:rPr>
  </w:style>
  <w:style w:type="paragraph" w:customStyle="1" w:styleId="BodyTextIndent31">
    <w:name w:val="Body Text Indent 31"/>
    <w:basedOn w:val="Normal"/>
    <w:next w:val="BodyTextIndent3"/>
    <w:semiHidden/>
    <w:unhideWhenUsed/>
    <w:rsid w:val="000A4C61"/>
    <w:pPr>
      <w:spacing w:after="120"/>
      <w:ind w:left="360"/>
    </w:pPr>
    <w:rPr>
      <w:sz w:val="14"/>
    </w:rPr>
  </w:style>
  <w:style w:type="paragraph" w:customStyle="1" w:styleId="BodyTextIndent21">
    <w:name w:val="Body Text Indent 21"/>
    <w:basedOn w:val="Normal"/>
    <w:next w:val="BodyTextIndent2"/>
    <w:unhideWhenUsed/>
    <w:rsid w:val="000A4C61"/>
    <w:pPr>
      <w:spacing w:after="120" w:line="480" w:lineRule="auto"/>
      <w:ind w:left="360"/>
    </w:pPr>
    <w:rPr>
      <w:sz w:val="16"/>
    </w:rPr>
  </w:style>
  <w:style w:type="character" w:customStyle="1" w:styleId="Caption11">
    <w:name w:val="Caption11"/>
    <w:rsid w:val="000A4C61"/>
  </w:style>
  <w:style w:type="paragraph" w:customStyle="1" w:styleId="z-BottomofForm1">
    <w:name w:val="z-Bottom of Form1"/>
    <w:basedOn w:val="Normal"/>
    <w:next w:val="Normal"/>
    <w:hidden/>
    <w:unhideWhenUsed/>
    <w:rsid w:val="000A4C61"/>
    <w:pPr>
      <w:pBdr>
        <w:top w:val="single" w:sz="6" w:space="1" w:color="auto"/>
      </w:pBdr>
      <w:jc w:val="center"/>
    </w:pPr>
    <w:rPr>
      <w:rFonts w:eastAsia="Times New Roman"/>
      <w:vanish/>
      <w:sz w:val="16"/>
      <w:szCs w:val="16"/>
    </w:rPr>
  </w:style>
  <w:style w:type="paragraph" w:customStyle="1" w:styleId="arcticletext">
    <w:name w:val="arcticle_text"/>
    <w:basedOn w:val="Normal"/>
    <w:rsid w:val="000A4C61"/>
    <w:pPr>
      <w:spacing w:before="100" w:beforeAutospacing="1" w:after="100" w:afterAutospacing="1"/>
    </w:pPr>
    <w:rPr>
      <w:rFonts w:eastAsia="Times New Roman"/>
    </w:rPr>
  </w:style>
  <w:style w:type="paragraph" w:customStyle="1" w:styleId="cptchblock">
    <w:name w:val="cptch_block"/>
    <w:basedOn w:val="Normal"/>
    <w:rsid w:val="000A4C61"/>
    <w:pPr>
      <w:spacing w:before="100" w:beforeAutospacing="1" w:after="100" w:afterAutospacing="1"/>
    </w:pPr>
    <w:rPr>
      <w:rFonts w:eastAsia="Times New Roman"/>
    </w:rPr>
  </w:style>
  <w:style w:type="paragraph" w:customStyle="1" w:styleId="publisheddate">
    <w:name w:val="published_date"/>
    <w:basedOn w:val="Normal"/>
    <w:rsid w:val="000A4C61"/>
    <w:pPr>
      <w:spacing w:before="100" w:beforeAutospacing="1" w:after="100" w:afterAutospacing="1"/>
    </w:pPr>
    <w:rPr>
      <w:rFonts w:eastAsia="Times New Roman"/>
    </w:rPr>
  </w:style>
  <w:style w:type="paragraph" w:customStyle="1" w:styleId="headline-title">
    <w:name w:val="headline-title"/>
    <w:basedOn w:val="Normal"/>
    <w:qFormat/>
    <w:rsid w:val="000A4C61"/>
    <w:pPr>
      <w:spacing w:before="100" w:beforeAutospacing="1" w:after="100" w:afterAutospacing="1"/>
    </w:pPr>
    <w:rPr>
      <w:rFonts w:eastAsia="Times New Roman"/>
    </w:rPr>
  </w:style>
  <w:style w:type="character" w:customStyle="1" w:styleId="StyleCards12ptThickunderlineChar1">
    <w:name w:val="Style Cards + 12 pt Thick underline Char1"/>
    <w:rsid w:val="000A4C61"/>
    <w:rPr>
      <w:sz w:val="24"/>
      <w:szCs w:val="24"/>
      <w:u w:val="thick"/>
    </w:rPr>
  </w:style>
  <w:style w:type="character" w:customStyle="1" w:styleId="BodyTextIndentChar2">
    <w:name w:val="Body Text Indent Char2"/>
    <w:basedOn w:val="DefaultParagraphFont"/>
    <w:uiPriority w:val="99"/>
    <w:semiHidden/>
    <w:rsid w:val="000A4C61"/>
    <w:rPr>
      <w:rFonts w:ascii="Georgia" w:hAnsi="Georgia"/>
      <w:sz w:val="22"/>
      <w:szCs w:val="22"/>
    </w:rPr>
  </w:style>
  <w:style w:type="character" w:customStyle="1" w:styleId="BodyText2Char2">
    <w:name w:val="Body Text 2 Char2"/>
    <w:basedOn w:val="DefaultParagraphFont"/>
    <w:uiPriority w:val="99"/>
    <w:semiHidden/>
    <w:rsid w:val="000A4C61"/>
    <w:rPr>
      <w:rFonts w:ascii="Georgia" w:hAnsi="Georgia"/>
      <w:sz w:val="22"/>
      <w:szCs w:val="22"/>
    </w:rPr>
  </w:style>
  <w:style w:type="character" w:customStyle="1" w:styleId="BodyText3Char2">
    <w:name w:val="Body Text 3 Char2"/>
    <w:basedOn w:val="DefaultParagraphFont"/>
    <w:uiPriority w:val="99"/>
    <w:semiHidden/>
    <w:rsid w:val="000A4C61"/>
    <w:rPr>
      <w:rFonts w:ascii="Georgia" w:hAnsi="Georgia"/>
      <w:sz w:val="16"/>
      <w:szCs w:val="16"/>
    </w:rPr>
  </w:style>
  <w:style w:type="character" w:customStyle="1" w:styleId="BodyTextIndent2Char2">
    <w:name w:val="Body Text Indent 2 Char2"/>
    <w:basedOn w:val="DefaultParagraphFont"/>
    <w:uiPriority w:val="99"/>
    <w:semiHidden/>
    <w:rsid w:val="000A4C61"/>
    <w:rPr>
      <w:rFonts w:ascii="Georgia" w:hAnsi="Georgia"/>
      <w:sz w:val="22"/>
      <w:szCs w:val="22"/>
    </w:rPr>
  </w:style>
  <w:style w:type="character" w:customStyle="1" w:styleId="BodyTextIndent3Char2">
    <w:name w:val="Body Text Indent 3 Char2"/>
    <w:basedOn w:val="DefaultParagraphFont"/>
    <w:uiPriority w:val="99"/>
    <w:semiHidden/>
    <w:rsid w:val="000A4C61"/>
    <w:rPr>
      <w:rFonts w:ascii="Georgia" w:hAnsi="Georgia"/>
      <w:sz w:val="16"/>
      <w:szCs w:val="16"/>
    </w:rPr>
  </w:style>
  <w:style w:type="character" w:customStyle="1" w:styleId="z-BottomofFormChar2">
    <w:name w:val="z-Bottom of Form Char2"/>
    <w:basedOn w:val="DefaultParagraphFont"/>
    <w:uiPriority w:val="99"/>
    <w:semiHidden/>
    <w:rsid w:val="000A4C61"/>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0A4C61"/>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0A4C61"/>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0A4C61"/>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0A4C61"/>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0A4C61"/>
  </w:style>
  <w:style w:type="character" w:customStyle="1" w:styleId="m5686307894942199640gmail-styleunderline">
    <w:name w:val="m_5686307894942199640gmail-styleunderline"/>
    <w:basedOn w:val="DefaultParagraphFont"/>
    <w:rsid w:val="000A4C61"/>
  </w:style>
  <w:style w:type="paragraph" w:customStyle="1" w:styleId="Hyperlink2">
    <w:name w:val="Hyperlink2"/>
    <w:basedOn w:val="Normal"/>
    <w:qFormat/>
    <w:rsid w:val="000A4C61"/>
    <w:rPr>
      <w:rFonts w:eastAsia="Calibri"/>
      <w:color w:val="00B0F0"/>
      <w:u w:val="single" w:color="00B0F0"/>
    </w:rPr>
  </w:style>
  <w:style w:type="character" w:customStyle="1" w:styleId="messagecontent">
    <w:name w:val="message_content"/>
    <w:rsid w:val="000A4C61"/>
  </w:style>
  <w:style w:type="paragraph" w:customStyle="1" w:styleId="UnderlineCharCharCharCharCharCharCharCharChar">
    <w:name w:val="Underline Char Char Char Char Char Char Char Char Char"/>
    <w:link w:val="UnderlineCharCharCharCharCharCharCharCharCharChar"/>
    <w:rsid w:val="000A4C61"/>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0A4C61"/>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0A4C61"/>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0A4C61"/>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0A4C61"/>
    <w:rPr>
      <w:rFonts w:ascii="Times New Roman" w:eastAsia="SimSun" w:hAnsi="Times New Roman" w:cs="Times New Roman"/>
      <w:sz w:val="24"/>
      <w:szCs w:val="24"/>
      <w:lang w:eastAsia="zh-CN"/>
    </w:rPr>
  </w:style>
  <w:style w:type="character" w:customStyle="1" w:styleId="Char1Char1">
    <w:name w:val="Char1 Char1"/>
    <w:rsid w:val="000A4C61"/>
    <w:rPr>
      <w:rFonts w:ascii="Arial" w:hAnsi="Arial" w:cs="Arial"/>
      <w:b/>
      <w:bCs/>
      <w:kern w:val="32"/>
      <w:sz w:val="28"/>
      <w:szCs w:val="32"/>
      <w:lang w:val="en-US" w:eastAsia="en-US" w:bidi="ar-SA"/>
    </w:rPr>
  </w:style>
  <w:style w:type="paragraph" w:customStyle="1" w:styleId="Style31">
    <w:name w:val="Style31"/>
    <w:basedOn w:val="Normal"/>
    <w:uiPriority w:val="99"/>
    <w:qFormat/>
    <w:rsid w:val="000A4C61"/>
    <w:pPr>
      <w:spacing w:line="197" w:lineRule="exact"/>
      <w:jc w:val="both"/>
    </w:pPr>
  </w:style>
  <w:style w:type="paragraph" w:customStyle="1" w:styleId="Style42">
    <w:name w:val="Style42"/>
    <w:basedOn w:val="Normal"/>
    <w:uiPriority w:val="99"/>
    <w:qFormat/>
    <w:rsid w:val="000A4C61"/>
    <w:pPr>
      <w:spacing w:line="202" w:lineRule="exact"/>
      <w:jc w:val="both"/>
    </w:pPr>
  </w:style>
  <w:style w:type="paragraph" w:customStyle="1" w:styleId="Style51">
    <w:name w:val="Style51"/>
    <w:basedOn w:val="Normal"/>
    <w:uiPriority w:val="99"/>
    <w:qFormat/>
    <w:rsid w:val="000A4C61"/>
    <w:pPr>
      <w:spacing w:line="200" w:lineRule="exact"/>
      <w:jc w:val="both"/>
    </w:pPr>
  </w:style>
  <w:style w:type="character" w:customStyle="1" w:styleId="FontStyle72">
    <w:name w:val="Font Style72"/>
    <w:rsid w:val="000A4C61"/>
    <w:rPr>
      <w:rFonts w:ascii="Times New Roman" w:hAnsi="Times New Roman" w:cs="Times New Roman" w:hint="default"/>
      <w:sz w:val="16"/>
      <w:szCs w:val="16"/>
    </w:rPr>
  </w:style>
  <w:style w:type="character" w:customStyle="1" w:styleId="FontStyle73">
    <w:name w:val="Font Style73"/>
    <w:uiPriority w:val="99"/>
    <w:rsid w:val="000A4C61"/>
    <w:rPr>
      <w:rFonts w:ascii="Times New Roman" w:hAnsi="Times New Roman" w:cs="Times New Roman" w:hint="default"/>
      <w:i/>
      <w:iCs/>
      <w:sz w:val="16"/>
      <w:szCs w:val="16"/>
    </w:rPr>
  </w:style>
  <w:style w:type="character" w:customStyle="1" w:styleId="UnderlinestyleChar20">
    <w:name w:val="Underline style Char2"/>
    <w:rsid w:val="000A4C61"/>
    <w:rPr>
      <w:sz w:val="22"/>
      <w:szCs w:val="24"/>
      <w:u w:val="single"/>
      <w:lang w:val="en-US" w:eastAsia="en-US" w:bidi="ar-SA"/>
    </w:rPr>
  </w:style>
  <w:style w:type="character" w:customStyle="1" w:styleId="FontStyle49">
    <w:name w:val="Font Style49"/>
    <w:uiPriority w:val="99"/>
    <w:rsid w:val="000A4C61"/>
    <w:rPr>
      <w:rFonts w:ascii="Times New Roman" w:hAnsi="Times New Roman" w:cs="Times New Roman"/>
      <w:sz w:val="20"/>
      <w:szCs w:val="20"/>
    </w:rPr>
  </w:style>
  <w:style w:type="character" w:customStyle="1" w:styleId="FontStyle50">
    <w:name w:val="Font Style50"/>
    <w:uiPriority w:val="99"/>
    <w:rsid w:val="000A4C61"/>
    <w:rPr>
      <w:rFonts w:ascii="Times New Roman" w:hAnsi="Times New Roman" w:cs="Times New Roman"/>
      <w:b/>
      <w:bCs/>
      <w:sz w:val="20"/>
      <w:szCs w:val="20"/>
    </w:rPr>
  </w:style>
  <w:style w:type="paragraph" w:customStyle="1" w:styleId="msonormal0">
    <w:name w:val="msonormal"/>
    <w:basedOn w:val="Normal"/>
    <w:uiPriority w:val="99"/>
    <w:qFormat/>
    <w:rsid w:val="000A4C61"/>
    <w:pPr>
      <w:spacing w:before="100" w:beforeAutospacing="1" w:after="100" w:afterAutospacing="1"/>
    </w:pPr>
    <w:rPr>
      <w:rFonts w:eastAsia="Times New Roman"/>
    </w:rPr>
  </w:style>
  <w:style w:type="character" w:customStyle="1" w:styleId="ListBulletChar">
    <w:name w:val="List Bullet Char"/>
    <w:link w:val="ListBullet"/>
    <w:uiPriority w:val="99"/>
    <w:locked/>
    <w:rsid w:val="000A4C61"/>
    <w:rPr>
      <w:rFonts w:ascii="Calibri" w:hAnsi="Calibri" w:cs="Calibri"/>
      <w:sz w:val="22"/>
    </w:rPr>
  </w:style>
  <w:style w:type="character" w:customStyle="1" w:styleId="BoldUnderlineChar2Char">
    <w:name w:val="BoldUnderline Char2 Char"/>
    <w:link w:val="BoldUnderlineChar20"/>
    <w:locked/>
    <w:rsid w:val="000A4C61"/>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0A4C61"/>
    <w:rPr>
      <w:rFonts w:ascii="Times New Roman" w:eastAsia="Times New Roman" w:hAnsi="Times New Roman" w:cs="Times New Roman"/>
      <w:b/>
      <w:sz w:val="20"/>
      <w:u w:val="single"/>
    </w:rPr>
  </w:style>
  <w:style w:type="paragraph" w:customStyle="1" w:styleId="document0">
    <w:name w:val="document"/>
    <w:basedOn w:val="Normal"/>
    <w:uiPriority w:val="99"/>
    <w:qFormat/>
    <w:rsid w:val="000A4C61"/>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0A4C61"/>
    <w:pPr>
      <w:spacing w:line="256" w:lineRule="auto"/>
    </w:pPr>
    <w:rPr>
      <w:rFonts w:eastAsia="Times New Roman"/>
    </w:rPr>
  </w:style>
  <w:style w:type="paragraph" w:customStyle="1" w:styleId="Normal20pt">
    <w:name w:val="Normal  + 20 pt"/>
    <w:basedOn w:val="Normal"/>
    <w:uiPriority w:val="6"/>
    <w:qFormat/>
    <w:rsid w:val="000A4C61"/>
    <w:pPr>
      <w:spacing w:line="256" w:lineRule="auto"/>
    </w:pPr>
    <w:rPr>
      <w:rFonts w:asciiTheme="minorHAnsi" w:hAnsiTheme="minorHAnsi"/>
      <w:bCs/>
      <w:u w:val="single"/>
    </w:rPr>
  </w:style>
  <w:style w:type="paragraph" w:customStyle="1" w:styleId="conintrotext">
    <w:name w:val="conintrotext"/>
    <w:basedOn w:val="Normal"/>
    <w:uiPriority w:val="99"/>
    <w:qFormat/>
    <w:rsid w:val="000A4C61"/>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0A4C61"/>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0A4C61"/>
    <w:pPr>
      <w:spacing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0A4C61"/>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0A4C61"/>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0A4C61"/>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0A4C61"/>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0A4C61"/>
    <w:pPr>
      <w:spacing w:line="256" w:lineRule="auto"/>
    </w:pPr>
    <w:rPr>
      <w:rFonts w:ascii="MS Mincho"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0A4C61"/>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0A4C61"/>
    <w:pPr>
      <w:spacing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0A4C61"/>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0A4C61"/>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0A4C61"/>
    <w:rPr>
      <w:rFonts w:eastAsia="Times New Roman"/>
      <w:u w:val="single"/>
    </w:rPr>
  </w:style>
  <w:style w:type="paragraph" w:customStyle="1" w:styleId="StyleStyle4ArialNarrow9pt">
    <w:name w:val="Style Style4 + Arial Narrow 9 pt"/>
    <w:basedOn w:val="Normal"/>
    <w:link w:val="StyleStyle4ArialNarrow9ptChar"/>
    <w:qFormat/>
    <w:rsid w:val="000A4C61"/>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0A4C61"/>
    <w:rPr>
      <w:rFonts w:eastAsia="Times New Roman"/>
      <w:b/>
      <w:bCs/>
      <w:u w:val="single"/>
    </w:rPr>
  </w:style>
  <w:style w:type="paragraph" w:customStyle="1" w:styleId="StyleStyle4ArialNarrow9ptBold">
    <w:name w:val="Style Style4 + Arial Narrow 9 pt Bold"/>
    <w:basedOn w:val="Normal"/>
    <w:link w:val="StyleStyle4ArialNarrow9ptBoldChar"/>
    <w:qFormat/>
    <w:rsid w:val="000A4C61"/>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0A4C61"/>
    <w:rPr>
      <w:rFonts w:eastAsia="Times New Roman"/>
      <w:b/>
      <w:smallCaps/>
      <w:sz w:val="24"/>
      <w:szCs w:val="24"/>
      <w:u w:val="single"/>
    </w:rPr>
  </w:style>
  <w:style w:type="character" w:customStyle="1" w:styleId="HiddenBlockHeaderChar">
    <w:name w:val="Hidden Block Header Char"/>
    <w:link w:val="HiddenBlockHeader"/>
    <w:locked/>
    <w:rsid w:val="000A4C61"/>
    <w:rPr>
      <w:rFonts w:ascii="Calibri" w:hAnsi="Calibri" w:cs="Calibri"/>
      <w:sz w:val="22"/>
    </w:rPr>
  </w:style>
  <w:style w:type="character" w:customStyle="1" w:styleId="ThirdChar">
    <w:name w:val="Third Char"/>
    <w:link w:val="Third"/>
    <w:locked/>
    <w:rsid w:val="000A4C61"/>
    <w:rPr>
      <w:rFonts w:eastAsia="Times New Roman"/>
      <w:b/>
      <w:u w:val="single"/>
      <w:lang w:val="x-none" w:eastAsia="x-none"/>
    </w:rPr>
  </w:style>
  <w:style w:type="paragraph" w:customStyle="1" w:styleId="Third">
    <w:name w:val="Third"/>
    <w:basedOn w:val="Normal"/>
    <w:link w:val="ThirdChar"/>
    <w:qFormat/>
    <w:rsid w:val="000A4C61"/>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0A4C61"/>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0A4C61"/>
    <w:rPr>
      <w:rFonts w:eastAsia="Times New Roman"/>
      <w:b/>
      <w:szCs w:val="24"/>
      <w:u w:val="thick"/>
    </w:rPr>
  </w:style>
  <w:style w:type="paragraph" w:customStyle="1" w:styleId="CiteSmallText">
    <w:name w:val="Cite Small Text"/>
    <w:basedOn w:val="Normal"/>
    <w:uiPriority w:val="99"/>
    <w:qFormat/>
    <w:rsid w:val="000A4C61"/>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0A4C61"/>
    <w:rPr>
      <w:lang w:val="x-none"/>
    </w:rPr>
  </w:style>
  <w:style w:type="paragraph" w:customStyle="1" w:styleId="Cards1CharChar">
    <w:name w:val="Cards1 Char Char"/>
    <w:basedOn w:val="Normal"/>
    <w:link w:val="Cards1CharCharChar"/>
    <w:qFormat/>
    <w:rsid w:val="000A4C61"/>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0A4C61"/>
    <w:rPr>
      <w:color w:val="0000FF"/>
      <w:sz w:val="12"/>
      <w:u w:val="single"/>
    </w:rPr>
  </w:style>
  <w:style w:type="paragraph" w:customStyle="1" w:styleId="Swag">
    <w:name w:val="Swag"/>
    <w:basedOn w:val="Normal"/>
    <w:link w:val="SwagChar"/>
    <w:qFormat/>
    <w:rsid w:val="000A4C61"/>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0A4C61"/>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0A4C61"/>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0A4C61"/>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0A4C61"/>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0A4C61"/>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0A4C61"/>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0A4C61"/>
    <w:rPr>
      <w:rFonts w:eastAsia="Times New Roman"/>
      <w:b/>
      <w:bCs/>
      <w:u w:val="single"/>
    </w:rPr>
  </w:style>
  <w:style w:type="paragraph" w:customStyle="1" w:styleId="StyleUnderlineChar11ptBold2">
    <w:name w:val="Style Underline Char + 11 pt Bold2"/>
    <w:basedOn w:val="Normal"/>
    <w:link w:val="StyleUnderlineChar11ptBold2Char"/>
    <w:qFormat/>
    <w:rsid w:val="000A4C61"/>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0A4C61"/>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0A4C61"/>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0A4C61"/>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0A4C61"/>
    <w:pPr>
      <w:spacing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0A4C61"/>
    <w:rPr>
      <w:rFonts w:ascii="Times New Roman" w:eastAsia="Times New Roman" w:hAnsi="Times New Roman" w:cs="Times New Roman"/>
      <w:b/>
      <w:sz w:val="24"/>
      <w:szCs w:val="24"/>
    </w:rPr>
  </w:style>
  <w:style w:type="character" w:customStyle="1" w:styleId="NothingCharChar">
    <w:name w:val="Nothing Char Char"/>
    <w:link w:val="NothingCharCharChar"/>
    <w:locked/>
    <w:rsid w:val="000A4C61"/>
  </w:style>
  <w:style w:type="paragraph" w:customStyle="1" w:styleId="NothingCharCharChar">
    <w:name w:val="Nothing Char Char Char"/>
    <w:link w:val="NothingCharChar"/>
    <w:qFormat/>
    <w:rsid w:val="000A4C61"/>
    <w:pPr>
      <w:jc w:val="both"/>
    </w:pPr>
  </w:style>
  <w:style w:type="paragraph" w:customStyle="1" w:styleId="StyleLeft021">
    <w:name w:val="Style Left:  0.2&quot;1"/>
    <w:basedOn w:val="Normal"/>
    <w:uiPriority w:val="99"/>
    <w:qFormat/>
    <w:rsid w:val="000A4C61"/>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0A4C61"/>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0A4C61"/>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0A4C61"/>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0A4C61"/>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0A4C61"/>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0A4C61"/>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0A4C61"/>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0A4C61"/>
    <w:rPr>
      <w:szCs w:val="24"/>
      <w:u w:val="single"/>
      <w:lang w:val="en-US" w:eastAsia="en-US" w:bidi="ar-SA"/>
    </w:rPr>
  </w:style>
  <w:style w:type="character" w:customStyle="1" w:styleId="BoldUnderlineCharChar3">
    <w:name w:val="BoldUnderline Char Char3"/>
    <w:rsid w:val="000A4C61"/>
    <w:rPr>
      <w:b/>
      <w:bCs w:val="0"/>
      <w:szCs w:val="24"/>
      <w:u w:val="single"/>
      <w:lang w:val="en-US" w:eastAsia="en-US" w:bidi="ar-SA"/>
    </w:rPr>
  </w:style>
  <w:style w:type="character" w:customStyle="1" w:styleId="UnderlineCharChar3">
    <w:name w:val="Underline Char Char3"/>
    <w:rsid w:val="000A4C61"/>
    <w:rPr>
      <w:szCs w:val="24"/>
      <w:u w:val="single"/>
      <w:lang w:val="en-US" w:eastAsia="en-US" w:bidi="ar-SA"/>
    </w:rPr>
  </w:style>
  <w:style w:type="character" w:customStyle="1" w:styleId="BoldUnderlineCharChar2">
    <w:name w:val="BoldUnderline Char Char2"/>
    <w:rsid w:val="000A4C61"/>
    <w:rPr>
      <w:b/>
      <w:bCs w:val="0"/>
      <w:szCs w:val="24"/>
      <w:u w:val="single"/>
      <w:lang w:val="en-US" w:eastAsia="en-US" w:bidi="ar-SA"/>
    </w:rPr>
  </w:style>
  <w:style w:type="character" w:customStyle="1" w:styleId="volume-issue">
    <w:name w:val="volume-issue"/>
    <w:rsid w:val="000A4C61"/>
    <w:rPr>
      <w:rFonts w:ascii="Times New Roman" w:hAnsi="Times New Roman" w:cs="Times New Roman" w:hint="default"/>
    </w:rPr>
  </w:style>
  <w:style w:type="character" w:customStyle="1" w:styleId="boldness1">
    <w:name w:val="boldness1"/>
    <w:rsid w:val="000A4C61"/>
  </w:style>
  <w:style w:type="character" w:customStyle="1" w:styleId="story-author">
    <w:name w:val="story-author"/>
    <w:basedOn w:val="DefaultParagraphFont"/>
    <w:rsid w:val="000A4C61"/>
  </w:style>
  <w:style w:type="character" w:customStyle="1" w:styleId="StyleEmphasisArial12ptBoldNotItalic">
    <w:name w:val="Style Emphasis + Arial 12 pt Bold Not Italic"/>
    <w:basedOn w:val="Emphasis"/>
    <w:rsid w:val="000A4C61"/>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0A4C61"/>
  </w:style>
  <w:style w:type="character" w:customStyle="1" w:styleId="StyleStyle4CharTimesNewRoman11ptItalic">
    <w:name w:val="Style Style4 Char + Times New Roman 11 pt Italic"/>
    <w:basedOn w:val="DefaultParagraphFont"/>
    <w:rsid w:val="000A4C61"/>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0A4C61"/>
  </w:style>
  <w:style w:type="character" w:customStyle="1" w:styleId="ad">
    <w:name w:val="_"/>
    <w:basedOn w:val="DefaultParagraphFont"/>
    <w:rsid w:val="000A4C61"/>
  </w:style>
  <w:style w:type="character" w:customStyle="1" w:styleId="Heading3CharCharCharChar1">
    <w:name w:val="Heading 3 Char Char Char Char1"/>
    <w:rsid w:val="000A4C61"/>
    <w:rPr>
      <w:rFonts w:ascii="Arial" w:hAnsi="Arial" w:cs="Arial" w:hint="default"/>
      <w:bCs/>
      <w:szCs w:val="26"/>
      <w:u w:val="single"/>
      <w:lang w:val="en-US" w:eastAsia="en-US" w:bidi="ar-SA"/>
    </w:rPr>
  </w:style>
  <w:style w:type="character" w:customStyle="1" w:styleId="comment-body">
    <w:name w:val="comment-body"/>
    <w:rsid w:val="000A4C61"/>
  </w:style>
  <w:style w:type="character" w:customStyle="1" w:styleId="UnderlineCharCharChar1">
    <w:name w:val="Underline Char Char Char1"/>
    <w:rsid w:val="000A4C61"/>
    <w:rPr>
      <w:u w:val="single"/>
      <w:lang w:val="en-US" w:eastAsia="en-US" w:bidi="ar-SA"/>
    </w:rPr>
  </w:style>
  <w:style w:type="character" w:customStyle="1" w:styleId="UnderlineChar1Char">
    <w:name w:val="Underline Char1 Char"/>
    <w:rsid w:val="000A4C61"/>
    <w:rPr>
      <w:rFonts w:ascii="Calibri" w:eastAsia="MS Mincho" w:hAnsi="Calibri" w:cs="Calibri" w:hint="default"/>
      <w:szCs w:val="20"/>
      <w:u w:val="single"/>
    </w:rPr>
  </w:style>
  <w:style w:type="character" w:customStyle="1" w:styleId="StyleBoldandUnderlineCharChar29pt">
    <w:name w:val="Style Bold and Underline Char Char2 + 9 pt"/>
    <w:rsid w:val="000A4C61"/>
    <w:rPr>
      <w:rFonts w:ascii="Times New Roman" w:hAnsi="Times New Roman" w:cs="Times New Roman" w:hint="default"/>
      <w:b/>
      <w:bCs/>
      <w:noProof w:val="0"/>
      <w:sz w:val="20"/>
      <w:u w:val="single"/>
    </w:rPr>
  </w:style>
  <w:style w:type="character" w:customStyle="1" w:styleId="StyleUnderlineCharChar19pt">
    <w:name w:val="Style Underline Char Char1 + 9 pt"/>
    <w:rsid w:val="000A4C61"/>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0A4C61"/>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0A4C61"/>
  </w:style>
  <w:style w:type="character" w:customStyle="1" w:styleId="resultbodyblack">
    <w:name w:val="resultbodyblack"/>
    <w:rsid w:val="000A4C61"/>
    <w:rPr>
      <w:rFonts w:ascii="Times New Roman" w:hAnsi="Times New Roman" w:cs="Times New Roman" w:hint="default"/>
    </w:rPr>
  </w:style>
  <w:style w:type="character" w:customStyle="1" w:styleId="3TagCite">
    <w:name w:val="3 Tag/Cite"/>
    <w:rsid w:val="000A4C61"/>
    <w:rPr>
      <w:rFonts w:ascii="Times New Roman" w:hAnsi="Times New Roman" w:cs="Times New Roman" w:hint="default"/>
      <w:b/>
      <w:bCs w:val="0"/>
    </w:rPr>
  </w:style>
  <w:style w:type="character" w:customStyle="1" w:styleId="4Qualifications">
    <w:name w:val="4 Qualifications"/>
    <w:rsid w:val="000A4C61"/>
    <w:rPr>
      <w:rFonts w:ascii="Times New Roman" w:hAnsi="Times New Roman" w:cs="Times New Roman" w:hint="default"/>
      <w:sz w:val="19"/>
    </w:rPr>
  </w:style>
  <w:style w:type="character" w:customStyle="1" w:styleId="6Underlined">
    <w:name w:val="6 Underlined"/>
    <w:rsid w:val="000A4C61"/>
    <w:rPr>
      <w:rFonts w:ascii="Times New Roman" w:hAnsi="Times New Roman" w:cs="Times New Roman" w:hint="default"/>
      <w:b/>
      <w:bCs w:val="0"/>
      <w:sz w:val="21"/>
      <w:u w:val="single"/>
    </w:rPr>
  </w:style>
  <w:style w:type="character" w:customStyle="1" w:styleId="nohighlighting">
    <w:name w:val="no highlighting"/>
    <w:rsid w:val="000A4C61"/>
    <w:rPr>
      <w:rFonts w:ascii="Times New Roman" w:hAnsi="Times New Roman" w:cs="Times New Roman" w:hint="default"/>
      <w:color w:val="auto"/>
      <w:sz w:val="20"/>
      <w:u w:val="thick"/>
      <w:bdr w:val="none" w:sz="0" w:space="0" w:color="auto" w:frame="1"/>
    </w:rPr>
  </w:style>
  <w:style w:type="character" w:customStyle="1" w:styleId="CharChar61">
    <w:name w:val="Char Char61"/>
    <w:rsid w:val="000A4C61"/>
    <w:rPr>
      <w:rFonts w:ascii="Arial" w:hAnsi="Arial" w:cs="Arial" w:hint="default"/>
      <w:bCs/>
      <w:sz w:val="16"/>
      <w:szCs w:val="26"/>
      <w:lang w:val="en-US" w:eastAsia="en-US" w:bidi="ar-SA"/>
    </w:rPr>
  </w:style>
  <w:style w:type="character" w:customStyle="1" w:styleId="styledate">
    <w:name w:val="styledate"/>
    <w:rsid w:val="000A4C61"/>
  </w:style>
  <w:style w:type="character" w:customStyle="1" w:styleId="StyleUnderlineChar9ptChar">
    <w:name w:val="Style Underline Char + 9 pt Char"/>
    <w:rsid w:val="000A4C61"/>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0A4C61"/>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0A4C61"/>
    <w:rPr>
      <w:b/>
      <w:bCs w:val="0"/>
      <w:szCs w:val="24"/>
      <w:u w:val="single"/>
      <w:lang w:val="en-US" w:eastAsia="en-US" w:bidi="ar-SA"/>
    </w:rPr>
  </w:style>
  <w:style w:type="character" w:customStyle="1" w:styleId="BoldandUnderlineChar1Char2">
    <w:name w:val="Bold and Underline Char1 Char2"/>
    <w:rsid w:val="000A4C61"/>
    <w:rPr>
      <w:b/>
      <w:bCs w:val="0"/>
      <w:szCs w:val="24"/>
      <w:u w:val="single"/>
      <w:lang w:val="en-US" w:eastAsia="en-US" w:bidi="ar-SA"/>
    </w:rPr>
  </w:style>
  <w:style w:type="character" w:customStyle="1" w:styleId="BoldandUnderlineCharChar1">
    <w:name w:val="Bold and Underline Char Char1"/>
    <w:rsid w:val="000A4C61"/>
    <w:rPr>
      <w:b/>
      <w:bCs w:val="0"/>
      <w:szCs w:val="24"/>
      <w:u w:val="single"/>
      <w:lang w:val="en-US" w:eastAsia="en-US" w:bidi="ar-SA"/>
    </w:rPr>
  </w:style>
  <w:style w:type="character" w:customStyle="1" w:styleId="authoraffil">
    <w:name w:val="authoraffil"/>
    <w:rsid w:val="000A4C61"/>
  </w:style>
  <w:style w:type="character" w:customStyle="1" w:styleId="CharChar8">
    <w:name w:val="Char Char8"/>
    <w:rsid w:val="000A4C61"/>
    <w:rPr>
      <w:rFonts w:ascii="Georgia" w:eastAsia="Times New Roman" w:hAnsi="Georgia" w:hint="default"/>
      <w:b/>
      <w:bCs/>
      <w:sz w:val="30"/>
      <w:szCs w:val="28"/>
      <w:u w:val="single"/>
    </w:rPr>
  </w:style>
  <w:style w:type="character" w:customStyle="1" w:styleId="boldcitationChar">
    <w:name w:val="bold citation Char"/>
    <w:rsid w:val="000A4C61"/>
    <w:rPr>
      <w:rFonts w:ascii="Arial" w:hAnsi="Arial" w:cs="Arial" w:hint="default"/>
      <w:b/>
      <w:bCs w:val="0"/>
      <w:sz w:val="28"/>
      <w:szCs w:val="24"/>
      <w:u w:val="thick"/>
      <w:lang w:val="en-US" w:eastAsia="en-US" w:bidi="ar-SA"/>
    </w:rPr>
  </w:style>
  <w:style w:type="character" w:customStyle="1" w:styleId="BoldunderlineChar5">
    <w:name w:val="Bold/underline Char"/>
    <w:rsid w:val="000A4C61"/>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0A4C61"/>
  </w:style>
  <w:style w:type="character" w:customStyle="1" w:styleId="tagCharCharChar1">
    <w:name w:val="tag Char Char Char1"/>
    <w:rsid w:val="000A4C61"/>
    <w:rPr>
      <w:b/>
      <w:bCs w:val="0"/>
      <w:sz w:val="24"/>
      <w:lang w:val="en-US" w:eastAsia="en-US" w:bidi="ar-SA"/>
    </w:rPr>
  </w:style>
  <w:style w:type="character" w:customStyle="1" w:styleId="bylines">
    <w:name w:val="bylines"/>
    <w:basedOn w:val="DefaultParagraphFont"/>
    <w:rsid w:val="000A4C61"/>
  </w:style>
  <w:style w:type="character" w:customStyle="1" w:styleId="StyleStyleBoldUnderlineUnderlineIntenseEmphasis1apple-style-2">
    <w:name w:val="Style Style Bold UnderlineUnderlineIntense Emphasis1apple-style-...2"/>
    <w:basedOn w:val="DefaultParagraphFont"/>
    <w:rsid w:val="000A4C61"/>
    <w:rPr>
      <w:b w:val="0"/>
      <w:bCs/>
      <w:sz w:val="22"/>
      <w:u w:val="single"/>
    </w:rPr>
  </w:style>
  <w:style w:type="character" w:customStyle="1" w:styleId="FontStyle57">
    <w:name w:val="Font Style57"/>
    <w:rsid w:val="000A4C61"/>
    <w:rPr>
      <w:rFonts w:ascii="Georgia" w:hAnsi="Georgia" w:cs="Georgia" w:hint="default"/>
      <w:b/>
      <w:bCs/>
      <w:sz w:val="14"/>
      <w:szCs w:val="14"/>
    </w:rPr>
  </w:style>
  <w:style w:type="character" w:customStyle="1" w:styleId="FontStyle89">
    <w:name w:val="Font Style89"/>
    <w:rsid w:val="000A4C61"/>
    <w:rPr>
      <w:rFonts w:ascii="Times New Roman" w:hAnsi="Times New Roman" w:cs="Times New Roman" w:hint="default"/>
      <w:b/>
      <w:bCs/>
      <w:smallCaps/>
      <w:spacing w:val="40"/>
      <w:sz w:val="16"/>
      <w:szCs w:val="16"/>
    </w:rPr>
  </w:style>
  <w:style w:type="character" w:customStyle="1" w:styleId="hvr">
    <w:name w:val="hvr"/>
    <w:basedOn w:val="DefaultParagraphFont"/>
    <w:rsid w:val="000A4C61"/>
  </w:style>
  <w:style w:type="character" w:customStyle="1" w:styleId="cardChar20">
    <w:name w:val="card Char2"/>
    <w:basedOn w:val="DefaultParagraphFont"/>
    <w:uiPriority w:val="6"/>
    <w:rsid w:val="000A4C61"/>
    <w:rPr>
      <w:rFonts w:ascii="Times New Roman" w:hAnsi="Times New Roman" w:cs="Calibri"/>
      <w:szCs w:val="20"/>
    </w:rPr>
  </w:style>
  <w:style w:type="paragraph" w:customStyle="1" w:styleId="Pol">
    <w:name w:val="Pol"/>
    <w:basedOn w:val="Heading2"/>
    <w:uiPriority w:val="99"/>
    <w:qFormat/>
    <w:rsid w:val="000A4C61"/>
  </w:style>
  <w:style w:type="paragraph" w:customStyle="1" w:styleId="Style70">
    <w:name w:val="Style7"/>
    <w:basedOn w:val="Normal"/>
    <w:uiPriority w:val="99"/>
    <w:qFormat/>
    <w:rsid w:val="000A4C61"/>
    <w:pPr>
      <w:widowControl w:val="0"/>
      <w:autoSpaceDE w:val="0"/>
      <w:autoSpaceDN w:val="0"/>
      <w:adjustRightInd w:val="0"/>
      <w:spacing w:line="229" w:lineRule="exact"/>
    </w:pPr>
  </w:style>
  <w:style w:type="character" w:customStyle="1" w:styleId="red">
    <w:name w:val="red"/>
    <w:basedOn w:val="DefaultParagraphFont"/>
    <w:rsid w:val="000A4C61"/>
  </w:style>
  <w:style w:type="character" w:customStyle="1" w:styleId="Footnote2Char">
    <w:name w:val="Footnote2 Char"/>
    <w:link w:val="Footnote2"/>
    <w:locked/>
    <w:rsid w:val="000A4C61"/>
  </w:style>
  <w:style w:type="paragraph" w:customStyle="1" w:styleId="Footnote2">
    <w:name w:val="Footnote2"/>
    <w:basedOn w:val="Normal"/>
    <w:next w:val="Normal"/>
    <w:link w:val="Footnote2Char"/>
    <w:autoRedefine/>
    <w:qFormat/>
    <w:rsid w:val="000A4C61"/>
    <w:pPr>
      <w:spacing w:after="120" w:line="480" w:lineRule="auto"/>
    </w:pPr>
    <w:rPr>
      <w:rFonts w:asciiTheme="minorHAnsi" w:hAnsiTheme="minorHAnsi" w:cstheme="minorBidi"/>
      <w:sz w:val="24"/>
    </w:rPr>
  </w:style>
  <w:style w:type="character" w:customStyle="1" w:styleId="link">
    <w:name w:val="link"/>
    <w:basedOn w:val="DefaultParagraphFont"/>
    <w:rsid w:val="000A4C61"/>
  </w:style>
  <w:style w:type="paragraph" w:customStyle="1" w:styleId="xhead">
    <w:name w:val="xhead"/>
    <w:basedOn w:val="Normal"/>
    <w:uiPriority w:val="99"/>
    <w:qFormat/>
    <w:rsid w:val="000A4C61"/>
    <w:pPr>
      <w:spacing w:before="100" w:beforeAutospacing="1" w:after="100" w:afterAutospacing="1"/>
    </w:pPr>
  </w:style>
  <w:style w:type="paragraph" w:customStyle="1" w:styleId="headlinemeta">
    <w:name w:val="headline_meta"/>
    <w:basedOn w:val="Normal"/>
    <w:uiPriority w:val="99"/>
    <w:qFormat/>
    <w:rsid w:val="000A4C61"/>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0A4C61"/>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0A4C61"/>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0A4C61"/>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0A4C61"/>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0A4C61"/>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0A4C61"/>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0A4C61"/>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0A4C61"/>
    <w:rPr>
      <w:rFonts w:ascii="Lucida Grande" w:eastAsia="Cambria" w:hAnsi="Lucida Grande"/>
    </w:rPr>
  </w:style>
  <w:style w:type="paragraph" w:customStyle="1" w:styleId="Pa16">
    <w:name w:val="Pa16"/>
    <w:basedOn w:val="Default"/>
    <w:next w:val="Default"/>
    <w:uiPriority w:val="99"/>
    <w:qFormat/>
    <w:rsid w:val="000A4C61"/>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0A4C61"/>
    <w:pPr>
      <w:spacing w:before="100" w:beforeAutospacing="1" w:after="100" w:afterAutospacing="1"/>
    </w:pPr>
  </w:style>
  <w:style w:type="paragraph" w:customStyle="1" w:styleId="Pa22">
    <w:name w:val="Pa2+2"/>
    <w:basedOn w:val="Default"/>
    <w:next w:val="Default"/>
    <w:uiPriority w:val="99"/>
    <w:qFormat/>
    <w:rsid w:val="000A4C61"/>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0A4C61"/>
    <w:pPr>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0A4C61"/>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0A4C61"/>
  </w:style>
  <w:style w:type="character" w:customStyle="1" w:styleId="meta-sep">
    <w:name w:val="meta-sep"/>
    <w:basedOn w:val="DefaultParagraphFont"/>
    <w:rsid w:val="000A4C61"/>
  </w:style>
  <w:style w:type="character" w:customStyle="1" w:styleId="A19">
    <w:name w:val="A19"/>
    <w:uiPriority w:val="99"/>
    <w:rsid w:val="000A4C61"/>
    <w:rPr>
      <w:rFonts w:ascii="Georgia" w:hAnsi="Georgia" w:cs="Georgia" w:hint="default"/>
      <w:color w:val="000000"/>
      <w:sz w:val="20"/>
      <w:szCs w:val="20"/>
      <w:u w:val="single"/>
    </w:rPr>
  </w:style>
  <w:style w:type="character" w:customStyle="1" w:styleId="A130">
    <w:name w:val="A13"/>
    <w:uiPriority w:val="99"/>
    <w:rsid w:val="000A4C61"/>
    <w:rPr>
      <w:rFonts w:ascii="Georgia" w:hAnsi="Georgia" w:cs="Georgia" w:hint="default"/>
      <w:color w:val="000000"/>
      <w:sz w:val="11"/>
      <w:szCs w:val="11"/>
    </w:rPr>
  </w:style>
  <w:style w:type="character" w:customStyle="1" w:styleId="ontext">
    <w:name w:val="ontext"/>
    <w:basedOn w:val="DefaultParagraphFont"/>
    <w:rsid w:val="000A4C61"/>
  </w:style>
  <w:style w:type="character" w:customStyle="1" w:styleId="archive-title">
    <w:name w:val="archive-title"/>
    <w:basedOn w:val="DefaultParagraphFont"/>
    <w:rsid w:val="000A4C61"/>
  </w:style>
  <w:style w:type="character" w:customStyle="1" w:styleId="imgleft">
    <w:name w:val="imgleft"/>
    <w:basedOn w:val="DefaultParagraphFont"/>
    <w:rsid w:val="000A4C61"/>
  </w:style>
  <w:style w:type="character" w:customStyle="1" w:styleId="imgcenter">
    <w:name w:val="imgcenter"/>
    <w:basedOn w:val="DefaultParagraphFont"/>
    <w:rsid w:val="000A4C61"/>
  </w:style>
  <w:style w:type="character" w:customStyle="1" w:styleId="A42">
    <w:name w:val="A4+2"/>
    <w:uiPriority w:val="99"/>
    <w:rsid w:val="000A4C61"/>
    <w:rPr>
      <w:rFonts w:ascii="Helvetica LT Std" w:hAnsi="Helvetica LT Std" w:cs="Helvetica LT Std" w:hint="default"/>
      <w:color w:val="000000"/>
      <w:sz w:val="11"/>
      <w:szCs w:val="11"/>
    </w:rPr>
  </w:style>
  <w:style w:type="character" w:customStyle="1" w:styleId="fstitle">
    <w:name w:val="fs_title"/>
    <w:basedOn w:val="DefaultParagraphFont"/>
    <w:rsid w:val="000A4C61"/>
  </w:style>
  <w:style w:type="character" w:customStyle="1" w:styleId="reportbody1">
    <w:name w:val="reportbody1"/>
    <w:basedOn w:val="DefaultParagraphFont"/>
    <w:rsid w:val="000A4C61"/>
    <w:rPr>
      <w:rFonts w:ascii="Tahoma" w:hAnsi="Tahoma" w:cs="Tahoma" w:hint="default"/>
      <w:color w:val="000000"/>
      <w:sz w:val="14"/>
      <w:szCs w:val="14"/>
    </w:rPr>
  </w:style>
  <w:style w:type="character" w:customStyle="1" w:styleId="dateday">
    <w:name w:val="date_day"/>
    <w:basedOn w:val="DefaultParagraphFont"/>
    <w:rsid w:val="000A4C61"/>
  </w:style>
  <w:style w:type="character" w:customStyle="1" w:styleId="datemonth">
    <w:name w:val="date_month"/>
    <w:basedOn w:val="DefaultParagraphFont"/>
    <w:rsid w:val="000A4C61"/>
  </w:style>
  <w:style w:type="character" w:customStyle="1" w:styleId="dateyear">
    <w:name w:val="date_year"/>
    <w:basedOn w:val="DefaultParagraphFont"/>
    <w:rsid w:val="000A4C61"/>
  </w:style>
  <w:style w:type="character" w:customStyle="1" w:styleId="Heading3CharCharCharCharCharChar">
    <w:name w:val="Heading 3 Char Char Char Char Char Char"/>
    <w:basedOn w:val="DefaultParagraphFont"/>
    <w:rsid w:val="000A4C61"/>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0A4C61"/>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0A4C61"/>
    <w:rPr>
      <w:sz w:val="24"/>
      <w:szCs w:val="24"/>
      <w:lang w:val="en-US" w:eastAsia="en-US" w:bidi="ar-SA"/>
    </w:rPr>
  </w:style>
  <w:style w:type="character" w:customStyle="1" w:styleId="insideitro">
    <w:name w:val="insideitro"/>
    <w:basedOn w:val="DefaultParagraphFont"/>
    <w:rsid w:val="000A4C61"/>
  </w:style>
  <w:style w:type="character" w:customStyle="1" w:styleId="wcfont">
    <w:name w:val="wcfont"/>
    <w:basedOn w:val="DefaultParagraphFont"/>
    <w:rsid w:val="000A4C61"/>
  </w:style>
  <w:style w:type="character" w:customStyle="1" w:styleId="style65">
    <w:name w:val="style65"/>
    <w:basedOn w:val="DefaultParagraphFont"/>
    <w:rsid w:val="000A4C61"/>
  </w:style>
  <w:style w:type="character" w:customStyle="1" w:styleId="qftext">
    <w:name w:val="qftext"/>
    <w:basedOn w:val="DefaultParagraphFont"/>
    <w:rsid w:val="000A4C61"/>
  </w:style>
  <w:style w:type="character" w:customStyle="1" w:styleId="leftidx">
    <w:name w:val="leftidx"/>
    <w:basedOn w:val="DefaultParagraphFont"/>
    <w:rsid w:val="000A4C61"/>
  </w:style>
  <w:style w:type="paragraph" w:customStyle="1" w:styleId="width100">
    <w:name w:val="width100"/>
    <w:basedOn w:val="Normal"/>
    <w:uiPriority w:val="99"/>
    <w:qFormat/>
    <w:rsid w:val="000A4C61"/>
    <w:pPr>
      <w:spacing w:before="100" w:beforeAutospacing="1" w:after="100" w:afterAutospacing="1"/>
    </w:pPr>
  </w:style>
  <w:style w:type="character" w:customStyle="1" w:styleId="eventtitle">
    <w:name w:val="eventtitle"/>
    <w:basedOn w:val="DefaultParagraphFont"/>
    <w:rsid w:val="000A4C61"/>
  </w:style>
  <w:style w:type="character" w:customStyle="1" w:styleId="eventsubtitle">
    <w:name w:val="eventsubtitle"/>
    <w:basedOn w:val="DefaultParagraphFont"/>
    <w:rsid w:val="000A4C61"/>
  </w:style>
  <w:style w:type="character" w:customStyle="1" w:styleId="eventdate">
    <w:name w:val="eventdate"/>
    <w:basedOn w:val="DefaultParagraphFont"/>
    <w:rsid w:val="000A4C61"/>
  </w:style>
  <w:style w:type="character" w:customStyle="1" w:styleId="legend">
    <w:name w:val="legend"/>
    <w:basedOn w:val="DefaultParagraphFont"/>
    <w:rsid w:val="000A4C61"/>
  </w:style>
  <w:style w:type="character" w:customStyle="1" w:styleId="Bold12">
    <w:name w:val="Bold12"/>
    <w:uiPriority w:val="1"/>
    <w:qFormat/>
    <w:rsid w:val="000A4C61"/>
    <w:rPr>
      <w:rFonts w:ascii="Times New Roman" w:hAnsi="Times New Roman"/>
      <w:b/>
      <w:sz w:val="24"/>
    </w:rPr>
  </w:style>
  <w:style w:type="character" w:customStyle="1" w:styleId="NotBold10Final">
    <w:name w:val="NotBold10Final"/>
    <w:uiPriority w:val="1"/>
    <w:qFormat/>
    <w:rsid w:val="000A4C61"/>
    <w:rPr>
      <w:rFonts w:ascii="Times New Roman" w:hAnsi="Times New Roman"/>
      <w:b w:val="0"/>
      <w:i w:val="0"/>
      <w:sz w:val="20"/>
    </w:rPr>
  </w:style>
  <w:style w:type="character" w:customStyle="1" w:styleId="slug-elocation">
    <w:name w:val="slug-elocation"/>
    <w:basedOn w:val="DefaultParagraphFont"/>
    <w:rsid w:val="000A4C61"/>
  </w:style>
  <w:style w:type="character" w:customStyle="1" w:styleId="fu-autorenangabe-fu-beschreibung">
    <w:name w:val="fu-autorenangabe-fu-beschreibung"/>
    <w:rsid w:val="000A4C61"/>
  </w:style>
  <w:style w:type="paragraph" w:customStyle="1" w:styleId="introshadow">
    <w:name w:val="intro_shadow"/>
    <w:basedOn w:val="Normal"/>
    <w:uiPriority w:val="99"/>
    <w:qFormat/>
    <w:rsid w:val="000A4C61"/>
    <w:pPr>
      <w:spacing w:before="100" w:beforeAutospacing="1" w:after="100" w:afterAutospacing="1"/>
    </w:pPr>
  </w:style>
  <w:style w:type="paragraph" w:customStyle="1" w:styleId="articleintro">
    <w:name w:val="articleintro"/>
    <w:basedOn w:val="Normal"/>
    <w:uiPriority w:val="99"/>
    <w:qFormat/>
    <w:rsid w:val="000A4C61"/>
    <w:pPr>
      <w:spacing w:before="100" w:beforeAutospacing="1" w:after="100" w:afterAutospacing="1"/>
    </w:pPr>
  </w:style>
  <w:style w:type="character" w:customStyle="1" w:styleId="commentscontainer">
    <w:name w:val="comments_container"/>
    <w:basedOn w:val="DefaultParagraphFont"/>
    <w:rsid w:val="000A4C61"/>
  </w:style>
  <w:style w:type="paragraph" w:customStyle="1" w:styleId="Caption40">
    <w:name w:val="Caption4"/>
    <w:basedOn w:val="Normal"/>
    <w:uiPriority w:val="99"/>
    <w:qFormat/>
    <w:rsid w:val="000A4C61"/>
    <w:pPr>
      <w:spacing w:before="100" w:beforeAutospacing="1" w:after="100" w:afterAutospacing="1"/>
    </w:pPr>
  </w:style>
  <w:style w:type="paragraph" w:customStyle="1" w:styleId="publishedon">
    <w:name w:val="published_on"/>
    <w:basedOn w:val="Normal"/>
    <w:uiPriority w:val="99"/>
    <w:qFormat/>
    <w:rsid w:val="000A4C61"/>
    <w:pPr>
      <w:spacing w:before="100" w:beforeAutospacing="1" w:after="100" w:afterAutospacing="1"/>
    </w:pPr>
  </w:style>
  <w:style w:type="character" w:customStyle="1" w:styleId="hparticlefooter">
    <w:name w:val="hparticlefooter"/>
    <w:basedOn w:val="DefaultParagraphFont"/>
    <w:rsid w:val="000A4C61"/>
  </w:style>
  <w:style w:type="table" w:customStyle="1" w:styleId="TableGrid2">
    <w:name w:val="Table Grid2"/>
    <w:basedOn w:val="TableNormal"/>
    <w:next w:val="TableGrid"/>
    <w:rsid w:val="000A4C6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0A4C61"/>
  </w:style>
  <w:style w:type="character" w:customStyle="1" w:styleId="BlockCharCharCharCharChar">
    <w:name w:val="Block Char Char Char Char Char"/>
    <w:aliases w:val="Block Char Char Char Char Char Char Char Char,Block Char Char Char Char Char Char Char1"/>
    <w:basedOn w:val="DefaultParagraphFont"/>
    <w:rsid w:val="000A4C61"/>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0A4C61"/>
    <w:rPr>
      <w:b/>
      <w:color w:val="000000"/>
      <w:u w:val="single"/>
    </w:rPr>
  </w:style>
  <w:style w:type="character" w:customStyle="1" w:styleId="CiteEmphasisChar">
    <w:name w:val="Cite/Emphasis Char"/>
    <w:basedOn w:val="DefaultParagraphFont"/>
    <w:link w:val="CiteEmphasis"/>
    <w:rsid w:val="000A4C61"/>
    <w:rPr>
      <w:rFonts w:ascii="Calibri" w:hAnsi="Calibri" w:cs="Calibri"/>
      <w:b/>
      <w:color w:val="000000"/>
      <w:sz w:val="22"/>
      <w:u w:val="single"/>
    </w:rPr>
  </w:style>
  <w:style w:type="character" w:customStyle="1" w:styleId="ReadText">
    <w:name w:val="Read Text"/>
    <w:basedOn w:val="DefaultParagraphFont"/>
    <w:rsid w:val="000A4C61"/>
    <w:rPr>
      <w:rFonts w:ascii="Times New Roman" w:hAnsi="Times New Roman"/>
      <w:b/>
      <w:bCs/>
      <w:sz w:val="24"/>
      <w:u w:val="single"/>
    </w:rPr>
  </w:style>
  <w:style w:type="paragraph" w:customStyle="1" w:styleId="Styleunread8pt">
    <w:name w:val="Style unread + 8 pt"/>
    <w:basedOn w:val="Normal"/>
    <w:link w:val="Styleunread8ptChar"/>
    <w:qFormat/>
    <w:rsid w:val="000A4C61"/>
    <w:rPr>
      <w:color w:val="000000"/>
      <w:sz w:val="16"/>
    </w:rPr>
  </w:style>
  <w:style w:type="character" w:customStyle="1" w:styleId="Styleunread8ptChar">
    <w:name w:val="Style unread + 8 pt Char"/>
    <w:basedOn w:val="DefaultParagraphFont"/>
    <w:link w:val="Styleunread8pt"/>
    <w:rsid w:val="000A4C61"/>
    <w:rPr>
      <w:rFonts w:ascii="Calibri" w:hAnsi="Calibri" w:cs="Calibri"/>
      <w:color w:val="000000"/>
      <w:sz w:val="16"/>
    </w:rPr>
  </w:style>
  <w:style w:type="character" w:customStyle="1" w:styleId="main">
    <w:name w:val="main"/>
    <w:basedOn w:val="DefaultParagraphFont"/>
    <w:rsid w:val="000A4C61"/>
  </w:style>
  <w:style w:type="character" w:customStyle="1" w:styleId="textunderlineCharChar">
    <w:name w:val="text underline Char Char"/>
    <w:basedOn w:val="DefaultParagraphFont"/>
    <w:rsid w:val="000A4C61"/>
    <w:rPr>
      <w:rFonts w:ascii="Garamond" w:hAnsi="Garamond"/>
      <w:color w:val="000000"/>
      <w:u w:val="single"/>
    </w:rPr>
  </w:style>
  <w:style w:type="paragraph" w:customStyle="1" w:styleId="ekprop-p">
    <w:name w:val="ekprop-p"/>
    <w:basedOn w:val="Normal"/>
    <w:uiPriority w:val="99"/>
    <w:qFormat/>
    <w:rsid w:val="000A4C61"/>
    <w:pPr>
      <w:spacing w:before="100" w:beforeAutospacing="1" w:after="100" w:afterAutospacing="1"/>
    </w:pPr>
    <w:rPr>
      <w:color w:val="58585B"/>
      <w:sz w:val="16"/>
      <w:szCs w:val="16"/>
    </w:rPr>
  </w:style>
  <w:style w:type="paragraph" w:customStyle="1" w:styleId="ShrinkCharChar">
    <w:name w:val="Shrink Char Char"/>
    <w:link w:val="ShrinkCharCharChar"/>
    <w:qFormat/>
    <w:rsid w:val="000A4C61"/>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0A4C61"/>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0A4C61"/>
    <w:rPr>
      <w:color w:val="000000"/>
      <w:sz w:val="16"/>
    </w:rPr>
  </w:style>
  <w:style w:type="character" w:customStyle="1" w:styleId="SmalltextCharChar">
    <w:name w:val="Smalltext Char Char"/>
    <w:basedOn w:val="DefaultParagraphFont"/>
    <w:link w:val="SmalltextChar1"/>
    <w:rsid w:val="000A4C61"/>
    <w:rPr>
      <w:rFonts w:ascii="Calibri" w:hAnsi="Calibri" w:cs="Calibri"/>
      <w:color w:val="000000"/>
      <w:sz w:val="16"/>
    </w:rPr>
  </w:style>
  <w:style w:type="character" w:customStyle="1" w:styleId="FullCiteCharChar">
    <w:name w:val="Full Cite Char Char"/>
    <w:basedOn w:val="DefaultParagraphFont"/>
    <w:rsid w:val="000A4C61"/>
    <w:rPr>
      <w:rFonts w:ascii="Georgia" w:hAnsi="Georgia" w:cs="Calibri"/>
      <w:color w:val="000000"/>
      <w:sz w:val="20"/>
      <w:szCs w:val="24"/>
    </w:rPr>
  </w:style>
  <w:style w:type="character" w:customStyle="1" w:styleId="submitted-wrapper">
    <w:name w:val="submitted-wrapper"/>
    <w:basedOn w:val="DefaultParagraphFont"/>
    <w:rsid w:val="000A4C61"/>
  </w:style>
  <w:style w:type="paragraph" w:customStyle="1" w:styleId="Spacer">
    <w:name w:val="Spacer"/>
    <w:basedOn w:val="Heading1"/>
    <w:link w:val="SpacerChar"/>
    <w:autoRedefine/>
    <w:uiPriority w:val="4"/>
    <w:qFormat/>
    <w:rsid w:val="000A4C6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0A4C61"/>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0A4C61"/>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0A4C61"/>
  </w:style>
  <w:style w:type="character" w:customStyle="1" w:styleId="top-publish">
    <w:name w:val="top-publish"/>
    <w:basedOn w:val="DefaultParagraphFont"/>
    <w:rsid w:val="000A4C61"/>
  </w:style>
  <w:style w:type="character" w:customStyle="1" w:styleId="byline-italic">
    <w:name w:val="byline-italic"/>
    <w:basedOn w:val="DefaultParagraphFont"/>
    <w:rsid w:val="000A4C61"/>
  </w:style>
  <w:style w:type="character" w:customStyle="1" w:styleId="CardUnderlinedCharChar0">
    <w:name w:val="Card Underlined Char Char"/>
    <w:rsid w:val="000A4C61"/>
    <w:rPr>
      <w:rFonts w:ascii="Arial Narrow" w:hAnsi="Arial Narrow"/>
      <w:sz w:val="22"/>
      <w:szCs w:val="24"/>
      <w:u w:val="single"/>
      <w:lang w:val="en-US" w:eastAsia="en-US" w:bidi="ar-SA"/>
    </w:rPr>
  </w:style>
  <w:style w:type="character" w:customStyle="1" w:styleId="gd">
    <w:name w:val="gd"/>
    <w:basedOn w:val="DefaultParagraphFont"/>
    <w:rsid w:val="000A4C61"/>
  </w:style>
  <w:style w:type="character" w:customStyle="1" w:styleId="g3">
    <w:name w:val="g3"/>
    <w:basedOn w:val="DefaultParagraphFont"/>
    <w:rsid w:val="000A4C61"/>
  </w:style>
  <w:style w:type="character" w:customStyle="1" w:styleId="hb">
    <w:name w:val="hb"/>
    <w:basedOn w:val="DefaultParagraphFont"/>
    <w:rsid w:val="000A4C61"/>
  </w:style>
  <w:style w:type="character" w:customStyle="1" w:styleId="g2">
    <w:name w:val="g2"/>
    <w:basedOn w:val="DefaultParagraphFont"/>
    <w:rsid w:val="000A4C61"/>
  </w:style>
  <w:style w:type="character" w:customStyle="1" w:styleId="nameplatehead">
    <w:name w:val="nameplatehead"/>
    <w:basedOn w:val="DefaultParagraphFont"/>
    <w:rsid w:val="000A4C61"/>
  </w:style>
  <w:style w:type="character" w:customStyle="1" w:styleId="nameplatelink">
    <w:name w:val="nameplatelink"/>
    <w:basedOn w:val="DefaultParagraphFont"/>
    <w:rsid w:val="000A4C61"/>
  </w:style>
  <w:style w:type="paragraph" w:customStyle="1" w:styleId="calibre8">
    <w:name w:val="calibre8"/>
    <w:basedOn w:val="Normal"/>
    <w:uiPriority w:val="99"/>
    <w:qFormat/>
    <w:rsid w:val="000A4C61"/>
    <w:pPr>
      <w:spacing w:before="30" w:after="30"/>
      <w:jc w:val="both"/>
    </w:pPr>
    <w:rPr>
      <w:rFonts w:eastAsia="Times New Roman"/>
      <w:sz w:val="17"/>
      <w:szCs w:val="17"/>
    </w:rPr>
  </w:style>
  <w:style w:type="paragraph" w:customStyle="1" w:styleId="paragraph">
    <w:name w:val="paragraph"/>
    <w:basedOn w:val="Normal"/>
    <w:uiPriority w:val="99"/>
    <w:qFormat/>
    <w:rsid w:val="000A4C61"/>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0A4C61"/>
  </w:style>
  <w:style w:type="character" w:customStyle="1" w:styleId="djhat-arrow">
    <w:name w:val="djhat-arrow"/>
    <w:basedOn w:val="DefaultParagraphFont"/>
    <w:rsid w:val="000A4C61"/>
  </w:style>
  <w:style w:type="character" w:customStyle="1" w:styleId="mname">
    <w:name w:val="mname"/>
    <w:basedOn w:val="DefaultParagraphFont"/>
    <w:rsid w:val="000A4C61"/>
  </w:style>
  <w:style w:type="character" w:customStyle="1" w:styleId="mvalue">
    <w:name w:val="mvalue"/>
    <w:basedOn w:val="DefaultParagraphFont"/>
    <w:rsid w:val="000A4C61"/>
  </w:style>
  <w:style w:type="character" w:customStyle="1" w:styleId="mchange">
    <w:name w:val="mchange"/>
    <w:basedOn w:val="DefaultParagraphFont"/>
    <w:rsid w:val="000A4C61"/>
  </w:style>
  <w:style w:type="character" w:customStyle="1" w:styleId="categoryaside">
    <w:name w:val="category__aside"/>
    <w:basedOn w:val="DefaultParagraphFont"/>
    <w:rsid w:val="000A4C61"/>
  </w:style>
  <w:style w:type="character" w:customStyle="1" w:styleId="article-breadcrumb-wrapper">
    <w:name w:val="article-breadcrumb-wrapper"/>
    <w:basedOn w:val="DefaultParagraphFont"/>
    <w:rsid w:val="000A4C61"/>
  </w:style>
  <w:style w:type="character" w:customStyle="1" w:styleId="wsj-article-caption-content">
    <w:name w:val="wsj-article-caption-content"/>
    <w:basedOn w:val="DefaultParagraphFont"/>
    <w:rsid w:val="000A4C61"/>
  </w:style>
  <w:style w:type="character" w:customStyle="1" w:styleId="wsj-article-credit">
    <w:name w:val="wsj-article-credit"/>
    <w:basedOn w:val="DefaultParagraphFont"/>
    <w:rsid w:val="000A4C61"/>
  </w:style>
  <w:style w:type="character" w:customStyle="1" w:styleId="wsj-article-credit-tag">
    <w:name w:val="wsj-article-credit-tag"/>
    <w:basedOn w:val="DefaultParagraphFont"/>
    <w:rsid w:val="000A4C61"/>
  </w:style>
  <w:style w:type="character" w:customStyle="1" w:styleId="commentscounticon">
    <w:name w:val="comments_count_icon"/>
    <w:basedOn w:val="DefaultParagraphFont"/>
    <w:rsid w:val="000A4C61"/>
  </w:style>
  <w:style w:type="character" w:customStyle="1" w:styleId="comments-count-word">
    <w:name w:val="comments-count-word"/>
    <w:basedOn w:val="DefaultParagraphFont"/>
    <w:rsid w:val="000A4C61"/>
  </w:style>
  <w:style w:type="character" w:customStyle="1" w:styleId="company-name-type">
    <w:name w:val="company-name-type"/>
    <w:basedOn w:val="DefaultParagraphFont"/>
    <w:rsid w:val="000A4C61"/>
  </w:style>
  <w:style w:type="character" w:customStyle="1" w:styleId="nav-prevnext-lbl">
    <w:name w:val="nav-prevnext-lbl"/>
    <w:basedOn w:val="DefaultParagraphFont"/>
    <w:rsid w:val="000A4C61"/>
  </w:style>
  <w:style w:type="character" w:customStyle="1" w:styleId="nav-prevnext-hed">
    <w:name w:val="nav-prevnext-hed"/>
    <w:basedOn w:val="DefaultParagraphFont"/>
    <w:rsid w:val="000A4C61"/>
  </w:style>
  <w:style w:type="character" w:customStyle="1" w:styleId="readcomments">
    <w:name w:val="readcomments"/>
    <w:basedOn w:val="DefaultParagraphFont"/>
    <w:rsid w:val="000A4C61"/>
  </w:style>
  <w:style w:type="character" w:customStyle="1" w:styleId="selected-edition">
    <w:name w:val="selected-edition"/>
    <w:basedOn w:val="DefaultParagraphFont"/>
    <w:rsid w:val="000A4C61"/>
  </w:style>
  <w:style w:type="character" w:customStyle="1" w:styleId="rotate">
    <w:name w:val="rotate"/>
    <w:basedOn w:val="DefaultParagraphFont"/>
    <w:rsid w:val="000A4C61"/>
  </w:style>
  <w:style w:type="paragraph" w:customStyle="1" w:styleId="column-name">
    <w:name w:val="column-name"/>
    <w:basedOn w:val="Normal"/>
    <w:rsid w:val="000A4C61"/>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0A4C61"/>
  </w:style>
  <w:style w:type="character" w:customStyle="1" w:styleId="UnresolvedMention31">
    <w:name w:val="Unresolved Mention31"/>
    <w:basedOn w:val="DefaultParagraphFont"/>
    <w:uiPriority w:val="99"/>
    <w:semiHidden/>
    <w:unhideWhenUsed/>
    <w:rsid w:val="000A4C61"/>
    <w:rPr>
      <w:color w:val="808080"/>
      <w:shd w:val="clear" w:color="auto" w:fill="E6E6E6"/>
    </w:rPr>
  </w:style>
  <w:style w:type="character" w:customStyle="1" w:styleId="m-765514100411602794gmail-style13ptbold">
    <w:name w:val="m_-765514100411602794gmail-style13ptbold"/>
    <w:basedOn w:val="DefaultParagraphFont"/>
    <w:rsid w:val="000A4C61"/>
  </w:style>
  <w:style w:type="character" w:customStyle="1" w:styleId="m-765514100411602794gmail-styleunderline">
    <w:name w:val="m_-765514100411602794gmail-styleunderline"/>
    <w:basedOn w:val="DefaultParagraphFont"/>
    <w:rsid w:val="000A4C61"/>
  </w:style>
  <w:style w:type="character" w:customStyle="1" w:styleId="FontStyle40">
    <w:name w:val="Font Style40"/>
    <w:basedOn w:val="DefaultParagraphFont"/>
    <w:uiPriority w:val="99"/>
    <w:rsid w:val="000A4C61"/>
    <w:rPr>
      <w:rFonts w:ascii="Cambria" w:hAnsi="Cambria" w:cs="Cambria"/>
      <w:i/>
      <w:iCs/>
      <w:sz w:val="22"/>
      <w:szCs w:val="22"/>
    </w:rPr>
  </w:style>
  <w:style w:type="character" w:customStyle="1" w:styleId="FontStyle42">
    <w:name w:val="Font Style42"/>
    <w:basedOn w:val="DefaultParagraphFont"/>
    <w:uiPriority w:val="99"/>
    <w:rsid w:val="000A4C61"/>
    <w:rPr>
      <w:rFonts w:ascii="Cambria" w:hAnsi="Cambria" w:cs="Cambria"/>
      <w:sz w:val="22"/>
      <w:szCs w:val="22"/>
    </w:rPr>
  </w:style>
  <w:style w:type="paragraph" w:customStyle="1" w:styleId="Style17">
    <w:name w:val="Style17"/>
    <w:basedOn w:val="Normal"/>
    <w:uiPriority w:val="99"/>
    <w:rsid w:val="000A4C61"/>
    <w:pPr>
      <w:widowControl w:val="0"/>
      <w:autoSpaceDE w:val="0"/>
      <w:autoSpaceDN w:val="0"/>
      <w:adjustRightInd w:val="0"/>
      <w:spacing w:line="274" w:lineRule="exact"/>
      <w:ind w:hanging="394"/>
      <w:jc w:val="both"/>
    </w:pPr>
    <w:rPr>
      <w:rFonts w:ascii="Cambria" w:eastAsia="Times New Roman" w:hAnsi="Cambria"/>
    </w:rPr>
  </w:style>
  <w:style w:type="paragraph" w:customStyle="1" w:styleId="Style32">
    <w:name w:val="Style32"/>
    <w:basedOn w:val="Normal"/>
    <w:uiPriority w:val="99"/>
    <w:rsid w:val="000A4C61"/>
    <w:pPr>
      <w:widowControl w:val="0"/>
      <w:autoSpaceDE w:val="0"/>
      <w:autoSpaceDN w:val="0"/>
      <w:adjustRightInd w:val="0"/>
      <w:spacing w:line="274" w:lineRule="exact"/>
      <w:ind w:hanging="398"/>
      <w:jc w:val="both"/>
    </w:pPr>
    <w:rPr>
      <w:rFonts w:ascii="Cambria" w:eastAsia="Times New Roman" w:hAnsi="Cambria"/>
    </w:rPr>
  </w:style>
  <w:style w:type="character" w:customStyle="1" w:styleId="FontStyle310">
    <w:name w:val="Font Style310"/>
    <w:uiPriority w:val="99"/>
    <w:rsid w:val="000A4C61"/>
    <w:rPr>
      <w:rFonts w:ascii="Times New Roman" w:hAnsi="Times New Roman" w:cs="Times New Roman"/>
      <w:b/>
      <w:bCs/>
      <w:i/>
      <w:iCs/>
      <w:spacing w:val="-10"/>
      <w:sz w:val="18"/>
      <w:szCs w:val="18"/>
    </w:rPr>
  </w:style>
  <w:style w:type="character" w:customStyle="1" w:styleId="FontStyle370">
    <w:name w:val="Font Style370"/>
    <w:uiPriority w:val="99"/>
    <w:rsid w:val="000A4C61"/>
    <w:rPr>
      <w:rFonts w:ascii="Cambria" w:hAnsi="Cambria" w:cs="Cambria"/>
      <w:b/>
      <w:bCs/>
      <w:spacing w:val="-10"/>
      <w:sz w:val="18"/>
      <w:szCs w:val="18"/>
    </w:rPr>
  </w:style>
  <w:style w:type="character" w:customStyle="1" w:styleId="FontStyle302">
    <w:name w:val="Font Style302"/>
    <w:uiPriority w:val="99"/>
    <w:rsid w:val="000A4C61"/>
    <w:rPr>
      <w:rFonts w:ascii="Times New Roman" w:hAnsi="Times New Roman" w:cs="Times New Roman"/>
      <w:b/>
      <w:bCs/>
      <w:sz w:val="22"/>
      <w:szCs w:val="22"/>
    </w:rPr>
  </w:style>
  <w:style w:type="character" w:customStyle="1" w:styleId="FontStyle347">
    <w:name w:val="Font Style347"/>
    <w:uiPriority w:val="99"/>
    <w:rsid w:val="000A4C61"/>
    <w:rPr>
      <w:rFonts w:ascii="Times New Roman" w:hAnsi="Times New Roman" w:cs="Times New Roman"/>
      <w:b/>
      <w:bCs/>
      <w:spacing w:val="-10"/>
      <w:sz w:val="20"/>
      <w:szCs w:val="20"/>
    </w:rPr>
  </w:style>
  <w:style w:type="paragraph" w:customStyle="1" w:styleId="Style27">
    <w:name w:val="Style27"/>
    <w:basedOn w:val="Normal"/>
    <w:uiPriority w:val="99"/>
    <w:rsid w:val="000A4C61"/>
    <w:pPr>
      <w:widowControl w:val="0"/>
      <w:autoSpaceDE w:val="0"/>
      <w:autoSpaceDN w:val="0"/>
      <w:adjustRightInd w:val="0"/>
      <w:spacing w:line="223" w:lineRule="exact"/>
    </w:pPr>
    <w:rPr>
      <w:rFonts w:eastAsia="Times New Roman"/>
    </w:rPr>
  </w:style>
  <w:style w:type="character" w:customStyle="1" w:styleId="FontStyle303">
    <w:name w:val="Font Style303"/>
    <w:uiPriority w:val="99"/>
    <w:rsid w:val="000A4C61"/>
    <w:rPr>
      <w:rFonts w:ascii="Times New Roman" w:hAnsi="Times New Roman" w:cs="Times New Roman"/>
      <w:spacing w:val="-10"/>
      <w:sz w:val="18"/>
      <w:szCs w:val="18"/>
    </w:rPr>
  </w:style>
  <w:style w:type="character" w:customStyle="1" w:styleId="FontStyle312">
    <w:name w:val="Font Style312"/>
    <w:uiPriority w:val="99"/>
    <w:rsid w:val="000A4C61"/>
    <w:rPr>
      <w:rFonts w:ascii="Times New Roman" w:hAnsi="Times New Roman" w:cs="Times New Roman"/>
      <w:b/>
      <w:bCs/>
      <w:spacing w:val="-10"/>
      <w:sz w:val="16"/>
      <w:szCs w:val="16"/>
    </w:rPr>
  </w:style>
  <w:style w:type="character" w:customStyle="1" w:styleId="FontStyle346">
    <w:name w:val="Font Style346"/>
    <w:uiPriority w:val="99"/>
    <w:rsid w:val="000A4C61"/>
    <w:rPr>
      <w:rFonts w:ascii="Times New Roman" w:hAnsi="Times New Roman" w:cs="Times New Roman"/>
      <w:b/>
      <w:bCs/>
      <w:spacing w:val="-10"/>
      <w:sz w:val="18"/>
      <w:szCs w:val="18"/>
    </w:rPr>
  </w:style>
  <w:style w:type="character" w:customStyle="1" w:styleId="FontStyle330">
    <w:name w:val="Font Style330"/>
    <w:uiPriority w:val="99"/>
    <w:rsid w:val="000A4C61"/>
    <w:rPr>
      <w:rFonts w:ascii="Times New Roman" w:hAnsi="Times New Roman" w:cs="Times New Roman"/>
      <w:b/>
      <w:bCs/>
      <w:sz w:val="16"/>
      <w:szCs w:val="16"/>
    </w:rPr>
  </w:style>
  <w:style w:type="character" w:customStyle="1" w:styleId="FontStyle372">
    <w:name w:val="Font Style372"/>
    <w:uiPriority w:val="99"/>
    <w:rsid w:val="000A4C61"/>
    <w:rPr>
      <w:rFonts w:ascii="Times New Roman" w:hAnsi="Times New Roman" w:cs="Times New Roman"/>
      <w:b/>
      <w:bCs/>
      <w:sz w:val="16"/>
      <w:szCs w:val="16"/>
    </w:rPr>
  </w:style>
  <w:style w:type="paragraph" w:customStyle="1" w:styleId="Style59">
    <w:name w:val="Style59"/>
    <w:basedOn w:val="Normal"/>
    <w:uiPriority w:val="99"/>
    <w:rsid w:val="000A4C61"/>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0A4C61"/>
    <w:rPr>
      <w:rFonts w:ascii="Times New Roman" w:hAnsi="Times New Roman" w:cs="Times New Roman"/>
      <w:b/>
      <w:bCs/>
      <w:i/>
      <w:iCs/>
      <w:sz w:val="16"/>
      <w:szCs w:val="16"/>
    </w:rPr>
  </w:style>
  <w:style w:type="paragraph" w:customStyle="1" w:styleId="Style200">
    <w:name w:val="Style20"/>
    <w:basedOn w:val="Normal"/>
    <w:uiPriority w:val="99"/>
    <w:rsid w:val="000A4C61"/>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0A4C61"/>
    <w:rPr>
      <w:rFonts w:ascii="Times New Roman" w:hAnsi="Times New Roman" w:cs="Times New Roman"/>
      <w:smallCaps/>
      <w:sz w:val="14"/>
      <w:szCs w:val="14"/>
    </w:rPr>
  </w:style>
  <w:style w:type="paragraph" w:customStyle="1" w:styleId="Style89">
    <w:name w:val="Style89"/>
    <w:basedOn w:val="Normal"/>
    <w:uiPriority w:val="99"/>
    <w:rsid w:val="000A4C61"/>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0A4C61"/>
    <w:rPr>
      <w:rFonts w:ascii="Times New Roman" w:hAnsi="Times New Roman" w:cs="Times New Roman"/>
      <w:b/>
      <w:bCs/>
      <w:spacing w:val="-10"/>
      <w:sz w:val="22"/>
      <w:szCs w:val="22"/>
    </w:rPr>
  </w:style>
  <w:style w:type="character" w:customStyle="1" w:styleId="FontStyle320">
    <w:name w:val="Font Style320"/>
    <w:uiPriority w:val="99"/>
    <w:rsid w:val="000A4C61"/>
    <w:rPr>
      <w:rFonts w:ascii="Times New Roman" w:hAnsi="Times New Roman" w:cs="Times New Roman"/>
      <w:b/>
      <w:bCs/>
      <w:spacing w:val="-10"/>
      <w:sz w:val="22"/>
      <w:szCs w:val="22"/>
    </w:rPr>
  </w:style>
  <w:style w:type="character" w:customStyle="1" w:styleId="FontStyle352">
    <w:name w:val="Font Style352"/>
    <w:uiPriority w:val="99"/>
    <w:rsid w:val="000A4C61"/>
    <w:rPr>
      <w:rFonts w:ascii="Times New Roman" w:hAnsi="Times New Roman" w:cs="Times New Roman"/>
      <w:b/>
      <w:bCs/>
      <w:sz w:val="16"/>
      <w:szCs w:val="16"/>
    </w:rPr>
  </w:style>
  <w:style w:type="character" w:customStyle="1" w:styleId="FontStyle356">
    <w:name w:val="Font Style356"/>
    <w:uiPriority w:val="99"/>
    <w:rsid w:val="000A4C61"/>
    <w:rPr>
      <w:rFonts w:ascii="Times New Roman" w:hAnsi="Times New Roman" w:cs="Times New Roman"/>
      <w:b/>
      <w:bCs/>
      <w:spacing w:val="-10"/>
      <w:sz w:val="22"/>
      <w:szCs w:val="22"/>
    </w:rPr>
  </w:style>
  <w:style w:type="character" w:customStyle="1" w:styleId="FontStyle298">
    <w:name w:val="Font Style298"/>
    <w:uiPriority w:val="99"/>
    <w:rsid w:val="000A4C61"/>
    <w:rPr>
      <w:rFonts w:ascii="Times New Roman" w:hAnsi="Times New Roman" w:cs="Times New Roman"/>
      <w:sz w:val="18"/>
      <w:szCs w:val="18"/>
    </w:rPr>
  </w:style>
  <w:style w:type="character" w:customStyle="1" w:styleId="FontStyle311">
    <w:name w:val="Font Style311"/>
    <w:uiPriority w:val="99"/>
    <w:rsid w:val="000A4C61"/>
    <w:rPr>
      <w:rFonts w:ascii="Times New Roman" w:hAnsi="Times New Roman" w:cs="Times New Roman"/>
      <w:b/>
      <w:bCs/>
      <w:spacing w:val="-10"/>
      <w:sz w:val="18"/>
      <w:szCs w:val="18"/>
    </w:rPr>
  </w:style>
  <w:style w:type="character" w:customStyle="1" w:styleId="FontStyle332">
    <w:name w:val="Font Style332"/>
    <w:uiPriority w:val="99"/>
    <w:rsid w:val="000A4C61"/>
    <w:rPr>
      <w:rFonts w:ascii="Times New Roman" w:hAnsi="Times New Roman" w:cs="Times New Roman"/>
      <w:b/>
      <w:bCs/>
      <w:i/>
      <w:iCs/>
      <w:spacing w:val="-10"/>
      <w:sz w:val="20"/>
      <w:szCs w:val="20"/>
    </w:rPr>
  </w:style>
  <w:style w:type="character" w:customStyle="1" w:styleId="FontStyle371">
    <w:name w:val="Font Style371"/>
    <w:uiPriority w:val="99"/>
    <w:rsid w:val="000A4C61"/>
    <w:rPr>
      <w:rFonts w:ascii="Times New Roman" w:hAnsi="Times New Roman" w:cs="Times New Roman"/>
      <w:sz w:val="16"/>
      <w:szCs w:val="16"/>
    </w:rPr>
  </w:style>
  <w:style w:type="character" w:customStyle="1" w:styleId="FontStyle350">
    <w:name w:val="Font Style350"/>
    <w:uiPriority w:val="99"/>
    <w:rsid w:val="000A4C61"/>
    <w:rPr>
      <w:rFonts w:ascii="Times New Roman" w:hAnsi="Times New Roman" w:cs="Times New Roman"/>
      <w:b/>
      <w:bCs/>
      <w:i/>
      <w:iCs/>
      <w:sz w:val="20"/>
      <w:szCs w:val="20"/>
    </w:rPr>
  </w:style>
  <w:style w:type="paragraph" w:customStyle="1" w:styleId="Style8">
    <w:name w:val="Style8"/>
    <w:basedOn w:val="Normal"/>
    <w:uiPriority w:val="99"/>
    <w:rsid w:val="000A4C61"/>
    <w:pPr>
      <w:widowControl w:val="0"/>
      <w:autoSpaceDE w:val="0"/>
      <w:autoSpaceDN w:val="0"/>
      <w:adjustRightInd w:val="0"/>
    </w:pPr>
    <w:rPr>
      <w:rFonts w:eastAsia="Times New Roman"/>
    </w:rPr>
  </w:style>
  <w:style w:type="character" w:customStyle="1" w:styleId="FontStyle351">
    <w:name w:val="Font Style351"/>
    <w:uiPriority w:val="99"/>
    <w:rsid w:val="000A4C61"/>
    <w:rPr>
      <w:rFonts w:ascii="Times New Roman" w:hAnsi="Times New Roman" w:cs="Times New Roman"/>
      <w:b/>
      <w:bCs/>
      <w:sz w:val="22"/>
      <w:szCs w:val="22"/>
    </w:rPr>
  </w:style>
  <w:style w:type="paragraph" w:customStyle="1" w:styleId="Style130">
    <w:name w:val="Style130"/>
    <w:basedOn w:val="Normal"/>
    <w:uiPriority w:val="99"/>
    <w:rsid w:val="000A4C61"/>
    <w:pPr>
      <w:widowControl w:val="0"/>
      <w:autoSpaceDE w:val="0"/>
      <w:autoSpaceDN w:val="0"/>
      <w:adjustRightInd w:val="0"/>
      <w:jc w:val="both"/>
    </w:pPr>
    <w:rPr>
      <w:rFonts w:eastAsia="Times New Roman"/>
    </w:rPr>
  </w:style>
  <w:style w:type="character" w:customStyle="1" w:styleId="FontStyle369">
    <w:name w:val="Font Style369"/>
    <w:uiPriority w:val="99"/>
    <w:rsid w:val="000A4C61"/>
    <w:rPr>
      <w:rFonts w:ascii="Times New Roman" w:hAnsi="Times New Roman" w:cs="Times New Roman"/>
      <w:b/>
      <w:bCs/>
      <w:spacing w:val="-10"/>
      <w:sz w:val="20"/>
      <w:szCs w:val="20"/>
    </w:rPr>
  </w:style>
  <w:style w:type="character" w:customStyle="1" w:styleId="FontStyle357">
    <w:name w:val="Font Style357"/>
    <w:uiPriority w:val="99"/>
    <w:rsid w:val="000A4C61"/>
    <w:rPr>
      <w:rFonts w:ascii="Times New Roman" w:hAnsi="Times New Roman" w:cs="Times New Roman"/>
      <w:b/>
      <w:bCs/>
      <w:spacing w:val="-10"/>
      <w:sz w:val="22"/>
      <w:szCs w:val="22"/>
    </w:rPr>
  </w:style>
  <w:style w:type="paragraph" w:customStyle="1" w:styleId="Style67">
    <w:name w:val="Style67"/>
    <w:basedOn w:val="Normal"/>
    <w:uiPriority w:val="99"/>
    <w:rsid w:val="000A4C61"/>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0A4C61"/>
    <w:rPr>
      <w:rFonts w:ascii="Times New Roman" w:hAnsi="Times New Roman" w:cs="Times New Roman"/>
      <w:sz w:val="20"/>
      <w:szCs w:val="20"/>
    </w:rPr>
  </w:style>
  <w:style w:type="character" w:customStyle="1" w:styleId="FontStyle374">
    <w:name w:val="Font Style374"/>
    <w:uiPriority w:val="99"/>
    <w:rsid w:val="000A4C61"/>
    <w:rPr>
      <w:rFonts w:ascii="Times New Roman" w:hAnsi="Times New Roman" w:cs="Times New Roman"/>
      <w:b/>
      <w:bCs/>
      <w:spacing w:val="-10"/>
      <w:sz w:val="22"/>
      <w:szCs w:val="22"/>
    </w:rPr>
  </w:style>
  <w:style w:type="paragraph" w:customStyle="1" w:styleId="Style300">
    <w:name w:val="Style30"/>
    <w:basedOn w:val="Normal"/>
    <w:uiPriority w:val="99"/>
    <w:rsid w:val="000A4C61"/>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0A4C61"/>
    <w:rPr>
      <w:rFonts w:ascii="Times New Roman" w:hAnsi="Times New Roman" w:cs="Times New Roman"/>
      <w:smallCaps/>
      <w:sz w:val="16"/>
      <w:szCs w:val="16"/>
    </w:rPr>
  </w:style>
  <w:style w:type="paragraph" w:customStyle="1" w:styleId="Style93">
    <w:name w:val="Style93"/>
    <w:basedOn w:val="Normal"/>
    <w:uiPriority w:val="99"/>
    <w:rsid w:val="000A4C61"/>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0A4C61"/>
    <w:pPr>
      <w:widowControl w:val="0"/>
      <w:autoSpaceDE w:val="0"/>
      <w:autoSpaceDN w:val="0"/>
      <w:adjustRightInd w:val="0"/>
      <w:spacing w:line="207" w:lineRule="exact"/>
    </w:pPr>
    <w:rPr>
      <w:rFonts w:eastAsia="Times New Roman"/>
    </w:rPr>
  </w:style>
  <w:style w:type="paragraph" w:customStyle="1" w:styleId="boldcitation">
    <w:name w:val="bold citation"/>
    <w:basedOn w:val="Normal"/>
    <w:rsid w:val="000A4C61"/>
    <w:rPr>
      <w:rFonts w:eastAsia="Times New Roman"/>
      <w:b/>
      <w:sz w:val="28"/>
      <w:u w:val="thick"/>
    </w:rPr>
  </w:style>
  <w:style w:type="character" w:customStyle="1" w:styleId="CardsCharCharChar">
    <w:name w:val="Cards Char Char Char"/>
    <w:rsid w:val="000A4C61"/>
    <w:rPr>
      <w:szCs w:val="24"/>
      <w:lang w:val="en-US" w:eastAsia="en-US" w:bidi="ar-SA"/>
    </w:rPr>
  </w:style>
  <w:style w:type="character" w:customStyle="1" w:styleId="CardsCharCharCharChar">
    <w:name w:val="Cards Char Char Char Char"/>
    <w:rsid w:val="000A4C61"/>
    <w:rPr>
      <w:szCs w:val="24"/>
      <w:lang w:val="en-US" w:eastAsia="en-US" w:bidi="ar-SA"/>
    </w:rPr>
  </w:style>
  <w:style w:type="paragraph" w:customStyle="1" w:styleId="NoSpacingCharCharChar">
    <w:name w:val="No Spacing Char Char Char"/>
    <w:next w:val="Normal"/>
    <w:rsid w:val="000A4C61"/>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0A4C61"/>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0A4C61"/>
    <w:rPr>
      <w:rFonts w:ascii="Garamond" w:hAnsi="Garamond"/>
    </w:rPr>
  </w:style>
  <w:style w:type="paragraph" w:customStyle="1" w:styleId="INDENTEDPARAGRAPH">
    <w:name w:val="INDENTED PARAGRAPH"/>
    <w:rsid w:val="000A4C61"/>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0A4C61"/>
  </w:style>
  <w:style w:type="paragraph" w:customStyle="1" w:styleId="TagChar1CharCharCharChar">
    <w:name w:val="Tag Char1 Char Char Char Char"/>
    <w:basedOn w:val="Normal"/>
    <w:rsid w:val="000A4C61"/>
    <w:pPr>
      <w:overflowPunct w:val="0"/>
      <w:autoSpaceDE w:val="0"/>
      <w:autoSpaceDN w:val="0"/>
      <w:adjustRightInd w:val="0"/>
      <w:textAlignment w:val="baseline"/>
    </w:pPr>
    <w:rPr>
      <w:rFonts w:ascii="Palatino Linotype" w:eastAsia="Times New Roman" w:hAnsi="Palatino Linotype"/>
      <w:b/>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0A4C61"/>
    <w:rPr>
      <w:rFonts w:eastAsia="Times New Roman"/>
      <w:b/>
    </w:rPr>
  </w:style>
  <w:style w:type="paragraph" w:customStyle="1" w:styleId="RepeatHeader0">
    <w:name w:val="Repeat Header"/>
    <w:basedOn w:val="HeaderDebate"/>
    <w:rsid w:val="000A4C61"/>
    <w:pPr>
      <w:jc w:val="center"/>
      <w:outlineLvl w:val="1"/>
    </w:pPr>
    <w:rPr>
      <w:rFonts w:eastAsia="Times New Roman"/>
      <w:b/>
      <w:sz w:val="48"/>
      <w:szCs w:val="48"/>
      <w:u w:val="words"/>
    </w:rPr>
  </w:style>
  <w:style w:type="character" w:customStyle="1" w:styleId="sectionsubtitle">
    <w:name w:val="sectionsubtitle"/>
    <w:basedOn w:val="DefaultParagraphFont"/>
    <w:rsid w:val="000A4C61"/>
  </w:style>
  <w:style w:type="character" w:customStyle="1" w:styleId="EvidenceTag">
    <w:name w:val="Evidence Tag"/>
    <w:rsid w:val="000A4C6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0A4C6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0A4C6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0A4C6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0A4C6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0A4C61"/>
  </w:style>
  <w:style w:type="character" w:customStyle="1" w:styleId="StyleUnderlineUnderlineChar">
    <w:name w:val="Style Underline + Underline Char"/>
    <w:rsid w:val="000A4C61"/>
    <w:rPr>
      <w:rFonts w:ascii="Trebuchet MS" w:hAnsi="Trebuchet MS"/>
      <w:szCs w:val="18"/>
      <w:u w:val="single"/>
      <w:lang w:val="en-US" w:eastAsia="en-US" w:bidi="ar-SA"/>
    </w:rPr>
  </w:style>
  <w:style w:type="paragraph" w:customStyle="1" w:styleId="UnderlineCards">
    <w:name w:val="Underline Cards"/>
    <w:basedOn w:val="Cards"/>
    <w:link w:val="UnderlineCardsChar"/>
    <w:rsid w:val="000A4C61"/>
    <w:pPr>
      <w:ind w:left="288"/>
      <w:jc w:val="left"/>
    </w:pPr>
    <w:rPr>
      <w:rFonts w:eastAsia="Times New Roman"/>
      <w:szCs w:val="24"/>
      <w:u w:val="thick"/>
    </w:rPr>
  </w:style>
  <w:style w:type="character" w:customStyle="1" w:styleId="UnderlineCardsChar">
    <w:name w:val="Underline Cards Char"/>
    <w:link w:val="UnderlineCards"/>
    <w:rsid w:val="000A4C61"/>
    <w:rPr>
      <w:rFonts w:ascii="Times New Roman" w:eastAsia="Times New Roman" w:hAnsi="Times New Roman" w:cs="Times New Roman"/>
      <w:sz w:val="20"/>
      <w:u w:val="thick"/>
    </w:rPr>
  </w:style>
  <w:style w:type="character" w:customStyle="1" w:styleId="SmallCardsChar">
    <w:name w:val="Small Cards Char"/>
    <w:link w:val="SmallCards"/>
    <w:rsid w:val="000A4C61"/>
    <w:rPr>
      <w:rFonts w:ascii="Calibri" w:eastAsia="Times New Roman" w:hAnsi="Calibri" w:cs="Calibri"/>
      <w:sz w:val="16"/>
      <w:szCs w:val="20"/>
    </w:rPr>
  </w:style>
  <w:style w:type="paragraph" w:customStyle="1" w:styleId="ReadingCites">
    <w:name w:val="Reading Cites"/>
    <w:basedOn w:val="Normal"/>
    <w:link w:val="ReadingCitesChar"/>
    <w:rsid w:val="000A4C61"/>
    <w:rPr>
      <w:rFonts w:eastAsia="Times New Roman"/>
      <w:b/>
      <w:szCs w:val="20"/>
    </w:rPr>
  </w:style>
  <w:style w:type="character" w:customStyle="1" w:styleId="ReadingCitesChar">
    <w:name w:val="Reading Cites Char"/>
    <w:link w:val="ReadingCites"/>
    <w:rsid w:val="000A4C61"/>
    <w:rPr>
      <w:rFonts w:ascii="Calibri" w:eastAsia="Times New Roman" w:hAnsi="Calibri" w:cs="Calibri"/>
      <w:b/>
      <w:sz w:val="22"/>
      <w:szCs w:val="20"/>
    </w:rPr>
  </w:style>
  <w:style w:type="paragraph" w:customStyle="1" w:styleId="ContentsHeading">
    <w:name w:val="Contents Heading"/>
    <w:basedOn w:val="Heading1"/>
    <w:next w:val="Normal"/>
    <w:rsid w:val="000A4C6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0A4C61"/>
    <w:pPr>
      <w:spacing w:before="100" w:beforeAutospacing="1" w:after="100" w:afterAutospacing="1"/>
    </w:pPr>
    <w:rPr>
      <w:rFonts w:eastAsia="Times New Roman"/>
    </w:rPr>
  </w:style>
  <w:style w:type="character" w:customStyle="1" w:styleId="CharacterStyle8">
    <w:name w:val="Character Style 8"/>
    <w:rsid w:val="000A4C61"/>
    <w:rPr>
      <w:sz w:val="22"/>
      <w:szCs w:val="22"/>
    </w:rPr>
  </w:style>
  <w:style w:type="paragraph" w:customStyle="1" w:styleId="Style110">
    <w:name w:val="Style 11"/>
    <w:rsid w:val="000A4C61"/>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0A4C61"/>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0A4C61"/>
    <w:rPr>
      <w:rFonts w:ascii="Arial Narrow" w:hAnsi="Arial Narrow"/>
      <w:color w:val="000000"/>
      <w:sz w:val="22"/>
      <w:szCs w:val="22"/>
      <w:u w:val="single"/>
      <w:lang w:val="en-US" w:eastAsia="en-US" w:bidi="ar-SA"/>
    </w:rPr>
  </w:style>
  <w:style w:type="character" w:customStyle="1" w:styleId="CardText1Char1">
    <w:name w:val="Card Text 1 Char1"/>
    <w:rsid w:val="000A4C61"/>
    <w:rPr>
      <w:rFonts w:ascii="Arial Narrow" w:hAnsi="Arial Narrow"/>
      <w:color w:val="000000"/>
      <w:sz w:val="22"/>
      <w:szCs w:val="22"/>
      <w:u w:val="single"/>
      <w:lang w:val="en-US" w:eastAsia="en-US" w:bidi="ar-SA"/>
    </w:rPr>
  </w:style>
  <w:style w:type="paragraph" w:customStyle="1" w:styleId="Style52">
    <w:name w:val="Style 5"/>
    <w:rsid w:val="000A4C61"/>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DefaultParagraphFont"/>
    <w:rsid w:val="000A4C61"/>
    <w:rPr>
      <w:rFonts w:ascii="Times New Roman" w:eastAsia="Times" w:hAnsi="Times New Roman" w:cs="Arial"/>
      <w:b/>
      <w:bCs/>
      <w:iCs/>
      <w:noProof/>
      <w:sz w:val="24"/>
      <w:szCs w:val="24"/>
      <w:u w:val="single"/>
      <w:lang w:val="en-US" w:eastAsia="en-US" w:bidi="ar-SA"/>
    </w:rPr>
  </w:style>
  <w:style w:type="character" w:customStyle="1" w:styleId="arttitle1">
    <w:name w:val="arttitle1"/>
    <w:rsid w:val="000A4C61"/>
    <w:rPr>
      <w:b/>
      <w:bCs/>
      <w:color w:val="695B54"/>
    </w:rPr>
  </w:style>
  <w:style w:type="paragraph" w:customStyle="1" w:styleId="Heading11">
    <w:name w:val="Heading 11"/>
    <w:basedOn w:val="Normal"/>
    <w:next w:val="Normal"/>
    <w:rsid w:val="000A4C61"/>
    <w:pPr>
      <w:keepNext/>
      <w:widowControl w:val="0"/>
      <w:suppressAutoHyphens/>
      <w:jc w:val="center"/>
    </w:pPr>
    <w:rPr>
      <w:rFonts w:eastAsia="Tahoma"/>
      <w:b/>
      <w:sz w:val="48"/>
      <w:szCs w:val="32"/>
      <w:u w:val="single"/>
    </w:rPr>
  </w:style>
  <w:style w:type="paragraph" w:customStyle="1" w:styleId="TextHeading">
    <w:name w:val="Text Heading"/>
    <w:basedOn w:val="Heading3"/>
    <w:rsid w:val="000A4C61"/>
    <w:pPr>
      <w:keepLines w:val="0"/>
      <w:pageBreakBefore w:val="0"/>
      <w:spacing w:before="0"/>
      <w:jc w:val="left"/>
    </w:pPr>
    <w:rPr>
      <w:rFonts w:eastAsia="Times New Roman" w:cs="Arial"/>
      <w:sz w:val="22"/>
      <w:szCs w:val="26"/>
    </w:rPr>
  </w:style>
  <w:style w:type="character" w:customStyle="1" w:styleId="TextHeadingChar">
    <w:name w:val="Text Heading Char"/>
    <w:rsid w:val="000A4C61"/>
    <w:rPr>
      <w:rFonts w:cs="Arial"/>
      <w:b/>
      <w:bCs/>
      <w:sz w:val="22"/>
      <w:szCs w:val="26"/>
      <w:u w:val="single"/>
      <w:lang w:val="en-US" w:eastAsia="en-US" w:bidi="ar-SA"/>
    </w:rPr>
  </w:style>
  <w:style w:type="character" w:customStyle="1" w:styleId="FootnoteCharacters">
    <w:name w:val="Footnote Characters"/>
    <w:rsid w:val="000A4C61"/>
    <w:rPr>
      <w:vertAlign w:val="superscript"/>
    </w:rPr>
  </w:style>
  <w:style w:type="paragraph" w:customStyle="1" w:styleId="StyleHeading1BlockTitleHeading1Char1ALEXHeadingBrief-He2">
    <w:name w:val="Style Heading 1Block TitleHeading 1 Char1ALEXHeadingBrief - He...2"/>
    <w:basedOn w:val="Heading1"/>
    <w:autoRedefine/>
    <w:rsid w:val="000A4C6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0A4C6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0A4C6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0A4C61"/>
    <w:rPr>
      <w:rFonts w:ascii="Cambria" w:eastAsia="Cambria" w:hAnsi="Cambria"/>
      <w:b/>
      <w:caps/>
    </w:rPr>
  </w:style>
  <w:style w:type="paragraph" w:customStyle="1" w:styleId="StyleDebateBodyBefore12pt">
    <w:name w:val="Style Debate Body + Before:  12 pt"/>
    <w:basedOn w:val="Normal"/>
    <w:next w:val="Normal"/>
    <w:rsid w:val="000A4C61"/>
    <w:pPr>
      <w:spacing w:before="240"/>
    </w:pPr>
    <w:rPr>
      <w:rFonts w:ascii="Garamond" w:eastAsia="Times New Roman" w:hAnsi="Garamond"/>
      <w:bCs/>
      <w:szCs w:val="20"/>
    </w:rPr>
  </w:style>
  <w:style w:type="paragraph" w:customStyle="1" w:styleId="StyleDebateBodyBefore12pt1">
    <w:name w:val="Style Debate Body + Before:  12 pt1"/>
    <w:basedOn w:val="Normal"/>
    <w:rsid w:val="000A4C61"/>
    <w:pPr>
      <w:spacing w:before="240"/>
    </w:pPr>
    <w:rPr>
      <w:rFonts w:ascii="Garamond" w:eastAsia="Times New Roman" w:hAnsi="Garamond"/>
      <w:bCs/>
      <w:szCs w:val="20"/>
    </w:rPr>
  </w:style>
  <w:style w:type="paragraph" w:customStyle="1" w:styleId="PageNumber11">
    <w:name w:val="Page Number11"/>
    <w:basedOn w:val="Normal"/>
    <w:next w:val="Normal"/>
    <w:rsid w:val="000A4C61"/>
    <w:rPr>
      <w:rFonts w:eastAsia="Times New Roman"/>
    </w:rPr>
  </w:style>
  <w:style w:type="character" w:customStyle="1" w:styleId="Heading2CharCharCharCharCharCharCharCharCharCharCharCharCharChar1">
    <w:name w:val="Heading 2 Char Char Char Char Char Char Char Char Char Char Char Char Char Char1"/>
    <w:rsid w:val="000A4C61"/>
    <w:rPr>
      <w:rFonts w:eastAsia="SimSun" w:cs="Arial"/>
      <w:b/>
      <w:bCs/>
      <w:iCs/>
      <w:sz w:val="24"/>
      <w:szCs w:val="28"/>
      <w:lang w:val="en-US" w:eastAsia="zh-CN" w:bidi="ar-SA"/>
    </w:rPr>
  </w:style>
  <w:style w:type="character" w:customStyle="1" w:styleId="Char31">
    <w:name w:val="Char31"/>
    <w:rsid w:val="000A4C61"/>
    <w:rPr>
      <w:rFonts w:cs="Arial"/>
      <w:bCs/>
      <w:u w:val="thick"/>
      <w:lang w:val="en-US" w:eastAsia="en-US" w:bidi="ar-SA"/>
    </w:rPr>
  </w:style>
  <w:style w:type="paragraph" w:customStyle="1" w:styleId="StyleHeading1Centered">
    <w:name w:val="Style Heading 1 + Centered"/>
    <w:basedOn w:val="Heading1"/>
    <w:rsid w:val="000A4C6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0A4C6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0A4C6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0A4C61"/>
    <w:pPr>
      <w:spacing w:before="120"/>
    </w:pPr>
    <w:rPr>
      <w:rFonts w:eastAsia="Times New Roman"/>
    </w:rPr>
  </w:style>
  <w:style w:type="character" w:customStyle="1" w:styleId="underliningChar3">
    <w:name w:val="underlining Char"/>
    <w:rsid w:val="000A4C61"/>
    <w:rPr>
      <w:b/>
      <w:szCs w:val="24"/>
      <w:u w:val="single"/>
      <w:lang w:val="en-US" w:eastAsia="en-US" w:bidi="ar-SA"/>
    </w:rPr>
  </w:style>
  <w:style w:type="character" w:customStyle="1" w:styleId="notreadChar">
    <w:name w:val="not read Char"/>
    <w:rsid w:val="000A4C61"/>
    <w:rPr>
      <w:sz w:val="18"/>
      <w:szCs w:val="24"/>
      <w:lang w:val="en-US" w:eastAsia="en-US" w:bidi="ar-SA"/>
    </w:rPr>
  </w:style>
  <w:style w:type="paragraph" w:customStyle="1" w:styleId="StyleStrong10ptNotBold">
    <w:name w:val="Style Strong + 10 pt Not Bold"/>
    <w:basedOn w:val="Normal"/>
    <w:autoRedefine/>
    <w:rsid w:val="000A4C61"/>
    <w:pPr>
      <w:ind w:left="720" w:hanging="360"/>
    </w:pPr>
    <w:rPr>
      <w:rFonts w:eastAsia="Times New Roman"/>
      <w:sz w:val="26"/>
      <w:szCs w:val="26"/>
    </w:rPr>
  </w:style>
  <w:style w:type="character" w:customStyle="1" w:styleId="smallCharChar0">
    <w:name w:val="small Char Char"/>
    <w:rsid w:val="000A4C61"/>
    <w:rPr>
      <w:rFonts w:ascii="Times New Roman" w:eastAsia="Times New Roman" w:hAnsi="Times New Roman" w:cs="Times New Roman"/>
      <w:sz w:val="12"/>
      <w:szCs w:val="16"/>
    </w:rPr>
  </w:style>
  <w:style w:type="character" w:customStyle="1" w:styleId="Undlerine">
    <w:name w:val="Undlerine"/>
    <w:qFormat/>
    <w:rsid w:val="000A4C61"/>
    <w:rPr>
      <w:rFonts w:ascii="Times New Roman" w:hAnsi="Times New Roman"/>
      <w:w w:val="110"/>
      <w:sz w:val="20"/>
      <w:szCs w:val="20"/>
      <w:u w:val="single"/>
      <w:bdr w:val="none" w:sz="0" w:space="0" w:color="auto"/>
      <w:lang w:bidi="he-IL"/>
    </w:rPr>
  </w:style>
  <w:style w:type="character" w:customStyle="1" w:styleId="Boxes">
    <w:name w:val="Boxes"/>
    <w:qFormat/>
    <w:rsid w:val="000A4C61"/>
    <w:rPr>
      <w:rFonts w:ascii="Times New Roman" w:hAnsi="Times New Roman"/>
      <w:sz w:val="20"/>
      <w:u w:val="single"/>
      <w:bdr w:val="single" w:sz="4" w:space="0" w:color="auto"/>
    </w:rPr>
  </w:style>
  <w:style w:type="character" w:customStyle="1" w:styleId="tim">
    <w:name w:val="tim"/>
    <w:qFormat/>
    <w:rsid w:val="000A4C61"/>
    <w:rPr>
      <w:rFonts w:ascii="Times New Roman" w:hAnsi="Times New Roman"/>
      <w:sz w:val="20"/>
      <w:u w:val="single"/>
    </w:rPr>
  </w:style>
  <w:style w:type="character" w:customStyle="1" w:styleId="hl">
    <w:name w:val="hl"/>
    <w:basedOn w:val="DefaultParagraphFont"/>
    <w:rsid w:val="000A4C61"/>
  </w:style>
  <w:style w:type="character" w:customStyle="1" w:styleId="clock1">
    <w:name w:val="clock1"/>
    <w:rsid w:val="000A4C61"/>
    <w:rPr>
      <w:color w:val="B51B1B"/>
    </w:rPr>
  </w:style>
  <w:style w:type="character" w:customStyle="1" w:styleId="smallChar10">
    <w:name w:val="small Char1"/>
    <w:rsid w:val="000A4C61"/>
    <w:rPr>
      <w:sz w:val="12"/>
      <w:szCs w:val="16"/>
      <w:lang w:val="en-US" w:eastAsia="en-US" w:bidi="ar-SA"/>
    </w:rPr>
  </w:style>
  <w:style w:type="character" w:customStyle="1" w:styleId="SmallCardsCharChar">
    <w:name w:val="Small Cards Char Char"/>
    <w:rsid w:val="000A4C61"/>
    <w:rPr>
      <w:sz w:val="14"/>
      <w:szCs w:val="24"/>
      <w:lang w:val="en-US" w:eastAsia="en-US" w:bidi="ar-SA"/>
    </w:rPr>
  </w:style>
  <w:style w:type="paragraph" w:customStyle="1" w:styleId="NormalCards">
    <w:name w:val="Normal Cards"/>
    <w:basedOn w:val="Normal"/>
    <w:rsid w:val="000A4C61"/>
    <w:pPr>
      <w:ind w:left="288"/>
    </w:pPr>
    <w:rPr>
      <w:rFonts w:eastAsia="Times New Roman"/>
    </w:rPr>
  </w:style>
  <w:style w:type="character" w:customStyle="1" w:styleId="iniciales">
    <w:name w:val="iniciales"/>
    <w:basedOn w:val="DefaultParagraphFont"/>
    <w:rsid w:val="000A4C61"/>
  </w:style>
  <w:style w:type="character" w:customStyle="1" w:styleId="Style10ptBoldUnderline">
    <w:name w:val="Style 10 pt Bold Underline"/>
    <w:rsid w:val="000A4C61"/>
    <w:rPr>
      <w:b/>
      <w:bCs/>
      <w:sz w:val="20"/>
      <w:u w:val="single"/>
    </w:rPr>
  </w:style>
  <w:style w:type="paragraph" w:customStyle="1" w:styleId="outdent">
    <w:name w:val="outdent"/>
    <w:basedOn w:val="Normal"/>
    <w:rsid w:val="000A4C61"/>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0A4C61"/>
    <w:pPr>
      <w:spacing w:before="100" w:beforeAutospacing="1" w:after="100" w:afterAutospacing="1"/>
    </w:pPr>
    <w:rPr>
      <w:rFonts w:eastAsia="Times New Roman"/>
    </w:rPr>
  </w:style>
  <w:style w:type="paragraph" w:customStyle="1" w:styleId="bulletfollow">
    <w:name w:val="bulletfollow"/>
    <w:basedOn w:val="Normal"/>
    <w:rsid w:val="000A4C61"/>
    <w:pPr>
      <w:spacing w:before="100" w:beforeAutospacing="1" w:after="100" w:afterAutospacing="1"/>
    </w:pPr>
    <w:rPr>
      <w:rFonts w:eastAsia="Times New Roman"/>
    </w:rPr>
  </w:style>
  <w:style w:type="paragraph" w:customStyle="1" w:styleId="bulleted">
    <w:name w:val="bulleted"/>
    <w:basedOn w:val="Normal"/>
    <w:rsid w:val="000A4C61"/>
    <w:pPr>
      <w:spacing w:before="100" w:beforeAutospacing="1" w:after="100" w:afterAutospacing="1"/>
    </w:pPr>
    <w:rPr>
      <w:rFonts w:eastAsia="Times New Roman"/>
    </w:rPr>
  </w:style>
  <w:style w:type="character" w:customStyle="1" w:styleId="UnderlineCardsCharChar">
    <w:name w:val="Underline Cards Char Char"/>
    <w:rsid w:val="000A4C61"/>
    <w:rPr>
      <w:rFonts w:eastAsia="SimSun"/>
      <w:szCs w:val="24"/>
      <w:u w:val="thick"/>
      <w:lang w:val="en-US" w:eastAsia="en-US" w:bidi="ar-SA"/>
    </w:rPr>
  </w:style>
  <w:style w:type="paragraph" w:customStyle="1" w:styleId="authorgroup">
    <w:name w:val="authorgroup"/>
    <w:basedOn w:val="Normal"/>
    <w:rsid w:val="000A4C61"/>
    <w:pPr>
      <w:spacing w:before="100" w:beforeAutospacing="1" w:after="100" w:afterAutospacing="1"/>
    </w:pPr>
    <w:rPr>
      <w:rFonts w:eastAsia="Calibri"/>
    </w:rPr>
  </w:style>
  <w:style w:type="paragraph" w:customStyle="1" w:styleId="affiliation1">
    <w:name w:val="affiliation1"/>
    <w:basedOn w:val="Normal"/>
    <w:rsid w:val="000A4C61"/>
    <w:pPr>
      <w:spacing w:before="100" w:beforeAutospacing="1" w:after="100" w:afterAutospacing="1"/>
    </w:pPr>
    <w:rPr>
      <w:rFonts w:eastAsia="Calibri"/>
    </w:rPr>
  </w:style>
  <w:style w:type="character" w:customStyle="1" w:styleId="smallcapitals">
    <w:name w:val="smallcapitals"/>
    <w:basedOn w:val="DefaultParagraphFont"/>
    <w:rsid w:val="000A4C61"/>
  </w:style>
  <w:style w:type="character" w:customStyle="1" w:styleId="number0">
    <w:name w:val="number"/>
    <w:basedOn w:val="DefaultParagraphFont"/>
    <w:rsid w:val="000A4C61"/>
  </w:style>
  <w:style w:type="character" w:customStyle="1" w:styleId="articlebody1">
    <w:name w:val="articlebody1"/>
    <w:rsid w:val="000A4C61"/>
  </w:style>
  <w:style w:type="character" w:customStyle="1" w:styleId="small1">
    <w:name w:val="small1"/>
    <w:rsid w:val="000A4C61"/>
  </w:style>
  <w:style w:type="character" w:customStyle="1" w:styleId="AuthorDateChar1">
    <w:name w:val="Author/Date Char1"/>
    <w:rsid w:val="000A4C61"/>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0A4C61"/>
    <w:pPr>
      <w:spacing w:before="120"/>
    </w:pPr>
    <w:rPr>
      <w:b/>
    </w:rPr>
  </w:style>
  <w:style w:type="character" w:customStyle="1" w:styleId="analyticChar0">
    <w:name w:val="analytic Char"/>
    <w:basedOn w:val="DefaultParagraphFont"/>
    <w:link w:val="analytic0"/>
    <w:uiPriority w:val="4"/>
    <w:rsid w:val="000A4C61"/>
    <w:rPr>
      <w:rFonts w:ascii="Calibri" w:hAnsi="Calibri" w:cs="Calibri"/>
      <w:b/>
      <w:sz w:val="22"/>
    </w:rPr>
  </w:style>
  <w:style w:type="character" w:customStyle="1" w:styleId="Normal30">
    <w:name w:val="Normal3"/>
    <w:basedOn w:val="DefaultParagraphFont"/>
    <w:rsid w:val="000A4C61"/>
  </w:style>
  <w:style w:type="paragraph" w:customStyle="1" w:styleId="Heading12">
    <w:name w:val="Heading 12"/>
    <w:basedOn w:val="Normal"/>
    <w:next w:val="Normal"/>
    <w:rsid w:val="000A4C61"/>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0A4C61"/>
  </w:style>
  <w:style w:type="character" w:customStyle="1" w:styleId="m-3583723223135346788gmail-styleunderline">
    <w:name w:val="m_-3583723223135346788gmail-styleunderline"/>
    <w:basedOn w:val="DefaultParagraphFont"/>
    <w:rsid w:val="000A4C61"/>
  </w:style>
  <w:style w:type="character" w:customStyle="1" w:styleId="CardsFont6ptChar5">
    <w:name w:val="Cards + Font: 6 pt Char5"/>
    <w:basedOn w:val="DefaultParagraphFont"/>
    <w:locked/>
    <w:rsid w:val="000A4C61"/>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0A4C61"/>
  </w:style>
  <w:style w:type="character" w:customStyle="1" w:styleId="m-1146133537900874914m-2819420093854639792gmail-styleunderline">
    <w:name w:val="m_-1146133537900874914m_-2819420093854639792gmail-styleunderline"/>
    <w:basedOn w:val="DefaultParagraphFont"/>
    <w:rsid w:val="000A4C61"/>
  </w:style>
  <w:style w:type="character" w:customStyle="1" w:styleId="m-7954869243461233974gmail-styleunderline">
    <w:name w:val="m_-7954869243461233974gmail-styleunderline"/>
    <w:basedOn w:val="DefaultParagraphFont"/>
    <w:rsid w:val="000A4C61"/>
  </w:style>
  <w:style w:type="character" w:customStyle="1" w:styleId="m5577519854659992616gmail-styleunderline">
    <w:name w:val="m_5577519854659992616gmail-styleunderline"/>
    <w:basedOn w:val="DefaultParagraphFont"/>
    <w:rsid w:val="000A4C61"/>
  </w:style>
  <w:style w:type="paragraph" w:customStyle="1" w:styleId="Card2">
    <w:name w:val="Card"/>
    <w:aliases w:val="No Spacing3,Note Level 2,Debate Text,No Spacing2,Read stuff,No Spacing1111,No Spacing5,Tag and Ci,No Spacing11211,No Spacing1,nonunderlined,No Spacing11,No Spacing111,No Spacing23,Tags,No Spacing112,tags,No Spacing111111"/>
    <w:basedOn w:val="Heading1"/>
    <w:autoRedefine/>
    <w:uiPriority w:val="99"/>
    <w:qFormat/>
    <w:rsid w:val="000A4C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omponent-root-0-2-50">
    <w:name w:val="component-root-0-2-50"/>
    <w:basedOn w:val="Normal"/>
    <w:rsid w:val="000A4C61"/>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industantimes.com/business-news/india-has-a-model-of-consumption-led-growth-says-arun-jaitley/story-rh2bTMbjoTGv7yPHpNyMFK.html" TargetMode="External"/><Relationship Id="rId18" Type="http://schemas.openxmlformats.org/officeDocument/2006/relationships/hyperlink" Target="https://www.econstor.eu/bitstream/10419/202932/1/1663557349.pdf" TargetMode="External"/><Relationship Id="rId26"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39" Type="http://schemas.openxmlformats.org/officeDocument/2006/relationships/hyperlink" Target="https://www.indiatoday.in/india/story/india-navigation-south-china-sea-defence-minister-rajnath-singh-china-1815476-2021-06-16" TargetMode="External"/><Relationship Id="rId21" Type="http://schemas.openxmlformats.org/officeDocument/2006/relationships/hyperlink" Target="https://www.bbc.com/news/world-asia-57234024" TargetMode="External"/><Relationship Id="rId34" Type="http://schemas.openxmlformats.org/officeDocument/2006/relationships/hyperlink" Target="https://www.nytimes.com/2020/06/17/world/asia/india-china-border-clashes.html" TargetMode="External"/><Relationship Id="rId42" Type="http://schemas.openxmlformats.org/officeDocument/2006/relationships/hyperlink" Target="https://www.ncbi.nlm.nih.gov/pmc/articles/PMC644656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imesofindia.indiatimes.com/business/india-business/indias-gdp-growth-to-rebound-to-10-2021-22-moderate-to-7-5-next-year/articleshow/86418149.cms" TargetMode="External"/><Relationship Id="rId20" Type="http://schemas.openxmlformats.org/officeDocument/2006/relationships/hyperlink" Target="https://www.bloomberg.com/news/articles/2021-06-27/india-shifts-50-000-troops-to-china-border-in-historic-defense-shift" TargetMode="External"/><Relationship Id="rId29"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41"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article/india-economy-labour/historic-labour-law-raises-fear-indian-workers-will-pay-price-idUSL5N2GK1A6" TargetMode="External"/><Relationship Id="rId24" Type="http://schemas.openxmlformats.org/officeDocument/2006/relationships/hyperlink" Target="https://www.tandfonline.com/doi/abs/10.1080/09700160801886314" TargetMode="External"/><Relationship Id="rId32" Type="http://schemas.openxmlformats.org/officeDocument/2006/relationships/hyperlink" Target="https://www.nytimes.com/2020/06/17/world/asia/india-china-border-clashes.html" TargetMode="External"/><Relationship Id="rId37" Type="http://schemas.openxmlformats.org/officeDocument/2006/relationships/hyperlink" Target="https://www.nytimes.com/2020/05/24/world/asia/china-hong-kong-taiwan.html" TargetMode="External"/><Relationship Id="rId40" Type="http://schemas.openxmlformats.org/officeDocument/2006/relationships/hyperlink" Target="https://www.wionews.com/world/can-south-china-sea-dispute-escalate-into-a-full-scale-war-414263" TargetMode="External"/><Relationship Id="rId5" Type="http://schemas.openxmlformats.org/officeDocument/2006/relationships/numbering" Target="numbering.xml"/><Relationship Id="rId15" Type="http://schemas.openxmlformats.org/officeDocument/2006/relationships/hyperlink" Target="https://www.orfonline.org/research/post-pandemic-economic-recovery-seven-priorities-india/" TargetMode="External"/><Relationship Id="rId23" Type="http://schemas.openxmlformats.org/officeDocument/2006/relationships/hyperlink" Target="https://www.reuters.com/article/idINIndia-43780820091108" TargetMode="External"/><Relationship Id="rId28" Type="http://schemas.openxmlformats.org/officeDocument/2006/relationships/hyperlink" Target="https://www.lowyinstitute.org/publications/crisis-after-crisis-how-ladakh-will-shape-india-s-competition-china" TargetMode="External"/><Relationship Id="rId36" Type="http://schemas.openxmlformats.org/officeDocument/2006/relationships/hyperlink" Target="https://www.nytimes.com/2020/06/29/world/asia/pakistan-stock-exchange-shooting.html" TargetMode="External"/><Relationship Id="rId10" Type="http://schemas.openxmlformats.org/officeDocument/2006/relationships/hyperlink" Target="https://www.thenewsminute.com/article/prohibiting-strikes-india-s-new-labour-codes-will-make-employees-powerless-141083" TargetMode="External"/><Relationship Id="rId19" Type="http://schemas.openxmlformats.org/officeDocument/2006/relationships/hyperlink" Target="https://www.theindiaforum.in/article/does-india-have-inequality-problem" TargetMode="External"/><Relationship Id="rId31" Type="http://schemas.openxmlformats.org/officeDocument/2006/relationships/hyperlink" Target="https://www.whitehouse.gov/briefing-room/statements-releases/2021/03/03/interim-national-security-strategic-guidance/"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blog.ipleaders.in/right-to-strike-proposed-amendment-in-the-indian-constitution/" TargetMode="External"/><Relationship Id="rId14" Type="http://schemas.openxmlformats.org/officeDocument/2006/relationships/hyperlink" Target="http://www.ashwinanokha.com/resources/1328945436--10.pdf" TargetMode="External"/><Relationship Id="rId22" Type="http://schemas.openxmlformats.org/officeDocument/2006/relationships/hyperlink" Target="https://www.reuters.com/article/us-india-china-military-families-insight-idUSKBN2460YB" TargetMode="External"/><Relationship Id="rId27" Type="http://schemas.openxmlformats.org/officeDocument/2006/relationships/hyperlink" Target="https://www.orfonline.org/research/eastern-ladakh-the-longer-perspective/" TargetMode="External"/><Relationship Id="rId30" Type="http://schemas.openxmlformats.org/officeDocument/2006/relationships/hyperlink" Target="https://trumpwhitehouse.archives.gov/wp-content/uploads/2017/12/NSS-Final-12-18-2017-0905.pdf" TargetMode="External"/><Relationship Id="rId35" Type="http://schemas.openxmlformats.org/officeDocument/2006/relationships/hyperlink" Target="https://carnegieendowment.org/experts/198"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orfonline.org/expert-speak/is-increasing-wealth-inequality-coming-in-the-way-of-economic-growth-in-india/" TargetMode="External"/><Relationship Id="rId17" Type="http://schemas.openxmlformats.org/officeDocument/2006/relationships/hyperlink" Target="https://wid.world/country/india/" TargetMode="External"/><Relationship Id="rId25" Type="http://schemas.openxmlformats.org/officeDocument/2006/relationships/hyperlink" Target="https://www.washingtonpost.com/business/why-chinese-and-indian-troops-are-clashing-again/2020/09/11/c5939466-f402-11ea-8025-5d3489768ac8_story.html" TargetMode="External"/><Relationship Id="rId33" Type="http://schemas.openxmlformats.org/officeDocument/2006/relationships/hyperlink" Target="https://www.nytimes.com/2020/05/30/world/asia/india-china-border.html" TargetMode="External"/><Relationship Id="rId38" Type="http://schemas.openxmlformats.org/officeDocument/2006/relationships/hyperlink" Target="https://www.orfonline.org/expert-speak/domestic-reform-key-india-ri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29</Pages>
  <Words>20238</Words>
  <Characters>115360</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2</cp:revision>
  <dcterms:created xsi:type="dcterms:W3CDTF">2021-12-04T03:00:00Z</dcterms:created>
  <dcterms:modified xsi:type="dcterms:W3CDTF">2021-12-04T03:04:00Z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