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4EB4C" w14:textId="77777777" w:rsidR="00162771" w:rsidRPr="005F5F8B" w:rsidRDefault="00162771" w:rsidP="00162771">
      <w:pPr>
        <w:pStyle w:val="Heading4"/>
        <w:rPr>
          <w:rFonts w:asciiTheme="majorHAnsi" w:hAnsiTheme="majorHAnsi" w:cstheme="majorHAnsi"/>
        </w:rPr>
      </w:pPr>
      <w:r w:rsidRPr="005F5F8B">
        <w:rPr>
          <w:rFonts w:asciiTheme="majorHAnsi" w:hAnsiTheme="majorHAnsi" w:cstheme="majorHAnsi"/>
        </w:rPr>
        <w:t>Private actors are propagating the endless war on the human psyche. New constellations mark a new age of cyber dominance.</w:t>
      </w:r>
    </w:p>
    <w:p w14:paraId="11436887" w14:textId="77777777" w:rsidR="00162771" w:rsidRPr="005F5F8B" w:rsidRDefault="00162771" w:rsidP="00162771">
      <w:pPr>
        <w:rPr>
          <w:rFonts w:asciiTheme="majorHAnsi" w:hAnsiTheme="majorHAnsi" w:cstheme="majorHAnsi"/>
        </w:rPr>
      </w:pPr>
      <w:r w:rsidRPr="005F5F8B">
        <w:rPr>
          <w:rFonts w:asciiTheme="majorHAnsi" w:hAnsiTheme="majorHAnsi" w:cstheme="majorHAnsi"/>
        </w:rPr>
        <w:t xml:space="preserve">Mike </w:t>
      </w:r>
      <w:r w:rsidRPr="005F5F8B">
        <w:rPr>
          <w:rFonts w:asciiTheme="majorHAnsi" w:eastAsiaTheme="majorEastAsia" w:hAnsiTheme="majorHAnsi" w:cstheme="majorHAnsi"/>
          <w:b/>
          <w:bCs/>
          <w:sz w:val="26"/>
          <w:szCs w:val="26"/>
        </w:rPr>
        <w:t>Dano</w:t>
      </w:r>
      <w:r w:rsidRPr="005F5F8B">
        <w:rPr>
          <w:rFonts w:asciiTheme="majorHAnsi" w:hAnsiTheme="majorHAnsi" w:cstheme="majorHAnsi"/>
        </w:rPr>
        <w:t>, 4/13/</w:t>
      </w:r>
      <w:r w:rsidRPr="005F5F8B">
        <w:rPr>
          <w:rStyle w:val="Style13ptBold"/>
          <w:rFonts w:asciiTheme="majorHAnsi" w:hAnsiTheme="majorHAnsi" w:cstheme="majorHAnsi"/>
        </w:rPr>
        <w:t>21</w:t>
      </w:r>
      <w:r w:rsidRPr="005F5F8B">
        <w:rPr>
          <w:rFonts w:asciiTheme="majorHAnsi" w:hAnsiTheme="majorHAnsi" w:cstheme="majorHAnsi"/>
        </w:rPr>
        <w:t xml:space="preserve"> (Editorial Director, "Satellites poised to join 5G network topology", </w:t>
      </w:r>
      <w:hyperlink r:id="rId6" w:history="1">
        <w:r w:rsidRPr="005F5F8B">
          <w:rPr>
            <w:rStyle w:val="Hyperlink"/>
            <w:rFonts w:asciiTheme="majorHAnsi" w:hAnsiTheme="majorHAnsi" w:cstheme="majorHAnsi"/>
          </w:rPr>
          <w:t>https://www.lightreading.com/5g/satellites-poised-to-join-5g-network-topology-/d/d-id/768735 accessed 1/3/22</w:t>
        </w:r>
      </w:hyperlink>
      <w:r w:rsidRPr="005F5F8B">
        <w:rPr>
          <w:rFonts w:asciiTheme="majorHAnsi" w:hAnsiTheme="majorHAnsi" w:cstheme="majorHAnsi"/>
        </w:rPr>
        <w:t xml:space="preserve">) </w:t>
      </w:r>
      <w:r>
        <w:rPr>
          <w:rFonts w:asciiTheme="majorHAnsi" w:hAnsiTheme="majorHAnsi" w:cstheme="majorHAnsi"/>
        </w:rPr>
        <w:t>Adam</w:t>
      </w:r>
    </w:p>
    <w:p w14:paraId="620DB312" w14:textId="77777777" w:rsidR="00162771" w:rsidRPr="005F5F8B" w:rsidRDefault="00162771" w:rsidP="00162771">
      <w:pPr>
        <w:rPr>
          <w:rFonts w:asciiTheme="majorHAnsi" w:hAnsiTheme="majorHAnsi" w:cstheme="majorHAnsi"/>
        </w:rPr>
      </w:pPr>
      <w:r w:rsidRPr="005F5F8B">
        <w:rPr>
          <w:rFonts w:asciiTheme="majorHAnsi" w:hAnsiTheme="majorHAnsi" w:cstheme="majorHAnsi"/>
        </w:rPr>
        <w:t xml:space="preserve">Of course, </w:t>
      </w:r>
      <w:r w:rsidRPr="005F5F8B">
        <w:rPr>
          <w:rStyle w:val="StyleUnderline"/>
          <w:rFonts w:asciiTheme="majorHAnsi" w:hAnsiTheme="majorHAnsi" w:cstheme="majorHAnsi"/>
          <w:highlight w:val="cyan"/>
        </w:rPr>
        <w:t>satellites</w:t>
      </w:r>
      <w:r w:rsidRPr="005F5F8B">
        <w:rPr>
          <w:rStyle w:val="StyleUnderline"/>
          <w:rFonts w:asciiTheme="majorHAnsi" w:hAnsiTheme="majorHAnsi" w:cstheme="majorHAnsi"/>
        </w:rPr>
        <w:t xml:space="preserve"> can </w:t>
      </w:r>
      <w:r w:rsidRPr="005F5F8B">
        <w:rPr>
          <w:rStyle w:val="StyleUnderline"/>
          <w:rFonts w:asciiTheme="majorHAnsi" w:hAnsiTheme="majorHAnsi" w:cstheme="majorHAnsi"/>
          <w:highlight w:val="cyan"/>
        </w:rPr>
        <w:t>already</w:t>
      </w:r>
      <w:r w:rsidRPr="005F5F8B">
        <w:rPr>
          <w:rStyle w:val="StyleUnderline"/>
          <w:rFonts w:asciiTheme="majorHAnsi" w:hAnsiTheme="majorHAnsi" w:cstheme="majorHAnsi"/>
        </w:rPr>
        <w:t xml:space="preserve"> play a </w:t>
      </w:r>
      <w:r w:rsidRPr="005F5F8B">
        <w:rPr>
          <w:rStyle w:val="StyleUnderline"/>
          <w:rFonts w:asciiTheme="majorHAnsi" w:hAnsiTheme="majorHAnsi" w:cstheme="majorHAnsi"/>
          <w:highlight w:val="cyan"/>
        </w:rPr>
        <w:t>role</w:t>
      </w:r>
      <w:r w:rsidRPr="005F5F8B">
        <w:rPr>
          <w:rStyle w:val="StyleUnderline"/>
          <w:rFonts w:asciiTheme="majorHAnsi" w:hAnsiTheme="majorHAnsi" w:cstheme="majorHAnsi"/>
        </w:rPr>
        <w:t xml:space="preserve"> </w:t>
      </w:r>
      <w:r w:rsidRPr="005F5F8B">
        <w:rPr>
          <w:rStyle w:val="StyleUnderline"/>
          <w:rFonts w:asciiTheme="majorHAnsi" w:hAnsiTheme="majorHAnsi" w:cstheme="majorHAnsi"/>
          <w:highlight w:val="cyan"/>
        </w:rPr>
        <w:t>in</w:t>
      </w:r>
      <w:r w:rsidRPr="005F5F8B">
        <w:rPr>
          <w:rStyle w:val="StyleUnderline"/>
          <w:rFonts w:asciiTheme="majorHAnsi" w:hAnsiTheme="majorHAnsi" w:cstheme="majorHAnsi"/>
        </w:rPr>
        <w:t xml:space="preserve"> the </w:t>
      </w:r>
      <w:r w:rsidRPr="005F5F8B">
        <w:rPr>
          <w:rStyle w:val="StyleUnderline"/>
          <w:rFonts w:asciiTheme="majorHAnsi" w:hAnsiTheme="majorHAnsi" w:cstheme="majorHAnsi"/>
          <w:highlight w:val="cyan"/>
        </w:rPr>
        <w:t>operation</w:t>
      </w:r>
      <w:r w:rsidRPr="005F5F8B">
        <w:rPr>
          <w:rStyle w:val="StyleUnderline"/>
          <w:rFonts w:asciiTheme="majorHAnsi" w:hAnsiTheme="majorHAnsi" w:cstheme="majorHAnsi"/>
        </w:rPr>
        <w:t xml:space="preserve"> </w:t>
      </w:r>
      <w:r w:rsidRPr="005F5F8B">
        <w:rPr>
          <w:rStyle w:val="StyleUnderline"/>
          <w:rFonts w:asciiTheme="majorHAnsi" w:hAnsiTheme="majorHAnsi" w:cstheme="majorHAnsi"/>
          <w:highlight w:val="cyan"/>
        </w:rPr>
        <w:t>of</w:t>
      </w:r>
      <w:r w:rsidRPr="005F5F8B">
        <w:rPr>
          <w:rStyle w:val="StyleUnderline"/>
          <w:rFonts w:asciiTheme="majorHAnsi" w:hAnsiTheme="majorHAnsi" w:cstheme="majorHAnsi"/>
        </w:rPr>
        <w:t xml:space="preserve"> a wireless network, including a </w:t>
      </w:r>
      <w:r w:rsidRPr="005F5F8B">
        <w:rPr>
          <w:rStyle w:val="StyleUnderline"/>
          <w:rFonts w:asciiTheme="majorHAnsi" w:hAnsiTheme="majorHAnsi" w:cstheme="majorHAnsi"/>
          <w:highlight w:val="cyan"/>
        </w:rPr>
        <w:t>5G</w:t>
      </w:r>
      <w:r w:rsidRPr="005F5F8B">
        <w:rPr>
          <w:rStyle w:val="StyleUnderline"/>
          <w:rFonts w:asciiTheme="majorHAnsi" w:hAnsiTheme="majorHAnsi" w:cstheme="majorHAnsi"/>
        </w:rPr>
        <w:t xml:space="preserve"> </w:t>
      </w:r>
      <w:r w:rsidRPr="005F5F8B">
        <w:rPr>
          <w:rStyle w:val="StyleUnderline"/>
          <w:rFonts w:asciiTheme="majorHAnsi" w:hAnsiTheme="majorHAnsi" w:cstheme="majorHAnsi"/>
          <w:highlight w:val="cyan"/>
        </w:rPr>
        <w:t>network</w:t>
      </w:r>
      <w:r w:rsidRPr="005F5F8B">
        <w:rPr>
          <w:rFonts w:asciiTheme="majorHAnsi" w:hAnsiTheme="majorHAnsi" w:cstheme="majorHAnsi"/>
        </w:rPr>
        <w:t>. Their role to date primarily involves backhauling traffic from a cell site that's too rural to use fiber or microwave backhaul. But that's a rare situation given the sluggish performance and eye-watering cost of most satellite Internet connections.</w:t>
      </w:r>
    </w:p>
    <w:p w14:paraId="429BA3F0" w14:textId="77777777" w:rsidR="00162771" w:rsidRPr="005F5F8B" w:rsidRDefault="00162771" w:rsidP="00162771">
      <w:pPr>
        <w:rPr>
          <w:rFonts w:asciiTheme="majorHAnsi" w:hAnsiTheme="majorHAnsi" w:cstheme="majorHAnsi"/>
        </w:rPr>
      </w:pPr>
      <w:r w:rsidRPr="005F5F8B">
        <w:rPr>
          <w:rFonts w:asciiTheme="majorHAnsi" w:hAnsiTheme="majorHAnsi" w:cstheme="majorHAnsi"/>
        </w:rPr>
        <w:t xml:space="preserve">That </w:t>
      </w:r>
      <w:r w:rsidRPr="005F5F8B">
        <w:rPr>
          <w:rStyle w:val="StyleUnderline"/>
          <w:rFonts w:asciiTheme="majorHAnsi" w:hAnsiTheme="majorHAnsi" w:cstheme="majorHAnsi"/>
          <w:highlight w:val="cyan"/>
        </w:rPr>
        <w:t>situation</w:t>
      </w:r>
      <w:r w:rsidRPr="005F5F8B">
        <w:rPr>
          <w:rStyle w:val="StyleUnderline"/>
          <w:rFonts w:asciiTheme="majorHAnsi" w:hAnsiTheme="majorHAnsi" w:cstheme="majorHAnsi"/>
        </w:rPr>
        <w:t xml:space="preserve"> is </w:t>
      </w:r>
      <w:r w:rsidRPr="005F5F8B">
        <w:rPr>
          <w:rStyle w:val="StyleUnderline"/>
          <w:rFonts w:asciiTheme="majorHAnsi" w:hAnsiTheme="majorHAnsi" w:cstheme="majorHAnsi"/>
          <w:highlight w:val="cyan"/>
        </w:rPr>
        <w:t>rapidly</w:t>
      </w:r>
      <w:r w:rsidRPr="005F5F8B">
        <w:rPr>
          <w:rStyle w:val="StyleUnderline"/>
          <w:rFonts w:asciiTheme="majorHAnsi" w:hAnsiTheme="majorHAnsi" w:cstheme="majorHAnsi"/>
        </w:rPr>
        <w:t xml:space="preserve"> </w:t>
      </w:r>
      <w:r w:rsidRPr="005F5F8B">
        <w:rPr>
          <w:rStyle w:val="StyleUnderline"/>
          <w:rFonts w:asciiTheme="majorHAnsi" w:hAnsiTheme="majorHAnsi" w:cstheme="majorHAnsi"/>
          <w:highlight w:val="cyan"/>
        </w:rPr>
        <w:t>changing</w:t>
      </w:r>
      <w:r w:rsidRPr="005F5F8B">
        <w:rPr>
          <w:rStyle w:val="StyleUnderline"/>
          <w:rFonts w:asciiTheme="majorHAnsi" w:hAnsiTheme="majorHAnsi" w:cstheme="majorHAnsi"/>
        </w:rPr>
        <w:t xml:space="preserve"> </w:t>
      </w:r>
      <w:r w:rsidRPr="005F5F8B">
        <w:rPr>
          <w:rStyle w:val="StyleUnderline"/>
          <w:rFonts w:asciiTheme="majorHAnsi" w:hAnsiTheme="majorHAnsi" w:cstheme="majorHAnsi"/>
          <w:highlight w:val="cyan"/>
        </w:rPr>
        <w:t>with</w:t>
      </w:r>
      <w:r w:rsidRPr="005F5F8B">
        <w:rPr>
          <w:rStyle w:val="StyleUnderline"/>
          <w:rFonts w:asciiTheme="majorHAnsi" w:hAnsiTheme="majorHAnsi" w:cstheme="majorHAnsi"/>
        </w:rPr>
        <w:t xml:space="preserve"> the rise of low Earth orbit (</w:t>
      </w:r>
      <w:r w:rsidRPr="005F5F8B">
        <w:rPr>
          <w:rStyle w:val="StyleUnderline"/>
          <w:rFonts w:asciiTheme="majorHAnsi" w:hAnsiTheme="majorHAnsi" w:cstheme="majorHAnsi"/>
          <w:highlight w:val="cyan"/>
        </w:rPr>
        <w:t>LEO</w:t>
      </w:r>
      <w:r w:rsidRPr="005F5F8B">
        <w:rPr>
          <w:rStyle w:val="StyleUnderline"/>
          <w:rFonts w:asciiTheme="majorHAnsi" w:hAnsiTheme="majorHAnsi" w:cstheme="majorHAnsi"/>
        </w:rPr>
        <w:t xml:space="preserve">) satellite </w:t>
      </w:r>
      <w:r w:rsidRPr="005F5F8B">
        <w:rPr>
          <w:rStyle w:val="StyleUnderline"/>
          <w:rFonts w:asciiTheme="majorHAnsi" w:hAnsiTheme="majorHAnsi" w:cstheme="majorHAnsi"/>
          <w:highlight w:val="cyan"/>
        </w:rPr>
        <w:t>operators</w:t>
      </w:r>
      <w:r w:rsidRPr="005F5F8B">
        <w:rPr>
          <w:rStyle w:val="StyleUnderline"/>
          <w:rFonts w:asciiTheme="majorHAnsi" w:hAnsiTheme="majorHAnsi" w:cstheme="majorHAnsi"/>
        </w:rPr>
        <w:t xml:space="preserve"> </w:t>
      </w:r>
      <w:r w:rsidRPr="005F5F8B">
        <w:rPr>
          <w:rStyle w:val="StyleUnderline"/>
          <w:rFonts w:asciiTheme="majorHAnsi" w:hAnsiTheme="majorHAnsi" w:cstheme="majorHAnsi"/>
          <w:highlight w:val="cyan"/>
        </w:rPr>
        <w:t>like</w:t>
      </w:r>
      <w:r w:rsidRPr="005F5F8B">
        <w:rPr>
          <w:rStyle w:val="StyleUnderline"/>
          <w:rFonts w:asciiTheme="majorHAnsi" w:hAnsiTheme="majorHAnsi" w:cstheme="majorHAnsi"/>
        </w:rPr>
        <w:t> </w:t>
      </w:r>
      <w:hyperlink r:id="rId7" w:history="1">
        <w:r w:rsidRPr="005F5F8B">
          <w:rPr>
            <w:rStyle w:val="StyleUnderline"/>
            <w:rFonts w:asciiTheme="majorHAnsi" w:hAnsiTheme="majorHAnsi" w:cstheme="majorHAnsi"/>
          </w:rPr>
          <w:t xml:space="preserve">SpaceX's </w:t>
        </w:r>
        <w:r w:rsidRPr="005F5F8B">
          <w:rPr>
            <w:rStyle w:val="StyleUnderline"/>
            <w:rFonts w:asciiTheme="majorHAnsi" w:hAnsiTheme="majorHAnsi" w:cstheme="majorHAnsi"/>
            <w:highlight w:val="cyan"/>
          </w:rPr>
          <w:t>Starlink</w:t>
        </w:r>
      </w:hyperlink>
      <w:r w:rsidRPr="005F5F8B">
        <w:rPr>
          <w:rStyle w:val="StyleUnderline"/>
          <w:rFonts w:asciiTheme="majorHAnsi" w:hAnsiTheme="majorHAnsi" w:cstheme="majorHAnsi"/>
        </w:rPr>
        <w:t>, </w:t>
      </w:r>
      <w:hyperlink r:id="rId8" w:history="1">
        <w:r w:rsidRPr="005F5F8B">
          <w:rPr>
            <w:rStyle w:val="StyleUnderline"/>
            <w:rFonts w:asciiTheme="majorHAnsi" w:hAnsiTheme="majorHAnsi" w:cstheme="majorHAnsi"/>
          </w:rPr>
          <w:t>Telesat's Lightspeed</w:t>
        </w:r>
      </w:hyperlink>
      <w:r w:rsidRPr="005F5F8B">
        <w:rPr>
          <w:rStyle w:val="StyleUnderline"/>
          <w:rFonts w:asciiTheme="majorHAnsi" w:hAnsiTheme="majorHAnsi" w:cstheme="majorHAnsi"/>
        </w:rPr>
        <w:t> or </w:t>
      </w:r>
      <w:hyperlink r:id="rId9" w:history="1">
        <w:r w:rsidRPr="005F5F8B">
          <w:rPr>
            <w:rStyle w:val="StyleUnderline"/>
            <w:rFonts w:asciiTheme="majorHAnsi" w:hAnsiTheme="majorHAnsi" w:cstheme="majorHAnsi"/>
          </w:rPr>
          <w:t>OneWeb</w:t>
        </w:r>
      </w:hyperlink>
      <w:r w:rsidRPr="005F5F8B">
        <w:rPr>
          <w:rStyle w:val="StyleUnderline"/>
          <w:rFonts w:asciiTheme="majorHAnsi" w:hAnsiTheme="majorHAnsi" w:cstheme="majorHAnsi"/>
        </w:rPr>
        <w:t>.</w:t>
      </w:r>
      <w:r w:rsidRPr="005F5F8B">
        <w:rPr>
          <w:rFonts w:asciiTheme="majorHAnsi" w:hAnsiTheme="majorHAnsi" w:cstheme="majorHAnsi"/>
        </w:rPr>
        <w:t xml:space="preserve"> Such satellite </w:t>
      </w:r>
      <w:r w:rsidRPr="005F5F8B">
        <w:rPr>
          <w:rStyle w:val="StyleUnderline"/>
          <w:rFonts w:asciiTheme="majorHAnsi" w:hAnsiTheme="majorHAnsi" w:cstheme="majorHAnsi"/>
          <w:highlight w:val="cyan"/>
        </w:rPr>
        <w:t>constellations</w:t>
      </w:r>
      <w:r w:rsidRPr="005F5F8B">
        <w:rPr>
          <w:rStyle w:val="StyleUnderline"/>
          <w:rFonts w:asciiTheme="majorHAnsi" w:hAnsiTheme="majorHAnsi" w:cstheme="majorHAnsi"/>
        </w:rPr>
        <w:t xml:space="preserve"> </w:t>
      </w:r>
      <w:r w:rsidRPr="005F5F8B">
        <w:rPr>
          <w:rStyle w:val="StyleUnderline"/>
          <w:rFonts w:asciiTheme="majorHAnsi" w:hAnsiTheme="majorHAnsi" w:cstheme="majorHAnsi"/>
          <w:highlight w:val="cyan"/>
        </w:rPr>
        <w:t>promise</w:t>
      </w:r>
      <w:r w:rsidRPr="005F5F8B">
        <w:rPr>
          <w:rStyle w:val="StyleUnderline"/>
          <w:rFonts w:asciiTheme="majorHAnsi" w:hAnsiTheme="majorHAnsi" w:cstheme="majorHAnsi"/>
        </w:rPr>
        <w:t xml:space="preserve"> </w:t>
      </w:r>
      <w:r w:rsidRPr="005F5F8B">
        <w:rPr>
          <w:rStyle w:val="StyleUnderline"/>
          <w:rFonts w:asciiTheme="majorHAnsi" w:hAnsiTheme="majorHAnsi" w:cstheme="majorHAnsi"/>
          <w:highlight w:val="cyan"/>
        </w:rPr>
        <w:t>speedy</w:t>
      </w:r>
      <w:r w:rsidRPr="005F5F8B">
        <w:rPr>
          <w:rStyle w:val="StyleUnderline"/>
          <w:rFonts w:asciiTheme="majorHAnsi" w:hAnsiTheme="majorHAnsi" w:cstheme="majorHAnsi"/>
        </w:rPr>
        <w:t xml:space="preserve">, inexpensive </w:t>
      </w:r>
      <w:r w:rsidRPr="005F5F8B">
        <w:rPr>
          <w:rStyle w:val="StyleUnderline"/>
          <w:rFonts w:asciiTheme="majorHAnsi" w:hAnsiTheme="majorHAnsi" w:cstheme="majorHAnsi"/>
          <w:highlight w:val="cyan"/>
        </w:rPr>
        <w:t>connections</w:t>
      </w:r>
      <w:r w:rsidRPr="005F5F8B">
        <w:rPr>
          <w:rStyle w:val="StyleUnderline"/>
          <w:rFonts w:asciiTheme="majorHAnsi" w:hAnsiTheme="majorHAnsi" w:cstheme="majorHAnsi"/>
        </w:rPr>
        <w:t xml:space="preserve"> that might better </w:t>
      </w:r>
      <w:r w:rsidRPr="005F5F8B">
        <w:rPr>
          <w:rStyle w:val="StyleUnderline"/>
          <w:rFonts w:asciiTheme="majorHAnsi" w:hAnsiTheme="majorHAnsi" w:cstheme="majorHAnsi"/>
          <w:highlight w:val="cyan"/>
        </w:rPr>
        <w:t xml:space="preserve">serve 5G </w:t>
      </w:r>
      <w:proofErr w:type="gramStart"/>
      <w:r w:rsidRPr="005F5F8B">
        <w:rPr>
          <w:rStyle w:val="StyleUnderline"/>
          <w:rFonts w:asciiTheme="majorHAnsi" w:hAnsiTheme="majorHAnsi" w:cstheme="majorHAnsi"/>
          <w:highlight w:val="cyan"/>
        </w:rPr>
        <w:t>operators'</w:t>
      </w:r>
      <w:proofErr w:type="gramEnd"/>
      <w:r w:rsidRPr="005F5F8B">
        <w:rPr>
          <w:rStyle w:val="StyleUnderline"/>
          <w:rFonts w:asciiTheme="majorHAnsi" w:hAnsiTheme="majorHAnsi" w:cstheme="majorHAnsi"/>
        </w:rPr>
        <w:t xml:space="preserve"> backhaul needs</w:t>
      </w:r>
      <w:r w:rsidRPr="005F5F8B">
        <w:rPr>
          <w:rFonts w:asciiTheme="majorHAnsi" w:hAnsiTheme="majorHAnsi" w:cstheme="majorHAnsi"/>
        </w:rPr>
        <w:t>. However, it must be noted that analysts from the likes of </w:t>
      </w:r>
      <w:hyperlink r:id="rId10" w:history="1">
        <w:r w:rsidRPr="005F5F8B">
          <w:rPr>
            <w:rStyle w:val="Hyperlink"/>
            <w:rFonts w:asciiTheme="majorHAnsi" w:hAnsiTheme="majorHAnsi" w:cstheme="majorHAnsi"/>
          </w:rPr>
          <w:t>Cowen</w:t>
        </w:r>
      </w:hyperlink>
      <w:r w:rsidRPr="005F5F8B">
        <w:rPr>
          <w:rFonts w:asciiTheme="majorHAnsi" w:hAnsiTheme="majorHAnsi" w:cstheme="majorHAnsi"/>
        </w:rPr>
        <w:t>, </w:t>
      </w:r>
      <w:hyperlink r:id="rId11" w:history="1">
        <w:r w:rsidRPr="005F5F8B">
          <w:rPr>
            <w:rStyle w:val="Hyperlink"/>
            <w:rFonts w:asciiTheme="majorHAnsi" w:hAnsiTheme="majorHAnsi" w:cstheme="majorHAnsi"/>
          </w:rPr>
          <w:t>MoffettNathanson</w:t>
        </w:r>
      </w:hyperlink>
      <w:r w:rsidRPr="005F5F8B">
        <w:rPr>
          <w:rFonts w:asciiTheme="majorHAnsi" w:hAnsiTheme="majorHAnsi" w:cstheme="majorHAnsi"/>
        </w:rPr>
        <w:t> and </w:t>
      </w:r>
      <w:hyperlink r:id="rId12" w:history="1">
        <w:r w:rsidRPr="005F5F8B">
          <w:rPr>
            <w:rStyle w:val="Hyperlink"/>
            <w:rFonts w:asciiTheme="majorHAnsi" w:hAnsiTheme="majorHAnsi" w:cstheme="majorHAnsi"/>
          </w:rPr>
          <w:t>Viasat</w:t>
        </w:r>
      </w:hyperlink>
      <w:r w:rsidRPr="005F5F8B">
        <w:rPr>
          <w:rFonts w:asciiTheme="majorHAnsi" w:hAnsiTheme="majorHAnsi" w:cstheme="majorHAnsi"/>
        </w:rPr>
        <w:t> continue to poke holes in the notion that LEO satellite constellations will be able to meet widespread demand.</w:t>
      </w:r>
    </w:p>
    <w:p w14:paraId="67ED0554" w14:textId="77777777" w:rsidR="00162771" w:rsidRPr="005F5F8B" w:rsidRDefault="00162771" w:rsidP="00162771">
      <w:pPr>
        <w:rPr>
          <w:rStyle w:val="StyleUnderline"/>
          <w:rFonts w:asciiTheme="majorHAnsi" w:hAnsiTheme="majorHAnsi" w:cstheme="majorHAnsi"/>
        </w:rPr>
      </w:pPr>
      <w:r w:rsidRPr="005F5F8B">
        <w:rPr>
          <w:rFonts w:asciiTheme="majorHAnsi" w:hAnsiTheme="majorHAnsi" w:cstheme="majorHAnsi"/>
        </w:rPr>
        <w:t xml:space="preserve">But </w:t>
      </w:r>
      <w:r w:rsidRPr="005F5F8B">
        <w:rPr>
          <w:rStyle w:val="StyleUnderline"/>
          <w:rFonts w:asciiTheme="majorHAnsi" w:hAnsiTheme="majorHAnsi" w:cstheme="majorHAnsi"/>
        </w:rPr>
        <w:t>backhaul is just one topological element that satellite operators are hoping to offer in the 5G era.</w:t>
      </w:r>
    </w:p>
    <w:p w14:paraId="0AF24AE0" w14:textId="77777777" w:rsidR="00162771" w:rsidRPr="005F5F8B" w:rsidRDefault="00162771" w:rsidP="00162771">
      <w:pPr>
        <w:rPr>
          <w:rFonts w:asciiTheme="majorHAnsi" w:hAnsiTheme="majorHAnsi" w:cstheme="majorHAnsi"/>
        </w:rPr>
      </w:pPr>
      <w:r w:rsidRPr="005F5F8B">
        <w:rPr>
          <w:rFonts w:asciiTheme="majorHAnsi" w:hAnsiTheme="majorHAnsi" w:cstheme="majorHAnsi"/>
        </w:rPr>
        <w:t xml:space="preserve">For example, a </w:t>
      </w:r>
      <w:r w:rsidRPr="005F5F8B">
        <w:rPr>
          <w:rStyle w:val="StyleUnderline"/>
          <w:rFonts w:asciiTheme="majorHAnsi" w:hAnsiTheme="majorHAnsi" w:cstheme="majorHAnsi"/>
        </w:rPr>
        <w:t xml:space="preserve">growing number of </w:t>
      </w:r>
      <w:r w:rsidRPr="005F5F8B">
        <w:rPr>
          <w:rStyle w:val="StyleUnderline"/>
          <w:rFonts w:asciiTheme="majorHAnsi" w:hAnsiTheme="majorHAnsi" w:cstheme="majorHAnsi"/>
          <w:highlight w:val="cyan"/>
        </w:rPr>
        <w:t>startups</w:t>
      </w:r>
      <w:r w:rsidRPr="005F5F8B">
        <w:rPr>
          <w:rStyle w:val="StyleUnderline"/>
          <w:rFonts w:asciiTheme="majorHAnsi" w:hAnsiTheme="majorHAnsi" w:cstheme="majorHAnsi"/>
        </w:rPr>
        <w:t xml:space="preserve"> and veteran satellite providers are </w:t>
      </w:r>
      <w:r w:rsidRPr="005F5F8B">
        <w:rPr>
          <w:rStyle w:val="StyleUnderline"/>
          <w:rFonts w:asciiTheme="majorHAnsi" w:hAnsiTheme="majorHAnsi" w:cstheme="majorHAnsi"/>
          <w:highlight w:val="cyan"/>
        </w:rPr>
        <w:t>looking</w:t>
      </w:r>
      <w:r w:rsidRPr="005F5F8B">
        <w:rPr>
          <w:rStyle w:val="StyleUnderline"/>
          <w:rFonts w:asciiTheme="majorHAnsi" w:hAnsiTheme="majorHAnsi" w:cstheme="majorHAnsi"/>
        </w:rPr>
        <w:t xml:space="preserve"> </w:t>
      </w:r>
      <w:r w:rsidRPr="005F5F8B">
        <w:rPr>
          <w:rStyle w:val="StyleUnderline"/>
          <w:rFonts w:asciiTheme="majorHAnsi" w:hAnsiTheme="majorHAnsi" w:cstheme="majorHAnsi"/>
          <w:highlight w:val="cyan"/>
        </w:rPr>
        <w:t>beyond</w:t>
      </w:r>
      <w:r w:rsidRPr="005F5F8B">
        <w:rPr>
          <w:rStyle w:val="StyleUnderline"/>
          <w:rFonts w:asciiTheme="majorHAnsi" w:hAnsiTheme="majorHAnsi" w:cstheme="majorHAnsi"/>
        </w:rPr>
        <w:t xml:space="preserve"> backhaul to provide Internet of Things (IoT) services in direct competition to 5G providers</w:t>
      </w:r>
      <w:r w:rsidRPr="005F5F8B">
        <w:rPr>
          <w:rFonts w:asciiTheme="majorHAnsi" w:hAnsiTheme="majorHAnsi" w:cstheme="majorHAnsi"/>
        </w:rPr>
        <w:t>. For example, startup Swarm </w:t>
      </w:r>
      <w:hyperlink r:id="rId13" w:history="1">
        <w:r w:rsidRPr="005F5F8B">
          <w:rPr>
            <w:rStyle w:val="Hyperlink"/>
            <w:rFonts w:asciiTheme="majorHAnsi" w:hAnsiTheme="majorHAnsi" w:cstheme="majorHAnsi"/>
          </w:rPr>
          <w:t>is building tiny, phone-sized satellites</w:t>
        </w:r>
      </w:hyperlink>
      <w:r w:rsidRPr="005F5F8B">
        <w:rPr>
          <w:rFonts w:asciiTheme="majorHAnsi" w:hAnsiTheme="majorHAnsi" w:cstheme="majorHAnsi"/>
        </w:rPr>
        <w:t xml:space="preserve"> that can beam a proprietary version of the LoRa Internet of Things communication standard to receivers on Earth. And Swarm isn't alone. </w:t>
      </w:r>
      <w:r w:rsidRPr="005F5F8B">
        <w:rPr>
          <w:rStyle w:val="StyleUnderline"/>
          <w:rFonts w:asciiTheme="majorHAnsi" w:hAnsiTheme="majorHAnsi" w:cstheme="majorHAnsi"/>
        </w:rPr>
        <w:t xml:space="preserve">Startup Sateliot is also </w:t>
      </w:r>
      <w:r w:rsidRPr="005F5F8B">
        <w:rPr>
          <w:rStyle w:val="StyleUnderline"/>
          <w:rFonts w:asciiTheme="majorHAnsi" w:hAnsiTheme="majorHAnsi" w:cstheme="majorHAnsi"/>
          <w:highlight w:val="cyan"/>
        </w:rPr>
        <w:t>promising</w:t>
      </w:r>
      <w:r w:rsidRPr="005F5F8B">
        <w:rPr>
          <w:rStyle w:val="StyleUnderline"/>
          <w:rFonts w:asciiTheme="majorHAnsi" w:hAnsiTheme="majorHAnsi" w:cstheme="majorHAnsi"/>
        </w:rPr>
        <w:t xml:space="preserve"> </w:t>
      </w:r>
      <w:r w:rsidRPr="005F5F8B">
        <w:rPr>
          <w:rStyle w:val="StyleUnderline"/>
          <w:rFonts w:asciiTheme="majorHAnsi" w:hAnsiTheme="majorHAnsi" w:cstheme="majorHAnsi"/>
          <w:highlight w:val="cyan"/>
        </w:rPr>
        <w:t>IoT</w:t>
      </w:r>
      <w:r w:rsidRPr="005F5F8B">
        <w:rPr>
          <w:rStyle w:val="StyleUnderline"/>
          <w:rFonts w:asciiTheme="majorHAnsi" w:hAnsiTheme="majorHAnsi" w:cstheme="majorHAnsi"/>
        </w:rPr>
        <w:t xml:space="preserve"> </w:t>
      </w:r>
      <w:r w:rsidRPr="005F5F8B">
        <w:rPr>
          <w:rStyle w:val="StyleUnderline"/>
          <w:rFonts w:asciiTheme="majorHAnsi" w:hAnsiTheme="majorHAnsi" w:cstheme="majorHAnsi"/>
          <w:highlight w:val="cyan"/>
        </w:rPr>
        <w:t>services</w:t>
      </w:r>
      <w:r w:rsidRPr="005F5F8B">
        <w:rPr>
          <w:rStyle w:val="StyleUnderline"/>
          <w:rFonts w:asciiTheme="majorHAnsi" w:hAnsiTheme="majorHAnsi" w:cstheme="majorHAnsi"/>
        </w:rPr>
        <w:t xml:space="preserve"> </w:t>
      </w:r>
      <w:r w:rsidRPr="005F5F8B">
        <w:rPr>
          <w:rStyle w:val="StyleUnderline"/>
          <w:rFonts w:asciiTheme="majorHAnsi" w:hAnsiTheme="majorHAnsi" w:cstheme="majorHAnsi"/>
          <w:highlight w:val="cyan"/>
        </w:rPr>
        <w:t>using</w:t>
      </w:r>
      <w:r w:rsidRPr="005F5F8B">
        <w:rPr>
          <w:rStyle w:val="StyleUnderline"/>
          <w:rFonts w:asciiTheme="majorHAnsi" w:hAnsiTheme="majorHAnsi" w:cstheme="majorHAnsi"/>
        </w:rPr>
        <w:t xml:space="preserve"> the </w:t>
      </w:r>
      <w:r w:rsidRPr="005F5F8B">
        <w:rPr>
          <w:rStyle w:val="StyleUnderline"/>
          <w:rFonts w:asciiTheme="majorHAnsi" w:hAnsiTheme="majorHAnsi" w:cstheme="majorHAnsi"/>
          <w:highlight w:val="cyan"/>
        </w:rPr>
        <w:t>5G</w:t>
      </w:r>
      <w:r w:rsidRPr="005F5F8B">
        <w:rPr>
          <w:rStyle w:val="StyleUnderline"/>
          <w:rFonts w:asciiTheme="majorHAnsi" w:hAnsiTheme="majorHAnsi" w:cstheme="majorHAnsi"/>
        </w:rPr>
        <w:t xml:space="preserve"> protocol</w:t>
      </w:r>
      <w:r w:rsidRPr="005F5F8B">
        <w:rPr>
          <w:rFonts w:asciiTheme="majorHAnsi" w:hAnsiTheme="majorHAnsi" w:cstheme="majorHAnsi"/>
        </w:rPr>
        <w:t xml:space="preserve">. And </w:t>
      </w:r>
      <w:r w:rsidRPr="005F5F8B">
        <w:rPr>
          <w:rStyle w:val="StyleUnderline"/>
          <w:rFonts w:asciiTheme="majorHAnsi" w:hAnsiTheme="majorHAnsi" w:cstheme="majorHAnsi"/>
        </w:rPr>
        <w:t>longtime satellite player Iridium too is offering IoT services</w:t>
      </w:r>
      <w:r w:rsidRPr="005F5F8B">
        <w:rPr>
          <w:rFonts w:asciiTheme="majorHAnsi" w:hAnsiTheme="majorHAnsi" w:cstheme="majorHAnsi"/>
        </w:rPr>
        <w:t>; already </w:t>
      </w:r>
      <w:hyperlink r:id="rId14" w:history="1">
        <w:r w:rsidRPr="005F5F8B">
          <w:rPr>
            <w:rStyle w:val="Hyperlink"/>
            <w:rFonts w:asciiTheme="majorHAnsi" w:hAnsiTheme="majorHAnsi" w:cstheme="majorHAnsi"/>
          </w:rPr>
          <w:t>a third</w:t>
        </w:r>
      </w:hyperlink>
      <w:r w:rsidRPr="005F5F8B">
        <w:rPr>
          <w:rFonts w:asciiTheme="majorHAnsi" w:hAnsiTheme="majorHAnsi" w:cstheme="majorHAnsi"/>
        </w:rPr>
        <w:t> of its service revenues come from IoT applications.</w:t>
      </w:r>
    </w:p>
    <w:p w14:paraId="0C2F214F" w14:textId="77777777" w:rsidR="00162771" w:rsidRPr="005F5F8B" w:rsidRDefault="00162771" w:rsidP="00162771">
      <w:pPr>
        <w:rPr>
          <w:rStyle w:val="StyleUnderline"/>
          <w:rFonts w:asciiTheme="majorHAnsi" w:hAnsiTheme="majorHAnsi" w:cstheme="majorHAnsi"/>
        </w:rPr>
      </w:pPr>
      <w:r w:rsidRPr="005F5F8B">
        <w:rPr>
          <w:rFonts w:asciiTheme="majorHAnsi" w:hAnsiTheme="majorHAnsi" w:cstheme="majorHAnsi"/>
        </w:rPr>
        <w:t xml:space="preserve">How such </w:t>
      </w:r>
      <w:r w:rsidRPr="005F5F8B">
        <w:rPr>
          <w:rStyle w:val="StyleUnderline"/>
          <w:rFonts w:asciiTheme="majorHAnsi" w:hAnsiTheme="majorHAnsi" w:cstheme="majorHAnsi"/>
          <w:highlight w:val="cyan"/>
        </w:rPr>
        <w:t>services</w:t>
      </w:r>
      <w:r w:rsidRPr="005F5F8B">
        <w:rPr>
          <w:rStyle w:val="StyleUnderline"/>
          <w:rFonts w:asciiTheme="majorHAnsi" w:hAnsiTheme="majorHAnsi" w:cstheme="majorHAnsi"/>
        </w:rPr>
        <w:t xml:space="preserve"> might be </w:t>
      </w:r>
      <w:r w:rsidRPr="005F5F8B">
        <w:rPr>
          <w:rStyle w:val="StyleUnderline"/>
          <w:rFonts w:asciiTheme="majorHAnsi" w:hAnsiTheme="majorHAnsi" w:cstheme="majorHAnsi"/>
          <w:highlight w:val="cyan"/>
        </w:rPr>
        <w:t>integrated</w:t>
      </w:r>
      <w:r w:rsidRPr="005F5F8B">
        <w:rPr>
          <w:rStyle w:val="StyleUnderline"/>
          <w:rFonts w:asciiTheme="majorHAnsi" w:hAnsiTheme="majorHAnsi" w:cstheme="majorHAnsi"/>
        </w:rPr>
        <w:t xml:space="preserve"> </w:t>
      </w:r>
      <w:r w:rsidRPr="005F5F8B">
        <w:rPr>
          <w:rStyle w:val="StyleUnderline"/>
          <w:rFonts w:asciiTheme="majorHAnsi" w:hAnsiTheme="majorHAnsi" w:cstheme="majorHAnsi"/>
          <w:highlight w:val="cyan"/>
        </w:rPr>
        <w:t>into</w:t>
      </w:r>
      <w:r w:rsidRPr="005F5F8B">
        <w:rPr>
          <w:rStyle w:val="StyleUnderline"/>
          <w:rFonts w:asciiTheme="majorHAnsi" w:hAnsiTheme="majorHAnsi" w:cstheme="majorHAnsi"/>
        </w:rPr>
        <w:t xml:space="preserve"> a </w:t>
      </w:r>
      <w:r w:rsidRPr="005F5F8B">
        <w:rPr>
          <w:rStyle w:val="StyleUnderline"/>
          <w:rFonts w:asciiTheme="majorHAnsi" w:hAnsiTheme="majorHAnsi" w:cstheme="majorHAnsi"/>
          <w:highlight w:val="cyan"/>
        </w:rPr>
        <w:t>5G</w:t>
      </w:r>
      <w:r w:rsidRPr="005F5F8B">
        <w:rPr>
          <w:rStyle w:val="StyleUnderline"/>
          <w:rFonts w:asciiTheme="majorHAnsi" w:hAnsiTheme="majorHAnsi" w:cstheme="majorHAnsi"/>
        </w:rPr>
        <w:t xml:space="preserve"> network remains to be seen.</w:t>
      </w:r>
    </w:p>
    <w:p w14:paraId="071D9471" w14:textId="77777777" w:rsidR="00162771" w:rsidRPr="005F5F8B" w:rsidRDefault="00162771" w:rsidP="00162771">
      <w:pPr>
        <w:rPr>
          <w:rStyle w:val="StyleUnderline"/>
          <w:rFonts w:asciiTheme="majorHAnsi" w:hAnsiTheme="majorHAnsi" w:cstheme="majorHAnsi"/>
        </w:rPr>
      </w:pPr>
      <w:r w:rsidRPr="005F5F8B">
        <w:rPr>
          <w:rFonts w:asciiTheme="majorHAnsi" w:hAnsiTheme="majorHAnsi" w:cstheme="majorHAnsi"/>
        </w:rPr>
        <w:t xml:space="preserve">However, </w:t>
      </w:r>
      <w:r w:rsidRPr="005F5F8B">
        <w:rPr>
          <w:rStyle w:val="StyleUnderline"/>
          <w:rFonts w:asciiTheme="majorHAnsi" w:hAnsiTheme="majorHAnsi" w:cstheme="majorHAnsi"/>
        </w:rPr>
        <w:t xml:space="preserve">there's another </w:t>
      </w:r>
      <w:r w:rsidRPr="005F5F8B">
        <w:rPr>
          <w:rStyle w:val="StyleUnderline"/>
          <w:rFonts w:asciiTheme="majorHAnsi" w:hAnsiTheme="majorHAnsi" w:cstheme="majorHAnsi"/>
          <w:highlight w:val="cyan"/>
        </w:rPr>
        <w:t>group</w:t>
      </w:r>
      <w:r w:rsidRPr="005F5F8B">
        <w:rPr>
          <w:rStyle w:val="StyleUnderline"/>
          <w:rFonts w:asciiTheme="majorHAnsi" w:hAnsiTheme="majorHAnsi" w:cstheme="majorHAnsi"/>
        </w:rPr>
        <w:t xml:space="preserve"> </w:t>
      </w:r>
      <w:r w:rsidRPr="005F5F8B">
        <w:rPr>
          <w:rStyle w:val="StyleUnderline"/>
          <w:rFonts w:asciiTheme="majorHAnsi" w:hAnsiTheme="majorHAnsi" w:cstheme="majorHAnsi"/>
          <w:highlight w:val="cyan"/>
        </w:rPr>
        <w:t>of</w:t>
      </w:r>
      <w:r w:rsidRPr="005F5F8B">
        <w:rPr>
          <w:rStyle w:val="StyleUnderline"/>
          <w:rFonts w:asciiTheme="majorHAnsi" w:hAnsiTheme="majorHAnsi" w:cstheme="majorHAnsi"/>
        </w:rPr>
        <w:t xml:space="preserve"> </w:t>
      </w:r>
      <w:r w:rsidRPr="005F5F8B">
        <w:rPr>
          <w:rStyle w:val="StyleUnderline"/>
          <w:rFonts w:asciiTheme="majorHAnsi" w:hAnsiTheme="majorHAnsi" w:cstheme="majorHAnsi"/>
          <w:highlight w:val="cyan"/>
        </w:rPr>
        <w:t>satellite</w:t>
      </w:r>
      <w:r w:rsidRPr="005F5F8B">
        <w:rPr>
          <w:rStyle w:val="StyleUnderline"/>
          <w:rFonts w:asciiTheme="majorHAnsi" w:hAnsiTheme="majorHAnsi" w:cstheme="majorHAnsi"/>
        </w:rPr>
        <w:t xml:space="preserve"> players looking to </w:t>
      </w:r>
      <w:r w:rsidRPr="005F5F8B">
        <w:rPr>
          <w:rStyle w:val="StyleUnderline"/>
          <w:rFonts w:asciiTheme="majorHAnsi" w:hAnsiTheme="majorHAnsi" w:cstheme="majorHAnsi"/>
          <w:highlight w:val="cyan"/>
        </w:rPr>
        <w:t>provide</w:t>
      </w:r>
      <w:r w:rsidRPr="005F5F8B">
        <w:rPr>
          <w:rStyle w:val="StyleUnderline"/>
          <w:rFonts w:asciiTheme="majorHAnsi" w:hAnsiTheme="majorHAnsi" w:cstheme="majorHAnsi"/>
        </w:rPr>
        <w:t xml:space="preserve"> </w:t>
      </w:r>
      <w:r w:rsidRPr="005F5F8B">
        <w:rPr>
          <w:rStyle w:val="StyleUnderline"/>
          <w:rFonts w:asciiTheme="majorHAnsi" w:hAnsiTheme="majorHAnsi" w:cstheme="majorHAnsi"/>
          <w:highlight w:val="cyan"/>
        </w:rPr>
        <w:t>5G</w:t>
      </w:r>
      <w:r w:rsidRPr="005F5F8B">
        <w:rPr>
          <w:rStyle w:val="StyleUnderline"/>
          <w:rFonts w:asciiTheme="majorHAnsi" w:hAnsiTheme="majorHAnsi" w:cstheme="majorHAnsi"/>
        </w:rPr>
        <w:t xml:space="preserve"> services </w:t>
      </w:r>
      <w:r w:rsidRPr="005F5F8B">
        <w:rPr>
          <w:rStyle w:val="StyleUnderline"/>
          <w:rFonts w:asciiTheme="majorHAnsi" w:hAnsiTheme="majorHAnsi" w:cstheme="majorHAnsi"/>
          <w:highlight w:val="cyan"/>
        </w:rPr>
        <w:t>directly</w:t>
      </w:r>
      <w:r w:rsidRPr="005F5F8B">
        <w:rPr>
          <w:rStyle w:val="StyleUnderline"/>
          <w:rFonts w:asciiTheme="majorHAnsi" w:hAnsiTheme="majorHAnsi" w:cstheme="majorHAnsi"/>
        </w:rPr>
        <w:t xml:space="preserve"> </w:t>
      </w:r>
      <w:r w:rsidRPr="005F5F8B">
        <w:rPr>
          <w:rStyle w:val="StyleUnderline"/>
          <w:rFonts w:asciiTheme="majorHAnsi" w:hAnsiTheme="majorHAnsi" w:cstheme="majorHAnsi"/>
          <w:highlight w:val="cyan"/>
        </w:rPr>
        <w:t>to</w:t>
      </w:r>
      <w:r w:rsidRPr="005F5F8B">
        <w:rPr>
          <w:rStyle w:val="StyleUnderline"/>
          <w:rFonts w:asciiTheme="majorHAnsi" w:hAnsiTheme="majorHAnsi" w:cstheme="majorHAnsi"/>
        </w:rPr>
        <w:t xml:space="preserve"> </w:t>
      </w:r>
      <w:r w:rsidRPr="005F5F8B">
        <w:rPr>
          <w:rStyle w:val="StyleUnderline"/>
          <w:rFonts w:asciiTheme="majorHAnsi" w:hAnsiTheme="majorHAnsi" w:cstheme="majorHAnsi"/>
          <w:highlight w:val="cyan"/>
        </w:rPr>
        <w:t>smartphone</w:t>
      </w:r>
      <w:r w:rsidRPr="005F5F8B">
        <w:rPr>
          <w:rStyle w:val="StyleUnderline"/>
          <w:rFonts w:asciiTheme="majorHAnsi" w:hAnsiTheme="majorHAnsi" w:cstheme="majorHAnsi"/>
        </w:rPr>
        <w:t xml:space="preserve"> users.</w:t>
      </w:r>
      <w:r w:rsidRPr="005F5F8B">
        <w:rPr>
          <w:rFonts w:asciiTheme="majorHAnsi" w:hAnsiTheme="majorHAnsi" w:cstheme="majorHAnsi"/>
        </w:rPr>
        <w:t xml:space="preserve"> These </w:t>
      </w:r>
      <w:r w:rsidRPr="005F5F8B">
        <w:rPr>
          <w:rStyle w:val="StyleUnderline"/>
          <w:rFonts w:asciiTheme="majorHAnsi" w:hAnsiTheme="majorHAnsi" w:cstheme="majorHAnsi"/>
        </w:rPr>
        <w:t>companies essentially want to act as a mobile roaming partner in space, offering connections to 5G users who stray outside the reach of their provider's terrestrial network.</w:t>
      </w:r>
    </w:p>
    <w:p w14:paraId="14D46422" w14:textId="77777777" w:rsidR="00162771" w:rsidRPr="005F5F8B" w:rsidRDefault="00162771" w:rsidP="00162771">
      <w:pPr>
        <w:rPr>
          <w:rStyle w:val="StyleUnderline"/>
          <w:rFonts w:asciiTheme="majorHAnsi" w:hAnsiTheme="majorHAnsi" w:cstheme="majorHAnsi"/>
        </w:rPr>
      </w:pPr>
      <w:r w:rsidRPr="005F5F8B">
        <w:rPr>
          <w:rFonts w:asciiTheme="majorHAnsi" w:hAnsiTheme="majorHAnsi" w:cstheme="majorHAnsi"/>
        </w:rPr>
        <w:t xml:space="preserve">The </w:t>
      </w:r>
      <w:r w:rsidRPr="005F5F8B">
        <w:rPr>
          <w:rStyle w:val="StyleUnderline"/>
          <w:rFonts w:asciiTheme="majorHAnsi" w:hAnsiTheme="majorHAnsi" w:cstheme="majorHAnsi"/>
        </w:rPr>
        <w:t>newest entrant in this sector is Omnispace, which </w:t>
      </w:r>
      <w:hyperlink r:id="rId15" w:history="1">
        <w:r w:rsidRPr="005F5F8B">
          <w:rPr>
            <w:rStyle w:val="StyleUnderline"/>
            <w:rFonts w:asciiTheme="majorHAnsi" w:hAnsiTheme="majorHAnsi" w:cstheme="majorHAnsi"/>
          </w:rPr>
          <w:t>appears to be working</w:t>
        </w:r>
      </w:hyperlink>
      <w:r w:rsidRPr="005F5F8B">
        <w:rPr>
          <w:rStyle w:val="StyleUnderline"/>
          <w:rFonts w:asciiTheme="majorHAnsi" w:hAnsiTheme="majorHAnsi" w:cstheme="majorHAnsi"/>
        </w:rPr>
        <w:t> with the likes of Verizon, Dish Network and the US Space Force to test 5G transmissions across its S-band 2GHz spectrum licenses.</w:t>
      </w:r>
      <w:r w:rsidRPr="005F5F8B">
        <w:rPr>
          <w:rFonts w:asciiTheme="majorHAnsi" w:hAnsiTheme="majorHAnsi" w:cstheme="majorHAnsi"/>
        </w:rPr>
        <w:t xml:space="preserve"> Other </w:t>
      </w:r>
      <w:r w:rsidRPr="005F5F8B">
        <w:rPr>
          <w:rStyle w:val="StyleUnderline"/>
          <w:rFonts w:asciiTheme="majorHAnsi" w:hAnsiTheme="majorHAnsi" w:cstheme="majorHAnsi"/>
        </w:rPr>
        <w:t>startups </w:t>
      </w:r>
      <w:hyperlink r:id="rId16" w:history="1">
        <w:r w:rsidRPr="005F5F8B">
          <w:rPr>
            <w:rStyle w:val="StyleUnderline"/>
            <w:rFonts w:asciiTheme="majorHAnsi" w:hAnsiTheme="majorHAnsi" w:cstheme="majorHAnsi"/>
          </w:rPr>
          <w:t>like Lynk and AST SpaceMobile</w:t>
        </w:r>
      </w:hyperlink>
      <w:r w:rsidRPr="005F5F8B">
        <w:rPr>
          <w:rStyle w:val="StyleUnderline"/>
          <w:rFonts w:asciiTheme="majorHAnsi" w:hAnsiTheme="majorHAnsi" w:cstheme="majorHAnsi"/>
        </w:rPr>
        <w:t> are hoping to operate similar satellite services,</w:t>
      </w:r>
      <w:r w:rsidRPr="005F5F8B">
        <w:rPr>
          <w:rFonts w:asciiTheme="majorHAnsi" w:hAnsiTheme="majorHAnsi" w:cstheme="majorHAnsi"/>
        </w:rPr>
        <w:t xml:space="preserve"> although </w:t>
      </w:r>
      <w:r w:rsidRPr="005F5F8B">
        <w:rPr>
          <w:rStyle w:val="StyleUnderline"/>
          <w:rFonts w:asciiTheme="majorHAnsi" w:hAnsiTheme="majorHAnsi" w:cstheme="majorHAnsi"/>
        </w:rPr>
        <w:t>they want to conduct their transmissions inside of 5G operators' existing spectrum holdings. AST SpaceMobile already has permission to do so from the likes of Vodafone and AT&amp;T.</w:t>
      </w:r>
    </w:p>
    <w:p w14:paraId="33121EDB" w14:textId="77777777" w:rsidR="00162771" w:rsidRPr="005F5F8B" w:rsidRDefault="00162771" w:rsidP="00162771">
      <w:pPr>
        <w:rPr>
          <w:rStyle w:val="StyleUnderline"/>
          <w:rFonts w:asciiTheme="majorHAnsi" w:hAnsiTheme="majorHAnsi" w:cstheme="majorHAnsi"/>
        </w:rPr>
      </w:pPr>
      <w:r w:rsidRPr="005F5F8B">
        <w:rPr>
          <w:rFonts w:asciiTheme="majorHAnsi" w:hAnsiTheme="majorHAnsi" w:cstheme="majorHAnsi"/>
        </w:rPr>
        <w:t xml:space="preserve">But the </w:t>
      </w:r>
      <w:r w:rsidRPr="005F5F8B">
        <w:rPr>
          <w:rStyle w:val="StyleUnderline"/>
          <w:rFonts w:asciiTheme="majorHAnsi" w:hAnsiTheme="majorHAnsi" w:cstheme="majorHAnsi"/>
        </w:rPr>
        <w:t>role of satellites in 5G topology doesn't end there.</w:t>
      </w:r>
      <w:r w:rsidRPr="005F5F8B">
        <w:rPr>
          <w:rFonts w:asciiTheme="majorHAnsi" w:hAnsiTheme="majorHAnsi" w:cstheme="majorHAnsi"/>
        </w:rPr>
        <w:t xml:space="preserve"> The </w:t>
      </w:r>
      <w:r w:rsidRPr="005F5F8B">
        <w:rPr>
          <w:rStyle w:val="StyleUnderline"/>
          <w:rFonts w:asciiTheme="majorHAnsi" w:hAnsiTheme="majorHAnsi" w:cstheme="majorHAnsi"/>
        </w:rPr>
        <w:t xml:space="preserve">3GPP standards organization is currently </w:t>
      </w:r>
      <w:r w:rsidRPr="005F5F8B">
        <w:rPr>
          <w:rStyle w:val="StyleUnderline"/>
          <w:rFonts w:asciiTheme="majorHAnsi" w:hAnsiTheme="majorHAnsi" w:cstheme="majorHAnsi"/>
          <w:highlight w:val="cyan"/>
        </w:rPr>
        <w:t>looking at technology</w:t>
      </w:r>
      <w:r w:rsidRPr="005F5F8B">
        <w:rPr>
          <w:rStyle w:val="StyleUnderline"/>
          <w:rFonts w:asciiTheme="majorHAnsi" w:hAnsiTheme="majorHAnsi" w:cstheme="majorHAnsi"/>
        </w:rPr>
        <w:t xml:space="preserve"> that would </w:t>
      </w:r>
      <w:r w:rsidRPr="005F5F8B">
        <w:rPr>
          <w:rStyle w:val="StyleUnderline"/>
          <w:rFonts w:asciiTheme="majorHAnsi" w:hAnsiTheme="majorHAnsi" w:cstheme="majorHAnsi"/>
          <w:highlight w:val="cyan"/>
        </w:rPr>
        <w:t>add</w:t>
      </w:r>
      <w:r w:rsidRPr="005F5F8B">
        <w:rPr>
          <w:rStyle w:val="StyleUnderline"/>
          <w:rFonts w:asciiTheme="majorHAnsi" w:hAnsiTheme="majorHAnsi" w:cstheme="majorHAnsi"/>
        </w:rPr>
        <w:t xml:space="preserve"> non-terrestrial networks (</w:t>
      </w:r>
      <w:r w:rsidRPr="005F5F8B">
        <w:rPr>
          <w:rStyle w:val="StyleUnderline"/>
          <w:rFonts w:asciiTheme="majorHAnsi" w:hAnsiTheme="majorHAnsi" w:cstheme="majorHAnsi"/>
          <w:highlight w:val="cyan"/>
        </w:rPr>
        <w:t>NTN</w:t>
      </w:r>
      <w:r w:rsidRPr="005F5F8B">
        <w:rPr>
          <w:rStyle w:val="StyleUnderline"/>
          <w:rFonts w:asciiTheme="majorHAnsi" w:hAnsiTheme="majorHAnsi" w:cstheme="majorHAnsi"/>
        </w:rPr>
        <w:t xml:space="preserve">) directly </w:t>
      </w:r>
      <w:r w:rsidRPr="005F5F8B">
        <w:rPr>
          <w:rStyle w:val="StyleUnderline"/>
          <w:rFonts w:asciiTheme="majorHAnsi" w:hAnsiTheme="majorHAnsi" w:cstheme="majorHAnsi"/>
          <w:highlight w:val="cyan"/>
        </w:rPr>
        <w:t>into</w:t>
      </w:r>
      <w:r w:rsidRPr="005F5F8B">
        <w:rPr>
          <w:rStyle w:val="StyleUnderline"/>
          <w:rFonts w:asciiTheme="majorHAnsi" w:hAnsiTheme="majorHAnsi" w:cstheme="majorHAnsi"/>
        </w:rPr>
        <w:t xml:space="preserve"> the </w:t>
      </w:r>
      <w:r w:rsidRPr="005F5F8B">
        <w:rPr>
          <w:rStyle w:val="StyleUnderline"/>
          <w:rFonts w:asciiTheme="majorHAnsi" w:hAnsiTheme="majorHAnsi" w:cstheme="majorHAnsi"/>
          <w:highlight w:val="cyan"/>
        </w:rPr>
        <w:t>5G</w:t>
      </w:r>
      <w:r w:rsidRPr="005F5F8B">
        <w:rPr>
          <w:rStyle w:val="StyleUnderline"/>
          <w:rFonts w:asciiTheme="majorHAnsi" w:hAnsiTheme="majorHAnsi" w:cstheme="majorHAnsi"/>
        </w:rPr>
        <w:t xml:space="preserve"> </w:t>
      </w:r>
      <w:r w:rsidRPr="005F5F8B">
        <w:rPr>
          <w:rStyle w:val="StyleUnderline"/>
          <w:rFonts w:asciiTheme="majorHAnsi" w:hAnsiTheme="majorHAnsi" w:cstheme="majorHAnsi"/>
          <w:highlight w:val="cyan"/>
        </w:rPr>
        <w:t>standard</w:t>
      </w:r>
      <w:r w:rsidRPr="005F5F8B">
        <w:rPr>
          <w:rStyle w:val="StyleUnderline"/>
          <w:rFonts w:asciiTheme="majorHAnsi" w:hAnsiTheme="majorHAnsi" w:cstheme="majorHAnsi"/>
        </w:rPr>
        <w:t>. NTN capability is scheduled to be part of the 3GPP's Release 17 package of specifications, </w:t>
      </w:r>
      <w:hyperlink r:id="rId17" w:history="1">
        <w:r w:rsidRPr="005F5F8B">
          <w:rPr>
            <w:rStyle w:val="StyleUnderline"/>
            <w:rFonts w:asciiTheme="majorHAnsi" w:hAnsiTheme="majorHAnsi" w:cstheme="majorHAnsi"/>
          </w:rPr>
          <w:t>to be released next year</w:t>
        </w:r>
      </w:hyperlink>
      <w:r w:rsidRPr="005F5F8B">
        <w:rPr>
          <w:rStyle w:val="StyleUnderline"/>
          <w:rFonts w:asciiTheme="majorHAnsi" w:hAnsiTheme="majorHAnsi" w:cstheme="majorHAnsi"/>
        </w:rPr>
        <w:t>. Already network testing companies like Keysight Technologies </w:t>
      </w:r>
      <w:hyperlink r:id="rId18" w:anchor=":~:text=Part%20of%203rd%20Generation,communications%20for%20the%20first%20time.&amp;text=Mobile%20operators%20can%20also%20use,the%20edge%20of%20their%20networks" w:history="1">
        <w:r w:rsidRPr="005F5F8B">
          <w:rPr>
            <w:rStyle w:val="StyleUnderline"/>
            <w:rFonts w:asciiTheme="majorHAnsi" w:hAnsiTheme="majorHAnsi" w:cstheme="majorHAnsi"/>
          </w:rPr>
          <w:t>are preparing for that opportunity</w:t>
        </w:r>
      </w:hyperlink>
      <w:r w:rsidRPr="005F5F8B">
        <w:rPr>
          <w:rStyle w:val="StyleUnderline"/>
          <w:rFonts w:asciiTheme="majorHAnsi" w:hAnsiTheme="majorHAnsi" w:cstheme="majorHAnsi"/>
        </w:rPr>
        <w:t>.</w:t>
      </w:r>
    </w:p>
    <w:p w14:paraId="59367B5E" w14:textId="77777777" w:rsidR="00162771" w:rsidRPr="005F5F8B" w:rsidRDefault="00162771" w:rsidP="00162771">
      <w:pPr>
        <w:spacing w:before="15" w:after="210" w:line="276" w:lineRule="auto"/>
        <w:rPr>
          <w:rFonts w:asciiTheme="majorHAnsi" w:eastAsia="Times New Roman" w:hAnsiTheme="majorHAnsi" w:cstheme="majorHAnsi"/>
          <w:sz w:val="16"/>
        </w:rPr>
      </w:pPr>
    </w:p>
    <w:p w14:paraId="1A27ADC0" w14:textId="77777777" w:rsidR="00162771" w:rsidRPr="005F5F8B" w:rsidRDefault="00162771" w:rsidP="00162771">
      <w:pPr>
        <w:pStyle w:val="Heading4"/>
        <w:spacing w:line="276" w:lineRule="auto"/>
        <w:rPr>
          <w:rFonts w:asciiTheme="majorHAnsi" w:hAnsiTheme="majorHAnsi" w:cstheme="majorHAnsi"/>
        </w:rPr>
      </w:pPr>
      <w:r w:rsidRPr="005F5F8B">
        <w:rPr>
          <w:rFonts w:asciiTheme="majorHAnsi" w:hAnsiTheme="majorHAnsi" w:cstheme="majorHAnsi"/>
        </w:rPr>
        <w:t xml:space="preserve">5G is a tool of war </w:t>
      </w:r>
    </w:p>
    <w:p w14:paraId="7F41681A" w14:textId="77777777" w:rsidR="00162771" w:rsidRPr="005F5F8B" w:rsidRDefault="00162771" w:rsidP="00162771">
      <w:pPr>
        <w:spacing w:line="276" w:lineRule="auto"/>
        <w:rPr>
          <w:rFonts w:asciiTheme="majorHAnsi" w:hAnsiTheme="majorHAnsi" w:cstheme="majorHAnsi"/>
        </w:rPr>
      </w:pPr>
      <w:r w:rsidRPr="005F5F8B">
        <w:rPr>
          <w:rFonts w:asciiTheme="majorHAnsi" w:hAnsiTheme="majorHAnsi" w:cstheme="majorHAnsi"/>
        </w:rPr>
        <w:t xml:space="preserve">Manlio </w:t>
      </w:r>
      <w:r w:rsidRPr="005F5F8B">
        <w:rPr>
          <w:rStyle w:val="Style13ptBold"/>
          <w:rFonts w:asciiTheme="majorHAnsi" w:hAnsiTheme="majorHAnsi" w:cstheme="majorHAnsi"/>
        </w:rPr>
        <w:t>Dinucci</w:t>
      </w:r>
      <w:r w:rsidRPr="005F5F8B">
        <w:rPr>
          <w:rFonts w:asciiTheme="majorHAnsi" w:hAnsiTheme="majorHAnsi" w:cstheme="majorHAnsi"/>
        </w:rPr>
        <w:t>, 3-31-20</w:t>
      </w:r>
      <w:r w:rsidRPr="005F5F8B">
        <w:rPr>
          <w:rStyle w:val="Style13ptBold"/>
          <w:rFonts w:asciiTheme="majorHAnsi" w:hAnsiTheme="majorHAnsi" w:cstheme="majorHAnsi"/>
        </w:rPr>
        <w:t>19</w:t>
      </w:r>
      <w:r w:rsidRPr="005F5F8B">
        <w:rPr>
          <w:rFonts w:asciiTheme="majorHAnsi" w:hAnsiTheme="majorHAnsi" w:cstheme="majorHAnsi"/>
        </w:rPr>
        <w:t xml:space="preserve">, ("The Hidden Military Use of 5G Technology," No Publication, </w:t>
      </w:r>
      <w:hyperlink r:id="rId19" w:history="1">
        <w:r w:rsidRPr="005F5F8B">
          <w:rPr>
            <w:rStyle w:val="Hyperlink"/>
            <w:rFonts w:asciiTheme="majorHAnsi" w:hAnsiTheme="majorHAnsi" w:cstheme="majorHAnsi"/>
          </w:rPr>
          <w:t>https://www.telesurenglish.net/opinion/The-Hidden-Military-Use-of-5G-Technology-20191221-0006.html</w:t>
        </w:r>
      </w:hyperlink>
      <w:r w:rsidRPr="005F5F8B">
        <w:rPr>
          <w:rFonts w:asciiTheme="majorHAnsi" w:hAnsiTheme="majorHAnsi" w:cstheme="majorHAnsi"/>
        </w:rPr>
        <w:t>)</w:t>
      </w:r>
      <w:r>
        <w:rPr>
          <w:rFonts w:asciiTheme="majorHAnsi" w:hAnsiTheme="majorHAnsi" w:cstheme="majorHAnsi"/>
        </w:rPr>
        <w:t xml:space="preserve"> Adam</w:t>
      </w:r>
    </w:p>
    <w:p w14:paraId="0B43A6FC" w14:textId="77777777" w:rsidR="00162771" w:rsidRPr="005F5F8B" w:rsidRDefault="00162771" w:rsidP="00162771">
      <w:pPr>
        <w:spacing w:line="276" w:lineRule="auto"/>
        <w:rPr>
          <w:rStyle w:val="StyleUnderline"/>
          <w:rFonts w:asciiTheme="majorHAnsi" w:hAnsiTheme="majorHAnsi" w:cstheme="majorHAnsi"/>
        </w:rPr>
      </w:pPr>
      <w:r w:rsidRPr="005F5F8B">
        <w:rPr>
          <w:rFonts w:asciiTheme="majorHAnsi" w:hAnsiTheme="majorHAnsi" w:cstheme="majorHAnsi"/>
          <w:sz w:val="16"/>
        </w:rPr>
        <w:t xml:space="preserve">While the earlier technologies were perfected to create ever more advanced smartphones, 5G is designed not only to improve their performance, but mainly to link digital systems which need enormous quantities of data in order to work automatically. The most important </w:t>
      </w:r>
      <w:r w:rsidRPr="005F5F8B">
        <w:rPr>
          <w:rStyle w:val="StyleUnderline"/>
          <w:rFonts w:asciiTheme="majorHAnsi" w:hAnsiTheme="majorHAnsi" w:cstheme="majorHAnsi"/>
          <w:highlight w:val="cyan"/>
        </w:rPr>
        <w:t>5G applications will not be intended for civil use, but for the military domain.</w:t>
      </w:r>
    </w:p>
    <w:p w14:paraId="3D69B6A3" w14:textId="77777777" w:rsidR="00162771" w:rsidRPr="005F5F8B" w:rsidRDefault="00162771" w:rsidP="00162771">
      <w:pPr>
        <w:spacing w:line="276" w:lineRule="auto"/>
        <w:rPr>
          <w:rFonts w:asciiTheme="majorHAnsi" w:hAnsiTheme="majorHAnsi" w:cstheme="majorHAnsi"/>
          <w:sz w:val="16"/>
        </w:rPr>
      </w:pPr>
      <w:r w:rsidRPr="005F5F8B">
        <w:rPr>
          <w:rFonts w:asciiTheme="majorHAnsi" w:hAnsiTheme="majorHAnsi" w:cstheme="majorHAnsi"/>
          <w:sz w:val="16"/>
        </w:rPr>
        <w:t>The possibilities offered by this new technology are explained by the Defense Applications of 5G Network Technology, published by the Defense Science Board, a federal committee which provides scientific advice for the Pentagon:</w:t>
      </w:r>
    </w:p>
    <w:p w14:paraId="1B9061AF" w14:textId="77777777" w:rsidR="00162771" w:rsidRPr="005F5F8B" w:rsidRDefault="00162771" w:rsidP="00162771">
      <w:pPr>
        <w:spacing w:line="276" w:lineRule="auto"/>
        <w:rPr>
          <w:rFonts w:asciiTheme="majorHAnsi" w:hAnsiTheme="majorHAnsi" w:cstheme="majorHAnsi"/>
          <w:sz w:val="16"/>
        </w:rPr>
      </w:pPr>
      <w:r w:rsidRPr="005F5F8B">
        <w:rPr>
          <w:rFonts w:asciiTheme="majorHAnsi" w:hAnsiTheme="majorHAnsi" w:cstheme="majorHAnsi"/>
          <w:sz w:val="16"/>
        </w:rPr>
        <w:t>“</w:t>
      </w:r>
      <w:r w:rsidRPr="005F5F8B">
        <w:rPr>
          <w:rStyle w:val="StyleUnderline"/>
          <w:rFonts w:asciiTheme="majorHAnsi" w:hAnsiTheme="majorHAnsi" w:cstheme="majorHAnsi"/>
        </w:rPr>
        <w:t xml:space="preserve">The emergence of </w:t>
      </w:r>
      <w:r w:rsidRPr="005F5F8B">
        <w:rPr>
          <w:rStyle w:val="StyleUnderline"/>
          <w:rFonts w:asciiTheme="majorHAnsi" w:hAnsiTheme="majorHAnsi" w:cstheme="majorHAnsi"/>
          <w:highlight w:val="cyan"/>
        </w:rPr>
        <w:t>5G technology</w:t>
      </w:r>
      <w:r w:rsidRPr="005F5F8B">
        <w:rPr>
          <w:rStyle w:val="StyleUnderline"/>
          <w:rFonts w:asciiTheme="majorHAnsi" w:hAnsiTheme="majorHAnsi" w:cstheme="majorHAnsi"/>
        </w:rPr>
        <w:t xml:space="preserve">, now commercially available, </w:t>
      </w:r>
      <w:r w:rsidRPr="005F5F8B">
        <w:rPr>
          <w:rStyle w:val="StyleUnderline"/>
          <w:rFonts w:asciiTheme="majorHAnsi" w:hAnsiTheme="majorHAnsi" w:cstheme="majorHAnsi"/>
          <w:highlight w:val="cyan"/>
        </w:rPr>
        <w:t>offers</w:t>
      </w:r>
      <w:r w:rsidRPr="005F5F8B">
        <w:rPr>
          <w:rStyle w:val="StyleUnderline"/>
          <w:rFonts w:asciiTheme="majorHAnsi" w:hAnsiTheme="majorHAnsi" w:cstheme="majorHAnsi"/>
        </w:rPr>
        <w:t xml:space="preserve"> the Department of</w:t>
      </w:r>
      <w:r w:rsidRPr="005F5F8B">
        <w:rPr>
          <w:rFonts w:asciiTheme="majorHAnsi" w:hAnsiTheme="majorHAnsi" w:cstheme="majorHAnsi"/>
          <w:sz w:val="16"/>
        </w:rPr>
        <w:t xml:space="preserve"> </w:t>
      </w:r>
      <w:r w:rsidRPr="005F5F8B">
        <w:rPr>
          <w:rStyle w:val="StyleUnderline"/>
          <w:rFonts w:asciiTheme="majorHAnsi" w:hAnsiTheme="majorHAnsi" w:cstheme="majorHAnsi"/>
        </w:rPr>
        <w:t>Defense</w:t>
      </w:r>
      <w:r w:rsidRPr="005F5F8B">
        <w:rPr>
          <w:rFonts w:asciiTheme="majorHAnsi" w:hAnsiTheme="majorHAnsi" w:cstheme="majorHAnsi"/>
          <w:sz w:val="16"/>
        </w:rPr>
        <w:t xml:space="preserve"> </w:t>
      </w:r>
      <w:r w:rsidRPr="005F5F8B">
        <w:rPr>
          <w:rStyle w:val="StyleUnderline"/>
          <w:rFonts w:asciiTheme="majorHAnsi" w:hAnsiTheme="majorHAnsi" w:cstheme="majorHAnsi"/>
          <w:highlight w:val="cyan"/>
        </w:rPr>
        <w:t>the opportunity to take advantage, at minimal cost, of the benefits of this system for its own operational requirements”</w:t>
      </w:r>
      <w:r w:rsidRPr="005F5F8B">
        <w:rPr>
          <w:rFonts w:asciiTheme="majorHAnsi" w:hAnsiTheme="majorHAnsi" w:cstheme="majorHAnsi"/>
          <w:sz w:val="16"/>
        </w:rPr>
        <w:t>.</w:t>
      </w:r>
    </w:p>
    <w:p w14:paraId="0D004195" w14:textId="77777777" w:rsidR="00162771" w:rsidRPr="005F5F8B" w:rsidRDefault="00162771" w:rsidP="00162771">
      <w:pPr>
        <w:spacing w:line="276" w:lineRule="auto"/>
        <w:rPr>
          <w:rStyle w:val="StyleUnderline"/>
          <w:rFonts w:asciiTheme="majorHAnsi" w:hAnsiTheme="majorHAnsi" w:cstheme="majorHAnsi"/>
        </w:rPr>
      </w:pPr>
      <w:r w:rsidRPr="005F5F8B">
        <w:rPr>
          <w:rFonts w:asciiTheme="majorHAnsi" w:hAnsiTheme="majorHAnsi" w:cstheme="majorHAnsi"/>
          <w:sz w:val="16"/>
        </w:rPr>
        <w:t xml:space="preserve">In other words, the </w:t>
      </w:r>
      <w:r w:rsidRPr="005F5F8B">
        <w:rPr>
          <w:rStyle w:val="StyleUnderline"/>
          <w:rFonts w:asciiTheme="majorHAnsi" w:hAnsiTheme="majorHAnsi" w:cstheme="majorHAnsi"/>
          <w:highlight w:val="cyan"/>
        </w:rPr>
        <w:t>5G</w:t>
      </w:r>
      <w:r w:rsidRPr="005F5F8B">
        <w:rPr>
          <w:rFonts w:asciiTheme="majorHAnsi" w:hAnsiTheme="majorHAnsi" w:cstheme="majorHAnsi"/>
          <w:sz w:val="16"/>
        </w:rPr>
        <w:t xml:space="preserve"> commercial network, built and activated by private companies, </w:t>
      </w:r>
      <w:r w:rsidRPr="005F5F8B">
        <w:rPr>
          <w:rStyle w:val="StyleUnderline"/>
          <w:rFonts w:asciiTheme="majorHAnsi" w:hAnsiTheme="majorHAnsi" w:cstheme="majorHAnsi"/>
          <w:highlight w:val="cyan"/>
        </w:rPr>
        <w:t>will be used by the U.S. armed forces</w:t>
      </w:r>
      <w:r w:rsidRPr="005F5F8B">
        <w:rPr>
          <w:rFonts w:asciiTheme="majorHAnsi" w:hAnsiTheme="majorHAnsi" w:cstheme="majorHAnsi"/>
          <w:sz w:val="16"/>
        </w:rPr>
        <w:t xml:space="preserve"> at a much lower expenditure than that necessary if the network were to be set up with an exclusively military goal. Military experts foresee that the </w:t>
      </w:r>
      <w:r w:rsidRPr="005F5F8B">
        <w:rPr>
          <w:rStyle w:val="StyleUnderline"/>
          <w:rFonts w:asciiTheme="majorHAnsi" w:hAnsiTheme="majorHAnsi" w:cstheme="majorHAnsi"/>
          <w:highlight w:val="cyan"/>
        </w:rPr>
        <w:t>5G</w:t>
      </w:r>
      <w:r w:rsidRPr="005F5F8B">
        <w:rPr>
          <w:rFonts w:asciiTheme="majorHAnsi" w:hAnsiTheme="majorHAnsi" w:cstheme="majorHAnsi"/>
          <w:sz w:val="16"/>
        </w:rPr>
        <w:t xml:space="preserve"> system </w:t>
      </w:r>
      <w:r w:rsidRPr="005F5F8B">
        <w:rPr>
          <w:rStyle w:val="StyleUnderline"/>
          <w:rFonts w:asciiTheme="majorHAnsi" w:hAnsiTheme="majorHAnsi" w:cstheme="majorHAnsi"/>
          <w:highlight w:val="cyan"/>
        </w:rPr>
        <w:t>will play an essential role for the use of hypersonic weapons</w:t>
      </w:r>
      <w:r w:rsidRPr="005F5F8B">
        <w:rPr>
          <w:rFonts w:asciiTheme="majorHAnsi" w:hAnsiTheme="majorHAnsi" w:cstheme="majorHAnsi"/>
          <w:sz w:val="16"/>
        </w:rPr>
        <w:t xml:space="preserve"> – missiles, </w:t>
      </w:r>
      <w:r w:rsidRPr="005F5F8B">
        <w:rPr>
          <w:rStyle w:val="StyleUnderline"/>
          <w:rFonts w:asciiTheme="majorHAnsi" w:hAnsiTheme="majorHAnsi" w:cstheme="majorHAnsi"/>
          <w:highlight w:val="cyan"/>
        </w:rPr>
        <w:t>including those bearing nuclear warheads</w:t>
      </w:r>
      <w:r w:rsidRPr="005F5F8B">
        <w:rPr>
          <w:rFonts w:asciiTheme="majorHAnsi" w:hAnsiTheme="majorHAnsi" w:cstheme="majorHAnsi"/>
          <w:sz w:val="16"/>
        </w:rPr>
        <w:t xml:space="preserve">, which travel at a speed superior to Mach 5 (five times the speed of sound). In order to guide them on variable trajectories, changing direction in a fraction of a second to avoid interceptor missiles, it is necessary to gather, elaborate and transmit enormous quantities of data in a very short time. The same thing is necessary to activate defences in case of an attack with this type of weapon – since there is not enough time to take such decisions, </w:t>
      </w:r>
      <w:r w:rsidRPr="005F5F8B">
        <w:rPr>
          <w:rStyle w:val="StyleUnderline"/>
          <w:rFonts w:asciiTheme="majorHAnsi" w:hAnsiTheme="majorHAnsi" w:cstheme="majorHAnsi"/>
          <w:highlight w:val="cyan"/>
        </w:rPr>
        <w:t>the only possibility is to rely on 5G automatic systems.</w:t>
      </w:r>
    </w:p>
    <w:p w14:paraId="5DE09DC9" w14:textId="77777777" w:rsidR="00162771" w:rsidRPr="005F5F8B" w:rsidRDefault="00162771" w:rsidP="00162771">
      <w:pPr>
        <w:spacing w:line="276" w:lineRule="auto"/>
        <w:rPr>
          <w:rFonts w:asciiTheme="majorHAnsi" w:hAnsiTheme="majorHAnsi" w:cstheme="majorHAnsi"/>
          <w:sz w:val="16"/>
        </w:rPr>
      </w:pPr>
      <w:r w:rsidRPr="005F5F8B">
        <w:rPr>
          <w:rFonts w:asciiTheme="majorHAnsi" w:hAnsiTheme="majorHAnsi" w:cstheme="majorHAnsi"/>
          <w:sz w:val="16"/>
        </w:rPr>
        <w:t xml:space="preserve">This new technology will also play a key role in the battle network. With the capability of simultaneously linking millions of transceivers within a defined area, it will enable military personnel – departments and individuals – to transmit to one another, almost in real time, maps, </w:t>
      </w:r>
      <w:proofErr w:type="gramStart"/>
      <w:r w:rsidRPr="005F5F8B">
        <w:rPr>
          <w:rFonts w:asciiTheme="majorHAnsi" w:hAnsiTheme="majorHAnsi" w:cstheme="majorHAnsi"/>
          <w:sz w:val="16"/>
        </w:rPr>
        <w:t>photos</w:t>
      </w:r>
      <w:proofErr w:type="gramEnd"/>
      <w:r w:rsidRPr="005F5F8B">
        <w:rPr>
          <w:rFonts w:asciiTheme="majorHAnsi" w:hAnsiTheme="majorHAnsi" w:cstheme="majorHAnsi"/>
          <w:sz w:val="16"/>
        </w:rPr>
        <w:t xml:space="preserve"> and other information about the operation under way.</w:t>
      </w:r>
    </w:p>
    <w:p w14:paraId="0D120BC1" w14:textId="77777777" w:rsidR="00162771" w:rsidRDefault="00162771" w:rsidP="00162771">
      <w:pPr>
        <w:spacing w:line="276" w:lineRule="auto"/>
        <w:rPr>
          <w:rStyle w:val="StyleUnderline"/>
          <w:rFonts w:asciiTheme="majorHAnsi" w:hAnsiTheme="majorHAnsi" w:cstheme="majorHAnsi"/>
        </w:rPr>
      </w:pPr>
      <w:r w:rsidRPr="005F5F8B">
        <w:rPr>
          <w:rStyle w:val="StyleUnderline"/>
          <w:rFonts w:asciiTheme="majorHAnsi" w:hAnsiTheme="majorHAnsi" w:cstheme="majorHAnsi"/>
          <w:highlight w:val="cyan"/>
        </w:rPr>
        <w:t>5G will also be extremely important for the secret services and special forces</w:t>
      </w:r>
    </w:p>
    <w:p w14:paraId="08599587" w14:textId="77777777" w:rsidR="00162771" w:rsidRPr="005F5F8B" w:rsidRDefault="00162771" w:rsidP="00162771">
      <w:pPr>
        <w:spacing w:line="276" w:lineRule="auto"/>
        <w:rPr>
          <w:rStyle w:val="StyleUnderline"/>
          <w:rFonts w:asciiTheme="majorHAnsi" w:hAnsiTheme="majorHAnsi" w:cstheme="majorHAnsi"/>
        </w:rPr>
      </w:pPr>
      <w:r w:rsidRPr="005F5F8B">
        <w:rPr>
          <w:rFonts w:asciiTheme="majorHAnsi" w:hAnsiTheme="majorHAnsi" w:cstheme="majorHAnsi"/>
          <w:sz w:val="16"/>
        </w:rPr>
        <w:t xml:space="preserve">. It will enable control and espionnage systems which are far more efficient than those we use today. It will improve the lethality of killer drones and war robots by giving them the capacity of identifying, </w:t>
      </w:r>
      <w:proofErr w:type="gramStart"/>
      <w:r w:rsidRPr="005F5F8B">
        <w:rPr>
          <w:rFonts w:asciiTheme="majorHAnsi" w:hAnsiTheme="majorHAnsi" w:cstheme="majorHAnsi"/>
          <w:sz w:val="16"/>
        </w:rPr>
        <w:t>following</w:t>
      </w:r>
      <w:proofErr w:type="gramEnd"/>
      <w:r w:rsidRPr="005F5F8B">
        <w:rPr>
          <w:rFonts w:asciiTheme="majorHAnsi" w:hAnsiTheme="majorHAnsi" w:cstheme="majorHAnsi"/>
          <w:sz w:val="16"/>
        </w:rPr>
        <w:t xml:space="preserve"> and targeting people on the basis of facial recognition and other characteristics. </w:t>
      </w:r>
      <w:r w:rsidRPr="005F5F8B">
        <w:rPr>
          <w:rStyle w:val="StyleUnderline"/>
          <w:rFonts w:asciiTheme="majorHAnsi" w:hAnsiTheme="majorHAnsi" w:cstheme="majorHAnsi"/>
          <w:highlight w:val="cyan"/>
        </w:rPr>
        <w:t>The 5G network, as a weapon of high-tech capacity, will also become the target for cyber-attacks and war actions carried out with new generation weapons.</w:t>
      </w:r>
    </w:p>
    <w:p w14:paraId="6FCA082C" w14:textId="77777777" w:rsidR="00162771" w:rsidRPr="005F5F8B" w:rsidRDefault="00162771" w:rsidP="00162771">
      <w:pPr>
        <w:spacing w:line="276" w:lineRule="auto"/>
        <w:rPr>
          <w:rFonts w:asciiTheme="majorHAnsi" w:hAnsiTheme="majorHAnsi" w:cstheme="majorHAnsi"/>
          <w:sz w:val="16"/>
        </w:rPr>
      </w:pPr>
      <w:r w:rsidRPr="005F5F8B">
        <w:rPr>
          <w:rFonts w:asciiTheme="majorHAnsi" w:hAnsiTheme="majorHAnsi" w:cstheme="majorHAnsi"/>
          <w:sz w:val="16"/>
        </w:rPr>
        <w:t xml:space="preserve">As well as the United States, this technology is under development by China and other countries. The international disagreement concerning 5G is therefore not only commercial. The military implications of </w:t>
      </w:r>
      <w:r w:rsidRPr="005F5F8B">
        <w:rPr>
          <w:rStyle w:val="StyleUnderline"/>
          <w:rFonts w:asciiTheme="majorHAnsi" w:hAnsiTheme="majorHAnsi" w:cstheme="majorHAnsi"/>
          <w:highlight w:val="cyan"/>
        </w:rPr>
        <w:t xml:space="preserve">5G are almost entirely </w:t>
      </w:r>
      <w:proofErr w:type="gramStart"/>
      <w:r w:rsidRPr="005F5F8B">
        <w:rPr>
          <w:rStyle w:val="StyleUnderline"/>
          <w:rFonts w:asciiTheme="majorHAnsi" w:hAnsiTheme="majorHAnsi" w:cstheme="majorHAnsi"/>
          <w:highlight w:val="cyan"/>
        </w:rPr>
        <w:t>ignored</w:t>
      </w:r>
      <w:r w:rsidRPr="005F5F8B">
        <w:rPr>
          <w:rFonts w:asciiTheme="majorHAnsi" w:hAnsiTheme="majorHAnsi" w:cstheme="majorHAnsi"/>
          <w:sz w:val="16"/>
        </w:rPr>
        <w:t>, because</w:t>
      </w:r>
      <w:proofErr w:type="gramEnd"/>
      <w:r w:rsidRPr="005F5F8B">
        <w:rPr>
          <w:rFonts w:asciiTheme="majorHAnsi" w:hAnsiTheme="majorHAnsi" w:cstheme="majorHAnsi"/>
          <w:sz w:val="16"/>
        </w:rPr>
        <w:t xml:space="preserve"> the critics of this technology, including many scientists, are concentrating their attention on its toxic affects for health and the environement, due to exposure to very low-frequency electromagnetic fields. This engagement is of course of the greatest </w:t>
      </w:r>
      <w:proofErr w:type="gramStart"/>
      <w:r w:rsidRPr="005F5F8B">
        <w:rPr>
          <w:rFonts w:asciiTheme="majorHAnsi" w:hAnsiTheme="majorHAnsi" w:cstheme="majorHAnsi"/>
          <w:sz w:val="16"/>
        </w:rPr>
        <w:t>importance, but</w:t>
      </w:r>
      <w:proofErr w:type="gramEnd"/>
      <w:r w:rsidRPr="005F5F8B">
        <w:rPr>
          <w:rFonts w:asciiTheme="majorHAnsi" w:hAnsiTheme="majorHAnsi" w:cstheme="majorHAnsi"/>
          <w:sz w:val="16"/>
        </w:rPr>
        <w:t xml:space="preserve"> must be linked to research on the military use of this technology, financed indirectly by ordinary users. One of its greatest attractions, which favours the dissemination of 5G smartphones, will be the possibility of participating, by subscription, in war games of impressive realism in direct contact with players from all over the world. In this way, without realising it, the players will be financing the preparation for war – but this time it will be a real war.</w:t>
      </w:r>
    </w:p>
    <w:p w14:paraId="34A87FAA" w14:textId="77777777" w:rsidR="00162771" w:rsidRPr="005F5F8B" w:rsidRDefault="00162771" w:rsidP="00162771">
      <w:pPr>
        <w:spacing w:before="15" w:after="210" w:line="276" w:lineRule="auto"/>
        <w:rPr>
          <w:rFonts w:asciiTheme="majorHAnsi" w:eastAsia="Times New Roman" w:hAnsiTheme="majorHAnsi" w:cstheme="majorHAnsi"/>
          <w:sz w:val="16"/>
        </w:rPr>
      </w:pPr>
    </w:p>
    <w:p w14:paraId="3F366404" w14:textId="77777777" w:rsidR="00162771" w:rsidRPr="005F5F8B" w:rsidRDefault="00162771" w:rsidP="00162771">
      <w:pPr>
        <w:pStyle w:val="Heading4"/>
        <w:rPr>
          <w:rFonts w:asciiTheme="majorHAnsi" w:hAnsiTheme="majorHAnsi" w:cstheme="majorHAnsi"/>
        </w:rPr>
      </w:pPr>
      <w:r w:rsidRPr="005F5F8B">
        <w:rPr>
          <w:rFonts w:asciiTheme="majorHAnsi" w:hAnsiTheme="majorHAnsi" w:cstheme="majorHAnsi"/>
        </w:rPr>
        <w:t>The 5G phoney wars kills bees.</w:t>
      </w:r>
    </w:p>
    <w:p w14:paraId="24A7BD54" w14:textId="77777777" w:rsidR="00162771" w:rsidRPr="005F5F8B" w:rsidRDefault="00162771" w:rsidP="00162771">
      <w:pPr>
        <w:rPr>
          <w:rFonts w:asciiTheme="majorHAnsi" w:hAnsiTheme="majorHAnsi" w:cstheme="majorHAnsi"/>
        </w:rPr>
      </w:pPr>
      <w:r w:rsidRPr="005F5F8B">
        <w:rPr>
          <w:rFonts w:asciiTheme="majorHAnsi" w:hAnsiTheme="majorHAnsi" w:cstheme="majorHAnsi"/>
        </w:rPr>
        <w:t xml:space="preserve">Miguel </w:t>
      </w:r>
      <w:r w:rsidRPr="005F5F8B">
        <w:rPr>
          <w:rStyle w:val="Style13ptBold"/>
          <w:rFonts w:asciiTheme="majorHAnsi" w:hAnsiTheme="majorHAnsi" w:cstheme="majorHAnsi"/>
        </w:rPr>
        <w:t>Coma</w:t>
      </w:r>
      <w:r w:rsidRPr="005F5F8B">
        <w:rPr>
          <w:rFonts w:asciiTheme="majorHAnsi" w:hAnsiTheme="majorHAnsi" w:cstheme="majorHAnsi"/>
        </w:rPr>
        <w:t>, 3/3/</w:t>
      </w:r>
      <w:r w:rsidRPr="005F5F8B">
        <w:rPr>
          <w:rStyle w:val="Style13ptBold"/>
          <w:rFonts w:asciiTheme="majorHAnsi" w:hAnsiTheme="majorHAnsi" w:cstheme="majorHAnsi"/>
        </w:rPr>
        <w:t xml:space="preserve">21 </w:t>
      </w:r>
      <w:r w:rsidRPr="005F5F8B">
        <w:rPr>
          <w:rFonts w:asciiTheme="majorHAnsi" w:hAnsiTheme="majorHAnsi" w:cstheme="majorHAnsi"/>
        </w:rPr>
        <w:t xml:space="preserve">(honours as an electronics and telecommunications engineer (MSc) from Brussels' Industrial Engineering Institute (ISIB). After two decades of professional activity in Information and Communication Technologies (ICT), Miguel began researching their impacts on our climate, environment and health, “5G’s threats to wildlife”, </w:t>
      </w:r>
      <w:hyperlink r:id="rId20" w:history="1">
        <w:r w:rsidRPr="005F5F8B">
          <w:rPr>
            <w:rStyle w:val="Hyperlink"/>
            <w:rFonts w:asciiTheme="majorHAnsi" w:hAnsiTheme="majorHAnsi" w:cstheme="majorHAnsi"/>
          </w:rPr>
          <w:t>https://wsimag.com/science-and-technology/65062-5gs-threats-to-wildlife</w:t>
        </w:r>
      </w:hyperlink>
      <w:r w:rsidRPr="005F5F8B">
        <w:rPr>
          <w:rFonts w:asciiTheme="majorHAnsi" w:hAnsiTheme="majorHAnsi" w:cstheme="majorHAnsi"/>
        </w:rPr>
        <w:t>) Ngong</w:t>
      </w:r>
    </w:p>
    <w:p w14:paraId="52170B1E" w14:textId="77777777" w:rsidR="00162771" w:rsidRPr="005F5F8B" w:rsidRDefault="00162771" w:rsidP="00162771">
      <w:pPr>
        <w:rPr>
          <w:rFonts w:asciiTheme="majorHAnsi" w:eastAsia="Times New Roman" w:hAnsiTheme="majorHAnsi" w:cstheme="majorHAnsi"/>
          <w:color w:val="444443"/>
        </w:rPr>
      </w:pPr>
      <w:r w:rsidRPr="005F5F8B">
        <w:rPr>
          <w:rStyle w:val="StyleUnderline"/>
          <w:rFonts w:asciiTheme="majorHAnsi" w:hAnsiTheme="majorHAnsi" w:cstheme="majorHAnsi"/>
          <w:highlight w:val="green"/>
        </w:rPr>
        <w:t>Thousands of high-quality peer-reviewed scientific studies</w:t>
      </w:r>
      <w:r w:rsidRPr="005F5F8B">
        <w:rPr>
          <w:rStyle w:val="StyleUnderline"/>
          <w:rFonts w:asciiTheme="majorHAnsi" w:hAnsiTheme="majorHAnsi" w:cstheme="majorHAnsi"/>
        </w:rPr>
        <w:t xml:space="preserve"> have </w:t>
      </w:r>
      <w:r w:rsidRPr="005F5F8B">
        <w:rPr>
          <w:rStyle w:val="StyleUnderline"/>
          <w:rFonts w:asciiTheme="majorHAnsi" w:hAnsiTheme="majorHAnsi" w:cstheme="majorHAnsi"/>
          <w:highlight w:val="green"/>
        </w:rPr>
        <w:t>report</w:t>
      </w:r>
      <w:r w:rsidRPr="005F5F8B">
        <w:rPr>
          <w:rStyle w:val="StyleUnderline"/>
          <w:rFonts w:asciiTheme="majorHAnsi" w:hAnsiTheme="majorHAnsi" w:cstheme="majorHAnsi"/>
        </w:rPr>
        <w:t xml:space="preserve">ed </w:t>
      </w:r>
      <w:r w:rsidRPr="005F5F8B">
        <w:rPr>
          <w:rStyle w:val="StyleUnderline"/>
          <w:rFonts w:asciiTheme="majorHAnsi" w:hAnsiTheme="majorHAnsi" w:cstheme="majorHAnsi"/>
          <w:highlight w:val="green"/>
        </w:rPr>
        <w:t>adverse biological effects</w:t>
      </w:r>
      <w:r w:rsidRPr="005F5F8B">
        <w:rPr>
          <w:rStyle w:val="StyleUnderline"/>
          <w:rFonts w:asciiTheme="majorHAnsi" w:hAnsiTheme="majorHAnsi" w:cstheme="majorHAnsi"/>
        </w:rPr>
        <w:t xml:space="preserve"> caused </w:t>
      </w:r>
      <w:r w:rsidRPr="005F5F8B">
        <w:rPr>
          <w:rStyle w:val="StyleUnderline"/>
          <w:rFonts w:asciiTheme="majorHAnsi" w:hAnsiTheme="majorHAnsi" w:cstheme="majorHAnsi"/>
          <w:highlight w:val="green"/>
        </w:rPr>
        <w:t>by man-made EMFs</w:t>
      </w:r>
      <w:r w:rsidRPr="005F5F8B">
        <w:rPr>
          <w:rStyle w:val="StyleUnderline"/>
          <w:rFonts w:asciiTheme="majorHAnsi" w:hAnsiTheme="majorHAnsi" w:cstheme="majorHAnsi"/>
        </w:rPr>
        <w:t>. Wireless technologies</w:t>
      </w:r>
      <w:r w:rsidRPr="005F5F8B">
        <w:rPr>
          <w:rFonts w:asciiTheme="majorHAnsi" w:eastAsia="Times New Roman" w:hAnsiTheme="majorHAnsi" w:cstheme="majorHAnsi"/>
          <w:color w:val="444443"/>
        </w:rPr>
        <w:t xml:space="preserve"> deployed in the last decades have added </w:t>
      </w:r>
      <w:r w:rsidRPr="005F5F8B">
        <w:rPr>
          <w:rStyle w:val="StyleUnderline"/>
          <w:rFonts w:asciiTheme="majorHAnsi" w:hAnsiTheme="majorHAnsi" w:cstheme="majorHAnsi"/>
        </w:rPr>
        <w:t>ever-increasing levels of EMFs to our environment</w:t>
      </w:r>
      <w:r w:rsidRPr="005F5F8B">
        <w:rPr>
          <w:rFonts w:asciiTheme="majorHAnsi" w:eastAsia="Times New Roman" w:hAnsiTheme="majorHAnsi" w:cstheme="majorHAnsi"/>
          <w:color w:val="444443"/>
        </w:rPr>
        <w:t xml:space="preserve">. Check out this graph from The Lancet. It compares natural levels of EMFs (green area) with man-made sources since the 1950s. The red peak is caused by recent wireless communications technologies such as DECT cordless phones, Wi-Fi, Bluetooth, 2G, 3G and 4G. These technologies generate both the highest EMF exposure levels among all frequencies, and the highest increase compared to natural levels. Electrosmog generated by wireless technologies is already 1,000,000,000,000,000,000 times natural levels. </w:t>
      </w:r>
      <w:r w:rsidRPr="005F5F8B">
        <w:rPr>
          <w:rStyle w:val="StyleUnderline"/>
          <w:rFonts w:asciiTheme="majorHAnsi" w:hAnsiTheme="majorHAnsi" w:cstheme="majorHAnsi"/>
          <w:highlight w:val="green"/>
        </w:rPr>
        <w:t>5G</w:t>
      </w:r>
      <w:r w:rsidRPr="005F5F8B">
        <w:rPr>
          <w:rStyle w:val="StyleUnderline"/>
          <w:rFonts w:asciiTheme="majorHAnsi" w:hAnsiTheme="majorHAnsi" w:cstheme="majorHAnsi"/>
        </w:rPr>
        <w:t xml:space="preserve"> will </w:t>
      </w:r>
      <w:r w:rsidRPr="005F5F8B">
        <w:rPr>
          <w:rStyle w:val="StyleUnderline"/>
          <w:rFonts w:asciiTheme="majorHAnsi" w:hAnsiTheme="majorHAnsi" w:cstheme="majorHAnsi"/>
          <w:highlight w:val="green"/>
        </w:rPr>
        <w:t>add</w:t>
      </w:r>
      <w:r w:rsidRPr="005F5F8B">
        <w:rPr>
          <w:rStyle w:val="StyleUnderline"/>
          <w:rFonts w:asciiTheme="majorHAnsi" w:hAnsiTheme="majorHAnsi" w:cstheme="majorHAnsi"/>
        </w:rPr>
        <w:t xml:space="preserve"> an </w:t>
      </w:r>
      <w:r w:rsidRPr="005F5F8B">
        <w:rPr>
          <w:rStyle w:val="StyleUnderline"/>
          <w:rFonts w:asciiTheme="majorHAnsi" w:hAnsiTheme="majorHAnsi" w:cstheme="majorHAnsi"/>
          <w:highlight w:val="green"/>
        </w:rPr>
        <w:t>additional layer of radiation</w:t>
      </w:r>
      <w:r w:rsidRPr="005F5F8B">
        <w:rPr>
          <w:rFonts w:asciiTheme="majorHAnsi" w:eastAsia="Times New Roman" w:hAnsiTheme="majorHAnsi" w:cstheme="majorHAnsi"/>
          <w:color w:val="444443"/>
          <w:highlight w:val="green"/>
        </w:rPr>
        <w:t>.</w:t>
      </w:r>
    </w:p>
    <w:p w14:paraId="5912624D" w14:textId="77777777" w:rsidR="00162771" w:rsidRPr="005F5F8B" w:rsidRDefault="00162771" w:rsidP="00162771">
      <w:pPr>
        <w:rPr>
          <w:rFonts w:asciiTheme="majorHAnsi" w:eastAsia="Times New Roman" w:hAnsiTheme="majorHAnsi" w:cstheme="majorHAnsi"/>
          <w:color w:val="444443"/>
        </w:rPr>
      </w:pPr>
      <w:r w:rsidRPr="005F5F8B">
        <w:rPr>
          <w:rFonts w:asciiTheme="majorHAnsi" w:eastAsia="Times New Roman" w:hAnsiTheme="majorHAnsi" w:cstheme="majorHAnsi"/>
          <w:color w:val="444443"/>
        </w:rPr>
        <w:t>China</w:t>
      </w:r>
    </w:p>
    <w:p w14:paraId="31520D19" w14:textId="77777777" w:rsidR="00162771" w:rsidRPr="005F5F8B" w:rsidRDefault="00162771" w:rsidP="00162771">
      <w:pPr>
        <w:rPr>
          <w:rFonts w:asciiTheme="majorHAnsi" w:eastAsia="Times New Roman" w:hAnsiTheme="majorHAnsi" w:cstheme="majorHAnsi"/>
          <w:color w:val="444443"/>
        </w:rPr>
      </w:pPr>
      <w:r w:rsidRPr="005F5F8B">
        <w:rPr>
          <w:rFonts w:asciiTheme="majorHAnsi" w:eastAsia="Times New Roman" w:hAnsiTheme="majorHAnsi" w:cstheme="majorHAnsi"/>
          <w:color w:val="444443"/>
        </w:rPr>
        <w:t>Natural levels of EMFs (green area) compared with man-made sources since the 1950s © The Lancet</w:t>
      </w:r>
    </w:p>
    <w:p w14:paraId="33CD4BDA" w14:textId="77777777" w:rsidR="00162771" w:rsidRPr="005F5F8B" w:rsidRDefault="00162771" w:rsidP="00162771">
      <w:pPr>
        <w:rPr>
          <w:rFonts w:asciiTheme="majorHAnsi" w:eastAsia="Times New Roman" w:hAnsiTheme="majorHAnsi" w:cstheme="majorHAnsi"/>
          <w:color w:val="444443"/>
        </w:rPr>
      </w:pPr>
      <w:r w:rsidRPr="005F5F8B">
        <w:rPr>
          <w:rFonts w:asciiTheme="majorHAnsi" w:eastAsia="Times New Roman" w:hAnsiTheme="majorHAnsi" w:cstheme="majorHAnsi"/>
          <w:color w:val="444443"/>
        </w:rPr>
        <w:t>Regulating man-made EMFs</w:t>
      </w:r>
    </w:p>
    <w:p w14:paraId="65E3C6E1" w14:textId="77777777" w:rsidR="00162771" w:rsidRPr="005F5F8B" w:rsidRDefault="00162771" w:rsidP="00162771">
      <w:pPr>
        <w:rPr>
          <w:rFonts w:asciiTheme="majorHAnsi" w:eastAsia="Times New Roman" w:hAnsiTheme="majorHAnsi" w:cstheme="majorHAnsi"/>
          <w:color w:val="444443"/>
        </w:rPr>
      </w:pPr>
      <w:r w:rsidRPr="005F5F8B">
        <w:rPr>
          <w:rFonts w:asciiTheme="majorHAnsi" w:eastAsia="Times New Roman" w:hAnsiTheme="majorHAnsi" w:cstheme="majorHAnsi"/>
          <w:color w:val="444443"/>
        </w:rPr>
        <w:t>In Brussels, current electromagnetic radiation exposure levels are still below guidelines determined to be safe by an agency called ICNIRP, endorsed by the World Health Organization (WHO). Because 5G deployments will increase electromagnetic radiation significantly, the Belgian telecommunications regulation authority plans to increase allowable exposure levels fifty-fold. These levels are considered safe by the WHO. However, the Council of Europe and thousands of scientists and medical doctors have urged more restrictive exposure limits for decades. In 2020, one hundred Belgian students in biology and medicine requested a moratorium on 5G deployments because humanity’s survival depends on fragile ecosystems that 5G emissions would threaten.</w:t>
      </w:r>
    </w:p>
    <w:p w14:paraId="6E519A06" w14:textId="77777777" w:rsidR="00162771" w:rsidRPr="005F5F8B" w:rsidRDefault="00162771" w:rsidP="00162771">
      <w:pPr>
        <w:jc w:val="both"/>
        <w:rPr>
          <w:rFonts w:asciiTheme="majorHAnsi" w:eastAsia="Times New Roman" w:hAnsiTheme="majorHAnsi" w:cstheme="majorHAnsi"/>
          <w:color w:val="444443"/>
        </w:rPr>
      </w:pPr>
      <w:r w:rsidRPr="005F5F8B">
        <w:rPr>
          <w:rFonts w:asciiTheme="majorHAnsi" w:eastAsia="Times New Roman" w:hAnsiTheme="majorHAnsi" w:cstheme="majorHAnsi"/>
          <w:color w:val="444443"/>
          <w:u w:val="single"/>
        </w:rPr>
        <w:t xml:space="preserve">How do </w:t>
      </w:r>
      <w:r w:rsidRPr="005F5F8B">
        <w:rPr>
          <w:rFonts w:asciiTheme="majorHAnsi" w:eastAsia="Times New Roman" w:hAnsiTheme="majorHAnsi" w:cstheme="majorHAnsi"/>
          <w:color w:val="444443"/>
          <w:highlight w:val="green"/>
          <w:u w:val="single"/>
        </w:rPr>
        <w:t>insects respond to EMF exposure</w:t>
      </w:r>
      <w:r w:rsidRPr="005F5F8B">
        <w:rPr>
          <w:rFonts w:asciiTheme="majorHAnsi" w:eastAsia="Times New Roman" w:hAnsiTheme="majorHAnsi" w:cstheme="majorHAnsi"/>
          <w:color w:val="444443"/>
        </w:rPr>
        <w:t>?</w:t>
      </w:r>
    </w:p>
    <w:p w14:paraId="4B8ED4C9" w14:textId="77777777" w:rsidR="00162771" w:rsidRPr="005F5F8B" w:rsidRDefault="00162771" w:rsidP="00162771">
      <w:pPr>
        <w:rPr>
          <w:rFonts w:asciiTheme="majorHAnsi" w:eastAsia="Times New Roman" w:hAnsiTheme="majorHAnsi" w:cstheme="majorHAnsi"/>
          <w:color w:val="444443"/>
          <w:u w:val="single"/>
        </w:rPr>
      </w:pPr>
      <w:r w:rsidRPr="005F5F8B">
        <w:rPr>
          <w:rFonts w:asciiTheme="majorHAnsi" w:eastAsia="Times New Roman" w:hAnsiTheme="majorHAnsi" w:cstheme="majorHAnsi"/>
          <w:color w:val="444443"/>
        </w:rPr>
        <w:t xml:space="preserve">In Europe, </w:t>
      </w:r>
      <w:r w:rsidRPr="005F5F8B">
        <w:rPr>
          <w:rStyle w:val="StyleUnderline"/>
          <w:rFonts w:asciiTheme="majorHAnsi" w:hAnsiTheme="majorHAnsi" w:cstheme="majorHAnsi"/>
        </w:rPr>
        <w:t xml:space="preserve">eighty percent of </w:t>
      </w:r>
      <w:r w:rsidRPr="005F5F8B">
        <w:rPr>
          <w:rStyle w:val="StyleUnderline"/>
          <w:rFonts w:asciiTheme="majorHAnsi" w:hAnsiTheme="majorHAnsi" w:cstheme="majorHAnsi"/>
          <w:highlight w:val="green"/>
        </w:rPr>
        <w:t>bee colonies</w:t>
      </w:r>
      <w:r w:rsidRPr="005F5F8B">
        <w:rPr>
          <w:rStyle w:val="StyleUnderline"/>
          <w:rFonts w:asciiTheme="majorHAnsi" w:hAnsiTheme="majorHAnsi" w:cstheme="majorHAnsi"/>
        </w:rPr>
        <w:t xml:space="preserve"> have already </w:t>
      </w:r>
      <w:r w:rsidRPr="005F5F8B">
        <w:rPr>
          <w:rStyle w:val="StyleUnderline"/>
          <w:rFonts w:asciiTheme="majorHAnsi" w:hAnsiTheme="majorHAnsi" w:cstheme="majorHAnsi"/>
          <w:highlight w:val="green"/>
        </w:rPr>
        <w:t>disappeared.</w:t>
      </w:r>
      <w:r w:rsidRPr="005F5F8B">
        <w:rPr>
          <w:rFonts w:asciiTheme="majorHAnsi" w:eastAsia="Times New Roman" w:hAnsiTheme="majorHAnsi" w:cstheme="majorHAnsi"/>
          <w:color w:val="444443"/>
        </w:rPr>
        <w:t xml:space="preserve"> Experiments </w:t>
      </w:r>
      <w:r w:rsidRPr="005F5F8B">
        <w:rPr>
          <w:rStyle w:val="StyleUnderline"/>
          <w:rFonts w:asciiTheme="majorHAnsi" w:hAnsiTheme="majorHAnsi" w:cstheme="majorHAnsi"/>
        </w:rPr>
        <w:t xml:space="preserve">exposing insects to man-made EMFs also show </w:t>
      </w:r>
      <w:r w:rsidRPr="005F5F8B">
        <w:rPr>
          <w:rFonts w:asciiTheme="majorHAnsi" w:eastAsia="Times New Roman" w:hAnsiTheme="majorHAnsi" w:cstheme="majorHAnsi"/>
          <w:color w:val="444443"/>
        </w:rPr>
        <w:t xml:space="preserve">the production of stress proteins, </w:t>
      </w:r>
      <w:r w:rsidRPr="005F5F8B">
        <w:rPr>
          <w:rFonts w:asciiTheme="majorHAnsi" w:eastAsia="Times New Roman" w:hAnsiTheme="majorHAnsi" w:cstheme="majorHAnsi"/>
          <w:color w:val="444443"/>
          <w:u w:val="single"/>
        </w:rPr>
        <w:t xml:space="preserve">a </w:t>
      </w:r>
      <w:r w:rsidRPr="005F5F8B">
        <w:rPr>
          <w:rFonts w:asciiTheme="majorHAnsi" w:eastAsia="Times New Roman" w:hAnsiTheme="majorHAnsi" w:cstheme="majorHAnsi"/>
          <w:color w:val="444443"/>
          <w:highlight w:val="green"/>
          <w:u w:val="single"/>
        </w:rPr>
        <w:t>halving of fertility</w:t>
      </w:r>
      <w:r w:rsidRPr="005F5F8B">
        <w:rPr>
          <w:rFonts w:asciiTheme="majorHAnsi" w:eastAsia="Times New Roman" w:hAnsiTheme="majorHAnsi" w:cstheme="majorHAnsi"/>
          <w:color w:val="444443"/>
          <w:u w:val="single"/>
        </w:rPr>
        <w:t xml:space="preserve">, lethargy, </w:t>
      </w:r>
      <w:r w:rsidRPr="005F5F8B">
        <w:rPr>
          <w:rFonts w:asciiTheme="majorHAnsi" w:eastAsia="Times New Roman" w:hAnsiTheme="majorHAnsi" w:cstheme="majorHAnsi"/>
          <w:color w:val="444443"/>
          <w:highlight w:val="green"/>
          <w:u w:val="single"/>
        </w:rPr>
        <w:t>changes in flight</w:t>
      </w:r>
      <w:r w:rsidRPr="005F5F8B">
        <w:rPr>
          <w:rFonts w:asciiTheme="majorHAnsi" w:eastAsia="Times New Roman" w:hAnsiTheme="majorHAnsi" w:cstheme="majorHAnsi"/>
          <w:color w:val="444443"/>
          <w:u w:val="single"/>
        </w:rPr>
        <w:t xml:space="preserve"> dynamics, in the </w:t>
      </w:r>
      <w:r w:rsidRPr="005F5F8B">
        <w:rPr>
          <w:rFonts w:asciiTheme="majorHAnsi" w:eastAsia="Times New Roman" w:hAnsiTheme="majorHAnsi" w:cstheme="majorHAnsi"/>
          <w:color w:val="444443"/>
          <w:highlight w:val="green"/>
          <w:u w:val="single"/>
        </w:rPr>
        <w:t>success of foraging</w:t>
      </w:r>
      <w:r w:rsidRPr="005F5F8B">
        <w:rPr>
          <w:rFonts w:asciiTheme="majorHAnsi" w:eastAsia="Times New Roman" w:hAnsiTheme="majorHAnsi" w:cstheme="majorHAnsi"/>
          <w:color w:val="444443"/>
          <w:u w:val="single"/>
        </w:rPr>
        <w:t xml:space="preserve"> (finding food), in reaction speeds, escape behaviour, </w:t>
      </w:r>
      <w:r w:rsidRPr="005F5F8B">
        <w:rPr>
          <w:rFonts w:asciiTheme="majorHAnsi" w:eastAsia="Times New Roman" w:hAnsiTheme="majorHAnsi" w:cstheme="majorHAnsi"/>
          <w:color w:val="444443"/>
          <w:highlight w:val="green"/>
          <w:u w:val="single"/>
        </w:rPr>
        <w:t>disturbance of</w:t>
      </w:r>
      <w:r w:rsidRPr="005F5F8B">
        <w:rPr>
          <w:rFonts w:asciiTheme="majorHAnsi" w:eastAsia="Times New Roman" w:hAnsiTheme="majorHAnsi" w:cstheme="majorHAnsi"/>
          <w:color w:val="444443"/>
          <w:u w:val="single"/>
        </w:rPr>
        <w:t xml:space="preserve"> circadian </w:t>
      </w:r>
      <w:r w:rsidRPr="005F5F8B">
        <w:rPr>
          <w:rFonts w:asciiTheme="majorHAnsi" w:eastAsia="Times New Roman" w:hAnsiTheme="majorHAnsi" w:cstheme="majorHAnsi"/>
          <w:color w:val="444443"/>
          <w:highlight w:val="green"/>
          <w:u w:val="single"/>
        </w:rPr>
        <w:t>rhythms</w:t>
      </w:r>
      <w:r w:rsidRPr="005F5F8B">
        <w:rPr>
          <w:rFonts w:asciiTheme="majorHAnsi" w:eastAsia="Times New Roman" w:hAnsiTheme="majorHAnsi" w:cstheme="majorHAnsi"/>
          <w:color w:val="444443"/>
          <w:u w:val="single"/>
        </w:rPr>
        <w:t xml:space="preserve">, </w:t>
      </w:r>
      <w:r w:rsidRPr="005F5F8B">
        <w:rPr>
          <w:rFonts w:asciiTheme="majorHAnsi" w:eastAsia="Times New Roman" w:hAnsiTheme="majorHAnsi" w:cstheme="majorHAnsi"/>
          <w:color w:val="444443"/>
          <w:highlight w:val="green"/>
          <w:u w:val="single"/>
        </w:rPr>
        <w:t>blocking</w:t>
      </w:r>
      <w:r w:rsidRPr="005F5F8B">
        <w:rPr>
          <w:rFonts w:asciiTheme="majorHAnsi" w:eastAsia="Times New Roman" w:hAnsiTheme="majorHAnsi" w:cstheme="majorHAnsi"/>
          <w:color w:val="444443"/>
          <w:u w:val="single"/>
        </w:rPr>
        <w:t xml:space="preserve"> of </w:t>
      </w:r>
      <w:r w:rsidRPr="005F5F8B">
        <w:rPr>
          <w:rFonts w:asciiTheme="majorHAnsi" w:eastAsia="Times New Roman" w:hAnsiTheme="majorHAnsi" w:cstheme="majorHAnsi"/>
          <w:color w:val="444443"/>
          <w:highlight w:val="green"/>
          <w:u w:val="single"/>
        </w:rPr>
        <w:t>the respiratory chain</w:t>
      </w:r>
      <w:r w:rsidRPr="005F5F8B">
        <w:rPr>
          <w:rFonts w:asciiTheme="majorHAnsi" w:eastAsia="Times New Roman" w:hAnsiTheme="majorHAnsi" w:cstheme="majorHAnsi"/>
          <w:color w:val="444443"/>
          <w:u w:val="single"/>
        </w:rPr>
        <w:t xml:space="preserve"> and </w:t>
      </w:r>
      <w:r w:rsidRPr="005F5F8B">
        <w:rPr>
          <w:rFonts w:asciiTheme="majorHAnsi" w:eastAsia="Times New Roman" w:hAnsiTheme="majorHAnsi" w:cstheme="majorHAnsi"/>
          <w:color w:val="444443"/>
          <w:highlight w:val="green"/>
          <w:u w:val="single"/>
        </w:rPr>
        <w:t>damage to mitochondria</w:t>
      </w:r>
      <w:r w:rsidRPr="005F5F8B">
        <w:rPr>
          <w:rFonts w:asciiTheme="majorHAnsi" w:eastAsia="Times New Roman" w:hAnsiTheme="majorHAnsi" w:cstheme="majorHAnsi"/>
          <w:color w:val="444443"/>
          <w:u w:val="single"/>
        </w:rPr>
        <w:t xml:space="preserve">, </w:t>
      </w:r>
      <w:r w:rsidRPr="005F5F8B">
        <w:rPr>
          <w:rFonts w:asciiTheme="majorHAnsi" w:eastAsia="Times New Roman" w:hAnsiTheme="majorHAnsi" w:cstheme="majorHAnsi"/>
          <w:color w:val="444443"/>
          <w:highlight w:val="green"/>
          <w:u w:val="single"/>
        </w:rPr>
        <w:t>misactivation of the immune system</w:t>
      </w:r>
      <w:r w:rsidRPr="005F5F8B">
        <w:rPr>
          <w:rFonts w:asciiTheme="majorHAnsi" w:eastAsia="Times New Roman" w:hAnsiTheme="majorHAnsi" w:cstheme="majorHAnsi"/>
          <w:color w:val="444443"/>
          <w:u w:val="single"/>
        </w:rPr>
        <w:t xml:space="preserve">, increased number of DNA strand breaks, impairment of cognitive faculties, locomotion, learning, and total loss of memory </w:t>
      </w:r>
      <w:r w:rsidRPr="005F5F8B">
        <w:rPr>
          <w:rFonts w:asciiTheme="majorHAnsi" w:eastAsia="Times New Roman" w:hAnsiTheme="majorHAnsi" w:cstheme="majorHAnsi"/>
          <w:color w:val="444443"/>
          <w:highlight w:val="green"/>
          <w:u w:val="single"/>
        </w:rPr>
        <w:t>with</w:t>
      </w:r>
      <w:r w:rsidRPr="005F5F8B">
        <w:rPr>
          <w:rFonts w:asciiTheme="majorHAnsi" w:eastAsia="Times New Roman" w:hAnsiTheme="majorHAnsi" w:cstheme="majorHAnsi"/>
          <w:color w:val="444443"/>
          <w:u w:val="single"/>
        </w:rPr>
        <w:t xml:space="preserve"> </w:t>
      </w:r>
      <w:r w:rsidRPr="005F5F8B">
        <w:rPr>
          <w:rStyle w:val="StyleUnderline"/>
          <w:rFonts w:asciiTheme="majorHAnsi" w:hAnsiTheme="majorHAnsi" w:cstheme="majorHAnsi"/>
        </w:rPr>
        <w:t xml:space="preserve">some </w:t>
      </w:r>
      <w:r w:rsidRPr="005F5F8B">
        <w:rPr>
          <w:rStyle w:val="StyleUnderline"/>
          <w:rFonts w:asciiTheme="majorHAnsi" w:hAnsiTheme="majorHAnsi" w:cstheme="majorHAnsi"/>
          <w:highlight w:val="green"/>
        </w:rPr>
        <w:t>irreversible effects.</w:t>
      </w:r>
    </w:p>
    <w:p w14:paraId="4185FF8E" w14:textId="77777777" w:rsidR="00162771" w:rsidRPr="005F5F8B" w:rsidRDefault="00162771" w:rsidP="00162771">
      <w:pPr>
        <w:rPr>
          <w:rFonts w:asciiTheme="majorHAnsi" w:eastAsia="Times New Roman" w:hAnsiTheme="majorHAnsi" w:cstheme="majorHAnsi"/>
          <w:color w:val="444443"/>
        </w:rPr>
      </w:pPr>
      <w:r w:rsidRPr="005F5F8B">
        <w:rPr>
          <w:rFonts w:asciiTheme="majorHAnsi" w:eastAsia="Times New Roman" w:hAnsiTheme="majorHAnsi" w:cstheme="majorHAnsi"/>
          <w:color w:val="444443"/>
        </w:rPr>
        <w:t xml:space="preserve">Spanish biologist Alfonso Balmori explains why electromagnetic radiation </w:t>
      </w:r>
      <w:proofErr w:type="gramStart"/>
      <w:r w:rsidRPr="005F5F8B">
        <w:rPr>
          <w:rFonts w:asciiTheme="majorHAnsi" w:eastAsia="Times New Roman" w:hAnsiTheme="majorHAnsi" w:cstheme="majorHAnsi"/>
          <w:color w:val="444443"/>
        </w:rPr>
        <w:t>is a co-factor of insects’ dramatic decline</w:t>
      </w:r>
      <w:proofErr w:type="gramEnd"/>
      <w:r w:rsidRPr="005F5F8B">
        <w:rPr>
          <w:rFonts w:asciiTheme="majorHAnsi" w:eastAsia="Times New Roman" w:hAnsiTheme="majorHAnsi" w:cstheme="majorHAnsi"/>
          <w:color w:val="444443"/>
        </w:rPr>
        <w:t>—along with agriculture intensification, pesticides, invasive species and climate change.</w:t>
      </w:r>
    </w:p>
    <w:p w14:paraId="4CA9D0F0" w14:textId="77777777" w:rsidR="00162771" w:rsidRPr="005F5F8B" w:rsidRDefault="00162771" w:rsidP="00162771">
      <w:pPr>
        <w:rPr>
          <w:rFonts w:asciiTheme="majorHAnsi" w:eastAsia="Times New Roman" w:hAnsiTheme="majorHAnsi" w:cstheme="majorHAnsi"/>
          <w:color w:val="444443"/>
        </w:rPr>
      </w:pPr>
      <w:r w:rsidRPr="005F5F8B">
        <w:rPr>
          <w:rFonts w:asciiTheme="majorHAnsi" w:eastAsia="Times New Roman" w:hAnsiTheme="majorHAnsi" w:cstheme="majorHAnsi"/>
          <w:color w:val="444443"/>
        </w:rPr>
        <w:t xml:space="preserve">German scientist Alain Thill reviewed </w:t>
      </w:r>
      <w:r w:rsidRPr="005F5F8B">
        <w:rPr>
          <w:rStyle w:val="StyleUnderline"/>
          <w:rFonts w:asciiTheme="majorHAnsi" w:hAnsiTheme="majorHAnsi" w:cstheme="majorHAnsi"/>
        </w:rPr>
        <w:t>55 scientific studies about the impact of telecommunications’ electromagnetic radiation on insects</w:t>
      </w:r>
      <w:r w:rsidRPr="005F5F8B">
        <w:rPr>
          <w:rStyle w:val="StyleUnderline"/>
          <w:rFonts w:asciiTheme="majorHAnsi" w:hAnsiTheme="majorHAnsi" w:cstheme="majorHAnsi"/>
          <w:highlight w:val="green"/>
        </w:rPr>
        <w:t>: 83% of the experiments found</w:t>
      </w:r>
      <w:r w:rsidRPr="005F5F8B">
        <w:rPr>
          <w:rStyle w:val="StyleUnderline"/>
          <w:rFonts w:asciiTheme="majorHAnsi" w:hAnsiTheme="majorHAnsi" w:cstheme="majorHAnsi"/>
        </w:rPr>
        <w:t xml:space="preserve"> </w:t>
      </w:r>
      <w:r w:rsidRPr="005F5F8B">
        <w:rPr>
          <w:rStyle w:val="StyleUnderline"/>
          <w:rFonts w:asciiTheme="majorHAnsi" w:hAnsiTheme="majorHAnsi" w:cstheme="majorHAnsi"/>
          <w:highlight w:val="green"/>
        </w:rPr>
        <w:t>significant adverse effect</w:t>
      </w:r>
      <w:r w:rsidRPr="005F5F8B">
        <w:rPr>
          <w:rStyle w:val="StyleUnderline"/>
          <w:rFonts w:asciiTheme="majorHAnsi" w:hAnsiTheme="majorHAnsi" w:cstheme="majorHAnsi"/>
        </w:rPr>
        <w:t xml:space="preserve">s starting at </w:t>
      </w:r>
      <w:r w:rsidRPr="005F5F8B">
        <w:rPr>
          <w:rStyle w:val="StyleUnderline"/>
          <w:rFonts w:asciiTheme="majorHAnsi" w:hAnsiTheme="majorHAnsi" w:cstheme="majorHAnsi"/>
          <w:highlight w:val="green"/>
        </w:rPr>
        <w:t>exposure levels roughly 400 times</w:t>
      </w:r>
      <w:r w:rsidRPr="005F5F8B">
        <w:rPr>
          <w:rStyle w:val="StyleUnderline"/>
          <w:rFonts w:asciiTheme="majorHAnsi" w:hAnsiTheme="majorHAnsi" w:cstheme="majorHAnsi"/>
        </w:rPr>
        <w:t xml:space="preserve"> below ICNIRP’s guidelines. </w:t>
      </w:r>
      <w:r w:rsidRPr="005F5F8B">
        <w:rPr>
          <w:rFonts w:asciiTheme="majorHAnsi" w:eastAsia="Times New Roman" w:hAnsiTheme="majorHAnsi" w:cstheme="majorHAnsi"/>
          <w:color w:val="444443"/>
        </w:rPr>
        <w:t xml:space="preserve">Harmful effects can occur after a few minutes, or after several months of chronic exposure to lower levels, such as those emitted by 4G cell towers. Harmful effects after chronic exposure can be expected at levels as low as 10 milliwatts per square meter (mW/m2) </w:t>
      </w:r>
      <w:proofErr w:type="gramStart"/>
      <w:r w:rsidRPr="005F5F8B">
        <w:rPr>
          <w:rFonts w:asciiTheme="majorHAnsi" w:eastAsia="Times New Roman" w:hAnsiTheme="majorHAnsi" w:cstheme="majorHAnsi"/>
          <w:color w:val="444443"/>
        </w:rPr>
        <w:t>i.e.</w:t>
      </w:r>
      <w:proofErr w:type="gramEnd"/>
      <w:r w:rsidRPr="005F5F8B">
        <w:rPr>
          <w:rFonts w:asciiTheme="majorHAnsi" w:eastAsia="Times New Roman" w:hAnsiTheme="majorHAnsi" w:cstheme="majorHAnsi"/>
          <w:color w:val="444443"/>
        </w:rPr>
        <w:t xml:space="preserve"> 2 volts per meter (2 V/m) or 1000 times below the ICNIRP recommendation. Thill warns that exposure to 5G’s shorter wave lengths could cause yet more harm at a time when we cannot risk losing more insects. He urges more research, including about the interactions between electromagnetic radiation and other harmful agents such as pesticides—before we deploy new technology.</w:t>
      </w:r>
    </w:p>
    <w:p w14:paraId="29C165AC" w14:textId="77777777" w:rsidR="00162771" w:rsidRPr="005F5F8B" w:rsidRDefault="00162771" w:rsidP="00162771">
      <w:pPr>
        <w:rPr>
          <w:rFonts w:asciiTheme="majorHAnsi" w:eastAsia="Times New Roman" w:hAnsiTheme="majorHAnsi" w:cstheme="majorHAnsi"/>
          <w:color w:val="444443"/>
        </w:rPr>
      </w:pPr>
      <w:r w:rsidRPr="005F5F8B">
        <w:rPr>
          <w:rFonts w:asciiTheme="majorHAnsi" w:eastAsia="Times New Roman" w:hAnsiTheme="majorHAnsi" w:cstheme="majorHAnsi"/>
          <w:color w:val="444443"/>
        </w:rPr>
        <w:t xml:space="preserve">The same review, although recommending further research, states that some of the </w:t>
      </w:r>
      <w:r w:rsidRPr="005F5F8B">
        <w:rPr>
          <w:rStyle w:val="StyleUnderline"/>
          <w:rFonts w:asciiTheme="majorHAnsi" w:hAnsiTheme="majorHAnsi" w:cstheme="majorHAnsi"/>
        </w:rPr>
        <w:t xml:space="preserve">biological mechanisms leading to damages are indeed identified. </w:t>
      </w:r>
      <w:r w:rsidRPr="005F5F8B">
        <w:rPr>
          <w:rStyle w:val="StyleUnderline"/>
          <w:rFonts w:asciiTheme="majorHAnsi" w:hAnsiTheme="majorHAnsi" w:cstheme="majorHAnsi"/>
          <w:highlight w:val="green"/>
        </w:rPr>
        <w:t>In</w:t>
      </w:r>
      <w:r w:rsidRPr="005F5F8B">
        <w:rPr>
          <w:rStyle w:val="StyleUnderline"/>
          <w:rFonts w:asciiTheme="majorHAnsi" w:hAnsiTheme="majorHAnsi" w:cstheme="majorHAnsi"/>
        </w:rPr>
        <w:t xml:space="preserve"> both </w:t>
      </w:r>
      <w:r w:rsidRPr="005F5F8B">
        <w:rPr>
          <w:rStyle w:val="StyleUnderline"/>
          <w:rFonts w:asciiTheme="majorHAnsi" w:hAnsiTheme="majorHAnsi" w:cstheme="majorHAnsi"/>
          <w:highlight w:val="green"/>
        </w:rPr>
        <w:t>animals</w:t>
      </w:r>
      <w:r w:rsidRPr="005F5F8B">
        <w:rPr>
          <w:rStyle w:val="StyleUnderline"/>
          <w:rFonts w:asciiTheme="majorHAnsi" w:hAnsiTheme="majorHAnsi" w:cstheme="majorHAnsi"/>
        </w:rPr>
        <w:t xml:space="preserve"> and humans, </w:t>
      </w:r>
      <w:r w:rsidRPr="005F5F8B">
        <w:rPr>
          <w:rStyle w:val="StyleUnderline"/>
          <w:rFonts w:asciiTheme="majorHAnsi" w:hAnsiTheme="majorHAnsi" w:cstheme="majorHAnsi"/>
          <w:highlight w:val="green"/>
        </w:rPr>
        <w:t>EMFs affect voltage-controlled calcium channels</w:t>
      </w:r>
      <w:r w:rsidRPr="005F5F8B">
        <w:rPr>
          <w:rFonts w:asciiTheme="majorHAnsi" w:eastAsia="Times New Roman" w:hAnsiTheme="majorHAnsi" w:cstheme="majorHAnsi"/>
          <w:color w:val="444443"/>
        </w:rPr>
        <w:t>. The opening of the calcium channels creates an influx of calcium ions through the cell membrane. Within the living cell, the high concentration of calcium triggers a series of biochemical reactions: increased calcium signaling and the production of free radicals, a source of oxidative stress.</w:t>
      </w:r>
    </w:p>
    <w:p w14:paraId="7B665331" w14:textId="77777777" w:rsidR="00162771" w:rsidRPr="005F5F8B" w:rsidRDefault="00162771" w:rsidP="00162771">
      <w:pPr>
        <w:rPr>
          <w:rFonts w:asciiTheme="majorHAnsi" w:hAnsiTheme="majorHAnsi" w:cstheme="majorHAnsi"/>
        </w:rPr>
      </w:pPr>
    </w:p>
    <w:p w14:paraId="1F928B98" w14:textId="77777777" w:rsidR="00162771" w:rsidRPr="005F5F8B" w:rsidRDefault="00162771" w:rsidP="00162771">
      <w:pPr>
        <w:pStyle w:val="Heading4"/>
        <w:rPr>
          <w:rFonts w:asciiTheme="majorHAnsi" w:hAnsiTheme="majorHAnsi" w:cstheme="majorHAnsi"/>
        </w:rPr>
      </w:pPr>
      <w:r w:rsidRPr="005F5F8B">
        <w:rPr>
          <w:rFonts w:asciiTheme="majorHAnsi" w:hAnsiTheme="majorHAnsi" w:cstheme="majorHAnsi"/>
        </w:rPr>
        <w:t>Bee collapse causes extinction – agricultural and biodiversity collapse</w:t>
      </w:r>
    </w:p>
    <w:p w14:paraId="54020562" w14:textId="77777777" w:rsidR="00162771" w:rsidRPr="005F5F8B" w:rsidRDefault="00162771" w:rsidP="00162771">
      <w:pPr>
        <w:rPr>
          <w:rFonts w:asciiTheme="majorHAnsi" w:hAnsiTheme="majorHAnsi" w:cstheme="majorHAnsi"/>
        </w:rPr>
      </w:pPr>
      <w:r w:rsidRPr="005F5F8B">
        <w:rPr>
          <w:rFonts w:asciiTheme="majorHAnsi" w:hAnsiTheme="majorHAnsi" w:cstheme="majorHAnsi"/>
        </w:rPr>
        <w:t xml:space="preserve">Gaston </w:t>
      </w:r>
      <w:r w:rsidRPr="005F5F8B">
        <w:rPr>
          <w:rStyle w:val="Style13ptBold"/>
          <w:rFonts w:asciiTheme="majorHAnsi" w:hAnsiTheme="majorHAnsi" w:cstheme="majorHAnsi"/>
        </w:rPr>
        <w:t>Franco</w:t>
      </w:r>
      <w:r w:rsidRPr="005F5F8B">
        <w:rPr>
          <w:rFonts w:asciiTheme="majorHAnsi" w:hAnsiTheme="majorHAnsi" w:cstheme="majorHAnsi"/>
        </w:rPr>
        <w:t>, 3/31/20</w:t>
      </w:r>
      <w:r w:rsidRPr="005F5F8B">
        <w:rPr>
          <w:rStyle w:val="Style13ptBold"/>
          <w:rFonts w:asciiTheme="majorHAnsi" w:hAnsiTheme="majorHAnsi" w:cstheme="majorHAnsi"/>
        </w:rPr>
        <w:t>14</w:t>
      </w:r>
      <w:r w:rsidRPr="005F5F8B">
        <w:rPr>
          <w:rFonts w:asciiTheme="majorHAnsi" w:hAnsiTheme="majorHAnsi" w:cstheme="majorHAnsi"/>
        </w:rPr>
        <w:t xml:space="preserve"> (a vice chair of parliament's biodiversity, climate change and sustainable development intergroup, “Bees are ‘essential link’ in biodiversity preservation", </w:t>
      </w:r>
      <w:hyperlink r:id="rId21" w:history="1">
        <w:r w:rsidRPr="005F5F8B">
          <w:rPr>
            <w:rStyle w:val="Hyperlink"/>
            <w:rFonts w:asciiTheme="majorHAnsi" w:hAnsiTheme="majorHAnsi" w:cstheme="majorHAnsi"/>
          </w:rPr>
          <w:t>https://www.theparliamentmagazine.eu/articles/news/bees-are-%E2%80%98essential-link%E2%80%99-biodiversity-preservation</w:t>
        </w:r>
      </w:hyperlink>
      <w:r w:rsidRPr="005F5F8B">
        <w:rPr>
          <w:rFonts w:asciiTheme="majorHAnsi" w:hAnsiTheme="majorHAnsi" w:cstheme="majorHAnsi"/>
        </w:rPr>
        <w:t>) Ngong</w:t>
      </w:r>
    </w:p>
    <w:p w14:paraId="6C955F29" w14:textId="77777777" w:rsidR="00162771" w:rsidRPr="005F5F8B" w:rsidRDefault="00162771" w:rsidP="00162771">
      <w:pPr>
        <w:rPr>
          <w:rFonts w:asciiTheme="majorHAnsi" w:hAnsiTheme="majorHAnsi" w:cstheme="majorHAnsi"/>
          <w:sz w:val="16"/>
        </w:rPr>
      </w:pPr>
      <w:r w:rsidRPr="005F5F8B">
        <w:rPr>
          <w:rFonts w:asciiTheme="majorHAnsi" w:hAnsiTheme="majorHAnsi" w:cstheme="majorHAnsi"/>
          <w:u w:val="single"/>
        </w:rPr>
        <w:t xml:space="preserve">The </w:t>
      </w:r>
      <w:r w:rsidRPr="005F5F8B">
        <w:rPr>
          <w:rFonts w:asciiTheme="majorHAnsi" w:hAnsiTheme="majorHAnsi" w:cstheme="majorHAnsi"/>
          <w:highlight w:val="green"/>
          <w:u w:val="single"/>
        </w:rPr>
        <w:t>bee is an essential link in</w:t>
      </w:r>
      <w:r w:rsidRPr="005F5F8B">
        <w:rPr>
          <w:rFonts w:asciiTheme="majorHAnsi" w:hAnsiTheme="majorHAnsi" w:cstheme="majorHAnsi"/>
          <w:u w:val="single"/>
        </w:rPr>
        <w:t xml:space="preserve"> the preservation of </w:t>
      </w:r>
      <w:r w:rsidRPr="005F5F8B">
        <w:rPr>
          <w:rFonts w:asciiTheme="majorHAnsi" w:hAnsiTheme="majorHAnsi" w:cstheme="majorHAnsi"/>
          <w:highlight w:val="green"/>
          <w:u w:val="single"/>
        </w:rPr>
        <w:t>biodiversity</w:t>
      </w:r>
      <w:r w:rsidRPr="005F5F8B">
        <w:rPr>
          <w:rFonts w:asciiTheme="majorHAnsi" w:hAnsiTheme="majorHAnsi" w:cstheme="majorHAnsi"/>
          <w:u w:val="single"/>
        </w:rPr>
        <w:t xml:space="preserve">. The reproduction of over </w:t>
      </w:r>
      <w:r w:rsidRPr="005F5F8B">
        <w:rPr>
          <w:rFonts w:asciiTheme="majorHAnsi" w:hAnsiTheme="majorHAnsi" w:cstheme="majorHAnsi"/>
          <w:highlight w:val="green"/>
          <w:u w:val="single"/>
        </w:rPr>
        <w:t>80 per cent of plant specie</w:t>
      </w:r>
      <w:r w:rsidRPr="005F5F8B">
        <w:rPr>
          <w:rFonts w:asciiTheme="majorHAnsi" w:hAnsiTheme="majorHAnsi" w:cstheme="majorHAnsi"/>
          <w:u w:val="single"/>
        </w:rPr>
        <w:t xml:space="preserve">s in the world </w:t>
      </w:r>
      <w:r w:rsidRPr="005F5F8B">
        <w:rPr>
          <w:rFonts w:asciiTheme="majorHAnsi" w:hAnsiTheme="majorHAnsi" w:cstheme="majorHAnsi"/>
          <w:highlight w:val="green"/>
          <w:u w:val="single"/>
        </w:rPr>
        <w:t>depends primarily on bees</w:t>
      </w:r>
      <w:r w:rsidRPr="005F5F8B">
        <w:rPr>
          <w:rFonts w:asciiTheme="majorHAnsi" w:hAnsiTheme="majorHAnsi" w:cstheme="majorHAnsi"/>
          <w:u w:val="single"/>
        </w:rPr>
        <w:t xml:space="preserve">. More specifically, 35 per cent of the world’s food production would be threatened by a scarcity of bees. In economic terms, the impact of pollinators represents approximately </w:t>
      </w:r>
      <w:r w:rsidRPr="005F5F8B">
        <w:rPr>
          <w:rFonts w:asciiTheme="majorHAnsi" w:hAnsiTheme="majorHAnsi" w:cstheme="majorHAnsi"/>
          <w:highlight w:val="green"/>
          <w:u w:val="single"/>
        </w:rPr>
        <w:t>10 per cent of agriculture turnover globally</w:t>
      </w:r>
      <w:r w:rsidRPr="005F5F8B">
        <w:rPr>
          <w:rFonts w:asciiTheme="majorHAnsi" w:hAnsiTheme="majorHAnsi" w:cstheme="majorHAnsi"/>
          <w:u w:val="single"/>
        </w:rPr>
        <w:t>. Bees also play an environmental watchdog role as they signal the chemical degradation of the environment in which they live.</w:t>
      </w:r>
      <w:r w:rsidRPr="005F5F8B">
        <w:rPr>
          <w:rFonts w:asciiTheme="majorHAnsi" w:hAnsiTheme="majorHAnsi" w:cstheme="majorHAnsi"/>
          <w:sz w:val="16"/>
        </w:rPr>
        <w:t xml:space="preserve"> While the media is focused on the essential nature of domestic bees, a study published in February 2013 in Science Magazine confirms that wild bees are around twice as effective as their counterparts at pollination. In fact, an increase in visits from wild bees increases fruiting twice as much as the same increase with visits from domestic bees. </w:t>
      </w:r>
      <w:r w:rsidRPr="005F5F8B">
        <w:rPr>
          <w:rFonts w:asciiTheme="majorHAnsi" w:hAnsiTheme="majorHAnsi" w:cstheme="majorHAnsi"/>
          <w:u w:val="single"/>
        </w:rPr>
        <w:t xml:space="preserve">Whether wild or domestic, </w:t>
      </w:r>
      <w:r w:rsidRPr="005F5F8B">
        <w:rPr>
          <w:rFonts w:asciiTheme="majorHAnsi" w:hAnsiTheme="majorHAnsi" w:cstheme="majorHAnsi"/>
          <w:b/>
          <w:u w:val="single"/>
        </w:rPr>
        <w:t>we cannot live without bees.</w:t>
      </w:r>
      <w:r w:rsidRPr="005F5F8B">
        <w:rPr>
          <w:rFonts w:asciiTheme="majorHAnsi" w:hAnsiTheme="majorHAnsi" w:cstheme="majorHAnsi"/>
          <w:sz w:val="16"/>
        </w:rPr>
        <w:t xml:space="preserve"> This is why supporting scientific research is paramount to bee health. We know that bee mortality is multi-factorial. Thus, the presence of parasites such as Varroa and Nosema, diseases such as American foulbrood or European foulbrood, poor beekeeping and farming practices, pesticides, pollution, not to mention nutritional deficiencies (especially pollen) are some key factors in the weakness and mortality phenomena which the global bee population has been facing for many years. However, other avenues remain to be explored. In a report dated 13 March 2014, the European food safety agency called upon the creation of a European research network to develop a global approach in the evaluation of stress factors which affect the health of bees. In addition, to address the problem of excess mortality, adequate training for beekeepers (who are mainly amateurs) is necessary, as well as disseminating best practices, integrating bee health into the veterinary </w:t>
      </w:r>
      <w:proofErr w:type="gramStart"/>
      <w:r w:rsidRPr="005F5F8B">
        <w:rPr>
          <w:rFonts w:asciiTheme="majorHAnsi" w:hAnsiTheme="majorHAnsi" w:cstheme="majorHAnsi"/>
          <w:sz w:val="16"/>
        </w:rPr>
        <w:t>curriculum</w:t>
      </w:r>
      <w:proofErr w:type="gramEnd"/>
      <w:r w:rsidRPr="005F5F8B">
        <w:rPr>
          <w:rFonts w:asciiTheme="majorHAnsi" w:hAnsiTheme="majorHAnsi" w:cstheme="majorHAnsi"/>
          <w:sz w:val="16"/>
        </w:rPr>
        <w:t xml:space="preserve"> and providing curriculum specialisation in this field. Concrete measures should be implemented in our regions, particularly rural areas, in order to preserve bees and their habitats. It is also important to involve citizens in this debate through information campaigns and awareness for the general public on issues related to bee health. Europe has also understood that </w:t>
      </w:r>
      <w:r w:rsidRPr="005F5F8B">
        <w:rPr>
          <w:rFonts w:asciiTheme="majorHAnsi" w:hAnsiTheme="majorHAnsi" w:cstheme="majorHAnsi"/>
          <w:u w:val="single"/>
        </w:rPr>
        <w:t xml:space="preserve">the issue goes far beyond honey production. Without pollen cultures, </w:t>
      </w:r>
      <w:r w:rsidRPr="005F5F8B">
        <w:rPr>
          <w:rFonts w:asciiTheme="majorHAnsi" w:hAnsiTheme="majorHAnsi" w:cstheme="majorHAnsi"/>
          <w:highlight w:val="green"/>
          <w:u w:val="single"/>
        </w:rPr>
        <w:t>the whole agricultural system</w:t>
      </w:r>
      <w:r w:rsidRPr="005F5F8B">
        <w:rPr>
          <w:rFonts w:asciiTheme="majorHAnsi" w:hAnsiTheme="majorHAnsi" w:cstheme="majorHAnsi"/>
          <w:u w:val="single"/>
        </w:rPr>
        <w:t xml:space="preserve"> falters. As Albert Einstein said, “If the bee disappears from the surface of the Earth, would have </w:t>
      </w:r>
      <w:r w:rsidRPr="005F5F8B">
        <w:rPr>
          <w:rFonts w:asciiTheme="majorHAnsi" w:hAnsiTheme="majorHAnsi" w:cstheme="majorHAnsi"/>
          <w:b/>
          <w:highlight w:val="green"/>
          <w:u w:val="single"/>
        </w:rPr>
        <w:t>no more than four years left to live</w:t>
      </w:r>
      <w:r w:rsidRPr="005F5F8B">
        <w:rPr>
          <w:rFonts w:asciiTheme="majorHAnsi" w:hAnsiTheme="majorHAnsi" w:cstheme="majorHAnsi"/>
          <w:u w:val="single"/>
        </w:rPr>
        <w:t>.”</w:t>
      </w:r>
    </w:p>
    <w:p w14:paraId="39708A93" w14:textId="77777777" w:rsidR="00162771" w:rsidRPr="005F5F8B" w:rsidRDefault="00162771" w:rsidP="00162771">
      <w:pPr>
        <w:spacing w:before="15" w:after="210" w:line="276" w:lineRule="auto"/>
        <w:rPr>
          <w:rFonts w:asciiTheme="majorHAnsi" w:eastAsia="Times New Roman" w:hAnsiTheme="majorHAnsi" w:cstheme="majorHAnsi"/>
          <w:sz w:val="16"/>
        </w:rPr>
      </w:pPr>
    </w:p>
    <w:p w14:paraId="2D810BC9" w14:textId="77777777" w:rsidR="00162771" w:rsidRPr="005F5F8B" w:rsidRDefault="00162771" w:rsidP="00162771">
      <w:pPr>
        <w:pStyle w:val="Heading4"/>
        <w:spacing w:before="0" w:line="276" w:lineRule="auto"/>
        <w:rPr>
          <w:rFonts w:asciiTheme="majorHAnsi" w:hAnsiTheme="majorHAnsi" w:cstheme="majorHAnsi"/>
        </w:rPr>
      </w:pPr>
      <w:r w:rsidRPr="005F5F8B">
        <w:rPr>
          <w:rFonts w:asciiTheme="majorHAnsi" w:hAnsiTheme="majorHAnsi" w:cstheme="majorHAnsi"/>
        </w:rPr>
        <w:t>5G Mass modifies Human Brain Waves</w:t>
      </w:r>
    </w:p>
    <w:p w14:paraId="4AADE474" w14:textId="77777777" w:rsidR="00162771" w:rsidRPr="005F5F8B" w:rsidRDefault="00162771" w:rsidP="00162771">
      <w:pPr>
        <w:pStyle w:val="NormalWeb"/>
        <w:spacing w:before="15" w:beforeAutospacing="0" w:after="210" w:afterAutospacing="0" w:line="276" w:lineRule="auto"/>
        <w:rPr>
          <w:rFonts w:asciiTheme="majorHAnsi" w:hAnsiTheme="majorHAnsi" w:cstheme="majorHAnsi"/>
        </w:rPr>
      </w:pPr>
      <w:r w:rsidRPr="005F5F8B">
        <w:rPr>
          <w:rFonts w:asciiTheme="majorHAnsi" w:hAnsiTheme="majorHAnsi" w:cstheme="majorHAnsi"/>
          <w:sz w:val="22"/>
        </w:rPr>
        <w:t xml:space="preserve">Dr. Ellis </w:t>
      </w:r>
      <w:r w:rsidRPr="005F5F8B">
        <w:rPr>
          <w:rStyle w:val="Style13ptBold"/>
          <w:rFonts w:asciiTheme="majorHAnsi" w:hAnsiTheme="majorHAnsi" w:cstheme="majorHAnsi"/>
        </w:rPr>
        <w:t>Evans</w:t>
      </w:r>
      <w:r w:rsidRPr="005F5F8B">
        <w:rPr>
          <w:rFonts w:asciiTheme="majorHAnsi" w:hAnsiTheme="majorHAnsi" w:cstheme="majorHAnsi"/>
          <w:sz w:val="22"/>
        </w:rPr>
        <w:t>, 9-12-20</w:t>
      </w:r>
      <w:r w:rsidRPr="005F5F8B">
        <w:rPr>
          <w:rStyle w:val="Style13ptBold"/>
          <w:rFonts w:asciiTheme="majorHAnsi" w:hAnsiTheme="majorHAnsi" w:cstheme="majorHAnsi"/>
        </w:rPr>
        <w:t>16</w:t>
      </w:r>
      <w:r w:rsidRPr="005F5F8B">
        <w:rPr>
          <w:rFonts w:asciiTheme="majorHAnsi" w:hAnsiTheme="majorHAnsi" w:cstheme="majorHAnsi"/>
          <w:sz w:val="22"/>
        </w:rPr>
        <w:t xml:space="preserve">, accessed on 7-9-2020, Waking Times, "5G Telecomm Radiation the Perfect Tool to Mass Modify Human Brain Waves", </w:t>
      </w:r>
      <w:hyperlink r:id="rId22" w:history="1">
        <w:r w:rsidRPr="005F5F8B">
          <w:rPr>
            <w:rStyle w:val="Hyperlink"/>
            <w:rFonts w:asciiTheme="majorHAnsi" w:hAnsiTheme="majorHAnsi" w:cstheme="majorHAnsi"/>
            <w:sz w:val="22"/>
          </w:rPr>
          <w:t>https://www.wakingtimes.com/2016/09/12/5g-telecomm-radiation-perfect-tool-mass-modify-human-brain-waves/</w:t>
        </w:r>
      </w:hyperlink>
      <w:r w:rsidRPr="005F5F8B">
        <w:rPr>
          <w:rFonts w:asciiTheme="majorHAnsi" w:hAnsiTheme="majorHAnsi" w:cstheme="majorHAnsi"/>
          <w:sz w:val="22"/>
        </w:rPr>
        <w:t>)</w:t>
      </w:r>
      <w:r>
        <w:rPr>
          <w:rFonts w:asciiTheme="majorHAnsi" w:hAnsiTheme="majorHAnsi" w:cstheme="majorHAnsi"/>
          <w:sz w:val="22"/>
        </w:rPr>
        <w:t xml:space="preserve"> Adam</w:t>
      </w:r>
    </w:p>
    <w:p w14:paraId="0C220618" w14:textId="77777777" w:rsidR="00162771" w:rsidRPr="005F5F8B" w:rsidRDefault="00162771" w:rsidP="00162771">
      <w:pPr>
        <w:pStyle w:val="cardbody"/>
        <w:spacing w:before="15" w:beforeAutospacing="0" w:after="210" w:afterAutospacing="0" w:line="276" w:lineRule="auto"/>
        <w:rPr>
          <w:rFonts w:asciiTheme="majorHAnsi" w:hAnsiTheme="majorHAnsi" w:cstheme="majorHAnsi"/>
          <w:sz w:val="16"/>
        </w:rPr>
      </w:pPr>
      <w:r w:rsidRPr="005F5F8B">
        <w:rPr>
          <w:rFonts w:asciiTheme="majorHAnsi" w:hAnsiTheme="majorHAnsi" w:cstheme="majorHAnsi"/>
          <w:sz w:val="16"/>
        </w:rPr>
        <w:t xml:space="preserve">Dr. Ellis Evans, Contributor Waking Times On 14 July 2016 the FCC (Federal Communications Commission) of the </w:t>
      </w:r>
      <w:r w:rsidRPr="005F5F8B">
        <w:rPr>
          <w:rStyle w:val="StyleUnderline"/>
          <w:rFonts w:asciiTheme="majorHAnsi" w:hAnsiTheme="majorHAnsi" w:cstheme="majorHAnsi"/>
        </w:rPr>
        <w:t xml:space="preserve">USA made </w:t>
      </w:r>
      <w:r w:rsidRPr="005F5F8B">
        <w:rPr>
          <w:rStyle w:val="StyleUnderline"/>
          <w:rFonts w:asciiTheme="majorHAnsi" w:hAnsiTheme="majorHAnsi" w:cstheme="majorHAnsi"/>
          <w:highlight w:val="green"/>
        </w:rPr>
        <w:t xml:space="preserve">space available in </w:t>
      </w:r>
      <w:r w:rsidRPr="005F5F8B">
        <w:rPr>
          <w:rStyle w:val="StyleUnderline"/>
          <w:rFonts w:asciiTheme="majorHAnsi" w:hAnsiTheme="majorHAnsi" w:cstheme="majorHAnsi"/>
        </w:rPr>
        <w:t xml:space="preserve">the radio spectrum for </w:t>
      </w:r>
      <w:r w:rsidRPr="005F5F8B">
        <w:rPr>
          <w:rStyle w:val="StyleUnderline"/>
          <w:rFonts w:asciiTheme="majorHAnsi" w:hAnsiTheme="majorHAnsi" w:cstheme="majorHAnsi"/>
          <w:highlight w:val="green"/>
        </w:rPr>
        <w:t xml:space="preserve">consumer devices to operate within the </w:t>
      </w:r>
      <w:r w:rsidRPr="005F5F8B">
        <w:rPr>
          <w:rStyle w:val="StyleUnderline"/>
          <w:rFonts w:asciiTheme="majorHAnsi" w:hAnsiTheme="majorHAnsi" w:cstheme="majorHAnsi"/>
        </w:rPr>
        <w:t xml:space="preserve">25 GHz to 100 GHz of the </w:t>
      </w:r>
      <w:r w:rsidRPr="005F5F8B">
        <w:rPr>
          <w:rStyle w:val="StyleUnderline"/>
          <w:rFonts w:asciiTheme="majorHAnsi" w:hAnsiTheme="majorHAnsi" w:cstheme="majorHAnsi"/>
          <w:highlight w:val="green"/>
        </w:rPr>
        <w:t>electromagnetic spectrum</w:t>
      </w:r>
      <w:r w:rsidRPr="005F5F8B">
        <w:rPr>
          <w:rFonts w:asciiTheme="majorHAnsi" w:hAnsiTheme="majorHAnsi" w:cstheme="majorHAnsi"/>
          <w:sz w:val="16"/>
        </w:rPr>
        <w:t xml:space="preserve">. It went on to say: “The Commission has struck a balance between new wireless services, current and future fixed satellite service operations, and federal uses. The item adopts effective sharing schemes to ensure that diverse users – including federal and non-federal, satellite and terrestrial, and fixed and mobile – can co-exist and expand.” </w:t>
      </w:r>
      <w:r w:rsidRPr="005F5F8B">
        <w:rPr>
          <w:rStyle w:val="StyleUnderline"/>
          <w:rFonts w:asciiTheme="majorHAnsi" w:hAnsiTheme="majorHAnsi" w:cstheme="majorHAnsi"/>
          <w:highlight w:val="green"/>
        </w:rPr>
        <w:t>Nowhere</w:t>
      </w:r>
      <w:r w:rsidRPr="005F5F8B">
        <w:rPr>
          <w:rStyle w:val="StyleUnderline"/>
          <w:rFonts w:asciiTheme="majorHAnsi" w:hAnsiTheme="majorHAnsi" w:cstheme="majorHAnsi"/>
        </w:rPr>
        <w:t xml:space="preserve"> in its document is </w:t>
      </w:r>
      <w:proofErr w:type="gramStart"/>
      <w:r w:rsidRPr="005F5F8B">
        <w:rPr>
          <w:rStyle w:val="StyleUnderline"/>
          <w:rFonts w:asciiTheme="majorHAnsi" w:hAnsiTheme="majorHAnsi" w:cstheme="majorHAnsi"/>
          <w:highlight w:val="green"/>
        </w:rPr>
        <w:t>mention</w:t>
      </w:r>
      <w:proofErr w:type="gramEnd"/>
      <w:r w:rsidRPr="005F5F8B">
        <w:rPr>
          <w:rStyle w:val="StyleUnderline"/>
          <w:rFonts w:asciiTheme="majorHAnsi" w:hAnsiTheme="majorHAnsi" w:cstheme="majorHAnsi"/>
          <w:highlight w:val="green"/>
        </w:rPr>
        <w:t xml:space="preserve"> </w:t>
      </w:r>
      <w:r w:rsidRPr="005F5F8B">
        <w:rPr>
          <w:rStyle w:val="StyleUnderline"/>
          <w:rFonts w:asciiTheme="majorHAnsi" w:hAnsiTheme="majorHAnsi" w:cstheme="majorHAnsi"/>
        </w:rPr>
        <w:t xml:space="preserve">made </w:t>
      </w:r>
      <w:r w:rsidRPr="005F5F8B">
        <w:rPr>
          <w:rStyle w:val="StyleUnderline"/>
          <w:rFonts w:asciiTheme="majorHAnsi" w:hAnsiTheme="majorHAnsi" w:cstheme="majorHAnsi"/>
          <w:highlight w:val="green"/>
        </w:rPr>
        <w:t>of consumer safety</w:t>
      </w:r>
      <w:r w:rsidRPr="005F5F8B">
        <w:rPr>
          <w:rFonts w:asciiTheme="majorHAnsi" w:hAnsiTheme="majorHAnsi" w:cstheme="majorHAnsi"/>
          <w:sz w:val="16"/>
        </w:rPr>
        <w:t xml:space="preserve"> or well-being. I guess that is fair of the FCC because historically, </w:t>
      </w:r>
      <w:r w:rsidRPr="005F5F8B">
        <w:rPr>
          <w:rStyle w:val="StyleUnderline"/>
          <w:rFonts w:asciiTheme="majorHAnsi" w:hAnsiTheme="majorHAnsi" w:cstheme="majorHAnsi"/>
        </w:rPr>
        <w:t>it is not interested in matters of microwave radiation and consequent thermal and non-thermal effects on the population</w:t>
      </w:r>
      <w:r w:rsidRPr="005F5F8B">
        <w:rPr>
          <w:rFonts w:asciiTheme="majorHAnsi" w:hAnsiTheme="majorHAnsi" w:cstheme="majorHAnsi"/>
          <w:sz w:val="16"/>
        </w:rPr>
        <w:t xml:space="preserve">. Let’s face it, and most people find this hard to believe, the </w:t>
      </w:r>
      <w:r w:rsidRPr="005F5F8B">
        <w:rPr>
          <w:rStyle w:val="StyleUnderline"/>
          <w:rFonts w:asciiTheme="majorHAnsi" w:hAnsiTheme="majorHAnsi" w:cstheme="majorHAnsi"/>
        </w:rPr>
        <w:t xml:space="preserve">FCC </w:t>
      </w:r>
      <w:r w:rsidRPr="005F5F8B">
        <w:rPr>
          <w:rStyle w:val="StyleUnderline"/>
          <w:rFonts w:asciiTheme="majorHAnsi" w:hAnsiTheme="majorHAnsi" w:cstheme="majorHAnsi"/>
          <w:highlight w:val="green"/>
        </w:rPr>
        <w:t>works purely on behalf of the telecoms industries in granting them access to the airwaves</w:t>
      </w:r>
      <w:r w:rsidRPr="005F5F8B">
        <w:rPr>
          <w:rStyle w:val="StyleUnderline"/>
          <w:rFonts w:asciiTheme="majorHAnsi" w:hAnsiTheme="majorHAnsi" w:cstheme="majorHAnsi"/>
        </w:rPr>
        <w:t>,</w:t>
      </w:r>
      <w:r w:rsidRPr="005F5F8B">
        <w:rPr>
          <w:rFonts w:asciiTheme="majorHAnsi" w:hAnsiTheme="majorHAnsi" w:cstheme="majorHAnsi"/>
          <w:sz w:val="16"/>
        </w:rPr>
        <w:t xml:space="preserve"> no more and no less. Industry was very happy to hear the FCC announcement on granting access of large portions of the radio spectrum for yet more of its toys and other consumer devices. Qualcomm for example talks much about ‘the massive internet of things’, yet nowhere on its 5G musings is </w:t>
      </w:r>
      <w:proofErr w:type="gramStart"/>
      <w:r w:rsidRPr="005F5F8B">
        <w:rPr>
          <w:rFonts w:asciiTheme="majorHAnsi" w:hAnsiTheme="majorHAnsi" w:cstheme="majorHAnsi"/>
          <w:sz w:val="16"/>
        </w:rPr>
        <w:t>mention</w:t>
      </w:r>
      <w:proofErr w:type="gramEnd"/>
      <w:r w:rsidRPr="005F5F8B">
        <w:rPr>
          <w:rFonts w:asciiTheme="majorHAnsi" w:hAnsiTheme="majorHAnsi" w:cstheme="majorHAnsi"/>
          <w:sz w:val="16"/>
        </w:rPr>
        <w:t xml:space="preserve"> made of consumer safety or well-being. That ‘pink elephant’ in the living room regarding safety brings me to the point of this article. The FCC and the telecomms industry rub their hands with glee because lots of money is going to be made as 5G devices rollout yet no recent safety studies have been carried out on consumer safety. No doubt both the FCC and industry will point regulators to the old, out-dated and one-dimensional so-called ‘safety studies’ (thermal effects) produced by the ICNIRP. This private organisation is comprised of people and individuals who work in the telecommunications industries with no background in epidemiology, toxicology, radio frequency safety or medical practice. </w:t>
      </w:r>
      <w:r w:rsidRPr="005F5F8B">
        <w:rPr>
          <w:rStyle w:val="StyleUnderline"/>
          <w:rFonts w:asciiTheme="majorHAnsi" w:hAnsiTheme="majorHAnsi" w:cstheme="majorHAnsi"/>
        </w:rPr>
        <w:t xml:space="preserve">The implications of </w:t>
      </w:r>
      <w:r w:rsidRPr="005F5F8B">
        <w:rPr>
          <w:rStyle w:val="StyleUnderline"/>
          <w:rFonts w:asciiTheme="majorHAnsi" w:hAnsiTheme="majorHAnsi" w:cstheme="majorHAnsi"/>
          <w:highlight w:val="green"/>
        </w:rPr>
        <w:t xml:space="preserve">5G on consumer well-being and safety do not look good </w:t>
      </w:r>
      <w:r w:rsidRPr="005F5F8B">
        <w:rPr>
          <w:rStyle w:val="StyleUnderline"/>
          <w:rFonts w:asciiTheme="majorHAnsi" w:hAnsiTheme="majorHAnsi" w:cstheme="majorHAnsi"/>
        </w:rPr>
        <w:t xml:space="preserve">for one reason: </w:t>
      </w:r>
      <w:r w:rsidRPr="005F5F8B">
        <w:rPr>
          <w:rStyle w:val="StyleUnderline"/>
          <w:rFonts w:asciiTheme="majorHAnsi" w:hAnsiTheme="majorHAnsi" w:cstheme="majorHAnsi"/>
          <w:highlight w:val="green"/>
        </w:rPr>
        <w:t xml:space="preserve">devices that </w:t>
      </w:r>
      <w:r w:rsidRPr="005F5F8B">
        <w:rPr>
          <w:rStyle w:val="StyleUnderline"/>
          <w:rFonts w:asciiTheme="majorHAnsi" w:hAnsiTheme="majorHAnsi" w:cstheme="majorHAnsi"/>
        </w:rPr>
        <w:t xml:space="preserve">will </w:t>
      </w:r>
      <w:r w:rsidRPr="005F5F8B">
        <w:rPr>
          <w:rStyle w:val="StyleUnderline"/>
          <w:rFonts w:asciiTheme="majorHAnsi" w:hAnsiTheme="majorHAnsi" w:cstheme="majorHAnsi"/>
          <w:highlight w:val="green"/>
        </w:rPr>
        <w:t>operate within</w:t>
      </w:r>
      <w:r w:rsidRPr="005F5F8B">
        <w:rPr>
          <w:rStyle w:val="StyleUnderline"/>
          <w:rFonts w:asciiTheme="majorHAnsi" w:hAnsiTheme="majorHAnsi" w:cstheme="majorHAnsi"/>
        </w:rPr>
        <w:t xml:space="preserve"> the </w:t>
      </w:r>
      <w:r w:rsidRPr="005F5F8B">
        <w:rPr>
          <w:rStyle w:val="StyleUnderline"/>
          <w:rFonts w:asciiTheme="majorHAnsi" w:hAnsiTheme="majorHAnsi" w:cstheme="majorHAnsi"/>
          <w:highlight w:val="green"/>
        </w:rPr>
        <w:t xml:space="preserve">5G </w:t>
      </w:r>
      <w:r w:rsidRPr="005F5F8B">
        <w:rPr>
          <w:rStyle w:val="StyleUnderline"/>
          <w:rFonts w:asciiTheme="majorHAnsi" w:hAnsiTheme="majorHAnsi" w:cstheme="majorHAnsi"/>
        </w:rPr>
        <w:t xml:space="preserve">electromagnetic spectrum </w:t>
      </w:r>
      <w:r w:rsidRPr="005F5F8B">
        <w:rPr>
          <w:rStyle w:val="StyleUnderline"/>
          <w:rFonts w:asciiTheme="majorHAnsi" w:hAnsiTheme="majorHAnsi" w:cstheme="majorHAnsi"/>
          <w:highlight w:val="green"/>
        </w:rPr>
        <w:t xml:space="preserve">will use antennas </w:t>
      </w:r>
      <w:r w:rsidRPr="005F5F8B">
        <w:rPr>
          <w:rStyle w:val="StyleUnderline"/>
          <w:rFonts w:asciiTheme="majorHAnsi" w:hAnsiTheme="majorHAnsi" w:cstheme="majorHAnsi"/>
        </w:rPr>
        <w:t>that are physically small</w:t>
      </w:r>
      <w:r w:rsidRPr="005F5F8B">
        <w:rPr>
          <w:rFonts w:asciiTheme="majorHAnsi" w:hAnsiTheme="majorHAnsi" w:cstheme="majorHAnsi"/>
          <w:sz w:val="16"/>
        </w:rPr>
        <w:t xml:space="preserve"> </w:t>
      </w:r>
      <w:proofErr w:type="gramStart"/>
      <w:r w:rsidRPr="005F5F8B">
        <w:rPr>
          <w:rFonts w:asciiTheme="majorHAnsi" w:hAnsiTheme="majorHAnsi" w:cstheme="majorHAnsi"/>
          <w:sz w:val="16"/>
        </w:rPr>
        <w:t>i.e.</w:t>
      </w:r>
      <w:proofErr w:type="gramEnd"/>
      <w:r w:rsidRPr="005F5F8B">
        <w:rPr>
          <w:rFonts w:asciiTheme="majorHAnsi" w:hAnsiTheme="majorHAnsi" w:cstheme="majorHAnsi"/>
          <w:sz w:val="16"/>
        </w:rPr>
        <w:t xml:space="preserve"> from a few millimetres to a centimetre in length</w:t>
      </w:r>
      <w:r w:rsidRPr="005F5F8B">
        <w:rPr>
          <w:rStyle w:val="StyleUnderline"/>
          <w:rFonts w:asciiTheme="majorHAnsi" w:hAnsiTheme="majorHAnsi" w:cstheme="majorHAnsi"/>
        </w:rPr>
        <w:t xml:space="preserve">. This means that industry will </w:t>
      </w:r>
      <w:r w:rsidRPr="005F5F8B">
        <w:rPr>
          <w:rStyle w:val="StyleUnderline"/>
          <w:rFonts w:asciiTheme="majorHAnsi" w:hAnsiTheme="majorHAnsi" w:cstheme="majorHAnsi"/>
          <w:highlight w:val="green"/>
        </w:rPr>
        <w:t>produce a variety of different antenna systems to do different things</w:t>
      </w:r>
      <w:r w:rsidRPr="005F5F8B">
        <w:rPr>
          <w:rFonts w:asciiTheme="majorHAnsi" w:hAnsiTheme="majorHAnsi" w:cstheme="majorHAnsi"/>
          <w:sz w:val="16"/>
        </w:rPr>
        <w:t xml:space="preserve">. The weird fact of operating within this very high frequency range is that signals are mostly line of </w:t>
      </w:r>
      <w:proofErr w:type="gramStart"/>
      <w:r w:rsidRPr="005F5F8B">
        <w:rPr>
          <w:rFonts w:asciiTheme="majorHAnsi" w:hAnsiTheme="majorHAnsi" w:cstheme="majorHAnsi"/>
          <w:sz w:val="16"/>
        </w:rPr>
        <w:t>sight</w:t>
      </w:r>
      <w:proofErr w:type="gramEnd"/>
      <w:r w:rsidRPr="005F5F8B">
        <w:rPr>
          <w:rFonts w:asciiTheme="majorHAnsi" w:hAnsiTheme="majorHAnsi" w:cstheme="majorHAnsi"/>
          <w:sz w:val="16"/>
        </w:rPr>
        <w:t xml:space="preserve"> or they are easily reflected, refracted or ‘lost’ within the differing build composition of urban environment structures. In other words, without careful antenna design and recognition of many of the pitfalls trying to propagate microwave signals within urban environments, the signal can be easily degraded or completely lost. In response to these challenges, the advantages in using very small physical size antennas in the millimetre wavelength is you can feed many antennas in various configuration arrays </w:t>
      </w:r>
      <w:proofErr w:type="gramStart"/>
      <w:r w:rsidRPr="005F5F8B">
        <w:rPr>
          <w:rFonts w:asciiTheme="majorHAnsi" w:hAnsiTheme="majorHAnsi" w:cstheme="majorHAnsi"/>
          <w:sz w:val="16"/>
        </w:rPr>
        <w:t>e.g.</w:t>
      </w:r>
      <w:proofErr w:type="gramEnd"/>
      <w:r w:rsidRPr="005F5F8B">
        <w:rPr>
          <w:rFonts w:asciiTheme="majorHAnsi" w:hAnsiTheme="majorHAnsi" w:cstheme="majorHAnsi"/>
          <w:sz w:val="16"/>
        </w:rPr>
        <w:t xml:space="preserve"> vertical or horizontal arays, waveguide, coned or highly directional beam type designs. These types of antenna designs focus most of the transmitted power into specified directions. This is bad news for consumers because </w:t>
      </w:r>
      <w:r w:rsidRPr="005F5F8B">
        <w:rPr>
          <w:rStyle w:val="StyleUnderline"/>
          <w:rFonts w:asciiTheme="majorHAnsi" w:hAnsiTheme="majorHAnsi" w:cstheme="majorHAnsi"/>
        </w:rPr>
        <w:t xml:space="preserve">these very small physical size antennas will pack a </w:t>
      </w:r>
      <w:r w:rsidRPr="005F5F8B">
        <w:rPr>
          <w:rStyle w:val="StyleUnderline"/>
          <w:rFonts w:asciiTheme="majorHAnsi" w:hAnsiTheme="majorHAnsi" w:cstheme="majorHAnsi"/>
          <w:highlight w:val="green"/>
        </w:rPr>
        <w:t>mighty punch to our biological systems if we step into them.</w:t>
      </w:r>
      <w:r w:rsidRPr="005F5F8B">
        <w:rPr>
          <w:rFonts w:asciiTheme="majorHAnsi" w:hAnsiTheme="majorHAnsi" w:cstheme="majorHAnsi"/>
          <w:sz w:val="16"/>
        </w:rPr>
        <w:t xml:space="preserve"> </w:t>
      </w:r>
      <w:proofErr w:type="gramStart"/>
      <w:r w:rsidRPr="005F5F8B">
        <w:rPr>
          <w:rFonts w:asciiTheme="majorHAnsi" w:hAnsiTheme="majorHAnsi" w:cstheme="majorHAnsi"/>
          <w:sz w:val="16"/>
        </w:rPr>
        <w:t xml:space="preserve">Getting back to consumer safety and well-being and all things microwave, </w:t>
      </w:r>
      <w:r w:rsidRPr="005F5F8B">
        <w:rPr>
          <w:rStyle w:val="StyleUnderline"/>
          <w:rFonts w:asciiTheme="majorHAnsi" w:hAnsiTheme="majorHAnsi" w:cstheme="majorHAnsi"/>
        </w:rPr>
        <w:t>it</w:t>
      </w:r>
      <w:proofErr w:type="gramEnd"/>
      <w:r w:rsidRPr="005F5F8B">
        <w:rPr>
          <w:rStyle w:val="StyleUnderline"/>
          <w:rFonts w:asciiTheme="majorHAnsi" w:hAnsiTheme="majorHAnsi" w:cstheme="majorHAnsi"/>
        </w:rPr>
        <w:t xml:space="preserve"> is clear that </w:t>
      </w:r>
      <w:r w:rsidRPr="005F5F8B">
        <w:rPr>
          <w:rStyle w:val="StyleUnderline"/>
          <w:rFonts w:asciiTheme="majorHAnsi" w:hAnsiTheme="majorHAnsi" w:cstheme="majorHAnsi"/>
          <w:highlight w:val="green"/>
        </w:rPr>
        <w:t xml:space="preserve">the latency period for adverse biological effects from devices </w:t>
      </w:r>
      <w:r w:rsidRPr="005F5F8B">
        <w:rPr>
          <w:rStyle w:val="StyleUnderline"/>
          <w:rFonts w:asciiTheme="majorHAnsi" w:hAnsiTheme="majorHAnsi" w:cstheme="majorHAnsi"/>
        </w:rPr>
        <w:t xml:space="preserve">using microwave frequencies from say 1 GHz to 5 Ghz </w:t>
      </w:r>
      <w:r w:rsidRPr="005F5F8B">
        <w:rPr>
          <w:rStyle w:val="StyleUnderline"/>
          <w:rFonts w:asciiTheme="majorHAnsi" w:hAnsiTheme="majorHAnsi" w:cstheme="majorHAnsi"/>
          <w:highlight w:val="green"/>
        </w:rPr>
        <w:t>is approximately 10 – 20 years</w:t>
      </w:r>
      <w:r w:rsidRPr="005F5F8B">
        <w:rPr>
          <w:rFonts w:asciiTheme="majorHAnsi" w:hAnsiTheme="majorHAnsi" w:cstheme="majorHAnsi"/>
          <w:sz w:val="16"/>
        </w:rPr>
        <w:t xml:space="preserve">. In 2016 there are now many thousands of peer-reviewed medical and epidemiological studies that show, illustrate or correlate, adverse biological effects with use of mobile phone technology or WIFI. </w:t>
      </w:r>
      <w:r w:rsidRPr="005F5F8B">
        <w:rPr>
          <w:rStyle w:val="StyleUnderline"/>
          <w:rFonts w:asciiTheme="majorHAnsi" w:hAnsiTheme="majorHAnsi" w:cstheme="majorHAnsi"/>
          <w:highlight w:val="green"/>
        </w:rPr>
        <w:t xml:space="preserve">Using frequencies even higher </w:t>
      </w:r>
      <w:r w:rsidRPr="005F5F8B">
        <w:rPr>
          <w:rStyle w:val="StyleUnderline"/>
          <w:rFonts w:asciiTheme="majorHAnsi" w:hAnsiTheme="majorHAnsi" w:cstheme="majorHAnsi"/>
        </w:rPr>
        <w:t xml:space="preserve">than 5 GHz (and up to </w:t>
      </w:r>
      <w:r w:rsidRPr="005F5F8B">
        <w:rPr>
          <w:rStyle w:val="StyleUnderline"/>
          <w:rFonts w:asciiTheme="majorHAnsi" w:hAnsiTheme="majorHAnsi" w:cstheme="majorHAnsi"/>
          <w:highlight w:val="green"/>
        </w:rPr>
        <w:t xml:space="preserve">100 GHz) </w:t>
      </w:r>
      <w:r w:rsidRPr="005F5F8B">
        <w:rPr>
          <w:rStyle w:val="StyleUnderline"/>
          <w:rFonts w:asciiTheme="majorHAnsi" w:hAnsiTheme="majorHAnsi" w:cstheme="majorHAnsi"/>
        </w:rPr>
        <w:t xml:space="preserve">will </w:t>
      </w:r>
      <w:r w:rsidRPr="005F5F8B">
        <w:rPr>
          <w:rStyle w:val="StyleUnderline"/>
          <w:rFonts w:asciiTheme="majorHAnsi" w:hAnsiTheme="majorHAnsi" w:cstheme="majorHAnsi"/>
          <w:highlight w:val="green"/>
        </w:rPr>
        <w:t xml:space="preserve">compress the timeframe in which cancers and other biological effects show themselves </w:t>
      </w:r>
      <w:r w:rsidRPr="005F5F8B">
        <w:rPr>
          <w:rStyle w:val="StyleUnderline"/>
          <w:rFonts w:asciiTheme="majorHAnsi" w:hAnsiTheme="majorHAnsi" w:cstheme="majorHAnsi"/>
        </w:rPr>
        <w:t>within society</w:t>
      </w:r>
      <w:r w:rsidRPr="005F5F8B">
        <w:rPr>
          <w:rFonts w:asciiTheme="majorHAnsi" w:hAnsiTheme="majorHAnsi" w:cstheme="majorHAnsi"/>
          <w:sz w:val="16"/>
        </w:rPr>
        <w:t xml:space="preserve">. It is anyone’s guess on what might happen in terms of biological </w:t>
      </w:r>
      <w:proofErr w:type="gramStart"/>
      <w:r w:rsidRPr="005F5F8B">
        <w:rPr>
          <w:rFonts w:asciiTheme="majorHAnsi" w:hAnsiTheme="majorHAnsi" w:cstheme="majorHAnsi"/>
          <w:sz w:val="16"/>
        </w:rPr>
        <w:t>safety</w:t>
      </w:r>
      <w:proofErr w:type="gramEnd"/>
      <w:r w:rsidRPr="005F5F8B">
        <w:rPr>
          <w:rFonts w:asciiTheme="majorHAnsi" w:hAnsiTheme="majorHAnsi" w:cstheme="majorHAnsi"/>
          <w:sz w:val="16"/>
        </w:rPr>
        <w:t xml:space="preserve"> yet it is clear to see that the pulsed nature of these high frequency, high signal intensity signals do not harbour good news for humanity, particularly in relation to the functioning of our DNA. Nowadays, exposure to microwave radiation or frequencies used by WIFI, mobile phones, smart phones, smart meters, WIFI-enabled audio devices, WIFI-enabled fridges, most baby </w:t>
      </w:r>
      <w:proofErr w:type="gramStart"/>
      <w:r w:rsidRPr="005F5F8B">
        <w:rPr>
          <w:rFonts w:asciiTheme="majorHAnsi" w:hAnsiTheme="majorHAnsi" w:cstheme="majorHAnsi"/>
          <w:sz w:val="16"/>
        </w:rPr>
        <w:t>monitors</w:t>
      </w:r>
      <w:proofErr w:type="gramEnd"/>
      <w:r w:rsidRPr="005F5F8B">
        <w:rPr>
          <w:rFonts w:asciiTheme="majorHAnsi" w:hAnsiTheme="majorHAnsi" w:cstheme="majorHAnsi"/>
          <w:sz w:val="16"/>
        </w:rPr>
        <w:t xml:space="preserve"> and a whole host of other ‘esoteric’ electrical devices were recently classed as Class 2B carcinogens. Point of sale literature excludes this fact on any advertising blurb and it is also fascinating that the small print embedded deep within mobile phone product literature say that you should not put these devices directly to your skin, </w:t>
      </w:r>
      <w:proofErr w:type="gramStart"/>
      <w:r w:rsidRPr="005F5F8B">
        <w:rPr>
          <w:rFonts w:asciiTheme="majorHAnsi" w:hAnsiTheme="majorHAnsi" w:cstheme="majorHAnsi"/>
          <w:sz w:val="16"/>
        </w:rPr>
        <w:t>body</w:t>
      </w:r>
      <w:proofErr w:type="gramEnd"/>
      <w:r w:rsidRPr="005F5F8B">
        <w:rPr>
          <w:rFonts w:asciiTheme="majorHAnsi" w:hAnsiTheme="majorHAnsi" w:cstheme="majorHAnsi"/>
          <w:sz w:val="16"/>
        </w:rPr>
        <w:t xml:space="preserve"> or face. If you do, you exceed the so-called ‘safe’ exposure thresholds put in place for these devices. Getting back to the very small physical length of the antennas that will be used for 5G devices, it is very clear to surmise that if these devices talk to each other using highly efficient, directional antennas, the ERP (effective radiated power) will be huge. If you happen to walk into this intensely focused beam of microwave radiation, what will this level of signal intensity do to your biology? Yet again, time will tell unless we get our </w:t>
      </w:r>
      <w:proofErr w:type="gramStart"/>
      <w:r w:rsidRPr="005F5F8B">
        <w:rPr>
          <w:rFonts w:asciiTheme="majorHAnsi" w:hAnsiTheme="majorHAnsi" w:cstheme="majorHAnsi"/>
          <w:sz w:val="16"/>
        </w:rPr>
        <w:t>arses</w:t>
      </w:r>
      <w:proofErr w:type="gramEnd"/>
      <w:r w:rsidRPr="005F5F8B">
        <w:rPr>
          <w:rFonts w:asciiTheme="majorHAnsi" w:hAnsiTheme="majorHAnsi" w:cstheme="majorHAnsi"/>
          <w:sz w:val="16"/>
        </w:rPr>
        <w:t xml:space="preserve"> into gear and demand proper safety studies from industry and independent academia that focus on thermal and non-thermal effects on our biology. Just like the advent of modern mobile phone technology, it is us, the consumers, who provide the guinea pig role in terms of safety. Sufferers of EHS (electro-hyper-sensitivity) will need to be aware of any 5G device simply because the electron volt assault on their compromised bodies will be easily and instantly felt. It is they who will suffer first and in time, everyone will be affected because one other fact the telecoms industries have not mentioned is that in order to develop an efficient network of signals within an urban environment, many thousands of new transmitter sites will need to be installed. The physical small size of these antennas means they can be covertly installed into all sorts of urban structures which suggest that for urban dwellers at least, there will be no escape from exposure to these highly damaging microwave frequencies. I also feel that when these antennas are in place, </w:t>
      </w:r>
      <w:r w:rsidRPr="005F5F8B">
        <w:rPr>
          <w:rStyle w:val="StyleUnderline"/>
          <w:rFonts w:asciiTheme="majorHAnsi" w:hAnsiTheme="majorHAnsi" w:cstheme="majorHAnsi"/>
          <w:highlight w:val="green"/>
        </w:rPr>
        <w:t>it will be relatively easy to alter and manipulate brain wave function of its users and others close by.</w:t>
      </w:r>
      <w:r w:rsidRPr="005F5F8B">
        <w:rPr>
          <w:rStyle w:val="StyleUnderline"/>
          <w:rFonts w:asciiTheme="majorHAnsi" w:hAnsiTheme="majorHAnsi" w:cstheme="majorHAnsi"/>
        </w:rPr>
        <w:t xml:space="preserve"> </w:t>
      </w:r>
      <w:r w:rsidRPr="005F5F8B">
        <w:rPr>
          <w:rFonts w:asciiTheme="majorHAnsi" w:hAnsiTheme="majorHAnsi" w:cstheme="majorHAnsi"/>
          <w:sz w:val="16"/>
        </w:rPr>
        <w:t xml:space="preserve">The amount of ancillary information that can be piped or attached to the main carrier frequency of such a telecommunications network system is potentially, huge. Police forces the world over use ‘Tetra’ as a </w:t>
      </w:r>
      <w:proofErr w:type="gramStart"/>
      <w:r w:rsidRPr="005F5F8B">
        <w:rPr>
          <w:rFonts w:asciiTheme="majorHAnsi" w:hAnsiTheme="majorHAnsi" w:cstheme="majorHAnsi"/>
          <w:sz w:val="16"/>
        </w:rPr>
        <w:t>systems of communication</w:t>
      </w:r>
      <w:proofErr w:type="gramEnd"/>
      <w:r w:rsidRPr="005F5F8B">
        <w:rPr>
          <w:rFonts w:asciiTheme="majorHAnsi" w:hAnsiTheme="majorHAnsi" w:cstheme="majorHAnsi"/>
          <w:sz w:val="16"/>
        </w:rPr>
        <w:t xml:space="preserve">. </w:t>
      </w:r>
      <w:r w:rsidRPr="005F5F8B">
        <w:rPr>
          <w:rStyle w:val="StyleUnderline"/>
          <w:rFonts w:asciiTheme="majorHAnsi" w:hAnsiTheme="majorHAnsi" w:cstheme="majorHAnsi"/>
          <w:highlight w:val="green"/>
        </w:rPr>
        <w:t xml:space="preserve">This system also includes a sub-carrier frequency </w:t>
      </w:r>
      <w:r w:rsidRPr="005F5F8B">
        <w:rPr>
          <w:rStyle w:val="StyleUnderline"/>
          <w:rFonts w:asciiTheme="majorHAnsi" w:hAnsiTheme="majorHAnsi" w:cstheme="majorHAnsi"/>
        </w:rPr>
        <w:t xml:space="preserve">of about 16 Hz </w:t>
      </w:r>
      <w:r w:rsidRPr="005F5F8B">
        <w:rPr>
          <w:rStyle w:val="StyleUnderline"/>
          <w:rFonts w:asciiTheme="majorHAnsi" w:hAnsiTheme="majorHAnsi" w:cstheme="majorHAnsi"/>
          <w:highlight w:val="green"/>
        </w:rPr>
        <w:t>which is very close to our natural brainwave patterns</w:t>
      </w:r>
      <w:r w:rsidRPr="005F5F8B">
        <w:rPr>
          <w:rFonts w:asciiTheme="majorHAnsi" w:hAnsiTheme="majorHAnsi" w:cstheme="majorHAnsi"/>
          <w:sz w:val="16"/>
        </w:rPr>
        <w:t xml:space="preserve">. Could this 16 Hz ancillary pulsed ELF (extremely </w:t>
      </w:r>
      <w:proofErr w:type="gramStart"/>
      <w:r w:rsidRPr="005F5F8B">
        <w:rPr>
          <w:rFonts w:asciiTheme="majorHAnsi" w:hAnsiTheme="majorHAnsi" w:cstheme="majorHAnsi"/>
          <w:sz w:val="16"/>
        </w:rPr>
        <w:t>low-frequency</w:t>
      </w:r>
      <w:proofErr w:type="gramEnd"/>
      <w:r w:rsidRPr="005F5F8B">
        <w:rPr>
          <w:rFonts w:asciiTheme="majorHAnsi" w:hAnsiTheme="majorHAnsi" w:cstheme="majorHAnsi"/>
          <w:sz w:val="16"/>
        </w:rPr>
        <w:t xml:space="preserve">) be responsible for instilling aggressive behaviours in our police force personnel? The ‘zombie apocalypse’ might just be around the corner unless of course, we refuse to comply. That is our choice. </w:t>
      </w:r>
    </w:p>
    <w:p w14:paraId="105072EE" w14:textId="77777777" w:rsidR="00162771" w:rsidRPr="005F5F8B" w:rsidRDefault="00162771" w:rsidP="00162771">
      <w:pPr>
        <w:pStyle w:val="cardbody"/>
        <w:spacing w:before="15" w:beforeAutospacing="0" w:after="210" w:afterAutospacing="0" w:line="276" w:lineRule="auto"/>
        <w:rPr>
          <w:rFonts w:asciiTheme="majorHAnsi" w:hAnsiTheme="majorHAnsi" w:cstheme="majorHAnsi"/>
          <w:sz w:val="16"/>
        </w:rPr>
      </w:pPr>
    </w:p>
    <w:p w14:paraId="7955CE61" w14:textId="77777777" w:rsidR="00162771" w:rsidRPr="005F5F8B" w:rsidRDefault="00162771" w:rsidP="00162771">
      <w:pPr>
        <w:pStyle w:val="Heading4"/>
        <w:spacing w:line="276" w:lineRule="auto"/>
        <w:rPr>
          <w:rFonts w:asciiTheme="majorHAnsi" w:hAnsiTheme="majorHAnsi" w:cstheme="majorHAnsi"/>
        </w:rPr>
      </w:pPr>
      <w:r w:rsidRPr="005F5F8B">
        <w:rPr>
          <w:rFonts w:asciiTheme="majorHAnsi" w:hAnsiTheme="majorHAnsi" w:cstheme="majorHAnsi"/>
        </w:rPr>
        <w:t>The 5G Phoney War causes extinction.</w:t>
      </w:r>
    </w:p>
    <w:p w14:paraId="6BDB48BC" w14:textId="77777777" w:rsidR="00162771" w:rsidRPr="005F5F8B" w:rsidRDefault="00162771" w:rsidP="00162771">
      <w:pPr>
        <w:spacing w:line="276" w:lineRule="auto"/>
        <w:rPr>
          <w:rFonts w:asciiTheme="majorHAnsi" w:hAnsiTheme="majorHAnsi" w:cstheme="majorHAnsi"/>
        </w:rPr>
      </w:pPr>
      <w:r w:rsidRPr="005F5F8B">
        <w:rPr>
          <w:rFonts w:asciiTheme="majorHAnsi" w:hAnsiTheme="majorHAnsi" w:cstheme="majorHAnsi"/>
        </w:rPr>
        <w:t xml:space="preserve">Claire </w:t>
      </w:r>
      <w:r w:rsidRPr="005F5F8B">
        <w:rPr>
          <w:rStyle w:val="Style13ptBold"/>
          <w:rFonts w:asciiTheme="majorHAnsi" w:hAnsiTheme="majorHAnsi" w:cstheme="majorHAnsi"/>
        </w:rPr>
        <w:t>Edwards</w:t>
      </w:r>
      <w:r w:rsidRPr="005F5F8B">
        <w:rPr>
          <w:rFonts w:asciiTheme="majorHAnsi" w:hAnsiTheme="majorHAnsi" w:cstheme="majorHAnsi"/>
        </w:rPr>
        <w:t>, 01-04-20</w:t>
      </w:r>
      <w:r w:rsidRPr="005F5F8B">
        <w:rPr>
          <w:rStyle w:val="Style13ptBold"/>
          <w:rFonts w:asciiTheme="majorHAnsi" w:hAnsiTheme="majorHAnsi" w:cstheme="majorHAnsi"/>
        </w:rPr>
        <w:t>19</w:t>
      </w:r>
      <w:r w:rsidRPr="005F5F8B">
        <w:rPr>
          <w:rFonts w:asciiTheme="majorHAnsi" w:hAnsiTheme="majorHAnsi" w:cstheme="majorHAnsi"/>
        </w:rPr>
        <w:t xml:space="preserve"> (BA Hons, MA, worked for the United Nations as Editor and Trainer in Intercultural Writing from 1999 to 2017, "UN Staff Member: 5G Is War on Humanity", </w:t>
      </w:r>
      <w:hyperlink r:id="rId23" w:history="1">
        <w:r w:rsidRPr="005F5F8B">
          <w:rPr>
            <w:rStyle w:val="Hyperlink"/>
            <w:rFonts w:asciiTheme="majorHAnsi" w:hAnsiTheme="majorHAnsi" w:cstheme="majorHAnsi"/>
          </w:rPr>
          <w:t>https://www.takebackyourpower.net/un-staff-member-5g-is-war-on-humanity/</w:t>
        </w:r>
      </w:hyperlink>
      <w:r w:rsidRPr="005F5F8B">
        <w:rPr>
          <w:rFonts w:asciiTheme="majorHAnsi" w:hAnsiTheme="majorHAnsi" w:cstheme="majorHAnsi"/>
        </w:rPr>
        <w:t xml:space="preserve">) </w:t>
      </w:r>
      <w:r>
        <w:rPr>
          <w:rFonts w:asciiTheme="majorHAnsi" w:hAnsiTheme="majorHAnsi" w:cstheme="majorHAnsi"/>
        </w:rPr>
        <w:t>Adam</w:t>
      </w:r>
    </w:p>
    <w:p w14:paraId="56824AE8" w14:textId="77777777" w:rsidR="00162771" w:rsidRPr="005F5F8B" w:rsidRDefault="00162771" w:rsidP="00162771">
      <w:pPr>
        <w:spacing w:line="276" w:lineRule="auto"/>
        <w:rPr>
          <w:rStyle w:val="StyleUnderline"/>
          <w:rFonts w:asciiTheme="majorHAnsi" w:hAnsiTheme="majorHAnsi" w:cstheme="majorHAnsi"/>
        </w:rPr>
      </w:pPr>
      <w:r w:rsidRPr="005F5F8B">
        <w:rPr>
          <w:rFonts w:asciiTheme="majorHAnsi" w:hAnsiTheme="majorHAnsi" w:cstheme="majorHAnsi"/>
          <w:sz w:val="16"/>
        </w:rPr>
        <w:t>The first eight months of WWII with no fighting was called The Phoney War. Using millimetre waves as a fifth-generation or </w:t>
      </w:r>
      <w:hyperlink r:id="rId24" w:tgtFrame="_blank" w:history="1">
        <w:r w:rsidRPr="005F5F8B">
          <w:rPr>
            <w:rStyle w:val="StyleUnderline"/>
            <w:rFonts w:asciiTheme="majorHAnsi" w:hAnsiTheme="majorHAnsi" w:cstheme="majorHAnsi"/>
            <w:highlight w:val="green"/>
          </w:rPr>
          <w:t xml:space="preserve">5G </w:t>
        </w:r>
        <w:r w:rsidRPr="005F5F8B">
          <w:rPr>
            <w:rStyle w:val="StyleUnderline"/>
            <w:rFonts w:asciiTheme="majorHAnsi" w:hAnsiTheme="majorHAnsi" w:cstheme="majorHAnsi"/>
          </w:rPr>
          <w:t>wireless</w:t>
        </w:r>
      </w:hyperlink>
      <w:r w:rsidRPr="005F5F8B">
        <w:rPr>
          <w:rStyle w:val="StyleUnderline"/>
          <w:rFonts w:asciiTheme="majorHAnsi" w:hAnsiTheme="majorHAnsi" w:cstheme="majorHAnsi"/>
        </w:rPr>
        <w:t xml:space="preserve"> communications </w:t>
      </w:r>
      <w:r w:rsidRPr="005F5F8B">
        <w:rPr>
          <w:rStyle w:val="StyleUnderline"/>
          <w:rFonts w:asciiTheme="majorHAnsi" w:hAnsiTheme="majorHAnsi" w:cstheme="majorHAnsi"/>
          <w:highlight w:val="green"/>
        </w:rPr>
        <w:t>tech</w:t>
      </w:r>
      <w:r w:rsidRPr="005F5F8B">
        <w:rPr>
          <w:rStyle w:val="StyleUnderline"/>
          <w:rFonts w:asciiTheme="majorHAnsi" w:hAnsiTheme="majorHAnsi" w:cstheme="majorHAnsi"/>
        </w:rPr>
        <w:t>nology</w:t>
      </w:r>
      <w:r w:rsidRPr="005F5F8B">
        <w:rPr>
          <w:rStyle w:val="StyleUnderline"/>
          <w:rFonts w:asciiTheme="majorHAnsi" w:hAnsiTheme="majorHAnsi" w:cstheme="majorHAnsi"/>
          <w:highlight w:val="green"/>
        </w:rPr>
        <w:t xml:space="preserve"> is a phoney war </w:t>
      </w:r>
      <w:r w:rsidRPr="005F5F8B">
        <w:rPr>
          <w:rStyle w:val="StyleUnderline"/>
          <w:rFonts w:asciiTheme="majorHAnsi" w:hAnsiTheme="majorHAnsi" w:cstheme="majorHAnsi"/>
        </w:rPr>
        <w:t>of another kind.</w:t>
      </w:r>
    </w:p>
    <w:p w14:paraId="5F8094CD" w14:textId="77777777" w:rsidR="00162771" w:rsidRPr="005F5F8B" w:rsidRDefault="00162771" w:rsidP="00162771">
      <w:pPr>
        <w:spacing w:line="276" w:lineRule="auto"/>
        <w:rPr>
          <w:rStyle w:val="StyleUnderline"/>
          <w:rFonts w:asciiTheme="majorHAnsi" w:hAnsiTheme="majorHAnsi" w:cstheme="majorHAnsi"/>
        </w:rPr>
      </w:pPr>
      <w:r w:rsidRPr="005F5F8B">
        <w:rPr>
          <w:rFonts w:asciiTheme="majorHAnsi" w:hAnsiTheme="majorHAnsi" w:cstheme="majorHAnsi"/>
          <w:sz w:val="16"/>
        </w:rPr>
        <w:t xml:space="preserve">This </w:t>
      </w:r>
      <w:r w:rsidRPr="005F5F8B">
        <w:rPr>
          <w:rStyle w:val="StyleUnderline"/>
          <w:rFonts w:asciiTheme="majorHAnsi" w:hAnsiTheme="majorHAnsi" w:cstheme="majorHAnsi"/>
        </w:rPr>
        <w:t xml:space="preserve">phoney war is </w:t>
      </w:r>
      <w:r w:rsidRPr="005F5F8B">
        <w:rPr>
          <w:rStyle w:val="StyleUnderline"/>
          <w:rFonts w:asciiTheme="majorHAnsi" w:hAnsiTheme="majorHAnsi" w:cstheme="majorHAnsi"/>
          <w:highlight w:val="green"/>
        </w:rPr>
        <w:t>also silent</w:t>
      </w:r>
      <w:r w:rsidRPr="005F5F8B">
        <w:rPr>
          <w:rFonts w:asciiTheme="majorHAnsi" w:hAnsiTheme="majorHAnsi" w:cstheme="majorHAnsi"/>
          <w:sz w:val="16"/>
        </w:rPr>
        <w:t xml:space="preserve">, </w:t>
      </w:r>
      <w:r w:rsidRPr="005F5F8B">
        <w:rPr>
          <w:rStyle w:val="StyleUnderline"/>
          <w:rFonts w:asciiTheme="majorHAnsi" w:hAnsiTheme="majorHAnsi" w:cstheme="majorHAnsi"/>
        </w:rPr>
        <w:t xml:space="preserve">but this time </w:t>
      </w:r>
      <w:r w:rsidRPr="005F5F8B">
        <w:rPr>
          <w:rStyle w:val="StyleUnderline"/>
          <w:rFonts w:asciiTheme="majorHAnsi" w:hAnsiTheme="majorHAnsi" w:cstheme="majorHAnsi"/>
          <w:highlight w:val="green"/>
        </w:rPr>
        <w:t>shots are being fired</w:t>
      </w:r>
      <w:r w:rsidRPr="005F5F8B">
        <w:rPr>
          <w:rStyle w:val="StyleUnderline"/>
          <w:rFonts w:asciiTheme="majorHAnsi" w:hAnsiTheme="majorHAnsi" w:cstheme="majorHAnsi"/>
        </w:rPr>
        <w:t xml:space="preserve"> – in the form of </w:t>
      </w:r>
      <w:r w:rsidRPr="005F5F8B">
        <w:rPr>
          <w:rStyle w:val="StyleUnderline"/>
          <w:rFonts w:asciiTheme="majorHAnsi" w:hAnsiTheme="majorHAnsi" w:cstheme="majorHAnsi"/>
          <w:highlight w:val="green"/>
        </w:rPr>
        <w:t xml:space="preserve">laser-like beams of </w:t>
      </w:r>
      <w:r w:rsidRPr="005F5F8B">
        <w:rPr>
          <w:rStyle w:val="StyleUnderline"/>
          <w:rFonts w:asciiTheme="majorHAnsi" w:hAnsiTheme="majorHAnsi" w:cstheme="majorHAnsi"/>
        </w:rPr>
        <w:t>electromagnetic radiation (</w:t>
      </w:r>
      <w:r w:rsidRPr="005F5F8B">
        <w:rPr>
          <w:rStyle w:val="StyleUnderline"/>
          <w:rFonts w:asciiTheme="majorHAnsi" w:hAnsiTheme="majorHAnsi" w:cstheme="majorHAnsi"/>
          <w:highlight w:val="green"/>
        </w:rPr>
        <w:t>EMR</w:t>
      </w:r>
      <w:r w:rsidRPr="005F5F8B">
        <w:rPr>
          <w:rStyle w:val="StyleUnderline"/>
          <w:rFonts w:asciiTheme="majorHAnsi" w:hAnsiTheme="majorHAnsi" w:cstheme="majorHAnsi"/>
        </w:rPr>
        <w:t>) from banks of thousands of tiny antennas</w:t>
      </w:r>
      <w:hyperlink r:id="rId25" w:anchor="_edn1" w:history="1">
        <w:r w:rsidRPr="005F5F8B">
          <w:rPr>
            <w:rStyle w:val="Hyperlink"/>
            <w:rFonts w:asciiTheme="majorHAnsi" w:hAnsiTheme="majorHAnsi" w:cstheme="majorHAnsi"/>
            <w:sz w:val="16"/>
          </w:rPr>
          <w:t>[1]</w:t>
        </w:r>
      </w:hyperlink>
      <w:r w:rsidRPr="005F5F8B">
        <w:rPr>
          <w:rFonts w:asciiTheme="majorHAnsi" w:hAnsiTheme="majorHAnsi" w:cstheme="majorHAnsi"/>
          <w:sz w:val="16"/>
        </w:rPr>
        <w:t xml:space="preserve"> – and almost no one in the firing line knows that </w:t>
      </w:r>
      <w:r w:rsidRPr="005F5F8B">
        <w:rPr>
          <w:rStyle w:val="StyleUnderline"/>
          <w:rFonts w:asciiTheme="majorHAnsi" w:hAnsiTheme="majorHAnsi" w:cstheme="majorHAnsi"/>
          <w:highlight w:val="green"/>
        </w:rPr>
        <w:t>they are being silently, seriously and irreparably injured.</w:t>
      </w:r>
    </w:p>
    <w:p w14:paraId="62D9533D" w14:textId="77777777" w:rsidR="00162771" w:rsidRPr="005F5F8B" w:rsidRDefault="00162771" w:rsidP="00162771">
      <w:pPr>
        <w:spacing w:line="276" w:lineRule="auto"/>
        <w:rPr>
          <w:rFonts w:asciiTheme="majorHAnsi" w:hAnsiTheme="majorHAnsi" w:cstheme="majorHAnsi"/>
          <w:sz w:val="16"/>
        </w:rPr>
      </w:pPr>
      <w:r w:rsidRPr="005F5F8B">
        <w:rPr>
          <w:rFonts w:asciiTheme="majorHAnsi" w:hAnsiTheme="majorHAnsi" w:cstheme="majorHAnsi"/>
          <w:sz w:val="16"/>
        </w:rPr>
        <w:t xml:space="preserve">In the first instance, </w:t>
      </w:r>
      <w:r w:rsidRPr="005F5F8B">
        <w:rPr>
          <w:rStyle w:val="StyleUnderline"/>
          <w:rFonts w:asciiTheme="majorHAnsi" w:hAnsiTheme="majorHAnsi" w:cstheme="majorHAnsi"/>
          <w:highlight w:val="green"/>
        </w:rPr>
        <w:t xml:space="preserve">5G </w:t>
      </w:r>
      <w:r w:rsidRPr="005F5F8B">
        <w:rPr>
          <w:rStyle w:val="StyleUnderline"/>
          <w:rFonts w:asciiTheme="majorHAnsi" w:hAnsiTheme="majorHAnsi" w:cstheme="majorHAnsi"/>
        </w:rPr>
        <w:t xml:space="preserve">is likely to </w:t>
      </w:r>
      <w:r w:rsidRPr="005F5F8B">
        <w:rPr>
          <w:rStyle w:val="StyleUnderline"/>
          <w:rFonts w:asciiTheme="majorHAnsi" w:hAnsiTheme="majorHAnsi" w:cstheme="majorHAnsi"/>
          <w:highlight w:val="green"/>
        </w:rPr>
        <w:t>make people electro-</w:t>
      </w:r>
      <w:hyperlink r:id="rId26" w:tgtFrame="_blank" w:history="1">
        <w:r w:rsidRPr="005F5F8B">
          <w:rPr>
            <w:rStyle w:val="StyleUnderline"/>
            <w:rFonts w:asciiTheme="majorHAnsi" w:hAnsiTheme="majorHAnsi" w:cstheme="majorHAnsi"/>
            <w:highlight w:val="green"/>
          </w:rPr>
          <w:t>hypersensitive</w:t>
        </w:r>
      </w:hyperlink>
      <w:r w:rsidRPr="005F5F8B">
        <w:rPr>
          <w:rFonts w:asciiTheme="majorHAnsi" w:hAnsiTheme="majorHAnsi" w:cstheme="majorHAnsi"/>
          <w:sz w:val="16"/>
        </w:rPr>
        <w:t> (EHS).</w:t>
      </w:r>
      <w:hyperlink r:id="rId27" w:anchor="_edn2" w:history="1">
        <w:r w:rsidRPr="005F5F8B">
          <w:rPr>
            <w:rStyle w:val="Hyperlink"/>
            <w:rFonts w:asciiTheme="majorHAnsi" w:hAnsiTheme="majorHAnsi" w:cstheme="majorHAnsi"/>
            <w:sz w:val="16"/>
          </w:rPr>
          <w:t>[2]</w:t>
        </w:r>
      </w:hyperlink>
      <w:r w:rsidRPr="005F5F8B">
        <w:rPr>
          <w:rFonts w:asciiTheme="majorHAnsi" w:hAnsiTheme="majorHAnsi" w:cstheme="majorHAnsi"/>
          <w:sz w:val="16"/>
        </w:rPr>
        <w:t> Perhaps it was sitting in front of two big computer screens for many of the 18 years I worked at the UN that made me EHS. When the UN Office at Vienna installed powerful WiFi and cellphone access points – designed to serve large, public areas – in narrow, metal-walled corridors throughout the Vienna International Centre in December 2015, I was ill continuously for seven months.</w:t>
      </w:r>
    </w:p>
    <w:p w14:paraId="465B3209" w14:textId="77777777" w:rsidR="00162771" w:rsidRPr="005F5F8B" w:rsidRDefault="00162771" w:rsidP="00162771">
      <w:pPr>
        <w:spacing w:line="276" w:lineRule="auto"/>
        <w:rPr>
          <w:rFonts w:asciiTheme="majorHAnsi" w:hAnsiTheme="majorHAnsi" w:cstheme="majorHAnsi"/>
          <w:sz w:val="16"/>
        </w:rPr>
      </w:pPr>
      <w:r w:rsidRPr="005F5F8B">
        <w:rPr>
          <w:rFonts w:asciiTheme="majorHAnsi" w:hAnsiTheme="majorHAnsi" w:cstheme="majorHAnsi"/>
          <w:sz w:val="16"/>
        </w:rPr>
        <w:t xml:space="preserve">I did my best for two and a half years to alert the UN staff union, administration and medical service to the danger to the health of UN staff of EMR from these access </w:t>
      </w:r>
      <w:proofErr w:type="gramStart"/>
      <w:r w:rsidRPr="005F5F8B">
        <w:rPr>
          <w:rFonts w:asciiTheme="majorHAnsi" w:hAnsiTheme="majorHAnsi" w:cstheme="majorHAnsi"/>
          <w:sz w:val="16"/>
        </w:rPr>
        <w:t>points, but</w:t>
      </w:r>
      <w:proofErr w:type="gramEnd"/>
      <w:r w:rsidRPr="005F5F8B">
        <w:rPr>
          <w:rFonts w:asciiTheme="majorHAnsi" w:hAnsiTheme="majorHAnsi" w:cstheme="majorHAnsi"/>
          <w:sz w:val="16"/>
        </w:rPr>
        <w:t xml:space="preserve"> was ignored. That’s why, in May 2018, I took the issue to the UN Secretary-General, </w:t>
      </w:r>
      <w:hyperlink r:id="rId28" w:tgtFrame="_blank" w:history="1">
        <w:r w:rsidRPr="005F5F8B">
          <w:rPr>
            <w:rStyle w:val="Hyperlink"/>
            <w:rFonts w:asciiTheme="majorHAnsi" w:hAnsiTheme="majorHAnsi" w:cstheme="majorHAnsi"/>
            <w:sz w:val="16"/>
          </w:rPr>
          <w:t>António Guterres</w:t>
        </w:r>
      </w:hyperlink>
      <w:hyperlink r:id="rId29" w:history="1">
        <w:r w:rsidRPr="005F5F8B">
          <w:rPr>
            <w:rStyle w:val="Hyperlink"/>
            <w:rFonts w:asciiTheme="majorHAnsi" w:hAnsiTheme="majorHAnsi" w:cstheme="majorHAnsi"/>
            <w:sz w:val="16"/>
          </w:rPr>
          <w:t>[transcript]</w:t>
        </w:r>
      </w:hyperlink>
      <w:r w:rsidRPr="005F5F8B">
        <w:rPr>
          <w:rFonts w:asciiTheme="majorHAnsi" w:hAnsiTheme="majorHAnsi" w:cstheme="majorHAnsi"/>
          <w:sz w:val="16"/>
        </w:rPr>
        <w:t xml:space="preserve">. He is a physicist and electrical engineer and lectured on telecommunications signals early in his </w:t>
      </w:r>
      <w:proofErr w:type="gramStart"/>
      <w:r w:rsidRPr="005F5F8B">
        <w:rPr>
          <w:rFonts w:asciiTheme="majorHAnsi" w:hAnsiTheme="majorHAnsi" w:cstheme="majorHAnsi"/>
          <w:sz w:val="16"/>
        </w:rPr>
        <w:t>career, yet</w:t>
      </w:r>
      <w:proofErr w:type="gramEnd"/>
      <w:r w:rsidRPr="005F5F8B">
        <w:rPr>
          <w:rFonts w:asciiTheme="majorHAnsi" w:hAnsiTheme="majorHAnsi" w:cstheme="majorHAnsi"/>
          <w:sz w:val="16"/>
        </w:rPr>
        <w:t xml:space="preserve"> asserted that he knew nothing about this. He undertook to ask the World Health Organization to look into it, but seven months later those public access points remain in place. I received no replies to my many follow-up emails.</w:t>
      </w:r>
    </w:p>
    <w:p w14:paraId="339B6C2C" w14:textId="77777777" w:rsidR="00162771" w:rsidRPr="005F5F8B" w:rsidRDefault="00162771" w:rsidP="00162771">
      <w:pPr>
        <w:spacing w:line="276" w:lineRule="auto"/>
        <w:rPr>
          <w:rFonts w:asciiTheme="majorHAnsi" w:hAnsiTheme="majorHAnsi" w:cstheme="majorHAnsi"/>
          <w:sz w:val="16"/>
        </w:rPr>
      </w:pPr>
      <w:r w:rsidRPr="005F5F8B">
        <w:rPr>
          <w:rFonts w:asciiTheme="majorHAnsi" w:hAnsiTheme="majorHAnsi" w:cstheme="majorHAnsi"/>
          <w:sz w:val="16"/>
        </w:rPr>
        <w:t xml:space="preserve">As a result, </w:t>
      </w:r>
      <w:r w:rsidRPr="005F5F8B">
        <w:rPr>
          <w:rStyle w:val="StyleUnderline"/>
          <w:rFonts w:asciiTheme="majorHAnsi" w:hAnsiTheme="majorHAnsi" w:cstheme="majorHAnsi"/>
        </w:rPr>
        <w:t>I welcomed the opportunity to join the effort to publish an </w:t>
      </w:r>
      <w:hyperlink r:id="rId30" w:tgtFrame="_blank" w:history="1">
        <w:r w:rsidRPr="005F5F8B">
          <w:rPr>
            <w:rStyle w:val="StyleUnderline"/>
            <w:rFonts w:asciiTheme="majorHAnsi" w:hAnsiTheme="majorHAnsi" w:cstheme="majorHAnsi"/>
          </w:rPr>
          <w:t>International Appeal to Stop 5G on Earth and in Space</w:t>
        </w:r>
      </w:hyperlink>
      <w:r w:rsidRPr="005F5F8B">
        <w:rPr>
          <w:rFonts w:asciiTheme="majorHAnsi" w:hAnsiTheme="majorHAnsi" w:cstheme="majorHAnsi"/>
          <w:sz w:val="16"/>
        </w:rPr>
        <w:t xml:space="preserve"> because it was clear to me that, despite there having been 43 earlier scientific appeals, very few people understood the dangers of EMR. My experience as an editor could help ensure that a new 5G appeal, including </w:t>
      </w:r>
      <w:r w:rsidRPr="005F5F8B">
        <w:rPr>
          <w:rStyle w:val="StyleUnderline"/>
          <w:rFonts w:asciiTheme="majorHAnsi" w:hAnsiTheme="majorHAnsi" w:cstheme="majorHAnsi"/>
        </w:rPr>
        <w:t>the issue of beaming 5G from space, was clear, comprehensive, explanatory, and accessible to the non-scientist</w:t>
      </w:r>
      <w:r w:rsidRPr="005F5F8B">
        <w:rPr>
          <w:rFonts w:asciiTheme="majorHAnsi" w:hAnsiTheme="majorHAnsi" w:cstheme="majorHAnsi"/>
          <w:sz w:val="16"/>
        </w:rPr>
        <w:t xml:space="preserve">. </w:t>
      </w:r>
      <w:r w:rsidRPr="005F5F8B">
        <w:rPr>
          <w:rStyle w:val="StyleUnderline"/>
          <w:rFonts w:asciiTheme="majorHAnsi" w:hAnsiTheme="majorHAnsi" w:cstheme="majorHAnsi"/>
        </w:rPr>
        <w:t>The </w:t>
      </w:r>
      <w:hyperlink r:id="rId31" w:tgtFrame="_blank" w:history="1">
        <w:r w:rsidRPr="005F5F8B">
          <w:rPr>
            <w:rStyle w:val="StyleUnderline"/>
            <w:rFonts w:asciiTheme="majorHAnsi" w:hAnsiTheme="majorHAnsi" w:cstheme="majorHAnsi"/>
          </w:rPr>
          <w:t>International Appeal to Stop 5G on Earth and in Space</w:t>
        </w:r>
      </w:hyperlink>
      <w:r w:rsidRPr="005F5F8B">
        <w:rPr>
          <w:rStyle w:val="StyleUnderline"/>
          <w:rFonts w:asciiTheme="majorHAnsi" w:hAnsiTheme="majorHAnsi" w:cstheme="majorHAnsi"/>
        </w:rPr>
        <w:t> is fully referenced</w:t>
      </w:r>
      <w:r w:rsidRPr="005F5F8B">
        <w:rPr>
          <w:rFonts w:asciiTheme="majorHAnsi" w:hAnsiTheme="majorHAnsi" w:cstheme="majorHAnsi"/>
          <w:sz w:val="16"/>
        </w:rPr>
        <w:t>, citing over a hundred scientific papers among the tens of thousands on the biological effects of EMR published over the last 80 years.</w:t>
      </w:r>
      <w:hyperlink r:id="rId32" w:anchor="_edn3" w:history="1">
        <w:r w:rsidRPr="005F5F8B">
          <w:rPr>
            <w:rStyle w:val="Hyperlink"/>
            <w:rFonts w:asciiTheme="majorHAnsi" w:hAnsiTheme="majorHAnsi" w:cstheme="majorHAnsi"/>
            <w:sz w:val="16"/>
          </w:rPr>
          <w:t>[3]</w:t>
        </w:r>
      </w:hyperlink>
    </w:p>
    <w:p w14:paraId="6C9192D9" w14:textId="77777777" w:rsidR="00162771" w:rsidRPr="005F5F8B" w:rsidRDefault="00162771" w:rsidP="00162771">
      <w:pPr>
        <w:spacing w:line="276" w:lineRule="auto"/>
        <w:rPr>
          <w:rFonts w:asciiTheme="majorHAnsi" w:hAnsiTheme="majorHAnsi" w:cstheme="majorHAnsi"/>
          <w:sz w:val="16"/>
        </w:rPr>
      </w:pPr>
      <w:r w:rsidRPr="005F5F8B">
        <w:rPr>
          <w:rFonts w:asciiTheme="majorHAnsi" w:hAnsiTheme="majorHAnsi" w:cstheme="majorHAnsi"/>
          <w:sz w:val="16"/>
        </w:rPr>
        <w:t xml:space="preserve">Having spent years editing UN documents dealing with space, I know that outer space is hotly contested geopolitically and </w:t>
      </w:r>
      <w:r w:rsidRPr="005F5F8B">
        <w:rPr>
          <w:rStyle w:val="StyleUnderline"/>
          <w:rFonts w:asciiTheme="majorHAnsi" w:hAnsiTheme="majorHAnsi" w:cstheme="majorHAnsi"/>
          <w:highlight w:val="green"/>
        </w:rPr>
        <w:t xml:space="preserve">any </w:t>
      </w:r>
      <w:r w:rsidRPr="005F5F8B">
        <w:rPr>
          <w:rStyle w:val="StyleUnderline"/>
          <w:rFonts w:asciiTheme="majorHAnsi" w:hAnsiTheme="majorHAnsi" w:cstheme="majorHAnsi"/>
        </w:rPr>
        <w:t xml:space="preserve">untoward </w:t>
      </w:r>
      <w:r w:rsidRPr="005F5F8B">
        <w:rPr>
          <w:rStyle w:val="StyleUnderline"/>
          <w:rFonts w:asciiTheme="majorHAnsi" w:hAnsiTheme="majorHAnsi" w:cstheme="majorHAnsi"/>
          <w:highlight w:val="green"/>
        </w:rPr>
        <w:t>event involving a military satellite risks triggering a catastrophic response</w:t>
      </w:r>
      <w:r w:rsidRPr="005F5F8B">
        <w:rPr>
          <w:rFonts w:asciiTheme="majorHAnsi" w:hAnsiTheme="majorHAnsi" w:cstheme="majorHAnsi"/>
          <w:sz w:val="16"/>
        </w:rPr>
        <w:t>.</w:t>
      </w:r>
      <w:hyperlink r:id="rId33" w:anchor="_edn4" w:history="1">
        <w:r w:rsidRPr="005F5F8B">
          <w:rPr>
            <w:rStyle w:val="StyleUnderline"/>
            <w:rFonts w:asciiTheme="majorHAnsi" w:hAnsiTheme="majorHAnsi" w:cstheme="majorHAnsi"/>
          </w:rPr>
          <w:t>[4]</w:t>
        </w:r>
      </w:hyperlink>
      <w:r w:rsidRPr="005F5F8B">
        <w:rPr>
          <w:rStyle w:val="StyleUnderline"/>
          <w:rFonts w:asciiTheme="majorHAnsi" w:hAnsiTheme="majorHAnsi" w:cstheme="majorHAnsi"/>
        </w:rPr>
        <w:t> Space law is so inadequate – just one example is the complexity of space liability law</w:t>
      </w:r>
      <w:hyperlink r:id="rId34" w:anchor="_edn5" w:history="1">
        <w:r w:rsidRPr="005F5F8B">
          <w:rPr>
            <w:rStyle w:val="StyleUnderline"/>
            <w:rFonts w:asciiTheme="majorHAnsi" w:hAnsiTheme="majorHAnsi" w:cstheme="majorHAnsi"/>
          </w:rPr>
          <w:t>[5]</w:t>
        </w:r>
      </w:hyperlink>
      <w:r w:rsidRPr="005F5F8B">
        <w:rPr>
          <w:rStyle w:val="StyleUnderline"/>
          <w:rFonts w:asciiTheme="majorHAnsi" w:hAnsiTheme="majorHAnsi" w:cstheme="majorHAnsi"/>
        </w:rPr>
        <w:t>,</w:t>
      </w:r>
      <w:hyperlink r:id="rId35" w:anchor="_edn6" w:history="1">
        <w:r w:rsidRPr="005F5F8B">
          <w:rPr>
            <w:rStyle w:val="StyleUnderline"/>
            <w:rFonts w:asciiTheme="majorHAnsi" w:hAnsiTheme="majorHAnsi" w:cstheme="majorHAnsi"/>
          </w:rPr>
          <w:t>[6]</w:t>
        </w:r>
      </w:hyperlink>
      <w:r w:rsidRPr="005F5F8B">
        <w:rPr>
          <w:rStyle w:val="StyleUnderline"/>
          <w:rFonts w:asciiTheme="majorHAnsi" w:hAnsiTheme="majorHAnsi" w:cstheme="majorHAnsi"/>
        </w:rPr>
        <w:t> – that we could really call the Earth orbits a new Wild West</w:t>
      </w:r>
      <w:r w:rsidRPr="005F5F8B">
        <w:rPr>
          <w:rFonts w:asciiTheme="majorHAnsi" w:hAnsiTheme="majorHAnsi" w:cstheme="majorHAnsi"/>
          <w:sz w:val="16"/>
        </w:rPr>
        <w:t>. China caused international consternation in 2007 when it demonstrated an anti-satellite weapon by destroying its own satellite. Space debris is the main concern among space-faring nations, with a so-called Kessler syndrome positing a cascade of space debris that could make the Earth orbits unusable for a thousand years.</w:t>
      </w:r>
      <w:hyperlink r:id="rId36" w:anchor="_edn7" w:history="1">
        <w:r w:rsidRPr="005F5F8B">
          <w:rPr>
            <w:rStyle w:val="Hyperlink"/>
            <w:rFonts w:asciiTheme="majorHAnsi" w:hAnsiTheme="majorHAnsi" w:cstheme="majorHAnsi"/>
            <w:sz w:val="16"/>
          </w:rPr>
          <w:t>[7]</w:t>
        </w:r>
      </w:hyperlink>
      <w:r w:rsidRPr="005F5F8B">
        <w:rPr>
          <w:rFonts w:asciiTheme="majorHAnsi" w:hAnsiTheme="majorHAnsi" w:cstheme="majorHAnsi"/>
          <w:sz w:val="16"/>
        </w:rPr>
        <w:t> </w:t>
      </w:r>
      <w:r w:rsidRPr="005F5F8B">
        <w:rPr>
          <w:rStyle w:val="StyleUnderline"/>
          <w:rFonts w:asciiTheme="majorHAnsi" w:hAnsiTheme="majorHAnsi" w:cstheme="majorHAnsi"/>
        </w:rPr>
        <w:t>Does</w:t>
      </w:r>
      <w:r w:rsidRPr="005F5F8B">
        <w:rPr>
          <w:rStyle w:val="StyleUnderline"/>
          <w:rFonts w:asciiTheme="majorHAnsi" w:hAnsiTheme="majorHAnsi" w:cstheme="majorHAnsi"/>
          <w:highlight w:val="green"/>
        </w:rPr>
        <w:t xml:space="preserve"> launching 20,000+</w:t>
      </w:r>
      <w:r w:rsidRPr="005F5F8B">
        <w:rPr>
          <w:rStyle w:val="StyleUnderline"/>
          <w:rFonts w:asciiTheme="majorHAnsi" w:hAnsiTheme="majorHAnsi" w:cstheme="majorHAnsi"/>
        </w:rPr>
        <w:t xml:space="preserve"> commercial </w:t>
      </w:r>
      <w:r w:rsidRPr="005F5F8B">
        <w:rPr>
          <w:rStyle w:val="StyleUnderline"/>
          <w:rFonts w:asciiTheme="majorHAnsi" w:hAnsiTheme="majorHAnsi" w:cstheme="majorHAnsi"/>
          <w:highlight w:val="green"/>
        </w:rPr>
        <w:t>5G satellites </w:t>
      </w:r>
      <w:r w:rsidRPr="005F5F8B">
        <w:rPr>
          <w:rStyle w:val="StyleUnderline"/>
          <w:rFonts w:asciiTheme="majorHAnsi" w:hAnsiTheme="majorHAnsi" w:cstheme="majorHAnsi"/>
        </w:rPr>
        <w:t>in such circumstances sound rational to you?</w:t>
      </w:r>
    </w:p>
    <w:p w14:paraId="27BB77E2" w14:textId="77777777" w:rsidR="00162771" w:rsidRPr="001C1595" w:rsidRDefault="00162771" w:rsidP="00162771">
      <w:pPr>
        <w:spacing w:line="276" w:lineRule="auto"/>
        <w:rPr>
          <w:rStyle w:val="StyleUnderline"/>
          <w:rFonts w:asciiTheme="majorHAnsi" w:hAnsiTheme="majorHAnsi" w:cstheme="majorHAnsi"/>
        </w:rPr>
      </w:pPr>
      <w:r w:rsidRPr="005F5F8B">
        <w:rPr>
          <w:rFonts w:asciiTheme="majorHAnsi" w:hAnsiTheme="majorHAnsi" w:cstheme="majorHAnsi"/>
          <w:sz w:val="16"/>
        </w:rPr>
        <w:t xml:space="preserve">I live </w:t>
      </w:r>
      <w:r w:rsidRPr="005F5F8B">
        <w:rPr>
          <w:rStyle w:val="StyleUnderline"/>
          <w:rFonts w:asciiTheme="majorHAnsi" w:hAnsiTheme="majorHAnsi" w:cstheme="majorHAnsi"/>
        </w:rPr>
        <w:t>in Vienna, Austria,</w:t>
      </w:r>
      <w:r w:rsidRPr="005F5F8B">
        <w:rPr>
          <w:rFonts w:asciiTheme="majorHAnsi" w:hAnsiTheme="majorHAnsi" w:cstheme="majorHAnsi"/>
          <w:sz w:val="16"/>
        </w:rPr>
        <w:t xml:space="preserve"> </w:t>
      </w:r>
      <w:r w:rsidRPr="005F5F8B">
        <w:rPr>
          <w:rStyle w:val="StyleUnderline"/>
          <w:rFonts w:asciiTheme="majorHAnsi" w:hAnsiTheme="majorHAnsi" w:cstheme="majorHAnsi"/>
        </w:rPr>
        <w:t xml:space="preserve">where the 5G rollout is suddenly upon us. Within the last five weeks, pre-5G has been officially announced at Vienna airport and 5G at the Rathausplatz, the main square in Vienna, which attracts tens of thousands of visitors </w:t>
      </w:r>
      <w:r w:rsidRPr="001C1595">
        <w:rPr>
          <w:rStyle w:val="StyleUnderline"/>
          <w:rFonts w:asciiTheme="majorHAnsi" w:hAnsiTheme="majorHAnsi" w:cstheme="majorHAnsi"/>
        </w:rPr>
        <w:t>to its Christmas market each December and skating rink each January, which are special treats for children.</w:t>
      </w:r>
      <w:r w:rsidRPr="001C1595">
        <w:rPr>
          <w:rFonts w:asciiTheme="majorHAnsi" w:hAnsiTheme="majorHAnsi" w:cstheme="majorHAnsi"/>
          <w:sz w:val="16"/>
        </w:rPr>
        <w:t xml:space="preserve"> </w:t>
      </w:r>
      <w:r w:rsidRPr="001C1595">
        <w:rPr>
          <w:rStyle w:val="StyleUnderline"/>
          <w:rFonts w:asciiTheme="majorHAnsi" w:hAnsiTheme="majorHAnsi" w:cstheme="majorHAnsi"/>
        </w:rPr>
        <w:t>Along with birds and insects, children are the most vulnerable to 5G depredation because of their little bodies.</w:t>
      </w:r>
      <w:hyperlink r:id="rId37" w:anchor="_edn8" w:history="1">
        <w:r w:rsidRPr="001C1595">
          <w:rPr>
            <w:rStyle w:val="StyleUnderline"/>
            <w:rFonts w:asciiTheme="majorHAnsi" w:hAnsiTheme="majorHAnsi" w:cstheme="majorHAnsi"/>
          </w:rPr>
          <w:t>[8]</w:t>
        </w:r>
      </w:hyperlink>
    </w:p>
    <w:p w14:paraId="5DF2E60D" w14:textId="77777777" w:rsidR="00162771" w:rsidRPr="005F5F8B" w:rsidRDefault="00162771" w:rsidP="00162771">
      <w:pPr>
        <w:spacing w:line="276" w:lineRule="auto"/>
        <w:rPr>
          <w:rFonts w:asciiTheme="majorHAnsi" w:hAnsiTheme="majorHAnsi" w:cstheme="majorHAnsi"/>
          <w:sz w:val="16"/>
        </w:rPr>
      </w:pPr>
      <w:r w:rsidRPr="001C1595">
        <w:rPr>
          <w:rFonts w:asciiTheme="majorHAnsi" w:hAnsiTheme="majorHAnsi" w:cstheme="majorHAnsi"/>
          <w:sz w:val="16"/>
        </w:rPr>
        <w:t xml:space="preserve">Friends and acquaintances and their children in Vienna are already reporting the classic </w:t>
      </w:r>
      <w:r w:rsidRPr="001C1595">
        <w:rPr>
          <w:rStyle w:val="StyleUnderline"/>
          <w:rFonts w:asciiTheme="majorHAnsi" w:hAnsiTheme="majorHAnsi" w:cstheme="majorHAnsi"/>
        </w:rPr>
        <w:t>symptoms of EMR poisoning:</w:t>
      </w:r>
      <w:hyperlink r:id="rId38" w:anchor="_edn9" w:history="1">
        <w:r w:rsidRPr="001C1595">
          <w:rPr>
            <w:rStyle w:val="StyleUnderline"/>
            <w:rFonts w:asciiTheme="majorHAnsi" w:hAnsiTheme="majorHAnsi" w:cstheme="majorHAnsi"/>
          </w:rPr>
          <w:t>[9]</w:t>
        </w:r>
      </w:hyperlink>
      <w:r w:rsidRPr="001C1595">
        <w:rPr>
          <w:rStyle w:val="StyleUnderline"/>
          <w:rFonts w:asciiTheme="majorHAnsi" w:hAnsiTheme="majorHAnsi" w:cstheme="majorHAnsi"/>
        </w:rPr>
        <w:t> nosebleeds, </w:t>
      </w:r>
      <w:hyperlink r:id="rId39" w:tgtFrame="_blank" w:history="1">
        <w:r w:rsidRPr="001C1595">
          <w:rPr>
            <w:rStyle w:val="StyleUnderline"/>
            <w:rFonts w:asciiTheme="majorHAnsi" w:hAnsiTheme="majorHAnsi" w:cstheme="majorHAnsi"/>
          </w:rPr>
          <w:t>headaches</w:t>
        </w:r>
      </w:hyperlink>
      <w:r w:rsidRPr="001C1595">
        <w:rPr>
          <w:rStyle w:val="StyleUnderline"/>
          <w:rFonts w:asciiTheme="majorHAnsi" w:hAnsiTheme="majorHAnsi" w:cstheme="majorHAnsi"/>
        </w:rPr>
        <w:t>, eye pains, chest pains, nausea, </w:t>
      </w:r>
      <w:hyperlink r:id="rId40" w:tgtFrame="_blank" w:history="1">
        <w:r w:rsidRPr="001C1595">
          <w:rPr>
            <w:rStyle w:val="StyleUnderline"/>
            <w:rFonts w:asciiTheme="majorHAnsi" w:hAnsiTheme="majorHAnsi" w:cstheme="majorHAnsi"/>
          </w:rPr>
          <w:t>fatigue</w:t>
        </w:r>
      </w:hyperlink>
      <w:r w:rsidRPr="001C1595">
        <w:rPr>
          <w:rStyle w:val="StyleUnderline"/>
          <w:rFonts w:asciiTheme="majorHAnsi" w:hAnsiTheme="majorHAnsi" w:cstheme="majorHAnsi"/>
        </w:rPr>
        <w:t>, vomiting, </w:t>
      </w:r>
      <w:hyperlink r:id="rId41" w:tgtFrame="_blank" w:history="1">
        <w:r w:rsidRPr="001C1595">
          <w:rPr>
            <w:rStyle w:val="StyleUnderline"/>
            <w:rFonts w:asciiTheme="majorHAnsi" w:hAnsiTheme="majorHAnsi" w:cstheme="majorHAnsi"/>
          </w:rPr>
          <w:t>tinnitus</w:t>
        </w:r>
      </w:hyperlink>
      <w:r w:rsidRPr="001C1595">
        <w:rPr>
          <w:rStyle w:val="StyleUnderline"/>
          <w:rFonts w:asciiTheme="majorHAnsi" w:hAnsiTheme="majorHAnsi" w:cstheme="majorHAnsi"/>
        </w:rPr>
        <w:t>, dizziness, flu-like symptoms, and cardiac pain.</w:t>
      </w:r>
      <w:r w:rsidRPr="001C1595">
        <w:rPr>
          <w:rFonts w:asciiTheme="majorHAnsi" w:hAnsiTheme="majorHAnsi" w:cstheme="majorHAnsi"/>
          <w:sz w:val="16"/>
        </w:rPr>
        <w:t xml:space="preserve"> They also report a tight band around the head; pressure on the top of the head; short, stabbing pains around the body; and buzzing internal organs. Other biological effects such as tumours and dementia usually take longer to manifest, but in the case of 5G, which has never been tested</w:t>
      </w:r>
      <w:r w:rsidRPr="005F5F8B">
        <w:rPr>
          <w:rFonts w:asciiTheme="majorHAnsi" w:hAnsiTheme="majorHAnsi" w:cstheme="majorHAnsi"/>
          <w:sz w:val="16"/>
        </w:rPr>
        <w:t xml:space="preserve"> for health or safety, who knows?</w:t>
      </w:r>
      <w:hyperlink r:id="rId42" w:anchor="_edn10" w:history="1">
        <w:r w:rsidRPr="005F5F8B">
          <w:rPr>
            <w:rStyle w:val="Hyperlink"/>
            <w:rFonts w:asciiTheme="majorHAnsi" w:hAnsiTheme="majorHAnsi" w:cstheme="majorHAnsi"/>
            <w:sz w:val="16"/>
          </w:rPr>
          <w:t>[10]</w:t>
        </w:r>
      </w:hyperlink>
    </w:p>
    <w:p w14:paraId="4A706F77" w14:textId="77777777" w:rsidR="00162771" w:rsidRPr="005F5F8B" w:rsidRDefault="00162771" w:rsidP="00162771">
      <w:pPr>
        <w:spacing w:line="276" w:lineRule="auto"/>
        <w:rPr>
          <w:rFonts w:asciiTheme="majorHAnsi" w:hAnsiTheme="majorHAnsi" w:cstheme="majorHAnsi"/>
          <w:sz w:val="16"/>
        </w:rPr>
      </w:pPr>
      <w:r w:rsidRPr="005F5F8B">
        <w:rPr>
          <w:rStyle w:val="StyleUnderline"/>
          <w:rFonts w:asciiTheme="majorHAnsi" w:hAnsiTheme="majorHAnsi" w:cstheme="majorHAnsi"/>
        </w:rPr>
        <w:t>Seemingly overnight a forest of 5G infrastructure has sprouted in Austria</w:t>
      </w:r>
      <w:r w:rsidRPr="005F5F8B">
        <w:rPr>
          <w:rFonts w:asciiTheme="majorHAnsi" w:hAnsiTheme="majorHAnsi" w:cstheme="majorHAnsi"/>
          <w:sz w:val="16"/>
        </w:rPr>
        <w:t>. In the space of three weeks one friend has gone from robust health to fleeing this country, where she has lived for 30 years</w:t>
      </w:r>
      <w:r w:rsidRPr="005F5F8B">
        <w:rPr>
          <w:rStyle w:val="StyleUnderline"/>
          <w:rFonts w:asciiTheme="majorHAnsi" w:hAnsiTheme="majorHAnsi" w:cstheme="majorHAnsi"/>
        </w:rPr>
        <w:t xml:space="preserve">. Each person experiences EMR differently. For her, it was </w:t>
      </w:r>
      <w:r w:rsidRPr="005F5F8B">
        <w:rPr>
          <w:rStyle w:val="StyleUnderline"/>
          <w:rFonts w:asciiTheme="majorHAnsi" w:hAnsiTheme="majorHAnsi" w:cstheme="majorHAnsi"/>
          <w:highlight w:val="green"/>
        </w:rPr>
        <w:t xml:space="preserve">extreme </w:t>
      </w:r>
      <w:proofErr w:type="gramStart"/>
      <w:r w:rsidRPr="005F5F8B">
        <w:rPr>
          <w:rStyle w:val="StyleUnderline"/>
          <w:rFonts w:asciiTheme="majorHAnsi" w:hAnsiTheme="majorHAnsi" w:cstheme="majorHAnsi"/>
          <w:highlight w:val="green"/>
        </w:rPr>
        <w:t>torture</w:t>
      </w:r>
      <w:proofErr w:type="gramEnd"/>
      <w:r w:rsidRPr="005F5F8B">
        <w:rPr>
          <w:rStyle w:val="StyleUnderline"/>
          <w:rFonts w:asciiTheme="majorHAnsi" w:hAnsiTheme="majorHAnsi" w:cstheme="majorHAnsi"/>
          <w:highlight w:val="green"/>
        </w:rPr>
        <w:t xml:space="preserve"> </w:t>
      </w:r>
      <w:r w:rsidRPr="005F5F8B">
        <w:rPr>
          <w:rStyle w:val="StyleUnderline"/>
          <w:rFonts w:asciiTheme="majorHAnsi" w:hAnsiTheme="majorHAnsi" w:cstheme="majorHAnsi"/>
        </w:rPr>
        <w:t>so she and I spent her last two nights in Austria sleeping in the woods.</w:t>
      </w:r>
      <w:r w:rsidRPr="005F5F8B">
        <w:rPr>
          <w:rFonts w:asciiTheme="majorHAnsi" w:hAnsiTheme="majorHAnsi" w:cstheme="majorHAnsi"/>
          <w:sz w:val="16"/>
        </w:rPr>
        <w:t xml:space="preserve"> Interestingly, as she drove across southern Germany, she suffered torture even worse than in Austria, while in northern Germany she had no symptoms at all and felt completely normal, which suggests that there has been as yet no 5G rollout there.</w:t>
      </w:r>
    </w:p>
    <w:p w14:paraId="567113E7" w14:textId="77777777" w:rsidR="00162771" w:rsidRPr="005F5F8B" w:rsidRDefault="00162771" w:rsidP="00162771">
      <w:pPr>
        <w:spacing w:line="276" w:lineRule="auto"/>
        <w:rPr>
          <w:rFonts w:asciiTheme="majorHAnsi" w:hAnsiTheme="majorHAnsi" w:cstheme="majorHAnsi"/>
          <w:sz w:val="16"/>
        </w:rPr>
      </w:pPr>
      <w:r w:rsidRPr="005F5F8B">
        <w:rPr>
          <w:rStyle w:val="StyleUnderline"/>
          <w:rFonts w:asciiTheme="majorHAnsi" w:hAnsiTheme="majorHAnsi" w:cstheme="majorHAnsi"/>
          <w:highlight w:val="green"/>
        </w:rPr>
        <w:t>There are no legal limits on exposure to EMR</w:t>
      </w:r>
      <w:r w:rsidRPr="005F5F8B">
        <w:rPr>
          <w:rFonts w:asciiTheme="majorHAnsi" w:hAnsiTheme="majorHAnsi" w:cstheme="majorHAnsi"/>
          <w:sz w:val="16"/>
        </w:rPr>
        <w:t>. Conveniently for the telecommunications industry there are only non-legally enforceable guidelines such as those produced by the grandly named International Commission on Non-Ionising Radiation Protection, which turns out to be like the Wizard of Oz, just a tiny little NG in Germany that appoints its own members, none of whom is a medical doctor or environmental expert.</w:t>
      </w:r>
      <w:hyperlink r:id="rId43" w:anchor="_edn11" w:history="1">
        <w:r w:rsidRPr="005F5F8B">
          <w:rPr>
            <w:rStyle w:val="Hyperlink"/>
            <w:rFonts w:asciiTheme="majorHAnsi" w:hAnsiTheme="majorHAnsi" w:cstheme="majorHAnsi"/>
            <w:sz w:val="16"/>
          </w:rPr>
          <w:t>[11]</w:t>
        </w:r>
      </w:hyperlink>
    </w:p>
    <w:p w14:paraId="4B155F6E" w14:textId="77777777" w:rsidR="00162771" w:rsidRPr="005F5F8B" w:rsidRDefault="00162771" w:rsidP="00162771">
      <w:pPr>
        <w:spacing w:line="276" w:lineRule="auto"/>
        <w:rPr>
          <w:rFonts w:asciiTheme="majorHAnsi" w:hAnsiTheme="majorHAnsi" w:cstheme="majorHAnsi"/>
          <w:sz w:val="16"/>
        </w:rPr>
      </w:pPr>
      <w:r w:rsidRPr="005F5F8B">
        <w:rPr>
          <w:rFonts w:asciiTheme="majorHAnsi" w:hAnsiTheme="majorHAnsi" w:cstheme="majorHAnsi"/>
          <w:sz w:val="16"/>
        </w:rPr>
        <w:t>Like the Wizard of Oz, ICNIRP seems to have magical powers. Its prestidigitation makes non-thermal (non-heating) effects of EMR exposure disappear into thin air, for taking into account the tens of thousands of research studies demonstrating the biological effects of EMR would invalidate its so-called safety guidelines.</w:t>
      </w:r>
      <w:hyperlink r:id="rId44" w:anchor="_edn12" w:history="1">
        <w:r w:rsidRPr="005F5F8B">
          <w:rPr>
            <w:rStyle w:val="Hyperlink"/>
            <w:rFonts w:asciiTheme="majorHAnsi" w:hAnsiTheme="majorHAnsi" w:cstheme="majorHAnsi"/>
            <w:sz w:val="16"/>
          </w:rPr>
          <w:t>[12]</w:t>
        </w:r>
      </w:hyperlink>
      <w:r w:rsidRPr="005F5F8B">
        <w:rPr>
          <w:rFonts w:asciiTheme="majorHAnsi" w:hAnsiTheme="majorHAnsi" w:cstheme="majorHAnsi"/>
          <w:sz w:val="16"/>
        </w:rPr>
        <w:t> It has bewitched the International Telecommunication Union, part of the UN family, into recognizing these guidelines.</w:t>
      </w:r>
      <w:hyperlink r:id="rId45" w:anchor="_edn13" w:history="1">
        <w:r w:rsidRPr="005F5F8B">
          <w:rPr>
            <w:rStyle w:val="Hyperlink"/>
            <w:rFonts w:asciiTheme="majorHAnsi" w:hAnsiTheme="majorHAnsi" w:cstheme="majorHAnsi"/>
            <w:sz w:val="16"/>
          </w:rPr>
          <w:t>[13]</w:t>
        </w:r>
      </w:hyperlink>
      <w:r w:rsidRPr="005F5F8B">
        <w:rPr>
          <w:rFonts w:asciiTheme="majorHAnsi" w:hAnsiTheme="majorHAnsi" w:cstheme="majorHAnsi"/>
          <w:sz w:val="16"/>
        </w:rPr>
        <w:t> And one little email sent to ICNIRP in October 2018 to submit Professor Martin Pall’s comments on ICNIRP’s new draft guidelines conjured up an immediate explosion of interest in the sender’s online presence – which had hitherto attracted none – from companies and individuals worldwide, one country’s immigration authorities, the office of the Austrian Chancellor (head of government), a firm of lawyers in Vienna and even Interpol!</w:t>
      </w:r>
      <w:hyperlink r:id="rId46" w:anchor="_edn14" w:history="1">
        <w:r w:rsidRPr="005F5F8B">
          <w:rPr>
            <w:rStyle w:val="Hyperlink"/>
            <w:rFonts w:asciiTheme="majorHAnsi" w:hAnsiTheme="majorHAnsi" w:cstheme="majorHAnsi"/>
            <w:sz w:val="16"/>
          </w:rPr>
          <w:t>[14]</w:t>
        </w:r>
      </w:hyperlink>
      <w:r w:rsidRPr="005F5F8B">
        <w:rPr>
          <w:rFonts w:asciiTheme="majorHAnsi" w:hAnsiTheme="majorHAnsi" w:cstheme="majorHAnsi"/>
          <w:sz w:val="16"/>
        </w:rPr>
        <w:t>,</w:t>
      </w:r>
      <w:hyperlink r:id="rId47" w:anchor="_edn15" w:history="1">
        <w:r w:rsidRPr="005F5F8B">
          <w:rPr>
            <w:rStyle w:val="Hyperlink"/>
            <w:rFonts w:asciiTheme="majorHAnsi" w:hAnsiTheme="majorHAnsi" w:cstheme="majorHAnsi"/>
            <w:sz w:val="16"/>
          </w:rPr>
          <w:t>[15]</w:t>
        </w:r>
      </w:hyperlink>
    </w:p>
    <w:p w14:paraId="0DFAE8FD" w14:textId="77777777" w:rsidR="00162771" w:rsidRPr="005F5F8B" w:rsidRDefault="00162771" w:rsidP="00162771">
      <w:pPr>
        <w:spacing w:line="276" w:lineRule="auto"/>
        <w:rPr>
          <w:rFonts w:asciiTheme="majorHAnsi" w:hAnsiTheme="majorHAnsi" w:cstheme="majorHAnsi"/>
          <w:sz w:val="16"/>
        </w:rPr>
      </w:pPr>
      <w:r w:rsidRPr="005F5F8B">
        <w:rPr>
          <w:rStyle w:val="StyleUnderline"/>
          <w:rFonts w:asciiTheme="majorHAnsi" w:hAnsiTheme="majorHAnsi" w:cstheme="majorHAnsi"/>
        </w:rPr>
        <w:t>I hope that people read and share our </w:t>
      </w:r>
      <w:hyperlink r:id="rId48" w:tgtFrame="_blank" w:history="1">
        <w:r w:rsidRPr="005F5F8B">
          <w:rPr>
            <w:rStyle w:val="StyleUnderline"/>
            <w:rFonts w:asciiTheme="majorHAnsi" w:hAnsiTheme="majorHAnsi" w:cstheme="majorHAnsi"/>
          </w:rPr>
          <w:t>Stop 5G Space Appeal</w:t>
        </w:r>
      </w:hyperlink>
      <w:r w:rsidRPr="005F5F8B">
        <w:rPr>
          <w:rStyle w:val="StyleUnderline"/>
          <w:rFonts w:asciiTheme="majorHAnsi" w:hAnsiTheme="majorHAnsi" w:cstheme="majorHAnsi"/>
        </w:rPr>
        <w:t> to wake up themselves</w:t>
      </w:r>
      <w:r w:rsidRPr="005F5F8B">
        <w:rPr>
          <w:rFonts w:asciiTheme="majorHAnsi" w:hAnsiTheme="majorHAnsi" w:cstheme="majorHAnsi"/>
          <w:sz w:val="16"/>
        </w:rPr>
        <w:t xml:space="preserve"> and others quickly and use it to </w:t>
      </w:r>
      <w:proofErr w:type="gramStart"/>
      <w:r w:rsidRPr="005F5F8B">
        <w:rPr>
          <w:rFonts w:asciiTheme="majorHAnsi" w:hAnsiTheme="majorHAnsi" w:cstheme="majorHAnsi"/>
          <w:sz w:val="16"/>
        </w:rPr>
        <w:t>take action</w:t>
      </w:r>
      <w:proofErr w:type="gramEnd"/>
      <w:r w:rsidRPr="005F5F8B">
        <w:rPr>
          <w:rFonts w:asciiTheme="majorHAnsi" w:hAnsiTheme="majorHAnsi" w:cstheme="majorHAnsi"/>
          <w:sz w:val="16"/>
        </w:rPr>
        <w:t xml:space="preserve"> themselves to stop 5G. Even eight short months of this </w:t>
      </w:r>
      <w:r w:rsidRPr="005F5F8B">
        <w:rPr>
          <w:rStyle w:val="StyleUnderline"/>
          <w:rFonts w:asciiTheme="majorHAnsi" w:hAnsiTheme="majorHAnsi" w:cstheme="majorHAnsi"/>
          <w:highlight w:val="green"/>
        </w:rPr>
        <w:t xml:space="preserve">5G Phoney War </w:t>
      </w:r>
      <w:r w:rsidRPr="005F5F8B">
        <w:rPr>
          <w:rStyle w:val="StyleUnderline"/>
          <w:rFonts w:asciiTheme="majorHAnsi" w:hAnsiTheme="majorHAnsi" w:cstheme="majorHAnsi"/>
        </w:rPr>
        <w:t>could</w:t>
      </w:r>
      <w:r w:rsidRPr="005F5F8B">
        <w:rPr>
          <w:rStyle w:val="StyleUnderline"/>
          <w:rFonts w:asciiTheme="majorHAnsi" w:hAnsiTheme="majorHAnsi" w:cstheme="majorHAnsi"/>
          <w:highlight w:val="green"/>
        </w:rPr>
        <w:t xml:space="preserve"> spell catastrophe for </w:t>
      </w:r>
      <w:r w:rsidRPr="005F5F8B">
        <w:rPr>
          <w:rStyle w:val="StyleUnderline"/>
          <w:rFonts w:asciiTheme="majorHAnsi" w:hAnsiTheme="majorHAnsi" w:cstheme="majorHAnsi"/>
        </w:rPr>
        <w:t xml:space="preserve">all </w:t>
      </w:r>
      <w:r w:rsidRPr="005F5F8B">
        <w:rPr>
          <w:rStyle w:val="StyleUnderline"/>
          <w:rFonts w:asciiTheme="majorHAnsi" w:hAnsiTheme="majorHAnsi" w:cstheme="majorHAnsi"/>
          <w:highlight w:val="green"/>
        </w:rPr>
        <w:t>life on Earth</w:t>
      </w:r>
      <w:r w:rsidRPr="005F5F8B">
        <w:rPr>
          <w:rFonts w:asciiTheme="majorHAnsi" w:hAnsiTheme="majorHAnsi" w:cstheme="majorHAnsi"/>
          <w:sz w:val="16"/>
        </w:rPr>
        <w:t xml:space="preserve">. Elon Musk is set to launch the first 4,425 5G satellites in June 2019 and “blanket” the Earth with 5G, in breach of countless international treaties. </w:t>
      </w:r>
      <w:r w:rsidRPr="005F5F8B">
        <w:rPr>
          <w:rStyle w:val="StyleUnderline"/>
          <w:rFonts w:asciiTheme="majorHAnsi" w:hAnsiTheme="majorHAnsi" w:cstheme="majorHAnsi"/>
        </w:rPr>
        <w:t>This could initiate t</w:t>
      </w:r>
      <w:r w:rsidRPr="005F5F8B">
        <w:rPr>
          <w:rStyle w:val="StyleUnderline"/>
          <w:rFonts w:asciiTheme="majorHAnsi" w:hAnsiTheme="majorHAnsi" w:cstheme="majorHAnsi"/>
          <w:highlight w:val="green"/>
        </w:rPr>
        <w:t xml:space="preserve">he last great extinction, courtesy of </w:t>
      </w:r>
      <w:r w:rsidRPr="005F5F8B">
        <w:rPr>
          <w:rStyle w:val="StyleUnderline"/>
          <w:rFonts w:asciiTheme="majorHAnsi" w:hAnsiTheme="majorHAnsi" w:cstheme="majorHAnsi"/>
        </w:rPr>
        <w:t xml:space="preserve">the </w:t>
      </w:r>
      <w:r w:rsidRPr="005F5F8B">
        <w:rPr>
          <w:rStyle w:val="StyleUnderline"/>
          <w:rFonts w:asciiTheme="majorHAnsi" w:hAnsiTheme="majorHAnsi" w:cstheme="majorHAnsi"/>
          <w:highlight w:val="green"/>
        </w:rPr>
        <w:t>multi-trillion-</w:t>
      </w:r>
      <w:r w:rsidRPr="005F5F8B">
        <w:rPr>
          <w:rStyle w:val="StyleUnderline"/>
          <w:rFonts w:asciiTheme="majorHAnsi" w:hAnsiTheme="majorHAnsi" w:cstheme="majorHAnsi"/>
        </w:rPr>
        <w:t xml:space="preserve">US-dollar </w:t>
      </w:r>
      <w:r w:rsidRPr="005F5F8B">
        <w:rPr>
          <w:rStyle w:val="StyleUnderline"/>
          <w:rFonts w:asciiTheme="majorHAnsi" w:hAnsiTheme="majorHAnsi" w:cstheme="majorHAnsi"/>
          <w:highlight w:val="green"/>
        </w:rPr>
        <w:t>5G,</w:t>
      </w:r>
      <w:r w:rsidRPr="005F5F8B">
        <w:rPr>
          <w:rStyle w:val="StyleUnderline"/>
          <w:rFonts w:asciiTheme="majorHAnsi" w:hAnsiTheme="majorHAnsi" w:cstheme="majorHAnsi"/>
        </w:rPr>
        <w:t xml:space="preserve"> the biggest biological experiment and most heinous manifestation of hubris and greed in human history.</w:t>
      </w:r>
      <w:r w:rsidRPr="005F5F8B">
        <w:rPr>
          <w:rFonts w:asciiTheme="majorHAnsi" w:hAnsiTheme="majorHAnsi" w:cstheme="majorHAnsi"/>
          <w:sz w:val="16"/>
        </w:rPr>
        <w:t>10</w:t>
      </w:r>
    </w:p>
    <w:p w14:paraId="6DC8E635" w14:textId="77777777" w:rsidR="00162771" w:rsidRPr="005F5F8B" w:rsidRDefault="00162771" w:rsidP="00162771">
      <w:pPr>
        <w:spacing w:line="276" w:lineRule="auto"/>
        <w:rPr>
          <w:rStyle w:val="StyleUnderline"/>
          <w:rFonts w:asciiTheme="majorHAnsi" w:hAnsiTheme="majorHAnsi" w:cstheme="majorHAnsi"/>
        </w:rPr>
      </w:pPr>
      <w:r w:rsidRPr="005F5F8B">
        <w:rPr>
          <w:rStyle w:val="StyleUnderline"/>
          <w:rFonts w:asciiTheme="majorHAnsi" w:hAnsiTheme="majorHAnsi" w:cstheme="majorHAnsi"/>
        </w:rPr>
        <w:t xml:space="preserve">People’s first reaction to the idea that </w:t>
      </w:r>
      <w:r w:rsidRPr="005F5F8B">
        <w:rPr>
          <w:rStyle w:val="StyleUnderline"/>
          <w:rFonts w:asciiTheme="majorHAnsi" w:hAnsiTheme="majorHAnsi" w:cstheme="majorHAnsi"/>
          <w:highlight w:val="green"/>
        </w:rPr>
        <w:t xml:space="preserve">5G </w:t>
      </w:r>
      <w:r w:rsidRPr="005F5F8B">
        <w:rPr>
          <w:rStyle w:val="StyleUnderline"/>
          <w:rFonts w:asciiTheme="majorHAnsi" w:hAnsiTheme="majorHAnsi" w:cstheme="majorHAnsi"/>
        </w:rPr>
        <w:t xml:space="preserve">may be </w:t>
      </w:r>
      <w:r w:rsidRPr="005F5F8B">
        <w:rPr>
          <w:rStyle w:val="StyleUnderline"/>
          <w:rFonts w:asciiTheme="majorHAnsi" w:hAnsiTheme="majorHAnsi" w:cstheme="majorHAnsi"/>
          <w:highlight w:val="green"/>
        </w:rPr>
        <w:t>an existential threat to all life on Earth is usually disbelief and/or cognitive dissonance.</w:t>
      </w:r>
      <w:r w:rsidRPr="005F5F8B">
        <w:rPr>
          <w:rFonts w:asciiTheme="majorHAnsi" w:hAnsiTheme="majorHAnsi" w:cstheme="majorHAnsi"/>
          <w:sz w:val="16"/>
        </w:rPr>
        <w:t xml:space="preserve"> Once they examine the facts, however, their second reaction is often terror. We need to transcend this in order to see 5G as an opportunity to empower ourselves, take responsibility and </w:t>
      </w:r>
      <w:proofErr w:type="gramStart"/>
      <w:r w:rsidRPr="005F5F8B">
        <w:rPr>
          <w:rFonts w:asciiTheme="majorHAnsi" w:hAnsiTheme="majorHAnsi" w:cstheme="majorHAnsi"/>
          <w:sz w:val="16"/>
        </w:rPr>
        <w:t>take action</w:t>
      </w:r>
      <w:proofErr w:type="gramEnd"/>
      <w:r w:rsidRPr="005F5F8B">
        <w:rPr>
          <w:rFonts w:asciiTheme="majorHAnsi" w:hAnsiTheme="majorHAnsi" w:cstheme="majorHAnsi"/>
          <w:sz w:val="16"/>
        </w:rPr>
        <w:t xml:space="preserve">. </w:t>
      </w:r>
      <w:r w:rsidRPr="005F5F8B">
        <w:rPr>
          <w:rStyle w:val="StyleUnderline"/>
          <w:rFonts w:asciiTheme="majorHAnsi" w:hAnsiTheme="majorHAnsi" w:cstheme="majorHAnsi"/>
        </w:rPr>
        <w:t xml:space="preserve">We may have </w:t>
      </w:r>
      <w:r w:rsidRPr="005F5F8B">
        <w:rPr>
          <w:rStyle w:val="StyleUnderline"/>
          <w:rFonts w:asciiTheme="majorHAnsi" w:hAnsiTheme="majorHAnsi" w:cstheme="majorHAnsi"/>
          <w:highlight w:val="green"/>
        </w:rPr>
        <w:t>already lost 80 per cent of our insects to EMR</w:t>
      </w:r>
      <w:r w:rsidRPr="005F5F8B">
        <w:rPr>
          <w:rStyle w:val="StyleUnderline"/>
          <w:rFonts w:asciiTheme="majorHAnsi" w:hAnsiTheme="majorHAnsi" w:cstheme="majorHAnsi"/>
        </w:rPr>
        <w:t xml:space="preserve"> in the last 20 years.</w:t>
      </w:r>
      <w:hyperlink r:id="rId49" w:anchor="_edn16" w:history="1">
        <w:r w:rsidRPr="005F5F8B">
          <w:rPr>
            <w:rStyle w:val="StyleUnderline"/>
            <w:rFonts w:asciiTheme="majorHAnsi" w:hAnsiTheme="majorHAnsi" w:cstheme="majorHAnsi"/>
          </w:rPr>
          <w:t>[16]</w:t>
        </w:r>
      </w:hyperlink>
      <w:r w:rsidRPr="005F5F8B">
        <w:rPr>
          <w:rFonts w:asciiTheme="majorHAnsi" w:hAnsiTheme="majorHAnsi" w:cstheme="majorHAnsi"/>
          <w:sz w:val="16"/>
        </w:rPr>
        <w:t> Our trees risk being cut down by the millions in order to ensure continuous 5G signalling for self-driving cars, buses and trains.</w:t>
      </w:r>
      <w:hyperlink r:id="rId50" w:anchor="_edn17" w:history="1">
        <w:r w:rsidRPr="005F5F8B">
          <w:rPr>
            <w:rStyle w:val="Hyperlink"/>
            <w:rFonts w:asciiTheme="majorHAnsi" w:hAnsiTheme="majorHAnsi" w:cstheme="majorHAnsi"/>
            <w:sz w:val="16"/>
          </w:rPr>
          <w:t>[17]</w:t>
        </w:r>
      </w:hyperlink>
      <w:r w:rsidRPr="005F5F8B">
        <w:rPr>
          <w:rFonts w:asciiTheme="majorHAnsi" w:hAnsiTheme="majorHAnsi" w:cstheme="majorHAnsi"/>
          <w:sz w:val="16"/>
        </w:rPr>
        <w:t> </w:t>
      </w:r>
      <w:r w:rsidRPr="005F5F8B">
        <w:rPr>
          <w:rStyle w:val="StyleUnderline"/>
          <w:rFonts w:asciiTheme="majorHAnsi" w:hAnsiTheme="majorHAnsi" w:cstheme="majorHAnsi"/>
        </w:rPr>
        <w:t>Are we going to stand by and see ourselves and our children irradiated, our food systems decimated, our natural surroundings destroyed?</w:t>
      </w:r>
    </w:p>
    <w:p w14:paraId="4F347737" w14:textId="77777777" w:rsidR="00162771" w:rsidRPr="005F5F8B" w:rsidRDefault="00162771" w:rsidP="00162771">
      <w:pPr>
        <w:spacing w:line="276" w:lineRule="auto"/>
        <w:rPr>
          <w:rFonts w:asciiTheme="majorHAnsi" w:hAnsiTheme="majorHAnsi" w:cstheme="majorHAnsi"/>
          <w:sz w:val="16"/>
        </w:rPr>
      </w:pPr>
    </w:p>
    <w:p w14:paraId="2ACE4B7A" w14:textId="76638044" w:rsidR="00162771" w:rsidRPr="005F5F8B" w:rsidRDefault="00162771" w:rsidP="00162771">
      <w:pPr>
        <w:pStyle w:val="Heading4"/>
        <w:spacing w:line="276" w:lineRule="auto"/>
        <w:rPr>
          <w:rFonts w:asciiTheme="majorHAnsi" w:hAnsiTheme="majorHAnsi" w:cstheme="majorHAnsi"/>
        </w:rPr>
      </w:pPr>
      <w:r w:rsidRPr="005F5F8B">
        <w:rPr>
          <w:rFonts w:asciiTheme="majorHAnsi" w:eastAsia="Times New Roman" w:hAnsiTheme="majorHAnsi" w:cstheme="majorHAnsi"/>
        </w:rPr>
        <w:t xml:space="preserve">Vote </w:t>
      </w:r>
      <w:r w:rsidRPr="005F5F8B">
        <w:rPr>
          <w:rFonts w:asciiTheme="majorHAnsi" w:eastAsia="Times New Roman" w:hAnsiTheme="majorHAnsi" w:cstheme="majorHAnsi"/>
          <w:color w:val="FF0000"/>
        </w:rPr>
        <w:t xml:space="preserve">[Affirmative] </w:t>
      </w:r>
      <w:r>
        <w:rPr>
          <w:rFonts w:asciiTheme="majorHAnsi" w:eastAsia="Times New Roman" w:hAnsiTheme="majorHAnsi" w:cstheme="majorHAnsi"/>
        </w:rPr>
        <w:t>to endorse an ethic of insurrection</w:t>
      </w:r>
    </w:p>
    <w:p w14:paraId="473260A2" w14:textId="77777777" w:rsidR="00162771" w:rsidRPr="005F5F8B" w:rsidRDefault="00162771" w:rsidP="00162771">
      <w:pPr>
        <w:spacing w:line="276" w:lineRule="auto"/>
        <w:rPr>
          <w:rStyle w:val="Style13ptBold"/>
          <w:rFonts w:asciiTheme="majorHAnsi" w:hAnsiTheme="majorHAnsi" w:cstheme="majorHAnsi"/>
        </w:rPr>
      </w:pPr>
      <w:r w:rsidRPr="005F5F8B">
        <w:rPr>
          <w:rStyle w:val="Style13ptBold"/>
          <w:rFonts w:asciiTheme="majorHAnsi" w:hAnsiTheme="majorHAnsi" w:cstheme="majorHAnsi"/>
        </w:rPr>
        <w:t xml:space="preserve">comité invisible, </w:t>
      </w:r>
      <w:r w:rsidRPr="005F5F8B">
        <w:rPr>
          <w:rFonts w:asciiTheme="majorHAnsi" w:hAnsiTheme="majorHAnsi" w:cstheme="majorHAnsi"/>
        </w:rPr>
        <w:t>20</w:t>
      </w:r>
      <w:r w:rsidRPr="005F5F8B">
        <w:rPr>
          <w:rStyle w:val="Style13ptBold"/>
          <w:rFonts w:asciiTheme="majorHAnsi" w:hAnsiTheme="majorHAnsi" w:cstheme="majorHAnsi"/>
        </w:rPr>
        <w:t>07</w:t>
      </w:r>
      <w:r w:rsidRPr="005F5F8B">
        <w:rPr>
          <w:rFonts w:asciiTheme="majorHAnsi" w:hAnsiTheme="majorHAnsi" w:cstheme="majorHAnsi"/>
        </w:rPr>
        <w:t xml:space="preserve">(“The Coming Insurrection”, </w:t>
      </w:r>
      <w:hyperlink r:id="rId51" w:history="1">
        <w:r w:rsidRPr="005F5F8B">
          <w:rPr>
            <w:rStyle w:val="Hyperlink"/>
            <w:rFonts w:asciiTheme="majorHAnsi" w:hAnsiTheme="majorHAnsi" w:cstheme="majorHAnsi"/>
            <w:highlight w:val="white"/>
          </w:rPr>
          <w:t>https://theanarchistlibrary.org/library/comite-invisible-the-coming-insurrection</w:t>
        </w:r>
      </w:hyperlink>
      <w:r w:rsidRPr="005F5F8B">
        <w:rPr>
          <w:rFonts w:asciiTheme="majorHAnsi" w:hAnsiTheme="majorHAnsi" w:cstheme="majorHAnsi"/>
        </w:rPr>
        <w:t>) Ngong</w:t>
      </w:r>
    </w:p>
    <w:p w14:paraId="72B21478" w14:textId="77777777" w:rsidR="00162771" w:rsidRPr="005F5F8B" w:rsidRDefault="00162771" w:rsidP="00162771">
      <w:pPr>
        <w:spacing w:line="276" w:lineRule="auto"/>
        <w:rPr>
          <w:rFonts w:asciiTheme="majorHAnsi" w:eastAsia="Calibri" w:hAnsiTheme="majorHAnsi" w:cstheme="majorHAnsi"/>
          <w:color w:val="000000" w:themeColor="text1"/>
          <w:sz w:val="16"/>
        </w:rPr>
      </w:pPr>
      <w:r w:rsidRPr="005F5F8B">
        <w:rPr>
          <w:rFonts w:asciiTheme="majorHAnsi" w:eastAsia="Calibri" w:hAnsiTheme="majorHAnsi" w:cstheme="majorHAnsi"/>
          <w:color w:val="000000" w:themeColor="text1"/>
          <w:highlight w:val="green"/>
          <w:u w:val="single"/>
        </w:rPr>
        <w:t>There is no</w:t>
      </w:r>
      <w:r w:rsidRPr="005F5F8B">
        <w:rPr>
          <w:rFonts w:asciiTheme="majorHAnsi" w:eastAsia="Calibri" w:hAnsiTheme="majorHAnsi" w:cstheme="majorHAnsi"/>
          <w:color w:val="000000" w:themeColor="text1"/>
          <w:u w:val="single"/>
        </w:rPr>
        <w:t xml:space="preserve"> such thing as a </w:t>
      </w:r>
      <w:r w:rsidRPr="005F5F8B">
        <w:rPr>
          <w:rFonts w:asciiTheme="majorHAnsi" w:eastAsia="Calibri" w:hAnsiTheme="majorHAnsi" w:cstheme="majorHAnsi"/>
          <w:color w:val="000000" w:themeColor="text1"/>
          <w:highlight w:val="green"/>
          <w:u w:val="single"/>
        </w:rPr>
        <w:t>peaceful insurrection. Weapons are necessary</w:t>
      </w:r>
      <w:r w:rsidRPr="005F5F8B">
        <w:rPr>
          <w:rFonts w:asciiTheme="majorHAnsi" w:eastAsia="Calibri" w:hAnsiTheme="majorHAnsi" w:cstheme="majorHAnsi"/>
          <w:color w:val="000000" w:themeColor="text1"/>
          <w:u w:val="single"/>
        </w:rPr>
        <w:t>:</w:t>
      </w:r>
      <w:r w:rsidRPr="005F5F8B">
        <w:rPr>
          <w:rFonts w:asciiTheme="majorHAnsi" w:eastAsia="Calibri" w:hAnsiTheme="majorHAnsi" w:cstheme="majorHAnsi"/>
          <w:color w:val="000000" w:themeColor="text1"/>
          <w:sz w:val="16"/>
        </w:rPr>
        <w:t xml:space="preserve"> it’s a question of doing everything possible to make using them unnecessary. An insurrection is more about taking up arms and maintaining an “armed presence” than it is about armed struggle. We need to distinguish clearly between being armed and the use of arms. </w:t>
      </w:r>
      <w:r w:rsidRPr="005F5F8B">
        <w:rPr>
          <w:rFonts w:asciiTheme="majorHAnsi" w:eastAsia="Calibri" w:hAnsiTheme="majorHAnsi" w:cstheme="majorHAnsi"/>
          <w:color w:val="000000" w:themeColor="text1"/>
          <w:highlight w:val="green"/>
          <w:u w:val="single"/>
        </w:rPr>
        <w:t>Weapons are a constant in revolutionary situations</w:t>
      </w:r>
      <w:r w:rsidRPr="005F5F8B">
        <w:rPr>
          <w:rFonts w:asciiTheme="majorHAnsi" w:eastAsia="Calibri" w:hAnsiTheme="majorHAnsi" w:cstheme="majorHAnsi"/>
          <w:color w:val="000000" w:themeColor="text1"/>
          <w:u w:val="single"/>
        </w:rPr>
        <w:t>, but their use is infrequent</w:t>
      </w:r>
      <w:r w:rsidRPr="005F5F8B">
        <w:rPr>
          <w:rFonts w:asciiTheme="majorHAnsi" w:eastAsia="Calibri" w:hAnsiTheme="majorHAnsi" w:cstheme="majorHAnsi"/>
          <w:color w:val="000000" w:themeColor="text1"/>
          <w:sz w:val="16"/>
        </w:rPr>
        <w:t xml:space="preserve"> and rarely decisive at key turning points: August 10th</w:t>
      </w:r>
      <w:proofErr w:type="gramStart"/>
      <w:r w:rsidRPr="005F5F8B">
        <w:rPr>
          <w:rFonts w:asciiTheme="majorHAnsi" w:eastAsia="Calibri" w:hAnsiTheme="majorHAnsi" w:cstheme="majorHAnsi"/>
          <w:color w:val="000000" w:themeColor="text1"/>
          <w:sz w:val="16"/>
        </w:rPr>
        <w:t xml:space="preserve"> 1792</w:t>
      </w:r>
      <w:proofErr w:type="gramEnd"/>
      <w:r w:rsidRPr="005F5F8B">
        <w:rPr>
          <w:rFonts w:asciiTheme="majorHAnsi" w:eastAsia="Calibri" w:hAnsiTheme="majorHAnsi" w:cstheme="majorHAnsi"/>
          <w:color w:val="000000" w:themeColor="text1"/>
          <w:sz w:val="16"/>
        </w:rPr>
        <w:t>, March 18th 1871, October 1917. When power is in the gutter, it’s enough to walk over it. Because of the distance that separates us from them, weapons have taken on a kind of double character of fascination and disgust that can be overcome only by handling them.</w:t>
      </w:r>
      <w:r w:rsidRPr="005F5F8B">
        <w:rPr>
          <w:rFonts w:asciiTheme="majorHAnsi" w:eastAsia="Calibri" w:hAnsiTheme="majorHAnsi" w:cstheme="majorHAnsi"/>
          <w:color w:val="000000" w:themeColor="text1"/>
          <w:u w:val="single"/>
        </w:rPr>
        <w:t xml:space="preserve"> </w:t>
      </w:r>
      <w:r w:rsidRPr="005F5F8B">
        <w:rPr>
          <w:rFonts w:asciiTheme="majorHAnsi" w:eastAsia="Calibri" w:hAnsiTheme="majorHAnsi" w:cstheme="majorHAnsi"/>
          <w:color w:val="000000" w:themeColor="text1"/>
          <w:highlight w:val="green"/>
          <w:u w:val="single"/>
        </w:rPr>
        <w:t>An authentic pacifism cannot mean refusing weapons, but only refusing to use them</w:t>
      </w:r>
      <w:r w:rsidRPr="005F5F8B">
        <w:rPr>
          <w:rFonts w:asciiTheme="majorHAnsi" w:eastAsia="Calibri" w:hAnsiTheme="majorHAnsi" w:cstheme="majorHAnsi"/>
          <w:color w:val="000000" w:themeColor="text1"/>
          <w:sz w:val="16"/>
        </w:rPr>
        <w:t xml:space="preserve">. Pacifism without being able to fire a shot is nothing but the theoretical formulation of impotence. Such </w:t>
      </w:r>
      <w:r w:rsidRPr="005F5F8B">
        <w:rPr>
          <w:rFonts w:asciiTheme="majorHAnsi" w:eastAsia="Calibri" w:hAnsiTheme="majorHAnsi" w:cstheme="majorHAnsi"/>
          <w:i/>
          <w:color w:val="000000" w:themeColor="text1"/>
          <w:sz w:val="16"/>
        </w:rPr>
        <w:t xml:space="preserve">a priori </w:t>
      </w:r>
      <w:r w:rsidRPr="005F5F8B">
        <w:rPr>
          <w:rFonts w:asciiTheme="majorHAnsi" w:eastAsia="Calibri" w:hAnsiTheme="majorHAnsi" w:cstheme="majorHAnsi"/>
          <w:color w:val="000000" w:themeColor="text1"/>
          <w:sz w:val="16"/>
        </w:rPr>
        <w:t>pacifism is a kind of preventive disarmament, a pure police operation. In reality, the question of</w:t>
      </w:r>
      <w:r w:rsidRPr="005F5F8B">
        <w:rPr>
          <w:rFonts w:asciiTheme="majorHAnsi" w:eastAsia="Calibri" w:hAnsiTheme="majorHAnsi" w:cstheme="majorHAnsi"/>
          <w:color w:val="000000" w:themeColor="text1"/>
          <w:u w:val="single"/>
        </w:rPr>
        <w:t xml:space="preserve"> </w:t>
      </w:r>
      <w:r w:rsidRPr="005F5F8B">
        <w:rPr>
          <w:rFonts w:asciiTheme="majorHAnsi" w:eastAsia="Calibri" w:hAnsiTheme="majorHAnsi" w:cstheme="majorHAnsi"/>
          <w:color w:val="000000" w:themeColor="text1"/>
          <w:highlight w:val="green"/>
          <w:u w:val="single"/>
        </w:rPr>
        <w:t>pacifism is serious only for those who have the ability to open fire</w:t>
      </w:r>
      <w:r w:rsidRPr="005F5F8B">
        <w:rPr>
          <w:rFonts w:asciiTheme="majorHAnsi" w:eastAsia="Calibri" w:hAnsiTheme="majorHAnsi" w:cstheme="majorHAnsi"/>
          <w:color w:val="000000" w:themeColor="text1"/>
          <w:sz w:val="16"/>
        </w:rPr>
        <w:t xml:space="preserve">. In this case, </w:t>
      </w:r>
      <w:r w:rsidRPr="005F5F8B">
        <w:rPr>
          <w:rFonts w:asciiTheme="majorHAnsi" w:eastAsia="Calibri" w:hAnsiTheme="majorHAnsi" w:cstheme="majorHAnsi"/>
          <w:color w:val="000000" w:themeColor="text1"/>
          <w:highlight w:val="green"/>
          <w:u w:val="single"/>
        </w:rPr>
        <w:t xml:space="preserve">pacifism becomes a sign of </w:t>
      </w:r>
      <w:proofErr w:type="gramStart"/>
      <w:r w:rsidRPr="005F5F8B">
        <w:rPr>
          <w:rFonts w:asciiTheme="majorHAnsi" w:eastAsia="Calibri" w:hAnsiTheme="majorHAnsi" w:cstheme="majorHAnsi"/>
          <w:color w:val="000000" w:themeColor="text1"/>
          <w:highlight w:val="green"/>
          <w:u w:val="single"/>
        </w:rPr>
        <w:t>power</w:t>
      </w:r>
      <w:r w:rsidRPr="005F5F8B">
        <w:rPr>
          <w:rFonts w:asciiTheme="majorHAnsi" w:eastAsia="Calibri" w:hAnsiTheme="majorHAnsi" w:cstheme="majorHAnsi"/>
          <w:color w:val="000000" w:themeColor="text1"/>
          <w:u w:val="single"/>
        </w:rPr>
        <w:t>,</w:t>
      </w:r>
      <w:r w:rsidRPr="005F5F8B">
        <w:rPr>
          <w:rFonts w:asciiTheme="majorHAnsi" w:eastAsia="Calibri" w:hAnsiTheme="majorHAnsi" w:cstheme="majorHAnsi"/>
          <w:color w:val="000000" w:themeColor="text1"/>
          <w:sz w:val="16"/>
        </w:rPr>
        <w:t xml:space="preserve"> since</w:t>
      </w:r>
      <w:proofErr w:type="gramEnd"/>
      <w:r w:rsidRPr="005F5F8B">
        <w:rPr>
          <w:rFonts w:asciiTheme="majorHAnsi" w:eastAsia="Calibri" w:hAnsiTheme="majorHAnsi" w:cstheme="majorHAnsi"/>
          <w:color w:val="000000" w:themeColor="text1"/>
          <w:sz w:val="16"/>
        </w:rPr>
        <w:t xml:space="preserve"> it’s only in an extreme position of strength that we are freed from the need to fire. From a strategic point of view, indirect, asymmetrical action seems the most effective kind, the one best suited to our time: you don’t attack an occupying army front ally. That said, the prospect of Iraq-style urban guerilla warfare, dragging on with no possibility of taking the offensive, is more to be feared than to be desired. The </w:t>
      </w:r>
      <w:r w:rsidRPr="005F5F8B">
        <w:rPr>
          <w:rFonts w:asciiTheme="majorHAnsi" w:eastAsia="Calibri" w:hAnsiTheme="majorHAnsi" w:cstheme="majorHAnsi"/>
          <w:i/>
          <w:color w:val="000000" w:themeColor="text1"/>
          <w:sz w:val="16"/>
        </w:rPr>
        <w:t>militarization</w:t>
      </w:r>
      <w:r w:rsidRPr="005F5F8B">
        <w:rPr>
          <w:rFonts w:asciiTheme="majorHAnsi" w:eastAsia="Calibri" w:hAnsiTheme="majorHAnsi" w:cstheme="majorHAnsi"/>
          <w:color w:val="000000" w:themeColor="text1"/>
          <w:sz w:val="16"/>
        </w:rPr>
        <w:t xml:space="preserve"> of civil war is the defeat of insurrection. The Reds had their victory in 1921, but the Russian Revolution was already lost. We must consider</w:t>
      </w:r>
      <w:r w:rsidRPr="005F5F8B">
        <w:rPr>
          <w:rFonts w:asciiTheme="majorHAnsi" w:eastAsia="Calibri" w:hAnsiTheme="majorHAnsi" w:cstheme="majorHAnsi"/>
          <w:color w:val="000000" w:themeColor="text1"/>
          <w:u w:val="single"/>
        </w:rPr>
        <w:t xml:space="preserve"> two kinds of state reaction. One openly hostile, one </w:t>
      </w:r>
      <w:proofErr w:type="gramStart"/>
      <w:r w:rsidRPr="005F5F8B">
        <w:rPr>
          <w:rFonts w:asciiTheme="majorHAnsi" w:eastAsia="Calibri" w:hAnsiTheme="majorHAnsi" w:cstheme="majorHAnsi"/>
          <w:color w:val="000000" w:themeColor="text1"/>
          <w:u w:val="single"/>
        </w:rPr>
        <w:t>more sly and democratic</w:t>
      </w:r>
      <w:proofErr w:type="gramEnd"/>
      <w:r w:rsidRPr="005F5F8B">
        <w:rPr>
          <w:rFonts w:asciiTheme="majorHAnsi" w:eastAsia="Calibri" w:hAnsiTheme="majorHAnsi" w:cstheme="majorHAnsi"/>
          <w:color w:val="000000" w:themeColor="text1"/>
          <w:u w:val="single"/>
        </w:rPr>
        <w:t>. The first calls for our out and out destruction, the second, a subtle but implacable hostility, seeks only to recruit us.</w:t>
      </w:r>
      <w:r w:rsidRPr="005F5F8B">
        <w:rPr>
          <w:rFonts w:asciiTheme="majorHAnsi" w:eastAsia="Calibri" w:hAnsiTheme="majorHAnsi" w:cstheme="majorHAnsi"/>
          <w:color w:val="000000" w:themeColor="text1"/>
          <w:sz w:val="16"/>
        </w:rPr>
        <w:t xml:space="preserve"> We can be defeated both by dictatorship and by being reduced to opposing </w:t>
      </w:r>
      <w:r w:rsidRPr="005F5F8B">
        <w:rPr>
          <w:rFonts w:asciiTheme="majorHAnsi" w:eastAsia="Calibri" w:hAnsiTheme="majorHAnsi" w:cstheme="majorHAnsi"/>
          <w:i/>
          <w:color w:val="000000" w:themeColor="text1"/>
          <w:sz w:val="16"/>
        </w:rPr>
        <w:t xml:space="preserve">only </w:t>
      </w:r>
      <w:r w:rsidRPr="005F5F8B">
        <w:rPr>
          <w:rFonts w:asciiTheme="majorHAnsi" w:eastAsia="Calibri" w:hAnsiTheme="majorHAnsi" w:cstheme="majorHAnsi"/>
          <w:color w:val="000000" w:themeColor="text1"/>
          <w:sz w:val="16"/>
        </w:rPr>
        <w:t xml:space="preserve">dictatorship. </w:t>
      </w:r>
      <w:r w:rsidRPr="005F5F8B">
        <w:rPr>
          <w:rFonts w:asciiTheme="majorHAnsi" w:eastAsia="Calibri" w:hAnsiTheme="majorHAnsi" w:cstheme="majorHAnsi"/>
          <w:color w:val="000000" w:themeColor="text1"/>
          <w:highlight w:val="green"/>
          <w:u w:val="single"/>
        </w:rPr>
        <w:t xml:space="preserve">Defeat consists as much in losing the war as in losing the </w:t>
      </w:r>
      <w:r w:rsidRPr="005F5F8B">
        <w:rPr>
          <w:rFonts w:asciiTheme="majorHAnsi" w:eastAsia="Calibri" w:hAnsiTheme="majorHAnsi" w:cstheme="majorHAnsi"/>
          <w:i/>
          <w:color w:val="000000" w:themeColor="text1"/>
          <w:highlight w:val="green"/>
          <w:u w:val="single"/>
        </w:rPr>
        <w:t>choice</w:t>
      </w:r>
      <w:r w:rsidRPr="005F5F8B">
        <w:rPr>
          <w:rFonts w:asciiTheme="majorHAnsi" w:eastAsia="Calibri" w:hAnsiTheme="majorHAnsi" w:cstheme="majorHAnsi"/>
          <w:color w:val="000000" w:themeColor="text1"/>
          <w:highlight w:val="green"/>
          <w:u w:val="single"/>
        </w:rPr>
        <w:t xml:space="preserve"> of which war to wage</w:t>
      </w:r>
      <w:r w:rsidRPr="005F5F8B">
        <w:rPr>
          <w:rFonts w:asciiTheme="majorHAnsi" w:eastAsia="Calibri" w:hAnsiTheme="majorHAnsi" w:cstheme="majorHAnsi"/>
          <w:color w:val="000000" w:themeColor="text1"/>
          <w:u w:val="single"/>
        </w:rPr>
        <w:t>.</w:t>
      </w:r>
      <w:r w:rsidRPr="005F5F8B">
        <w:rPr>
          <w:rFonts w:asciiTheme="majorHAnsi" w:eastAsia="Calibri" w:hAnsiTheme="majorHAnsi" w:cstheme="majorHAnsi"/>
          <w:color w:val="000000" w:themeColor="text1"/>
          <w:sz w:val="16"/>
        </w:rPr>
        <w:t xml:space="preserve"> Both are possible, as was proven by Spain in 1936: the revolutionaries there were defeated twice — over, by fascism and by the republic. When things get serious, the army occupies the terrain. Whether or not it engages in combat is less certain. That would require that the state be committed to a bloodbath, which for now is no more than a threat, a bit like the threat of using nuclear weapons for the last fifty years. Though it has been wounded for a long while, the beast of the state is still dangerous. A massive crowd would be needed to challenge the army, invading its </w:t>
      </w:r>
      <w:proofErr w:type="gramStart"/>
      <w:r w:rsidRPr="005F5F8B">
        <w:rPr>
          <w:rFonts w:asciiTheme="majorHAnsi" w:eastAsia="Calibri" w:hAnsiTheme="majorHAnsi" w:cstheme="majorHAnsi"/>
          <w:color w:val="000000" w:themeColor="text1"/>
          <w:sz w:val="16"/>
        </w:rPr>
        <w:t>ranks</w:t>
      </w:r>
      <w:proofErr w:type="gramEnd"/>
      <w:r w:rsidRPr="005F5F8B">
        <w:rPr>
          <w:rFonts w:asciiTheme="majorHAnsi" w:eastAsia="Calibri" w:hAnsiTheme="majorHAnsi" w:cstheme="majorHAnsi"/>
          <w:color w:val="000000" w:themeColor="text1"/>
          <w:sz w:val="16"/>
        </w:rPr>
        <w:t xml:space="preserve"> and fraternizing with the soldiers. We need a March 18th</w:t>
      </w:r>
      <w:proofErr w:type="gramStart"/>
      <w:r w:rsidRPr="005F5F8B">
        <w:rPr>
          <w:rFonts w:asciiTheme="majorHAnsi" w:eastAsia="Calibri" w:hAnsiTheme="majorHAnsi" w:cstheme="majorHAnsi"/>
          <w:color w:val="000000" w:themeColor="text1"/>
          <w:sz w:val="16"/>
        </w:rPr>
        <w:t xml:space="preserve"> 1871</w:t>
      </w:r>
      <w:proofErr w:type="gramEnd"/>
      <w:r w:rsidRPr="005F5F8B">
        <w:rPr>
          <w:rFonts w:asciiTheme="majorHAnsi" w:eastAsia="Calibri" w:hAnsiTheme="majorHAnsi" w:cstheme="majorHAnsi"/>
          <w:color w:val="000000" w:themeColor="text1"/>
          <w:sz w:val="16"/>
        </w:rPr>
        <w:t xml:space="preserve">. When the army is in the street, we have an insurrectionary situation. Once the army engages, the outcome is precipitated. Everyone finds herself forced to take sides, to choose between anarchy and the fear of anarchy. An insurrection triumphs as a political force. It is not impossible to defeat an army politically. </w:t>
      </w:r>
      <w:r w:rsidRPr="005F5F8B">
        <w:rPr>
          <w:rFonts w:asciiTheme="majorHAnsi" w:eastAsia="Calibri" w:hAnsiTheme="majorHAnsi" w:cstheme="majorHAnsi"/>
          <w:color w:val="000000" w:themeColor="text1"/>
          <w:highlight w:val="green"/>
          <w:u w:val="single"/>
        </w:rPr>
        <w:t xml:space="preserve">The goal of </w:t>
      </w:r>
      <w:r w:rsidRPr="005F5F8B">
        <w:rPr>
          <w:rFonts w:asciiTheme="majorHAnsi" w:eastAsia="Calibri" w:hAnsiTheme="majorHAnsi" w:cstheme="majorHAnsi"/>
          <w:color w:val="000000" w:themeColor="text1"/>
          <w:u w:val="single"/>
        </w:rPr>
        <w:t xml:space="preserve">any </w:t>
      </w:r>
      <w:r w:rsidRPr="005F5F8B">
        <w:rPr>
          <w:rFonts w:asciiTheme="majorHAnsi" w:eastAsia="Calibri" w:hAnsiTheme="majorHAnsi" w:cstheme="majorHAnsi"/>
          <w:color w:val="000000" w:themeColor="text1"/>
          <w:highlight w:val="green"/>
          <w:u w:val="single"/>
        </w:rPr>
        <w:t>insurrection is to become irreversible.</w:t>
      </w:r>
      <w:r w:rsidRPr="005F5F8B">
        <w:rPr>
          <w:rFonts w:asciiTheme="majorHAnsi" w:eastAsia="Calibri" w:hAnsiTheme="majorHAnsi" w:cstheme="majorHAnsi"/>
          <w:color w:val="000000" w:themeColor="text1"/>
          <w:u w:val="single"/>
        </w:rPr>
        <w:t xml:space="preserve"> It becomes </w:t>
      </w:r>
      <w:r w:rsidRPr="005F5F8B">
        <w:rPr>
          <w:rFonts w:asciiTheme="majorHAnsi" w:eastAsia="Calibri" w:hAnsiTheme="majorHAnsi" w:cstheme="majorHAnsi"/>
          <w:color w:val="000000" w:themeColor="text1"/>
          <w:highlight w:val="green"/>
          <w:u w:val="single"/>
        </w:rPr>
        <w:t>irreversible when you’ve defeated</w:t>
      </w:r>
      <w:r w:rsidRPr="005F5F8B">
        <w:rPr>
          <w:rFonts w:asciiTheme="majorHAnsi" w:eastAsia="Calibri" w:hAnsiTheme="majorHAnsi" w:cstheme="majorHAnsi"/>
          <w:color w:val="000000" w:themeColor="text1"/>
          <w:u w:val="single"/>
        </w:rPr>
        <w:t xml:space="preserve"> both </w:t>
      </w:r>
      <w:r w:rsidRPr="005F5F8B">
        <w:rPr>
          <w:rFonts w:asciiTheme="majorHAnsi" w:eastAsia="Calibri" w:hAnsiTheme="majorHAnsi" w:cstheme="majorHAnsi"/>
          <w:color w:val="000000" w:themeColor="text1"/>
          <w:highlight w:val="green"/>
          <w:u w:val="single"/>
        </w:rPr>
        <w:t>authority and the need for authority,</w:t>
      </w:r>
      <w:r w:rsidRPr="005F5F8B">
        <w:rPr>
          <w:rFonts w:asciiTheme="majorHAnsi" w:eastAsia="Calibri" w:hAnsiTheme="majorHAnsi" w:cstheme="majorHAnsi"/>
          <w:color w:val="000000" w:themeColor="text1"/>
          <w:u w:val="single"/>
        </w:rPr>
        <w:t xml:space="preserve"> property and </w:t>
      </w:r>
      <w:r w:rsidRPr="005F5F8B">
        <w:rPr>
          <w:rFonts w:asciiTheme="majorHAnsi" w:eastAsia="Calibri" w:hAnsiTheme="majorHAnsi" w:cstheme="majorHAnsi"/>
          <w:color w:val="000000" w:themeColor="text1"/>
          <w:highlight w:val="green"/>
          <w:u w:val="single"/>
        </w:rPr>
        <w:t xml:space="preserve">the taste for appropriation, </w:t>
      </w:r>
      <w:proofErr w:type="gramStart"/>
      <w:r w:rsidRPr="005F5F8B">
        <w:rPr>
          <w:rFonts w:asciiTheme="majorHAnsi" w:eastAsia="Calibri" w:hAnsiTheme="majorHAnsi" w:cstheme="majorHAnsi"/>
          <w:color w:val="000000" w:themeColor="text1"/>
          <w:highlight w:val="green"/>
          <w:u w:val="single"/>
        </w:rPr>
        <w:t>hegemony</w:t>
      </w:r>
      <w:proofErr w:type="gramEnd"/>
      <w:r w:rsidRPr="005F5F8B">
        <w:rPr>
          <w:rFonts w:asciiTheme="majorHAnsi" w:eastAsia="Calibri" w:hAnsiTheme="majorHAnsi" w:cstheme="majorHAnsi"/>
          <w:color w:val="000000" w:themeColor="text1"/>
          <w:highlight w:val="green"/>
          <w:u w:val="single"/>
        </w:rPr>
        <w:t xml:space="preserve"> and the desire</w:t>
      </w:r>
      <w:r w:rsidRPr="005F5F8B">
        <w:rPr>
          <w:rFonts w:asciiTheme="majorHAnsi" w:eastAsia="Calibri" w:hAnsiTheme="majorHAnsi" w:cstheme="majorHAnsi"/>
          <w:color w:val="000000" w:themeColor="text1"/>
          <w:u w:val="single"/>
        </w:rPr>
        <w:t xml:space="preserve"> for hegemony. </w:t>
      </w:r>
      <w:r w:rsidRPr="005F5F8B">
        <w:rPr>
          <w:rFonts w:asciiTheme="majorHAnsi" w:eastAsia="Calibri" w:hAnsiTheme="majorHAnsi" w:cstheme="majorHAnsi"/>
          <w:color w:val="000000" w:themeColor="text1"/>
          <w:sz w:val="16"/>
        </w:rPr>
        <w:t xml:space="preserve">That is why the insurrectionary process carries within itself the form of its victory, or that of its defeat. Destruction has never been enough to make things irreversible. What matters is how it’s done. There are ways of destroying that unfailingly provoke the return of what has been crushed. Whoever wastes their energy on the corpse of an order can be sure that this will arouse the desire for vengeance. Thus, wherever the economy is </w:t>
      </w:r>
      <w:proofErr w:type="gramStart"/>
      <w:r w:rsidRPr="005F5F8B">
        <w:rPr>
          <w:rFonts w:asciiTheme="majorHAnsi" w:eastAsia="Calibri" w:hAnsiTheme="majorHAnsi" w:cstheme="majorHAnsi"/>
          <w:color w:val="000000" w:themeColor="text1"/>
          <w:sz w:val="16"/>
        </w:rPr>
        <w:t>blocked</w:t>
      </w:r>
      <w:proofErr w:type="gramEnd"/>
      <w:r w:rsidRPr="005F5F8B">
        <w:rPr>
          <w:rFonts w:asciiTheme="majorHAnsi" w:eastAsia="Calibri" w:hAnsiTheme="majorHAnsi" w:cstheme="majorHAnsi"/>
          <w:color w:val="000000" w:themeColor="text1"/>
          <w:sz w:val="16"/>
        </w:rPr>
        <w:t xml:space="preserve"> and the police are neutralized, it is important to invest as little pathos as possible in overthrowing the authorities. They must be deposed with the most scrupulous indifference and derision. </w:t>
      </w:r>
    </w:p>
    <w:p w14:paraId="34C835D5" w14:textId="77777777" w:rsidR="00162771" w:rsidRPr="005F5F8B" w:rsidRDefault="00162771" w:rsidP="00162771">
      <w:pPr>
        <w:spacing w:line="276" w:lineRule="auto"/>
        <w:rPr>
          <w:rFonts w:asciiTheme="majorHAnsi" w:hAnsiTheme="majorHAnsi" w:cstheme="majorHAnsi"/>
          <w:color w:val="000000" w:themeColor="text1"/>
          <w:u w:val="single"/>
        </w:rPr>
      </w:pPr>
    </w:p>
    <w:p w14:paraId="7FC5F821" w14:textId="77777777" w:rsidR="00162771" w:rsidRPr="005F5F8B" w:rsidRDefault="00162771" w:rsidP="00162771">
      <w:pPr>
        <w:pStyle w:val="Heading4"/>
        <w:rPr>
          <w:rFonts w:asciiTheme="majorHAnsi" w:hAnsiTheme="majorHAnsi" w:cstheme="majorHAnsi"/>
          <w:b w:val="0"/>
          <w:i/>
          <w:color w:val="000000" w:themeColor="text1"/>
        </w:rPr>
      </w:pPr>
      <w:r w:rsidRPr="005F5F8B">
        <w:rPr>
          <w:rFonts w:asciiTheme="majorHAnsi" w:hAnsiTheme="majorHAnsi" w:cstheme="majorHAnsi"/>
          <w:color w:val="000000" w:themeColor="text1"/>
        </w:rPr>
        <w:t xml:space="preserve">Insurrectionist movements are ongoing resistances that happen in our thoughts, actions, provocations, and explorations. Our model of debate seeks to allow for </w:t>
      </w:r>
      <w:r w:rsidRPr="005F5F8B">
        <w:rPr>
          <w:rFonts w:asciiTheme="majorHAnsi" w:hAnsiTheme="majorHAnsi" w:cstheme="majorHAnsi"/>
          <w:color w:val="000000" w:themeColor="text1"/>
          <w:u w:val="single"/>
        </w:rPr>
        <w:t>beautiful insurgencies</w:t>
      </w:r>
      <w:r w:rsidRPr="005F5F8B">
        <w:rPr>
          <w:rFonts w:asciiTheme="majorHAnsi" w:hAnsiTheme="majorHAnsi" w:cstheme="majorHAnsi"/>
          <w:color w:val="000000" w:themeColor="text1"/>
        </w:rPr>
        <w:t xml:space="preserve"> from the ground up.  This is work without a beginning, without an end, a constant planning as opposed to policy that we take with us wherever we go. </w:t>
      </w:r>
      <w:r w:rsidRPr="005F5F8B">
        <w:rPr>
          <w:rFonts w:asciiTheme="majorHAnsi" w:eastAsia="Times New Roman" w:hAnsiTheme="majorHAnsi" w:cstheme="majorHAnsi"/>
          <w:color w:val="000000" w:themeColor="text1"/>
          <w:sz w:val="21"/>
          <w:szCs w:val="21"/>
        </w:rPr>
        <w:br/>
      </w:r>
      <w:r w:rsidRPr="005F5F8B">
        <w:rPr>
          <w:rFonts w:asciiTheme="majorHAnsi" w:eastAsia="Times New Roman" w:hAnsiTheme="majorHAnsi" w:cstheme="majorHAnsi"/>
          <w:color w:val="000000" w:themeColor="text1"/>
          <w:shd w:val="clear" w:color="auto" w:fill="FFFFFF"/>
        </w:rPr>
        <w:t>Shukaitis and Graeber 7</w:t>
      </w:r>
      <w:r w:rsidRPr="005F5F8B">
        <w:rPr>
          <w:rFonts w:asciiTheme="majorHAnsi" w:eastAsia="Times New Roman" w:hAnsiTheme="majorHAnsi" w:cstheme="majorHAnsi"/>
          <w:b w:val="0"/>
          <w:color w:val="000000" w:themeColor="text1"/>
          <w:shd w:val="clear" w:color="auto" w:fill="FFFFFF"/>
        </w:rPr>
        <w:t xml:space="preserve"> </w:t>
      </w:r>
      <w:r w:rsidRPr="005F5F8B">
        <w:rPr>
          <w:rFonts w:asciiTheme="majorHAnsi" w:eastAsia="Times New Roman" w:hAnsiTheme="majorHAnsi" w:cstheme="majorHAnsi"/>
          <w:b w:val="0"/>
          <w:color w:val="000000" w:themeColor="text1"/>
          <w:sz w:val="20"/>
          <w:szCs w:val="20"/>
          <w:shd w:val="clear" w:color="auto" w:fill="FFFFFF"/>
        </w:rPr>
        <w:t>Stevphen Shukaitis is Senior Lecturer at the University of Essex, Centre for Work and Organization, and a member of the Autonomedia editorial collective. David Rolfe Graeber is an American anthropologist and anarchist activist, perhaps best known for his 2011 volume Debt: The First 5000 Years. He is professor of anthropology at the London School of Economics. “Constituent Imagination: Militant Investigations //</w:t>
      </w:r>
      <w:r w:rsidRPr="005F5F8B">
        <w:rPr>
          <w:rFonts w:asciiTheme="majorHAnsi" w:eastAsia="Times New Roman" w:hAnsiTheme="majorHAnsi" w:cstheme="majorHAnsi"/>
          <w:b w:val="0"/>
          <w:color w:val="000000" w:themeColor="text1"/>
          <w:sz w:val="20"/>
          <w:szCs w:val="20"/>
        </w:rPr>
        <w:t> Collective Theorization.” ISBN 978-1-904859-35-2.  Library of Congress Number: 2006924199 ©2007)</w:t>
      </w:r>
    </w:p>
    <w:p w14:paraId="68CCFC54" w14:textId="77777777" w:rsidR="00162771" w:rsidRPr="005F5F8B" w:rsidRDefault="00162771" w:rsidP="00162771">
      <w:pPr>
        <w:rPr>
          <w:rFonts w:asciiTheme="majorHAnsi" w:eastAsia="Times New Roman" w:hAnsiTheme="majorHAnsi" w:cstheme="majorHAnsi"/>
          <w:color w:val="000000" w:themeColor="text1"/>
          <w:sz w:val="16"/>
        </w:rPr>
      </w:pPr>
      <w:r w:rsidRPr="005F5F8B">
        <w:rPr>
          <w:rFonts w:asciiTheme="majorHAnsi" w:eastAsia="Times New Roman" w:hAnsiTheme="majorHAnsi" w:cstheme="majorHAnsi"/>
          <w:color w:val="000000" w:themeColor="text1"/>
          <w:sz w:val="16"/>
          <w:szCs w:val="16"/>
        </w:rPr>
        <w:t>Thoughts. Provocations. Explorations.</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u w:val="single"/>
        </w:rPr>
        <w:t xml:space="preserve">Forms of </w:t>
      </w:r>
      <w:r w:rsidRPr="005F5F8B">
        <w:rPr>
          <w:rFonts w:asciiTheme="majorHAnsi" w:eastAsia="Times New Roman" w:hAnsiTheme="majorHAnsi" w:cstheme="majorHAnsi"/>
          <w:color w:val="000000" w:themeColor="text1"/>
          <w:highlight w:val="green"/>
          <w:u w:val="single"/>
        </w:rPr>
        <w:t>investigation</w:t>
      </w:r>
      <w:r w:rsidRPr="005F5F8B">
        <w:rPr>
          <w:rFonts w:asciiTheme="majorHAnsi" w:eastAsia="Times New Roman" w:hAnsiTheme="majorHAnsi" w:cstheme="majorHAnsi"/>
          <w:color w:val="000000" w:themeColor="text1"/>
          <w:u w:val="single"/>
        </w:rPr>
        <w:t xml:space="preserve"> </w:t>
      </w:r>
      <w:r w:rsidRPr="005F5F8B">
        <w:rPr>
          <w:rFonts w:asciiTheme="majorHAnsi" w:eastAsia="Times New Roman" w:hAnsiTheme="majorHAnsi" w:cstheme="majorHAnsi"/>
          <w:color w:val="000000" w:themeColor="text1"/>
          <w:highlight w:val="green"/>
          <w:u w:val="single"/>
        </w:rPr>
        <w:t>and</w:t>
      </w:r>
      <w:r w:rsidRPr="005F5F8B">
        <w:rPr>
          <w:rFonts w:asciiTheme="majorHAnsi" w:eastAsia="Times New Roman" w:hAnsiTheme="majorHAnsi" w:cstheme="majorHAnsi"/>
          <w:color w:val="000000" w:themeColor="text1"/>
          <w:u w:val="single"/>
        </w:rPr>
        <w:t xml:space="preserve"> </w:t>
      </w:r>
      <w:r w:rsidRPr="005F5F8B">
        <w:rPr>
          <w:rFonts w:asciiTheme="majorHAnsi" w:eastAsia="Times New Roman" w:hAnsiTheme="majorHAnsi" w:cstheme="majorHAnsi"/>
          <w:color w:val="000000" w:themeColor="text1"/>
          <w:highlight w:val="green"/>
          <w:u w:val="single"/>
        </w:rPr>
        <w:t xml:space="preserve">social research </w:t>
      </w:r>
      <w:r w:rsidRPr="005F5F8B">
        <w:rPr>
          <w:rFonts w:asciiTheme="majorHAnsi" w:eastAsia="Times New Roman" w:hAnsiTheme="majorHAnsi" w:cstheme="majorHAnsi"/>
          <w:color w:val="000000" w:themeColor="text1"/>
          <w:u w:val="single"/>
        </w:rPr>
        <w:t>that</w:t>
      </w:r>
      <w:r w:rsidRPr="005F5F8B">
        <w:rPr>
          <w:rFonts w:asciiTheme="majorHAnsi" w:eastAsia="Times New Roman" w:hAnsiTheme="majorHAnsi" w:cstheme="majorHAnsi"/>
          <w:color w:val="000000" w:themeColor="text1"/>
          <w:highlight w:val="green"/>
          <w:u w:val="single"/>
        </w:rPr>
        <w:t xml:space="preserve"> expand possibilities for political action</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u w:val="single"/>
        </w:rPr>
        <w:t>proliferating tactics of resistance through the constituent power of the imagination</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sz w:val="16"/>
          <w:szCs w:val="16"/>
        </w:rPr>
        <w:t>Walking, we ask questions, not from the perspective of the theorist removed and separate from organizing, but rather from within and as part of the multiple and overlapping cycles and circuits of struggle. For the removed theorist, movements themselves are mere abstractions, pieces of data to be categorized, analyzed, and fixed.</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b/>
          <w:bCs/>
          <w:color w:val="000000" w:themeColor="text1"/>
          <w:highlight w:val="green"/>
          <w:u w:val="single"/>
        </w:rPr>
        <w:t>The work of militant investigation is multiple</w:t>
      </w:r>
      <w:r w:rsidRPr="005F5F8B">
        <w:rPr>
          <w:rFonts w:asciiTheme="majorHAnsi" w:eastAsia="Times New Roman" w:hAnsiTheme="majorHAnsi" w:cstheme="majorHAnsi"/>
          <w:color w:val="000000" w:themeColor="text1"/>
          <w:sz w:val="16"/>
          <w:szCs w:val="16"/>
        </w:rPr>
        <w:t>,</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sz w:val="16"/>
          <w:szCs w:val="16"/>
        </w:rPr>
        <w:t>collectively</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highlight w:val="green"/>
          <w:u w:val="single"/>
        </w:rPr>
        <w:t>extending</w:t>
      </w:r>
      <w:r w:rsidRPr="005F5F8B">
        <w:rPr>
          <w:rFonts w:asciiTheme="majorHAnsi" w:eastAsia="Times New Roman" w:hAnsiTheme="majorHAnsi" w:cstheme="majorHAnsi"/>
          <w:color w:val="000000" w:themeColor="text1"/>
          <w:u w:val="single"/>
        </w:rPr>
        <w:t xml:space="preserve"> forms of </w:t>
      </w:r>
      <w:r w:rsidRPr="005F5F8B">
        <w:rPr>
          <w:rFonts w:asciiTheme="majorHAnsi" w:eastAsia="Times New Roman" w:hAnsiTheme="majorHAnsi" w:cstheme="majorHAnsi"/>
          <w:color w:val="000000" w:themeColor="text1"/>
          <w:highlight w:val="green"/>
          <w:u w:val="single"/>
        </w:rPr>
        <w:t>antagonism to new levels of understanding</w:t>
      </w:r>
      <w:r w:rsidRPr="005F5F8B">
        <w:rPr>
          <w:rFonts w:asciiTheme="majorHAnsi" w:eastAsia="Times New Roman" w:hAnsiTheme="majorHAnsi" w:cstheme="majorHAnsi"/>
          <w:color w:val="000000" w:themeColor="text1"/>
          <w:u w:val="single"/>
        </w:rPr>
        <w:t>, composing flesh-made words from immanent processes of resistance</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u w:val="single"/>
        </w:rPr>
        <w:t>Far from vanguardist notions of intellectual practice</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sz w:val="16"/>
          <w:szCs w:val="16"/>
        </w:rPr>
        <w:t xml:space="preserve">that translate organizing strategies and concepts for populations who are believed to be too stupid or unable to move beyond trade union consciousness, </w:t>
      </w:r>
      <w:r w:rsidRPr="005F5F8B">
        <w:rPr>
          <w:rFonts w:asciiTheme="majorHAnsi" w:eastAsia="Times New Roman" w:hAnsiTheme="majorHAnsi" w:cstheme="majorHAnsi"/>
          <w:color w:val="000000" w:themeColor="text1"/>
          <w:u w:val="single"/>
        </w:rPr>
        <w:t>it is a process of collective wondering and wandering that is not afraid to admit that the question of how to move forward is always uncertain</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sz w:val="16"/>
          <w:szCs w:val="16"/>
        </w:rPr>
        <w:t xml:space="preserve">difficult, and never resolved in easy answers that are eternally correct. As </w:t>
      </w:r>
      <w:r w:rsidRPr="005F5F8B">
        <w:rPr>
          <w:rFonts w:asciiTheme="majorHAnsi" w:eastAsia="Times New Roman" w:hAnsiTheme="majorHAnsi" w:cstheme="majorHAnsi"/>
          <w:color w:val="000000" w:themeColor="text1"/>
          <w:u w:val="single"/>
        </w:rPr>
        <w:t>an open process</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b/>
          <w:bCs/>
          <w:color w:val="000000" w:themeColor="text1"/>
          <w:highlight w:val="green"/>
          <w:u w:val="single"/>
        </w:rPr>
        <w:t>militant investigation discovers new possibilities within the present</w:t>
      </w:r>
      <w:r w:rsidRPr="005F5F8B">
        <w:rPr>
          <w:rFonts w:asciiTheme="majorHAnsi" w:eastAsia="Times New Roman" w:hAnsiTheme="majorHAnsi" w:cstheme="majorHAnsi"/>
          <w:color w:val="000000" w:themeColor="text1"/>
          <w:u w:val="single"/>
        </w:rPr>
        <w:t xml:space="preserve">, </w:t>
      </w:r>
      <w:r w:rsidRPr="005F5F8B">
        <w:rPr>
          <w:rFonts w:asciiTheme="majorHAnsi" w:eastAsia="Times New Roman" w:hAnsiTheme="majorHAnsi" w:cstheme="majorHAnsi"/>
          <w:color w:val="000000" w:themeColor="text1"/>
          <w:highlight w:val="green"/>
          <w:u w:val="single"/>
        </w:rPr>
        <w:t>turning</w:t>
      </w:r>
      <w:r w:rsidRPr="005F5F8B">
        <w:rPr>
          <w:rFonts w:asciiTheme="majorHAnsi" w:eastAsia="Times New Roman" w:hAnsiTheme="majorHAnsi" w:cstheme="majorHAnsi"/>
          <w:color w:val="000000" w:themeColor="text1"/>
          <w:u w:val="single"/>
        </w:rPr>
        <w:t xml:space="preserve"> bottlenecks and seeming </w:t>
      </w:r>
      <w:r w:rsidRPr="005F5F8B">
        <w:rPr>
          <w:rFonts w:asciiTheme="majorHAnsi" w:eastAsia="Times New Roman" w:hAnsiTheme="majorHAnsi" w:cstheme="majorHAnsi"/>
          <w:color w:val="000000" w:themeColor="text1"/>
          <w:highlight w:val="green"/>
          <w:u w:val="single"/>
        </w:rPr>
        <w:t>dead ends into</w:t>
      </w:r>
      <w:r w:rsidRPr="005F5F8B">
        <w:rPr>
          <w:rFonts w:asciiTheme="majorHAnsi" w:eastAsia="Times New Roman" w:hAnsiTheme="majorHAnsi" w:cstheme="majorHAnsi"/>
          <w:color w:val="000000" w:themeColor="text1"/>
          <w:u w:val="single"/>
        </w:rPr>
        <w:t xml:space="preserve"> new opportunities for </w:t>
      </w:r>
      <w:r w:rsidRPr="005F5F8B">
        <w:rPr>
          <w:rFonts w:asciiTheme="majorHAnsi" w:eastAsia="Times New Roman" w:hAnsiTheme="majorHAnsi" w:cstheme="majorHAnsi"/>
          <w:color w:val="000000" w:themeColor="text1"/>
          <w:highlight w:val="green"/>
          <w:u w:val="single"/>
        </w:rPr>
        <w:t>joyful insurgency</w:t>
      </w:r>
      <w:r w:rsidRPr="005F5F8B">
        <w:rPr>
          <w:rFonts w:asciiTheme="majorHAnsi" w:eastAsia="Times New Roman" w:hAnsiTheme="majorHAnsi" w:cstheme="majorHAnsi"/>
          <w:color w:val="000000" w:themeColor="text1"/>
          <w:u w:val="single"/>
        </w:rPr>
        <w:t xml:space="preserve">. A beautiful example of this is John Holloway’s book, </w:t>
      </w:r>
      <w:r w:rsidRPr="005F5F8B">
        <w:rPr>
          <w:rFonts w:asciiTheme="majorHAnsi" w:eastAsia="Times New Roman" w:hAnsiTheme="majorHAnsi" w:cstheme="majorHAnsi"/>
          <w:i/>
          <w:iCs/>
          <w:color w:val="000000" w:themeColor="text1"/>
          <w:u w:val="single"/>
        </w:rPr>
        <w:t>Change the World Without Taking Power</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highlight w:val="green"/>
          <w:u w:val="single"/>
        </w:rPr>
        <w:t>Holloway</w:t>
      </w:r>
      <w:r w:rsidRPr="005F5F8B">
        <w:rPr>
          <w:rFonts w:asciiTheme="majorHAnsi" w:eastAsia="Times New Roman" w:hAnsiTheme="majorHAnsi" w:cstheme="majorHAnsi"/>
          <w:color w:val="000000" w:themeColor="text1"/>
          <w:sz w:val="16"/>
          <w:highlight w:val="green"/>
        </w:rPr>
        <w:t>,</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sz w:val="16"/>
          <w:szCs w:val="16"/>
        </w:rPr>
        <w:t>a soft-spoken Scottish political philosopher, was associated with the “Open Marxism” school developed at the University of Edinburgh where he taught in the 1970s and ’80s. In 1991, he moved to Mexico where he took a position with the Instituto de Humanidades y Ciencias Sociales in the Universidad Autónoma de Puebla. After the Zapatista rebellion broke out in 1994, he quickly became one of its chief intellectual supporters.</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u w:val="single"/>
        </w:rPr>
        <w:t xml:space="preserve">In 1998, he </w:t>
      </w:r>
      <w:r w:rsidRPr="005F5F8B">
        <w:rPr>
          <w:rFonts w:asciiTheme="majorHAnsi" w:eastAsia="Times New Roman" w:hAnsiTheme="majorHAnsi" w:cstheme="majorHAnsi"/>
          <w:color w:val="000000" w:themeColor="text1"/>
          <w:highlight w:val="green"/>
          <w:u w:val="single"/>
        </w:rPr>
        <w:t>helped compile</w:t>
      </w:r>
      <w:r w:rsidRPr="005F5F8B">
        <w:rPr>
          <w:rFonts w:asciiTheme="majorHAnsi" w:eastAsia="Times New Roman" w:hAnsiTheme="majorHAnsi" w:cstheme="majorHAnsi"/>
          <w:color w:val="000000" w:themeColor="text1"/>
          <w:u w:val="single"/>
        </w:rPr>
        <w:t xml:space="preserve"> </w:t>
      </w:r>
      <w:r w:rsidRPr="005F5F8B">
        <w:rPr>
          <w:rFonts w:asciiTheme="majorHAnsi" w:eastAsia="Times New Roman" w:hAnsiTheme="majorHAnsi" w:cstheme="majorHAnsi"/>
          <w:color w:val="000000" w:themeColor="text1"/>
          <w:highlight w:val="green"/>
          <w:u w:val="single"/>
        </w:rPr>
        <w:t xml:space="preserve">a book of essays on the Zapatistas </w:t>
      </w:r>
      <w:r w:rsidRPr="005F5F8B">
        <w:rPr>
          <w:rFonts w:asciiTheme="majorHAnsi" w:eastAsia="Times New Roman" w:hAnsiTheme="majorHAnsi" w:cstheme="majorHAnsi"/>
          <w:color w:val="000000" w:themeColor="text1"/>
          <w:u w:val="single"/>
        </w:rPr>
        <w:t xml:space="preserve">called </w:t>
      </w:r>
      <w:r w:rsidRPr="005F5F8B">
        <w:rPr>
          <w:rFonts w:asciiTheme="majorHAnsi" w:eastAsia="Times New Roman" w:hAnsiTheme="majorHAnsi" w:cstheme="majorHAnsi"/>
          <w:i/>
          <w:iCs/>
          <w:color w:val="000000" w:themeColor="text1"/>
          <w:u w:val="single"/>
        </w:rPr>
        <w:t>Zapatista! Reinventing Revolution in Mexico</w:t>
      </w:r>
      <w:r w:rsidRPr="005F5F8B">
        <w:rPr>
          <w:rFonts w:asciiTheme="majorHAnsi" w:eastAsia="Times New Roman" w:hAnsiTheme="majorHAnsi" w:cstheme="majorHAnsi"/>
          <w:color w:val="000000" w:themeColor="text1"/>
          <w:u w:val="single"/>
        </w:rPr>
        <w:t>; this was his attempt to think through the implications of this new revolutionary paradigm, one which rejected classic Marxist ideas of vanguardism and the very project of trying to seize state power for one of building autonomous com- munities rooted in new forms of direct democracy, using the categories of Marxist theory.</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sz w:val="16"/>
          <w:szCs w:val="16"/>
        </w:rPr>
        <w:t xml:space="preserve">The result was an extremely dense book. At certain points, it reads like a mixture of Marxist jargon and lyric poetry: </w:t>
      </w:r>
      <w:r w:rsidRPr="005F5F8B">
        <w:rPr>
          <w:rFonts w:asciiTheme="majorHAnsi" w:eastAsia="Times New Roman" w:hAnsiTheme="majorHAnsi" w:cstheme="majorHAnsi"/>
          <w:color w:val="000000" w:themeColor="text1"/>
          <w:u w:val="single"/>
        </w:rPr>
        <w:t>In the beginning is the scream. We scream</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highlight w:val="green"/>
          <w:u w:val="single"/>
        </w:rPr>
        <w:t>When we write or when we read</w:t>
      </w:r>
      <w:r w:rsidRPr="005F5F8B">
        <w:rPr>
          <w:rFonts w:asciiTheme="majorHAnsi" w:eastAsia="Times New Roman" w:hAnsiTheme="majorHAnsi" w:cstheme="majorHAnsi"/>
          <w:color w:val="000000" w:themeColor="text1"/>
          <w:u w:val="single"/>
        </w:rPr>
        <w:t xml:space="preserve">, it is easy to forget that </w:t>
      </w:r>
      <w:r w:rsidRPr="005F5F8B">
        <w:rPr>
          <w:rFonts w:asciiTheme="majorHAnsi" w:eastAsia="Times New Roman" w:hAnsiTheme="majorHAnsi" w:cstheme="majorHAnsi"/>
          <w:color w:val="000000" w:themeColor="text1"/>
          <w:highlight w:val="green"/>
          <w:u w:val="single"/>
        </w:rPr>
        <w:t>the beginning is not the word, but the scream</w:t>
      </w:r>
      <w:r w:rsidRPr="005F5F8B">
        <w:rPr>
          <w:rFonts w:asciiTheme="majorHAnsi" w:eastAsia="Times New Roman" w:hAnsiTheme="majorHAnsi" w:cstheme="majorHAnsi"/>
          <w:color w:val="000000" w:themeColor="text1"/>
          <w:u w:val="single"/>
        </w:rPr>
        <w:t xml:space="preserve">. </w:t>
      </w:r>
      <w:r w:rsidRPr="005F5F8B">
        <w:rPr>
          <w:rFonts w:asciiTheme="majorHAnsi" w:eastAsia="Times New Roman" w:hAnsiTheme="majorHAnsi" w:cstheme="majorHAnsi"/>
          <w:color w:val="000000" w:themeColor="text1"/>
          <w:highlight w:val="green"/>
          <w:u w:val="single"/>
        </w:rPr>
        <w:t>Faced with the mutilation of human lives</w:t>
      </w:r>
      <w:r w:rsidRPr="005F5F8B">
        <w:rPr>
          <w:rFonts w:asciiTheme="majorHAnsi" w:eastAsia="Times New Roman" w:hAnsiTheme="majorHAnsi" w:cstheme="majorHAnsi"/>
          <w:color w:val="000000" w:themeColor="text1"/>
          <w:u w:val="single"/>
        </w:rPr>
        <w:t xml:space="preserve"> by capitalism, a scream of sadness, a scream of horror, a scream of anger, a scream of refusal: NO. The starting point of </w:t>
      </w:r>
      <w:r w:rsidRPr="005F5F8B">
        <w:rPr>
          <w:rFonts w:asciiTheme="majorHAnsi" w:eastAsia="Times New Roman" w:hAnsiTheme="majorHAnsi" w:cstheme="majorHAnsi"/>
          <w:color w:val="000000" w:themeColor="text1"/>
          <w:highlight w:val="green"/>
          <w:u w:val="single"/>
        </w:rPr>
        <w:t>theoretical reflection is opposition</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highlight w:val="green"/>
          <w:u w:val="single"/>
        </w:rPr>
        <w:t>negativity</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highlight w:val="green"/>
          <w:u w:val="single"/>
        </w:rPr>
        <w:t>struggle</w:t>
      </w:r>
      <w:r w:rsidRPr="005F5F8B">
        <w:rPr>
          <w:rFonts w:asciiTheme="majorHAnsi" w:eastAsia="Times New Roman" w:hAnsiTheme="majorHAnsi" w:cstheme="majorHAnsi"/>
          <w:color w:val="000000" w:themeColor="text1"/>
          <w:u w:val="single"/>
        </w:rPr>
        <w:t>.</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sz w:val="16"/>
          <w:szCs w:val="16"/>
        </w:rPr>
        <w:t>It is</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highlight w:val="green"/>
          <w:u w:val="single"/>
        </w:rPr>
        <w:t>from rage</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sz w:val="16"/>
          <w:szCs w:val="16"/>
        </w:rPr>
        <w:t>that</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highlight w:val="green"/>
          <w:u w:val="single"/>
        </w:rPr>
        <w:t>thought is born</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sz w:val="16"/>
          <w:szCs w:val="16"/>
        </w:rPr>
        <w:t>not from the pose of reason, not from the reasoned-sitting-back-and-reflecting-on-the-mysteries-of-existence that is the conventional image of the thinker.</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u w:val="single"/>
        </w:rPr>
        <w:t>We start from negation</w:t>
      </w:r>
      <w:r w:rsidRPr="005F5F8B">
        <w:rPr>
          <w:rFonts w:asciiTheme="majorHAnsi" w:eastAsia="Times New Roman" w:hAnsiTheme="majorHAnsi" w:cstheme="majorHAnsi"/>
          <w:color w:val="000000" w:themeColor="text1"/>
          <w:sz w:val="16"/>
          <w:szCs w:val="16"/>
        </w:rPr>
        <w:t>,</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u w:val="single"/>
        </w:rPr>
        <w:t>from dissonance</w:t>
      </w:r>
      <w:r w:rsidRPr="005F5F8B">
        <w:rPr>
          <w:rFonts w:asciiTheme="majorHAnsi" w:eastAsia="Times New Roman" w:hAnsiTheme="majorHAnsi" w:cstheme="majorHAnsi"/>
          <w:color w:val="000000" w:themeColor="text1"/>
          <w:sz w:val="16"/>
          <w:szCs w:val="16"/>
        </w:rPr>
        <w:t>. The dissonance can take many shapes</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u w:val="single"/>
        </w:rPr>
        <w:t>An inarticulate mumble of discontent, tears of frustration, a scream of rage, a confident roar. An unease, a confusion, a longing, a critical vibration</w:t>
      </w:r>
      <w:r w:rsidRPr="005F5F8B">
        <w:rPr>
          <w:rFonts w:asciiTheme="majorHAnsi" w:eastAsia="Times New Roman" w:hAnsiTheme="majorHAnsi" w:cstheme="majorHAnsi"/>
          <w:color w:val="000000" w:themeColor="text1"/>
          <w:sz w:val="16"/>
        </w:rPr>
        <w:t>.</w:t>
      </w:r>
      <w:r w:rsidRPr="005F5F8B">
        <w:rPr>
          <w:rFonts w:asciiTheme="majorHAnsi" w:eastAsia="Times New Roman" w:hAnsiTheme="majorHAnsi" w:cstheme="majorHAnsi"/>
          <w:color w:val="000000" w:themeColor="text1"/>
          <w:position w:val="6"/>
          <w:sz w:val="16"/>
        </w:rPr>
        <w:t xml:space="preserve"> </w:t>
      </w:r>
      <w:r w:rsidRPr="005F5F8B">
        <w:rPr>
          <w:rFonts w:asciiTheme="majorHAnsi" w:eastAsia="Times New Roman" w:hAnsiTheme="majorHAnsi" w:cstheme="majorHAnsi"/>
          <w:color w:val="000000" w:themeColor="text1"/>
          <w:sz w:val="16"/>
          <w:szCs w:val="16"/>
        </w:rPr>
        <w:t>More than anything else, it’s a book about knowledge</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u w:val="single"/>
        </w:rPr>
        <w:t>Holloway argues that reality is a matter of humans doing and making things together: what we perceive as fixed self-identical objects are really processes.</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b/>
          <w:bCs/>
          <w:color w:val="000000" w:themeColor="text1"/>
          <w:u w:val="single"/>
        </w:rPr>
        <w:t>The only reason we insist on treating objects as anything else is because, if we saw them as they really are, as mutual projects, it would be impossible for anyone to claim ownership of them</w:t>
      </w:r>
      <w:r w:rsidRPr="005F5F8B">
        <w:rPr>
          <w:rFonts w:asciiTheme="majorHAnsi" w:eastAsia="Times New Roman" w:hAnsiTheme="majorHAnsi" w:cstheme="majorHAnsi"/>
          <w:b/>
          <w:bCs/>
          <w:color w:val="000000" w:themeColor="text1"/>
          <w:sz w:val="16"/>
        </w:rPr>
        <w:t>.</w:t>
      </w:r>
      <w:r w:rsidRPr="005F5F8B">
        <w:rPr>
          <w:rFonts w:asciiTheme="majorHAnsi" w:eastAsia="Times New Roman" w:hAnsiTheme="majorHAnsi" w:cstheme="majorHAnsi"/>
          <w:b/>
          <w:bCs/>
          <w:color w:val="000000" w:themeColor="text1"/>
          <w:u w:val="single"/>
        </w:rPr>
        <w:t xml:space="preserve"> </w:t>
      </w:r>
      <w:r w:rsidRPr="005F5F8B">
        <w:rPr>
          <w:rFonts w:asciiTheme="majorHAnsi" w:eastAsia="Times New Roman" w:hAnsiTheme="majorHAnsi" w:cstheme="majorHAnsi"/>
          <w:color w:val="000000" w:themeColor="text1"/>
          <w:u w:val="single"/>
        </w:rPr>
        <w:t xml:space="preserve">All </w:t>
      </w:r>
      <w:r w:rsidRPr="005F5F8B">
        <w:rPr>
          <w:rFonts w:asciiTheme="majorHAnsi" w:eastAsia="Times New Roman" w:hAnsiTheme="majorHAnsi" w:cstheme="majorHAnsi"/>
          <w:color w:val="000000" w:themeColor="text1"/>
          <w:highlight w:val="green"/>
          <w:u w:val="single"/>
        </w:rPr>
        <w:t>liberatory struggle</w:t>
      </w:r>
      <w:r w:rsidRPr="005F5F8B">
        <w:rPr>
          <w:rFonts w:asciiTheme="majorHAnsi" w:eastAsia="Times New Roman" w:hAnsiTheme="majorHAnsi" w:cstheme="majorHAnsi"/>
          <w:color w:val="000000" w:themeColor="text1"/>
          <w:u w:val="single"/>
        </w:rPr>
        <w:t xml:space="preserve"> therefore </w:t>
      </w:r>
      <w:r w:rsidRPr="005F5F8B">
        <w:rPr>
          <w:rFonts w:asciiTheme="majorHAnsi" w:eastAsia="Times New Roman" w:hAnsiTheme="majorHAnsi" w:cstheme="majorHAnsi"/>
          <w:color w:val="000000" w:themeColor="text1"/>
          <w:highlight w:val="green"/>
          <w:u w:val="single"/>
        </w:rPr>
        <w:t>is ultimately the struggle against identity</w:t>
      </w:r>
      <w:r w:rsidRPr="005F5F8B">
        <w:rPr>
          <w:rFonts w:asciiTheme="majorHAnsi" w:eastAsia="Times New Roman" w:hAnsiTheme="majorHAnsi" w:cstheme="majorHAnsi"/>
          <w:color w:val="000000" w:themeColor="text1"/>
          <w:u w:val="single"/>
        </w:rPr>
        <w:t>. Forms of knowledge that simply arrange and classify reality from a distance</w:t>
      </w:r>
      <w:r w:rsidRPr="005F5F8B">
        <w:rPr>
          <w:rFonts w:asciiTheme="majorHAnsi" w:eastAsia="Times New Roman" w:hAnsiTheme="majorHAnsi" w:cstheme="majorHAnsi"/>
          <w:color w:val="000000" w:themeColor="text1"/>
          <w:sz w:val="16"/>
        </w:rPr>
        <w:t>—</w:t>
      </w:r>
      <w:r w:rsidRPr="005F5F8B">
        <w:rPr>
          <w:rFonts w:asciiTheme="majorHAnsi" w:eastAsia="Times New Roman" w:hAnsiTheme="majorHAnsi" w:cstheme="majorHAnsi"/>
          <w:color w:val="000000" w:themeColor="text1"/>
          <w:sz w:val="16"/>
          <w:szCs w:val="16"/>
        </w:rPr>
        <w:t>what Holloway refers to as “knowledge- about”—</w:t>
      </w:r>
      <w:r w:rsidRPr="005F5F8B">
        <w:rPr>
          <w:rFonts w:asciiTheme="majorHAnsi" w:eastAsia="Times New Roman" w:hAnsiTheme="majorHAnsi" w:cstheme="majorHAnsi"/>
          <w:color w:val="000000" w:themeColor="text1"/>
          <w:u w:val="single"/>
        </w:rPr>
        <w:t>may be appropriate for a vanguard party that wants to claim the right to seize power and impose itself on the basis of some privileged “scientific” understanding, but ultimately it can only work to reinforce structures of domination</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b/>
          <w:bCs/>
          <w:color w:val="000000" w:themeColor="text1"/>
          <w:highlight w:val="green"/>
          <w:u w:val="single"/>
        </w:rPr>
        <w:t xml:space="preserve">True revolutionary knowledge would have to be </w:t>
      </w:r>
      <w:r w:rsidRPr="005F5F8B">
        <w:rPr>
          <w:rFonts w:asciiTheme="majorHAnsi" w:eastAsia="Times New Roman" w:hAnsiTheme="majorHAnsi" w:cstheme="majorHAnsi"/>
          <w:b/>
          <w:bCs/>
          <w:color w:val="000000" w:themeColor="text1"/>
          <w:u w:val="single"/>
        </w:rPr>
        <w:t xml:space="preserve">different. It would have to be </w:t>
      </w:r>
      <w:r w:rsidRPr="005F5F8B">
        <w:rPr>
          <w:rFonts w:asciiTheme="majorHAnsi" w:eastAsia="Times New Roman" w:hAnsiTheme="majorHAnsi" w:cstheme="majorHAnsi"/>
          <w:b/>
          <w:bCs/>
          <w:color w:val="000000" w:themeColor="text1"/>
          <w:highlight w:val="green"/>
          <w:u w:val="single"/>
        </w:rPr>
        <w:t xml:space="preserve">a pragmatic form of knowledge that lays bare all </w:t>
      </w:r>
      <w:r w:rsidRPr="005F5F8B">
        <w:rPr>
          <w:rFonts w:asciiTheme="majorHAnsi" w:eastAsia="Times New Roman" w:hAnsiTheme="majorHAnsi" w:cstheme="majorHAnsi"/>
          <w:b/>
          <w:bCs/>
          <w:color w:val="000000" w:themeColor="text1"/>
          <w:u w:val="single"/>
        </w:rPr>
        <w:t>such</w:t>
      </w:r>
      <w:r w:rsidRPr="005F5F8B">
        <w:rPr>
          <w:rFonts w:asciiTheme="majorHAnsi" w:eastAsia="Times New Roman" w:hAnsiTheme="majorHAnsi" w:cstheme="majorHAnsi"/>
          <w:b/>
          <w:bCs/>
          <w:color w:val="000000" w:themeColor="text1"/>
          <w:highlight w:val="green"/>
          <w:u w:val="single"/>
        </w:rPr>
        <w:t xml:space="preserve"> pretensions;</w:t>
      </w:r>
      <w:r w:rsidRPr="005F5F8B">
        <w:rPr>
          <w:rFonts w:asciiTheme="majorHAnsi" w:eastAsia="Times New Roman" w:hAnsiTheme="majorHAnsi" w:cstheme="majorHAnsi"/>
          <w:b/>
          <w:bCs/>
          <w:color w:val="000000" w:themeColor="text1"/>
          <w:u w:val="single"/>
        </w:rPr>
        <w:t xml:space="preserve"> a form of knowledge </w:t>
      </w:r>
      <w:r w:rsidRPr="005F5F8B">
        <w:rPr>
          <w:rFonts w:asciiTheme="majorHAnsi" w:eastAsia="Times New Roman" w:hAnsiTheme="majorHAnsi" w:cstheme="majorHAnsi"/>
          <w:b/>
          <w:bCs/>
          <w:color w:val="000000" w:themeColor="text1"/>
          <w:highlight w:val="green"/>
          <w:u w:val="single"/>
        </w:rPr>
        <w:t>deeply embedded in the logic of transformational practice</w:t>
      </w:r>
      <w:r w:rsidRPr="005F5F8B">
        <w:rPr>
          <w:rFonts w:asciiTheme="majorHAnsi" w:eastAsia="Times New Roman" w:hAnsiTheme="majorHAnsi" w:cstheme="majorHAnsi"/>
          <w:b/>
          <w:bCs/>
          <w:color w:val="000000" w:themeColor="text1"/>
          <w:sz w:val="16"/>
        </w:rPr>
        <w:t>.</w:t>
      </w:r>
      <w:r w:rsidRPr="005F5F8B">
        <w:rPr>
          <w:rFonts w:asciiTheme="majorHAnsi" w:eastAsia="Times New Roman" w:hAnsiTheme="majorHAnsi" w:cstheme="majorHAnsi"/>
          <w:color w:val="000000" w:themeColor="text1"/>
          <w:sz w:val="16"/>
        </w:rPr>
        <w:t xml:space="preserve"> </w:t>
      </w:r>
      <w:r w:rsidRPr="005F5F8B">
        <w:rPr>
          <w:rStyle w:val="Emphasis"/>
          <w:rFonts w:asciiTheme="majorHAnsi" w:hAnsiTheme="majorHAnsi" w:cstheme="majorHAnsi"/>
          <w:highlight w:val="green"/>
        </w:rPr>
        <w:t>Furious debates ensued</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u w:val="single"/>
        </w:rPr>
        <w:t>Leninists and Trotskyites lambasted the book as utopian</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u w:val="single"/>
        </w:rPr>
        <w:t>for adopting what they considered a naïve anarchist position—one that was completely ignorant of political realities. Anarchists were alternately inspired and annoyed</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sz w:val="16"/>
          <w:szCs w:val="16"/>
        </w:rPr>
        <w:t>often noting that Holloway seemed to echo anarchist ideas without ever mentioning them, instead writing as if his positions emerged naturally from a correct reading of classic Marxist texts. Others objected to the way he read the texts</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u w:val="single"/>
        </w:rPr>
        <w:t>Supporters of Toni Negri’s Spinozist version of Marxism denounced the book as so much Hegelian claptrap</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sz w:val="16"/>
          <w:szCs w:val="16"/>
        </w:rPr>
        <w:t xml:space="preserve">others suggested that Holloway’s argument that any belief in self-identical objects </w:t>
      </w:r>
      <w:proofErr w:type="gramStart"/>
      <w:r w:rsidRPr="005F5F8B">
        <w:rPr>
          <w:rFonts w:asciiTheme="majorHAnsi" w:eastAsia="Times New Roman" w:hAnsiTheme="majorHAnsi" w:cstheme="majorHAnsi"/>
          <w:color w:val="000000" w:themeColor="text1"/>
          <w:sz w:val="16"/>
          <w:szCs w:val="16"/>
        </w:rPr>
        <w:t>was a reflection of</w:t>
      </w:r>
      <w:proofErr w:type="gramEnd"/>
      <w:r w:rsidRPr="005F5F8B">
        <w:rPr>
          <w:rFonts w:asciiTheme="majorHAnsi" w:eastAsia="Times New Roman" w:hAnsiTheme="majorHAnsi" w:cstheme="majorHAnsi"/>
          <w:color w:val="000000" w:themeColor="text1"/>
          <w:sz w:val="16"/>
          <w:szCs w:val="16"/>
        </w:rPr>
        <w:t xml:space="preserve"> capitalist logic seemed to imply that capitalism had been around since the invention of language, which ultimately made it very difficult to imagine an alternative. </w:t>
      </w:r>
      <w:r w:rsidRPr="005F5F8B">
        <w:rPr>
          <w:rFonts w:asciiTheme="majorHAnsi" w:eastAsia="Times New Roman" w:hAnsiTheme="majorHAnsi" w:cstheme="majorHAnsi"/>
          <w:color w:val="000000" w:themeColor="text1"/>
          <w:highlight w:val="green"/>
          <w:u w:val="single"/>
        </w:rPr>
        <w:t>In Latin America</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sz w:val="16"/>
          <w:szCs w:val="16"/>
        </w:rPr>
        <w:t>where the battle was particularly intense</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u w:val="single"/>
        </w:rPr>
        <w:t xml:space="preserve">a lot of the </w:t>
      </w:r>
      <w:r w:rsidRPr="005F5F8B">
        <w:rPr>
          <w:rFonts w:asciiTheme="majorHAnsi" w:eastAsia="Times New Roman" w:hAnsiTheme="majorHAnsi" w:cstheme="majorHAnsi"/>
          <w:color w:val="000000" w:themeColor="text1"/>
          <w:highlight w:val="green"/>
          <w:u w:val="single"/>
        </w:rPr>
        <w:t xml:space="preserve">arguments turned around </w:t>
      </w:r>
      <w:r w:rsidRPr="005F5F8B">
        <w:rPr>
          <w:rStyle w:val="Emphasis"/>
          <w:rFonts w:asciiTheme="majorHAnsi" w:hAnsiTheme="majorHAnsi" w:cstheme="majorHAnsi"/>
          <w:highlight w:val="green"/>
        </w:rPr>
        <w:t>very particular questions of revolutionary strategy</w:t>
      </w:r>
      <w:r w:rsidRPr="005F5F8B">
        <w:rPr>
          <w:rFonts w:asciiTheme="majorHAnsi" w:eastAsia="Times New Roman" w:hAnsiTheme="majorHAnsi" w:cstheme="majorHAnsi"/>
          <w:color w:val="000000" w:themeColor="text1"/>
          <w:sz w:val="16"/>
          <w:highlight w:val="green"/>
        </w:rPr>
        <w:t>.</w:t>
      </w:r>
      <w:r w:rsidRPr="005F5F8B">
        <w:rPr>
          <w:rFonts w:asciiTheme="majorHAnsi" w:eastAsia="Times New Roman" w:hAnsiTheme="majorHAnsi" w:cstheme="majorHAnsi"/>
          <w:color w:val="000000" w:themeColor="text1"/>
          <w:sz w:val="16"/>
        </w:rPr>
        <w:t xml:space="preserve"> </w:t>
      </w:r>
      <w:r w:rsidRPr="005F5F8B">
        <w:rPr>
          <w:rFonts w:asciiTheme="majorHAnsi" w:eastAsia="Times New Roman" w:hAnsiTheme="majorHAnsi" w:cstheme="majorHAnsi"/>
          <w:color w:val="000000" w:themeColor="text1"/>
          <w:highlight w:val="green"/>
          <w:u w:val="single"/>
        </w:rPr>
        <w:t>Who has the better model: the Zapatistas</w:t>
      </w:r>
      <w:r w:rsidRPr="005F5F8B">
        <w:rPr>
          <w:rFonts w:asciiTheme="majorHAnsi" w:eastAsia="Times New Roman" w:hAnsiTheme="majorHAnsi" w:cstheme="majorHAnsi"/>
          <w:color w:val="000000" w:themeColor="text1"/>
          <w:u w:val="single"/>
        </w:rPr>
        <w:t xml:space="preserve"> of Chiapas </w:t>
      </w:r>
      <w:r w:rsidRPr="005F5F8B">
        <w:rPr>
          <w:rFonts w:asciiTheme="majorHAnsi" w:eastAsia="Times New Roman" w:hAnsiTheme="majorHAnsi" w:cstheme="majorHAnsi"/>
          <w:color w:val="000000" w:themeColor="text1"/>
          <w:highlight w:val="green"/>
          <w:u w:val="single"/>
        </w:rPr>
        <w:t>or Chavez’s Bolivarian Revolution</w:t>
      </w:r>
      <w:r w:rsidRPr="005F5F8B">
        <w:rPr>
          <w:rFonts w:asciiTheme="majorHAnsi" w:eastAsia="Times New Roman" w:hAnsiTheme="majorHAnsi" w:cstheme="majorHAnsi"/>
          <w:color w:val="000000" w:themeColor="text1"/>
          <w:u w:val="single"/>
        </w:rPr>
        <w:t xml:space="preserve"> in Venezuela? Were the Argentine radicals who over- threw four successive regimes in December of 2001 right to refuse seizing power, to reject the entire domain of formal politics and try to create their own autonomous institutions? Or had they allowed an opportunity for genuine revolutionary change to slip through their grasp? </w:t>
      </w:r>
      <w:r w:rsidRPr="005F5F8B">
        <w:rPr>
          <w:rFonts w:asciiTheme="majorHAnsi" w:eastAsia="Times New Roman" w:hAnsiTheme="majorHAnsi" w:cstheme="majorHAnsi"/>
          <w:color w:val="000000" w:themeColor="text1"/>
          <w:sz w:val="16"/>
          <w:szCs w:val="16"/>
        </w:rPr>
        <w:t xml:space="preserve">For many in the global justice movement in Europe and North America, the book provided the perfect counterpoint to Michael Hardt and Negri’s </w:t>
      </w:r>
      <w:r w:rsidRPr="005F5F8B">
        <w:rPr>
          <w:rFonts w:asciiTheme="majorHAnsi" w:eastAsia="Times New Roman" w:hAnsiTheme="majorHAnsi" w:cstheme="majorHAnsi"/>
          <w:i/>
          <w:iCs/>
          <w:color w:val="000000" w:themeColor="text1"/>
          <w:sz w:val="16"/>
          <w:szCs w:val="16"/>
        </w:rPr>
        <w:t>Empire</w:t>
      </w:r>
      <w:r w:rsidRPr="005F5F8B">
        <w:rPr>
          <w:rFonts w:asciiTheme="majorHAnsi" w:eastAsia="Times New Roman" w:hAnsiTheme="majorHAnsi" w:cstheme="majorHAnsi"/>
          <w:color w:val="000000" w:themeColor="text1"/>
          <w:sz w:val="16"/>
          <w:szCs w:val="16"/>
        </w:rPr>
        <w:t xml:space="preserve">, then being hailed in the media as the bible of the movement. Where Hardt and Negri were drawing on an Italian autonomist tradition that saw capital not as imposing itself on labor but as constantly having to adjust itself to the power of workers’ struggle, Holloway was arguing that this approach did not go nearly far enough. In fact, </w:t>
      </w:r>
      <w:r w:rsidRPr="005F5F8B">
        <w:rPr>
          <w:rFonts w:asciiTheme="majorHAnsi" w:eastAsia="Times New Roman" w:hAnsiTheme="majorHAnsi" w:cstheme="majorHAnsi"/>
          <w:color w:val="000000" w:themeColor="text1"/>
          <w:u w:val="single"/>
        </w:rPr>
        <w:t>capital was labor and capitalism the system that makes it impossible for us to see this. Capitalism is something we make every day and the moment we stop making it, it will cease to exist.</w:t>
      </w:r>
      <w:r w:rsidRPr="005F5F8B">
        <w:rPr>
          <w:rFonts w:asciiTheme="majorHAnsi" w:eastAsia="Times New Roman" w:hAnsiTheme="majorHAnsi" w:cstheme="majorHAnsi"/>
          <w:color w:val="000000" w:themeColor="text1"/>
          <w:sz w:val="16"/>
        </w:rPr>
        <w:t xml:space="preserve"> T</w:t>
      </w:r>
      <w:r w:rsidRPr="005F5F8B">
        <w:rPr>
          <w:rFonts w:asciiTheme="majorHAnsi" w:eastAsia="Times New Roman" w:hAnsiTheme="majorHAnsi" w:cstheme="majorHAnsi"/>
          <w:color w:val="000000" w:themeColor="text1"/>
          <w:sz w:val="16"/>
          <w:szCs w:val="16"/>
        </w:rPr>
        <w:t xml:space="preserve">here were endless Internet debates. Seminars and reading groups were held comparing the two arguments in probably a dozen different languages. </w:t>
      </w:r>
    </w:p>
    <w:p w14:paraId="1AF9038D" w14:textId="77777777" w:rsidR="00162771" w:rsidRPr="005F5F8B" w:rsidRDefault="00162771" w:rsidP="00162771">
      <w:pPr>
        <w:rPr>
          <w:rFonts w:asciiTheme="majorHAnsi" w:hAnsiTheme="majorHAnsi" w:cstheme="majorHAnsi"/>
        </w:rPr>
      </w:pPr>
    </w:p>
    <w:p w14:paraId="5E09F450" w14:textId="77777777" w:rsidR="00162771" w:rsidRPr="005F5F8B" w:rsidRDefault="00162771" w:rsidP="00162771">
      <w:pPr>
        <w:pStyle w:val="Heading4"/>
        <w:rPr>
          <w:rFonts w:asciiTheme="majorHAnsi" w:hAnsiTheme="majorHAnsi" w:cstheme="majorHAnsi"/>
        </w:rPr>
      </w:pPr>
      <w:r w:rsidRPr="005F5F8B">
        <w:rPr>
          <w:rFonts w:asciiTheme="majorHAnsi" w:hAnsiTheme="majorHAnsi" w:cstheme="majorHAnsi"/>
        </w:rPr>
        <w:t>The Role of the Ballot is to affirm Debate as an act of Planning, not Policy – instead of forcing normative outcomes via spaces of study, you should affirm acts of self-preservation within political spaces</w:t>
      </w:r>
    </w:p>
    <w:p w14:paraId="3EEE94D4" w14:textId="77777777" w:rsidR="00162771" w:rsidRPr="005F5F8B" w:rsidRDefault="00162771" w:rsidP="00162771">
      <w:pPr>
        <w:rPr>
          <w:rFonts w:asciiTheme="majorHAnsi" w:hAnsiTheme="majorHAnsi" w:cstheme="majorHAnsi"/>
        </w:rPr>
      </w:pPr>
      <w:r w:rsidRPr="005F5F8B">
        <w:rPr>
          <w:rStyle w:val="Style13ptBold"/>
          <w:rFonts w:asciiTheme="majorHAnsi" w:hAnsiTheme="majorHAnsi" w:cstheme="majorHAnsi"/>
        </w:rPr>
        <w:t>Greer 18</w:t>
      </w:r>
      <w:r w:rsidRPr="005F5F8B">
        <w:rPr>
          <w:rFonts w:asciiTheme="majorHAnsi" w:hAnsiTheme="majorHAnsi" w:cstheme="majorHAnsi"/>
        </w:rPr>
        <w:t>, G. H. "Who Needs the Undercommons? Refuge and Resistance in Public High Schools." Brock Education: A Journal of Educational Research and Practice 28.1 (2018): 5-18. (Concordia University (Canada), Art Education Department, Graduate Student, https://files.eric.ed.gov/fulltext/EJ1202639.pdf)//Elmer</w:t>
      </w:r>
    </w:p>
    <w:p w14:paraId="61D054D7" w14:textId="77777777" w:rsidR="00162771" w:rsidRPr="00532E94" w:rsidRDefault="00162771" w:rsidP="00162771">
      <w:pPr>
        <w:rPr>
          <w:rFonts w:asciiTheme="majorHAnsi" w:hAnsiTheme="majorHAnsi" w:cstheme="majorHAnsi"/>
          <w:sz w:val="16"/>
        </w:rPr>
      </w:pPr>
      <w:r w:rsidRPr="005F5F8B">
        <w:rPr>
          <w:rFonts w:asciiTheme="majorHAnsi" w:hAnsiTheme="majorHAnsi" w:cstheme="majorHAnsi"/>
          <w:u w:val="single"/>
        </w:rPr>
        <w:t xml:space="preserve">Planning While study in the undercommons is a sociality that provides </w:t>
      </w:r>
      <w:r w:rsidRPr="005F5F8B">
        <w:rPr>
          <w:rFonts w:asciiTheme="majorHAnsi" w:hAnsiTheme="majorHAnsi" w:cstheme="majorHAnsi"/>
          <w:b/>
          <w:bCs/>
          <w:u w:val="single"/>
        </w:rPr>
        <w:t>refuge, joy, and resilience</w:t>
      </w:r>
      <w:r w:rsidRPr="005F5F8B">
        <w:rPr>
          <w:rFonts w:asciiTheme="majorHAnsi" w:hAnsiTheme="majorHAnsi" w:cstheme="majorHAnsi"/>
          <w:u w:val="single"/>
        </w:rPr>
        <w:t xml:space="preserve">, </w:t>
      </w:r>
      <w:r w:rsidRPr="005F5F8B">
        <w:rPr>
          <w:rFonts w:asciiTheme="majorHAnsi" w:hAnsiTheme="majorHAnsi" w:cstheme="majorHAnsi"/>
          <w:highlight w:val="green"/>
          <w:u w:val="single"/>
        </w:rPr>
        <w:t xml:space="preserve">planning is </w:t>
      </w:r>
      <w:r w:rsidRPr="005F5F8B">
        <w:rPr>
          <w:rFonts w:asciiTheme="majorHAnsi" w:hAnsiTheme="majorHAnsi" w:cstheme="majorHAnsi"/>
          <w:u w:val="single"/>
        </w:rPr>
        <w:t xml:space="preserve">the ongoing process of </w:t>
      </w:r>
      <w:r w:rsidRPr="005F5F8B">
        <w:rPr>
          <w:rFonts w:asciiTheme="majorHAnsi" w:hAnsiTheme="majorHAnsi" w:cstheme="majorHAnsi"/>
          <w:highlight w:val="green"/>
          <w:u w:val="single"/>
        </w:rPr>
        <w:t xml:space="preserve">resistance </w:t>
      </w:r>
      <w:r w:rsidRPr="005F5F8B">
        <w:rPr>
          <w:rFonts w:asciiTheme="majorHAnsi" w:hAnsiTheme="majorHAnsi" w:cstheme="majorHAnsi"/>
          <w:u w:val="single"/>
        </w:rPr>
        <w:t>which protects study.</w:t>
      </w:r>
      <w:r w:rsidRPr="005F5F8B">
        <w:rPr>
          <w:rFonts w:asciiTheme="majorHAnsi" w:hAnsiTheme="majorHAnsi" w:cstheme="majorHAnsi"/>
          <w:sz w:val="16"/>
        </w:rPr>
        <w:t xml:space="preserve"> In the terms of complexity theory, planning creates the conditions for study to emerge. </w:t>
      </w:r>
      <w:r w:rsidRPr="005F5F8B">
        <w:rPr>
          <w:rFonts w:asciiTheme="majorHAnsi" w:hAnsiTheme="majorHAnsi" w:cstheme="majorHAnsi"/>
          <w:u w:val="single"/>
        </w:rPr>
        <w:t xml:space="preserve">Planning defends study, for example, by </w:t>
      </w:r>
      <w:r w:rsidRPr="005F5F8B">
        <w:rPr>
          <w:rFonts w:asciiTheme="majorHAnsi" w:hAnsiTheme="majorHAnsi" w:cstheme="majorHAnsi"/>
          <w:highlight w:val="green"/>
          <w:u w:val="single"/>
        </w:rPr>
        <w:t xml:space="preserve">attending </w:t>
      </w:r>
      <w:r w:rsidRPr="005F5F8B">
        <w:rPr>
          <w:rFonts w:asciiTheme="majorHAnsi" w:hAnsiTheme="majorHAnsi" w:cstheme="majorHAnsi"/>
          <w:b/>
          <w:bCs/>
          <w:highlight w:val="green"/>
          <w:u w:val="single"/>
        </w:rPr>
        <w:t>to methods</w:t>
      </w:r>
      <w:r w:rsidRPr="005F5F8B">
        <w:rPr>
          <w:rFonts w:asciiTheme="majorHAnsi" w:hAnsiTheme="majorHAnsi" w:cstheme="majorHAnsi"/>
          <w:u w:val="single"/>
        </w:rPr>
        <w:t>, when economic forces are oriented toward outcomes</w:t>
      </w:r>
      <w:r w:rsidRPr="005F5F8B">
        <w:rPr>
          <w:rFonts w:asciiTheme="majorHAnsi" w:hAnsiTheme="majorHAnsi" w:cstheme="majorHAnsi"/>
          <w:sz w:val="16"/>
        </w:rPr>
        <w:t xml:space="preserve">. In such a case, study thrives in the fascination required to build a car from scratch but is extinguished by a production line. </w:t>
      </w:r>
      <w:r w:rsidRPr="005F5F8B">
        <w:rPr>
          <w:rFonts w:asciiTheme="majorHAnsi" w:hAnsiTheme="majorHAnsi" w:cstheme="majorHAnsi"/>
          <w:u w:val="single"/>
        </w:rPr>
        <w:t xml:space="preserve">Planning may then take the form of activism against the process of de-skilling workers. Generally, study is in trouble where labour is detached from purpose, discovery, and </w:t>
      </w:r>
      <w:proofErr w:type="gramStart"/>
      <w:r w:rsidRPr="005F5F8B">
        <w:rPr>
          <w:rFonts w:asciiTheme="majorHAnsi" w:hAnsiTheme="majorHAnsi" w:cstheme="majorHAnsi"/>
          <w:u w:val="single"/>
        </w:rPr>
        <w:t>agency;</w:t>
      </w:r>
      <w:proofErr w:type="gramEnd"/>
      <w:r w:rsidRPr="005F5F8B">
        <w:rPr>
          <w:rFonts w:asciiTheme="majorHAnsi" w:hAnsiTheme="majorHAnsi" w:cstheme="majorHAnsi"/>
          <w:u w:val="single"/>
        </w:rPr>
        <w:t xml:space="preserve"> and planning poses resistance to such divisions</w:t>
      </w:r>
      <w:r w:rsidRPr="005F5F8B">
        <w:rPr>
          <w:rFonts w:asciiTheme="majorHAnsi" w:hAnsiTheme="majorHAnsi" w:cstheme="majorHAnsi"/>
          <w:sz w:val="16"/>
        </w:rPr>
        <w:t xml:space="preserve">. Resistance may take a passive form like absenteeism or an active form like student strikes; it is an ongoing social experiment. The subjects of difference who inhabit the undercommons initiate planning in support of further difference: “planning in the undercommons is not an activity, not fishing or dancing or teaching or loving, but the ceaseless experiment with the future presence of the forms of life that make such activities possible” (Harney &amp; Moten, 2013, p. 74). Importantly, “[p]lanning is </w:t>
      </w:r>
      <w:r w:rsidRPr="005F5F8B">
        <w:rPr>
          <w:rFonts w:asciiTheme="majorHAnsi" w:hAnsiTheme="majorHAnsi" w:cstheme="majorHAnsi"/>
          <w:highlight w:val="green"/>
          <w:u w:val="single"/>
        </w:rPr>
        <w:t>self-sufficiency at the social level</w:t>
      </w:r>
      <w:r w:rsidRPr="005F5F8B">
        <w:rPr>
          <w:rFonts w:asciiTheme="majorHAnsi" w:hAnsiTheme="majorHAnsi" w:cstheme="majorHAnsi"/>
          <w:sz w:val="16"/>
        </w:rPr>
        <w:t xml:space="preserve">, and it reproduces in its experiment not just what it needs, life, but what it wants, life in difference…” (p. 76). Planning resists the austerity of conformity. Difference may bring the concept of diversity to mind for social justice educators. There are a number of distinctions between the difference that propels planning in the undercommons and diversity as it is understood in the field of education. Social justice education organized around diversity involves “eliminating the injustice created when differences are sorted and ranked in a hierarchy that unequally confers power…” (Adams, Bell, Goodman, &amp; Joshi, 2016, p. 3, emphasis in original). In this sense, equitable diversity is an end goal that is, significantly, often supported by the implementation of policy. Planning, on the other hand, is a process, rather than an outcome, that resists policy, as explained below. </w:t>
      </w:r>
      <w:r w:rsidRPr="005F5F8B">
        <w:rPr>
          <w:rFonts w:asciiTheme="majorHAnsi" w:hAnsiTheme="majorHAnsi" w:cstheme="majorHAnsi"/>
          <w:u w:val="single"/>
        </w:rPr>
        <w:t xml:space="preserve">Planning appears distorted, if at all, </w:t>
      </w:r>
      <w:r w:rsidRPr="005F5F8B">
        <w:rPr>
          <w:rFonts w:asciiTheme="majorHAnsi" w:hAnsiTheme="majorHAnsi" w:cstheme="majorHAnsi"/>
          <w:b/>
          <w:bCs/>
          <w:u w:val="single"/>
        </w:rPr>
        <w:t>from the commons where the rules are made</w:t>
      </w:r>
      <w:r w:rsidRPr="005F5F8B">
        <w:rPr>
          <w:rFonts w:asciiTheme="majorHAnsi" w:hAnsiTheme="majorHAnsi" w:cstheme="majorHAnsi"/>
          <w:u w:val="single"/>
        </w:rPr>
        <w:t xml:space="preserve">: “Because from the perspective of </w:t>
      </w:r>
      <w:r w:rsidRPr="005F5F8B">
        <w:rPr>
          <w:rFonts w:asciiTheme="majorHAnsi" w:hAnsiTheme="majorHAnsi" w:cstheme="majorHAnsi"/>
          <w:b/>
          <w:bCs/>
          <w:u w:val="single"/>
        </w:rPr>
        <w:t>policy it is too dark in there, in</w:t>
      </w:r>
      <w:r w:rsidRPr="005F5F8B">
        <w:rPr>
          <w:rFonts w:asciiTheme="majorHAnsi" w:hAnsiTheme="majorHAnsi" w:cstheme="majorHAnsi"/>
          <w:u w:val="single"/>
        </w:rPr>
        <w:t xml:space="preserve"> the black </w:t>
      </w:r>
      <w:r w:rsidRPr="005F5F8B">
        <w:rPr>
          <w:rFonts w:asciiTheme="majorHAnsi" w:hAnsiTheme="majorHAnsi" w:cstheme="majorHAnsi"/>
          <w:b/>
          <w:bCs/>
          <w:u w:val="single"/>
        </w:rPr>
        <w:t>heart of the undercommons, to see</w:t>
      </w:r>
      <w:r w:rsidRPr="005F5F8B">
        <w:rPr>
          <w:rFonts w:asciiTheme="majorHAnsi" w:hAnsiTheme="majorHAnsi" w:cstheme="majorHAnsi"/>
          <w:u w:val="single"/>
        </w:rPr>
        <w:t xml:space="preserve">” (Harney &amp; Moten, 2013, p. 79). </w:t>
      </w:r>
      <w:r w:rsidRPr="005F5F8B">
        <w:rPr>
          <w:rFonts w:asciiTheme="majorHAnsi" w:hAnsiTheme="majorHAnsi" w:cstheme="majorHAnsi"/>
          <w:highlight w:val="green"/>
          <w:u w:val="single"/>
        </w:rPr>
        <w:t xml:space="preserve">Planning may </w:t>
      </w:r>
      <w:r w:rsidRPr="005F5F8B">
        <w:rPr>
          <w:rFonts w:asciiTheme="majorHAnsi" w:hAnsiTheme="majorHAnsi" w:cstheme="majorHAnsi"/>
          <w:u w:val="single"/>
        </w:rPr>
        <w:t xml:space="preserve">become invisible or </w:t>
      </w:r>
      <w:r w:rsidRPr="005F5F8B">
        <w:rPr>
          <w:rFonts w:asciiTheme="majorHAnsi" w:hAnsiTheme="majorHAnsi" w:cstheme="majorHAnsi"/>
          <w:b/>
          <w:bCs/>
          <w:highlight w:val="green"/>
          <w:u w:val="single"/>
        </w:rPr>
        <w:t>appear criminal in the light</w:t>
      </w:r>
      <w:r w:rsidRPr="005F5F8B">
        <w:rPr>
          <w:rFonts w:asciiTheme="majorHAnsi" w:hAnsiTheme="majorHAnsi" w:cstheme="majorHAnsi"/>
          <w:u w:val="single"/>
        </w:rPr>
        <w:t xml:space="preserve">. Historical examples of such distortions are plentiful. The </w:t>
      </w:r>
      <w:r w:rsidRPr="005F5F8B">
        <w:rPr>
          <w:rFonts w:asciiTheme="majorHAnsi" w:hAnsiTheme="majorHAnsi" w:cstheme="majorHAnsi"/>
          <w:highlight w:val="green"/>
          <w:u w:val="single"/>
        </w:rPr>
        <w:t xml:space="preserve">Freedom Riders </w:t>
      </w:r>
      <w:r w:rsidRPr="005F5F8B">
        <w:rPr>
          <w:rFonts w:asciiTheme="majorHAnsi" w:hAnsiTheme="majorHAnsi" w:cstheme="majorHAnsi"/>
          <w:u w:val="single"/>
        </w:rPr>
        <w:t xml:space="preserve">were planning in 1961, boarding buses into their own brutalization to desegregate the southern United States; in the light of curricular history, Freedom Riders disappear and are replaced by parliamentary motions. There was planning at the </w:t>
      </w:r>
      <w:r w:rsidRPr="005F5F8B">
        <w:rPr>
          <w:rFonts w:asciiTheme="majorHAnsi" w:hAnsiTheme="majorHAnsi" w:cstheme="majorHAnsi"/>
          <w:highlight w:val="green"/>
          <w:u w:val="single"/>
        </w:rPr>
        <w:t xml:space="preserve">Stonewall Riots </w:t>
      </w:r>
      <w:r w:rsidRPr="005F5F8B">
        <w:rPr>
          <w:rFonts w:asciiTheme="majorHAnsi" w:hAnsiTheme="majorHAnsi" w:cstheme="majorHAnsi"/>
          <w:u w:val="single"/>
        </w:rPr>
        <w:t xml:space="preserve">in June of 1969 when homeless queer kids led by trans women of colour revolted against police brutality; the political necessity of Stonewall disappears in the parade lights of Pride every year on its own anniversary. Planning </w:t>
      </w:r>
      <w:r w:rsidRPr="005F5F8B">
        <w:rPr>
          <w:rFonts w:asciiTheme="majorHAnsi" w:hAnsiTheme="majorHAnsi" w:cstheme="majorHAnsi"/>
          <w:highlight w:val="green"/>
          <w:u w:val="single"/>
        </w:rPr>
        <w:t xml:space="preserve">made visible but distorted </w:t>
      </w:r>
      <w:r w:rsidRPr="005F5F8B">
        <w:rPr>
          <w:rFonts w:asciiTheme="majorHAnsi" w:hAnsiTheme="majorHAnsi" w:cstheme="majorHAnsi"/>
          <w:u w:val="single"/>
        </w:rPr>
        <w:t xml:space="preserve">is apparent in current events in the </w:t>
      </w:r>
      <w:r w:rsidRPr="005F5F8B">
        <w:rPr>
          <w:rFonts w:asciiTheme="majorHAnsi" w:hAnsiTheme="majorHAnsi" w:cstheme="majorHAnsi"/>
          <w:highlight w:val="green"/>
          <w:u w:val="single"/>
        </w:rPr>
        <w:t xml:space="preserve">criminalization of self-preservation: </w:t>
      </w:r>
      <w:r w:rsidRPr="005F5F8B">
        <w:rPr>
          <w:rFonts w:asciiTheme="majorHAnsi" w:hAnsiTheme="majorHAnsi" w:cstheme="majorHAnsi"/>
          <w:u w:val="single"/>
        </w:rPr>
        <w:t xml:space="preserve">from </w:t>
      </w:r>
      <w:r w:rsidRPr="005F5F8B">
        <w:rPr>
          <w:rFonts w:asciiTheme="majorHAnsi" w:hAnsiTheme="majorHAnsi" w:cstheme="majorHAnsi"/>
          <w:highlight w:val="green"/>
          <w:u w:val="single"/>
        </w:rPr>
        <w:t xml:space="preserve">immigration </w:t>
      </w:r>
      <w:r w:rsidRPr="005F5F8B">
        <w:rPr>
          <w:rFonts w:asciiTheme="majorHAnsi" w:hAnsiTheme="majorHAnsi" w:cstheme="majorHAnsi"/>
          <w:u w:val="single"/>
        </w:rPr>
        <w:t xml:space="preserve">(Ackerman &amp; Furman, 2013), to </w:t>
      </w:r>
      <w:r w:rsidRPr="005F5F8B">
        <w:rPr>
          <w:rFonts w:asciiTheme="majorHAnsi" w:hAnsiTheme="majorHAnsi" w:cstheme="majorHAnsi"/>
          <w:highlight w:val="green"/>
          <w:u w:val="single"/>
        </w:rPr>
        <w:t xml:space="preserve">activism </w:t>
      </w:r>
      <w:r w:rsidRPr="005F5F8B">
        <w:rPr>
          <w:rFonts w:asciiTheme="majorHAnsi" w:hAnsiTheme="majorHAnsi" w:cstheme="majorHAnsi"/>
          <w:u w:val="single"/>
        </w:rPr>
        <w:t xml:space="preserve">(Matthews &amp; Cyril, 2017; Alonso, Barcena, &amp; Gorostidi, 2013), to </w:t>
      </w:r>
      <w:r w:rsidRPr="005F5F8B">
        <w:rPr>
          <w:rFonts w:asciiTheme="majorHAnsi" w:hAnsiTheme="majorHAnsi" w:cstheme="majorHAnsi"/>
          <w:highlight w:val="green"/>
          <w:u w:val="single"/>
        </w:rPr>
        <w:t xml:space="preserve">panhandling </w:t>
      </w:r>
      <w:r w:rsidRPr="005F5F8B">
        <w:rPr>
          <w:rFonts w:asciiTheme="majorHAnsi" w:hAnsiTheme="majorHAnsi" w:cstheme="majorHAnsi"/>
          <w:u w:val="single"/>
        </w:rPr>
        <w:t>(Chesnay, 2013). Educators who wish to see the planning of the undercommons, or to make it visible to students, must research to discover the exclusions of curriculum</w:t>
      </w:r>
      <w:r w:rsidRPr="005F5F8B">
        <w:rPr>
          <w:rFonts w:asciiTheme="majorHAnsi" w:hAnsiTheme="majorHAnsi" w:cstheme="majorHAnsi"/>
          <w:sz w:val="16"/>
        </w:rPr>
        <w:t xml:space="preserve">. When we include stories like the Stonewall Riots or the Freedom Riders in our teaching, </w:t>
      </w:r>
      <w:r w:rsidRPr="005F5F8B">
        <w:rPr>
          <w:rFonts w:asciiTheme="majorHAnsi" w:hAnsiTheme="majorHAnsi" w:cstheme="majorHAnsi"/>
          <w:u w:val="single"/>
        </w:rPr>
        <w:t>we offer a connection to students who see their lives reflected therein. Stories of resistance to injustice, particular to local contexts, are important educational resources</w:t>
      </w:r>
      <w:r w:rsidRPr="005F5F8B">
        <w:rPr>
          <w:rFonts w:asciiTheme="majorHAnsi" w:hAnsiTheme="majorHAnsi" w:cstheme="majorHAnsi"/>
          <w:sz w:val="16"/>
        </w:rPr>
        <w:t xml:space="preserve">. In addition to these, pedagogical models which support the development and scholastic direction, of planning skills among students </w:t>
      </w:r>
      <w:proofErr w:type="gramStart"/>
      <w:r w:rsidRPr="005F5F8B">
        <w:rPr>
          <w:rFonts w:asciiTheme="majorHAnsi" w:hAnsiTheme="majorHAnsi" w:cstheme="majorHAnsi"/>
          <w:sz w:val="16"/>
        </w:rPr>
        <w:t>include:</w:t>
      </w:r>
      <w:proofErr w:type="gramEnd"/>
      <w:r w:rsidRPr="005F5F8B">
        <w:rPr>
          <w:rFonts w:asciiTheme="majorHAnsi" w:hAnsiTheme="majorHAnsi" w:cstheme="majorHAnsi"/>
          <w:sz w:val="16"/>
        </w:rPr>
        <w:t xml:space="preserve"> problem-based learning (Walker, Leary, Hmelo-Silver, &amp; Ertmer, 2015), choice-based art education (Douglas, &amp; Jaquith, 2009), critical media literacy (Funk, Kellner, &amp; Share, 2016), and anti-oppressive education (Kumashiro, 2000). Policy From the perspective of the undercommons, </w:t>
      </w:r>
      <w:r w:rsidRPr="005F5F8B">
        <w:rPr>
          <w:rFonts w:asciiTheme="majorHAnsi" w:hAnsiTheme="majorHAnsi" w:cstheme="majorHAnsi"/>
          <w:highlight w:val="green"/>
          <w:u w:val="single"/>
        </w:rPr>
        <w:t xml:space="preserve">policy </w:t>
      </w:r>
      <w:r w:rsidRPr="005F5F8B">
        <w:rPr>
          <w:rFonts w:asciiTheme="majorHAnsi" w:hAnsiTheme="majorHAnsi" w:cstheme="majorHAnsi"/>
          <w:u w:val="single"/>
        </w:rPr>
        <w:t xml:space="preserve">inevitably </w:t>
      </w:r>
      <w:r w:rsidRPr="005F5F8B">
        <w:rPr>
          <w:rFonts w:asciiTheme="majorHAnsi" w:hAnsiTheme="majorHAnsi" w:cstheme="majorHAnsi"/>
          <w:highlight w:val="green"/>
          <w:u w:val="single"/>
        </w:rPr>
        <w:t xml:space="preserve">conflicts with the forms of </w:t>
      </w:r>
      <w:r w:rsidRPr="005F5F8B">
        <w:rPr>
          <w:rFonts w:asciiTheme="majorHAnsi" w:hAnsiTheme="majorHAnsi" w:cstheme="majorHAnsi"/>
          <w:u w:val="single"/>
        </w:rPr>
        <w:t xml:space="preserve">study and </w:t>
      </w:r>
      <w:r w:rsidRPr="005F5F8B">
        <w:rPr>
          <w:rFonts w:asciiTheme="majorHAnsi" w:hAnsiTheme="majorHAnsi" w:cstheme="majorHAnsi"/>
          <w:highlight w:val="green"/>
          <w:u w:val="single"/>
        </w:rPr>
        <w:t xml:space="preserve">planning </w:t>
      </w:r>
      <w:r w:rsidRPr="005F5F8B">
        <w:rPr>
          <w:rFonts w:asciiTheme="majorHAnsi" w:hAnsiTheme="majorHAnsi" w:cstheme="majorHAnsi"/>
          <w:u w:val="single"/>
        </w:rPr>
        <w:t xml:space="preserve">described above. Policy is the </w:t>
      </w:r>
      <w:r w:rsidRPr="005F5F8B">
        <w:rPr>
          <w:rFonts w:asciiTheme="majorHAnsi" w:hAnsiTheme="majorHAnsi" w:cstheme="majorHAnsi"/>
          <w:b/>
          <w:bCs/>
          <w:u w:val="single"/>
          <w:bdr w:val="single" w:sz="4" w:space="0" w:color="auto"/>
        </w:rPr>
        <w:t>instrument of efficiency</w:t>
      </w:r>
      <w:r w:rsidRPr="005F5F8B">
        <w:rPr>
          <w:rFonts w:asciiTheme="majorHAnsi" w:hAnsiTheme="majorHAnsi" w:cstheme="majorHAnsi"/>
          <w:u w:val="single"/>
        </w:rPr>
        <w:t xml:space="preserve">; it seeks measurable, predictable outcomes. The immeasurable social experiments and emerging differences of planning and study cannot be reconciled with administrative control as exercised through policy. Policy from the perspective of the undercommons operates under three rules. First, it </w:t>
      </w:r>
      <w:r w:rsidRPr="005F5F8B">
        <w:rPr>
          <w:rFonts w:asciiTheme="majorHAnsi" w:hAnsiTheme="majorHAnsi" w:cstheme="majorHAnsi"/>
          <w:highlight w:val="green"/>
          <w:u w:val="single"/>
        </w:rPr>
        <w:t xml:space="preserve">diagnoses planners as problematic </w:t>
      </w:r>
      <w:r w:rsidRPr="005F5F8B">
        <w:rPr>
          <w:rFonts w:asciiTheme="majorHAnsi" w:hAnsiTheme="majorHAnsi" w:cstheme="majorHAnsi"/>
          <w:u w:val="single"/>
        </w:rPr>
        <w:t xml:space="preserve">and prescribes itself as the solution; “This is the first rule of </w:t>
      </w:r>
      <w:r w:rsidRPr="005F5F8B">
        <w:rPr>
          <w:rFonts w:asciiTheme="majorHAnsi" w:hAnsiTheme="majorHAnsi" w:cstheme="majorHAnsi"/>
          <w:highlight w:val="green"/>
          <w:u w:val="single"/>
        </w:rPr>
        <w:t>policy</w:t>
      </w:r>
      <w:r w:rsidRPr="005F5F8B">
        <w:rPr>
          <w:rFonts w:asciiTheme="majorHAnsi" w:hAnsiTheme="majorHAnsi" w:cstheme="majorHAnsi"/>
          <w:u w:val="single"/>
        </w:rPr>
        <w:t xml:space="preserve">. It </w:t>
      </w:r>
      <w:r w:rsidRPr="005F5F8B">
        <w:rPr>
          <w:rFonts w:asciiTheme="majorHAnsi" w:hAnsiTheme="majorHAnsi" w:cstheme="majorHAnsi"/>
          <w:b/>
          <w:bCs/>
          <w:highlight w:val="green"/>
          <w:u w:val="single"/>
        </w:rPr>
        <w:t>fixes others</w:t>
      </w:r>
      <w:r w:rsidRPr="005F5F8B">
        <w:rPr>
          <w:rFonts w:asciiTheme="majorHAnsi" w:hAnsiTheme="majorHAnsi" w:cstheme="majorHAnsi"/>
          <w:u w:val="single"/>
        </w:rPr>
        <w:t>” (Harney &amp; Moten, 2013, p. 78). Second, policy requires the participation of planners in the fixing of themselves; “Participating in change is the second rule of policy.” (Harney &amp; Moten, 2013, p. 80). In this way, participantsimplicate themselvesin order to fulfill the third rule of policy: that “wrong participation”</w:t>
      </w:r>
      <w:r w:rsidRPr="005F5F8B">
        <w:rPr>
          <w:rFonts w:asciiTheme="majorHAnsi" w:hAnsiTheme="majorHAnsi" w:cstheme="majorHAnsi"/>
          <w:sz w:val="16"/>
        </w:rPr>
        <w:t xml:space="preserve"> (Harney &amp; Moten, 2013, p. 81) provokes all manner of crises. If there is no crisis then the participant is fixed and may be deputised in order to fix others. More commonly, any crisis at all proves that policy was right about the planners all along; and of course, they were bound to fail. The circular logic of policy as viewed from the undercommons reflects what Spade (2015) calls administrative violence.</w:t>
      </w:r>
    </w:p>
    <w:p w14:paraId="00C9BA5C" w14:textId="77777777" w:rsidR="00F84231" w:rsidRPr="005F5F8B" w:rsidRDefault="00F84231" w:rsidP="00F84231">
      <w:pPr>
        <w:pStyle w:val="Heading4"/>
        <w:rPr>
          <w:rFonts w:asciiTheme="majorHAnsi" w:hAnsiTheme="majorHAnsi" w:cstheme="majorHAnsi"/>
        </w:rPr>
      </w:pPr>
      <w:r w:rsidRPr="005F5F8B">
        <w:rPr>
          <w:rFonts w:asciiTheme="majorHAnsi" w:hAnsiTheme="majorHAnsi" w:cstheme="majorHAnsi"/>
        </w:rPr>
        <w:t>This card frames the uniqueness question of your ballot</w:t>
      </w:r>
    </w:p>
    <w:p w14:paraId="55FF1A36" w14:textId="77777777" w:rsidR="00F84231" w:rsidRPr="005F5F8B" w:rsidRDefault="00F84231" w:rsidP="00F84231">
      <w:pPr>
        <w:spacing w:line="276" w:lineRule="auto"/>
        <w:rPr>
          <w:rFonts w:asciiTheme="majorHAnsi" w:hAnsiTheme="majorHAnsi" w:cstheme="majorHAnsi"/>
        </w:rPr>
      </w:pPr>
      <w:hyperlink r:id="rId52" w:tgtFrame="_blank" w:history="1">
        <w:r w:rsidRPr="005F5F8B">
          <w:rPr>
            <w:rStyle w:val="Hyperlink"/>
            <w:rFonts w:asciiTheme="majorHAnsi" w:hAnsiTheme="majorHAnsi" w:cstheme="majorHAnsi"/>
          </w:rPr>
          <w:t xml:space="preserve">Phillip </w:t>
        </w:r>
        <w:r w:rsidRPr="005F5F8B">
          <w:rPr>
            <w:rStyle w:val="Style13ptBold"/>
            <w:rFonts w:asciiTheme="majorHAnsi" w:hAnsiTheme="majorHAnsi" w:cstheme="majorHAnsi"/>
          </w:rPr>
          <w:t>Schneider</w:t>
        </w:r>
      </w:hyperlink>
      <w:r w:rsidRPr="005F5F8B">
        <w:rPr>
          <w:rFonts w:asciiTheme="majorHAnsi" w:hAnsiTheme="majorHAnsi" w:cstheme="majorHAnsi"/>
        </w:rPr>
        <w:t> 4/1/20</w:t>
      </w:r>
      <w:r w:rsidRPr="005F5F8B">
        <w:rPr>
          <w:rStyle w:val="Style13ptBold"/>
          <w:rFonts w:asciiTheme="majorHAnsi" w:hAnsiTheme="majorHAnsi" w:cstheme="majorHAnsi"/>
        </w:rPr>
        <w:t>20</w:t>
      </w:r>
      <w:r w:rsidRPr="005F5F8B">
        <w:rPr>
          <w:rFonts w:asciiTheme="majorHAnsi" w:hAnsiTheme="majorHAnsi" w:cstheme="majorHAnsi"/>
        </w:rPr>
        <w:t xml:space="preserve"> (a student as well as a staff writer and assistant editor for </w:t>
      </w:r>
      <w:hyperlink r:id="rId53" w:tgtFrame="_blank" w:history="1">
        <w:r w:rsidRPr="005F5F8B">
          <w:rPr>
            <w:rStyle w:val="Hyperlink"/>
            <w:rFonts w:asciiTheme="majorHAnsi" w:hAnsiTheme="majorHAnsi" w:cstheme="majorHAnsi"/>
          </w:rPr>
          <w:t>Waking Times</w:t>
        </w:r>
      </w:hyperlink>
      <w:r w:rsidRPr="005F5F8B">
        <w:rPr>
          <w:rFonts w:asciiTheme="majorHAnsi" w:hAnsiTheme="majorHAnsi" w:cstheme="majorHAnsi"/>
        </w:rPr>
        <w:t xml:space="preserve">, "This Particle Physicist Believes that 5G is a Directed Energy Weapon Designed for Control," </w:t>
      </w:r>
      <w:hyperlink r:id="rId54" w:history="1">
        <w:r w:rsidRPr="005F5F8B">
          <w:rPr>
            <w:rStyle w:val="Hyperlink"/>
            <w:rFonts w:asciiTheme="majorHAnsi" w:hAnsiTheme="majorHAnsi" w:cstheme="majorHAnsi"/>
          </w:rPr>
          <w:t>https://www.wakingtimes.com/2020/04/01/this-particle-physicist-believes-that-5g-is-a-directed-energy-weapon-designed-for-control/</w:t>
        </w:r>
      </w:hyperlink>
      <w:r w:rsidRPr="005F5F8B">
        <w:rPr>
          <w:rStyle w:val="Hyperlink"/>
          <w:rFonts w:asciiTheme="majorHAnsi" w:hAnsiTheme="majorHAnsi" w:cstheme="majorHAnsi"/>
        </w:rPr>
        <w:t>)</w:t>
      </w:r>
      <w:r w:rsidRPr="005F5F8B">
        <w:rPr>
          <w:rFonts w:asciiTheme="majorHAnsi" w:hAnsiTheme="majorHAnsi" w:cstheme="majorHAnsi"/>
        </w:rPr>
        <w:t xml:space="preserve"> </w:t>
      </w:r>
      <w:r>
        <w:rPr>
          <w:rFonts w:asciiTheme="majorHAnsi" w:hAnsiTheme="majorHAnsi" w:cstheme="majorHAnsi"/>
        </w:rPr>
        <w:t>Adam</w:t>
      </w:r>
    </w:p>
    <w:p w14:paraId="369D6BB3" w14:textId="77777777" w:rsidR="00F84231" w:rsidRPr="005F5F8B" w:rsidRDefault="00F84231" w:rsidP="00F84231">
      <w:pPr>
        <w:spacing w:line="276" w:lineRule="auto"/>
        <w:rPr>
          <w:rStyle w:val="StyleUnderline"/>
          <w:rFonts w:asciiTheme="majorHAnsi" w:hAnsiTheme="majorHAnsi" w:cstheme="majorHAnsi"/>
        </w:rPr>
      </w:pPr>
      <w:r w:rsidRPr="005F5F8B">
        <w:rPr>
          <w:rFonts w:asciiTheme="majorHAnsi" w:hAnsiTheme="majorHAnsi" w:cstheme="majorHAnsi"/>
          <w:sz w:val="16"/>
        </w:rPr>
        <w:t xml:space="preserve">Physicist Dr. Katherine Horton believes that not only is </w:t>
      </w:r>
      <w:r w:rsidRPr="005F5F8B">
        <w:rPr>
          <w:rStyle w:val="StyleUnderline"/>
          <w:rFonts w:asciiTheme="majorHAnsi" w:hAnsiTheme="majorHAnsi" w:cstheme="majorHAnsi"/>
          <w:highlight w:val="green"/>
        </w:rPr>
        <w:t xml:space="preserve">5G toxic to </w:t>
      </w:r>
      <w:r w:rsidRPr="005F5F8B">
        <w:rPr>
          <w:rStyle w:val="StyleUnderline"/>
          <w:rFonts w:asciiTheme="majorHAnsi" w:hAnsiTheme="majorHAnsi" w:cstheme="majorHAnsi"/>
        </w:rPr>
        <w:t>your</w:t>
      </w:r>
      <w:r w:rsidRPr="005F5F8B">
        <w:rPr>
          <w:rStyle w:val="StyleUnderline"/>
          <w:rFonts w:asciiTheme="majorHAnsi" w:hAnsiTheme="majorHAnsi" w:cstheme="majorHAnsi"/>
          <w:highlight w:val="green"/>
        </w:rPr>
        <w:t xml:space="preserve"> health, </w:t>
      </w:r>
      <w:r w:rsidRPr="005F5F8B">
        <w:rPr>
          <w:rStyle w:val="StyleUnderline"/>
          <w:rFonts w:asciiTheme="majorHAnsi" w:hAnsiTheme="majorHAnsi" w:cstheme="majorHAnsi"/>
        </w:rPr>
        <w:t xml:space="preserve">but it’s also </w:t>
      </w:r>
      <w:r w:rsidRPr="005F5F8B">
        <w:rPr>
          <w:rStyle w:val="StyleUnderline"/>
          <w:rFonts w:asciiTheme="majorHAnsi" w:hAnsiTheme="majorHAnsi" w:cstheme="majorHAnsi"/>
          <w:highlight w:val="green"/>
        </w:rPr>
        <w:t xml:space="preserve">a high-tech weapon of mass destruction </w:t>
      </w:r>
      <w:r w:rsidRPr="005F5F8B">
        <w:rPr>
          <w:rStyle w:val="StyleUnderline"/>
          <w:rFonts w:asciiTheme="majorHAnsi" w:hAnsiTheme="majorHAnsi" w:cstheme="majorHAnsi"/>
        </w:rPr>
        <w:t xml:space="preserve">that could be </w:t>
      </w:r>
      <w:r w:rsidRPr="005F5F8B">
        <w:rPr>
          <w:rStyle w:val="StyleUnderline"/>
          <w:rFonts w:asciiTheme="majorHAnsi" w:hAnsiTheme="majorHAnsi" w:cstheme="majorHAnsi"/>
          <w:highlight w:val="green"/>
        </w:rPr>
        <w:t>used to kill unwanted dissidents without</w:t>
      </w:r>
      <w:r w:rsidRPr="005F5F8B">
        <w:rPr>
          <w:rStyle w:val="StyleUnderline"/>
          <w:rFonts w:asciiTheme="majorHAnsi" w:hAnsiTheme="majorHAnsi" w:cstheme="majorHAnsi"/>
        </w:rPr>
        <w:t xml:space="preserve"> leaving </w:t>
      </w:r>
      <w:r w:rsidRPr="005F5F8B">
        <w:rPr>
          <w:rStyle w:val="StyleUnderline"/>
          <w:rFonts w:asciiTheme="majorHAnsi" w:hAnsiTheme="majorHAnsi" w:cstheme="majorHAnsi"/>
          <w:highlight w:val="green"/>
        </w:rPr>
        <w:t>a trace.</w:t>
      </w:r>
    </w:p>
    <w:p w14:paraId="50398E6A" w14:textId="77777777" w:rsidR="00F84231" w:rsidRPr="005F5F8B" w:rsidRDefault="00F84231" w:rsidP="00F84231">
      <w:pPr>
        <w:spacing w:line="276" w:lineRule="auto"/>
        <w:rPr>
          <w:rFonts w:asciiTheme="majorHAnsi" w:hAnsiTheme="majorHAnsi" w:cstheme="majorHAnsi"/>
          <w:sz w:val="16"/>
        </w:rPr>
      </w:pPr>
      <w:r w:rsidRPr="005F5F8B">
        <w:rPr>
          <w:rFonts w:asciiTheme="majorHAnsi" w:hAnsiTheme="majorHAnsi" w:cstheme="majorHAnsi"/>
          <w:sz w:val="16"/>
        </w:rPr>
        <w:t>Horton has a PhD in particle physics from Oxford University and has worked on some of the most interesting and dangerous projects in the world, including the famous Hadron Collider (CERN) in Genova Switzerland, and the slightly less well-known Electronsyncrotron (DESY) in Hamburg, Germany. While at Oxford she also worked as a research assistant at St. Johns College where she studied medical physics and human systems, including systems analysis research of economics, law, and crime.</w:t>
      </w:r>
    </w:p>
    <w:p w14:paraId="4B1950EC" w14:textId="77777777" w:rsidR="00F84231" w:rsidRPr="005F5F8B" w:rsidRDefault="00F84231" w:rsidP="00F84231">
      <w:pPr>
        <w:spacing w:line="276" w:lineRule="auto"/>
        <w:rPr>
          <w:rStyle w:val="StyleUnderline"/>
          <w:rFonts w:asciiTheme="majorHAnsi" w:hAnsiTheme="majorHAnsi" w:cstheme="majorHAnsi"/>
        </w:rPr>
      </w:pPr>
      <w:r w:rsidRPr="005F5F8B">
        <w:rPr>
          <w:rStyle w:val="StyleUnderline"/>
          <w:rFonts w:asciiTheme="majorHAnsi" w:hAnsiTheme="majorHAnsi" w:cstheme="majorHAnsi"/>
        </w:rPr>
        <w:t xml:space="preserve">Her perspective on the technologies of societal control </w:t>
      </w:r>
      <w:proofErr w:type="gramStart"/>
      <w:r w:rsidRPr="005F5F8B">
        <w:rPr>
          <w:rStyle w:val="StyleUnderline"/>
          <w:rFonts w:asciiTheme="majorHAnsi" w:hAnsiTheme="majorHAnsi" w:cstheme="majorHAnsi"/>
        </w:rPr>
        <w:t>are</w:t>
      </w:r>
      <w:proofErr w:type="gramEnd"/>
      <w:r w:rsidRPr="005F5F8B">
        <w:rPr>
          <w:rStyle w:val="StyleUnderline"/>
          <w:rFonts w:asciiTheme="majorHAnsi" w:hAnsiTheme="majorHAnsi" w:cstheme="majorHAnsi"/>
        </w:rPr>
        <w:t xml:space="preserve"> highly valuable to the global conversation about the </w:t>
      </w:r>
      <w:r w:rsidRPr="005F5F8B">
        <w:rPr>
          <w:rStyle w:val="StyleUnderline"/>
          <w:rFonts w:asciiTheme="majorHAnsi" w:hAnsiTheme="majorHAnsi" w:cstheme="majorHAnsi"/>
          <w:highlight w:val="green"/>
        </w:rPr>
        <w:t xml:space="preserve">5G </w:t>
      </w:r>
      <w:r w:rsidRPr="005F5F8B">
        <w:rPr>
          <w:rStyle w:val="StyleUnderline"/>
          <w:rFonts w:asciiTheme="majorHAnsi" w:hAnsiTheme="majorHAnsi" w:cstheme="majorHAnsi"/>
        </w:rPr>
        <w:t>rollout.</w:t>
      </w:r>
    </w:p>
    <w:p w14:paraId="25425477" w14:textId="77777777" w:rsidR="00F84231" w:rsidRPr="005F5F8B" w:rsidRDefault="00F84231" w:rsidP="00F84231">
      <w:pPr>
        <w:spacing w:line="276" w:lineRule="auto"/>
        <w:rPr>
          <w:rFonts w:asciiTheme="majorHAnsi" w:hAnsiTheme="majorHAnsi" w:cstheme="majorHAnsi"/>
          <w:sz w:val="16"/>
        </w:rPr>
      </w:pPr>
      <w:r w:rsidRPr="005F5F8B">
        <w:rPr>
          <w:rFonts w:asciiTheme="majorHAnsi" w:hAnsiTheme="majorHAnsi" w:cstheme="majorHAnsi"/>
          <w:sz w:val="16"/>
        </w:rPr>
        <w:t xml:space="preserve">“The 5G system should be best imagined as the government, or this shadowy group that </w:t>
      </w:r>
      <w:r w:rsidRPr="005F5F8B">
        <w:rPr>
          <w:rStyle w:val="StyleUnderline"/>
          <w:rFonts w:asciiTheme="majorHAnsi" w:hAnsiTheme="majorHAnsi" w:cstheme="majorHAnsi"/>
        </w:rPr>
        <w:t xml:space="preserve">has </w:t>
      </w:r>
      <w:r w:rsidRPr="005F5F8B">
        <w:rPr>
          <w:rStyle w:val="StyleUnderline"/>
          <w:rFonts w:asciiTheme="majorHAnsi" w:hAnsiTheme="majorHAnsi" w:cstheme="majorHAnsi"/>
          <w:highlight w:val="green"/>
        </w:rPr>
        <w:t xml:space="preserve">infested the government, taking over every city </w:t>
      </w:r>
      <w:r w:rsidRPr="005F5F8B">
        <w:rPr>
          <w:rStyle w:val="StyleUnderline"/>
          <w:rFonts w:asciiTheme="majorHAnsi" w:hAnsiTheme="majorHAnsi" w:cstheme="majorHAnsi"/>
        </w:rPr>
        <w:t xml:space="preserve">on the planet and every village and even the smallest town and even the forest, where you think there is nothing, and </w:t>
      </w:r>
      <w:r w:rsidRPr="005F5F8B">
        <w:rPr>
          <w:rStyle w:val="StyleUnderline"/>
          <w:rFonts w:asciiTheme="majorHAnsi" w:hAnsiTheme="majorHAnsi" w:cstheme="majorHAnsi"/>
          <w:highlight w:val="green"/>
        </w:rPr>
        <w:t xml:space="preserve">putting up hidden machine guns that follow you and your family, </w:t>
      </w:r>
      <w:r w:rsidRPr="005F5F8B">
        <w:rPr>
          <w:rStyle w:val="StyleUnderline"/>
          <w:rFonts w:asciiTheme="majorHAnsi" w:hAnsiTheme="majorHAnsi" w:cstheme="majorHAnsi"/>
        </w:rPr>
        <w:t>pointing right at you.</w:t>
      </w:r>
      <w:r w:rsidRPr="005F5F8B">
        <w:rPr>
          <w:rFonts w:asciiTheme="majorHAnsi" w:hAnsiTheme="majorHAnsi" w:cstheme="majorHAnsi"/>
          <w:sz w:val="16"/>
        </w:rPr>
        <w:t>” – Dr. Katherine Horton</w:t>
      </w:r>
    </w:p>
    <w:p w14:paraId="7CAF0DD4" w14:textId="77777777" w:rsidR="00F84231" w:rsidRPr="005F5F8B" w:rsidRDefault="00F84231" w:rsidP="00F84231">
      <w:pPr>
        <w:spacing w:line="276" w:lineRule="auto"/>
        <w:rPr>
          <w:rStyle w:val="StyleUnderline"/>
          <w:rFonts w:asciiTheme="majorHAnsi" w:hAnsiTheme="majorHAnsi" w:cstheme="majorHAnsi"/>
        </w:rPr>
      </w:pPr>
      <w:r w:rsidRPr="005F5F8B">
        <w:rPr>
          <w:rFonts w:asciiTheme="majorHAnsi" w:hAnsiTheme="majorHAnsi" w:cstheme="majorHAnsi"/>
          <w:sz w:val="16"/>
        </w:rPr>
        <w:t>D</w:t>
      </w:r>
      <w:hyperlink r:id="rId55" w:history="1">
        <w:r w:rsidRPr="005F5F8B">
          <w:rPr>
            <w:rStyle w:val="Hyperlink"/>
            <w:rFonts w:asciiTheme="majorHAnsi" w:hAnsiTheme="majorHAnsi" w:cstheme="majorHAnsi"/>
            <w:sz w:val="16"/>
          </w:rPr>
          <w:t>irected energy weapons</w:t>
        </w:r>
      </w:hyperlink>
      <w:r w:rsidRPr="005F5F8B">
        <w:rPr>
          <w:rFonts w:asciiTheme="majorHAnsi" w:hAnsiTheme="majorHAnsi" w:cstheme="majorHAnsi"/>
          <w:sz w:val="16"/>
        </w:rPr>
        <w:t xml:space="preserve"> are the ultimate tool of tyrannical government to control a population. With </w:t>
      </w:r>
      <w:r w:rsidRPr="005F5F8B">
        <w:rPr>
          <w:rStyle w:val="StyleUnderline"/>
          <w:rFonts w:asciiTheme="majorHAnsi" w:hAnsiTheme="majorHAnsi" w:cstheme="majorHAnsi"/>
        </w:rPr>
        <w:t xml:space="preserve">this technology, shadowy </w:t>
      </w:r>
      <w:r w:rsidRPr="005F5F8B">
        <w:rPr>
          <w:rStyle w:val="StyleUnderline"/>
          <w:rFonts w:asciiTheme="majorHAnsi" w:hAnsiTheme="majorHAnsi" w:cstheme="majorHAnsi"/>
          <w:highlight w:val="green"/>
        </w:rPr>
        <w:t>state actors</w:t>
      </w:r>
      <w:r w:rsidRPr="005F5F8B">
        <w:rPr>
          <w:rStyle w:val="StyleUnderline"/>
          <w:rFonts w:asciiTheme="majorHAnsi" w:hAnsiTheme="majorHAnsi" w:cstheme="majorHAnsi"/>
        </w:rPr>
        <w:t xml:space="preserve"> can </w:t>
      </w:r>
      <w:r w:rsidRPr="005F5F8B">
        <w:rPr>
          <w:rStyle w:val="StyleUnderline"/>
          <w:rFonts w:asciiTheme="majorHAnsi" w:hAnsiTheme="majorHAnsi" w:cstheme="majorHAnsi"/>
          <w:highlight w:val="green"/>
        </w:rPr>
        <w:t>track all of our movements, target dissidents, and even incapacitate anyone they want without leaving behind a shred of evidence.</w:t>
      </w:r>
    </w:p>
    <w:p w14:paraId="62B26B7C" w14:textId="77777777" w:rsidR="00F84231" w:rsidRPr="005F5F8B" w:rsidRDefault="00F84231" w:rsidP="00F84231">
      <w:pPr>
        <w:spacing w:line="276" w:lineRule="auto"/>
        <w:rPr>
          <w:rFonts w:asciiTheme="majorHAnsi" w:hAnsiTheme="majorHAnsi" w:cstheme="majorHAnsi"/>
          <w:sz w:val="16"/>
        </w:rPr>
      </w:pPr>
      <w:r w:rsidRPr="005F5F8B">
        <w:rPr>
          <w:rFonts w:asciiTheme="majorHAnsi" w:hAnsiTheme="majorHAnsi" w:cstheme="majorHAnsi"/>
          <w:sz w:val="16"/>
        </w:rPr>
        <w:t>READ: </w:t>
      </w:r>
      <w:hyperlink r:id="rId56" w:history="1">
        <w:r w:rsidRPr="005F5F8B">
          <w:rPr>
            <w:rStyle w:val="Hyperlink"/>
            <w:rFonts w:asciiTheme="majorHAnsi" w:hAnsiTheme="majorHAnsi" w:cstheme="majorHAnsi"/>
            <w:sz w:val="16"/>
          </w:rPr>
          <w:t>THE 5G TROJAN HORSE: WHAT YOU’RE NOT BEING TOLD</w:t>
        </w:r>
      </w:hyperlink>
    </w:p>
    <w:p w14:paraId="71D25C6B" w14:textId="77777777" w:rsidR="00F84231" w:rsidRPr="005F5F8B" w:rsidRDefault="00F84231" w:rsidP="00F84231">
      <w:pPr>
        <w:spacing w:line="276" w:lineRule="auto"/>
        <w:rPr>
          <w:rFonts w:asciiTheme="majorHAnsi" w:hAnsiTheme="majorHAnsi" w:cstheme="majorHAnsi"/>
          <w:sz w:val="16"/>
        </w:rPr>
      </w:pPr>
      <w:r w:rsidRPr="005F5F8B">
        <w:rPr>
          <w:rFonts w:asciiTheme="majorHAnsi" w:hAnsiTheme="majorHAnsi" w:cstheme="majorHAnsi"/>
          <w:sz w:val="16"/>
        </w:rPr>
        <w:t>Imagine the slave state that is being ushered in around the world as we speak. In China, your actions are monitored 24/7, and a </w:t>
      </w:r>
      <w:hyperlink r:id="rId57" w:tgtFrame="_blank" w:history="1">
        <w:r w:rsidRPr="005F5F8B">
          <w:rPr>
            <w:rStyle w:val="Hyperlink"/>
            <w:rFonts w:asciiTheme="majorHAnsi" w:hAnsiTheme="majorHAnsi" w:cstheme="majorHAnsi"/>
            <w:sz w:val="16"/>
          </w:rPr>
          <w:t>social credit score</w:t>
        </w:r>
      </w:hyperlink>
      <w:r w:rsidRPr="005F5F8B">
        <w:rPr>
          <w:rFonts w:asciiTheme="majorHAnsi" w:hAnsiTheme="majorHAnsi" w:cstheme="majorHAnsi"/>
          <w:sz w:val="16"/>
        </w:rPr>
        <w:t> is applied to you by the government. If your score drops too low, you can be cut off from travel, made to pay higher hotel fees, your kids might not be able to attend their preferred college or high school, and even your pets can be </w:t>
      </w:r>
      <w:hyperlink r:id="rId58" w:history="1">
        <w:r w:rsidRPr="005F5F8B">
          <w:rPr>
            <w:rStyle w:val="Hyperlink"/>
            <w:rFonts w:asciiTheme="majorHAnsi" w:hAnsiTheme="majorHAnsi" w:cstheme="majorHAnsi"/>
            <w:sz w:val="16"/>
          </w:rPr>
          <w:t>taken away</w:t>
        </w:r>
      </w:hyperlink>
      <w:r w:rsidRPr="005F5F8B">
        <w:rPr>
          <w:rFonts w:asciiTheme="majorHAnsi" w:hAnsiTheme="majorHAnsi" w:cstheme="majorHAnsi"/>
          <w:sz w:val="16"/>
        </w:rPr>
        <w:t> by the state.</w:t>
      </w:r>
    </w:p>
    <w:p w14:paraId="2E30760D" w14:textId="77777777" w:rsidR="00F84231" w:rsidRPr="005F5F8B" w:rsidRDefault="00F84231" w:rsidP="00F84231">
      <w:pPr>
        <w:spacing w:line="276" w:lineRule="auto"/>
        <w:rPr>
          <w:rFonts w:asciiTheme="majorHAnsi" w:hAnsiTheme="majorHAnsi" w:cstheme="majorHAnsi"/>
          <w:sz w:val="16"/>
        </w:rPr>
      </w:pPr>
      <w:r w:rsidRPr="005F5F8B">
        <w:rPr>
          <w:rFonts w:asciiTheme="majorHAnsi" w:hAnsiTheme="majorHAnsi" w:cstheme="majorHAnsi"/>
          <w:sz w:val="16"/>
        </w:rPr>
        <w:t>It is known that </w:t>
      </w:r>
      <w:hyperlink r:id="rId59" w:tgtFrame="_blank" w:history="1">
        <w:r w:rsidRPr="005F5F8B">
          <w:rPr>
            <w:rStyle w:val="Hyperlink"/>
            <w:rFonts w:asciiTheme="majorHAnsi" w:hAnsiTheme="majorHAnsi" w:cstheme="majorHAnsi"/>
            <w:sz w:val="16"/>
          </w:rPr>
          <w:t>Chinese critics of overreaching government</w:t>
        </w:r>
      </w:hyperlink>
      <w:r w:rsidRPr="005F5F8B">
        <w:rPr>
          <w:rFonts w:asciiTheme="majorHAnsi" w:hAnsiTheme="majorHAnsi" w:cstheme="majorHAnsi"/>
          <w:sz w:val="16"/>
        </w:rPr>
        <w:t> are lowest on the social credit list. In the United States, not only are corporations like </w:t>
      </w:r>
      <w:hyperlink r:id="rId60" w:history="1">
        <w:r w:rsidRPr="005F5F8B">
          <w:rPr>
            <w:rStyle w:val="Hyperlink"/>
            <w:rFonts w:asciiTheme="majorHAnsi" w:hAnsiTheme="majorHAnsi" w:cstheme="majorHAnsi"/>
            <w:sz w:val="16"/>
          </w:rPr>
          <w:t>Facebook</w:t>
        </w:r>
      </w:hyperlink>
      <w:r w:rsidRPr="005F5F8B">
        <w:rPr>
          <w:rFonts w:asciiTheme="majorHAnsi" w:hAnsiTheme="majorHAnsi" w:cstheme="majorHAnsi"/>
          <w:sz w:val="16"/>
        </w:rPr>
        <w:t>, Apple, and Google creating their own forms of this score for their users, but the NSA and </w:t>
      </w:r>
      <w:hyperlink r:id="rId61" w:tgtFrame="_blank" w:history="1">
        <w:r w:rsidRPr="005F5F8B">
          <w:rPr>
            <w:rStyle w:val="Hyperlink"/>
            <w:rFonts w:asciiTheme="majorHAnsi" w:hAnsiTheme="majorHAnsi" w:cstheme="majorHAnsi"/>
            <w:sz w:val="16"/>
          </w:rPr>
          <w:t>GCHQ</w:t>
        </w:r>
      </w:hyperlink>
      <w:r w:rsidRPr="005F5F8B">
        <w:rPr>
          <w:rFonts w:asciiTheme="majorHAnsi" w:hAnsiTheme="majorHAnsi" w:cstheme="majorHAnsi"/>
          <w:sz w:val="16"/>
        </w:rPr>
        <w:t> have also employed similar projects, one of which is named </w:t>
      </w:r>
      <w:hyperlink r:id="rId62" w:history="1">
        <w:r w:rsidRPr="005F5F8B">
          <w:rPr>
            <w:rStyle w:val="Hyperlink"/>
            <w:rFonts w:asciiTheme="majorHAnsi" w:hAnsiTheme="majorHAnsi" w:cstheme="majorHAnsi"/>
            <w:sz w:val="16"/>
          </w:rPr>
          <w:t>Pattern of Life</w:t>
        </w:r>
      </w:hyperlink>
      <w:r w:rsidRPr="005F5F8B">
        <w:rPr>
          <w:rFonts w:asciiTheme="majorHAnsi" w:hAnsiTheme="majorHAnsi" w:cstheme="majorHAnsi"/>
          <w:sz w:val="16"/>
        </w:rPr>
        <w:t>.</w:t>
      </w:r>
    </w:p>
    <w:p w14:paraId="142D89E5" w14:textId="77777777" w:rsidR="00F84231" w:rsidRPr="005F5F8B" w:rsidRDefault="00F84231" w:rsidP="00F84231">
      <w:pPr>
        <w:spacing w:line="276" w:lineRule="auto"/>
        <w:rPr>
          <w:rFonts w:asciiTheme="majorHAnsi" w:hAnsiTheme="majorHAnsi" w:cstheme="majorHAnsi"/>
          <w:sz w:val="16"/>
        </w:rPr>
      </w:pPr>
      <w:r w:rsidRPr="005F5F8B">
        <w:rPr>
          <w:rFonts w:asciiTheme="majorHAnsi" w:hAnsiTheme="majorHAnsi" w:cstheme="majorHAnsi"/>
          <w:sz w:val="16"/>
        </w:rPr>
        <w:t>Remember that the list of consequences for a low score in China is always growing, and that same system is slowly being brought to the US via mass data collection, secret government programs, and the normalization of surveillance.</w:t>
      </w:r>
    </w:p>
    <w:p w14:paraId="320FE05F" w14:textId="77777777" w:rsidR="00F84231" w:rsidRPr="005F5F8B" w:rsidRDefault="00F84231" w:rsidP="00F84231">
      <w:pPr>
        <w:spacing w:line="276" w:lineRule="auto"/>
        <w:rPr>
          <w:rFonts w:asciiTheme="majorHAnsi" w:hAnsiTheme="majorHAnsi" w:cstheme="majorHAnsi"/>
          <w:sz w:val="16"/>
        </w:rPr>
      </w:pPr>
      <w:r w:rsidRPr="005F5F8B">
        <w:rPr>
          <w:rFonts w:asciiTheme="majorHAnsi" w:hAnsiTheme="majorHAnsi" w:cstheme="majorHAnsi"/>
          <w:sz w:val="16"/>
        </w:rPr>
        <w:t>Add to this the use of 5G directed energy weapons.</w:t>
      </w:r>
    </w:p>
    <w:p w14:paraId="261F6F9C" w14:textId="77777777" w:rsidR="00F84231" w:rsidRPr="005F5F8B" w:rsidRDefault="00F84231" w:rsidP="00F84231">
      <w:pPr>
        <w:spacing w:line="276" w:lineRule="auto"/>
        <w:rPr>
          <w:rStyle w:val="StyleUnderline"/>
          <w:rFonts w:asciiTheme="majorHAnsi" w:hAnsiTheme="majorHAnsi" w:cstheme="majorHAnsi"/>
        </w:rPr>
      </w:pPr>
      <w:r w:rsidRPr="005F5F8B">
        <w:rPr>
          <w:rFonts w:asciiTheme="majorHAnsi" w:hAnsiTheme="majorHAnsi" w:cstheme="majorHAnsi"/>
          <w:sz w:val="16"/>
        </w:rPr>
        <w:t xml:space="preserve">If history is any indication of the future, it’s not farfetched to believe that we’re inching our way into a world where </w:t>
      </w:r>
      <w:r w:rsidRPr="005F5F8B">
        <w:rPr>
          <w:rStyle w:val="StyleUnderline"/>
          <w:rFonts w:asciiTheme="majorHAnsi" w:hAnsiTheme="majorHAnsi" w:cstheme="majorHAnsi"/>
          <w:highlight w:val="green"/>
        </w:rPr>
        <w:t xml:space="preserve">a government computer algorithm can decide that you’re a revolutionary, and </w:t>
      </w:r>
      <w:r w:rsidRPr="005F5F8B">
        <w:rPr>
          <w:rStyle w:val="StyleUnderline"/>
          <w:rFonts w:asciiTheme="majorHAnsi" w:hAnsiTheme="majorHAnsi" w:cstheme="majorHAnsi"/>
        </w:rPr>
        <w:t xml:space="preserve">you can be outright </w:t>
      </w:r>
      <w:r w:rsidRPr="005F5F8B">
        <w:rPr>
          <w:rStyle w:val="StyleUnderline"/>
          <w:rFonts w:asciiTheme="majorHAnsi" w:hAnsiTheme="majorHAnsi" w:cstheme="majorHAnsi"/>
          <w:highlight w:val="green"/>
        </w:rPr>
        <w:t xml:space="preserve">killed </w:t>
      </w:r>
      <w:r w:rsidRPr="005F5F8B">
        <w:rPr>
          <w:rStyle w:val="StyleUnderline"/>
          <w:rFonts w:asciiTheme="majorHAnsi" w:hAnsiTheme="majorHAnsi" w:cstheme="majorHAnsi"/>
        </w:rPr>
        <w:t xml:space="preserve">by technology </w:t>
      </w:r>
      <w:r w:rsidRPr="005F5F8B">
        <w:rPr>
          <w:rStyle w:val="StyleUnderline"/>
          <w:rFonts w:asciiTheme="majorHAnsi" w:hAnsiTheme="majorHAnsi" w:cstheme="majorHAnsi"/>
          <w:highlight w:val="green"/>
        </w:rPr>
        <w:t>without warning.</w:t>
      </w:r>
      <w:r w:rsidRPr="005F5F8B">
        <w:rPr>
          <w:rFonts w:asciiTheme="majorHAnsi" w:hAnsiTheme="majorHAnsi" w:cstheme="majorHAnsi"/>
          <w:sz w:val="16"/>
        </w:rPr>
        <w:t xml:space="preserve"> It doesn’t even have to be a computer algorithm that makes the decision, it could be anyone in a position of power who has access to this technology. </w:t>
      </w:r>
      <w:r w:rsidRPr="005F5F8B">
        <w:rPr>
          <w:rStyle w:val="StyleUnderline"/>
          <w:rFonts w:asciiTheme="majorHAnsi" w:hAnsiTheme="majorHAnsi" w:cstheme="majorHAnsi"/>
        </w:rPr>
        <w:t>That’s the world in which Dr. Horton is describing.</w:t>
      </w:r>
    </w:p>
    <w:p w14:paraId="1F097802" w14:textId="77777777" w:rsidR="00F84231" w:rsidRPr="005F5F8B" w:rsidRDefault="00F84231" w:rsidP="00F84231">
      <w:pPr>
        <w:spacing w:line="276" w:lineRule="auto"/>
        <w:rPr>
          <w:rFonts w:asciiTheme="majorHAnsi" w:hAnsiTheme="majorHAnsi" w:cstheme="majorHAnsi"/>
          <w:sz w:val="16"/>
        </w:rPr>
      </w:pPr>
      <w:r w:rsidRPr="005F5F8B">
        <w:rPr>
          <w:rFonts w:asciiTheme="majorHAnsi" w:hAnsiTheme="majorHAnsi" w:cstheme="majorHAnsi"/>
          <w:sz w:val="16"/>
        </w:rPr>
        <w:t>To make matters worse, none of the information about directed energy weapons is being publicized by the mainstream media. </w:t>
      </w:r>
      <w:hyperlink r:id="rId63" w:tgtFrame="_blank" w:history="1">
        <w:r w:rsidRPr="005F5F8B">
          <w:rPr>
            <w:rStyle w:val="StyleUnderline"/>
            <w:rFonts w:asciiTheme="majorHAnsi" w:hAnsiTheme="majorHAnsi" w:cstheme="majorHAnsi"/>
            <w:highlight w:val="green"/>
          </w:rPr>
          <w:t>5G</w:t>
        </w:r>
      </w:hyperlink>
      <w:r w:rsidRPr="005F5F8B">
        <w:rPr>
          <w:rStyle w:val="StyleUnderline"/>
          <w:rFonts w:asciiTheme="majorHAnsi" w:hAnsiTheme="majorHAnsi" w:cstheme="majorHAnsi"/>
          <w:highlight w:val="green"/>
        </w:rPr>
        <w:t> is being sold as nothing more than a better version of 4G, but the technology is completely different.</w:t>
      </w:r>
      <w:r w:rsidRPr="005F5F8B">
        <w:rPr>
          <w:rStyle w:val="StyleUnderline"/>
          <w:rFonts w:asciiTheme="majorHAnsi" w:hAnsiTheme="majorHAnsi" w:cstheme="majorHAnsi"/>
        </w:rPr>
        <w:t xml:space="preserve"> </w:t>
      </w:r>
      <w:r w:rsidRPr="005F5F8B">
        <w:rPr>
          <w:rFonts w:asciiTheme="majorHAnsi" w:hAnsiTheme="majorHAnsi" w:cstheme="majorHAnsi"/>
          <w:sz w:val="16"/>
        </w:rPr>
        <w:t xml:space="preserve">To put it simply, </w:t>
      </w:r>
      <w:r w:rsidRPr="005F5F8B">
        <w:rPr>
          <w:rStyle w:val="StyleUnderline"/>
          <w:rFonts w:asciiTheme="majorHAnsi" w:hAnsiTheme="majorHAnsi" w:cstheme="majorHAnsi"/>
          <w:highlight w:val="green"/>
        </w:rPr>
        <w:t>5G uses pulsating beams as opposed to outward waves,</w:t>
      </w:r>
      <w:r w:rsidRPr="005F5F8B">
        <w:rPr>
          <w:rFonts w:asciiTheme="majorHAnsi" w:hAnsiTheme="majorHAnsi" w:cstheme="majorHAnsi"/>
          <w:sz w:val="16"/>
        </w:rPr>
        <w:t xml:space="preserve"> and the wavelengths of 5G are much closer to the gamma rays of radioactive activity than to regular radio waves.</w:t>
      </w:r>
    </w:p>
    <w:p w14:paraId="494DB161" w14:textId="77777777" w:rsidR="00F84231" w:rsidRPr="005F5F8B" w:rsidRDefault="00F84231" w:rsidP="00F84231">
      <w:pPr>
        <w:spacing w:line="276" w:lineRule="auto"/>
        <w:rPr>
          <w:rStyle w:val="StyleUnderline"/>
          <w:rFonts w:asciiTheme="majorHAnsi" w:hAnsiTheme="majorHAnsi" w:cstheme="majorHAnsi"/>
        </w:rPr>
      </w:pPr>
      <w:r w:rsidRPr="005F5F8B">
        <w:rPr>
          <w:rFonts w:asciiTheme="majorHAnsi" w:hAnsiTheme="majorHAnsi" w:cstheme="majorHAnsi"/>
          <w:sz w:val="16"/>
        </w:rPr>
        <w:t xml:space="preserve">As Dr. Horton points out in her interview above, the American weapons manufacturer Deagel predicts publicly on their website that </w:t>
      </w:r>
      <w:r w:rsidRPr="005F5F8B">
        <w:rPr>
          <w:rStyle w:val="StyleUnderline"/>
          <w:rFonts w:asciiTheme="majorHAnsi" w:hAnsiTheme="majorHAnsi" w:cstheme="majorHAnsi"/>
          <w:highlight w:val="green"/>
        </w:rPr>
        <w:t xml:space="preserve">100 million people will die </w:t>
      </w:r>
      <w:r w:rsidRPr="005F5F8B">
        <w:rPr>
          <w:rStyle w:val="StyleUnderline"/>
          <w:rFonts w:asciiTheme="majorHAnsi" w:hAnsiTheme="majorHAnsi" w:cstheme="majorHAnsi"/>
        </w:rPr>
        <w:t xml:space="preserve">in the US </w:t>
      </w:r>
      <w:r w:rsidRPr="005F5F8B">
        <w:rPr>
          <w:rStyle w:val="StyleUnderline"/>
          <w:rFonts w:asciiTheme="majorHAnsi" w:hAnsiTheme="majorHAnsi" w:cstheme="majorHAnsi"/>
          <w:highlight w:val="green"/>
        </w:rPr>
        <w:t>by</w:t>
      </w:r>
      <w:r w:rsidRPr="005F5F8B">
        <w:rPr>
          <w:rStyle w:val="StyleUnderline"/>
          <w:rFonts w:asciiTheme="majorHAnsi" w:hAnsiTheme="majorHAnsi" w:cstheme="majorHAnsi"/>
        </w:rPr>
        <w:t xml:space="preserve"> the year </w:t>
      </w:r>
      <w:r w:rsidRPr="005F5F8B">
        <w:rPr>
          <w:rStyle w:val="StyleUnderline"/>
          <w:rFonts w:asciiTheme="majorHAnsi" w:hAnsiTheme="majorHAnsi" w:cstheme="majorHAnsi"/>
          <w:highlight w:val="green"/>
        </w:rPr>
        <w:t>2025.</w:t>
      </w:r>
    </w:p>
    <w:p w14:paraId="449AA91C" w14:textId="77777777" w:rsidR="00F84231" w:rsidRPr="005F5F8B" w:rsidRDefault="00F84231" w:rsidP="00F84231">
      <w:pPr>
        <w:spacing w:line="276" w:lineRule="auto"/>
        <w:rPr>
          <w:rFonts w:asciiTheme="majorHAnsi" w:hAnsiTheme="majorHAnsi" w:cstheme="majorHAnsi"/>
          <w:sz w:val="16"/>
        </w:rPr>
      </w:pPr>
      <w:r w:rsidRPr="005F5F8B">
        <w:rPr>
          <w:rStyle w:val="StyleUnderline"/>
          <w:rFonts w:asciiTheme="majorHAnsi" w:hAnsiTheme="majorHAnsi" w:cstheme="majorHAnsi"/>
        </w:rPr>
        <w:t>Despite warnings from scientists and concerned citizens about the many dangers that</w:t>
      </w:r>
      <w:r w:rsidRPr="005F5F8B">
        <w:rPr>
          <w:rFonts w:asciiTheme="majorHAnsi" w:hAnsiTheme="majorHAnsi" w:cstheme="majorHAnsi"/>
          <w:sz w:val="16"/>
        </w:rPr>
        <w:t xml:space="preserve"> </w:t>
      </w:r>
      <w:r w:rsidRPr="005F5F8B">
        <w:rPr>
          <w:rStyle w:val="StyleUnderline"/>
          <w:rFonts w:asciiTheme="majorHAnsi" w:hAnsiTheme="majorHAnsi" w:cstheme="majorHAnsi"/>
          <w:highlight w:val="green"/>
        </w:rPr>
        <w:t xml:space="preserve">5G poses to our health and freedom, </w:t>
      </w:r>
      <w:r w:rsidRPr="005F5F8B">
        <w:rPr>
          <w:rStyle w:val="StyleUnderline"/>
          <w:rFonts w:asciiTheme="majorHAnsi" w:hAnsiTheme="majorHAnsi" w:cstheme="majorHAnsi"/>
        </w:rPr>
        <w:t xml:space="preserve">President </w:t>
      </w:r>
      <w:r w:rsidRPr="005F5F8B">
        <w:rPr>
          <w:rStyle w:val="StyleUnderline"/>
          <w:rFonts w:asciiTheme="majorHAnsi" w:hAnsiTheme="majorHAnsi" w:cstheme="majorHAnsi"/>
          <w:highlight w:val="green"/>
        </w:rPr>
        <w:t xml:space="preserve">Trump just passed </w:t>
      </w:r>
      <w:r w:rsidRPr="005F5F8B">
        <w:rPr>
          <w:rStyle w:val="StyleUnderline"/>
          <w:rFonts w:asciiTheme="majorHAnsi" w:hAnsiTheme="majorHAnsi" w:cstheme="majorHAnsi"/>
        </w:rPr>
        <w:t xml:space="preserve">the </w:t>
      </w:r>
      <w:r w:rsidRPr="005F5F8B">
        <w:rPr>
          <w:rStyle w:val="StyleUnderline"/>
          <w:rFonts w:asciiTheme="majorHAnsi" w:hAnsiTheme="majorHAnsi" w:cstheme="majorHAnsi"/>
          <w:highlight w:val="green"/>
        </w:rPr>
        <w:t>“</w:t>
      </w:r>
      <w:hyperlink r:id="rId64" w:history="1">
        <w:r w:rsidRPr="005F5F8B">
          <w:rPr>
            <w:rStyle w:val="StyleUnderline"/>
            <w:rFonts w:asciiTheme="majorHAnsi" w:hAnsiTheme="majorHAnsi" w:cstheme="majorHAnsi"/>
            <w:highlight w:val="green"/>
          </w:rPr>
          <w:t>Secure 5G and Beyond Act of 2020</w:t>
        </w:r>
      </w:hyperlink>
      <w:r w:rsidRPr="005F5F8B">
        <w:rPr>
          <w:rStyle w:val="StyleUnderline"/>
          <w:rFonts w:asciiTheme="majorHAnsi" w:hAnsiTheme="majorHAnsi" w:cstheme="majorHAnsi"/>
          <w:highlight w:val="green"/>
        </w:rPr>
        <w:t>”,</w:t>
      </w:r>
      <w:r w:rsidRPr="005F5F8B">
        <w:rPr>
          <w:rFonts w:asciiTheme="majorHAnsi" w:hAnsiTheme="majorHAnsi" w:cstheme="majorHAnsi"/>
          <w:sz w:val="16"/>
        </w:rPr>
        <w:t xml:space="preserve"> solidifying the rollout of 5G over the entire nation.</w:t>
      </w:r>
    </w:p>
    <w:p w14:paraId="7C566CF6" w14:textId="77777777" w:rsidR="00F84231" w:rsidRPr="005F5F8B" w:rsidRDefault="00F84231" w:rsidP="00F84231">
      <w:pPr>
        <w:spacing w:line="276" w:lineRule="auto"/>
        <w:rPr>
          <w:rFonts w:asciiTheme="majorHAnsi" w:hAnsiTheme="majorHAnsi" w:cstheme="majorHAnsi"/>
          <w:sz w:val="16"/>
        </w:rPr>
      </w:pPr>
      <w:r w:rsidRPr="005F5F8B">
        <w:rPr>
          <w:rFonts w:asciiTheme="majorHAnsi" w:hAnsiTheme="majorHAnsi" w:cstheme="majorHAnsi"/>
          <w:sz w:val="16"/>
        </w:rPr>
        <w:t>Becoming informed about the dangers of 5G technology is most important thing you can do during the rollout. If you’re feeling particularly inspired, you can take steps to protect your privacy so that less of your data is being collected and processed by governments and corporations seeking to profile you.</w:t>
      </w:r>
    </w:p>
    <w:p w14:paraId="1A9F18BF" w14:textId="77777777" w:rsidR="00F84231" w:rsidRPr="005F5F8B" w:rsidRDefault="00F84231" w:rsidP="00F84231">
      <w:pPr>
        <w:spacing w:line="276" w:lineRule="auto"/>
        <w:rPr>
          <w:rFonts w:asciiTheme="majorHAnsi" w:eastAsiaTheme="majorEastAsia" w:hAnsiTheme="majorHAnsi" w:cstheme="majorHAnsi"/>
          <w:b/>
          <w:bCs/>
          <w:sz w:val="32"/>
          <w:szCs w:val="32"/>
          <w:u w:val="single"/>
        </w:rPr>
      </w:pPr>
      <w:r w:rsidRPr="005F5F8B">
        <w:rPr>
          <w:rFonts w:asciiTheme="majorHAnsi" w:hAnsiTheme="majorHAnsi" w:cstheme="majorHAnsi"/>
          <w:sz w:val="16"/>
        </w:rPr>
        <w:t xml:space="preserve">Two great ways of doing this, both of which I use every day, are </w:t>
      </w:r>
      <w:r w:rsidRPr="005F5F8B">
        <w:rPr>
          <w:rStyle w:val="StyleUnderline"/>
          <w:rFonts w:asciiTheme="majorHAnsi" w:hAnsiTheme="majorHAnsi" w:cstheme="majorHAnsi"/>
        </w:rPr>
        <w:t>by using an </w:t>
      </w:r>
      <w:hyperlink r:id="rId65" w:history="1">
        <w:r w:rsidRPr="005F5F8B">
          <w:rPr>
            <w:rStyle w:val="StyleUnderline"/>
            <w:rFonts w:asciiTheme="majorHAnsi" w:hAnsiTheme="majorHAnsi" w:cstheme="majorHAnsi"/>
          </w:rPr>
          <w:t>RFID-Blocking Wallet</w:t>
        </w:r>
      </w:hyperlink>
      <w:r w:rsidRPr="005F5F8B">
        <w:rPr>
          <w:rStyle w:val="StyleUnderline"/>
          <w:rFonts w:asciiTheme="majorHAnsi" w:hAnsiTheme="majorHAnsi" w:cstheme="majorHAnsi"/>
        </w:rPr>
        <w:t> to protect your cards, and a </w:t>
      </w:r>
      <w:hyperlink r:id="rId66" w:history="1">
        <w:r w:rsidRPr="005F5F8B">
          <w:rPr>
            <w:rStyle w:val="StyleUnderline"/>
            <w:rFonts w:asciiTheme="majorHAnsi" w:hAnsiTheme="majorHAnsi" w:cstheme="majorHAnsi"/>
          </w:rPr>
          <w:t>Virtual Private Network (VPN)</w:t>
        </w:r>
      </w:hyperlink>
      <w:r w:rsidRPr="005F5F8B">
        <w:rPr>
          <w:rStyle w:val="StyleUnderline"/>
          <w:rFonts w:asciiTheme="majorHAnsi" w:hAnsiTheme="majorHAnsi" w:cstheme="majorHAnsi"/>
        </w:rPr>
        <w:t> to encrypt all of your internet traffic so the data collectors have a harder time figuring out who you are.</w:t>
      </w:r>
    </w:p>
    <w:p w14:paraId="5573B15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162771"/>
    <w:rsid w:val="000139A3"/>
    <w:rsid w:val="0002181F"/>
    <w:rsid w:val="00096F62"/>
    <w:rsid w:val="00100833"/>
    <w:rsid w:val="00104529"/>
    <w:rsid w:val="00105942"/>
    <w:rsid w:val="00107396"/>
    <w:rsid w:val="00144A4C"/>
    <w:rsid w:val="00162771"/>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4231"/>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6CA15"/>
  <w15:chartTrackingRefBased/>
  <w15:docId w15:val="{081F2AA3-80FC-40E7-ADB3-1FBC3249C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2771"/>
    <w:rPr>
      <w:rFonts w:ascii="Calibri" w:hAnsi="Calibri" w:cs="Calibri"/>
      <w:sz w:val="24"/>
    </w:rPr>
  </w:style>
  <w:style w:type="paragraph" w:styleId="Heading1">
    <w:name w:val="heading 1"/>
    <w:aliases w:val="Pocket"/>
    <w:basedOn w:val="Normal"/>
    <w:next w:val="Normal"/>
    <w:link w:val="Heading1Char"/>
    <w:qFormat/>
    <w:rsid w:val="001627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6277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6277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Ch,Ta"/>
    <w:basedOn w:val="Normal"/>
    <w:next w:val="Normal"/>
    <w:link w:val="Heading4Char"/>
    <w:uiPriority w:val="3"/>
    <w:unhideWhenUsed/>
    <w:qFormat/>
    <w:rsid w:val="0016277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627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2771"/>
  </w:style>
  <w:style w:type="character" w:customStyle="1" w:styleId="Heading1Char">
    <w:name w:val="Heading 1 Char"/>
    <w:aliases w:val="Pocket Char"/>
    <w:basedOn w:val="DefaultParagraphFont"/>
    <w:link w:val="Heading1"/>
    <w:rsid w:val="0016277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6277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6277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162771"/>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7"/>
    <w:qFormat/>
    <w:rsid w:val="00162771"/>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62771"/>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9.5"/>
    <w:basedOn w:val="DefaultParagraphFont"/>
    <w:uiPriority w:val="6"/>
    <w:qFormat/>
    <w:rsid w:val="00162771"/>
    <w:rPr>
      <w:b w:val="0"/>
      <w:sz w:val="24"/>
      <w:u w:val="single"/>
    </w:rPr>
  </w:style>
  <w:style w:type="character" w:styleId="Hyperlink">
    <w:name w:val="Hyperlink"/>
    <w:basedOn w:val="DefaultParagraphFont"/>
    <w:uiPriority w:val="99"/>
    <w:unhideWhenUsed/>
    <w:rsid w:val="00162771"/>
    <w:rPr>
      <w:color w:val="auto"/>
      <w:u w:val="none"/>
    </w:rPr>
  </w:style>
  <w:style w:type="character" w:styleId="FollowedHyperlink">
    <w:name w:val="FollowedHyperlink"/>
    <w:basedOn w:val="DefaultParagraphFont"/>
    <w:uiPriority w:val="99"/>
    <w:semiHidden/>
    <w:unhideWhenUsed/>
    <w:rsid w:val="00162771"/>
    <w:rPr>
      <w:color w:val="auto"/>
      <w:u w:val="none"/>
    </w:rPr>
  </w:style>
  <w:style w:type="paragraph" w:styleId="NormalWeb">
    <w:name w:val="Normal (Web)"/>
    <w:basedOn w:val="Normal"/>
    <w:uiPriority w:val="99"/>
    <w:semiHidden/>
    <w:unhideWhenUsed/>
    <w:rsid w:val="00162771"/>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162771"/>
    <w:pPr>
      <w:spacing w:before="100" w:beforeAutospacing="1" w:after="100" w:afterAutospacing="1" w:line="240" w:lineRule="auto"/>
    </w:pPr>
    <w:rPr>
      <w:rFonts w:ascii="Times New Roman" w:eastAsia="Times New Roman" w:hAnsi="Times New Roman" w:cs="Times New Roman"/>
    </w:rPr>
  </w:style>
  <w:style w:type="paragraph" w:customStyle="1" w:styleId="textbold">
    <w:name w:val="text bold"/>
    <w:basedOn w:val="Normal"/>
    <w:link w:val="Emphasis"/>
    <w:uiPriority w:val="7"/>
    <w:qFormat/>
    <w:rsid w:val="00162771"/>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akebackyourpower.net/disease/hypersensitivity" TargetMode="External"/><Relationship Id="rId21" Type="http://schemas.openxmlformats.org/officeDocument/2006/relationships/hyperlink" Target="https://www.theparliamentmagazine.eu/articles/news/bees-are-%E2%80%98essential-link%E2%80%99-biodiversity-preservation" TargetMode="External"/><Relationship Id="rId34" Type="http://schemas.openxmlformats.org/officeDocument/2006/relationships/hyperlink" Target="https://www.takebackyourpower.net/un-staff-member-5g-is-war-on-humanity/" TargetMode="External"/><Relationship Id="rId42" Type="http://schemas.openxmlformats.org/officeDocument/2006/relationships/hyperlink" Target="https://www.takebackyourpower.net/un-staff-member-5g-is-war-on-humanity/" TargetMode="External"/><Relationship Id="rId47" Type="http://schemas.openxmlformats.org/officeDocument/2006/relationships/hyperlink" Target="https://www.takebackyourpower.net/un-staff-member-5g-is-war-on-humanity/" TargetMode="External"/><Relationship Id="rId50" Type="http://schemas.openxmlformats.org/officeDocument/2006/relationships/hyperlink" Target="https://www.takebackyourpower.net/un-staff-member-5g-is-war-on-humanity/" TargetMode="External"/><Relationship Id="rId55" Type="http://schemas.openxmlformats.org/officeDocument/2006/relationships/hyperlink" Target="https://www.collective-evolution.com/2019/07/31/5g-is-the-ultimate-directed-energy-weapon-system-says-particle-physicist/" TargetMode="External"/><Relationship Id="rId63" Type="http://schemas.openxmlformats.org/officeDocument/2006/relationships/hyperlink" Target="https://www.wakingtimes.com/?s=5g" TargetMode="External"/><Relationship Id="rId68" Type="http://schemas.openxmlformats.org/officeDocument/2006/relationships/theme" Target="theme/theme1.xml"/><Relationship Id="rId7" Type="http://schemas.openxmlformats.org/officeDocument/2006/relationships/hyperlink" Target="https://www.lightreading.com/opticalip/starlink-surpasses-10000-users-/d/d-id/767195" TargetMode="External"/><Relationship Id="rId2" Type="http://schemas.openxmlformats.org/officeDocument/2006/relationships/numbering" Target="numbering.xml"/><Relationship Id="rId16" Type="http://schemas.openxmlformats.org/officeDocument/2006/relationships/hyperlink" Target="https://www.lightreading.com/ossbss/in-5g-race-to-space-lynk-takes-lead-against-spacemobile-/d/d-id/767435" TargetMode="External"/><Relationship Id="rId29" Type="http://schemas.openxmlformats.org/officeDocument/2006/relationships/hyperlink" Target="https://www.takebackyourpower.net/un-staff-member-5g-is-war-on-humanity/" TargetMode="External"/><Relationship Id="rId11" Type="http://schemas.openxmlformats.org/officeDocument/2006/relationships/hyperlink" Target="https://www.lightreading.com/satellite/starlinks-threat-to-wired-broadband-minimal---analyst-/d/d-id/768528" TargetMode="External"/><Relationship Id="rId24" Type="http://schemas.openxmlformats.org/officeDocument/2006/relationships/hyperlink" Target="https://www.takebackyourpower.net/disease/electromagnetic-radiation" TargetMode="External"/><Relationship Id="rId32" Type="http://schemas.openxmlformats.org/officeDocument/2006/relationships/hyperlink" Target="https://www.takebackyourpower.net/un-staff-member-5g-is-war-on-humanity/" TargetMode="External"/><Relationship Id="rId37" Type="http://schemas.openxmlformats.org/officeDocument/2006/relationships/hyperlink" Target="https://www.takebackyourpower.net/un-staff-member-5g-is-war-on-humanity/" TargetMode="External"/><Relationship Id="rId40" Type="http://schemas.openxmlformats.org/officeDocument/2006/relationships/hyperlink" Target="https://www.takebackyourpower.net/disease/fatigue" TargetMode="External"/><Relationship Id="rId45" Type="http://schemas.openxmlformats.org/officeDocument/2006/relationships/hyperlink" Target="https://www.takebackyourpower.net/un-staff-member-5g-is-war-on-humanity/" TargetMode="External"/><Relationship Id="rId53" Type="http://schemas.openxmlformats.org/officeDocument/2006/relationships/hyperlink" Target="https://www.wakingtimes.com/" TargetMode="External"/><Relationship Id="rId58" Type="http://schemas.openxmlformats.org/officeDocument/2006/relationships/hyperlink" Target="https://www.vox.com/the-goods/2018/11/2/18057450/china-social-credit-score-spend-frivolously-video-games" TargetMode="External"/><Relationship Id="rId66" Type="http://schemas.openxmlformats.org/officeDocument/2006/relationships/hyperlink" Target="http://www.privateinternetaccess.com/pages/buy-a-vpn/1218buyavpn?invite=U2FsdGVkX18zSVCs3mB7i5NXTD4c3SV1G2u0nzY8hfs%2Cyy-L2bCGfv4VgPWVDh1emUoBChI" TargetMode="External"/><Relationship Id="rId5" Type="http://schemas.openxmlformats.org/officeDocument/2006/relationships/webSettings" Target="webSettings.xml"/><Relationship Id="rId61" Type="http://schemas.openxmlformats.org/officeDocument/2006/relationships/hyperlink" Target="https://www.gchq.gov.uk/" TargetMode="External"/><Relationship Id="rId19" Type="http://schemas.openxmlformats.org/officeDocument/2006/relationships/hyperlink" Target="https://www.telesurenglish.net/opinion/The-Hidden-Military-Use-of-5G-Technology-20191221-0006.html" TargetMode="External"/><Relationship Id="rId14" Type="http://schemas.openxmlformats.org/officeDocument/2006/relationships/hyperlink" Target="https://lightshedtmt.com/2021/03/30/iot-leo-satellites-and-share-buybacks-initiate-coverage-of-iridium-with-buy/" TargetMode="External"/><Relationship Id="rId22" Type="http://schemas.openxmlformats.org/officeDocument/2006/relationships/hyperlink" Target="https://www.wakingtimes.com/2016/09/12/5g-telecomm-radiation-perfect-tool-mass-modify-human-brain-waves/" TargetMode="External"/><Relationship Id="rId27" Type="http://schemas.openxmlformats.org/officeDocument/2006/relationships/hyperlink" Target="https://www.takebackyourpower.net/un-staff-member-5g-is-war-on-humanity/" TargetMode="External"/><Relationship Id="rId30" Type="http://schemas.openxmlformats.org/officeDocument/2006/relationships/hyperlink" Target="https://www.5gspaceappeal.org/" TargetMode="External"/><Relationship Id="rId35" Type="http://schemas.openxmlformats.org/officeDocument/2006/relationships/hyperlink" Target="https://www.takebackyourpower.net/un-staff-member-5g-is-war-on-humanity/" TargetMode="External"/><Relationship Id="rId43" Type="http://schemas.openxmlformats.org/officeDocument/2006/relationships/hyperlink" Target="https://www.takebackyourpower.net/un-staff-member-5g-is-war-on-humanity/" TargetMode="External"/><Relationship Id="rId48" Type="http://schemas.openxmlformats.org/officeDocument/2006/relationships/hyperlink" Target="https://www.5gspaceappeal.org/" TargetMode="External"/><Relationship Id="rId56" Type="http://schemas.openxmlformats.org/officeDocument/2006/relationships/hyperlink" Target="https://www.wakingtimes.com/2020/02/22/the-5g-trojan-horse-what-youre-not-being-told/" TargetMode="External"/><Relationship Id="rId64" Type="http://schemas.openxmlformats.org/officeDocument/2006/relationships/hyperlink" Target="https://www.activistpost.com/2020/03/trump-signs-secure-5g-and-beyond-act-of-2020-despite-security-health-and-environmental-warnings.html" TargetMode="External"/><Relationship Id="rId8" Type="http://schemas.openxmlformats.org/officeDocument/2006/relationships/hyperlink" Target="https://www.lightreading.com/iot/telesat-promises-commercial-lightspeed-leo-services-by-2023/d/d-id/767254" TargetMode="External"/><Relationship Id="rId51" Type="http://schemas.openxmlformats.org/officeDocument/2006/relationships/hyperlink" Target="https://theanarchistlibrary.org/library/comite-invisible-the-coming-insurrection" TargetMode="External"/><Relationship Id="rId3" Type="http://schemas.openxmlformats.org/officeDocument/2006/relationships/styles" Target="styles.xml"/><Relationship Id="rId12" Type="http://schemas.openxmlformats.org/officeDocument/2006/relationships/hyperlink" Target="https://www.lightreading.com/opticalip/the-billion-dollar-fight-to-cross-digital-divide-gets-dirty/d/d-id/768652" TargetMode="External"/><Relationship Id="rId17" Type="http://schemas.openxmlformats.org/officeDocument/2006/relationships/hyperlink" Target="https://www.lightreading.com/aiautomation/the-next-version-of-5g-delayed-until-2022/d/d-id/766154" TargetMode="External"/><Relationship Id="rId25" Type="http://schemas.openxmlformats.org/officeDocument/2006/relationships/hyperlink" Target="https://www.takebackyourpower.net/un-staff-member-5g-is-war-on-humanity/" TargetMode="External"/><Relationship Id="rId33" Type="http://schemas.openxmlformats.org/officeDocument/2006/relationships/hyperlink" Target="https://www.takebackyourpower.net/un-staff-member-5g-is-war-on-humanity/" TargetMode="External"/><Relationship Id="rId38" Type="http://schemas.openxmlformats.org/officeDocument/2006/relationships/hyperlink" Target="https://www.takebackyourpower.net/un-staff-member-5g-is-war-on-humanity/" TargetMode="External"/><Relationship Id="rId46" Type="http://schemas.openxmlformats.org/officeDocument/2006/relationships/hyperlink" Target="https://www.takebackyourpower.net/un-staff-member-5g-is-war-on-humanity/" TargetMode="External"/><Relationship Id="rId59" Type="http://schemas.openxmlformats.org/officeDocument/2006/relationships/hyperlink" Target="https://www.wakingtimes.com/2020/02/12/watch-missing-coronavirus-journalists-call-for-national-revolution-against-communism/" TargetMode="External"/><Relationship Id="rId67" Type="http://schemas.openxmlformats.org/officeDocument/2006/relationships/fontTable" Target="fontTable.xml"/><Relationship Id="rId20" Type="http://schemas.openxmlformats.org/officeDocument/2006/relationships/hyperlink" Target="https://wsimag.com/science-and-technology/65062-5gs-threats-to-wildlife" TargetMode="External"/><Relationship Id="rId41" Type="http://schemas.openxmlformats.org/officeDocument/2006/relationships/hyperlink" Target="https://www.takebackyourpower.net/disease/tinnitus" TargetMode="External"/><Relationship Id="rId54" Type="http://schemas.openxmlformats.org/officeDocument/2006/relationships/hyperlink" Target="https://www.wakingtimes.com/2020/04/01/this-particle-physicist-believes-that-5g-is-a-directed-energy-weapon-designed-for-control/" TargetMode="External"/><Relationship Id="rId62" Type="http://schemas.openxmlformats.org/officeDocument/2006/relationships/hyperlink" Target="https://www.theguardian.com/technology/2013/jul/07/nsa-gchq-metadata-reassurances" TargetMode="External"/><Relationship Id="rId1" Type="http://schemas.openxmlformats.org/officeDocument/2006/relationships/customXml" Target="../customXml/item1.xml"/><Relationship Id="rId6" Type="http://schemas.openxmlformats.org/officeDocument/2006/relationships/hyperlink" Target="https://www.lightreading.com/5g/satellites-poised-to-join-5g-network-topology-/d/d-id/768735%20accessed%201/3/22" TargetMode="External"/><Relationship Id="rId15" Type="http://schemas.openxmlformats.org/officeDocument/2006/relationships/hyperlink" Target="https://www.lightreading.com/5g/omnispaces-tests-hint-at-discussions-with-dish-verizon-us-space-force/d/d-id/768675" TargetMode="External"/><Relationship Id="rId23" Type="http://schemas.openxmlformats.org/officeDocument/2006/relationships/hyperlink" Target="https://www.takebackyourpower.net/un-staff-member-5g-is-war-on-humanity/" TargetMode="External"/><Relationship Id="rId28" Type="http://schemas.openxmlformats.org/officeDocument/2006/relationships/hyperlink" Target="https://en.wikipedia.org/wiki/Ant%F3nio_Guterres" TargetMode="External"/><Relationship Id="rId36" Type="http://schemas.openxmlformats.org/officeDocument/2006/relationships/hyperlink" Target="https://www.takebackyourpower.net/un-staff-member-5g-is-war-on-humanity/" TargetMode="External"/><Relationship Id="rId49" Type="http://schemas.openxmlformats.org/officeDocument/2006/relationships/hyperlink" Target="https://www.takebackyourpower.net/un-staff-member-5g-is-war-on-humanity/" TargetMode="External"/><Relationship Id="rId57" Type="http://schemas.openxmlformats.org/officeDocument/2006/relationships/hyperlink" Target="https://www.wakingtimes.com/2019/12/30/whats-your-social-credit-score/" TargetMode="External"/><Relationship Id="rId10" Type="http://schemas.openxmlformats.org/officeDocument/2006/relationships/hyperlink" Target="https://www.lightreading.com/4g3gwifi/starlinks-network-faces-significant-limitations-analysts-find/d/d-id/764159" TargetMode="External"/><Relationship Id="rId31" Type="http://schemas.openxmlformats.org/officeDocument/2006/relationships/hyperlink" Target="https://www.5gspaceappeal.org/" TargetMode="External"/><Relationship Id="rId44" Type="http://schemas.openxmlformats.org/officeDocument/2006/relationships/hyperlink" Target="https://www.takebackyourpower.net/un-staff-member-5g-is-war-on-humanity/" TargetMode="External"/><Relationship Id="rId52" Type="http://schemas.openxmlformats.org/officeDocument/2006/relationships/hyperlink" Target="https://www.wakingtimes.com/category/contributors/phillip-schneider/" TargetMode="External"/><Relationship Id="rId60" Type="http://schemas.openxmlformats.org/officeDocument/2006/relationships/hyperlink" Target="https://phillipschneider.com/facebook-follows-in-footsteps-of-communist-china-assigns-users-trustworthiness-rating/" TargetMode="External"/><Relationship Id="rId65" Type="http://schemas.openxmlformats.org/officeDocument/2006/relationships/hyperlink" Target="http://www.healthrangerstore.com/collections/rfid?rfsn=957850.0f38d.21348" TargetMode="External"/><Relationship Id="rId4" Type="http://schemas.openxmlformats.org/officeDocument/2006/relationships/settings" Target="settings.xml"/><Relationship Id="rId9" Type="http://schemas.openxmlformats.org/officeDocument/2006/relationships/hyperlink" Target="https://www.lightreading.com/ossbss/oneweb-exec-telco-deals-are-imminent/d/d-id/766864" TargetMode="External"/><Relationship Id="rId13" Type="http://schemas.openxmlformats.org/officeDocument/2006/relationships/hyperlink" Target="https://spectrum.ieee.org/tech-talk/telecom/wireless/swarm-takes-lora-skyhigh" TargetMode="External"/><Relationship Id="rId18" Type="http://schemas.openxmlformats.org/officeDocument/2006/relationships/hyperlink" Target="https://blogs.keysight.com/blogs/inds.entry.html/2020/10/31/non-terrestrial_netw-pUxV.html" TargetMode="External"/><Relationship Id="rId39" Type="http://schemas.openxmlformats.org/officeDocument/2006/relationships/hyperlink" Target="https://www.takebackyourpower.net/disease/headach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8619</Words>
  <Characters>49134</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2022-01-23T23:53:00Z</dcterms:created>
  <dcterms:modified xsi:type="dcterms:W3CDTF">2022-01-23T23:56:00Z</dcterms:modified>
</cp:coreProperties>
</file>