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6CEF" w14:textId="77777777" w:rsidR="00EB267F" w:rsidRDefault="00EB267F" w:rsidP="00EB267F">
      <w:pPr>
        <w:pStyle w:val="Heading2"/>
      </w:pPr>
      <w:r>
        <w:t>1AC Shell v4 – Palm Classic</w:t>
      </w:r>
    </w:p>
    <w:p w14:paraId="4517F25A" w14:textId="77777777" w:rsidR="00EB267F" w:rsidRDefault="00EB267F" w:rsidP="00EB267F">
      <w:pPr>
        <w:pStyle w:val="Heading3"/>
      </w:pPr>
      <w:r>
        <w:t>1AC: Plan</w:t>
      </w:r>
    </w:p>
    <w:p w14:paraId="42B94554" w14:textId="77777777" w:rsidR="00EB267F" w:rsidRPr="007F3FA1" w:rsidRDefault="00EB267F" w:rsidP="00EB267F">
      <w:pPr>
        <w:pStyle w:val="Heading4"/>
      </w:pPr>
      <w:r>
        <w:t xml:space="preserve">Plan - </w:t>
      </w:r>
      <w:r w:rsidRPr="007F3FA1">
        <w:t>Private entities ought not appropriate lunar heritage sites</w:t>
      </w:r>
    </w:p>
    <w:p w14:paraId="58A5912A" w14:textId="77777777" w:rsidR="00EB267F" w:rsidRDefault="00EB267F" w:rsidP="00EB267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2BED671" w14:textId="77777777" w:rsidR="00EB267F" w:rsidRPr="00313BC1" w:rsidRDefault="00EB267F" w:rsidP="00EB267F">
      <w:pPr>
        <w:rPr>
          <w:rStyle w:val="Emphasis"/>
          <w:highlight w:val="cyan"/>
        </w:rPr>
      </w:pPr>
      <w:r w:rsidRPr="008532F8">
        <w:rPr>
          <w:rStyle w:val="StyleUnderline"/>
        </w:rPr>
        <w:t xml:space="preserve">The </w:t>
      </w:r>
      <w:r w:rsidRPr="00313BC1">
        <w:rPr>
          <w:rStyle w:val="Emphasis"/>
          <w:highlight w:val="cyan"/>
        </w:rPr>
        <w:t>issue of</w:t>
      </w:r>
      <w:r w:rsidRPr="00AC61A7">
        <w:rPr>
          <w:rStyle w:val="Emphasis"/>
        </w:rPr>
        <w:t xml:space="preserve"> humanity’s cultural </w:t>
      </w:r>
      <w:r w:rsidRPr="00313BC1">
        <w:rPr>
          <w:rStyle w:val="Emphasis"/>
          <w:highlight w:val="cyan"/>
        </w:rPr>
        <w:t xml:space="preserve">heritage in space </w:t>
      </w:r>
      <w:r w:rsidRPr="00AC61A7">
        <w:rPr>
          <w:rStyle w:val="Emphasis"/>
          <w:bdr w:val="single" w:sz="18" w:space="0" w:color="auto"/>
        </w:rPr>
        <w:t xml:space="preserve">has </w:t>
      </w:r>
      <w:r w:rsidRPr="00313BC1">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313BC1">
        <w:rPr>
          <w:rStyle w:val="Emphasis"/>
          <w:highlight w:val="cyan"/>
        </w:rPr>
        <w:t>no international agreements</w:t>
      </w:r>
      <w:r w:rsidRPr="00AC61A7">
        <w:rPr>
          <w:rStyle w:val="StyleUnderline"/>
        </w:rPr>
        <w:t xml:space="preserve"> </w:t>
      </w:r>
      <w:r w:rsidRPr="00AC61A7">
        <w:rPr>
          <w:rStyle w:val="Emphasis"/>
        </w:rPr>
        <w:t xml:space="preserve">specifically </w:t>
      </w:r>
      <w:r w:rsidRPr="00313BC1">
        <w:rPr>
          <w:rStyle w:val="Emphasis"/>
          <w:highlight w:val="cyan"/>
        </w:rPr>
        <w:t>addressing it.</w:t>
      </w:r>
      <w:r w:rsidRPr="00313BC1">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313BC1">
        <w:rPr>
          <w:rStyle w:val="Emphasis"/>
          <w:highlight w:val="cyan"/>
        </w:rPr>
        <w:t>NASA</w:t>
      </w:r>
      <w:r w:rsidRPr="00313BC1">
        <w:rPr>
          <w:rStyle w:val="StyleUnderline"/>
          <w:highlight w:val="cyan"/>
        </w:rPr>
        <w:t xml:space="preserve"> </w:t>
      </w:r>
      <w:r w:rsidRPr="008532F8">
        <w:rPr>
          <w:rStyle w:val="StyleUnderline"/>
        </w:rPr>
        <w:t xml:space="preserve">has </w:t>
      </w:r>
      <w:r w:rsidRPr="00313BC1">
        <w:rPr>
          <w:rStyle w:val="Emphasis"/>
          <w:highlight w:val="cyan"/>
        </w:rPr>
        <w:t>promulgated</w:t>
      </w:r>
      <w:r w:rsidRPr="00313BC1">
        <w:rPr>
          <w:rStyle w:val="StyleUnderline"/>
          <w:highlight w:val="cyan"/>
        </w:rPr>
        <w:t xml:space="preserve"> </w:t>
      </w:r>
      <w:r w:rsidRPr="008532F8">
        <w:rPr>
          <w:rStyle w:val="StyleUnderline"/>
        </w:rPr>
        <w:t xml:space="preserve">their </w:t>
      </w:r>
      <w:r w:rsidRPr="00313BC1">
        <w:rPr>
          <w:rStyle w:val="Emphasis"/>
          <w:highlight w:val="cyan"/>
        </w:rPr>
        <w:t>recommendations</w:t>
      </w:r>
      <w:r w:rsidRPr="00313BC1">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313BC1">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313BC1">
        <w:rPr>
          <w:rStyle w:val="Emphasis"/>
          <w:highlight w:val="cyan"/>
          <w:bdr w:val="single" w:sz="18" w:space="0" w:color="auto"/>
        </w:rPr>
        <w:t>are</w:t>
      </w:r>
      <w:r w:rsidRPr="00EA77FF">
        <w:rPr>
          <w:rStyle w:val="Emphasis"/>
          <w:bdr w:val="single" w:sz="18" w:space="0" w:color="auto"/>
        </w:rPr>
        <w:t xml:space="preserve"> </w:t>
      </w:r>
      <w:r w:rsidRPr="00313BC1">
        <w:rPr>
          <w:rStyle w:val="Emphasis"/>
          <w:highlight w:val="cyan"/>
          <w:bdr w:val="single" w:sz="18" w:space="0" w:color="auto"/>
        </w:rPr>
        <w:t>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313BC1">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313BC1">
        <w:rPr>
          <w:rStyle w:val="Emphasis"/>
          <w:highlight w:val="cyan"/>
        </w:rPr>
        <w:t>corporations</w:t>
      </w:r>
      <w:r w:rsidRPr="00313BC1">
        <w:rPr>
          <w:rStyle w:val="StyleUnderline"/>
          <w:highlight w:val="cyan"/>
        </w:rPr>
        <w:t xml:space="preserve"> </w:t>
      </w:r>
      <w:r w:rsidRPr="00313BC1">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313BC1">
        <w:rPr>
          <w:rStyle w:val="Emphasis"/>
          <w:highlight w:val="cyan"/>
        </w:rPr>
        <w:t xml:space="preserve">Tourists </w:t>
      </w:r>
      <w:r w:rsidRPr="00AC61A7">
        <w:rPr>
          <w:rStyle w:val="Emphasis"/>
        </w:rPr>
        <w:t xml:space="preserve">may </w:t>
      </w:r>
      <w:r w:rsidRPr="00313BC1">
        <w:rPr>
          <w:rStyle w:val="Emphasis"/>
          <w:highlight w:val="cyan"/>
        </w:rPr>
        <w:t>disrupt sites</w:t>
      </w:r>
      <w:r w:rsidRPr="00313BC1">
        <w:rPr>
          <w:rStyle w:val="StyleUnderline"/>
          <w:highlight w:val="cyan"/>
        </w:rPr>
        <w:t xml:space="preserve"> </w:t>
      </w:r>
      <w:r w:rsidRPr="008532F8">
        <w:rPr>
          <w:rStyle w:val="StyleUnderline"/>
        </w:rPr>
        <w:t xml:space="preserve">with careless expeditions and </w:t>
      </w:r>
      <w:r w:rsidRPr="00313BC1">
        <w:rPr>
          <w:rStyle w:val="Emphasis"/>
          <w:highlight w:val="cyan"/>
        </w:rPr>
        <w:t xml:space="preserve">landing sites may be desecrated so </w:t>
      </w:r>
      <w:r w:rsidRPr="00313BC1">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313BC1">
        <w:rPr>
          <w:rStyle w:val="Emphasis"/>
          <w:highlight w:val="cyan"/>
        </w:rPr>
        <w:t>While national heritage legislation can protect</w:t>
      </w:r>
      <w:r w:rsidRPr="00313BC1">
        <w:rPr>
          <w:rStyle w:val="StyleUnderline"/>
          <w:highlight w:val="cyan"/>
        </w:rPr>
        <w:t xml:space="preserve"> </w:t>
      </w:r>
      <w:r w:rsidRPr="008532F8">
        <w:rPr>
          <w:rStyle w:val="StyleUnderline"/>
        </w:rPr>
        <w:t xml:space="preserve">space artifacts </w:t>
      </w:r>
      <w:r w:rsidRPr="00313BC1">
        <w:rPr>
          <w:rStyle w:val="Emphasis"/>
          <w:highlight w:val="cyan"/>
        </w:rPr>
        <w:t xml:space="preserve">from </w:t>
      </w:r>
      <w:r w:rsidRPr="00A818DB">
        <w:rPr>
          <w:rStyle w:val="Emphasis"/>
        </w:rPr>
        <w:t xml:space="preserve">citizens of </w:t>
      </w:r>
      <w:r w:rsidRPr="00313BC1">
        <w:rPr>
          <w:rStyle w:val="Emphasis"/>
          <w:highlight w:val="cyan"/>
        </w:rPr>
        <w:t>their own countries</w:t>
      </w:r>
      <w:r w:rsidRPr="008532F8">
        <w:rPr>
          <w:rStyle w:val="StyleUnderline"/>
        </w:rPr>
        <w:t xml:space="preserve">, there is currently </w:t>
      </w:r>
      <w:r w:rsidRPr="00313BC1">
        <w:rPr>
          <w:rStyle w:val="Emphasis"/>
          <w:highlight w:val="cyan"/>
        </w:rPr>
        <w:t>no</w:t>
      </w:r>
      <w:r w:rsidRPr="00313BC1">
        <w:rPr>
          <w:rStyle w:val="StyleUnderline"/>
          <w:highlight w:val="cyan"/>
        </w:rPr>
        <w:t xml:space="preserve"> </w:t>
      </w:r>
      <w:r w:rsidRPr="008532F8">
        <w:rPr>
          <w:rStyle w:val="StyleUnderline"/>
        </w:rPr>
        <w:t xml:space="preserve">effective </w:t>
      </w:r>
      <w:r w:rsidRPr="00313BC1">
        <w:rPr>
          <w:rStyle w:val="Emphasis"/>
          <w:highlight w:val="cyan"/>
        </w:rPr>
        <w:t>means</w:t>
      </w:r>
      <w:r w:rsidRPr="00313BC1">
        <w:rPr>
          <w:rStyle w:val="StyleUnderline"/>
          <w:highlight w:val="cyan"/>
        </w:rPr>
        <w:t xml:space="preserve"> </w:t>
      </w:r>
      <w:r w:rsidRPr="008532F8">
        <w:rPr>
          <w:rStyle w:val="StyleUnderline"/>
        </w:rPr>
        <w:t xml:space="preserve">in the present space law regime by </w:t>
      </w:r>
      <w:r w:rsidRPr="00313BC1">
        <w:rPr>
          <w:rStyle w:val="Emphasis"/>
          <w:highlight w:val="cyan"/>
        </w:rPr>
        <w:t>which</w:t>
      </w:r>
      <w:r w:rsidRPr="00313BC1">
        <w:rPr>
          <w:rStyle w:val="StyleUnderline"/>
          <w:highlight w:val="cyan"/>
        </w:rPr>
        <w:t xml:space="preserve"> </w:t>
      </w:r>
      <w:r w:rsidRPr="008532F8">
        <w:rPr>
          <w:rStyle w:val="StyleUnderline"/>
        </w:rPr>
        <w:t xml:space="preserve">a </w:t>
      </w:r>
      <w:r w:rsidRPr="00313BC1">
        <w:rPr>
          <w:rStyle w:val="Emphasis"/>
          <w:highlight w:val="cyan"/>
        </w:rPr>
        <w:t xml:space="preserve">country can protect </w:t>
      </w:r>
      <w:r w:rsidRPr="00313BC1">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313BC1">
        <w:rPr>
          <w:rStyle w:val="Emphasis"/>
          <w:highlight w:val="cyan"/>
        </w:rPr>
        <w:t>solution</w:t>
      </w:r>
      <w:r w:rsidRPr="00313BC1">
        <w:rPr>
          <w:rStyle w:val="StyleUnderline"/>
          <w:highlight w:val="cyan"/>
        </w:rPr>
        <w:t xml:space="preserve"> </w:t>
      </w:r>
      <w:r w:rsidRPr="008532F8">
        <w:rPr>
          <w:rStyle w:val="StyleUnderline"/>
        </w:rPr>
        <w:t xml:space="preserve">is </w:t>
      </w:r>
      <w:r w:rsidRPr="00313BC1">
        <w:rPr>
          <w:rStyle w:val="Emphasis"/>
          <w:highlight w:val="cyan"/>
        </w:rPr>
        <w:t>needed to prevent</w:t>
      </w:r>
      <w:r w:rsidRPr="00313BC1">
        <w:rPr>
          <w:rStyle w:val="StyleUnderline"/>
          <w:highlight w:val="cyan"/>
        </w:rPr>
        <w:t xml:space="preserve"> </w:t>
      </w:r>
      <w:r w:rsidRPr="008532F8">
        <w:rPr>
          <w:rStyle w:val="StyleUnderline"/>
        </w:rPr>
        <w:t xml:space="preserve">the damage, destruction, loss, or </w:t>
      </w:r>
      <w:r w:rsidRPr="00313BC1">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313BC1">
        <w:rPr>
          <w:rStyle w:val="Emphasis"/>
          <w:highlight w:val="cyan"/>
          <w:bdr w:val="single" w:sz="18" w:space="0" w:color="auto"/>
        </w:rPr>
        <w:t>cultural heritage in space</w:t>
      </w:r>
      <w:r w:rsidRPr="00A818DB">
        <w:rPr>
          <w:rStyle w:val="Emphasis"/>
        </w:rPr>
        <w:t>.</w:t>
      </w:r>
    </w:p>
    <w:p w14:paraId="4E359341" w14:textId="77777777" w:rsidR="00EB267F" w:rsidRPr="00FE6C2C" w:rsidRDefault="00EB267F" w:rsidP="00EB267F"/>
    <w:p w14:paraId="785EF528" w14:textId="77777777" w:rsidR="00EB267F" w:rsidRDefault="00EB267F" w:rsidP="00EB267F">
      <w:pPr>
        <w:pStyle w:val="Heading3"/>
      </w:pPr>
      <w:r>
        <w:t>1AC: Lunar Heritage v3</w:t>
      </w:r>
    </w:p>
    <w:p w14:paraId="6DF009D9" w14:textId="77777777" w:rsidR="00EB267F" w:rsidRPr="00926B03" w:rsidRDefault="00EB267F" w:rsidP="00EB267F">
      <w:pPr>
        <w:pStyle w:val="Heading4"/>
      </w:pPr>
      <w:r>
        <w:t xml:space="preserve">The Advantage is </w:t>
      </w:r>
      <w:r>
        <w:rPr>
          <w:u w:val="single"/>
        </w:rPr>
        <w:t>Lunar Heritage</w:t>
      </w:r>
      <w:r>
        <w:t>:</w:t>
      </w:r>
    </w:p>
    <w:p w14:paraId="2CB6AFA9" w14:textId="77777777" w:rsidR="00EB267F" w:rsidRDefault="00EB267F" w:rsidP="00EB267F">
      <w:pPr>
        <w:pStyle w:val="Heading4"/>
      </w:pPr>
      <w:r>
        <w:t xml:space="preserve">Global Moon Rush by </w:t>
      </w:r>
      <w:r>
        <w:rPr>
          <w:u w:val="single"/>
        </w:rPr>
        <w:t>private actors</w:t>
      </w:r>
      <w:r>
        <w:t xml:space="preserve"> is </w:t>
      </w:r>
      <w:r>
        <w:rPr>
          <w:u w:val="single"/>
        </w:rPr>
        <w:t>coming now</w:t>
      </w:r>
      <w:r>
        <w:t>.</w:t>
      </w:r>
    </w:p>
    <w:p w14:paraId="777DBA89" w14:textId="77777777" w:rsidR="00EB267F" w:rsidRPr="00042143" w:rsidRDefault="00EB267F" w:rsidP="00EB267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2D6A194D" w14:textId="77777777" w:rsidR="00EB267F" w:rsidRDefault="00EB267F" w:rsidP="00EB267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313BC1">
        <w:rPr>
          <w:rStyle w:val="Emphasis"/>
          <w:highlight w:val="cyan"/>
        </w:rPr>
        <w:t>private sector</w:t>
      </w:r>
      <w:r w:rsidRPr="00546A7A">
        <w:rPr>
          <w:rStyle w:val="Emphasis"/>
        </w:rPr>
        <w:t xml:space="preserve"> </w:t>
      </w:r>
      <w:r w:rsidRPr="00A818DB">
        <w:rPr>
          <w:rStyle w:val="Emphasis"/>
        </w:rPr>
        <w:t xml:space="preserve">is </w:t>
      </w:r>
      <w:r w:rsidRPr="00313BC1">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313BC1">
        <w:rPr>
          <w:rStyle w:val="Emphasis"/>
          <w:highlight w:val="cyan"/>
          <w:bdr w:val="single" w:sz="18" w:space="0" w:color="auto"/>
        </w:rPr>
        <w:t xml:space="preserve">five companies </w:t>
      </w:r>
      <w:r w:rsidRPr="00546A7A">
        <w:rPr>
          <w:rStyle w:val="Emphasis"/>
          <w:bdr w:val="single" w:sz="18" w:space="0" w:color="auto"/>
        </w:rPr>
        <w:t xml:space="preserve">aim </w:t>
      </w:r>
      <w:r w:rsidRPr="00313BC1">
        <w:rPr>
          <w:rStyle w:val="Emphasis"/>
          <w:highlight w:val="cyan"/>
          <w:bdr w:val="single" w:sz="18" w:space="0" w:color="auto"/>
        </w:rPr>
        <w:t>to</w:t>
      </w:r>
      <w:r w:rsidRPr="00546A7A">
        <w:rPr>
          <w:rStyle w:val="Emphasis"/>
          <w:bdr w:val="single" w:sz="18" w:space="0" w:color="auto"/>
        </w:rPr>
        <w:t xml:space="preserve"> </w:t>
      </w:r>
      <w:r w:rsidRPr="00313BC1">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313BC1">
        <w:rPr>
          <w:rStyle w:val="Emphasis"/>
          <w:highlight w:val="cyan"/>
        </w:rPr>
        <w:t xml:space="preserve">flurry of activity </w:t>
      </w:r>
      <w:r w:rsidRPr="00A818DB">
        <w:rPr>
          <w:rStyle w:val="Emphasis"/>
          <w:bdr w:val="single" w:sz="18" w:space="0" w:color="auto"/>
        </w:rPr>
        <w:t xml:space="preserve">may </w:t>
      </w:r>
      <w:r w:rsidRPr="00313BC1">
        <w:rPr>
          <w:rStyle w:val="Emphasis"/>
          <w:highlight w:val="cyan"/>
          <w:bdr w:val="single" w:sz="18" w:space="0" w:color="auto"/>
        </w:rPr>
        <w:t>make protection</w:t>
      </w:r>
      <w:r w:rsidRPr="00313BC1">
        <w:rPr>
          <w:rStyle w:val="StyleUnderline"/>
          <w:highlight w:val="cyan"/>
          <w:bdr w:val="single" w:sz="18" w:space="0" w:color="auto"/>
        </w:rPr>
        <w:t xml:space="preserve"> </w:t>
      </w:r>
      <w:r w:rsidRPr="00313BC1">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313BC1">
        <w:rPr>
          <w:rStyle w:val="Emphasis"/>
          <w:highlight w:val="cyan"/>
        </w:rPr>
        <w:t xml:space="preserve">have to be prepared for the company </w:t>
      </w:r>
      <w:r w:rsidRPr="00926B03">
        <w:rPr>
          <w:rStyle w:val="StyleUnderline"/>
        </w:rPr>
        <w:t xml:space="preserve">or nation </w:t>
      </w:r>
      <w:r w:rsidRPr="00313BC1">
        <w:rPr>
          <w:rStyle w:val="Emphasis"/>
          <w:highlight w:val="cyan"/>
        </w:rPr>
        <w:t>that doesn’t care</w:t>
      </w:r>
      <w:r w:rsidRPr="00313BC1">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313BC1">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313BC1">
        <w:rPr>
          <w:rStyle w:val="Emphasis"/>
          <w:highlight w:val="cyan"/>
        </w:rPr>
        <w:t xml:space="preserve">to pillage </w:t>
      </w:r>
      <w:r w:rsidRPr="00A818DB">
        <w:rPr>
          <w:rStyle w:val="Emphasis"/>
        </w:rPr>
        <w:t xml:space="preserve">for </w:t>
      </w:r>
      <w:r w:rsidRPr="00313BC1">
        <w:rPr>
          <w:rStyle w:val="Emphasis"/>
          <w:highlight w:val="cyan"/>
        </w:rPr>
        <w:t>artefacts that will</w:t>
      </w:r>
      <w:r w:rsidRPr="00926B03">
        <w:rPr>
          <w:rStyle w:val="StyleUnderline"/>
        </w:rPr>
        <w:t xml:space="preserve"> undoubtedly </w:t>
      </w:r>
      <w:r w:rsidRPr="00313BC1">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A595871" w14:textId="77777777" w:rsidR="00EB267F" w:rsidRDefault="00EB267F" w:rsidP="00EB267F">
      <w:pPr>
        <w:pStyle w:val="Heading4"/>
      </w:pPr>
      <w:r>
        <w:t xml:space="preserve">Corporate development, tourism, and looting will destroy </w:t>
      </w:r>
      <w:r w:rsidRPr="00D961AA">
        <w:rPr>
          <w:u w:val="single"/>
        </w:rPr>
        <w:t>scientifically rich</w:t>
      </w:r>
      <w:r>
        <w:t xml:space="preserve"> Tranquility base artifacts.</w:t>
      </w:r>
    </w:p>
    <w:p w14:paraId="30A2CD1B" w14:textId="77777777" w:rsidR="00EB267F" w:rsidRPr="00380B2A" w:rsidRDefault="00EB267F" w:rsidP="00EB267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70A3476B" w14:textId="77777777" w:rsidR="00EB267F" w:rsidRDefault="00EB267F" w:rsidP="00EB267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313BC1">
        <w:rPr>
          <w:rStyle w:val="Emphasis"/>
          <w:highlight w:val="cyan"/>
        </w:rPr>
        <w:t>Flags</w:t>
      </w:r>
      <w:r w:rsidRPr="006D6898">
        <w:rPr>
          <w:rStyle w:val="StyleUnderline"/>
        </w:rPr>
        <w:t xml:space="preserve">, rovers, laser-reflecting </w:t>
      </w:r>
      <w:r w:rsidRPr="00313BC1">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313BC1">
        <w:rPr>
          <w:rStyle w:val="Emphasis"/>
          <w:highlight w:val="cyan"/>
        </w:rPr>
        <w:t>dozens</w:t>
      </w:r>
      <w:r w:rsidRPr="00313BC1">
        <w:rPr>
          <w:rStyle w:val="StyleUnderline"/>
          <w:highlight w:val="cyan"/>
        </w:rPr>
        <w:t xml:space="preserve"> </w:t>
      </w:r>
      <w:r w:rsidRPr="00546A7A">
        <w:rPr>
          <w:rStyle w:val="StyleUnderline"/>
        </w:rPr>
        <w:t xml:space="preserve">of </w:t>
      </w:r>
      <w:r w:rsidRPr="00313BC1">
        <w:rPr>
          <w:rStyle w:val="Emphasis"/>
          <w:highlight w:val="cyan"/>
        </w:rPr>
        <w:t>artifacts</w:t>
      </w:r>
      <w:r w:rsidRPr="00313BC1">
        <w:rPr>
          <w:rStyle w:val="StyleUnderline"/>
          <w:highlight w:val="cyan"/>
        </w:rPr>
        <w:t xml:space="preserve"> </w:t>
      </w:r>
      <w:r w:rsidRPr="006D6898">
        <w:rPr>
          <w:rStyle w:val="StyleUnderline"/>
        </w:rPr>
        <w:t xml:space="preserve">and features that </w:t>
      </w:r>
      <w:r w:rsidRPr="00313BC1">
        <w:rPr>
          <w:rStyle w:val="Emphasis"/>
          <w:highlight w:val="cyan"/>
          <w:bdr w:val="single" w:sz="18" w:space="0" w:color="auto"/>
        </w:rPr>
        <w:t xml:space="preserve">bear witness to </w:t>
      </w:r>
      <w:r w:rsidRPr="00546A7A">
        <w:rPr>
          <w:rStyle w:val="Emphasis"/>
          <w:bdr w:val="single" w:sz="18" w:space="0" w:color="auto"/>
        </w:rPr>
        <w:t xml:space="preserve">our </w:t>
      </w:r>
      <w:r w:rsidRPr="00313BC1">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313BC1">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313BC1">
        <w:rPr>
          <w:rStyle w:val="Emphasis"/>
          <w:highlight w:val="cyan"/>
        </w:rPr>
        <w:t>at</w:t>
      </w:r>
      <w:r w:rsidRPr="00546A7A">
        <w:rPr>
          <w:rStyle w:val="Emphasis"/>
        </w:rPr>
        <w:t xml:space="preserve"> </w:t>
      </w:r>
      <w:r w:rsidRPr="00313BC1">
        <w:rPr>
          <w:rStyle w:val="Emphasis"/>
          <w:highlight w:val="cyan"/>
        </w:rPr>
        <w:t>Tranquility Base</w:t>
      </w:r>
      <w:r w:rsidRPr="00313BC1">
        <w:rPr>
          <w:sz w:val="14"/>
          <w:highlight w:val="cyan"/>
        </w:rPr>
        <w:t xml:space="preserve"> </w:t>
      </w:r>
      <w:r w:rsidRPr="00546A7A">
        <w:rPr>
          <w:rStyle w:val="StyleUnderline"/>
        </w:rPr>
        <w:t xml:space="preserve">could be </w:t>
      </w:r>
      <w:r w:rsidRPr="00313BC1">
        <w:rPr>
          <w:rStyle w:val="StyleUnderline"/>
          <w:highlight w:val="cyan"/>
        </w:rPr>
        <w:t>swept away with a</w:t>
      </w:r>
      <w:r w:rsidRPr="00546A7A">
        <w:rPr>
          <w:rStyle w:val="StyleUnderline"/>
        </w:rPr>
        <w:t xml:space="preserve"> </w:t>
      </w:r>
      <w:r w:rsidRPr="00313BC1">
        <w:rPr>
          <w:rStyle w:val="Emphasis"/>
          <w:highlight w:val="cyan"/>
        </w:rPr>
        <w:t>casual brush</w:t>
      </w:r>
      <w:r w:rsidRPr="006D6898">
        <w:rPr>
          <w:rStyle w:val="StyleUnderline"/>
        </w:rPr>
        <w:t xml:space="preserve"> </w:t>
      </w:r>
      <w:r w:rsidRPr="00313BC1">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313BC1">
        <w:rPr>
          <w:rStyle w:val="Emphasis"/>
          <w:highlight w:val="cyan"/>
        </w:rPr>
        <w:t xml:space="preserve">Bezos’ </w:t>
      </w:r>
      <w:r w:rsidRPr="00546A7A">
        <w:rPr>
          <w:rStyle w:val="Emphasis"/>
        </w:rPr>
        <w:t xml:space="preserve">recent </w:t>
      </w:r>
      <w:r w:rsidRPr="00313BC1">
        <w:rPr>
          <w:rStyle w:val="Emphasis"/>
          <w:highlight w:val="cyan"/>
        </w:rPr>
        <w:t>unveiling of</w:t>
      </w:r>
      <w:r w:rsidRPr="00313BC1">
        <w:rPr>
          <w:rStyle w:val="StyleUnderline"/>
          <w:highlight w:val="cyan"/>
        </w:rPr>
        <w:t xml:space="preserve"> </w:t>
      </w:r>
      <w:r w:rsidRPr="003C617C">
        <w:rPr>
          <w:rStyle w:val="StyleUnderline"/>
        </w:rPr>
        <w:t>a mock-up</w:t>
      </w:r>
      <w:r w:rsidRPr="006D6898">
        <w:rPr>
          <w:rStyle w:val="StyleUnderline"/>
        </w:rPr>
        <w:t xml:space="preserve"> of the </w:t>
      </w:r>
      <w:r w:rsidRPr="00313BC1">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313BC1">
        <w:rPr>
          <w:rStyle w:val="Emphasis"/>
          <w:highlight w:val="cyan"/>
        </w:rPr>
        <w:t>only a</w:t>
      </w:r>
      <w:r w:rsidRPr="00FE7D12">
        <w:rPr>
          <w:rStyle w:val="Emphasis"/>
        </w:rPr>
        <w:t xml:space="preserve"> </w:t>
      </w:r>
      <w:r w:rsidRPr="00313BC1">
        <w:rPr>
          <w:rStyle w:val="Emphasis"/>
          <w:highlight w:val="cyan"/>
        </w:rPr>
        <w:t xml:space="preserve">matter of time </w:t>
      </w:r>
      <w:r w:rsidRPr="00313BC1">
        <w:rPr>
          <w:rStyle w:val="Emphasis"/>
          <w:highlight w:val="cyan"/>
          <w:bdr w:val="single" w:sz="18" w:space="0" w:color="auto"/>
        </w:rPr>
        <w:t>before corporate adventurers</w:t>
      </w:r>
      <w:r w:rsidRPr="00FE7D12">
        <w:rPr>
          <w:rStyle w:val="StyleUnderline"/>
          <w:bdr w:val="single" w:sz="18" w:space="0" w:color="auto"/>
        </w:rPr>
        <w:t xml:space="preserve"> </w:t>
      </w:r>
      <w:r w:rsidRPr="00313BC1">
        <w:rPr>
          <w:rStyle w:val="Emphasis"/>
          <w:highlight w:val="cyan"/>
          <w:bdr w:val="single" w:sz="18" w:space="0" w:color="auto"/>
        </w:rPr>
        <w:t>and space tourists</w:t>
      </w:r>
      <w:r w:rsidRPr="00313BC1">
        <w:rPr>
          <w:rStyle w:val="StyleUnderline"/>
          <w:highlight w:val="cyan"/>
          <w:bdr w:val="single" w:sz="18" w:space="0" w:color="auto"/>
        </w:rPr>
        <w:t xml:space="preserve"> </w:t>
      </w:r>
      <w:r w:rsidRPr="00313BC1">
        <w:rPr>
          <w:rStyle w:val="Emphasis"/>
          <w:highlight w:val="cyan"/>
          <w:bdr w:val="single" w:sz="18" w:space="0" w:color="auto"/>
        </w:rPr>
        <w:t>reach the moon</w:t>
      </w:r>
      <w:r w:rsidRPr="00313BC1">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2F7C011" w14:textId="77777777" w:rsidR="00EB267F" w:rsidRDefault="00EB267F" w:rsidP="00EB267F">
      <w:pPr>
        <w:pStyle w:val="Heading4"/>
      </w:pPr>
      <w:r>
        <w:t xml:space="preserve">Private entities are a </w:t>
      </w:r>
      <w:r>
        <w:rPr>
          <w:u w:val="single"/>
        </w:rPr>
        <w:t>unique threat</w:t>
      </w:r>
      <w:r>
        <w:t>---universal rules key.</w:t>
      </w:r>
    </w:p>
    <w:p w14:paraId="3590311B" w14:textId="77777777" w:rsidR="00EB267F" w:rsidRPr="00D82DE1" w:rsidRDefault="00EB267F" w:rsidP="00EB267F">
      <w:pPr>
        <w:pStyle w:val="ListParagraph"/>
        <w:numPr>
          <w:ilvl w:val="0"/>
          <w:numId w:val="11"/>
        </w:numPr>
      </w:pPr>
      <w:r>
        <w:t>Private Key Card – AT: Alt Causes</w:t>
      </w:r>
    </w:p>
    <w:p w14:paraId="77B8A5FB" w14:textId="77777777" w:rsidR="00EB267F" w:rsidRDefault="00EB267F" w:rsidP="00EB267F">
      <w:pPr>
        <w:pStyle w:val="ListParagraph"/>
        <w:numPr>
          <w:ilvl w:val="0"/>
          <w:numId w:val="11"/>
        </w:numPr>
      </w:pPr>
      <w:r>
        <w:t xml:space="preserve">AT: </w:t>
      </w:r>
      <w:proofErr w:type="spellStart"/>
      <w:r>
        <w:t>Unilat</w:t>
      </w:r>
      <w:proofErr w:type="spellEnd"/>
      <w:r>
        <w:t xml:space="preserve"> CP</w:t>
      </w:r>
    </w:p>
    <w:p w14:paraId="01C491D6" w14:textId="77777777" w:rsidR="00EB267F" w:rsidRDefault="00EB267F" w:rsidP="00EB267F">
      <w:pPr>
        <w:pStyle w:val="ListParagraph"/>
        <w:numPr>
          <w:ilvl w:val="0"/>
          <w:numId w:val="11"/>
        </w:numPr>
      </w:pPr>
      <w:r>
        <w:t>AT: Adv CP</w:t>
      </w:r>
    </w:p>
    <w:p w14:paraId="6D1B77C3" w14:textId="77777777" w:rsidR="00EB267F" w:rsidRDefault="00EB267F" w:rsidP="00EB267F">
      <w:pPr>
        <w:pStyle w:val="ListParagraph"/>
        <w:numPr>
          <w:ilvl w:val="0"/>
          <w:numId w:val="11"/>
        </w:numPr>
      </w:pPr>
      <w:r>
        <w:t>AT: Generic DA</w:t>
      </w:r>
    </w:p>
    <w:p w14:paraId="51CE5672" w14:textId="77777777" w:rsidR="00EB267F" w:rsidRDefault="00EB267F" w:rsidP="00EB267F">
      <w:pPr>
        <w:pStyle w:val="ListParagraph"/>
        <w:numPr>
          <w:ilvl w:val="0"/>
          <w:numId w:val="11"/>
        </w:numPr>
      </w:pPr>
      <w:r>
        <w:t>AT: OST DA</w:t>
      </w:r>
    </w:p>
    <w:p w14:paraId="73D745D4" w14:textId="77777777" w:rsidR="00EB267F" w:rsidRDefault="00EB267F" w:rsidP="00EB267F">
      <w:pPr>
        <w:pStyle w:val="ListParagraph"/>
        <w:numPr>
          <w:ilvl w:val="0"/>
          <w:numId w:val="11"/>
        </w:numPr>
      </w:pPr>
      <w:r>
        <w:t>Solvency Advocate</w:t>
      </w:r>
    </w:p>
    <w:p w14:paraId="249EBDDE" w14:textId="77777777" w:rsidR="00EB267F" w:rsidRPr="00BE44DC" w:rsidRDefault="00EB267F" w:rsidP="00EB267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78E6BE31" w14:textId="77777777" w:rsidR="00EB267F" w:rsidRPr="00420B02" w:rsidRDefault="00EB267F" w:rsidP="00EB267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313BC1">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313BC1">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313BC1">
        <w:rPr>
          <w:highlight w:val="cyan"/>
          <w:u w:val="single"/>
        </w:rPr>
        <w:t>threats</w:t>
      </w:r>
      <w:r w:rsidRPr="00CB35C6">
        <w:rPr>
          <w:u w:val="single"/>
        </w:rPr>
        <w:t xml:space="preserve"> </w:t>
      </w:r>
      <w:r w:rsidRPr="00313BC1">
        <w:rPr>
          <w:highlight w:val="cyan"/>
          <w:u w:val="single"/>
        </w:rPr>
        <w:t>to</w:t>
      </w:r>
      <w:r w:rsidRPr="00CB35C6">
        <w:rPr>
          <w:u w:val="single"/>
        </w:rPr>
        <w:t xml:space="preserve"> the </w:t>
      </w:r>
      <w:r w:rsidRPr="00313BC1">
        <w:rPr>
          <w:highlight w:val="cyan"/>
          <w:u w:val="single"/>
        </w:rPr>
        <w:t>historic</w:t>
      </w:r>
      <w:r w:rsidRPr="00CB35C6">
        <w:rPr>
          <w:u w:val="single"/>
        </w:rPr>
        <w:t xml:space="preserve"> </w:t>
      </w:r>
      <w:r w:rsidRPr="00313BC1">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313BC1">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313BC1">
        <w:rPr>
          <w:highlight w:val="cyan"/>
          <w:u w:val="single"/>
        </w:rPr>
        <w:t>does not prohibit</w:t>
      </w:r>
      <w:r w:rsidRPr="009F303A">
        <w:rPr>
          <w:sz w:val="16"/>
        </w:rPr>
        <w:t xml:space="preserve"> the </w:t>
      </w:r>
      <w:r w:rsidRPr="002D21E1">
        <w:rPr>
          <w:u w:val="single"/>
        </w:rPr>
        <w:t xml:space="preserve">use of </w:t>
      </w:r>
      <w:r w:rsidRPr="00313BC1">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313BC1">
        <w:rPr>
          <w:b/>
          <w:bCs/>
          <w:highlight w:val="cyan"/>
          <w:u w:val="single"/>
        </w:rPr>
        <w:t>missions</w:t>
      </w:r>
      <w:r w:rsidRPr="00E47DE8">
        <w:rPr>
          <w:u w:val="single"/>
        </w:rPr>
        <w:t xml:space="preserve"> that </w:t>
      </w:r>
      <w:r w:rsidRPr="002D21E1">
        <w:rPr>
          <w:u w:val="single"/>
        </w:rPr>
        <w:t xml:space="preserve">could land </w:t>
      </w:r>
      <w:r w:rsidRPr="00313BC1">
        <w:rPr>
          <w:highlight w:val="cyan"/>
          <w:u w:val="single"/>
        </w:rPr>
        <w:t>in</w:t>
      </w:r>
      <w:r w:rsidRPr="00E47DE8">
        <w:rPr>
          <w:u w:val="single"/>
        </w:rPr>
        <w:t xml:space="preserve"> </w:t>
      </w:r>
      <w:r w:rsidRPr="002D21E1">
        <w:rPr>
          <w:u w:val="single"/>
        </w:rPr>
        <w:t xml:space="preserve">the </w:t>
      </w:r>
      <w:r w:rsidRPr="00313BC1">
        <w:rPr>
          <w:highlight w:val="cyan"/>
          <w:u w:val="single"/>
        </w:rPr>
        <w:t>vicinity</w:t>
      </w:r>
      <w:r w:rsidRPr="002D21E1">
        <w:rPr>
          <w:u w:val="single"/>
        </w:rPr>
        <w:t xml:space="preserve"> </w:t>
      </w:r>
      <w:r w:rsidRPr="00313BC1">
        <w:rPr>
          <w:highlight w:val="cyan"/>
          <w:u w:val="single"/>
        </w:rPr>
        <w:t>of</w:t>
      </w:r>
      <w:r w:rsidRPr="00E47DE8">
        <w:rPr>
          <w:u w:val="single"/>
        </w:rPr>
        <w:t xml:space="preserve"> the </w:t>
      </w:r>
      <w:r w:rsidRPr="002D21E1">
        <w:rPr>
          <w:u w:val="single"/>
        </w:rPr>
        <w:t xml:space="preserve">historical </w:t>
      </w:r>
      <w:r w:rsidRPr="00313BC1">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313BC1">
        <w:rPr>
          <w:b/>
          <w:bCs/>
          <w:highlight w:val="cyan"/>
          <w:u w:val="single"/>
        </w:rPr>
        <w:t>irreparably</w:t>
      </w:r>
      <w:r w:rsidRPr="00313BC1">
        <w:rPr>
          <w:highlight w:val="cyan"/>
          <w:u w:val="single"/>
        </w:rPr>
        <w:t xml:space="preserve"> </w:t>
      </w:r>
      <w:r w:rsidRPr="00313BC1">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313BC1">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313BC1">
        <w:rPr>
          <w:highlight w:val="cyan"/>
          <w:u w:val="single"/>
        </w:rPr>
        <w:t>U</w:t>
      </w:r>
      <w:r w:rsidRPr="006D0707">
        <w:rPr>
          <w:sz w:val="16"/>
        </w:rPr>
        <w:t>n</w:t>
      </w:r>
      <w:r w:rsidRPr="009F303A">
        <w:rPr>
          <w:sz w:val="16"/>
        </w:rPr>
        <w:t xml:space="preserve">ited </w:t>
      </w:r>
      <w:r w:rsidRPr="00313BC1">
        <w:rPr>
          <w:highlight w:val="cyan"/>
          <w:u w:val="single"/>
        </w:rPr>
        <w:t>S</w:t>
      </w:r>
      <w:r w:rsidRPr="006D0707">
        <w:rPr>
          <w:sz w:val="16"/>
        </w:rPr>
        <w:t>t</w:t>
      </w:r>
      <w:r w:rsidRPr="009F303A">
        <w:rPr>
          <w:sz w:val="16"/>
        </w:rPr>
        <w:t xml:space="preserve">ates and </w:t>
      </w:r>
      <w:r w:rsidRPr="00313BC1">
        <w:rPr>
          <w:highlight w:val="cyan"/>
          <w:u w:val="single"/>
        </w:rPr>
        <w:t>Russia</w:t>
      </w:r>
      <w:r w:rsidRPr="009F303A">
        <w:rPr>
          <w:sz w:val="16"/>
        </w:rPr>
        <w:t xml:space="preserve">. </w:t>
      </w:r>
      <w:r w:rsidRPr="00313BC1">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313BC1">
        <w:rPr>
          <w:highlight w:val="cyan"/>
          <w:u w:val="single"/>
        </w:rPr>
        <w:t>much to gain</w:t>
      </w:r>
      <w:r w:rsidRPr="009F303A">
        <w:rPr>
          <w:sz w:val="16"/>
        </w:rPr>
        <w:t xml:space="preserve"> and </w:t>
      </w:r>
      <w:r w:rsidRPr="00E47DE8">
        <w:rPr>
          <w:u w:val="single"/>
        </w:rPr>
        <w:t xml:space="preserve">little or </w:t>
      </w:r>
      <w:r w:rsidRPr="00313BC1">
        <w:rPr>
          <w:b/>
          <w:bCs/>
          <w:highlight w:val="cyan"/>
          <w:u w:val="single"/>
        </w:rPr>
        <w:t>nothing</w:t>
      </w:r>
      <w:r w:rsidRPr="00E47DE8">
        <w:rPr>
          <w:u w:val="single"/>
        </w:rPr>
        <w:t xml:space="preserve"> </w:t>
      </w:r>
      <w:r w:rsidRPr="00313BC1">
        <w:rPr>
          <w:b/>
          <w:bCs/>
          <w:highlight w:val="cyan"/>
          <w:u w:val="single"/>
        </w:rPr>
        <w:t>to</w:t>
      </w:r>
      <w:r w:rsidRPr="00E47DE8">
        <w:rPr>
          <w:u w:val="single"/>
        </w:rPr>
        <w:t xml:space="preserve"> </w:t>
      </w:r>
      <w:r w:rsidRPr="00313BC1">
        <w:rPr>
          <w:b/>
          <w:bCs/>
          <w:highlight w:val="cyan"/>
          <w:u w:val="single"/>
        </w:rPr>
        <w:t>lose</w:t>
      </w:r>
      <w:r w:rsidRPr="00E47DE8">
        <w:rPr>
          <w:u w:val="single"/>
        </w:rPr>
        <w:t xml:space="preserve"> </w:t>
      </w:r>
      <w:r w:rsidRPr="00313BC1">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313BC1">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313BC1">
        <w:rPr>
          <w:highlight w:val="cyan"/>
          <w:u w:val="single"/>
        </w:rPr>
        <w:t>mutual respect</w:t>
      </w:r>
      <w:r w:rsidRPr="00E47DE8">
        <w:rPr>
          <w:u w:val="single"/>
        </w:rPr>
        <w:t xml:space="preserve"> </w:t>
      </w:r>
      <w:r w:rsidRPr="00313BC1">
        <w:rPr>
          <w:highlight w:val="cyan"/>
          <w:u w:val="single"/>
        </w:rPr>
        <w:t>and</w:t>
      </w:r>
      <w:r w:rsidRPr="00E47DE8">
        <w:rPr>
          <w:u w:val="single"/>
        </w:rPr>
        <w:t xml:space="preserve"> mutual </w:t>
      </w:r>
      <w:r w:rsidRPr="00313BC1">
        <w:rPr>
          <w:highlight w:val="cyan"/>
          <w:u w:val="single"/>
        </w:rPr>
        <w:t>protection</w:t>
      </w:r>
      <w:r w:rsidRPr="00E47DE8">
        <w:rPr>
          <w:u w:val="single"/>
        </w:rPr>
        <w:t xml:space="preserve"> </w:t>
      </w:r>
      <w:r w:rsidRPr="00313BC1">
        <w:rPr>
          <w:highlight w:val="cyan"/>
          <w:u w:val="single"/>
        </w:rPr>
        <w:t>of</w:t>
      </w:r>
      <w:r w:rsidRPr="00E47DE8">
        <w:rPr>
          <w:u w:val="single"/>
        </w:rPr>
        <w:t xml:space="preserve"> </w:t>
      </w:r>
      <w:r w:rsidRPr="00313BC1">
        <w:rPr>
          <w:highlight w:val="cyan"/>
          <w:u w:val="single"/>
        </w:rPr>
        <w:t xml:space="preserve">each </w:t>
      </w:r>
      <w:r w:rsidRPr="002D21E1">
        <w:rPr>
          <w:u w:val="single"/>
        </w:rPr>
        <w:t xml:space="preserve">other’s </w:t>
      </w:r>
      <w:r w:rsidRPr="00313BC1">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313BC1">
        <w:rPr>
          <w:b/>
          <w:bCs/>
          <w:highlight w:val="cyan"/>
          <w:u w:val="single"/>
        </w:rPr>
        <w:t>granting</w:t>
      </w:r>
      <w:r w:rsidRPr="009F303A">
        <w:rPr>
          <w:u w:val="single"/>
        </w:rPr>
        <w:t xml:space="preserve"> </w:t>
      </w:r>
      <w:r w:rsidRPr="00313BC1">
        <w:rPr>
          <w:b/>
          <w:bCs/>
          <w:highlight w:val="cyan"/>
          <w:u w:val="single"/>
        </w:rPr>
        <w:t>of</w:t>
      </w:r>
      <w:r w:rsidRPr="009F303A">
        <w:rPr>
          <w:u w:val="single"/>
        </w:rPr>
        <w:t xml:space="preserve"> </w:t>
      </w:r>
      <w:r w:rsidRPr="00313BC1">
        <w:rPr>
          <w:highlight w:val="cyan"/>
          <w:u w:val="single"/>
        </w:rPr>
        <w:t>lunar</w:t>
      </w:r>
      <w:r w:rsidRPr="009F303A">
        <w:rPr>
          <w:u w:val="single"/>
        </w:rPr>
        <w:t xml:space="preserve"> territorial </w:t>
      </w:r>
      <w:r w:rsidRPr="00313BC1">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313BC1">
        <w:rPr>
          <w:b/>
          <w:bCs/>
          <w:highlight w:val="cyan"/>
          <w:u w:val="single"/>
        </w:rPr>
        <w:t>violates</w:t>
      </w:r>
      <w:r w:rsidRPr="009F303A">
        <w:rPr>
          <w:u w:val="single"/>
        </w:rPr>
        <w:t xml:space="preserve"> the </w:t>
      </w:r>
      <w:r w:rsidRPr="00313BC1">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313BC1">
        <w:rPr>
          <w:b/>
          <w:bCs/>
          <w:highlight w:val="cyan"/>
          <w:u w:val="single"/>
        </w:rPr>
        <w:t>Any</w:t>
      </w:r>
      <w:r w:rsidRPr="00313BC1">
        <w:rPr>
          <w:highlight w:val="cyan"/>
          <w:u w:val="single"/>
        </w:rPr>
        <w:t xml:space="preserve"> </w:t>
      </w:r>
      <w:r w:rsidRPr="00313BC1">
        <w:rPr>
          <w:b/>
          <w:bCs/>
          <w:highlight w:val="cyan"/>
          <w:u w:val="single"/>
        </w:rPr>
        <w:t>nation</w:t>
      </w:r>
      <w:r w:rsidRPr="009F303A">
        <w:rPr>
          <w:u w:val="single"/>
        </w:rPr>
        <w:t xml:space="preserve"> </w:t>
      </w:r>
      <w:r w:rsidRPr="00313BC1">
        <w:rPr>
          <w:b/>
          <w:bCs/>
          <w:highlight w:val="cyan"/>
          <w:u w:val="single"/>
        </w:rPr>
        <w:t>with</w:t>
      </w:r>
      <w:r w:rsidRPr="009F303A">
        <w:rPr>
          <w:u w:val="single"/>
        </w:rPr>
        <w:t xml:space="preserve"> </w:t>
      </w:r>
      <w:r w:rsidRPr="00313BC1">
        <w:rPr>
          <w:b/>
          <w:bCs/>
          <w:highlight w:val="cyan"/>
          <w:u w:val="single"/>
        </w:rPr>
        <w:t>assets</w:t>
      </w:r>
      <w:r w:rsidRPr="009F303A">
        <w:rPr>
          <w:u w:val="single"/>
        </w:rPr>
        <w:t xml:space="preserve"> </w:t>
      </w:r>
      <w:r w:rsidRPr="00313BC1">
        <w:rPr>
          <w:highlight w:val="cyan"/>
          <w:u w:val="single"/>
        </w:rPr>
        <w:t>on</w:t>
      </w:r>
      <w:r w:rsidRPr="009F303A">
        <w:rPr>
          <w:u w:val="single"/>
        </w:rPr>
        <w:t xml:space="preserve"> </w:t>
      </w:r>
      <w:r w:rsidRPr="006D0707">
        <w:rPr>
          <w:u w:val="single"/>
        </w:rPr>
        <w:t xml:space="preserve">the </w:t>
      </w:r>
      <w:r w:rsidRPr="00313BC1">
        <w:rPr>
          <w:highlight w:val="cyan"/>
          <w:u w:val="single"/>
        </w:rPr>
        <w:t>lunar surface</w:t>
      </w:r>
      <w:r w:rsidRPr="009F303A">
        <w:rPr>
          <w:u w:val="single"/>
        </w:rPr>
        <w:t xml:space="preserve"> will </w:t>
      </w:r>
      <w:r w:rsidRPr="00313BC1">
        <w:rPr>
          <w:b/>
          <w:bCs/>
          <w:highlight w:val="cyan"/>
          <w:u w:val="single"/>
        </w:rPr>
        <w:t>endeavor</w:t>
      </w:r>
      <w:r w:rsidRPr="009F303A">
        <w:rPr>
          <w:u w:val="single"/>
        </w:rPr>
        <w:t xml:space="preserve"> </w:t>
      </w:r>
      <w:r w:rsidRPr="00313BC1">
        <w:rPr>
          <w:b/>
          <w:bCs/>
          <w:highlight w:val="cyan"/>
          <w:u w:val="single"/>
        </w:rPr>
        <w:t>to</w:t>
      </w:r>
      <w:r w:rsidRPr="00313BC1">
        <w:rPr>
          <w:highlight w:val="cyan"/>
          <w:u w:val="single"/>
        </w:rPr>
        <w:t xml:space="preserve"> </w:t>
      </w:r>
      <w:r w:rsidRPr="00313BC1">
        <w:rPr>
          <w:b/>
          <w:bCs/>
          <w:highlight w:val="cyan"/>
          <w:u w:val="single"/>
        </w:rPr>
        <w:t>protect</w:t>
      </w:r>
      <w:r w:rsidRPr="00313BC1">
        <w:rPr>
          <w:highlight w:val="cyan"/>
          <w:u w:val="single"/>
        </w:rPr>
        <w:t xml:space="preserve"> </w:t>
      </w:r>
      <w:r w:rsidRPr="002D21E1">
        <w:rPr>
          <w:u w:val="single"/>
        </w:rPr>
        <w:t xml:space="preserve">those </w:t>
      </w:r>
      <w:r w:rsidRPr="00313BC1">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313BC1">
        <w:rPr>
          <w:highlight w:val="cyan"/>
          <w:u w:val="single"/>
        </w:rPr>
        <w:t>nations</w:t>
      </w:r>
      <w:r w:rsidRPr="009F303A">
        <w:rPr>
          <w:u w:val="single"/>
        </w:rPr>
        <w:t xml:space="preserve"> </w:t>
      </w:r>
      <w:r w:rsidRPr="00313BC1">
        <w:rPr>
          <w:highlight w:val="cyan"/>
          <w:u w:val="single"/>
        </w:rPr>
        <w:t>have</w:t>
      </w:r>
      <w:r w:rsidRPr="009F303A">
        <w:rPr>
          <w:u w:val="single"/>
        </w:rPr>
        <w:t xml:space="preserve"> a </w:t>
      </w:r>
      <w:r w:rsidRPr="00313BC1">
        <w:rPr>
          <w:b/>
          <w:bCs/>
          <w:highlight w:val="cyan"/>
          <w:u w:val="single"/>
        </w:rPr>
        <w:t>timely</w:t>
      </w:r>
      <w:r w:rsidRPr="009F303A">
        <w:rPr>
          <w:u w:val="single"/>
        </w:rPr>
        <w:t xml:space="preserve">, </w:t>
      </w:r>
      <w:r w:rsidRPr="00313BC1">
        <w:rPr>
          <w:b/>
          <w:bCs/>
          <w:highlight w:val="cyan"/>
          <w:u w:val="single"/>
        </w:rPr>
        <w:t>current</w:t>
      </w:r>
      <w:r w:rsidRPr="009F303A">
        <w:rPr>
          <w:u w:val="single"/>
        </w:rPr>
        <w:t xml:space="preserve">, and </w:t>
      </w:r>
      <w:r w:rsidRPr="00313BC1">
        <w:rPr>
          <w:b/>
          <w:bCs/>
          <w:highlight w:val="cyan"/>
          <w:u w:val="single"/>
        </w:rPr>
        <w:t>common</w:t>
      </w:r>
      <w:r w:rsidRPr="00313BC1">
        <w:rPr>
          <w:highlight w:val="cyan"/>
          <w:u w:val="single"/>
        </w:rPr>
        <w:t xml:space="preserve"> </w:t>
      </w:r>
      <w:r w:rsidRPr="00313BC1">
        <w:rPr>
          <w:b/>
          <w:bCs/>
          <w:highlight w:val="cyan"/>
          <w:u w:val="single"/>
        </w:rPr>
        <w:t>interest</w:t>
      </w:r>
      <w:r w:rsidRPr="009F303A">
        <w:rPr>
          <w:u w:val="single"/>
        </w:rPr>
        <w:t xml:space="preserve"> </w:t>
      </w:r>
      <w:r w:rsidRPr="00313BC1">
        <w:rPr>
          <w:highlight w:val="cyan"/>
          <w:u w:val="single"/>
        </w:rPr>
        <w:t>incorporating</w:t>
      </w:r>
      <w:r w:rsidRPr="009F303A">
        <w:rPr>
          <w:u w:val="single"/>
        </w:rPr>
        <w:t xml:space="preserve"> important </w:t>
      </w:r>
      <w:r w:rsidRPr="00313BC1">
        <w:rPr>
          <w:highlight w:val="cyan"/>
          <w:u w:val="single"/>
        </w:rPr>
        <w:t>implications</w:t>
      </w:r>
      <w:r w:rsidRPr="009F303A">
        <w:rPr>
          <w:u w:val="single"/>
        </w:rPr>
        <w:t xml:space="preserve"> </w:t>
      </w:r>
      <w:r w:rsidRPr="00313BC1">
        <w:rPr>
          <w:highlight w:val="cyan"/>
          <w:u w:val="single"/>
        </w:rPr>
        <w:t>for</w:t>
      </w:r>
      <w:r w:rsidRPr="009F303A">
        <w:rPr>
          <w:u w:val="single"/>
        </w:rPr>
        <w:t xml:space="preserve"> </w:t>
      </w:r>
      <w:r w:rsidRPr="00313BC1">
        <w:rPr>
          <w:highlight w:val="cyan"/>
          <w:u w:val="single"/>
        </w:rPr>
        <w:t>peaceful uses</w:t>
      </w:r>
      <w:r w:rsidRPr="009F303A">
        <w:rPr>
          <w:u w:val="single"/>
        </w:rPr>
        <w:t xml:space="preserve"> </w:t>
      </w:r>
      <w:r w:rsidRPr="00313BC1">
        <w:rPr>
          <w:highlight w:val="cyan"/>
          <w:u w:val="single"/>
        </w:rPr>
        <w:t>of</w:t>
      </w:r>
      <w:r w:rsidRPr="009F303A">
        <w:rPr>
          <w:u w:val="single"/>
        </w:rPr>
        <w:t xml:space="preserve"> outer </w:t>
      </w:r>
      <w:r w:rsidRPr="00313BC1">
        <w:rPr>
          <w:highlight w:val="cyan"/>
          <w:u w:val="single"/>
        </w:rPr>
        <w:t>space</w:t>
      </w:r>
      <w:r w:rsidRPr="009F303A">
        <w:rPr>
          <w:u w:val="single"/>
        </w:rPr>
        <w:t xml:space="preserve">; </w:t>
      </w:r>
      <w:r w:rsidRPr="00313BC1">
        <w:rPr>
          <w:b/>
          <w:bCs/>
          <w:highlight w:val="cyan"/>
          <w:u w:val="single"/>
        </w:rPr>
        <w:t>scientific</w:t>
      </w:r>
      <w:r w:rsidRPr="00313BC1">
        <w:rPr>
          <w:highlight w:val="cyan"/>
          <w:u w:val="single"/>
        </w:rPr>
        <w:t xml:space="preserve"> </w:t>
      </w:r>
      <w:r w:rsidRPr="00313BC1">
        <w:rPr>
          <w:b/>
          <w:bCs/>
          <w:highlight w:val="cyan"/>
          <w:u w:val="single"/>
        </w:rPr>
        <w:t>research</w:t>
      </w:r>
      <w:r w:rsidRPr="009F303A">
        <w:rPr>
          <w:u w:val="single"/>
        </w:rPr>
        <w:t xml:space="preserve"> and the advancement of </w:t>
      </w:r>
      <w:r w:rsidRPr="00313BC1">
        <w:rPr>
          <w:b/>
          <w:bCs/>
          <w:highlight w:val="cyan"/>
          <w:u w:val="single"/>
        </w:rPr>
        <w:t>knowledge</w:t>
      </w:r>
      <w:r w:rsidRPr="009F303A">
        <w:rPr>
          <w:u w:val="single"/>
        </w:rPr>
        <w:t xml:space="preserve">; and </w:t>
      </w:r>
      <w:r w:rsidRPr="00313BC1">
        <w:rPr>
          <w:b/>
          <w:bCs/>
          <w:highlight w:val="cyan"/>
          <w:u w:val="single"/>
        </w:rPr>
        <w:t>cultural</w:t>
      </w:r>
      <w:r w:rsidRPr="009F303A">
        <w:rPr>
          <w:u w:val="single"/>
        </w:rPr>
        <w:t xml:space="preserve"> </w:t>
      </w:r>
      <w:r w:rsidRPr="00313BC1">
        <w:rPr>
          <w:b/>
          <w:bCs/>
          <w:highlight w:val="cyan"/>
          <w:u w:val="single"/>
        </w:rPr>
        <w:t>and</w:t>
      </w:r>
      <w:r w:rsidRPr="009F303A">
        <w:rPr>
          <w:u w:val="single"/>
        </w:rPr>
        <w:t xml:space="preserve"> </w:t>
      </w:r>
      <w:r w:rsidRPr="00313BC1">
        <w:rPr>
          <w:b/>
          <w:bCs/>
          <w:highlight w:val="cyan"/>
          <w:u w:val="single"/>
        </w:rPr>
        <w:t>heritage</w:t>
      </w:r>
      <w:r w:rsidRPr="00313BC1">
        <w:rPr>
          <w:highlight w:val="cyan"/>
          <w:u w:val="single"/>
        </w:rPr>
        <w:t xml:space="preserve"> </w:t>
      </w:r>
      <w:r w:rsidRPr="00313BC1">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313BC1">
        <w:rPr>
          <w:rStyle w:val="Emphasis"/>
          <w:highlight w:val="cyan"/>
        </w:rPr>
        <w:t>develop a new level of trust</w:t>
      </w:r>
      <w:r w:rsidRPr="00313BC1">
        <w:rPr>
          <w:highlight w:val="cyan"/>
          <w:u w:val="single"/>
        </w:rPr>
        <w:t xml:space="preserve"> </w:t>
      </w:r>
      <w:r w:rsidRPr="00420B02">
        <w:rPr>
          <w:u w:val="single"/>
        </w:rPr>
        <w:t xml:space="preserve">among nations that could </w:t>
      </w:r>
      <w:r w:rsidRPr="00313BC1">
        <w:rPr>
          <w:rStyle w:val="Emphasis"/>
          <w:highlight w:val="cyan"/>
        </w:rPr>
        <w:t>then lead to more</w:t>
      </w:r>
      <w:r w:rsidRPr="00313BC1">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313BC1">
        <w:rPr>
          <w:rStyle w:val="Emphasis"/>
          <w:highlight w:val="cyan"/>
        </w:rPr>
        <w:t>agreements</w:t>
      </w:r>
      <w:r w:rsidRPr="00313BC1">
        <w:rPr>
          <w:highlight w:val="cyan"/>
          <w:u w:val="single"/>
        </w:rPr>
        <w:t xml:space="preserve"> </w:t>
      </w:r>
      <w:r w:rsidRPr="00313BC1">
        <w:rPr>
          <w:rStyle w:val="Emphasis"/>
          <w:highlight w:val="cyan"/>
        </w:rPr>
        <w:t>on</w:t>
      </w:r>
      <w:r w:rsidRPr="00313BC1">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313BC1">
        <w:rPr>
          <w:rStyle w:val="Emphasis"/>
          <w:highlight w:val="cyan"/>
          <w:bdr w:val="single" w:sz="18" w:space="0" w:color="auto"/>
        </w:rPr>
        <w:t>the Moon</w:t>
      </w:r>
      <w:r w:rsidRPr="00313BC1">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71B681E" w14:textId="77777777" w:rsidR="00EB267F" w:rsidRDefault="00EB267F" w:rsidP="00EB267F">
      <w:pPr>
        <w:pStyle w:val="Heading4"/>
      </w:pPr>
      <w:r>
        <w:t xml:space="preserve">Heritage Sites </w:t>
      </w:r>
      <w:r>
        <w:rPr>
          <w:u w:val="single"/>
        </w:rPr>
        <w:t>are critical</w:t>
      </w:r>
      <w:r>
        <w:t xml:space="preserve"> for </w:t>
      </w:r>
      <w:r>
        <w:rPr>
          <w:u w:val="single"/>
        </w:rPr>
        <w:t>science research</w:t>
      </w:r>
      <w:r>
        <w:t xml:space="preserve"> around Dust. </w:t>
      </w:r>
    </w:p>
    <w:p w14:paraId="01762CBB" w14:textId="77777777" w:rsidR="00EB267F" w:rsidRPr="002C1327" w:rsidRDefault="00EB267F" w:rsidP="00EB267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2D9EAFA4" w14:textId="77777777" w:rsidR="00EB267F" w:rsidRPr="00300410" w:rsidRDefault="00EB267F" w:rsidP="00EB267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313BC1">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313BC1">
        <w:rPr>
          <w:rStyle w:val="Emphasis"/>
          <w:highlight w:val="cyan"/>
        </w:rPr>
        <w:t>provide</w:t>
      </w:r>
      <w:r w:rsidRPr="00313BC1">
        <w:rPr>
          <w:rStyle w:val="StyleUnderline"/>
          <w:highlight w:val="cyan"/>
        </w:rPr>
        <w:t xml:space="preserve"> </w:t>
      </w:r>
      <w:r w:rsidRPr="002C1327">
        <w:rPr>
          <w:rStyle w:val="StyleUnderline"/>
        </w:rPr>
        <w:t xml:space="preserve">the </w:t>
      </w:r>
      <w:r w:rsidRPr="00313BC1">
        <w:rPr>
          <w:rStyle w:val="Emphasis"/>
          <w:highlight w:val="cyan"/>
        </w:rPr>
        <w:t xml:space="preserve">opportunity </w:t>
      </w:r>
      <w:r w:rsidRPr="002D21E1">
        <w:rPr>
          <w:rStyle w:val="Emphasis"/>
        </w:rPr>
        <w:t xml:space="preserve">to </w:t>
      </w:r>
      <w:r w:rsidRPr="00313BC1">
        <w:rPr>
          <w:rStyle w:val="Emphasis"/>
          <w:highlight w:val="cyan"/>
        </w:rPr>
        <w:t>learn about</w:t>
      </w:r>
      <w:r w:rsidRPr="00313BC1">
        <w:rPr>
          <w:rStyle w:val="StyleUnderline"/>
          <w:highlight w:val="cyan"/>
        </w:rPr>
        <w:t xml:space="preserve"> </w:t>
      </w:r>
      <w:r w:rsidRPr="002C1327">
        <w:rPr>
          <w:rStyle w:val="StyleUnderline"/>
        </w:rPr>
        <w:t xml:space="preserve">the </w:t>
      </w:r>
      <w:r w:rsidRPr="00313BC1">
        <w:rPr>
          <w:rStyle w:val="Emphasis"/>
          <w:highlight w:val="cyan"/>
        </w:rPr>
        <w:t>changes</w:t>
      </w:r>
      <w:r w:rsidRPr="00313BC1">
        <w:rPr>
          <w:rStyle w:val="StyleUnderline"/>
          <w:highlight w:val="cyan"/>
        </w:rPr>
        <w:t xml:space="preserve"> </w:t>
      </w:r>
      <w:r w:rsidRPr="002D21E1">
        <w:rPr>
          <w:rStyle w:val="Emphasis"/>
        </w:rPr>
        <w:t xml:space="preserve">associated </w:t>
      </w:r>
      <w:r w:rsidRPr="00313BC1">
        <w:rPr>
          <w:rStyle w:val="Emphasis"/>
          <w:highlight w:val="cyan"/>
          <w:bdr w:val="single" w:sz="18" w:space="0" w:color="auto"/>
        </w:rPr>
        <w:t>with long-term exposure of human-created systems</w:t>
      </w:r>
      <w:r w:rsidRPr="00313BC1">
        <w:rPr>
          <w:rStyle w:val="StyleUnderline"/>
          <w:highlight w:val="cyan"/>
        </w:rPr>
        <w:t xml:space="preserve"> </w:t>
      </w:r>
      <w:r w:rsidRPr="00313BC1">
        <w:rPr>
          <w:rStyle w:val="Emphasis"/>
          <w:highlight w:val="cyan"/>
        </w:rPr>
        <w:t>in</w:t>
      </w:r>
      <w:r w:rsidRPr="00313BC1">
        <w:rPr>
          <w:rStyle w:val="StyleUnderline"/>
          <w:highlight w:val="cyan"/>
        </w:rPr>
        <w:t xml:space="preserve"> </w:t>
      </w:r>
      <w:r w:rsidRPr="002C1327">
        <w:rPr>
          <w:rStyle w:val="StyleUnderline"/>
        </w:rPr>
        <w:t xml:space="preserve">the </w:t>
      </w:r>
      <w:r w:rsidRPr="008124B4">
        <w:rPr>
          <w:rStyle w:val="Emphasis"/>
        </w:rPr>
        <w:t xml:space="preserve">harsh </w:t>
      </w:r>
      <w:r w:rsidRPr="00313BC1">
        <w:rPr>
          <w:rStyle w:val="Emphasis"/>
          <w:highlight w:val="cyan"/>
        </w:rPr>
        <w:t>lunar environment</w:t>
      </w:r>
      <w:r w:rsidRPr="002C1327">
        <w:rPr>
          <w:rStyle w:val="StyleUnderline"/>
        </w:rPr>
        <w:t xml:space="preserve">. These sites offer </w:t>
      </w:r>
      <w:r w:rsidRPr="002D21E1">
        <w:rPr>
          <w:rStyle w:val="Emphasis"/>
        </w:rPr>
        <w:t xml:space="preserve">rich </w:t>
      </w:r>
      <w:r w:rsidRPr="00313BC1">
        <w:rPr>
          <w:rStyle w:val="Emphasis"/>
          <w:highlight w:val="cyan"/>
        </w:rPr>
        <w:t>opportunities for</w:t>
      </w:r>
      <w:r w:rsidRPr="00313BC1">
        <w:rPr>
          <w:rStyle w:val="StyleUnderline"/>
          <w:highlight w:val="cyan"/>
        </w:rPr>
        <w:t xml:space="preserve"> </w:t>
      </w:r>
      <w:r w:rsidRPr="002D21E1">
        <w:rPr>
          <w:rStyle w:val="Emphasis"/>
          <w:bdr w:val="single" w:sz="18" w:space="0" w:color="auto"/>
        </w:rPr>
        <w:t xml:space="preserve">biological, physical, and material </w:t>
      </w:r>
      <w:r w:rsidRPr="00313BC1">
        <w:rPr>
          <w:rStyle w:val="Emphasis"/>
          <w:highlight w:val="cyan"/>
          <w:bdr w:val="single" w:sz="18" w:space="0" w:color="auto"/>
        </w:rPr>
        <w:t>sciences.</w:t>
      </w:r>
      <w:r w:rsidRPr="00313BC1">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313BC1">
        <w:rPr>
          <w:rStyle w:val="Emphasis"/>
          <w:highlight w:val="cyan"/>
        </w:rPr>
        <w:t>exposure</w:t>
      </w:r>
      <w:r w:rsidRPr="00313BC1">
        <w:rPr>
          <w:rStyle w:val="StyleUnderline"/>
          <w:highlight w:val="cyan"/>
        </w:rPr>
        <w:t xml:space="preserve"> </w:t>
      </w:r>
      <w:r w:rsidRPr="002C1327">
        <w:rPr>
          <w:rStyle w:val="StyleUnderline"/>
        </w:rPr>
        <w:t xml:space="preserve">to the lunar environment </w:t>
      </w:r>
      <w:r w:rsidRPr="00313BC1">
        <w:rPr>
          <w:rStyle w:val="Emphasis"/>
          <w:highlight w:val="cyan"/>
        </w:rPr>
        <w:t>on</w:t>
      </w:r>
      <w:r w:rsidRPr="00313BC1">
        <w:rPr>
          <w:rStyle w:val="StyleUnderline"/>
          <w:highlight w:val="cyan"/>
        </w:rPr>
        <w:t xml:space="preserve"> </w:t>
      </w:r>
      <w:r w:rsidRPr="00313BC1">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313BC1">
        <w:rPr>
          <w:rStyle w:val="Emphasis"/>
          <w:highlight w:val="cyan"/>
        </w:rPr>
        <w:t xml:space="preserve">little data exist </w:t>
      </w:r>
      <w:r w:rsidRPr="002D21E1">
        <w:rPr>
          <w:rStyle w:val="Emphasis"/>
        </w:rPr>
        <w:t xml:space="preserve">that </w:t>
      </w:r>
      <w:r w:rsidRPr="00313BC1">
        <w:rPr>
          <w:rStyle w:val="Emphasis"/>
          <w:highlight w:val="cyan"/>
        </w:rPr>
        <w:t>describe</w:t>
      </w:r>
      <w:r w:rsidRPr="00313BC1">
        <w:rPr>
          <w:rStyle w:val="StyleUnderline"/>
          <w:highlight w:val="cyan"/>
        </w:rPr>
        <w:t xml:space="preserve"> </w:t>
      </w:r>
      <w:r w:rsidRPr="002D21E1">
        <w:rPr>
          <w:rStyle w:val="Emphasis"/>
        </w:rPr>
        <w:t xml:space="preserve">what </w:t>
      </w:r>
      <w:r w:rsidRPr="00313BC1">
        <w:rPr>
          <w:rStyle w:val="Emphasis"/>
          <w:highlight w:val="cyan"/>
        </w:rPr>
        <w:t>effect temperature extremes, lunar dust</w:t>
      </w:r>
      <w:r w:rsidRPr="002C1327">
        <w:rPr>
          <w:rStyle w:val="StyleUnderline"/>
        </w:rPr>
        <w:t xml:space="preserve">, </w:t>
      </w:r>
      <w:r w:rsidRPr="00313BC1">
        <w:rPr>
          <w:rStyle w:val="Emphasis"/>
          <w:highlight w:val="cyan"/>
        </w:rPr>
        <w:t>micrometeoroids</w:t>
      </w:r>
      <w:r w:rsidRPr="002C1327">
        <w:rPr>
          <w:rStyle w:val="StyleUnderline"/>
        </w:rPr>
        <w:t xml:space="preserve">, </w:t>
      </w:r>
      <w:r w:rsidRPr="00313BC1">
        <w:rPr>
          <w:rStyle w:val="Emphasis"/>
          <w:highlight w:val="cyan"/>
        </w:rPr>
        <w:t>solar radiation</w:t>
      </w:r>
      <w:r w:rsidRPr="002C1327">
        <w:rPr>
          <w:rStyle w:val="StyleUnderline"/>
        </w:rPr>
        <w:t xml:space="preserve">, etc. </w:t>
      </w:r>
      <w:r w:rsidRPr="00313BC1">
        <w:rPr>
          <w:rStyle w:val="Emphasis"/>
          <w:highlight w:val="cyan"/>
        </w:rPr>
        <w:t>have on</w:t>
      </w:r>
      <w:r w:rsidRPr="00313BC1">
        <w:rPr>
          <w:rStyle w:val="StyleUnderline"/>
          <w:highlight w:val="cyan"/>
        </w:rPr>
        <w:t xml:space="preserve"> </w:t>
      </w:r>
      <w:r w:rsidRPr="002C1327">
        <w:rPr>
          <w:rStyle w:val="StyleUnderline"/>
        </w:rPr>
        <w:t xml:space="preserve">such </w:t>
      </w:r>
      <w:r w:rsidRPr="002D21E1">
        <w:rPr>
          <w:rStyle w:val="Emphasis"/>
        </w:rPr>
        <w:t xml:space="preserve">man-made </w:t>
      </w:r>
      <w:r w:rsidRPr="00313BC1">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313BC1">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313BC1">
        <w:rPr>
          <w:rStyle w:val="Emphasis"/>
          <w:highlight w:val="cyan"/>
        </w:rPr>
        <w:t>survived</w:t>
      </w:r>
      <w:r w:rsidRPr="00313BC1">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313BC1">
        <w:rPr>
          <w:rStyle w:val="Emphasis"/>
          <w:highlight w:val="cyan"/>
        </w:rPr>
        <w:t>great interest to</w:t>
      </w:r>
      <w:r w:rsidRPr="00313BC1">
        <w:rPr>
          <w:rStyle w:val="StyleUnderline"/>
          <w:highlight w:val="cyan"/>
        </w:rPr>
        <w:t xml:space="preserve"> </w:t>
      </w:r>
      <w:r w:rsidRPr="00C43C2B">
        <w:rPr>
          <w:rStyle w:val="Emphasis"/>
          <w:bdr w:val="single" w:sz="18" w:space="0" w:color="auto"/>
        </w:rPr>
        <w:t xml:space="preserve">engineers and </w:t>
      </w:r>
      <w:r w:rsidRPr="00313BC1">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313BC1">
        <w:rPr>
          <w:rStyle w:val="Emphasis"/>
          <w:highlight w:val="cyan"/>
          <w:bdr w:val="single" w:sz="18" w:space="0" w:color="auto"/>
        </w:rPr>
        <w:t>unprecedented</w:t>
      </w:r>
      <w:r w:rsidRPr="00313BC1">
        <w:rPr>
          <w:rStyle w:val="StyleUnderline"/>
          <w:highlight w:val="cyan"/>
        </w:rPr>
        <w:t xml:space="preserve"> data</w:t>
      </w:r>
      <w:r w:rsidRPr="002C1327">
        <w:rPr>
          <w:rStyle w:val="StyleUnderline"/>
        </w:rPr>
        <w:t xml:space="preserve"> if lunar missions to gather and not corrupt the data are developed. These data will be </w:t>
      </w:r>
      <w:r w:rsidRPr="00313BC1">
        <w:rPr>
          <w:rStyle w:val="Emphasis"/>
          <w:highlight w:val="cyan"/>
        </w:rPr>
        <w:t>invaluable</w:t>
      </w:r>
      <w:r w:rsidRPr="00313BC1">
        <w:rPr>
          <w:rStyle w:val="StyleUnderline"/>
          <w:highlight w:val="cyan"/>
        </w:rPr>
        <w:t xml:space="preserve"> </w:t>
      </w:r>
      <w:r w:rsidRPr="00313BC1">
        <w:rPr>
          <w:rStyle w:val="Emphasis"/>
          <w:highlight w:val="cyan"/>
        </w:rPr>
        <w:t>for</w:t>
      </w:r>
      <w:r w:rsidRPr="00313BC1">
        <w:rPr>
          <w:rStyle w:val="StyleUnderline"/>
          <w:highlight w:val="cyan"/>
        </w:rPr>
        <w:t xml:space="preserve"> </w:t>
      </w:r>
      <w:r w:rsidRPr="00313BC1">
        <w:rPr>
          <w:rStyle w:val="Emphasis"/>
          <w:highlight w:val="cyan"/>
        </w:rPr>
        <w:t xml:space="preserve">helping </w:t>
      </w:r>
      <w:r w:rsidRPr="00C43C2B">
        <w:rPr>
          <w:rStyle w:val="Emphasis"/>
        </w:rPr>
        <w:t>to design</w:t>
      </w:r>
      <w:r w:rsidRPr="00C43C2B">
        <w:rPr>
          <w:rStyle w:val="StyleUnderline"/>
        </w:rPr>
        <w:t xml:space="preserve"> </w:t>
      </w:r>
      <w:r w:rsidRPr="00313BC1">
        <w:rPr>
          <w:rStyle w:val="Emphasis"/>
          <w:highlight w:val="cyan"/>
        </w:rPr>
        <w:t>future</w:t>
      </w:r>
      <w:r w:rsidRPr="00313BC1">
        <w:rPr>
          <w:rStyle w:val="StyleUnderline"/>
          <w:highlight w:val="cyan"/>
        </w:rPr>
        <w:t xml:space="preserve"> </w:t>
      </w:r>
      <w:r w:rsidRPr="00313BC1">
        <w:rPr>
          <w:rStyle w:val="Emphasis"/>
          <w:highlight w:val="cyan"/>
        </w:rPr>
        <w:t xml:space="preserve">long-duration </w:t>
      </w:r>
      <w:r w:rsidRPr="002C1327">
        <w:rPr>
          <w:rStyle w:val="StyleUnderline"/>
        </w:rPr>
        <w:t xml:space="preserve">systems for </w:t>
      </w:r>
      <w:r w:rsidRPr="00313BC1">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BC4F8C7" w14:textId="77777777" w:rsidR="00EB267F" w:rsidRDefault="00EB267F" w:rsidP="00EB267F">
      <w:pPr>
        <w:pStyle w:val="Heading4"/>
      </w:pPr>
      <w:r>
        <w:t xml:space="preserve">Moon Dust Research key to </w:t>
      </w:r>
      <w:r>
        <w:rPr>
          <w:u w:val="single"/>
        </w:rPr>
        <w:t>Moon Basing</w:t>
      </w:r>
      <w:r>
        <w:t>.</w:t>
      </w:r>
    </w:p>
    <w:p w14:paraId="0E88B33D" w14:textId="77777777" w:rsidR="00EB267F" w:rsidRPr="00362E4C" w:rsidRDefault="00EB267F" w:rsidP="00EB267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D50EB26" w14:textId="77777777" w:rsidR="00EB267F" w:rsidRDefault="00EB267F" w:rsidP="00EB267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313BC1">
        <w:rPr>
          <w:rStyle w:val="StyleUnderline"/>
          <w:highlight w:val="cyan"/>
        </w:rPr>
        <w:t>moon dust</w:t>
      </w:r>
      <w:r w:rsidRPr="00B51893">
        <w:rPr>
          <w:rStyle w:val="StyleUnderline"/>
        </w:rPr>
        <w:t xml:space="preserve">. It's a real </w:t>
      </w:r>
      <w:r w:rsidRPr="00313BC1">
        <w:rPr>
          <w:rStyle w:val="StyleUnderline"/>
          <w:highlight w:val="cyan"/>
        </w:rPr>
        <w:t>problem for</w:t>
      </w:r>
      <w:r w:rsidRPr="00AE2E56">
        <w:rPr>
          <w:rStyle w:val="StyleUnderline"/>
        </w:rPr>
        <w:t xml:space="preserve"> </w:t>
      </w:r>
      <w:r w:rsidRPr="00313BC1">
        <w:rPr>
          <w:rStyle w:val="StyleUnderline"/>
          <w:highlight w:val="cyan"/>
        </w:rPr>
        <w:t>moon-bound equipment</w:t>
      </w:r>
      <w:r w:rsidRPr="00AE2E56">
        <w:rPr>
          <w:rStyle w:val="StyleUnderline"/>
        </w:rPr>
        <w:t xml:space="preserve"> because it's </w:t>
      </w:r>
      <w:r w:rsidRPr="00313BC1">
        <w:rPr>
          <w:rStyle w:val="Emphasis"/>
          <w:highlight w:val="cyan"/>
        </w:rPr>
        <w:t>made o</w:t>
      </w:r>
      <w:r w:rsidRPr="00313BC1">
        <w:rPr>
          <w:rStyle w:val="StyleUnderline"/>
          <w:highlight w:val="cyan"/>
        </w:rPr>
        <w:t>f</w:t>
      </w:r>
      <w:r w:rsidRPr="00AE2E56">
        <w:rPr>
          <w:rStyle w:val="StyleUnderline"/>
        </w:rPr>
        <w:t xml:space="preserve"> fine,</w:t>
      </w:r>
      <w:r w:rsidRPr="00AA1107">
        <w:rPr>
          <w:sz w:val="14"/>
        </w:rPr>
        <w:t xml:space="preserve"> super sticky and highly </w:t>
      </w:r>
      <w:r w:rsidRPr="00313BC1">
        <w:rPr>
          <w:rStyle w:val="Emphasis"/>
          <w:highlight w:val="cyan"/>
        </w:rPr>
        <w:t>abrasive grains</w:t>
      </w:r>
      <w:r w:rsidRPr="00AE2E56">
        <w:rPr>
          <w:rStyle w:val="StyleUnderline"/>
        </w:rPr>
        <w:t xml:space="preserve">, </w:t>
      </w:r>
      <w:r w:rsidRPr="00B51893">
        <w:rPr>
          <w:rStyle w:val="Emphasis"/>
        </w:rPr>
        <w:t xml:space="preserve">which have a </w:t>
      </w:r>
      <w:r w:rsidRPr="00313BC1">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313BC1">
        <w:rPr>
          <w:rStyle w:val="Emphasis"/>
          <w:highlight w:val="cyan"/>
        </w:rPr>
        <w:t>footprints</w:t>
      </w:r>
      <w:r w:rsidRPr="00313BC1">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313BC1">
        <w:rPr>
          <w:rStyle w:val="Emphasis"/>
          <w:highlight w:val="cyan"/>
        </w:rPr>
        <w:t>gave us valuable</w:t>
      </w:r>
      <w:r w:rsidRPr="00C43C2B">
        <w:rPr>
          <w:rStyle w:val="Emphasis"/>
        </w:rPr>
        <w:t xml:space="preserve"> </w:t>
      </w:r>
      <w:r w:rsidRPr="00313BC1">
        <w:rPr>
          <w:rStyle w:val="Emphasis"/>
          <w:highlight w:val="cyan"/>
          <w:bdr w:val="single" w:sz="18" w:space="0" w:color="auto"/>
        </w:rPr>
        <w:t xml:space="preserve">information into </w:t>
      </w:r>
      <w:r w:rsidRPr="00C43C2B">
        <w:rPr>
          <w:rStyle w:val="Emphasis"/>
          <w:bdr w:val="single" w:sz="18" w:space="0" w:color="auto"/>
        </w:rPr>
        <w:t xml:space="preserve">the </w:t>
      </w:r>
      <w:r w:rsidRPr="00313BC1">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313BC1">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313BC1">
        <w:rPr>
          <w:rStyle w:val="Emphasis"/>
          <w:highlight w:val="cyan"/>
          <w:bdr w:val="single" w:sz="18" w:space="0" w:color="auto"/>
        </w:rPr>
        <w:t>long</w:t>
      </w:r>
      <w:r w:rsidRPr="00C43C2B">
        <w:rPr>
          <w:rStyle w:val="Emphasis"/>
          <w:bdr w:val="single" w:sz="18" w:space="0" w:color="auto"/>
        </w:rPr>
        <w:t>-</w:t>
      </w:r>
      <w:r w:rsidRPr="00313BC1">
        <w:rPr>
          <w:rStyle w:val="Emphasis"/>
          <w:highlight w:val="cyan"/>
          <w:bdr w:val="single" w:sz="18" w:space="0" w:color="auto"/>
        </w:rPr>
        <w:t>term</w:t>
      </w:r>
      <w:r w:rsidRPr="00C43C2B">
        <w:rPr>
          <w:rStyle w:val="Emphasis"/>
          <w:bdr w:val="single" w:sz="18" w:space="0" w:color="auto"/>
        </w:rPr>
        <w:t xml:space="preserve"> </w:t>
      </w:r>
      <w:r w:rsidRPr="00313BC1">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313BC1">
        <w:rPr>
          <w:rStyle w:val="StyleUnderline"/>
          <w:highlight w:val="cyan"/>
        </w:rPr>
        <w:t xml:space="preserve">need to know how our gear </w:t>
      </w:r>
      <w:r w:rsidRPr="00313BC1">
        <w:rPr>
          <w:rStyle w:val="Emphasis"/>
          <w:highlight w:val="cyan"/>
        </w:rPr>
        <w:t>will stand up to lunar conditions</w:t>
      </w:r>
      <w:r w:rsidRPr="00AA1107">
        <w:rPr>
          <w:sz w:val="14"/>
        </w:rPr>
        <w:t xml:space="preserve">. Apart from the sticky, gritty dust, the lunar surface is also peppered with </w:t>
      </w:r>
      <w:r w:rsidRPr="00313BC1">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313BC1">
        <w:rPr>
          <w:rStyle w:val="Emphasis"/>
          <w:highlight w:val="cyan"/>
        </w:rPr>
        <w:t>What</w:t>
      </w:r>
      <w:r w:rsidRPr="00313BC1">
        <w:rPr>
          <w:rStyle w:val="StyleUnderline"/>
          <w:highlight w:val="cyan"/>
        </w:rPr>
        <w:t xml:space="preserve"> </w:t>
      </w:r>
      <w:r w:rsidRPr="00EA56EB">
        <w:rPr>
          <w:rStyle w:val="StyleUnderline"/>
        </w:rPr>
        <w:t xml:space="preserve">has </w:t>
      </w:r>
      <w:r w:rsidRPr="00313BC1">
        <w:rPr>
          <w:rStyle w:val="Emphasis"/>
          <w:highlight w:val="cyan"/>
        </w:rPr>
        <w:t>happened to</w:t>
      </w:r>
      <w:r w:rsidRPr="00313BC1">
        <w:rPr>
          <w:rStyle w:val="StyleUnderline"/>
          <w:highlight w:val="cyan"/>
        </w:rPr>
        <w:t xml:space="preserve"> this</w:t>
      </w:r>
      <w:r w:rsidRPr="00EA56EB">
        <w:rPr>
          <w:rStyle w:val="StyleUnderline"/>
        </w:rPr>
        <w:t xml:space="preserve"> </w:t>
      </w:r>
      <w:r w:rsidRPr="00313BC1">
        <w:rPr>
          <w:rStyle w:val="Emphasis"/>
          <w:highlight w:val="cyan"/>
        </w:rPr>
        <w:t>material</w:t>
      </w:r>
      <w:r w:rsidRPr="00313BC1">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313BC1">
        <w:rPr>
          <w:rStyle w:val="Emphasis"/>
          <w:highlight w:val="cyan"/>
        </w:rPr>
        <w:t>will help planning</w:t>
      </w:r>
      <w:r w:rsidRPr="00313BC1">
        <w:rPr>
          <w:rStyle w:val="StyleUnderline"/>
          <w:highlight w:val="cyan"/>
        </w:rPr>
        <w:t xml:space="preserve"> </w:t>
      </w:r>
      <w:r w:rsidRPr="00313BC1">
        <w:rPr>
          <w:rStyle w:val="Emphasis"/>
          <w:highlight w:val="cyan"/>
          <w:bdr w:val="single" w:sz="18" w:space="0" w:color="auto"/>
        </w:rPr>
        <w:t>for future missions</w:t>
      </w:r>
      <w:r w:rsidRPr="00313BC1">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459EF4B" w14:textId="77777777" w:rsidR="00EB267F" w:rsidRDefault="00EB267F" w:rsidP="00EB267F">
      <w:pPr>
        <w:pStyle w:val="Heading4"/>
      </w:pPr>
      <w:r>
        <w:t>A lunar base</w:t>
      </w:r>
      <w:r w:rsidRPr="003019D2">
        <w:t xml:space="preserve"> </w:t>
      </w:r>
      <w:r>
        <w:t xml:space="preserve">is </w:t>
      </w:r>
      <w:r w:rsidRPr="003019D2">
        <w:t>coming now but preservation of the environment is key</w:t>
      </w:r>
      <w:r>
        <w:t>.</w:t>
      </w:r>
    </w:p>
    <w:p w14:paraId="593DC598" w14:textId="77777777" w:rsidR="00EB267F" w:rsidRPr="003019D2" w:rsidRDefault="00EB267F" w:rsidP="00EB267F">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31D23EA6" w14:textId="77777777" w:rsidR="00EB267F" w:rsidRPr="003019D2" w:rsidRDefault="00EB267F" w:rsidP="00EB267F">
      <w:pPr>
        <w:rPr>
          <w:sz w:val="16"/>
        </w:rPr>
      </w:pPr>
      <w:r w:rsidRPr="003019D2">
        <w:rPr>
          <w:rStyle w:val="StyleUnderline"/>
        </w:rPr>
        <w:t xml:space="preserve">American </w:t>
      </w:r>
      <w:r w:rsidRPr="00313BC1">
        <w:rPr>
          <w:rStyle w:val="StyleUnderline"/>
          <w:highlight w:val="cyan"/>
        </w:rPr>
        <w:t>astronauts</w:t>
      </w:r>
      <w:r w:rsidRPr="003019D2">
        <w:rPr>
          <w:rStyle w:val="StyleUnderline"/>
        </w:rPr>
        <w:t xml:space="preserve"> in 2024 will </w:t>
      </w:r>
      <w:r w:rsidRPr="00313BC1">
        <w:rPr>
          <w:rStyle w:val="StyleUnderline"/>
          <w:highlight w:val="cyan"/>
        </w:rPr>
        <w:t>take</w:t>
      </w:r>
      <w:r w:rsidRPr="003019D2">
        <w:rPr>
          <w:rStyle w:val="StyleUnderline"/>
        </w:rPr>
        <w:t xml:space="preserve"> their </w:t>
      </w:r>
      <w:r w:rsidRPr="00313BC1">
        <w:rPr>
          <w:rStyle w:val="StyleUnderline"/>
          <w:highlight w:val="cyan"/>
        </w:rPr>
        <w:t>first steps</w:t>
      </w:r>
      <w:r w:rsidRPr="003019D2">
        <w:rPr>
          <w:rStyle w:val="StyleUnderline"/>
        </w:rPr>
        <w:t xml:space="preserve"> near the Moon’s South Pole: the land of extreme light, extreme darkness, and frozen water that could </w:t>
      </w:r>
      <w:r w:rsidRPr="00313BC1">
        <w:rPr>
          <w:rStyle w:val="StyleUnderline"/>
          <w:highlight w:val="cyan"/>
        </w:rPr>
        <w:t>fuel</w:t>
      </w:r>
      <w:r w:rsidRPr="003019D2">
        <w:rPr>
          <w:rStyle w:val="StyleUnderline"/>
        </w:rPr>
        <w:t xml:space="preserve"> NASA’s </w:t>
      </w:r>
      <w:r w:rsidRPr="00313BC1">
        <w:rPr>
          <w:rStyle w:val="StyleUnderline"/>
          <w:highlight w:val="cyan"/>
        </w:rPr>
        <w:t>Artemis</w:t>
      </w:r>
      <w:r w:rsidRPr="003019D2">
        <w:rPr>
          <w:rStyle w:val="StyleUnderline"/>
        </w:rPr>
        <w:t xml:space="preserve"> </w:t>
      </w:r>
      <w:r w:rsidRPr="00313BC1">
        <w:rPr>
          <w:rStyle w:val="StyleUnderline"/>
          <w:highlight w:val="cyan"/>
        </w:rPr>
        <w:t>lunar</w:t>
      </w:r>
      <w:r w:rsidRPr="003019D2">
        <w:rPr>
          <w:rStyle w:val="StyleUnderline"/>
        </w:rPr>
        <w:t xml:space="preserve"> </w:t>
      </w:r>
      <w:r w:rsidRPr="00313BC1">
        <w:rPr>
          <w:rStyle w:val="StyleUnderline"/>
          <w:highlight w:val="cyan"/>
        </w:rPr>
        <w:t>base</w:t>
      </w:r>
      <w:r w:rsidRPr="003019D2">
        <w:rPr>
          <w:sz w:val="16"/>
        </w:rPr>
        <w:t xml:space="preserve"> and the agency’s leap into deep space.</w:t>
      </w:r>
    </w:p>
    <w:p w14:paraId="69BA2564" w14:textId="77777777" w:rsidR="00EB267F" w:rsidRPr="003019D2" w:rsidRDefault="00EB267F" w:rsidP="00EB267F">
      <w:pPr>
        <w:rPr>
          <w:sz w:val="16"/>
        </w:rPr>
      </w:pPr>
      <w:r w:rsidRPr="00313BC1">
        <w:rPr>
          <w:rStyle w:val="StyleUnderline"/>
          <w:highlight w:val="cyan"/>
        </w:rPr>
        <w:t>Scientists</w:t>
      </w:r>
      <w:r w:rsidRPr="003019D2">
        <w:rPr>
          <w:rStyle w:val="StyleUnderline"/>
        </w:rPr>
        <w:t xml:space="preserve"> and engineers are </w:t>
      </w:r>
      <w:r w:rsidRPr="00313BC1">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25396B49" w14:textId="77777777" w:rsidR="00EB267F" w:rsidRPr="003019D2" w:rsidRDefault="00EB267F" w:rsidP="00EB267F">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26D58FF6" w14:textId="77777777" w:rsidR="00EB267F" w:rsidRPr="003019D2" w:rsidRDefault="00EB267F" w:rsidP="00EB267F">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6A008BEF" w14:textId="77777777" w:rsidR="00EB267F" w:rsidRPr="003019D2" w:rsidRDefault="00EB267F" w:rsidP="00EB267F">
      <w:pPr>
        <w:rPr>
          <w:sz w:val="16"/>
        </w:rPr>
      </w:pPr>
      <w:r w:rsidRPr="003019D2">
        <w:rPr>
          <w:sz w:val="16"/>
        </w:rPr>
        <w:t xml:space="preserve">“It’s </w:t>
      </w:r>
      <w:r w:rsidRPr="003019D2">
        <w:rPr>
          <w:rStyle w:val="StyleUnderline"/>
        </w:rPr>
        <w:t xml:space="preserve">such a </w:t>
      </w:r>
      <w:r w:rsidRPr="00313BC1">
        <w:rPr>
          <w:rStyle w:val="StyleUnderline"/>
          <w:highlight w:val="cyan"/>
        </w:rPr>
        <w:t>dramatic</w:t>
      </w:r>
      <w:r w:rsidRPr="003019D2">
        <w:rPr>
          <w:rStyle w:val="StyleUnderline"/>
        </w:rPr>
        <w:t xml:space="preserve"> </w:t>
      </w:r>
      <w:r w:rsidRPr="00313BC1">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3205392D" w14:textId="77777777" w:rsidR="00EB267F" w:rsidRPr="003019D2" w:rsidRDefault="00EB267F" w:rsidP="00EB267F">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0D6F35AA" w14:textId="77777777" w:rsidR="00EB267F" w:rsidRPr="003019D2" w:rsidRDefault="00EB267F" w:rsidP="00EB267F">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7E6A64B7" w14:textId="77777777" w:rsidR="00EB267F" w:rsidRPr="003019D2" w:rsidRDefault="00EB267F" w:rsidP="00EB267F">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52A6B5E4" w14:textId="77777777" w:rsidR="00EB267F" w:rsidRPr="003019D2" w:rsidRDefault="00EB267F" w:rsidP="00EB267F">
      <w:pPr>
        <w:rPr>
          <w:rStyle w:val="StyleUnderline"/>
        </w:rPr>
      </w:pPr>
      <w:r w:rsidRPr="003019D2">
        <w:rPr>
          <w:sz w:val="16"/>
        </w:rPr>
        <w:t>“</w:t>
      </w:r>
      <w:r w:rsidRPr="003019D2">
        <w:rPr>
          <w:rStyle w:val="StyleUnderline"/>
        </w:rPr>
        <w:t xml:space="preserve">You want to </w:t>
      </w:r>
      <w:r w:rsidRPr="00313BC1">
        <w:rPr>
          <w:rStyle w:val="StyleUnderline"/>
          <w:highlight w:val="cyan"/>
        </w:rPr>
        <w:t>take advantage of</w:t>
      </w:r>
      <w:r w:rsidRPr="003019D2">
        <w:rPr>
          <w:rStyle w:val="StyleUnderline"/>
        </w:rPr>
        <w:t xml:space="preserve"> the </w:t>
      </w:r>
      <w:r w:rsidRPr="00313BC1">
        <w:rPr>
          <w:rStyle w:val="StyleUnderline"/>
          <w:highlight w:val="cyan"/>
        </w:rPr>
        <w:t>landforms</w:t>
      </w:r>
      <w:r w:rsidRPr="003019D2">
        <w:rPr>
          <w:rStyle w:val="StyleUnderline"/>
        </w:rPr>
        <w:t xml:space="preserve">, such as hills, that can act as </w:t>
      </w:r>
      <w:r w:rsidRPr="00313BC1">
        <w:rPr>
          <w:rStyle w:val="StyleUnderline"/>
          <w:highlight w:val="cyan"/>
        </w:rPr>
        <w:t>barriers</w:t>
      </w:r>
      <w:r w:rsidRPr="003019D2">
        <w:rPr>
          <w:rStyle w:val="StyleUnderline"/>
        </w:rPr>
        <w:t xml:space="preserve"> to </w:t>
      </w:r>
      <w:r w:rsidRPr="00313BC1">
        <w:rPr>
          <w:rStyle w:val="StyleUnderline"/>
          <w:highlight w:val="cyan"/>
        </w:rPr>
        <w:t>minimize</w:t>
      </w:r>
      <w:r w:rsidRPr="003019D2">
        <w:rPr>
          <w:rStyle w:val="StyleUnderline"/>
        </w:rPr>
        <w:t xml:space="preserve"> the impact of </w:t>
      </w:r>
      <w:r w:rsidRPr="00313BC1">
        <w:rPr>
          <w:rStyle w:val="StyleUnderline"/>
          <w:highlight w:val="cya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609CDDF1" w14:textId="77777777" w:rsidR="00EB267F" w:rsidRPr="003019D2" w:rsidRDefault="00EB267F" w:rsidP="00EB267F">
      <w:pPr>
        <w:rPr>
          <w:sz w:val="16"/>
        </w:rPr>
      </w:pPr>
      <w:r w:rsidRPr="003019D2">
        <w:rPr>
          <w:sz w:val="16"/>
        </w:rPr>
        <w:t xml:space="preserve">At the Moon, </w:t>
      </w:r>
      <w:r w:rsidRPr="003019D2">
        <w:rPr>
          <w:rStyle w:val="StyleUnderline"/>
        </w:rPr>
        <w:t xml:space="preserve">it’s </w:t>
      </w:r>
      <w:r w:rsidRPr="00313BC1">
        <w:rPr>
          <w:rStyle w:val="StyleUnderline"/>
          <w:highlight w:val="cyan"/>
        </w:rPr>
        <w:t>critical to keep</w:t>
      </w:r>
      <w:r w:rsidRPr="003019D2">
        <w:rPr>
          <w:rStyle w:val="StyleUnderline"/>
        </w:rPr>
        <w:t xml:space="preserve"> the </w:t>
      </w:r>
      <w:r w:rsidRPr="00313BC1">
        <w:rPr>
          <w:rStyle w:val="StyleUnderline"/>
          <w:highlight w:val="cyan"/>
        </w:rPr>
        <w:t>area</w:t>
      </w:r>
      <w:r w:rsidRPr="003019D2">
        <w:rPr>
          <w:rStyle w:val="StyleUnderline"/>
        </w:rPr>
        <w:t xml:space="preserve"> around the landing site and base camp as </w:t>
      </w:r>
      <w:r w:rsidRPr="00313BC1">
        <w:rPr>
          <w:rStyle w:val="StyleUnderline"/>
          <w:highlight w:val="cyan"/>
        </w:rPr>
        <w:t>pristine</w:t>
      </w:r>
      <w:r w:rsidRPr="003019D2">
        <w:rPr>
          <w:rStyle w:val="StyleUnderline"/>
        </w:rPr>
        <w:t xml:space="preserve"> as possible </w:t>
      </w:r>
      <w:r w:rsidRPr="00313BC1">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7CFB58E3" w14:textId="77777777" w:rsidR="00EB267F" w:rsidRPr="003019D2" w:rsidRDefault="00EB267F" w:rsidP="00EB267F">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518E03B6" w14:textId="77777777" w:rsidR="00EB267F" w:rsidRPr="005A7108" w:rsidRDefault="00EB267F" w:rsidP="00EB267F">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313BC1">
        <w:rPr>
          <w:rStyle w:val="StyleUnderline"/>
          <w:highlight w:val="cyan"/>
        </w:rPr>
        <w:t>scientists</w:t>
      </w:r>
      <w:r w:rsidRPr="003019D2">
        <w:rPr>
          <w:rStyle w:val="StyleUnderline"/>
        </w:rPr>
        <w:t xml:space="preserve"> </w:t>
      </w:r>
      <w:r w:rsidRPr="00313BC1">
        <w:rPr>
          <w:rStyle w:val="StyleUnderline"/>
          <w:highlight w:val="cyan"/>
        </w:rPr>
        <w:t>expect</w:t>
      </w:r>
      <w:r w:rsidRPr="003019D2">
        <w:rPr>
          <w:rStyle w:val="StyleUnderline"/>
        </w:rPr>
        <w:t xml:space="preserve"> that over </w:t>
      </w:r>
      <w:r w:rsidRPr="00313BC1">
        <w:rPr>
          <w:rStyle w:val="StyleUnderline"/>
          <w:highlight w:val="cyan"/>
        </w:rPr>
        <w:t>billions of years of meteorite impacts to</w:t>
      </w:r>
      <w:r w:rsidRPr="003019D2">
        <w:rPr>
          <w:rStyle w:val="StyleUnderline"/>
        </w:rPr>
        <w:t xml:space="preserve"> </w:t>
      </w:r>
      <w:r w:rsidRPr="00313BC1">
        <w:rPr>
          <w:rStyle w:val="StyleUnderline"/>
          <w:highlight w:val="cyan"/>
        </w:rPr>
        <w:t>the</w:t>
      </w:r>
      <w:r w:rsidRPr="003019D2">
        <w:rPr>
          <w:rStyle w:val="StyleUnderline"/>
        </w:rPr>
        <w:t xml:space="preserve"> Moon’s </w:t>
      </w:r>
      <w:r w:rsidRPr="00313BC1">
        <w:rPr>
          <w:rStyle w:val="StyleUnderline"/>
          <w:highlight w:val="cyan"/>
        </w:rPr>
        <w:t>surface</w:t>
      </w:r>
      <w:r w:rsidRPr="003019D2">
        <w:rPr>
          <w:rStyle w:val="StyleUnderline"/>
        </w:rPr>
        <w:t xml:space="preserve">, rocks, and dust from each hemisphere were </w:t>
      </w:r>
      <w:r w:rsidRPr="00313BC1">
        <w:rPr>
          <w:rStyle w:val="StyleUnderline"/>
          <w:highlight w:val="cyan"/>
        </w:rPr>
        <w:t>kicked</w:t>
      </w:r>
      <w:r w:rsidRPr="003019D2">
        <w:rPr>
          <w:rStyle w:val="StyleUnderline"/>
        </w:rPr>
        <w:t xml:space="preserve"> </w:t>
      </w:r>
      <w:r w:rsidRPr="00313BC1">
        <w:rPr>
          <w:rStyle w:val="StyleUnderline"/>
          <w:highlight w:val="cyan"/>
        </w:rPr>
        <w:t>up</w:t>
      </w:r>
      <w:r w:rsidRPr="003019D2">
        <w:rPr>
          <w:rStyle w:val="StyleUnderline"/>
        </w:rPr>
        <w:t xml:space="preserve"> and strewn about the other, so it’s possible that </w:t>
      </w:r>
      <w:r w:rsidRPr="00313BC1">
        <w:rPr>
          <w:rStyle w:val="StyleUnderline"/>
          <w:highlight w:val="cyan"/>
        </w:rPr>
        <w:t>astronauts</w:t>
      </w:r>
      <w:r w:rsidRPr="003019D2">
        <w:rPr>
          <w:rStyle w:val="StyleUnderline"/>
        </w:rPr>
        <w:t xml:space="preserve"> could </w:t>
      </w:r>
      <w:r w:rsidRPr="00313BC1">
        <w:rPr>
          <w:rStyle w:val="StyleUnderline"/>
          <w:highlight w:val="cyan"/>
        </w:rPr>
        <w:t>collect</w:t>
      </w:r>
      <w:r w:rsidRPr="003019D2">
        <w:rPr>
          <w:rStyle w:val="StyleUnderline"/>
        </w:rPr>
        <w:t xml:space="preserve"> </w:t>
      </w:r>
      <w:r w:rsidRPr="00313BC1">
        <w:rPr>
          <w:rStyle w:val="StyleUnderline"/>
          <w:highlight w:val="cyan"/>
        </w:rPr>
        <w:t>samples</w:t>
      </w:r>
      <w:r w:rsidRPr="003019D2">
        <w:rPr>
          <w:rStyle w:val="StyleUnderline"/>
        </w:rPr>
        <w:t xml:space="preserve"> of the far side from their base camp </w:t>
      </w:r>
      <w:r w:rsidRPr="00313BC1">
        <w:rPr>
          <w:rStyle w:val="StyleUnderline"/>
          <w:highlight w:val="cyan"/>
        </w:rPr>
        <w:t>on</w:t>
      </w:r>
      <w:r w:rsidRPr="003019D2">
        <w:rPr>
          <w:rStyle w:val="StyleUnderline"/>
        </w:rPr>
        <w:t xml:space="preserve"> the </w:t>
      </w:r>
      <w:r w:rsidRPr="00313BC1">
        <w:rPr>
          <w:rStyle w:val="StyleUnderline"/>
          <w:highlight w:val="cyan"/>
        </w:rPr>
        <w:t>near</w:t>
      </w:r>
      <w:r w:rsidRPr="003019D2">
        <w:rPr>
          <w:rStyle w:val="StyleUnderline"/>
        </w:rPr>
        <w:t xml:space="preserve"> </w:t>
      </w:r>
      <w:r w:rsidRPr="00313BC1">
        <w:rPr>
          <w:rStyle w:val="StyleUnderline"/>
          <w:highlight w:val="cyan"/>
        </w:rPr>
        <w:t>side</w:t>
      </w:r>
      <w:r w:rsidRPr="003019D2">
        <w:rPr>
          <w:rStyle w:val="StyleUnderline"/>
        </w:rPr>
        <w:t>.</w:t>
      </w:r>
    </w:p>
    <w:p w14:paraId="503131B6" w14:textId="77777777" w:rsidR="00EB267F" w:rsidRPr="00800925" w:rsidRDefault="00EB267F" w:rsidP="00EB267F">
      <w:pPr>
        <w:pStyle w:val="Heading4"/>
      </w:pPr>
      <w:r>
        <w:t xml:space="preserve">Scenario 1 – </w:t>
      </w:r>
      <w:r w:rsidRPr="00800925">
        <w:rPr>
          <w:u w:val="single"/>
        </w:rPr>
        <w:t>Warming</w:t>
      </w:r>
      <w:r>
        <w:t>:</w:t>
      </w:r>
    </w:p>
    <w:p w14:paraId="0A4CEFBB" w14:textId="77777777" w:rsidR="00EB267F" w:rsidRDefault="00EB267F" w:rsidP="00EB267F">
      <w:pPr>
        <w:pStyle w:val="Heading4"/>
      </w:pPr>
      <w:r>
        <w:t>Lunar observatory solves warming adaptation.</w:t>
      </w:r>
    </w:p>
    <w:p w14:paraId="44959FE4" w14:textId="77777777" w:rsidR="00EB267F" w:rsidRPr="007B6F50" w:rsidRDefault="00EB267F" w:rsidP="00EB267F">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3B23C831" w14:textId="77777777" w:rsidR="00EB267F" w:rsidRDefault="00EB267F" w:rsidP="00EB267F">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313BC1">
        <w:rPr>
          <w:b/>
          <w:bCs/>
          <w:highlight w:val="cyan"/>
          <w:u w:val="single"/>
        </w:rPr>
        <w:t>climate</w:t>
      </w:r>
      <w:r w:rsidRPr="00313BC1">
        <w:rPr>
          <w:highlight w:val="cyan"/>
          <w:u w:val="single"/>
        </w:rPr>
        <w:t xml:space="preserve"> </w:t>
      </w:r>
      <w:r w:rsidRPr="00313BC1">
        <w:rPr>
          <w:b/>
          <w:bCs/>
          <w:highlight w:val="cyan"/>
          <w:u w:val="single"/>
        </w:rPr>
        <w:t>change</w:t>
      </w:r>
      <w:r w:rsidRPr="00313BC1">
        <w:rPr>
          <w:highlight w:val="cyan"/>
          <w:u w:val="single"/>
        </w:rPr>
        <w:t xml:space="preserve"> </w:t>
      </w:r>
      <w:r w:rsidRPr="00313BC1">
        <w:rPr>
          <w:b/>
          <w:bCs/>
          <w:highlight w:val="cyan"/>
          <w:u w:val="single"/>
        </w:rPr>
        <w:t>depends</w:t>
      </w:r>
      <w:r w:rsidRPr="00313BC1">
        <w:rPr>
          <w:highlight w:val="cyan"/>
          <w:u w:val="single"/>
        </w:rPr>
        <w:t xml:space="preserve"> </w:t>
      </w:r>
      <w:r w:rsidRPr="00313BC1">
        <w:rPr>
          <w:b/>
          <w:bCs/>
          <w:highlight w:val="cyan"/>
          <w:u w:val="single"/>
        </w:rPr>
        <w:t>on</w:t>
      </w:r>
      <w:r w:rsidRPr="00313BC1">
        <w:rPr>
          <w:highlight w:val="cyan"/>
          <w:u w:val="single"/>
        </w:rPr>
        <w:t xml:space="preserve"> </w:t>
      </w:r>
      <w:r w:rsidRPr="00AE4082">
        <w:rPr>
          <w:u w:val="single"/>
        </w:rPr>
        <w:t xml:space="preserve">Earth’s </w:t>
      </w:r>
      <w:r w:rsidRPr="00313BC1">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313BC1">
        <w:rPr>
          <w:b/>
          <w:bCs/>
          <w:highlight w:val="cyan"/>
          <w:u w:val="single"/>
        </w:rPr>
        <w:t>Observation</w:t>
      </w:r>
      <w:r w:rsidRPr="00313BC1">
        <w:rPr>
          <w:highlight w:val="cyan"/>
          <w:u w:val="single"/>
        </w:rPr>
        <w:t xml:space="preserve"> </w:t>
      </w:r>
      <w:r w:rsidRPr="00313BC1">
        <w:rPr>
          <w:b/>
          <w:bCs/>
          <w:highlight w:val="cyan"/>
          <w:u w:val="single"/>
        </w:rPr>
        <w:t>of</w:t>
      </w:r>
      <w:r w:rsidRPr="006134B3">
        <w:rPr>
          <w:u w:val="single"/>
        </w:rPr>
        <w:t xml:space="preserve"> both the </w:t>
      </w:r>
      <w:r w:rsidRPr="00313BC1">
        <w:rPr>
          <w:highlight w:val="cyan"/>
          <w:u w:val="single"/>
        </w:rPr>
        <w:t>solar</w:t>
      </w:r>
      <w:r w:rsidRPr="002E46C9">
        <w:rPr>
          <w:u w:val="single"/>
        </w:rPr>
        <w:t xml:space="preserve"> </w:t>
      </w:r>
      <w:r w:rsidRPr="00313BC1">
        <w:rPr>
          <w:b/>
          <w:bCs/>
          <w:highlight w:val="cyan"/>
          <w:u w:val="single"/>
        </w:rPr>
        <w:t>radiation</w:t>
      </w:r>
      <w:r w:rsidRPr="00313BC1">
        <w:rPr>
          <w:highlight w:val="cyan"/>
          <w:u w:val="single"/>
        </w:rPr>
        <w:t xml:space="preserve"> </w:t>
      </w:r>
      <w:r w:rsidRPr="00313BC1">
        <w:rPr>
          <w:b/>
          <w:bCs/>
          <w:highlight w:val="cyan"/>
          <w:u w:val="single"/>
        </w:rPr>
        <w:t>and</w:t>
      </w:r>
      <w:r w:rsidRPr="00313BC1">
        <w:rPr>
          <w:highlight w:val="cyan"/>
          <w:u w:val="single"/>
        </w:rPr>
        <w:t xml:space="preserve"> </w:t>
      </w:r>
      <w:r w:rsidRPr="002E46C9">
        <w:rPr>
          <w:u w:val="single"/>
        </w:rPr>
        <w:t xml:space="preserve">Earth’s </w:t>
      </w:r>
      <w:r w:rsidRPr="00313BC1">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313BC1">
        <w:rPr>
          <w:highlight w:val="cyan"/>
          <w:u w:val="single"/>
        </w:rPr>
        <w:t xml:space="preserve">will </w:t>
      </w:r>
      <w:r w:rsidRPr="00313BC1">
        <w:rPr>
          <w:b/>
          <w:bCs/>
          <w:highlight w:val="cyan"/>
          <w:u w:val="single"/>
        </w:rPr>
        <w:t>depend</w:t>
      </w:r>
      <w:r w:rsidRPr="00313BC1">
        <w:rPr>
          <w:highlight w:val="cyan"/>
          <w:u w:val="single"/>
        </w:rPr>
        <w:t xml:space="preserve"> </w:t>
      </w:r>
      <w:r w:rsidRPr="00313BC1">
        <w:rPr>
          <w:b/>
          <w:bCs/>
          <w:highlight w:val="cyan"/>
          <w:u w:val="single"/>
        </w:rPr>
        <w:t>on</w:t>
      </w:r>
      <w:r w:rsidRPr="00313BC1">
        <w:rPr>
          <w:highlight w:val="cyan"/>
          <w:u w:val="single"/>
        </w:rPr>
        <w:t xml:space="preserve"> </w:t>
      </w:r>
      <w:r w:rsidRPr="00610318">
        <w:rPr>
          <w:b/>
          <w:bCs/>
          <w:u w:val="single"/>
        </w:rPr>
        <w:t>accurate</w:t>
      </w:r>
      <w:r w:rsidRPr="00610318">
        <w:rPr>
          <w:u w:val="single"/>
        </w:rPr>
        <w:t xml:space="preserve"> </w:t>
      </w:r>
      <w:r w:rsidRPr="00313BC1">
        <w:rPr>
          <w:b/>
          <w:bCs/>
          <w:highlight w:val="cyan"/>
          <w:u w:val="single"/>
        </w:rPr>
        <w:t>measurement</w:t>
      </w:r>
      <w:r w:rsidRPr="00313BC1">
        <w:rPr>
          <w:highlight w:val="cyan"/>
          <w:u w:val="single"/>
        </w:rPr>
        <w:t xml:space="preserve"> </w:t>
      </w:r>
      <w:r w:rsidRPr="00313BC1">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313BC1">
        <w:rPr>
          <w:highlight w:val="cyan"/>
          <w:u w:val="single"/>
        </w:rPr>
        <w:t>reflected</w:t>
      </w:r>
      <w:r w:rsidRPr="006134B3">
        <w:rPr>
          <w:u w:val="single"/>
        </w:rPr>
        <w:t xml:space="preserve"> shortwave </w:t>
      </w:r>
      <w:r w:rsidRPr="00313BC1">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313BC1">
        <w:rPr>
          <w:b/>
          <w:bCs/>
          <w:highlight w:val="cyan"/>
          <w:u w:val="single"/>
        </w:rPr>
        <w:t>affected</w:t>
      </w:r>
      <w:r w:rsidRPr="00313BC1">
        <w:rPr>
          <w:highlight w:val="cyan"/>
          <w:u w:val="single"/>
        </w:rPr>
        <w:t xml:space="preserve"> </w:t>
      </w:r>
      <w:r w:rsidRPr="00313BC1">
        <w:rPr>
          <w:b/>
          <w:bCs/>
          <w:highlight w:val="cyan"/>
          <w:u w:val="single"/>
        </w:rPr>
        <w:t>by</w:t>
      </w:r>
      <w:r w:rsidRPr="00313BC1">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313BC1">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313BC1">
        <w:rPr>
          <w:b/>
          <w:bCs/>
          <w:highlight w:val="cyan"/>
          <w:u w:val="single"/>
        </w:rPr>
        <w:t>Lack</w:t>
      </w:r>
      <w:r w:rsidRPr="00313BC1">
        <w:rPr>
          <w:highlight w:val="cyan"/>
          <w:u w:val="single"/>
        </w:rPr>
        <w:t xml:space="preserve"> </w:t>
      </w:r>
      <w:r w:rsidRPr="00313BC1">
        <w:rPr>
          <w:b/>
          <w:bCs/>
          <w:highlight w:val="cyan"/>
          <w:u w:val="single"/>
        </w:rPr>
        <w:t>of</w:t>
      </w:r>
      <w:r w:rsidRPr="00313BC1">
        <w:rPr>
          <w:highlight w:val="cyan"/>
          <w:u w:val="single"/>
        </w:rPr>
        <w:t xml:space="preserve"> </w:t>
      </w:r>
      <w:r w:rsidRPr="00313BC1">
        <w:rPr>
          <w:b/>
          <w:bCs/>
          <w:highlight w:val="cyan"/>
          <w:u w:val="single"/>
        </w:rPr>
        <w:t>sampling</w:t>
      </w:r>
      <w:r w:rsidRPr="00313BC1">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313BC1">
        <w:rPr>
          <w:b/>
          <w:bCs/>
          <w:highlight w:val="cyan"/>
          <w:u w:val="single"/>
        </w:rPr>
        <w:t>lunar</w:t>
      </w:r>
      <w:r w:rsidRPr="00313BC1">
        <w:rPr>
          <w:highlight w:val="cyan"/>
          <w:u w:val="single"/>
        </w:rPr>
        <w:t xml:space="preserve"> </w:t>
      </w:r>
      <w:r w:rsidRPr="00313BC1">
        <w:rPr>
          <w:b/>
          <w:bCs/>
          <w:highlight w:val="cyan"/>
          <w:u w:val="single"/>
        </w:rPr>
        <w:t>observatory</w:t>
      </w:r>
      <w:r w:rsidRPr="00313BC1">
        <w:rPr>
          <w:sz w:val="14"/>
          <w:highlight w:val="cyan"/>
        </w:rPr>
        <w:t xml:space="preserve"> </w:t>
      </w:r>
      <w:r w:rsidRPr="00313BC1">
        <w:rPr>
          <w:b/>
          <w:bCs/>
          <w:highlight w:val="cyan"/>
          <w:u w:val="single"/>
        </w:rPr>
        <w:t>provides</w:t>
      </w:r>
      <w:r w:rsidRPr="00313BC1">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313BC1">
        <w:rPr>
          <w:b/>
          <w:bCs/>
          <w:highlight w:val="cyan"/>
          <w:u w:val="single"/>
        </w:rPr>
        <w:t>observation</w:t>
      </w:r>
      <w:r w:rsidRPr="00313BC1">
        <w:rPr>
          <w:highlight w:val="cyan"/>
          <w:u w:val="single"/>
        </w:rPr>
        <w:t xml:space="preserve"> </w:t>
      </w:r>
      <w:r w:rsidRPr="00313BC1">
        <w:rPr>
          <w:b/>
          <w:bCs/>
          <w:highlight w:val="cyan"/>
          <w:u w:val="single"/>
        </w:rPr>
        <w:t>with</w:t>
      </w:r>
      <w:r w:rsidRPr="00313BC1">
        <w:rPr>
          <w:highlight w:val="cyan"/>
          <w:u w:val="single"/>
        </w:rPr>
        <w:t xml:space="preserve"> </w:t>
      </w:r>
      <w:r w:rsidRPr="00610318">
        <w:rPr>
          <w:u w:val="single"/>
        </w:rPr>
        <w:t xml:space="preserve">continuously </w:t>
      </w:r>
      <w:r w:rsidRPr="00313BC1">
        <w:rPr>
          <w:b/>
          <w:bCs/>
          <w:highlight w:val="cyan"/>
          <w:u w:val="single"/>
        </w:rPr>
        <w:t>changing</w:t>
      </w:r>
      <w:r w:rsidRPr="00313BC1">
        <w:rPr>
          <w:highlight w:val="cyan"/>
          <w:u w:val="single"/>
        </w:rPr>
        <w:t xml:space="preserve"> </w:t>
      </w:r>
      <w:r w:rsidRPr="00313BC1">
        <w:rPr>
          <w:b/>
          <w:bCs/>
          <w:highlight w:val="cyan"/>
          <w:u w:val="single"/>
        </w:rPr>
        <w:t>angles</w:t>
      </w:r>
      <w:r w:rsidRPr="00313BC1">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313BC1">
        <w:rPr>
          <w:highlight w:val="cyan"/>
          <w:u w:val="single"/>
        </w:rPr>
        <w:t>to</w:t>
      </w:r>
      <w:r w:rsidRPr="00397345">
        <w:rPr>
          <w:u w:val="single"/>
        </w:rPr>
        <w:t xml:space="preserve"> </w:t>
      </w:r>
      <w:r w:rsidRPr="00313BC1">
        <w:rPr>
          <w:highlight w:val="cyan"/>
          <w:u w:val="single"/>
        </w:rPr>
        <w:t>calibrate</w:t>
      </w:r>
      <w:r w:rsidRPr="00397345">
        <w:rPr>
          <w:u w:val="single"/>
        </w:rPr>
        <w:t xml:space="preserve"> the </w:t>
      </w:r>
      <w:r w:rsidRPr="00313BC1">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313BC1">
        <w:rPr>
          <w:highlight w:val="cyan"/>
          <w:u w:val="single"/>
        </w:rPr>
        <w:t>provide</w:t>
      </w:r>
      <w:r w:rsidRPr="00397345">
        <w:rPr>
          <w:u w:val="single"/>
        </w:rPr>
        <w:t xml:space="preserve"> a </w:t>
      </w:r>
      <w:r w:rsidRPr="00610318">
        <w:rPr>
          <w:b/>
          <w:bCs/>
          <w:u w:val="single"/>
        </w:rPr>
        <w:t>very</w:t>
      </w:r>
      <w:r w:rsidRPr="00610318">
        <w:rPr>
          <w:u w:val="single"/>
        </w:rPr>
        <w:t xml:space="preserve"> </w:t>
      </w:r>
      <w:r w:rsidRPr="00313BC1">
        <w:rPr>
          <w:b/>
          <w:bCs/>
          <w:highlight w:val="cyan"/>
          <w:u w:val="single"/>
        </w:rPr>
        <w:t>long</w:t>
      </w:r>
      <w:r w:rsidRPr="00313BC1">
        <w:rPr>
          <w:highlight w:val="cyan"/>
          <w:u w:val="single"/>
        </w:rPr>
        <w:t>-</w:t>
      </w:r>
      <w:r w:rsidRPr="00313BC1">
        <w:rPr>
          <w:b/>
          <w:bCs/>
          <w:highlight w:val="cyan"/>
          <w:u w:val="single"/>
        </w:rPr>
        <w:t>term</w:t>
      </w:r>
      <w:r w:rsidRPr="00313BC1">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313BC1">
        <w:rPr>
          <w:highlight w:val="cyan"/>
          <w:u w:val="single"/>
        </w:rPr>
        <w:t>improving</w:t>
      </w:r>
      <w:r w:rsidRPr="006F05AA">
        <w:rPr>
          <w:sz w:val="14"/>
        </w:rPr>
        <w:t xml:space="preserve"> the </w:t>
      </w:r>
      <w:r w:rsidRPr="00313BC1">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313BC1">
        <w:rPr>
          <w:highlight w:val="cyan"/>
          <w:u w:val="single"/>
        </w:rPr>
        <w:t>Moon-based data</w:t>
      </w:r>
      <w:r w:rsidRPr="00313BC1">
        <w:rPr>
          <w:sz w:val="14"/>
          <w:highlight w:val="cyan"/>
        </w:rPr>
        <w:t xml:space="preserve"> </w:t>
      </w:r>
      <w:r w:rsidRPr="00D70CAC">
        <w:rPr>
          <w:u w:val="single"/>
        </w:rPr>
        <w:t>will</w:t>
      </w:r>
      <w:r w:rsidRPr="006F05AA">
        <w:rPr>
          <w:sz w:val="14"/>
        </w:rPr>
        <w:t xml:space="preserve"> also </w:t>
      </w:r>
      <w:r w:rsidRPr="00313BC1">
        <w:rPr>
          <w:highlight w:val="cyan"/>
          <w:u w:val="single"/>
        </w:rPr>
        <w:t>provide</w:t>
      </w:r>
      <w:r w:rsidRPr="00397345">
        <w:rPr>
          <w:u w:val="single"/>
        </w:rPr>
        <w:t xml:space="preserve"> a </w:t>
      </w:r>
      <w:r w:rsidRPr="00D70CAC">
        <w:rPr>
          <w:u w:val="single"/>
        </w:rPr>
        <w:t xml:space="preserve">direct </w:t>
      </w:r>
      <w:r w:rsidRPr="00313BC1">
        <w:rPr>
          <w:highlight w:val="cyan"/>
          <w:u w:val="single"/>
        </w:rPr>
        <w:t>connection between</w:t>
      </w:r>
      <w:r w:rsidRPr="00397345">
        <w:rPr>
          <w:u w:val="single"/>
        </w:rPr>
        <w:t xml:space="preserve"> the </w:t>
      </w:r>
      <w:r w:rsidRPr="00313BC1">
        <w:rPr>
          <w:highlight w:val="cyan"/>
          <w:u w:val="single"/>
        </w:rPr>
        <w:t xml:space="preserve">data from space </w:t>
      </w:r>
      <w:r w:rsidRPr="00D70CAC">
        <w:rPr>
          <w:u w:val="single"/>
        </w:rPr>
        <w:t>technology</w:t>
      </w:r>
      <w:r w:rsidRPr="00397345">
        <w:rPr>
          <w:u w:val="single"/>
        </w:rPr>
        <w:t xml:space="preserve"> </w:t>
      </w:r>
      <w:r w:rsidRPr="00313BC1">
        <w:rPr>
          <w:highlight w:val="cyan"/>
          <w:u w:val="single"/>
        </w:rPr>
        <w:t>and</w:t>
      </w:r>
      <w:r w:rsidRPr="00397345">
        <w:rPr>
          <w:u w:val="single"/>
        </w:rPr>
        <w:t xml:space="preserve"> the data from </w:t>
      </w:r>
      <w:r w:rsidRPr="00313BC1">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313BC1">
        <w:rPr>
          <w:rStyle w:val="Emphasis"/>
          <w:highlight w:val="cyan"/>
        </w:rPr>
        <w:t>span</w:t>
      </w:r>
      <w:r w:rsidRPr="00397345">
        <w:rPr>
          <w:u w:val="single"/>
        </w:rPr>
        <w:t xml:space="preserve"> almost </w:t>
      </w:r>
      <w:r w:rsidRPr="00313BC1">
        <w:rPr>
          <w:highlight w:val="cyan"/>
          <w:u w:val="single"/>
        </w:rPr>
        <w:t xml:space="preserve">one </w:t>
      </w:r>
      <w:r w:rsidRPr="00313BC1">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313BC1">
        <w:rPr>
          <w:highlight w:val="cyan"/>
          <w:u w:val="single"/>
        </w:rPr>
        <w:t>Moon-based optical camera</w:t>
      </w:r>
      <w:r w:rsidRPr="006F05AA">
        <w:rPr>
          <w:sz w:val="14"/>
        </w:rPr>
        <w:t xml:space="preserve"> </w:t>
      </w:r>
      <w:r w:rsidRPr="00397345">
        <w:rPr>
          <w:u w:val="single"/>
        </w:rPr>
        <w:t xml:space="preserve">can </w:t>
      </w:r>
      <w:r w:rsidRPr="00313BC1">
        <w:rPr>
          <w:highlight w:val="cyan"/>
          <w:u w:val="single"/>
        </w:rPr>
        <w:t xml:space="preserve">image global </w:t>
      </w:r>
      <w:r w:rsidRPr="00313BC1">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313BC1">
        <w:rPr>
          <w:highlight w:val="cyan"/>
          <w:u w:val="single"/>
        </w:rPr>
        <w:t>evaluate</w:t>
      </w:r>
      <w:r w:rsidRPr="00397345">
        <w:rPr>
          <w:u w:val="single"/>
        </w:rPr>
        <w:t xml:space="preserve"> the </w:t>
      </w:r>
      <w:r w:rsidRPr="00313BC1">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313BC1">
        <w:rPr>
          <w:b/>
          <w:bCs/>
          <w:highlight w:val="cyan"/>
          <w:u w:val="single"/>
        </w:rPr>
        <w:t>determine</w:t>
      </w:r>
      <w:r w:rsidRPr="00397345">
        <w:rPr>
          <w:u w:val="single"/>
        </w:rPr>
        <w:t xml:space="preserve"> the </w:t>
      </w:r>
      <w:r w:rsidRPr="00313BC1">
        <w:rPr>
          <w:b/>
          <w:bCs/>
          <w:highlight w:val="cyan"/>
          <w:u w:val="single"/>
        </w:rPr>
        <w:t>composition</w:t>
      </w:r>
      <w:r w:rsidRPr="00397345">
        <w:rPr>
          <w:u w:val="single"/>
        </w:rPr>
        <w:t xml:space="preserve"> in terms </w:t>
      </w:r>
      <w:r w:rsidRPr="00313BC1">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313BC1">
        <w:rPr>
          <w:b/>
          <w:bCs/>
          <w:highlight w:val="cyan"/>
          <w:u w:val="single"/>
        </w:rPr>
        <w:t>gas</w:t>
      </w:r>
      <w:r w:rsidRPr="00397345">
        <w:rPr>
          <w:u w:val="single"/>
        </w:rPr>
        <w:t xml:space="preserve"> and aerosols </w:t>
      </w:r>
      <w:r w:rsidRPr="006F05AA">
        <w:rPr>
          <w:sz w:val="14"/>
        </w:rPr>
        <w:t xml:space="preserve">(Hamill 2016), and </w:t>
      </w:r>
      <w:r w:rsidRPr="00313BC1">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313BC1">
        <w:rPr>
          <w:highlight w:val="cyan"/>
          <w:u w:val="single"/>
        </w:rPr>
        <w:t>phases</w:t>
      </w:r>
      <w:r w:rsidRPr="00397345">
        <w:rPr>
          <w:u w:val="single"/>
        </w:rPr>
        <w:t xml:space="preserve"> </w:t>
      </w:r>
      <w:r w:rsidRPr="00313BC1">
        <w:rPr>
          <w:highlight w:val="cyan"/>
          <w:u w:val="single"/>
        </w:rPr>
        <w:t xml:space="preserve">and </w:t>
      </w:r>
      <w:r w:rsidRPr="00CA39AF">
        <w:rPr>
          <w:b/>
          <w:bCs/>
          <w:u w:val="single"/>
        </w:rPr>
        <w:t>cloudiness</w:t>
      </w:r>
      <w:r w:rsidRPr="00CA39AF">
        <w:rPr>
          <w:u w:val="single"/>
        </w:rPr>
        <w:t xml:space="preserve"> or </w:t>
      </w:r>
      <w:r w:rsidRPr="00313BC1">
        <w:rPr>
          <w:b/>
          <w:bCs/>
          <w:highlight w:val="cyan"/>
          <w:u w:val="single"/>
        </w:rPr>
        <w:t>precipitation</w:t>
      </w:r>
      <w:r w:rsidRPr="006F05AA">
        <w:rPr>
          <w:sz w:val="14"/>
        </w:rPr>
        <w:t xml:space="preserve">. Particularly, the </w:t>
      </w:r>
      <w:r w:rsidRPr="00313BC1">
        <w:rPr>
          <w:highlight w:val="cyan"/>
          <w:u w:val="single"/>
        </w:rPr>
        <w:t>Moon</w:t>
      </w:r>
      <w:r w:rsidRPr="00397345">
        <w:rPr>
          <w:u w:val="single"/>
        </w:rPr>
        <w:t xml:space="preserve"> offers a </w:t>
      </w:r>
      <w:r w:rsidRPr="00313BC1">
        <w:rPr>
          <w:highlight w:val="cyan"/>
          <w:u w:val="single"/>
        </w:rPr>
        <w:t xml:space="preserve">good place for </w:t>
      </w:r>
      <w:r w:rsidRPr="00313BC1">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6C3DBE3" w14:textId="77777777" w:rsidR="00EB267F" w:rsidRPr="00746A1E" w:rsidRDefault="00EB267F" w:rsidP="00EB267F">
      <w:pPr>
        <w:pStyle w:val="Heading4"/>
      </w:pPr>
      <w:r>
        <w:t xml:space="preserve">Moon Base is the </w:t>
      </w:r>
      <w:r>
        <w:rPr>
          <w:u w:val="single"/>
        </w:rPr>
        <w:t>only option</w:t>
      </w:r>
      <w:r>
        <w:t xml:space="preserve"> </w:t>
      </w:r>
    </w:p>
    <w:p w14:paraId="02D77660" w14:textId="77777777" w:rsidR="00EB267F" w:rsidRPr="007B6F50" w:rsidRDefault="00EB267F" w:rsidP="00EB267F">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1EE4EB5D" w14:textId="77777777" w:rsidR="00EB267F" w:rsidRPr="00FE6C2C" w:rsidRDefault="00EB267F" w:rsidP="00EB267F">
      <w:pPr>
        <w:rPr>
          <w:sz w:val="16"/>
        </w:rPr>
      </w:pPr>
      <w:r w:rsidRPr="000D5E18">
        <w:rPr>
          <w:rStyle w:val="StyleUnderline"/>
        </w:rPr>
        <w:t xml:space="preserve">There are several characteristics of </w:t>
      </w:r>
      <w:r w:rsidRPr="00313BC1">
        <w:rPr>
          <w:rStyle w:val="StyleUnderline"/>
          <w:highlight w:val="cyan"/>
        </w:rPr>
        <w:t xml:space="preserve">Moon-based </w:t>
      </w:r>
      <w:r w:rsidRPr="00CC5A7F">
        <w:rPr>
          <w:rStyle w:val="StyleUnderline"/>
        </w:rPr>
        <w:t xml:space="preserve">Earth </w:t>
      </w:r>
      <w:r w:rsidRPr="00313BC1">
        <w:rPr>
          <w:rStyle w:val="StyleUnderline"/>
          <w:highlight w:val="cyan"/>
        </w:rPr>
        <w:t>observation</w:t>
      </w:r>
      <w:r w:rsidRPr="000D5E18">
        <w:rPr>
          <w:rStyle w:val="StyleUnderline"/>
        </w:rPr>
        <w:t xml:space="preserve"> as listed below. (1) </w:t>
      </w:r>
      <w:r w:rsidRPr="00313BC1">
        <w:rPr>
          <w:rStyle w:val="Emphasis"/>
          <w:highlight w:val="cyan"/>
        </w:rPr>
        <w:t>Longevity</w:t>
      </w:r>
      <w:r w:rsidRPr="00313BC1">
        <w:rPr>
          <w:rStyle w:val="StyleUnderline"/>
          <w:highlight w:val="cyan"/>
        </w:rPr>
        <w:t xml:space="preserve"> </w:t>
      </w:r>
      <w:r w:rsidRPr="000D5E18">
        <w:rPr>
          <w:rStyle w:val="StyleUnderline"/>
        </w:rPr>
        <w:t xml:space="preserve">The </w:t>
      </w:r>
      <w:r w:rsidRPr="00313BC1">
        <w:rPr>
          <w:rStyle w:val="Emphasis"/>
          <w:highlight w:val="cyan"/>
        </w:rPr>
        <w:t>life cycle of</w:t>
      </w:r>
      <w:r w:rsidRPr="00313BC1">
        <w:rPr>
          <w:rStyle w:val="StyleUnderline"/>
          <w:highlight w:val="cyan"/>
        </w:rPr>
        <w:t xml:space="preserve"> </w:t>
      </w:r>
      <w:r w:rsidRPr="00CC5A7F">
        <w:rPr>
          <w:rStyle w:val="Emphasis"/>
        </w:rPr>
        <w:t xml:space="preserve">artificial </w:t>
      </w:r>
      <w:r w:rsidRPr="00313BC1">
        <w:rPr>
          <w:rStyle w:val="Emphasis"/>
          <w:highlight w:val="cyan"/>
        </w:rPr>
        <w:t>satellites</w:t>
      </w:r>
      <w:r w:rsidRPr="00313BC1">
        <w:rPr>
          <w:rStyle w:val="StyleUnderline"/>
          <w:highlight w:val="cyan"/>
        </w:rPr>
        <w:t xml:space="preserve"> </w:t>
      </w:r>
      <w:r w:rsidRPr="00313BC1">
        <w:rPr>
          <w:rStyle w:val="Emphasis"/>
          <w:highlight w:val="cyan"/>
        </w:rPr>
        <w:t>is</w:t>
      </w:r>
      <w:r w:rsidRPr="00313BC1">
        <w:rPr>
          <w:rStyle w:val="StyleUnderline"/>
          <w:highlight w:val="cyan"/>
        </w:rPr>
        <w:t xml:space="preserve"> </w:t>
      </w:r>
      <w:r w:rsidRPr="000D5E18">
        <w:rPr>
          <w:rStyle w:val="StyleUnderline"/>
        </w:rPr>
        <w:t xml:space="preserve">generally </w:t>
      </w:r>
      <w:r w:rsidRPr="00CC5A7F">
        <w:rPr>
          <w:rStyle w:val="Emphasis"/>
        </w:rPr>
        <w:t xml:space="preserve">several </w:t>
      </w:r>
      <w:r w:rsidRPr="00313BC1">
        <w:rPr>
          <w:rStyle w:val="Emphasis"/>
          <w:highlight w:val="cyan"/>
        </w:rPr>
        <w:t>years,</w:t>
      </w:r>
      <w:r w:rsidRPr="00313BC1">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313BC1">
        <w:rPr>
          <w:rStyle w:val="StyleUnderline"/>
          <w:highlight w:val="cyan"/>
        </w:rPr>
        <w:t>useful for long-term</w:t>
      </w:r>
      <w:r w:rsidRPr="000D5E18">
        <w:rPr>
          <w:rStyle w:val="StyleUnderline"/>
        </w:rPr>
        <w:t xml:space="preserve"> time series analysis in </w:t>
      </w:r>
      <w:r w:rsidRPr="00313BC1">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313BC1">
        <w:rPr>
          <w:rStyle w:val="Emphasis"/>
          <w:highlight w:val="cyan"/>
        </w:rPr>
        <w:t>Integrity</w:t>
      </w:r>
      <w:r w:rsidRPr="00313BC1">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313BC1">
        <w:rPr>
          <w:rStyle w:val="StyleUnderline"/>
          <w:highlight w:val="cyan"/>
        </w:rPr>
        <w:t>Moon</w:t>
      </w:r>
      <w:r w:rsidRPr="000D5E18">
        <w:rPr>
          <w:rStyle w:val="StyleUnderline"/>
        </w:rPr>
        <w:t xml:space="preserve"> to </w:t>
      </w:r>
      <w:r w:rsidRPr="00313BC1">
        <w:rPr>
          <w:rStyle w:val="StyleUnderline"/>
          <w:highlight w:val="cyan"/>
        </w:rPr>
        <w:t>view</w:t>
      </w:r>
      <w:r w:rsidRPr="000D5E18">
        <w:rPr>
          <w:rStyle w:val="StyleUnderline"/>
        </w:rPr>
        <w:t xml:space="preserve"> the whole </w:t>
      </w:r>
      <w:r w:rsidRPr="00313BC1">
        <w:rPr>
          <w:rStyle w:val="StyleUnderline"/>
          <w:highlight w:val="cyan"/>
        </w:rPr>
        <w:t>Earth</w:t>
      </w:r>
      <w:r w:rsidRPr="000D5E18">
        <w:rPr>
          <w:rStyle w:val="StyleUnderline"/>
        </w:rPr>
        <w:t xml:space="preserve"> disk </w:t>
      </w:r>
      <w:r w:rsidRPr="00313BC1">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313BC1">
        <w:rPr>
          <w:rStyle w:val="Emphasis"/>
          <w:highlight w:val="cyan"/>
        </w:rPr>
        <w:t>space</w:t>
      </w:r>
      <w:r w:rsidRPr="00037356">
        <w:rPr>
          <w:rStyle w:val="Emphasis"/>
        </w:rPr>
        <w:t>s</w:t>
      </w:r>
      <w:r w:rsidRPr="000D5E18">
        <w:rPr>
          <w:rStyle w:val="Emphasis"/>
        </w:rPr>
        <w:t xml:space="preserve"> on which </w:t>
      </w:r>
      <w:r w:rsidRPr="00313BC1">
        <w:rPr>
          <w:rStyle w:val="Emphasis"/>
          <w:highlight w:val="cyan"/>
        </w:rPr>
        <w:t xml:space="preserve">to install </w:t>
      </w:r>
      <w:r w:rsidRPr="00037356">
        <w:rPr>
          <w:rStyle w:val="Emphasis"/>
          <w:bdr w:val="single" w:sz="18" w:space="0" w:color="auto"/>
        </w:rPr>
        <w:t xml:space="preserve">a set of </w:t>
      </w:r>
      <w:r w:rsidRPr="00313BC1">
        <w:rPr>
          <w:rStyle w:val="Emphasis"/>
          <w:highlight w:val="cyan"/>
          <w:bdr w:val="single" w:sz="18" w:space="0" w:color="auto"/>
        </w:rPr>
        <w:t xml:space="preserve">sensors to form a </w:t>
      </w:r>
      <w:r w:rsidRPr="00037356">
        <w:rPr>
          <w:rStyle w:val="Emphasis"/>
          <w:bdr w:val="single" w:sz="18" w:space="0" w:color="auto"/>
        </w:rPr>
        <w:t xml:space="preserve">long, stable </w:t>
      </w:r>
      <w:r w:rsidRPr="00313BC1">
        <w:rPr>
          <w:rStyle w:val="Emphasis"/>
          <w:highlight w:val="cyan"/>
          <w:bdr w:val="single" w:sz="18" w:space="0" w:color="auto"/>
        </w:rPr>
        <w:t xml:space="preserve">baseline of </w:t>
      </w:r>
      <w:r w:rsidRPr="00037356">
        <w:rPr>
          <w:rStyle w:val="Emphasis"/>
          <w:bdr w:val="single" w:sz="18" w:space="0" w:color="auto"/>
        </w:rPr>
        <w:t xml:space="preserve">large </w:t>
      </w:r>
      <w:r w:rsidRPr="00313BC1">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313BC1">
        <w:rPr>
          <w:rStyle w:val="StyleUnderline"/>
          <w:highlight w:val="cyan"/>
        </w:rPr>
        <w:t>moves stably</w:t>
      </w:r>
      <w:r w:rsidRPr="000D5E18">
        <w:rPr>
          <w:rStyle w:val="StyleUnderline"/>
        </w:rPr>
        <w:t xml:space="preserve">, which </w:t>
      </w:r>
      <w:r w:rsidRPr="00313BC1">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313BC1">
        <w:rPr>
          <w:rStyle w:val="StyleUnderline"/>
          <w:highlight w:val="cya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313BC1">
        <w:rPr>
          <w:rStyle w:val="StyleUnderline"/>
          <w:highlight w:val="cyan"/>
        </w:rPr>
        <w:t>Moon-based sensor</w:t>
      </w:r>
      <w:r w:rsidRPr="000D5E18">
        <w:rPr>
          <w:rStyle w:val="StyleUnderline"/>
        </w:rPr>
        <w:t xml:space="preserve"> can </w:t>
      </w:r>
      <w:r w:rsidRPr="00E43478">
        <w:rPr>
          <w:rStyle w:val="StyleUnderline"/>
        </w:rPr>
        <w:t xml:space="preserve">dynamically </w:t>
      </w:r>
      <w:r w:rsidRPr="00313BC1">
        <w:rPr>
          <w:rStyle w:val="StyleUnderline"/>
          <w:highlight w:val="cyan"/>
        </w:rPr>
        <w:t>trace</w:t>
      </w:r>
      <w:r w:rsidRPr="000D5E18">
        <w:rPr>
          <w:rStyle w:val="StyleUnderline"/>
        </w:rPr>
        <w:t xml:space="preserve"> the whole process covering their </w:t>
      </w:r>
      <w:r w:rsidRPr="00313BC1">
        <w:rPr>
          <w:rStyle w:val="Emphasis"/>
          <w:highlight w:val="cyan"/>
        </w:rPr>
        <w:t xml:space="preserve">occurrence, </w:t>
      </w:r>
      <w:proofErr w:type="gramStart"/>
      <w:r w:rsidRPr="00313BC1">
        <w:rPr>
          <w:rStyle w:val="Emphasis"/>
          <w:highlight w:val="cyan"/>
        </w:rPr>
        <w:t>development</w:t>
      </w:r>
      <w:proofErr w:type="gramEnd"/>
      <w:r w:rsidRPr="00313BC1">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313BC1">
        <w:rPr>
          <w:rStyle w:val="StyleUnderline"/>
          <w:highlight w:val="cyan"/>
        </w:rPr>
        <w:t xml:space="preserve">detection </w:t>
      </w:r>
      <w:r w:rsidRPr="00E43478">
        <w:rPr>
          <w:rStyle w:val="StyleUnderline"/>
        </w:rPr>
        <w:t xml:space="preserve">range </w:t>
      </w:r>
      <w:r w:rsidRPr="00313BC1">
        <w:rPr>
          <w:rStyle w:val="StyleUnderline"/>
          <w:highlight w:val="cyan"/>
        </w:rPr>
        <w:t>of Moon</w:t>
      </w:r>
      <w:r w:rsidRPr="00E43478">
        <w:rPr>
          <w:rStyle w:val="StyleUnderline"/>
        </w:rPr>
        <w:t xml:space="preserve">-based optical </w:t>
      </w:r>
      <w:r w:rsidRPr="00313BC1">
        <w:rPr>
          <w:rStyle w:val="Emphasis"/>
          <w:highlight w:val="cyan"/>
        </w:rPr>
        <w:t xml:space="preserve">sensors is </w:t>
      </w:r>
      <w:r w:rsidRPr="00E43478">
        <w:rPr>
          <w:rStyle w:val="Emphasis"/>
        </w:rPr>
        <w:t xml:space="preserve">much </w:t>
      </w:r>
      <w:r w:rsidRPr="00313BC1">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4F2601E3" w14:textId="77777777" w:rsidR="00EB267F" w:rsidRDefault="00EB267F" w:rsidP="00EB267F">
      <w:pPr>
        <w:pStyle w:val="Heading4"/>
      </w:pPr>
      <w:r>
        <w:t xml:space="preserve">Adaptation </w:t>
      </w:r>
      <w:r>
        <w:rPr>
          <w:u w:val="single"/>
        </w:rPr>
        <w:t>solves</w:t>
      </w:r>
      <w:r>
        <w:t xml:space="preserve"> Climate Change’s worst effects – it’s the </w:t>
      </w:r>
      <w:r>
        <w:rPr>
          <w:u w:val="single"/>
        </w:rPr>
        <w:t>Silver Bullet</w:t>
      </w:r>
      <w:r>
        <w:t>.</w:t>
      </w:r>
    </w:p>
    <w:p w14:paraId="00234DAA" w14:textId="77777777" w:rsidR="00EB267F" w:rsidRPr="00A72CF3" w:rsidRDefault="00EB267F" w:rsidP="00EB267F">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3"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65673152" w14:textId="77777777" w:rsidR="00EB267F" w:rsidRPr="00732E55" w:rsidRDefault="00EB267F" w:rsidP="00EB267F">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313BC1">
        <w:rPr>
          <w:rStyle w:val="Emphasis"/>
          <w:highlight w:val="cyan"/>
        </w:rPr>
        <w:t>we are not likely to meet</w:t>
      </w:r>
      <w:r w:rsidRPr="00313BC1">
        <w:rPr>
          <w:rStyle w:val="StyleUnderline"/>
          <w:highlight w:val="cyan"/>
        </w:rPr>
        <w:t xml:space="preserve"> </w:t>
      </w:r>
      <w:r w:rsidRPr="00313BC1">
        <w:rPr>
          <w:rStyle w:val="Emphasis"/>
          <w:highlight w:val="cyan"/>
          <w:bdr w:val="single" w:sz="18" w:space="0" w:color="auto"/>
        </w:rPr>
        <w:t>emission-reduction goals</w:t>
      </w:r>
      <w:r w:rsidRPr="00313BC1">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313BC1">
        <w:rPr>
          <w:rStyle w:val="Emphasis"/>
          <w:highlight w:val="cyan"/>
        </w:rPr>
        <w:t>we live in a rapidly changing climate</w:t>
      </w:r>
      <w:r w:rsidRPr="00732E55">
        <w:rPr>
          <w:sz w:val="16"/>
        </w:rPr>
        <w:t xml:space="preserve">, </w:t>
      </w:r>
      <w:r w:rsidRPr="00313BC1">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313BC1">
        <w:rPr>
          <w:rStyle w:val="Emphasis"/>
          <w:highlight w:val="cyan"/>
        </w:rPr>
        <w:t>we are not going back</w:t>
      </w:r>
      <w:r w:rsidRPr="00313BC1">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313BC1">
        <w:rPr>
          <w:rStyle w:val="Emphasis"/>
          <w:highlight w:val="cyan"/>
        </w:rPr>
        <w:t>steps</w:t>
      </w:r>
      <w:r w:rsidRPr="00313BC1">
        <w:rPr>
          <w:sz w:val="16"/>
          <w:highlight w:val="cyan"/>
        </w:rPr>
        <w:t xml:space="preserve"> </w:t>
      </w:r>
      <w:r w:rsidRPr="00732E55">
        <w:rPr>
          <w:sz w:val="16"/>
        </w:rPr>
        <w:t xml:space="preserve">at the scales that are </w:t>
      </w:r>
      <w:r w:rsidRPr="00313BC1">
        <w:rPr>
          <w:rStyle w:val="Emphasis"/>
          <w:highlight w:val="cyan"/>
        </w:rPr>
        <w:t>required for effective intervention</w:t>
      </w:r>
      <w:r w:rsidRPr="00732E55">
        <w:rPr>
          <w:sz w:val="16"/>
        </w:rPr>
        <w:t xml:space="preserve">. Mitigation is one response, but </w:t>
      </w:r>
      <w:r w:rsidRPr="00313BC1">
        <w:rPr>
          <w:rStyle w:val="Emphasis"/>
          <w:highlight w:val="cyan"/>
          <w:bdr w:val="single" w:sz="18" w:space="0" w:color="auto"/>
        </w:rPr>
        <w:t>adaptation</w:t>
      </w:r>
      <w:r w:rsidRPr="00313BC1">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313BC1">
        <w:rPr>
          <w:rStyle w:val="Emphasis"/>
          <w:highlight w:val="cyan"/>
        </w:rPr>
        <w:t>responding to the effects</w:t>
      </w:r>
      <w:r w:rsidRPr="00313BC1">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313BC1">
        <w:rPr>
          <w:rStyle w:val="Emphasis"/>
          <w:highlight w:val="cyan"/>
        </w:rPr>
        <w:t>adaptation is</w:t>
      </w:r>
      <w:r w:rsidRPr="00313BC1">
        <w:rPr>
          <w:sz w:val="16"/>
          <w:highlight w:val="cyan"/>
        </w:rPr>
        <w:t xml:space="preserve"> </w:t>
      </w:r>
      <w:r w:rsidRPr="00732E55">
        <w:rPr>
          <w:rStyle w:val="StyleUnderline"/>
        </w:rPr>
        <w:t>relatively</w:t>
      </w:r>
      <w:r w:rsidRPr="00732E55">
        <w:rPr>
          <w:sz w:val="16"/>
        </w:rPr>
        <w:t xml:space="preserve"> </w:t>
      </w:r>
      <w:r w:rsidRPr="00313BC1">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313BC1">
        <w:rPr>
          <w:rStyle w:val="Emphasis"/>
          <w:highlight w:val="cyan"/>
        </w:rPr>
        <w:t>When a region</w:t>
      </w:r>
      <w:r w:rsidRPr="00313BC1">
        <w:rPr>
          <w:sz w:val="16"/>
          <w:highlight w:val="cyan"/>
        </w:rPr>
        <w:t xml:space="preserve"> </w:t>
      </w:r>
      <w:r w:rsidRPr="00313BC1">
        <w:rPr>
          <w:rStyle w:val="Emphasis"/>
          <w:highlight w:val="cyan"/>
        </w:rPr>
        <w:t>successfully implements adaptation</w:t>
      </w:r>
      <w:r w:rsidRPr="00313BC1">
        <w:rPr>
          <w:sz w:val="16"/>
          <w:highlight w:val="cyan"/>
        </w:rPr>
        <w:t xml:space="preserve"> </w:t>
      </w:r>
      <w:r w:rsidRPr="00732E55">
        <w:rPr>
          <w:rStyle w:val="StyleUnderline"/>
        </w:rPr>
        <w:t>plans,</w:t>
      </w:r>
      <w:r w:rsidRPr="00732E55">
        <w:rPr>
          <w:sz w:val="16"/>
        </w:rPr>
        <w:t xml:space="preserve"> </w:t>
      </w:r>
      <w:r w:rsidRPr="00313BC1">
        <w:rPr>
          <w:rStyle w:val="Emphasis"/>
          <w:highlight w:val="cyan"/>
        </w:rPr>
        <w:t>communities are likely to have wins</w:t>
      </w:r>
      <w:r w:rsidRPr="00313BC1">
        <w:rPr>
          <w:sz w:val="16"/>
          <w:highlight w:val="cyan"/>
        </w:rPr>
        <w:t xml:space="preserve"> </w:t>
      </w:r>
      <w:r w:rsidRPr="00313BC1">
        <w:rPr>
          <w:rStyle w:val="Emphasis"/>
          <w:highlight w:val="cyan"/>
        </w:rPr>
        <w:t xml:space="preserve">when the next storm </w:t>
      </w:r>
      <w:r w:rsidRPr="00313BC1">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313BC1">
        <w:rPr>
          <w:rStyle w:val="Emphasis"/>
          <w:highlight w:val="cyan"/>
        </w:rPr>
        <w:t>cope with</w:t>
      </w:r>
      <w:r w:rsidRPr="00313BC1">
        <w:rPr>
          <w:sz w:val="16"/>
          <w:highlight w:val="cyan"/>
        </w:rPr>
        <w:t xml:space="preserve"> </w:t>
      </w:r>
      <w:r w:rsidRPr="00732E55">
        <w:rPr>
          <w:rStyle w:val="StyleUnderline"/>
        </w:rPr>
        <w:t>global</w:t>
      </w:r>
      <w:r w:rsidRPr="00732E55">
        <w:rPr>
          <w:sz w:val="16"/>
        </w:rPr>
        <w:t xml:space="preserve"> </w:t>
      </w:r>
      <w:r w:rsidRPr="00313BC1">
        <w:rPr>
          <w:rStyle w:val="Emphasis"/>
          <w:highlight w:val="cyan"/>
        </w:rPr>
        <w:t>warming</w:t>
      </w:r>
      <w:r w:rsidRPr="00313BC1">
        <w:rPr>
          <w:sz w:val="16"/>
          <w:highlight w:val="cyan"/>
        </w:rPr>
        <w:t xml:space="preserve"> </w:t>
      </w:r>
      <w:r w:rsidRPr="00313BC1">
        <w:rPr>
          <w:rStyle w:val="Emphasis"/>
          <w:highlight w:val="cyan"/>
        </w:rPr>
        <w:t>and</w:t>
      </w:r>
      <w:r w:rsidRPr="00313BC1">
        <w:rPr>
          <w:sz w:val="16"/>
          <w:highlight w:val="cyan"/>
        </w:rPr>
        <w:t xml:space="preserve"> </w:t>
      </w:r>
      <w:r w:rsidRPr="00313BC1">
        <w:rPr>
          <w:rStyle w:val="Emphasis"/>
          <w:highlight w:val="cyan"/>
        </w:rPr>
        <w:t>realize</w:t>
      </w:r>
      <w:r w:rsidRPr="00313BC1">
        <w:rPr>
          <w:sz w:val="16"/>
          <w:highlight w:val="cyan"/>
        </w:rPr>
        <w:t xml:space="preserve"> </w:t>
      </w:r>
      <w:r w:rsidRPr="00732E55">
        <w:rPr>
          <w:sz w:val="16"/>
        </w:rPr>
        <w:t xml:space="preserve">some </w:t>
      </w:r>
      <w:r w:rsidRPr="00313BC1">
        <w:rPr>
          <w:rStyle w:val="Emphasis"/>
          <w:highlight w:val="cyan"/>
        </w:rPr>
        <w:t>ability to take control of</w:t>
      </w:r>
      <w:r w:rsidRPr="00313BC1">
        <w:rPr>
          <w:sz w:val="16"/>
          <w:highlight w:val="cyan"/>
        </w:rPr>
        <w:t xml:space="preserve"> </w:t>
      </w:r>
      <w:r w:rsidRPr="00732E55">
        <w:rPr>
          <w:rStyle w:val="StyleUnderline"/>
        </w:rPr>
        <w:t>what has been often stated as</w:t>
      </w:r>
      <w:r w:rsidRPr="00732E55">
        <w:rPr>
          <w:sz w:val="16"/>
        </w:rPr>
        <w:t xml:space="preserve"> </w:t>
      </w:r>
      <w:r w:rsidRPr="00313BC1">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313BC1">
        <w:rPr>
          <w:rStyle w:val="Emphasis"/>
          <w:highlight w:val="cyan"/>
        </w:rPr>
        <w:t>adaptation</w:t>
      </w:r>
      <w:r w:rsidRPr="00313BC1">
        <w:rPr>
          <w:rStyle w:val="StyleUnderline"/>
          <w:highlight w:val="cyan"/>
        </w:rPr>
        <w:t xml:space="preserve"> </w:t>
      </w:r>
      <w:r w:rsidRPr="00313BC1">
        <w:rPr>
          <w:rStyle w:val="Emphasis"/>
          <w:highlight w:val="cyan"/>
        </w:rPr>
        <w:t>as a way of</w:t>
      </w:r>
      <w:r w:rsidRPr="00313BC1">
        <w:rPr>
          <w:rStyle w:val="StyleUnderline"/>
          <w:highlight w:val="cyan"/>
        </w:rPr>
        <w:t xml:space="preserve"> </w:t>
      </w:r>
      <w:r w:rsidRPr="00313BC1">
        <w:rPr>
          <w:rStyle w:val="Emphasis"/>
          <w:highlight w:val="cyan"/>
        </w:rPr>
        <w:t>sustaining</w:t>
      </w:r>
      <w:r w:rsidRPr="00313BC1">
        <w:rPr>
          <w:rStyle w:val="StyleUnderline"/>
          <w:highlight w:val="cyan"/>
        </w:rPr>
        <w:t xml:space="preserve"> </w:t>
      </w:r>
      <w:r w:rsidRPr="00732E55">
        <w:rPr>
          <w:rStyle w:val="StyleUnderline"/>
        </w:rPr>
        <w:t xml:space="preserve">their </w:t>
      </w:r>
      <w:r w:rsidRPr="00313BC1">
        <w:rPr>
          <w:rStyle w:val="Emphasis"/>
          <w:highlight w:val="cyan"/>
        </w:rPr>
        <w:t>well-being</w:t>
      </w:r>
      <w:r w:rsidRPr="00313BC1">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313BC1">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313BC1">
        <w:rPr>
          <w:rStyle w:val="Emphasis"/>
          <w:highlight w:val="cyan"/>
          <w:bdr w:val="single" w:sz="18" w:space="0" w:color="auto"/>
        </w:rPr>
        <w:t>the need for mitigation</w:t>
      </w:r>
      <w:r w:rsidRPr="00313BC1">
        <w:rPr>
          <w:rStyle w:val="StyleUnderline"/>
          <w:highlight w:val="cyan"/>
        </w:rPr>
        <w:t xml:space="preserve"> </w:t>
      </w:r>
      <w:r w:rsidRPr="00732E55">
        <w:rPr>
          <w:rStyle w:val="StyleUnderline"/>
        </w:rPr>
        <w:t>more real and urgent.</w:t>
      </w:r>
    </w:p>
    <w:p w14:paraId="42DC0A55" w14:textId="77777777" w:rsidR="00EB267F" w:rsidRDefault="00EB267F" w:rsidP="00EB267F">
      <w:pPr>
        <w:pStyle w:val="Heading4"/>
      </w:pPr>
      <w:r>
        <w:t xml:space="preserve">Missing Data </w:t>
      </w:r>
      <w:r w:rsidRPr="006269A6">
        <w:rPr>
          <w:u w:val="single"/>
        </w:rPr>
        <w:t>holds back</w:t>
      </w:r>
      <w:r>
        <w:t xml:space="preserve"> Adaptation efforts. </w:t>
      </w:r>
    </w:p>
    <w:p w14:paraId="0E852431" w14:textId="77777777" w:rsidR="00EB267F" w:rsidRPr="00800925" w:rsidRDefault="00EB267F" w:rsidP="00EB267F">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24CA1FF4" w14:textId="77777777" w:rsidR="00EB267F" w:rsidRPr="001C20CD" w:rsidRDefault="00EB267F" w:rsidP="00EB267F">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313BC1">
        <w:rPr>
          <w:rStyle w:val="Emphasis"/>
          <w:highlight w:val="cyan"/>
        </w:rPr>
        <w:t>climate data</w:t>
      </w:r>
      <w:r w:rsidRPr="00313BC1">
        <w:rPr>
          <w:rStyle w:val="StyleUnderline"/>
          <w:highlight w:val="cyan"/>
        </w:rPr>
        <w:t xml:space="preserve"> </w:t>
      </w:r>
      <w:r w:rsidRPr="00800925">
        <w:rPr>
          <w:rStyle w:val="StyleUnderline"/>
        </w:rPr>
        <w:t xml:space="preserve">are also </w:t>
      </w:r>
      <w:r w:rsidRPr="00313BC1">
        <w:rPr>
          <w:rStyle w:val="Emphasis"/>
          <w:highlight w:val="cyan"/>
        </w:rPr>
        <w:t>required for</w:t>
      </w:r>
      <w:r w:rsidRPr="00313BC1">
        <w:rPr>
          <w:rStyle w:val="StyleUnderline"/>
          <w:highlight w:val="cyan"/>
        </w:rPr>
        <w:t xml:space="preserve"> </w:t>
      </w:r>
      <w:r w:rsidRPr="00313BC1">
        <w:rPr>
          <w:rStyle w:val="Emphasis"/>
          <w:highlight w:val="cyan"/>
        </w:rPr>
        <w:t>parameterizing process-based simulators of tree growth</w:t>
      </w:r>
      <w:r w:rsidRPr="00800925">
        <w:rPr>
          <w:sz w:val="16"/>
        </w:rPr>
        <w:t xml:space="preserve"> (Sands and Landsberg 2002) </w:t>
      </w:r>
      <w:r w:rsidRPr="00800925">
        <w:rPr>
          <w:rStyle w:val="StyleUnderline"/>
        </w:rPr>
        <w:t xml:space="preserve">and for </w:t>
      </w:r>
      <w:r w:rsidRPr="00313BC1">
        <w:rPr>
          <w:rStyle w:val="Emphasis"/>
          <w:highlight w:val="cyan"/>
        </w:rPr>
        <w:t>studying forest water balance</w:t>
      </w:r>
      <w:r w:rsidRPr="00313BC1">
        <w:rPr>
          <w:sz w:val="16"/>
          <w:highlight w:val="cya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313BC1">
        <w:rPr>
          <w:rStyle w:val="Emphasis"/>
          <w:highlight w:val="cyan"/>
        </w:rPr>
        <w:t>phenology processes</w:t>
      </w:r>
      <w:r w:rsidRPr="00313BC1">
        <w:rPr>
          <w:rStyle w:val="StyleUnderline"/>
          <w:highlight w:val="cya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313BC1">
        <w:rPr>
          <w:rStyle w:val="Emphasis"/>
          <w:highlight w:val="cyan"/>
        </w:rPr>
        <w:t>pest and disease research</w:t>
      </w:r>
      <w:r w:rsidRPr="00313BC1">
        <w:rPr>
          <w:sz w:val="16"/>
          <w:highlight w:val="cyan"/>
        </w:rPr>
        <w:t xml:space="preserve"> </w:t>
      </w:r>
      <w:r w:rsidRPr="00800925">
        <w:rPr>
          <w:sz w:val="16"/>
        </w:rPr>
        <w:t>(</w:t>
      </w:r>
      <w:proofErr w:type="spellStart"/>
      <w:r w:rsidRPr="00800925">
        <w:rPr>
          <w:sz w:val="16"/>
        </w:rPr>
        <w:t>Ahumada</w:t>
      </w:r>
      <w:proofErr w:type="spellEnd"/>
      <w:r w:rsidRPr="00800925">
        <w:rPr>
          <w:sz w:val="16"/>
        </w:rPr>
        <w:t xml:space="preserve"> et al. 2013). </w:t>
      </w:r>
      <w:r w:rsidRPr="00313BC1">
        <w:rPr>
          <w:rStyle w:val="Emphasis"/>
          <w:highlight w:val="cyan"/>
        </w:rPr>
        <w:t>To perform these studies</w:t>
      </w:r>
      <w:r w:rsidRPr="00800925">
        <w:rPr>
          <w:rStyle w:val="StyleUnderline"/>
        </w:rPr>
        <w:t xml:space="preserve">, </w:t>
      </w:r>
      <w:r w:rsidRPr="00313BC1">
        <w:rPr>
          <w:rStyle w:val="Emphasis"/>
          <w:highlight w:val="cya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313BC1">
        <w:rPr>
          <w:rStyle w:val="Emphasis"/>
          <w:highlight w:val="cyan"/>
        </w:rPr>
        <w:t>Climate data</w:t>
      </w:r>
      <w:r w:rsidRPr="00313BC1">
        <w:rPr>
          <w:rStyle w:val="StyleUnderline"/>
          <w:highlight w:val="cyan"/>
        </w:rPr>
        <w:t xml:space="preserve"> </w:t>
      </w:r>
      <w:r w:rsidRPr="00313BC1">
        <w:rPr>
          <w:rStyle w:val="Emphasis"/>
          <w:highlight w:val="cyan"/>
        </w:rPr>
        <w:t>often</w:t>
      </w:r>
      <w:r w:rsidRPr="00313BC1">
        <w:rPr>
          <w:rStyle w:val="StyleUnderline"/>
          <w:highlight w:val="cyan"/>
        </w:rPr>
        <w:t xml:space="preserve"> </w:t>
      </w:r>
      <w:r w:rsidRPr="00800925">
        <w:rPr>
          <w:rStyle w:val="StyleUnderline"/>
        </w:rPr>
        <w:t xml:space="preserve">have </w:t>
      </w:r>
      <w:r w:rsidRPr="00313BC1">
        <w:rPr>
          <w:rStyle w:val="Emphasis"/>
          <w:highlight w:val="cyan"/>
        </w:rPr>
        <w:t xml:space="preserve">missing information </w:t>
      </w:r>
      <w:r w:rsidRPr="00313BC1">
        <w:rPr>
          <w:rStyle w:val="Emphasis"/>
          <w:highlight w:val="cyan"/>
          <w:bdr w:val="single" w:sz="18" w:space="0" w:color="auto"/>
        </w:rPr>
        <w:t>that limits their use</w:t>
      </w:r>
      <w:r w:rsidRPr="00313BC1">
        <w:rPr>
          <w:sz w:val="16"/>
          <w:highlight w:val="cyan"/>
        </w:rPr>
        <w:t xml:space="preserve"> </w:t>
      </w:r>
      <w:r w:rsidRPr="00800925">
        <w:rPr>
          <w:sz w:val="16"/>
        </w:rPr>
        <w:t xml:space="preserve">(Alfaro and Pacheco 2000). </w:t>
      </w:r>
      <w:r w:rsidRPr="00313BC1">
        <w:rPr>
          <w:rStyle w:val="Emphasis"/>
          <w:highlight w:val="cyan"/>
        </w:rPr>
        <w:t xml:space="preserve">Missing values </w:t>
      </w:r>
      <w:r w:rsidRPr="00800925">
        <w:rPr>
          <w:rStyle w:val="StyleUnderline"/>
        </w:rPr>
        <w:t xml:space="preserve">in climate series </w:t>
      </w:r>
      <w:r w:rsidRPr="00313BC1">
        <w:rPr>
          <w:rStyle w:val="Emphasis"/>
          <w:highlight w:val="cyan"/>
        </w:rPr>
        <w:t>affects parameter estimation</w:t>
      </w:r>
      <w:r w:rsidRPr="00313BC1">
        <w:rPr>
          <w:rStyle w:val="StyleUnderline"/>
          <w:highlight w:val="cya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313BC1">
        <w:rPr>
          <w:rStyle w:val="Emphasis"/>
          <w:highlight w:val="cyan"/>
        </w:rPr>
        <w:t>main limitation</w:t>
      </w:r>
      <w:r w:rsidRPr="00313BC1">
        <w:rPr>
          <w:rStyle w:val="StyleUnderline"/>
          <w:highlight w:val="cyan"/>
        </w:rPr>
        <w:t xml:space="preserve"> </w:t>
      </w:r>
      <w:r w:rsidRPr="00800925">
        <w:rPr>
          <w:rStyle w:val="StyleUnderline"/>
        </w:rPr>
        <w:t xml:space="preserve">is that these </w:t>
      </w:r>
      <w:r w:rsidRPr="00313BC1">
        <w:rPr>
          <w:rStyle w:val="Emphasis"/>
          <w:highlight w:val="cyan"/>
        </w:rPr>
        <w:t>approaches</w:t>
      </w:r>
      <w:r w:rsidRPr="00313BC1">
        <w:rPr>
          <w:rStyle w:val="StyleUnderline"/>
          <w:highlight w:val="cyan"/>
        </w:rPr>
        <w:t xml:space="preserve"> </w:t>
      </w:r>
      <w:r w:rsidRPr="00800925">
        <w:rPr>
          <w:rStyle w:val="StyleUnderline"/>
        </w:rPr>
        <w:t xml:space="preserve">are suitable for small gaps and </w:t>
      </w:r>
      <w:r w:rsidRPr="00313BC1">
        <w:rPr>
          <w:rStyle w:val="Emphasis"/>
          <w:highlight w:val="cya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313BC1">
        <w:rPr>
          <w:rStyle w:val="Emphasis"/>
          <w:highlight w:val="cya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7938974C" w14:textId="77777777" w:rsidR="00EB267F" w:rsidRDefault="00EB267F" w:rsidP="00EB267F">
      <w:pPr>
        <w:pStyle w:val="Heading4"/>
      </w:pPr>
      <w:r>
        <w:t>That causes</w:t>
      </w:r>
      <w:r w:rsidRPr="00672307">
        <w:t xml:space="preserve"> </w:t>
      </w:r>
      <w:r>
        <w:rPr>
          <w:u w:val="single"/>
        </w:rPr>
        <w:t>e</w:t>
      </w:r>
      <w:r w:rsidRPr="00B84E85">
        <w:rPr>
          <w:u w:val="single"/>
        </w:rPr>
        <w:t>xtinction</w:t>
      </w:r>
      <w:r>
        <w:t>.</w:t>
      </w:r>
    </w:p>
    <w:p w14:paraId="0B113FA4" w14:textId="77777777" w:rsidR="00EB267F" w:rsidRPr="008723F8" w:rsidRDefault="00EB267F" w:rsidP="00EB267F">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2FC321F7" w14:textId="0AE1EF97" w:rsidR="00EB267F" w:rsidRDefault="00EB267F" w:rsidP="00EB267F">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313BC1">
        <w:rPr>
          <w:rStyle w:val="StyleUnderline"/>
          <w:highlight w:val="cyan"/>
        </w:rPr>
        <w:t>Climate</w:t>
      </w:r>
      <w:r w:rsidRPr="00F86273">
        <w:rPr>
          <w:rStyle w:val="StyleUnderline"/>
        </w:rPr>
        <w:t xml:space="preserve"> change </w:t>
      </w:r>
      <w:r w:rsidRPr="00313BC1">
        <w:rPr>
          <w:rStyle w:val="StyleUnderline"/>
          <w:highlight w:val="cyan"/>
        </w:rPr>
        <w:t xml:space="preserve">could </w:t>
      </w:r>
      <w:r w:rsidRPr="00313BC1">
        <w:rPr>
          <w:rStyle w:val="Emphasis"/>
          <w:highlight w:val="cyan"/>
        </w:rPr>
        <w:t>be</w:t>
      </w:r>
      <w:r w:rsidRPr="00F86273">
        <w:rPr>
          <w:rStyle w:val="StyleUnderline"/>
        </w:rPr>
        <w:t xml:space="preserve">come an </w:t>
      </w:r>
      <w:r w:rsidRPr="00313BC1">
        <w:rPr>
          <w:rStyle w:val="Emphasis"/>
          <w:highlight w:val="cyan"/>
        </w:rPr>
        <w:t>existential</w:t>
      </w:r>
      <w:r w:rsidRPr="00F72911">
        <w:rPr>
          <w:rStyle w:val="Emphasis"/>
        </w:rPr>
        <w:t xml:space="preserve"> threat</w:t>
      </w:r>
      <w:r w:rsidRPr="00F86273">
        <w:rPr>
          <w:rStyle w:val="StyleUnderline"/>
        </w:rPr>
        <w:t xml:space="preserve"> to humanity </w:t>
      </w:r>
      <w:r w:rsidRPr="00313BC1">
        <w:rPr>
          <w:rStyle w:val="StyleUnderline"/>
          <w:highlight w:val="cyan"/>
        </w:rPr>
        <w:t xml:space="preserve">if the </w:t>
      </w:r>
      <w:r w:rsidRPr="00313BC1">
        <w:rPr>
          <w:rStyle w:val="Emphasis"/>
          <w:b w:val="0"/>
          <w:bCs/>
          <w:highlight w:val="cyan"/>
        </w:rPr>
        <w:t>planet</w:t>
      </w:r>
      <w:r w:rsidRPr="00200733">
        <w:rPr>
          <w:rStyle w:val="StyleUnderline"/>
          <w:b/>
          <w:bCs/>
        </w:rPr>
        <w:t>’s</w:t>
      </w:r>
      <w:r w:rsidRPr="00F86273">
        <w:rPr>
          <w:rStyle w:val="StyleUnderline"/>
        </w:rPr>
        <w:t xml:space="preserve"> climate </w:t>
      </w:r>
      <w:r w:rsidRPr="00313BC1">
        <w:rPr>
          <w:rStyle w:val="StyleUnderline"/>
          <w:highlight w:val="cyan"/>
        </w:rPr>
        <w:t xml:space="preserve">reaches a </w:t>
      </w:r>
      <w:r w:rsidRPr="00313BC1">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313BC1">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313BC1">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313BC1">
        <w:rPr>
          <w:rStyle w:val="Emphasis"/>
          <w:highlight w:val="cyan"/>
        </w:rPr>
        <w:t>12°</w:t>
      </w:r>
      <w:r w:rsidRPr="00F86273">
        <w:rPr>
          <w:rStyle w:val="StyleUnderline"/>
        </w:rPr>
        <w:t xml:space="preserve">C </w:t>
      </w:r>
      <w:r w:rsidRPr="00313BC1">
        <w:rPr>
          <w:rStyle w:val="StyleUnderline"/>
          <w:highlight w:val="cyan"/>
        </w:rPr>
        <w:t>would leave</w:t>
      </w:r>
      <w:r w:rsidRPr="00F86273">
        <w:rPr>
          <w:rStyle w:val="StyleUnderline"/>
        </w:rPr>
        <w:t xml:space="preserve"> much of </w:t>
      </w:r>
      <w:r w:rsidRPr="00313BC1">
        <w:rPr>
          <w:rStyle w:val="StyleUnderline"/>
          <w:highlight w:val="cyan"/>
        </w:rPr>
        <w:t xml:space="preserve">the planet </w:t>
      </w:r>
      <w:r w:rsidRPr="00313BC1">
        <w:rPr>
          <w:rStyle w:val="Emphasis"/>
          <w:highlight w:val="cyan"/>
        </w:rPr>
        <w:t>too hot for</w:t>
      </w:r>
      <w:r w:rsidRPr="00F72911">
        <w:rPr>
          <w:rStyle w:val="Emphasis"/>
        </w:rPr>
        <w:t xml:space="preserve"> human </w:t>
      </w:r>
      <w:r w:rsidRPr="00313BC1">
        <w:rPr>
          <w:rStyle w:val="Emphasis"/>
          <w:highlight w:val="cyan"/>
        </w:rPr>
        <w:t>habitation</w:t>
      </w:r>
      <w:r w:rsidRPr="00F72911">
        <w:rPr>
          <w:sz w:val="16"/>
        </w:rPr>
        <w:t xml:space="preserve"> (Sherwood et al. 2010). </w:t>
      </w:r>
      <w:r w:rsidRPr="00F86273">
        <w:rPr>
          <w:rStyle w:val="StyleUnderline"/>
        </w:rPr>
        <w:t xml:space="preserve">The </w:t>
      </w:r>
      <w:r w:rsidRPr="00313BC1">
        <w:rPr>
          <w:rStyle w:val="Emphasis"/>
          <w:highlight w:val="cyan"/>
        </w:rPr>
        <w:t>indirect</w:t>
      </w:r>
      <w:r w:rsidRPr="00313BC1">
        <w:rPr>
          <w:rStyle w:val="StyleUnderline"/>
          <w:highlight w:val="cyan"/>
        </w:rPr>
        <w:t xml:space="preserve"> effects</w:t>
      </w:r>
      <w:r w:rsidRPr="00F86273">
        <w:rPr>
          <w:rStyle w:val="StyleUnderline"/>
        </w:rPr>
        <w:t xml:space="preserve"> of climate change could </w:t>
      </w:r>
      <w:r w:rsidRPr="00313BC1">
        <w:rPr>
          <w:rStyle w:val="StyleUnderline"/>
          <w:highlight w:val="cyan"/>
        </w:rPr>
        <w:t>include</w:t>
      </w:r>
      <w:r w:rsidRPr="00F72911">
        <w:rPr>
          <w:sz w:val="16"/>
        </w:rPr>
        <w:t xml:space="preserve">, inter alia, </w:t>
      </w:r>
      <w:r w:rsidRPr="00313BC1">
        <w:rPr>
          <w:rStyle w:val="StyleUnderline"/>
          <w:highlight w:val="cyan"/>
        </w:rPr>
        <w:t xml:space="preserve">rising </w:t>
      </w:r>
      <w:r w:rsidRPr="00313BC1">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313BC1">
        <w:rPr>
          <w:rStyle w:val="Emphasis"/>
          <w:highlight w:val="cyan"/>
        </w:rPr>
        <w:t>disasters</w:t>
      </w:r>
      <w:r w:rsidRPr="00F72911">
        <w:rPr>
          <w:sz w:val="16"/>
        </w:rPr>
        <w:t xml:space="preserve"> (e.g., hurricanes and forest fires); </w:t>
      </w:r>
      <w:r w:rsidRPr="00F86273">
        <w:rPr>
          <w:rStyle w:val="StyleUnderline"/>
        </w:rPr>
        <w:t xml:space="preserve">environmental </w:t>
      </w:r>
      <w:r w:rsidRPr="00313BC1">
        <w:rPr>
          <w:rStyle w:val="StyleUnderline"/>
          <w:highlight w:val="cyan"/>
        </w:rPr>
        <w:t xml:space="preserve">pressures on </w:t>
      </w:r>
      <w:r w:rsidRPr="00313BC1">
        <w:rPr>
          <w:rStyle w:val="Emphasis"/>
          <w:highlight w:val="cyan"/>
        </w:rPr>
        <w:t>water</w:t>
      </w:r>
      <w:r w:rsidRPr="00313BC1">
        <w:rPr>
          <w:rStyle w:val="StyleUnderline"/>
          <w:highlight w:val="cyan"/>
        </w:rPr>
        <w:t xml:space="preserve"> and </w:t>
      </w:r>
      <w:r w:rsidRPr="00313BC1">
        <w:rPr>
          <w:rStyle w:val="Emphasis"/>
          <w:highlight w:val="cyan"/>
        </w:rPr>
        <w:t>food</w:t>
      </w:r>
      <w:r w:rsidRPr="00F72911">
        <w:rPr>
          <w:rStyle w:val="Emphasis"/>
        </w:rPr>
        <w:t xml:space="preserve"> </w:t>
      </w:r>
      <w:r w:rsidRPr="00313BC1">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313BC1">
        <w:rPr>
          <w:rStyle w:val="Emphasis"/>
          <w:highlight w:val="cyan"/>
        </w:rPr>
        <w:t>viruses</w:t>
      </w:r>
      <w:r w:rsidRPr="00017DEF">
        <w:rPr>
          <w:rStyle w:val="StyleUnderline"/>
        </w:rPr>
        <w:t xml:space="preserve">; </w:t>
      </w:r>
      <w:r w:rsidRPr="00313BC1">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313BC1">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313BC1">
        <w:rPr>
          <w:rStyle w:val="Emphasis"/>
          <w:highlight w:val="cyan"/>
        </w:rPr>
        <w:t>collapse of</w:t>
      </w:r>
      <w:r w:rsidRPr="00F72911">
        <w:rPr>
          <w:rStyle w:val="Emphasis"/>
        </w:rPr>
        <w:t xml:space="preserve"> human </w:t>
      </w:r>
      <w:r w:rsidRPr="00313BC1">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313BC1">
        <w:rPr>
          <w:rStyle w:val="Emphasis"/>
          <w:highlight w:val="cyan"/>
        </w:rPr>
        <w:t>mass extinction</w:t>
      </w:r>
      <w:r w:rsidRPr="00F72911">
        <w:rPr>
          <w:rStyle w:val="Emphasis"/>
        </w:rPr>
        <w:t xml:space="preserve"> </w:t>
      </w:r>
      <w:r w:rsidRPr="00313BC1">
        <w:rPr>
          <w:rStyle w:val="Emphasis"/>
          <w:highlight w:val="cyan"/>
        </w:rPr>
        <w:t>events</w:t>
      </w:r>
      <w:r w:rsidRPr="00F86273">
        <w:rPr>
          <w:rStyle w:val="StyleUnderline"/>
        </w:rPr>
        <w:t xml:space="preserve"> have been </w:t>
      </w:r>
      <w:r w:rsidRPr="00313BC1">
        <w:rPr>
          <w:rStyle w:val="Emphasis"/>
          <w:highlight w:val="cyan"/>
        </w:rPr>
        <w:t>link</w:t>
      </w:r>
      <w:r w:rsidRPr="007424D2">
        <w:rPr>
          <w:rStyle w:val="StyleUnderline"/>
        </w:rPr>
        <w:t>ed</w:t>
      </w:r>
      <w:r w:rsidRPr="00F86273">
        <w:rPr>
          <w:rStyle w:val="StyleUnderline"/>
        </w:rPr>
        <w:t xml:space="preserve"> </w:t>
      </w:r>
      <w:r w:rsidRPr="00313BC1">
        <w:rPr>
          <w:rStyle w:val="StyleUnderline"/>
          <w:highlight w:val="cyan"/>
        </w:rPr>
        <w:t>to</w:t>
      </w:r>
      <w:r w:rsidRPr="00F86273">
        <w:rPr>
          <w:rStyle w:val="StyleUnderline"/>
        </w:rPr>
        <w:t xml:space="preserve"> dramatic shifts in Earth’s </w:t>
      </w:r>
      <w:r w:rsidRPr="00313BC1">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313BC1">
        <w:rPr>
          <w:rStyle w:val="Emphasis"/>
          <w:highlight w:val="cyan"/>
        </w:rPr>
        <w:t>positive</w:t>
      </w:r>
      <w:r w:rsidRPr="00F72911">
        <w:rPr>
          <w:rStyle w:val="Emphasis"/>
        </w:rPr>
        <w:t xml:space="preserve"> feedback </w:t>
      </w:r>
      <w:r w:rsidRPr="00313BC1">
        <w:rPr>
          <w:rStyle w:val="Emphasis"/>
          <w:highlight w:val="cyan"/>
        </w:rPr>
        <w:t>loops</w:t>
      </w:r>
      <w:r w:rsidRPr="00F72911">
        <w:rPr>
          <w:sz w:val="16"/>
        </w:rPr>
        <w:t xml:space="preserve"> in Earth’s climate system </w:t>
      </w:r>
      <w:r w:rsidRPr="00F86273">
        <w:rPr>
          <w:rStyle w:val="StyleUnderline"/>
        </w:rPr>
        <w:t xml:space="preserve">could </w:t>
      </w:r>
      <w:r w:rsidRPr="00313BC1">
        <w:rPr>
          <w:rStyle w:val="StyleUnderline"/>
          <w:highlight w:val="cyan"/>
        </w:rPr>
        <w:t>lead to</w:t>
      </w:r>
      <w:r w:rsidRPr="00F72911">
        <w:rPr>
          <w:sz w:val="16"/>
        </w:rPr>
        <w:t xml:space="preserve"> potentially </w:t>
      </w:r>
      <w:r w:rsidRPr="00313BC1">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313BC1">
        <w:rPr>
          <w:rStyle w:val="Emphasis"/>
          <w:highlight w:val="cyan"/>
        </w:rPr>
        <w:t>“runaway”</w:t>
      </w:r>
      <w:r w:rsidRPr="00F86273">
        <w:rPr>
          <w:rStyle w:val="StyleUnderline"/>
        </w:rPr>
        <w:t xml:space="preserve"> climate </w:t>
      </w:r>
      <w:r w:rsidRPr="00313BC1">
        <w:rPr>
          <w:rStyle w:val="StyleUnderline"/>
          <w:highlight w:val="cyan"/>
        </w:rPr>
        <w:t>change</w:t>
      </w:r>
      <w:r w:rsidRPr="00F72911">
        <w:rPr>
          <w:sz w:val="16"/>
        </w:rPr>
        <w:t xml:space="preserve">. For example, </w:t>
      </w:r>
      <w:r w:rsidRPr="00F86273">
        <w:rPr>
          <w:rStyle w:val="StyleUnderline"/>
        </w:rPr>
        <w:t xml:space="preserve">the </w:t>
      </w:r>
      <w:r w:rsidRPr="00313BC1">
        <w:rPr>
          <w:rStyle w:val="StyleUnderline"/>
          <w:highlight w:val="cyan"/>
        </w:rPr>
        <w:t xml:space="preserve">melting of </w:t>
      </w:r>
      <w:r w:rsidRPr="00313BC1">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313BC1">
        <w:rPr>
          <w:rStyle w:val="StyleUnderline"/>
          <w:highlight w:val="cyan"/>
        </w:rPr>
        <w:t>a</w:t>
      </w:r>
      <w:r w:rsidRPr="00F86273">
        <w:rPr>
          <w:rStyle w:val="StyleUnderline"/>
        </w:rPr>
        <w:t xml:space="preserve"> “planetary </w:t>
      </w:r>
      <w:r w:rsidRPr="00313BC1">
        <w:rPr>
          <w:rStyle w:val="Emphasis"/>
          <w:highlight w:val="cyan"/>
        </w:rPr>
        <w:t>threshold</w:t>
      </w:r>
      <w:r w:rsidRPr="00F86273">
        <w:rPr>
          <w:rStyle w:val="StyleUnderline"/>
        </w:rPr>
        <w:t xml:space="preserve">” could </w:t>
      </w:r>
      <w:r w:rsidRPr="00313BC1">
        <w:rPr>
          <w:rStyle w:val="StyleUnderline"/>
          <w:highlight w:val="cyan"/>
        </w:rPr>
        <w:t>exist at</w:t>
      </w:r>
      <w:r w:rsidRPr="00F72911">
        <w:rPr>
          <w:sz w:val="16"/>
        </w:rPr>
        <w:t xml:space="preserve"> global average </w:t>
      </w:r>
      <w:r w:rsidRPr="00F86273">
        <w:rPr>
          <w:rStyle w:val="StyleUnderline"/>
        </w:rPr>
        <w:t xml:space="preserve">temperature of </w:t>
      </w:r>
      <w:r w:rsidRPr="00313BC1">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25AF5BA" w14:textId="77777777" w:rsidR="00313BC1" w:rsidRPr="0055271A" w:rsidRDefault="00313BC1" w:rsidP="00313BC1">
      <w:pPr>
        <w:pStyle w:val="Heading4"/>
      </w:pPr>
      <w:r>
        <w:t xml:space="preserve">Climate Change makes </w:t>
      </w:r>
      <w:r>
        <w:rPr>
          <w:u w:val="single"/>
        </w:rPr>
        <w:t>war</w:t>
      </w:r>
      <w:r>
        <w:t xml:space="preserve"> inevitable. </w:t>
      </w:r>
    </w:p>
    <w:p w14:paraId="5691C353" w14:textId="77777777" w:rsidR="00313BC1" w:rsidRPr="004201A4" w:rsidRDefault="00313BC1" w:rsidP="00313BC1">
      <w:pPr>
        <w:widowControl w:val="0"/>
      </w:pPr>
      <w:r w:rsidRPr="004201A4">
        <w:t xml:space="preserve">Dr. Michael T. </w:t>
      </w:r>
      <w:proofErr w:type="spellStart"/>
      <w:r w:rsidRPr="004201A4">
        <w:rPr>
          <w:rStyle w:val="Style13ptBold"/>
        </w:rPr>
        <w:t>Klare</w:t>
      </w:r>
      <w:proofErr w:type="spellEnd"/>
      <w:r w:rsidRPr="004201A4">
        <w:rPr>
          <w:rStyle w:val="Style13ptBold"/>
        </w:rPr>
        <w:t xml:space="preserve"> 20</w:t>
      </w:r>
      <w:r w:rsidRPr="004201A4">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30FF306E" w14:textId="77777777" w:rsidR="00313BC1" w:rsidRPr="004201A4" w:rsidRDefault="00313BC1" w:rsidP="00313BC1">
      <w:pPr>
        <w:rPr>
          <w:sz w:val="16"/>
        </w:rPr>
      </w:pPr>
      <w:r w:rsidRPr="004201A4">
        <w:rPr>
          <w:rStyle w:val="StyleUnderline"/>
        </w:rPr>
        <w:t>Climbing</w:t>
      </w:r>
      <w:r w:rsidRPr="004201A4">
        <w:rPr>
          <w:sz w:val="16"/>
        </w:rPr>
        <w:t xml:space="preserve"> world </w:t>
      </w:r>
      <w:r w:rsidRPr="004201A4">
        <w:rPr>
          <w:rStyle w:val="Emphasis"/>
        </w:rPr>
        <w:t>temperatures</w:t>
      </w:r>
      <w:r w:rsidRPr="004201A4">
        <w:rPr>
          <w:sz w:val="16"/>
        </w:rPr>
        <w:t xml:space="preserve"> </w:t>
      </w:r>
      <w:r w:rsidRPr="004201A4">
        <w:rPr>
          <w:rStyle w:val="StyleUnderline"/>
        </w:rPr>
        <w:t>and</w:t>
      </w:r>
      <w:r w:rsidRPr="004201A4">
        <w:rPr>
          <w:sz w:val="16"/>
        </w:rPr>
        <w:t xml:space="preserve"> rising </w:t>
      </w:r>
      <w:r w:rsidRPr="00313BC1">
        <w:rPr>
          <w:rStyle w:val="Emphasis"/>
          <w:highlight w:val="cyan"/>
        </w:rPr>
        <w:t>sea</w:t>
      </w:r>
      <w:r w:rsidRPr="004201A4">
        <w:rPr>
          <w:rStyle w:val="Emphasis"/>
        </w:rPr>
        <w:t xml:space="preserve"> levels</w:t>
      </w:r>
      <w:r w:rsidRPr="004201A4">
        <w:rPr>
          <w:sz w:val="16"/>
        </w:rPr>
        <w:t xml:space="preserve"> </w:t>
      </w:r>
      <w:r w:rsidRPr="00313BC1">
        <w:rPr>
          <w:rStyle w:val="StyleUnderline"/>
          <w:highlight w:val="cyan"/>
        </w:rPr>
        <w:t>will diminish</w:t>
      </w:r>
      <w:r w:rsidRPr="004201A4">
        <w:rPr>
          <w:sz w:val="16"/>
        </w:rPr>
        <w:t xml:space="preserve"> the supply of </w:t>
      </w:r>
      <w:r w:rsidRPr="00313BC1">
        <w:rPr>
          <w:rStyle w:val="Emphasis"/>
          <w:highlight w:val="cyan"/>
        </w:rPr>
        <w:t>food</w:t>
      </w:r>
      <w:r w:rsidRPr="00313BC1">
        <w:rPr>
          <w:sz w:val="16"/>
          <w:highlight w:val="cyan"/>
        </w:rPr>
        <w:t xml:space="preserve"> </w:t>
      </w:r>
      <w:r w:rsidRPr="00313BC1">
        <w:rPr>
          <w:rStyle w:val="StyleUnderline"/>
          <w:highlight w:val="cyan"/>
        </w:rPr>
        <w:t>and</w:t>
      </w:r>
      <w:r w:rsidRPr="00313BC1">
        <w:rPr>
          <w:sz w:val="16"/>
          <w:highlight w:val="cyan"/>
        </w:rPr>
        <w:t xml:space="preserve"> </w:t>
      </w:r>
      <w:r w:rsidRPr="00313BC1">
        <w:rPr>
          <w:rStyle w:val="Emphasis"/>
          <w:highlight w:val="cyan"/>
        </w:rPr>
        <w:t>water</w:t>
      </w:r>
      <w:r w:rsidRPr="004201A4">
        <w:rPr>
          <w:sz w:val="16"/>
        </w:rPr>
        <w:t xml:space="preserve"> </w:t>
      </w:r>
      <w:r w:rsidRPr="004201A4">
        <w:rPr>
          <w:rStyle w:val="StyleUnderline"/>
        </w:rPr>
        <w:t>in</w:t>
      </w:r>
      <w:r w:rsidRPr="004201A4">
        <w:rPr>
          <w:sz w:val="16"/>
        </w:rPr>
        <w:t xml:space="preserve"> many </w:t>
      </w:r>
      <w:r w:rsidRPr="004201A4">
        <w:rPr>
          <w:rStyle w:val="Emphasis"/>
        </w:rPr>
        <w:t>resource-deprived areas</w:t>
      </w:r>
      <w:r w:rsidRPr="004201A4">
        <w:rPr>
          <w:rStyle w:val="StyleUnderline"/>
        </w:rPr>
        <w:t xml:space="preserve">, increasing the risk of widespread </w:t>
      </w:r>
      <w:r w:rsidRPr="004201A4">
        <w:rPr>
          <w:rStyle w:val="Emphasis"/>
        </w:rPr>
        <w:t>starvation</w:t>
      </w:r>
      <w:r w:rsidRPr="004201A4">
        <w:rPr>
          <w:rStyle w:val="StyleUnderline"/>
        </w:rPr>
        <w:t>, social</w:t>
      </w:r>
      <w:r w:rsidRPr="004201A4">
        <w:rPr>
          <w:sz w:val="16"/>
        </w:rPr>
        <w:t xml:space="preserve"> </w:t>
      </w:r>
      <w:r w:rsidRPr="004201A4">
        <w:rPr>
          <w:rStyle w:val="Emphasis"/>
        </w:rPr>
        <w:t>unrest</w:t>
      </w:r>
      <w:r w:rsidRPr="004201A4">
        <w:rPr>
          <w:rStyle w:val="StyleUnderline"/>
        </w:rPr>
        <w:t>, and</w:t>
      </w:r>
      <w:r w:rsidRPr="004201A4">
        <w:rPr>
          <w:sz w:val="16"/>
        </w:rPr>
        <w:t xml:space="preserve"> </w:t>
      </w:r>
      <w:r w:rsidRPr="004201A4">
        <w:rPr>
          <w:rStyle w:val="Emphasis"/>
        </w:rPr>
        <w:t>human flight</w:t>
      </w:r>
      <w:r w:rsidRPr="004201A4">
        <w:rPr>
          <w:rStyle w:val="StyleUnderline"/>
        </w:rPr>
        <w:t>. Global</w:t>
      </w:r>
      <w:r w:rsidRPr="004201A4">
        <w:rPr>
          <w:sz w:val="16"/>
        </w:rPr>
        <w:t xml:space="preserve"> </w:t>
      </w:r>
      <w:r w:rsidRPr="004201A4">
        <w:rPr>
          <w:rStyle w:val="Emphasis"/>
        </w:rPr>
        <w:t>corn production</w:t>
      </w:r>
      <w:r w:rsidRPr="004201A4">
        <w:rPr>
          <w:sz w:val="16"/>
        </w:rPr>
        <w:t xml:space="preserve">, for example, </w:t>
      </w:r>
      <w:r w:rsidRPr="004201A4">
        <w:rPr>
          <w:rStyle w:val="StyleUnderline"/>
        </w:rPr>
        <w:t>is projected to fall by</w:t>
      </w:r>
      <w:r w:rsidRPr="004201A4">
        <w:rPr>
          <w:sz w:val="16"/>
        </w:rPr>
        <w:t xml:space="preserve"> as much as </w:t>
      </w:r>
      <w:r w:rsidRPr="004201A4">
        <w:rPr>
          <w:rStyle w:val="Emphasis"/>
        </w:rPr>
        <w:t>14 percent</w:t>
      </w:r>
      <w:r w:rsidRPr="004201A4">
        <w:rPr>
          <w:sz w:val="16"/>
        </w:rPr>
        <w:t xml:space="preserve"> in a 2°C warmer world, according to research cited in a 2018 special report by the UN’s Intergovernmental Panel on Climate Change (IPCC). </w:t>
      </w:r>
      <w:r w:rsidRPr="004201A4">
        <w:rPr>
          <w:rStyle w:val="Emphasis"/>
        </w:rPr>
        <w:t>Food scarcity</w:t>
      </w:r>
      <w:r w:rsidRPr="004201A4">
        <w:rPr>
          <w:sz w:val="16"/>
        </w:rPr>
        <w:t xml:space="preserve"> </w:t>
      </w:r>
      <w:r w:rsidRPr="004201A4">
        <w:rPr>
          <w:rStyle w:val="StyleUnderline"/>
        </w:rPr>
        <w:t>and</w:t>
      </w:r>
      <w:r w:rsidRPr="004201A4">
        <w:rPr>
          <w:sz w:val="16"/>
        </w:rPr>
        <w:t xml:space="preserve"> </w:t>
      </w:r>
      <w:r w:rsidRPr="004201A4">
        <w:rPr>
          <w:rStyle w:val="Emphasis"/>
        </w:rPr>
        <w:t>crop failures</w:t>
      </w:r>
      <w:r w:rsidRPr="004201A4">
        <w:rPr>
          <w:sz w:val="16"/>
        </w:rPr>
        <w:t xml:space="preserve"> risk </w:t>
      </w:r>
      <w:r w:rsidRPr="00313BC1">
        <w:rPr>
          <w:rStyle w:val="Emphasis"/>
          <w:highlight w:val="cyan"/>
        </w:rPr>
        <w:t>pushing</w:t>
      </w:r>
      <w:r w:rsidRPr="004201A4">
        <w:rPr>
          <w:rStyle w:val="Emphasis"/>
        </w:rPr>
        <w:t xml:space="preserve"> hundreds of </w:t>
      </w:r>
      <w:r w:rsidRPr="00313BC1">
        <w:rPr>
          <w:rStyle w:val="Emphasis"/>
          <w:highlight w:val="cyan"/>
        </w:rPr>
        <w:t>millions</w:t>
      </w:r>
      <w:r w:rsidRPr="004201A4">
        <w:rPr>
          <w:sz w:val="16"/>
        </w:rPr>
        <w:t xml:space="preserve"> </w:t>
      </w:r>
      <w:r w:rsidRPr="004201A4">
        <w:rPr>
          <w:rStyle w:val="StyleUnderline"/>
        </w:rPr>
        <w:t xml:space="preserve">of people </w:t>
      </w:r>
      <w:r w:rsidRPr="00313BC1">
        <w:rPr>
          <w:rStyle w:val="StyleUnderline"/>
          <w:highlight w:val="cyan"/>
        </w:rPr>
        <w:t>into</w:t>
      </w:r>
      <w:r w:rsidRPr="00313BC1">
        <w:rPr>
          <w:sz w:val="16"/>
          <w:highlight w:val="cyan"/>
        </w:rPr>
        <w:t xml:space="preserve"> </w:t>
      </w:r>
      <w:r w:rsidRPr="00313BC1">
        <w:rPr>
          <w:rStyle w:val="Emphasis"/>
          <w:highlight w:val="cyan"/>
        </w:rPr>
        <w:t>overcrowded cities</w:t>
      </w:r>
      <w:r w:rsidRPr="00313BC1">
        <w:rPr>
          <w:rStyle w:val="StyleUnderline"/>
          <w:highlight w:val="cyan"/>
        </w:rPr>
        <w:t>, where</w:t>
      </w:r>
      <w:r w:rsidRPr="004201A4">
        <w:rPr>
          <w:sz w:val="16"/>
        </w:rPr>
        <w:t xml:space="preserve"> the likelihood of </w:t>
      </w:r>
      <w:r w:rsidRPr="00313BC1">
        <w:rPr>
          <w:rStyle w:val="Emphasis"/>
          <w:highlight w:val="cyan"/>
        </w:rPr>
        <w:t>pandemics</w:t>
      </w:r>
      <w:r w:rsidRPr="004201A4">
        <w:rPr>
          <w:rStyle w:val="StyleUnderline"/>
        </w:rPr>
        <w:t>, ethnic</w:t>
      </w:r>
      <w:r w:rsidRPr="004201A4">
        <w:rPr>
          <w:sz w:val="16"/>
        </w:rPr>
        <w:t xml:space="preserve"> </w:t>
      </w:r>
      <w:r w:rsidRPr="00313BC1">
        <w:rPr>
          <w:rStyle w:val="Emphasis"/>
          <w:highlight w:val="cyan"/>
        </w:rPr>
        <w:t>strife</w:t>
      </w:r>
      <w:r w:rsidRPr="004201A4">
        <w:rPr>
          <w:rStyle w:val="StyleUnderline"/>
        </w:rPr>
        <w:t>, and</w:t>
      </w:r>
      <w:r w:rsidRPr="004201A4">
        <w:rPr>
          <w:sz w:val="16"/>
        </w:rPr>
        <w:t xml:space="preserve"> severe </w:t>
      </w:r>
      <w:r w:rsidRPr="004201A4">
        <w:rPr>
          <w:rStyle w:val="Emphasis"/>
        </w:rPr>
        <w:t>storm damage</w:t>
      </w:r>
      <w:r w:rsidRPr="004201A4">
        <w:rPr>
          <w:sz w:val="16"/>
        </w:rPr>
        <w:t xml:space="preserve"> </w:t>
      </w:r>
      <w:r w:rsidRPr="004201A4">
        <w:rPr>
          <w:rStyle w:val="StyleUnderline"/>
        </w:rPr>
        <w:t xml:space="preserve">is bound to </w:t>
      </w:r>
      <w:r w:rsidRPr="00313BC1">
        <w:rPr>
          <w:rStyle w:val="StyleUnderline"/>
          <w:highlight w:val="cyan"/>
        </w:rPr>
        <w:t>increase</w:t>
      </w:r>
      <w:r w:rsidRPr="004201A4">
        <w:rPr>
          <w:rStyle w:val="StyleUnderline"/>
        </w:rPr>
        <w:t>. All</w:t>
      </w:r>
      <w:r w:rsidRPr="004201A4">
        <w:rPr>
          <w:sz w:val="16"/>
        </w:rPr>
        <w:t xml:space="preserve"> of this </w:t>
      </w:r>
      <w:r w:rsidRPr="004201A4">
        <w:rPr>
          <w:rStyle w:val="StyleUnderline"/>
        </w:rPr>
        <w:t>will impose an immense burden on human institutions</w:t>
      </w:r>
      <w:r w:rsidRPr="004201A4">
        <w:rPr>
          <w:sz w:val="16"/>
        </w:rPr>
        <w:t xml:space="preserve">. Some </w:t>
      </w:r>
      <w:r w:rsidRPr="00313BC1">
        <w:rPr>
          <w:rStyle w:val="Emphasis"/>
          <w:highlight w:val="cyan"/>
        </w:rPr>
        <w:t xml:space="preserve">states </w:t>
      </w:r>
      <w:r w:rsidRPr="004201A4">
        <w:rPr>
          <w:rStyle w:val="Emphasis"/>
        </w:rPr>
        <w:t xml:space="preserve">may </w:t>
      </w:r>
      <w:r w:rsidRPr="00313BC1">
        <w:rPr>
          <w:rStyle w:val="Emphasis"/>
          <w:highlight w:val="cyan"/>
        </w:rPr>
        <w:t>collapse</w:t>
      </w:r>
      <w:r w:rsidRPr="004201A4">
        <w:rPr>
          <w:sz w:val="16"/>
        </w:rPr>
        <w:t xml:space="preserve"> or break up </w:t>
      </w:r>
      <w:r w:rsidRPr="004201A4">
        <w:rPr>
          <w:rStyle w:val="StyleUnderline"/>
        </w:rPr>
        <w:t xml:space="preserve">into a </w:t>
      </w:r>
      <w:r w:rsidRPr="004201A4">
        <w:rPr>
          <w:rStyle w:val="Emphasis"/>
        </w:rPr>
        <w:t>collection of warring chiefdoms</w:t>
      </w:r>
      <w:r w:rsidRPr="004201A4">
        <w:rPr>
          <w:sz w:val="16"/>
        </w:rPr>
        <w:t xml:space="preserve">—all </w:t>
      </w:r>
      <w:r w:rsidRPr="00313BC1">
        <w:rPr>
          <w:rStyle w:val="StyleUnderline"/>
          <w:highlight w:val="cyan"/>
        </w:rPr>
        <w:t>fighting over</w:t>
      </w:r>
      <w:r w:rsidRPr="004201A4">
        <w:rPr>
          <w:rStyle w:val="StyleUnderline"/>
        </w:rPr>
        <w:t xml:space="preserve"> sources of water and other vital </w:t>
      </w:r>
      <w:r w:rsidRPr="00313BC1">
        <w:rPr>
          <w:rStyle w:val="StyleUnderline"/>
          <w:highlight w:val="cyan"/>
        </w:rPr>
        <w:t>resources</w:t>
      </w:r>
      <w:r w:rsidRPr="004201A4">
        <w:rPr>
          <w:sz w:val="16"/>
        </w:rPr>
        <w:t>.</w:t>
      </w:r>
    </w:p>
    <w:p w14:paraId="48F1A74E" w14:textId="77777777" w:rsidR="00313BC1" w:rsidRPr="004201A4" w:rsidRDefault="00313BC1" w:rsidP="00313BC1">
      <w:pPr>
        <w:rPr>
          <w:sz w:val="16"/>
        </w:rPr>
      </w:pPr>
      <w:r w:rsidRPr="004201A4">
        <w:rPr>
          <w:rStyle w:val="StyleUnderline"/>
        </w:rPr>
        <w:t>A</w:t>
      </w:r>
      <w:r w:rsidRPr="004201A4">
        <w:rPr>
          <w:sz w:val="16"/>
        </w:rPr>
        <w:t xml:space="preserve"> </w:t>
      </w:r>
      <w:r w:rsidRPr="004201A4">
        <w:rPr>
          <w:rStyle w:val="Emphasis"/>
        </w:rPr>
        <w:t>similar momentum</w:t>
      </w:r>
      <w:r w:rsidRPr="004201A4">
        <w:rPr>
          <w:sz w:val="16"/>
        </w:rPr>
        <w:t xml:space="preserve"> </w:t>
      </w:r>
      <w:r w:rsidRPr="004201A4">
        <w:rPr>
          <w:rStyle w:val="StyleUnderline"/>
        </w:rPr>
        <w:t>is</w:t>
      </w:r>
      <w:r w:rsidRPr="004201A4">
        <w:rPr>
          <w:sz w:val="16"/>
        </w:rPr>
        <w:t xml:space="preserve"> now </w:t>
      </w:r>
      <w:r w:rsidRPr="004201A4">
        <w:rPr>
          <w:rStyle w:val="StyleUnderline"/>
        </w:rPr>
        <w:t>evident in the</w:t>
      </w:r>
      <w:r w:rsidRPr="004201A4">
        <w:rPr>
          <w:sz w:val="16"/>
        </w:rPr>
        <w:t xml:space="preserve"> emerging </w:t>
      </w:r>
      <w:r w:rsidRPr="004201A4">
        <w:rPr>
          <w:rStyle w:val="Emphasis"/>
        </w:rPr>
        <w:t>nuclear arms race</w:t>
      </w:r>
      <w:r w:rsidRPr="004201A4">
        <w:rPr>
          <w:rStyle w:val="StyleUnderline"/>
        </w:rPr>
        <w:t>, with</w:t>
      </w:r>
      <w:r w:rsidRPr="004201A4">
        <w:rPr>
          <w:sz w:val="16"/>
        </w:rPr>
        <w:t xml:space="preserve"> all three major powers—</w:t>
      </w:r>
      <w:r w:rsidRPr="004201A4">
        <w:rPr>
          <w:rStyle w:val="Emphasis"/>
        </w:rPr>
        <w:t>China, Russia, and the U</w:t>
      </w:r>
      <w:r w:rsidRPr="004201A4">
        <w:rPr>
          <w:sz w:val="16"/>
        </w:rPr>
        <w:t xml:space="preserve">nited </w:t>
      </w:r>
      <w:r w:rsidRPr="004201A4">
        <w:rPr>
          <w:rStyle w:val="Emphasis"/>
        </w:rPr>
        <w:t>S</w:t>
      </w:r>
      <w:r w:rsidRPr="004201A4">
        <w:rPr>
          <w:sz w:val="16"/>
        </w:rPr>
        <w:t>tates—</w:t>
      </w:r>
      <w:r w:rsidRPr="004201A4">
        <w:rPr>
          <w:rStyle w:val="StyleUnderline"/>
        </w:rPr>
        <w:t>rushing to deploy a</w:t>
      </w:r>
      <w:r w:rsidRPr="004201A4">
        <w:rPr>
          <w:sz w:val="16"/>
        </w:rPr>
        <w:t xml:space="preserve"> </w:t>
      </w:r>
      <w:r w:rsidRPr="004201A4">
        <w:rPr>
          <w:rStyle w:val="Emphasis"/>
        </w:rPr>
        <w:t>host of new munitions</w:t>
      </w:r>
      <w:r w:rsidRPr="004201A4">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18B13C17" w14:textId="5DB1DA54" w:rsidR="00313BC1" w:rsidRPr="00313BC1" w:rsidRDefault="00313BC1" w:rsidP="00EB267F">
      <w:pPr>
        <w:rPr>
          <w:sz w:val="16"/>
        </w:rPr>
      </w:pPr>
      <w:r w:rsidRPr="004201A4">
        <w:rPr>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w:t>
      </w:r>
      <w:proofErr w:type="gramStart"/>
      <w:r w:rsidRPr="004201A4">
        <w:rPr>
          <w:sz w:val="16"/>
        </w:rPr>
        <w:t>to  abandon</w:t>
      </w:r>
      <w:proofErr w:type="gramEnd"/>
      <w:r w:rsidRPr="004201A4">
        <w:rPr>
          <w:sz w:val="16"/>
        </w:rPr>
        <w:t xml:space="preserve"> the Intermediate-Range Nuclear Forces (INF) Treaty, all major powers are developing missile delivery systems for a regional </w:t>
      </w:r>
      <w:r w:rsidRPr="00313BC1">
        <w:rPr>
          <w:rStyle w:val="Emphasis"/>
          <w:highlight w:val="cyan"/>
        </w:rPr>
        <w:t>nuclear war</w:t>
      </w:r>
      <w:r w:rsidRPr="004201A4">
        <w:rPr>
          <w:sz w:val="16"/>
        </w:rPr>
        <w:t xml:space="preserve"> such as </w:t>
      </w:r>
      <w:r w:rsidRPr="004201A4">
        <w:rPr>
          <w:rStyle w:val="StyleUnderline"/>
        </w:rPr>
        <w:t xml:space="preserve">might </w:t>
      </w:r>
      <w:r w:rsidRPr="00313BC1">
        <w:rPr>
          <w:rStyle w:val="StyleUnderline"/>
          <w:highlight w:val="cyan"/>
        </w:rPr>
        <w:t xml:space="preserve">erupt in </w:t>
      </w:r>
      <w:r w:rsidRPr="00313BC1">
        <w:rPr>
          <w:rStyle w:val="Emphasis"/>
          <w:highlight w:val="cyan"/>
        </w:rPr>
        <w:t>Europe</w:t>
      </w:r>
      <w:r w:rsidRPr="004201A4">
        <w:rPr>
          <w:rStyle w:val="StyleUnderline"/>
        </w:rPr>
        <w:t xml:space="preserve">, </w:t>
      </w:r>
      <w:r w:rsidRPr="004201A4">
        <w:rPr>
          <w:rStyle w:val="Emphasis"/>
        </w:rPr>
        <w:t>South Asia</w:t>
      </w:r>
      <w:r w:rsidRPr="004201A4">
        <w:rPr>
          <w:rStyle w:val="StyleUnderline"/>
        </w:rPr>
        <w:t xml:space="preserve">, </w:t>
      </w:r>
      <w:r w:rsidRPr="00313BC1">
        <w:rPr>
          <w:rStyle w:val="StyleUnderline"/>
          <w:highlight w:val="cyan"/>
        </w:rPr>
        <w:t>or the</w:t>
      </w:r>
      <w:r w:rsidRPr="004201A4">
        <w:rPr>
          <w:sz w:val="16"/>
        </w:rPr>
        <w:t xml:space="preserve"> </w:t>
      </w:r>
      <w:r w:rsidRPr="004201A4">
        <w:rPr>
          <w:rStyle w:val="Emphasis"/>
        </w:rPr>
        <w:t xml:space="preserve">western </w:t>
      </w:r>
      <w:r w:rsidRPr="00313BC1">
        <w:rPr>
          <w:rStyle w:val="Emphasis"/>
          <w:highlight w:val="cyan"/>
        </w:rPr>
        <w:t>Pacific</w:t>
      </w:r>
      <w:r w:rsidRPr="004201A4">
        <w:rPr>
          <w:sz w:val="16"/>
        </w:rPr>
        <w:t>.</w:t>
      </w:r>
    </w:p>
    <w:p w14:paraId="6BFABAB9" w14:textId="77777777" w:rsidR="00EB267F" w:rsidRDefault="00EB267F" w:rsidP="00EB267F">
      <w:pPr>
        <w:pStyle w:val="Heading4"/>
      </w:pPr>
      <w:r>
        <w:t xml:space="preserve">Scenario 2 – </w:t>
      </w:r>
      <w:r>
        <w:rPr>
          <w:u w:val="single"/>
        </w:rPr>
        <w:t>Neutrinos</w:t>
      </w:r>
      <w:r>
        <w:t>:</w:t>
      </w:r>
    </w:p>
    <w:p w14:paraId="6C66B67C" w14:textId="77777777" w:rsidR="00284BDB" w:rsidRDefault="00284BDB" w:rsidP="00284BDB">
      <w:pPr>
        <w:pStyle w:val="Heading4"/>
      </w:pPr>
      <w:r>
        <w:t xml:space="preserve">Earth’s Atmosphere </w:t>
      </w:r>
      <w:r>
        <w:rPr>
          <w:u w:val="single"/>
        </w:rPr>
        <w:t>limits</w:t>
      </w:r>
      <w:r>
        <w:t xml:space="preserve"> Neutrino Research – only a Moon base </w:t>
      </w:r>
      <w:r>
        <w:rPr>
          <w:u w:val="single"/>
        </w:rPr>
        <w:t>solves</w:t>
      </w:r>
      <w:r>
        <w:t>.</w:t>
      </w:r>
    </w:p>
    <w:p w14:paraId="3B73AC82" w14:textId="77777777" w:rsidR="00284BDB" w:rsidRPr="006A60D6" w:rsidRDefault="00284BDB" w:rsidP="00284BDB">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5FADBBA2" w14:textId="77777777" w:rsidR="00284BDB" w:rsidRPr="00AA4515" w:rsidRDefault="00284BDB" w:rsidP="00284BDB">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313BC1">
        <w:rPr>
          <w:rStyle w:val="Emphasis"/>
          <w:highlight w:val="cyan"/>
        </w:rPr>
        <w:t>requirements for telescope sites</w:t>
      </w:r>
      <w:r w:rsidRPr="00313BC1">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313BC1">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313BC1">
        <w:rPr>
          <w:rStyle w:val="Emphasis"/>
          <w:highlight w:val="cyan"/>
        </w:rPr>
        <w:t>Detrimental effects of</w:t>
      </w:r>
      <w:r w:rsidRPr="00313BC1">
        <w:rPr>
          <w:highlight w:val="cyan"/>
          <w:u w:val="single"/>
        </w:rPr>
        <w:t xml:space="preserve"> </w:t>
      </w:r>
      <w:r w:rsidRPr="00004BE9">
        <w:rPr>
          <w:u w:val="single"/>
        </w:rPr>
        <w:t xml:space="preserve">the </w:t>
      </w:r>
      <w:r w:rsidRPr="00313BC1">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313BC1">
        <w:rPr>
          <w:rStyle w:val="Emphasis"/>
          <w:highlight w:val="cyan"/>
        </w:rPr>
        <w:t>disturb</w:t>
      </w:r>
      <w:r w:rsidRPr="00313BC1">
        <w:rPr>
          <w:highlight w:val="cyan"/>
          <w:u w:val="single"/>
        </w:rPr>
        <w:t xml:space="preserve"> </w:t>
      </w:r>
      <w:r w:rsidRPr="00004BE9">
        <w:rPr>
          <w:u w:val="single"/>
        </w:rPr>
        <w:t xml:space="preserve">optical or </w:t>
      </w:r>
      <w:r w:rsidRPr="00313BC1">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313BC1">
        <w:rPr>
          <w:rStyle w:val="Emphasis"/>
          <w:highlight w:val="cyan"/>
        </w:rPr>
        <w:t>distorts</w:t>
      </w:r>
      <w:r w:rsidRPr="00313BC1">
        <w:rPr>
          <w:highlight w:val="cyan"/>
          <w:u w:val="single"/>
        </w:rPr>
        <w:t xml:space="preserve"> </w:t>
      </w:r>
      <w:r w:rsidRPr="00313BC1">
        <w:rPr>
          <w:rStyle w:val="Emphasis"/>
          <w:highlight w:val="cyan"/>
        </w:rPr>
        <w:t xml:space="preserve">radio </w:t>
      </w:r>
      <w:r w:rsidRPr="00412A19">
        <w:rPr>
          <w:rStyle w:val="Emphasis"/>
        </w:rPr>
        <w:t xml:space="preserve">or </w:t>
      </w:r>
      <w:r w:rsidRPr="00313BC1">
        <w:rPr>
          <w:rStyle w:val="Emphasis"/>
          <w:highlight w:val="cyan"/>
        </w:rPr>
        <w:t xml:space="preserve">optical wave </w:t>
      </w:r>
      <w:r w:rsidRPr="00412A19">
        <w:rPr>
          <w:rStyle w:val="Emphasis"/>
        </w:rPr>
        <w:t>fronts</w:t>
      </w:r>
      <w:r w:rsidRPr="00004BE9">
        <w:rPr>
          <w:u w:val="single"/>
        </w:rPr>
        <w:t xml:space="preserve">, thereby </w:t>
      </w:r>
      <w:r w:rsidRPr="00313BC1">
        <w:rPr>
          <w:rStyle w:val="Emphasis"/>
          <w:highlight w:val="cyan"/>
        </w:rPr>
        <w:t>severely degrading</w:t>
      </w:r>
      <w:r w:rsidRPr="00313BC1">
        <w:rPr>
          <w:highlight w:val="cyan"/>
          <w:u w:val="single"/>
        </w:rPr>
        <w:t xml:space="preserve"> </w:t>
      </w:r>
      <w:r w:rsidRPr="00004BE9">
        <w:rPr>
          <w:u w:val="single"/>
        </w:rPr>
        <w:t xml:space="preserve">the image </w:t>
      </w:r>
      <w:r w:rsidRPr="00313BC1">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313BC1">
        <w:rPr>
          <w:rStyle w:val="Emphasis"/>
          <w:highlight w:val="cyan"/>
        </w:rPr>
        <w:t>IceCube</w:t>
      </w:r>
      <w:proofErr w:type="spellEnd"/>
      <w:r w:rsidRPr="00412A19">
        <w:rPr>
          <w:rStyle w:val="Emphasis"/>
        </w:rPr>
        <w:t xml:space="preserve"> is the</w:t>
      </w:r>
      <w:r w:rsidRPr="00412A19">
        <w:rPr>
          <w:sz w:val="16"/>
        </w:rPr>
        <w:t xml:space="preserve"> world’s </w:t>
      </w:r>
      <w:r w:rsidRPr="00313BC1">
        <w:rPr>
          <w:rStyle w:val="Emphasis"/>
          <w:highlight w:val="cyan"/>
        </w:rPr>
        <w:t>largest</w:t>
      </w:r>
      <w:r w:rsidRPr="00412A19">
        <w:rPr>
          <w:rStyle w:val="Emphasis"/>
        </w:rPr>
        <w:t xml:space="preserve"> </w:t>
      </w:r>
      <w:r w:rsidRPr="00313BC1">
        <w:rPr>
          <w:rStyle w:val="Emphasis"/>
          <w:highlight w:val="cyan"/>
        </w:rPr>
        <w:t>neutrino</w:t>
      </w:r>
      <w:r w:rsidRPr="00412A19">
        <w:rPr>
          <w:rStyle w:val="Emphasis"/>
        </w:rPr>
        <w:t xml:space="preserve"> </w:t>
      </w:r>
      <w:r w:rsidRPr="00313BC1">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313BC1">
        <w:rPr>
          <w:rStyle w:val="Emphasis"/>
          <w:highlight w:val="cyan"/>
          <w:bdr w:val="single" w:sz="18" w:space="0" w:color="auto"/>
        </w:rPr>
        <w:t xml:space="preserve">Moon </w:t>
      </w:r>
      <w:r w:rsidRPr="00412A19">
        <w:rPr>
          <w:rStyle w:val="Emphasis"/>
          <w:bdr w:val="single" w:sz="18" w:space="0" w:color="auto"/>
        </w:rPr>
        <w:t xml:space="preserve">would be a logical </w:t>
      </w:r>
      <w:r w:rsidRPr="00313BC1">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313BC1">
        <w:rPr>
          <w:rStyle w:val="Emphasis"/>
          <w:highlight w:val="cyan"/>
          <w:bdr w:val="single" w:sz="18" w:space="0" w:color="auto"/>
        </w:rPr>
        <w:t xml:space="preserve">requires </w:t>
      </w:r>
      <w:r w:rsidRPr="00412A19">
        <w:rPr>
          <w:rStyle w:val="Emphasis"/>
          <w:bdr w:val="single" w:sz="18" w:space="0" w:color="auto"/>
        </w:rPr>
        <w:t xml:space="preserve">a </w:t>
      </w:r>
      <w:r w:rsidRPr="00313BC1">
        <w:rPr>
          <w:rStyle w:val="Emphasis"/>
          <w:highlight w:val="cyan"/>
          <w:bdr w:val="single" w:sz="18" w:space="0" w:color="auto"/>
        </w:rPr>
        <w:t>developed infrastructure</w:t>
      </w:r>
      <w:r w:rsidRPr="00313BC1">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313BC1">
        <w:rPr>
          <w:rStyle w:val="Emphasis"/>
          <w:highlight w:val="cyan"/>
        </w:rPr>
        <w:t>ISS</w:t>
      </w:r>
      <w:r w:rsidRPr="00320BF9">
        <w:rPr>
          <w:u w:val="single"/>
        </w:rPr>
        <w:t xml:space="preserve">), while having a well-developed infrastructure available, </w:t>
      </w:r>
      <w:r w:rsidRPr="00412A19">
        <w:rPr>
          <w:rStyle w:val="Emphasis"/>
        </w:rPr>
        <w:t xml:space="preserve">is </w:t>
      </w:r>
      <w:r w:rsidRPr="00313BC1">
        <w:rPr>
          <w:rStyle w:val="Emphasis"/>
          <w:highlight w:val="cyan"/>
        </w:rPr>
        <w:t xml:space="preserve">not </w:t>
      </w:r>
      <w:r w:rsidRPr="00412A19">
        <w:rPr>
          <w:rStyle w:val="Emphasis"/>
        </w:rPr>
        <w:t xml:space="preserve">used </w:t>
      </w:r>
      <w:r w:rsidRPr="00313BC1">
        <w:rPr>
          <w:rStyle w:val="Emphasis"/>
          <w:highlight w:val="cyan"/>
        </w:rPr>
        <w:t>for telescopes</w:t>
      </w:r>
      <w:r w:rsidRPr="00320BF9">
        <w:rPr>
          <w:u w:val="single"/>
        </w:rPr>
        <w:t xml:space="preserve">; its </w:t>
      </w:r>
      <w:r w:rsidRPr="00313BC1">
        <w:rPr>
          <w:rStyle w:val="Emphasis"/>
          <w:highlight w:val="cyan"/>
        </w:rPr>
        <w:t>small</w:t>
      </w:r>
      <w:r w:rsidRPr="00320BF9">
        <w:rPr>
          <w:u w:val="single"/>
        </w:rPr>
        <w:t xml:space="preserve">, relatively </w:t>
      </w:r>
      <w:r w:rsidRPr="00313BC1">
        <w:rPr>
          <w:rStyle w:val="Emphasis"/>
          <w:highlight w:val="cyan"/>
        </w:rPr>
        <w:t>unstable</w:t>
      </w:r>
      <w:r w:rsidRPr="00313BC1">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313BC1">
        <w:rPr>
          <w:rStyle w:val="Emphasis"/>
          <w:highlight w:val="cyan"/>
        </w:rPr>
        <w:t>wide</w:t>
      </w:r>
      <w:r w:rsidRPr="00412A19">
        <w:rPr>
          <w:rStyle w:val="Emphasis"/>
        </w:rPr>
        <w:t xml:space="preserve"> </w:t>
      </w:r>
      <w:r w:rsidRPr="00313BC1">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313BC1">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313BC1">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313BC1">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313BC1">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313BC1">
        <w:rPr>
          <w:rStyle w:val="Emphasis"/>
          <w:highlight w:val="cyan"/>
        </w:rPr>
        <w:t>frequencies</w:t>
      </w:r>
      <w:r w:rsidRPr="00AA4515">
        <w:rPr>
          <w:sz w:val="16"/>
        </w:rPr>
        <w:t xml:space="preserve"> </w:t>
      </w:r>
      <w:r w:rsidRPr="00313BC1">
        <w:rPr>
          <w:rStyle w:val="Emphasis"/>
          <w:highlight w:val="cyan"/>
          <w:bdr w:val="single" w:sz="18" w:space="0" w:color="auto"/>
        </w:rPr>
        <w:t xml:space="preserve">below </w:t>
      </w:r>
      <w:r w:rsidRPr="00412A19">
        <w:rPr>
          <w:rStyle w:val="Emphasis"/>
          <w:bdr w:val="single" w:sz="18" w:space="0" w:color="auto"/>
        </w:rPr>
        <w:t>10-</w:t>
      </w:r>
      <w:r w:rsidRPr="00313BC1">
        <w:rPr>
          <w:rStyle w:val="Emphasis"/>
          <w:highlight w:val="cyan"/>
          <w:bdr w:val="single" w:sz="18" w:space="0" w:color="auto"/>
        </w:rPr>
        <w:t xml:space="preserve">30 </w:t>
      </w:r>
      <w:proofErr w:type="spellStart"/>
      <w:r w:rsidRPr="00313BC1">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313BC1">
        <w:rPr>
          <w:rStyle w:val="Emphasis"/>
          <w:highlight w:val="cyan"/>
          <w:bdr w:val="single" w:sz="18" w:space="0" w:color="auto"/>
        </w:rPr>
        <w:t>lunar</w:t>
      </w:r>
      <w:r w:rsidRPr="00412A19">
        <w:rPr>
          <w:rStyle w:val="Emphasis"/>
          <w:bdr w:val="single" w:sz="18" w:space="0" w:color="auto"/>
        </w:rPr>
        <w:t xml:space="preserve"> infrastructure </w:t>
      </w:r>
      <w:r w:rsidRPr="00313BC1">
        <w:rPr>
          <w:rStyle w:val="Emphasis"/>
          <w:highlight w:val="cyan"/>
          <w:bdr w:val="single" w:sz="18" w:space="0" w:color="auto"/>
        </w:rPr>
        <w:t xml:space="preserve">would </w:t>
      </w:r>
      <w:r w:rsidRPr="00412A19">
        <w:rPr>
          <w:rStyle w:val="Emphasis"/>
          <w:bdr w:val="single" w:sz="18" w:space="0" w:color="auto"/>
        </w:rPr>
        <w:t xml:space="preserve">greatly </w:t>
      </w:r>
      <w:r w:rsidRPr="00313BC1">
        <w:rPr>
          <w:rStyle w:val="Emphasis"/>
          <w:highlight w:val="cyan"/>
          <w:bdr w:val="single" w:sz="18" w:space="0" w:color="auto"/>
        </w:rPr>
        <w:t xml:space="preserve">benefit </w:t>
      </w:r>
      <w:r w:rsidRPr="00412A19">
        <w:rPr>
          <w:rStyle w:val="Emphasis"/>
          <w:bdr w:val="single" w:sz="18" w:space="0" w:color="auto"/>
        </w:rPr>
        <w:t xml:space="preserve">its </w:t>
      </w:r>
      <w:r w:rsidRPr="00313BC1">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27042FD6" w14:textId="77777777" w:rsidR="00284BDB" w:rsidRDefault="00284BDB" w:rsidP="00284BDB">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66ABF37D" w14:textId="77777777" w:rsidR="00284BDB" w:rsidRPr="00DB6AEB" w:rsidRDefault="00284BDB" w:rsidP="00284BDB">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6DA8FEF0" w14:textId="77777777" w:rsidR="00284BDB" w:rsidRPr="001E4C04" w:rsidRDefault="00284BDB" w:rsidP="00284BDB">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313BC1">
        <w:rPr>
          <w:rStyle w:val="Emphasis"/>
          <w:highlight w:val="cyan"/>
        </w:rPr>
        <w:t>the</w:t>
      </w:r>
      <w:r w:rsidRPr="00313BC1">
        <w:rPr>
          <w:rStyle w:val="StyleUnderline"/>
          <w:highlight w:val="cyan"/>
        </w:rPr>
        <w:t xml:space="preserve"> </w:t>
      </w:r>
      <w:r w:rsidRPr="00216297">
        <w:rPr>
          <w:rStyle w:val="StyleUnderline"/>
        </w:rPr>
        <w:t xml:space="preserve">ultimate </w:t>
      </w:r>
      <w:r w:rsidRPr="00313BC1">
        <w:rPr>
          <w:rStyle w:val="Emphasis"/>
          <w:highlight w:val="cyan"/>
        </w:rPr>
        <w:t>future of neutrino astronomy</w:t>
      </w:r>
      <w:r w:rsidRPr="00313BC1">
        <w:rPr>
          <w:rStyle w:val="StyleUnderline"/>
          <w:highlight w:val="cyan"/>
        </w:rPr>
        <w:t xml:space="preserve"> </w:t>
      </w:r>
      <w:r w:rsidRPr="00216297">
        <w:rPr>
          <w:rStyle w:val="StyleUnderline"/>
        </w:rPr>
        <w:t xml:space="preserve">in the 21st Century </w:t>
      </w:r>
      <w:r w:rsidRPr="00313BC1">
        <w:rPr>
          <w:rStyle w:val="Emphasis"/>
          <w:highlight w:val="cyan"/>
        </w:rPr>
        <w:t>may</w:t>
      </w:r>
      <w:r w:rsidRPr="00313BC1">
        <w:rPr>
          <w:rStyle w:val="StyleUnderline"/>
          <w:highlight w:val="cyan"/>
        </w:rPr>
        <w:t xml:space="preserve"> </w:t>
      </w:r>
      <w:r w:rsidRPr="00313BC1">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313BC1">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313BC1">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313BC1">
        <w:rPr>
          <w:rStyle w:val="Emphasis"/>
          <w:highlight w:val="cyan"/>
        </w:rPr>
        <w:t>Earth's stratosphere</w:t>
      </w:r>
      <w:r w:rsidRPr="00313BC1">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313BC1">
        <w:rPr>
          <w:rStyle w:val="Emphasis"/>
          <w:highlight w:val="cyan"/>
        </w:rPr>
        <w:t>proposal for a neutrino detector at a lunar base</w:t>
      </w:r>
      <w:r w:rsidRPr="00216297">
        <w:rPr>
          <w:rStyle w:val="StyleUnderline"/>
        </w:rPr>
        <w:t xml:space="preserve">, then, </w:t>
      </w:r>
      <w:r w:rsidRPr="00313BC1">
        <w:rPr>
          <w:rStyle w:val="Emphasis"/>
          <w:highlight w:val="cyan"/>
        </w:rPr>
        <w:t>represents</w:t>
      </w:r>
      <w:r w:rsidRPr="00313BC1">
        <w:rPr>
          <w:rStyle w:val="StyleUnderline"/>
          <w:highlight w:val="cyan"/>
        </w:rPr>
        <w:t xml:space="preserve"> </w:t>
      </w:r>
      <w:r w:rsidRPr="00216297">
        <w:rPr>
          <w:rStyle w:val="StyleUnderline"/>
        </w:rPr>
        <w:t xml:space="preserve">an important </w:t>
      </w:r>
      <w:r w:rsidRPr="00313BC1">
        <w:rPr>
          <w:rStyle w:val="Emphasis"/>
          <w:highlight w:val="cyan"/>
        </w:rPr>
        <w:t>shift in emphasis towards</w:t>
      </w:r>
      <w:r w:rsidRPr="00313BC1">
        <w:rPr>
          <w:rStyle w:val="StyleUnderline"/>
          <w:highlight w:val="cyan"/>
        </w:rPr>
        <w:t xml:space="preserve"> </w:t>
      </w:r>
      <w:r w:rsidRPr="00216297">
        <w:rPr>
          <w:rStyle w:val="StyleUnderline"/>
        </w:rPr>
        <w:t xml:space="preserve">fundamental </w:t>
      </w:r>
      <w:r w:rsidRPr="00313BC1">
        <w:rPr>
          <w:rStyle w:val="Emphasis"/>
          <w:highlight w:val="cyan"/>
        </w:rPr>
        <w:t>physics research in space</w:t>
      </w:r>
      <w:r w:rsidRPr="00216297">
        <w:rPr>
          <w:rStyle w:val="StyleUnderline"/>
        </w:rPr>
        <w:t xml:space="preserve">, </w:t>
      </w:r>
      <w:r w:rsidRPr="00313BC1">
        <w:rPr>
          <w:rStyle w:val="Emphasis"/>
          <w:highlight w:val="cyan"/>
          <w:bdr w:val="single" w:sz="18" w:space="0" w:color="auto"/>
        </w:rPr>
        <w:t>as a part of NASA's initiative</w:t>
      </w:r>
      <w:r w:rsidRPr="00313BC1">
        <w:rPr>
          <w:rStyle w:val="StyleUnderline"/>
          <w:highlight w:val="cyan"/>
        </w:rPr>
        <w:t xml:space="preserve"> </w:t>
      </w:r>
      <w:r w:rsidRPr="00313BC1">
        <w:rPr>
          <w:rStyle w:val="Emphasis"/>
          <w:highlight w:val="cyan"/>
        </w:rPr>
        <w:t>to re-establish</w:t>
      </w:r>
      <w:r w:rsidRPr="00313BC1">
        <w:rPr>
          <w:rStyle w:val="StyleUnderline"/>
          <w:highlight w:val="cyan"/>
        </w:rPr>
        <w:t xml:space="preserve"> </w:t>
      </w:r>
      <w:r w:rsidRPr="00313BC1">
        <w:rPr>
          <w:rStyle w:val="Emphasis"/>
          <w:highlight w:val="cyan"/>
          <w:bdr w:val="single" w:sz="18" w:space="0" w:color="auto"/>
        </w:rPr>
        <w:t>a permanent presence on the Moon.</w:t>
      </w:r>
      <w:r w:rsidRPr="00313BC1">
        <w:rPr>
          <w:sz w:val="16"/>
          <w:highlight w:val="cyan"/>
        </w:rPr>
        <w:t xml:space="preserve"> </w:t>
      </w:r>
      <w:r w:rsidRPr="001E4C04">
        <w:rPr>
          <w:sz w:val="16"/>
        </w:rPr>
        <w:t xml:space="preserve">Such a </w:t>
      </w:r>
      <w:r w:rsidRPr="00216297">
        <w:rPr>
          <w:rStyle w:val="StyleUnderline"/>
        </w:rPr>
        <w:t xml:space="preserve">detector would </w:t>
      </w:r>
      <w:r w:rsidRPr="00313BC1">
        <w:rPr>
          <w:rStyle w:val="Emphasis"/>
          <w:highlight w:val="cyan"/>
        </w:rPr>
        <w:t>bolster</w:t>
      </w:r>
      <w:r w:rsidRPr="00313BC1">
        <w:rPr>
          <w:rStyle w:val="StyleUnderline"/>
          <w:highlight w:val="cyan"/>
        </w:rPr>
        <w:t xml:space="preserve"> </w:t>
      </w:r>
      <w:r w:rsidRPr="00216297">
        <w:rPr>
          <w:rStyle w:val="StyleUnderline"/>
        </w:rPr>
        <w:t xml:space="preserve">not only the </w:t>
      </w:r>
      <w:r w:rsidRPr="00313BC1">
        <w:rPr>
          <w:rStyle w:val="Emphasis"/>
          <w:highlight w:val="cyan"/>
        </w:rPr>
        <w:t>science</w:t>
      </w:r>
      <w:r w:rsidRPr="00313BC1">
        <w:rPr>
          <w:rStyle w:val="StyleUnderline"/>
          <w:highlight w:val="cyan"/>
        </w:rPr>
        <w:t xml:space="preserve"> </w:t>
      </w:r>
      <w:r w:rsidRPr="00313BC1">
        <w:rPr>
          <w:rStyle w:val="Emphasis"/>
          <w:highlight w:val="cyan"/>
        </w:rPr>
        <w:t>of neutrino</w:t>
      </w:r>
      <w:r w:rsidRPr="00313BC1">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313BC1">
        <w:rPr>
          <w:rStyle w:val="Emphasis"/>
          <w:highlight w:val="cyan"/>
        </w:rPr>
        <w:t>physics</w:t>
      </w:r>
      <w:r w:rsidRPr="00313BC1">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313BC1">
        <w:rPr>
          <w:rStyle w:val="Emphasis"/>
          <w:highlight w:val="cyan"/>
        </w:rPr>
        <w:t>scientific experiment candidates for a lunar outpost</w:t>
      </w:r>
      <w:r w:rsidRPr="00216297">
        <w:rPr>
          <w:rStyle w:val="Emphasis"/>
        </w:rPr>
        <w:t xml:space="preserve">, in fact, </w:t>
      </w:r>
      <w:r w:rsidRPr="00313BC1">
        <w:rPr>
          <w:rStyle w:val="Emphasis"/>
          <w:highlight w:val="cyan"/>
        </w:rPr>
        <w:t xml:space="preserve">includes </w:t>
      </w:r>
      <w:r w:rsidRPr="00216297">
        <w:rPr>
          <w:rStyle w:val="Emphasis"/>
        </w:rPr>
        <w:t xml:space="preserve">a </w:t>
      </w:r>
      <w:r w:rsidRPr="00313BC1">
        <w:rPr>
          <w:rStyle w:val="Emphasis"/>
          <w:highlight w:val="cyan"/>
          <w:bdr w:val="single" w:sz="18" w:space="0" w:color="auto"/>
        </w:rPr>
        <w:t>lunar neutrino telescope</w:t>
      </w:r>
      <w:r w:rsidRPr="00313BC1">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313BC1">
        <w:rPr>
          <w:rStyle w:val="Emphasis"/>
          <w:highlight w:val="cyan"/>
        </w:rPr>
        <w:t>Moon</w:t>
      </w:r>
      <w:r w:rsidRPr="00216297">
        <w:rPr>
          <w:rStyle w:val="StyleUnderline"/>
        </w:rPr>
        <w:t xml:space="preserve">, on the other hand, clearly </w:t>
      </w:r>
      <w:r w:rsidRPr="00313BC1">
        <w:rPr>
          <w:rStyle w:val="Emphasis"/>
          <w:highlight w:val="cyan"/>
        </w:rPr>
        <w:t>has advantages</w:t>
      </w:r>
      <w:r w:rsidRPr="00313BC1">
        <w:rPr>
          <w:rStyle w:val="StyleUnderline"/>
          <w:highlight w:val="cyan"/>
        </w:rPr>
        <w:t xml:space="preserve"> </w:t>
      </w:r>
      <w:r w:rsidRPr="00216297">
        <w:rPr>
          <w:rStyle w:val="StyleUnderline"/>
        </w:rPr>
        <w:t xml:space="preserve">illustrated in Figure 1 due to the </w:t>
      </w:r>
      <w:r w:rsidRPr="00313BC1">
        <w:rPr>
          <w:rStyle w:val="Emphasis"/>
          <w:highlight w:val="cyan"/>
        </w:rPr>
        <w:t>lack of</w:t>
      </w:r>
      <w:r w:rsidRPr="00216297">
        <w:rPr>
          <w:rStyle w:val="StyleUnderline"/>
        </w:rPr>
        <w:t xml:space="preserve"> in situ </w:t>
      </w:r>
      <w:r w:rsidRPr="00313BC1">
        <w:rPr>
          <w:rStyle w:val="Emphasis"/>
          <w:highlight w:val="cyan"/>
        </w:rPr>
        <w:t>atmospheric neutrinos</w:t>
      </w:r>
      <w:r w:rsidRPr="00313BC1">
        <w:rPr>
          <w:rStyle w:val="StyleUnderline"/>
          <w:highlight w:val="cyan"/>
        </w:rPr>
        <w:t xml:space="preserve"> </w:t>
      </w:r>
      <w:r w:rsidRPr="00216297">
        <w:rPr>
          <w:rStyle w:val="StyleUnderline"/>
        </w:rPr>
        <w:t xml:space="preserve">[6,9] and the </w:t>
      </w:r>
      <w:r w:rsidRPr="00313BC1">
        <w:rPr>
          <w:rStyle w:val="Emphasis"/>
          <w:highlight w:val="cyan"/>
        </w:rPr>
        <w:t>absence of nuclear reactor antineutrino</w:t>
      </w:r>
      <w:r w:rsidRPr="00313BC1">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0749390C" w14:textId="77777777" w:rsidR="00284BDB" w:rsidRPr="00F06024" w:rsidRDefault="00284BDB" w:rsidP="00284BDB">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1F1E3E94" w14:textId="77777777" w:rsidR="00284BDB" w:rsidRPr="00D06C87" w:rsidRDefault="00284BDB" w:rsidP="00284BDB">
      <w:r w:rsidRPr="00F06024">
        <w:rPr>
          <w:rStyle w:val="Style13ptBold"/>
        </w:rPr>
        <w:t>Lee 20</w:t>
      </w:r>
      <w:r>
        <w:t xml:space="preserve"> Thomas Lee </w:t>
      </w:r>
      <w:r w:rsidRPr="00F06024">
        <w:t>"Can tiny, invisible particles help stop the spread of nuclear weapons?"</w:t>
      </w:r>
      <w:r>
        <w:t xml:space="preserve"> </w:t>
      </w:r>
      <w:hyperlink r:id="rId14"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653769A" w14:textId="77777777" w:rsidR="00284BDB" w:rsidRPr="00055F1F" w:rsidRDefault="00284BDB" w:rsidP="00284BDB">
      <w:pPr>
        <w:rPr>
          <w:sz w:val="16"/>
        </w:rPr>
      </w:pPr>
      <w:r w:rsidRPr="00055F1F">
        <w:rPr>
          <w:sz w:val="16"/>
        </w:rPr>
        <w:t xml:space="preserve">The </w:t>
      </w:r>
      <w:r w:rsidRPr="00313BC1">
        <w:rPr>
          <w:rStyle w:val="Emphasis"/>
          <w:highlight w:val="cyan"/>
        </w:rPr>
        <w:t xml:space="preserve">key to preventing </w:t>
      </w:r>
      <w:r w:rsidRPr="00AC1DAA">
        <w:rPr>
          <w:rStyle w:val="Emphasis"/>
        </w:rPr>
        <w:t xml:space="preserve">nuclear </w:t>
      </w:r>
      <w:r w:rsidRPr="00313BC1">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313BC1">
        <w:rPr>
          <w:rStyle w:val="Emphasis"/>
          <w:highlight w:val="cyan"/>
        </w:rPr>
        <w:t>depend on</w:t>
      </w:r>
      <w:r w:rsidRPr="00313BC1">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313BC1">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313BC1">
        <w:rPr>
          <w:rStyle w:val="Emphasis"/>
          <w:highlight w:val="cyan"/>
        </w:rPr>
        <w:t>tech</w:t>
      </w:r>
      <w:r w:rsidRPr="00AC1DAA">
        <w:rPr>
          <w:rStyle w:val="Emphasis"/>
        </w:rPr>
        <w:t>nology</w:t>
      </w:r>
      <w:r w:rsidRPr="00313BC1">
        <w:rPr>
          <w:rStyle w:val="Emphasis"/>
          <w:highlight w:val="cyan"/>
        </w:rPr>
        <w:t xml:space="preserve"> that</w:t>
      </w:r>
      <w:r w:rsidRPr="00313BC1">
        <w:rPr>
          <w:rStyle w:val="StyleUnderline"/>
          <w:highlight w:val="cyan"/>
        </w:rPr>
        <w:t xml:space="preserve"> </w:t>
      </w:r>
      <w:r w:rsidRPr="001E4C04">
        <w:rPr>
          <w:rStyle w:val="StyleUnderline"/>
        </w:rPr>
        <w:t xml:space="preserve">can </w:t>
      </w:r>
      <w:r w:rsidRPr="00313BC1">
        <w:rPr>
          <w:rStyle w:val="Emphasis"/>
          <w:highlight w:val="cyan"/>
        </w:rPr>
        <w:t>spot</w:t>
      </w:r>
      <w:r w:rsidRPr="00313BC1">
        <w:rPr>
          <w:rStyle w:val="StyleUnderline"/>
          <w:highlight w:val="cyan"/>
        </w:rPr>
        <w:t xml:space="preserve"> </w:t>
      </w:r>
      <w:r w:rsidRPr="001E4C04">
        <w:rPr>
          <w:rStyle w:val="StyleUnderline"/>
        </w:rPr>
        <w:t xml:space="preserve">those elusive </w:t>
      </w:r>
      <w:r w:rsidRPr="00313BC1">
        <w:rPr>
          <w:rStyle w:val="Emphasis"/>
          <w:highlight w:val="cyan"/>
        </w:rPr>
        <w:t>subatomic particles</w:t>
      </w:r>
      <w:r w:rsidRPr="00313BC1">
        <w:rPr>
          <w:rStyle w:val="StyleUnderline"/>
          <w:highlight w:val="cyan"/>
        </w:rPr>
        <w:t xml:space="preserve"> </w:t>
      </w:r>
      <w:r w:rsidRPr="00313BC1">
        <w:rPr>
          <w:rStyle w:val="Emphasis"/>
          <w:highlight w:val="cyan"/>
        </w:rPr>
        <w:t>and</w:t>
      </w:r>
      <w:r w:rsidRPr="001E4C04">
        <w:rPr>
          <w:rStyle w:val="StyleUnderline"/>
        </w:rPr>
        <w:t xml:space="preserve">, in doing so, </w:t>
      </w:r>
      <w:r w:rsidRPr="00313BC1">
        <w:rPr>
          <w:rStyle w:val="Emphasis"/>
          <w:highlight w:val="cyan"/>
        </w:rPr>
        <w:t>alert</w:t>
      </w:r>
      <w:r w:rsidRPr="00313BC1">
        <w:rPr>
          <w:rStyle w:val="StyleUnderline"/>
          <w:highlight w:val="cyan"/>
        </w:rPr>
        <w:t xml:space="preserve"> </w:t>
      </w:r>
      <w:r w:rsidRPr="001E4C04">
        <w:rPr>
          <w:rStyle w:val="StyleUnderline"/>
        </w:rPr>
        <w:t xml:space="preserve">international </w:t>
      </w:r>
      <w:r w:rsidRPr="00313BC1">
        <w:rPr>
          <w:rStyle w:val="Emphasis"/>
          <w:highlight w:val="cyan"/>
        </w:rPr>
        <w:t>authorities to</w:t>
      </w:r>
      <w:r w:rsidRPr="00313BC1">
        <w:rPr>
          <w:rStyle w:val="StyleUnderline"/>
          <w:highlight w:val="cyan"/>
        </w:rPr>
        <w:t xml:space="preserve"> </w:t>
      </w:r>
      <w:r w:rsidRPr="001E4C04">
        <w:rPr>
          <w:rStyle w:val="StyleUnderline"/>
        </w:rPr>
        <w:t xml:space="preserve">the </w:t>
      </w:r>
      <w:r w:rsidRPr="00313BC1">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313BC1">
        <w:rPr>
          <w:rStyle w:val="Emphasis"/>
          <w:highlight w:val="cyan"/>
        </w:rPr>
        <w:t>monitor</w:t>
      </w:r>
      <w:r w:rsidRPr="00313BC1">
        <w:rPr>
          <w:rStyle w:val="StyleUnderline"/>
          <w:highlight w:val="cyan"/>
        </w:rPr>
        <w:t xml:space="preserve"> </w:t>
      </w:r>
      <w:r w:rsidRPr="001E4C04">
        <w:rPr>
          <w:rStyle w:val="StyleUnderline"/>
        </w:rPr>
        <w:t xml:space="preserve">the </w:t>
      </w:r>
      <w:r w:rsidRPr="00313BC1">
        <w:rPr>
          <w:rStyle w:val="Emphasis"/>
          <w:highlight w:val="cyan"/>
        </w:rPr>
        <w:t>plutonium</w:t>
      </w:r>
      <w:r w:rsidRPr="00313BC1">
        <w:rPr>
          <w:rStyle w:val="StyleUnderline"/>
          <w:highlight w:val="cyan"/>
        </w:rPr>
        <w:t xml:space="preserve"> </w:t>
      </w:r>
      <w:r w:rsidRPr="00313BC1">
        <w:rPr>
          <w:rStyle w:val="Emphasis"/>
          <w:highlight w:val="cyan"/>
        </w:rPr>
        <w:t>content</w:t>
      </w:r>
      <w:r w:rsidRPr="00313BC1">
        <w:rPr>
          <w:rStyle w:val="StyleUnderline"/>
          <w:highlight w:val="cyan"/>
        </w:rPr>
        <w:t xml:space="preserve"> </w:t>
      </w:r>
      <w:r w:rsidRPr="001E4C04">
        <w:rPr>
          <w:rStyle w:val="StyleUnderline"/>
        </w:rPr>
        <w:t xml:space="preserve">in a nuclear reactor </w:t>
      </w:r>
      <w:r w:rsidRPr="00313BC1">
        <w:rPr>
          <w:rStyle w:val="Emphasis"/>
          <w:highlight w:val="cyan"/>
          <w:bdr w:val="single" w:sz="18" w:space="0" w:color="auto"/>
        </w:rPr>
        <w:t>in real time</w:t>
      </w:r>
      <w:r w:rsidRPr="00313BC1">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313BC1">
        <w:rPr>
          <w:rStyle w:val="Emphasis"/>
          <w:highlight w:val="cyan"/>
        </w:rPr>
        <w:t>such tech</w:t>
      </w:r>
      <w:r w:rsidRPr="00AC1DAA">
        <w:rPr>
          <w:rStyle w:val="Emphasis"/>
        </w:rPr>
        <w:t xml:space="preserve">nology </w:t>
      </w:r>
      <w:r w:rsidRPr="00313BC1">
        <w:rPr>
          <w:rStyle w:val="Emphasis"/>
          <w:highlight w:val="cyan"/>
        </w:rPr>
        <w:t>deployed</w:t>
      </w:r>
      <w:r w:rsidRPr="00313BC1">
        <w:rPr>
          <w:rStyle w:val="StyleUnderline"/>
          <w:highlight w:val="cyan"/>
        </w:rPr>
        <w:t xml:space="preserve"> </w:t>
      </w:r>
      <w:r w:rsidRPr="001E4C04">
        <w:rPr>
          <w:rStyle w:val="StyleUnderline"/>
        </w:rPr>
        <w:t xml:space="preserve">outside nuclear reactors </w:t>
      </w:r>
      <w:r w:rsidRPr="00313BC1">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313BC1">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313BC1">
        <w:rPr>
          <w:rStyle w:val="Emphasis"/>
          <w:highlight w:val="cyan"/>
        </w:rPr>
        <w:t>countries</w:t>
      </w:r>
      <w:r w:rsidRPr="00313BC1">
        <w:rPr>
          <w:rStyle w:val="StyleUnderline"/>
          <w:highlight w:val="cyan"/>
        </w:rPr>
        <w:t xml:space="preserve"> </w:t>
      </w:r>
      <w:r w:rsidRPr="00313BC1">
        <w:rPr>
          <w:rStyle w:val="Emphasis"/>
          <w:highlight w:val="cyan"/>
        </w:rPr>
        <w:t xml:space="preserve">are not </w:t>
      </w:r>
      <w:r w:rsidRPr="00313BC1">
        <w:rPr>
          <w:rStyle w:val="Emphasis"/>
          <w:highlight w:val="cyan"/>
          <w:bdr w:val="single" w:sz="18" w:space="0" w:color="auto"/>
        </w:rPr>
        <w:t>making weapons-related material</w:t>
      </w:r>
      <w:r w:rsidRPr="00313BC1">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313BC1">
        <w:rPr>
          <w:rStyle w:val="Emphasis"/>
          <w:highlight w:val="cyan"/>
        </w:rPr>
        <w:t>finding neutrinos</w:t>
      </w:r>
      <w:r w:rsidRPr="00313BC1">
        <w:rPr>
          <w:rStyle w:val="StyleUnderline"/>
          <w:highlight w:val="cyan"/>
        </w:rPr>
        <w:t xml:space="preserve"> </w:t>
      </w:r>
      <w:r w:rsidRPr="001E4C04">
        <w:rPr>
          <w:rStyle w:val="StyleUnderline"/>
        </w:rPr>
        <w:t xml:space="preserve">in water </w:t>
      </w:r>
      <w:r w:rsidRPr="00313BC1">
        <w:rPr>
          <w:rStyle w:val="Emphasis"/>
          <w:highlight w:val="cyan"/>
          <w:bdr w:val="single" w:sz="18" w:space="0" w:color="auto"/>
        </w:rPr>
        <w:t xml:space="preserve">is still </w:t>
      </w:r>
      <w:r w:rsidRPr="00AC1DAA">
        <w:rPr>
          <w:rStyle w:val="Emphasis"/>
          <w:bdr w:val="single" w:sz="18" w:space="0" w:color="auto"/>
        </w:rPr>
        <w:t xml:space="preserve">pretty </w:t>
      </w:r>
      <w:r w:rsidRPr="00313BC1">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313BC1">
        <w:rPr>
          <w:rStyle w:val="Emphasis"/>
          <w:highlight w:val="cyan"/>
        </w:rPr>
        <w:t>line between civilian and military use of nuc</w:t>
      </w:r>
      <w:r w:rsidRPr="00AC1DAA">
        <w:rPr>
          <w:rStyle w:val="Emphasis"/>
        </w:rPr>
        <w:t xml:space="preserve">lear energy </w:t>
      </w:r>
      <w:r w:rsidRPr="00313BC1">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313BC1">
        <w:rPr>
          <w:rStyle w:val="Emphasis"/>
          <w:highlight w:val="cyan"/>
        </w:rPr>
        <w:t>dual-use</w:t>
      </w:r>
      <w:r w:rsidRPr="00B26A19">
        <w:rPr>
          <w:rStyle w:val="StyleUnderline"/>
        </w:rPr>
        <w:t xml:space="preserve">” capabilities of nuclear reactors </w:t>
      </w:r>
      <w:r w:rsidRPr="00313BC1">
        <w:rPr>
          <w:rStyle w:val="Emphasis"/>
          <w:highlight w:val="cyan"/>
        </w:rPr>
        <w:t>presents a</w:t>
      </w:r>
      <w:r w:rsidRPr="00313BC1">
        <w:rPr>
          <w:rStyle w:val="StyleUnderline"/>
          <w:highlight w:val="cyan"/>
        </w:rPr>
        <w:t xml:space="preserve"> </w:t>
      </w:r>
      <w:r w:rsidRPr="00B26A19">
        <w:rPr>
          <w:rStyle w:val="StyleUnderline"/>
        </w:rPr>
        <w:t xml:space="preserve">significant </w:t>
      </w:r>
      <w:r w:rsidRPr="00313BC1">
        <w:rPr>
          <w:rStyle w:val="Emphasis"/>
          <w:highlight w:val="cyan"/>
        </w:rPr>
        <w:t>challenge</w:t>
      </w:r>
      <w:r w:rsidRPr="00313BC1">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313BC1">
        <w:rPr>
          <w:rStyle w:val="Emphasis"/>
          <w:highlight w:val="cyan"/>
        </w:rPr>
        <w:t>neutrino</w:t>
      </w:r>
      <w:r w:rsidRPr="00313BC1">
        <w:rPr>
          <w:rStyle w:val="StyleUnderline"/>
          <w:highlight w:val="cyan"/>
        </w:rPr>
        <w:t xml:space="preserve"> </w:t>
      </w:r>
      <w:r w:rsidRPr="00313BC1">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313BC1">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313BC1">
        <w:rPr>
          <w:rStyle w:val="Emphasis"/>
          <w:highlight w:val="cyan"/>
        </w:rPr>
        <w:t xml:space="preserve">Optimizing </w:t>
      </w:r>
      <w:r w:rsidRPr="008006B3">
        <w:rPr>
          <w:rStyle w:val="Emphasis"/>
        </w:rPr>
        <w:t xml:space="preserve">reactor </w:t>
      </w:r>
      <w:r w:rsidRPr="00313BC1">
        <w:rPr>
          <w:rStyle w:val="Emphasis"/>
          <w:highlight w:val="cyan"/>
        </w:rPr>
        <w:t>power levels to produce plutonium</w:t>
      </w:r>
      <w:r w:rsidRPr="00B26A19">
        <w:rPr>
          <w:rStyle w:val="StyleUnderline"/>
        </w:rPr>
        <w:t xml:space="preserve">, </w:t>
      </w:r>
      <w:r w:rsidRPr="00313BC1">
        <w:rPr>
          <w:rStyle w:val="Emphasis"/>
          <w:highlight w:val="cyan"/>
        </w:rPr>
        <w:t xml:space="preserve">a </w:t>
      </w:r>
      <w:r w:rsidRPr="008006B3">
        <w:rPr>
          <w:rStyle w:val="Emphasis"/>
        </w:rPr>
        <w:t xml:space="preserve">telltale </w:t>
      </w:r>
      <w:r w:rsidRPr="00313BC1">
        <w:rPr>
          <w:rStyle w:val="Emphasis"/>
          <w:highlight w:val="cyan"/>
        </w:rPr>
        <w:t>sign</w:t>
      </w:r>
      <w:r w:rsidRPr="00313BC1">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313BC1">
        <w:rPr>
          <w:rStyle w:val="Emphasis"/>
          <w:highlight w:val="cyan"/>
        </w:rPr>
        <w:t>to build a bomb</w:t>
      </w:r>
      <w:r w:rsidRPr="00B26A19">
        <w:rPr>
          <w:rStyle w:val="StyleUnderline"/>
        </w:rPr>
        <w:t xml:space="preserve">, </w:t>
      </w:r>
      <w:r w:rsidRPr="00313BC1">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313BC1">
        <w:rPr>
          <w:rStyle w:val="Emphasis"/>
          <w:highlight w:val="cyan"/>
          <w:bdr w:val="single" w:sz="18" w:space="0" w:color="auto"/>
        </w:rPr>
        <w:t>spectrum</w:t>
      </w:r>
      <w:r w:rsidRPr="00313BC1">
        <w:rPr>
          <w:rStyle w:val="StyleUnderline"/>
          <w:highlight w:val="cyan"/>
        </w:rPr>
        <w:t xml:space="preserve"> </w:t>
      </w:r>
      <w:r w:rsidRPr="00313BC1">
        <w:rPr>
          <w:rStyle w:val="Emphasis"/>
          <w:highlight w:val="cyan"/>
        </w:rPr>
        <w:t xml:space="preserve">of </w:t>
      </w:r>
      <w:r w:rsidRPr="008006B3">
        <w:rPr>
          <w:rStyle w:val="Emphasis"/>
        </w:rPr>
        <w:t>anti</w:t>
      </w:r>
      <w:r w:rsidRPr="00313BC1">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313BC1">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313BC1">
        <w:rPr>
          <w:rStyle w:val="Emphasis"/>
          <w:highlight w:val="cyan"/>
        </w:rPr>
        <w:t>in the future</w:t>
      </w:r>
      <w:r w:rsidRPr="00055F1F">
        <w:rPr>
          <w:sz w:val="16"/>
        </w:rPr>
        <w:t xml:space="preserve">, </w:t>
      </w:r>
      <w:r w:rsidRPr="00B26A19">
        <w:rPr>
          <w:rStyle w:val="StyleUnderline"/>
        </w:rPr>
        <w:t xml:space="preserve">could such </w:t>
      </w:r>
      <w:r w:rsidRPr="00313BC1">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313BC1">
        <w:rPr>
          <w:rStyle w:val="Emphasis"/>
          <w:highlight w:val="cyan"/>
          <w:bdr w:val="single" w:sz="18" w:space="0" w:color="auto"/>
        </w:rPr>
        <w:t>spot</w:t>
      </w:r>
      <w:r w:rsidRPr="00313BC1">
        <w:rPr>
          <w:rStyle w:val="StyleUnderline"/>
          <w:highlight w:val="cyan"/>
          <w:bdr w:val="single" w:sz="18" w:space="0" w:color="auto"/>
        </w:rPr>
        <w:t xml:space="preserve"> </w:t>
      </w:r>
      <w:r w:rsidRPr="00313BC1">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313BC1">
        <w:rPr>
          <w:rStyle w:val="Emphasis"/>
          <w:highlight w:val="cyan"/>
          <w:bdr w:val="single" w:sz="18" w:space="0" w:color="auto"/>
        </w:rPr>
        <w:t>across borders</w:t>
      </w:r>
      <w:r w:rsidRPr="00313BC1">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313BC1">
        <w:rPr>
          <w:rStyle w:val="Emphasis"/>
          <w:highlight w:val="cyan"/>
        </w:rPr>
        <w:t>study</w:t>
      </w:r>
      <w:r w:rsidRPr="00313BC1">
        <w:rPr>
          <w:rStyle w:val="StyleUnderline"/>
          <w:highlight w:val="cyan"/>
        </w:rPr>
        <w:t xml:space="preserve"> </w:t>
      </w:r>
      <w:r w:rsidRPr="00B26A19">
        <w:rPr>
          <w:rStyle w:val="StyleUnderline"/>
        </w:rPr>
        <w:t xml:space="preserve">of a range of possible </w:t>
      </w:r>
      <w:r w:rsidRPr="00313BC1">
        <w:rPr>
          <w:rStyle w:val="Emphasis"/>
          <w:highlight w:val="cyan"/>
        </w:rPr>
        <w:t>enhancements</w:t>
      </w:r>
      <w:r w:rsidRPr="00313BC1">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313BC1">
        <w:rPr>
          <w:rStyle w:val="Emphasis"/>
          <w:highlight w:val="cyan"/>
        </w:rPr>
        <w:t xml:space="preserve">knowledge that such </w:t>
      </w:r>
      <w:r w:rsidRPr="00313BC1">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313BC1">
        <w:rPr>
          <w:rStyle w:val="Emphasis"/>
          <w:highlight w:val="cyan"/>
        </w:rPr>
        <w:t xml:space="preserve">could prove to be </w:t>
      </w:r>
      <w:r w:rsidRPr="00313BC1">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313BC1">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2AF9CCAF" w14:textId="77777777" w:rsidR="00284BDB" w:rsidRPr="00216297" w:rsidRDefault="00284BDB" w:rsidP="00284BDB">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4C2E2E24" w14:textId="77777777" w:rsidR="00284BDB" w:rsidRPr="00FE2CDD" w:rsidRDefault="00284BDB" w:rsidP="00284BDB">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22ACE961" w14:textId="77777777" w:rsidR="00284BDB" w:rsidRPr="00C8793D" w:rsidRDefault="00284BDB" w:rsidP="00284BDB">
      <w:pPr>
        <w:spacing w:line="240" w:lineRule="auto"/>
        <w:rPr>
          <w:rStyle w:val="StyleUnderline"/>
        </w:rPr>
      </w:pPr>
      <w:r w:rsidRPr="00313BC1">
        <w:rPr>
          <w:rStyle w:val="StyleUnderline"/>
          <w:highlight w:val="cyan"/>
        </w:rPr>
        <w:t>The spread of nuc</w:t>
      </w:r>
      <w:r w:rsidRPr="00C8793D">
        <w:rPr>
          <w:rStyle w:val="StyleUnderline"/>
        </w:rPr>
        <w:t>lear weapon</w:t>
      </w:r>
      <w:r w:rsidRPr="00313BC1">
        <w:rPr>
          <w:rStyle w:val="StyleUnderline"/>
          <w:highlight w:val="cyan"/>
        </w:rPr>
        <w:t>s poses</w:t>
      </w:r>
      <w:r w:rsidRPr="00C8793D">
        <w:rPr>
          <w:rStyle w:val="StyleUnderline"/>
        </w:rPr>
        <w:t xml:space="preserve"> at least six </w:t>
      </w:r>
      <w:r w:rsidRPr="00313BC1">
        <w:rPr>
          <w:rStyle w:val="Emphasis"/>
          <w:highlight w:val="cyan"/>
        </w:rPr>
        <w:t>severe threats</w:t>
      </w:r>
      <w:r w:rsidRPr="00313BC1">
        <w:rPr>
          <w:rStyle w:val="StyleUnderline"/>
          <w:highlight w:val="cyan"/>
        </w:rPr>
        <w:t xml:space="preserve"> to international</w:t>
      </w:r>
      <w:r w:rsidRPr="00C8793D">
        <w:rPr>
          <w:rStyle w:val="StyleUnderline"/>
        </w:rPr>
        <w:t xml:space="preserve"> peace and </w:t>
      </w:r>
      <w:r w:rsidRPr="00313BC1">
        <w:rPr>
          <w:rStyle w:val="StyleUnderline"/>
          <w:highlight w:val="cyan"/>
        </w:rPr>
        <w:t>security including</w:t>
      </w:r>
      <w:r w:rsidRPr="00C8793D">
        <w:rPr>
          <w:rStyle w:val="StyleUnderline"/>
        </w:rPr>
        <w:t xml:space="preserve">: </w:t>
      </w:r>
      <w:r w:rsidRPr="00313BC1">
        <w:rPr>
          <w:rStyle w:val="Emphasis"/>
          <w:highlight w:val="cyan"/>
        </w:rPr>
        <w:t>nuc</w:t>
      </w:r>
      <w:r w:rsidRPr="00C8793D">
        <w:rPr>
          <w:rStyle w:val="Emphasis"/>
        </w:rPr>
        <w:t xml:space="preserve">lear </w:t>
      </w:r>
      <w:r w:rsidRPr="00313BC1">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313BC1">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313BC1">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13BC1">
        <w:rPr>
          <w:rStyle w:val="StyleUnderline"/>
          <w:highlight w:val="cyan"/>
        </w:rPr>
        <w:t>Before</w:t>
      </w:r>
      <w:r w:rsidRPr="00C8793D">
        <w:rPr>
          <w:rStyle w:val="StyleUnderline"/>
        </w:rPr>
        <w:t xml:space="preserve"> reaching a state of </w:t>
      </w:r>
      <w:r w:rsidRPr="00313BC1">
        <w:rPr>
          <w:rStyle w:val="Emphasis"/>
          <w:highlight w:val="cyan"/>
        </w:rPr>
        <w:t>MAD</w:t>
      </w:r>
      <w:r w:rsidRPr="00C8793D">
        <w:rPr>
          <w:sz w:val="16"/>
        </w:rPr>
        <w:t xml:space="preserve">, </w:t>
      </w:r>
      <w:r w:rsidRPr="00313BC1">
        <w:rPr>
          <w:rStyle w:val="StyleUnderline"/>
          <w:highlight w:val="cyan"/>
        </w:rPr>
        <w:t>new</w:t>
      </w:r>
      <w:r w:rsidRPr="00C8793D">
        <w:rPr>
          <w:rStyle w:val="StyleUnderline"/>
        </w:rPr>
        <w:t xml:space="preserve"> nuclear </w:t>
      </w:r>
      <w:r w:rsidRPr="00313BC1">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313BC1">
        <w:rPr>
          <w:rStyle w:val="StyleUnderline"/>
          <w:highlight w:val="cyan"/>
        </w:rPr>
        <w:t xml:space="preserve"> </w:t>
      </w:r>
      <w:r w:rsidRPr="00313BC1">
        <w:rPr>
          <w:rStyle w:val="Emphasis"/>
          <w:highlight w:val="cyan"/>
        </w:rPr>
        <w:t>lack</w:t>
      </w:r>
      <w:r w:rsidRPr="00C8793D">
        <w:rPr>
          <w:rStyle w:val="StyleUnderline"/>
        </w:rPr>
        <w:t xml:space="preserve"> a </w:t>
      </w:r>
      <w:r w:rsidRPr="00313BC1">
        <w:rPr>
          <w:rStyle w:val="StyleUnderline"/>
          <w:highlight w:val="cyan"/>
        </w:rPr>
        <w:t>secure-</w:t>
      </w:r>
      <w:r w:rsidRPr="00313BC1">
        <w:rPr>
          <w:rStyle w:val="Emphasis"/>
          <w:highlight w:val="cyan"/>
        </w:rPr>
        <w:t>second strike</w:t>
      </w:r>
      <w:r w:rsidRPr="00313BC1">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313BC1">
        <w:rPr>
          <w:rStyle w:val="StyleUnderline"/>
          <w:highlight w:val="cyan"/>
        </w:rPr>
        <w:t xml:space="preserve">it has an </w:t>
      </w:r>
      <w:r w:rsidRPr="00313BC1">
        <w:rPr>
          <w:rStyle w:val="Emphasis"/>
          <w:highlight w:val="cyan"/>
        </w:rPr>
        <w:t>incentive</w:t>
      </w:r>
      <w:r w:rsidRPr="00313BC1">
        <w:rPr>
          <w:rStyle w:val="StyleUnderline"/>
          <w:highlight w:val="cyan"/>
        </w:rPr>
        <w:t xml:space="preserve"> to </w:t>
      </w:r>
      <w:r w:rsidRPr="00313BC1">
        <w:rPr>
          <w:rStyle w:val="Emphasis"/>
          <w:highlight w:val="cyan"/>
        </w:rPr>
        <w:t>use</w:t>
      </w:r>
      <w:r w:rsidRPr="00C8793D">
        <w:rPr>
          <w:rStyle w:val="StyleUnderline"/>
        </w:rPr>
        <w:t xml:space="preserve"> nuclear weapons </w:t>
      </w:r>
      <w:r w:rsidRPr="00313BC1">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313BC1">
        <w:rPr>
          <w:rStyle w:val="Emphasis"/>
          <w:highlight w:val="cyan"/>
        </w:rPr>
        <w:t xml:space="preserve">a future crisis could result in a </w:t>
      </w:r>
      <w:r w:rsidRPr="00C8793D">
        <w:rPr>
          <w:rStyle w:val="Emphasis"/>
        </w:rPr>
        <w:t xml:space="preserve">devastating </w:t>
      </w:r>
      <w:r w:rsidRPr="00313BC1">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313BC1">
        <w:rPr>
          <w:rStyle w:val="Emphasis"/>
          <w:highlight w:val="cyan"/>
        </w:rPr>
        <w:t>as nuclear weapons spread</w:t>
      </w:r>
      <w:r w:rsidRPr="00C8793D">
        <w:rPr>
          <w:rStyle w:val="StyleUnderline"/>
        </w:rPr>
        <w:t xml:space="preserve">, the </w:t>
      </w:r>
      <w:r w:rsidRPr="00313BC1">
        <w:rPr>
          <w:rStyle w:val="Emphasis"/>
          <w:highlight w:val="cyan"/>
        </w:rPr>
        <w:t>possibility</w:t>
      </w:r>
      <w:r w:rsidRPr="00313BC1">
        <w:rPr>
          <w:rStyle w:val="StyleUnderline"/>
          <w:highlight w:val="cyan"/>
        </w:rPr>
        <w:t xml:space="preserve"> </w:t>
      </w:r>
      <w:r w:rsidRPr="00C8793D">
        <w:rPr>
          <w:rStyle w:val="StyleUnderline"/>
        </w:rPr>
        <w:t xml:space="preserve">that </w:t>
      </w:r>
      <w:r w:rsidRPr="00313BC1">
        <w:rPr>
          <w:rStyle w:val="Emphasis"/>
          <w:highlight w:val="cyan"/>
        </w:rPr>
        <w:t>they</w:t>
      </w:r>
      <w:r w:rsidRPr="00313BC1">
        <w:rPr>
          <w:rStyle w:val="StyleUnderline"/>
          <w:highlight w:val="cyan"/>
        </w:rPr>
        <w:t xml:space="preserve"> </w:t>
      </w:r>
      <w:r w:rsidRPr="00C8793D">
        <w:rPr>
          <w:rStyle w:val="StyleUnderline"/>
        </w:rPr>
        <w:t xml:space="preserve">will </w:t>
      </w:r>
      <w:r w:rsidRPr="00C8793D">
        <w:rPr>
          <w:rStyle w:val="Emphasis"/>
        </w:rPr>
        <w:t xml:space="preserve">eventually </w:t>
      </w:r>
      <w:r w:rsidRPr="00313BC1">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313BC1">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313BC1">
        <w:rPr>
          <w:rStyle w:val="Emphasis"/>
          <w:highlight w:val="cyan"/>
        </w:rPr>
        <w:t>loose nukes</w:t>
      </w:r>
      <w:r w:rsidRPr="00313BC1">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313BC1">
        <w:rPr>
          <w:rStyle w:val="Emphasis"/>
          <w:highlight w:val="cyan"/>
        </w:rPr>
        <w:t>Historically</w:t>
      </w:r>
      <w:r w:rsidRPr="00C8793D">
        <w:rPr>
          <w:sz w:val="16"/>
        </w:rPr>
        <w:t xml:space="preserve">, we have seen that </w:t>
      </w:r>
      <w:r w:rsidRPr="00C8793D">
        <w:rPr>
          <w:rStyle w:val="StyleUnderline"/>
        </w:rPr>
        <w:t xml:space="preserve">the </w:t>
      </w:r>
      <w:r w:rsidRPr="00313BC1">
        <w:rPr>
          <w:rStyle w:val="Emphasis"/>
          <w:highlight w:val="cyan"/>
        </w:rPr>
        <w:t>spread</w:t>
      </w:r>
      <w:r w:rsidRPr="00C8793D">
        <w:rPr>
          <w:rStyle w:val="Emphasis"/>
        </w:rPr>
        <w:t xml:space="preserve"> </w:t>
      </w:r>
      <w:r w:rsidRPr="00313BC1">
        <w:rPr>
          <w:rStyle w:val="Emphasis"/>
          <w:highlight w:val="cyan"/>
        </w:rPr>
        <w:t>of nuclear weapons</w:t>
      </w:r>
      <w:r w:rsidRPr="00313BC1">
        <w:rPr>
          <w:rStyle w:val="StyleUnderline"/>
          <w:highlight w:val="cyan"/>
        </w:rPr>
        <w:t xml:space="preserve"> </w:t>
      </w:r>
      <w:r w:rsidRPr="00C8793D">
        <w:rPr>
          <w:rStyle w:val="StyleUnderline"/>
        </w:rPr>
        <w:t xml:space="preserve">has emboldened their possessors and </w:t>
      </w:r>
      <w:r w:rsidRPr="00313BC1">
        <w:rPr>
          <w:rStyle w:val="StyleUnderline"/>
          <w:highlight w:val="cyan"/>
        </w:rPr>
        <w:t xml:space="preserve">contributed to </w:t>
      </w:r>
      <w:r w:rsidRPr="00313BC1">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313BC1">
        <w:rPr>
          <w:rStyle w:val="StyleUnderline"/>
          <w:highlight w:val="cyan"/>
        </w:rPr>
        <w:t xml:space="preserve">aggressiveness is more </w:t>
      </w:r>
      <w:r w:rsidRPr="00313BC1">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313BC1">
        <w:rPr>
          <w:rStyle w:val="Emphasis"/>
          <w:highlight w:val="cyan"/>
        </w:rPr>
        <w:t>crises</w:t>
      </w:r>
      <w:r w:rsidRPr="00313BC1">
        <w:rPr>
          <w:rStyle w:val="StyleUnderline"/>
          <w:highlight w:val="cyan"/>
        </w:rPr>
        <w:t xml:space="preserve"> could result in a </w:t>
      </w:r>
      <w:r w:rsidRPr="00313BC1">
        <w:rPr>
          <w:rStyle w:val="Emphasis"/>
          <w:highlight w:val="cyan"/>
        </w:rPr>
        <w:t>catastrophic nuclear exchange</w:t>
      </w:r>
      <w:r w:rsidRPr="00C8793D">
        <w:rPr>
          <w:rStyle w:val="StyleUnderline"/>
        </w:rPr>
        <w:t>.</w:t>
      </w:r>
    </w:p>
    <w:p w14:paraId="77239A32" w14:textId="77777777" w:rsidR="00313BC1" w:rsidRDefault="00313BC1" w:rsidP="00313BC1">
      <w:pPr>
        <w:pStyle w:val="Heading4"/>
      </w:pPr>
      <w:r>
        <w:t xml:space="preserve">Nuke war causes extinction AND outweighs </w:t>
      </w:r>
      <w:r w:rsidRPr="00C339DB">
        <w:rPr>
          <w:u w:val="single"/>
        </w:rPr>
        <w:t>other</w:t>
      </w:r>
      <w:r>
        <w:t xml:space="preserve"> existential risks</w:t>
      </w:r>
    </w:p>
    <w:p w14:paraId="2BDF7A7C" w14:textId="77777777" w:rsidR="00313BC1" w:rsidRPr="00E530E8" w:rsidRDefault="00313BC1" w:rsidP="00313BC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376AA683" w14:textId="77777777" w:rsidR="00313BC1" w:rsidRPr="00216297" w:rsidRDefault="00313BC1" w:rsidP="00313BC1">
      <w:pPr>
        <w:rPr>
          <w:sz w:val="16"/>
        </w:rPr>
      </w:pPr>
      <w:r w:rsidRPr="00055D8B">
        <w:rPr>
          <w:sz w:val="16"/>
        </w:rPr>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proofErr w:type="spellStart"/>
      <w:r w:rsidRPr="00701678">
        <w:rPr>
          <w:rStyle w:val="Emphasis"/>
          <w:highlight w:val="green"/>
        </w:rPr>
        <w:t>self assured</w:t>
      </w:r>
      <w:proofErr w:type="spellEnd"/>
      <w:r w:rsidRPr="00701678">
        <w:rPr>
          <w:rStyle w:val="Emphasis"/>
          <w:highlight w:val="green"/>
        </w:rPr>
        <w:t xml:space="preserve">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70167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70167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BF872FC" w14:textId="77777777" w:rsidR="00313BC1" w:rsidRPr="00E44A7F" w:rsidRDefault="00313BC1" w:rsidP="00313BC1">
      <w:pPr>
        <w:pStyle w:val="Heading4"/>
      </w:pPr>
      <w:r>
        <w:t xml:space="preserve">A single </w:t>
      </w:r>
      <w:r w:rsidRPr="00075C2D">
        <w:rPr>
          <w:u w:val="single"/>
        </w:rPr>
        <w:t>high-altitude</w:t>
      </w:r>
      <w:r>
        <w:t xml:space="preserve"> explosion will </w:t>
      </w:r>
      <w:r>
        <w:rPr>
          <w:u w:val="single"/>
        </w:rPr>
        <w:t>ignite the atmosphere</w:t>
      </w:r>
      <w:r>
        <w:t xml:space="preserve"> in a </w:t>
      </w:r>
      <w:r>
        <w:rPr>
          <w:u w:val="single"/>
        </w:rPr>
        <w:t>fusion chain reaction</w:t>
      </w:r>
      <w:r>
        <w:t xml:space="preserve"> that causes extinction</w:t>
      </w:r>
    </w:p>
    <w:p w14:paraId="056019F9" w14:textId="77777777" w:rsidR="00313BC1" w:rsidRDefault="00313BC1" w:rsidP="00313BC1">
      <w:proofErr w:type="spellStart"/>
      <w:r w:rsidRPr="00ED4D4C">
        <w:rPr>
          <w:rStyle w:val="Style13ptBold"/>
        </w:rPr>
        <w:t>Wellerstein</w:t>
      </w:r>
      <w:proofErr w:type="spellEnd"/>
      <w:r w:rsidRPr="00ED4D4C">
        <w:rPr>
          <w:rStyle w:val="Style13ptBold"/>
        </w:rPr>
        <w:t xml:space="preserve"> 18</w:t>
      </w:r>
      <w:r>
        <w:t xml:space="preserve"> [Alex Historian of science and nuclear weapons and a professor at the Stevens Institute of Technology, creator of the NUKEMAP. 6-29-2018. "Restricted Data: The Nuclear Secrecy Blog." Restricted Data: The Nuclear Secrecy Blog. http://blog.nuclearsecrecy.com/]</w:t>
      </w:r>
    </w:p>
    <w:p w14:paraId="46B07EAC" w14:textId="39C4E55C" w:rsidR="00313BC1" w:rsidRPr="00313BC1" w:rsidRDefault="00313BC1" w:rsidP="00284BDB">
      <w:r w:rsidRPr="00075C2D">
        <w:rPr>
          <w:sz w:val="16"/>
          <w:szCs w:val="16"/>
        </w:rPr>
        <w:t>What would it take to turn the world into one big fusion reaction, wiping it clean of life and turning it into a barren rock?</w:t>
      </w:r>
      <w:r w:rsidRPr="0068758E">
        <w:rPr>
          <w:sz w:val="16"/>
        </w:rPr>
        <w:t xml:space="preserve"> Asking for a friend. Graphic from the 1946 film, “One World </w:t>
      </w:r>
      <w:proofErr w:type="gramStart"/>
      <w:r w:rsidRPr="0068758E">
        <w:rPr>
          <w:sz w:val="16"/>
        </w:rPr>
        <w:t>Or</w:t>
      </w:r>
      <w:proofErr w:type="gramEnd"/>
      <w:r w:rsidRPr="0068758E">
        <w:rPr>
          <w:sz w:val="16"/>
        </w:rPr>
        <w:t xml:space="preserve"> None,” created by the National Committee on Atomic Information, advocating for the importance of the international control of atomic energy. One might wonder whether that kind of question presented itself while I was reading the news these days, and one would be entirely correct. But the reason people typically ask this question is in reference to</w:t>
      </w:r>
      <w:r w:rsidRPr="00C14B10">
        <w:rPr>
          <w:sz w:val="16"/>
        </w:rPr>
        <w:t xml:space="preserve"> the story that scientists at Los Alamos thought </w:t>
      </w:r>
      <w:r w:rsidRPr="00313BC1">
        <w:rPr>
          <w:rStyle w:val="StyleUnderline"/>
          <w:highlight w:val="cyan"/>
        </w:rPr>
        <w:t>there was a</w:t>
      </w:r>
      <w:r w:rsidRPr="00313BC1">
        <w:rPr>
          <w:sz w:val="16"/>
          <w:highlight w:val="cyan"/>
        </w:rPr>
        <w:t xml:space="preserve"> </w:t>
      </w:r>
      <w:r w:rsidRPr="00313BC1">
        <w:rPr>
          <w:rStyle w:val="Emphasis"/>
          <w:highlight w:val="cyan"/>
        </w:rPr>
        <w:t>non-zero chance</w:t>
      </w:r>
      <w:r w:rsidRPr="00313BC1">
        <w:rPr>
          <w:rStyle w:val="StyleUnderline"/>
          <w:highlight w:val="cyan"/>
        </w:rPr>
        <w:t xml:space="preserve"> that the</w:t>
      </w:r>
      <w:r w:rsidRPr="00C14B10">
        <w:rPr>
          <w:sz w:val="16"/>
        </w:rPr>
        <w:t xml:space="preserve"> Trinity </w:t>
      </w:r>
      <w:r w:rsidRPr="00313BC1">
        <w:rPr>
          <w:rStyle w:val="StyleUnderline"/>
          <w:highlight w:val="cyan"/>
        </w:rPr>
        <w:t>test</w:t>
      </w:r>
      <w:r w:rsidRPr="0068758E">
        <w:rPr>
          <w:rStyle w:val="StyleUnderline"/>
        </w:rPr>
        <w:t xml:space="preserve"> might</w:t>
      </w:r>
      <w:r w:rsidRPr="0068758E">
        <w:rPr>
          <w:sz w:val="16"/>
        </w:rPr>
        <w:t xml:space="preserve"> </w:t>
      </w:r>
      <w:r w:rsidRPr="00313BC1">
        <w:rPr>
          <w:rStyle w:val="Emphasis"/>
          <w:highlight w:val="cyan"/>
        </w:rPr>
        <w:t>ignite the atmosphere</w:t>
      </w:r>
      <w:r w:rsidRPr="00C14B10">
        <w:rPr>
          <w:sz w:val="16"/>
        </w:rPr>
        <w:t xml:space="preserve"> during the first wartime test. </w:t>
      </w:r>
      <w:r w:rsidRPr="00C14B10">
        <w:rPr>
          <w:rStyle w:val="StyleUnderline"/>
        </w:rPr>
        <w:t>The basic idea is</w:t>
      </w:r>
      <w:r w:rsidRPr="00C14B10">
        <w:rPr>
          <w:sz w:val="16"/>
        </w:rPr>
        <w:t xml:space="preserve"> a </w:t>
      </w:r>
      <w:r w:rsidRPr="00C14B10">
        <w:rPr>
          <w:rStyle w:val="StyleUnderline"/>
        </w:rPr>
        <w:t>simple</w:t>
      </w:r>
      <w:r w:rsidRPr="00C14B10">
        <w:rPr>
          <w:sz w:val="16"/>
        </w:rPr>
        <w:t xml:space="preserve"> one: </w:t>
      </w:r>
      <w:r w:rsidRPr="00313BC1">
        <w:rPr>
          <w:rStyle w:val="StyleUnderline"/>
          <w:highlight w:val="cyan"/>
        </w:rPr>
        <w:t>if you heat</w:t>
      </w:r>
      <w:r w:rsidRPr="0002594D">
        <w:rPr>
          <w:rStyle w:val="StyleUnderline"/>
        </w:rPr>
        <w:t xml:space="preserve"> up</w:t>
      </w:r>
      <w:r w:rsidRPr="00C14B10">
        <w:rPr>
          <w:sz w:val="16"/>
        </w:rPr>
        <w:t xml:space="preserve"> </w:t>
      </w:r>
      <w:r w:rsidRPr="00C14B10">
        <w:rPr>
          <w:rStyle w:val="Emphasis"/>
        </w:rPr>
        <w:t>very light atoms</w:t>
      </w:r>
      <w:r w:rsidRPr="00C14B10">
        <w:rPr>
          <w:sz w:val="16"/>
        </w:rPr>
        <w:t xml:space="preserve"> </w:t>
      </w:r>
      <w:r w:rsidRPr="00C14B10">
        <w:rPr>
          <w:rStyle w:val="StyleUnderline"/>
        </w:rPr>
        <w:t xml:space="preserve">(like </w:t>
      </w:r>
      <w:r w:rsidRPr="00313BC1">
        <w:rPr>
          <w:rStyle w:val="Emphasis"/>
          <w:highlight w:val="cyan"/>
        </w:rPr>
        <w:t>hydrogen</w:t>
      </w:r>
      <w:r w:rsidRPr="00C14B10">
        <w:rPr>
          <w:rStyle w:val="StyleUnderline"/>
        </w:rPr>
        <w:t xml:space="preserve">) to very high temperatures, they’ll </w:t>
      </w:r>
      <w:r w:rsidRPr="00C14B10">
        <w:rPr>
          <w:rStyle w:val="Emphasis"/>
        </w:rPr>
        <w:t>race around like mad</w:t>
      </w:r>
      <w:r w:rsidRPr="00C14B10">
        <w:rPr>
          <w:rStyle w:val="StyleUnderline"/>
        </w:rPr>
        <w:t xml:space="preserve">, and </w:t>
      </w:r>
      <w:r w:rsidRPr="00313BC1">
        <w:rPr>
          <w:rStyle w:val="StyleUnderline"/>
          <w:highlight w:val="cyan"/>
        </w:rPr>
        <w:t>the chances</w:t>
      </w:r>
      <w:r w:rsidRPr="00C14B10">
        <w:rPr>
          <w:rStyle w:val="StyleUnderline"/>
        </w:rPr>
        <w:t xml:space="preserve"> that </w:t>
      </w:r>
      <w:r w:rsidRPr="00313BC1">
        <w:rPr>
          <w:rStyle w:val="StyleUnderline"/>
          <w:highlight w:val="cyan"/>
        </w:rPr>
        <w:t xml:space="preserve">they’ll </w:t>
      </w:r>
      <w:r w:rsidRPr="00313BC1">
        <w:rPr>
          <w:rStyle w:val="Emphasis"/>
          <w:highlight w:val="cyan"/>
        </w:rPr>
        <w:t>collide</w:t>
      </w:r>
      <w:r w:rsidRPr="00C14B10">
        <w:rPr>
          <w:rStyle w:val="Emphasis"/>
        </w:rPr>
        <w:t xml:space="preserve"> into each other </w:t>
      </w:r>
      <w:r w:rsidRPr="00313BC1">
        <w:rPr>
          <w:rStyle w:val="Emphasis"/>
          <w:highlight w:val="cyan"/>
        </w:rPr>
        <w:t>and undergo</w:t>
      </w:r>
      <w:r w:rsidRPr="00C14B10">
        <w:rPr>
          <w:rStyle w:val="Emphasis"/>
        </w:rPr>
        <w:t xml:space="preserve"> nuclear </w:t>
      </w:r>
      <w:r w:rsidRPr="00313BC1">
        <w:rPr>
          <w:rStyle w:val="Emphasis"/>
          <w:highlight w:val="cyan"/>
        </w:rPr>
        <w:t>fusion</w:t>
      </w:r>
      <w:r w:rsidRPr="00313BC1">
        <w:rPr>
          <w:sz w:val="16"/>
          <w:highlight w:val="cyan"/>
        </w:rPr>
        <w:t xml:space="preserve"> </w:t>
      </w:r>
      <w:r w:rsidRPr="00313BC1">
        <w:rPr>
          <w:rStyle w:val="StyleUnderline"/>
          <w:highlight w:val="cyan"/>
        </w:rPr>
        <w:t>become</w:t>
      </w:r>
      <w:r w:rsidRPr="0068758E">
        <w:rPr>
          <w:sz w:val="16"/>
        </w:rPr>
        <w:t xml:space="preserve"> </w:t>
      </w:r>
      <w:r w:rsidRPr="0068758E">
        <w:rPr>
          <w:rStyle w:val="Emphasis"/>
        </w:rPr>
        <w:t xml:space="preserve">much </w:t>
      </w:r>
      <w:r w:rsidRPr="00313BC1">
        <w:rPr>
          <w:rStyle w:val="Emphasis"/>
          <w:highlight w:val="cyan"/>
        </w:rPr>
        <w:t>greater</w:t>
      </w:r>
      <w:r w:rsidRPr="0068758E">
        <w:rPr>
          <w:rStyle w:val="StyleUnderline"/>
        </w:rPr>
        <w:t xml:space="preserve">. If that happens, they’ll release more </w:t>
      </w:r>
      <w:r w:rsidRPr="0068758E">
        <w:rPr>
          <w:rStyle w:val="Emphasis"/>
        </w:rPr>
        <w:t>energy</w:t>
      </w:r>
      <w:r w:rsidRPr="0068758E">
        <w:rPr>
          <w:rStyle w:val="StyleUnderline"/>
        </w:rPr>
        <w:t>. What if the first</w:t>
      </w:r>
      <w:r w:rsidRPr="00C14B10">
        <w:rPr>
          <w:rStyle w:val="StyleUnderline"/>
        </w:rPr>
        <w:t xml:space="preserve"> burst of </w:t>
      </w:r>
      <w:r w:rsidRPr="00313BC1">
        <w:rPr>
          <w:rStyle w:val="StyleUnderline"/>
          <w:highlight w:val="cyan"/>
        </w:rPr>
        <w:t xml:space="preserve">an </w:t>
      </w:r>
      <w:r w:rsidRPr="00313BC1">
        <w:rPr>
          <w:rStyle w:val="Emphasis"/>
          <w:highlight w:val="cyan"/>
        </w:rPr>
        <w:t>atom</w:t>
      </w:r>
      <w:r w:rsidRPr="00C14B10">
        <w:rPr>
          <w:rStyle w:val="StyleUnderline"/>
        </w:rPr>
        <w:t xml:space="preserve">ic </w:t>
      </w:r>
      <w:r w:rsidRPr="00313BC1">
        <w:rPr>
          <w:rStyle w:val="Emphasis"/>
          <w:highlight w:val="cyan"/>
        </w:rPr>
        <w:t>bomb start</w:t>
      </w:r>
      <w:r w:rsidRPr="00C14B10">
        <w:rPr>
          <w:rStyle w:val="Emphasis"/>
        </w:rPr>
        <w:t xml:space="preserve">ed </w:t>
      </w:r>
      <w:r w:rsidRPr="00313BC1">
        <w:rPr>
          <w:rStyle w:val="Emphasis"/>
          <w:highlight w:val="cyan"/>
        </w:rPr>
        <w:t>fusion</w:t>
      </w:r>
      <w:r w:rsidRPr="00C14B10">
        <w:rPr>
          <w:rStyle w:val="Emphasis"/>
        </w:rPr>
        <w:t xml:space="preserve"> reactions </w:t>
      </w:r>
      <w:r w:rsidRPr="00313BC1">
        <w:rPr>
          <w:rStyle w:val="Emphasis"/>
          <w:highlight w:val="cyan"/>
        </w:rPr>
        <w:t>in the air</w:t>
      </w:r>
      <w:r w:rsidRPr="00C14B10">
        <w:rPr>
          <w:rStyle w:val="Emphasis"/>
        </w:rPr>
        <w:t xml:space="preserve"> around it</w:t>
      </w:r>
      <w:r w:rsidRPr="00C14B10">
        <w:rPr>
          <w:sz w:val="16"/>
        </w:rPr>
        <w:t xml:space="preserve">, say between the atoms of oxygen or nitrogen, </w:t>
      </w:r>
      <w:r w:rsidRPr="00C14B10">
        <w:rPr>
          <w:rStyle w:val="StyleUnderline"/>
        </w:rPr>
        <w:t xml:space="preserve">and </w:t>
      </w:r>
      <w:r w:rsidRPr="00313BC1">
        <w:rPr>
          <w:rStyle w:val="StyleUnderline"/>
          <w:highlight w:val="cyan"/>
        </w:rPr>
        <w:t>those</w:t>
      </w:r>
      <w:r w:rsidRPr="00C14B10">
        <w:rPr>
          <w:rStyle w:val="StyleUnderline"/>
        </w:rPr>
        <w:t xml:space="preserve"> fusion </w:t>
      </w:r>
      <w:r w:rsidRPr="00313BC1">
        <w:rPr>
          <w:rStyle w:val="StyleUnderline"/>
          <w:highlight w:val="cyan"/>
        </w:rPr>
        <w:t>reactions</w:t>
      </w:r>
      <w:r w:rsidRPr="00C14B10">
        <w:rPr>
          <w:rStyle w:val="StyleUnderline"/>
        </w:rPr>
        <w:t xml:space="preserve"> generated enough energy to </w:t>
      </w:r>
      <w:r w:rsidRPr="00313BC1">
        <w:rPr>
          <w:rStyle w:val="StyleUnderline"/>
          <w:highlight w:val="cyan"/>
        </w:rPr>
        <w:t>start more</w:t>
      </w:r>
      <w:r w:rsidRPr="0068758E">
        <w:rPr>
          <w:rStyle w:val="StyleUnderline"/>
        </w:rPr>
        <w:t xml:space="preserve"> reactions, </w:t>
      </w:r>
      <w:r w:rsidRPr="00313BC1">
        <w:rPr>
          <w:rStyle w:val="StyleUnderline"/>
          <w:highlight w:val="cyan"/>
        </w:rPr>
        <w:t>and so</w:t>
      </w:r>
      <w:r w:rsidRPr="00C14B10">
        <w:rPr>
          <w:rStyle w:val="StyleUnderline"/>
        </w:rPr>
        <w:t xml:space="preserve"> on, </w:t>
      </w:r>
      <w:r w:rsidRPr="00313BC1">
        <w:rPr>
          <w:rStyle w:val="Emphasis"/>
          <w:highlight w:val="cyan"/>
        </w:rPr>
        <w:t>across the entire atmosphere</w:t>
      </w:r>
      <w:r w:rsidRPr="00C14B10">
        <w:rPr>
          <w:rStyle w:val="Emphasis"/>
        </w:rPr>
        <w:t>?</w:t>
      </w:r>
      <w:r>
        <w:rPr>
          <w:rStyle w:val="Emphasis"/>
        </w:rPr>
        <w:t xml:space="preserve"> </w:t>
      </w:r>
      <w:r w:rsidRPr="00C14B10">
        <w:rPr>
          <w:sz w:val="16"/>
        </w:rPr>
        <w:t xml:space="preserve">It’s hard to say how seriously this was taken. It is clear that at one point, Arthur Compton worried about it, and that just the same, several scientists came up with persuasive reasoning to the effect that this could not happen. James Conant, upon feeling the searing heat of the Trinity test, briefly reflected that maybe this rumored thing had, indeed, come to pass: Then came a burst of white light that seemed to fill the sky and seemed to last for seconds. I had expected a relatively quick and bright flash. The enormity of the light and its length quite stunned me. My instantaneous reaction was that something had gone wrong and that the thermal nuclear [sic] transformational of the atmosphere, once discussed as a possibility and jokingly referred to a few minutes earlier, had actually occurred. Which does at least tell us that some of those at the test were still joking about it, even up to the last few minutes. Fermi reportedly took bets on whether the bomb would destroy just New Mexico or in fact the entire world, but it was understood as a joke. The introduction of the </w:t>
      </w:r>
      <w:proofErr w:type="spellStart"/>
      <w:r w:rsidRPr="00C14B10">
        <w:rPr>
          <w:sz w:val="16"/>
        </w:rPr>
        <w:t>Konopinski</w:t>
      </w:r>
      <w:proofErr w:type="spellEnd"/>
      <w:r w:rsidRPr="00C14B10">
        <w:rPr>
          <w:sz w:val="16"/>
        </w:rPr>
        <w:t>, Marvin, and Teller paper of 1946. Filed under: “</w:t>
      </w:r>
      <w:proofErr w:type="gramStart"/>
      <w:r w:rsidRPr="00C14B10">
        <w:rPr>
          <w:sz w:val="16"/>
        </w:rPr>
        <w:t>SCIENCE!“</w:t>
      </w:r>
      <w:proofErr w:type="gramEnd"/>
      <w:r w:rsidRPr="00C14B10">
        <w:rPr>
          <w:sz w:val="16"/>
        </w:rPr>
        <w:t xml:space="preserve"> In the fall of 1946, Emil </w:t>
      </w:r>
      <w:proofErr w:type="spellStart"/>
      <w:r w:rsidRPr="00C14B10">
        <w:rPr>
          <w:sz w:val="16"/>
        </w:rPr>
        <w:t>Konopinski</w:t>
      </w:r>
      <w:proofErr w:type="spellEnd"/>
      <w:r w:rsidRPr="00C14B10">
        <w:rPr>
          <w:sz w:val="16"/>
        </w:rPr>
        <w:t xml:space="preserve">, Cloyd Marvin, and Edward Teller (who else?) wrote up a paper explaining why no detonation on Earth was likely to start an uncontrolled fusion reaction in the atmosphere. It is not clear to me whether this is exactly the logic they used prior to the Trinity detonation, but it is probably of a similar character to it. In short, there is only one fusion reaction based on the constituents of the oxygen that had any probability at all (the nitrogen-nitrogen reaction), and the scientists were able to show that it was not very likely to happen or spread. Even if one makes assumptions that the reaction was much easier to initiate than anyone thought it was likely to be, it wasn’t going to be sustained. The reaction would cool (through a variety of physical mechanisms) faster than it would spread. This is all a common part of Manhattan Project lore. But I suspect most who have read of this before </w:t>
      </w:r>
      <w:proofErr w:type="gramStart"/>
      <w:r w:rsidRPr="00C14B10">
        <w:rPr>
          <w:sz w:val="16"/>
        </w:rPr>
        <w:t>have</w:t>
      </w:r>
      <w:proofErr w:type="gramEnd"/>
      <w:r w:rsidRPr="00C14B10">
        <w:rPr>
          <w:sz w:val="16"/>
        </w:rPr>
        <w:t xml:space="preserve"> not actually read the </w:t>
      </w:r>
      <w:proofErr w:type="spellStart"/>
      <w:r w:rsidRPr="00C14B10">
        <w:rPr>
          <w:sz w:val="16"/>
        </w:rPr>
        <w:t>Konopinski</w:t>
      </w:r>
      <w:proofErr w:type="spellEnd"/>
      <w:r w:rsidRPr="00C14B10">
        <w:rPr>
          <w:sz w:val="16"/>
        </w:rPr>
        <w:t xml:space="preserve">-Marvin-Teller paper to its end, where they end on a less sure-of-themselves note: </w:t>
      </w:r>
      <w:r w:rsidRPr="00C14B10">
        <w:rPr>
          <w:rStyle w:val="StyleUnderline"/>
        </w:rPr>
        <w:t>There remains the</w:t>
      </w:r>
      <w:r w:rsidRPr="00C14B10">
        <w:rPr>
          <w:sz w:val="16"/>
        </w:rPr>
        <w:t xml:space="preserve"> </w:t>
      </w:r>
      <w:r w:rsidRPr="00C14B10">
        <w:rPr>
          <w:rStyle w:val="Emphasis"/>
        </w:rPr>
        <w:t>distant possibility</w:t>
      </w:r>
      <w:r w:rsidRPr="00C14B10">
        <w:rPr>
          <w:sz w:val="16"/>
        </w:rPr>
        <w:t xml:space="preserve"> </w:t>
      </w:r>
      <w:r w:rsidRPr="00C14B10">
        <w:rPr>
          <w:rStyle w:val="StyleUnderline"/>
        </w:rPr>
        <w:t xml:space="preserve">that some other less simple mode of burning may </w:t>
      </w:r>
      <w:r w:rsidRPr="00C14B10">
        <w:rPr>
          <w:rStyle w:val="Emphasis"/>
        </w:rPr>
        <w:t>maintain itself in the atmosphere.</w:t>
      </w:r>
      <w:r>
        <w:rPr>
          <w:rStyle w:val="Emphasis"/>
        </w:rPr>
        <w:t xml:space="preserve"> </w:t>
      </w:r>
      <w:r w:rsidRPr="00313BC1">
        <w:rPr>
          <w:rStyle w:val="StyleUnderline"/>
          <w:highlight w:val="cyan"/>
        </w:rPr>
        <w:t xml:space="preserve">Even if the reaction is </w:t>
      </w:r>
      <w:r w:rsidRPr="00313BC1">
        <w:rPr>
          <w:rStyle w:val="Emphasis"/>
          <w:highlight w:val="cyan"/>
        </w:rPr>
        <w:t>stopped</w:t>
      </w:r>
      <w:r w:rsidRPr="00C14B10">
        <w:rPr>
          <w:rStyle w:val="StyleUnderline"/>
        </w:rPr>
        <w:t xml:space="preserve"> within a </w:t>
      </w:r>
      <w:r w:rsidRPr="00C14B10">
        <w:rPr>
          <w:rStyle w:val="Emphasis"/>
        </w:rPr>
        <w:t>sphere of a few hundred meters radius</w:t>
      </w:r>
      <w:r w:rsidRPr="00C14B10">
        <w:rPr>
          <w:rStyle w:val="StyleUnderline"/>
        </w:rPr>
        <w:t xml:space="preserve">, </w:t>
      </w:r>
      <w:r w:rsidRPr="00313BC1">
        <w:rPr>
          <w:rStyle w:val="StyleUnderline"/>
          <w:highlight w:val="cyan"/>
        </w:rPr>
        <w:t>the</w:t>
      </w:r>
      <w:r w:rsidRPr="00C14B10">
        <w:rPr>
          <w:rStyle w:val="StyleUnderline"/>
        </w:rPr>
        <w:t xml:space="preserve"> resultant </w:t>
      </w:r>
      <w:r w:rsidRPr="00313BC1">
        <w:rPr>
          <w:rStyle w:val="Emphasis"/>
          <w:highlight w:val="cyan"/>
        </w:rPr>
        <w:t>earth-shock</w:t>
      </w:r>
      <w:r w:rsidRPr="00313BC1">
        <w:rPr>
          <w:sz w:val="16"/>
          <w:highlight w:val="cyan"/>
        </w:rPr>
        <w:t xml:space="preserve"> </w:t>
      </w:r>
      <w:r w:rsidRPr="00313BC1">
        <w:rPr>
          <w:rStyle w:val="StyleUnderline"/>
          <w:highlight w:val="cyan"/>
        </w:rPr>
        <w:t>and</w:t>
      </w:r>
      <w:r w:rsidRPr="00C14B10">
        <w:rPr>
          <w:rStyle w:val="StyleUnderline"/>
        </w:rPr>
        <w:t xml:space="preserve"> the</w:t>
      </w:r>
      <w:r w:rsidRPr="00C14B10">
        <w:rPr>
          <w:sz w:val="16"/>
        </w:rPr>
        <w:t xml:space="preserve"> </w:t>
      </w:r>
      <w:r w:rsidRPr="00313BC1">
        <w:rPr>
          <w:rStyle w:val="Emphasis"/>
          <w:highlight w:val="cyan"/>
        </w:rPr>
        <w:t>radioactive contamination</w:t>
      </w:r>
      <w:r w:rsidRPr="00C14B10">
        <w:rPr>
          <w:rStyle w:val="Emphasis"/>
        </w:rPr>
        <w:t xml:space="preserve"> of</w:t>
      </w:r>
      <w:r>
        <w:rPr>
          <w:rStyle w:val="Emphasis"/>
        </w:rPr>
        <w:t xml:space="preserve"> </w:t>
      </w:r>
      <w:r w:rsidRPr="00C14B10">
        <w:rPr>
          <w:rStyle w:val="Emphasis"/>
        </w:rPr>
        <w:t>the atmosphere</w:t>
      </w:r>
      <w:r w:rsidRPr="00C14B10">
        <w:rPr>
          <w:sz w:val="16"/>
        </w:rPr>
        <w:t xml:space="preserve"> </w:t>
      </w:r>
      <w:r w:rsidRPr="0068758E">
        <w:rPr>
          <w:rStyle w:val="StyleUnderline"/>
        </w:rPr>
        <w:t xml:space="preserve">might </w:t>
      </w:r>
      <w:r w:rsidRPr="00313BC1">
        <w:rPr>
          <w:rStyle w:val="StyleUnderline"/>
          <w:highlight w:val="cyan"/>
        </w:rPr>
        <w:t>become</w:t>
      </w:r>
      <w:r w:rsidRPr="00313BC1">
        <w:rPr>
          <w:sz w:val="16"/>
          <w:highlight w:val="cyan"/>
        </w:rPr>
        <w:t xml:space="preserve"> </w:t>
      </w:r>
      <w:r w:rsidRPr="00313BC1">
        <w:rPr>
          <w:rStyle w:val="Emphasis"/>
          <w:highlight w:val="cyan"/>
        </w:rPr>
        <w:t>catastrophic on a world-wide scale</w:t>
      </w:r>
      <w:r w:rsidRPr="004E6928">
        <w:rPr>
          <w:u w:val="single"/>
        </w:rPr>
        <w:t xml:space="preserve">. One </w:t>
      </w:r>
      <w:r w:rsidRPr="00C14B10">
        <w:rPr>
          <w:rStyle w:val="StyleUnderline"/>
        </w:rPr>
        <w:t>may conclude that the arguments of this paper make it unreasonable to expect that the N+N reaction could propagate. An unlimited propagation</w:t>
      </w:r>
      <w:r w:rsidRPr="00C14B10">
        <w:rPr>
          <w:sz w:val="16"/>
        </w:rPr>
        <w:t xml:space="preserve"> is even </w:t>
      </w:r>
      <w:r w:rsidRPr="00C14B10">
        <w:rPr>
          <w:rStyle w:val="StyleUnderline"/>
        </w:rPr>
        <w:t xml:space="preserve">less likely. However, the </w:t>
      </w:r>
      <w:r w:rsidRPr="00C14B10">
        <w:rPr>
          <w:rStyle w:val="Emphasis"/>
        </w:rPr>
        <w:t>complexity</w:t>
      </w:r>
      <w:r w:rsidRPr="00C14B10">
        <w:rPr>
          <w:sz w:val="16"/>
        </w:rPr>
        <w:t xml:space="preserve"> </w:t>
      </w:r>
      <w:r w:rsidRPr="00C14B10">
        <w:rPr>
          <w:rStyle w:val="StyleUnderline"/>
        </w:rPr>
        <w:t xml:space="preserve">of the argument and the </w:t>
      </w:r>
      <w:r w:rsidRPr="00C14B10">
        <w:rPr>
          <w:rStyle w:val="Emphasis"/>
        </w:rPr>
        <w:t>absence of satisfactory experimental foundations</w:t>
      </w:r>
      <w:r w:rsidRPr="00C14B10">
        <w:rPr>
          <w:sz w:val="16"/>
        </w:rPr>
        <w:t xml:space="preserve"> </w:t>
      </w:r>
      <w:r w:rsidRPr="00C14B10">
        <w:rPr>
          <w:rStyle w:val="StyleUnderline"/>
        </w:rPr>
        <w:t>makes further work</w:t>
      </w:r>
      <w:r w:rsidRPr="00C14B10">
        <w:rPr>
          <w:sz w:val="16"/>
        </w:rPr>
        <w:t xml:space="preserve"> on the subject </w:t>
      </w:r>
      <w:r w:rsidRPr="00C14B10">
        <w:rPr>
          <w:rStyle w:val="StyleUnderline"/>
        </w:rPr>
        <w:t>highly desirable</w:t>
      </w:r>
      <w:r w:rsidRPr="00C14B10">
        <w:rPr>
          <w:sz w:val="16"/>
        </w:rPr>
        <w:t>.</w:t>
      </w:r>
    </w:p>
    <w:p w14:paraId="7AF8CD87" w14:textId="77777777" w:rsidR="00EB267F" w:rsidRDefault="00EB267F" w:rsidP="00EB267F">
      <w:pPr>
        <w:pStyle w:val="Heading3"/>
      </w:pPr>
      <w:r>
        <w:t>1AC: Framing</w:t>
      </w:r>
    </w:p>
    <w:p w14:paraId="4C32EE66" w14:textId="77777777" w:rsidR="00EB267F" w:rsidRPr="004602A0" w:rsidRDefault="00EB267F" w:rsidP="00EB267F">
      <w:pPr>
        <w:pStyle w:val="Heading4"/>
        <w:rPr>
          <w:bCs/>
        </w:rPr>
      </w:pPr>
      <w:r w:rsidRPr="00807451">
        <w:rPr>
          <w:bCs/>
        </w:rPr>
        <w:t>The standard is maximizing expected wellbeing.</w:t>
      </w:r>
    </w:p>
    <w:p w14:paraId="14016D9F" w14:textId="77777777" w:rsidR="00EB267F" w:rsidRPr="00807451" w:rsidRDefault="00EB267F" w:rsidP="00EB267F">
      <w:pPr>
        <w:pStyle w:val="Heading4"/>
        <w:spacing w:line="276" w:lineRule="auto"/>
        <w:rPr>
          <w:rFonts w:asciiTheme="minorHAnsi" w:hAnsiTheme="minorHAnsi" w:cstheme="minorHAnsi"/>
          <w:bCs/>
        </w:rPr>
      </w:pPr>
      <w:r w:rsidRPr="00807451">
        <w:rPr>
          <w:rFonts w:asciiTheme="minorHAnsi" w:hAnsiTheme="minorHAnsi" w:cstheme="minorHAnsi"/>
          <w:bCs/>
        </w:rPr>
        <w:t xml:space="preserve">1 – We can’t obtain evidence of </w:t>
      </w:r>
      <w:r w:rsidRPr="00807451">
        <w:rPr>
          <w:rFonts w:asciiTheme="minorHAnsi" w:hAnsiTheme="minorHAnsi" w:cstheme="minorHAnsi"/>
          <w:bCs/>
          <w:u w:val="single"/>
        </w:rPr>
        <w:t>goodness without desire</w:t>
      </w:r>
      <w:r w:rsidRPr="00807451">
        <w:rPr>
          <w:rFonts w:asciiTheme="minorHAnsi" w:hAnsiTheme="minorHAnsi" w:cstheme="minorHAnsi"/>
          <w:bCs/>
        </w:rPr>
        <w:t>.</w:t>
      </w:r>
    </w:p>
    <w:p w14:paraId="15D71F1E" w14:textId="77777777" w:rsidR="00EB267F" w:rsidRDefault="00EB267F" w:rsidP="00EB267F">
      <w:pPr>
        <w:spacing w:line="276" w:lineRule="auto"/>
        <w:rPr>
          <w:rStyle w:val="Style13ptBold"/>
        </w:rPr>
      </w:pPr>
      <w:r>
        <w:rPr>
          <w:rStyle w:val="Style13ptBold"/>
          <w:rFonts w:asciiTheme="minorHAnsi" w:hAnsiTheme="minorHAnsi" w:cstheme="minorHAnsi"/>
        </w:rPr>
        <w:t>Sayre-McCord 01</w:t>
      </w:r>
    </w:p>
    <w:p w14:paraId="78D177C5" w14:textId="77777777" w:rsidR="00EB267F" w:rsidRDefault="00EB267F" w:rsidP="00EB267F">
      <w:pPr>
        <w:spacing w:line="276" w:lineRule="auto"/>
        <w:rPr>
          <w:sz w:val="16"/>
          <w:szCs w:val="16"/>
        </w:rPr>
      </w:pPr>
      <w:r>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16" w:history="1">
        <w:r>
          <w:rPr>
            <w:rStyle w:val="Hyperlink"/>
            <w:rFonts w:asciiTheme="minorHAnsi" w:hAnsiTheme="minorHAnsi" w:cstheme="minorHAnsi"/>
            <w:color w:val="000000"/>
            <w:sz w:val="16"/>
            <w:szCs w:val="16"/>
          </w:rPr>
          <w:t>https://www.cambridge.org/core/journals/social-philosophy-and-policy/article/mills-proof-of-the-principle-of-utility-a-more-than-halfhearted-defense/FDBE07CBE08D4E17523930BF8C7BBC32</w:t>
        </w:r>
      </w:hyperlink>
      <w:r>
        <w:rPr>
          <w:rFonts w:asciiTheme="minorHAnsi" w:hAnsiTheme="minorHAnsi" w:cstheme="minorHAnsi"/>
          <w:sz w:val="16"/>
          <w:szCs w:val="16"/>
        </w:rPr>
        <w:t xml:space="preserve">, R.S. </w:t>
      </w:r>
    </w:p>
    <w:p w14:paraId="16ECB169"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t>
      </w:r>
    </w:p>
    <w:p w14:paraId="115ED1E7"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Pr>
          <w:rFonts w:asciiTheme="minorHAnsi" w:hAnsiTheme="minorHAnsi" w:cstheme="minorHAnsi"/>
          <w:sz w:val="16"/>
        </w:rPr>
        <w:t>mon</w:t>
      </w:r>
      <w:proofErr w:type="spellEnd"/>
      <w:r>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313BC1">
        <w:rPr>
          <w:rFonts w:asciiTheme="minorHAnsi" w:hAnsiTheme="minorHAnsi" w:cstheme="minorHAnsi"/>
          <w:b/>
          <w:bCs/>
          <w:highlight w:val="cyan"/>
          <w:u w:val="single"/>
        </w:rPr>
        <w:t>knowledge</w:t>
      </w:r>
      <w:r>
        <w:rPr>
          <w:rFonts w:asciiTheme="minorHAnsi" w:hAnsiTheme="minorHAnsi" w:cstheme="minorHAnsi"/>
          <w:u w:val="single"/>
        </w:rPr>
        <w:t xml:space="preserve"> is </w:t>
      </w:r>
      <w:r w:rsidRPr="00313BC1">
        <w:rPr>
          <w:rFonts w:asciiTheme="minorHAnsi" w:hAnsiTheme="minorHAnsi" w:cstheme="minorHAnsi"/>
          <w:b/>
          <w:bCs/>
          <w:highlight w:val="cyan"/>
          <w:u w:val="single"/>
        </w:rPr>
        <w:t>provided by</w:t>
      </w:r>
      <w:r>
        <w:rPr>
          <w:rFonts w:asciiTheme="minorHAnsi" w:hAnsiTheme="minorHAnsi" w:cstheme="minorHAnsi"/>
          <w:u w:val="single"/>
        </w:rPr>
        <w:t xml:space="preserve"> "our </w:t>
      </w:r>
      <w:r w:rsidRPr="00313BC1">
        <w:rPr>
          <w:rFonts w:asciiTheme="minorHAnsi" w:hAnsiTheme="minorHAnsi" w:cstheme="minorHAnsi"/>
          <w:b/>
          <w:bCs/>
          <w:highlight w:val="cyan"/>
          <w:u w:val="single"/>
        </w:rPr>
        <w:t>senses, and</w:t>
      </w:r>
      <w:r>
        <w:rPr>
          <w:rFonts w:asciiTheme="minorHAnsi" w:hAnsiTheme="minorHAnsi" w:cstheme="minorHAnsi"/>
          <w:sz w:val="16"/>
        </w:rPr>
        <w:t xml:space="preserve"> our internal </w:t>
      </w:r>
      <w:r w:rsidRPr="00313BC1">
        <w:rPr>
          <w:rFonts w:asciiTheme="minorHAnsi" w:hAnsiTheme="minorHAnsi" w:cstheme="minorHAnsi"/>
          <w:b/>
          <w:bCs/>
          <w:highlight w:val="cyan"/>
          <w:u w:val="single"/>
        </w:rPr>
        <w:t>consciousness.</w:t>
      </w:r>
      <w:r>
        <w:rPr>
          <w:rFonts w:asciiTheme="minorHAnsi" w:hAnsiTheme="minorHAnsi" w:cstheme="minorHAnsi"/>
          <w:sz w:val="16"/>
        </w:rPr>
        <w:t xml:space="preserve">" Mill's suggestion is that, when it comes to the first principles of conduct, </w:t>
      </w:r>
      <w:r w:rsidRPr="00313BC1">
        <w:rPr>
          <w:rFonts w:asciiTheme="minorHAnsi" w:hAnsiTheme="minorHAnsi" w:cstheme="minorHAnsi"/>
          <w:highlight w:val="cyan"/>
          <w:u w:val="single"/>
        </w:rPr>
        <w:t>desire play the same</w:t>
      </w:r>
      <w:r>
        <w:rPr>
          <w:rFonts w:asciiTheme="minorHAnsi" w:hAnsiTheme="minorHAnsi" w:cstheme="minorHAnsi"/>
          <w:u w:val="single"/>
        </w:rPr>
        <w:t xml:space="preserve"> epistemic </w:t>
      </w:r>
      <w:r w:rsidRPr="00313BC1">
        <w:rPr>
          <w:rFonts w:asciiTheme="minorHAnsi" w:hAnsiTheme="minorHAnsi" w:cstheme="minorHAnsi"/>
          <w:highlight w:val="cyan"/>
          <w:u w:val="single"/>
        </w:rPr>
        <w:t>role that</w:t>
      </w:r>
      <w:r>
        <w:rPr>
          <w:rFonts w:asciiTheme="minorHAnsi" w:hAnsiTheme="minorHAnsi" w:cstheme="minorHAnsi"/>
          <w:u w:val="single"/>
        </w:rPr>
        <w:t xml:space="preserve"> the </w:t>
      </w:r>
      <w:r w:rsidRPr="00313BC1">
        <w:rPr>
          <w:rFonts w:asciiTheme="minorHAnsi" w:hAnsiTheme="minorHAnsi" w:cstheme="minorHAnsi"/>
          <w:highlight w:val="cyan"/>
          <w:u w:val="single"/>
        </w:rPr>
        <w:t>senses play</w:t>
      </w:r>
      <w:r>
        <w:rPr>
          <w:rFonts w:asciiTheme="minorHAnsi" w:hAnsiTheme="minorHAnsi" w:cstheme="minorHAnsi"/>
          <w:sz w:val="16"/>
        </w:rPr>
        <w:t xml:space="preserve">, when it comes to the first principles of knowledge. </w:t>
      </w:r>
    </w:p>
    <w:p w14:paraId="7DA74CB4"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Pr>
          <w:rFonts w:asciiTheme="minorHAnsi" w:hAnsiTheme="minorHAnsi" w:cstheme="minorHAnsi"/>
          <w:u w:val="single"/>
        </w:rPr>
        <w:t>the evidence we have for our judgments concerning value traces back to what is desired, to the content of our desires.</w:t>
      </w:r>
      <w:r>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163681AA"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 xml:space="preserve"> </w:t>
      </w:r>
      <w:r>
        <w:rPr>
          <w:rFonts w:asciiTheme="minorHAnsi" w:hAnsiTheme="minorHAnsi" w:cstheme="minorHAnsi"/>
          <w:u w:val="single"/>
        </w:rPr>
        <w:t xml:space="preserve">When we are having sensations of red, </w:t>
      </w:r>
      <w:r w:rsidRPr="00313BC1">
        <w:rPr>
          <w:rFonts w:asciiTheme="minorHAnsi" w:hAnsiTheme="minorHAnsi" w:cstheme="minorHAnsi"/>
          <w:highlight w:val="cyan"/>
          <w:u w:val="single"/>
        </w:rPr>
        <w:t>when what we are looking at appears red</w:t>
      </w:r>
      <w:r>
        <w:rPr>
          <w:rFonts w:asciiTheme="minorHAnsi" w:hAnsiTheme="minorHAnsi" w:cstheme="minorHAnsi"/>
          <w:u w:val="single"/>
        </w:rPr>
        <w:t xml:space="preserve"> to us, </w:t>
      </w:r>
      <w:r w:rsidRPr="00313BC1">
        <w:rPr>
          <w:rFonts w:asciiTheme="minorHAnsi" w:hAnsiTheme="minorHAnsi" w:cstheme="minorHAnsi"/>
          <w:highlight w:val="cyan"/>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w:t>
      </w:r>
      <w:r w:rsidRPr="00313BC1">
        <w:rPr>
          <w:rFonts w:asciiTheme="minorHAnsi" w:hAnsiTheme="minorHAnsi" w:cstheme="minorHAnsi"/>
          <w:highlight w:val="cyan"/>
          <w:u w:val="single"/>
        </w:rPr>
        <w:t>the thing is red.</w:t>
      </w:r>
      <w:r>
        <w:rPr>
          <w:rFonts w:asciiTheme="minorHAnsi" w:hAnsiTheme="minorHAnsi" w:cstheme="minorHAnsi"/>
          <w:u w:val="single"/>
        </w:rPr>
        <w:t xml:space="preserve"> Moreover, </w:t>
      </w:r>
      <w:r w:rsidRPr="00313BC1">
        <w:rPr>
          <w:rFonts w:asciiTheme="minorHAnsi" w:hAnsiTheme="minorHAnsi" w:cstheme="minorHAnsi"/>
          <w:highlight w:val="cyan"/>
          <w:u w:val="single"/>
        </w:rPr>
        <w:t>if things never looked red</w:t>
      </w:r>
      <w:r>
        <w:rPr>
          <w:rFonts w:asciiTheme="minorHAnsi" w:hAnsiTheme="minorHAnsi" w:cstheme="minorHAnsi"/>
          <w:u w:val="single"/>
        </w:rPr>
        <w:t xml:space="preserve"> to us, </w:t>
      </w:r>
      <w:r w:rsidRPr="00313BC1">
        <w:rPr>
          <w:rFonts w:asciiTheme="minorHAnsi" w:hAnsiTheme="minorHAnsi" w:cstheme="minorHAnsi"/>
          <w:highlight w:val="cyan"/>
          <w:u w:val="single"/>
        </w:rPr>
        <w:t>we could never get ev</w:t>
      </w:r>
      <w:r>
        <w:rPr>
          <w:rFonts w:asciiTheme="minorHAnsi" w:hAnsiTheme="minorHAnsi" w:cstheme="minorHAnsi"/>
          <w:u w:val="single"/>
        </w:rPr>
        <w:t xml:space="preserve">idence that </w:t>
      </w:r>
      <w:r w:rsidRPr="00313BC1">
        <w:rPr>
          <w:rFonts w:asciiTheme="minorHAnsi" w:hAnsiTheme="minorHAnsi" w:cstheme="minorHAnsi"/>
          <w:highlight w:val="cyan"/>
          <w:u w:val="single"/>
        </w:rPr>
        <w:t>things were red</w:t>
      </w:r>
      <w:r>
        <w:rPr>
          <w:rFonts w:asciiTheme="minorHAnsi" w:hAnsiTheme="minorHAnsi" w:cstheme="minorHAnsi"/>
          <w:u w:val="single"/>
        </w:rPr>
        <w:t>, and would indeed never have developed the concept of redness.</w:t>
      </w:r>
      <w:r>
        <w:rPr>
          <w:rFonts w:asciiTheme="minorHAnsi" w:hAnsiTheme="minorHAnsi" w:cstheme="minorHAnsi"/>
          <w:sz w:val="16"/>
        </w:rPr>
        <w:t xml:space="preserve"> Similarly, </w:t>
      </w:r>
      <w:r>
        <w:rPr>
          <w:rFonts w:asciiTheme="minorHAnsi" w:hAnsiTheme="minorHAnsi" w:cstheme="minorHAnsi"/>
          <w:u w:val="single"/>
        </w:rPr>
        <w:t>when we are desiring things</w:t>
      </w:r>
      <w:r>
        <w:rPr>
          <w:rFonts w:asciiTheme="minorHAnsi" w:hAnsiTheme="minorHAnsi" w:cstheme="minorHAnsi"/>
          <w:sz w:val="16"/>
        </w:rPr>
        <w:t xml:space="preserve">, when what we are considering appears good to us, </w:t>
      </w:r>
      <w:r>
        <w:rPr>
          <w:rFonts w:asciiTheme="minorHAnsi" w:hAnsiTheme="minorHAnsi" w:cstheme="minorHAnsi"/>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the thing is good. Moreover, </w:t>
      </w:r>
      <w:r w:rsidRPr="00313BC1">
        <w:rPr>
          <w:rFonts w:asciiTheme="minorHAnsi" w:hAnsiTheme="minorHAnsi" w:cstheme="minorHAnsi"/>
          <w:b/>
          <w:bCs/>
          <w:highlight w:val="cyan"/>
          <w:u w:val="single"/>
        </w:rPr>
        <w:t>if we never desired</w:t>
      </w:r>
      <w:r>
        <w:rPr>
          <w:rFonts w:asciiTheme="minorHAnsi" w:hAnsiTheme="minorHAnsi" w:cstheme="minorHAnsi"/>
          <w:u w:val="single"/>
        </w:rPr>
        <w:t xml:space="preserve"> things, </w:t>
      </w:r>
      <w:r w:rsidRPr="00313BC1">
        <w:rPr>
          <w:rFonts w:asciiTheme="minorHAnsi" w:hAnsiTheme="minorHAnsi" w:cstheme="minorHAnsi"/>
          <w:b/>
          <w:bCs/>
          <w:highlight w:val="cyan"/>
          <w:u w:val="single"/>
        </w:rPr>
        <w:t>we could never get evidence</w:t>
      </w:r>
      <w:r>
        <w:rPr>
          <w:rFonts w:asciiTheme="minorHAnsi" w:hAnsiTheme="minorHAnsi" w:cstheme="minorHAnsi"/>
          <w:u w:val="single"/>
        </w:rPr>
        <w:t xml:space="preserve"> that </w:t>
      </w:r>
      <w:r w:rsidRPr="00313BC1">
        <w:rPr>
          <w:rFonts w:asciiTheme="minorHAnsi" w:hAnsiTheme="minorHAnsi" w:cstheme="minorHAnsi"/>
          <w:b/>
          <w:bCs/>
          <w:highlight w:val="cyan"/>
          <w:u w:val="single"/>
        </w:rPr>
        <w:t>things were good, and</w:t>
      </w:r>
      <w:r>
        <w:rPr>
          <w:rFonts w:asciiTheme="minorHAnsi" w:hAnsiTheme="minorHAnsi" w:cstheme="minorHAnsi"/>
          <w:u w:val="single"/>
        </w:rPr>
        <w:t xml:space="preserve"> would indeed </w:t>
      </w:r>
      <w:r w:rsidRPr="00313BC1">
        <w:rPr>
          <w:rFonts w:asciiTheme="minorHAnsi" w:hAnsiTheme="minorHAnsi" w:cstheme="minorHAnsi"/>
          <w:b/>
          <w:bCs/>
          <w:highlight w:val="cyan"/>
          <w:u w:val="single"/>
        </w:rPr>
        <w:t>never have developed</w:t>
      </w:r>
      <w:r>
        <w:rPr>
          <w:rFonts w:asciiTheme="minorHAnsi" w:hAnsiTheme="minorHAnsi" w:cstheme="minorHAnsi"/>
          <w:u w:val="single"/>
        </w:rPr>
        <w:t xml:space="preserve"> the concept of </w:t>
      </w:r>
      <w:r w:rsidRPr="00313BC1">
        <w:rPr>
          <w:rFonts w:asciiTheme="minorHAnsi" w:hAnsiTheme="minorHAnsi" w:cstheme="minorHAnsi"/>
          <w:b/>
          <w:bCs/>
          <w:highlight w:val="cyan"/>
          <w:u w:val="single"/>
        </w:rPr>
        <w:t>value.</w:t>
      </w:r>
    </w:p>
    <w:p w14:paraId="44191C5E"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Pr>
          <w:rFonts w:asciiTheme="minorHAnsi" w:hAnsiTheme="minorHAnsi" w:cstheme="minorHAnsi"/>
          <w:sz w:val="16"/>
        </w:rPr>
        <w:t>an d</w:t>
      </w:r>
      <w:proofErr w:type="gramEnd"/>
      <w:r>
        <w:rPr>
          <w:rFonts w:asciiTheme="minorHAnsi" w:hAnsiTheme="minorHAnsi" w:cstheme="minorHAnsi"/>
          <w:sz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Pr>
          <w:rFonts w:asciiTheme="minorHAnsi" w:hAnsiTheme="minorHAnsi" w:cstheme="minorHAnsi"/>
          <w:sz w:val="16"/>
        </w:rPr>
        <w:t>not think</w:t>
      </w:r>
      <w:proofErr w:type="gramEnd"/>
      <w:r>
        <w:rPr>
          <w:rFonts w:asciiTheme="minorHAnsi" w:hAnsiTheme="minorHAnsi" w:cstheme="minorHAnsi"/>
          <w:sz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1262122D"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575FFB86"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Pr>
          <w:rFonts w:asciiTheme="minorHAnsi" w:hAnsiTheme="minorHAnsi" w:cstheme="minorHAnsi"/>
          <w:sz w:val="16"/>
        </w:rPr>
        <w:t>that others</w:t>
      </w:r>
      <w:proofErr w:type="gramEnd"/>
      <w:r>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18411FD8"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Pr>
          <w:rFonts w:asciiTheme="minorHAnsi" w:hAnsiTheme="minorHAnsi" w:cstheme="minorHAnsi"/>
          <w:sz w:val="16"/>
        </w:rPr>
        <w:t>i.e.</w:t>
      </w:r>
      <w:proofErr w:type="gramEnd"/>
      <w:r>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156F64FB" w14:textId="77777777" w:rsidR="00EB267F" w:rsidRDefault="00EB267F" w:rsidP="00EB267F">
      <w:pPr>
        <w:spacing w:line="276" w:lineRule="auto"/>
        <w:rPr>
          <w:rFonts w:asciiTheme="minorHAnsi" w:hAnsiTheme="minorHAnsi" w:cstheme="minorHAnsi"/>
          <w:sz w:val="16"/>
        </w:rPr>
      </w:pPr>
      <w:r>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Pr>
          <w:rFonts w:asciiTheme="minorHAnsi" w:hAnsiTheme="minorHAnsi" w:cstheme="minorHAnsi"/>
          <w:u w:val="single"/>
        </w:rPr>
        <w:t xml:space="preserve">we have the concepts, evidence, and knowledge we do only thanks to our having experiences of a certain sort. </w:t>
      </w:r>
      <w:r w:rsidRPr="00313BC1">
        <w:rPr>
          <w:rFonts w:asciiTheme="minorHAnsi" w:hAnsiTheme="minorHAnsi" w:cstheme="minorHAnsi"/>
          <w:highlight w:val="cyan"/>
          <w:u w:val="single"/>
        </w:rPr>
        <w:t>In</w:t>
      </w:r>
      <w:r>
        <w:rPr>
          <w:rFonts w:asciiTheme="minorHAnsi" w:hAnsiTheme="minorHAnsi" w:cstheme="minorHAnsi"/>
          <w:u w:val="single"/>
        </w:rPr>
        <w:t xml:space="preserve"> the </w:t>
      </w:r>
      <w:r w:rsidRPr="00313BC1">
        <w:rPr>
          <w:rFonts w:asciiTheme="minorHAnsi" w:hAnsiTheme="minorHAnsi" w:cstheme="minorHAnsi"/>
          <w:highlight w:val="cyan"/>
          <w:u w:val="single"/>
        </w:rPr>
        <w:t>absence of</w:t>
      </w:r>
      <w:r>
        <w:rPr>
          <w:rFonts w:asciiTheme="minorHAnsi" w:hAnsiTheme="minorHAnsi" w:cstheme="minorHAnsi"/>
          <w:u w:val="single"/>
        </w:rPr>
        <w:t xml:space="preserve"> the relevant </w:t>
      </w:r>
      <w:r w:rsidRPr="00313BC1">
        <w:rPr>
          <w:rFonts w:asciiTheme="minorHAnsi" w:hAnsiTheme="minorHAnsi" w:cstheme="minorHAnsi"/>
          <w:highlight w:val="cyan"/>
          <w:u w:val="single"/>
        </w:rPr>
        <w:t>experiences</w:t>
      </w:r>
      <w:r>
        <w:rPr>
          <w:rFonts w:asciiTheme="minorHAnsi" w:hAnsiTheme="minorHAnsi" w:cstheme="minorHAnsi"/>
          <w:u w:val="single"/>
        </w:rPr>
        <w:t>, he holds</w:t>
      </w:r>
      <w:r>
        <w:rPr>
          <w:rFonts w:asciiTheme="minorHAnsi" w:hAnsiTheme="minorHAnsi" w:cstheme="minorHAnsi"/>
          <w:sz w:val="16"/>
        </w:rPr>
        <w:t xml:space="preserve"> (with other empiricists), </w:t>
      </w:r>
      <w:r w:rsidRPr="00313BC1">
        <w:rPr>
          <w:rFonts w:asciiTheme="minorHAnsi" w:hAnsiTheme="minorHAnsi" w:cstheme="minorHAnsi"/>
          <w:highlight w:val="cyan"/>
          <w:u w:val="single"/>
        </w:rPr>
        <w:t>we would not only lack</w:t>
      </w:r>
      <w:r>
        <w:rPr>
          <w:rFonts w:asciiTheme="minorHAnsi" w:hAnsiTheme="minorHAnsi" w:cstheme="minorHAnsi"/>
          <w:u w:val="single"/>
        </w:rPr>
        <w:t xml:space="preserve"> the required </w:t>
      </w:r>
      <w:r w:rsidRPr="00313BC1">
        <w:rPr>
          <w:rFonts w:asciiTheme="minorHAnsi" w:hAnsiTheme="minorHAnsi" w:cstheme="minorHAnsi"/>
          <w:highlight w:val="cyan"/>
          <w:u w:val="single"/>
        </w:rPr>
        <w:t>evidence for</w:t>
      </w:r>
      <w:r>
        <w:rPr>
          <w:rFonts w:asciiTheme="minorHAnsi" w:hAnsiTheme="minorHAnsi" w:cstheme="minorHAnsi"/>
          <w:u w:val="single"/>
        </w:rPr>
        <w:t xml:space="preserve"> our </w:t>
      </w:r>
      <w:r w:rsidRPr="00313BC1">
        <w:rPr>
          <w:rFonts w:asciiTheme="minorHAnsi" w:hAnsiTheme="minorHAnsi" w:cstheme="minorHAnsi"/>
          <w:highlight w:val="cyan"/>
          <w:u w:val="single"/>
        </w:rPr>
        <w:t xml:space="preserve">judgments, </w:t>
      </w:r>
      <w:proofErr w:type="gramStart"/>
      <w:r w:rsidRPr="00313BC1">
        <w:rPr>
          <w:rFonts w:asciiTheme="minorHAnsi" w:hAnsiTheme="minorHAnsi" w:cstheme="minorHAnsi"/>
          <w:highlight w:val="cyan"/>
          <w:u w:val="single"/>
        </w:rPr>
        <w:t>we would</w:t>
      </w:r>
      <w:proofErr w:type="gramEnd"/>
      <w:r w:rsidRPr="00313BC1">
        <w:rPr>
          <w:rFonts w:asciiTheme="minorHAnsi" w:hAnsiTheme="minorHAnsi" w:cstheme="minorHAnsi"/>
          <w:highlight w:val="cyan"/>
          <w:u w:val="single"/>
        </w:rPr>
        <w:t xml:space="preserve"> lack</w:t>
      </w:r>
      <w:r>
        <w:rPr>
          <w:rFonts w:asciiTheme="minorHAnsi" w:hAnsiTheme="minorHAnsi" w:cstheme="minorHAnsi"/>
          <w:u w:val="single"/>
        </w:rPr>
        <w:t xml:space="preserve"> the </w:t>
      </w:r>
      <w:r w:rsidRPr="00313BC1">
        <w:rPr>
          <w:rFonts w:asciiTheme="minorHAnsi" w:hAnsiTheme="minorHAnsi" w:cstheme="minorHAnsi"/>
          <w:highlight w:val="cyan"/>
          <w:u w:val="single"/>
        </w:rPr>
        <w:t xml:space="preserve">capacity </w:t>
      </w:r>
      <w:r>
        <w:rPr>
          <w:rFonts w:asciiTheme="minorHAnsi" w:hAnsiTheme="minorHAnsi" w:cstheme="minorHAnsi"/>
          <w:u w:val="single"/>
        </w:rPr>
        <w:t xml:space="preserve">to make the judgments in the first place. </w:t>
      </w:r>
      <w:r w:rsidRPr="00313BC1">
        <w:rPr>
          <w:rFonts w:asciiTheme="minorHAnsi" w:hAnsiTheme="minorHAnsi" w:cstheme="minorHAnsi"/>
          <w:b/>
          <w:bCs/>
          <w:highlight w:val="cyan"/>
          <w:u w:val="single"/>
        </w:rPr>
        <w:t>In</w:t>
      </w:r>
      <w:r>
        <w:rPr>
          <w:rFonts w:asciiTheme="minorHAnsi" w:hAnsiTheme="minorHAnsi" w:cstheme="minorHAnsi"/>
          <w:u w:val="single"/>
        </w:rPr>
        <w:t xml:space="preserve"> the </w:t>
      </w:r>
      <w:r w:rsidRPr="00313BC1">
        <w:rPr>
          <w:rFonts w:asciiTheme="minorHAnsi" w:hAnsiTheme="minorHAnsi" w:cstheme="minorHAnsi"/>
          <w:b/>
          <w:bCs/>
          <w:highlight w:val="cyan"/>
          <w:u w:val="single"/>
        </w:rPr>
        <w:t>presence of</w:t>
      </w:r>
      <w:r>
        <w:rPr>
          <w:rFonts w:asciiTheme="minorHAnsi" w:hAnsiTheme="minorHAnsi" w:cstheme="minorHAnsi"/>
          <w:u w:val="single"/>
        </w:rPr>
        <w:t xml:space="preserve"> the relevant </w:t>
      </w:r>
      <w:r w:rsidRPr="00313BC1">
        <w:rPr>
          <w:rFonts w:asciiTheme="minorHAnsi" w:hAnsiTheme="minorHAnsi" w:cstheme="minorHAnsi"/>
          <w:b/>
          <w:bCs/>
          <w:highlight w:val="cyan"/>
          <w:u w:val="single"/>
        </w:rPr>
        <w:t>experience</w:t>
      </w:r>
      <w:r>
        <w:rPr>
          <w:rFonts w:asciiTheme="minorHAnsi" w:hAnsiTheme="minorHAnsi" w:cstheme="minorHAnsi"/>
          <w:u w:val="single"/>
        </w:rPr>
        <w:t xml:space="preserve">s, though, </w:t>
      </w:r>
      <w:r w:rsidRPr="00313BC1">
        <w:rPr>
          <w:rFonts w:asciiTheme="minorHAnsi" w:hAnsiTheme="minorHAnsi" w:cstheme="minorHAnsi"/>
          <w:b/>
          <w:bCs/>
          <w:highlight w:val="cyan"/>
          <w:u w:val="single"/>
        </w:rPr>
        <w:t>we have</w:t>
      </w:r>
      <w:r>
        <w:rPr>
          <w:rFonts w:asciiTheme="minorHAnsi" w:hAnsiTheme="minorHAnsi" w:cstheme="minorHAnsi"/>
          <w:u w:val="single"/>
        </w:rPr>
        <w:t xml:space="preserve"> both the concepts and the required </w:t>
      </w:r>
      <w:r w:rsidRPr="00313BC1">
        <w:rPr>
          <w:rFonts w:asciiTheme="minorHAnsi" w:hAnsiTheme="minorHAnsi" w:cstheme="minorHAnsi"/>
          <w:b/>
          <w:bCs/>
          <w:highlight w:val="cyan"/>
          <w:u w:val="single"/>
        </w:rPr>
        <w:t>evidence</w:t>
      </w:r>
      <w:r>
        <w:rPr>
          <w:rFonts w:asciiTheme="minorHAnsi" w:hAnsiTheme="minorHAnsi" w:cstheme="minorHAnsi"/>
          <w:sz w:val="16"/>
        </w:rPr>
        <w:t xml:space="preserve"> -- "not only all the proof which the case admits of, but all which it is possible to require."</w:t>
      </w:r>
    </w:p>
    <w:p w14:paraId="6D81BDE8" w14:textId="77777777" w:rsidR="00EB267F" w:rsidRPr="00807451" w:rsidRDefault="00EB267F" w:rsidP="00EB267F">
      <w:pPr>
        <w:pStyle w:val="Heading4"/>
        <w:rPr>
          <w:bCs/>
          <w:u w:val="single"/>
        </w:rPr>
      </w:pPr>
      <w:r>
        <w:rPr>
          <w:bCs/>
        </w:rPr>
        <w:t>2</w:t>
      </w:r>
      <w:r w:rsidRPr="00807451">
        <w:rPr>
          <w:bCs/>
        </w:rPr>
        <w:t xml:space="preserve">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55F6D7C" w14:textId="77777777" w:rsidR="00EB267F" w:rsidRDefault="00EB267F" w:rsidP="00EB267F">
      <w:pPr>
        <w:rPr>
          <w:rStyle w:val="Style13ptBold"/>
        </w:rPr>
      </w:pPr>
      <w:r>
        <w:rPr>
          <w:rStyle w:val="Style13ptBold"/>
        </w:rPr>
        <w:t>Blum et al. 18</w:t>
      </w:r>
    </w:p>
    <w:p w14:paraId="58F7FFCB" w14:textId="77777777" w:rsidR="00EB267F" w:rsidRDefault="00EB267F" w:rsidP="00EB267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D1CEF1B" w14:textId="77777777" w:rsidR="00EB267F" w:rsidRDefault="00EB267F" w:rsidP="00EB267F">
      <w:pPr>
        <w:rPr>
          <w:rFonts w:asciiTheme="minorHAnsi" w:hAnsiTheme="minorHAnsi" w:cstheme="minorHAnsi"/>
          <w:sz w:val="16"/>
        </w:rPr>
      </w:pPr>
      <w:r w:rsidRPr="00313BC1">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313BC1">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313BC1">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313BC1">
        <w:rPr>
          <w:rFonts w:asciiTheme="minorHAnsi" w:hAnsiTheme="minorHAnsi" w:cstheme="minorHAnsi"/>
          <w:highlight w:val="cyan"/>
          <w:u w:val="single"/>
        </w:rPr>
        <w:t>are rewarding</w:t>
      </w:r>
      <w:r>
        <w:rPr>
          <w:rFonts w:asciiTheme="minorHAnsi" w:hAnsiTheme="minorHAnsi" w:cstheme="minorHAnsi"/>
          <w:sz w:val="16"/>
        </w:rPr>
        <w:t xml:space="preserve"> may be </w:t>
      </w:r>
      <w:r w:rsidRPr="00313BC1">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313BC1">
        <w:rPr>
          <w:rFonts w:asciiTheme="minorHAnsi" w:hAnsiTheme="minorHAnsi" w:cstheme="minorHAnsi"/>
          <w:highlight w:val="cyan"/>
          <w:u w:val="single"/>
        </w:rPr>
        <w:t xml:space="preserve">provides the </w:t>
      </w:r>
      <w:r w:rsidRPr="00313BC1">
        <w:rPr>
          <w:rFonts w:asciiTheme="minorHAnsi" w:hAnsiTheme="minorHAnsi" w:cstheme="minorHAnsi"/>
          <w:b/>
          <w:bCs/>
          <w:highlight w:val="cyan"/>
          <w:u w:val="single"/>
        </w:rPr>
        <w:t>basis for hedonic theories</w:t>
      </w:r>
      <w:r w:rsidRPr="00313BC1">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A0DA8EA"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915E523" w14:textId="77777777" w:rsidR="00EB267F" w:rsidRDefault="00EB267F" w:rsidP="00EB267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804382B"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4EBBC43"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2A22CE1"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313BC1">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313BC1">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313BC1">
        <w:rPr>
          <w:rFonts w:asciiTheme="minorHAnsi" w:hAnsiTheme="minorHAnsi" w:cstheme="minorHAnsi"/>
          <w:highlight w:val="cyan"/>
          <w:u w:val="single"/>
        </w:rPr>
        <w:t>rewards</w:t>
      </w:r>
      <w:r>
        <w:rPr>
          <w:rFonts w:asciiTheme="minorHAnsi" w:hAnsiTheme="minorHAnsi" w:cstheme="minorHAnsi"/>
          <w:u w:val="single"/>
        </w:rPr>
        <w:t xml:space="preserve"> is to </w:t>
      </w:r>
      <w:r w:rsidRPr="00313BC1">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313BC1">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2A0AC13" w14:textId="77777777" w:rsidR="00EB267F" w:rsidRDefault="00EB267F" w:rsidP="00EB267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313BC1">
        <w:rPr>
          <w:rFonts w:asciiTheme="minorHAnsi" w:hAnsiTheme="minorHAnsi" w:cstheme="minorHAnsi"/>
          <w:highlight w:val="cyan"/>
          <w:u w:val="single"/>
        </w:rPr>
        <w:t>foods, drinks, mates, and offspring are rewarding.</w:t>
      </w:r>
    </w:p>
    <w:p w14:paraId="78F623F3"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CE1352"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DC7F5F3"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B3337DB"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6F29877"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313BC1">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313BC1">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313BC1">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313BC1">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3CFC0C7"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Desire and reward centers </w:t>
      </w:r>
    </w:p>
    <w:p w14:paraId="0423914D"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389E5F3"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3C479736"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313BC1">
        <w:rPr>
          <w:rFonts w:asciiTheme="minorHAnsi" w:hAnsiTheme="minorHAnsi" w:cstheme="minorHAnsi"/>
          <w:highlight w:val="cyan"/>
          <w:u w:val="single"/>
        </w:rPr>
        <w:t>liking</w:t>
      </w:r>
      <w:r>
        <w:rPr>
          <w:rFonts w:asciiTheme="minorHAnsi" w:hAnsiTheme="minorHAnsi" w:cstheme="minorHAnsi"/>
          <w:u w:val="single"/>
        </w:rPr>
        <w:t xml:space="preserve">” of </w:t>
      </w:r>
      <w:r w:rsidRPr="00313BC1">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313BC1">
        <w:rPr>
          <w:rFonts w:asciiTheme="minorHAnsi" w:hAnsiTheme="minorHAnsi" w:cstheme="minorHAnsi"/>
          <w:highlight w:val="cyan"/>
          <w:u w:val="single"/>
        </w:rPr>
        <w:t>represented by</w:t>
      </w:r>
      <w:r>
        <w:rPr>
          <w:rFonts w:asciiTheme="minorHAnsi" w:hAnsiTheme="minorHAnsi" w:cstheme="minorHAnsi"/>
          <w:sz w:val="16"/>
        </w:rPr>
        <w:t xml:space="preserve"> small </w:t>
      </w:r>
      <w:r w:rsidRPr="00313BC1">
        <w:rPr>
          <w:rFonts w:asciiTheme="minorHAnsi" w:hAnsiTheme="minorHAnsi" w:cstheme="minorHAnsi"/>
          <w:highlight w:val="cyan"/>
          <w:u w:val="single"/>
        </w:rPr>
        <w:t>regions</w:t>
      </w:r>
      <w:r>
        <w:rPr>
          <w:rFonts w:asciiTheme="minorHAnsi" w:hAnsiTheme="minorHAnsi" w:cstheme="minorHAnsi"/>
          <w:sz w:val="16"/>
        </w:rPr>
        <w:t xml:space="preserve"> mainly </w:t>
      </w:r>
      <w:r w:rsidRPr="00313BC1">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180B6BB"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1EEDBAE"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236E8172"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168C715"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BAA5436"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06D5E75" w14:textId="77777777" w:rsidR="00EB267F" w:rsidRDefault="00EB267F" w:rsidP="00EB267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3BC1">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313BC1">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313BC1">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313BC1">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313BC1">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313BC1">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313BC1">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6B974D46" w14:textId="2BB7DD22" w:rsidR="00284BDB" w:rsidRPr="00284BDB" w:rsidRDefault="00EB267F" w:rsidP="00284BDB">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313BC1">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313BC1">
        <w:rPr>
          <w:rFonts w:asciiTheme="minorHAnsi" w:hAnsiTheme="minorHAnsi" w:cstheme="minorHAnsi"/>
          <w:highlight w:val="cyan"/>
          <w:u w:val="single"/>
        </w:rPr>
        <w:t>role in</w:t>
      </w:r>
      <w:r>
        <w:rPr>
          <w:rFonts w:asciiTheme="minorHAnsi" w:hAnsiTheme="minorHAnsi" w:cstheme="minorHAnsi"/>
          <w:u w:val="single"/>
        </w:rPr>
        <w:t xml:space="preserve"> humans’ </w:t>
      </w:r>
      <w:r w:rsidRPr="00313BC1">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313BC1">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313BC1">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7C6C4B" w14:textId="77777777" w:rsidR="00284BDB" w:rsidRDefault="00284BDB" w:rsidP="00284BDB">
      <w:pPr>
        <w:pStyle w:val="Heading4"/>
      </w:pPr>
      <w:r>
        <w:t xml:space="preserve">Impact calc – </w:t>
      </w:r>
    </w:p>
    <w:p w14:paraId="0E534873" w14:textId="77777777" w:rsidR="00284BDB" w:rsidRDefault="00284BDB" w:rsidP="00284BDB">
      <w:pPr>
        <w:pStyle w:val="Heading4"/>
      </w:pPr>
      <w:r>
        <w:t xml:space="preserve">1] Extinction </w:t>
      </w:r>
      <w:r w:rsidRPr="00660602">
        <w:rPr>
          <w:u w:val="single"/>
        </w:rPr>
        <w:t>outweighs</w:t>
      </w:r>
      <w:r>
        <w:t xml:space="preserve"> – </w:t>
      </w:r>
    </w:p>
    <w:p w14:paraId="2C0F1708" w14:textId="77777777" w:rsidR="00284BDB" w:rsidRDefault="00284BDB" w:rsidP="00284BDB">
      <w:pPr>
        <w:pStyle w:val="Heading4"/>
      </w:pPr>
      <w:r>
        <w:t xml:space="preserve">A] </w:t>
      </w:r>
      <w:r w:rsidRPr="00DB18F0">
        <w:rPr>
          <w:u w:val="single"/>
        </w:rPr>
        <w:t>Reversibility</w:t>
      </w:r>
      <w:r>
        <w:t xml:space="preserve">- it forecloses the alternative because we can’t improve society if we are all dead </w:t>
      </w:r>
    </w:p>
    <w:p w14:paraId="59F34AAC" w14:textId="77777777" w:rsidR="00284BDB" w:rsidRDefault="00284BDB" w:rsidP="00284BDB">
      <w:pPr>
        <w:pStyle w:val="Heading4"/>
      </w:pPr>
      <w:r>
        <w:t xml:space="preserve">B] </w:t>
      </w:r>
      <w:r w:rsidRPr="002C52D9">
        <w:rPr>
          <w:u w:val="single"/>
        </w:rPr>
        <w:t>Structural violence</w:t>
      </w:r>
      <w:r>
        <w:t xml:space="preserve">- death causes suffering because people can’t get access to resources and basic necessities </w:t>
      </w:r>
    </w:p>
    <w:p w14:paraId="65848E3C" w14:textId="77777777" w:rsidR="00284BDB" w:rsidRDefault="00284BDB" w:rsidP="00284BDB">
      <w:pPr>
        <w:pStyle w:val="Heading4"/>
      </w:pPr>
      <w:r>
        <w:t xml:space="preserve">C] </w:t>
      </w:r>
      <w:r w:rsidRPr="002C52D9">
        <w:rPr>
          <w:u w:val="single"/>
        </w:rPr>
        <w:t>Objectivity</w:t>
      </w:r>
      <w:r>
        <w:t xml:space="preserve">- body count is the most objective way to calculate impacts because comparing suffering is unethical </w:t>
      </w:r>
    </w:p>
    <w:p w14:paraId="63D7DF1D" w14:textId="32636F76" w:rsidR="00284BDB" w:rsidRPr="00284BDB" w:rsidRDefault="00284BDB" w:rsidP="00284BDB">
      <w:pPr>
        <w:pStyle w:val="Heading4"/>
      </w:pPr>
      <w:r>
        <w:t xml:space="preserve">D] </w:t>
      </w:r>
      <w:r w:rsidRPr="002C52D9">
        <w:rPr>
          <w:u w:val="single"/>
        </w:rPr>
        <w:t>Uncertainty</w:t>
      </w:r>
      <w:r>
        <w:t>- if we’re unsure about which interpretation of the world is true, we should preserve the world to keep debating about it</w:t>
      </w:r>
    </w:p>
    <w:sectPr w:rsidR="00284BDB" w:rsidRPr="00284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B267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4BDB"/>
    <w:rsid w:val="002855A7"/>
    <w:rsid w:val="002B146A"/>
    <w:rsid w:val="002B5E17"/>
    <w:rsid w:val="002D32D2"/>
    <w:rsid w:val="00313BC1"/>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267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BC94D"/>
  <w15:chartTrackingRefBased/>
  <w15:docId w15:val="{91056B66-273F-4892-A61C-1FCA5859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3BC1"/>
    <w:rPr>
      <w:rFonts w:ascii="Calibri" w:hAnsi="Calibri" w:cs="Calibri"/>
      <w:sz w:val="24"/>
    </w:rPr>
  </w:style>
  <w:style w:type="paragraph" w:styleId="Heading1">
    <w:name w:val="heading 1"/>
    <w:aliases w:val="Pocket"/>
    <w:basedOn w:val="Normal"/>
    <w:next w:val="Normal"/>
    <w:link w:val="Heading1Char"/>
    <w:qFormat/>
    <w:rsid w:val="00313B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3B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3B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313B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3B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BC1"/>
  </w:style>
  <w:style w:type="character" w:customStyle="1" w:styleId="Heading1Char">
    <w:name w:val="Heading 1 Char"/>
    <w:aliases w:val="Pocket Char"/>
    <w:basedOn w:val="DefaultParagraphFont"/>
    <w:link w:val="Heading1"/>
    <w:rsid w:val="00313B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3B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3BC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13BC1"/>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313BC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13BC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313BC1"/>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13BC1"/>
    <w:rPr>
      <w:color w:val="auto"/>
      <w:u w:val="none"/>
    </w:rPr>
  </w:style>
  <w:style w:type="character" w:styleId="FollowedHyperlink">
    <w:name w:val="FollowedHyperlink"/>
    <w:basedOn w:val="DefaultParagraphFont"/>
    <w:uiPriority w:val="99"/>
    <w:semiHidden/>
    <w:unhideWhenUsed/>
    <w:rsid w:val="00313BC1"/>
    <w:rPr>
      <w:color w:val="auto"/>
      <w:u w:val="none"/>
    </w:rPr>
  </w:style>
  <w:style w:type="paragraph" w:customStyle="1" w:styleId="Emphasis1">
    <w:name w:val="Emphasis1"/>
    <w:basedOn w:val="Normal"/>
    <w:link w:val="Emphasis"/>
    <w:autoRedefine/>
    <w:uiPriority w:val="7"/>
    <w:qFormat/>
    <w:rsid w:val="00EB267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B267F"/>
    <w:rPr>
      <w:color w:val="605E5C"/>
      <w:shd w:val="clear" w:color="auto" w:fill="E1DFDD"/>
    </w:rPr>
  </w:style>
  <w:style w:type="paragraph" w:customStyle="1" w:styleId="textbold">
    <w:name w:val="text bold"/>
    <w:basedOn w:val="Normal"/>
    <w:autoRedefine/>
    <w:uiPriority w:val="7"/>
    <w:qFormat/>
    <w:rsid w:val="00EB267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B26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B267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B26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EB267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B267F"/>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EB267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B267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B26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B267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archive.is/VKac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cambridge.org/core/journals/social-philosophy-and-policy/article/mills-proof-of-the-principle-of-utility-a-more-than-halfhearted-defense/FDBE07CBE08D4E17523930BF8C7BBC32"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engineering.berkeley.edu/news/2020/03/can-tiny-invisible-particles-help-stop-the-spread-of-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21558</Words>
  <Characters>122886</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2022-02-13T18:40:00Z</dcterms:created>
  <dcterms:modified xsi:type="dcterms:W3CDTF">2022-02-13T19:12:00Z</dcterms:modified>
</cp:coreProperties>
</file>