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E65ACB" w14:textId="77777777" w:rsidR="00D3176D" w:rsidRPr="007E3E90" w:rsidRDefault="00D3176D" w:rsidP="00D3176D">
      <w:pPr>
        <w:pStyle w:val="Heading2"/>
        <w:rPr>
          <w:rFonts w:cs="Calibri"/>
        </w:rPr>
      </w:pPr>
      <w:r w:rsidRPr="007E3E90">
        <w:rPr>
          <w:rFonts w:cs="Calibri"/>
        </w:rPr>
        <w:t>1AC Shell v4 – Palm Classic</w:t>
      </w:r>
    </w:p>
    <w:p w14:paraId="7436109C" w14:textId="77777777" w:rsidR="00D3176D" w:rsidRPr="007E3E90" w:rsidRDefault="00D3176D" w:rsidP="00D3176D">
      <w:pPr>
        <w:pStyle w:val="Heading3"/>
        <w:rPr>
          <w:rFonts w:cs="Calibri"/>
        </w:rPr>
      </w:pPr>
      <w:r w:rsidRPr="007E3E90">
        <w:rPr>
          <w:rFonts w:cs="Calibri"/>
        </w:rPr>
        <w:t>1AC: Plan</w:t>
      </w:r>
    </w:p>
    <w:p w14:paraId="59281BF8" w14:textId="77777777" w:rsidR="00D3176D" w:rsidRPr="007E3E90" w:rsidRDefault="00D3176D" w:rsidP="00D3176D">
      <w:pPr>
        <w:pStyle w:val="Heading4"/>
        <w:rPr>
          <w:rFonts w:cs="Calibri"/>
        </w:rPr>
      </w:pPr>
      <w:r w:rsidRPr="007E3E90">
        <w:rPr>
          <w:rFonts w:cs="Calibri"/>
        </w:rPr>
        <w:t>Plan - Private entities ought not appropriate lunar heritage sites</w:t>
      </w:r>
    </w:p>
    <w:p w14:paraId="72C5D720" w14:textId="77777777" w:rsidR="00D3176D" w:rsidRPr="007E3E90" w:rsidRDefault="00D3176D" w:rsidP="00D3176D">
      <w:r w:rsidRPr="007E3E90">
        <w:rPr>
          <w:rStyle w:val="Style13ptBold"/>
        </w:rPr>
        <w:t>Harrington 19</w:t>
      </w:r>
      <w:r w:rsidRPr="007E3E90">
        <w:t xml:space="preserve">, Andrea J. "Preserving Humanity's Heritage in Space: Fifty Years after Apollo 11 and beyond." J. Air L. &amp; Com. 84 (2019): 299. (Associate Professor and Director of the Schriever Space Scholars at USAF Air Command and Staff College)//Elmer </w:t>
      </w:r>
    </w:p>
    <w:p w14:paraId="2ADAE541" w14:textId="77777777" w:rsidR="00D3176D" w:rsidRPr="004538F3" w:rsidRDefault="00D3176D" w:rsidP="00D3176D">
      <w:pPr>
        <w:rPr>
          <w:rStyle w:val="Emphasis"/>
          <w:highlight w:val="cyan"/>
        </w:rPr>
      </w:pPr>
      <w:r w:rsidRPr="007E3E90">
        <w:rPr>
          <w:rStyle w:val="StyleUnderline"/>
        </w:rPr>
        <w:t xml:space="preserve">The </w:t>
      </w:r>
      <w:r w:rsidRPr="004538F3">
        <w:rPr>
          <w:rStyle w:val="Emphasis"/>
          <w:highlight w:val="cyan"/>
        </w:rPr>
        <w:t>issue of</w:t>
      </w:r>
      <w:r w:rsidRPr="007E3E90">
        <w:rPr>
          <w:rStyle w:val="Emphasis"/>
        </w:rPr>
        <w:t xml:space="preserve"> humanity’s cultural </w:t>
      </w:r>
      <w:r w:rsidRPr="004538F3">
        <w:rPr>
          <w:rStyle w:val="Emphasis"/>
          <w:highlight w:val="cyan"/>
        </w:rPr>
        <w:t xml:space="preserve">heritage in space </w:t>
      </w:r>
      <w:r w:rsidRPr="007E3E90">
        <w:rPr>
          <w:rStyle w:val="Emphasis"/>
          <w:bdr w:val="single" w:sz="18" w:space="0" w:color="auto"/>
        </w:rPr>
        <w:t xml:space="preserve">has </w:t>
      </w:r>
      <w:r w:rsidRPr="004538F3">
        <w:rPr>
          <w:rStyle w:val="Emphasis"/>
          <w:highlight w:val="cyan"/>
          <w:bdr w:val="single" w:sz="18" w:space="0" w:color="auto"/>
        </w:rPr>
        <w:t>arisen</w:t>
      </w:r>
      <w:r w:rsidRPr="007E3E90">
        <w:rPr>
          <w:rStyle w:val="StyleUnderline"/>
        </w:rPr>
        <w:t xml:space="preserve"> as one of many unanswered questions in space law, with </w:t>
      </w:r>
      <w:r w:rsidRPr="004538F3">
        <w:rPr>
          <w:rStyle w:val="Emphasis"/>
          <w:highlight w:val="cyan"/>
        </w:rPr>
        <w:t>no international agreements</w:t>
      </w:r>
      <w:r w:rsidRPr="007E3E90">
        <w:rPr>
          <w:rStyle w:val="StyleUnderline"/>
        </w:rPr>
        <w:t xml:space="preserve"> </w:t>
      </w:r>
      <w:r w:rsidRPr="007E3E90">
        <w:rPr>
          <w:rStyle w:val="Emphasis"/>
        </w:rPr>
        <w:t xml:space="preserve">specifically </w:t>
      </w:r>
      <w:r w:rsidRPr="004538F3">
        <w:rPr>
          <w:rStyle w:val="Emphasis"/>
          <w:highlight w:val="cyan"/>
        </w:rPr>
        <w:t>addressing it.</w:t>
      </w:r>
      <w:r w:rsidRPr="004538F3">
        <w:rPr>
          <w:sz w:val="16"/>
          <w:highlight w:val="cyan"/>
        </w:rPr>
        <w:t xml:space="preserve"> </w:t>
      </w:r>
      <w:r w:rsidRPr="007E3E90">
        <w:rPr>
          <w:sz w:val="16"/>
        </w:rPr>
        <w:t xml:space="preserve">With the beginning of the space age fifty-six years ago and a series of remarkable achievements in space exploration behind us, </w:t>
      </w:r>
      <w:r w:rsidRPr="007E3E90">
        <w:rPr>
          <w:rStyle w:val="StyleUnderline"/>
        </w:rPr>
        <w:t>it is necessary to determine what should be done regarding the “artifacts” of this exploration.</w:t>
      </w:r>
      <w:r w:rsidRPr="007E3E90">
        <w:rPr>
          <w:sz w:val="16"/>
        </w:rPr>
        <w:t xml:space="preserve"> </w:t>
      </w:r>
      <w:r w:rsidRPr="004538F3">
        <w:rPr>
          <w:rStyle w:val="Emphasis"/>
          <w:highlight w:val="cyan"/>
        </w:rPr>
        <w:t>NASA</w:t>
      </w:r>
      <w:r w:rsidRPr="004538F3">
        <w:rPr>
          <w:rStyle w:val="StyleUnderline"/>
          <w:highlight w:val="cyan"/>
        </w:rPr>
        <w:t xml:space="preserve"> </w:t>
      </w:r>
      <w:r w:rsidRPr="007E3E90">
        <w:rPr>
          <w:rStyle w:val="StyleUnderline"/>
        </w:rPr>
        <w:t xml:space="preserve">has </w:t>
      </w:r>
      <w:r w:rsidRPr="004538F3">
        <w:rPr>
          <w:rStyle w:val="Emphasis"/>
          <w:highlight w:val="cyan"/>
        </w:rPr>
        <w:t>promulgated</w:t>
      </w:r>
      <w:r w:rsidRPr="004538F3">
        <w:rPr>
          <w:rStyle w:val="StyleUnderline"/>
          <w:highlight w:val="cyan"/>
        </w:rPr>
        <w:t xml:space="preserve"> </w:t>
      </w:r>
      <w:r w:rsidRPr="007E3E90">
        <w:rPr>
          <w:rStyle w:val="StyleUnderline"/>
        </w:rPr>
        <w:t xml:space="preserve">their </w:t>
      </w:r>
      <w:r w:rsidRPr="004538F3">
        <w:rPr>
          <w:rStyle w:val="Emphasis"/>
          <w:highlight w:val="cyan"/>
        </w:rPr>
        <w:t>recommendations</w:t>
      </w:r>
      <w:r w:rsidRPr="004538F3">
        <w:rPr>
          <w:rStyle w:val="StyleUnderline"/>
          <w:highlight w:val="cyan"/>
        </w:rPr>
        <w:t xml:space="preserve"> </w:t>
      </w:r>
      <w:r w:rsidRPr="007E3E90">
        <w:rPr>
          <w:rStyle w:val="StyleUnderline"/>
        </w:rPr>
        <w:t xml:space="preserve">for spacefaring entities with the goal of protecting the lunar artifacts left behind by the Apollo missions.8 These recommendations </w:t>
      </w:r>
      <w:r w:rsidRPr="004538F3">
        <w:rPr>
          <w:rStyle w:val="Emphasis"/>
          <w:highlight w:val="cyan"/>
        </w:rPr>
        <w:t>establish “keep-out zones”</w:t>
      </w:r>
      <w:r w:rsidRPr="007E3E90">
        <w:rPr>
          <w:rStyle w:val="StyleUnderline"/>
        </w:rPr>
        <w:t xml:space="preserve"> of up to a four kilometer diameter with the aim of protecting the artifacts, particularly from dangerous, fastmoving particles that arise as a result of craft landings.9</w:t>
      </w:r>
      <w:r w:rsidRPr="007E3E90">
        <w:rPr>
          <w:sz w:val="16"/>
        </w:rPr>
        <w:t xml:space="preserve"> Experience has shown that even artifacts that are sheltered by craters can be significantly sandblasted and pitted as a result of the moving particles.10 </w:t>
      </w:r>
      <w:r w:rsidRPr="007E3E90">
        <w:rPr>
          <w:rStyle w:val="StyleUnderline"/>
        </w:rPr>
        <w:t xml:space="preserve">These recommendations, supposedly drafted in conformity with the Outer Space Treaty, however, </w:t>
      </w:r>
      <w:r w:rsidRPr="004538F3">
        <w:rPr>
          <w:rStyle w:val="Emphasis"/>
          <w:highlight w:val="cyan"/>
          <w:bdr w:val="single" w:sz="18" w:space="0" w:color="auto"/>
        </w:rPr>
        <w:t>are</w:t>
      </w:r>
      <w:r w:rsidRPr="007E3E90">
        <w:rPr>
          <w:rStyle w:val="Emphasis"/>
          <w:bdr w:val="single" w:sz="18" w:space="0" w:color="auto"/>
        </w:rPr>
        <w:t xml:space="preserve"> </w:t>
      </w:r>
      <w:r w:rsidRPr="004538F3">
        <w:rPr>
          <w:rStyle w:val="Emphasis"/>
          <w:highlight w:val="cyan"/>
          <w:bdr w:val="single" w:sz="18" w:space="0" w:color="auto"/>
        </w:rPr>
        <w:t>completely nonbinding</w:t>
      </w:r>
      <w:r w:rsidRPr="007E3E90">
        <w:rPr>
          <w:sz w:val="16"/>
        </w:rPr>
        <w:t xml:space="preserve">.11 </w:t>
      </w:r>
      <w:r w:rsidRPr="007E3E90">
        <w:rPr>
          <w:rStyle w:val="StyleUnderline"/>
        </w:rPr>
        <w:t>Legislation that has passed the U.S. Senate and is under consideration by the House of Representatives as of July 2019 would make these recommendations binding on U.S. entities seeking to land on the Moon</w:t>
      </w:r>
      <w:r w:rsidRPr="007E3E90">
        <w:rPr>
          <w:sz w:val="16"/>
        </w:rPr>
        <w:t xml:space="preserve">.12 Accidental damage from unrelated missions, however, is only one of many threats to space artifacts. </w:t>
      </w:r>
      <w:r w:rsidRPr="007E3E90">
        <w:rPr>
          <w:rStyle w:val="StyleUnderline"/>
        </w:rPr>
        <w:t xml:space="preserve">With the impending return to the Moon, </w:t>
      </w:r>
      <w:r w:rsidRPr="004538F3">
        <w:rPr>
          <w:rStyle w:val="Emphasis"/>
          <w:highlight w:val="cyan"/>
        </w:rPr>
        <w:t>it is likely</w:t>
      </w:r>
      <w:r w:rsidRPr="007E3E90">
        <w:rPr>
          <w:rStyle w:val="StyleUnderline"/>
        </w:rPr>
        <w:t xml:space="preserve"> that </w:t>
      </w:r>
      <w:r w:rsidRPr="007E3E90">
        <w:rPr>
          <w:rStyle w:val="Emphasis"/>
        </w:rPr>
        <w:t>individuals and</w:t>
      </w:r>
      <w:r w:rsidRPr="007E3E90">
        <w:rPr>
          <w:rStyle w:val="StyleUnderline"/>
        </w:rPr>
        <w:t xml:space="preserve"> </w:t>
      </w:r>
      <w:r w:rsidRPr="004538F3">
        <w:rPr>
          <w:rStyle w:val="Emphasis"/>
          <w:highlight w:val="cyan"/>
        </w:rPr>
        <w:t>corporations</w:t>
      </w:r>
      <w:r w:rsidRPr="004538F3">
        <w:rPr>
          <w:rStyle w:val="StyleUnderline"/>
          <w:highlight w:val="cyan"/>
        </w:rPr>
        <w:t xml:space="preserve"> </w:t>
      </w:r>
      <w:r w:rsidRPr="004538F3">
        <w:rPr>
          <w:rStyle w:val="Emphasis"/>
          <w:highlight w:val="cyan"/>
          <w:bdr w:val="single" w:sz="18" w:space="0" w:color="auto"/>
        </w:rPr>
        <w:t>will be looking to turn a profit from space heritage</w:t>
      </w:r>
      <w:r w:rsidRPr="007E3E90">
        <w:rPr>
          <w:rStyle w:val="StyleUnderline"/>
        </w:rPr>
        <w:t xml:space="preserve">, without concern for the protection of such heritage. </w:t>
      </w:r>
      <w:r w:rsidRPr="004538F3">
        <w:rPr>
          <w:rStyle w:val="Emphasis"/>
          <w:highlight w:val="cyan"/>
        </w:rPr>
        <w:t xml:space="preserve">Tourists </w:t>
      </w:r>
      <w:r w:rsidRPr="007E3E90">
        <w:rPr>
          <w:rStyle w:val="Emphasis"/>
        </w:rPr>
        <w:t xml:space="preserve">may </w:t>
      </w:r>
      <w:r w:rsidRPr="004538F3">
        <w:rPr>
          <w:rStyle w:val="Emphasis"/>
          <w:highlight w:val="cyan"/>
        </w:rPr>
        <w:t>disrupt sites</w:t>
      </w:r>
      <w:r w:rsidRPr="004538F3">
        <w:rPr>
          <w:rStyle w:val="StyleUnderline"/>
          <w:highlight w:val="cyan"/>
        </w:rPr>
        <w:t xml:space="preserve"> </w:t>
      </w:r>
      <w:r w:rsidRPr="007E3E90">
        <w:rPr>
          <w:rStyle w:val="StyleUnderline"/>
        </w:rPr>
        <w:t xml:space="preserve">with careless expeditions and </w:t>
      </w:r>
      <w:r w:rsidRPr="004538F3">
        <w:rPr>
          <w:rStyle w:val="Emphasis"/>
          <w:highlight w:val="cyan"/>
        </w:rPr>
        <w:t xml:space="preserve">landing sites may be desecrated so </w:t>
      </w:r>
      <w:r w:rsidRPr="004538F3">
        <w:rPr>
          <w:rStyle w:val="Emphasis"/>
          <w:highlight w:val="cyan"/>
          <w:bdr w:val="single" w:sz="18" w:space="0" w:color="auto"/>
        </w:rPr>
        <w:t>that the items can be sold</w:t>
      </w:r>
      <w:r w:rsidRPr="007E3E90">
        <w:rPr>
          <w:sz w:val="16"/>
        </w:rPr>
        <w:t xml:space="preserve">. A Russian </w:t>
      </w:r>
      <w:proofErr w:type="spellStart"/>
      <w:r w:rsidRPr="007E3E90">
        <w:rPr>
          <w:sz w:val="16"/>
        </w:rPr>
        <w:t>Lunakhod</w:t>
      </w:r>
      <w:proofErr w:type="spellEnd"/>
      <w:r w:rsidRPr="007E3E90">
        <w:rPr>
          <w:sz w:val="16"/>
        </w:rPr>
        <w:t xml:space="preserve"> lunar rover has already been sold at auction to a private party, though it has not yet been moved from its original position on the Moon.13 </w:t>
      </w:r>
      <w:r w:rsidRPr="004538F3">
        <w:rPr>
          <w:rStyle w:val="Emphasis"/>
          <w:highlight w:val="cyan"/>
        </w:rPr>
        <w:t>While national heritage legislation can protect</w:t>
      </w:r>
      <w:r w:rsidRPr="004538F3">
        <w:rPr>
          <w:rStyle w:val="StyleUnderline"/>
          <w:highlight w:val="cyan"/>
        </w:rPr>
        <w:t xml:space="preserve"> </w:t>
      </w:r>
      <w:r w:rsidRPr="007E3E90">
        <w:rPr>
          <w:rStyle w:val="StyleUnderline"/>
        </w:rPr>
        <w:t xml:space="preserve">space artifacts </w:t>
      </w:r>
      <w:r w:rsidRPr="004538F3">
        <w:rPr>
          <w:rStyle w:val="Emphasis"/>
          <w:highlight w:val="cyan"/>
        </w:rPr>
        <w:t xml:space="preserve">from </w:t>
      </w:r>
      <w:r w:rsidRPr="007E3E90">
        <w:rPr>
          <w:rStyle w:val="Emphasis"/>
        </w:rPr>
        <w:t xml:space="preserve">citizens of </w:t>
      </w:r>
      <w:r w:rsidRPr="004538F3">
        <w:rPr>
          <w:rStyle w:val="Emphasis"/>
          <w:highlight w:val="cyan"/>
        </w:rPr>
        <w:t>their own countries</w:t>
      </w:r>
      <w:r w:rsidRPr="007E3E90">
        <w:rPr>
          <w:rStyle w:val="StyleUnderline"/>
        </w:rPr>
        <w:t xml:space="preserve">, there is currently </w:t>
      </w:r>
      <w:r w:rsidRPr="004538F3">
        <w:rPr>
          <w:rStyle w:val="Emphasis"/>
          <w:highlight w:val="cyan"/>
        </w:rPr>
        <w:t>no</w:t>
      </w:r>
      <w:r w:rsidRPr="004538F3">
        <w:rPr>
          <w:rStyle w:val="StyleUnderline"/>
          <w:highlight w:val="cyan"/>
        </w:rPr>
        <w:t xml:space="preserve"> </w:t>
      </w:r>
      <w:r w:rsidRPr="007E3E90">
        <w:rPr>
          <w:rStyle w:val="StyleUnderline"/>
        </w:rPr>
        <w:t xml:space="preserve">effective </w:t>
      </w:r>
      <w:r w:rsidRPr="004538F3">
        <w:rPr>
          <w:rStyle w:val="Emphasis"/>
          <w:highlight w:val="cyan"/>
        </w:rPr>
        <w:t>means</w:t>
      </w:r>
      <w:r w:rsidRPr="004538F3">
        <w:rPr>
          <w:rStyle w:val="StyleUnderline"/>
          <w:highlight w:val="cyan"/>
        </w:rPr>
        <w:t xml:space="preserve"> </w:t>
      </w:r>
      <w:r w:rsidRPr="007E3E90">
        <w:rPr>
          <w:rStyle w:val="StyleUnderline"/>
        </w:rPr>
        <w:t xml:space="preserve">in the present space law regime by </w:t>
      </w:r>
      <w:r w:rsidRPr="004538F3">
        <w:rPr>
          <w:rStyle w:val="Emphasis"/>
          <w:highlight w:val="cyan"/>
        </w:rPr>
        <w:t>which</w:t>
      </w:r>
      <w:r w:rsidRPr="004538F3">
        <w:rPr>
          <w:rStyle w:val="StyleUnderline"/>
          <w:highlight w:val="cyan"/>
        </w:rPr>
        <w:t xml:space="preserve"> </w:t>
      </w:r>
      <w:r w:rsidRPr="007E3E90">
        <w:rPr>
          <w:rStyle w:val="StyleUnderline"/>
        </w:rPr>
        <w:t xml:space="preserve">a </w:t>
      </w:r>
      <w:r w:rsidRPr="004538F3">
        <w:rPr>
          <w:rStyle w:val="Emphasis"/>
          <w:highlight w:val="cyan"/>
        </w:rPr>
        <w:t xml:space="preserve">country can protect </w:t>
      </w:r>
      <w:r w:rsidRPr="004538F3">
        <w:rPr>
          <w:rStyle w:val="Emphasis"/>
          <w:highlight w:val="cyan"/>
          <w:bdr w:val="single" w:sz="18" w:space="0" w:color="auto"/>
        </w:rPr>
        <w:t>its heritage from other countries</w:t>
      </w:r>
      <w:r w:rsidRPr="007E3E90">
        <w:rPr>
          <w:sz w:val="16"/>
        </w:rPr>
        <w:t xml:space="preserve">.14 Both California and New Mexico have added Tranquility Base to their list of protected heritage sites.15 However, this solution, and those proposed in the bill put forth to the U.S. House of Representatives, only serve to restrict the activities of a small subset of the potential visitors to the Moon. </w:t>
      </w:r>
      <w:r w:rsidRPr="007E3E90">
        <w:rPr>
          <w:rStyle w:val="StyleUnderline"/>
        </w:rPr>
        <w:t xml:space="preserve">Though the Senate bill calls for the President to initiate negotiations for a binding international agreement, there is still a long road from this bill to a potential agreement.16 A </w:t>
      </w:r>
      <w:r w:rsidRPr="004538F3">
        <w:rPr>
          <w:rStyle w:val="Emphasis"/>
          <w:highlight w:val="cyan"/>
        </w:rPr>
        <w:t>solution</w:t>
      </w:r>
      <w:r w:rsidRPr="004538F3">
        <w:rPr>
          <w:rStyle w:val="StyleUnderline"/>
          <w:highlight w:val="cyan"/>
        </w:rPr>
        <w:t xml:space="preserve"> </w:t>
      </w:r>
      <w:r w:rsidRPr="007E3E90">
        <w:rPr>
          <w:rStyle w:val="StyleUnderline"/>
        </w:rPr>
        <w:t xml:space="preserve">is </w:t>
      </w:r>
      <w:r w:rsidRPr="004538F3">
        <w:rPr>
          <w:rStyle w:val="Emphasis"/>
          <w:highlight w:val="cyan"/>
        </w:rPr>
        <w:t>needed to prevent</w:t>
      </w:r>
      <w:r w:rsidRPr="004538F3">
        <w:rPr>
          <w:rStyle w:val="StyleUnderline"/>
          <w:highlight w:val="cyan"/>
        </w:rPr>
        <w:t xml:space="preserve"> </w:t>
      </w:r>
      <w:r w:rsidRPr="007E3E90">
        <w:rPr>
          <w:rStyle w:val="StyleUnderline"/>
        </w:rPr>
        <w:t xml:space="preserve">the damage, destruction, loss, or </w:t>
      </w:r>
      <w:r w:rsidRPr="004538F3">
        <w:rPr>
          <w:rStyle w:val="Emphasis"/>
          <w:highlight w:val="cyan"/>
          <w:bdr w:val="single" w:sz="18" w:space="0" w:color="auto"/>
        </w:rPr>
        <w:t xml:space="preserve">private appropriation of </w:t>
      </w:r>
      <w:r w:rsidRPr="007E3E90">
        <w:rPr>
          <w:rStyle w:val="StyleUnderline"/>
          <w:bdr w:val="single" w:sz="18" w:space="0" w:color="auto"/>
        </w:rPr>
        <w:t xml:space="preserve">our </w:t>
      </w:r>
      <w:r w:rsidRPr="004538F3">
        <w:rPr>
          <w:rStyle w:val="Emphasis"/>
          <w:highlight w:val="cyan"/>
          <w:bdr w:val="single" w:sz="18" w:space="0" w:color="auto"/>
        </w:rPr>
        <w:t>cultural heritage in space</w:t>
      </w:r>
      <w:r w:rsidRPr="007E3E90">
        <w:rPr>
          <w:rStyle w:val="Emphasis"/>
        </w:rPr>
        <w:t>.</w:t>
      </w:r>
    </w:p>
    <w:p w14:paraId="2A99C78E" w14:textId="77777777" w:rsidR="00D3176D" w:rsidRPr="007E3E90" w:rsidRDefault="00D3176D" w:rsidP="00D3176D"/>
    <w:p w14:paraId="68895D5D" w14:textId="77777777" w:rsidR="00D3176D" w:rsidRPr="007E3E90" w:rsidRDefault="00D3176D" w:rsidP="00D3176D">
      <w:pPr>
        <w:pStyle w:val="Heading3"/>
        <w:rPr>
          <w:rFonts w:cs="Calibri"/>
        </w:rPr>
      </w:pPr>
      <w:r w:rsidRPr="007E3E90">
        <w:rPr>
          <w:rFonts w:cs="Calibri"/>
        </w:rPr>
        <w:t>1AC: Lunar Heritage v3</w:t>
      </w:r>
    </w:p>
    <w:p w14:paraId="78CF9D43" w14:textId="77777777" w:rsidR="00D3176D" w:rsidRPr="007E3E90" w:rsidRDefault="00D3176D" w:rsidP="00D3176D">
      <w:pPr>
        <w:pStyle w:val="Heading4"/>
        <w:rPr>
          <w:rFonts w:cs="Calibri"/>
        </w:rPr>
      </w:pPr>
      <w:r w:rsidRPr="007E3E90">
        <w:rPr>
          <w:rFonts w:cs="Calibri"/>
        </w:rPr>
        <w:t xml:space="preserve">The Advantage is </w:t>
      </w:r>
      <w:r w:rsidRPr="007E3E90">
        <w:rPr>
          <w:rFonts w:cs="Calibri"/>
          <w:u w:val="single"/>
        </w:rPr>
        <w:t>Lunar Heritage</w:t>
      </w:r>
      <w:r w:rsidRPr="007E3E90">
        <w:rPr>
          <w:rFonts w:cs="Calibri"/>
        </w:rPr>
        <w:t>:</w:t>
      </w:r>
    </w:p>
    <w:p w14:paraId="4FD1036F" w14:textId="77777777" w:rsidR="00D3176D" w:rsidRPr="007E3E90" w:rsidRDefault="00D3176D" w:rsidP="00D3176D">
      <w:pPr>
        <w:pStyle w:val="Heading4"/>
        <w:rPr>
          <w:rFonts w:cs="Calibri"/>
        </w:rPr>
      </w:pPr>
      <w:r w:rsidRPr="007E3E90">
        <w:rPr>
          <w:rFonts w:cs="Calibri"/>
        </w:rPr>
        <w:t xml:space="preserve">Global Moon Rush by </w:t>
      </w:r>
      <w:r w:rsidRPr="007E3E90">
        <w:rPr>
          <w:rFonts w:cs="Calibri"/>
          <w:u w:val="single"/>
        </w:rPr>
        <w:t>private actors</w:t>
      </w:r>
      <w:r w:rsidRPr="007E3E90">
        <w:rPr>
          <w:rFonts w:cs="Calibri"/>
        </w:rPr>
        <w:t xml:space="preserve"> is </w:t>
      </w:r>
      <w:r w:rsidRPr="007E3E90">
        <w:rPr>
          <w:rFonts w:cs="Calibri"/>
          <w:u w:val="single"/>
        </w:rPr>
        <w:t>coming now</w:t>
      </w:r>
      <w:r w:rsidRPr="007E3E90">
        <w:rPr>
          <w:rFonts w:cs="Calibri"/>
        </w:rPr>
        <w:t>.</w:t>
      </w:r>
    </w:p>
    <w:p w14:paraId="207D88FA" w14:textId="77777777" w:rsidR="00D3176D" w:rsidRPr="007E3E90" w:rsidRDefault="00D3176D" w:rsidP="00D3176D">
      <w:r w:rsidRPr="007E3E90">
        <w:rPr>
          <w:rStyle w:val="Style13ptBold"/>
        </w:rPr>
        <w:t>Sample 19</w:t>
      </w:r>
      <w:r w:rsidRPr="007E3E90">
        <w:t xml:space="preserve"> Ian Sample 7-19-2019 “Apollo 11 site should be granted heritage status, says space agency boss” </w:t>
      </w:r>
      <w:hyperlink r:id="rId6" w:history="1">
        <w:r w:rsidRPr="007E3E90">
          <w:rPr>
            <w:rStyle w:val="Hyperlink"/>
          </w:rPr>
          <w:t>https://www.theguardian.com/science/2019/jul/19/apollo-11-site-heritage-status-space-agency-moon</w:t>
        </w:r>
      </w:hyperlink>
      <w:r w:rsidRPr="007E3E90">
        <w:t xml:space="preserve"> (PhD at Queens Mary College)//Elmer </w:t>
      </w:r>
    </w:p>
    <w:p w14:paraId="0AFC9586" w14:textId="77777777" w:rsidR="00D3176D" w:rsidRPr="007E3E90" w:rsidRDefault="00D3176D" w:rsidP="00D3176D">
      <w:pPr>
        <w:rPr>
          <w:rStyle w:val="Emphasis"/>
          <w:bdr w:val="single" w:sz="18" w:space="0" w:color="auto"/>
        </w:rPr>
      </w:pPr>
      <w:r w:rsidRPr="007E3E90">
        <w:rPr>
          <w:sz w:val="16"/>
        </w:rPr>
        <w:t xml:space="preserve">But </w:t>
      </w:r>
      <w:r w:rsidRPr="007E3E90">
        <w:rPr>
          <w:rStyle w:val="Emphasis"/>
        </w:rPr>
        <w:t xml:space="preserve">protecting lunar heritage </w:t>
      </w:r>
      <w:r w:rsidRPr="007E3E90">
        <w:rPr>
          <w:rStyle w:val="Emphasis"/>
          <w:bdr w:val="single" w:sz="18" w:space="0" w:color="auto"/>
        </w:rPr>
        <w:t>may not be straightforward</w:t>
      </w:r>
      <w:r w:rsidRPr="007E3E90">
        <w:rPr>
          <w:sz w:val="16"/>
        </w:rPr>
        <w:t xml:space="preserve">. On Earth, the United Nations Educational, Scientific and Cultural </w:t>
      </w:r>
      <w:proofErr w:type="spellStart"/>
      <w:r w:rsidRPr="007E3E90">
        <w:rPr>
          <w:sz w:val="16"/>
        </w:rPr>
        <w:t>Organisation</w:t>
      </w:r>
      <w:proofErr w:type="spellEnd"/>
      <w:r w:rsidRPr="007E3E90">
        <w:rPr>
          <w:sz w:val="16"/>
        </w:rPr>
        <w:t xml:space="preserve"> (</w:t>
      </w:r>
      <w:proofErr w:type="spellStart"/>
      <w:r w:rsidRPr="007E3E90">
        <w:rPr>
          <w:sz w:val="16"/>
        </w:rPr>
        <w:t>Unesco</w:t>
      </w:r>
      <w:proofErr w:type="spellEnd"/>
      <w:r w:rsidRPr="007E3E90">
        <w:rPr>
          <w:sz w:val="16"/>
        </w:rPr>
        <w:t xml:space="preserve">) decides what deserves world heritage status from nominations sent by countries that claim ownership of the sites. Different rules apply in space. The UN’s outer space treaty, a keystone of space law, states that all countries are free to explore and use </w:t>
      </w:r>
      <w:proofErr w:type="gramStart"/>
      <w:r w:rsidRPr="007E3E90">
        <w:rPr>
          <w:sz w:val="16"/>
        </w:rPr>
        <w:t>space, but</w:t>
      </w:r>
      <w:proofErr w:type="gramEnd"/>
      <w:r w:rsidRPr="007E3E90">
        <w:rPr>
          <w:sz w:val="16"/>
        </w:rPr>
        <w:t xml:space="preserve"> warns it “is not subject to national appropriation by claim of sovereignty”. In other words, space is for all and owned by none. </w:t>
      </w:r>
      <w:proofErr w:type="spellStart"/>
      <w:r w:rsidRPr="007E3E90">
        <w:rPr>
          <w:sz w:val="16"/>
        </w:rPr>
        <w:t>Wörner</w:t>
      </w:r>
      <w:proofErr w:type="spellEnd"/>
      <w:r w:rsidRPr="007E3E90">
        <w:rPr>
          <w:sz w:val="16"/>
        </w:rPr>
        <w:t xml:space="preserve"> is not put off and sees no need for troublesome regulations. “My hope is that humanity is smart enough not to go back to this type of earthly protection. Just protect it. That’s enough. Just protect it and have everybody agree,” he said. A no-go zone of 50 </w:t>
      </w:r>
      <w:proofErr w:type="spellStart"/>
      <w:r w:rsidRPr="007E3E90">
        <w:rPr>
          <w:sz w:val="16"/>
        </w:rPr>
        <w:t>metres</w:t>
      </w:r>
      <w:proofErr w:type="spellEnd"/>
      <w:r w:rsidRPr="007E3E90">
        <w:rPr>
          <w:sz w:val="16"/>
        </w:rPr>
        <w:t xml:space="preserve"> around Tranquility base should do the job, he added. Martin Rees, the Cambridge </w:t>
      </w:r>
      <w:proofErr w:type="gramStart"/>
      <w:r w:rsidRPr="007E3E90">
        <w:rPr>
          <w:sz w:val="16"/>
        </w:rPr>
        <w:t>cosmologist</w:t>
      </w:r>
      <w:proofErr w:type="gramEnd"/>
      <w:r w:rsidRPr="007E3E90">
        <w:rPr>
          <w:sz w:val="16"/>
        </w:rPr>
        <w:t xml:space="preserve"> and astronomer royal, said there was a case for designating the sites so future generations and explorers were aware of their importance. “If there are any artefacts there, they shouldn’t be purloined,” he said. “Probably orbiting spacecraft will provide routine CCTV-style coverage which would prevent this from being done clandestinely.” Beyond the dust-covered hardware that stands motionless on the moon, Lord Rees suspects future activity could drive calls for broader lunar protection. The Apollo 17 astronaut and geologist Harrison Schmidt has advocated strip mining the moon for </w:t>
      </w:r>
      <w:proofErr w:type="gramStart"/>
      <w:r w:rsidRPr="007E3E90">
        <w:rPr>
          <w:sz w:val="16"/>
        </w:rPr>
        <w:t>helium-3</w:t>
      </w:r>
      <w:proofErr w:type="gramEnd"/>
      <w:r w:rsidRPr="007E3E90">
        <w:rPr>
          <w:sz w:val="16"/>
        </w:rPr>
        <w:t xml:space="preserve">, a potential source of energy. The proposal, which Rees suggests has raised eyebrows in the community, could potentially provoke a backlash. “There might be pressure to preserve the more attractive moonscapes against such despoilation, and to try to enforce regulations as in the Antarctic,” he said. Fifty years on from Apollo 11, the moon is still a place to make statements. In January, the Chinese space agency became the first to land a probe on the far side. On Monday, India hopes to launch a robotic probe, the delayed Chandrayaan-2 lander that is bound for the unchartered lunar south pole. Far more is on the cards. Major space agencies, including ESA and Nasa, plan a “lunar gateway”, described by </w:t>
      </w:r>
      <w:proofErr w:type="spellStart"/>
      <w:r w:rsidRPr="007E3E90">
        <w:rPr>
          <w:sz w:val="16"/>
        </w:rPr>
        <w:t>Wörner</w:t>
      </w:r>
      <w:proofErr w:type="spellEnd"/>
      <w:r w:rsidRPr="007E3E90">
        <w:rPr>
          <w:sz w:val="16"/>
        </w:rPr>
        <w:t xml:space="preserve"> as a “bus stop to the moon and beyond”. His vision is for a “moon village”, but rather than a sprawl of domes, </w:t>
      </w:r>
      <w:proofErr w:type="gramStart"/>
      <w:r w:rsidRPr="007E3E90">
        <w:rPr>
          <w:sz w:val="16"/>
        </w:rPr>
        <w:t>shops</w:t>
      </w:r>
      <w:proofErr w:type="gramEnd"/>
      <w:r w:rsidRPr="007E3E90">
        <w:rPr>
          <w:sz w:val="16"/>
        </w:rPr>
        <w:t xml:space="preserve"> and a </w:t>
      </w:r>
      <w:proofErr w:type="spellStart"/>
      <w:r w:rsidRPr="007E3E90">
        <w:rPr>
          <w:sz w:val="16"/>
        </w:rPr>
        <w:t>cosy</w:t>
      </w:r>
      <w:proofErr w:type="spellEnd"/>
      <w:r w:rsidRPr="007E3E90">
        <w:rPr>
          <w:sz w:val="16"/>
        </w:rPr>
        <w:t xml:space="preserve"> pub, it is more an agreement between nations and industry to cooperate on lunar projects. </w:t>
      </w:r>
      <w:r w:rsidRPr="007E3E90">
        <w:rPr>
          <w:rStyle w:val="Emphasis"/>
        </w:rPr>
        <w:t xml:space="preserve">The </w:t>
      </w:r>
      <w:r w:rsidRPr="004538F3">
        <w:rPr>
          <w:rStyle w:val="Emphasis"/>
          <w:highlight w:val="cyan"/>
        </w:rPr>
        <w:t>private sector</w:t>
      </w:r>
      <w:r w:rsidRPr="007E3E90">
        <w:rPr>
          <w:rStyle w:val="Emphasis"/>
        </w:rPr>
        <w:t xml:space="preserve"> is </w:t>
      </w:r>
      <w:r w:rsidRPr="004538F3">
        <w:rPr>
          <w:rStyle w:val="Emphasis"/>
          <w:highlight w:val="cyan"/>
        </w:rPr>
        <w:t>eager</w:t>
      </w:r>
      <w:r w:rsidRPr="007E3E90">
        <w:rPr>
          <w:rStyle w:val="StyleUnderline"/>
        </w:rPr>
        <w:t xml:space="preserve"> </w:t>
      </w:r>
      <w:r w:rsidRPr="007E3E90">
        <w:rPr>
          <w:rStyle w:val="Emphasis"/>
          <w:bdr w:val="single" w:sz="18" w:space="0" w:color="auto"/>
        </w:rPr>
        <w:t>to be involved</w:t>
      </w:r>
      <w:r w:rsidRPr="007E3E90">
        <w:rPr>
          <w:rStyle w:val="StyleUnderline"/>
        </w:rPr>
        <w:t xml:space="preserve">. </w:t>
      </w:r>
      <w:r w:rsidRPr="007E3E90">
        <w:rPr>
          <w:rStyle w:val="Emphasis"/>
        </w:rPr>
        <w:t>Between now and 2024</w:t>
      </w:r>
      <w:r w:rsidRPr="007E3E90">
        <w:rPr>
          <w:rStyle w:val="StyleUnderline"/>
        </w:rPr>
        <w:t xml:space="preserve">, </w:t>
      </w:r>
      <w:r w:rsidRPr="007E3E90">
        <w:rPr>
          <w:rStyle w:val="Emphasis"/>
          <w:bdr w:val="single" w:sz="18" w:space="0" w:color="auto"/>
        </w:rPr>
        <w:t xml:space="preserve">at least </w:t>
      </w:r>
      <w:r w:rsidRPr="004538F3">
        <w:rPr>
          <w:rStyle w:val="Emphasis"/>
          <w:highlight w:val="cyan"/>
          <w:bdr w:val="single" w:sz="18" w:space="0" w:color="auto"/>
        </w:rPr>
        <w:t xml:space="preserve">five companies </w:t>
      </w:r>
      <w:r w:rsidRPr="007E3E90">
        <w:rPr>
          <w:rStyle w:val="Emphasis"/>
          <w:bdr w:val="single" w:sz="18" w:space="0" w:color="auto"/>
        </w:rPr>
        <w:t xml:space="preserve">aim </w:t>
      </w:r>
      <w:r w:rsidRPr="004538F3">
        <w:rPr>
          <w:rStyle w:val="Emphasis"/>
          <w:highlight w:val="cyan"/>
          <w:bdr w:val="single" w:sz="18" w:space="0" w:color="auto"/>
        </w:rPr>
        <w:t>to</w:t>
      </w:r>
      <w:r w:rsidRPr="007E3E90">
        <w:rPr>
          <w:rStyle w:val="Emphasis"/>
          <w:bdr w:val="single" w:sz="18" w:space="0" w:color="auto"/>
        </w:rPr>
        <w:t xml:space="preserve"> </w:t>
      </w:r>
      <w:r w:rsidRPr="004538F3">
        <w:rPr>
          <w:rStyle w:val="Emphasis"/>
          <w:highlight w:val="cyan"/>
          <w:bdr w:val="single" w:sz="18" w:space="0" w:color="auto"/>
        </w:rPr>
        <w:t>launch lunar landers</w:t>
      </w:r>
      <w:r w:rsidRPr="007E3E90">
        <w:rPr>
          <w:sz w:val="16"/>
        </w:rPr>
        <w:t xml:space="preserve">. In May, </w:t>
      </w:r>
      <w:r w:rsidRPr="007E3E90">
        <w:rPr>
          <w:rStyle w:val="Emphasis"/>
        </w:rPr>
        <w:t>Nasa selected three companies to</w:t>
      </w:r>
      <w:r w:rsidRPr="007E3E90">
        <w:rPr>
          <w:rStyle w:val="StyleUnderline"/>
        </w:rPr>
        <w:t xml:space="preserve"> design, build and </w:t>
      </w:r>
      <w:r w:rsidRPr="007E3E90">
        <w:rPr>
          <w:rStyle w:val="Emphasis"/>
        </w:rPr>
        <w:t>operate</w:t>
      </w:r>
      <w:r w:rsidRPr="007E3E90">
        <w:rPr>
          <w:rStyle w:val="StyleUnderline"/>
        </w:rPr>
        <w:t xml:space="preserve"> </w:t>
      </w:r>
      <w:r w:rsidRPr="007E3E90">
        <w:rPr>
          <w:rStyle w:val="Emphasis"/>
        </w:rPr>
        <w:t>spacecraft</w:t>
      </w:r>
      <w:r w:rsidRPr="007E3E90">
        <w:rPr>
          <w:rStyle w:val="StyleUnderline"/>
        </w:rPr>
        <w:t xml:space="preserve"> that will ferry scientific experiments</w:t>
      </w:r>
      <w:r w:rsidRPr="007E3E90">
        <w:rPr>
          <w:sz w:val="16"/>
        </w:rPr>
        <w:t xml:space="preserve"> and technology packages </w:t>
      </w:r>
      <w:r w:rsidRPr="007E3E90">
        <w:rPr>
          <w:rStyle w:val="Emphasis"/>
        </w:rPr>
        <w:t>to the moon. The</w:t>
      </w:r>
      <w:r w:rsidRPr="007E3E90">
        <w:rPr>
          <w:rStyle w:val="StyleUnderline"/>
        </w:rPr>
        <w:t xml:space="preserve"> coming </w:t>
      </w:r>
      <w:r w:rsidRPr="004538F3">
        <w:rPr>
          <w:rStyle w:val="Emphasis"/>
          <w:highlight w:val="cyan"/>
        </w:rPr>
        <w:t xml:space="preserve">flurry of activity </w:t>
      </w:r>
      <w:r w:rsidRPr="007E3E90">
        <w:rPr>
          <w:rStyle w:val="Emphasis"/>
          <w:bdr w:val="single" w:sz="18" w:space="0" w:color="auto"/>
        </w:rPr>
        <w:t xml:space="preserve">may </w:t>
      </w:r>
      <w:r w:rsidRPr="004538F3">
        <w:rPr>
          <w:rStyle w:val="Emphasis"/>
          <w:highlight w:val="cyan"/>
          <w:bdr w:val="single" w:sz="18" w:space="0" w:color="auto"/>
        </w:rPr>
        <w:t>make protection</w:t>
      </w:r>
      <w:r w:rsidRPr="004538F3">
        <w:rPr>
          <w:rStyle w:val="StyleUnderline"/>
          <w:highlight w:val="cyan"/>
          <w:bdr w:val="single" w:sz="18" w:space="0" w:color="auto"/>
        </w:rPr>
        <w:t xml:space="preserve"> </w:t>
      </w:r>
      <w:r w:rsidRPr="004538F3">
        <w:rPr>
          <w:rStyle w:val="Emphasis"/>
          <w:highlight w:val="cyan"/>
          <w:bdr w:val="single" w:sz="18" w:space="0" w:color="auto"/>
        </w:rPr>
        <w:t>more urgent</w:t>
      </w:r>
      <w:r w:rsidRPr="007E3E90">
        <w:rPr>
          <w:sz w:val="16"/>
        </w:rPr>
        <w:t xml:space="preserve">. Michelle Hanlon, a space lawyer at the University of Mississippi, co-founded the non-profit </w:t>
      </w:r>
      <w:proofErr w:type="spellStart"/>
      <w:r w:rsidRPr="007E3E90">
        <w:rPr>
          <w:sz w:val="16"/>
        </w:rPr>
        <w:t>organisation</w:t>
      </w:r>
      <w:proofErr w:type="spellEnd"/>
      <w:r w:rsidRPr="007E3E90">
        <w:rPr>
          <w:sz w:val="16"/>
        </w:rPr>
        <w:t xml:space="preserve"> </w:t>
      </w:r>
      <w:proofErr w:type="gramStart"/>
      <w:r w:rsidRPr="007E3E90">
        <w:rPr>
          <w:sz w:val="16"/>
        </w:rPr>
        <w:t>For</w:t>
      </w:r>
      <w:proofErr w:type="gramEnd"/>
      <w:r w:rsidRPr="007E3E90">
        <w:rPr>
          <w:sz w:val="16"/>
        </w:rPr>
        <w:t xml:space="preserve"> all </w:t>
      </w:r>
      <w:proofErr w:type="spellStart"/>
      <w:r w:rsidRPr="007E3E90">
        <w:rPr>
          <w:sz w:val="16"/>
        </w:rPr>
        <w:t>Moonkind</w:t>
      </w:r>
      <w:proofErr w:type="spellEnd"/>
      <w:r w:rsidRPr="007E3E90">
        <w:rPr>
          <w:sz w:val="16"/>
        </w:rPr>
        <w:t xml:space="preserve"> to protect, preserve and </w:t>
      </w:r>
      <w:proofErr w:type="spellStart"/>
      <w:r w:rsidRPr="007E3E90">
        <w:rPr>
          <w:sz w:val="16"/>
        </w:rPr>
        <w:t>memorialise</w:t>
      </w:r>
      <w:proofErr w:type="spellEnd"/>
      <w:r w:rsidRPr="007E3E90">
        <w:rPr>
          <w:sz w:val="16"/>
        </w:rPr>
        <w:t xml:space="preserve"> human heritage on the moon. While she conceded that not all of the sites that bear evidence of human activity needed protection, she said many held invaluable scientific and archaeological data that we could not afford to lose. “These sites need to be protected from disruption if only for that reason,” she added. The protection should be far wider, and more formal, than </w:t>
      </w:r>
      <w:proofErr w:type="spellStart"/>
      <w:r w:rsidRPr="007E3E90">
        <w:rPr>
          <w:sz w:val="16"/>
        </w:rPr>
        <w:t>Wörner</w:t>
      </w:r>
      <w:proofErr w:type="spellEnd"/>
      <w:r w:rsidRPr="007E3E90">
        <w:rPr>
          <w:sz w:val="16"/>
        </w:rPr>
        <w:t xml:space="preserve"> calls for, Hanlon argues. “</w:t>
      </w:r>
      <w:r w:rsidRPr="007E3E90">
        <w:rPr>
          <w:rStyle w:val="StyleUnderline"/>
        </w:rPr>
        <w:t>It is astounding to me that we wouldn’t protect the site of Luna 2, the very first object humans crashed on to another celestial body, and Luna 9, the very first object humans soft-landed on another celestial bod</w:t>
      </w:r>
      <w:r w:rsidRPr="007E3E90">
        <w:rPr>
          <w:sz w:val="16"/>
        </w:rPr>
        <w:t xml:space="preserve">y,” she said. The Soviet Luna </w:t>
      </w:r>
      <w:proofErr w:type="spellStart"/>
      <w:r w:rsidRPr="007E3E90">
        <w:rPr>
          <w:sz w:val="16"/>
        </w:rPr>
        <w:t>programme</w:t>
      </w:r>
      <w:proofErr w:type="spellEnd"/>
      <w:r w:rsidRPr="007E3E90">
        <w:rPr>
          <w:sz w:val="16"/>
        </w:rPr>
        <w:t xml:space="preserve"> sent robotic craft to the moon between 1959 and 1976. “</w:t>
      </w:r>
      <w:r w:rsidRPr="007E3E90">
        <w:rPr>
          <w:rStyle w:val="StyleUnderline"/>
        </w:rPr>
        <w:t>The director general has a much more optimistic view of human nature than I do</w:t>
      </w:r>
      <w:r w:rsidRPr="007E3E90">
        <w:rPr>
          <w:sz w:val="16"/>
        </w:rPr>
        <w:t xml:space="preserve">,” Hanlon said. “I completely agree that the </w:t>
      </w:r>
      <w:r w:rsidRPr="007E3E90">
        <w:rPr>
          <w:rStyle w:val="StyleUnderline"/>
        </w:rPr>
        <w:t>entities and nations headed back to the moon in the near future will take a commonsense approach and give due regard to the sites and artefact</w:t>
      </w:r>
      <w:r w:rsidRPr="007E3E90">
        <w:rPr>
          <w:sz w:val="16"/>
        </w:rPr>
        <w:t xml:space="preserve">s. However, that is the near future. </w:t>
      </w:r>
      <w:r w:rsidRPr="007E3E90">
        <w:rPr>
          <w:rStyle w:val="Emphasis"/>
        </w:rPr>
        <w:t xml:space="preserve">We </w:t>
      </w:r>
      <w:r w:rsidRPr="004538F3">
        <w:rPr>
          <w:rStyle w:val="Emphasis"/>
          <w:highlight w:val="cyan"/>
        </w:rPr>
        <w:t xml:space="preserve">have to be prepared for the company </w:t>
      </w:r>
      <w:r w:rsidRPr="007E3E90">
        <w:rPr>
          <w:rStyle w:val="StyleUnderline"/>
        </w:rPr>
        <w:t xml:space="preserve">or nation </w:t>
      </w:r>
      <w:r w:rsidRPr="004538F3">
        <w:rPr>
          <w:rStyle w:val="Emphasis"/>
          <w:highlight w:val="cyan"/>
        </w:rPr>
        <w:t>that doesn’t care</w:t>
      </w:r>
      <w:r w:rsidRPr="004538F3">
        <w:rPr>
          <w:rStyle w:val="StyleUnderline"/>
          <w:highlight w:val="cyan"/>
        </w:rPr>
        <w:t xml:space="preserve">. </w:t>
      </w:r>
      <w:r w:rsidRPr="007E3E90">
        <w:rPr>
          <w:rStyle w:val="Emphasis"/>
        </w:rPr>
        <w:t>Or</w:t>
      </w:r>
      <w:r w:rsidRPr="007E3E90">
        <w:rPr>
          <w:u w:val="single"/>
        </w:rPr>
        <w:t xml:space="preserve"> worse, </w:t>
      </w:r>
      <w:r w:rsidRPr="007E3E90">
        <w:rPr>
          <w:rStyle w:val="StyleUnderline"/>
        </w:rPr>
        <w:t xml:space="preserve">that </w:t>
      </w:r>
      <w:r w:rsidRPr="004538F3">
        <w:rPr>
          <w:rStyle w:val="Emphasis"/>
          <w:highlight w:val="cyan"/>
        </w:rPr>
        <w:t xml:space="preserve">seeks to return </w:t>
      </w:r>
      <w:r w:rsidRPr="007E3E90">
        <w:rPr>
          <w:rStyle w:val="Emphasis"/>
        </w:rPr>
        <w:t>to the moon</w:t>
      </w:r>
      <w:r w:rsidRPr="007E3E90">
        <w:rPr>
          <w:rStyle w:val="StyleUnderline"/>
        </w:rPr>
        <w:t xml:space="preserve"> primarily </w:t>
      </w:r>
      <w:r w:rsidRPr="004538F3">
        <w:rPr>
          <w:rStyle w:val="Emphasis"/>
          <w:highlight w:val="cyan"/>
        </w:rPr>
        <w:t xml:space="preserve">to pillage </w:t>
      </w:r>
      <w:r w:rsidRPr="007E3E90">
        <w:rPr>
          <w:rStyle w:val="Emphasis"/>
        </w:rPr>
        <w:t xml:space="preserve">for </w:t>
      </w:r>
      <w:r w:rsidRPr="004538F3">
        <w:rPr>
          <w:rStyle w:val="Emphasis"/>
          <w:highlight w:val="cyan"/>
        </w:rPr>
        <w:t>artefacts that will</w:t>
      </w:r>
      <w:r w:rsidRPr="007E3E90">
        <w:rPr>
          <w:rStyle w:val="StyleUnderline"/>
        </w:rPr>
        <w:t xml:space="preserve"> undoubtedly </w:t>
      </w:r>
      <w:r w:rsidRPr="004538F3">
        <w:rPr>
          <w:rStyle w:val="Emphasis"/>
          <w:highlight w:val="cyan"/>
        </w:rPr>
        <w:t>sell for tremendous amounts of money</w:t>
      </w:r>
      <w:r w:rsidRPr="007E3E90">
        <w:rPr>
          <w:rStyle w:val="StyleUnderline"/>
        </w:rPr>
        <w:t xml:space="preserve"> here </w:t>
      </w:r>
      <w:r w:rsidRPr="007E3E90">
        <w:rPr>
          <w:rStyle w:val="Emphasis"/>
          <w:bdr w:val="single" w:sz="18" w:space="0" w:color="auto"/>
        </w:rPr>
        <w:t>on Earth.”</w:t>
      </w:r>
    </w:p>
    <w:p w14:paraId="1700D9B9" w14:textId="77777777" w:rsidR="00D3176D" w:rsidRPr="007E3E90" w:rsidRDefault="00D3176D" w:rsidP="00D3176D">
      <w:pPr>
        <w:pStyle w:val="Heading4"/>
        <w:rPr>
          <w:rFonts w:cs="Calibri"/>
        </w:rPr>
      </w:pPr>
      <w:r w:rsidRPr="007E3E90">
        <w:rPr>
          <w:rFonts w:cs="Calibri"/>
        </w:rPr>
        <w:t xml:space="preserve">Corporate development, tourism, and looting will destroy </w:t>
      </w:r>
      <w:r w:rsidRPr="007E3E90">
        <w:rPr>
          <w:rFonts w:cs="Calibri"/>
          <w:u w:val="single"/>
        </w:rPr>
        <w:t>scientifically rich</w:t>
      </w:r>
      <w:r w:rsidRPr="007E3E90">
        <w:rPr>
          <w:rFonts w:cs="Calibri"/>
        </w:rPr>
        <w:t xml:space="preserve"> Tranquility base artifacts.</w:t>
      </w:r>
    </w:p>
    <w:p w14:paraId="16AD4FD9" w14:textId="77777777" w:rsidR="00D3176D" w:rsidRPr="007E3E90" w:rsidRDefault="00D3176D" w:rsidP="00D3176D">
      <w:proofErr w:type="spellStart"/>
      <w:r w:rsidRPr="007E3E90">
        <w:rPr>
          <w:rStyle w:val="Style13ptBold"/>
        </w:rPr>
        <w:t>Fessl</w:t>
      </w:r>
      <w:proofErr w:type="spellEnd"/>
      <w:r w:rsidRPr="007E3E90">
        <w:rPr>
          <w:rStyle w:val="Style13ptBold"/>
        </w:rPr>
        <w:t xml:space="preserve"> 19</w:t>
      </w:r>
      <w:r w:rsidRPr="007E3E90">
        <w:t xml:space="preserve"> Sophie </w:t>
      </w:r>
      <w:proofErr w:type="spellStart"/>
      <w:r w:rsidRPr="007E3E90">
        <w:t>Fessl</w:t>
      </w:r>
      <w:proofErr w:type="spellEnd"/>
      <w:r w:rsidRPr="007E3E90">
        <w:t xml:space="preserve"> 7-10-2019 “Should the Moon Landing Site Be a National Historic Landmark?” </w:t>
      </w:r>
      <w:hyperlink r:id="rId7" w:history="1">
        <w:r w:rsidRPr="007E3E90">
          <w:rPr>
            <w:rStyle w:val="Hyperlink"/>
          </w:rPr>
          <w:t>https://daily.jstor.org/should-the-moon-landing-site-be-a-national-historic-landmark/</w:t>
        </w:r>
      </w:hyperlink>
      <w:r w:rsidRPr="007E3E90">
        <w:t xml:space="preserve"> (PhD King’s College London, BA Oxford)//Elmer </w:t>
      </w:r>
    </w:p>
    <w:p w14:paraId="11DCEFCE" w14:textId="77777777" w:rsidR="00D3176D" w:rsidRPr="007E3E90" w:rsidRDefault="00D3176D" w:rsidP="00D3176D">
      <w:pPr>
        <w:rPr>
          <w:rStyle w:val="StyleUnderline"/>
        </w:rPr>
      </w:pPr>
      <w:r w:rsidRPr="007E3E90">
        <w:rPr>
          <w:sz w:val="14"/>
        </w:rPr>
        <w:t xml:space="preserve">When Neil Armstrong set foot on the moon on July 20, 1969, the pictures sent to Earth captured a historical moment: It </w:t>
      </w:r>
      <w:r w:rsidRPr="007E3E90">
        <w:rPr>
          <w:rStyle w:val="StyleUnderline"/>
        </w:rPr>
        <w:t xml:space="preserve">was </w:t>
      </w:r>
      <w:r w:rsidRPr="007E3E90">
        <w:rPr>
          <w:sz w:val="14"/>
        </w:rPr>
        <w:t xml:space="preserve">the first time that any human set foot on another body in our solar system. Fifty years later, experts are debating how to preserve humankind’s first steps beyond Earth. Could a National Park on the moon be the solution to saving Armstrong’s </w:t>
      </w:r>
      <w:proofErr w:type="spellStart"/>
      <w:r w:rsidRPr="007E3E90">
        <w:rPr>
          <w:sz w:val="14"/>
        </w:rPr>
        <w:t>bootprints</w:t>
      </w:r>
      <w:proofErr w:type="spellEnd"/>
      <w:r w:rsidRPr="007E3E90">
        <w:rPr>
          <w:sz w:val="14"/>
        </w:rPr>
        <w:t xml:space="preserve"> for future archaeologists? </w:t>
      </w:r>
      <w:r w:rsidRPr="004538F3">
        <w:rPr>
          <w:rStyle w:val="Emphasis"/>
          <w:highlight w:val="cyan"/>
        </w:rPr>
        <w:t>Flags</w:t>
      </w:r>
      <w:r w:rsidRPr="007E3E90">
        <w:rPr>
          <w:rStyle w:val="StyleUnderline"/>
        </w:rPr>
        <w:t xml:space="preserve">, rovers, laser-reflecting </w:t>
      </w:r>
      <w:r w:rsidRPr="004538F3">
        <w:rPr>
          <w:rStyle w:val="Emphasis"/>
          <w:highlight w:val="cyan"/>
        </w:rPr>
        <w:t>mirrors, footprint</w:t>
      </w:r>
      <w:r w:rsidRPr="007E3E90">
        <w:rPr>
          <w:sz w:val="14"/>
        </w:rPr>
        <w:t>—</w:t>
      </w:r>
      <w:r w:rsidRPr="007E3E90">
        <w:rPr>
          <w:rStyle w:val="StyleUnderline"/>
        </w:rPr>
        <w:t xml:space="preserve">these are just a </w:t>
      </w:r>
      <w:r w:rsidRPr="007E3E90">
        <w:rPr>
          <w:rStyle w:val="Emphasis"/>
        </w:rPr>
        <w:t xml:space="preserve">few of the </w:t>
      </w:r>
      <w:r w:rsidRPr="004538F3">
        <w:rPr>
          <w:rStyle w:val="Emphasis"/>
          <w:highlight w:val="cyan"/>
        </w:rPr>
        <w:t>dozens</w:t>
      </w:r>
      <w:r w:rsidRPr="004538F3">
        <w:rPr>
          <w:rStyle w:val="StyleUnderline"/>
          <w:highlight w:val="cyan"/>
        </w:rPr>
        <w:t xml:space="preserve"> </w:t>
      </w:r>
      <w:r w:rsidRPr="007E3E90">
        <w:rPr>
          <w:rStyle w:val="StyleUnderline"/>
        </w:rPr>
        <w:t xml:space="preserve">of </w:t>
      </w:r>
      <w:r w:rsidRPr="004538F3">
        <w:rPr>
          <w:rStyle w:val="Emphasis"/>
          <w:highlight w:val="cyan"/>
        </w:rPr>
        <w:t>artifacts</w:t>
      </w:r>
      <w:r w:rsidRPr="004538F3">
        <w:rPr>
          <w:rStyle w:val="StyleUnderline"/>
          <w:highlight w:val="cyan"/>
        </w:rPr>
        <w:t xml:space="preserve"> </w:t>
      </w:r>
      <w:r w:rsidRPr="007E3E90">
        <w:rPr>
          <w:rStyle w:val="StyleUnderline"/>
        </w:rPr>
        <w:t xml:space="preserve">and features that </w:t>
      </w:r>
      <w:r w:rsidRPr="004538F3">
        <w:rPr>
          <w:rStyle w:val="Emphasis"/>
          <w:highlight w:val="cyan"/>
          <w:bdr w:val="single" w:sz="18" w:space="0" w:color="auto"/>
        </w:rPr>
        <w:t xml:space="preserve">bear witness to </w:t>
      </w:r>
      <w:r w:rsidRPr="007E3E90">
        <w:rPr>
          <w:rStyle w:val="Emphasis"/>
          <w:bdr w:val="single" w:sz="18" w:space="0" w:color="auto"/>
        </w:rPr>
        <w:t xml:space="preserve">our </w:t>
      </w:r>
      <w:r w:rsidRPr="004538F3">
        <w:rPr>
          <w:rStyle w:val="Emphasis"/>
          <w:highlight w:val="cyan"/>
          <w:bdr w:val="single" w:sz="18" w:space="0" w:color="auto"/>
        </w:rPr>
        <w:t>exploration</w:t>
      </w:r>
      <w:r w:rsidRPr="007E3E90">
        <w:rPr>
          <w:rStyle w:val="StyleUnderline"/>
        </w:rPr>
        <w:t xml:space="preserve"> of the moon</w:t>
      </w:r>
      <w:r w:rsidRPr="007E3E90">
        <w:rPr>
          <w:sz w:val="14"/>
        </w:rPr>
        <w:t xml:space="preserve">. Archaeologists argue that </w:t>
      </w:r>
      <w:r w:rsidRPr="007E3E90">
        <w:rPr>
          <w:rStyle w:val="StyleUnderline"/>
        </w:rPr>
        <w:t>these objects are a record to trace the development of humans in space.</w:t>
      </w:r>
      <w:r w:rsidRPr="007E3E90">
        <w:rPr>
          <w:sz w:val="14"/>
        </w:rPr>
        <w:t xml:space="preserve"> “Surely, those </w:t>
      </w:r>
      <w:r w:rsidRPr="004538F3">
        <w:rPr>
          <w:rStyle w:val="Emphasis"/>
          <w:highlight w:val="cyan"/>
        </w:rPr>
        <w:t>footprints</w:t>
      </w:r>
      <w:r w:rsidRPr="007E3E90">
        <w:rPr>
          <w:sz w:val="14"/>
        </w:rPr>
        <w:t xml:space="preserve"> are as important as those left by hominids at Laetoli, Tanzania, in the story of human development,” the anthropologist P.J. </w:t>
      </w:r>
      <w:proofErr w:type="spellStart"/>
      <w:r w:rsidRPr="007E3E90">
        <w:rPr>
          <w:sz w:val="14"/>
        </w:rPr>
        <w:t>Capelotti</w:t>
      </w:r>
      <w:proofErr w:type="spellEnd"/>
      <w:r w:rsidRPr="007E3E90">
        <w:rPr>
          <w:sz w:val="14"/>
        </w:rPr>
        <w:t xml:space="preserve"> wrote in Archaeology. While the oldest then known examples of hominins walking on two feet were cemented in ash 3.6 million years ago, “those</w:t>
      </w:r>
      <w:r w:rsidRPr="007E3E90">
        <w:rPr>
          <w:rStyle w:val="Emphasis"/>
        </w:rPr>
        <w:t xml:space="preserve"> </w:t>
      </w:r>
      <w:r w:rsidRPr="004538F3">
        <w:rPr>
          <w:rStyle w:val="Emphasis"/>
          <w:highlight w:val="cyan"/>
        </w:rPr>
        <w:t>at</w:t>
      </w:r>
      <w:r w:rsidRPr="007E3E90">
        <w:rPr>
          <w:rStyle w:val="Emphasis"/>
        </w:rPr>
        <w:t xml:space="preserve"> </w:t>
      </w:r>
      <w:r w:rsidRPr="004538F3">
        <w:rPr>
          <w:rStyle w:val="Emphasis"/>
          <w:highlight w:val="cyan"/>
        </w:rPr>
        <w:t>Tranquility Base</w:t>
      </w:r>
      <w:r w:rsidRPr="004538F3">
        <w:rPr>
          <w:sz w:val="14"/>
          <w:highlight w:val="cyan"/>
        </w:rPr>
        <w:t xml:space="preserve"> </w:t>
      </w:r>
      <w:r w:rsidRPr="007E3E90">
        <w:rPr>
          <w:rStyle w:val="StyleUnderline"/>
        </w:rPr>
        <w:t xml:space="preserve">could be </w:t>
      </w:r>
      <w:r w:rsidRPr="004538F3">
        <w:rPr>
          <w:rStyle w:val="StyleUnderline"/>
          <w:highlight w:val="cyan"/>
        </w:rPr>
        <w:t>swept away with a</w:t>
      </w:r>
      <w:r w:rsidRPr="007E3E90">
        <w:rPr>
          <w:rStyle w:val="StyleUnderline"/>
        </w:rPr>
        <w:t xml:space="preserve"> </w:t>
      </w:r>
      <w:r w:rsidRPr="004538F3">
        <w:rPr>
          <w:rStyle w:val="Emphasis"/>
          <w:highlight w:val="cyan"/>
        </w:rPr>
        <w:t>casual brush</w:t>
      </w:r>
      <w:r w:rsidRPr="007E3E90">
        <w:rPr>
          <w:rStyle w:val="StyleUnderline"/>
        </w:rPr>
        <w:t xml:space="preserve"> </w:t>
      </w:r>
      <w:r w:rsidRPr="004538F3">
        <w:rPr>
          <w:rStyle w:val="Emphasis"/>
          <w:highlight w:val="cyan"/>
          <w:bdr w:val="single" w:sz="18" w:space="0" w:color="auto"/>
        </w:rPr>
        <w:t>of a space tourist’s hand</w:t>
      </w:r>
      <w:r w:rsidRPr="007E3E90">
        <w:rPr>
          <w:rStyle w:val="StyleUnderline"/>
        </w:rPr>
        <w:t xml:space="preserve">.” </w:t>
      </w:r>
      <w:r w:rsidRPr="007E3E90">
        <w:rPr>
          <w:sz w:val="14"/>
        </w:rPr>
        <w:t>Fragile Traces Ju</w:t>
      </w:r>
      <w:r w:rsidRPr="007E3E90">
        <w:rPr>
          <w:rStyle w:val="StyleUnderline"/>
        </w:rPr>
        <w:t xml:space="preserve">st how fragile humankind’s lunar traces are was </w:t>
      </w:r>
      <w:r w:rsidRPr="007E3E90">
        <w:rPr>
          <w:rStyle w:val="Emphasis"/>
        </w:rPr>
        <w:t>seen already</w:t>
      </w:r>
      <w:r w:rsidRPr="007E3E90">
        <w:rPr>
          <w:rStyle w:val="StyleUnderline"/>
        </w:rPr>
        <w:t xml:space="preserve"> during Apollo 12.</w:t>
      </w:r>
      <w:r w:rsidRPr="007E3E90">
        <w:rPr>
          <w:sz w:val="14"/>
        </w:rPr>
        <w:t xml:space="preserve"> On November 19, 1969, Charles “Pete” Conrad and Alan Bean manually landed their lunar module in the moon’s Ocean of Storms, 200 meters from </w:t>
      </w:r>
      <w:r w:rsidRPr="007E3E90">
        <w:rPr>
          <w:rStyle w:val="StyleUnderline"/>
        </w:rPr>
        <w:t>the unmanned probe Surveyor 3</w:t>
      </w:r>
      <w:r w:rsidRPr="007E3E90">
        <w:rPr>
          <w:sz w:val="14"/>
        </w:rPr>
        <w:t xml:space="preserve">, which was </w:t>
      </w:r>
      <w:r w:rsidRPr="007E3E90">
        <w:rPr>
          <w:rStyle w:val="StyleUnderline"/>
        </w:rPr>
        <w:t>left sitting on the moon’s surface two years earlier, in 1967.</w:t>
      </w:r>
      <w:r w:rsidRPr="007E3E90">
        <w:rPr>
          <w:sz w:val="14"/>
        </w:rPr>
        <w:t xml:space="preserve"> The next day, Conrad and Bean hopped to Surveyor 3. As they approached the spacecraft, they were surprised: </w:t>
      </w:r>
      <w:r w:rsidRPr="007E3E90">
        <w:rPr>
          <w:rStyle w:val="StyleUnderline"/>
        </w:rPr>
        <w:t xml:space="preserve">The spacecraft, originally bright white, had turned light brown. It was covered in a fine layer of moon dust, likely kicked up by their landing. </w:t>
      </w:r>
      <w:r w:rsidRPr="007E3E90">
        <w:rPr>
          <w:sz w:val="14"/>
        </w:rPr>
        <w:t xml:space="preserve">Harsh ultraviolet light has likely bleached the U.S. flag bright white. Without Apollo 12 upsetting the moon dust, Surveyor 3 would likely have remained stark white. Unlike Earth, the moon has no wind that carries away the dust, no rain to corrode materials, and no plate tectonic activity to pull sites on the surface back into the moon. But the moon’s thin atmosphere also means that solar wind particles bombard the lunar surface, and harsh ultraviolet light has likely bleached the U.S. flag bright white. The astronauts’ first </w:t>
      </w:r>
      <w:proofErr w:type="spellStart"/>
      <w:r w:rsidRPr="007E3E90">
        <w:rPr>
          <w:sz w:val="14"/>
        </w:rPr>
        <w:t>bootprints</w:t>
      </w:r>
      <w:proofErr w:type="spellEnd"/>
      <w:r w:rsidRPr="007E3E90">
        <w:rPr>
          <w:sz w:val="14"/>
        </w:rPr>
        <w:t xml:space="preserve"> will likely be on the moon for a long </w:t>
      </w:r>
      <w:proofErr w:type="gramStart"/>
      <w:r w:rsidRPr="007E3E90">
        <w:rPr>
          <w:sz w:val="14"/>
        </w:rPr>
        <w:t>time, and</w:t>
      </w:r>
      <w:proofErr w:type="gramEnd"/>
      <w:r w:rsidRPr="007E3E90">
        <w:rPr>
          <w:sz w:val="14"/>
        </w:rPr>
        <w:t xml:space="preserve"> will almost certainly still be there when humans next visit—unless, by tragic coincidence, a meteorite hits them first. Had </w:t>
      </w:r>
      <w:proofErr w:type="spellStart"/>
      <w:r w:rsidRPr="007E3E90">
        <w:rPr>
          <w:sz w:val="14"/>
        </w:rPr>
        <w:t>LunaCorp</w:t>
      </w:r>
      <w:proofErr w:type="spellEnd"/>
      <w:r w:rsidRPr="007E3E90">
        <w:rPr>
          <w:sz w:val="14"/>
        </w:rPr>
        <w:t xml:space="preserve"> not abandoned the idea in the early 2000s, the company’s plan to send a robot to visit the most famous sites of moon exploration could have done a lot of damage. And </w:t>
      </w:r>
      <w:r w:rsidRPr="007E3E90">
        <w:rPr>
          <w:rStyle w:val="Emphasis"/>
        </w:rPr>
        <w:t>with</w:t>
      </w:r>
      <w:r w:rsidRPr="007E3E90">
        <w:rPr>
          <w:rStyle w:val="StyleUnderline"/>
        </w:rPr>
        <w:t xml:space="preserve"> Jeff </w:t>
      </w:r>
      <w:r w:rsidRPr="004538F3">
        <w:rPr>
          <w:rStyle w:val="Emphasis"/>
          <w:highlight w:val="cyan"/>
        </w:rPr>
        <w:t xml:space="preserve">Bezos’ </w:t>
      </w:r>
      <w:r w:rsidRPr="007E3E90">
        <w:rPr>
          <w:rStyle w:val="Emphasis"/>
        </w:rPr>
        <w:t xml:space="preserve">recent </w:t>
      </w:r>
      <w:r w:rsidRPr="004538F3">
        <w:rPr>
          <w:rStyle w:val="Emphasis"/>
          <w:highlight w:val="cyan"/>
        </w:rPr>
        <w:t>unveiling of</w:t>
      </w:r>
      <w:r w:rsidRPr="004538F3">
        <w:rPr>
          <w:rStyle w:val="StyleUnderline"/>
          <w:highlight w:val="cyan"/>
        </w:rPr>
        <w:t xml:space="preserve"> </w:t>
      </w:r>
      <w:r w:rsidRPr="007E3E90">
        <w:rPr>
          <w:rStyle w:val="StyleUnderline"/>
        </w:rPr>
        <w:t xml:space="preserve">a mock-up of the </w:t>
      </w:r>
      <w:r w:rsidRPr="004538F3">
        <w:rPr>
          <w:rStyle w:val="Emphasis"/>
          <w:highlight w:val="cyan"/>
          <w:bdr w:val="single" w:sz="18" w:space="0" w:color="auto"/>
        </w:rPr>
        <w:t xml:space="preserve">lunar lander </w:t>
      </w:r>
      <w:r w:rsidRPr="007E3E90">
        <w:rPr>
          <w:rStyle w:val="Emphasis"/>
          <w:bdr w:val="single" w:sz="18" w:space="0" w:color="auto"/>
        </w:rPr>
        <w:t>Blue Moon</w:t>
      </w:r>
      <w:r w:rsidRPr="007E3E90">
        <w:rPr>
          <w:rStyle w:val="StyleUnderline"/>
        </w:rPr>
        <w:t xml:space="preserve">, it is </w:t>
      </w:r>
      <w:r w:rsidRPr="004538F3">
        <w:rPr>
          <w:rStyle w:val="Emphasis"/>
          <w:highlight w:val="cyan"/>
        </w:rPr>
        <w:t>only a</w:t>
      </w:r>
      <w:r w:rsidRPr="007E3E90">
        <w:rPr>
          <w:rStyle w:val="Emphasis"/>
        </w:rPr>
        <w:t xml:space="preserve"> </w:t>
      </w:r>
      <w:r w:rsidRPr="004538F3">
        <w:rPr>
          <w:rStyle w:val="Emphasis"/>
          <w:highlight w:val="cyan"/>
        </w:rPr>
        <w:t xml:space="preserve">matter of time </w:t>
      </w:r>
      <w:r w:rsidRPr="004538F3">
        <w:rPr>
          <w:rStyle w:val="Emphasis"/>
          <w:highlight w:val="cyan"/>
          <w:bdr w:val="single" w:sz="18" w:space="0" w:color="auto"/>
        </w:rPr>
        <w:t>before corporate adventurers</w:t>
      </w:r>
      <w:r w:rsidRPr="007E3E90">
        <w:rPr>
          <w:rStyle w:val="StyleUnderline"/>
          <w:bdr w:val="single" w:sz="18" w:space="0" w:color="auto"/>
        </w:rPr>
        <w:t xml:space="preserve"> </w:t>
      </w:r>
      <w:r w:rsidRPr="004538F3">
        <w:rPr>
          <w:rStyle w:val="Emphasis"/>
          <w:highlight w:val="cyan"/>
          <w:bdr w:val="single" w:sz="18" w:space="0" w:color="auto"/>
        </w:rPr>
        <w:t>and space tourists</w:t>
      </w:r>
      <w:r w:rsidRPr="004538F3">
        <w:rPr>
          <w:rStyle w:val="StyleUnderline"/>
          <w:highlight w:val="cyan"/>
          <w:bdr w:val="single" w:sz="18" w:space="0" w:color="auto"/>
        </w:rPr>
        <w:t xml:space="preserve"> </w:t>
      </w:r>
      <w:r w:rsidRPr="004538F3">
        <w:rPr>
          <w:rStyle w:val="Emphasis"/>
          <w:highlight w:val="cyan"/>
          <w:bdr w:val="single" w:sz="18" w:space="0" w:color="auto"/>
        </w:rPr>
        <w:t>reach the moon</w:t>
      </w:r>
      <w:r w:rsidRPr="004538F3">
        <w:rPr>
          <w:rStyle w:val="StyleUnderline"/>
          <w:highlight w:val="cyan"/>
        </w:rPr>
        <w:t>.</w:t>
      </w:r>
      <w:r w:rsidRPr="007E3E90">
        <w:rPr>
          <w:rStyle w:val="StyleUnderline"/>
        </w:rPr>
        <w:t xml:space="preserve"> Historians and archaeologists are keen to </w:t>
      </w:r>
      <w:r w:rsidRPr="007E3E90">
        <w:rPr>
          <w:rStyle w:val="Emphasis"/>
          <w:bdr w:val="single" w:sz="18" w:space="0" w:color="auto"/>
        </w:rPr>
        <w:t>avoid lunar looting</w:t>
      </w:r>
      <w:r w:rsidRPr="007E3E90">
        <w:rPr>
          <w:sz w:val="14"/>
        </w:rPr>
        <w:t xml:space="preserve">. </w:t>
      </w:r>
      <w:r w:rsidRPr="007E3E90">
        <w:rPr>
          <w:rStyle w:val="StyleUnderline"/>
        </w:rPr>
        <w:t>Roger Launius, senior curator of space history at the National Air and Space Museum in Washington, D.C., warned:</w:t>
      </w:r>
      <w:r w:rsidRPr="007E3E90">
        <w:rPr>
          <w:sz w:val="14"/>
        </w:rPr>
        <w:t xml:space="preserve"> “</w:t>
      </w:r>
      <w:r w:rsidRPr="007E3E90">
        <w:rPr>
          <w:rStyle w:val="StyleUnderline"/>
        </w:rPr>
        <w:t>What we don’t want to happen is what happened in Antarctica at Scott’s hut</w:t>
      </w:r>
      <w:r w:rsidRPr="007E3E90">
        <w:rPr>
          <w:sz w:val="14"/>
        </w:rPr>
        <w:t xml:space="preserve">. </w:t>
      </w:r>
      <w:r w:rsidRPr="007E3E90">
        <w:rPr>
          <w:rStyle w:val="StyleUnderline"/>
        </w:rPr>
        <w:t xml:space="preserve">People took souvenirs, </w:t>
      </w:r>
      <w:r w:rsidRPr="007E3E90">
        <w:rPr>
          <w:rStyle w:val="Emphasis"/>
        </w:rPr>
        <w:t>and nothing was done to try to preserve those</w:t>
      </w:r>
      <w:r w:rsidRPr="007E3E90">
        <w:rPr>
          <w:sz w:val="14"/>
        </w:rPr>
        <w:t xml:space="preserve"> until fairly late in the game.” On the other hand, </w:t>
      </w:r>
      <w:r w:rsidRPr="007E3E90">
        <w:rPr>
          <w:rStyle w:val="StyleUnderline"/>
        </w:rPr>
        <w:t xml:space="preserve">there is a </w:t>
      </w:r>
      <w:r w:rsidRPr="007E3E90">
        <w:rPr>
          <w:rStyle w:val="Emphasis"/>
        </w:rPr>
        <w:t>legitimate scientific interest</w:t>
      </w:r>
      <w:r w:rsidRPr="007E3E90">
        <w:rPr>
          <w:rStyle w:val="StyleUnderline"/>
        </w:rPr>
        <w:t xml:space="preserve"> in investigating how the equipment that’s on the moon was affected by a </w:t>
      </w:r>
      <w:r w:rsidRPr="007E3E90">
        <w:rPr>
          <w:rStyle w:val="Emphasis"/>
        </w:rPr>
        <w:t>decades-long stay there</w:t>
      </w:r>
      <w:r w:rsidRPr="007E3E90">
        <w:rPr>
          <w:rStyle w:val="StyleUnderline"/>
        </w:rPr>
        <w:t>.</w:t>
      </w:r>
    </w:p>
    <w:p w14:paraId="63E87F9C" w14:textId="77777777" w:rsidR="00D3176D" w:rsidRPr="007E3E90" w:rsidRDefault="00D3176D" w:rsidP="00D3176D">
      <w:pPr>
        <w:pStyle w:val="Heading4"/>
        <w:rPr>
          <w:rFonts w:cs="Calibri"/>
        </w:rPr>
      </w:pPr>
      <w:r w:rsidRPr="007E3E90">
        <w:rPr>
          <w:rFonts w:cs="Calibri"/>
        </w:rPr>
        <w:t xml:space="preserve">Private entities are a </w:t>
      </w:r>
      <w:r w:rsidRPr="007E3E90">
        <w:rPr>
          <w:rFonts w:cs="Calibri"/>
          <w:u w:val="single"/>
        </w:rPr>
        <w:t>unique threat</w:t>
      </w:r>
      <w:r w:rsidRPr="007E3E90">
        <w:rPr>
          <w:rFonts w:cs="Calibri"/>
        </w:rPr>
        <w:t>---universal rules key.</w:t>
      </w:r>
    </w:p>
    <w:p w14:paraId="69747257" w14:textId="77777777" w:rsidR="00D3176D" w:rsidRPr="007E3E90" w:rsidRDefault="00D3176D" w:rsidP="00D3176D">
      <w:pPr>
        <w:pStyle w:val="ListParagraph"/>
        <w:numPr>
          <w:ilvl w:val="0"/>
          <w:numId w:val="11"/>
        </w:numPr>
      </w:pPr>
      <w:r w:rsidRPr="007E3E90">
        <w:t>Private Key Card – AT: Alt Causes</w:t>
      </w:r>
    </w:p>
    <w:p w14:paraId="3353584F" w14:textId="77777777" w:rsidR="00D3176D" w:rsidRPr="007E3E90" w:rsidRDefault="00D3176D" w:rsidP="00D3176D">
      <w:pPr>
        <w:pStyle w:val="ListParagraph"/>
        <w:numPr>
          <w:ilvl w:val="0"/>
          <w:numId w:val="11"/>
        </w:numPr>
      </w:pPr>
      <w:r w:rsidRPr="007E3E90">
        <w:t xml:space="preserve">AT: </w:t>
      </w:r>
      <w:proofErr w:type="spellStart"/>
      <w:r w:rsidRPr="007E3E90">
        <w:t>Unilat</w:t>
      </w:r>
      <w:proofErr w:type="spellEnd"/>
      <w:r w:rsidRPr="007E3E90">
        <w:t xml:space="preserve"> CP</w:t>
      </w:r>
    </w:p>
    <w:p w14:paraId="1F6FAD56" w14:textId="77777777" w:rsidR="00D3176D" w:rsidRPr="007E3E90" w:rsidRDefault="00D3176D" w:rsidP="00D3176D">
      <w:pPr>
        <w:pStyle w:val="ListParagraph"/>
        <w:numPr>
          <w:ilvl w:val="0"/>
          <w:numId w:val="11"/>
        </w:numPr>
      </w:pPr>
      <w:r w:rsidRPr="007E3E90">
        <w:t>AT: Adv CP</w:t>
      </w:r>
    </w:p>
    <w:p w14:paraId="1A597F88" w14:textId="77777777" w:rsidR="00D3176D" w:rsidRPr="007E3E90" w:rsidRDefault="00D3176D" w:rsidP="00D3176D">
      <w:pPr>
        <w:pStyle w:val="ListParagraph"/>
        <w:numPr>
          <w:ilvl w:val="0"/>
          <w:numId w:val="11"/>
        </w:numPr>
      </w:pPr>
      <w:r w:rsidRPr="007E3E90">
        <w:t>AT: Generic DA</w:t>
      </w:r>
    </w:p>
    <w:p w14:paraId="767E3C3A" w14:textId="77777777" w:rsidR="00D3176D" w:rsidRPr="007E3E90" w:rsidRDefault="00D3176D" w:rsidP="00D3176D">
      <w:pPr>
        <w:pStyle w:val="ListParagraph"/>
        <w:numPr>
          <w:ilvl w:val="0"/>
          <w:numId w:val="11"/>
        </w:numPr>
      </w:pPr>
      <w:r w:rsidRPr="007E3E90">
        <w:t>AT: OST DA</w:t>
      </w:r>
    </w:p>
    <w:p w14:paraId="63D96345" w14:textId="77777777" w:rsidR="00D3176D" w:rsidRPr="007E3E90" w:rsidRDefault="00D3176D" w:rsidP="00D3176D">
      <w:pPr>
        <w:pStyle w:val="ListParagraph"/>
        <w:numPr>
          <w:ilvl w:val="0"/>
          <w:numId w:val="11"/>
        </w:numPr>
      </w:pPr>
      <w:r w:rsidRPr="007E3E90">
        <w:t>Solvency Advocate</w:t>
      </w:r>
    </w:p>
    <w:p w14:paraId="25C244FB" w14:textId="77777777" w:rsidR="00D3176D" w:rsidRPr="007E3E90" w:rsidRDefault="00D3176D" w:rsidP="00D3176D">
      <w:pPr>
        <w:rPr>
          <w:sz w:val="20"/>
          <w:szCs w:val="20"/>
        </w:rPr>
      </w:pPr>
      <w:proofErr w:type="spellStart"/>
      <w:r w:rsidRPr="007E3E90">
        <w:rPr>
          <w:rStyle w:val="Style13ptBold"/>
        </w:rPr>
        <w:t>Hertzfeld</w:t>
      </w:r>
      <w:proofErr w:type="spellEnd"/>
      <w:r w:rsidRPr="007E3E90">
        <w:rPr>
          <w:rStyle w:val="Style13ptBold"/>
        </w:rPr>
        <w:t xml:space="preserve"> and Pace 13 </w:t>
      </w:r>
      <w:r w:rsidRPr="007E3E90">
        <w:rPr>
          <w:rStyle w:val="Style13ptBold"/>
          <w:b w:val="0"/>
          <w:sz w:val="16"/>
          <w:szCs w:val="12"/>
        </w:rPr>
        <w:t>(</w:t>
      </w:r>
      <w:r w:rsidRPr="007E3E90">
        <w:rPr>
          <w:sz w:val="16"/>
          <w:szCs w:val="16"/>
        </w:rPr>
        <w:t xml:space="preserve">, H. and Pace, S., 2013. International Cooperation on Human Lunar Heritage. [online] Cpb-us-e1.wpmucdn.com. Available at: &lt;https://cpb-us-e1.wpmucdn.com/blogs.gwu.edu/dist/7/314/files/2018/10/Hertzfeld-and-Pace-International-Cooperation-on-Human-Lunar-Heritage-t984sx.pdf&gt; [Accessed 18 January 2022] Dr. </w:t>
      </w:r>
      <w:proofErr w:type="spellStart"/>
      <w:r w:rsidRPr="007E3E90">
        <w:rPr>
          <w:sz w:val="16"/>
          <w:szCs w:val="16"/>
        </w:rPr>
        <w:t>Hertzfeld</w:t>
      </w:r>
      <w:proofErr w:type="spellEnd"/>
      <w:r w:rsidRPr="007E3E90">
        <w:rPr>
          <w:sz w:val="16"/>
          <w:szCs w:val="16"/>
        </w:rPr>
        <w:t xml:space="preserve"> is an expert in the economic, legal, and policy issues of space and advanced technological development. Dr. </w:t>
      </w:r>
      <w:proofErr w:type="spellStart"/>
      <w:r w:rsidRPr="007E3E90">
        <w:rPr>
          <w:sz w:val="16"/>
          <w:szCs w:val="16"/>
        </w:rPr>
        <w:t>Hertzfeld</w:t>
      </w:r>
      <w:proofErr w:type="spellEnd"/>
      <w:r w:rsidRPr="007E3E90">
        <w:rPr>
          <w:sz w:val="16"/>
          <w:szCs w:val="16"/>
        </w:rPr>
        <w:t xml:space="preserve"> holds a B.A. from the University of Pennsylvania, an M.A. from Washington University, and a Ph.D. degree in economics from Temple University. He also holds a J.D. degree from the George Washington University and is a member of the Bar in Pennsylvania and the District of Columbia. Dr. </w:t>
      </w:r>
      <w:proofErr w:type="spellStart"/>
      <w:r w:rsidRPr="007E3E90">
        <w:rPr>
          <w:sz w:val="16"/>
          <w:szCs w:val="16"/>
        </w:rPr>
        <w:t>Hertzfeld</w:t>
      </w:r>
      <w:proofErr w:type="spellEnd"/>
      <w:r w:rsidRPr="007E3E90">
        <w:rPr>
          <w:sz w:val="16"/>
          <w:szCs w:val="16"/>
        </w:rPr>
        <w:t xml:space="preserve"> joined the Space Policy Institute in 1992. His research projects have included studies on the privatization of the Space Shuttle, the economic benefits of NASA R&amp;D expenditures, and the socioeconomic impacts of earth observation technologies. He teaches a course in Space Law and a course in microeconomics through the Economics Department at G.W. Dr. </w:t>
      </w:r>
      <w:proofErr w:type="spellStart"/>
      <w:r w:rsidRPr="007E3E90">
        <w:rPr>
          <w:sz w:val="16"/>
          <w:szCs w:val="16"/>
        </w:rPr>
        <w:t>Hertzfeld</w:t>
      </w:r>
      <w:proofErr w:type="spellEnd"/>
      <w:r w:rsidRPr="007E3E90">
        <w:rPr>
          <w:sz w:val="16"/>
          <w:szCs w:val="16"/>
        </w:rPr>
        <w:t xml:space="preserve"> has served as a Senior Economist and Policy Analyst at both NASA and the National Science </w:t>
      </w:r>
      <w:proofErr w:type="gramStart"/>
      <w:r w:rsidRPr="007E3E90">
        <w:rPr>
          <w:sz w:val="16"/>
          <w:szCs w:val="16"/>
        </w:rPr>
        <w:t>Foundation, and</w:t>
      </w:r>
      <w:proofErr w:type="gramEnd"/>
      <w:r w:rsidRPr="007E3E90">
        <w:rPr>
          <w:sz w:val="16"/>
          <w:szCs w:val="16"/>
        </w:rPr>
        <w:t xml:space="preserve"> has been a consultant to many U.S. and international organizations, including a recent project on space applications with the OECD. He is the co-editor of Space Economics (AIAA 1992). Selected other publications include a study of the issues for privatizing the Space Shuttle (2000), an analysis of the value of information from better weather forecasts, an analysis of sovereignty and property rights published in the Journal of International Law (University of Chicago, 2005), and an economic analysis of the space launch vehicle industry (2005). Dr. </w:t>
      </w:r>
      <w:proofErr w:type="spellStart"/>
      <w:r w:rsidRPr="007E3E90">
        <w:rPr>
          <w:sz w:val="16"/>
          <w:szCs w:val="16"/>
        </w:rPr>
        <w:t>Hertzfeld</w:t>
      </w:r>
      <w:proofErr w:type="spellEnd"/>
      <w:r w:rsidRPr="007E3E90">
        <w:rPr>
          <w:sz w:val="16"/>
          <w:szCs w:val="16"/>
        </w:rPr>
        <w:t xml:space="preserve"> has also edited and prepared a new edition of the Study Guide and Case Book for Managerial Economics (Sixth Edition, W.W. Norton &amp; Co.). Dr. Scott N. Pace is the Deputy Assistant to the President and Executive Secretary of the National Space Council (</w:t>
      </w:r>
      <w:proofErr w:type="spellStart"/>
      <w:r w:rsidRPr="007E3E90">
        <w:rPr>
          <w:sz w:val="16"/>
          <w:szCs w:val="16"/>
        </w:rPr>
        <w:t>NSpC</w:t>
      </w:r>
      <w:proofErr w:type="spellEnd"/>
      <w:r w:rsidRPr="007E3E90">
        <w:rPr>
          <w:sz w:val="16"/>
          <w:szCs w:val="16"/>
        </w:rPr>
        <w:t xml:space="preserve">). He joined the </w:t>
      </w:r>
      <w:proofErr w:type="spellStart"/>
      <w:r w:rsidRPr="007E3E90">
        <w:rPr>
          <w:sz w:val="16"/>
          <w:szCs w:val="16"/>
        </w:rPr>
        <w:t>NSpC</w:t>
      </w:r>
      <w:proofErr w:type="spellEnd"/>
      <w:r w:rsidRPr="007E3E90">
        <w:rPr>
          <w:sz w:val="16"/>
          <w:szCs w:val="16"/>
        </w:rPr>
        <w:t xml:space="preserve"> in August 2017. From 2008-2017, he was the Director of the Space Policy Institute and a Professor of the Practice of International Affairs at George Washington University’s Elliott School of International Affairs. From 2005-2008, he served as the Associate Administrator for Program Analysis and Evaluation at NASA. Prior to NASA, he was the Assistant Director for Space and Aeronautics in the White House Office of Science and Technology Policy. From 1993-2000, he worked for the RAND Corporation’s Science and Technology Policy Institute, and from 1990-1993, he served as the Deputy Director and Acting Director of the Office of Space Commerce, in the Office of the Deputy Secretary of the Department of Commerce. In 1980, he received a Bachelor of Science degree in Physics from Harvey Mudd College; in 1982, </w:t>
      </w:r>
      <w:proofErr w:type="gramStart"/>
      <w:r w:rsidRPr="007E3E90">
        <w:rPr>
          <w:sz w:val="16"/>
          <w:szCs w:val="16"/>
        </w:rPr>
        <w:t>Masters</w:t>
      </w:r>
      <w:proofErr w:type="gramEnd"/>
      <w:r w:rsidRPr="007E3E90">
        <w:rPr>
          <w:sz w:val="16"/>
          <w:szCs w:val="16"/>
        </w:rPr>
        <w:t xml:space="preserve"> degrees in Aeronautics &amp; Astronautics and Technology &amp; Policy from the Massachusetts Institute of Technology; and in 1989, a Doctorate in Policy Analysis from the RAND Graduate School.)-</w:t>
      </w:r>
      <w:proofErr w:type="spellStart"/>
      <w:r w:rsidRPr="007E3E90">
        <w:rPr>
          <w:sz w:val="16"/>
          <w:szCs w:val="16"/>
        </w:rPr>
        <w:t>rahulpenu</w:t>
      </w:r>
      <w:proofErr w:type="spellEnd"/>
    </w:p>
    <w:p w14:paraId="28DD0EC7" w14:textId="77777777" w:rsidR="00D3176D" w:rsidRPr="007E3E90" w:rsidRDefault="00D3176D" w:rsidP="00D3176D">
      <w:pPr>
        <w:rPr>
          <w:u w:val="single"/>
        </w:rPr>
      </w:pPr>
      <w:r w:rsidRPr="007E3E90">
        <w:rPr>
          <w:sz w:val="16"/>
          <w:szCs w:val="16"/>
        </w:rPr>
        <w:t xml:space="preserve">International Cooperation on Human Lunar Heritage </w:t>
      </w:r>
      <w:proofErr w:type="gramStart"/>
      <w:r w:rsidRPr="007E3E90">
        <w:rPr>
          <w:sz w:val="16"/>
        </w:rPr>
        <w:t>The</w:t>
      </w:r>
      <w:proofErr w:type="gramEnd"/>
      <w:r w:rsidRPr="007E3E90">
        <w:rPr>
          <w:sz w:val="16"/>
        </w:rPr>
        <w:t xml:space="preserve"> U.S. </w:t>
      </w:r>
      <w:r w:rsidRPr="007E3E90">
        <w:rPr>
          <w:u w:val="single"/>
        </w:rPr>
        <w:t>Apollo</w:t>
      </w:r>
      <w:r w:rsidRPr="007E3E90">
        <w:rPr>
          <w:sz w:val="16"/>
        </w:rPr>
        <w:t xml:space="preserve"> Space Program was a </w:t>
      </w:r>
      <w:r w:rsidRPr="007E3E90">
        <w:rPr>
          <w:u w:val="single"/>
        </w:rPr>
        <w:t>premier technological accomplishment</w:t>
      </w:r>
      <w:r w:rsidRPr="007E3E90">
        <w:rPr>
          <w:sz w:val="16"/>
        </w:rPr>
        <w:t xml:space="preserve"> of the 20th century. Preserving the </w:t>
      </w:r>
      <w:r w:rsidRPr="007E3E90">
        <w:rPr>
          <w:u w:val="single"/>
        </w:rPr>
        <w:t>six historic landing sites</w:t>
      </w:r>
      <w:r w:rsidRPr="007E3E90">
        <w:rPr>
          <w:sz w:val="16"/>
        </w:rPr>
        <w:t xml:space="preserve"> of the manned Apollo missions, as well as the mementos and equipment still on the Moon from those and other U.S. (e.g., Ranger and Surveyor) and Soviet Union (e.g., Luna) missions is important. Some of the instruments on the lunar surface are still active, monitored, and provide valuable </w:t>
      </w:r>
      <w:proofErr w:type="spellStart"/>
      <w:r w:rsidRPr="007E3E90">
        <w:rPr>
          <w:sz w:val="16"/>
        </w:rPr>
        <w:t>scientifi</w:t>
      </w:r>
      <w:proofErr w:type="spellEnd"/>
      <w:r w:rsidRPr="007E3E90">
        <w:rPr>
          <w:sz w:val="16"/>
        </w:rPr>
        <w:t xml:space="preserve"> c information. But </w:t>
      </w:r>
      <w:r w:rsidRPr="007E3E90">
        <w:rPr>
          <w:u w:val="single"/>
        </w:rPr>
        <w:t>recent</w:t>
      </w:r>
      <w:r w:rsidRPr="007E3E90">
        <w:rPr>
          <w:sz w:val="16"/>
        </w:rPr>
        <w:t xml:space="preserve"> government and </w:t>
      </w:r>
      <w:proofErr w:type="gramStart"/>
      <w:r w:rsidRPr="004538F3">
        <w:rPr>
          <w:b/>
          <w:bCs/>
          <w:highlight w:val="cyan"/>
          <w:u w:val="single"/>
        </w:rPr>
        <w:t>private</w:t>
      </w:r>
      <w:r w:rsidRPr="007E3E90">
        <w:rPr>
          <w:u w:val="single"/>
        </w:rPr>
        <w:t>-</w:t>
      </w:r>
      <w:r w:rsidRPr="007E3E90">
        <w:rPr>
          <w:b/>
          <w:bCs/>
          <w:u w:val="single"/>
        </w:rPr>
        <w:t>sector</w:t>
      </w:r>
      <w:proofErr w:type="gramEnd"/>
      <w:r w:rsidRPr="007E3E90">
        <w:rPr>
          <w:u w:val="single"/>
        </w:rPr>
        <w:t xml:space="preserve"> </w:t>
      </w:r>
      <w:r w:rsidRPr="004538F3">
        <w:rPr>
          <w:b/>
          <w:bCs/>
          <w:highlight w:val="cyan"/>
          <w:u w:val="single"/>
        </w:rPr>
        <w:t>plans</w:t>
      </w:r>
      <w:r w:rsidRPr="007E3E90">
        <w:rPr>
          <w:u w:val="single"/>
        </w:rPr>
        <w:t xml:space="preserve"> to explore and potentially use lunar resources for commercial activity raise questions about the use of the Moon</w:t>
      </w:r>
      <w:r w:rsidRPr="007E3E90">
        <w:rPr>
          <w:sz w:val="16"/>
        </w:rPr>
        <w:t xml:space="preserve"> and </w:t>
      </w:r>
      <w:r w:rsidRPr="007E3E90">
        <w:rPr>
          <w:u w:val="single"/>
        </w:rPr>
        <w:t xml:space="preserve">potential accidental or purposeful </w:t>
      </w:r>
      <w:r w:rsidRPr="004538F3">
        <w:rPr>
          <w:highlight w:val="cyan"/>
          <w:u w:val="single"/>
        </w:rPr>
        <w:t>threats</w:t>
      </w:r>
      <w:r w:rsidRPr="007E3E90">
        <w:rPr>
          <w:u w:val="single"/>
        </w:rPr>
        <w:t xml:space="preserve"> </w:t>
      </w:r>
      <w:r w:rsidRPr="004538F3">
        <w:rPr>
          <w:highlight w:val="cyan"/>
          <w:u w:val="single"/>
        </w:rPr>
        <w:t>to</w:t>
      </w:r>
      <w:r w:rsidRPr="007E3E90">
        <w:rPr>
          <w:u w:val="single"/>
        </w:rPr>
        <w:t xml:space="preserve"> the </w:t>
      </w:r>
      <w:r w:rsidRPr="004538F3">
        <w:rPr>
          <w:highlight w:val="cyan"/>
          <w:u w:val="single"/>
        </w:rPr>
        <w:t>historic</w:t>
      </w:r>
      <w:r w:rsidRPr="007E3E90">
        <w:rPr>
          <w:u w:val="single"/>
        </w:rPr>
        <w:t xml:space="preserve"> </w:t>
      </w:r>
      <w:r w:rsidRPr="004538F3">
        <w:rPr>
          <w:highlight w:val="cyan"/>
          <w:u w:val="single"/>
        </w:rPr>
        <w:t>sites</w:t>
      </w:r>
      <w:r w:rsidRPr="007E3E90">
        <w:rPr>
          <w:u w:val="single"/>
        </w:rPr>
        <w:t xml:space="preserve"> and scientific equipment there</w:t>
      </w:r>
      <w:r w:rsidRPr="007E3E90">
        <w:rPr>
          <w:sz w:val="16"/>
        </w:rPr>
        <w:t xml:space="preserve">. Although some steps to protect these sites have been proposed, we suggest a better way, </w:t>
      </w:r>
      <w:r w:rsidRPr="007E3E90">
        <w:rPr>
          <w:u w:val="single"/>
        </w:rPr>
        <w:t>drawing on international</w:t>
      </w:r>
      <w:r w:rsidRPr="007E3E90">
        <w:rPr>
          <w:sz w:val="16"/>
        </w:rPr>
        <w:t xml:space="preserve">, not U.S. unilateral, </w:t>
      </w:r>
      <w:r w:rsidRPr="007E3E90">
        <w:rPr>
          <w:u w:val="single"/>
        </w:rPr>
        <w:t>recognition for the sites</w:t>
      </w:r>
      <w:r w:rsidRPr="007E3E90">
        <w:rPr>
          <w:sz w:val="16"/>
        </w:rPr>
        <w:t xml:space="preserve">. Less than 2 years before the fi </w:t>
      </w:r>
      <w:proofErr w:type="spellStart"/>
      <w:r w:rsidRPr="007E3E90">
        <w:rPr>
          <w:sz w:val="16"/>
        </w:rPr>
        <w:t>rst</w:t>
      </w:r>
      <w:proofErr w:type="spellEnd"/>
      <w:r w:rsidRPr="007E3E90">
        <w:rPr>
          <w:sz w:val="16"/>
        </w:rPr>
        <w:t xml:space="preserve"> footsteps on the lunar surface on 20 July 1969 (see the image</w:t>
      </w:r>
      <w:proofErr w:type="gramStart"/>
      <w:r w:rsidRPr="007E3E90">
        <w:rPr>
          <w:sz w:val="16"/>
        </w:rPr>
        <w:t>) ,</w:t>
      </w:r>
      <w:proofErr w:type="gramEnd"/>
      <w:r w:rsidRPr="007E3E90">
        <w:rPr>
          <w:sz w:val="16"/>
        </w:rPr>
        <w:t xml:space="preserve"> the United Nations Outer Space Treaty (OST) was drafted, </w:t>
      </w:r>
      <w:proofErr w:type="spellStart"/>
      <w:r w:rsidRPr="007E3E90">
        <w:rPr>
          <w:sz w:val="16"/>
        </w:rPr>
        <w:t>ratifi</w:t>
      </w:r>
      <w:proofErr w:type="spellEnd"/>
      <w:r w:rsidRPr="007E3E90">
        <w:rPr>
          <w:sz w:val="16"/>
        </w:rPr>
        <w:t xml:space="preserve"> ed, and came into force ( 1). Article II of the OST reinforced and formalized the international standard that outer space, the Moon, and other celestial bodies would not be subject to claims of sovereignty from any nation by any means, including appropriation. The </w:t>
      </w:r>
      <w:r w:rsidRPr="004538F3">
        <w:rPr>
          <w:highlight w:val="cyan"/>
          <w:u w:val="single"/>
        </w:rPr>
        <w:t>OST</w:t>
      </w:r>
      <w:r w:rsidRPr="007E3E90">
        <w:rPr>
          <w:sz w:val="16"/>
        </w:rPr>
        <w:t xml:space="preserve"> prohibits ownership of territory or its appropriation by any state party to the treaty, which includes the United States, Russia, and 126 other nations. It </w:t>
      </w:r>
      <w:r w:rsidRPr="004538F3">
        <w:rPr>
          <w:highlight w:val="cyan"/>
          <w:u w:val="single"/>
        </w:rPr>
        <w:t>does not prohibit</w:t>
      </w:r>
      <w:r w:rsidRPr="007E3E90">
        <w:rPr>
          <w:sz w:val="16"/>
        </w:rPr>
        <w:t xml:space="preserve"> the </w:t>
      </w:r>
      <w:r w:rsidRPr="007E3E90">
        <w:rPr>
          <w:u w:val="single"/>
        </w:rPr>
        <w:t xml:space="preserve">use of </w:t>
      </w:r>
      <w:r w:rsidRPr="004538F3">
        <w:rPr>
          <w:highlight w:val="cyan"/>
          <w:u w:val="single"/>
        </w:rPr>
        <w:t>the Moon</w:t>
      </w:r>
      <w:r w:rsidRPr="007E3E90">
        <w:rPr>
          <w:u w:val="single"/>
        </w:rPr>
        <w:t xml:space="preserve"> and its resources</w:t>
      </w:r>
      <w:r w:rsidRPr="007E3E90">
        <w:rPr>
          <w:sz w:val="16"/>
        </w:rPr>
        <w:t xml:space="preserve">. In fact, the </w:t>
      </w:r>
      <w:r w:rsidRPr="007E3E90">
        <w:rPr>
          <w:u w:val="single"/>
        </w:rPr>
        <w:t>treaty emphasizes</w:t>
      </w:r>
      <w:r w:rsidRPr="007E3E90">
        <w:rPr>
          <w:sz w:val="16"/>
        </w:rPr>
        <w:t xml:space="preserve"> the importance of freedom of access to space for any nation and the </w:t>
      </w:r>
      <w:r w:rsidRPr="007E3E90">
        <w:rPr>
          <w:u w:val="single"/>
        </w:rPr>
        <w:t>importance of international cooperation in space exploration</w:t>
      </w:r>
      <w:r w:rsidRPr="007E3E90">
        <w:rPr>
          <w:sz w:val="16"/>
        </w:rPr>
        <w:t xml:space="preserve">. These principles of the space treaties have enabled gains in science and technology and have contributed to international stability in space. New attention is being focused on the lunar surface. China has an active Moon exploration program and is considering sending astronauts (taikonauts) to the Moon. </w:t>
      </w:r>
      <w:r w:rsidRPr="007E3E90">
        <w:rPr>
          <w:b/>
          <w:bCs/>
          <w:u w:val="single"/>
        </w:rPr>
        <w:t>Private</w:t>
      </w:r>
      <w:r w:rsidRPr="007E3E90">
        <w:rPr>
          <w:u w:val="single"/>
        </w:rPr>
        <w:t xml:space="preserve"> </w:t>
      </w:r>
      <w:r w:rsidRPr="007E3E90">
        <w:rPr>
          <w:b/>
          <w:bCs/>
          <w:u w:val="single"/>
        </w:rPr>
        <w:t>firms</w:t>
      </w:r>
      <w:r w:rsidRPr="007E3E90">
        <w:rPr>
          <w:sz w:val="16"/>
        </w:rPr>
        <w:t xml:space="preserve"> are </w:t>
      </w:r>
      <w:r w:rsidRPr="007E3E90">
        <w:rPr>
          <w:u w:val="single"/>
        </w:rPr>
        <w:t xml:space="preserve">contemplating robotic </w:t>
      </w:r>
      <w:r w:rsidRPr="004538F3">
        <w:rPr>
          <w:b/>
          <w:bCs/>
          <w:highlight w:val="cyan"/>
          <w:u w:val="single"/>
        </w:rPr>
        <w:t>missions</w:t>
      </w:r>
      <w:r w:rsidRPr="007E3E90">
        <w:rPr>
          <w:u w:val="single"/>
        </w:rPr>
        <w:t xml:space="preserve"> that could land </w:t>
      </w:r>
      <w:r w:rsidRPr="004538F3">
        <w:rPr>
          <w:highlight w:val="cyan"/>
          <w:u w:val="single"/>
        </w:rPr>
        <w:t>in</w:t>
      </w:r>
      <w:r w:rsidRPr="007E3E90">
        <w:rPr>
          <w:u w:val="single"/>
        </w:rPr>
        <w:t xml:space="preserve"> the </w:t>
      </w:r>
      <w:r w:rsidRPr="004538F3">
        <w:rPr>
          <w:highlight w:val="cyan"/>
          <w:u w:val="single"/>
        </w:rPr>
        <w:t>vicinity</w:t>
      </w:r>
      <w:r w:rsidRPr="007E3E90">
        <w:rPr>
          <w:u w:val="single"/>
        </w:rPr>
        <w:t xml:space="preserve"> </w:t>
      </w:r>
      <w:r w:rsidRPr="004538F3">
        <w:rPr>
          <w:highlight w:val="cyan"/>
          <w:u w:val="single"/>
        </w:rPr>
        <w:t>of</w:t>
      </w:r>
      <w:r w:rsidRPr="007E3E90">
        <w:rPr>
          <w:u w:val="single"/>
        </w:rPr>
        <w:t xml:space="preserve"> the historical </w:t>
      </w:r>
      <w:r w:rsidRPr="004538F3">
        <w:rPr>
          <w:highlight w:val="cyan"/>
          <w:u w:val="single"/>
        </w:rPr>
        <w:t>sites</w:t>
      </w:r>
      <w:r w:rsidRPr="007E3E90">
        <w:rPr>
          <w:u w:val="single"/>
        </w:rPr>
        <w:t xml:space="preserve"> of Apollo and other missions</w:t>
      </w:r>
      <w:r w:rsidRPr="007E3E90">
        <w:rPr>
          <w:sz w:val="16"/>
        </w:rPr>
        <w:t xml:space="preserve">. Although we might assume the best of intentions for such missions, </w:t>
      </w:r>
      <w:r w:rsidRPr="007E3E90">
        <w:rPr>
          <w:u w:val="single"/>
        </w:rPr>
        <w:t xml:space="preserve">they could </w:t>
      </w:r>
      <w:r w:rsidRPr="004538F3">
        <w:rPr>
          <w:b/>
          <w:bCs/>
          <w:highlight w:val="cyan"/>
          <w:u w:val="single"/>
        </w:rPr>
        <w:t>irreparably</w:t>
      </w:r>
      <w:r w:rsidRPr="004538F3">
        <w:rPr>
          <w:highlight w:val="cyan"/>
          <w:u w:val="single"/>
        </w:rPr>
        <w:t xml:space="preserve"> </w:t>
      </w:r>
      <w:r w:rsidRPr="004538F3">
        <w:rPr>
          <w:b/>
          <w:bCs/>
          <w:highlight w:val="cyan"/>
          <w:u w:val="single"/>
        </w:rPr>
        <w:t>disturb</w:t>
      </w:r>
      <w:r w:rsidRPr="007E3E90">
        <w:rPr>
          <w:u w:val="single"/>
        </w:rPr>
        <w:t xml:space="preserve"> the </w:t>
      </w:r>
      <w:r w:rsidRPr="007E3E90">
        <w:rPr>
          <w:b/>
          <w:bCs/>
          <w:u w:val="single"/>
        </w:rPr>
        <w:t>traces</w:t>
      </w:r>
      <w:r w:rsidRPr="007E3E90">
        <w:rPr>
          <w:u w:val="single"/>
        </w:rPr>
        <w:t xml:space="preserve"> </w:t>
      </w:r>
      <w:r w:rsidRPr="007E3E90">
        <w:rPr>
          <w:b/>
          <w:bCs/>
          <w:u w:val="single"/>
        </w:rPr>
        <w:t>of</w:t>
      </w:r>
      <w:r w:rsidRPr="007E3E90">
        <w:rPr>
          <w:u w:val="single"/>
        </w:rPr>
        <w:t xml:space="preserve"> the first </w:t>
      </w:r>
      <w:r w:rsidRPr="007E3E90">
        <w:rPr>
          <w:b/>
          <w:bCs/>
          <w:u w:val="single"/>
        </w:rPr>
        <w:t>human</w:t>
      </w:r>
      <w:r w:rsidRPr="007E3E90">
        <w:rPr>
          <w:u w:val="single"/>
        </w:rPr>
        <w:t xml:space="preserve"> </w:t>
      </w:r>
      <w:r w:rsidRPr="007E3E90">
        <w:rPr>
          <w:b/>
          <w:bCs/>
          <w:u w:val="single"/>
        </w:rPr>
        <w:t>visits</w:t>
      </w:r>
      <w:r w:rsidRPr="007E3E90">
        <w:rPr>
          <w:u w:val="single"/>
        </w:rPr>
        <w:t xml:space="preserve"> to another world</w:t>
      </w:r>
      <w:r w:rsidRPr="007E3E90">
        <w:rPr>
          <w:sz w:val="16"/>
        </w:rPr>
        <w:t xml:space="preserve">. NASA has taken </w:t>
      </w:r>
      <w:r w:rsidRPr="007E3E90">
        <w:rPr>
          <w:b/>
          <w:bCs/>
          <w:u w:val="single"/>
        </w:rPr>
        <w:t>steps</w:t>
      </w:r>
      <w:r w:rsidRPr="007E3E90">
        <w:rPr>
          <w:u w:val="single"/>
        </w:rPr>
        <w:t xml:space="preserve"> </w:t>
      </w:r>
      <w:r w:rsidRPr="007E3E90">
        <w:rPr>
          <w:b/>
          <w:bCs/>
          <w:u w:val="single"/>
        </w:rPr>
        <w:t>to</w:t>
      </w:r>
      <w:r w:rsidRPr="007E3E90">
        <w:rPr>
          <w:u w:val="single"/>
        </w:rPr>
        <w:t xml:space="preserve"> </w:t>
      </w:r>
      <w:r w:rsidRPr="007E3E90">
        <w:rPr>
          <w:b/>
          <w:bCs/>
          <w:u w:val="single"/>
        </w:rPr>
        <w:t>protect</w:t>
      </w:r>
      <w:r w:rsidRPr="007E3E90">
        <w:rPr>
          <w:u w:val="single"/>
        </w:rPr>
        <w:t xml:space="preserve"> the lunar landing </w:t>
      </w:r>
      <w:r w:rsidRPr="004538F3">
        <w:rPr>
          <w:b/>
          <w:bCs/>
          <w:highlight w:val="cyan"/>
          <w:u w:val="single"/>
        </w:rPr>
        <w:t>sites</w:t>
      </w:r>
      <w:r w:rsidRPr="007E3E90">
        <w:rPr>
          <w:sz w:val="16"/>
        </w:rPr>
        <w:t xml:space="preserve"> and equipment and to initiate a process to create recognized norms of behavior. In July 2011, guidelines were issued for private companies competing in the Google Lunar X Prize that established detailed requirements for avoiding damage to U.S. government property on the Moon </w:t>
      </w:r>
      <w:proofErr w:type="gramStart"/>
      <w:r w:rsidRPr="007E3E90">
        <w:rPr>
          <w:sz w:val="16"/>
        </w:rPr>
        <w:t>( 2</w:t>
      </w:r>
      <w:proofErr w:type="gramEnd"/>
      <w:r w:rsidRPr="007E3E90">
        <w:rPr>
          <w:sz w:val="16"/>
        </w:rPr>
        <w:t xml:space="preserve">). H.R. 2617, The Apollo Lunar Landing Legacy Act, was introduced into the U.S. Congress on 8 July 2013 </w:t>
      </w:r>
      <w:proofErr w:type="gramStart"/>
      <w:r w:rsidRPr="007E3E90">
        <w:rPr>
          <w:sz w:val="16"/>
        </w:rPr>
        <w:t>( 3</w:t>
      </w:r>
      <w:proofErr w:type="gramEnd"/>
      <w:r w:rsidRPr="007E3E90">
        <w:rPr>
          <w:sz w:val="16"/>
        </w:rPr>
        <w:t xml:space="preserve">). In essence, it proposes to designate the Apollo landing sites and U.S. equipment on the Moon as a U.S. National Park with jurisdiction under the auspices of the U.S. Department of the Interior. Although the bill acknowledges treaty obligations of the United States, it would </w:t>
      </w:r>
      <w:r w:rsidRPr="007E3E90">
        <w:rPr>
          <w:u w:val="single"/>
        </w:rPr>
        <w:t>create</w:t>
      </w:r>
      <w:r w:rsidRPr="007E3E90">
        <w:rPr>
          <w:sz w:val="16"/>
        </w:rPr>
        <w:t xml:space="preserve">, in effect, a </w:t>
      </w:r>
      <w:r w:rsidRPr="007E3E90">
        <w:rPr>
          <w:u w:val="single"/>
        </w:rPr>
        <w:t>unilateral U.S. action</w:t>
      </w:r>
      <w:r w:rsidRPr="007E3E90">
        <w:rPr>
          <w:sz w:val="16"/>
        </w:rPr>
        <w:t xml:space="preserve"> to control parts of the Moon. This would </w:t>
      </w:r>
      <w:r w:rsidRPr="007E3E90">
        <w:rPr>
          <w:b/>
          <w:bCs/>
          <w:u w:val="single"/>
        </w:rPr>
        <w:t>create</w:t>
      </w:r>
      <w:r w:rsidRPr="007E3E90">
        <w:rPr>
          <w:u w:val="single"/>
        </w:rPr>
        <w:t xml:space="preserve"> a </w:t>
      </w:r>
      <w:r w:rsidRPr="007E3E90">
        <w:rPr>
          <w:b/>
          <w:bCs/>
          <w:u w:val="single"/>
        </w:rPr>
        <w:t>direct</w:t>
      </w:r>
      <w:r w:rsidRPr="007E3E90">
        <w:rPr>
          <w:u w:val="single"/>
        </w:rPr>
        <w:t xml:space="preserve"> </w:t>
      </w:r>
      <w:r w:rsidRPr="007E3E90">
        <w:rPr>
          <w:b/>
          <w:bCs/>
          <w:u w:val="single"/>
        </w:rPr>
        <w:t>conflict</w:t>
      </w:r>
      <w:r w:rsidRPr="007E3E90">
        <w:rPr>
          <w:u w:val="single"/>
        </w:rPr>
        <w:t xml:space="preserve"> </w:t>
      </w:r>
      <w:r w:rsidRPr="007E3E90">
        <w:rPr>
          <w:b/>
          <w:bCs/>
          <w:u w:val="single"/>
        </w:rPr>
        <w:t>with</w:t>
      </w:r>
      <w:r w:rsidRPr="007E3E90">
        <w:rPr>
          <w:u w:val="single"/>
        </w:rPr>
        <w:t xml:space="preserve"> </w:t>
      </w:r>
      <w:r w:rsidRPr="007E3E90">
        <w:rPr>
          <w:b/>
          <w:bCs/>
          <w:u w:val="single"/>
        </w:rPr>
        <w:t>i</w:t>
      </w:r>
      <w:r w:rsidRPr="007E3E90">
        <w:rPr>
          <w:u w:val="single"/>
        </w:rPr>
        <w:t xml:space="preserve">nternational </w:t>
      </w:r>
      <w:r w:rsidRPr="007E3E90">
        <w:rPr>
          <w:b/>
          <w:bCs/>
          <w:u w:val="single"/>
        </w:rPr>
        <w:t>law</w:t>
      </w:r>
      <w:r w:rsidRPr="007E3E90">
        <w:rPr>
          <w:u w:val="single"/>
        </w:rPr>
        <w:t xml:space="preserve"> and could be viewed as a </w:t>
      </w:r>
      <w:r w:rsidRPr="007E3E90">
        <w:rPr>
          <w:b/>
          <w:bCs/>
          <w:u w:val="single"/>
        </w:rPr>
        <w:t>violation</w:t>
      </w:r>
      <w:r w:rsidRPr="007E3E90">
        <w:rPr>
          <w:u w:val="single"/>
        </w:rPr>
        <w:t xml:space="preserve"> </w:t>
      </w:r>
      <w:r w:rsidRPr="007E3E90">
        <w:rPr>
          <w:b/>
          <w:bCs/>
          <w:u w:val="single"/>
        </w:rPr>
        <w:t>of</w:t>
      </w:r>
      <w:r w:rsidRPr="007E3E90">
        <w:rPr>
          <w:u w:val="single"/>
        </w:rPr>
        <w:t xml:space="preserve"> U.S. commitments under the </w:t>
      </w:r>
      <w:r w:rsidRPr="007E3E90">
        <w:rPr>
          <w:b/>
          <w:bCs/>
          <w:u w:val="single"/>
        </w:rPr>
        <w:t>OST</w:t>
      </w:r>
      <w:r w:rsidRPr="007E3E90">
        <w:rPr>
          <w:sz w:val="16"/>
        </w:rPr>
        <w:t xml:space="preserve">. It would be an </w:t>
      </w:r>
      <w:r w:rsidRPr="007E3E90">
        <w:rPr>
          <w:u w:val="single"/>
        </w:rPr>
        <w:t>ineffective way of protecting historical U.S. sites</w:t>
      </w:r>
      <w:r w:rsidRPr="007E3E90">
        <w:rPr>
          <w:sz w:val="16"/>
        </w:rPr>
        <w:t xml:space="preserve">, and it </w:t>
      </w:r>
      <w:r w:rsidRPr="007E3E90">
        <w:rPr>
          <w:u w:val="single"/>
        </w:rPr>
        <w:t>fails to address interests of other states that have visited and will likely visit the Moon</w:t>
      </w:r>
      <w:r w:rsidRPr="007E3E90">
        <w:rPr>
          <w:sz w:val="16"/>
        </w:rPr>
        <w:t xml:space="preserve">. It is </w:t>
      </w:r>
      <w:r w:rsidRPr="007E3E90">
        <w:rPr>
          <w:b/>
          <w:bCs/>
          <w:u w:val="single"/>
        </w:rPr>
        <w:t>legally</w:t>
      </w:r>
      <w:r w:rsidRPr="007E3E90">
        <w:rPr>
          <w:u w:val="single"/>
        </w:rPr>
        <w:t xml:space="preserve"> </w:t>
      </w:r>
      <w:r w:rsidRPr="007E3E90">
        <w:rPr>
          <w:b/>
          <w:bCs/>
          <w:u w:val="single"/>
        </w:rPr>
        <w:t>flawed</w:t>
      </w:r>
      <w:r w:rsidRPr="007E3E90">
        <w:rPr>
          <w:sz w:val="16"/>
        </w:rPr>
        <w:t xml:space="preserve">, </w:t>
      </w:r>
      <w:r w:rsidRPr="007E3E90">
        <w:rPr>
          <w:b/>
          <w:bCs/>
          <w:u w:val="single"/>
        </w:rPr>
        <w:t>unenforceable</w:t>
      </w:r>
      <w:r w:rsidRPr="007E3E90">
        <w:rPr>
          <w:sz w:val="16"/>
        </w:rPr>
        <w:t xml:space="preserve">, and </w:t>
      </w:r>
      <w:r w:rsidRPr="007E3E90">
        <w:rPr>
          <w:b/>
          <w:bCs/>
          <w:u w:val="single"/>
        </w:rPr>
        <w:t>contradictory</w:t>
      </w:r>
      <w:r w:rsidRPr="007E3E90">
        <w:rPr>
          <w:u w:val="single"/>
        </w:rPr>
        <w:t xml:space="preserve"> </w:t>
      </w:r>
      <w:r w:rsidRPr="007E3E90">
        <w:rPr>
          <w:b/>
          <w:bCs/>
          <w:u w:val="single"/>
        </w:rPr>
        <w:t>to</w:t>
      </w:r>
      <w:r w:rsidRPr="007E3E90">
        <w:rPr>
          <w:u w:val="single"/>
        </w:rPr>
        <w:t xml:space="preserve"> our national </w:t>
      </w:r>
      <w:r w:rsidRPr="007E3E90">
        <w:rPr>
          <w:b/>
          <w:bCs/>
          <w:u w:val="single"/>
        </w:rPr>
        <w:t>space</w:t>
      </w:r>
      <w:r w:rsidRPr="007E3E90">
        <w:rPr>
          <w:u w:val="single"/>
        </w:rPr>
        <w:t xml:space="preserve"> </w:t>
      </w:r>
      <w:r w:rsidRPr="007E3E90">
        <w:rPr>
          <w:b/>
          <w:bCs/>
          <w:u w:val="single"/>
        </w:rPr>
        <w:t>policy</w:t>
      </w:r>
      <w:r w:rsidRPr="007E3E90">
        <w:rPr>
          <w:u w:val="single"/>
        </w:rPr>
        <w:t xml:space="preserve"> and our international relations in space</w:t>
      </w:r>
      <w:r w:rsidRPr="007E3E90">
        <w:rPr>
          <w:sz w:val="16"/>
        </w:rPr>
        <w:t xml:space="preserve"> </w:t>
      </w:r>
      <w:proofErr w:type="gramStart"/>
      <w:r w:rsidRPr="007E3E90">
        <w:rPr>
          <w:sz w:val="16"/>
        </w:rPr>
        <w:t>( 4</w:t>
      </w:r>
      <w:proofErr w:type="gramEnd"/>
      <w:r w:rsidRPr="007E3E90">
        <w:rPr>
          <w:sz w:val="16"/>
        </w:rPr>
        <w:t xml:space="preserve">). There is a better way for the United States to protect its historic artifacts and equipment on the Moon. The fi </w:t>
      </w:r>
      <w:proofErr w:type="spellStart"/>
      <w:r w:rsidRPr="007E3E90">
        <w:rPr>
          <w:sz w:val="16"/>
        </w:rPr>
        <w:t>rst</w:t>
      </w:r>
      <w:proofErr w:type="spellEnd"/>
      <w:r w:rsidRPr="007E3E90">
        <w:rPr>
          <w:sz w:val="16"/>
        </w:rPr>
        <w:t xml:space="preserve"> step is to clearly distinguish between U.S. artifacts left on the Moon, such as </w:t>
      </w:r>
      <w:proofErr w:type="spellStart"/>
      <w:r w:rsidRPr="007E3E90">
        <w:rPr>
          <w:sz w:val="16"/>
        </w:rPr>
        <w:t>fl</w:t>
      </w:r>
      <w:proofErr w:type="spellEnd"/>
      <w:r w:rsidRPr="007E3E90">
        <w:rPr>
          <w:sz w:val="16"/>
        </w:rPr>
        <w:t xml:space="preserve"> </w:t>
      </w:r>
      <w:proofErr w:type="spellStart"/>
      <w:r w:rsidRPr="007E3E90">
        <w:rPr>
          <w:sz w:val="16"/>
        </w:rPr>
        <w:t>ags</w:t>
      </w:r>
      <w:proofErr w:type="spellEnd"/>
      <w:r w:rsidRPr="007E3E90">
        <w:rPr>
          <w:sz w:val="16"/>
        </w:rPr>
        <w:t xml:space="preserve"> and </w:t>
      </w:r>
      <w:proofErr w:type="spellStart"/>
      <w:r w:rsidRPr="007E3E90">
        <w:rPr>
          <w:sz w:val="16"/>
        </w:rPr>
        <w:t>scientifi</w:t>
      </w:r>
      <w:proofErr w:type="spellEnd"/>
      <w:r w:rsidRPr="007E3E90">
        <w:rPr>
          <w:sz w:val="16"/>
        </w:rPr>
        <w:t xml:space="preserve"> c equipment, and the territory they occupy. The second is to gain international, not unilateral, recognition for the sites upon which they rest. Aside from debris from crash landings (by Japan, India, China, and the European Space Agency), there are only two nations with “soft-landed” equipment on the lunar surface: the </w:t>
      </w:r>
      <w:r w:rsidRPr="004538F3">
        <w:rPr>
          <w:highlight w:val="cyan"/>
          <w:u w:val="single"/>
        </w:rPr>
        <w:t>U</w:t>
      </w:r>
      <w:r w:rsidRPr="007E3E90">
        <w:rPr>
          <w:sz w:val="16"/>
        </w:rPr>
        <w:t xml:space="preserve">nited </w:t>
      </w:r>
      <w:r w:rsidRPr="004538F3">
        <w:rPr>
          <w:highlight w:val="cyan"/>
          <w:u w:val="single"/>
        </w:rPr>
        <w:t>S</w:t>
      </w:r>
      <w:r w:rsidRPr="007E3E90">
        <w:rPr>
          <w:sz w:val="16"/>
        </w:rPr>
        <w:t xml:space="preserve">tates and </w:t>
      </w:r>
      <w:r w:rsidRPr="004538F3">
        <w:rPr>
          <w:highlight w:val="cyan"/>
          <w:u w:val="single"/>
        </w:rPr>
        <w:t>Russia</w:t>
      </w:r>
      <w:r w:rsidRPr="007E3E90">
        <w:rPr>
          <w:sz w:val="16"/>
        </w:rPr>
        <w:t xml:space="preserve">. </w:t>
      </w:r>
      <w:r w:rsidRPr="004538F3">
        <w:rPr>
          <w:highlight w:val="cyan"/>
          <w:u w:val="single"/>
        </w:rPr>
        <w:t>China</w:t>
      </w:r>
      <w:r w:rsidRPr="007E3E90">
        <w:rPr>
          <w:sz w:val="16"/>
        </w:rPr>
        <w:t xml:space="preserve"> has plans to soft-land </w:t>
      </w:r>
      <w:proofErr w:type="spellStart"/>
      <w:r w:rsidRPr="007E3E90">
        <w:rPr>
          <w:sz w:val="16"/>
        </w:rPr>
        <w:t>Chang’e</w:t>
      </w:r>
      <w:proofErr w:type="spellEnd"/>
      <w:r w:rsidRPr="007E3E90">
        <w:rPr>
          <w:sz w:val="16"/>
        </w:rPr>
        <w:t xml:space="preserve"> 3 on the Moon in December 2013. All three nations (and any others wishing to participate) </w:t>
      </w:r>
      <w:r w:rsidRPr="007E3E90">
        <w:rPr>
          <w:u w:val="single"/>
        </w:rPr>
        <w:t xml:space="preserve">have </w:t>
      </w:r>
      <w:r w:rsidRPr="004538F3">
        <w:rPr>
          <w:highlight w:val="cyan"/>
          <w:u w:val="single"/>
        </w:rPr>
        <w:t>much to gain</w:t>
      </w:r>
      <w:r w:rsidRPr="007E3E90">
        <w:rPr>
          <w:sz w:val="16"/>
        </w:rPr>
        <w:t xml:space="preserve"> and </w:t>
      </w:r>
      <w:r w:rsidRPr="007E3E90">
        <w:rPr>
          <w:u w:val="single"/>
        </w:rPr>
        <w:t xml:space="preserve">little or </w:t>
      </w:r>
      <w:r w:rsidRPr="004538F3">
        <w:rPr>
          <w:b/>
          <w:bCs/>
          <w:highlight w:val="cyan"/>
          <w:u w:val="single"/>
        </w:rPr>
        <w:t>nothing</w:t>
      </w:r>
      <w:r w:rsidRPr="007E3E90">
        <w:rPr>
          <w:u w:val="single"/>
        </w:rPr>
        <w:t xml:space="preserve"> </w:t>
      </w:r>
      <w:r w:rsidRPr="004538F3">
        <w:rPr>
          <w:b/>
          <w:bCs/>
          <w:highlight w:val="cyan"/>
          <w:u w:val="single"/>
        </w:rPr>
        <w:t>to</w:t>
      </w:r>
      <w:r w:rsidRPr="007E3E90">
        <w:rPr>
          <w:u w:val="single"/>
        </w:rPr>
        <w:t xml:space="preserve"> </w:t>
      </w:r>
      <w:r w:rsidRPr="004538F3">
        <w:rPr>
          <w:b/>
          <w:bCs/>
          <w:highlight w:val="cyan"/>
          <w:u w:val="single"/>
        </w:rPr>
        <w:t>lose</w:t>
      </w:r>
      <w:r w:rsidRPr="007E3E90">
        <w:rPr>
          <w:u w:val="single"/>
        </w:rPr>
        <w:t xml:space="preserve"> </w:t>
      </w:r>
      <w:r w:rsidRPr="004538F3">
        <w:rPr>
          <w:b/>
          <w:bCs/>
          <w:highlight w:val="cyan"/>
          <w:u w:val="single"/>
        </w:rPr>
        <w:t>from</w:t>
      </w:r>
      <w:r w:rsidRPr="007E3E90">
        <w:rPr>
          <w:u w:val="single"/>
        </w:rPr>
        <w:t xml:space="preserve"> a </w:t>
      </w:r>
      <w:r w:rsidRPr="007E3E90">
        <w:rPr>
          <w:b/>
          <w:bCs/>
          <w:u w:val="single"/>
        </w:rPr>
        <w:t>multinational</w:t>
      </w:r>
      <w:r w:rsidRPr="007E3E90">
        <w:rPr>
          <w:u w:val="single"/>
        </w:rPr>
        <w:t xml:space="preserve"> </w:t>
      </w:r>
      <w:r w:rsidRPr="004538F3">
        <w:rPr>
          <w:b/>
          <w:bCs/>
          <w:highlight w:val="cyan"/>
          <w:u w:val="single"/>
        </w:rPr>
        <w:t>agreement</w:t>
      </w:r>
      <w:r w:rsidRPr="007E3E90">
        <w:rPr>
          <w:sz w:val="16"/>
        </w:rPr>
        <w:t xml:space="preserve"> </w:t>
      </w:r>
      <w:r w:rsidRPr="007E3E90">
        <w:rPr>
          <w:u w:val="single"/>
        </w:rPr>
        <w:t xml:space="preserve">based on </w:t>
      </w:r>
      <w:r w:rsidRPr="004538F3">
        <w:rPr>
          <w:highlight w:val="cyan"/>
          <w:u w:val="single"/>
        </w:rPr>
        <w:t>mutual respect</w:t>
      </w:r>
      <w:r w:rsidRPr="007E3E90">
        <w:rPr>
          <w:u w:val="single"/>
        </w:rPr>
        <w:t xml:space="preserve"> </w:t>
      </w:r>
      <w:r w:rsidRPr="004538F3">
        <w:rPr>
          <w:highlight w:val="cyan"/>
          <w:u w:val="single"/>
        </w:rPr>
        <w:t>and</w:t>
      </w:r>
      <w:r w:rsidRPr="007E3E90">
        <w:rPr>
          <w:u w:val="single"/>
        </w:rPr>
        <w:t xml:space="preserve"> mutual </w:t>
      </w:r>
      <w:r w:rsidRPr="004538F3">
        <w:rPr>
          <w:highlight w:val="cyan"/>
          <w:u w:val="single"/>
        </w:rPr>
        <w:t>protection</w:t>
      </w:r>
      <w:r w:rsidRPr="007E3E90">
        <w:rPr>
          <w:u w:val="single"/>
        </w:rPr>
        <w:t xml:space="preserve"> </w:t>
      </w:r>
      <w:r w:rsidRPr="004538F3">
        <w:rPr>
          <w:highlight w:val="cyan"/>
          <w:u w:val="single"/>
        </w:rPr>
        <w:t>of</w:t>
      </w:r>
      <w:r w:rsidRPr="007E3E90">
        <w:rPr>
          <w:u w:val="single"/>
        </w:rPr>
        <w:t xml:space="preserve"> </w:t>
      </w:r>
      <w:r w:rsidRPr="004538F3">
        <w:rPr>
          <w:highlight w:val="cyan"/>
          <w:u w:val="single"/>
        </w:rPr>
        <w:t xml:space="preserve">each </w:t>
      </w:r>
      <w:r w:rsidRPr="007E3E90">
        <w:rPr>
          <w:u w:val="single"/>
        </w:rPr>
        <w:t xml:space="preserve">other’s </w:t>
      </w:r>
      <w:r w:rsidRPr="004538F3">
        <w:rPr>
          <w:highlight w:val="cyan"/>
          <w:u w:val="single"/>
        </w:rPr>
        <w:t>historical site</w:t>
      </w:r>
      <w:r w:rsidRPr="007E3E90">
        <w:rPr>
          <w:u w:val="single"/>
        </w:rPr>
        <w:t xml:space="preserve">s and equipment. </w:t>
      </w:r>
      <w:r w:rsidRPr="007E3E90">
        <w:rPr>
          <w:sz w:val="16"/>
          <w:szCs w:val="16"/>
        </w:rPr>
        <w:t xml:space="preserve">Legal Issues Although ownership of planets, the Moon, and celestial bodies is prohibited, ownership of equipment launched into space remains with the nation or entity that launched the equipment, wherever that equipment is in the solar system. Under the OST, that nation is both responsible and liable for any harmful acts that equipment may create in space. </w:t>
      </w:r>
      <w:r w:rsidRPr="007E3E90">
        <w:rPr>
          <w:sz w:val="16"/>
        </w:rPr>
        <w:t xml:space="preserve">There are no prescribed limits on time or the amount of damage a nation may have to pay. The U.S. government therefore still owns equipment it placed on the Moon. Ownership has the associated right of protecting the equipment, subject to using necessary and proportional means for protection. But, because no nation can claim ownership of the territory on which equipment rests, there is an open issue of how to control the spots on the Moon underneath that equipment, because </w:t>
      </w:r>
      <w:r w:rsidRPr="007E3E90">
        <w:rPr>
          <w:u w:val="single"/>
        </w:rPr>
        <w:t xml:space="preserve">the site is </w:t>
      </w:r>
      <w:r w:rsidRPr="007E3E90">
        <w:rPr>
          <w:b/>
          <w:bCs/>
          <w:u w:val="single"/>
        </w:rPr>
        <w:t>integral</w:t>
      </w:r>
      <w:r w:rsidRPr="007E3E90">
        <w:rPr>
          <w:u w:val="single"/>
        </w:rPr>
        <w:t xml:space="preserve"> </w:t>
      </w:r>
      <w:r w:rsidRPr="007E3E90">
        <w:rPr>
          <w:b/>
          <w:bCs/>
          <w:u w:val="single"/>
        </w:rPr>
        <w:t>to</w:t>
      </w:r>
      <w:r w:rsidRPr="007E3E90">
        <w:rPr>
          <w:u w:val="single"/>
        </w:rPr>
        <w:t xml:space="preserve"> the </w:t>
      </w:r>
      <w:r w:rsidRPr="007E3E90">
        <w:rPr>
          <w:b/>
          <w:bCs/>
          <w:u w:val="single"/>
        </w:rPr>
        <w:t>historical</w:t>
      </w:r>
      <w:r w:rsidRPr="007E3E90">
        <w:rPr>
          <w:u w:val="single"/>
        </w:rPr>
        <w:t xml:space="preserve"> </w:t>
      </w:r>
      <w:proofErr w:type="spellStart"/>
      <w:r w:rsidRPr="007E3E90">
        <w:rPr>
          <w:b/>
          <w:bCs/>
          <w:u w:val="single"/>
        </w:rPr>
        <w:t>signifi</w:t>
      </w:r>
      <w:proofErr w:type="spellEnd"/>
      <w:r w:rsidRPr="007E3E90">
        <w:rPr>
          <w:u w:val="single"/>
        </w:rPr>
        <w:t xml:space="preserve"> </w:t>
      </w:r>
      <w:r w:rsidRPr="007E3E90">
        <w:rPr>
          <w:b/>
          <w:bCs/>
          <w:u w:val="single"/>
        </w:rPr>
        <w:t>-</w:t>
      </w:r>
      <w:r w:rsidRPr="007E3E90">
        <w:rPr>
          <w:u w:val="single"/>
        </w:rPr>
        <w:t xml:space="preserve"> </w:t>
      </w:r>
      <w:proofErr w:type="spellStart"/>
      <w:r w:rsidRPr="007E3E90">
        <w:rPr>
          <w:b/>
          <w:bCs/>
          <w:u w:val="single"/>
        </w:rPr>
        <w:t>cance</w:t>
      </w:r>
      <w:proofErr w:type="spellEnd"/>
      <w:r w:rsidRPr="007E3E90">
        <w:rPr>
          <w:sz w:val="16"/>
        </w:rPr>
        <w:t xml:space="preserve">. In H.R. 2617, </w:t>
      </w:r>
      <w:r w:rsidRPr="007E3E90">
        <w:rPr>
          <w:u w:val="single"/>
        </w:rPr>
        <w:t>establishment of Apollo sites as a unit of the U.S. National Park System</w:t>
      </w:r>
      <w:r w:rsidRPr="007E3E90">
        <w:rPr>
          <w:sz w:val="16"/>
        </w:rPr>
        <w:t xml:space="preserve"> </w:t>
      </w:r>
      <w:r w:rsidRPr="007E3E90">
        <w:rPr>
          <w:u w:val="single"/>
        </w:rPr>
        <w:t>could be interpreted as a declaration of territorial sovereignty on the Moon</w:t>
      </w:r>
      <w:r w:rsidRPr="007E3E90">
        <w:rPr>
          <w:sz w:val="16"/>
        </w:rPr>
        <w:t>, even though ensuing paragraphs specify the Park’s components as the “</w:t>
      </w:r>
      <w:r w:rsidRPr="007E3E90">
        <w:rPr>
          <w:u w:val="single"/>
        </w:rPr>
        <w:t>artifacts on the surface of the Moon</w:t>
      </w:r>
      <w:r w:rsidRPr="007E3E90">
        <w:rPr>
          <w:sz w:val="16"/>
        </w:rPr>
        <w:t xml:space="preserve">” at those sites. </w:t>
      </w:r>
      <w:r w:rsidRPr="007E3E90">
        <w:rPr>
          <w:u w:val="single"/>
        </w:rPr>
        <w:t xml:space="preserve">This problem needs international legal </w:t>
      </w:r>
      <w:proofErr w:type="spellStart"/>
      <w:r w:rsidRPr="007E3E90">
        <w:rPr>
          <w:u w:val="single"/>
        </w:rPr>
        <w:t>clarifi</w:t>
      </w:r>
      <w:proofErr w:type="spellEnd"/>
      <w:r w:rsidRPr="007E3E90">
        <w:rPr>
          <w:u w:val="single"/>
        </w:rPr>
        <w:t xml:space="preserve"> cation</w:t>
      </w:r>
      <w:r w:rsidRPr="007E3E90">
        <w:rPr>
          <w:sz w:val="16"/>
        </w:rPr>
        <w:t xml:space="preserve">, achievable via a formal agreement among those nations that have the technological ability to directly access the Moon </w:t>
      </w:r>
      <w:proofErr w:type="gramStart"/>
      <w:r w:rsidRPr="007E3E90">
        <w:rPr>
          <w:sz w:val="16"/>
        </w:rPr>
        <w:t>( 5</w:t>
      </w:r>
      <w:proofErr w:type="gramEnd"/>
      <w:r w:rsidRPr="007E3E90">
        <w:rPr>
          <w:sz w:val="16"/>
        </w:rPr>
        <w:t xml:space="preserve">). </w:t>
      </w:r>
      <w:r w:rsidRPr="007E3E90">
        <w:rPr>
          <w:sz w:val="16"/>
          <w:szCs w:val="16"/>
        </w:rPr>
        <w:t xml:space="preserve">Section 6(a) raises another legal issue. The bill proposes that the Secretary of the Interior shall administer the park in accordance with laws generally applicable to U.S. National Parks. It also requires the Secretary to act in accordance with applicable international law and treaties. The U.S. National Park System Act states that the Parks are “managed for the </w:t>
      </w:r>
      <w:proofErr w:type="spellStart"/>
      <w:r w:rsidRPr="007E3E90">
        <w:rPr>
          <w:sz w:val="16"/>
          <w:szCs w:val="16"/>
        </w:rPr>
        <w:t>benefi</w:t>
      </w:r>
      <w:proofErr w:type="spellEnd"/>
      <w:r w:rsidRPr="007E3E90">
        <w:rPr>
          <w:sz w:val="16"/>
          <w:szCs w:val="16"/>
        </w:rPr>
        <w:t xml:space="preserve"> t and inspiration of all the people of the United States” </w:t>
      </w:r>
      <w:proofErr w:type="gramStart"/>
      <w:r w:rsidRPr="007E3E90">
        <w:rPr>
          <w:sz w:val="16"/>
          <w:szCs w:val="16"/>
        </w:rPr>
        <w:t>( 6</w:t>
      </w:r>
      <w:proofErr w:type="gramEnd"/>
      <w:r w:rsidRPr="007E3E90">
        <w:rPr>
          <w:sz w:val="16"/>
          <w:szCs w:val="16"/>
        </w:rPr>
        <w:t xml:space="preserve">). The OST clearly emphasizes that the exploration and use of space by nations is to </w:t>
      </w:r>
      <w:proofErr w:type="spellStart"/>
      <w:r w:rsidRPr="007E3E90">
        <w:rPr>
          <w:sz w:val="16"/>
          <w:szCs w:val="16"/>
        </w:rPr>
        <w:t>benefi</w:t>
      </w:r>
      <w:proofErr w:type="spellEnd"/>
      <w:r w:rsidRPr="007E3E90">
        <w:rPr>
          <w:sz w:val="16"/>
          <w:szCs w:val="16"/>
        </w:rPr>
        <w:t xml:space="preserve"> t all peoples. The laws and space policies of the United States have always emphasized peaceful uses of space and the </w:t>
      </w:r>
      <w:proofErr w:type="spellStart"/>
      <w:r w:rsidRPr="007E3E90">
        <w:rPr>
          <w:sz w:val="16"/>
          <w:szCs w:val="16"/>
        </w:rPr>
        <w:t>benefi</w:t>
      </w:r>
      <w:proofErr w:type="spellEnd"/>
      <w:r w:rsidRPr="007E3E90">
        <w:rPr>
          <w:sz w:val="16"/>
          <w:szCs w:val="16"/>
        </w:rPr>
        <w:t xml:space="preserve"> </w:t>
      </w:r>
      <w:proofErr w:type="spellStart"/>
      <w:r w:rsidRPr="007E3E90">
        <w:rPr>
          <w:sz w:val="16"/>
          <w:szCs w:val="16"/>
        </w:rPr>
        <w:t>ts</w:t>
      </w:r>
      <w:proofErr w:type="spellEnd"/>
      <w:r w:rsidRPr="007E3E90">
        <w:rPr>
          <w:sz w:val="16"/>
          <w:szCs w:val="16"/>
        </w:rPr>
        <w:t xml:space="preserve"> of space for humankind. It may not be possible to implement and execute provisions of this Bill without raising important and fundamental questions about these contradictions between the language of the treaty and the mandates of our National Park Service. </w:t>
      </w:r>
      <w:r w:rsidRPr="007E3E90">
        <w:rPr>
          <w:sz w:val="16"/>
        </w:rPr>
        <w:t xml:space="preserve">A third legal issue is raised in section (6) (c)(2) that allows </w:t>
      </w:r>
      <w:r w:rsidRPr="007E3E90">
        <w:rPr>
          <w:u w:val="single"/>
        </w:rPr>
        <w:t xml:space="preserve">private donations and cooperative agreements to “provide visitors centers and administrative facilities within reasonable proximity to the Historical Park.” </w:t>
      </w:r>
      <w:r w:rsidRPr="007E3E90">
        <w:rPr>
          <w:sz w:val="16"/>
        </w:rPr>
        <w:t xml:space="preserve">This </w:t>
      </w:r>
      <w:r w:rsidRPr="007E3E90">
        <w:rPr>
          <w:b/>
          <w:bCs/>
          <w:u w:val="single"/>
        </w:rPr>
        <w:t>implies</w:t>
      </w:r>
      <w:r w:rsidRPr="007E3E90">
        <w:rPr>
          <w:u w:val="single"/>
        </w:rPr>
        <w:t xml:space="preserve"> </w:t>
      </w:r>
      <w:r w:rsidRPr="007E3E90">
        <w:rPr>
          <w:b/>
          <w:bCs/>
          <w:u w:val="single"/>
        </w:rPr>
        <w:t>future</w:t>
      </w:r>
      <w:r w:rsidRPr="007E3E90">
        <w:rPr>
          <w:u w:val="single"/>
        </w:rPr>
        <w:t xml:space="preserve"> </w:t>
      </w:r>
      <w:r w:rsidRPr="007E3E90">
        <w:rPr>
          <w:b/>
          <w:bCs/>
          <w:u w:val="single"/>
        </w:rPr>
        <w:t>private</w:t>
      </w:r>
      <w:r w:rsidRPr="007E3E90">
        <w:rPr>
          <w:u w:val="single"/>
        </w:rPr>
        <w:t xml:space="preserve"> </w:t>
      </w:r>
      <w:r w:rsidRPr="007E3E90">
        <w:rPr>
          <w:b/>
          <w:bCs/>
          <w:u w:val="single"/>
        </w:rPr>
        <w:t>use</w:t>
      </w:r>
      <w:r w:rsidRPr="007E3E90">
        <w:rPr>
          <w:u w:val="single"/>
        </w:rPr>
        <w:t xml:space="preserve"> of the Moon </w:t>
      </w:r>
      <w:r w:rsidRPr="007E3E90">
        <w:rPr>
          <w:b/>
          <w:bCs/>
          <w:u w:val="single"/>
        </w:rPr>
        <w:t>under</w:t>
      </w:r>
      <w:r w:rsidRPr="007E3E90">
        <w:rPr>
          <w:u w:val="single"/>
        </w:rPr>
        <w:t xml:space="preserve"> </w:t>
      </w:r>
      <w:r w:rsidRPr="007E3E90">
        <w:rPr>
          <w:b/>
          <w:bCs/>
          <w:u w:val="single"/>
        </w:rPr>
        <w:t>rights</w:t>
      </w:r>
      <w:r w:rsidRPr="007E3E90">
        <w:rPr>
          <w:u w:val="single"/>
        </w:rPr>
        <w:t xml:space="preserve"> </w:t>
      </w:r>
      <w:r w:rsidRPr="007E3E90">
        <w:rPr>
          <w:b/>
          <w:bCs/>
          <w:u w:val="single"/>
        </w:rPr>
        <w:t>granted</w:t>
      </w:r>
      <w:r w:rsidRPr="007E3E90">
        <w:rPr>
          <w:u w:val="single"/>
        </w:rPr>
        <w:t xml:space="preserve"> </w:t>
      </w:r>
      <w:r w:rsidRPr="007E3E90">
        <w:rPr>
          <w:b/>
          <w:bCs/>
          <w:u w:val="single"/>
        </w:rPr>
        <w:t>by</w:t>
      </w:r>
      <w:r w:rsidRPr="007E3E90">
        <w:rPr>
          <w:u w:val="single"/>
        </w:rPr>
        <w:t xml:space="preserve"> the </w:t>
      </w:r>
      <w:r w:rsidRPr="007E3E90">
        <w:rPr>
          <w:b/>
          <w:bCs/>
          <w:u w:val="single"/>
        </w:rPr>
        <w:t>U.S.</w:t>
      </w:r>
      <w:r w:rsidRPr="007E3E90">
        <w:rPr>
          <w:u w:val="single"/>
        </w:rPr>
        <w:t xml:space="preserve"> government</w:t>
      </w:r>
      <w:r w:rsidRPr="007E3E90">
        <w:rPr>
          <w:sz w:val="16"/>
        </w:rPr>
        <w:t xml:space="preserve">. </w:t>
      </w:r>
      <w:r w:rsidRPr="007E3E90">
        <w:rPr>
          <w:b/>
          <w:bCs/>
          <w:szCs w:val="32"/>
          <w:u w:val="single"/>
        </w:rPr>
        <w:t>Unilat</w:t>
      </w:r>
      <w:r w:rsidRPr="007E3E90">
        <w:rPr>
          <w:b/>
          <w:bCs/>
          <w:u w:val="single"/>
        </w:rPr>
        <w:t>eral</w:t>
      </w:r>
      <w:r w:rsidRPr="007E3E90">
        <w:rPr>
          <w:u w:val="single"/>
        </w:rPr>
        <w:t xml:space="preserve"> </w:t>
      </w:r>
      <w:r w:rsidRPr="004538F3">
        <w:rPr>
          <w:b/>
          <w:bCs/>
          <w:highlight w:val="cyan"/>
          <w:u w:val="single"/>
        </w:rPr>
        <w:t>granting</w:t>
      </w:r>
      <w:r w:rsidRPr="007E3E90">
        <w:rPr>
          <w:u w:val="single"/>
        </w:rPr>
        <w:t xml:space="preserve"> </w:t>
      </w:r>
      <w:r w:rsidRPr="004538F3">
        <w:rPr>
          <w:b/>
          <w:bCs/>
          <w:highlight w:val="cyan"/>
          <w:u w:val="single"/>
        </w:rPr>
        <w:t>of</w:t>
      </w:r>
      <w:r w:rsidRPr="007E3E90">
        <w:rPr>
          <w:u w:val="single"/>
        </w:rPr>
        <w:t xml:space="preserve"> </w:t>
      </w:r>
      <w:r w:rsidRPr="004538F3">
        <w:rPr>
          <w:highlight w:val="cyan"/>
          <w:u w:val="single"/>
        </w:rPr>
        <w:t>lunar</w:t>
      </w:r>
      <w:r w:rsidRPr="007E3E90">
        <w:rPr>
          <w:u w:val="single"/>
        </w:rPr>
        <w:t xml:space="preserve"> territorial </w:t>
      </w:r>
      <w:r w:rsidRPr="004538F3">
        <w:rPr>
          <w:b/>
          <w:bCs/>
          <w:highlight w:val="cyan"/>
          <w:u w:val="single"/>
        </w:rPr>
        <w:t>rights</w:t>
      </w:r>
      <w:r w:rsidRPr="007E3E90">
        <w:rPr>
          <w:u w:val="single"/>
        </w:rPr>
        <w:t xml:space="preserve"> to private individuals and implicit sovereign protection of that territory </w:t>
      </w:r>
      <w:r w:rsidRPr="004538F3">
        <w:rPr>
          <w:b/>
          <w:bCs/>
          <w:highlight w:val="cyan"/>
          <w:u w:val="single"/>
        </w:rPr>
        <w:t>violates</w:t>
      </w:r>
      <w:r w:rsidRPr="007E3E90">
        <w:rPr>
          <w:u w:val="single"/>
        </w:rPr>
        <w:t xml:space="preserve"> the </w:t>
      </w:r>
      <w:r w:rsidRPr="004538F3">
        <w:rPr>
          <w:b/>
          <w:bCs/>
          <w:highlight w:val="cyan"/>
          <w:u w:val="single"/>
        </w:rPr>
        <w:t>OST</w:t>
      </w:r>
      <w:r w:rsidRPr="007E3E90">
        <w:rPr>
          <w:u w:val="single"/>
        </w:rPr>
        <w:t>.</w:t>
      </w:r>
      <w:r w:rsidRPr="007E3E90">
        <w:rPr>
          <w:sz w:val="16"/>
        </w:rPr>
        <w:t xml:space="preserve"> Finally, </w:t>
      </w:r>
      <w:r w:rsidRPr="007E3E90">
        <w:rPr>
          <w:u w:val="single"/>
        </w:rPr>
        <w:t>section 8</w:t>
      </w:r>
      <w:r w:rsidRPr="007E3E90">
        <w:rPr>
          <w:sz w:val="16"/>
        </w:rPr>
        <w:t xml:space="preserve"> of the bill </w:t>
      </w:r>
      <w:r w:rsidRPr="007E3E90">
        <w:rPr>
          <w:u w:val="single"/>
        </w:rPr>
        <w:t>requires</w:t>
      </w:r>
      <w:r w:rsidRPr="007E3E90">
        <w:rPr>
          <w:sz w:val="16"/>
        </w:rPr>
        <w:t xml:space="preserve"> the </w:t>
      </w:r>
      <w:r w:rsidRPr="007E3E90">
        <w:rPr>
          <w:u w:val="single"/>
        </w:rPr>
        <w:t>S</w:t>
      </w:r>
      <w:r w:rsidRPr="007E3E90">
        <w:rPr>
          <w:sz w:val="16"/>
        </w:rPr>
        <w:t xml:space="preserve">ecretary </w:t>
      </w:r>
      <w:r w:rsidRPr="007E3E90">
        <w:rPr>
          <w:u w:val="single"/>
        </w:rPr>
        <w:t>o</w:t>
      </w:r>
      <w:r w:rsidRPr="007E3E90">
        <w:rPr>
          <w:sz w:val="16"/>
        </w:rPr>
        <w:t xml:space="preserve">f the </w:t>
      </w:r>
      <w:r w:rsidRPr="007E3E90">
        <w:rPr>
          <w:u w:val="single"/>
        </w:rPr>
        <w:t>I</w:t>
      </w:r>
      <w:r w:rsidRPr="007E3E90">
        <w:rPr>
          <w:sz w:val="16"/>
        </w:rPr>
        <w:t xml:space="preserve">nterior </w:t>
      </w:r>
      <w:r w:rsidRPr="007E3E90">
        <w:rPr>
          <w:u w:val="single"/>
        </w:rPr>
        <w:t xml:space="preserve">to submit the Apollo 11 lunar landing site to </w:t>
      </w:r>
      <w:r w:rsidRPr="007E3E90">
        <w:rPr>
          <w:sz w:val="16"/>
        </w:rPr>
        <w:t xml:space="preserve">the United Nations Educational, </w:t>
      </w:r>
      <w:proofErr w:type="spellStart"/>
      <w:r w:rsidRPr="007E3E90">
        <w:rPr>
          <w:sz w:val="16"/>
        </w:rPr>
        <w:t>Scientifi</w:t>
      </w:r>
      <w:proofErr w:type="spellEnd"/>
      <w:r w:rsidRPr="007E3E90">
        <w:rPr>
          <w:sz w:val="16"/>
        </w:rPr>
        <w:t xml:space="preserve"> c, and Cultural Organization (</w:t>
      </w:r>
      <w:r w:rsidRPr="007E3E90">
        <w:rPr>
          <w:u w:val="single"/>
        </w:rPr>
        <w:t>UNESCO</w:t>
      </w:r>
      <w:r w:rsidRPr="007E3E90">
        <w:rPr>
          <w:sz w:val="16"/>
        </w:rPr>
        <w:t xml:space="preserve">) for designation as a World Heritage Site. </w:t>
      </w:r>
      <w:r w:rsidRPr="007E3E90">
        <w:rPr>
          <w:u w:val="single"/>
        </w:rPr>
        <w:t>This violates Article II of the OST</w:t>
      </w:r>
      <w:r w:rsidRPr="007E3E90">
        <w:rPr>
          <w:sz w:val="16"/>
        </w:rPr>
        <w:t xml:space="preserve">. All current World Heritage Sites are located on sovereign territory of nations. The only exception is a separate treaty that allows UNESCO to designate underwater sites (such as sunken ships) as protected cultural sites </w:t>
      </w:r>
      <w:proofErr w:type="gramStart"/>
      <w:r w:rsidRPr="007E3E90">
        <w:rPr>
          <w:sz w:val="16"/>
        </w:rPr>
        <w:t>( 7</w:t>
      </w:r>
      <w:proofErr w:type="gramEnd"/>
      <w:r w:rsidRPr="007E3E90">
        <w:rPr>
          <w:sz w:val="16"/>
        </w:rPr>
        <w:t xml:space="preserve">). These designations are very limited, and although the convention has been </w:t>
      </w:r>
      <w:proofErr w:type="spellStart"/>
      <w:r w:rsidRPr="007E3E90">
        <w:rPr>
          <w:sz w:val="16"/>
        </w:rPr>
        <w:t>ratifi</w:t>
      </w:r>
      <w:proofErr w:type="spellEnd"/>
      <w:r w:rsidRPr="007E3E90">
        <w:rPr>
          <w:sz w:val="16"/>
        </w:rPr>
        <w:t xml:space="preserve"> ed by 43 nations, the United States, Russia, and China are not among them. Thus, any new treaty of this type </w:t>
      </w:r>
      <w:proofErr w:type="spellStart"/>
      <w:r w:rsidRPr="007E3E90">
        <w:rPr>
          <w:sz w:val="16"/>
        </w:rPr>
        <w:t>specifi</w:t>
      </w:r>
      <w:proofErr w:type="spellEnd"/>
      <w:r w:rsidRPr="007E3E90">
        <w:rPr>
          <w:sz w:val="16"/>
        </w:rPr>
        <w:t xml:space="preserve"> </w:t>
      </w:r>
      <w:proofErr w:type="spellStart"/>
      <w:r w:rsidRPr="007E3E90">
        <w:rPr>
          <w:sz w:val="16"/>
        </w:rPr>
        <w:t>cally</w:t>
      </w:r>
      <w:proofErr w:type="spellEnd"/>
      <w:r w:rsidRPr="007E3E90">
        <w:rPr>
          <w:sz w:val="16"/>
        </w:rPr>
        <w:t xml:space="preserve"> for outer space would have little chance of being </w:t>
      </w:r>
      <w:proofErr w:type="spellStart"/>
      <w:r w:rsidRPr="007E3E90">
        <w:rPr>
          <w:sz w:val="16"/>
        </w:rPr>
        <w:t>ratifi</w:t>
      </w:r>
      <w:proofErr w:type="spellEnd"/>
      <w:r w:rsidRPr="007E3E90">
        <w:rPr>
          <w:sz w:val="16"/>
        </w:rPr>
        <w:t xml:space="preserve"> ed by the major space-faring nations. </w:t>
      </w:r>
      <w:r w:rsidRPr="007E3E90">
        <w:rPr>
          <w:sz w:val="16"/>
          <w:szCs w:val="16"/>
        </w:rPr>
        <w:t xml:space="preserve">A Proposal to Protect Lunar Sites Although a new U.N. treaty for space artifacts of </w:t>
      </w:r>
      <w:proofErr w:type="spellStart"/>
      <w:r w:rsidRPr="007E3E90">
        <w:rPr>
          <w:sz w:val="16"/>
          <w:szCs w:val="16"/>
        </w:rPr>
        <w:t>signifi</w:t>
      </w:r>
      <w:proofErr w:type="spellEnd"/>
      <w:r w:rsidRPr="007E3E90">
        <w:rPr>
          <w:sz w:val="16"/>
          <w:szCs w:val="16"/>
        </w:rPr>
        <w:t xml:space="preserve"> </w:t>
      </w:r>
      <w:proofErr w:type="gramStart"/>
      <w:r w:rsidRPr="007E3E90">
        <w:rPr>
          <w:sz w:val="16"/>
          <w:szCs w:val="16"/>
        </w:rPr>
        <w:t>cant</w:t>
      </w:r>
      <w:proofErr w:type="gramEnd"/>
      <w:r w:rsidRPr="007E3E90">
        <w:rPr>
          <w:sz w:val="16"/>
          <w:szCs w:val="16"/>
        </w:rPr>
        <w:t xml:space="preserve"> cultural and historic importance may be reasonable someday, this would start a very long process with unknown outcomes. Such a treaty could be delayed to a point beyond the time when nations and/or companies may be active on the Moon </w:t>
      </w:r>
      <w:proofErr w:type="gramStart"/>
      <w:r w:rsidRPr="007E3E90">
        <w:rPr>
          <w:sz w:val="16"/>
          <w:szCs w:val="16"/>
        </w:rPr>
        <w:t>( 8</w:t>
      </w:r>
      <w:proofErr w:type="gramEnd"/>
      <w:r w:rsidRPr="007E3E90">
        <w:rPr>
          <w:sz w:val="16"/>
          <w:szCs w:val="16"/>
        </w:rPr>
        <w:t xml:space="preserve">). </w:t>
      </w:r>
      <w:r w:rsidRPr="007E3E90">
        <w:rPr>
          <w:sz w:val="16"/>
        </w:rPr>
        <w:t xml:space="preserve">Our suggested alternative is to create a bilateral agreement between the United States and Russia, offered as a multilateral agreement to other nations with artifacts on the Moon. This would be more legally expedient, politically sustainable, and would more likely meet and exceed the stated goals of the bill. It would also emphasize the important role of national laws to implement and enforce these international space agreements. </w:t>
      </w:r>
      <w:r w:rsidRPr="004538F3">
        <w:rPr>
          <w:b/>
          <w:bCs/>
          <w:highlight w:val="cyan"/>
          <w:u w:val="single"/>
        </w:rPr>
        <w:t>Any</w:t>
      </w:r>
      <w:r w:rsidRPr="004538F3">
        <w:rPr>
          <w:highlight w:val="cyan"/>
          <w:u w:val="single"/>
        </w:rPr>
        <w:t xml:space="preserve"> </w:t>
      </w:r>
      <w:r w:rsidRPr="004538F3">
        <w:rPr>
          <w:b/>
          <w:bCs/>
          <w:highlight w:val="cyan"/>
          <w:u w:val="single"/>
        </w:rPr>
        <w:t>nation</w:t>
      </w:r>
      <w:r w:rsidRPr="007E3E90">
        <w:rPr>
          <w:u w:val="single"/>
        </w:rPr>
        <w:t xml:space="preserve"> </w:t>
      </w:r>
      <w:r w:rsidRPr="004538F3">
        <w:rPr>
          <w:b/>
          <w:bCs/>
          <w:highlight w:val="cyan"/>
          <w:u w:val="single"/>
        </w:rPr>
        <w:t>with</w:t>
      </w:r>
      <w:r w:rsidRPr="007E3E90">
        <w:rPr>
          <w:u w:val="single"/>
        </w:rPr>
        <w:t xml:space="preserve"> </w:t>
      </w:r>
      <w:r w:rsidRPr="004538F3">
        <w:rPr>
          <w:b/>
          <w:bCs/>
          <w:highlight w:val="cyan"/>
          <w:u w:val="single"/>
        </w:rPr>
        <w:t>assets</w:t>
      </w:r>
      <w:r w:rsidRPr="007E3E90">
        <w:rPr>
          <w:u w:val="single"/>
        </w:rPr>
        <w:t xml:space="preserve"> </w:t>
      </w:r>
      <w:r w:rsidRPr="004538F3">
        <w:rPr>
          <w:highlight w:val="cyan"/>
          <w:u w:val="single"/>
        </w:rPr>
        <w:t>on</w:t>
      </w:r>
      <w:r w:rsidRPr="007E3E90">
        <w:rPr>
          <w:u w:val="single"/>
        </w:rPr>
        <w:t xml:space="preserve"> the </w:t>
      </w:r>
      <w:r w:rsidRPr="004538F3">
        <w:rPr>
          <w:highlight w:val="cyan"/>
          <w:u w:val="single"/>
        </w:rPr>
        <w:t>lunar surface</w:t>
      </w:r>
      <w:r w:rsidRPr="007E3E90">
        <w:rPr>
          <w:u w:val="single"/>
        </w:rPr>
        <w:t xml:space="preserve"> will </w:t>
      </w:r>
      <w:r w:rsidRPr="004538F3">
        <w:rPr>
          <w:b/>
          <w:bCs/>
          <w:highlight w:val="cyan"/>
          <w:u w:val="single"/>
        </w:rPr>
        <w:t>endeavor</w:t>
      </w:r>
      <w:r w:rsidRPr="007E3E90">
        <w:rPr>
          <w:u w:val="single"/>
        </w:rPr>
        <w:t xml:space="preserve"> </w:t>
      </w:r>
      <w:r w:rsidRPr="004538F3">
        <w:rPr>
          <w:b/>
          <w:bCs/>
          <w:highlight w:val="cyan"/>
          <w:u w:val="single"/>
        </w:rPr>
        <w:t>to</w:t>
      </w:r>
      <w:r w:rsidRPr="004538F3">
        <w:rPr>
          <w:highlight w:val="cyan"/>
          <w:u w:val="single"/>
        </w:rPr>
        <w:t xml:space="preserve"> </w:t>
      </w:r>
      <w:r w:rsidRPr="004538F3">
        <w:rPr>
          <w:b/>
          <w:bCs/>
          <w:highlight w:val="cyan"/>
          <w:u w:val="single"/>
        </w:rPr>
        <w:t>protect</w:t>
      </w:r>
      <w:r w:rsidRPr="004538F3">
        <w:rPr>
          <w:highlight w:val="cyan"/>
          <w:u w:val="single"/>
        </w:rPr>
        <w:t xml:space="preserve"> </w:t>
      </w:r>
      <w:r w:rsidRPr="007E3E90">
        <w:rPr>
          <w:u w:val="single"/>
        </w:rPr>
        <w:t xml:space="preserve">those </w:t>
      </w:r>
      <w:r w:rsidRPr="004538F3">
        <w:rPr>
          <w:highlight w:val="cyan"/>
          <w:u w:val="single"/>
        </w:rPr>
        <w:t>assets</w:t>
      </w:r>
      <w:r w:rsidRPr="007E3E90">
        <w:rPr>
          <w:u w:val="single"/>
        </w:rPr>
        <w:t>.</w:t>
      </w:r>
      <w:r w:rsidRPr="007E3E90">
        <w:rPr>
          <w:sz w:val="16"/>
        </w:rPr>
        <w:t xml:space="preserve"> This </w:t>
      </w:r>
      <w:r w:rsidRPr="007E3E90">
        <w:rPr>
          <w:u w:val="single"/>
        </w:rPr>
        <w:t>creates a situation where</w:t>
      </w:r>
      <w:r w:rsidRPr="007E3E90">
        <w:rPr>
          <w:sz w:val="16"/>
        </w:rPr>
        <w:t xml:space="preserve"> those </w:t>
      </w:r>
      <w:r w:rsidRPr="004538F3">
        <w:rPr>
          <w:highlight w:val="cyan"/>
          <w:u w:val="single"/>
        </w:rPr>
        <w:t>nations</w:t>
      </w:r>
      <w:r w:rsidRPr="007E3E90">
        <w:rPr>
          <w:u w:val="single"/>
        </w:rPr>
        <w:t xml:space="preserve"> </w:t>
      </w:r>
      <w:r w:rsidRPr="004538F3">
        <w:rPr>
          <w:highlight w:val="cyan"/>
          <w:u w:val="single"/>
        </w:rPr>
        <w:t>have</w:t>
      </w:r>
      <w:r w:rsidRPr="007E3E90">
        <w:rPr>
          <w:u w:val="single"/>
        </w:rPr>
        <w:t xml:space="preserve"> a </w:t>
      </w:r>
      <w:r w:rsidRPr="004538F3">
        <w:rPr>
          <w:b/>
          <w:bCs/>
          <w:highlight w:val="cyan"/>
          <w:u w:val="single"/>
        </w:rPr>
        <w:t>timely</w:t>
      </w:r>
      <w:r w:rsidRPr="007E3E90">
        <w:rPr>
          <w:u w:val="single"/>
        </w:rPr>
        <w:t xml:space="preserve">, </w:t>
      </w:r>
      <w:r w:rsidRPr="004538F3">
        <w:rPr>
          <w:b/>
          <w:bCs/>
          <w:highlight w:val="cyan"/>
          <w:u w:val="single"/>
        </w:rPr>
        <w:t>current</w:t>
      </w:r>
      <w:r w:rsidRPr="007E3E90">
        <w:rPr>
          <w:u w:val="single"/>
        </w:rPr>
        <w:t xml:space="preserve">, and </w:t>
      </w:r>
      <w:r w:rsidRPr="004538F3">
        <w:rPr>
          <w:b/>
          <w:bCs/>
          <w:highlight w:val="cyan"/>
          <w:u w:val="single"/>
        </w:rPr>
        <w:t>common</w:t>
      </w:r>
      <w:r w:rsidRPr="004538F3">
        <w:rPr>
          <w:highlight w:val="cyan"/>
          <w:u w:val="single"/>
        </w:rPr>
        <w:t xml:space="preserve"> </w:t>
      </w:r>
      <w:r w:rsidRPr="004538F3">
        <w:rPr>
          <w:b/>
          <w:bCs/>
          <w:highlight w:val="cyan"/>
          <w:u w:val="single"/>
        </w:rPr>
        <w:t>interest</w:t>
      </w:r>
      <w:r w:rsidRPr="007E3E90">
        <w:rPr>
          <w:u w:val="single"/>
        </w:rPr>
        <w:t xml:space="preserve"> </w:t>
      </w:r>
      <w:r w:rsidRPr="004538F3">
        <w:rPr>
          <w:highlight w:val="cyan"/>
          <w:u w:val="single"/>
        </w:rPr>
        <w:t>incorporating</w:t>
      </w:r>
      <w:r w:rsidRPr="007E3E90">
        <w:rPr>
          <w:u w:val="single"/>
        </w:rPr>
        <w:t xml:space="preserve"> important </w:t>
      </w:r>
      <w:r w:rsidRPr="004538F3">
        <w:rPr>
          <w:highlight w:val="cyan"/>
          <w:u w:val="single"/>
        </w:rPr>
        <w:t>implications</w:t>
      </w:r>
      <w:r w:rsidRPr="007E3E90">
        <w:rPr>
          <w:u w:val="single"/>
        </w:rPr>
        <w:t xml:space="preserve"> </w:t>
      </w:r>
      <w:r w:rsidRPr="004538F3">
        <w:rPr>
          <w:highlight w:val="cyan"/>
          <w:u w:val="single"/>
        </w:rPr>
        <w:t>for</w:t>
      </w:r>
      <w:r w:rsidRPr="007E3E90">
        <w:rPr>
          <w:u w:val="single"/>
        </w:rPr>
        <w:t xml:space="preserve"> </w:t>
      </w:r>
      <w:r w:rsidRPr="004538F3">
        <w:rPr>
          <w:highlight w:val="cyan"/>
          <w:u w:val="single"/>
        </w:rPr>
        <w:t>peaceful uses</w:t>
      </w:r>
      <w:r w:rsidRPr="007E3E90">
        <w:rPr>
          <w:u w:val="single"/>
        </w:rPr>
        <w:t xml:space="preserve"> </w:t>
      </w:r>
      <w:r w:rsidRPr="004538F3">
        <w:rPr>
          <w:highlight w:val="cyan"/>
          <w:u w:val="single"/>
        </w:rPr>
        <w:t>of</w:t>
      </w:r>
      <w:r w:rsidRPr="007E3E90">
        <w:rPr>
          <w:u w:val="single"/>
        </w:rPr>
        <w:t xml:space="preserve"> outer </w:t>
      </w:r>
      <w:r w:rsidRPr="004538F3">
        <w:rPr>
          <w:highlight w:val="cyan"/>
          <w:u w:val="single"/>
        </w:rPr>
        <w:t>space</w:t>
      </w:r>
      <w:r w:rsidRPr="007E3E90">
        <w:rPr>
          <w:u w:val="single"/>
        </w:rPr>
        <w:t xml:space="preserve">; </w:t>
      </w:r>
      <w:r w:rsidRPr="004538F3">
        <w:rPr>
          <w:b/>
          <w:bCs/>
          <w:highlight w:val="cyan"/>
          <w:u w:val="single"/>
        </w:rPr>
        <w:t>scientific</w:t>
      </w:r>
      <w:r w:rsidRPr="004538F3">
        <w:rPr>
          <w:highlight w:val="cyan"/>
          <w:u w:val="single"/>
        </w:rPr>
        <w:t xml:space="preserve"> </w:t>
      </w:r>
      <w:r w:rsidRPr="004538F3">
        <w:rPr>
          <w:b/>
          <w:bCs/>
          <w:highlight w:val="cyan"/>
          <w:u w:val="single"/>
        </w:rPr>
        <w:t>research</w:t>
      </w:r>
      <w:r w:rsidRPr="007E3E90">
        <w:rPr>
          <w:u w:val="single"/>
        </w:rPr>
        <w:t xml:space="preserve"> and the advancement of </w:t>
      </w:r>
      <w:r w:rsidRPr="004538F3">
        <w:rPr>
          <w:b/>
          <w:bCs/>
          <w:highlight w:val="cyan"/>
          <w:u w:val="single"/>
        </w:rPr>
        <w:t>knowledge</w:t>
      </w:r>
      <w:r w:rsidRPr="007E3E90">
        <w:rPr>
          <w:u w:val="single"/>
        </w:rPr>
        <w:t xml:space="preserve">; and </w:t>
      </w:r>
      <w:r w:rsidRPr="004538F3">
        <w:rPr>
          <w:b/>
          <w:bCs/>
          <w:highlight w:val="cyan"/>
          <w:u w:val="single"/>
        </w:rPr>
        <w:t>cultural</w:t>
      </w:r>
      <w:r w:rsidRPr="007E3E90">
        <w:rPr>
          <w:u w:val="single"/>
        </w:rPr>
        <w:t xml:space="preserve"> </w:t>
      </w:r>
      <w:r w:rsidRPr="004538F3">
        <w:rPr>
          <w:b/>
          <w:bCs/>
          <w:highlight w:val="cyan"/>
          <w:u w:val="single"/>
        </w:rPr>
        <w:t>and</w:t>
      </w:r>
      <w:r w:rsidRPr="007E3E90">
        <w:rPr>
          <w:u w:val="single"/>
        </w:rPr>
        <w:t xml:space="preserve"> </w:t>
      </w:r>
      <w:r w:rsidRPr="004538F3">
        <w:rPr>
          <w:b/>
          <w:bCs/>
          <w:highlight w:val="cyan"/>
          <w:u w:val="single"/>
        </w:rPr>
        <w:t>heritage</w:t>
      </w:r>
      <w:r w:rsidRPr="004538F3">
        <w:rPr>
          <w:highlight w:val="cyan"/>
          <w:u w:val="single"/>
        </w:rPr>
        <w:t xml:space="preserve"> </w:t>
      </w:r>
      <w:r w:rsidRPr="004538F3">
        <w:rPr>
          <w:b/>
          <w:bCs/>
          <w:highlight w:val="cyan"/>
          <w:u w:val="single"/>
        </w:rPr>
        <w:t>value</w:t>
      </w:r>
      <w:r w:rsidRPr="007E3E90">
        <w:rPr>
          <w:u w:val="single"/>
        </w:rPr>
        <w:t xml:space="preserve">, either presently or in the foreseeable future. </w:t>
      </w:r>
      <w:r w:rsidRPr="007E3E90">
        <w:rPr>
          <w:sz w:val="16"/>
        </w:rPr>
        <w:t xml:space="preserve">The United States, Russia, and China all engage in multilateral cooperative space programs. They share many economic and trade dependencies adding to the international importance of promoting cooperation in space and commerce. In spite of today’s charged political environment, an </w:t>
      </w:r>
      <w:r w:rsidRPr="007E3E90">
        <w:rPr>
          <w:b/>
          <w:bCs/>
          <w:u w:val="single"/>
        </w:rPr>
        <w:t>agreement</w:t>
      </w:r>
      <w:r w:rsidRPr="007E3E90">
        <w:rPr>
          <w:sz w:val="16"/>
        </w:rPr>
        <w:t xml:space="preserve"> of the type </w:t>
      </w:r>
      <w:r w:rsidRPr="007E3E90">
        <w:rPr>
          <w:u w:val="single"/>
        </w:rPr>
        <w:t xml:space="preserve">we propose may still be possible to negotiate because it </w:t>
      </w:r>
      <w:r w:rsidRPr="007E3E90">
        <w:rPr>
          <w:b/>
          <w:bCs/>
          <w:u w:val="single"/>
        </w:rPr>
        <w:t>focuses</w:t>
      </w:r>
      <w:r w:rsidRPr="007E3E90">
        <w:rPr>
          <w:u w:val="single"/>
        </w:rPr>
        <w:t xml:space="preserve"> </w:t>
      </w:r>
      <w:r w:rsidRPr="007E3E90">
        <w:rPr>
          <w:b/>
          <w:bCs/>
          <w:u w:val="single"/>
        </w:rPr>
        <w:t>on</w:t>
      </w:r>
      <w:r w:rsidRPr="007E3E90">
        <w:rPr>
          <w:u w:val="single"/>
        </w:rPr>
        <w:t xml:space="preserve"> the </w:t>
      </w:r>
      <w:r w:rsidRPr="007E3E90">
        <w:rPr>
          <w:b/>
          <w:bCs/>
          <w:u w:val="single"/>
        </w:rPr>
        <w:t>culture</w:t>
      </w:r>
      <w:r w:rsidRPr="007E3E90">
        <w:rPr>
          <w:u w:val="single"/>
        </w:rPr>
        <w:t xml:space="preserve"> </w:t>
      </w:r>
      <w:r w:rsidRPr="007E3E90">
        <w:rPr>
          <w:b/>
          <w:bCs/>
          <w:u w:val="single"/>
        </w:rPr>
        <w:t>of</w:t>
      </w:r>
      <w:r w:rsidRPr="007E3E90">
        <w:rPr>
          <w:u w:val="single"/>
        </w:rPr>
        <w:t xml:space="preserve"> </w:t>
      </w:r>
      <w:r w:rsidRPr="007E3E90">
        <w:rPr>
          <w:b/>
          <w:bCs/>
          <w:u w:val="single"/>
        </w:rPr>
        <w:t>space</w:t>
      </w:r>
      <w:r w:rsidRPr="007E3E90">
        <w:rPr>
          <w:u w:val="single"/>
        </w:rPr>
        <w:t xml:space="preserve">, the use of space to benefit humankind, and the </w:t>
      </w:r>
      <w:r w:rsidRPr="007E3E90">
        <w:rPr>
          <w:b/>
          <w:bCs/>
          <w:u w:val="single"/>
        </w:rPr>
        <w:t>archaeological</w:t>
      </w:r>
      <w:r w:rsidRPr="007E3E90">
        <w:rPr>
          <w:u w:val="single"/>
        </w:rPr>
        <w:t xml:space="preserve"> </w:t>
      </w:r>
      <w:r w:rsidRPr="007E3E90">
        <w:rPr>
          <w:b/>
          <w:bCs/>
          <w:u w:val="single"/>
        </w:rPr>
        <w:t>record</w:t>
      </w:r>
      <w:r w:rsidRPr="007E3E90">
        <w:rPr>
          <w:u w:val="single"/>
        </w:rPr>
        <w:t xml:space="preserve"> of our civilization</w:t>
      </w:r>
      <w:r w:rsidRPr="007E3E90">
        <w:rPr>
          <w:sz w:val="16"/>
        </w:rPr>
        <w:t xml:space="preserve">. It </w:t>
      </w:r>
      <w:proofErr w:type="spellStart"/>
      <w:r w:rsidRPr="007E3E90">
        <w:rPr>
          <w:sz w:val="16"/>
        </w:rPr>
        <w:t>specifi</w:t>
      </w:r>
      <w:proofErr w:type="spellEnd"/>
      <w:r w:rsidRPr="007E3E90">
        <w:rPr>
          <w:sz w:val="16"/>
        </w:rPr>
        <w:t xml:space="preserve"> </w:t>
      </w:r>
      <w:proofErr w:type="spellStart"/>
      <w:r w:rsidRPr="007E3E90">
        <w:rPr>
          <w:sz w:val="16"/>
        </w:rPr>
        <w:t>cally</w:t>
      </w:r>
      <w:proofErr w:type="spellEnd"/>
      <w:r w:rsidRPr="007E3E90">
        <w:rPr>
          <w:sz w:val="16"/>
        </w:rPr>
        <w:t xml:space="preserve"> </w:t>
      </w:r>
      <w:r w:rsidRPr="007E3E90">
        <w:rPr>
          <w:u w:val="single"/>
        </w:rPr>
        <w:t>would not touch sensitive issues of</w:t>
      </w:r>
      <w:r w:rsidRPr="007E3E90">
        <w:rPr>
          <w:sz w:val="16"/>
        </w:rPr>
        <w:t xml:space="preserve"> real </w:t>
      </w:r>
      <w:r w:rsidRPr="007E3E90">
        <w:rPr>
          <w:u w:val="single"/>
        </w:rPr>
        <w:t>property rights, export controls, human rights</w:t>
      </w:r>
      <w:r w:rsidRPr="007E3E90">
        <w:rPr>
          <w:sz w:val="16"/>
        </w:rPr>
        <w:t xml:space="preserve">, </w:t>
      </w:r>
      <w:r w:rsidRPr="007E3E90">
        <w:rPr>
          <w:u w:val="single"/>
        </w:rPr>
        <w:t>or</w:t>
      </w:r>
      <w:r w:rsidRPr="007E3E90">
        <w:rPr>
          <w:sz w:val="16"/>
        </w:rPr>
        <w:t xml:space="preserve"> the </w:t>
      </w:r>
      <w:r w:rsidRPr="007E3E90">
        <w:rPr>
          <w:u w:val="single"/>
        </w:rPr>
        <w:t>weaponization of outer space</w:t>
      </w:r>
      <w:r w:rsidRPr="007E3E90">
        <w:rPr>
          <w:sz w:val="16"/>
        </w:rPr>
        <w:t xml:space="preserve">. </w:t>
      </w:r>
      <w:r w:rsidRPr="007E3E90">
        <w:rPr>
          <w:b/>
          <w:bCs/>
          <w:u w:val="single"/>
        </w:rPr>
        <w:t>Cooperation</w:t>
      </w:r>
      <w:r w:rsidRPr="007E3E90">
        <w:rPr>
          <w:u w:val="single"/>
        </w:rPr>
        <w:t xml:space="preserve"> on recognizing and protecting each other’s interests in historical sites </w:t>
      </w:r>
      <w:r w:rsidRPr="007E3E90">
        <w:rPr>
          <w:sz w:val="16"/>
        </w:rPr>
        <w:t xml:space="preserve">and on equipment and artifacts also </w:t>
      </w:r>
      <w:r w:rsidRPr="007E3E90">
        <w:rPr>
          <w:u w:val="single"/>
        </w:rPr>
        <w:t xml:space="preserve">has no </w:t>
      </w:r>
      <w:proofErr w:type="spellStart"/>
      <w:r w:rsidRPr="007E3E90">
        <w:rPr>
          <w:u w:val="single"/>
        </w:rPr>
        <w:t>signifi</w:t>
      </w:r>
      <w:proofErr w:type="spellEnd"/>
      <w:r w:rsidRPr="007E3E90">
        <w:rPr>
          <w:u w:val="single"/>
        </w:rPr>
        <w:t xml:space="preserve"> </w:t>
      </w:r>
      <w:proofErr w:type="gramStart"/>
      <w:r w:rsidRPr="007E3E90">
        <w:rPr>
          <w:u w:val="single"/>
        </w:rPr>
        <w:t>cant</w:t>
      </w:r>
      <w:proofErr w:type="gramEnd"/>
      <w:r w:rsidRPr="007E3E90">
        <w:rPr>
          <w:u w:val="single"/>
        </w:rPr>
        <w:t xml:space="preserve"> security, prestige, or technological impediments</w:t>
      </w:r>
      <w:r w:rsidRPr="007E3E90">
        <w:rPr>
          <w:sz w:val="16"/>
        </w:rPr>
        <w:t xml:space="preserve">. It </w:t>
      </w:r>
      <w:r w:rsidRPr="007E3E90">
        <w:rPr>
          <w:u w:val="single"/>
        </w:rPr>
        <w:t xml:space="preserve">reinforces the basic principles of the existing space treaties, avoids declarations of </w:t>
      </w:r>
      <w:proofErr w:type="spellStart"/>
      <w:r w:rsidRPr="007E3E90">
        <w:rPr>
          <w:u w:val="single"/>
        </w:rPr>
        <w:t>sovereignity</w:t>
      </w:r>
      <w:proofErr w:type="spellEnd"/>
      <w:r w:rsidRPr="007E3E90">
        <w:rPr>
          <w:u w:val="single"/>
        </w:rPr>
        <w:t xml:space="preserve"> on the Moon, and encourages multilateral cooperation resulting in a more stable and predictable environment for private activities on the Moon. </w:t>
      </w:r>
      <w:r w:rsidRPr="007E3E90">
        <w:rPr>
          <w:sz w:val="16"/>
          <w:szCs w:val="16"/>
        </w:rPr>
        <w:t xml:space="preserve">The best mechanism for implementing a new agreement would be direct negotiations at highest levels of government in the United States, Russia, and China, with priority to include Russian sites in a proposal that protects U.S. sites. It could be included in meetings of heads of state of those nations, either jointly or sequentially among the three nations. Such an agreement could be executed in a relatively short period of time, setting precedents for peaceful and coordinated research, exploration, and exploitation of the Moon </w:t>
      </w:r>
      <w:proofErr w:type="gramStart"/>
      <w:r w:rsidRPr="007E3E90">
        <w:rPr>
          <w:sz w:val="16"/>
          <w:szCs w:val="16"/>
        </w:rPr>
        <w:t>( 9</w:t>
      </w:r>
      <w:proofErr w:type="gramEnd"/>
      <w:r w:rsidRPr="007E3E90">
        <w:rPr>
          <w:sz w:val="16"/>
          <w:szCs w:val="16"/>
        </w:rPr>
        <w:t xml:space="preserve">). </w:t>
      </w:r>
      <w:r w:rsidRPr="007E3E90">
        <w:rPr>
          <w:sz w:val="16"/>
        </w:rPr>
        <w:t xml:space="preserve">An international agreement on lunar artifacts among the United States, Russia, and China would be a far superior and long-lasting solution than the unilateral U.S. proclamation in H.R. 2617. Enforcement of the agreement would be through each nation’s national laws, applying to those entities subject to the jurisdiction or control of the agreement members. Each nation’s property would be protected and preserved. Other nations should be free to join the agreement, and particularly encouraged to do so if they have the ability to access the Moon. </w:t>
      </w:r>
      <w:r w:rsidRPr="007E3E90">
        <w:rPr>
          <w:rStyle w:val="Emphasis"/>
        </w:rPr>
        <w:t>An important result would</w:t>
      </w:r>
      <w:r w:rsidRPr="007E3E90">
        <w:rPr>
          <w:u w:val="single"/>
        </w:rPr>
        <w:t xml:space="preserve"> </w:t>
      </w:r>
      <w:r w:rsidRPr="007E3E90">
        <w:rPr>
          <w:rStyle w:val="Emphasis"/>
        </w:rPr>
        <w:t xml:space="preserve">be to </w:t>
      </w:r>
      <w:r w:rsidRPr="004538F3">
        <w:rPr>
          <w:rStyle w:val="Emphasis"/>
          <w:highlight w:val="cyan"/>
        </w:rPr>
        <w:t>develop a new level of trust</w:t>
      </w:r>
      <w:r w:rsidRPr="004538F3">
        <w:rPr>
          <w:highlight w:val="cyan"/>
          <w:u w:val="single"/>
        </w:rPr>
        <w:t xml:space="preserve"> </w:t>
      </w:r>
      <w:r w:rsidRPr="007E3E90">
        <w:rPr>
          <w:u w:val="single"/>
        </w:rPr>
        <w:t xml:space="preserve">among nations that could </w:t>
      </w:r>
      <w:r w:rsidRPr="004538F3">
        <w:rPr>
          <w:rStyle w:val="Emphasis"/>
          <w:highlight w:val="cyan"/>
        </w:rPr>
        <w:t>then lead to more</w:t>
      </w:r>
      <w:r w:rsidRPr="004538F3">
        <w:rPr>
          <w:highlight w:val="cyan"/>
          <w:u w:val="single"/>
        </w:rPr>
        <w:t xml:space="preserve"> </w:t>
      </w:r>
      <w:r w:rsidRPr="007E3E90">
        <w:rPr>
          <w:b/>
          <w:bCs/>
          <w:u w:val="single"/>
        </w:rPr>
        <w:t>comprehensive</w:t>
      </w:r>
      <w:r w:rsidRPr="007E3E90">
        <w:rPr>
          <w:u w:val="single"/>
        </w:rPr>
        <w:t xml:space="preserve"> </w:t>
      </w:r>
      <w:r w:rsidRPr="007E3E90">
        <w:rPr>
          <w:b/>
          <w:bCs/>
          <w:u w:val="single"/>
        </w:rPr>
        <w:t>future</w:t>
      </w:r>
      <w:r w:rsidRPr="007E3E90">
        <w:rPr>
          <w:u w:val="single"/>
        </w:rPr>
        <w:t xml:space="preserve"> </w:t>
      </w:r>
      <w:r w:rsidRPr="007E3E90">
        <w:rPr>
          <w:rStyle w:val="Emphasis"/>
        </w:rPr>
        <w:t xml:space="preserve">cooperative </w:t>
      </w:r>
      <w:r w:rsidRPr="004538F3">
        <w:rPr>
          <w:rStyle w:val="Emphasis"/>
          <w:highlight w:val="cyan"/>
        </w:rPr>
        <w:t>agreements</w:t>
      </w:r>
      <w:r w:rsidRPr="004538F3">
        <w:rPr>
          <w:highlight w:val="cyan"/>
          <w:u w:val="single"/>
        </w:rPr>
        <w:t xml:space="preserve"> </w:t>
      </w:r>
      <w:r w:rsidRPr="004538F3">
        <w:rPr>
          <w:rStyle w:val="Emphasis"/>
          <w:highlight w:val="cyan"/>
        </w:rPr>
        <w:t>on</w:t>
      </w:r>
      <w:r w:rsidRPr="004538F3">
        <w:rPr>
          <w:highlight w:val="cyan"/>
          <w:u w:val="single"/>
        </w:rPr>
        <w:t xml:space="preserve"> </w:t>
      </w:r>
      <w:r w:rsidRPr="007E3E90">
        <w:rPr>
          <w:b/>
          <w:bCs/>
          <w:u w:val="single"/>
        </w:rPr>
        <w:t>space</w:t>
      </w:r>
      <w:r w:rsidRPr="007E3E90">
        <w:rPr>
          <w:u w:val="single"/>
        </w:rPr>
        <w:t xml:space="preserve">, </w:t>
      </w:r>
      <w:r w:rsidRPr="007E3E90">
        <w:rPr>
          <w:b/>
          <w:bCs/>
          <w:u w:val="single"/>
        </w:rPr>
        <w:t>science</w:t>
      </w:r>
      <w:r w:rsidRPr="007E3E90">
        <w:rPr>
          <w:u w:val="single"/>
        </w:rPr>
        <w:t xml:space="preserve">, </w:t>
      </w:r>
      <w:r w:rsidRPr="007E3E90">
        <w:rPr>
          <w:b/>
          <w:bCs/>
          <w:u w:val="single"/>
        </w:rPr>
        <w:t>exploration</w:t>
      </w:r>
      <w:r w:rsidRPr="007E3E90">
        <w:rPr>
          <w:u w:val="single"/>
        </w:rPr>
        <w:t xml:space="preserve">, </w:t>
      </w:r>
      <w:r w:rsidRPr="007E3E90">
        <w:rPr>
          <w:b/>
          <w:bCs/>
          <w:u w:val="single"/>
        </w:rPr>
        <w:t>commerce</w:t>
      </w:r>
      <w:r w:rsidRPr="007E3E90">
        <w:rPr>
          <w:u w:val="single"/>
        </w:rPr>
        <w:t xml:space="preserve">, </w:t>
      </w:r>
      <w:r w:rsidRPr="007E3E90">
        <w:rPr>
          <w:b/>
          <w:bCs/>
          <w:u w:val="single"/>
        </w:rPr>
        <w:t>and</w:t>
      </w:r>
      <w:r w:rsidRPr="007E3E90">
        <w:rPr>
          <w:u w:val="single"/>
        </w:rPr>
        <w:t xml:space="preserve"> the use of </w:t>
      </w:r>
      <w:r w:rsidRPr="004538F3">
        <w:rPr>
          <w:rStyle w:val="Emphasis"/>
          <w:highlight w:val="cyan"/>
          <w:bdr w:val="single" w:sz="18" w:space="0" w:color="auto"/>
        </w:rPr>
        <w:t>the Moon</w:t>
      </w:r>
      <w:r w:rsidRPr="004538F3">
        <w:rPr>
          <w:highlight w:val="cyan"/>
          <w:u w:val="single"/>
        </w:rPr>
        <w:t xml:space="preserve"> </w:t>
      </w:r>
      <w:r w:rsidRPr="007E3E90">
        <w:rPr>
          <w:u w:val="single"/>
        </w:rPr>
        <w:t xml:space="preserve">and </w:t>
      </w:r>
      <w:r w:rsidRPr="007E3E90">
        <w:rPr>
          <w:b/>
          <w:bCs/>
          <w:u w:val="single"/>
        </w:rPr>
        <w:t>other</w:t>
      </w:r>
      <w:r w:rsidRPr="007E3E90">
        <w:rPr>
          <w:u w:val="single"/>
        </w:rPr>
        <w:t xml:space="preserve"> </w:t>
      </w:r>
      <w:r w:rsidRPr="007E3E90">
        <w:rPr>
          <w:b/>
          <w:bCs/>
          <w:u w:val="single"/>
        </w:rPr>
        <w:t>celestial</w:t>
      </w:r>
      <w:r w:rsidRPr="007E3E90">
        <w:rPr>
          <w:u w:val="single"/>
        </w:rPr>
        <w:t xml:space="preserve"> </w:t>
      </w:r>
      <w:r w:rsidRPr="007E3E90">
        <w:rPr>
          <w:b/>
          <w:bCs/>
          <w:u w:val="single"/>
        </w:rPr>
        <w:t>bodies</w:t>
      </w:r>
      <w:r w:rsidRPr="007E3E90">
        <w:rPr>
          <w:u w:val="single"/>
        </w:rPr>
        <w:t>.</w:t>
      </w:r>
    </w:p>
    <w:p w14:paraId="438CA79C" w14:textId="77777777" w:rsidR="00D3176D" w:rsidRPr="007E3E90" w:rsidRDefault="00D3176D" w:rsidP="00D3176D">
      <w:pPr>
        <w:pStyle w:val="Heading4"/>
        <w:rPr>
          <w:rFonts w:cs="Calibri"/>
        </w:rPr>
      </w:pPr>
      <w:r w:rsidRPr="007E3E90">
        <w:rPr>
          <w:rFonts w:cs="Calibri"/>
        </w:rPr>
        <w:t xml:space="preserve">Heritage Sites </w:t>
      </w:r>
      <w:r w:rsidRPr="007E3E90">
        <w:rPr>
          <w:rFonts w:cs="Calibri"/>
          <w:u w:val="single"/>
        </w:rPr>
        <w:t>are critical</w:t>
      </w:r>
      <w:r w:rsidRPr="007E3E90">
        <w:rPr>
          <w:rFonts w:cs="Calibri"/>
        </w:rPr>
        <w:t xml:space="preserve"> for </w:t>
      </w:r>
      <w:r w:rsidRPr="007E3E90">
        <w:rPr>
          <w:rFonts w:cs="Calibri"/>
          <w:u w:val="single"/>
        </w:rPr>
        <w:t>science research</w:t>
      </w:r>
      <w:r w:rsidRPr="007E3E90">
        <w:rPr>
          <w:rFonts w:cs="Calibri"/>
        </w:rPr>
        <w:t xml:space="preserve"> around Dust. </w:t>
      </w:r>
    </w:p>
    <w:p w14:paraId="0606D1CF" w14:textId="77777777" w:rsidR="00D3176D" w:rsidRPr="007E3E90" w:rsidRDefault="00D3176D" w:rsidP="00D3176D">
      <w:r w:rsidRPr="007E3E90">
        <w:rPr>
          <w:rStyle w:val="Style13ptBold"/>
        </w:rPr>
        <w:t>OSTP 18</w:t>
      </w:r>
      <w:r w:rsidRPr="007E3E90">
        <w:t xml:space="preserve"> Office of Science and Technology Policy March 2018 “PROTECTING &amp; PRESERVING APOLLO PROGRAM LUNAR LANDING SITES &amp; ARTIFACTS” (The Office of Science and Technology Policy is a department of the United States government, part of the Executive Office of the President, established by United States Congress on May 11, 1976, with a broad mandate to advise the President on the effects of science and technology on domestic and international affairs.)//Elmer </w:t>
      </w:r>
    </w:p>
    <w:p w14:paraId="4EABA646" w14:textId="77777777" w:rsidR="00D3176D" w:rsidRPr="007E3E90" w:rsidRDefault="00D3176D" w:rsidP="00D3176D">
      <w:pPr>
        <w:rPr>
          <w:sz w:val="16"/>
        </w:rPr>
      </w:pPr>
      <w:r w:rsidRPr="007E3E90">
        <w:rPr>
          <w:rStyle w:val="Emphasis"/>
        </w:rPr>
        <w:t xml:space="preserve">The Moon </w:t>
      </w:r>
      <w:r w:rsidRPr="007E3E90">
        <w:rPr>
          <w:rStyle w:val="Emphasis"/>
          <w:bdr w:val="single" w:sz="18" w:space="0" w:color="auto"/>
        </w:rPr>
        <w:t>continues to hold great significance</w:t>
      </w:r>
      <w:r w:rsidRPr="007E3E90">
        <w:rPr>
          <w:rStyle w:val="StyleUnderline"/>
        </w:rPr>
        <w:t xml:space="preserve"> around the world. The successes of the Apollo missions still represent a profound human technological achievement almost 50 years later and continue to symbolize the pride of the only nation to send humans to an extraterrestrial body</w:t>
      </w:r>
      <w:r w:rsidRPr="007E3E90">
        <w:rPr>
          <w:sz w:val="16"/>
        </w:rPr>
        <w:t xml:space="preserve">. The Apollo missions reflect the depth and scope of human imagination and the desire to push the boundaries of humankind’s existence. The Apollo landing </w:t>
      </w:r>
      <w:proofErr w:type="gramStart"/>
      <w:r w:rsidRPr="007E3E90">
        <w:rPr>
          <w:sz w:val="16"/>
        </w:rPr>
        <w:t>sites</w:t>
      </w:r>
      <w:proofErr w:type="gramEnd"/>
      <w:r w:rsidRPr="007E3E90">
        <w:rPr>
          <w:sz w:val="16"/>
        </w:rPr>
        <w:t xml:space="preserve"> and the accomplishments of our early space explorers energized our Nation's technological prowess, inspired generations of students, and greatly contributed to the worldwide scientific understanding of the Moon and our Solar System. </w:t>
      </w:r>
      <w:r w:rsidRPr="007E3E90">
        <w:rPr>
          <w:rStyle w:val="StyleUnderline"/>
        </w:rPr>
        <w:t>Additionally, other countries have placed hardware on the Moon which undoubtedly has similar historic, cultural, and scientific value to their country and to humanity.</w:t>
      </w:r>
      <w:r w:rsidRPr="007E3E90">
        <w:rPr>
          <w:sz w:val="16"/>
        </w:rPr>
        <w:t xml:space="preserve"> </w:t>
      </w:r>
      <w:r w:rsidRPr="007E3E90">
        <w:rPr>
          <w:rStyle w:val="Emphasis"/>
        </w:rPr>
        <w:t xml:space="preserve">Three Apollo </w:t>
      </w:r>
      <w:r w:rsidRPr="004538F3">
        <w:rPr>
          <w:rStyle w:val="Emphasis"/>
          <w:highlight w:val="cyan"/>
        </w:rPr>
        <w:t>sites</w:t>
      </w:r>
      <w:r w:rsidRPr="007E3E90">
        <w:rPr>
          <w:rStyle w:val="StyleUnderline"/>
        </w:rPr>
        <w:t xml:space="preserve"> remain scientifically </w:t>
      </w:r>
      <w:proofErr w:type="gramStart"/>
      <w:r w:rsidRPr="007E3E90">
        <w:rPr>
          <w:rStyle w:val="StyleUnderline"/>
        </w:rPr>
        <w:t>active</w:t>
      </w:r>
      <w:proofErr w:type="gramEnd"/>
      <w:r w:rsidRPr="007E3E90">
        <w:rPr>
          <w:rStyle w:val="StyleUnderline"/>
        </w:rPr>
        <w:t xml:space="preserve"> and all the landing sites </w:t>
      </w:r>
      <w:r w:rsidRPr="004538F3">
        <w:rPr>
          <w:rStyle w:val="Emphasis"/>
          <w:highlight w:val="cyan"/>
        </w:rPr>
        <w:t>provide</w:t>
      </w:r>
      <w:r w:rsidRPr="004538F3">
        <w:rPr>
          <w:rStyle w:val="StyleUnderline"/>
          <w:highlight w:val="cyan"/>
        </w:rPr>
        <w:t xml:space="preserve"> </w:t>
      </w:r>
      <w:r w:rsidRPr="007E3E90">
        <w:rPr>
          <w:rStyle w:val="StyleUnderline"/>
        </w:rPr>
        <w:t xml:space="preserve">the </w:t>
      </w:r>
      <w:r w:rsidRPr="004538F3">
        <w:rPr>
          <w:rStyle w:val="Emphasis"/>
          <w:highlight w:val="cyan"/>
        </w:rPr>
        <w:t xml:space="preserve">opportunity </w:t>
      </w:r>
      <w:r w:rsidRPr="007E3E90">
        <w:rPr>
          <w:rStyle w:val="Emphasis"/>
        </w:rPr>
        <w:t xml:space="preserve">to </w:t>
      </w:r>
      <w:r w:rsidRPr="004538F3">
        <w:rPr>
          <w:rStyle w:val="Emphasis"/>
          <w:highlight w:val="cyan"/>
        </w:rPr>
        <w:t>learn about</w:t>
      </w:r>
      <w:r w:rsidRPr="004538F3">
        <w:rPr>
          <w:rStyle w:val="StyleUnderline"/>
          <w:highlight w:val="cyan"/>
        </w:rPr>
        <w:t xml:space="preserve"> </w:t>
      </w:r>
      <w:r w:rsidRPr="007E3E90">
        <w:rPr>
          <w:rStyle w:val="StyleUnderline"/>
        </w:rPr>
        <w:t xml:space="preserve">the </w:t>
      </w:r>
      <w:r w:rsidRPr="004538F3">
        <w:rPr>
          <w:rStyle w:val="Emphasis"/>
          <w:highlight w:val="cyan"/>
        </w:rPr>
        <w:t>changes</w:t>
      </w:r>
      <w:r w:rsidRPr="004538F3">
        <w:rPr>
          <w:rStyle w:val="StyleUnderline"/>
          <w:highlight w:val="cyan"/>
        </w:rPr>
        <w:t xml:space="preserve"> </w:t>
      </w:r>
      <w:r w:rsidRPr="007E3E90">
        <w:rPr>
          <w:rStyle w:val="Emphasis"/>
        </w:rPr>
        <w:t xml:space="preserve">associated </w:t>
      </w:r>
      <w:r w:rsidRPr="004538F3">
        <w:rPr>
          <w:rStyle w:val="Emphasis"/>
          <w:highlight w:val="cyan"/>
          <w:bdr w:val="single" w:sz="18" w:space="0" w:color="auto"/>
        </w:rPr>
        <w:t>with long-term exposure of human-created systems</w:t>
      </w:r>
      <w:r w:rsidRPr="004538F3">
        <w:rPr>
          <w:rStyle w:val="StyleUnderline"/>
          <w:highlight w:val="cyan"/>
        </w:rPr>
        <w:t xml:space="preserve"> </w:t>
      </w:r>
      <w:r w:rsidRPr="004538F3">
        <w:rPr>
          <w:rStyle w:val="Emphasis"/>
          <w:highlight w:val="cyan"/>
        </w:rPr>
        <w:t>in</w:t>
      </w:r>
      <w:r w:rsidRPr="004538F3">
        <w:rPr>
          <w:rStyle w:val="StyleUnderline"/>
          <w:highlight w:val="cyan"/>
        </w:rPr>
        <w:t xml:space="preserve"> </w:t>
      </w:r>
      <w:r w:rsidRPr="007E3E90">
        <w:rPr>
          <w:rStyle w:val="StyleUnderline"/>
        </w:rPr>
        <w:t xml:space="preserve">the </w:t>
      </w:r>
      <w:r w:rsidRPr="007E3E90">
        <w:rPr>
          <w:rStyle w:val="Emphasis"/>
        </w:rPr>
        <w:t xml:space="preserve">harsh </w:t>
      </w:r>
      <w:r w:rsidRPr="004538F3">
        <w:rPr>
          <w:rStyle w:val="Emphasis"/>
          <w:highlight w:val="cyan"/>
        </w:rPr>
        <w:t>lunar environment</w:t>
      </w:r>
      <w:r w:rsidRPr="007E3E90">
        <w:rPr>
          <w:rStyle w:val="StyleUnderline"/>
        </w:rPr>
        <w:t xml:space="preserve">. These sites offer </w:t>
      </w:r>
      <w:r w:rsidRPr="007E3E90">
        <w:rPr>
          <w:rStyle w:val="Emphasis"/>
        </w:rPr>
        <w:t xml:space="preserve">rich </w:t>
      </w:r>
      <w:r w:rsidRPr="004538F3">
        <w:rPr>
          <w:rStyle w:val="Emphasis"/>
          <w:highlight w:val="cyan"/>
        </w:rPr>
        <w:t>opportunities for</w:t>
      </w:r>
      <w:r w:rsidRPr="004538F3">
        <w:rPr>
          <w:rStyle w:val="StyleUnderline"/>
          <w:highlight w:val="cyan"/>
        </w:rPr>
        <w:t xml:space="preserve"> </w:t>
      </w:r>
      <w:r w:rsidRPr="007E3E90">
        <w:rPr>
          <w:rStyle w:val="Emphasis"/>
          <w:bdr w:val="single" w:sz="18" w:space="0" w:color="auto"/>
        </w:rPr>
        <w:t xml:space="preserve">biological, physical, and material </w:t>
      </w:r>
      <w:r w:rsidRPr="004538F3">
        <w:rPr>
          <w:rStyle w:val="Emphasis"/>
          <w:highlight w:val="cyan"/>
          <w:bdr w:val="single" w:sz="18" w:space="0" w:color="auto"/>
        </w:rPr>
        <w:t>sciences.</w:t>
      </w:r>
      <w:r w:rsidRPr="004538F3">
        <w:rPr>
          <w:sz w:val="16"/>
          <w:highlight w:val="cyan"/>
        </w:rPr>
        <w:t xml:space="preserve"> </w:t>
      </w:r>
      <w:r w:rsidRPr="007E3E90">
        <w:rPr>
          <w:rStyle w:val="StyleUnderline"/>
        </w:rPr>
        <w:t xml:space="preserve">Future visits to the Moon’s surface offer </w:t>
      </w:r>
      <w:r w:rsidRPr="007E3E90">
        <w:rPr>
          <w:rStyle w:val="Emphasis"/>
        </w:rPr>
        <w:t>opportunities to study</w:t>
      </w:r>
      <w:r w:rsidRPr="007E3E90">
        <w:rPr>
          <w:rStyle w:val="StyleUnderline"/>
        </w:rPr>
        <w:t xml:space="preserve"> the </w:t>
      </w:r>
      <w:r w:rsidRPr="007E3E90">
        <w:rPr>
          <w:rStyle w:val="Emphasis"/>
        </w:rPr>
        <w:t xml:space="preserve">effects of long-term </w:t>
      </w:r>
      <w:r w:rsidRPr="004538F3">
        <w:rPr>
          <w:rStyle w:val="Emphasis"/>
          <w:highlight w:val="cyan"/>
        </w:rPr>
        <w:t>exposure</w:t>
      </w:r>
      <w:r w:rsidRPr="004538F3">
        <w:rPr>
          <w:rStyle w:val="StyleUnderline"/>
          <w:highlight w:val="cyan"/>
        </w:rPr>
        <w:t xml:space="preserve"> </w:t>
      </w:r>
      <w:r w:rsidRPr="007E3E90">
        <w:rPr>
          <w:rStyle w:val="StyleUnderline"/>
        </w:rPr>
        <w:t xml:space="preserve">to the lunar environment </w:t>
      </w:r>
      <w:r w:rsidRPr="004538F3">
        <w:rPr>
          <w:rStyle w:val="Emphasis"/>
          <w:highlight w:val="cyan"/>
        </w:rPr>
        <w:t>on</w:t>
      </w:r>
      <w:r w:rsidRPr="004538F3">
        <w:rPr>
          <w:rStyle w:val="StyleUnderline"/>
          <w:highlight w:val="cyan"/>
        </w:rPr>
        <w:t xml:space="preserve"> </w:t>
      </w:r>
      <w:r w:rsidRPr="004538F3">
        <w:rPr>
          <w:rStyle w:val="Emphasis"/>
          <w:highlight w:val="cyan"/>
        </w:rPr>
        <w:t xml:space="preserve">materials </w:t>
      </w:r>
      <w:r w:rsidRPr="007E3E90">
        <w:rPr>
          <w:rStyle w:val="Emphasis"/>
        </w:rPr>
        <w:t>and articles</w:t>
      </w:r>
      <w:r w:rsidRPr="007E3E90">
        <w:rPr>
          <w:rStyle w:val="StyleUnderline"/>
        </w:rPr>
        <w:t xml:space="preserve">, including </w:t>
      </w:r>
      <w:r w:rsidRPr="007E3E90">
        <w:rPr>
          <w:rStyle w:val="Emphasis"/>
        </w:rPr>
        <w:t>food</w:t>
      </w:r>
      <w:r w:rsidRPr="007E3E90">
        <w:rPr>
          <w:rStyle w:val="StyleUnderline"/>
        </w:rPr>
        <w:t xml:space="preserve"> </w:t>
      </w:r>
      <w:proofErr w:type="gramStart"/>
      <w:r w:rsidRPr="007E3E90">
        <w:rPr>
          <w:rStyle w:val="StyleUnderline"/>
        </w:rPr>
        <w:t>left behind,</w:t>
      </w:r>
      <w:proofErr w:type="gramEnd"/>
      <w:r w:rsidRPr="007E3E90">
        <w:rPr>
          <w:rStyle w:val="StyleUnderline"/>
        </w:rPr>
        <w:t xml:space="preserve"> </w:t>
      </w:r>
      <w:r w:rsidRPr="007E3E90">
        <w:rPr>
          <w:rStyle w:val="Emphasis"/>
        </w:rPr>
        <w:t>paint</w:t>
      </w:r>
      <w:r w:rsidRPr="007E3E90">
        <w:rPr>
          <w:rStyle w:val="StyleUnderline"/>
        </w:rPr>
        <w:t xml:space="preserve">, </w:t>
      </w:r>
      <w:r w:rsidRPr="007E3E90">
        <w:rPr>
          <w:rStyle w:val="Emphasis"/>
        </w:rPr>
        <w:t>nylon</w:t>
      </w:r>
      <w:r w:rsidRPr="007E3E90">
        <w:rPr>
          <w:rStyle w:val="StyleUnderline"/>
        </w:rPr>
        <w:t xml:space="preserve">, </w:t>
      </w:r>
      <w:r w:rsidRPr="007E3E90">
        <w:rPr>
          <w:rStyle w:val="Emphasis"/>
        </w:rPr>
        <w:t>rubber</w:t>
      </w:r>
      <w:r w:rsidRPr="007E3E90">
        <w:rPr>
          <w:rStyle w:val="StyleUnderline"/>
        </w:rPr>
        <w:t xml:space="preserve">, </w:t>
      </w:r>
      <w:r w:rsidRPr="007E3E90">
        <w:rPr>
          <w:rStyle w:val="Emphasis"/>
        </w:rPr>
        <w:t>and metals.</w:t>
      </w:r>
      <w:r w:rsidRPr="007E3E90">
        <w:rPr>
          <w:sz w:val="16"/>
        </w:rPr>
        <w:t xml:space="preserve"> </w:t>
      </w:r>
      <w:r w:rsidRPr="007E3E90">
        <w:rPr>
          <w:rStyle w:val="Emphasis"/>
        </w:rPr>
        <w:t>Currently</w:t>
      </w:r>
      <w:r w:rsidRPr="007E3E90">
        <w:rPr>
          <w:sz w:val="16"/>
        </w:rPr>
        <w:t xml:space="preserve">, </w:t>
      </w:r>
      <w:r w:rsidRPr="007E3E90">
        <w:rPr>
          <w:rStyle w:val="Emphasis"/>
        </w:rPr>
        <w:t xml:space="preserve">very </w:t>
      </w:r>
      <w:r w:rsidRPr="004538F3">
        <w:rPr>
          <w:rStyle w:val="Emphasis"/>
          <w:highlight w:val="cyan"/>
        </w:rPr>
        <w:t xml:space="preserve">little data exist </w:t>
      </w:r>
      <w:r w:rsidRPr="007E3E90">
        <w:rPr>
          <w:rStyle w:val="Emphasis"/>
        </w:rPr>
        <w:t xml:space="preserve">that </w:t>
      </w:r>
      <w:r w:rsidRPr="004538F3">
        <w:rPr>
          <w:rStyle w:val="Emphasis"/>
          <w:highlight w:val="cyan"/>
        </w:rPr>
        <w:t>describe</w:t>
      </w:r>
      <w:r w:rsidRPr="004538F3">
        <w:rPr>
          <w:rStyle w:val="StyleUnderline"/>
          <w:highlight w:val="cyan"/>
        </w:rPr>
        <w:t xml:space="preserve"> </w:t>
      </w:r>
      <w:r w:rsidRPr="007E3E90">
        <w:rPr>
          <w:rStyle w:val="Emphasis"/>
        </w:rPr>
        <w:t xml:space="preserve">what </w:t>
      </w:r>
      <w:r w:rsidRPr="004538F3">
        <w:rPr>
          <w:rStyle w:val="Emphasis"/>
          <w:highlight w:val="cyan"/>
        </w:rPr>
        <w:t>effect temperature extremes, lunar dust</w:t>
      </w:r>
      <w:r w:rsidRPr="007E3E90">
        <w:rPr>
          <w:rStyle w:val="StyleUnderline"/>
        </w:rPr>
        <w:t xml:space="preserve">, </w:t>
      </w:r>
      <w:r w:rsidRPr="004538F3">
        <w:rPr>
          <w:rStyle w:val="Emphasis"/>
          <w:highlight w:val="cyan"/>
        </w:rPr>
        <w:t>micrometeoroids</w:t>
      </w:r>
      <w:r w:rsidRPr="007E3E90">
        <w:rPr>
          <w:rStyle w:val="StyleUnderline"/>
        </w:rPr>
        <w:t xml:space="preserve">, </w:t>
      </w:r>
      <w:r w:rsidRPr="004538F3">
        <w:rPr>
          <w:rStyle w:val="Emphasis"/>
          <w:highlight w:val="cyan"/>
        </w:rPr>
        <w:t>solar radiation</w:t>
      </w:r>
      <w:r w:rsidRPr="007E3E90">
        <w:rPr>
          <w:rStyle w:val="StyleUnderline"/>
        </w:rPr>
        <w:t xml:space="preserve">, etc. </w:t>
      </w:r>
      <w:r w:rsidRPr="004538F3">
        <w:rPr>
          <w:rStyle w:val="Emphasis"/>
          <w:highlight w:val="cyan"/>
        </w:rPr>
        <w:t>have on</w:t>
      </w:r>
      <w:r w:rsidRPr="004538F3">
        <w:rPr>
          <w:rStyle w:val="StyleUnderline"/>
          <w:highlight w:val="cyan"/>
        </w:rPr>
        <w:t xml:space="preserve"> </w:t>
      </w:r>
      <w:r w:rsidRPr="007E3E90">
        <w:rPr>
          <w:rStyle w:val="StyleUnderline"/>
        </w:rPr>
        <w:t xml:space="preserve">such </w:t>
      </w:r>
      <w:r w:rsidRPr="007E3E90">
        <w:rPr>
          <w:rStyle w:val="Emphasis"/>
        </w:rPr>
        <w:t xml:space="preserve">man-made </w:t>
      </w:r>
      <w:r w:rsidRPr="004538F3">
        <w:rPr>
          <w:rStyle w:val="Emphasis"/>
          <w:highlight w:val="cyan"/>
        </w:rPr>
        <w:t>material</w:t>
      </w:r>
      <w:r w:rsidRPr="007E3E90">
        <w:rPr>
          <w:rStyle w:val="StyleUnderline"/>
        </w:rPr>
        <w:t xml:space="preserve">, and </w:t>
      </w:r>
      <w:r w:rsidRPr="007E3E90">
        <w:rPr>
          <w:rStyle w:val="Emphasis"/>
        </w:rPr>
        <w:t>no data exist for</w:t>
      </w:r>
      <w:r w:rsidRPr="007E3E90">
        <w:rPr>
          <w:rStyle w:val="StyleUnderline"/>
        </w:rPr>
        <w:t xml:space="preserve"> </w:t>
      </w:r>
      <w:r w:rsidRPr="007E3E90">
        <w:rPr>
          <w:rStyle w:val="Emphasis"/>
        </w:rPr>
        <w:t>time frames approaching</w:t>
      </w:r>
      <w:r w:rsidRPr="007E3E90">
        <w:rPr>
          <w:rStyle w:val="StyleUnderline"/>
        </w:rPr>
        <w:t xml:space="preserve"> the </w:t>
      </w:r>
      <w:r w:rsidRPr="007E3E90">
        <w:rPr>
          <w:rStyle w:val="Emphasis"/>
        </w:rPr>
        <w:t>five decades</w:t>
      </w:r>
      <w:r w:rsidRPr="007E3E90">
        <w:rPr>
          <w:rStyle w:val="StyleUnderline"/>
        </w:rPr>
        <w:t xml:space="preserve"> </w:t>
      </w:r>
      <w:r w:rsidRPr="007E3E90">
        <w:rPr>
          <w:rStyle w:val="Emphasis"/>
        </w:rPr>
        <w:t>that have elapsed since the Apollo missions</w:t>
      </w:r>
      <w:r w:rsidRPr="007E3E90">
        <w:rPr>
          <w:sz w:val="16"/>
        </w:rPr>
        <w:t xml:space="preserve">. </w:t>
      </w:r>
      <w:r w:rsidRPr="007E3E90">
        <w:rPr>
          <w:rStyle w:val="StyleUnderline"/>
        </w:rPr>
        <w:t xml:space="preserve">While some of the hardware on the Moon was designed to remain operational for extended periods and successfully telemetered scientific data back to the Earth, much of what is there was designed only for use during the Apollo mission and then abandoned with no expectation of further survivability. </w:t>
      </w:r>
      <w:r w:rsidRPr="004538F3">
        <w:rPr>
          <w:rStyle w:val="Emphasis"/>
          <w:highlight w:val="cyan"/>
        </w:rPr>
        <w:t xml:space="preserve">How these </w:t>
      </w:r>
      <w:r w:rsidRPr="007E3E90">
        <w:rPr>
          <w:rStyle w:val="Emphasis"/>
        </w:rPr>
        <w:t>artifacts</w:t>
      </w:r>
      <w:r w:rsidRPr="007E3E90">
        <w:rPr>
          <w:rStyle w:val="StyleUnderline"/>
        </w:rPr>
        <w:t xml:space="preserve"> and their constituent materials have </w:t>
      </w:r>
      <w:r w:rsidRPr="004538F3">
        <w:rPr>
          <w:rStyle w:val="Emphasis"/>
          <w:highlight w:val="cyan"/>
        </w:rPr>
        <w:t>survived</w:t>
      </w:r>
      <w:r w:rsidRPr="004538F3">
        <w:rPr>
          <w:rStyle w:val="StyleUnderline"/>
          <w:highlight w:val="cyan"/>
        </w:rPr>
        <w:t xml:space="preserve"> </w:t>
      </w:r>
      <w:r w:rsidRPr="007E3E90">
        <w:rPr>
          <w:rStyle w:val="Emphasis"/>
        </w:rPr>
        <w:t>and</w:t>
      </w:r>
      <w:r w:rsidRPr="007E3E90">
        <w:rPr>
          <w:rStyle w:val="StyleUnderline"/>
        </w:rPr>
        <w:t xml:space="preserve"> been </w:t>
      </w:r>
      <w:r w:rsidRPr="007E3E90">
        <w:rPr>
          <w:rStyle w:val="Emphasis"/>
        </w:rPr>
        <w:t>altered</w:t>
      </w:r>
      <w:r w:rsidRPr="007E3E90">
        <w:rPr>
          <w:rStyle w:val="StyleUnderline"/>
        </w:rPr>
        <w:t xml:space="preserve"> while on the lunar surface </w:t>
      </w:r>
      <w:r w:rsidRPr="007E3E90">
        <w:rPr>
          <w:rStyle w:val="Emphasis"/>
        </w:rPr>
        <w:t xml:space="preserve">is of </w:t>
      </w:r>
      <w:r w:rsidRPr="004538F3">
        <w:rPr>
          <w:rStyle w:val="Emphasis"/>
          <w:highlight w:val="cyan"/>
        </w:rPr>
        <w:t>great interest to</w:t>
      </w:r>
      <w:r w:rsidRPr="004538F3">
        <w:rPr>
          <w:rStyle w:val="StyleUnderline"/>
          <w:highlight w:val="cyan"/>
        </w:rPr>
        <w:t xml:space="preserve"> </w:t>
      </w:r>
      <w:r w:rsidRPr="007E3E90">
        <w:rPr>
          <w:rStyle w:val="Emphasis"/>
          <w:bdr w:val="single" w:sz="18" w:space="0" w:color="auto"/>
        </w:rPr>
        <w:t xml:space="preserve">engineers and </w:t>
      </w:r>
      <w:r w:rsidRPr="004538F3">
        <w:rPr>
          <w:rStyle w:val="Emphasis"/>
          <w:highlight w:val="cyan"/>
          <w:bdr w:val="single" w:sz="18" w:space="0" w:color="auto"/>
        </w:rPr>
        <w:t>scientists</w:t>
      </w:r>
      <w:r w:rsidRPr="007E3E90">
        <w:rPr>
          <w:rStyle w:val="StyleUnderline"/>
        </w:rPr>
        <w:t xml:space="preserve">. The Apollo artifacts and the impact sites have the potential to </w:t>
      </w:r>
      <w:r w:rsidRPr="007E3E90">
        <w:rPr>
          <w:rStyle w:val="Emphasis"/>
          <w:bdr w:val="single" w:sz="18" w:space="0" w:color="auto"/>
        </w:rPr>
        <w:t xml:space="preserve">provide </w:t>
      </w:r>
      <w:r w:rsidRPr="004538F3">
        <w:rPr>
          <w:rStyle w:val="Emphasis"/>
          <w:highlight w:val="cyan"/>
          <w:bdr w:val="single" w:sz="18" w:space="0" w:color="auto"/>
        </w:rPr>
        <w:t>unprecedented</w:t>
      </w:r>
      <w:r w:rsidRPr="004538F3">
        <w:rPr>
          <w:rStyle w:val="StyleUnderline"/>
          <w:highlight w:val="cyan"/>
        </w:rPr>
        <w:t xml:space="preserve"> data</w:t>
      </w:r>
      <w:r w:rsidRPr="007E3E90">
        <w:rPr>
          <w:rStyle w:val="StyleUnderline"/>
        </w:rPr>
        <w:t xml:space="preserve"> if lunar missions to gather and not corrupt the data are developed. These data will be </w:t>
      </w:r>
      <w:r w:rsidRPr="004538F3">
        <w:rPr>
          <w:rStyle w:val="Emphasis"/>
          <w:highlight w:val="cyan"/>
        </w:rPr>
        <w:t>invaluable</w:t>
      </w:r>
      <w:r w:rsidRPr="004538F3">
        <w:rPr>
          <w:rStyle w:val="StyleUnderline"/>
          <w:highlight w:val="cyan"/>
        </w:rPr>
        <w:t xml:space="preserve"> </w:t>
      </w:r>
      <w:r w:rsidRPr="004538F3">
        <w:rPr>
          <w:rStyle w:val="Emphasis"/>
          <w:highlight w:val="cyan"/>
        </w:rPr>
        <w:t>for</w:t>
      </w:r>
      <w:r w:rsidRPr="004538F3">
        <w:rPr>
          <w:rStyle w:val="StyleUnderline"/>
          <w:highlight w:val="cyan"/>
        </w:rPr>
        <w:t xml:space="preserve"> </w:t>
      </w:r>
      <w:r w:rsidRPr="004538F3">
        <w:rPr>
          <w:rStyle w:val="Emphasis"/>
          <w:highlight w:val="cyan"/>
        </w:rPr>
        <w:t xml:space="preserve">helping </w:t>
      </w:r>
      <w:r w:rsidRPr="007E3E90">
        <w:rPr>
          <w:rStyle w:val="Emphasis"/>
        </w:rPr>
        <w:t>to design</w:t>
      </w:r>
      <w:r w:rsidRPr="007E3E90">
        <w:rPr>
          <w:rStyle w:val="StyleUnderline"/>
        </w:rPr>
        <w:t xml:space="preserve"> </w:t>
      </w:r>
      <w:r w:rsidRPr="004538F3">
        <w:rPr>
          <w:rStyle w:val="Emphasis"/>
          <w:highlight w:val="cyan"/>
        </w:rPr>
        <w:t>future</w:t>
      </w:r>
      <w:r w:rsidRPr="004538F3">
        <w:rPr>
          <w:rStyle w:val="StyleUnderline"/>
          <w:highlight w:val="cyan"/>
        </w:rPr>
        <w:t xml:space="preserve"> </w:t>
      </w:r>
      <w:r w:rsidRPr="004538F3">
        <w:rPr>
          <w:rStyle w:val="Emphasis"/>
          <w:highlight w:val="cyan"/>
        </w:rPr>
        <w:t xml:space="preserve">long-duration </w:t>
      </w:r>
      <w:r w:rsidRPr="007E3E90">
        <w:rPr>
          <w:rStyle w:val="StyleUnderline"/>
        </w:rPr>
        <w:t xml:space="preserve">systems for </w:t>
      </w:r>
      <w:r w:rsidRPr="004538F3">
        <w:rPr>
          <w:rStyle w:val="Emphasis"/>
          <w:highlight w:val="cyan"/>
          <w:bdr w:val="single" w:sz="18" w:space="0" w:color="auto"/>
        </w:rPr>
        <w:t>operation on the lunar surface</w:t>
      </w:r>
      <w:r w:rsidRPr="007E3E90">
        <w:rPr>
          <w:sz w:val="16"/>
        </w:rPr>
        <w:t>. NASA has formally evaluated the possible effects of the lunar environment and identified potential science opportunities. For example, using Apollo 15 as a representative landing site, the crew left 189 individually cataloged items on the lunar surface, including the descent stage of the Lunar Module, the Lunar Roving Vehicle, the Apollo Lunar Surface Experiments Package, and a wide variety of miscellaneous items that were offloaded by the astronauts to save weight prior to departure. The locations of many of these items are well documented, and numerous photographs are available to establish their appearance and condition at the time they were left behind.</w:t>
      </w:r>
    </w:p>
    <w:p w14:paraId="2A16AE7D" w14:textId="77777777" w:rsidR="00D3176D" w:rsidRPr="007E3E90" w:rsidRDefault="00D3176D" w:rsidP="00D3176D">
      <w:pPr>
        <w:pStyle w:val="Heading4"/>
        <w:rPr>
          <w:rFonts w:cs="Calibri"/>
        </w:rPr>
      </w:pPr>
      <w:r w:rsidRPr="007E3E90">
        <w:rPr>
          <w:rFonts w:cs="Calibri"/>
        </w:rPr>
        <w:t xml:space="preserve">Moon Dust Research key to </w:t>
      </w:r>
      <w:r w:rsidRPr="007E3E90">
        <w:rPr>
          <w:rFonts w:cs="Calibri"/>
          <w:u w:val="single"/>
        </w:rPr>
        <w:t>Moon Basing</w:t>
      </w:r>
      <w:r w:rsidRPr="007E3E90">
        <w:rPr>
          <w:rFonts w:cs="Calibri"/>
        </w:rPr>
        <w:t>.</w:t>
      </w:r>
    </w:p>
    <w:p w14:paraId="4330A9D5" w14:textId="77777777" w:rsidR="00D3176D" w:rsidRPr="007E3E90" w:rsidRDefault="00D3176D" w:rsidP="00D3176D">
      <w:r w:rsidRPr="007E3E90">
        <w:rPr>
          <w:rStyle w:val="Style13ptBold"/>
        </w:rPr>
        <w:t>Smith 19</w:t>
      </w:r>
      <w:r w:rsidRPr="007E3E90">
        <w:t xml:space="preserve"> Belinda Smith 7-18-2019 “Who protects Apollo sites when no-one owns the Moon?” </w:t>
      </w:r>
      <w:hyperlink r:id="rId8" w:history="1">
        <w:r w:rsidRPr="007E3E90">
          <w:rPr>
            <w:rStyle w:val="Hyperlink"/>
          </w:rPr>
          <w:t>https://www.abc.net.au/news/science/2019-07-19/apollo-11-moon-landing-heritage-preservation-outer-space-treaty/11055458</w:t>
        </w:r>
      </w:hyperlink>
      <w:r w:rsidRPr="007E3E90">
        <w:t xml:space="preserve"> (Strategic Communications Advisor at Department of Education and Training at University of Victoria)//Elmer </w:t>
      </w:r>
    </w:p>
    <w:p w14:paraId="3CF0219A" w14:textId="77777777" w:rsidR="00D3176D" w:rsidRPr="007E3E90" w:rsidRDefault="00D3176D" w:rsidP="00D3176D">
      <w:pPr>
        <w:rPr>
          <w:sz w:val="14"/>
        </w:rPr>
      </w:pPr>
      <w:r w:rsidRPr="007E3E90">
        <w:rPr>
          <w:rStyle w:val="Emphasis"/>
        </w:rPr>
        <w:t>It's not just about history</w:t>
      </w:r>
      <w:r w:rsidRPr="007E3E90">
        <w:rPr>
          <w:sz w:val="14"/>
        </w:rPr>
        <w:t xml:space="preserve"> Alongside heritage value, </w:t>
      </w:r>
      <w:r w:rsidRPr="007E3E90">
        <w:rPr>
          <w:rStyle w:val="StyleUnderline"/>
        </w:rPr>
        <w:t xml:space="preserve">the bits and pieces left on the Moon have </w:t>
      </w:r>
      <w:r w:rsidRPr="007E3E90">
        <w:rPr>
          <w:rStyle w:val="Emphasis"/>
          <w:bdr w:val="single" w:sz="18" w:space="0" w:color="auto"/>
        </w:rPr>
        <w:t>enormous scientific significance</w:t>
      </w:r>
      <w:r w:rsidRPr="007E3E90">
        <w:rPr>
          <w:sz w:val="14"/>
        </w:rPr>
        <w:t xml:space="preserve">. Take </w:t>
      </w:r>
      <w:r w:rsidRPr="004538F3">
        <w:rPr>
          <w:rStyle w:val="StyleUnderline"/>
          <w:highlight w:val="cyan"/>
        </w:rPr>
        <w:t>moon dust</w:t>
      </w:r>
      <w:r w:rsidRPr="007E3E90">
        <w:rPr>
          <w:rStyle w:val="StyleUnderline"/>
        </w:rPr>
        <w:t xml:space="preserve">. It's a real </w:t>
      </w:r>
      <w:r w:rsidRPr="004538F3">
        <w:rPr>
          <w:rStyle w:val="StyleUnderline"/>
          <w:highlight w:val="cyan"/>
        </w:rPr>
        <w:t>problem for</w:t>
      </w:r>
      <w:r w:rsidRPr="007E3E90">
        <w:rPr>
          <w:rStyle w:val="StyleUnderline"/>
        </w:rPr>
        <w:t xml:space="preserve"> </w:t>
      </w:r>
      <w:r w:rsidRPr="004538F3">
        <w:rPr>
          <w:rStyle w:val="StyleUnderline"/>
          <w:highlight w:val="cyan"/>
        </w:rPr>
        <w:t>moon-bound equipment</w:t>
      </w:r>
      <w:r w:rsidRPr="007E3E90">
        <w:rPr>
          <w:rStyle w:val="StyleUnderline"/>
        </w:rPr>
        <w:t xml:space="preserve"> because it's </w:t>
      </w:r>
      <w:r w:rsidRPr="004538F3">
        <w:rPr>
          <w:rStyle w:val="Emphasis"/>
          <w:highlight w:val="cyan"/>
        </w:rPr>
        <w:t>made o</w:t>
      </w:r>
      <w:r w:rsidRPr="004538F3">
        <w:rPr>
          <w:rStyle w:val="StyleUnderline"/>
          <w:highlight w:val="cyan"/>
        </w:rPr>
        <w:t>f</w:t>
      </w:r>
      <w:r w:rsidRPr="007E3E90">
        <w:rPr>
          <w:rStyle w:val="StyleUnderline"/>
        </w:rPr>
        <w:t xml:space="preserve"> fine,</w:t>
      </w:r>
      <w:r w:rsidRPr="007E3E90">
        <w:rPr>
          <w:sz w:val="14"/>
        </w:rPr>
        <w:t xml:space="preserve"> super sticky and highly </w:t>
      </w:r>
      <w:r w:rsidRPr="004538F3">
        <w:rPr>
          <w:rStyle w:val="Emphasis"/>
          <w:highlight w:val="cyan"/>
        </w:rPr>
        <w:t>abrasive grains</w:t>
      </w:r>
      <w:r w:rsidRPr="007E3E90">
        <w:rPr>
          <w:rStyle w:val="StyleUnderline"/>
        </w:rPr>
        <w:t xml:space="preserve">, </w:t>
      </w:r>
      <w:r w:rsidRPr="007E3E90">
        <w:rPr>
          <w:rStyle w:val="Emphasis"/>
        </w:rPr>
        <w:t xml:space="preserve">which have a </w:t>
      </w:r>
      <w:r w:rsidRPr="004538F3">
        <w:rPr>
          <w:rStyle w:val="Emphasis"/>
          <w:highlight w:val="cyan"/>
        </w:rPr>
        <w:t>habit of clogging instruments</w:t>
      </w:r>
      <w:r w:rsidRPr="007E3E90">
        <w:rPr>
          <w:rStyle w:val="StyleUnderline"/>
        </w:rPr>
        <w:t xml:space="preserve"> and spacesuits</w:t>
      </w:r>
      <w:r w:rsidRPr="007E3E90">
        <w:rPr>
          <w:sz w:val="14"/>
        </w:rPr>
        <w:t xml:space="preserve">. But as </w:t>
      </w:r>
      <w:r w:rsidRPr="007E3E90">
        <w:rPr>
          <w:rStyle w:val="StyleUnderline"/>
        </w:rPr>
        <w:t>Armstrong and Aldrin</w:t>
      </w:r>
      <w:r w:rsidRPr="007E3E90">
        <w:rPr>
          <w:sz w:val="14"/>
        </w:rPr>
        <w:t xml:space="preserve"> trotted across the surface, </w:t>
      </w:r>
      <w:r w:rsidRPr="007E3E90">
        <w:rPr>
          <w:rStyle w:val="StyleUnderline"/>
        </w:rPr>
        <w:t xml:space="preserve">the </w:t>
      </w:r>
      <w:r w:rsidRPr="004538F3">
        <w:rPr>
          <w:rStyle w:val="Emphasis"/>
          <w:highlight w:val="cyan"/>
        </w:rPr>
        <w:t>footprints</w:t>
      </w:r>
      <w:r w:rsidRPr="004538F3">
        <w:rPr>
          <w:rStyle w:val="StyleUnderline"/>
          <w:highlight w:val="cyan"/>
        </w:rPr>
        <w:t xml:space="preserve"> </w:t>
      </w:r>
      <w:r w:rsidRPr="007E3E90">
        <w:rPr>
          <w:rStyle w:val="StyleUnderline"/>
        </w:rPr>
        <w:t xml:space="preserve">they </w:t>
      </w:r>
      <w:r w:rsidRPr="007E3E90">
        <w:rPr>
          <w:rStyle w:val="Emphasis"/>
        </w:rPr>
        <w:t>left behind</w:t>
      </w:r>
      <w:r w:rsidRPr="007E3E90">
        <w:rPr>
          <w:rStyle w:val="StyleUnderline"/>
        </w:rPr>
        <w:t xml:space="preserve"> </w:t>
      </w:r>
      <w:r w:rsidRPr="004538F3">
        <w:rPr>
          <w:rStyle w:val="Emphasis"/>
          <w:highlight w:val="cyan"/>
        </w:rPr>
        <w:t>gave us valuable</w:t>
      </w:r>
      <w:r w:rsidRPr="007E3E90">
        <w:rPr>
          <w:rStyle w:val="Emphasis"/>
        </w:rPr>
        <w:t xml:space="preserve"> </w:t>
      </w:r>
      <w:r w:rsidRPr="004538F3">
        <w:rPr>
          <w:rStyle w:val="Emphasis"/>
          <w:highlight w:val="cyan"/>
          <w:bdr w:val="single" w:sz="18" w:space="0" w:color="auto"/>
        </w:rPr>
        <w:t xml:space="preserve">information into </w:t>
      </w:r>
      <w:r w:rsidRPr="007E3E90">
        <w:rPr>
          <w:rStyle w:val="Emphasis"/>
          <w:bdr w:val="single" w:sz="18" w:space="0" w:color="auto"/>
        </w:rPr>
        <w:t xml:space="preserve">the </w:t>
      </w:r>
      <w:r w:rsidRPr="004538F3">
        <w:rPr>
          <w:rStyle w:val="Emphasis"/>
          <w:highlight w:val="cyan"/>
          <w:bdr w:val="single" w:sz="18" w:space="0" w:color="auto"/>
        </w:rPr>
        <w:t>properties of moon dust</w:t>
      </w:r>
      <w:r w:rsidRPr="007E3E90">
        <w:rPr>
          <w:rStyle w:val="StyleUnderline"/>
        </w:rPr>
        <w:t>,</w:t>
      </w:r>
      <w:r w:rsidRPr="007E3E90">
        <w:rPr>
          <w:sz w:val="14"/>
        </w:rPr>
        <w:t xml:space="preserve"> Flinders University space archaeologist Alice Gorman said. "The ridges on the boots were meant to measure how far they sank into the dust. "Then they used the light contrast between the ridges to measure the reflectance properties of the dust." A boot print in grey dust. This iconic photo of Buzz Aldrin's footprint is also a science experiment. (Supplied: NASA) </w:t>
      </w:r>
      <w:r w:rsidRPr="007E3E90">
        <w:rPr>
          <w:rStyle w:val="StyleUnderline"/>
        </w:rPr>
        <w:t xml:space="preserve">It's data like this that will </w:t>
      </w:r>
      <w:r w:rsidRPr="004538F3">
        <w:rPr>
          <w:rStyle w:val="StyleUnderline"/>
          <w:highlight w:val="cyan"/>
        </w:rPr>
        <w:t>help</w:t>
      </w:r>
      <w:r w:rsidRPr="007E3E90">
        <w:rPr>
          <w:rStyle w:val="StyleUnderline"/>
        </w:rPr>
        <w:t xml:space="preserve"> </w:t>
      </w:r>
      <w:r w:rsidRPr="007E3E90">
        <w:rPr>
          <w:rStyle w:val="Emphasis"/>
          <w:bdr w:val="single" w:sz="18" w:space="0" w:color="auto"/>
        </w:rPr>
        <w:t xml:space="preserve">if we want a </w:t>
      </w:r>
      <w:r w:rsidRPr="004538F3">
        <w:rPr>
          <w:rStyle w:val="Emphasis"/>
          <w:highlight w:val="cyan"/>
          <w:bdr w:val="single" w:sz="18" w:space="0" w:color="auto"/>
        </w:rPr>
        <w:t>long</w:t>
      </w:r>
      <w:r w:rsidRPr="007E3E90">
        <w:rPr>
          <w:rStyle w:val="Emphasis"/>
          <w:bdr w:val="single" w:sz="18" w:space="0" w:color="auto"/>
        </w:rPr>
        <w:t>-</w:t>
      </w:r>
      <w:r w:rsidRPr="004538F3">
        <w:rPr>
          <w:rStyle w:val="Emphasis"/>
          <w:highlight w:val="cyan"/>
          <w:bdr w:val="single" w:sz="18" w:space="0" w:color="auto"/>
        </w:rPr>
        <w:t>term</w:t>
      </w:r>
      <w:r w:rsidRPr="007E3E90">
        <w:rPr>
          <w:rStyle w:val="Emphasis"/>
          <w:bdr w:val="single" w:sz="18" w:space="0" w:color="auto"/>
        </w:rPr>
        <w:t xml:space="preserve"> </w:t>
      </w:r>
      <w:r w:rsidRPr="004538F3">
        <w:rPr>
          <w:rStyle w:val="Emphasis"/>
          <w:highlight w:val="cyan"/>
          <w:bdr w:val="single" w:sz="18" w:space="0" w:color="auto"/>
        </w:rPr>
        <w:t>base</w:t>
      </w:r>
      <w:r w:rsidRPr="007E3E90">
        <w:rPr>
          <w:rStyle w:val="Emphasis"/>
          <w:bdr w:val="single" w:sz="18" w:space="0" w:color="auto"/>
        </w:rPr>
        <w:t xml:space="preserve"> on the Moon</w:t>
      </w:r>
      <w:r w:rsidRPr="007E3E90">
        <w:rPr>
          <w:sz w:val="14"/>
        </w:rPr>
        <w:t xml:space="preserve"> — </w:t>
      </w:r>
      <w:r w:rsidRPr="007E3E90">
        <w:rPr>
          <w:rStyle w:val="StyleUnderline"/>
        </w:rPr>
        <w:t xml:space="preserve">we </w:t>
      </w:r>
      <w:r w:rsidRPr="004538F3">
        <w:rPr>
          <w:rStyle w:val="StyleUnderline"/>
          <w:highlight w:val="cyan"/>
        </w:rPr>
        <w:t xml:space="preserve">need to know how our gear </w:t>
      </w:r>
      <w:r w:rsidRPr="004538F3">
        <w:rPr>
          <w:rStyle w:val="Emphasis"/>
          <w:highlight w:val="cyan"/>
        </w:rPr>
        <w:t>will stand up to lunar conditions</w:t>
      </w:r>
      <w:r w:rsidRPr="007E3E90">
        <w:rPr>
          <w:sz w:val="14"/>
        </w:rPr>
        <w:t xml:space="preserve">. Apart from the sticky, gritty dust, the lunar surface is also peppered with </w:t>
      </w:r>
      <w:r w:rsidRPr="004538F3">
        <w:rPr>
          <w:rStyle w:val="Emphasis"/>
          <w:highlight w:val="cyan"/>
        </w:rPr>
        <w:t>meteorites and cosmic rays</w:t>
      </w:r>
      <w:r w:rsidRPr="007E3E90">
        <w:rPr>
          <w:sz w:val="14"/>
        </w:rPr>
        <w:t xml:space="preserve">. So, Dr Gorman said, </w:t>
      </w:r>
      <w:r w:rsidRPr="007E3E90">
        <w:rPr>
          <w:rStyle w:val="StyleUnderline"/>
        </w:rPr>
        <w:t xml:space="preserve">one of the very few reasons to </w:t>
      </w:r>
      <w:r w:rsidRPr="007E3E90">
        <w:rPr>
          <w:rStyle w:val="Emphasis"/>
        </w:rPr>
        <w:t>revisit a moon site is to collect</w:t>
      </w:r>
      <w:r w:rsidRPr="007E3E90">
        <w:rPr>
          <w:rStyle w:val="StyleUnderline"/>
        </w:rPr>
        <w:t xml:space="preserve"> some of the </w:t>
      </w:r>
      <w:r w:rsidRPr="007E3E90">
        <w:rPr>
          <w:rStyle w:val="Emphasis"/>
        </w:rPr>
        <w:t>equipment</w:t>
      </w:r>
      <w:r w:rsidRPr="007E3E90">
        <w:rPr>
          <w:rStyle w:val="StyleUnderline"/>
        </w:rPr>
        <w:t xml:space="preserve"> left behind </w:t>
      </w:r>
      <w:r w:rsidRPr="007E3E90">
        <w:rPr>
          <w:rStyle w:val="Emphasis"/>
        </w:rPr>
        <w:t>and see how it fared</w:t>
      </w:r>
      <w:r w:rsidRPr="007E3E90">
        <w:rPr>
          <w:rStyle w:val="StyleUnderline"/>
        </w:rPr>
        <w:t>. "</w:t>
      </w:r>
      <w:r w:rsidRPr="004538F3">
        <w:rPr>
          <w:rStyle w:val="Emphasis"/>
          <w:highlight w:val="cyan"/>
        </w:rPr>
        <w:t>What</w:t>
      </w:r>
      <w:r w:rsidRPr="004538F3">
        <w:rPr>
          <w:rStyle w:val="StyleUnderline"/>
          <w:highlight w:val="cyan"/>
        </w:rPr>
        <w:t xml:space="preserve"> </w:t>
      </w:r>
      <w:r w:rsidRPr="007E3E90">
        <w:rPr>
          <w:rStyle w:val="StyleUnderline"/>
        </w:rPr>
        <w:t xml:space="preserve">has </w:t>
      </w:r>
      <w:r w:rsidRPr="004538F3">
        <w:rPr>
          <w:rStyle w:val="Emphasis"/>
          <w:highlight w:val="cyan"/>
        </w:rPr>
        <w:t>happened to</w:t>
      </w:r>
      <w:r w:rsidRPr="004538F3">
        <w:rPr>
          <w:rStyle w:val="StyleUnderline"/>
          <w:highlight w:val="cyan"/>
        </w:rPr>
        <w:t xml:space="preserve"> this</w:t>
      </w:r>
      <w:r w:rsidRPr="007E3E90">
        <w:rPr>
          <w:rStyle w:val="StyleUnderline"/>
        </w:rPr>
        <w:t xml:space="preserve"> </w:t>
      </w:r>
      <w:r w:rsidRPr="004538F3">
        <w:rPr>
          <w:rStyle w:val="Emphasis"/>
          <w:highlight w:val="cyan"/>
        </w:rPr>
        <w:t>material</w:t>
      </w:r>
      <w:r w:rsidRPr="004538F3">
        <w:rPr>
          <w:rStyle w:val="StyleUnderline"/>
          <w:highlight w:val="cyan"/>
        </w:rPr>
        <w:t xml:space="preserve"> </w:t>
      </w:r>
      <w:r w:rsidRPr="007E3E90">
        <w:rPr>
          <w:rStyle w:val="StyleUnderline"/>
        </w:rPr>
        <w:t>in 50 years of sitting on the lunar surface?</w:t>
      </w:r>
      <w:r w:rsidRPr="007E3E90">
        <w:rPr>
          <w:sz w:val="14"/>
        </w:rPr>
        <w:t xml:space="preserve"> "</w:t>
      </w:r>
      <w:r w:rsidRPr="007E3E90">
        <w:rPr>
          <w:rStyle w:val="StyleUnderline"/>
        </w:rPr>
        <w:t>This is going to</w:t>
      </w:r>
      <w:r w:rsidRPr="007E3E90">
        <w:rPr>
          <w:sz w:val="14"/>
        </w:rPr>
        <w:t xml:space="preserve"> be </w:t>
      </w:r>
      <w:r w:rsidRPr="007E3E90">
        <w:rPr>
          <w:rStyle w:val="StyleUnderline"/>
        </w:rPr>
        <w:t>really</w:t>
      </w:r>
      <w:r w:rsidRPr="007E3E90">
        <w:rPr>
          <w:sz w:val="14"/>
        </w:rPr>
        <w:t xml:space="preserve"> interesting scientific information because it </w:t>
      </w:r>
      <w:r w:rsidRPr="004538F3">
        <w:rPr>
          <w:rStyle w:val="Emphasis"/>
          <w:highlight w:val="cyan"/>
        </w:rPr>
        <w:t>will help planning</w:t>
      </w:r>
      <w:r w:rsidRPr="004538F3">
        <w:rPr>
          <w:rStyle w:val="StyleUnderline"/>
          <w:highlight w:val="cyan"/>
        </w:rPr>
        <w:t xml:space="preserve"> </w:t>
      </w:r>
      <w:r w:rsidRPr="004538F3">
        <w:rPr>
          <w:rStyle w:val="Emphasis"/>
          <w:highlight w:val="cyan"/>
          <w:bdr w:val="single" w:sz="18" w:space="0" w:color="auto"/>
        </w:rPr>
        <w:t>for future missions</w:t>
      </w:r>
      <w:r w:rsidRPr="004538F3">
        <w:rPr>
          <w:rStyle w:val="StyleUnderline"/>
          <w:highlight w:val="cyan"/>
        </w:rPr>
        <w:t xml:space="preserve"> </w:t>
      </w:r>
      <w:r w:rsidRPr="007E3E90">
        <w:rPr>
          <w:rStyle w:val="StyleUnderline"/>
        </w:rPr>
        <w:t>and get an understanding of long-term conditions."</w:t>
      </w:r>
      <w:r w:rsidRPr="007E3E90">
        <w:rPr>
          <w:sz w:val="14"/>
        </w:rPr>
        <w:t xml:space="preserve"> And NASA has already done this. </w:t>
      </w:r>
      <w:r w:rsidRPr="007E3E90">
        <w:rPr>
          <w:rStyle w:val="StyleUnderline"/>
        </w:rPr>
        <w:t>The Apollo 12 mission</w:t>
      </w:r>
      <w:r w:rsidRPr="007E3E90">
        <w:rPr>
          <w:sz w:val="14"/>
        </w:rPr>
        <w:t xml:space="preserve">, which landed on the Moon four months after Apollo 11, collected parts from the 1967 Surveyor probe and brought them back to Earth. An astronaut standing next to a piece of equipment on the lunar surface Along with rocks and soil samples, Apollo 12 astronauts collected pieces of the Surveyor 3 probe for analysis back on Earth. (Supplied: NASA) Another reason to preserve the equipment left on the Moon is to prove we really went there, Professor </w:t>
      </w:r>
      <w:proofErr w:type="spellStart"/>
      <w:r w:rsidRPr="007E3E90">
        <w:rPr>
          <w:sz w:val="14"/>
        </w:rPr>
        <w:t>Capelotti</w:t>
      </w:r>
      <w:proofErr w:type="spellEnd"/>
      <w:r w:rsidRPr="007E3E90">
        <w:rPr>
          <w:sz w:val="14"/>
        </w:rPr>
        <w:t xml:space="preserve"> said. "There's a lot of people out there who still don't believe it happened. "The stuff on the Moon is a testament to what we did and when we did it."</w:t>
      </w:r>
    </w:p>
    <w:p w14:paraId="6345E6E3" w14:textId="77777777" w:rsidR="00D3176D" w:rsidRPr="007E3E90" w:rsidRDefault="00D3176D" w:rsidP="00D3176D">
      <w:pPr>
        <w:pStyle w:val="Heading4"/>
        <w:rPr>
          <w:rFonts w:cs="Calibri"/>
        </w:rPr>
      </w:pPr>
      <w:r w:rsidRPr="007E3E90">
        <w:rPr>
          <w:rFonts w:cs="Calibri"/>
        </w:rPr>
        <w:t>A lunar base is coming now but preservation of the environment is key.</w:t>
      </w:r>
    </w:p>
    <w:p w14:paraId="0BB7796B" w14:textId="77777777" w:rsidR="00D3176D" w:rsidRPr="007E3E90" w:rsidRDefault="00D3176D" w:rsidP="00D3176D">
      <w:proofErr w:type="spellStart"/>
      <w:r w:rsidRPr="007E3E90">
        <w:rPr>
          <w:rFonts w:eastAsiaTheme="majorEastAsia"/>
          <w:b/>
          <w:iCs/>
          <w:sz w:val="26"/>
        </w:rPr>
        <w:t>Shekhtman</w:t>
      </w:r>
      <w:proofErr w:type="spellEnd"/>
      <w:r w:rsidRPr="007E3E90">
        <w:rPr>
          <w:rFonts w:eastAsiaTheme="majorEastAsia"/>
          <w:b/>
          <w:iCs/>
          <w:sz w:val="26"/>
        </w:rPr>
        <w:t xml:space="preserve"> 21</w:t>
      </w:r>
      <w:r w:rsidRPr="007E3E90">
        <w:t xml:space="preserve"> [Lonnie </w:t>
      </w:r>
      <w:proofErr w:type="spellStart"/>
      <w:r w:rsidRPr="007E3E90">
        <w:t>Shekhtman</w:t>
      </w:r>
      <w:proofErr w:type="spellEnd"/>
      <w:r w:rsidRPr="007E3E90">
        <w:t xml:space="preserve">, Lonnie is a senior science writer for Nasa. 1-26-2021, "NASA’s Artemis Base Camp on the Moon Will Need Light, Water, Elevation," </w:t>
      </w:r>
      <w:hyperlink r:id="rId9" w:history="1">
        <w:r w:rsidRPr="007E3E90">
          <w:rPr>
            <w:rStyle w:val="Hyperlink"/>
          </w:rPr>
          <w:t>https://www.nasa.gov/feature/goddard/2021/nasa-s-artemis-base-camp-on-the-moon-will-need-light-water-elevation/</w:t>
        </w:r>
      </w:hyperlink>
      <w:r w:rsidRPr="007E3E90">
        <w:rPr>
          <w:rStyle w:val="Hyperlink"/>
        </w:rPr>
        <w:t xml:space="preserve"> accessed 2/12/22</w:t>
      </w:r>
      <w:r w:rsidRPr="007E3E90">
        <w:t>] Adam</w:t>
      </w:r>
    </w:p>
    <w:p w14:paraId="18B9C761" w14:textId="77777777" w:rsidR="00D3176D" w:rsidRPr="007E3E90" w:rsidRDefault="00D3176D" w:rsidP="00D3176D">
      <w:pPr>
        <w:rPr>
          <w:sz w:val="16"/>
        </w:rPr>
      </w:pPr>
      <w:r w:rsidRPr="007E3E90">
        <w:rPr>
          <w:rStyle w:val="StyleUnderline"/>
        </w:rPr>
        <w:t xml:space="preserve">American </w:t>
      </w:r>
      <w:r w:rsidRPr="004538F3">
        <w:rPr>
          <w:rStyle w:val="StyleUnderline"/>
          <w:highlight w:val="cyan"/>
        </w:rPr>
        <w:t>astronauts</w:t>
      </w:r>
      <w:r w:rsidRPr="007E3E90">
        <w:rPr>
          <w:rStyle w:val="StyleUnderline"/>
        </w:rPr>
        <w:t xml:space="preserve"> in 2024 will </w:t>
      </w:r>
      <w:r w:rsidRPr="004538F3">
        <w:rPr>
          <w:rStyle w:val="StyleUnderline"/>
          <w:highlight w:val="cyan"/>
        </w:rPr>
        <w:t>take</w:t>
      </w:r>
      <w:r w:rsidRPr="007E3E90">
        <w:rPr>
          <w:rStyle w:val="StyleUnderline"/>
        </w:rPr>
        <w:t xml:space="preserve"> their </w:t>
      </w:r>
      <w:r w:rsidRPr="004538F3">
        <w:rPr>
          <w:rStyle w:val="StyleUnderline"/>
          <w:highlight w:val="cyan"/>
        </w:rPr>
        <w:t>first steps</w:t>
      </w:r>
      <w:r w:rsidRPr="007E3E90">
        <w:rPr>
          <w:rStyle w:val="StyleUnderline"/>
        </w:rPr>
        <w:t xml:space="preserve"> near the Moon’s South Pole: the land of extreme light, extreme darkness, and frozen water that could </w:t>
      </w:r>
      <w:r w:rsidRPr="004538F3">
        <w:rPr>
          <w:rStyle w:val="StyleUnderline"/>
          <w:highlight w:val="cyan"/>
        </w:rPr>
        <w:t>fuel</w:t>
      </w:r>
      <w:r w:rsidRPr="007E3E90">
        <w:rPr>
          <w:rStyle w:val="StyleUnderline"/>
        </w:rPr>
        <w:t xml:space="preserve"> NASA’s </w:t>
      </w:r>
      <w:r w:rsidRPr="004538F3">
        <w:rPr>
          <w:rStyle w:val="StyleUnderline"/>
          <w:highlight w:val="cyan"/>
        </w:rPr>
        <w:t>Artemis</w:t>
      </w:r>
      <w:r w:rsidRPr="007E3E90">
        <w:rPr>
          <w:rStyle w:val="StyleUnderline"/>
        </w:rPr>
        <w:t xml:space="preserve"> </w:t>
      </w:r>
      <w:r w:rsidRPr="004538F3">
        <w:rPr>
          <w:rStyle w:val="StyleUnderline"/>
          <w:highlight w:val="cyan"/>
        </w:rPr>
        <w:t>lunar</w:t>
      </w:r>
      <w:r w:rsidRPr="007E3E90">
        <w:rPr>
          <w:rStyle w:val="StyleUnderline"/>
        </w:rPr>
        <w:t xml:space="preserve"> </w:t>
      </w:r>
      <w:r w:rsidRPr="004538F3">
        <w:rPr>
          <w:rStyle w:val="StyleUnderline"/>
          <w:highlight w:val="cyan"/>
        </w:rPr>
        <w:t>base</w:t>
      </w:r>
      <w:r w:rsidRPr="007E3E90">
        <w:rPr>
          <w:sz w:val="16"/>
        </w:rPr>
        <w:t xml:space="preserve"> and the agency’s leap into deep space.</w:t>
      </w:r>
    </w:p>
    <w:p w14:paraId="2A228EFC" w14:textId="77777777" w:rsidR="00D3176D" w:rsidRPr="007E3E90" w:rsidRDefault="00D3176D" w:rsidP="00D3176D">
      <w:pPr>
        <w:rPr>
          <w:sz w:val="16"/>
        </w:rPr>
      </w:pPr>
      <w:r w:rsidRPr="004538F3">
        <w:rPr>
          <w:rStyle w:val="StyleUnderline"/>
          <w:highlight w:val="cyan"/>
        </w:rPr>
        <w:t>Scientists</w:t>
      </w:r>
      <w:r w:rsidRPr="007E3E90">
        <w:rPr>
          <w:rStyle w:val="StyleUnderline"/>
        </w:rPr>
        <w:t xml:space="preserve"> and engineers are </w:t>
      </w:r>
      <w:r w:rsidRPr="004538F3">
        <w:rPr>
          <w:rStyle w:val="StyleUnderline"/>
          <w:highlight w:val="cyan"/>
        </w:rPr>
        <w:t>helping NASA</w:t>
      </w:r>
      <w:r w:rsidRPr="007E3E90">
        <w:rPr>
          <w:rStyle w:val="StyleUnderline"/>
        </w:rPr>
        <w:t xml:space="preserve"> determine the precise location of the </w:t>
      </w:r>
      <w:hyperlink r:id="rId10" w:tgtFrame="_blank" w:history="1">
        <w:r w:rsidRPr="007E3E90">
          <w:rPr>
            <w:rStyle w:val="StyleUnderline"/>
          </w:rPr>
          <w:t>Artemis Base Camp</w:t>
        </w:r>
      </w:hyperlink>
      <w:r w:rsidRPr="007E3E90">
        <w:rPr>
          <w:rStyle w:val="StyleUnderline"/>
        </w:rPr>
        <w:t> concept</w:t>
      </w:r>
      <w:r w:rsidRPr="007E3E90">
        <w:rPr>
          <w:sz w:val="16"/>
        </w:rPr>
        <w:t xml:space="preserve">. Among the many things NASA must </w:t>
      </w:r>
      <w:proofErr w:type="gramStart"/>
      <w:r w:rsidRPr="007E3E90">
        <w:rPr>
          <w:sz w:val="16"/>
        </w:rPr>
        <w:t>take into account</w:t>
      </w:r>
      <w:proofErr w:type="gramEnd"/>
      <w:r w:rsidRPr="007E3E90">
        <w:rPr>
          <w:sz w:val="16"/>
        </w:rPr>
        <w:t xml:space="preserve"> in choosing a specific location are two key features: The site must bask in near continuous sunlight to power the base and moderate extreme temperature swings, and it must offer easy access to areas of complete darkness that hold water ice.</w:t>
      </w:r>
    </w:p>
    <w:p w14:paraId="0AD41C9C" w14:textId="77777777" w:rsidR="00D3176D" w:rsidRPr="007E3E90" w:rsidRDefault="00D3176D" w:rsidP="00D3176D">
      <w:pPr>
        <w:rPr>
          <w:sz w:val="16"/>
        </w:rPr>
      </w:pPr>
      <w:r w:rsidRPr="007E3E90">
        <w:rPr>
          <w:sz w:val="16"/>
        </w:rPr>
        <w:t xml:space="preserve">While </w:t>
      </w:r>
      <w:r w:rsidRPr="007E3E90">
        <w:rPr>
          <w:rStyle w:val="StyleUnderline"/>
        </w:rPr>
        <w:t>the South Pole region has many well-illuminated areas, some parts see more or less light than others.</w:t>
      </w:r>
      <w:r w:rsidRPr="007E3E90">
        <w:rPr>
          <w:sz w:val="16"/>
        </w:rPr>
        <w:t xml:space="preserve"> Scientists have found that at some higher elevations, such as on crater rims, </w:t>
      </w:r>
      <w:r w:rsidRPr="007E3E90">
        <w:rPr>
          <w:rStyle w:val="StyleUnderline"/>
        </w:rPr>
        <w:t>astronauts would see longer periods of light</w:t>
      </w:r>
      <w:r w:rsidRPr="007E3E90">
        <w:rPr>
          <w:sz w:val="16"/>
        </w:rPr>
        <w:t>. But the bottoms of some deep craters are shrouded in near constant darkness, since sunlight at the South Pole strikes at such a low angle it only brushes their rims.</w:t>
      </w:r>
    </w:p>
    <w:p w14:paraId="065A55F5" w14:textId="77777777" w:rsidR="00D3176D" w:rsidRPr="007E3E90" w:rsidRDefault="00D3176D" w:rsidP="00D3176D">
      <w:pPr>
        <w:rPr>
          <w:sz w:val="16"/>
        </w:rPr>
      </w:pPr>
      <w:r w:rsidRPr="007E3E90">
        <w:rPr>
          <w:sz w:val="16"/>
        </w:rPr>
        <w:t xml:space="preserve">These </w:t>
      </w:r>
      <w:r w:rsidRPr="007E3E90">
        <w:rPr>
          <w:rStyle w:val="StyleUnderline"/>
        </w:rPr>
        <w:t>unique lighting conditions have to do with the Moon’s tilt and with the topography of the South Pole region</w:t>
      </w:r>
      <w:r w:rsidRPr="007E3E90">
        <w:rPr>
          <w:sz w:val="16"/>
        </w:rPr>
        <w:t>. Unlike Earth’s 23.5-degree tilt, the Moon is tilted only 1.5 degrees on its axis. As a result, neither of the Moon’s hemispheres tips noticeably toward or away from the Sun throughout the year as it does on Earth — a phenomenon that gives us sunnier and darker seasons here. This also means that the height of the Sun in the sky at the lunar poles doesn’t change much during the day. If a person were standing on a hilltop near the lunar South Pole during daylight hours, at any time of year, they would see the Sun moving across the horizon, skimming the surface like a flashlight laying on a table.</w:t>
      </w:r>
    </w:p>
    <w:p w14:paraId="52A03DD8" w14:textId="77777777" w:rsidR="00D3176D" w:rsidRPr="007E3E90" w:rsidRDefault="00D3176D" w:rsidP="00D3176D">
      <w:pPr>
        <w:rPr>
          <w:sz w:val="16"/>
        </w:rPr>
      </w:pPr>
      <w:r w:rsidRPr="007E3E90">
        <w:rPr>
          <w:sz w:val="16"/>
        </w:rPr>
        <w:t xml:space="preserve">“It’s </w:t>
      </w:r>
      <w:r w:rsidRPr="007E3E90">
        <w:rPr>
          <w:rStyle w:val="StyleUnderline"/>
        </w:rPr>
        <w:t xml:space="preserve">such a </w:t>
      </w:r>
      <w:r w:rsidRPr="004538F3">
        <w:rPr>
          <w:rStyle w:val="StyleUnderline"/>
          <w:highlight w:val="cyan"/>
        </w:rPr>
        <w:t>dramatic</w:t>
      </w:r>
      <w:r w:rsidRPr="007E3E90">
        <w:rPr>
          <w:rStyle w:val="StyleUnderline"/>
        </w:rPr>
        <w:t xml:space="preserve"> </w:t>
      </w:r>
      <w:r w:rsidRPr="004538F3">
        <w:rPr>
          <w:rStyle w:val="StyleUnderline"/>
          <w:highlight w:val="cyan"/>
        </w:rPr>
        <w:t>terrain</w:t>
      </w:r>
      <w:r w:rsidRPr="007E3E90">
        <w:rPr>
          <w:rStyle w:val="StyleUnderline"/>
        </w:rPr>
        <w:t xml:space="preserve"> down there</w:t>
      </w:r>
      <w:r w:rsidRPr="007E3E90">
        <w:rPr>
          <w:sz w:val="16"/>
        </w:rPr>
        <w:t>,” said </w:t>
      </w:r>
      <w:hyperlink r:id="rId11" w:tgtFrame="_blank" w:history="1">
        <w:r w:rsidRPr="007E3E90">
          <w:rPr>
            <w:rStyle w:val="Hyperlink"/>
            <w:sz w:val="16"/>
          </w:rPr>
          <w:t>W. Brent Garry</w:t>
        </w:r>
      </w:hyperlink>
      <w:r w:rsidRPr="007E3E90">
        <w:rPr>
          <w:sz w:val="16"/>
        </w:rPr>
        <w:t>, a geologist at NASA’s Goddard Space Flight Center in Greenbelt, Maryland. Garry is working with engineers on a virtual reality tour of the Moon’s South Pole to help immerse astronauts, scientists, and mission planners in the exotic environment of that region as they prepare for a human return to the Moon.</w:t>
      </w:r>
    </w:p>
    <w:p w14:paraId="687156E4" w14:textId="77777777" w:rsidR="00D3176D" w:rsidRPr="007E3E90" w:rsidRDefault="00D3176D" w:rsidP="00D3176D">
      <w:pPr>
        <w:rPr>
          <w:sz w:val="16"/>
        </w:rPr>
      </w:pPr>
      <w:r w:rsidRPr="007E3E90">
        <w:rPr>
          <w:sz w:val="16"/>
        </w:rPr>
        <w:t xml:space="preserve">While a base camp site will require lots of light, it is also important for astronauts to be able to take short trips into permanently dark craters. Scientists expect that these shadowed craters are home to reservoirs of frozen water that explorers could use for life support. </w:t>
      </w:r>
      <w:r w:rsidRPr="007E3E90">
        <w:rPr>
          <w:rStyle w:val="StyleUnderline"/>
        </w:rPr>
        <w:t>“One idea is to set up camp in an illuminated zone and traverse into these craters, which are exceptionally cold</w:t>
      </w:r>
      <w:r w:rsidRPr="007E3E90">
        <w:rPr>
          <w:sz w:val="16"/>
        </w:rPr>
        <w:t>,” said NASA Goddard planetary scientist </w:t>
      </w:r>
      <w:hyperlink r:id="rId12" w:tgtFrame="_blank" w:history="1">
        <w:r w:rsidRPr="007E3E90">
          <w:rPr>
            <w:rStyle w:val="Hyperlink"/>
            <w:sz w:val="16"/>
          </w:rPr>
          <w:t>Daniel P. Moriarty</w:t>
        </w:r>
      </w:hyperlink>
      <w:r w:rsidRPr="007E3E90">
        <w:rPr>
          <w:sz w:val="16"/>
        </w:rPr>
        <w:t>, who’s involved with NASA’s South Pole site analysis and planning team. Temperatures in some of the coldest craters can dip to about -391 degrees Fahrenheit (-235 degrees Celsius).</w:t>
      </w:r>
    </w:p>
    <w:p w14:paraId="5F1F5759" w14:textId="77777777" w:rsidR="00D3176D" w:rsidRPr="007E3E90" w:rsidRDefault="00D3176D" w:rsidP="00D3176D">
      <w:pPr>
        <w:rPr>
          <w:sz w:val="16"/>
          <w:szCs w:val="14"/>
        </w:rPr>
      </w:pPr>
      <w:r w:rsidRPr="007E3E90">
        <w:rPr>
          <w:sz w:val="16"/>
          <w:szCs w:val="14"/>
        </w:rPr>
        <w:t>Initial plans include landing a spacecraft on a relatively flat part of a well-lit crater rim or a ridge. “You want to land in the flattest area possible, since you don’t want the landing vehicle to tip over,” Moriarty said.</w:t>
      </w:r>
    </w:p>
    <w:p w14:paraId="5066C819" w14:textId="77777777" w:rsidR="00D3176D" w:rsidRPr="007E3E90" w:rsidRDefault="00D3176D" w:rsidP="00D3176D">
      <w:pPr>
        <w:rPr>
          <w:sz w:val="16"/>
          <w:szCs w:val="14"/>
        </w:rPr>
      </w:pPr>
      <w:r w:rsidRPr="007E3E90">
        <w:rPr>
          <w:sz w:val="16"/>
          <w:szCs w:val="14"/>
        </w:rPr>
        <w:t>The landing area, ideally, should be separated from other base camp features — such as the habitat or solar panels — by at least half a mile, or 1 kilometer. It also ought to be situated at a different elevation to prevent descending spacecraft from spraying high-speed debris at equipment or areas of scientific interest. Some scientists have estimated that as a spacecraft thrusts its engines for a soft landing, it could potentially spray nearly a million pounds, or hundreds of thousands of kilograms, of surface particles, water, and other gases across the surface.</w:t>
      </w:r>
    </w:p>
    <w:p w14:paraId="12174DF6" w14:textId="77777777" w:rsidR="00D3176D" w:rsidRPr="007E3E90" w:rsidRDefault="00D3176D" w:rsidP="00D3176D">
      <w:pPr>
        <w:rPr>
          <w:rStyle w:val="StyleUnderline"/>
        </w:rPr>
      </w:pPr>
      <w:r w:rsidRPr="007E3E90">
        <w:rPr>
          <w:sz w:val="16"/>
        </w:rPr>
        <w:t>“</w:t>
      </w:r>
      <w:r w:rsidRPr="007E3E90">
        <w:rPr>
          <w:rStyle w:val="StyleUnderline"/>
        </w:rPr>
        <w:t xml:space="preserve">You want to </w:t>
      </w:r>
      <w:r w:rsidRPr="004538F3">
        <w:rPr>
          <w:rStyle w:val="StyleUnderline"/>
          <w:highlight w:val="cyan"/>
        </w:rPr>
        <w:t>take advantage of</w:t>
      </w:r>
      <w:r w:rsidRPr="007E3E90">
        <w:rPr>
          <w:rStyle w:val="StyleUnderline"/>
        </w:rPr>
        <w:t xml:space="preserve"> the </w:t>
      </w:r>
      <w:r w:rsidRPr="004538F3">
        <w:rPr>
          <w:rStyle w:val="StyleUnderline"/>
          <w:highlight w:val="cyan"/>
        </w:rPr>
        <w:t>landforms</w:t>
      </w:r>
      <w:r w:rsidRPr="007E3E90">
        <w:rPr>
          <w:rStyle w:val="StyleUnderline"/>
        </w:rPr>
        <w:t xml:space="preserve">, such as hills, that can act as </w:t>
      </w:r>
      <w:r w:rsidRPr="004538F3">
        <w:rPr>
          <w:rStyle w:val="StyleUnderline"/>
          <w:highlight w:val="cyan"/>
        </w:rPr>
        <w:t>barriers</w:t>
      </w:r>
      <w:r w:rsidRPr="007E3E90">
        <w:rPr>
          <w:rStyle w:val="StyleUnderline"/>
        </w:rPr>
        <w:t xml:space="preserve"> to </w:t>
      </w:r>
      <w:r w:rsidRPr="004538F3">
        <w:rPr>
          <w:rStyle w:val="StyleUnderline"/>
          <w:highlight w:val="cyan"/>
        </w:rPr>
        <w:t>minimize</w:t>
      </w:r>
      <w:r w:rsidRPr="007E3E90">
        <w:rPr>
          <w:rStyle w:val="StyleUnderline"/>
        </w:rPr>
        <w:t xml:space="preserve"> the impact of </w:t>
      </w:r>
      <w:r w:rsidRPr="004538F3">
        <w:rPr>
          <w:rStyle w:val="StyleUnderline"/>
          <w:highlight w:val="cyan"/>
        </w:rPr>
        <w:t>contamination</w:t>
      </w:r>
      <w:r w:rsidRPr="007E3E90">
        <w:rPr>
          <w:sz w:val="16"/>
        </w:rPr>
        <w:t>,” says </w:t>
      </w:r>
      <w:proofErr w:type="spellStart"/>
      <w:r w:rsidRPr="007E3E90">
        <w:fldChar w:fldCharType="begin"/>
      </w:r>
      <w:r w:rsidRPr="007E3E90">
        <w:instrText xml:space="preserve"> HYPERLINK "https://www.nasa.gov/nesc/academy/ruthan-lewis-bio" \t "_blank" </w:instrText>
      </w:r>
      <w:r w:rsidRPr="007E3E90">
        <w:fldChar w:fldCharType="separate"/>
      </w:r>
      <w:r w:rsidRPr="007E3E90">
        <w:rPr>
          <w:rStyle w:val="Hyperlink"/>
          <w:sz w:val="16"/>
        </w:rPr>
        <w:t>Ruthan</w:t>
      </w:r>
      <w:proofErr w:type="spellEnd"/>
      <w:r w:rsidRPr="007E3E90">
        <w:rPr>
          <w:rStyle w:val="Hyperlink"/>
          <w:sz w:val="16"/>
        </w:rPr>
        <w:t xml:space="preserve"> Lewis</w:t>
      </w:r>
      <w:r w:rsidRPr="007E3E90">
        <w:rPr>
          <w:rStyle w:val="Hyperlink"/>
          <w:sz w:val="16"/>
        </w:rPr>
        <w:fldChar w:fldCharType="end"/>
      </w:r>
      <w:r w:rsidRPr="007E3E90">
        <w:rPr>
          <w:sz w:val="16"/>
        </w:rPr>
        <w:t xml:space="preserve">, a biomechanical and industrial engineer, architect, and a leader on NASA’s South Pole site analysis and planning team. </w:t>
      </w:r>
      <w:r w:rsidRPr="007E3E90">
        <w:rPr>
          <w:rStyle w:val="StyleUnderline"/>
        </w:rPr>
        <w:t>“So, we’re looking at distances, elevations, and slopes in our planning.”</w:t>
      </w:r>
    </w:p>
    <w:p w14:paraId="231698E8" w14:textId="77777777" w:rsidR="00D3176D" w:rsidRPr="007E3E90" w:rsidRDefault="00D3176D" w:rsidP="00D3176D">
      <w:pPr>
        <w:rPr>
          <w:sz w:val="16"/>
        </w:rPr>
      </w:pPr>
      <w:r w:rsidRPr="007E3E90">
        <w:rPr>
          <w:sz w:val="16"/>
        </w:rPr>
        <w:t xml:space="preserve">At the Moon, </w:t>
      </w:r>
      <w:r w:rsidRPr="007E3E90">
        <w:rPr>
          <w:rStyle w:val="StyleUnderline"/>
        </w:rPr>
        <w:t xml:space="preserve">it’s </w:t>
      </w:r>
      <w:r w:rsidRPr="004538F3">
        <w:rPr>
          <w:rStyle w:val="StyleUnderline"/>
          <w:highlight w:val="cyan"/>
        </w:rPr>
        <w:t>critical to keep</w:t>
      </w:r>
      <w:r w:rsidRPr="007E3E90">
        <w:rPr>
          <w:rStyle w:val="StyleUnderline"/>
        </w:rPr>
        <w:t xml:space="preserve"> the </w:t>
      </w:r>
      <w:r w:rsidRPr="004538F3">
        <w:rPr>
          <w:rStyle w:val="StyleUnderline"/>
          <w:highlight w:val="cyan"/>
        </w:rPr>
        <w:t>area</w:t>
      </w:r>
      <w:r w:rsidRPr="007E3E90">
        <w:rPr>
          <w:rStyle w:val="StyleUnderline"/>
        </w:rPr>
        <w:t xml:space="preserve"> around the landing site and base camp as </w:t>
      </w:r>
      <w:r w:rsidRPr="004538F3">
        <w:rPr>
          <w:rStyle w:val="StyleUnderline"/>
          <w:highlight w:val="cyan"/>
        </w:rPr>
        <w:t>pristine</w:t>
      </w:r>
      <w:r w:rsidRPr="007E3E90">
        <w:rPr>
          <w:rStyle w:val="StyleUnderline"/>
        </w:rPr>
        <w:t xml:space="preserve"> as possible </w:t>
      </w:r>
      <w:r w:rsidRPr="004538F3">
        <w:rPr>
          <w:rStyle w:val="StyleUnderline"/>
          <w:highlight w:val="cyan"/>
        </w:rPr>
        <w:t>for scientists</w:t>
      </w:r>
      <w:r w:rsidRPr="007E3E90">
        <w:rPr>
          <w:sz w:val="16"/>
        </w:rPr>
        <w:t>. For instance, among the many interesting features of the South Pole region is its location right between the Earth-facing side of the Moon, or the near side, and the side we never see from Earth, known as the far side.</w:t>
      </w:r>
    </w:p>
    <w:p w14:paraId="34F4BB26" w14:textId="77777777" w:rsidR="00D3176D" w:rsidRPr="007E3E90" w:rsidRDefault="00D3176D" w:rsidP="00D3176D">
      <w:pPr>
        <w:rPr>
          <w:sz w:val="16"/>
        </w:rPr>
      </w:pPr>
      <w:r w:rsidRPr="007E3E90">
        <w:rPr>
          <w:sz w:val="16"/>
        </w:rPr>
        <w:t xml:space="preserve">These </w:t>
      </w:r>
      <w:r w:rsidRPr="007E3E90">
        <w:rPr>
          <w:rStyle w:val="StyleUnderline"/>
        </w:rPr>
        <w:t>two hemispheres are geologically very different, with the far side more heavily cratered and its crust thicker than on the near side</w:t>
      </w:r>
      <w:r w:rsidRPr="007E3E90">
        <w:rPr>
          <w:sz w:val="16"/>
        </w:rPr>
        <w:t>. Scientists don’t know why the two sides formed this way.</w:t>
      </w:r>
    </w:p>
    <w:p w14:paraId="2BBC637E" w14:textId="77777777" w:rsidR="00D3176D" w:rsidRPr="007E3E90" w:rsidRDefault="00D3176D" w:rsidP="00D3176D">
      <w:pPr>
        <w:rPr>
          <w:u w:val="single"/>
        </w:rPr>
      </w:pPr>
      <w:r w:rsidRPr="007E3E90">
        <w:rPr>
          <w:sz w:val="16"/>
        </w:rPr>
        <w:t xml:space="preserve">The Artemis Base Camp has to be on the Earth-facing side to make it easier for engineers to use radio waves to communicate with astronauts working on the Moon. </w:t>
      </w:r>
      <w:r w:rsidRPr="007E3E90">
        <w:rPr>
          <w:rStyle w:val="StyleUnderline"/>
        </w:rPr>
        <w:t xml:space="preserve">But </w:t>
      </w:r>
      <w:r w:rsidRPr="004538F3">
        <w:rPr>
          <w:rStyle w:val="StyleUnderline"/>
          <w:highlight w:val="cyan"/>
        </w:rPr>
        <w:t>scientists</w:t>
      </w:r>
      <w:r w:rsidRPr="007E3E90">
        <w:rPr>
          <w:rStyle w:val="StyleUnderline"/>
        </w:rPr>
        <w:t xml:space="preserve"> </w:t>
      </w:r>
      <w:r w:rsidRPr="004538F3">
        <w:rPr>
          <w:rStyle w:val="StyleUnderline"/>
          <w:highlight w:val="cyan"/>
        </w:rPr>
        <w:t>expect</w:t>
      </w:r>
      <w:r w:rsidRPr="007E3E90">
        <w:rPr>
          <w:rStyle w:val="StyleUnderline"/>
        </w:rPr>
        <w:t xml:space="preserve"> that over </w:t>
      </w:r>
      <w:r w:rsidRPr="004538F3">
        <w:rPr>
          <w:rStyle w:val="StyleUnderline"/>
          <w:highlight w:val="cyan"/>
        </w:rPr>
        <w:t>billions of years of meteorite impacts to</w:t>
      </w:r>
      <w:r w:rsidRPr="007E3E90">
        <w:rPr>
          <w:rStyle w:val="StyleUnderline"/>
        </w:rPr>
        <w:t xml:space="preserve"> </w:t>
      </w:r>
      <w:r w:rsidRPr="004538F3">
        <w:rPr>
          <w:rStyle w:val="StyleUnderline"/>
          <w:highlight w:val="cyan"/>
        </w:rPr>
        <w:t>the</w:t>
      </w:r>
      <w:r w:rsidRPr="007E3E90">
        <w:rPr>
          <w:rStyle w:val="StyleUnderline"/>
        </w:rPr>
        <w:t xml:space="preserve"> Moon’s </w:t>
      </w:r>
      <w:r w:rsidRPr="004538F3">
        <w:rPr>
          <w:rStyle w:val="StyleUnderline"/>
          <w:highlight w:val="cyan"/>
        </w:rPr>
        <w:t>surface</w:t>
      </w:r>
      <w:r w:rsidRPr="007E3E90">
        <w:rPr>
          <w:rStyle w:val="StyleUnderline"/>
        </w:rPr>
        <w:t xml:space="preserve">, rocks, and dust from each hemisphere were </w:t>
      </w:r>
      <w:r w:rsidRPr="004538F3">
        <w:rPr>
          <w:rStyle w:val="StyleUnderline"/>
          <w:highlight w:val="cyan"/>
        </w:rPr>
        <w:t>kicked</w:t>
      </w:r>
      <w:r w:rsidRPr="007E3E90">
        <w:rPr>
          <w:rStyle w:val="StyleUnderline"/>
        </w:rPr>
        <w:t xml:space="preserve"> </w:t>
      </w:r>
      <w:r w:rsidRPr="004538F3">
        <w:rPr>
          <w:rStyle w:val="StyleUnderline"/>
          <w:highlight w:val="cyan"/>
        </w:rPr>
        <w:t>up</w:t>
      </w:r>
      <w:r w:rsidRPr="007E3E90">
        <w:rPr>
          <w:rStyle w:val="StyleUnderline"/>
        </w:rPr>
        <w:t xml:space="preserve"> and strewn about the other, so it’s possible that </w:t>
      </w:r>
      <w:r w:rsidRPr="004538F3">
        <w:rPr>
          <w:rStyle w:val="StyleUnderline"/>
          <w:highlight w:val="cyan"/>
        </w:rPr>
        <w:t>astronauts</w:t>
      </w:r>
      <w:r w:rsidRPr="007E3E90">
        <w:rPr>
          <w:rStyle w:val="StyleUnderline"/>
        </w:rPr>
        <w:t xml:space="preserve"> could </w:t>
      </w:r>
      <w:r w:rsidRPr="004538F3">
        <w:rPr>
          <w:rStyle w:val="StyleUnderline"/>
          <w:highlight w:val="cyan"/>
        </w:rPr>
        <w:t>collect</w:t>
      </w:r>
      <w:r w:rsidRPr="007E3E90">
        <w:rPr>
          <w:rStyle w:val="StyleUnderline"/>
        </w:rPr>
        <w:t xml:space="preserve"> </w:t>
      </w:r>
      <w:r w:rsidRPr="004538F3">
        <w:rPr>
          <w:rStyle w:val="StyleUnderline"/>
          <w:highlight w:val="cyan"/>
        </w:rPr>
        <w:t>samples</w:t>
      </w:r>
      <w:r w:rsidRPr="007E3E90">
        <w:rPr>
          <w:rStyle w:val="StyleUnderline"/>
        </w:rPr>
        <w:t xml:space="preserve"> of the far side from their base camp </w:t>
      </w:r>
      <w:r w:rsidRPr="004538F3">
        <w:rPr>
          <w:rStyle w:val="StyleUnderline"/>
          <w:highlight w:val="cyan"/>
        </w:rPr>
        <w:t>on</w:t>
      </w:r>
      <w:r w:rsidRPr="007E3E90">
        <w:rPr>
          <w:rStyle w:val="StyleUnderline"/>
        </w:rPr>
        <w:t xml:space="preserve"> the </w:t>
      </w:r>
      <w:r w:rsidRPr="004538F3">
        <w:rPr>
          <w:rStyle w:val="StyleUnderline"/>
          <w:highlight w:val="cyan"/>
        </w:rPr>
        <w:t>near</w:t>
      </w:r>
      <w:r w:rsidRPr="007E3E90">
        <w:rPr>
          <w:rStyle w:val="StyleUnderline"/>
        </w:rPr>
        <w:t xml:space="preserve"> </w:t>
      </w:r>
      <w:r w:rsidRPr="004538F3">
        <w:rPr>
          <w:rStyle w:val="StyleUnderline"/>
          <w:highlight w:val="cyan"/>
        </w:rPr>
        <w:t>side</w:t>
      </w:r>
      <w:r w:rsidRPr="007E3E90">
        <w:rPr>
          <w:rStyle w:val="StyleUnderline"/>
        </w:rPr>
        <w:t>.</w:t>
      </w:r>
    </w:p>
    <w:p w14:paraId="7541A592" w14:textId="77777777" w:rsidR="00D3176D" w:rsidRPr="007E3E90" w:rsidRDefault="00D3176D" w:rsidP="00D3176D">
      <w:pPr>
        <w:pStyle w:val="Heading4"/>
        <w:rPr>
          <w:rFonts w:cs="Calibri"/>
        </w:rPr>
      </w:pPr>
      <w:r w:rsidRPr="007E3E90">
        <w:rPr>
          <w:rFonts w:cs="Calibri"/>
        </w:rPr>
        <w:t xml:space="preserve">Scenario 1 – </w:t>
      </w:r>
      <w:r w:rsidRPr="007E3E90">
        <w:rPr>
          <w:rFonts w:cs="Calibri"/>
          <w:u w:val="single"/>
        </w:rPr>
        <w:t>Warming</w:t>
      </w:r>
      <w:r w:rsidRPr="007E3E90">
        <w:rPr>
          <w:rFonts w:cs="Calibri"/>
        </w:rPr>
        <w:t>:</w:t>
      </w:r>
    </w:p>
    <w:p w14:paraId="7279D935" w14:textId="77777777" w:rsidR="00D3176D" w:rsidRPr="007E3E90" w:rsidRDefault="00D3176D" w:rsidP="00D3176D">
      <w:pPr>
        <w:pStyle w:val="Heading4"/>
        <w:rPr>
          <w:rFonts w:cs="Calibri"/>
        </w:rPr>
      </w:pPr>
      <w:r w:rsidRPr="007E3E90">
        <w:rPr>
          <w:rFonts w:cs="Calibri"/>
        </w:rPr>
        <w:t>Lunar observatory solves warming adaptation.</w:t>
      </w:r>
    </w:p>
    <w:p w14:paraId="478EBA2B" w14:textId="77777777" w:rsidR="00D3176D" w:rsidRPr="007E3E90" w:rsidRDefault="00D3176D" w:rsidP="00D3176D">
      <w:r w:rsidRPr="007E3E90">
        <w:rPr>
          <w:rStyle w:val="Style13ptBold"/>
        </w:rPr>
        <w:t xml:space="preserve">Ding et al. 17 </w:t>
      </w:r>
      <w:r w:rsidRPr="007E3E90">
        <w:rPr>
          <w:rStyle w:val="Style13ptBold"/>
          <w:b w:val="0"/>
          <w:bCs w:val="0"/>
          <w:sz w:val="20"/>
          <w:szCs w:val="16"/>
        </w:rPr>
        <w:t>(</w:t>
      </w:r>
      <w:r w:rsidRPr="007E3E90">
        <w:rPr>
          <w:sz w:val="20"/>
          <w:szCs w:val="20"/>
        </w:rPr>
        <w:t xml:space="preserve">, Y., Liu, G. and Guo, H., 2017. Moon-based Earth observation: scientific concept and potential applications. [online] Volume 11, 2018. Available at: &lt;https://www.tandfonline.com/doi/full/10.1080/17538947.2017.1356879&gt; [Accessed 22 January 2022] Yixing Ding - Institute of Remote Sensing and Digital Earth, Chinese Academy of Sciences, Beijing, People’s Republic of China </w:t>
      </w:r>
      <w:proofErr w:type="spellStart"/>
      <w:r w:rsidRPr="007E3E90">
        <w:rPr>
          <w:sz w:val="20"/>
          <w:szCs w:val="20"/>
        </w:rPr>
        <w:t>Guang</w:t>
      </w:r>
      <w:proofErr w:type="spellEnd"/>
      <w:r w:rsidRPr="007E3E90">
        <w:rPr>
          <w:sz w:val="20"/>
          <w:szCs w:val="20"/>
        </w:rPr>
        <w:t xml:space="preserve"> Liu - Institute of Remote Sensing and Digital Earth, Chinese Academy of Sciences, Beijing, People’s Republic of China Huadong Guo - Institute of Remote Sensing and Digital Earth, Chinese Academy of Sciences, Beijing, People’s Republic of China.)-</w:t>
      </w:r>
      <w:proofErr w:type="spellStart"/>
      <w:r w:rsidRPr="007E3E90">
        <w:rPr>
          <w:sz w:val="20"/>
          <w:szCs w:val="20"/>
        </w:rPr>
        <w:t>rahulpenu</w:t>
      </w:r>
      <w:proofErr w:type="spellEnd"/>
    </w:p>
    <w:p w14:paraId="4988DD76" w14:textId="77777777" w:rsidR="00D3176D" w:rsidRPr="007E3E90" w:rsidRDefault="00D3176D" w:rsidP="00D3176D">
      <w:pPr>
        <w:rPr>
          <w:sz w:val="14"/>
        </w:rPr>
      </w:pPr>
      <w:r w:rsidRPr="007E3E90">
        <w:rPr>
          <w:sz w:val="14"/>
          <w:szCs w:val="16"/>
        </w:rPr>
        <w:t xml:space="preserve">4. Scientific goal of moon-based earth observation </w:t>
      </w:r>
      <w:r w:rsidRPr="007E3E90">
        <w:rPr>
          <w:sz w:val="14"/>
        </w:rPr>
        <w:t xml:space="preserve">A basic question for moon-based Earth observation is, ‘What to see?’ According to the characteristics of moon-based Earth observation, the phenomena suitable for </w:t>
      </w:r>
      <w:r w:rsidRPr="007E3E90">
        <w:rPr>
          <w:u w:val="single"/>
        </w:rPr>
        <w:t>Moon-based Earth observation</w:t>
      </w:r>
      <w:r w:rsidRPr="007E3E90">
        <w:rPr>
          <w:sz w:val="14"/>
        </w:rPr>
        <w:t xml:space="preserve"> may have at least one of the following features: </w:t>
      </w:r>
      <w:r w:rsidRPr="007E3E90">
        <w:rPr>
          <w:u w:val="single"/>
        </w:rPr>
        <w:t>long-lasting</w:t>
      </w:r>
      <w:r w:rsidRPr="007E3E90">
        <w:rPr>
          <w:sz w:val="14"/>
        </w:rPr>
        <w:t xml:space="preserve">, related to </w:t>
      </w:r>
      <w:r w:rsidRPr="007E3E90">
        <w:rPr>
          <w:u w:val="single"/>
        </w:rPr>
        <w:t>Sun–Earth–Moon motion</w:t>
      </w:r>
      <w:r w:rsidRPr="007E3E90">
        <w:rPr>
          <w:sz w:val="14"/>
        </w:rPr>
        <w:t xml:space="preserve">, </w:t>
      </w:r>
      <w:r w:rsidRPr="007E3E90">
        <w:rPr>
          <w:u w:val="single"/>
        </w:rPr>
        <w:t>requires stable baseline observation</w:t>
      </w:r>
      <w:r w:rsidRPr="007E3E90">
        <w:rPr>
          <w:sz w:val="14"/>
        </w:rPr>
        <w:t xml:space="preserve">, large-scale and describes multiple parameters. In the following sections, we will present several observation objectives to discuss in detail. 4.1. </w:t>
      </w:r>
      <w:r w:rsidRPr="007E3E90">
        <w:rPr>
          <w:u w:val="single"/>
        </w:rPr>
        <w:t>Solid earth dynamics</w:t>
      </w:r>
      <w:r w:rsidRPr="007E3E90">
        <w:rPr>
          <w:sz w:val="14"/>
        </w:rPr>
        <w:t xml:space="preserve"> Solid Earth </w:t>
      </w:r>
      <w:r w:rsidRPr="007E3E90">
        <w:rPr>
          <w:u w:val="single"/>
        </w:rPr>
        <w:t>tides</w:t>
      </w:r>
      <w:r w:rsidRPr="007E3E90">
        <w:rPr>
          <w:sz w:val="14"/>
        </w:rPr>
        <w:t xml:space="preserve">, </w:t>
      </w:r>
      <w:r w:rsidRPr="007E3E90">
        <w:rPr>
          <w:u w:val="single"/>
        </w:rPr>
        <w:t>continental plate movement</w:t>
      </w:r>
      <w:r w:rsidRPr="007E3E90">
        <w:rPr>
          <w:sz w:val="14"/>
        </w:rPr>
        <w:t xml:space="preserve"> and glacier isostatic adjustment (</w:t>
      </w:r>
      <w:r w:rsidRPr="007E3E90">
        <w:rPr>
          <w:u w:val="single"/>
        </w:rPr>
        <w:t>GIA</w:t>
      </w:r>
      <w:r w:rsidRPr="007E3E90">
        <w:rPr>
          <w:sz w:val="14"/>
        </w:rPr>
        <w:t xml:space="preserve">) are </w:t>
      </w:r>
      <w:r w:rsidRPr="007E3E90">
        <w:rPr>
          <w:u w:val="single"/>
        </w:rPr>
        <w:t>three typic</w:t>
      </w:r>
      <w:r w:rsidRPr="007E3E90">
        <w:rPr>
          <w:sz w:val="14"/>
        </w:rPr>
        <w:t xml:space="preserve">al large-scale </w:t>
      </w:r>
      <w:r w:rsidRPr="007E3E90">
        <w:rPr>
          <w:u w:val="single"/>
        </w:rPr>
        <w:t>solid Earth movements</w:t>
      </w:r>
      <w:r w:rsidRPr="007E3E90">
        <w:rPr>
          <w:sz w:val="14"/>
        </w:rPr>
        <w:t xml:space="preserve"> (Jiang et al. 2016), the measurement of which is a basic task of geodesy. For a uniform layered Earth, accurately predicting tidal movement can be done theoretically, but complex ocean tides and the inelasticity and heterogeneity of Earth’s interior material make the solid tide of the real Earth difficult to research theoretically. For GIA studies, prior knowledge about ancient ice cover evolution and a large amount of observational data are needed. Plate tectonics theory is a quantitative description of Earth plate movement (Ni et al. 2016). It may well explain the movement of most oceanic plates, but still have some problems to explain the mechanism of strong continental earthquakes, large-scale continental deformation, as well as the movements of other oceanic plates (Bird 2003). </w:t>
      </w:r>
      <w:r w:rsidRPr="007E3E90">
        <w:rPr>
          <w:u w:val="single"/>
        </w:rPr>
        <w:t xml:space="preserve">Accurately </w:t>
      </w:r>
      <w:r w:rsidRPr="007E3E90">
        <w:rPr>
          <w:b/>
          <w:bCs/>
          <w:u w:val="single"/>
        </w:rPr>
        <w:t>measuring</w:t>
      </w:r>
      <w:r w:rsidRPr="007E3E90">
        <w:rPr>
          <w:u w:val="single"/>
        </w:rPr>
        <w:t xml:space="preserve"> solid </w:t>
      </w:r>
      <w:r w:rsidRPr="007E3E90">
        <w:rPr>
          <w:b/>
          <w:bCs/>
          <w:u w:val="single"/>
        </w:rPr>
        <w:t>Earth</w:t>
      </w:r>
      <w:r w:rsidRPr="007E3E90">
        <w:rPr>
          <w:u w:val="single"/>
        </w:rPr>
        <w:t xml:space="preserve"> </w:t>
      </w:r>
      <w:r w:rsidRPr="007E3E90">
        <w:rPr>
          <w:b/>
          <w:bCs/>
          <w:u w:val="single"/>
        </w:rPr>
        <w:t>dynamics</w:t>
      </w:r>
      <w:r w:rsidRPr="007E3E90">
        <w:rPr>
          <w:u w:val="single"/>
        </w:rPr>
        <w:t xml:space="preserve"> is </w:t>
      </w:r>
      <w:r w:rsidRPr="007E3E90">
        <w:rPr>
          <w:b/>
          <w:bCs/>
          <w:u w:val="single"/>
        </w:rPr>
        <w:t>beneficial</w:t>
      </w:r>
      <w:r w:rsidRPr="007E3E90">
        <w:rPr>
          <w:u w:val="single"/>
        </w:rPr>
        <w:t xml:space="preserve"> </w:t>
      </w:r>
      <w:r w:rsidRPr="007E3E90">
        <w:rPr>
          <w:b/>
          <w:bCs/>
          <w:u w:val="single"/>
        </w:rPr>
        <w:t>to</w:t>
      </w:r>
      <w:r w:rsidRPr="007E3E90">
        <w:rPr>
          <w:u w:val="single"/>
        </w:rPr>
        <w:t xml:space="preserve"> </w:t>
      </w:r>
      <w:r w:rsidRPr="007E3E90">
        <w:rPr>
          <w:b/>
          <w:bCs/>
          <w:u w:val="single"/>
        </w:rPr>
        <w:t>understanding</w:t>
      </w:r>
      <w:r w:rsidRPr="007E3E90">
        <w:rPr>
          <w:u w:val="single"/>
        </w:rPr>
        <w:t xml:space="preserve"> solid Earth </w:t>
      </w:r>
      <w:r w:rsidRPr="007E3E90">
        <w:rPr>
          <w:b/>
          <w:bCs/>
          <w:u w:val="single"/>
        </w:rPr>
        <w:t>tides</w:t>
      </w:r>
      <w:r w:rsidRPr="007E3E90">
        <w:rPr>
          <w:sz w:val="14"/>
        </w:rPr>
        <w:t xml:space="preserve">, </w:t>
      </w:r>
      <w:r w:rsidRPr="007E3E90">
        <w:rPr>
          <w:b/>
          <w:bCs/>
          <w:u w:val="single"/>
        </w:rPr>
        <w:t>continental</w:t>
      </w:r>
      <w:r w:rsidRPr="007E3E90">
        <w:rPr>
          <w:u w:val="single"/>
        </w:rPr>
        <w:t xml:space="preserve"> </w:t>
      </w:r>
      <w:r w:rsidRPr="007E3E90">
        <w:rPr>
          <w:b/>
          <w:bCs/>
          <w:u w:val="single"/>
        </w:rPr>
        <w:t>plate</w:t>
      </w:r>
      <w:r w:rsidRPr="007E3E90">
        <w:rPr>
          <w:u w:val="single"/>
        </w:rPr>
        <w:t xml:space="preserve"> </w:t>
      </w:r>
      <w:r w:rsidRPr="007E3E90">
        <w:rPr>
          <w:b/>
          <w:bCs/>
          <w:u w:val="single"/>
        </w:rPr>
        <w:t>movement</w:t>
      </w:r>
      <w:r w:rsidRPr="007E3E90">
        <w:rPr>
          <w:sz w:val="14"/>
        </w:rPr>
        <w:t xml:space="preserve"> and </w:t>
      </w:r>
      <w:r w:rsidRPr="007E3E90">
        <w:rPr>
          <w:b/>
          <w:bCs/>
          <w:u w:val="single"/>
        </w:rPr>
        <w:t>GIA</w:t>
      </w:r>
      <w:r w:rsidRPr="007E3E90">
        <w:rPr>
          <w:sz w:val="14"/>
        </w:rPr>
        <w:t xml:space="preserve">, and provides further support for geodynamics and seismology. Devices such as a </w:t>
      </w:r>
      <w:r w:rsidRPr="007E3E90">
        <w:rPr>
          <w:u w:val="single"/>
        </w:rPr>
        <w:t>superconducting gravimeter</w:t>
      </w:r>
      <w:r w:rsidRPr="007E3E90">
        <w:rPr>
          <w:sz w:val="14"/>
        </w:rPr>
        <w:t xml:space="preserve"> and global navigation satellite system are currently </w:t>
      </w:r>
      <w:r w:rsidRPr="007E3E90">
        <w:rPr>
          <w:u w:val="single"/>
        </w:rPr>
        <w:t>used to measure small deformations of solid Earth</w:t>
      </w:r>
      <w:r w:rsidRPr="007E3E90">
        <w:rPr>
          <w:sz w:val="14"/>
        </w:rPr>
        <w:t xml:space="preserve">, </w:t>
      </w:r>
      <w:r w:rsidRPr="007E3E90">
        <w:rPr>
          <w:rStyle w:val="StyleUnderline"/>
        </w:rPr>
        <w:t xml:space="preserve">but these point-by-point methods are spatially limited to certain regions. Spaceborne </w:t>
      </w:r>
      <w:proofErr w:type="spellStart"/>
      <w:r w:rsidRPr="007E3E90">
        <w:rPr>
          <w:rStyle w:val="StyleUnderline"/>
        </w:rPr>
        <w:t>InSAR</w:t>
      </w:r>
      <w:proofErr w:type="spellEnd"/>
      <w:r w:rsidRPr="007E3E90">
        <w:rPr>
          <w:rStyle w:val="StyleUnderline"/>
        </w:rPr>
        <w:t xml:space="preserve"> measures deformation continuously, but the swath is not wide enough for mapping large-scale solid Earth movement. The</w:t>
      </w:r>
      <w:r w:rsidRPr="007E3E90">
        <w:rPr>
          <w:sz w:val="14"/>
        </w:rPr>
        <w:t xml:space="preserve"> </w:t>
      </w:r>
      <w:r w:rsidRPr="007E3E90">
        <w:rPr>
          <w:u w:val="single"/>
        </w:rPr>
        <w:t>Moon is a vast and stable platform that can provide sufficiently long and stable baseline interferometry</w:t>
      </w:r>
      <w:r w:rsidRPr="007E3E90">
        <w:rPr>
          <w:sz w:val="14"/>
        </w:rPr>
        <w:t xml:space="preserve">. Its movement is </w:t>
      </w:r>
      <w:r w:rsidRPr="007E3E90">
        <w:rPr>
          <w:u w:val="single"/>
        </w:rPr>
        <w:t xml:space="preserve">easier to </w:t>
      </w:r>
      <w:proofErr w:type="gramStart"/>
      <w:r w:rsidRPr="007E3E90">
        <w:rPr>
          <w:u w:val="single"/>
        </w:rPr>
        <w:t>predict</w:t>
      </w:r>
      <w:proofErr w:type="gramEnd"/>
      <w:r w:rsidRPr="007E3E90">
        <w:rPr>
          <w:u w:val="single"/>
        </w:rPr>
        <w:t xml:space="preserve"> and the time interval of repeat-pass interferometry could be reduced to one day</w:t>
      </w:r>
      <w:r w:rsidRPr="007E3E90">
        <w:rPr>
          <w:sz w:val="14"/>
        </w:rPr>
        <w:t xml:space="preserve"> (</w:t>
      </w:r>
      <w:proofErr w:type="spellStart"/>
      <w:r w:rsidRPr="007E3E90">
        <w:rPr>
          <w:sz w:val="14"/>
        </w:rPr>
        <w:t>Fornaro</w:t>
      </w:r>
      <w:proofErr w:type="spellEnd"/>
      <w:r w:rsidRPr="007E3E90">
        <w:rPr>
          <w:sz w:val="14"/>
        </w:rPr>
        <w:t xml:space="preserve"> et al. 2010). In addition, the </w:t>
      </w:r>
      <w:r w:rsidRPr="007E3E90">
        <w:rPr>
          <w:u w:val="single"/>
        </w:rPr>
        <w:t>Moon is one of the main sources of tides on the Earth</w:t>
      </w:r>
      <w:r w:rsidRPr="007E3E90">
        <w:rPr>
          <w:sz w:val="14"/>
        </w:rPr>
        <w:t xml:space="preserve">; </w:t>
      </w:r>
      <w:proofErr w:type="gramStart"/>
      <w:r w:rsidRPr="007E3E90">
        <w:rPr>
          <w:sz w:val="14"/>
        </w:rPr>
        <w:t>so</w:t>
      </w:r>
      <w:proofErr w:type="gramEnd"/>
      <w:r w:rsidRPr="007E3E90">
        <w:rPr>
          <w:sz w:val="14"/>
        </w:rPr>
        <w:t xml:space="preserve"> if we compare two measurements at different times, the lunar tide portion can be subtracted, leaving only the solar tide portion. After proper processing, it may help us learn more about the interior structure of Earth’s crust. </w:t>
      </w:r>
      <w:r w:rsidRPr="007E3E90">
        <w:rPr>
          <w:sz w:val="14"/>
          <w:szCs w:val="16"/>
        </w:rPr>
        <w:t xml:space="preserve">To measure the large-scale deformation, a Moon-based repeat-pass </w:t>
      </w:r>
      <w:proofErr w:type="spellStart"/>
      <w:r w:rsidRPr="007E3E90">
        <w:rPr>
          <w:sz w:val="14"/>
          <w:szCs w:val="16"/>
        </w:rPr>
        <w:t>InSAR</w:t>
      </w:r>
      <w:proofErr w:type="spellEnd"/>
      <w:r w:rsidRPr="007E3E90">
        <w:rPr>
          <w:sz w:val="14"/>
          <w:szCs w:val="16"/>
        </w:rPr>
        <w:t xml:space="preserve"> system needs to be carefully designed. Except for the general SAR parameters, the critical baseline is a key factor that impacts its performance. The critical baseline </w:t>
      </w:r>
      <w:proofErr w:type="spellStart"/>
      <w:r w:rsidRPr="007E3E90">
        <w:rPr>
          <w:sz w:val="14"/>
          <w:szCs w:val="16"/>
        </w:rPr>
        <w:t>Bc</w:t>
      </w:r>
      <w:proofErr w:type="spellEnd"/>
      <w:r w:rsidRPr="007E3E90">
        <w:rPr>
          <w:sz w:val="14"/>
          <w:szCs w:val="16"/>
        </w:rPr>
        <w:t xml:space="preserve"> leading to a complete spatial decorrelation is given by </w:t>
      </w:r>
      <w:proofErr w:type="spellStart"/>
      <w:r w:rsidRPr="007E3E90">
        <w:rPr>
          <w:sz w:val="14"/>
          <w:szCs w:val="16"/>
        </w:rPr>
        <w:t>Bc</w:t>
      </w:r>
      <w:proofErr w:type="spellEnd"/>
      <w:r w:rsidRPr="007E3E90">
        <w:rPr>
          <w:sz w:val="14"/>
          <w:szCs w:val="16"/>
        </w:rPr>
        <w:t xml:space="preserve"> = </w:t>
      </w:r>
      <w:proofErr w:type="spellStart"/>
      <w:r w:rsidRPr="007E3E90">
        <w:rPr>
          <w:sz w:val="14"/>
          <w:szCs w:val="16"/>
        </w:rPr>
        <w:t>BlDem</w:t>
      </w:r>
      <w:proofErr w:type="spellEnd"/>
      <w:r w:rsidRPr="007E3E90">
        <w:rPr>
          <w:sz w:val="14"/>
          <w:szCs w:val="16"/>
        </w:rPr>
        <w:t xml:space="preserve"> tan </w:t>
      </w:r>
      <w:proofErr w:type="spellStart"/>
      <w:r w:rsidRPr="007E3E90">
        <w:rPr>
          <w:sz w:val="14"/>
          <w:szCs w:val="16"/>
        </w:rPr>
        <w:t>ui</w:t>
      </w:r>
      <w:proofErr w:type="spellEnd"/>
      <w:r w:rsidRPr="007E3E90">
        <w:rPr>
          <w:sz w:val="14"/>
          <w:szCs w:val="16"/>
        </w:rPr>
        <w:t xml:space="preserve"> </w:t>
      </w:r>
      <w:proofErr w:type="gramStart"/>
      <w:r w:rsidRPr="007E3E90">
        <w:rPr>
          <w:sz w:val="14"/>
          <w:szCs w:val="16"/>
        </w:rPr>
        <w:t>c .</w:t>
      </w:r>
      <w:proofErr w:type="gramEnd"/>
      <w:r w:rsidRPr="007E3E90">
        <w:rPr>
          <w:sz w:val="14"/>
          <w:szCs w:val="16"/>
        </w:rPr>
        <w:t xml:space="preserve"> (7) In this equation, the incidence angle </w:t>
      </w:r>
      <w:proofErr w:type="spellStart"/>
      <w:r w:rsidRPr="007E3E90">
        <w:rPr>
          <w:sz w:val="14"/>
          <w:szCs w:val="16"/>
        </w:rPr>
        <w:t>ui</w:t>
      </w:r>
      <w:proofErr w:type="spellEnd"/>
      <w:r w:rsidRPr="007E3E90">
        <w:rPr>
          <w:sz w:val="14"/>
          <w:szCs w:val="16"/>
        </w:rPr>
        <w:t xml:space="preserve"> is related to the observational geometry, while l and B are optional. When the bandwidth is 100 MHz and the incidence angle is 25°, the critical baselines are 14,000, 3300 and 1770 km at the L-band, C-</w:t>
      </w:r>
      <w:proofErr w:type="gramStart"/>
      <w:r w:rsidRPr="007E3E90">
        <w:rPr>
          <w:sz w:val="14"/>
          <w:szCs w:val="16"/>
        </w:rPr>
        <w:t>band</w:t>
      </w:r>
      <w:proofErr w:type="gramEnd"/>
      <w:r w:rsidRPr="007E3E90">
        <w:rPr>
          <w:sz w:val="14"/>
          <w:szCs w:val="16"/>
        </w:rPr>
        <w:t xml:space="preserve"> and X-band, respectively. In order to keep the correlation between two repeat passes, a practical baseline must be smaller than </w:t>
      </w:r>
      <w:proofErr w:type="spellStart"/>
      <w:r w:rsidRPr="007E3E90">
        <w:rPr>
          <w:sz w:val="14"/>
          <w:szCs w:val="16"/>
        </w:rPr>
        <w:t>Bc</w:t>
      </w:r>
      <w:proofErr w:type="spellEnd"/>
      <w:r w:rsidRPr="007E3E90">
        <w:rPr>
          <w:sz w:val="14"/>
          <w:szCs w:val="16"/>
        </w:rPr>
        <w:t xml:space="preserve">. Therefore, from a practical point of view, the L-band is better than the C-band or X-band. Figure 4 shows the simulation results of one-day interval interferometry, but the side-looking </w:t>
      </w:r>
      <w:r w:rsidRPr="007E3E90">
        <w:rPr>
          <w:noProof/>
          <w:sz w:val="14"/>
        </w:rPr>
        <w:t xml:space="preserve"> </w:t>
      </w:r>
      <w:r w:rsidRPr="007E3E90">
        <w:rPr>
          <w:sz w:val="14"/>
        </w:rPr>
        <w:t xml:space="preserve"> constraints are not involved. In this case, the </w:t>
      </w:r>
      <w:r w:rsidRPr="007E3E90">
        <w:rPr>
          <w:u w:val="single"/>
        </w:rPr>
        <w:t>temporal decorrelation is highly reduced</w:t>
      </w:r>
      <w:r w:rsidRPr="007E3E90">
        <w:rPr>
          <w:sz w:val="14"/>
        </w:rPr>
        <w:t xml:space="preserve">. It is obvious that the interferometric area is larger in the L-band than in X-band. Meanwhile, when the declination of the Moon is near the extremes, the interferometric area becomes larger. When the declination of the Moon is near the equatorial plane, one-day interval repeat-pass interferometry is not feasible, but a half month or one month interval repeat-pass interferometry is available. The magnitude of the solid Earth motion is not large. For example, the typical solid Earth tide amplitude is dozens of </w:t>
      </w:r>
      <w:proofErr w:type="spellStart"/>
      <w:r w:rsidRPr="007E3E90">
        <w:rPr>
          <w:sz w:val="14"/>
        </w:rPr>
        <w:t>centimetres</w:t>
      </w:r>
      <w:proofErr w:type="spellEnd"/>
      <w:r w:rsidRPr="007E3E90">
        <w:rPr>
          <w:sz w:val="14"/>
        </w:rPr>
        <w:t xml:space="preserve"> in one day. A resolution of hundreds of </w:t>
      </w:r>
      <w:proofErr w:type="spellStart"/>
      <w:r w:rsidRPr="007E3E90">
        <w:rPr>
          <w:sz w:val="14"/>
        </w:rPr>
        <w:t>metres</w:t>
      </w:r>
      <w:proofErr w:type="spellEnd"/>
      <w:r w:rsidRPr="007E3E90">
        <w:rPr>
          <w:sz w:val="14"/>
        </w:rPr>
        <w:t xml:space="preserve"> or even coarser will be enough if the wave is stably scattered. </w:t>
      </w:r>
      <w:r w:rsidRPr="007E3E90">
        <w:rPr>
          <w:sz w:val="14"/>
          <w:szCs w:val="16"/>
        </w:rPr>
        <w:t xml:space="preserve">4.2. Energy budget of earth </w:t>
      </w:r>
      <w:r w:rsidRPr="007E3E90">
        <w:rPr>
          <w:sz w:val="14"/>
        </w:rPr>
        <w:t xml:space="preserve">Fundamentally, </w:t>
      </w:r>
      <w:r w:rsidRPr="004538F3">
        <w:rPr>
          <w:b/>
          <w:bCs/>
          <w:highlight w:val="cyan"/>
          <w:u w:val="single"/>
        </w:rPr>
        <w:t>climate</w:t>
      </w:r>
      <w:r w:rsidRPr="004538F3">
        <w:rPr>
          <w:highlight w:val="cyan"/>
          <w:u w:val="single"/>
        </w:rPr>
        <w:t xml:space="preserve"> </w:t>
      </w:r>
      <w:r w:rsidRPr="004538F3">
        <w:rPr>
          <w:b/>
          <w:bCs/>
          <w:highlight w:val="cyan"/>
          <w:u w:val="single"/>
        </w:rPr>
        <w:t>change</w:t>
      </w:r>
      <w:r w:rsidRPr="004538F3">
        <w:rPr>
          <w:highlight w:val="cyan"/>
          <w:u w:val="single"/>
        </w:rPr>
        <w:t xml:space="preserve"> </w:t>
      </w:r>
      <w:r w:rsidRPr="004538F3">
        <w:rPr>
          <w:b/>
          <w:bCs/>
          <w:highlight w:val="cyan"/>
          <w:u w:val="single"/>
        </w:rPr>
        <w:t>depends</w:t>
      </w:r>
      <w:r w:rsidRPr="004538F3">
        <w:rPr>
          <w:highlight w:val="cyan"/>
          <w:u w:val="single"/>
        </w:rPr>
        <w:t xml:space="preserve"> </w:t>
      </w:r>
      <w:r w:rsidRPr="004538F3">
        <w:rPr>
          <w:b/>
          <w:bCs/>
          <w:highlight w:val="cyan"/>
          <w:u w:val="single"/>
        </w:rPr>
        <w:t>on</w:t>
      </w:r>
      <w:r w:rsidRPr="004538F3">
        <w:rPr>
          <w:highlight w:val="cyan"/>
          <w:u w:val="single"/>
        </w:rPr>
        <w:t xml:space="preserve"> </w:t>
      </w:r>
      <w:r w:rsidRPr="007E3E90">
        <w:rPr>
          <w:u w:val="single"/>
        </w:rPr>
        <w:t xml:space="preserve">Earth’s </w:t>
      </w:r>
      <w:r w:rsidRPr="004538F3">
        <w:rPr>
          <w:b/>
          <w:bCs/>
          <w:highlight w:val="cyan"/>
          <w:u w:val="single"/>
          <w:bdr w:val="single" w:sz="18" w:space="0" w:color="auto"/>
        </w:rPr>
        <w:t>radiation</w:t>
      </w:r>
      <w:r w:rsidRPr="007E3E90">
        <w:rPr>
          <w:u w:val="single"/>
          <w:bdr w:val="single" w:sz="18" w:space="0" w:color="auto"/>
        </w:rPr>
        <w:t xml:space="preserve"> </w:t>
      </w:r>
      <w:r w:rsidRPr="007E3E90">
        <w:rPr>
          <w:b/>
          <w:bCs/>
          <w:u w:val="single"/>
          <w:bdr w:val="single" w:sz="18" w:space="0" w:color="auto"/>
        </w:rPr>
        <w:t>balance</w:t>
      </w:r>
      <w:r w:rsidRPr="007E3E90">
        <w:rPr>
          <w:sz w:val="14"/>
        </w:rPr>
        <w:t xml:space="preserve">. </w:t>
      </w:r>
      <w:r w:rsidRPr="004538F3">
        <w:rPr>
          <w:b/>
          <w:bCs/>
          <w:highlight w:val="cyan"/>
          <w:u w:val="single"/>
        </w:rPr>
        <w:t>Observation</w:t>
      </w:r>
      <w:r w:rsidRPr="004538F3">
        <w:rPr>
          <w:highlight w:val="cyan"/>
          <w:u w:val="single"/>
        </w:rPr>
        <w:t xml:space="preserve"> </w:t>
      </w:r>
      <w:r w:rsidRPr="004538F3">
        <w:rPr>
          <w:b/>
          <w:bCs/>
          <w:highlight w:val="cyan"/>
          <w:u w:val="single"/>
        </w:rPr>
        <w:t>of</w:t>
      </w:r>
      <w:r w:rsidRPr="007E3E90">
        <w:rPr>
          <w:u w:val="single"/>
        </w:rPr>
        <w:t xml:space="preserve"> both the </w:t>
      </w:r>
      <w:r w:rsidRPr="004538F3">
        <w:rPr>
          <w:highlight w:val="cyan"/>
          <w:u w:val="single"/>
        </w:rPr>
        <w:t>solar</w:t>
      </w:r>
      <w:r w:rsidRPr="007E3E90">
        <w:rPr>
          <w:u w:val="single"/>
        </w:rPr>
        <w:t xml:space="preserve"> </w:t>
      </w:r>
      <w:r w:rsidRPr="004538F3">
        <w:rPr>
          <w:b/>
          <w:bCs/>
          <w:highlight w:val="cyan"/>
          <w:u w:val="single"/>
        </w:rPr>
        <w:t>radiation</w:t>
      </w:r>
      <w:r w:rsidRPr="004538F3">
        <w:rPr>
          <w:highlight w:val="cyan"/>
          <w:u w:val="single"/>
        </w:rPr>
        <w:t xml:space="preserve"> </w:t>
      </w:r>
      <w:r w:rsidRPr="004538F3">
        <w:rPr>
          <w:b/>
          <w:bCs/>
          <w:highlight w:val="cyan"/>
          <w:u w:val="single"/>
        </w:rPr>
        <w:t>and</w:t>
      </w:r>
      <w:r w:rsidRPr="004538F3">
        <w:rPr>
          <w:highlight w:val="cyan"/>
          <w:u w:val="single"/>
        </w:rPr>
        <w:t xml:space="preserve"> </w:t>
      </w:r>
      <w:r w:rsidRPr="007E3E90">
        <w:rPr>
          <w:u w:val="single"/>
        </w:rPr>
        <w:t xml:space="preserve">Earth’s </w:t>
      </w:r>
      <w:r w:rsidRPr="004538F3">
        <w:rPr>
          <w:b/>
          <w:bCs/>
          <w:highlight w:val="cyan"/>
          <w:u w:val="single"/>
        </w:rPr>
        <w:t>reflection</w:t>
      </w:r>
      <w:r w:rsidRPr="007E3E90">
        <w:rPr>
          <w:sz w:val="14"/>
        </w:rPr>
        <w:t xml:space="preserve"> </w:t>
      </w:r>
      <w:r w:rsidRPr="007E3E90">
        <w:rPr>
          <w:u w:val="single"/>
        </w:rPr>
        <w:t>and</w:t>
      </w:r>
      <w:r w:rsidRPr="007E3E90">
        <w:rPr>
          <w:sz w:val="14"/>
        </w:rPr>
        <w:t xml:space="preserve"> </w:t>
      </w:r>
      <w:r w:rsidRPr="007E3E90">
        <w:rPr>
          <w:u w:val="single"/>
        </w:rPr>
        <w:t xml:space="preserve">emission </w:t>
      </w:r>
      <w:r w:rsidRPr="004538F3">
        <w:rPr>
          <w:highlight w:val="cyan"/>
          <w:u w:val="single"/>
        </w:rPr>
        <w:t xml:space="preserve">will </w:t>
      </w:r>
      <w:r w:rsidRPr="004538F3">
        <w:rPr>
          <w:b/>
          <w:bCs/>
          <w:highlight w:val="cyan"/>
          <w:u w:val="single"/>
        </w:rPr>
        <w:t>depend</w:t>
      </w:r>
      <w:r w:rsidRPr="004538F3">
        <w:rPr>
          <w:highlight w:val="cyan"/>
          <w:u w:val="single"/>
        </w:rPr>
        <w:t xml:space="preserve"> </w:t>
      </w:r>
      <w:r w:rsidRPr="004538F3">
        <w:rPr>
          <w:b/>
          <w:bCs/>
          <w:highlight w:val="cyan"/>
          <w:u w:val="single"/>
        </w:rPr>
        <w:t>on</w:t>
      </w:r>
      <w:r w:rsidRPr="004538F3">
        <w:rPr>
          <w:highlight w:val="cyan"/>
          <w:u w:val="single"/>
        </w:rPr>
        <w:t xml:space="preserve"> </w:t>
      </w:r>
      <w:r w:rsidRPr="007E3E90">
        <w:rPr>
          <w:b/>
          <w:bCs/>
          <w:u w:val="single"/>
        </w:rPr>
        <w:t>accurate</w:t>
      </w:r>
      <w:r w:rsidRPr="007E3E90">
        <w:rPr>
          <w:u w:val="single"/>
        </w:rPr>
        <w:t xml:space="preserve"> </w:t>
      </w:r>
      <w:r w:rsidRPr="004538F3">
        <w:rPr>
          <w:b/>
          <w:bCs/>
          <w:highlight w:val="cyan"/>
          <w:u w:val="single"/>
        </w:rPr>
        <w:t>measurement</w:t>
      </w:r>
      <w:r w:rsidRPr="004538F3">
        <w:rPr>
          <w:highlight w:val="cyan"/>
          <w:u w:val="single"/>
        </w:rPr>
        <w:t xml:space="preserve"> </w:t>
      </w:r>
      <w:r w:rsidRPr="004538F3">
        <w:rPr>
          <w:rStyle w:val="Emphasis"/>
          <w:highlight w:val="cyan"/>
          <w:bdr w:val="single" w:sz="18" w:space="0" w:color="auto"/>
        </w:rPr>
        <w:t>with space tech</w:t>
      </w:r>
      <w:r w:rsidRPr="007E3E90">
        <w:rPr>
          <w:rStyle w:val="Emphasis"/>
          <w:bdr w:val="single" w:sz="18" w:space="0" w:color="auto"/>
        </w:rPr>
        <w:t>nology</w:t>
      </w:r>
      <w:r w:rsidRPr="007E3E90">
        <w:rPr>
          <w:sz w:val="14"/>
        </w:rPr>
        <w:t xml:space="preserve">. Since the late 1970s, the United States and Europe have launched a number of missions to measure solar and terrestrial radiation, such as NASA’s Active Cavity Radiometer Irradiance Monitor Series </w:t>
      </w:r>
      <w:proofErr w:type="spellStart"/>
      <w:r w:rsidRPr="007E3E90">
        <w:rPr>
          <w:sz w:val="14"/>
        </w:rPr>
        <w:t>programme</w:t>
      </w:r>
      <w:proofErr w:type="spellEnd"/>
      <w:r w:rsidRPr="007E3E90">
        <w:rPr>
          <w:sz w:val="14"/>
        </w:rPr>
        <w:t xml:space="preserve"> (ACRIM1, 1980–1989; ACRIM2, 1991–2001; ACRIM3, 2000–present), Earth Radiation Budget Experiment (ERBE, 1984–1994), Clouds and Earth’s Radiant Energy System (CERES, 1997–present), Solar Radiation and Climate Experiment (SORCE, 2003–present) and the French </w:t>
      </w:r>
      <w:proofErr w:type="spellStart"/>
      <w:r w:rsidRPr="007E3E90">
        <w:rPr>
          <w:sz w:val="14"/>
        </w:rPr>
        <w:t>Megha-Tropiques</w:t>
      </w:r>
      <w:proofErr w:type="spellEnd"/>
      <w:r w:rsidRPr="007E3E90">
        <w:rPr>
          <w:sz w:val="14"/>
        </w:rPr>
        <w:t xml:space="preserve"> satellite on the Scanner for Radiation Budget (</w:t>
      </w:r>
      <w:proofErr w:type="spellStart"/>
      <w:r w:rsidRPr="007E3E90">
        <w:rPr>
          <w:sz w:val="14"/>
        </w:rPr>
        <w:t>ScaRaB</w:t>
      </w:r>
      <w:proofErr w:type="spellEnd"/>
      <w:r w:rsidRPr="007E3E90">
        <w:rPr>
          <w:sz w:val="14"/>
        </w:rPr>
        <w:t xml:space="preserve">, 2011–present). These </w:t>
      </w:r>
      <w:r w:rsidRPr="007E3E90">
        <w:rPr>
          <w:u w:val="single"/>
        </w:rPr>
        <w:t>missions</w:t>
      </w:r>
      <w:r w:rsidRPr="007E3E90">
        <w:rPr>
          <w:sz w:val="14"/>
        </w:rPr>
        <w:t xml:space="preserve"> have </w:t>
      </w:r>
      <w:r w:rsidRPr="007E3E90">
        <w:rPr>
          <w:u w:val="single"/>
        </w:rPr>
        <w:t>greatly improved our understanding of Earth’s energy system</w:t>
      </w:r>
      <w:r w:rsidRPr="007E3E90">
        <w:rPr>
          <w:sz w:val="14"/>
        </w:rPr>
        <w:t xml:space="preserve">. The Deep Space Climate Observatory (DSCOVR), placed at the earth–Sun first </w:t>
      </w:r>
      <w:proofErr w:type="spellStart"/>
      <w:r w:rsidRPr="007E3E90">
        <w:rPr>
          <w:sz w:val="14"/>
        </w:rPr>
        <w:t>Lagrangian</w:t>
      </w:r>
      <w:proofErr w:type="spellEnd"/>
      <w:r w:rsidRPr="007E3E90">
        <w:rPr>
          <w:sz w:val="14"/>
        </w:rPr>
        <w:t xml:space="preserve"> point, has been designed to </w:t>
      </w:r>
      <w:r w:rsidRPr="007E3E90">
        <w:rPr>
          <w:u w:val="single"/>
        </w:rPr>
        <w:t>measure the outgoing radiation of the sunlit Earth disk with a constant look angle</w:t>
      </w:r>
      <w:r w:rsidRPr="007E3E90">
        <w:rPr>
          <w:sz w:val="14"/>
        </w:rPr>
        <w:t xml:space="preserve">. But in the </w:t>
      </w:r>
      <w:r w:rsidRPr="007E3E90">
        <w:rPr>
          <w:u w:val="single"/>
        </w:rPr>
        <w:t>outgoing radiation</w:t>
      </w:r>
      <w:r w:rsidRPr="007E3E90">
        <w:rPr>
          <w:sz w:val="14"/>
        </w:rPr>
        <w:t xml:space="preserve">, the </w:t>
      </w:r>
      <w:r w:rsidRPr="004538F3">
        <w:rPr>
          <w:highlight w:val="cyan"/>
          <w:u w:val="single"/>
        </w:rPr>
        <w:t>reflected</w:t>
      </w:r>
      <w:r w:rsidRPr="007E3E90">
        <w:rPr>
          <w:u w:val="single"/>
        </w:rPr>
        <w:t xml:space="preserve"> shortwave </w:t>
      </w:r>
      <w:r w:rsidRPr="004538F3">
        <w:rPr>
          <w:b/>
          <w:bCs/>
          <w:highlight w:val="cyan"/>
          <w:u w:val="single"/>
        </w:rPr>
        <w:t>radiation</w:t>
      </w:r>
      <w:r w:rsidRPr="007E3E90">
        <w:rPr>
          <w:u w:val="single"/>
        </w:rPr>
        <w:t xml:space="preserve"> is </w:t>
      </w:r>
      <w:r w:rsidRPr="007E3E90">
        <w:rPr>
          <w:b/>
          <w:bCs/>
          <w:u w:val="single"/>
        </w:rPr>
        <w:t>highly</w:t>
      </w:r>
      <w:r w:rsidRPr="007E3E90">
        <w:rPr>
          <w:u w:val="single"/>
        </w:rPr>
        <w:t xml:space="preserve"> </w:t>
      </w:r>
      <w:r w:rsidRPr="004538F3">
        <w:rPr>
          <w:b/>
          <w:bCs/>
          <w:highlight w:val="cyan"/>
          <w:u w:val="single"/>
        </w:rPr>
        <w:t>affected</w:t>
      </w:r>
      <w:r w:rsidRPr="004538F3">
        <w:rPr>
          <w:highlight w:val="cyan"/>
          <w:u w:val="single"/>
        </w:rPr>
        <w:t xml:space="preserve"> </w:t>
      </w:r>
      <w:r w:rsidRPr="004538F3">
        <w:rPr>
          <w:b/>
          <w:bCs/>
          <w:highlight w:val="cyan"/>
          <w:u w:val="single"/>
        </w:rPr>
        <w:t>by</w:t>
      </w:r>
      <w:r w:rsidRPr="004538F3">
        <w:rPr>
          <w:highlight w:val="cyan"/>
          <w:u w:val="single"/>
        </w:rPr>
        <w:t xml:space="preserve"> </w:t>
      </w:r>
      <w:r w:rsidRPr="007E3E90">
        <w:rPr>
          <w:b/>
          <w:bCs/>
          <w:u w:val="single"/>
        </w:rPr>
        <w:t>albedo</w:t>
      </w:r>
      <w:r w:rsidRPr="007E3E90">
        <w:rPr>
          <w:u w:val="single"/>
        </w:rPr>
        <w:t xml:space="preserve"> </w:t>
      </w:r>
      <w:r w:rsidRPr="007E3E90">
        <w:rPr>
          <w:b/>
          <w:bCs/>
          <w:u w:val="single"/>
        </w:rPr>
        <w:t>and</w:t>
      </w:r>
      <w:r w:rsidRPr="007E3E90">
        <w:rPr>
          <w:u w:val="single"/>
        </w:rPr>
        <w:t xml:space="preserve"> </w:t>
      </w:r>
      <w:r w:rsidRPr="004538F3">
        <w:rPr>
          <w:b/>
          <w:bCs/>
          <w:highlight w:val="cyan"/>
          <w:u w:val="single"/>
        </w:rPr>
        <w:t>atmospher</w:t>
      </w:r>
      <w:r w:rsidRPr="007E3E90">
        <w:rPr>
          <w:b/>
          <w:bCs/>
          <w:u w:val="single"/>
        </w:rPr>
        <w:t>ic</w:t>
      </w:r>
      <w:r w:rsidRPr="007E3E90">
        <w:rPr>
          <w:u w:val="single"/>
        </w:rPr>
        <w:t xml:space="preserve"> </w:t>
      </w:r>
      <w:r w:rsidRPr="007E3E90">
        <w:rPr>
          <w:b/>
          <w:bCs/>
          <w:u w:val="single"/>
        </w:rPr>
        <w:t>conditions</w:t>
      </w:r>
      <w:r w:rsidRPr="007E3E90">
        <w:rPr>
          <w:sz w:val="14"/>
        </w:rPr>
        <w:t xml:space="preserve">, </w:t>
      </w:r>
      <w:r w:rsidRPr="007E3E90">
        <w:rPr>
          <w:u w:val="single"/>
        </w:rPr>
        <w:t>showing obvious anisotropy</w:t>
      </w:r>
      <w:r w:rsidRPr="007E3E90">
        <w:rPr>
          <w:sz w:val="14"/>
        </w:rPr>
        <w:t xml:space="preserve">. </w:t>
      </w:r>
      <w:r w:rsidRPr="004538F3">
        <w:rPr>
          <w:b/>
          <w:bCs/>
          <w:highlight w:val="cyan"/>
          <w:u w:val="single"/>
        </w:rPr>
        <w:t>Lack</w:t>
      </w:r>
      <w:r w:rsidRPr="004538F3">
        <w:rPr>
          <w:highlight w:val="cyan"/>
          <w:u w:val="single"/>
        </w:rPr>
        <w:t xml:space="preserve"> </w:t>
      </w:r>
      <w:r w:rsidRPr="004538F3">
        <w:rPr>
          <w:b/>
          <w:bCs/>
          <w:highlight w:val="cyan"/>
          <w:u w:val="single"/>
        </w:rPr>
        <w:t>of</w:t>
      </w:r>
      <w:r w:rsidRPr="004538F3">
        <w:rPr>
          <w:highlight w:val="cyan"/>
          <w:u w:val="single"/>
        </w:rPr>
        <w:t xml:space="preserve"> </w:t>
      </w:r>
      <w:r w:rsidRPr="004538F3">
        <w:rPr>
          <w:b/>
          <w:bCs/>
          <w:highlight w:val="cyan"/>
          <w:u w:val="single"/>
        </w:rPr>
        <w:t>sampling</w:t>
      </w:r>
      <w:r w:rsidRPr="004538F3">
        <w:rPr>
          <w:highlight w:val="cyan"/>
          <w:u w:val="single"/>
        </w:rPr>
        <w:t xml:space="preserve"> in space</w:t>
      </w:r>
      <w:r w:rsidRPr="007E3E90">
        <w:rPr>
          <w:u w:val="single"/>
        </w:rPr>
        <w:t xml:space="preserve"> and time is </w:t>
      </w:r>
      <w:r w:rsidRPr="007E3E90">
        <w:rPr>
          <w:b/>
          <w:bCs/>
          <w:u w:val="single"/>
        </w:rPr>
        <w:t>vulnerable</w:t>
      </w:r>
      <w:r w:rsidRPr="007E3E90">
        <w:rPr>
          <w:u w:val="single"/>
        </w:rPr>
        <w:t xml:space="preserve"> </w:t>
      </w:r>
      <w:r w:rsidRPr="007E3E90">
        <w:rPr>
          <w:b/>
          <w:bCs/>
          <w:u w:val="single"/>
        </w:rPr>
        <w:t>to</w:t>
      </w:r>
      <w:r w:rsidRPr="007E3E90">
        <w:rPr>
          <w:u w:val="single"/>
        </w:rPr>
        <w:t xml:space="preserve"> </w:t>
      </w:r>
      <w:r w:rsidRPr="007E3E90">
        <w:rPr>
          <w:b/>
          <w:bCs/>
          <w:u w:val="single"/>
        </w:rPr>
        <w:t>uncertainties</w:t>
      </w:r>
      <w:r w:rsidRPr="007E3E90">
        <w:rPr>
          <w:sz w:val="14"/>
        </w:rPr>
        <w:t xml:space="preserve">. The </w:t>
      </w:r>
      <w:r w:rsidRPr="004538F3">
        <w:rPr>
          <w:b/>
          <w:bCs/>
          <w:highlight w:val="cyan"/>
          <w:u w:val="single"/>
        </w:rPr>
        <w:t>lunar</w:t>
      </w:r>
      <w:r w:rsidRPr="004538F3">
        <w:rPr>
          <w:highlight w:val="cyan"/>
          <w:u w:val="single"/>
        </w:rPr>
        <w:t xml:space="preserve"> </w:t>
      </w:r>
      <w:r w:rsidRPr="004538F3">
        <w:rPr>
          <w:b/>
          <w:bCs/>
          <w:highlight w:val="cyan"/>
          <w:u w:val="single"/>
        </w:rPr>
        <w:t>observatory</w:t>
      </w:r>
      <w:r w:rsidRPr="004538F3">
        <w:rPr>
          <w:sz w:val="14"/>
          <w:highlight w:val="cyan"/>
        </w:rPr>
        <w:t xml:space="preserve"> </w:t>
      </w:r>
      <w:r w:rsidRPr="004538F3">
        <w:rPr>
          <w:b/>
          <w:bCs/>
          <w:highlight w:val="cyan"/>
          <w:u w:val="single"/>
        </w:rPr>
        <w:t>provides</w:t>
      </w:r>
      <w:r w:rsidRPr="004538F3">
        <w:rPr>
          <w:highlight w:val="cyan"/>
          <w:u w:val="single"/>
        </w:rPr>
        <w:t xml:space="preserve"> </w:t>
      </w:r>
      <w:r w:rsidRPr="007E3E90">
        <w:rPr>
          <w:b/>
          <w:bCs/>
          <w:u w:val="single"/>
        </w:rPr>
        <w:t>large</w:t>
      </w:r>
      <w:r w:rsidRPr="007E3E90">
        <w:rPr>
          <w:u w:val="single"/>
        </w:rPr>
        <w:t>-</w:t>
      </w:r>
      <w:r w:rsidRPr="007E3E90">
        <w:rPr>
          <w:b/>
          <w:bCs/>
          <w:u w:val="single"/>
        </w:rPr>
        <w:t>scale</w:t>
      </w:r>
      <w:r w:rsidRPr="007E3E90">
        <w:rPr>
          <w:u w:val="single"/>
        </w:rPr>
        <w:t xml:space="preserve"> </w:t>
      </w:r>
      <w:r w:rsidRPr="004538F3">
        <w:rPr>
          <w:b/>
          <w:bCs/>
          <w:highlight w:val="cyan"/>
          <w:u w:val="single"/>
        </w:rPr>
        <w:t>observation</w:t>
      </w:r>
      <w:r w:rsidRPr="004538F3">
        <w:rPr>
          <w:highlight w:val="cyan"/>
          <w:u w:val="single"/>
        </w:rPr>
        <w:t xml:space="preserve"> </w:t>
      </w:r>
      <w:r w:rsidRPr="004538F3">
        <w:rPr>
          <w:b/>
          <w:bCs/>
          <w:highlight w:val="cyan"/>
          <w:u w:val="single"/>
        </w:rPr>
        <w:t>with</w:t>
      </w:r>
      <w:r w:rsidRPr="004538F3">
        <w:rPr>
          <w:highlight w:val="cyan"/>
          <w:u w:val="single"/>
        </w:rPr>
        <w:t xml:space="preserve"> </w:t>
      </w:r>
      <w:r w:rsidRPr="007E3E90">
        <w:rPr>
          <w:u w:val="single"/>
        </w:rPr>
        <w:t xml:space="preserve">continuously </w:t>
      </w:r>
      <w:r w:rsidRPr="004538F3">
        <w:rPr>
          <w:b/>
          <w:bCs/>
          <w:highlight w:val="cyan"/>
          <w:u w:val="single"/>
        </w:rPr>
        <w:t>changing</w:t>
      </w:r>
      <w:r w:rsidRPr="004538F3">
        <w:rPr>
          <w:highlight w:val="cyan"/>
          <w:u w:val="single"/>
        </w:rPr>
        <w:t xml:space="preserve"> </w:t>
      </w:r>
      <w:r w:rsidRPr="004538F3">
        <w:rPr>
          <w:b/>
          <w:bCs/>
          <w:highlight w:val="cyan"/>
          <w:u w:val="single"/>
        </w:rPr>
        <w:t>angles</w:t>
      </w:r>
      <w:r w:rsidRPr="004538F3">
        <w:rPr>
          <w:sz w:val="14"/>
          <w:highlight w:val="cyan"/>
        </w:rPr>
        <w:t xml:space="preserve">, </w:t>
      </w:r>
      <w:r w:rsidRPr="007E3E90">
        <w:rPr>
          <w:u w:val="single"/>
        </w:rPr>
        <w:t xml:space="preserve">enabling it </w:t>
      </w:r>
      <w:r w:rsidRPr="004538F3">
        <w:rPr>
          <w:highlight w:val="cyan"/>
          <w:u w:val="single"/>
        </w:rPr>
        <w:t>to</w:t>
      </w:r>
      <w:r w:rsidRPr="007E3E90">
        <w:rPr>
          <w:u w:val="single"/>
        </w:rPr>
        <w:t xml:space="preserve"> </w:t>
      </w:r>
      <w:r w:rsidRPr="004538F3">
        <w:rPr>
          <w:highlight w:val="cyan"/>
          <w:u w:val="single"/>
        </w:rPr>
        <w:t>calibrate</w:t>
      </w:r>
      <w:r w:rsidRPr="007E3E90">
        <w:rPr>
          <w:u w:val="single"/>
        </w:rPr>
        <w:t xml:space="preserve"> the </w:t>
      </w:r>
      <w:r w:rsidRPr="004538F3">
        <w:rPr>
          <w:b/>
          <w:bCs/>
          <w:highlight w:val="cyan"/>
          <w:u w:val="single"/>
        </w:rPr>
        <w:t>data</w:t>
      </w:r>
      <w:r w:rsidRPr="007E3E90">
        <w:rPr>
          <w:u w:val="single"/>
        </w:rPr>
        <w:t xml:space="preserve"> of satellites in different orbits at different times</w:t>
      </w:r>
      <w:r w:rsidRPr="007E3E90">
        <w:rPr>
          <w:sz w:val="14"/>
        </w:rPr>
        <w:t xml:space="preserve">. Its most important property is that it </w:t>
      </w:r>
      <w:r w:rsidRPr="007E3E90">
        <w:rPr>
          <w:u w:val="single"/>
        </w:rPr>
        <w:t xml:space="preserve">can </w:t>
      </w:r>
      <w:r w:rsidRPr="004538F3">
        <w:rPr>
          <w:highlight w:val="cyan"/>
          <w:u w:val="single"/>
        </w:rPr>
        <w:t>provide</w:t>
      </w:r>
      <w:r w:rsidRPr="007E3E90">
        <w:rPr>
          <w:u w:val="single"/>
        </w:rPr>
        <w:t xml:space="preserve"> a </w:t>
      </w:r>
      <w:r w:rsidRPr="007E3E90">
        <w:rPr>
          <w:b/>
          <w:bCs/>
          <w:u w:val="single"/>
        </w:rPr>
        <w:t>very</w:t>
      </w:r>
      <w:r w:rsidRPr="007E3E90">
        <w:rPr>
          <w:u w:val="single"/>
        </w:rPr>
        <w:t xml:space="preserve"> </w:t>
      </w:r>
      <w:r w:rsidRPr="004538F3">
        <w:rPr>
          <w:b/>
          <w:bCs/>
          <w:highlight w:val="cyan"/>
          <w:u w:val="single"/>
        </w:rPr>
        <w:t>long</w:t>
      </w:r>
      <w:r w:rsidRPr="004538F3">
        <w:rPr>
          <w:highlight w:val="cyan"/>
          <w:u w:val="single"/>
        </w:rPr>
        <w:t>-</w:t>
      </w:r>
      <w:r w:rsidRPr="004538F3">
        <w:rPr>
          <w:b/>
          <w:bCs/>
          <w:highlight w:val="cyan"/>
          <w:u w:val="single"/>
        </w:rPr>
        <w:t>term</w:t>
      </w:r>
      <w:r w:rsidRPr="004538F3">
        <w:rPr>
          <w:highlight w:val="cyan"/>
          <w:u w:val="single"/>
        </w:rPr>
        <w:t xml:space="preserve"> time series </w:t>
      </w:r>
      <w:r w:rsidRPr="007E3E90">
        <w:rPr>
          <w:u w:val="single"/>
        </w:rPr>
        <w:t>from a single orbit platform</w:t>
      </w:r>
      <w:r w:rsidRPr="007E3E90">
        <w:rPr>
          <w:sz w:val="14"/>
        </w:rPr>
        <w:t xml:space="preserve">. </w:t>
      </w:r>
      <w:r w:rsidRPr="007E3E90">
        <w:rPr>
          <w:u w:val="single"/>
        </w:rPr>
        <w:t>In a year, the time series covers all local times, all seasons</w:t>
      </w:r>
      <w:r w:rsidRPr="007E3E90">
        <w:rPr>
          <w:sz w:val="14"/>
        </w:rPr>
        <w:t xml:space="preserve"> (different weather pattern) </w:t>
      </w:r>
      <w:r w:rsidRPr="007E3E90">
        <w:rPr>
          <w:u w:val="single"/>
        </w:rPr>
        <w:t>and all Earth phases for all underlying surfaces</w:t>
      </w:r>
      <w:r w:rsidRPr="007E3E90">
        <w:rPr>
          <w:sz w:val="14"/>
        </w:rPr>
        <w:t xml:space="preserve"> (</w:t>
      </w:r>
      <w:proofErr w:type="spellStart"/>
      <w:r w:rsidRPr="007E3E90">
        <w:rPr>
          <w:sz w:val="14"/>
        </w:rPr>
        <w:t>Pallé</w:t>
      </w:r>
      <w:proofErr w:type="spellEnd"/>
      <w:r w:rsidRPr="007E3E90">
        <w:rPr>
          <w:sz w:val="14"/>
        </w:rPr>
        <w:t xml:space="preserve"> and Goode 2009; </w:t>
      </w:r>
      <w:proofErr w:type="spellStart"/>
      <w:r w:rsidRPr="007E3E90">
        <w:rPr>
          <w:sz w:val="14"/>
        </w:rPr>
        <w:t>Karalidi</w:t>
      </w:r>
      <w:proofErr w:type="spellEnd"/>
      <w:r w:rsidRPr="007E3E90">
        <w:rPr>
          <w:sz w:val="14"/>
        </w:rPr>
        <w:t xml:space="preserve"> et al. 2012). The </w:t>
      </w:r>
      <w:r w:rsidRPr="007E3E90">
        <w:rPr>
          <w:u w:val="single"/>
        </w:rPr>
        <w:t xml:space="preserve">diversity of the </w:t>
      </w:r>
      <w:r w:rsidRPr="007E3E90">
        <w:rPr>
          <w:b/>
          <w:bCs/>
          <w:u w:val="single"/>
        </w:rPr>
        <w:t>surface</w:t>
      </w:r>
      <w:r w:rsidRPr="007E3E90">
        <w:rPr>
          <w:u w:val="single"/>
        </w:rPr>
        <w:t>-</w:t>
      </w:r>
      <w:proofErr w:type="spellStart"/>
      <w:r w:rsidRPr="007E3E90">
        <w:rPr>
          <w:b/>
          <w:bCs/>
          <w:u w:val="single"/>
        </w:rPr>
        <w:t>weatherphase</w:t>
      </w:r>
      <w:proofErr w:type="spellEnd"/>
      <w:r w:rsidRPr="007E3E90">
        <w:rPr>
          <w:u w:val="single"/>
        </w:rPr>
        <w:t xml:space="preserve"> combination is beneficial to </w:t>
      </w:r>
      <w:r w:rsidRPr="004538F3">
        <w:rPr>
          <w:highlight w:val="cyan"/>
          <w:u w:val="single"/>
        </w:rPr>
        <w:t>improving</w:t>
      </w:r>
      <w:r w:rsidRPr="007E3E90">
        <w:rPr>
          <w:sz w:val="14"/>
        </w:rPr>
        <w:t xml:space="preserve"> the </w:t>
      </w:r>
      <w:r w:rsidRPr="004538F3">
        <w:rPr>
          <w:rStyle w:val="Emphasis"/>
          <w:highlight w:val="cyan"/>
        </w:rPr>
        <w:t>quality of global energy</w:t>
      </w:r>
      <w:r w:rsidRPr="007E3E90">
        <w:rPr>
          <w:sz w:val="14"/>
        </w:rPr>
        <w:t xml:space="preserve"> budget data and to the </w:t>
      </w:r>
      <w:r w:rsidRPr="007E3E90">
        <w:rPr>
          <w:u w:val="single"/>
        </w:rPr>
        <w:t>study of regional energy redistribution</w:t>
      </w:r>
      <w:r w:rsidRPr="007E3E90">
        <w:rPr>
          <w:sz w:val="14"/>
        </w:rPr>
        <w:t xml:space="preserve"> and its </w:t>
      </w:r>
      <w:r w:rsidRPr="007E3E90">
        <w:rPr>
          <w:u w:val="single"/>
        </w:rPr>
        <w:t>multi-layer coupling effects.</w:t>
      </w:r>
      <w:r w:rsidRPr="007E3E90">
        <w:rPr>
          <w:sz w:val="14"/>
        </w:rPr>
        <w:t xml:space="preserve"> The </w:t>
      </w:r>
      <w:r w:rsidRPr="004538F3">
        <w:rPr>
          <w:highlight w:val="cyan"/>
          <w:u w:val="single"/>
        </w:rPr>
        <w:t>Moon-based data</w:t>
      </w:r>
      <w:r w:rsidRPr="004538F3">
        <w:rPr>
          <w:sz w:val="14"/>
          <w:highlight w:val="cyan"/>
        </w:rPr>
        <w:t xml:space="preserve"> </w:t>
      </w:r>
      <w:r w:rsidRPr="007E3E90">
        <w:rPr>
          <w:u w:val="single"/>
        </w:rPr>
        <w:t>will</w:t>
      </w:r>
      <w:r w:rsidRPr="007E3E90">
        <w:rPr>
          <w:sz w:val="14"/>
        </w:rPr>
        <w:t xml:space="preserve"> also </w:t>
      </w:r>
      <w:r w:rsidRPr="004538F3">
        <w:rPr>
          <w:highlight w:val="cyan"/>
          <w:u w:val="single"/>
        </w:rPr>
        <w:t>provide</w:t>
      </w:r>
      <w:r w:rsidRPr="007E3E90">
        <w:rPr>
          <w:u w:val="single"/>
        </w:rPr>
        <w:t xml:space="preserve"> a direct </w:t>
      </w:r>
      <w:r w:rsidRPr="004538F3">
        <w:rPr>
          <w:highlight w:val="cyan"/>
          <w:u w:val="single"/>
        </w:rPr>
        <w:t>connection between</w:t>
      </w:r>
      <w:r w:rsidRPr="007E3E90">
        <w:rPr>
          <w:u w:val="single"/>
        </w:rPr>
        <w:t xml:space="preserve"> the </w:t>
      </w:r>
      <w:r w:rsidRPr="004538F3">
        <w:rPr>
          <w:highlight w:val="cyan"/>
          <w:u w:val="single"/>
        </w:rPr>
        <w:t xml:space="preserve">data from space </w:t>
      </w:r>
      <w:r w:rsidRPr="007E3E90">
        <w:rPr>
          <w:u w:val="single"/>
        </w:rPr>
        <w:t xml:space="preserve">technology </w:t>
      </w:r>
      <w:r w:rsidRPr="004538F3">
        <w:rPr>
          <w:highlight w:val="cyan"/>
          <w:u w:val="single"/>
        </w:rPr>
        <w:t>and</w:t>
      </w:r>
      <w:r w:rsidRPr="007E3E90">
        <w:rPr>
          <w:u w:val="single"/>
        </w:rPr>
        <w:t xml:space="preserve"> the data from </w:t>
      </w:r>
      <w:r w:rsidRPr="004538F3">
        <w:rPr>
          <w:highlight w:val="cyan"/>
          <w:u w:val="single"/>
        </w:rPr>
        <w:t>ground</w:t>
      </w:r>
      <w:r w:rsidRPr="007E3E90">
        <w:rPr>
          <w:u w:val="single"/>
        </w:rPr>
        <w:t>-based earthshine measurement series</w:t>
      </w:r>
      <w:r w:rsidRPr="007E3E90">
        <w:rPr>
          <w:sz w:val="14"/>
        </w:rPr>
        <w:t xml:space="preserve">, </w:t>
      </w:r>
      <w:r w:rsidRPr="007E3E90">
        <w:rPr>
          <w:u w:val="single"/>
        </w:rPr>
        <w:t xml:space="preserve">which </w:t>
      </w:r>
      <w:r w:rsidRPr="004538F3">
        <w:rPr>
          <w:rStyle w:val="Emphasis"/>
          <w:highlight w:val="cyan"/>
        </w:rPr>
        <w:t>span</w:t>
      </w:r>
      <w:r w:rsidRPr="007E3E90">
        <w:rPr>
          <w:u w:val="single"/>
        </w:rPr>
        <w:t xml:space="preserve"> almost </w:t>
      </w:r>
      <w:r w:rsidRPr="004538F3">
        <w:rPr>
          <w:highlight w:val="cyan"/>
          <w:u w:val="single"/>
        </w:rPr>
        <w:t xml:space="preserve">one </w:t>
      </w:r>
      <w:r w:rsidRPr="004538F3">
        <w:rPr>
          <w:rStyle w:val="Emphasis"/>
          <w:highlight w:val="cyan"/>
        </w:rPr>
        <w:t>hundred years</w:t>
      </w:r>
      <w:r w:rsidRPr="007E3E90">
        <w:rPr>
          <w:sz w:val="14"/>
        </w:rPr>
        <w:t xml:space="preserve">. </w:t>
      </w:r>
      <w:r w:rsidRPr="007E3E90">
        <w:rPr>
          <w:sz w:val="14"/>
          <w:szCs w:val="16"/>
        </w:rPr>
        <w:t xml:space="preserve">The system design can consult the DSCOVR satellite, a radiometer measuring irradiance of the Earth phase and an imaging camera taking images of the Earth phase for various Earth sciences purposes. In order to take into </w:t>
      </w:r>
      <w:proofErr w:type="gramStart"/>
      <w:r w:rsidRPr="007E3E90">
        <w:rPr>
          <w:sz w:val="14"/>
          <w:szCs w:val="16"/>
        </w:rPr>
        <w:t>account</w:t>
      </w:r>
      <w:proofErr w:type="gramEnd"/>
      <w:r w:rsidRPr="007E3E90">
        <w:rPr>
          <w:sz w:val="14"/>
          <w:szCs w:val="16"/>
        </w:rPr>
        <w:t xml:space="preserve"> the needs of observing the Earth’s environmental elements, 1 km spatial resolution and 20–30 channels of the camera are suggested. 4.3. Earth’s environmental elements </w:t>
      </w:r>
      <w:r w:rsidRPr="007E3E90">
        <w:rPr>
          <w:u w:val="single"/>
        </w:rPr>
        <w:t>Vegetation</w:t>
      </w:r>
      <w:r w:rsidRPr="007E3E90">
        <w:rPr>
          <w:sz w:val="14"/>
        </w:rPr>
        <w:t xml:space="preserve"> is an </w:t>
      </w:r>
      <w:r w:rsidRPr="007E3E90">
        <w:rPr>
          <w:u w:val="single"/>
        </w:rPr>
        <w:t>important part of the global carbon pool</w:t>
      </w:r>
      <w:r w:rsidRPr="007E3E90">
        <w:rPr>
          <w:sz w:val="14"/>
        </w:rPr>
        <w:t xml:space="preserve"> and a </w:t>
      </w:r>
      <w:r w:rsidRPr="007E3E90">
        <w:rPr>
          <w:u w:val="single"/>
        </w:rPr>
        <w:t>key element of</w:t>
      </w:r>
      <w:r w:rsidRPr="007E3E90">
        <w:rPr>
          <w:sz w:val="14"/>
        </w:rPr>
        <w:t xml:space="preserve"> global </w:t>
      </w:r>
      <w:r w:rsidRPr="007E3E90">
        <w:rPr>
          <w:u w:val="single"/>
        </w:rPr>
        <w:t>carbon cycle</w:t>
      </w:r>
      <w:r w:rsidRPr="007E3E90">
        <w:rPr>
          <w:sz w:val="14"/>
        </w:rPr>
        <w:t xml:space="preserve">. Most vegetation is distributed in middle- and low-latitude regions. A </w:t>
      </w:r>
      <w:r w:rsidRPr="004538F3">
        <w:rPr>
          <w:highlight w:val="cyan"/>
          <w:u w:val="single"/>
        </w:rPr>
        <w:t>Moon-based optical camera</w:t>
      </w:r>
      <w:r w:rsidRPr="007E3E90">
        <w:rPr>
          <w:sz w:val="14"/>
        </w:rPr>
        <w:t xml:space="preserve"> </w:t>
      </w:r>
      <w:r w:rsidRPr="007E3E90">
        <w:rPr>
          <w:u w:val="single"/>
        </w:rPr>
        <w:t xml:space="preserve">can </w:t>
      </w:r>
      <w:r w:rsidRPr="004538F3">
        <w:rPr>
          <w:highlight w:val="cyan"/>
          <w:u w:val="single"/>
        </w:rPr>
        <w:t xml:space="preserve">image global </w:t>
      </w:r>
      <w:r w:rsidRPr="004538F3">
        <w:rPr>
          <w:b/>
          <w:bCs/>
          <w:highlight w:val="cyan"/>
          <w:u w:val="single"/>
        </w:rPr>
        <w:t>vegetation</w:t>
      </w:r>
      <w:r w:rsidRPr="007E3E90">
        <w:rPr>
          <w:u w:val="single"/>
        </w:rPr>
        <w:t xml:space="preserve"> almost every day</w:t>
      </w:r>
      <w:r w:rsidRPr="007E3E90">
        <w:rPr>
          <w:sz w:val="14"/>
        </w:rPr>
        <w:t xml:space="preserve">. SAR maps not only the horizontal distribution of vegetation, but also extracts forest morphological structure through tomography. The </w:t>
      </w:r>
      <w:r w:rsidRPr="007E3E90">
        <w:rPr>
          <w:u w:val="single"/>
        </w:rPr>
        <w:t>Moon provides</w:t>
      </w:r>
      <w:r w:rsidRPr="007E3E90">
        <w:rPr>
          <w:sz w:val="14"/>
        </w:rPr>
        <w:t xml:space="preserve"> </w:t>
      </w:r>
      <w:r w:rsidRPr="007E3E90">
        <w:rPr>
          <w:u w:val="single"/>
        </w:rPr>
        <w:t xml:space="preserve">multi-baseline </w:t>
      </w:r>
      <w:r w:rsidRPr="007E3E90">
        <w:rPr>
          <w:b/>
          <w:bCs/>
          <w:u w:val="single"/>
        </w:rPr>
        <w:t>accessibility</w:t>
      </w:r>
      <w:r w:rsidRPr="007E3E90">
        <w:rPr>
          <w:sz w:val="14"/>
        </w:rPr>
        <w:t xml:space="preserve"> within a single pass to eliminate the tomographic temporal decorrelation, but the imaging temporal decorrelation within a long synthetic aperture time hampers the focusing of forest. Therefore, to </w:t>
      </w:r>
      <w:r w:rsidRPr="007E3E90">
        <w:rPr>
          <w:u w:val="single"/>
        </w:rPr>
        <w:t xml:space="preserve">validate the feasibility of Moon-based </w:t>
      </w:r>
      <w:r w:rsidRPr="007E3E90">
        <w:rPr>
          <w:b/>
          <w:bCs/>
          <w:u w:val="single"/>
        </w:rPr>
        <w:t>3D</w:t>
      </w:r>
      <w:r w:rsidRPr="007E3E90">
        <w:rPr>
          <w:u w:val="single"/>
        </w:rPr>
        <w:t xml:space="preserve"> </w:t>
      </w:r>
      <w:r w:rsidRPr="007E3E90">
        <w:rPr>
          <w:b/>
          <w:bCs/>
          <w:u w:val="single"/>
        </w:rPr>
        <w:t>mapping</w:t>
      </w:r>
      <w:r w:rsidRPr="007E3E90">
        <w:rPr>
          <w:u w:val="single"/>
        </w:rPr>
        <w:t xml:space="preserve"> of forest</w:t>
      </w:r>
      <w:r w:rsidRPr="007E3E90">
        <w:rPr>
          <w:sz w:val="14"/>
        </w:rPr>
        <w:t xml:space="preserve">, more </w:t>
      </w:r>
      <w:r w:rsidRPr="007E3E90">
        <w:rPr>
          <w:u w:val="single"/>
        </w:rPr>
        <w:t>imaging methods</w:t>
      </w:r>
      <w:r w:rsidRPr="007E3E90">
        <w:rPr>
          <w:sz w:val="14"/>
        </w:rPr>
        <w:t xml:space="preserve"> for unstable scatterer, for example, the </w:t>
      </w:r>
      <w:r w:rsidRPr="007E3E90">
        <w:rPr>
          <w:u w:val="single"/>
        </w:rPr>
        <w:t>time reversal imaging method</w:t>
      </w:r>
      <w:r w:rsidRPr="007E3E90">
        <w:rPr>
          <w:sz w:val="14"/>
        </w:rPr>
        <w:t xml:space="preserve"> (</w:t>
      </w:r>
      <w:proofErr w:type="spellStart"/>
      <w:r w:rsidRPr="007E3E90">
        <w:rPr>
          <w:sz w:val="14"/>
        </w:rPr>
        <w:t>Jin</w:t>
      </w:r>
      <w:proofErr w:type="spellEnd"/>
      <w:r w:rsidRPr="007E3E90">
        <w:rPr>
          <w:sz w:val="14"/>
        </w:rPr>
        <w:t xml:space="preserve"> and Moura 2007), need to be tested and new methods are also expected. </w:t>
      </w:r>
      <w:r w:rsidRPr="007E3E90">
        <w:rPr>
          <w:u w:val="single"/>
        </w:rPr>
        <w:t>Glaciers are sensitive variables of climate change</w:t>
      </w:r>
      <w:r w:rsidRPr="007E3E90">
        <w:rPr>
          <w:sz w:val="14"/>
        </w:rPr>
        <w:t xml:space="preserve">. The </w:t>
      </w:r>
      <w:r w:rsidRPr="007E3E90">
        <w:rPr>
          <w:u w:val="single"/>
        </w:rPr>
        <w:t>monitoring of glacier area</w:t>
      </w:r>
      <w:r w:rsidRPr="007E3E90">
        <w:rPr>
          <w:sz w:val="14"/>
        </w:rPr>
        <w:t xml:space="preserve">, </w:t>
      </w:r>
      <w:r w:rsidRPr="007E3E90">
        <w:rPr>
          <w:u w:val="single"/>
        </w:rPr>
        <w:t>surface velocity</w:t>
      </w:r>
      <w:r w:rsidRPr="007E3E90">
        <w:rPr>
          <w:sz w:val="14"/>
        </w:rPr>
        <w:t xml:space="preserve"> and </w:t>
      </w:r>
      <w:r w:rsidRPr="007E3E90">
        <w:rPr>
          <w:u w:val="single"/>
        </w:rPr>
        <w:t>mass balance plays an important role in understanding the status of glaciers and their response to global change</w:t>
      </w:r>
      <w:r w:rsidRPr="007E3E90">
        <w:rPr>
          <w:sz w:val="14"/>
        </w:rPr>
        <w:t xml:space="preserve">. </w:t>
      </w:r>
      <w:r w:rsidRPr="007E3E90">
        <w:rPr>
          <w:u w:val="single"/>
        </w:rPr>
        <w:t>Remote sensing techniques</w:t>
      </w:r>
      <w:r w:rsidRPr="007E3E90">
        <w:rPr>
          <w:sz w:val="14"/>
        </w:rPr>
        <w:t xml:space="preserve">, such as </w:t>
      </w:r>
      <w:r w:rsidRPr="007E3E90">
        <w:rPr>
          <w:u w:val="single"/>
        </w:rPr>
        <w:t>optical sensors</w:t>
      </w:r>
      <w:r w:rsidRPr="007E3E90">
        <w:rPr>
          <w:sz w:val="14"/>
        </w:rPr>
        <w:t xml:space="preserve">, </w:t>
      </w:r>
      <w:proofErr w:type="gramStart"/>
      <w:r w:rsidRPr="007E3E90">
        <w:rPr>
          <w:u w:val="single"/>
        </w:rPr>
        <w:t>SAR</w:t>
      </w:r>
      <w:proofErr w:type="gramEnd"/>
      <w:r w:rsidRPr="007E3E90">
        <w:rPr>
          <w:sz w:val="14"/>
        </w:rPr>
        <w:t xml:space="preserve"> and </w:t>
      </w:r>
      <w:r w:rsidRPr="007E3E90">
        <w:rPr>
          <w:u w:val="single"/>
        </w:rPr>
        <w:t>altimeter data</w:t>
      </w:r>
      <w:r w:rsidRPr="007E3E90">
        <w:rPr>
          <w:sz w:val="14"/>
        </w:rPr>
        <w:t xml:space="preserve">, </w:t>
      </w:r>
      <w:r w:rsidRPr="007E3E90">
        <w:rPr>
          <w:u w:val="single"/>
        </w:rPr>
        <w:t>provide regular observations of key glacial parameters</w:t>
      </w:r>
      <w:r w:rsidRPr="007E3E90">
        <w:rPr>
          <w:sz w:val="14"/>
        </w:rPr>
        <w:t xml:space="preserve">. A lunar platform would provide continuous three- or four-day temporal coverage per month at the polar regions, but the observation incidence angle would typically be larger than 40° (see Figure 5) due to the relatively small inclination angle of the lunar orbit. For the High Asia area, the average coverage is about 4 h per day with proper incidence angle. The challenges may be the cost of high-resolution mapping for the optical sensor, and the layover problem (Tilley and </w:t>
      </w:r>
      <w:proofErr w:type="spellStart"/>
      <w:r w:rsidRPr="007E3E90">
        <w:rPr>
          <w:sz w:val="14"/>
        </w:rPr>
        <w:t>Bonwit</w:t>
      </w:r>
      <w:proofErr w:type="spellEnd"/>
      <w:r w:rsidRPr="007E3E90">
        <w:rPr>
          <w:sz w:val="14"/>
        </w:rPr>
        <w:t xml:space="preserve"> 1989) in heavy gradient area for SAR. Moon-based altimetry faces the same problems as LiDAR mentioned </w:t>
      </w:r>
      <w:proofErr w:type="gramStart"/>
      <w:r w:rsidRPr="007E3E90">
        <w:rPr>
          <w:sz w:val="14"/>
        </w:rPr>
        <w:t>before, and</w:t>
      </w:r>
      <w:proofErr w:type="gramEnd"/>
      <w:r w:rsidRPr="007E3E90">
        <w:rPr>
          <w:sz w:val="14"/>
        </w:rPr>
        <w:t xml:space="preserve"> is not recommended. An </w:t>
      </w:r>
      <w:r w:rsidRPr="007E3E90">
        <w:rPr>
          <w:b/>
          <w:bCs/>
          <w:u w:val="single"/>
        </w:rPr>
        <w:t>atmospheric</w:t>
      </w:r>
      <w:r w:rsidRPr="007E3E90">
        <w:rPr>
          <w:u w:val="single"/>
        </w:rPr>
        <w:t xml:space="preserve"> </w:t>
      </w:r>
      <w:r w:rsidRPr="007E3E90">
        <w:rPr>
          <w:b/>
          <w:bCs/>
          <w:u w:val="single"/>
        </w:rPr>
        <w:t>observatory</w:t>
      </w:r>
      <w:r w:rsidRPr="007E3E90">
        <w:rPr>
          <w:u w:val="single"/>
        </w:rPr>
        <w:t xml:space="preserve"> on the Moon</w:t>
      </w:r>
      <w:r w:rsidRPr="007E3E90">
        <w:rPr>
          <w:sz w:val="14"/>
        </w:rPr>
        <w:t xml:space="preserve"> can be </w:t>
      </w:r>
      <w:r w:rsidRPr="007E3E90">
        <w:rPr>
          <w:u w:val="single"/>
        </w:rPr>
        <w:t xml:space="preserve">used to </w:t>
      </w:r>
      <w:r w:rsidRPr="004538F3">
        <w:rPr>
          <w:highlight w:val="cyan"/>
          <w:u w:val="single"/>
        </w:rPr>
        <w:t>evaluate</w:t>
      </w:r>
      <w:r w:rsidRPr="007E3E90">
        <w:rPr>
          <w:u w:val="single"/>
        </w:rPr>
        <w:t xml:space="preserve"> the </w:t>
      </w:r>
      <w:r w:rsidRPr="004538F3">
        <w:rPr>
          <w:highlight w:val="cyan"/>
          <w:u w:val="single"/>
        </w:rPr>
        <w:t xml:space="preserve">cloud </w:t>
      </w:r>
      <w:r w:rsidRPr="007E3E90">
        <w:rPr>
          <w:u w:val="single"/>
        </w:rPr>
        <w:t>fraction in an unambiguous manner</w:t>
      </w:r>
      <w:r w:rsidRPr="007E3E90">
        <w:rPr>
          <w:sz w:val="14"/>
        </w:rPr>
        <w:t xml:space="preserve">, </w:t>
      </w:r>
      <w:r w:rsidRPr="004538F3">
        <w:rPr>
          <w:b/>
          <w:bCs/>
          <w:highlight w:val="cyan"/>
          <w:u w:val="single"/>
        </w:rPr>
        <w:t>determine</w:t>
      </w:r>
      <w:r w:rsidRPr="007E3E90">
        <w:rPr>
          <w:u w:val="single"/>
        </w:rPr>
        <w:t xml:space="preserve"> the </w:t>
      </w:r>
      <w:r w:rsidRPr="004538F3">
        <w:rPr>
          <w:b/>
          <w:bCs/>
          <w:highlight w:val="cyan"/>
          <w:u w:val="single"/>
        </w:rPr>
        <w:t>composition</w:t>
      </w:r>
      <w:r w:rsidRPr="007E3E90">
        <w:rPr>
          <w:u w:val="single"/>
        </w:rPr>
        <w:t xml:space="preserve"> in terms </w:t>
      </w:r>
      <w:r w:rsidRPr="004538F3">
        <w:rPr>
          <w:b/>
          <w:bCs/>
          <w:highlight w:val="cyan"/>
          <w:u w:val="single"/>
        </w:rPr>
        <w:t>of</w:t>
      </w:r>
      <w:r w:rsidRPr="007E3E90">
        <w:rPr>
          <w:u w:val="single"/>
        </w:rPr>
        <w:t xml:space="preserve"> the major </w:t>
      </w:r>
      <w:r w:rsidRPr="007E3E90">
        <w:rPr>
          <w:b/>
          <w:bCs/>
          <w:u w:val="single"/>
        </w:rPr>
        <w:t>trace</w:t>
      </w:r>
      <w:r w:rsidRPr="007E3E90">
        <w:rPr>
          <w:u w:val="single"/>
        </w:rPr>
        <w:t xml:space="preserve"> </w:t>
      </w:r>
      <w:r w:rsidRPr="004538F3">
        <w:rPr>
          <w:b/>
          <w:bCs/>
          <w:highlight w:val="cyan"/>
          <w:u w:val="single"/>
        </w:rPr>
        <w:t>gas</w:t>
      </w:r>
      <w:r w:rsidRPr="007E3E90">
        <w:rPr>
          <w:u w:val="single"/>
        </w:rPr>
        <w:t xml:space="preserve"> and aerosols </w:t>
      </w:r>
      <w:r w:rsidRPr="007E3E90">
        <w:rPr>
          <w:sz w:val="14"/>
        </w:rPr>
        <w:t xml:space="preserve">(Hamill 2016), and </w:t>
      </w:r>
      <w:r w:rsidRPr="004538F3">
        <w:rPr>
          <w:highlight w:val="cyan"/>
          <w:u w:val="single"/>
        </w:rPr>
        <w:t>shed light on</w:t>
      </w:r>
      <w:r w:rsidRPr="007E3E90">
        <w:rPr>
          <w:u w:val="single"/>
        </w:rPr>
        <w:t xml:space="preserve"> the relationship between</w:t>
      </w:r>
      <w:r w:rsidRPr="007E3E90">
        <w:rPr>
          <w:sz w:val="14"/>
        </w:rPr>
        <w:t xml:space="preserve"> </w:t>
      </w:r>
      <w:r w:rsidRPr="007E3E90">
        <w:rPr>
          <w:u w:val="single"/>
        </w:rPr>
        <w:t xml:space="preserve">lunar </w:t>
      </w:r>
      <w:r w:rsidRPr="004538F3">
        <w:rPr>
          <w:highlight w:val="cyan"/>
          <w:u w:val="single"/>
        </w:rPr>
        <w:t>phases</w:t>
      </w:r>
      <w:r w:rsidRPr="007E3E90">
        <w:rPr>
          <w:u w:val="single"/>
        </w:rPr>
        <w:t xml:space="preserve"> </w:t>
      </w:r>
      <w:r w:rsidRPr="004538F3">
        <w:rPr>
          <w:highlight w:val="cyan"/>
          <w:u w:val="single"/>
        </w:rPr>
        <w:t xml:space="preserve">and </w:t>
      </w:r>
      <w:r w:rsidRPr="007E3E90">
        <w:rPr>
          <w:b/>
          <w:bCs/>
          <w:u w:val="single"/>
        </w:rPr>
        <w:t>cloudiness</w:t>
      </w:r>
      <w:r w:rsidRPr="007E3E90">
        <w:rPr>
          <w:u w:val="single"/>
        </w:rPr>
        <w:t xml:space="preserve"> or </w:t>
      </w:r>
      <w:r w:rsidRPr="004538F3">
        <w:rPr>
          <w:b/>
          <w:bCs/>
          <w:highlight w:val="cyan"/>
          <w:u w:val="single"/>
        </w:rPr>
        <w:t>precipitation</w:t>
      </w:r>
      <w:r w:rsidRPr="007E3E90">
        <w:rPr>
          <w:sz w:val="14"/>
        </w:rPr>
        <w:t xml:space="preserve">. Particularly, the </w:t>
      </w:r>
      <w:r w:rsidRPr="004538F3">
        <w:rPr>
          <w:highlight w:val="cyan"/>
          <w:u w:val="single"/>
        </w:rPr>
        <w:t>Moon</w:t>
      </w:r>
      <w:r w:rsidRPr="007E3E90">
        <w:rPr>
          <w:u w:val="single"/>
        </w:rPr>
        <w:t xml:space="preserve"> offers a </w:t>
      </w:r>
      <w:r w:rsidRPr="004538F3">
        <w:rPr>
          <w:highlight w:val="cyan"/>
          <w:u w:val="single"/>
        </w:rPr>
        <w:t xml:space="preserve">good place for </w:t>
      </w:r>
      <w:r w:rsidRPr="004538F3">
        <w:rPr>
          <w:b/>
          <w:bCs/>
          <w:highlight w:val="cyan"/>
          <w:u w:val="single"/>
        </w:rPr>
        <w:t>occultation</w:t>
      </w:r>
      <w:r w:rsidRPr="007E3E90">
        <w:rPr>
          <w:u w:val="single"/>
        </w:rPr>
        <w:t xml:space="preserve"> observation</w:t>
      </w:r>
      <w:r w:rsidRPr="007E3E90">
        <w:rPr>
          <w:sz w:val="14"/>
        </w:rPr>
        <w:t xml:space="preserve">, which </w:t>
      </w:r>
      <w:r w:rsidRPr="007E3E90">
        <w:rPr>
          <w:u w:val="single"/>
        </w:rPr>
        <w:t>means observing the light or microwave changes emitted by stars or satellites</w:t>
      </w:r>
      <w:r w:rsidRPr="007E3E90">
        <w:rPr>
          <w:sz w:val="14"/>
        </w:rPr>
        <w:t xml:space="preserve"> when they are obstructed by atmosphere around the Earth. The Global Ozone Monitoring by Occultation of Stars (GOMOS) instrument on board the Envisat satellite is a typical system using the stellar occultation measurement principle in monitoring ozone and other trace gases in Earth’s stratosphere (</w:t>
      </w:r>
      <w:proofErr w:type="spellStart"/>
      <w:r w:rsidRPr="007E3E90">
        <w:rPr>
          <w:sz w:val="14"/>
        </w:rPr>
        <w:t>Kyrola</w:t>
      </w:r>
      <w:proofErr w:type="spellEnd"/>
      <w:r w:rsidRPr="007E3E90">
        <w:rPr>
          <w:sz w:val="14"/>
        </w:rPr>
        <w:t xml:space="preserve"> et al. 2004). Moon-based occultation was proposed in Link (1969</w:t>
      </w:r>
      <w:proofErr w:type="gramStart"/>
      <w:r w:rsidRPr="007E3E90">
        <w:rPr>
          <w:sz w:val="14"/>
        </w:rPr>
        <w:t>), and</w:t>
      </w:r>
      <w:proofErr w:type="gramEnd"/>
      <w:r w:rsidRPr="007E3E90">
        <w:rPr>
          <w:sz w:val="14"/>
        </w:rPr>
        <w:t xml:space="preserve"> was considered promising in Moon-based Earth atmosphere monitoring (Hamill 2007, 2016; Guo et al. 2014). The advantage of </w:t>
      </w:r>
      <w:r w:rsidRPr="007E3E90">
        <w:rPr>
          <w:u w:val="single"/>
        </w:rPr>
        <w:t>Moon-based occultation</w:t>
      </w:r>
      <w:r w:rsidRPr="007E3E90">
        <w:rPr>
          <w:sz w:val="14"/>
        </w:rPr>
        <w:t xml:space="preserve"> is that a star descends several times slower through the atmosphere than when viewed from a LEO satellite. This helps by </w:t>
      </w:r>
      <w:r w:rsidRPr="007E3E90">
        <w:rPr>
          <w:u w:val="single"/>
        </w:rPr>
        <w:t>increasing</w:t>
      </w:r>
      <w:r w:rsidRPr="007E3E90">
        <w:rPr>
          <w:sz w:val="14"/>
        </w:rPr>
        <w:t xml:space="preserve"> the </w:t>
      </w:r>
      <w:r w:rsidRPr="007E3E90">
        <w:rPr>
          <w:u w:val="single"/>
        </w:rPr>
        <w:t>SNR and resolution to some extent</w:t>
      </w:r>
      <w:r w:rsidRPr="007E3E90">
        <w:rPr>
          <w:sz w:val="14"/>
        </w:rPr>
        <w:t xml:space="preserve">, but the practical performance also relies on the system design and the probability of finding an appropriate occultation geometry. </w:t>
      </w:r>
      <w:r w:rsidRPr="007E3E90">
        <w:rPr>
          <w:sz w:val="14"/>
          <w:szCs w:val="16"/>
        </w:rPr>
        <w:t xml:space="preserve">4.4. Earth-space environment </w:t>
      </w:r>
      <w:r w:rsidRPr="007E3E90">
        <w:rPr>
          <w:sz w:val="14"/>
        </w:rPr>
        <w:t xml:space="preserve">Observing the environment of outer space surrounding Earth requires much larger FOV than only observing the solid Earth. The </w:t>
      </w:r>
      <w:r w:rsidRPr="007E3E90">
        <w:rPr>
          <w:u w:val="single"/>
        </w:rPr>
        <w:t>Moon is an ideal place to monitor the interaction between the solar wind and the magnetosphere</w:t>
      </w:r>
      <w:r w:rsidRPr="007E3E90">
        <w:rPr>
          <w:sz w:val="14"/>
        </w:rPr>
        <w:t xml:space="preserve">. Moon-based observation combined with high near-polar Earth orbit or </w:t>
      </w:r>
      <w:proofErr w:type="spellStart"/>
      <w:r w:rsidRPr="007E3E90">
        <w:rPr>
          <w:sz w:val="14"/>
        </w:rPr>
        <w:t>Molniya</w:t>
      </w:r>
      <w:proofErr w:type="spellEnd"/>
      <w:r w:rsidRPr="007E3E90">
        <w:rPr>
          <w:sz w:val="14"/>
        </w:rPr>
        <w:t xml:space="preserve"> orbit observations can help us construct the three-dimensional structure of the magnetosphere by X-ray and EUV remote imaging. Images in all meridian planes of the whole plasma layer have already been captured by the EUV camera on the </w:t>
      </w:r>
      <w:proofErr w:type="spellStart"/>
      <w:r w:rsidRPr="007E3E90">
        <w:rPr>
          <w:sz w:val="14"/>
        </w:rPr>
        <w:t>Chang’e</w:t>
      </w:r>
      <w:proofErr w:type="spellEnd"/>
      <w:r w:rsidRPr="007E3E90">
        <w:rPr>
          <w:sz w:val="14"/>
        </w:rPr>
        <w:t xml:space="preserve"> 3 lander. Some initial results reflect the basic features of the plasmasphere, and also verified the accessibility of high-quality data of magnetosphere from the Moon (Feng et al. 2014). </w:t>
      </w:r>
      <w:r w:rsidRPr="007E3E90">
        <w:rPr>
          <w:sz w:val="14"/>
          <w:szCs w:val="16"/>
        </w:rPr>
        <w:t xml:space="preserve">5. Conclusion </w:t>
      </w:r>
      <w:r w:rsidRPr="007E3E90">
        <w:rPr>
          <w:sz w:val="14"/>
        </w:rPr>
        <w:t xml:space="preserve">In this paper, we propose the </w:t>
      </w:r>
      <w:r w:rsidRPr="007E3E90">
        <w:rPr>
          <w:u w:val="single"/>
        </w:rPr>
        <w:t>Moon as a platform for</w:t>
      </w:r>
      <w:r w:rsidRPr="007E3E90">
        <w:rPr>
          <w:sz w:val="14"/>
        </w:rPr>
        <w:t xml:space="preserve"> </w:t>
      </w:r>
      <w:r w:rsidRPr="007E3E90">
        <w:rPr>
          <w:u w:val="single"/>
        </w:rPr>
        <w:t>Earth observation</w:t>
      </w:r>
      <w:r w:rsidRPr="007E3E90">
        <w:rPr>
          <w:sz w:val="14"/>
        </w:rPr>
        <w:t xml:space="preserve"> with </w:t>
      </w:r>
      <w:r w:rsidRPr="007E3E90">
        <w:rPr>
          <w:u w:val="single"/>
        </w:rPr>
        <w:t>long-term,</w:t>
      </w:r>
      <w:r w:rsidRPr="007E3E90">
        <w:rPr>
          <w:sz w:val="14"/>
        </w:rPr>
        <w:t xml:space="preserve"> </w:t>
      </w:r>
      <w:r w:rsidRPr="007E3E90">
        <w:rPr>
          <w:u w:val="single"/>
        </w:rPr>
        <w:t>dynamic capabilities</w:t>
      </w:r>
      <w:r w:rsidRPr="007E3E90">
        <w:rPr>
          <w:sz w:val="14"/>
        </w:rPr>
        <w:t xml:space="preserve">, mainly </w:t>
      </w:r>
      <w:r w:rsidRPr="007E3E90">
        <w:rPr>
          <w:u w:val="single"/>
        </w:rPr>
        <w:t>focusing on large-scale geoscience phenomena</w:t>
      </w:r>
      <w:r w:rsidRPr="007E3E90">
        <w:rPr>
          <w:sz w:val="14"/>
        </w:rPr>
        <w:t xml:space="preserve">. The characteristics of a lunar platform, the sensors and the scientific objectives of Moon-based Earth observation are discussed in detail. A lunar platform could observe Earth in quite a different way, and give a long-lasting disk view, a stable </w:t>
      </w:r>
      <w:proofErr w:type="gramStart"/>
      <w:r w:rsidRPr="007E3E90">
        <w:rPr>
          <w:sz w:val="14"/>
        </w:rPr>
        <w:t>baseline</w:t>
      </w:r>
      <w:proofErr w:type="gramEnd"/>
      <w:r w:rsidRPr="007E3E90">
        <w:rPr>
          <w:sz w:val="14"/>
        </w:rPr>
        <w:t xml:space="preserve"> and a unique perspective. The proposed sensors include some optical sensors and SAR. LiDAR, altimeters and </w:t>
      </w:r>
      <w:proofErr w:type="spellStart"/>
      <w:r w:rsidRPr="007E3E90">
        <w:rPr>
          <w:sz w:val="14"/>
        </w:rPr>
        <w:t>scatterometers</w:t>
      </w:r>
      <w:proofErr w:type="spellEnd"/>
      <w:r w:rsidRPr="007E3E90">
        <w:rPr>
          <w:sz w:val="14"/>
        </w:rPr>
        <w:t xml:space="preserve"> may not be functional on the lunar surface mainly because of the long viewing distance, and Moon-based radiometers may not be necessary if spaceborne radiometers are effective enough. Though the cost is not discussed in this paper, a Moon-based SAR would be extremely expensive and face too many specific technical difficulties to be implemented at the present time. On the contrary, passive optical sensors, such as spectrographs and panchromatic cameras, are much easier to realize. The scientific objectives of Moon-based Earth observation include measuring solid Earth dynamics and the global energy budget, and monitoring Earth’s environment and the surrounding environment of outer space. Moon-based Earth observation will be effective in measuring solid Earth tides, detecting outgoing radiation, and monitoring the magnetosphere and some of Earth’s environmental elements. Finally, we suggest that </w:t>
      </w:r>
      <w:r w:rsidRPr="007E3E90">
        <w:rPr>
          <w:u w:val="single"/>
        </w:rPr>
        <w:t>numerical simulations</w:t>
      </w:r>
      <w:r w:rsidRPr="007E3E90">
        <w:rPr>
          <w:sz w:val="14"/>
        </w:rPr>
        <w:t xml:space="preserve"> are indispensable to validate the proposals and to address specific problems.</w:t>
      </w:r>
    </w:p>
    <w:p w14:paraId="22A4C98B" w14:textId="77777777" w:rsidR="00D3176D" w:rsidRPr="007E3E90" w:rsidRDefault="00D3176D" w:rsidP="00D3176D">
      <w:pPr>
        <w:pStyle w:val="Heading4"/>
        <w:rPr>
          <w:rFonts w:cs="Calibri"/>
        </w:rPr>
      </w:pPr>
      <w:r w:rsidRPr="007E3E90">
        <w:rPr>
          <w:rFonts w:cs="Calibri"/>
        </w:rPr>
        <w:t xml:space="preserve">Moon Base is the </w:t>
      </w:r>
      <w:r w:rsidRPr="007E3E90">
        <w:rPr>
          <w:rFonts w:cs="Calibri"/>
          <w:u w:val="single"/>
        </w:rPr>
        <w:t>only option</w:t>
      </w:r>
      <w:r w:rsidRPr="007E3E90">
        <w:rPr>
          <w:rFonts w:cs="Calibri"/>
        </w:rPr>
        <w:t xml:space="preserve"> </w:t>
      </w:r>
    </w:p>
    <w:p w14:paraId="26D48C86" w14:textId="77777777" w:rsidR="00D3176D" w:rsidRPr="007E3E90" w:rsidRDefault="00D3176D" w:rsidP="00D3176D">
      <w:r w:rsidRPr="007E3E90">
        <w:rPr>
          <w:rStyle w:val="Style13ptBold"/>
        </w:rPr>
        <w:t xml:space="preserve">Ding et al. 17 </w:t>
      </w:r>
      <w:r w:rsidRPr="007E3E90">
        <w:rPr>
          <w:rStyle w:val="Style13ptBold"/>
          <w:b w:val="0"/>
          <w:bCs w:val="0"/>
          <w:sz w:val="20"/>
          <w:szCs w:val="16"/>
        </w:rPr>
        <w:t>(</w:t>
      </w:r>
      <w:r w:rsidRPr="007E3E90">
        <w:rPr>
          <w:sz w:val="20"/>
          <w:szCs w:val="20"/>
        </w:rPr>
        <w:t xml:space="preserve">, Y., Liu, G. and Guo, H., 2017. Moon-based Earth observation: scientific concept and potential applications. [online] Volume 11, 2018. Available at: &lt;https://www.tandfonline.com/doi/full/10.1080/17538947.2017.1356879&gt; [Accessed 22 January 2022] Yixing Ding - Institute of Remote Sensing and Digital Earth, Chinese Academy of Sciences, Beijing, People’s Republic of China </w:t>
      </w:r>
      <w:proofErr w:type="spellStart"/>
      <w:r w:rsidRPr="007E3E90">
        <w:rPr>
          <w:sz w:val="20"/>
          <w:szCs w:val="20"/>
        </w:rPr>
        <w:t>Guang</w:t>
      </w:r>
      <w:proofErr w:type="spellEnd"/>
      <w:r w:rsidRPr="007E3E90">
        <w:rPr>
          <w:sz w:val="20"/>
          <w:szCs w:val="20"/>
        </w:rPr>
        <w:t xml:space="preserve"> Liu - Institute of Remote Sensing and Digital Earth, Chinese Academy of Sciences, Beijing, People’s Republic of China Huadong Guo - Institute of Remote Sensing and Digital Earth, Chinese Academy of Sciences, Beijing, People’s Republic of China.)</w:t>
      </w:r>
    </w:p>
    <w:p w14:paraId="431FBEE8" w14:textId="77777777" w:rsidR="00D3176D" w:rsidRPr="007E3E90" w:rsidRDefault="00D3176D" w:rsidP="00D3176D">
      <w:pPr>
        <w:rPr>
          <w:sz w:val="16"/>
        </w:rPr>
      </w:pPr>
      <w:r w:rsidRPr="007E3E90">
        <w:rPr>
          <w:rStyle w:val="StyleUnderline"/>
        </w:rPr>
        <w:t xml:space="preserve">There are several characteristics of </w:t>
      </w:r>
      <w:r w:rsidRPr="004538F3">
        <w:rPr>
          <w:rStyle w:val="StyleUnderline"/>
          <w:highlight w:val="cyan"/>
        </w:rPr>
        <w:t xml:space="preserve">Moon-based </w:t>
      </w:r>
      <w:r w:rsidRPr="007E3E90">
        <w:rPr>
          <w:rStyle w:val="StyleUnderline"/>
        </w:rPr>
        <w:t xml:space="preserve">Earth </w:t>
      </w:r>
      <w:r w:rsidRPr="004538F3">
        <w:rPr>
          <w:rStyle w:val="StyleUnderline"/>
          <w:highlight w:val="cyan"/>
        </w:rPr>
        <w:t>observation</w:t>
      </w:r>
      <w:r w:rsidRPr="007E3E90">
        <w:rPr>
          <w:rStyle w:val="StyleUnderline"/>
        </w:rPr>
        <w:t xml:space="preserve"> as listed below. (1) </w:t>
      </w:r>
      <w:r w:rsidRPr="004538F3">
        <w:rPr>
          <w:rStyle w:val="Emphasis"/>
          <w:highlight w:val="cyan"/>
        </w:rPr>
        <w:t>Longevity</w:t>
      </w:r>
      <w:r w:rsidRPr="004538F3">
        <w:rPr>
          <w:rStyle w:val="StyleUnderline"/>
          <w:highlight w:val="cyan"/>
        </w:rPr>
        <w:t xml:space="preserve"> </w:t>
      </w:r>
      <w:r w:rsidRPr="007E3E90">
        <w:rPr>
          <w:rStyle w:val="StyleUnderline"/>
        </w:rPr>
        <w:t xml:space="preserve">The </w:t>
      </w:r>
      <w:r w:rsidRPr="004538F3">
        <w:rPr>
          <w:rStyle w:val="Emphasis"/>
          <w:highlight w:val="cyan"/>
        </w:rPr>
        <w:t>life cycle of</w:t>
      </w:r>
      <w:r w:rsidRPr="004538F3">
        <w:rPr>
          <w:rStyle w:val="StyleUnderline"/>
          <w:highlight w:val="cyan"/>
        </w:rPr>
        <w:t xml:space="preserve"> </w:t>
      </w:r>
      <w:r w:rsidRPr="007E3E90">
        <w:rPr>
          <w:rStyle w:val="Emphasis"/>
        </w:rPr>
        <w:t xml:space="preserve">artificial </w:t>
      </w:r>
      <w:r w:rsidRPr="004538F3">
        <w:rPr>
          <w:rStyle w:val="Emphasis"/>
          <w:highlight w:val="cyan"/>
        </w:rPr>
        <w:t>satellites</w:t>
      </w:r>
      <w:r w:rsidRPr="004538F3">
        <w:rPr>
          <w:rStyle w:val="StyleUnderline"/>
          <w:highlight w:val="cyan"/>
        </w:rPr>
        <w:t xml:space="preserve"> </w:t>
      </w:r>
      <w:r w:rsidRPr="004538F3">
        <w:rPr>
          <w:rStyle w:val="Emphasis"/>
          <w:highlight w:val="cyan"/>
        </w:rPr>
        <w:t>is</w:t>
      </w:r>
      <w:r w:rsidRPr="004538F3">
        <w:rPr>
          <w:rStyle w:val="StyleUnderline"/>
          <w:highlight w:val="cyan"/>
        </w:rPr>
        <w:t xml:space="preserve"> </w:t>
      </w:r>
      <w:r w:rsidRPr="007E3E90">
        <w:rPr>
          <w:rStyle w:val="StyleUnderline"/>
        </w:rPr>
        <w:t xml:space="preserve">generally </w:t>
      </w:r>
      <w:r w:rsidRPr="007E3E90">
        <w:rPr>
          <w:rStyle w:val="Emphasis"/>
        </w:rPr>
        <w:t xml:space="preserve">several </w:t>
      </w:r>
      <w:r w:rsidRPr="004538F3">
        <w:rPr>
          <w:rStyle w:val="Emphasis"/>
          <w:highlight w:val="cyan"/>
        </w:rPr>
        <w:t>years,</w:t>
      </w:r>
      <w:r w:rsidRPr="004538F3">
        <w:rPr>
          <w:rStyle w:val="StyleUnderline"/>
          <w:highlight w:val="cyan"/>
        </w:rPr>
        <w:t xml:space="preserve"> while the Moon has already existed</w:t>
      </w:r>
      <w:r w:rsidRPr="007E3E90">
        <w:rPr>
          <w:rStyle w:val="StyleUnderline"/>
        </w:rPr>
        <w:t xml:space="preserve"> for billions of </w:t>
      </w:r>
      <w:proofErr w:type="gramStart"/>
      <w:r w:rsidRPr="007E3E90">
        <w:rPr>
          <w:rStyle w:val="StyleUnderline"/>
        </w:rPr>
        <w:t>years, and</w:t>
      </w:r>
      <w:proofErr w:type="gramEnd"/>
      <w:r w:rsidRPr="007E3E90">
        <w:rPr>
          <w:rStyle w:val="StyleUnderline"/>
        </w:rPr>
        <w:t xml:space="preserve"> will not go extinct in the foreseeable future. It is a longstanding, essentially permanent platform.</w:t>
      </w:r>
      <w:r w:rsidRPr="007E3E90">
        <w:rPr>
          <w:sz w:val="16"/>
        </w:rPr>
        <w:t xml:space="preserve"> The revisit cycle is quite different from LEO satellite. Except for the polar regions, the revisit period is one day, the same as Earth’s rotation period. The revisit period in the same geometric condition is one month, the same as the moon’s revolution period. The temporal sampling of the lunar platform is not systematically biased. It covers all local times in a month and all seasons in a year. </w:t>
      </w:r>
      <w:r w:rsidRPr="007E3E90">
        <w:rPr>
          <w:rStyle w:val="StyleUnderline"/>
        </w:rPr>
        <w:t xml:space="preserve">This will be very </w:t>
      </w:r>
      <w:r w:rsidRPr="004538F3">
        <w:rPr>
          <w:rStyle w:val="StyleUnderline"/>
          <w:highlight w:val="cyan"/>
        </w:rPr>
        <w:t>useful for long-term</w:t>
      </w:r>
      <w:r w:rsidRPr="007E3E90">
        <w:rPr>
          <w:rStyle w:val="StyleUnderline"/>
        </w:rPr>
        <w:t xml:space="preserve"> time series analysis in </w:t>
      </w:r>
      <w:r w:rsidRPr="004538F3">
        <w:rPr>
          <w:rStyle w:val="StyleUnderline"/>
          <w:highlight w:val="cyan"/>
        </w:rPr>
        <w:t>climate change research.</w:t>
      </w:r>
      <w:r w:rsidRPr="007E3E90">
        <w:rPr>
          <w:sz w:val="16"/>
        </w:rPr>
        <w:t xml:space="preserve"> Furthermore, the lunar platform can also provide time series data to calibrate the remote sensing data from other platforms. (2) </w:t>
      </w:r>
      <w:r w:rsidRPr="004538F3">
        <w:rPr>
          <w:rStyle w:val="Emphasis"/>
          <w:highlight w:val="cyan"/>
        </w:rPr>
        <w:t>Integrity</w:t>
      </w:r>
      <w:r w:rsidRPr="004538F3">
        <w:rPr>
          <w:sz w:val="16"/>
          <w:highlight w:val="cyan"/>
        </w:rPr>
        <w:t xml:space="preserve"> </w:t>
      </w:r>
      <w:r w:rsidRPr="007E3E90">
        <w:rPr>
          <w:rStyle w:val="StyleUnderline"/>
        </w:rPr>
        <w:t>The whole Earth disk facing the Moon, both the sunlit portion and dark portion, is always observable from the near side of the Moon, with a field angle of only about 2°. This</w:t>
      </w:r>
      <w:r w:rsidRPr="007E3E90">
        <w:rPr>
          <w:sz w:val="16"/>
        </w:rPr>
        <w:t xml:space="preserve"> </w:t>
      </w:r>
      <w:r w:rsidRPr="007E3E90">
        <w:rPr>
          <w:rStyle w:val="StyleUnderline"/>
        </w:rPr>
        <w:t xml:space="preserve">allows an observer on the </w:t>
      </w:r>
      <w:r w:rsidRPr="004538F3">
        <w:rPr>
          <w:rStyle w:val="StyleUnderline"/>
          <w:highlight w:val="cyan"/>
        </w:rPr>
        <w:t>Moon</w:t>
      </w:r>
      <w:r w:rsidRPr="007E3E90">
        <w:rPr>
          <w:rStyle w:val="StyleUnderline"/>
        </w:rPr>
        <w:t xml:space="preserve"> to </w:t>
      </w:r>
      <w:r w:rsidRPr="004538F3">
        <w:rPr>
          <w:rStyle w:val="StyleUnderline"/>
          <w:highlight w:val="cyan"/>
        </w:rPr>
        <w:t>view</w:t>
      </w:r>
      <w:r w:rsidRPr="007E3E90">
        <w:rPr>
          <w:rStyle w:val="StyleUnderline"/>
        </w:rPr>
        <w:t xml:space="preserve"> the whole </w:t>
      </w:r>
      <w:r w:rsidRPr="004538F3">
        <w:rPr>
          <w:rStyle w:val="StyleUnderline"/>
          <w:highlight w:val="cyan"/>
        </w:rPr>
        <w:t>Earth</w:t>
      </w:r>
      <w:r w:rsidRPr="007E3E90">
        <w:rPr>
          <w:rStyle w:val="StyleUnderline"/>
        </w:rPr>
        <w:t xml:space="preserve"> disk </w:t>
      </w:r>
      <w:r w:rsidRPr="004538F3">
        <w:rPr>
          <w:rStyle w:val="StyleUnderline"/>
          <w:highlight w:val="cyan"/>
        </w:rPr>
        <w:t>at any given time</w:t>
      </w:r>
      <w:r w:rsidRPr="007E3E90">
        <w:rPr>
          <w:rStyle w:val="StyleUnderline"/>
        </w:rPr>
        <w:t xml:space="preserve"> and Earth’s entire surface in a day, both in dark and sunlit conditions.</w:t>
      </w:r>
      <w:r w:rsidRPr="007E3E90">
        <w:rPr>
          <w:sz w:val="16"/>
        </w:rPr>
        <w:t xml:space="preserve"> (3) Stability Studies show that the lunar crust lacks plate tectonics; </w:t>
      </w:r>
      <w:proofErr w:type="gramStart"/>
      <w:r w:rsidRPr="007E3E90">
        <w:rPr>
          <w:sz w:val="16"/>
        </w:rPr>
        <w:t>so</w:t>
      </w:r>
      <w:proofErr w:type="gramEnd"/>
      <w:r w:rsidRPr="007E3E90">
        <w:rPr>
          <w:sz w:val="16"/>
        </w:rPr>
        <w:t xml:space="preserve"> the quantity and degree of moonquake activities are much less than earthquakes (</w:t>
      </w:r>
      <w:proofErr w:type="spellStart"/>
      <w:r w:rsidRPr="007E3E90">
        <w:rPr>
          <w:sz w:val="16"/>
        </w:rPr>
        <w:t>Jaumann</w:t>
      </w:r>
      <w:proofErr w:type="spellEnd"/>
      <w:r w:rsidRPr="007E3E90">
        <w:rPr>
          <w:sz w:val="16"/>
        </w:rPr>
        <w:t xml:space="preserve"> et al. 2012). </w:t>
      </w:r>
      <w:r w:rsidRPr="007E3E90">
        <w:rPr>
          <w:rStyle w:val="Emphasis"/>
        </w:rPr>
        <w:t xml:space="preserve">Compared to satellite platforms, the Moon has vast </w:t>
      </w:r>
      <w:r w:rsidRPr="004538F3">
        <w:rPr>
          <w:rStyle w:val="Emphasis"/>
          <w:highlight w:val="cyan"/>
        </w:rPr>
        <w:t>space</w:t>
      </w:r>
      <w:r w:rsidRPr="007E3E90">
        <w:rPr>
          <w:rStyle w:val="Emphasis"/>
        </w:rPr>
        <w:t xml:space="preserve">s on which </w:t>
      </w:r>
      <w:r w:rsidRPr="004538F3">
        <w:rPr>
          <w:rStyle w:val="Emphasis"/>
          <w:highlight w:val="cyan"/>
        </w:rPr>
        <w:t xml:space="preserve">to install </w:t>
      </w:r>
      <w:r w:rsidRPr="007E3E90">
        <w:rPr>
          <w:rStyle w:val="Emphasis"/>
          <w:bdr w:val="single" w:sz="18" w:space="0" w:color="auto"/>
        </w:rPr>
        <w:t xml:space="preserve">a set of </w:t>
      </w:r>
      <w:r w:rsidRPr="004538F3">
        <w:rPr>
          <w:rStyle w:val="Emphasis"/>
          <w:highlight w:val="cyan"/>
          <w:bdr w:val="single" w:sz="18" w:space="0" w:color="auto"/>
        </w:rPr>
        <w:t xml:space="preserve">sensors to form a </w:t>
      </w:r>
      <w:r w:rsidRPr="007E3E90">
        <w:rPr>
          <w:rStyle w:val="Emphasis"/>
          <w:bdr w:val="single" w:sz="18" w:space="0" w:color="auto"/>
        </w:rPr>
        <w:t xml:space="preserve">long, stable </w:t>
      </w:r>
      <w:r w:rsidRPr="004538F3">
        <w:rPr>
          <w:rStyle w:val="Emphasis"/>
          <w:highlight w:val="cyan"/>
          <w:bdr w:val="single" w:sz="18" w:space="0" w:color="auto"/>
        </w:rPr>
        <w:t xml:space="preserve">baseline of </w:t>
      </w:r>
      <w:r w:rsidRPr="007E3E90">
        <w:rPr>
          <w:rStyle w:val="Emphasis"/>
          <w:bdr w:val="single" w:sz="18" w:space="0" w:color="auto"/>
        </w:rPr>
        <w:t xml:space="preserve">large </w:t>
      </w:r>
      <w:r w:rsidRPr="004538F3">
        <w:rPr>
          <w:rStyle w:val="Emphasis"/>
          <w:highlight w:val="cyan"/>
          <w:bdr w:val="single" w:sz="18" w:space="0" w:color="auto"/>
        </w:rPr>
        <w:t>observation</w:t>
      </w:r>
      <w:r w:rsidRPr="007E3E90">
        <w:rPr>
          <w:rStyle w:val="Emphasis"/>
          <w:bdr w:val="single" w:sz="18" w:space="0" w:color="auto"/>
        </w:rPr>
        <w:t>al networks</w:t>
      </w:r>
      <w:r w:rsidRPr="007E3E90">
        <w:rPr>
          <w:rStyle w:val="Emphasis"/>
        </w:rPr>
        <w:t xml:space="preserve"> for precise measurement.</w:t>
      </w:r>
      <w:r w:rsidRPr="007E3E90">
        <w:rPr>
          <w:sz w:val="16"/>
        </w:rPr>
        <w:t xml:space="preserve"> </w:t>
      </w:r>
      <w:r w:rsidRPr="007E3E90">
        <w:rPr>
          <w:rStyle w:val="StyleUnderline"/>
        </w:rPr>
        <w:t xml:space="preserve">Moon also </w:t>
      </w:r>
      <w:r w:rsidRPr="004538F3">
        <w:rPr>
          <w:rStyle w:val="StyleUnderline"/>
          <w:highlight w:val="cyan"/>
        </w:rPr>
        <w:t>moves stably</w:t>
      </w:r>
      <w:r w:rsidRPr="007E3E90">
        <w:rPr>
          <w:rStyle w:val="StyleUnderline"/>
        </w:rPr>
        <w:t xml:space="preserve">, which </w:t>
      </w:r>
      <w:r w:rsidRPr="004538F3">
        <w:rPr>
          <w:rStyle w:val="StyleUnderline"/>
          <w:highlight w:val="cyan"/>
        </w:rPr>
        <w:t>enables repeat</w:t>
      </w:r>
      <w:r w:rsidRPr="007E3E90">
        <w:rPr>
          <w:rStyle w:val="StyleUnderline"/>
        </w:rPr>
        <w:t>-pass interferometry. (</w:t>
      </w:r>
      <w:r w:rsidRPr="007E3E90">
        <w:rPr>
          <w:sz w:val="16"/>
        </w:rPr>
        <w:t xml:space="preserve">4) Uniqueness Moon exerts influences on precipitation, ice nuclei </w:t>
      </w:r>
      <w:r w:rsidRPr="007E3E90">
        <w:rPr>
          <w:rStyle w:val="StyleUnderline"/>
        </w:rPr>
        <w:t xml:space="preserve">concentrations, diurnal pressure changes, hurricanes, cloudiness, </w:t>
      </w:r>
      <w:proofErr w:type="gramStart"/>
      <w:r w:rsidRPr="007E3E90">
        <w:rPr>
          <w:rStyle w:val="StyleUnderline"/>
        </w:rPr>
        <w:t>thunderstorm</w:t>
      </w:r>
      <w:proofErr w:type="gramEnd"/>
      <w:r w:rsidRPr="007E3E90">
        <w:rPr>
          <w:rStyle w:val="StyleUnderline"/>
        </w:rPr>
        <w:t xml:space="preserve"> and </w:t>
      </w:r>
      <w:r w:rsidRPr="004538F3">
        <w:rPr>
          <w:rStyle w:val="StyleUnderline"/>
          <w:highlight w:val="cyan"/>
        </w:rPr>
        <w:t>surface temperature</w:t>
      </w:r>
      <w:r w:rsidRPr="007E3E90">
        <w:rPr>
          <w:rStyle w:val="StyleUnderline"/>
        </w:rPr>
        <w:t xml:space="preserve"> (Balling</w:t>
      </w:r>
      <w:r w:rsidRPr="007E3E90">
        <w:rPr>
          <w:sz w:val="16"/>
        </w:rPr>
        <w:t xml:space="preserve"> and </w:t>
      </w:r>
      <w:proofErr w:type="spellStart"/>
      <w:r w:rsidRPr="007E3E90">
        <w:rPr>
          <w:sz w:val="16"/>
        </w:rPr>
        <w:t>Cerveny</w:t>
      </w:r>
      <w:proofErr w:type="spellEnd"/>
      <w:r w:rsidRPr="007E3E90">
        <w:rPr>
          <w:sz w:val="16"/>
        </w:rPr>
        <w:t xml:space="preserve"> 1995). The tidal force of the Moon is also considered as a trigger of </w:t>
      </w:r>
      <w:r w:rsidRPr="007E3E90">
        <w:rPr>
          <w:rStyle w:val="Emphasis"/>
        </w:rPr>
        <w:t>earthquakes</w:t>
      </w:r>
      <w:r w:rsidRPr="007E3E90">
        <w:rPr>
          <w:sz w:val="16"/>
        </w:rPr>
        <w:t xml:space="preserve"> (Cochran et al. 2004) and a resource generating internal waves (Simmons et al. 2004). For those Moon-related terrestrial phenomena, the lunar platform provides such a unique perspective that any place on the Earth can be continuously monitored at different Moon–Earth phase angles each day. </w:t>
      </w:r>
      <w:r w:rsidRPr="007E3E90">
        <w:rPr>
          <w:rStyle w:val="StyleUnderline"/>
        </w:rPr>
        <w:t xml:space="preserve">A </w:t>
      </w:r>
      <w:r w:rsidRPr="004538F3">
        <w:rPr>
          <w:rStyle w:val="StyleUnderline"/>
          <w:highlight w:val="cyan"/>
        </w:rPr>
        <w:t>Moon-based sensor</w:t>
      </w:r>
      <w:r w:rsidRPr="007E3E90">
        <w:rPr>
          <w:rStyle w:val="StyleUnderline"/>
        </w:rPr>
        <w:t xml:space="preserve"> can dynamically </w:t>
      </w:r>
      <w:r w:rsidRPr="004538F3">
        <w:rPr>
          <w:rStyle w:val="StyleUnderline"/>
          <w:highlight w:val="cyan"/>
        </w:rPr>
        <w:t>trace</w:t>
      </w:r>
      <w:r w:rsidRPr="007E3E90">
        <w:rPr>
          <w:rStyle w:val="StyleUnderline"/>
        </w:rPr>
        <w:t xml:space="preserve"> the whole process covering their </w:t>
      </w:r>
      <w:r w:rsidRPr="004538F3">
        <w:rPr>
          <w:rStyle w:val="Emphasis"/>
          <w:highlight w:val="cyan"/>
        </w:rPr>
        <w:t xml:space="preserve">occurrence, </w:t>
      </w:r>
      <w:proofErr w:type="gramStart"/>
      <w:r w:rsidRPr="004538F3">
        <w:rPr>
          <w:rStyle w:val="Emphasis"/>
          <w:highlight w:val="cyan"/>
        </w:rPr>
        <w:t>development</w:t>
      </w:r>
      <w:proofErr w:type="gramEnd"/>
      <w:r w:rsidRPr="004538F3">
        <w:rPr>
          <w:rStyle w:val="Emphasis"/>
          <w:highlight w:val="cyan"/>
        </w:rPr>
        <w:t xml:space="preserve"> and dissipation</w:t>
      </w:r>
      <w:r w:rsidRPr="007E3E90">
        <w:rPr>
          <w:sz w:val="16"/>
        </w:rPr>
        <w:t xml:space="preserve">. It will help the understanding of the relationship between the tidal phases and the evolution of the phenomena. 3. Sensors for moon-based earth observation </w:t>
      </w:r>
      <w:proofErr w:type="gramStart"/>
      <w:r w:rsidRPr="007E3E90">
        <w:rPr>
          <w:sz w:val="16"/>
        </w:rPr>
        <w:t>For</w:t>
      </w:r>
      <w:proofErr w:type="gramEnd"/>
      <w:r w:rsidRPr="007E3E90">
        <w:rPr>
          <w:sz w:val="16"/>
        </w:rPr>
        <w:t xml:space="preserve"> most of the history of lunar exploration, the United States, China and Japan have been taking a few pictures of Earth with cameras both on the lunar surface and in lunar orbit. This proved that it is possible to observe Earth utilizing Moon-based optical sensors. However, except for observing Earth’s magnetosphere, these photos had no specific scientific objective. Few works about the sensors for Moon-based Earth observation have been published by previous missions. So, in this section we discuss the feasibility and the key parameters of various traditional remote sensors, including both the optical sensors and the microwave sensors. 3.1. </w:t>
      </w:r>
      <w:r w:rsidRPr="007E3E90">
        <w:rPr>
          <w:rStyle w:val="StyleUnderline"/>
        </w:rPr>
        <w:t xml:space="preserve">Optical sensors for moon-based earth observation One important parameter of most remote sensing systems </w:t>
      </w:r>
      <w:proofErr w:type="gramStart"/>
      <w:r w:rsidRPr="007E3E90">
        <w:rPr>
          <w:rStyle w:val="StyleUnderline"/>
        </w:rPr>
        <w:t>is</w:t>
      </w:r>
      <w:proofErr w:type="gramEnd"/>
      <w:r w:rsidRPr="007E3E90">
        <w:rPr>
          <w:rStyle w:val="StyleUnderline"/>
        </w:rPr>
        <w:t xml:space="preserve"> the spatial resolution. The </w:t>
      </w:r>
      <w:r w:rsidRPr="004538F3">
        <w:rPr>
          <w:rStyle w:val="StyleUnderline"/>
          <w:highlight w:val="cyan"/>
        </w:rPr>
        <w:t xml:space="preserve">detection </w:t>
      </w:r>
      <w:r w:rsidRPr="007E3E90">
        <w:rPr>
          <w:rStyle w:val="StyleUnderline"/>
        </w:rPr>
        <w:t xml:space="preserve">range </w:t>
      </w:r>
      <w:r w:rsidRPr="004538F3">
        <w:rPr>
          <w:rStyle w:val="StyleUnderline"/>
          <w:highlight w:val="cyan"/>
        </w:rPr>
        <w:t>of Moon</w:t>
      </w:r>
      <w:r w:rsidRPr="007E3E90">
        <w:rPr>
          <w:rStyle w:val="StyleUnderline"/>
        </w:rPr>
        <w:t xml:space="preserve">-based optical </w:t>
      </w:r>
      <w:r w:rsidRPr="004538F3">
        <w:rPr>
          <w:rStyle w:val="Emphasis"/>
          <w:highlight w:val="cyan"/>
        </w:rPr>
        <w:t xml:space="preserve">sensors is </w:t>
      </w:r>
      <w:r w:rsidRPr="007E3E90">
        <w:rPr>
          <w:rStyle w:val="Emphasis"/>
        </w:rPr>
        <w:t xml:space="preserve">much </w:t>
      </w:r>
      <w:r w:rsidRPr="004538F3">
        <w:rPr>
          <w:rStyle w:val="Emphasis"/>
          <w:highlight w:val="cyan"/>
        </w:rPr>
        <w:t>further</w:t>
      </w:r>
      <w:r w:rsidRPr="007E3E90">
        <w:rPr>
          <w:rStyle w:val="StyleUnderline"/>
        </w:rPr>
        <w:t xml:space="preserve"> than spaceborne sensors.</w:t>
      </w:r>
      <w:r w:rsidRPr="007E3E90">
        <w:rPr>
          <w:sz w:val="16"/>
        </w:rPr>
        <w:t xml:space="preserve"> The diffraction limited resolution of optical sensors r is given by = 1.22lR/d, (1) where l is the wavelength, d the telescopic aperture and R the distance from the sensor to the target. In the visible band, the limiting resolution is 0.17–0.36 km, when d is 1 m. In short, if the telescopic aperture is 0.5 m, the spatial resolution can be less than 1 km in the visible band and several </w:t>
      </w:r>
      <w:proofErr w:type="spellStart"/>
      <w:r w:rsidRPr="007E3E90">
        <w:rPr>
          <w:sz w:val="16"/>
        </w:rPr>
        <w:t>kilometres</w:t>
      </w:r>
      <w:proofErr w:type="spellEnd"/>
      <w:r w:rsidRPr="007E3E90">
        <w:rPr>
          <w:sz w:val="16"/>
        </w:rPr>
        <w:t xml:space="preserve"> in the near-infrared and thermal infrared bands, which satisfies the needs of climatologic models and global mapping for oceans, </w:t>
      </w:r>
      <w:proofErr w:type="gramStart"/>
      <w:r w:rsidRPr="007E3E90">
        <w:rPr>
          <w:sz w:val="16"/>
        </w:rPr>
        <w:t>clouds</w:t>
      </w:r>
      <w:proofErr w:type="gramEnd"/>
      <w:r w:rsidRPr="007E3E90">
        <w:rPr>
          <w:sz w:val="16"/>
        </w:rPr>
        <w:t xml:space="preserve"> and land use (Ding, Guo and Liu 2014). LiDAR is an example of an active sensor. To place a LiDAR on the Moon, many technological challenges must be taken into consideration, such as the echo power, the size of the laser beam on earth’s surface and the coverage performance. If the scattering solid angle of a homogeneous scatterer is p, the received power of this system falls within the square of the distance from LiDAR to scatterer R (Wagner et al. 2006): </w:t>
      </w:r>
      <w:proofErr w:type="spellStart"/>
      <w:r w:rsidRPr="007E3E90">
        <w:rPr>
          <w:sz w:val="16"/>
        </w:rPr>
        <w:t>Pr</w:t>
      </w:r>
      <w:proofErr w:type="spellEnd"/>
      <w:r w:rsidRPr="007E3E90">
        <w:rPr>
          <w:sz w:val="16"/>
        </w:rPr>
        <w:t xml:space="preserve"> = PtrD2 r 4R</w:t>
      </w:r>
      <w:proofErr w:type="gramStart"/>
      <w:r w:rsidRPr="007E3E90">
        <w:rPr>
          <w:sz w:val="16"/>
        </w:rPr>
        <w:t>2 ,</w:t>
      </w:r>
      <w:proofErr w:type="gramEnd"/>
      <w:r w:rsidRPr="007E3E90">
        <w:rPr>
          <w:sz w:val="16"/>
        </w:rPr>
        <w:t xml:space="preserve"> (2) where the received power and transmitted power is </w:t>
      </w:r>
      <w:proofErr w:type="spellStart"/>
      <w:r w:rsidRPr="007E3E90">
        <w:rPr>
          <w:sz w:val="16"/>
        </w:rPr>
        <w:t>Pr</w:t>
      </w:r>
      <w:proofErr w:type="spellEnd"/>
      <w:r w:rsidRPr="007E3E90">
        <w:rPr>
          <w:sz w:val="16"/>
        </w:rPr>
        <w:t xml:space="preserve"> and Pt, Dr the receiving aperture and r the reflectivity. The power needed for Moon-based LiDAR would be a hundred thousand times greater than that of satellite-based LiDAR, which is at the megawatt level. The footprint of the laser beam on Earth’s surface is proportional to the laser divergence angle. Under a divergence of 0.1 m/rad, the beam of Moon-based LiDAR would be 36–40 km, two orders of magnitude larger than the beam width of spaceborne LiDAR. Such a large beam would stretch the length of the echo signal and complicate its </w:t>
      </w:r>
      <w:proofErr w:type="gramStart"/>
      <w:r w:rsidRPr="007E3E90">
        <w:rPr>
          <w:sz w:val="16"/>
        </w:rPr>
        <w:t>waveform, and</w:t>
      </w:r>
      <w:proofErr w:type="gramEnd"/>
      <w:r w:rsidRPr="007E3E90">
        <w:rPr>
          <w:sz w:val="16"/>
        </w:rPr>
        <w:t xml:space="preserve"> will lead to a difficulty to determine the exact echo position of the target in measuring the altitude of sea surface and the thickness of vegetation.</w:t>
      </w:r>
    </w:p>
    <w:p w14:paraId="33EB9609" w14:textId="77777777" w:rsidR="00D3176D" w:rsidRPr="007E3E90" w:rsidRDefault="00D3176D" w:rsidP="00D3176D">
      <w:pPr>
        <w:pStyle w:val="Heading4"/>
        <w:rPr>
          <w:rFonts w:cs="Calibri"/>
        </w:rPr>
      </w:pPr>
      <w:r w:rsidRPr="007E3E90">
        <w:rPr>
          <w:rFonts w:cs="Calibri"/>
        </w:rPr>
        <w:t xml:space="preserve">Adaptation </w:t>
      </w:r>
      <w:r w:rsidRPr="007E3E90">
        <w:rPr>
          <w:rFonts w:cs="Calibri"/>
          <w:u w:val="single"/>
        </w:rPr>
        <w:t>solves</w:t>
      </w:r>
      <w:r w:rsidRPr="007E3E90">
        <w:rPr>
          <w:rFonts w:cs="Calibri"/>
        </w:rPr>
        <w:t xml:space="preserve"> Climate Change’s worst effects – it’s the </w:t>
      </w:r>
      <w:r w:rsidRPr="007E3E90">
        <w:rPr>
          <w:rFonts w:cs="Calibri"/>
          <w:u w:val="single"/>
        </w:rPr>
        <w:t>Silver Bullet</w:t>
      </w:r>
      <w:r w:rsidRPr="007E3E90">
        <w:rPr>
          <w:rFonts w:cs="Calibri"/>
        </w:rPr>
        <w:t>.</w:t>
      </w:r>
    </w:p>
    <w:p w14:paraId="6FE7A33F" w14:textId="77777777" w:rsidR="00D3176D" w:rsidRPr="007E3E90" w:rsidRDefault="00D3176D" w:rsidP="00D3176D">
      <w:r w:rsidRPr="007E3E90">
        <w:rPr>
          <w:rStyle w:val="Style13ptBold"/>
        </w:rPr>
        <w:t>Rood and Gibbons 21</w:t>
      </w:r>
      <w:r w:rsidRPr="007E3E90">
        <w:t xml:space="preserve"> Richard B. Rood and Elizabeth Gibbons 9-11-2021 "After a summer of weather horrors, adapting to climate change is an imperative" </w:t>
      </w:r>
      <w:hyperlink r:id="rId13" w:anchor="selection-391.0-413.1" w:history="1">
        <w:r w:rsidRPr="007E3E90">
          <w:rPr>
            <w:rStyle w:val="Hyperlink"/>
          </w:rPr>
          <w:t>https://archive.is/VKac8#selection-391.0-413.1</w:t>
        </w:r>
      </w:hyperlink>
      <w:r w:rsidRPr="007E3E90">
        <w:t xml:space="preserve"> (Richard B. (Ricky) Rood is a professor of climate and space sciences and engineering at the University of Michigan. Elizabeth (Beth) Gibbons is executive director of the American Society of Adaptation Professionals.)//Elmer </w:t>
      </w:r>
    </w:p>
    <w:p w14:paraId="246E88C5" w14:textId="77777777" w:rsidR="00D3176D" w:rsidRPr="007E3E90" w:rsidRDefault="00D3176D" w:rsidP="00D3176D">
      <w:pPr>
        <w:rPr>
          <w:rStyle w:val="StyleUnderline"/>
        </w:rPr>
      </w:pPr>
      <w:r w:rsidRPr="007E3E90">
        <w:rPr>
          <w:rStyle w:val="StyleUnderline"/>
        </w:rPr>
        <w:t xml:space="preserve">This summer, the extraordinary heat in the Pacific Northwest, floods across the Northern Hemisphere and Hurricane Ida’s swath across the country have awakened more people to the dangers of climate change. </w:t>
      </w:r>
      <w:r w:rsidRPr="007E3E90">
        <w:rPr>
          <w:sz w:val="16"/>
        </w:rPr>
        <w:t xml:space="preserve">As professionals working on climate change, we receive many requests for comments and interviews. More telling, perhaps, have been panic-tinged personal letters from family and friends as well as colleagues working in the field awakening to the real-world consequences of our warming climate. </w:t>
      </w:r>
      <w:r w:rsidRPr="007E3E90">
        <w:rPr>
          <w:rStyle w:val="StyleUnderline"/>
        </w:rPr>
        <w:t>Public messaging on climate change is dominated by the discussion of reducing carbon dioxide emissions to limit the warming and to stop the “worst effects” of climate change</w:t>
      </w:r>
      <w:r w:rsidRPr="007E3E90">
        <w:rPr>
          <w:sz w:val="16"/>
        </w:rPr>
        <w:t xml:space="preserve">. This is the mitigation of global warming. Headlines range from declarations of climate despair to the measured voices of those who insist that there is still the time and wherewithal to limit warming to the goals aspired to by the United Nations. </w:t>
      </w:r>
      <w:r w:rsidRPr="007E3E90">
        <w:rPr>
          <w:rStyle w:val="StyleUnderline"/>
        </w:rPr>
        <w:t xml:space="preserve">Amid this cacophony of mitigation panic and sought-after patience is another discussion that has been going on for more than a decade. Namely, that </w:t>
      </w:r>
      <w:r w:rsidRPr="004538F3">
        <w:rPr>
          <w:rStyle w:val="Emphasis"/>
          <w:highlight w:val="cyan"/>
        </w:rPr>
        <w:t>we are not likely to meet</w:t>
      </w:r>
      <w:r w:rsidRPr="004538F3">
        <w:rPr>
          <w:rStyle w:val="StyleUnderline"/>
          <w:highlight w:val="cyan"/>
        </w:rPr>
        <w:t xml:space="preserve"> </w:t>
      </w:r>
      <w:r w:rsidRPr="004538F3">
        <w:rPr>
          <w:rStyle w:val="Emphasis"/>
          <w:highlight w:val="cyan"/>
          <w:bdr w:val="single" w:sz="18" w:space="0" w:color="auto"/>
        </w:rPr>
        <w:t>emission-reduction goals</w:t>
      </w:r>
      <w:r w:rsidRPr="004538F3">
        <w:rPr>
          <w:rStyle w:val="StyleUnderline"/>
          <w:highlight w:val="cyan"/>
        </w:rPr>
        <w:t xml:space="preserve"> </w:t>
      </w:r>
      <w:r w:rsidRPr="007E3E90">
        <w:rPr>
          <w:rStyle w:val="StyleUnderline"/>
        </w:rPr>
        <w:t>such as those of the Paris agreement</w:t>
      </w:r>
      <w:r w:rsidRPr="007E3E90">
        <w:rPr>
          <w:sz w:val="16"/>
        </w:rPr>
        <w:t xml:space="preserve">. This is complemented by the fact that </w:t>
      </w:r>
      <w:r w:rsidRPr="004538F3">
        <w:rPr>
          <w:rStyle w:val="Emphasis"/>
          <w:highlight w:val="cyan"/>
        </w:rPr>
        <w:t>we live in a rapidly changing climate</w:t>
      </w:r>
      <w:r w:rsidRPr="007E3E90">
        <w:rPr>
          <w:sz w:val="16"/>
        </w:rPr>
        <w:t xml:space="preserve">, </w:t>
      </w:r>
      <w:r w:rsidRPr="004538F3">
        <w:rPr>
          <w:rStyle w:val="Emphasis"/>
          <w:highlight w:val="cyan"/>
        </w:rPr>
        <w:t>rapid change will continue</w:t>
      </w:r>
      <w:r w:rsidRPr="007E3E90">
        <w:rPr>
          <w:sz w:val="16"/>
        </w:rPr>
        <w:t xml:space="preserve">, </w:t>
      </w:r>
      <w:r w:rsidRPr="007E3E90">
        <w:rPr>
          <w:rStyle w:val="StyleUnderline"/>
        </w:rPr>
        <w:t>and</w:t>
      </w:r>
      <w:r w:rsidRPr="007E3E90">
        <w:rPr>
          <w:sz w:val="16"/>
        </w:rPr>
        <w:t xml:space="preserve"> </w:t>
      </w:r>
      <w:r w:rsidRPr="004538F3">
        <w:rPr>
          <w:rStyle w:val="Emphasis"/>
          <w:highlight w:val="cyan"/>
        </w:rPr>
        <w:t>we are not going back</w:t>
      </w:r>
      <w:r w:rsidRPr="004538F3">
        <w:rPr>
          <w:sz w:val="16"/>
          <w:highlight w:val="cyan"/>
        </w:rPr>
        <w:t xml:space="preserve"> </w:t>
      </w:r>
      <w:r w:rsidRPr="007E3E90">
        <w:rPr>
          <w:rStyle w:val="StyleUnderline"/>
        </w:rPr>
        <w:t>to the climate of our childhoods.</w:t>
      </w:r>
      <w:r w:rsidRPr="007E3E90">
        <w:rPr>
          <w:sz w:val="16"/>
        </w:rPr>
        <w:t xml:space="preserve"> When we consider how we will address our climate future, it is worth considering our past behavior and choices. </w:t>
      </w:r>
      <w:r w:rsidRPr="007E3E90">
        <w:rPr>
          <w:rStyle w:val="StyleUnderline"/>
        </w:rPr>
        <w:t>We have had the ability and the roadmap to make major strides in reducing carbon dioxide emissions and mitigating climate change for many years</w:t>
      </w:r>
      <w:r w:rsidRPr="007E3E90">
        <w:rPr>
          <w:sz w:val="16"/>
        </w:rPr>
        <w:t xml:space="preserve">. In many cases, these mitigation tactics are “no regrets,” with very quick monetary payback for expenditures — the insulation of houses and choosing fuel-efficient vehicles, for example. Yet we have not taken these </w:t>
      </w:r>
      <w:r w:rsidRPr="004538F3">
        <w:rPr>
          <w:rStyle w:val="Emphasis"/>
          <w:highlight w:val="cyan"/>
        </w:rPr>
        <w:t>steps</w:t>
      </w:r>
      <w:r w:rsidRPr="004538F3">
        <w:rPr>
          <w:sz w:val="16"/>
          <w:highlight w:val="cyan"/>
        </w:rPr>
        <w:t xml:space="preserve"> </w:t>
      </w:r>
      <w:r w:rsidRPr="007E3E90">
        <w:rPr>
          <w:sz w:val="16"/>
        </w:rPr>
        <w:t xml:space="preserve">at the scales that are </w:t>
      </w:r>
      <w:r w:rsidRPr="004538F3">
        <w:rPr>
          <w:rStyle w:val="Emphasis"/>
          <w:highlight w:val="cyan"/>
        </w:rPr>
        <w:t>required for effective intervention</w:t>
      </w:r>
      <w:r w:rsidRPr="007E3E90">
        <w:rPr>
          <w:sz w:val="16"/>
        </w:rPr>
        <w:t xml:space="preserve">. Mitigation is one response, but </w:t>
      </w:r>
      <w:r w:rsidRPr="004538F3">
        <w:rPr>
          <w:rStyle w:val="Emphasis"/>
          <w:highlight w:val="cyan"/>
          <w:bdr w:val="single" w:sz="18" w:space="0" w:color="auto"/>
        </w:rPr>
        <w:t>adaptation</w:t>
      </w:r>
      <w:r w:rsidRPr="004538F3">
        <w:rPr>
          <w:sz w:val="16"/>
          <w:highlight w:val="cyan"/>
        </w:rPr>
        <w:t xml:space="preserve"> </w:t>
      </w:r>
      <w:r w:rsidRPr="007E3E90">
        <w:rPr>
          <w:sz w:val="16"/>
        </w:rPr>
        <w:t xml:space="preserve">can be framed as the other response. </w:t>
      </w:r>
      <w:r w:rsidRPr="007E3E90">
        <w:rPr>
          <w:rStyle w:val="StyleUnderline"/>
        </w:rPr>
        <w:t>Adaptation is</w:t>
      </w:r>
      <w:r w:rsidRPr="007E3E90">
        <w:rPr>
          <w:sz w:val="16"/>
        </w:rPr>
        <w:t xml:space="preserve"> </w:t>
      </w:r>
      <w:r w:rsidRPr="004538F3">
        <w:rPr>
          <w:rStyle w:val="Emphasis"/>
          <w:highlight w:val="cyan"/>
        </w:rPr>
        <w:t>responding to the effects</w:t>
      </w:r>
      <w:r w:rsidRPr="004538F3">
        <w:rPr>
          <w:sz w:val="16"/>
          <w:highlight w:val="cyan"/>
        </w:rPr>
        <w:t xml:space="preserve"> </w:t>
      </w:r>
      <w:r w:rsidRPr="007E3E90">
        <w:rPr>
          <w:rStyle w:val="StyleUnderline"/>
        </w:rPr>
        <w:t>of warming or perhaps coping with the consequences of the warming Earth.</w:t>
      </w:r>
      <w:r w:rsidRPr="007E3E90">
        <w:rPr>
          <w:sz w:val="16"/>
        </w:rPr>
        <w:t xml:space="preserve"> With the public conversation focusing overwhelmingly on mitigation, </w:t>
      </w:r>
      <w:r w:rsidRPr="007E3E90">
        <w:rPr>
          <w:rStyle w:val="StyleUnderline"/>
        </w:rPr>
        <w:t>adaptation has been a neglected topic</w:t>
      </w:r>
      <w:r w:rsidRPr="007E3E90">
        <w:rPr>
          <w:sz w:val="16"/>
        </w:rPr>
        <w:t xml:space="preserve">. Compared with mitigation, </w:t>
      </w:r>
      <w:r w:rsidRPr="004538F3">
        <w:rPr>
          <w:rStyle w:val="Emphasis"/>
          <w:highlight w:val="cyan"/>
        </w:rPr>
        <w:t>adaptation is</w:t>
      </w:r>
      <w:r w:rsidRPr="004538F3">
        <w:rPr>
          <w:sz w:val="16"/>
          <w:highlight w:val="cyan"/>
        </w:rPr>
        <w:t xml:space="preserve"> </w:t>
      </w:r>
      <w:r w:rsidRPr="007E3E90">
        <w:rPr>
          <w:rStyle w:val="StyleUnderline"/>
        </w:rPr>
        <w:t>relatively</w:t>
      </w:r>
      <w:r w:rsidRPr="007E3E90">
        <w:rPr>
          <w:sz w:val="16"/>
        </w:rPr>
        <w:t xml:space="preserve"> </w:t>
      </w:r>
      <w:r w:rsidRPr="004538F3">
        <w:rPr>
          <w:rStyle w:val="Emphasis"/>
          <w:highlight w:val="cyan"/>
        </w:rPr>
        <w:t>easy</w:t>
      </w:r>
      <w:r w:rsidRPr="007E3E90">
        <w:rPr>
          <w:sz w:val="16"/>
        </w:rPr>
        <w:t xml:space="preserve">. Effective mitigation requires changing human behavior, ingrained geopolitical and economic power structures, and built infrastructure on a global scale. It requires convincing people to invest for the common good of other people, often decades into the future. At its simplest, adaptation can be carried out by an individual. You can sell the house next to the ocean and move to northern Michigan. You can reinforce your roof and put your oceanside house on stilts. There is a concrete value proposition. </w:t>
      </w:r>
      <w:r w:rsidRPr="007E3E90">
        <w:rPr>
          <w:rStyle w:val="StyleUnderline"/>
        </w:rPr>
        <w:t xml:space="preserve">Although adaptation can be carried out by individuals, it is better and certainly more equitable to plan on the larger scales of a community, a </w:t>
      </w:r>
      <w:proofErr w:type="gramStart"/>
      <w:r w:rsidRPr="007E3E90">
        <w:rPr>
          <w:rStyle w:val="StyleUnderline"/>
        </w:rPr>
        <w:t>city</w:t>
      </w:r>
      <w:proofErr w:type="gramEnd"/>
      <w:r w:rsidRPr="007E3E90">
        <w:rPr>
          <w:rStyle w:val="StyleUnderline"/>
        </w:rPr>
        <w:t xml:space="preserve"> or a region</w:t>
      </w:r>
      <w:r w:rsidRPr="007E3E90">
        <w:rPr>
          <w:sz w:val="16"/>
        </w:rPr>
        <w:t xml:space="preserve">. As the geographical scale increases and more individuals, organizations and local governments are involved, it does get more difficult. However, the threats to life, property and the local environment often serve as motivation to challenge the barriers of cooperation and shared beneficial outcomes. For example, a region threatened by rising seas is motivated to come together to find solution strategies. </w:t>
      </w:r>
      <w:proofErr w:type="gramStart"/>
      <w:r w:rsidRPr="007E3E90">
        <w:rPr>
          <w:sz w:val="16"/>
        </w:rPr>
        <w:t>Indeed</w:t>
      </w:r>
      <w:proofErr w:type="gramEnd"/>
      <w:r w:rsidRPr="007E3E90">
        <w:rPr>
          <w:sz w:val="16"/>
        </w:rPr>
        <w:t xml:space="preserve"> such efforts are underway, for example, in the Southeast Florida climate compact, the Puget Sound climate collaborative, and efforts across Southeast Virginia’s Hampton Roads region. </w:t>
      </w:r>
      <w:r w:rsidRPr="004538F3">
        <w:rPr>
          <w:rStyle w:val="Emphasis"/>
          <w:highlight w:val="cyan"/>
        </w:rPr>
        <w:t>When a region</w:t>
      </w:r>
      <w:r w:rsidRPr="004538F3">
        <w:rPr>
          <w:sz w:val="16"/>
          <w:highlight w:val="cyan"/>
        </w:rPr>
        <w:t xml:space="preserve"> </w:t>
      </w:r>
      <w:r w:rsidRPr="004538F3">
        <w:rPr>
          <w:rStyle w:val="Emphasis"/>
          <w:highlight w:val="cyan"/>
        </w:rPr>
        <w:t>successfully implements adaptation</w:t>
      </w:r>
      <w:r w:rsidRPr="004538F3">
        <w:rPr>
          <w:sz w:val="16"/>
          <w:highlight w:val="cyan"/>
        </w:rPr>
        <w:t xml:space="preserve"> </w:t>
      </w:r>
      <w:r w:rsidRPr="007E3E90">
        <w:rPr>
          <w:rStyle w:val="StyleUnderline"/>
        </w:rPr>
        <w:t>plans,</w:t>
      </w:r>
      <w:r w:rsidRPr="007E3E90">
        <w:rPr>
          <w:sz w:val="16"/>
        </w:rPr>
        <w:t xml:space="preserve"> </w:t>
      </w:r>
      <w:r w:rsidRPr="004538F3">
        <w:rPr>
          <w:rStyle w:val="Emphasis"/>
          <w:highlight w:val="cyan"/>
        </w:rPr>
        <w:t>communities are likely to have wins</w:t>
      </w:r>
      <w:r w:rsidRPr="004538F3">
        <w:rPr>
          <w:sz w:val="16"/>
          <w:highlight w:val="cyan"/>
        </w:rPr>
        <w:t xml:space="preserve"> </w:t>
      </w:r>
      <w:r w:rsidRPr="004538F3">
        <w:rPr>
          <w:rStyle w:val="Emphasis"/>
          <w:highlight w:val="cyan"/>
        </w:rPr>
        <w:t xml:space="preserve">when the next storm </w:t>
      </w:r>
      <w:r w:rsidRPr="004538F3">
        <w:rPr>
          <w:rStyle w:val="Emphasis"/>
          <w:highlight w:val="cyan"/>
          <w:bdr w:val="single" w:sz="18" w:space="0" w:color="auto"/>
        </w:rPr>
        <w:t>is not as destructive and costly</w:t>
      </w:r>
      <w:r w:rsidRPr="007E3E90">
        <w:rPr>
          <w:sz w:val="16"/>
        </w:rPr>
        <w:t xml:space="preserve">. </w:t>
      </w:r>
      <w:r w:rsidRPr="007E3E90">
        <w:rPr>
          <w:rStyle w:val="StyleUnderline"/>
        </w:rPr>
        <w:t>These wins help people</w:t>
      </w:r>
      <w:r w:rsidRPr="007E3E90">
        <w:rPr>
          <w:sz w:val="16"/>
        </w:rPr>
        <w:t xml:space="preserve"> </w:t>
      </w:r>
      <w:r w:rsidRPr="004538F3">
        <w:rPr>
          <w:rStyle w:val="Emphasis"/>
          <w:highlight w:val="cyan"/>
        </w:rPr>
        <w:t>cope with</w:t>
      </w:r>
      <w:r w:rsidRPr="004538F3">
        <w:rPr>
          <w:sz w:val="16"/>
          <w:highlight w:val="cyan"/>
        </w:rPr>
        <w:t xml:space="preserve"> </w:t>
      </w:r>
      <w:r w:rsidRPr="007E3E90">
        <w:rPr>
          <w:rStyle w:val="StyleUnderline"/>
        </w:rPr>
        <w:t>global</w:t>
      </w:r>
      <w:r w:rsidRPr="007E3E90">
        <w:rPr>
          <w:sz w:val="16"/>
        </w:rPr>
        <w:t xml:space="preserve"> </w:t>
      </w:r>
      <w:r w:rsidRPr="004538F3">
        <w:rPr>
          <w:rStyle w:val="Emphasis"/>
          <w:highlight w:val="cyan"/>
        </w:rPr>
        <w:t>warming</w:t>
      </w:r>
      <w:r w:rsidRPr="004538F3">
        <w:rPr>
          <w:sz w:val="16"/>
          <w:highlight w:val="cyan"/>
        </w:rPr>
        <w:t xml:space="preserve"> </w:t>
      </w:r>
      <w:r w:rsidRPr="004538F3">
        <w:rPr>
          <w:rStyle w:val="Emphasis"/>
          <w:highlight w:val="cyan"/>
        </w:rPr>
        <w:t>and</w:t>
      </w:r>
      <w:r w:rsidRPr="004538F3">
        <w:rPr>
          <w:sz w:val="16"/>
          <w:highlight w:val="cyan"/>
        </w:rPr>
        <w:t xml:space="preserve"> </w:t>
      </w:r>
      <w:r w:rsidRPr="004538F3">
        <w:rPr>
          <w:rStyle w:val="Emphasis"/>
          <w:highlight w:val="cyan"/>
        </w:rPr>
        <w:t>realize</w:t>
      </w:r>
      <w:r w:rsidRPr="004538F3">
        <w:rPr>
          <w:sz w:val="16"/>
          <w:highlight w:val="cyan"/>
        </w:rPr>
        <w:t xml:space="preserve"> </w:t>
      </w:r>
      <w:r w:rsidRPr="007E3E90">
        <w:rPr>
          <w:sz w:val="16"/>
        </w:rPr>
        <w:t xml:space="preserve">some </w:t>
      </w:r>
      <w:r w:rsidRPr="004538F3">
        <w:rPr>
          <w:rStyle w:val="Emphasis"/>
          <w:highlight w:val="cyan"/>
        </w:rPr>
        <w:t>ability to take control of</w:t>
      </w:r>
      <w:r w:rsidRPr="004538F3">
        <w:rPr>
          <w:sz w:val="16"/>
          <w:highlight w:val="cyan"/>
        </w:rPr>
        <w:t xml:space="preserve"> </w:t>
      </w:r>
      <w:r w:rsidRPr="007E3E90">
        <w:rPr>
          <w:rStyle w:val="StyleUnderline"/>
        </w:rPr>
        <w:t>what has been often stated as</w:t>
      </w:r>
      <w:r w:rsidRPr="007E3E90">
        <w:rPr>
          <w:sz w:val="16"/>
        </w:rPr>
        <w:t xml:space="preserve"> </w:t>
      </w:r>
      <w:r w:rsidRPr="004538F3">
        <w:rPr>
          <w:rStyle w:val="Emphasis"/>
          <w:highlight w:val="cyan"/>
          <w:bdr w:val="single" w:sz="18" w:space="0" w:color="auto"/>
        </w:rPr>
        <w:t>an existential threat</w:t>
      </w:r>
      <w:r w:rsidRPr="007E3E90">
        <w:rPr>
          <w:sz w:val="16"/>
        </w:rPr>
        <w:t xml:space="preserve">. </w:t>
      </w:r>
      <w:r w:rsidRPr="007E3E90">
        <w:rPr>
          <w:rStyle w:val="StyleUnderline"/>
        </w:rPr>
        <w:t>There have been those calling for adaptation policy for many years. However, it has been difficult to get adaptation on the policy agenda.</w:t>
      </w:r>
      <w:r w:rsidRPr="007E3E90">
        <w:rPr>
          <w:sz w:val="16"/>
        </w:rPr>
        <w:t xml:space="preserve"> This is ascribed to many reasons, including the persistent, spurious argument that if we talk of adaptation, then we will decide that we do not need to mitigate our emissions. However, we are at the point that, </w:t>
      </w:r>
      <w:r w:rsidRPr="007E3E90">
        <w:rPr>
          <w:rStyle w:val="Emphasis"/>
        </w:rPr>
        <w:t>even if we were to meet all of the emission reduction goals of the United Nations’ Paris agreement, adaptation will still be required</w:t>
      </w:r>
      <w:r w:rsidRPr="007E3E90">
        <w:rPr>
          <w:sz w:val="16"/>
        </w:rPr>
        <w:t xml:space="preserve">. In the </w:t>
      </w:r>
      <w:r w:rsidRPr="007E3E90">
        <w:rPr>
          <w:rStyle w:val="StyleUnderline"/>
        </w:rPr>
        <w:t xml:space="preserve">end, the most important aspect of adaptation is fundamentally human. If individuals and communities can see </w:t>
      </w:r>
      <w:r w:rsidRPr="004538F3">
        <w:rPr>
          <w:rStyle w:val="Emphasis"/>
          <w:highlight w:val="cyan"/>
        </w:rPr>
        <w:t>adaptation</w:t>
      </w:r>
      <w:r w:rsidRPr="004538F3">
        <w:rPr>
          <w:rStyle w:val="StyleUnderline"/>
          <w:highlight w:val="cyan"/>
        </w:rPr>
        <w:t xml:space="preserve"> </w:t>
      </w:r>
      <w:r w:rsidRPr="004538F3">
        <w:rPr>
          <w:rStyle w:val="Emphasis"/>
          <w:highlight w:val="cyan"/>
        </w:rPr>
        <w:t>as a way of</w:t>
      </w:r>
      <w:r w:rsidRPr="004538F3">
        <w:rPr>
          <w:rStyle w:val="StyleUnderline"/>
          <w:highlight w:val="cyan"/>
        </w:rPr>
        <w:t xml:space="preserve"> </w:t>
      </w:r>
      <w:r w:rsidRPr="004538F3">
        <w:rPr>
          <w:rStyle w:val="Emphasis"/>
          <w:highlight w:val="cyan"/>
        </w:rPr>
        <w:t>sustaining</w:t>
      </w:r>
      <w:r w:rsidRPr="004538F3">
        <w:rPr>
          <w:rStyle w:val="StyleUnderline"/>
          <w:highlight w:val="cyan"/>
        </w:rPr>
        <w:t xml:space="preserve"> </w:t>
      </w:r>
      <w:r w:rsidRPr="007E3E90">
        <w:rPr>
          <w:rStyle w:val="StyleUnderline"/>
        </w:rPr>
        <w:t xml:space="preserve">their </w:t>
      </w:r>
      <w:r w:rsidRPr="004538F3">
        <w:rPr>
          <w:rStyle w:val="Emphasis"/>
          <w:highlight w:val="cyan"/>
        </w:rPr>
        <w:t>well-being</w:t>
      </w:r>
      <w:r w:rsidRPr="004538F3">
        <w:rPr>
          <w:rStyle w:val="StyleUnderline"/>
          <w:highlight w:val="cyan"/>
        </w:rPr>
        <w:t xml:space="preserve"> </w:t>
      </w:r>
      <w:r w:rsidRPr="007E3E90">
        <w:rPr>
          <w:rStyle w:val="StyleUnderline"/>
        </w:rPr>
        <w:t xml:space="preserve">in the face of rapidly changing weather, then it is a step of moving past the narrative that we must, between now and 2030, solve an existential threat to </w:t>
      </w:r>
      <w:r w:rsidRPr="004538F3">
        <w:rPr>
          <w:rStyle w:val="Emphasis"/>
          <w:highlight w:val="cyan"/>
        </w:rPr>
        <w:t>our survival</w:t>
      </w:r>
      <w:r w:rsidRPr="007E3E90">
        <w:rPr>
          <w:rStyle w:val="StyleUnderline"/>
        </w:rPr>
        <w:t xml:space="preserve">. We can see successful adaptation strategies spreading, scaling, and bringing planetary warming into the mind-set and the behavior of more and more people. We must entrain dealing with the weather of a warming Earth into all that we do. And that, we assert, will make </w:t>
      </w:r>
      <w:r w:rsidRPr="004538F3">
        <w:rPr>
          <w:rStyle w:val="Emphasis"/>
          <w:highlight w:val="cyan"/>
          <w:bdr w:val="single" w:sz="18" w:space="0" w:color="auto"/>
        </w:rPr>
        <w:t>the need for mitigation</w:t>
      </w:r>
      <w:r w:rsidRPr="004538F3">
        <w:rPr>
          <w:rStyle w:val="StyleUnderline"/>
          <w:highlight w:val="cyan"/>
        </w:rPr>
        <w:t xml:space="preserve"> </w:t>
      </w:r>
      <w:r w:rsidRPr="007E3E90">
        <w:rPr>
          <w:rStyle w:val="StyleUnderline"/>
        </w:rPr>
        <w:t>more real and urgent.</w:t>
      </w:r>
    </w:p>
    <w:p w14:paraId="3F81C229" w14:textId="77777777" w:rsidR="00D3176D" w:rsidRPr="007E3E90" w:rsidRDefault="00D3176D" w:rsidP="00D3176D">
      <w:pPr>
        <w:pStyle w:val="Heading4"/>
        <w:rPr>
          <w:rFonts w:cs="Calibri"/>
        </w:rPr>
      </w:pPr>
      <w:r w:rsidRPr="007E3E90">
        <w:rPr>
          <w:rFonts w:cs="Calibri"/>
        </w:rPr>
        <w:t xml:space="preserve">Missing Data </w:t>
      </w:r>
      <w:r w:rsidRPr="007E3E90">
        <w:rPr>
          <w:rFonts w:cs="Calibri"/>
          <w:u w:val="single"/>
        </w:rPr>
        <w:t>holds back</w:t>
      </w:r>
      <w:r w:rsidRPr="007E3E90">
        <w:rPr>
          <w:rFonts w:cs="Calibri"/>
        </w:rPr>
        <w:t xml:space="preserve"> Adaptation efforts. </w:t>
      </w:r>
    </w:p>
    <w:p w14:paraId="70027B81" w14:textId="77777777" w:rsidR="00D3176D" w:rsidRPr="007E3E90" w:rsidRDefault="00D3176D" w:rsidP="00D3176D">
      <w:r w:rsidRPr="007E3E90">
        <w:rPr>
          <w:rStyle w:val="Style13ptBold"/>
        </w:rPr>
        <w:t>Barrios et Al 18</w:t>
      </w:r>
      <w:r w:rsidRPr="007E3E90">
        <w:t xml:space="preserve">, Alonso, Guillermo </w:t>
      </w:r>
      <w:proofErr w:type="spellStart"/>
      <w:r w:rsidRPr="007E3E90">
        <w:t>Trincado</w:t>
      </w:r>
      <w:proofErr w:type="spellEnd"/>
      <w:r w:rsidRPr="007E3E90">
        <w:t xml:space="preserve">, and René </w:t>
      </w:r>
      <w:proofErr w:type="spellStart"/>
      <w:r w:rsidRPr="007E3E90">
        <w:t>Garreaud</w:t>
      </w:r>
      <w:proofErr w:type="spellEnd"/>
      <w:r w:rsidRPr="007E3E90">
        <w:t>. "Alternative approaches for estimating missing climate data: application to monthly precipitation records in South-Central Chile." Forest Ecosystems 5.1 (2018): 1-10. (Graduate School, Faculty of Forest Sciences and Natural Resources)</w:t>
      </w:r>
    </w:p>
    <w:p w14:paraId="2A48F12F" w14:textId="77777777" w:rsidR="00D3176D" w:rsidRPr="007E3E90" w:rsidRDefault="00D3176D" w:rsidP="00D3176D">
      <w:pPr>
        <w:rPr>
          <w:sz w:val="16"/>
        </w:rPr>
      </w:pPr>
      <w:r w:rsidRPr="007E3E90">
        <w:rPr>
          <w:rStyle w:val="StyleUnderline"/>
        </w:rPr>
        <w:t xml:space="preserve">The </w:t>
      </w:r>
      <w:r w:rsidRPr="007E3E90">
        <w:rPr>
          <w:rStyle w:val="Emphasis"/>
        </w:rPr>
        <w:t xml:space="preserve">effects of climate </w:t>
      </w:r>
      <w:r w:rsidRPr="007E3E90">
        <w:rPr>
          <w:rStyle w:val="StyleUnderline"/>
        </w:rPr>
        <w:t xml:space="preserve">on natural resources </w:t>
      </w:r>
      <w:r w:rsidRPr="007E3E90">
        <w:rPr>
          <w:rStyle w:val="Emphasis"/>
          <w:bdr w:val="single" w:sz="18" w:space="0" w:color="auto"/>
        </w:rPr>
        <w:t>have become highly relevant</w:t>
      </w:r>
      <w:r w:rsidRPr="007E3E90">
        <w:rPr>
          <w:rStyle w:val="StyleUnderline"/>
        </w:rPr>
        <w:t xml:space="preserve"> (</w:t>
      </w:r>
      <w:proofErr w:type="spellStart"/>
      <w:r w:rsidRPr="007E3E90">
        <w:rPr>
          <w:rStyle w:val="StyleUnderline"/>
        </w:rPr>
        <w:t>Cannell</w:t>
      </w:r>
      <w:proofErr w:type="spellEnd"/>
      <w:r w:rsidRPr="007E3E90">
        <w:rPr>
          <w:rStyle w:val="StyleUnderline"/>
        </w:rPr>
        <w:t xml:space="preserve"> et al. 1995). </w:t>
      </w:r>
      <w:r w:rsidRPr="007E3E90">
        <w:rPr>
          <w:sz w:val="16"/>
        </w:rPr>
        <w:t xml:space="preserve">In forestry, there is an increasing interest to study the influence of climate on forest productivity (Álvarez et al. 2013), forest hydrology (Dai et al. 2011), soil water availability (Ge et al. 2013), and wood quality (Xu et al. 2013). </w:t>
      </w:r>
      <w:r w:rsidRPr="007E3E90">
        <w:rPr>
          <w:rStyle w:val="StyleUnderline"/>
        </w:rPr>
        <w:t xml:space="preserve">Nowadays, </w:t>
      </w:r>
      <w:r w:rsidRPr="004538F3">
        <w:rPr>
          <w:rStyle w:val="Emphasis"/>
          <w:highlight w:val="cyan"/>
        </w:rPr>
        <w:t>climate data</w:t>
      </w:r>
      <w:r w:rsidRPr="004538F3">
        <w:rPr>
          <w:rStyle w:val="StyleUnderline"/>
          <w:highlight w:val="cyan"/>
        </w:rPr>
        <w:t xml:space="preserve"> </w:t>
      </w:r>
      <w:r w:rsidRPr="007E3E90">
        <w:rPr>
          <w:rStyle w:val="StyleUnderline"/>
        </w:rPr>
        <w:t xml:space="preserve">are also </w:t>
      </w:r>
      <w:r w:rsidRPr="004538F3">
        <w:rPr>
          <w:rStyle w:val="Emphasis"/>
          <w:highlight w:val="cyan"/>
        </w:rPr>
        <w:t>required for</w:t>
      </w:r>
      <w:r w:rsidRPr="004538F3">
        <w:rPr>
          <w:rStyle w:val="StyleUnderline"/>
          <w:highlight w:val="cyan"/>
        </w:rPr>
        <w:t xml:space="preserve"> </w:t>
      </w:r>
      <w:r w:rsidRPr="004538F3">
        <w:rPr>
          <w:rStyle w:val="Emphasis"/>
          <w:highlight w:val="cyan"/>
        </w:rPr>
        <w:t>parameterizing process-based simulators of tree growth</w:t>
      </w:r>
      <w:r w:rsidRPr="007E3E90">
        <w:rPr>
          <w:sz w:val="16"/>
        </w:rPr>
        <w:t xml:space="preserve"> (Sands and Landsberg 2002) </w:t>
      </w:r>
      <w:r w:rsidRPr="007E3E90">
        <w:rPr>
          <w:rStyle w:val="StyleUnderline"/>
        </w:rPr>
        <w:t xml:space="preserve">and for </w:t>
      </w:r>
      <w:r w:rsidRPr="004538F3">
        <w:rPr>
          <w:rStyle w:val="Emphasis"/>
          <w:highlight w:val="cyan"/>
        </w:rPr>
        <w:t>studying forest water balance</w:t>
      </w:r>
      <w:r w:rsidRPr="004538F3">
        <w:rPr>
          <w:sz w:val="16"/>
          <w:highlight w:val="cyan"/>
        </w:rPr>
        <w:t xml:space="preserve"> </w:t>
      </w:r>
      <w:r w:rsidRPr="007E3E90">
        <w:rPr>
          <w:sz w:val="16"/>
        </w:rPr>
        <w:t xml:space="preserve">(Huber and </w:t>
      </w:r>
      <w:proofErr w:type="spellStart"/>
      <w:r w:rsidRPr="007E3E90">
        <w:rPr>
          <w:sz w:val="16"/>
        </w:rPr>
        <w:t>Trecaman</w:t>
      </w:r>
      <w:proofErr w:type="spellEnd"/>
      <w:r w:rsidRPr="007E3E90">
        <w:rPr>
          <w:sz w:val="16"/>
        </w:rPr>
        <w:t xml:space="preserve"> 2002), </w:t>
      </w:r>
      <w:r w:rsidRPr="004538F3">
        <w:rPr>
          <w:rStyle w:val="Emphasis"/>
          <w:highlight w:val="cyan"/>
        </w:rPr>
        <w:t>phenology processes</w:t>
      </w:r>
      <w:r w:rsidRPr="004538F3">
        <w:rPr>
          <w:rStyle w:val="StyleUnderline"/>
          <w:highlight w:val="cyan"/>
        </w:rPr>
        <w:t xml:space="preserve"> </w:t>
      </w:r>
      <w:r w:rsidRPr="007E3E90">
        <w:rPr>
          <w:rStyle w:val="StyleUnderline"/>
        </w:rPr>
        <w:t>(Caveside</w:t>
      </w:r>
      <w:r w:rsidRPr="007E3E90">
        <w:rPr>
          <w:sz w:val="16"/>
        </w:rPr>
        <w:t xml:space="preserve"> et al. 2005) </w:t>
      </w:r>
      <w:r w:rsidRPr="007E3E90">
        <w:rPr>
          <w:rStyle w:val="StyleUnderline"/>
        </w:rPr>
        <w:t xml:space="preserve">and to carry out </w:t>
      </w:r>
      <w:r w:rsidRPr="004538F3">
        <w:rPr>
          <w:rStyle w:val="Emphasis"/>
          <w:highlight w:val="cyan"/>
        </w:rPr>
        <w:t>pest and disease research</w:t>
      </w:r>
      <w:r w:rsidRPr="004538F3">
        <w:rPr>
          <w:sz w:val="16"/>
          <w:highlight w:val="cyan"/>
        </w:rPr>
        <w:t xml:space="preserve"> </w:t>
      </w:r>
      <w:r w:rsidRPr="007E3E90">
        <w:rPr>
          <w:sz w:val="16"/>
        </w:rPr>
        <w:t>(</w:t>
      </w:r>
      <w:proofErr w:type="spellStart"/>
      <w:r w:rsidRPr="007E3E90">
        <w:rPr>
          <w:sz w:val="16"/>
        </w:rPr>
        <w:t>Ahumada</w:t>
      </w:r>
      <w:proofErr w:type="spellEnd"/>
      <w:r w:rsidRPr="007E3E90">
        <w:rPr>
          <w:sz w:val="16"/>
        </w:rPr>
        <w:t xml:space="preserve"> et al. 2013). </w:t>
      </w:r>
      <w:r w:rsidRPr="004538F3">
        <w:rPr>
          <w:rStyle w:val="Emphasis"/>
          <w:highlight w:val="cyan"/>
        </w:rPr>
        <w:t>To perform these studies</w:t>
      </w:r>
      <w:r w:rsidRPr="007E3E90">
        <w:rPr>
          <w:rStyle w:val="StyleUnderline"/>
        </w:rPr>
        <w:t xml:space="preserve">, </w:t>
      </w:r>
      <w:r w:rsidRPr="004538F3">
        <w:rPr>
          <w:rStyle w:val="Emphasis"/>
          <w:highlight w:val="cyan"/>
          <w:bdr w:val="single" w:sz="18" w:space="0" w:color="auto"/>
        </w:rPr>
        <w:t>complete and homogenous climate data that covers a sufficiently long period of time is required</w:t>
      </w:r>
      <w:r w:rsidRPr="007E3E90">
        <w:rPr>
          <w:sz w:val="16"/>
        </w:rPr>
        <w:t xml:space="preserve"> (</w:t>
      </w:r>
      <w:proofErr w:type="spellStart"/>
      <w:r w:rsidRPr="007E3E90">
        <w:rPr>
          <w:sz w:val="16"/>
        </w:rPr>
        <w:t>Teegavarapu</w:t>
      </w:r>
      <w:proofErr w:type="spellEnd"/>
      <w:r w:rsidRPr="007E3E90">
        <w:rPr>
          <w:sz w:val="16"/>
        </w:rPr>
        <w:t xml:space="preserve"> 2012; </w:t>
      </w:r>
      <w:proofErr w:type="spellStart"/>
      <w:r w:rsidRPr="007E3E90">
        <w:rPr>
          <w:sz w:val="16"/>
        </w:rPr>
        <w:t>Khosravi</w:t>
      </w:r>
      <w:proofErr w:type="spellEnd"/>
      <w:r w:rsidRPr="007E3E90">
        <w:rPr>
          <w:sz w:val="16"/>
        </w:rPr>
        <w:t xml:space="preserve"> et al. 2015). </w:t>
      </w:r>
      <w:r w:rsidRPr="004538F3">
        <w:rPr>
          <w:rStyle w:val="Emphasis"/>
          <w:highlight w:val="cyan"/>
        </w:rPr>
        <w:t>Climate data</w:t>
      </w:r>
      <w:r w:rsidRPr="004538F3">
        <w:rPr>
          <w:rStyle w:val="StyleUnderline"/>
          <w:highlight w:val="cyan"/>
        </w:rPr>
        <w:t xml:space="preserve"> </w:t>
      </w:r>
      <w:r w:rsidRPr="004538F3">
        <w:rPr>
          <w:rStyle w:val="Emphasis"/>
          <w:highlight w:val="cyan"/>
        </w:rPr>
        <w:t>often</w:t>
      </w:r>
      <w:r w:rsidRPr="004538F3">
        <w:rPr>
          <w:rStyle w:val="StyleUnderline"/>
          <w:highlight w:val="cyan"/>
        </w:rPr>
        <w:t xml:space="preserve"> </w:t>
      </w:r>
      <w:r w:rsidRPr="007E3E90">
        <w:rPr>
          <w:rStyle w:val="StyleUnderline"/>
        </w:rPr>
        <w:t xml:space="preserve">have </w:t>
      </w:r>
      <w:r w:rsidRPr="004538F3">
        <w:rPr>
          <w:rStyle w:val="Emphasis"/>
          <w:highlight w:val="cyan"/>
        </w:rPr>
        <w:t xml:space="preserve">missing information </w:t>
      </w:r>
      <w:r w:rsidRPr="004538F3">
        <w:rPr>
          <w:rStyle w:val="Emphasis"/>
          <w:highlight w:val="cyan"/>
          <w:bdr w:val="single" w:sz="18" w:space="0" w:color="auto"/>
        </w:rPr>
        <w:t>that limits their use</w:t>
      </w:r>
      <w:r w:rsidRPr="004538F3">
        <w:rPr>
          <w:sz w:val="16"/>
          <w:highlight w:val="cyan"/>
        </w:rPr>
        <w:t xml:space="preserve"> </w:t>
      </w:r>
      <w:r w:rsidRPr="007E3E90">
        <w:rPr>
          <w:sz w:val="16"/>
        </w:rPr>
        <w:t xml:space="preserve">(Alfaro and Pacheco 2000). </w:t>
      </w:r>
      <w:r w:rsidRPr="004538F3">
        <w:rPr>
          <w:rStyle w:val="Emphasis"/>
          <w:highlight w:val="cyan"/>
        </w:rPr>
        <w:t xml:space="preserve">Missing values </w:t>
      </w:r>
      <w:r w:rsidRPr="007E3E90">
        <w:rPr>
          <w:rStyle w:val="StyleUnderline"/>
        </w:rPr>
        <w:t xml:space="preserve">in climate series </w:t>
      </w:r>
      <w:r w:rsidRPr="004538F3">
        <w:rPr>
          <w:rStyle w:val="Emphasis"/>
          <w:highlight w:val="cyan"/>
        </w:rPr>
        <w:t>affects parameter estimation</w:t>
      </w:r>
      <w:r w:rsidRPr="004538F3">
        <w:rPr>
          <w:rStyle w:val="StyleUnderline"/>
          <w:highlight w:val="cyan"/>
        </w:rPr>
        <w:t xml:space="preserve"> </w:t>
      </w:r>
      <w:r w:rsidRPr="007E3E90">
        <w:rPr>
          <w:rStyle w:val="StyleUnderline"/>
        </w:rPr>
        <w:t xml:space="preserve">when applying regression and multivariate analysis techniques </w:t>
      </w:r>
      <w:r w:rsidRPr="007E3E90">
        <w:rPr>
          <w:sz w:val="16"/>
        </w:rPr>
        <w:t>(Ramos-</w:t>
      </w:r>
      <w:proofErr w:type="spellStart"/>
      <w:r w:rsidRPr="007E3E90">
        <w:rPr>
          <w:sz w:val="16"/>
        </w:rPr>
        <w:t>Calzado</w:t>
      </w:r>
      <w:proofErr w:type="spellEnd"/>
      <w:r w:rsidRPr="007E3E90">
        <w:rPr>
          <w:sz w:val="16"/>
        </w:rPr>
        <w:t xml:space="preserve"> et al. 2008). In most cases, some techniques must be applied to estimate missing data. In forestry, there are few studies that have compared the accuracy of different approaches. Furthermore, factors that might affect their precision have not been studied in detail. The simplest approach for imputing missing values involves the data being </w:t>
      </w:r>
      <w:proofErr w:type="gramStart"/>
      <w:r w:rsidRPr="007E3E90">
        <w:rPr>
          <w:sz w:val="16"/>
        </w:rPr>
        <w:t>filled-in.</w:t>
      </w:r>
      <w:proofErr w:type="gramEnd"/>
      <w:r w:rsidRPr="007E3E90">
        <w:rPr>
          <w:sz w:val="16"/>
        </w:rPr>
        <w:t xml:space="preserve"> </w:t>
      </w:r>
      <w:r w:rsidRPr="007E3E90">
        <w:rPr>
          <w:rStyle w:val="StyleUnderline"/>
        </w:rPr>
        <w:t xml:space="preserve">The </w:t>
      </w:r>
      <w:r w:rsidRPr="004538F3">
        <w:rPr>
          <w:rStyle w:val="Emphasis"/>
          <w:highlight w:val="cyan"/>
        </w:rPr>
        <w:t>main limitation</w:t>
      </w:r>
      <w:r w:rsidRPr="004538F3">
        <w:rPr>
          <w:rStyle w:val="StyleUnderline"/>
          <w:highlight w:val="cyan"/>
        </w:rPr>
        <w:t xml:space="preserve"> </w:t>
      </w:r>
      <w:r w:rsidRPr="007E3E90">
        <w:rPr>
          <w:rStyle w:val="StyleUnderline"/>
        </w:rPr>
        <w:t xml:space="preserve">is that these </w:t>
      </w:r>
      <w:r w:rsidRPr="004538F3">
        <w:rPr>
          <w:rStyle w:val="Emphasis"/>
          <w:highlight w:val="cyan"/>
        </w:rPr>
        <w:t>approaches</w:t>
      </w:r>
      <w:r w:rsidRPr="004538F3">
        <w:rPr>
          <w:rStyle w:val="StyleUnderline"/>
          <w:highlight w:val="cyan"/>
        </w:rPr>
        <w:t xml:space="preserve"> </w:t>
      </w:r>
      <w:r w:rsidRPr="007E3E90">
        <w:rPr>
          <w:rStyle w:val="StyleUnderline"/>
        </w:rPr>
        <w:t xml:space="preserve">are suitable for small gaps and </w:t>
      </w:r>
      <w:r w:rsidRPr="004538F3">
        <w:rPr>
          <w:rStyle w:val="Emphasis"/>
          <w:highlight w:val="cyan"/>
        </w:rPr>
        <w:t xml:space="preserve">can only be applied to climate variables with a high degree of autocorrelation </w:t>
      </w:r>
      <w:r w:rsidRPr="007E3E90">
        <w:rPr>
          <w:sz w:val="16"/>
        </w:rPr>
        <w:t>(</w:t>
      </w:r>
      <w:proofErr w:type="spellStart"/>
      <w:r w:rsidRPr="007E3E90">
        <w:rPr>
          <w:sz w:val="16"/>
        </w:rPr>
        <w:t>Khosravi</w:t>
      </w:r>
      <w:proofErr w:type="spellEnd"/>
      <w:r w:rsidRPr="007E3E90">
        <w:rPr>
          <w:sz w:val="16"/>
        </w:rPr>
        <w:t xml:space="preserve"> et al. 2015), </w:t>
      </w:r>
      <w:r w:rsidRPr="004538F3">
        <w:rPr>
          <w:rStyle w:val="Emphasis"/>
          <w:highlight w:val="cyan"/>
          <w:bdr w:val="single" w:sz="18" w:space="0" w:color="auto"/>
        </w:rPr>
        <w:t>which is not the case for annual mean temperatures or precipitation values</w:t>
      </w:r>
      <w:r w:rsidRPr="007E3E90">
        <w:rPr>
          <w:sz w:val="16"/>
        </w:rPr>
        <w:t>. A more common approach to complete missing data is to use information from neighboring meteorological stations (</w:t>
      </w:r>
      <w:proofErr w:type="spellStart"/>
      <w:r w:rsidRPr="007E3E90">
        <w:rPr>
          <w:sz w:val="16"/>
        </w:rPr>
        <w:t>Vasiliev</w:t>
      </w:r>
      <w:proofErr w:type="spellEnd"/>
      <w:r w:rsidRPr="007E3E90">
        <w:rPr>
          <w:sz w:val="16"/>
        </w:rPr>
        <w:t xml:space="preserve"> 1996), using techniques such as inverse distance weighting (IDW). Nonetheless, horizontal distance is not a measure of spatial autocorrelation (e.g., Ahrens 2006; Ramos-</w:t>
      </w:r>
      <w:proofErr w:type="spellStart"/>
      <w:r w:rsidRPr="007E3E90">
        <w:rPr>
          <w:sz w:val="16"/>
        </w:rPr>
        <w:t>Calzado</w:t>
      </w:r>
      <w:proofErr w:type="spellEnd"/>
      <w:r w:rsidRPr="007E3E90">
        <w:rPr>
          <w:sz w:val="16"/>
        </w:rPr>
        <w:t xml:space="preserve"> et al. 2008), especially when the region contains prominent topographic features or major water bodies. Indeed, two relatively close stations can feature substantial differences in their mean climate and climate variability if they are located at opposite sides of a mountain range. Spatial correlations could be quantified by calculating the correlation coefficient between time series obtained at different locations. </w:t>
      </w:r>
      <w:proofErr w:type="spellStart"/>
      <w:r w:rsidRPr="007E3E90">
        <w:rPr>
          <w:sz w:val="16"/>
        </w:rPr>
        <w:t>Teegavarapu</w:t>
      </w:r>
      <w:proofErr w:type="spellEnd"/>
      <w:r w:rsidRPr="007E3E90">
        <w:rPr>
          <w:sz w:val="16"/>
        </w:rPr>
        <w:t xml:space="preserve"> and </w:t>
      </w:r>
      <w:proofErr w:type="spellStart"/>
      <w:r w:rsidRPr="007E3E90">
        <w:rPr>
          <w:sz w:val="16"/>
        </w:rPr>
        <w:t>Chandramouli</w:t>
      </w:r>
      <w:proofErr w:type="spellEnd"/>
      <w:r w:rsidRPr="007E3E90">
        <w:rPr>
          <w:sz w:val="16"/>
        </w:rPr>
        <w:t xml:space="preserve"> (2005) found that replacing distances with correlation coefficients as weights improved estimation of missing precipitation data. The resulting method is known as a coefficient of correlation weighting (CCW), reported by </w:t>
      </w:r>
      <w:proofErr w:type="spellStart"/>
      <w:r w:rsidRPr="007E3E90">
        <w:rPr>
          <w:sz w:val="16"/>
        </w:rPr>
        <w:t>Teegavarapu</w:t>
      </w:r>
      <w:proofErr w:type="spellEnd"/>
      <w:r w:rsidRPr="007E3E90">
        <w:rPr>
          <w:sz w:val="16"/>
        </w:rPr>
        <w:t xml:space="preserve"> (2009).</w:t>
      </w:r>
    </w:p>
    <w:p w14:paraId="4B597283" w14:textId="77777777" w:rsidR="00D3176D" w:rsidRPr="007E3E90" w:rsidRDefault="00D3176D" w:rsidP="00D3176D">
      <w:pPr>
        <w:pStyle w:val="Heading4"/>
        <w:rPr>
          <w:rFonts w:cs="Calibri"/>
        </w:rPr>
      </w:pPr>
      <w:r w:rsidRPr="007E3E90">
        <w:rPr>
          <w:rFonts w:cs="Calibri"/>
        </w:rPr>
        <w:t xml:space="preserve">That causes </w:t>
      </w:r>
      <w:r w:rsidRPr="007E3E90">
        <w:rPr>
          <w:rFonts w:cs="Calibri"/>
          <w:u w:val="single"/>
        </w:rPr>
        <w:t>extinction</w:t>
      </w:r>
      <w:r w:rsidRPr="007E3E90">
        <w:rPr>
          <w:rFonts w:cs="Calibri"/>
        </w:rPr>
        <w:t>.</w:t>
      </w:r>
    </w:p>
    <w:p w14:paraId="418AEEA5" w14:textId="77777777" w:rsidR="00D3176D" w:rsidRPr="007E3E90" w:rsidRDefault="00D3176D" w:rsidP="00D3176D">
      <w:r w:rsidRPr="007E3E90">
        <w:rPr>
          <w:rStyle w:val="Style13ptBold"/>
        </w:rPr>
        <w:t xml:space="preserve">Sears 21 </w:t>
      </w:r>
      <w:r w:rsidRPr="007E3E90">
        <w:rPr>
          <w:rStyle w:val="Style13ptBold"/>
          <w:b w:val="0"/>
          <w:sz w:val="20"/>
          <w:szCs w:val="16"/>
        </w:rPr>
        <w:t>(</w:t>
      </w:r>
      <w:r w:rsidRPr="007E3E90">
        <w:rPr>
          <w:sz w:val="20"/>
          <w:szCs w:val="20"/>
        </w:rPr>
        <w:t xml:space="preserve">, N., 2021. Great Powers, Polarity, and Existential Threats to Humanity: An Analysis of the Distribution of the Forces of Total Destruction in International Security. [online] ResearchGate. Available at: &lt;https://www.researchgate.net/publication/350500094&gt; [Accessed 22 November 2021] Nathan Alexander Sears is a PhD Candidate in Political Science at The University of Toronto. Before beginning his PhD, he was a Professor of International Relations at the Universidad de Las </w:t>
      </w:r>
      <w:proofErr w:type="spellStart"/>
      <w:r w:rsidRPr="007E3E90">
        <w:rPr>
          <w:sz w:val="20"/>
          <w:szCs w:val="20"/>
        </w:rPr>
        <w:t>Américas</w:t>
      </w:r>
      <w:proofErr w:type="spellEnd"/>
      <w:r w:rsidRPr="007E3E90">
        <w:rPr>
          <w:sz w:val="20"/>
          <w:szCs w:val="20"/>
        </w:rPr>
        <w:t xml:space="preserve">, Quito. His research focuses on international security and the existential threats to humanity posed by nuclear weapons, climate change, biotechnology, and artificial intelligence. His PhD dissertation is entitled, “International Politics in the Age of Existential Threats”)-re-cut </w:t>
      </w:r>
      <w:proofErr w:type="spellStart"/>
      <w:r w:rsidRPr="007E3E90">
        <w:rPr>
          <w:sz w:val="20"/>
          <w:szCs w:val="20"/>
        </w:rPr>
        <w:t>rahulpenu</w:t>
      </w:r>
      <w:proofErr w:type="spellEnd"/>
    </w:p>
    <w:p w14:paraId="09F20EBB" w14:textId="77777777" w:rsidR="00D3176D" w:rsidRPr="007E3E90" w:rsidRDefault="00D3176D" w:rsidP="00D3176D">
      <w:pPr>
        <w:rPr>
          <w:sz w:val="16"/>
        </w:rPr>
      </w:pPr>
      <w:r w:rsidRPr="007E3E90">
        <w:rPr>
          <w:sz w:val="16"/>
        </w:rPr>
        <w:t>Climate Change Humanity faces existential risks from the large-scale destruction of Earth’s natural environment making the planet less hospitable for humankind (Wallace-Wells 2019). The decline of some of Earth’s natural systems may already exceed the “planetary boundaries” that represent a “safe operating space for humanity” (</w:t>
      </w:r>
      <w:proofErr w:type="spellStart"/>
      <w:r w:rsidRPr="007E3E90">
        <w:rPr>
          <w:sz w:val="16"/>
        </w:rPr>
        <w:t>Rockstrom</w:t>
      </w:r>
      <w:proofErr w:type="spellEnd"/>
      <w:r w:rsidRPr="007E3E90">
        <w:rPr>
          <w:sz w:val="16"/>
        </w:rPr>
        <w:t xml:space="preserve"> et al. 2009). </w:t>
      </w:r>
      <w:r w:rsidRPr="007E3E90">
        <w:rPr>
          <w:rStyle w:val="StyleUnderline"/>
        </w:rPr>
        <w:t>Humanity has become one of the driving forces behind Earth’s climate system</w:t>
      </w:r>
      <w:r w:rsidRPr="007E3E90">
        <w:rPr>
          <w:sz w:val="16"/>
        </w:rPr>
        <w:t xml:space="preserve"> (</w:t>
      </w:r>
      <w:proofErr w:type="spellStart"/>
      <w:r w:rsidRPr="007E3E90">
        <w:rPr>
          <w:sz w:val="16"/>
        </w:rPr>
        <w:t>Crutzen</w:t>
      </w:r>
      <w:proofErr w:type="spellEnd"/>
      <w:r w:rsidRPr="007E3E90">
        <w:rPr>
          <w:sz w:val="16"/>
        </w:rPr>
        <w:t xml:space="preserve"> 2002). </w:t>
      </w:r>
      <w:r w:rsidRPr="007E3E90">
        <w:rPr>
          <w:rStyle w:val="StyleUnderline"/>
        </w:rPr>
        <w:t>The major anthropogenic drivers of climate change are the burning of fossil fuels</w:t>
      </w:r>
      <w:r w:rsidRPr="007E3E90">
        <w:rPr>
          <w:sz w:val="16"/>
        </w:rPr>
        <w:t xml:space="preserve"> (e.g., coal, oil, and gas), </w:t>
      </w:r>
      <w:r w:rsidRPr="007E3E90">
        <w:rPr>
          <w:rStyle w:val="StyleUnderline"/>
        </w:rPr>
        <w:t>combined with the degradation of Earth’s natural systems for absorbing carbon dioxide, such as deforestation for agriculture</w:t>
      </w:r>
      <w:r w:rsidRPr="007E3E90">
        <w:rPr>
          <w:sz w:val="16"/>
        </w:rPr>
        <w:t xml:space="preserve"> (e.g., livestock and monocultures) </w:t>
      </w:r>
      <w:r w:rsidRPr="007E3E90">
        <w:rPr>
          <w:rStyle w:val="StyleUnderline"/>
        </w:rPr>
        <w:t>and resource extraction</w:t>
      </w:r>
      <w:r w:rsidRPr="007E3E90">
        <w:rPr>
          <w:sz w:val="16"/>
        </w:rPr>
        <w:t xml:space="preserve"> (e.g., mining and oil), </w:t>
      </w:r>
      <w:r w:rsidRPr="007E3E90">
        <w:rPr>
          <w:rStyle w:val="StyleUnderline"/>
        </w:rPr>
        <w:t>and the warming of the oceans</w:t>
      </w:r>
      <w:r w:rsidRPr="007E3E90">
        <w:rPr>
          <w:sz w:val="16"/>
        </w:rPr>
        <w:t xml:space="preserve"> (</w:t>
      </w:r>
      <w:proofErr w:type="spellStart"/>
      <w:r w:rsidRPr="007E3E90">
        <w:rPr>
          <w:sz w:val="16"/>
        </w:rPr>
        <w:t>Kump</w:t>
      </w:r>
      <w:proofErr w:type="spellEnd"/>
      <w:r w:rsidRPr="007E3E90">
        <w:rPr>
          <w:sz w:val="16"/>
        </w:rPr>
        <w:t xml:space="preserve"> et al. 2003). While humanity has influenced Earth’s climate since at least the Industrial Revolution, </w:t>
      </w:r>
      <w:r w:rsidRPr="007E3E90">
        <w:rPr>
          <w:rStyle w:val="StyleUnderline"/>
        </w:rPr>
        <w:t>the dramatic increase in greenhouse gas emissions</w:t>
      </w:r>
      <w:r w:rsidRPr="007E3E90">
        <w:rPr>
          <w:sz w:val="16"/>
        </w:rPr>
        <w:t xml:space="preserve"> since the mid-twentieth century—the “Great Acceleration” (Steffen et al. 2007; 2015; McNeill &amp; </w:t>
      </w:r>
      <w:proofErr w:type="spellStart"/>
      <w:r w:rsidRPr="007E3E90">
        <w:rPr>
          <w:sz w:val="16"/>
        </w:rPr>
        <w:t>Engelke</w:t>
      </w:r>
      <w:proofErr w:type="spellEnd"/>
      <w:r w:rsidRPr="007E3E90">
        <w:rPr>
          <w:sz w:val="16"/>
        </w:rPr>
        <w:t xml:space="preserve"> 2016)— </w:t>
      </w:r>
      <w:r w:rsidRPr="007E3E90">
        <w:rPr>
          <w:rStyle w:val="StyleUnderline"/>
        </w:rPr>
        <w:t>is responsible for contemporary climate change</w:t>
      </w:r>
      <w:r w:rsidRPr="007E3E90">
        <w:rPr>
          <w:sz w:val="16"/>
        </w:rPr>
        <w:t xml:space="preserve">, which has reached approximately 1°C above preindustrial levels (IPCC 2018). </w:t>
      </w:r>
      <w:r w:rsidRPr="004538F3">
        <w:rPr>
          <w:rStyle w:val="StyleUnderline"/>
          <w:highlight w:val="cyan"/>
        </w:rPr>
        <w:t>Climate</w:t>
      </w:r>
      <w:r w:rsidRPr="007E3E90">
        <w:rPr>
          <w:rStyle w:val="StyleUnderline"/>
        </w:rPr>
        <w:t xml:space="preserve"> change </w:t>
      </w:r>
      <w:r w:rsidRPr="004538F3">
        <w:rPr>
          <w:rStyle w:val="StyleUnderline"/>
          <w:highlight w:val="cyan"/>
        </w:rPr>
        <w:t xml:space="preserve">could </w:t>
      </w:r>
      <w:r w:rsidRPr="004538F3">
        <w:rPr>
          <w:rStyle w:val="Emphasis"/>
          <w:highlight w:val="cyan"/>
        </w:rPr>
        <w:t>be</w:t>
      </w:r>
      <w:r w:rsidRPr="007E3E90">
        <w:rPr>
          <w:rStyle w:val="StyleUnderline"/>
        </w:rPr>
        <w:t xml:space="preserve">come an </w:t>
      </w:r>
      <w:r w:rsidRPr="004538F3">
        <w:rPr>
          <w:rStyle w:val="Emphasis"/>
          <w:highlight w:val="cyan"/>
        </w:rPr>
        <w:t>existential</w:t>
      </w:r>
      <w:r w:rsidRPr="007E3E90">
        <w:rPr>
          <w:rStyle w:val="Emphasis"/>
        </w:rPr>
        <w:t xml:space="preserve"> threat</w:t>
      </w:r>
      <w:r w:rsidRPr="007E3E90">
        <w:rPr>
          <w:rStyle w:val="StyleUnderline"/>
        </w:rPr>
        <w:t xml:space="preserve"> to humanity </w:t>
      </w:r>
      <w:r w:rsidRPr="004538F3">
        <w:rPr>
          <w:rStyle w:val="StyleUnderline"/>
          <w:highlight w:val="cyan"/>
        </w:rPr>
        <w:t xml:space="preserve">if the </w:t>
      </w:r>
      <w:r w:rsidRPr="004538F3">
        <w:rPr>
          <w:rStyle w:val="Emphasis"/>
          <w:b w:val="0"/>
          <w:bCs/>
          <w:highlight w:val="cyan"/>
        </w:rPr>
        <w:t>planet</w:t>
      </w:r>
      <w:r w:rsidRPr="007E3E90">
        <w:rPr>
          <w:rStyle w:val="StyleUnderline"/>
          <w:b/>
          <w:bCs/>
        </w:rPr>
        <w:t>’s</w:t>
      </w:r>
      <w:r w:rsidRPr="007E3E90">
        <w:rPr>
          <w:rStyle w:val="StyleUnderline"/>
        </w:rPr>
        <w:t xml:space="preserve"> climate </w:t>
      </w:r>
      <w:r w:rsidRPr="004538F3">
        <w:rPr>
          <w:rStyle w:val="StyleUnderline"/>
          <w:highlight w:val="cyan"/>
        </w:rPr>
        <w:t xml:space="preserve">reaches a </w:t>
      </w:r>
      <w:r w:rsidRPr="004538F3">
        <w:rPr>
          <w:rStyle w:val="Emphasis"/>
          <w:b w:val="0"/>
          <w:bCs/>
          <w:highlight w:val="cyan"/>
        </w:rPr>
        <w:t>“Hothouse Earth”</w:t>
      </w:r>
      <w:r w:rsidRPr="007E3E90">
        <w:rPr>
          <w:rStyle w:val="StyleUnderline"/>
        </w:rPr>
        <w:t xml:space="preserve"> state</w:t>
      </w:r>
      <w:r w:rsidRPr="007E3E90">
        <w:rPr>
          <w:sz w:val="16"/>
        </w:rPr>
        <w:t xml:space="preserve"> (Ripple et al. 2020). What are the dangers? </w:t>
      </w:r>
      <w:r w:rsidRPr="007E3E90">
        <w:rPr>
          <w:rStyle w:val="StyleUnderline"/>
        </w:rPr>
        <w:t xml:space="preserve">There are two mechanisms of climate change that threaten humankind. The direct threat is </w:t>
      </w:r>
      <w:r w:rsidRPr="004538F3">
        <w:rPr>
          <w:rStyle w:val="Emphasis"/>
          <w:b w:val="0"/>
          <w:bCs/>
          <w:highlight w:val="cyan"/>
        </w:rPr>
        <w:t>extreme heat</w:t>
      </w:r>
      <w:r w:rsidRPr="007E3E90">
        <w:rPr>
          <w:rStyle w:val="StyleUnderline"/>
        </w:rPr>
        <w:t xml:space="preserve">. While human societies </w:t>
      </w:r>
      <w:proofErr w:type="gramStart"/>
      <w:r w:rsidRPr="007E3E90">
        <w:rPr>
          <w:rStyle w:val="StyleUnderline"/>
        </w:rPr>
        <w:t>possesses</w:t>
      </w:r>
      <w:proofErr w:type="gramEnd"/>
      <w:r w:rsidRPr="007E3E90">
        <w:rPr>
          <w:rStyle w:val="StyleUnderline"/>
        </w:rPr>
        <w:t xml:space="preserve"> </w:t>
      </w:r>
      <w:r w:rsidRPr="007E3E90">
        <w:rPr>
          <w:rStyle w:val="Emphasis"/>
          <w:b w:val="0"/>
          <w:bCs/>
        </w:rPr>
        <w:t>some</w:t>
      </w:r>
      <w:r w:rsidRPr="007E3E90">
        <w:rPr>
          <w:rStyle w:val="StyleUnderline"/>
        </w:rPr>
        <w:t xml:space="preserve"> capacity for </w:t>
      </w:r>
      <w:r w:rsidRPr="007E3E90">
        <w:rPr>
          <w:rStyle w:val="Emphasis"/>
          <w:b w:val="0"/>
          <w:bCs/>
        </w:rPr>
        <w:t>adaptation</w:t>
      </w:r>
      <w:r w:rsidRPr="007E3E90">
        <w:rPr>
          <w:rStyle w:val="StyleUnderline"/>
        </w:rPr>
        <w:t xml:space="preserve"> and </w:t>
      </w:r>
      <w:r w:rsidRPr="007E3E90">
        <w:rPr>
          <w:rStyle w:val="Emphasis"/>
          <w:b w:val="0"/>
          <w:bCs/>
        </w:rPr>
        <w:t>resilience</w:t>
      </w:r>
      <w:r w:rsidRPr="007E3E90">
        <w:rPr>
          <w:sz w:val="16"/>
        </w:rPr>
        <w:t xml:space="preserve"> to climate change, th</w:t>
      </w:r>
      <w:r w:rsidRPr="007E3E90">
        <w:rPr>
          <w:rStyle w:val="StyleUnderline"/>
        </w:rPr>
        <w:t xml:space="preserve">e physiological response of humans to heat stress imposes </w:t>
      </w:r>
      <w:r w:rsidRPr="004538F3">
        <w:rPr>
          <w:rStyle w:val="Emphasis"/>
          <w:highlight w:val="cyan"/>
        </w:rPr>
        <w:t>physical limits</w:t>
      </w:r>
      <w:r w:rsidRPr="007E3E90">
        <w:rPr>
          <w:sz w:val="16"/>
        </w:rPr>
        <w:t xml:space="preserve">—with a hard limit at roughly 35°C wet-bulb temperature (Sherwood et al. 2010). A rise in global average temperatures by 3–4°C would increase the risk of heat stress, while 7°C could render some regions uninhabitable, and </w:t>
      </w:r>
      <w:r w:rsidRPr="007E3E90">
        <w:rPr>
          <w:rStyle w:val="StyleUnderline"/>
        </w:rPr>
        <w:t>11–</w:t>
      </w:r>
      <w:r w:rsidRPr="004538F3">
        <w:rPr>
          <w:rStyle w:val="Emphasis"/>
          <w:highlight w:val="cyan"/>
        </w:rPr>
        <w:t>12°</w:t>
      </w:r>
      <w:r w:rsidRPr="007E3E90">
        <w:rPr>
          <w:rStyle w:val="StyleUnderline"/>
        </w:rPr>
        <w:t xml:space="preserve">C </w:t>
      </w:r>
      <w:r w:rsidRPr="004538F3">
        <w:rPr>
          <w:rStyle w:val="StyleUnderline"/>
          <w:highlight w:val="cyan"/>
        </w:rPr>
        <w:t>would leave</w:t>
      </w:r>
      <w:r w:rsidRPr="007E3E90">
        <w:rPr>
          <w:rStyle w:val="StyleUnderline"/>
        </w:rPr>
        <w:t xml:space="preserve"> much of </w:t>
      </w:r>
      <w:r w:rsidRPr="004538F3">
        <w:rPr>
          <w:rStyle w:val="StyleUnderline"/>
          <w:highlight w:val="cyan"/>
        </w:rPr>
        <w:t xml:space="preserve">the planet </w:t>
      </w:r>
      <w:r w:rsidRPr="004538F3">
        <w:rPr>
          <w:rStyle w:val="Emphasis"/>
          <w:highlight w:val="cyan"/>
        </w:rPr>
        <w:t>too hot for</w:t>
      </w:r>
      <w:r w:rsidRPr="007E3E90">
        <w:rPr>
          <w:rStyle w:val="Emphasis"/>
        </w:rPr>
        <w:t xml:space="preserve"> human </w:t>
      </w:r>
      <w:r w:rsidRPr="004538F3">
        <w:rPr>
          <w:rStyle w:val="Emphasis"/>
          <w:highlight w:val="cyan"/>
        </w:rPr>
        <w:t>habitation</w:t>
      </w:r>
      <w:r w:rsidRPr="007E3E90">
        <w:rPr>
          <w:sz w:val="16"/>
        </w:rPr>
        <w:t xml:space="preserve"> (Sherwood et al. 2010). </w:t>
      </w:r>
      <w:r w:rsidRPr="007E3E90">
        <w:rPr>
          <w:rStyle w:val="StyleUnderline"/>
        </w:rPr>
        <w:t xml:space="preserve">The </w:t>
      </w:r>
      <w:r w:rsidRPr="004538F3">
        <w:rPr>
          <w:rStyle w:val="Emphasis"/>
          <w:highlight w:val="cyan"/>
        </w:rPr>
        <w:t>indirect</w:t>
      </w:r>
      <w:r w:rsidRPr="004538F3">
        <w:rPr>
          <w:rStyle w:val="StyleUnderline"/>
          <w:highlight w:val="cyan"/>
        </w:rPr>
        <w:t xml:space="preserve"> effects</w:t>
      </w:r>
      <w:r w:rsidRPr="007E3E90">
        <w:rPr>
          <w:rStyle w:val="StyleUnderline"/>
        </w:rPr>
        <w:t xml:space="preserve"> of climate change could </w:t>
      </w:r>
      <w:r w:rsidRPr="004538F3">
        <w:rPr>
          <w:rStyle w:val="StyleUnderline"/>
          <w:highlight w:val="cyan"/>
        </w:rPr>
        <w:t>include</w:t>
      </w:r>
      <w:r w:rsidRPr="007E3E90">
        <w:rPr>
          <w:sz w:val="16"/>
        </w:rPr>
        <w:t xml:space="preserve">, inter alia, </w:t>
      </w:r>
      <w:r w:rsidRPr="004538F3">
        <w:rPr>
          <w:rStyle w:val="StyleUnderline"/>
          <w:highlight w:val="cyan"/>
        </w:rPr>
        <w:t xml:space="preserve">rising </w:t>
      </w:r>
      <w:r w:rsidRPr="004538F3">
        <w:rPr>
          <w:rStyle w:val="Emphasis"/>
          <w:highlight w:val="cyan"/>
        </w:rPr>
        <w:t>sea levels</w:t>
      </w:r>
      <w:r w:rsidRPr="007E3E90">
        <w:rPr>
          <w:sz w:val="16"/>
        </w:rPr>
        <w:t xml:space="preserve"> affecting coastal regions (e.g., Miami and Shanghai), or even swallowing entire countries (e.g., Bangladesh and the Maldives); </w:t>
      </w:r>
      <w:r w:rsidRPr="007E3E90">
        <w:rPr>
          <w:rStyle w:val="StyleUnderline"/>
        </w:rPr>
        <w:t>extreme</w:t>
      </w:r>
      <w:r w:rsidRPr="007E3E90">
        <w:rPr>
          <w:sz w:val="16"/>
        </w:rPr>
        <w:t xml:space="preserve"> and unpredictable </w:t>
      </w:r>
      <w:r w:rsidRPr="007E3E90">
        <w:rPr>
          <w:rStyle w:val="Emphasis"/>
        </w:rPr>
        <w:t>weather</w:t>
      </w:r>
      <w:r w:rsidRPr="007E3E90">
        <w:rPr>
          <w:rStyle w:val="StyleUnderline"/>
        </w:rPr>
        <w:t xml:space="preserve"> and </w:t>
      </w:r>
      <w:r w:rsidRPr="007E3E90">
        <w:rPr>
          <w:rStyle w:val="Emphasis"/>
        </w:rPr>
        <w:t xml:space="preserve">natural </w:t>
      </w:r>
      <w:r w:rsidRPr="004538F3">
        <w:rPr>
          <w:rStyle w:val="Emphasis"/>
          <w:highlight w:val="cyan"/>
        </w:rPr>
        <w:t>disasters</w:t>
      </w:r>
      <w:r w:rsidRPr="007E3E90">
        <w:rPr>
          <w:sz w:val="16"/>
        </w:rPr>
        <w:t xml:space="preserve"> (e.g., hurricanes and forest fires); </w:t>
      </w:r>
      <w:r w:rsidRPr="007E3E90">
        <w:rPr>
          <w:rStyle w:val="StyleUnderline"/>
        </w:rPr>
        <w:t xml:space="preserve">environmental </w:t>
      </w:r>
      <w:r w:rsidRPr="004538F3">
        <w:rPr>
          <w:rStyle w:val="StyleUnderline"/>
          <w:highlight w:val="cyan"/>
        </w:rPr>
        <w:t xml:space="preserve">pressures on </w:t>
      </w:r>
      <w:r w:rsidRPr="004538F3">
        <w:rPr>
          <w:rStyle w:val="Emphasis"/>
          <w:highlight w:val="cyan"/>
        </w:rPr>
        <w:t>water</w:t>
      </w:r>
      <w:r w:rsidRPr="004538F3">
        <w:rPr>
          <w:rStyle w:val="StyleUnderline"/>
          <w:highlight w:val="cyan"/>
        </w:rPr>
        <w:t xml:space="preserve"> and </w:t>
      </w:r>
      <w:r w:rsidRPr="004538F3">
        <w:rPr>
          <w:rStyle w:val="Emphasis"/>
          <w:highlight w:val="cyan"/>
        </w:rPr>
        <w:t>food</w:t>
      </w:r>
      <w:r w:rsidRPr="007E3E90">
        <w:rPr>
          <w:rStyle w:val="Emphasis"/>
        </w:rPr>
        <w:t xml:space="preserve"> </w:t>
      </w:r>
      <w:r w:rsidRPr="004538F3">
        <w:rPr>
          <w:rStyle w:val="Emphasis"/>
          <w:highlight w:val="cyan"/>
        </w:rPr>
        <w:t>scarcity</w:t>
      </w:r>
      <w:r w:rsidRPr="007E3E90">
        <w:rPr>
          <w:sz w:val="16"/>
        </w:rPr>
        <w:t xml:space="preserve"> (e.g., droughts from less-dispersed rainfall, and lower wheat-yields at higher temperatures); the possible </w:t>
      </w:r>
      <w:r w:rsidRPr="007E3E90">
        <w:rPr>
          <w:rStyle w:val="StyleUnderline"/>
        </w:rPr>
        <w:t xml:space="preserve">inception of new </w:t>
      </w:r>
      <w:r w:rsidRPr="007E3E90">
        <w:rPr>
          <w:rStyle w:val="Emphasis"/>
        </w:rPr>
        <w:t>bacteria</w:t>
      </w:r>
      <w:r w:rsidRPr="007E3E90">
        <w:rPr>
          <w:rStyle w:val="StyleUnderline"/>
        </w:rPr>
        <w:t xml:space="preserve"> and </w:t>
      </w:r>
      <w:r w:rsidRPr="004538F3">
        <w:rPr>
          <w:rStyle w:val="Emphasis"/>
          <w:highlight w:val="cyan"/>
        </w:rPr>
        <w:t>viruses</w:t>
      </w:r>
      <w:r w:rsidRPr="007E3E90">
        <w:rPr>
          <w:rStyle w:val="StyleUnderline"/>
        </w:rPr>
        <w:t xml:space="preserve">; </w:t>
      </w:r>
      <w:r w:rsidRPr="004538F3">
        <w:rPr>
          <w:rStyle w:val="StyleUnderline"/>
          <w:highlight w:val="cyan"/>
        </w:rPr>
        <w:t>and</w:t>
      </w:r>
      <w:r w:rsidRPr="007E3E90">
        <w:t>,</w:t>
      </w:r>
      <w:r w:rsidRPr="007E3E90">
        <w:rPr>
          <w:sz w:val="16"/>
        </w:rPr>
        <w:t xml:space="preserve"> of course, </w:t>
      </w:r>
      <w:r w:rsidRPr="007E3E90">
        <w:rPr>
          <w:rStyle w:val="StyleUnderline"/>
        </w:rPr>
        <w:t xml:space="preserve">large-scale human </w:t>
      </w:r>
      <w:r w:rsidRPr="004538F3">
        <w:rPr>
          <w:rStyle w:val="Emphasis"/>
          <w:highlight w:val="cyan"/>
        </w:rPr>
        <w:t>migration</w:t>
      </w:r>
      <w:r w:rsidRPr="007E3E90">
        <w:rPr>
          <w:sz w:val="16"/>
        </w:rPr>
        <w:t xml:space="preserve"> (World Bank 2012; Wallace-Well 2019; Richards, Lupton &amp; </w:t>
      </w:r>
      <w:proofErr w:type="spellStart"/>
      <w:r w:rsidRPr="007E3E90">
        <w:rPr>
          <w:sz w:val="16"/>
        </w:rPr>
        <w:t>Allywood</w:t>
      </w:r>
      <w:proofErr w:type="spellEnd"/>
      <w:r w:rsidRPr="007E3E90">
        <w:rPr>
          <w:sz w:val="16"/>
        </w:rPr>
        <w:t xml:space="preserve"> 2001). While it is difficult to determine the existential implications of extreme environmental conditions, </w:t>
      </w:r>
      <w:r w:rsidRPr="007E3E90">
        <w:rPr>
          <w:rStyle w:val="StyleUnderline"/>
        </w:rPr>
        <w:t xml:space="preserve">there are historic precedents for the </w:t>
      </w:r>
      <w:r w:rsidRPr="004538F3">
        <w:rPr>
          <w:rStyle w:val="Emphasis"/>
          <w:highlight w:val="cyan"/>
        </w:rPr>
        <w:t>collapse of</w:t>
      </w:r>
      <w:r w:rsidRPr="007E3E90">
        <w:rPr>
          <w:rStyle w:val="Emphasis"/>
        </w:rPr>
        <w:t xml:space="preserve"> human </w:t>
      </w:r>
      <w:r w:rsidRPr="004538F3">
        <w:rPr>
          <w:rStyle w:val="Emphasis"/>
          <w:highlight w:val="cyan"/>
        </w:rPr>
        <w:t>societies</w:t>
      </w:r>
      <w:r w:rsidRPr="007E3E90">
        <w:rPr>
          <w:rStyle w:val="StyleUnderline"/>
        </w:rPr>
        <w:t xml:space="preserve"> under environmental pressures</w:t>
      </w:r>
      <w:r w:rsidRPr="007E3E90">
        <w:rPr>
          <w:sz w:val="16"/>
        </w:rPr>
        <w:t xml:space="preserve"> (Diamond 2005). </w:t>
      </w:r>
      <w:r w:rsidRPr="007E3E90">
        <w:rPr>
          <w:rStyle w:val="StyleUnderline"/>
        </w:rPr>
        <w:t xml:space="preserve">Earth’s </w:t>
      </w:r>
      <w:r w:rsidRPr="007E3E90">
        <w:rPr>
          <w:rStyle w:val="Emphasis"/>
        </w:rPr>
        <w:t xml:space="preserve">“big five” </w:t>
      </w:r>
      <w:r w:rsidRPr="004538F3">
        <w:rPr>
          <w:rStyle w:val="Emphasis"/>
          <w:highlight w:val="cyan"/>
        </w:rPr>
        <w:t>mass extinction</w:t>
      </w:r>
      <w:r w:rsidRPr="007E3E90">
        <w:rPr>
          <w:rStyle w:val="Emphasis"/>
        </w:rPr>
        <w:t xml:space="preserve"> </w:t>
      </w:r>
      <w:r w:rsidRPr="004538F3">
        <w:rPr>
          <w:rStyle w:val="Emphasis"/>
          <w:highlight w:val="cyan"/>
        </w:rPr>
        <w:t>events</w:t>
      </w:r>
      <w:r w:rsidRPr="007E3E90">
        <w:rPr>
          <w:rStyle w:val="StyleUnderline"/>
        </w:rPr>
        <w:t xml:space="preserve"> have been </w:t>
      </w:r>
      <w:r w:rsidRPr="004538F3">
        <w:rPr>
          <w:rStyle w:val="Emphasis"/>
          <w:highlight w:val="cyan"/>
        </w:rPr>
        <w:t>link</w:t>
      </w:r>
      <w:r w:rsidRPr="007E3E90">
        <w:rPr>
          <w:rStyle w:val="StyleUnderline"/>
        </w:rPr>
        <w:t xml:space="preserve">ed </w:t>
      </w:r>
      <w:r w:rsidRPr="004538F3">
        <w:rPr>
          <w:rStyle w:val="StyleUnderline"/>
          <w:highlight w:val="cyan"/>
        </w:rPr>
        <w:t>to</w:t>
      </w:r>
      <w:r w:rsidRPr="007E3E90">
        <w:rPr>
          <w:rStyle w:val="StyleUnderline"/>
        </w:rPr>
        <w:t xml:space="preserve"> dramatic shifts in Earth’s </w:t>
      </w:r>
      <w:r w:rsidRPr="004538F3">
        <w:rPr>
          <w:rStyle w:val="Emphasis"/>
          <w:highlight w:val="cyan"/>
        </w:rPr>
        <w:t>climate</w:t>
      </w:r>
      <w:r w:rsidRPr="007E3E90">
        <w:rPr>
          <w:sz w:val="16"/>
        </w:rPr>
        <w:t xml:space="preserve"> (Ward 2008; Payne &amp; </w:t>
      </w:r>
      <w:proofErr w:type="spellStart"/>
      <w:r w:rsidRPr="007E3E90">
        <w:rPr>
          <w:sz w:val="16"/>
        </w:rPr>
        <w:t>Clapham</w:t>
      </w:r>
      <w:proofErr w:type="spellEnd"/>
      <w:r w:rsidRPr="007E3E90">
        <w:rPr>
          <w:sz w:val="16"/>
        </w:rPr>
        <w:t xml:space="preserve"> 2012; Kolbert 2014; Brannen 2017), </w:t>
      </w:r>
      <w:r w:rsidRPr="007E3E90">
        <w:rPr>
          <w:rStyle w:val="StyleUnderline"/>
        </w:rPr>
        <w:t xml:space="preserve">and a Hothouse Earth climate would represent </w:t>
      </w:r>
      <w:r w:rsidRPr="007E3E90">
        <w:rPr>
          <w:rStyle w:val="Emphasis"/>
        </w:rPr>
        <w:t>terra incognita for humanity</w:t>
      </w:r>
      <w:r w:rsidRPr="007E3E90">
        <w:rPr>
          <w:sz w:val="16"/>
        </w:rPr>
        <w:t xml:space="preserve">. Thus, the assumption here is that </w:t>
      </w:r>
      <w:r w:rsidRPr="007E3E90">
        <w:rPr>
          <w:rStyle w:val="StyleUnderline"/>
        </w:rPr>
        <w:t xml:space="preserve">a Hothouse Earth climate could pose an </w:t>
      </w:r>
      <w:r w:rsidRPr="007E3E90">
        <w:rPr>
          <w:rStyle w:val="Emphasis"/>
        </w:rPr>
        <w:t>existential threat</w:t>
      </w:r>
      <w:r w:rsidRPr="007E3E90">
        <w:rPr>
          <w:rStyle w:val="StyleUnderline"/>
        </w:rPr>
        <w:t xml:space="preserve"> to the habitability of the planet for humanity</w:t>
      </w:r>
      <w:r w:rsidRPr="007E3E90">
        <w:rPr>
          <w:sz w:val="16"/>
        </w:rPr>
        <w:t xml:space="preserve"> (Steffen et al. 2018., 5). At what point could climate change cross the threshold of an existential threat to humankind? The complexity of Earth’s natural systems makes it extremely difficult to give a precise figure (</w:t>
      </w:r>
      <w:proofErr w:type="spellStart"/>
      <w:r w:rsidRPr="007E3E90">
        <w:rPr>
          <w:sz w:val="16"/>
        </w:rPr>
        <w:t>Rockstrom</w:t>
      </w:r>
      <w:proofErr w:type="spellEnd"/>
      <w:r w:rsidRPr="007E3E90">
        <w:rPr>
          <w:sz w:val="16"/>
        </w:rPr>
        <w:t xml:space="preserve"> et al. 2009</w:t>
      </w:r>
      <w:proofErr w:type="gramStart"/>
      <w:r w:rsidRPr="007E3E90">
        <w:rPr>
          <w:sz w:val="16"/>
        </w:rPr>
        <w:t>; )</w:t>
      </w:r>
      <w:proofErr w:type="gramEnd"/>
      <w:r w:rsidRPr="007E3E90">
        <w:rPr>
          <w:sz w:val="16"/>
        </w:rPr>
        <w:t xml:space="preserve">. However, </w:t>
      </w:r>
      <w:r w:rsidRPr="007E3E90">
        <w:rPr>
          <w:rStyle w:val="StyleUnderline"/>
        </w:rPr>
        <w:t>much of the concern</w:t>
      </w:r>
      <w:r w:rsidRPr="007E3E90">
        <w:rPr>
          <w:sz w:val="16"/>
        </w:rPr>
        <w:t xml:space="preserve"> about climate change </w:t>
      </w:r>
      <w:r w:rsidRPr="007E3E90">
        <w:rPr>
          <w:rStyle w:val="StyleUnderline"/>
        </w:rPr>
        <w:t xml:space="preserve">is over the danger of crossing </w:t>
      </w:r>
      <w:r w:rsidRPr="007E3E90">
        <w:rPr>
          <w:rStyle w:val="Emphasis"/>
        </w:rPr>
        <w:t>“tipping points,”</w:t>
      </w:r>
      <w:r w:rsidRPr="007E3E90">
        <w:rPr>
          <w:rStyle w:val="StyleUnderline"/>
        </w:rPr>
        <w:t xml:space="preserve"> whereby </w:t>
      </w:r>
      <w:r w:rsidRPr="004538F3">
        <w:rPr>
          <w:rStyle w:val="Emphasis"/>
          <w:highlight w:val="cyan"/>
        </w:rPr>
        <w:t>positive</w:t>
      </w:r>
      <w:r w:rsidRPr="007E3E90">
        <w:rPr>
          <w:rStyle w:val="Emphasis"/>
        </w:rPr>
        <w:t xml:space="preserve"> feedback </w:t>
      </w:r>
      <w:r w:rsidRPr="004538F3">
        <w:rPr>
          <w:rStyle w:val="Emphasis"/>
          <w:highlight w:val="cyan"/>
        </w:rPr>
        <w:t>loops</w:t>
      </w:r>
      <w:r w:rsidRPr="007E3E90">
        <w:rPr>
          <w:sz w:val="16"/>
        </w:rPr>
        <w:t xml:space="preserve"> in Earth’s climate system </w:t>
      </w:r>
      <w:r w:rsidRPr="007E3E90">
        <w:rPr>
          <w:rStyle w:val="StyleUnderline"/>
        </w:rPr>
        <w:t xml:space="preserve">could </w:t>
      </w:r>
      <w:r w:rsidRPr="004538F3">
        <w:rPr>
          <w:rStyle w:val="StyleUnderline"/>
          <w:highlight w:val="cyan"/>
        </w:rPr>
        <w:t>lead to</w:t>
      </w:r>
      <w:r w:rsidRPr="007E3E90">
        <w:rPr>
          <w:sz w:val="16"/>
        </w:rPr>
        <w:t xml:space="preserve"> potentially </w:t>
      </w:r>
      <w:r w:rsidRPr="004538F3">
        <w:rPr>
          <w:rStyle w:val="Emphasis"/>
          <w:highlight w:val="cyan"/>
        </w:rPr>
        <w:t>irreversible</w:t>
      </w:r>
      <w:r w:rsidRPr="007E3E90">
        <w:rPr>
          <w:rStyle w:val="StyleUnderline"/>
        </w:rPr>
        <w:t xml:space="preserve"> and </w:t>
      </w:r>
      <w:r w:rsidRPr="007E3E90">
        <w:rPr>
          <w:rStyle w:val="Emphasis"/>
        </w:rPr>
        <w:t>self-reinforcing</w:t>
      </w:r>
      <w:r w:rsidRPr="007E3E90">
        <w:rPr>
          <w:rStyle w:val="StyleUnderline"/>
        </w:rPr>
        <w:t xml:space="preserve"> </w:t>
      </w:r>
      <w:r w:rsidRPr="004538F3">
        <w:rPr>
          <w:rStyle w:val="Emphasis"/>
          <w:highlight w:val="cyan"/>
        </w:rPr>
        <w:t>“runaway”</w:t>
      </w:r>
      <w:r w:rsidRPr="007E3E90">
        <w:rPr>
          <w:rStyle w:val="StyleUnderline"/>
        </w:rPr>
        <w:t xml:space="preserve"> climate </w:t>
      </w:r>
      <w:r w:rsidRPr="004538F3">
        <w:rPr>
          <w:rStyle w:val="StyleUnderline"/>
          <w:highlight w:val="cyan"/>
        </w:rPr>
        <w:t>change</w:t>
      </w:r>
      <w:r w:rsidRPr="007E3E90">
        <w:rPr>
          <w:sz w:val="16"/>
        </w:rPr>
        <w:t xml:space="preserve">. For example, </w:t>
      </w:r>
      <w:r w:rsidRPr="007E3E90">
        <w:rPr>
          <w:rStyle w:val="StyleUnderline"/>
        </w:rPr>
        <w:t xml:space="preserve">the </w:t>
      </w:r>
      <w:r w:rsidRPr="004538F3">
        <w:rPr>
          <w:rStyle w:val="StyleUnderline"/>
          <w:highlight w:val="cyan"/>
        </w:rPr>
        <w:t xml:space="preserve">melting of </w:t>
      </w:r>
      <w:r w:rsidRPr="004538F3">
        <w:rPr>
          <w:rStyle w:val="Emphasis"/>
          <w:highlight w:val="cyan"/>
        </w:rPr>
        <w:t>Arctic “permafrost</w:t>
      </w:r>
      <w:r w:rsidRPr="007E3E90">
        <w:rPr>
          <w:rStyle w:val="Emphasis"/>
        </w:rPr>
        <w:t>”</w:t>
      </w:r>
      <w:r w:rsidRPr="007E3E90">
        <w:rPr>
          <w:rStyle w:val="StyleUnderline"/>
        </w:rPr>
        <w:t xml:space="preserve"> could produce additional warming</w:t>
      </w:r>
      <w:r w:rsidRPr="007E3E90">
        <w:rPr>
          <w:sz w:val="16"/>
        </w:rPr>
        <w:t xml:space="preserve">, as glacial retreat reduces the refractory effect of the ice and releases huge quantities of methane currently trapped beneath it. A recent study suggests that </w:t>
      </w:r>
      <w:r w:rsidRPr="004538F3">
        <w:rPr>
          <w:rStyle w:val="StyleUnderline"/>
          <w:highlight w:val="cyan"/>
        </w:rPr>
        <w:t>a</w:t>
      </w:r>
      <w:r w:rsidRPr="007E3E90">
        <w:rPr>
          <w:rStyle w:val="StyleUnderline"/>
        </w:rPr>
        <w:t xml:space="preserve"> “planetary </w:t>
      </w:r>
      <w:r w:rsidRPr="004538F3">
        <w:rPr>
          <w:rStyle w:val="Emphasis"/>
          <w:highlight w:val="cyan"/>
        </w:rPr>
        <w:t>threshold</w:t>
      </w:r>
      <w:r w:rsidRPr="007E3E90">
        <w:rPr>
          <w:rStyle w:val="StyleUnderline"/>
        </w:rPr>
        <w:t xml:space="preserve">” could </w:t>
      </w:r>
      <w:r w:rsidRPr="004538F3">
        <w:rPr>
          <w:rStyle w:val="StyleUnderline"/>
          <w:highlight w:val="cyan"/>
        </w:rPr>
        <w:t>exist at</w:t>
      </w:r>
      <w:r w:rsidRPr="007E3E90">
        <w:rPr>
          <w:sz w:val="16"/>
        </w:rPr>
        <w:t xml:space="preserve"> global average </w:t>
      </w:r>
      <w:r w:rsidRPr="007E3E90">
        <w:rPr>
          <w:rStyle w:val="StyleUnderline"/>
        </w:rPr>
        <w:t xml:space="preserve">temperature of </w:t>
      </w:r>
      <w:r w:rsidRPr="004538F3">
        <w:rPr>
          <w:rStyle w:val="Emphasis"/>
          <w:highlight w:val="cyan"/>
        </w:rPr>
        <w:t>2°</w:t>
      </w:r>
      <w:r w:rsidRPr="007E3E90">
        <w:rPr>
          <w:rStyle w:val="StyleUnderline"/>
        </w:rPr>
        <w:t>C</w:t>
      </w:r>
      <w:r w:rsidRPr="007E3E90">
        <w:t xml:space="preserve"> </w:t>
      </w:r>
      <w:r w:rsidRPr="007E3E90">
        <w:rPr>
          <w:sz w:val="16"/>
        </w:rPr>
        <w:t xml:space="preserve">above preindustrial levels (Steffen et al. 2018; </w:t>
      </w:r>
      <w:proofErr w:type="gramStart"/>
      <w:r w:rsidRPr="007E3E90">
        <w:rPr>
          <w:sz w:val="16"/>
        </w:rPr>
        <w:t>also</w:t>
      </w:r>
      <w:proofErr w:type="gramEnd"/>
      <w:r w:rsidRPr="007E3E90">
        <w:rPr>
          <w:sz w:val="16"/>
        </w:rPr>
        <w:t xml:space="preserve"> IPCC 2018). Therefore, the analysis here takes the 2°C rise in global average temperatures as representing </w:t>
      </w:r>
      <w:r w:rsidRPr="007E3E90">
        <w:rPr>
          <w:rStyle w:val="StyleUnderline"/>
        </w:rPr>
        <w:t xml:space="preserve">the </w:t>
      </w:r>
      <w:proofErr w:type="gramStart"/>
      <w:r w:rsidRPr="007E3E90">
        <w:rPr>
          <w:rStyle w:val="Emphasis"/>
        </w:rPr>
        <w:t>lower-boundary</w:t>
      </w:r>
      <w:proofErr w:type="gramEnd"/>
      <w:r w:rsidRPr="007E3E90">
        <w:rPr>
          <w:rStyle w:val="StyleUnderline"/>
        </w:rPr>
        <w:t xml:space="preserve"> of</w:t>
      </w:r>
      <w:r w:rsidRPr="007E3E90">
        <w:rPr>
          <w:sz w:val="16"/>
        </w:rPr>
        <w:t xml:space="preserve"> an </w:t>
      </w:r>
      <w:r w:rsidRPr="007E3E90">
        <w:rPr>
          <w:rStyle w:val="StyleUnderline"/>
        </w:rPr>
        <w:t>existential threat</w:t>
      </w:r>
      <w:r w:rsidRPr="007E3E90">
        <w:rPr>
          <w:sz w:val="16"/>
        </w:rPr>
        <w:t xml:space="preserve"> to humanity, </w:t>
      </w:r>
      <w:r w:rsidRPr="007E3E90">
        <w:rPr>
          <w:rStyle w:val="StyleUnderline"/>
        </w:rPr>
        <w:t xml:space="preserve">with </w:t>
      </w:r>
      <w:r w:rsidRPr="007E3E90">
        <w:rPr>
          <w:rStyle w:val="Emphasis"/>
        </w:rPr>
        <w:t>higher temperatures</w:t>
      </w:r>
      <w:r w:rsidRPr="007E3E90">
        <w:rPr>
          <w:rStyle w:val="StyleUnderline"/>
        </w:rPr>
        <w:t xml:space="preserve"> increasing the risk of </w:t>
      </w:r>
      <w:r w:rsidRPr="007E3E90">
        <w:rPr>
          <w:rStyle w:val="Emphasis"/>
        </w:rPr>
        <w:t>runaway</w:t>
      </w:r>
      <w:r w:rsidRPr="007E3E90">
        <w:rPr>
          <w:rStyle w:val="StyleUnderline"/>
        </w:rPr>
        <w:t xml:space="preserve"> climate change leading to a Hothouse Earth</w:t>
      </w:r>
      <w:r w:rsidRPr="007E3E90">
        <w:rPr>
          <w:sz w:val="16"/>
        </w:rPr>
        <w:t xml:space="preserve">. The </w:t>
      </w:r>
      <w:r w:rsidRPr="007E3E90">
        <w:rPr>
          <w:rStyle w:val="StyleUnderline"/>
        </w:rPr>
        <w:t>Paris</w:t>
      </w:r>
      <w:r w:rsidRPr="007E3E90">
        <w:rPr>
          <w:sz w:val="16"/>
        </w:rPr>
        <w:t xml:space="preserve"> Agreement on Climate Change </w:t>
      </w:r>
      <w:r w:rsidRPr="007E3E90">
        <w:rPr>
          <w:rStyle w:val="StyleUnderline"/>
        </w:rPr>
        <w:t>set the goal of limiting the increase</w:t>
      </w:r>
      <w:r w:rsidRPr="007E3E90">
        <w:rPr>
          <w:sz w:val="16"/>
        </w:rPr>
        <w:t xml:space="preserve"> in global average temperatures </w:t>
      </w:r>
      <w:r w:rsidRPr="007E3E90">
        <w:rPr>
          <w:rStyle w:val="StyleUnderline"/>
        </w:rPr>
        <w:t>to “well below” 2°C</w:t>
      </w:r>
      <w:r w:rsidRPr="007E3E90">
        <w:rPr>
          <w:sz w:val="16"/>
        </w:rPr>
        <w:t xml:space="preserve"> and to pursue efforts to limit the increase to 1.5°C. </w:t>
      </w:r>
      <w:r w:rsidRPr="007E3E90">
        <w:rPr>
          <w:rStyle w:val="StyleUnderline"/>
        </w:rPr>
        <w:t>If</w:t>
      </w:r>
      <w:r w:rsidRPr="007E3E90">
        <w:rPr>
          <w:sz w:val="16"/>
        </w:rPr>
        <w:t xml:space="preserve"> the </w:t>
      </w:r>
      <w:r w:rsidRPr="007E3E90">
        <w:rPr>
          <w:rStyle w:val="StyleUnderline"/>
        </w:rPr>
        <w:t>Paris</w:t>
      </w:r>
      <w:r w:rsidRPr="007E3E90">
        <w:rPr>
          <w:sz w:val="16"/>
        </w:rPr>
        <w:t xml:space="preserve"> Agreement </w:t>
      </w:r>
      <w:r w:rsidRPr="007E3E90">
        <w:rPr>
          <w:rStyle w:val="StyleUnderline"/>
        </w:rPr>
        <w:t>goals are met</w:t>
      </w:r>
      <w:r w:rsidRPr="007E3E90">
        <w:rPr>
          <w:sz w:val="16"/>
        </w:rPr>
        <w:t xml:space="preserve">, then </w:t>
      </w:r>
      <w:r w:rsidRPr="007E3E90">
        <w:rPr>
          <w:rStyle w:val="StyleUnderline"/>
        </w:rPr>
        <w:t>nations would</w:t>
      </w:r>
      <w:r w:rsidRPr="007E3E90">
        <w:rPr>
          <w:sz w:val="16"/>
        </w:rPr>
        <w:t xml:space="preserve"> likely </w:t>
      </w:r>
      <w:r w:rsidRPr="007E3E90">
        <w:rPr>
          <w:rStyle w:val="StyleUnderline"/>
        </w:rPr>
        <w:t xml:space="preserve">keep climate change </w:t>
      </w:r>
      <w:r w:rsidRPr="007E3E90">
        <w:rPr>
          <w:rStyle w:val="Emphasis"/>
        </w:rPr>
        <w:t>below the threshold</w:t>
      </w:r>
      <w:r w:rsidRPr="007E3E90">
        <w:rPr>
          <w:rStyle w:val="StyleUnderline"/>
        </w:rPr>
        <w:t xml:space="preserve"> of an </w:t>
      </w:r>
      <w:r w:rsidRPr="007E3E90">
        <w:rPr>
          <w:rStyle w:val="Emphasis"/>
        </w:rPr>
        <w:t>existential threat</w:t>
      </w:r>
      <w:r w:rsidRPr="007E3E90">
        <w:rPr>
          <w:rStyle w:val="StyleUnderline"/>
        </w:rPr>
        <w:t xml:space="preserve"> to humanity</w:t>
      </w:r>
      <w:r w:rsidRPr="007E3E90">
        <w:rPr>
          <w:sz w:val="16"/>
        </w:rPr>
        <w:t xml:space="preserve">. According to Climate Action Tracker (2020), however, current policies of states are expected to produce global average temperatures of 2.9°C above preindustrial levels by 2100 (range between +2.1 and +3.9°C), while if states succeed in meeting their pledges and targets, global average temperatures are still projected to increase by 2.6°C (range between +2.1 and +3.3°C). Thus, while the Paris Agreements sets a goal 6 that would reduce the existential risk of climate change, the actual policies of states could easily cross the threshold that would constitute an existential threat to humanity (CAT 2020). </w:t>
      </w:r>
    </w:p>
    <w:p w14:paraId="262BC6CB" w14:textId="77777777" w:rsidR="00D3176D" w:rsidRPr="007E3E90" w:rsidRDefault="00D3176D" w:rsidP="00D3176D">
      <w:pPr>
        <w:pStyle w:val="Heading4"/>
        <w:rPr>
          <w:rFonts w:cs="Calibri"/>
        </w:rPr>
      </w:pPr>
      <w:r w:rsidRPr="007E3E90">
        <w:rPr>
          <w:rFonts w:cs="Calibri"/>
        </w:rPr>
        <w:t xml:space="preserve">Scenario 2 – </w:t>
      </w:r>
      <w:r w:rsidRPr="007E3E90">
        <w:rPr>
          <w:rFonts w:cs="Calibri"/>
          <w:u w:val="single"/>
        </w:rPr>
        <w:t>Neutrinos</w:t>
      </w:r>
      <w:r w:rsidRPr="007E3E90">
        <w:rPr>
          <w:rFonts w:cs="Calibri"/>
        </w:rPr>
        <w:t>:</w:t>
      </w:r>
    </w:p>
    <w:p w14:paraId="78762FB0" w14:textId="77777777" w:rsidR="00D3176D" w:rsidRPr="007E3E90" w:rsidRDefault="00D3176D" w:rsidP="00D3176D">
      <w:pPr>
        <w:pStyle w:val="Heading4"/>
        <w:rPr>
          <w:rFonts w:cs="Calibri"/>
        </w:rPr>
      </w:pPr>
      <w:r w:rsidRPr="007E3E90">
        <w:rPr>
          <w:rFonts w:cs="Calibri"/>
        </w:rPr>
        <w:t xml:space="preserve">Earth’s Atmosphere </w:t>
      </w:r>
      <w:r w:rsidRPr="007E3E90">
        <w:rPr>
          <w:rFonts w:cs="Calibri"/>
          <w:u w:val="single"/>
        </w:rPr>
        <w:t>limits</w:t>
      </w:r>
      <w:r w:rsidRPr="007E3E90">
        <w:rPr>
          <w:rFonts w:cs="Calibri"/>
        </w:rPr>
        <w:t xml:space="preserve"> Neutrino Research – only a Moon base </w:t>
      </w:r>
      <w:r w:rsidRPr="007E3E90">
        <w:rPr>
          <w:rFonts w:cs="Calibri"/>
          <w:u w:val="single"/>
        </w:rPr>
        <w:t>solves</w:t>
      </w:r>
      <w:r w:rsidRPr="007E3E90">
        <w:rPr>
          <w:rFonts w:cs="Calibri"/>
        </w:rPr>
        <w:t>.</w:t>
      </w:r>
    </w:p>
    <w:p w14:paraId="691059E3" w14:textId="77777777" w:rsidR="00D3176D" w:rsidRPr="007E3E90" w:rsidRDefault="00D3176D" w:rsidP="00D3176D">
      <w:r w:rsidRPr="007E3E90">
        <w:rPr>
          <w:rStyle w:val="Style13ptBold"/>
        </w:rPr>
        <w:t>Crawford 12</w:t>
      </w:r>
      <w:r w:rsidRPr="007E3E90">
        <w:t xml:space="preserve">, I. A., et al. "Back to the Moon: The scientific rationale for resuming lunar surface exploration." Planetary and Space Science 74.1 (2012): 3-14. (Department of Earth and Planetary Sciences, Birkbeck College)//Elmer </w:t>
      </w:r>
    </w:p>
    <w:p w14:paraId="3355497C" w14:textId="77777777" w:rsidR="00D3176D" w:rsidRPr="007E3E90" w:rsidRDefault="00D3176D" w:rsidP="00D3176D">
      <w:pPr>
        <w:rPr>
          <w:rStyle w:val="StyleUnderline"/>
        </w:rPr>
      </w:pPr>
      <w:r w:rsidRPr="007E3E90">
        <w:rPr>
          <w:rStyle w:val="StyleUnderline"/>
        </w:rPr>
        <w:t>A natural area to use the Moon as a platform for performing scientific experiments is astronomy</w:t>
      </w:r>
      <w:r w:rsidRPr="007E3E90">
        <w:rPr>
          <w:sz w:val="16"/>
        </w:rPr>
        <w:t xml:space="preserve"> (for summaries see, e.g., Burns et al., 1990; </w:t>
      </w:r>
      <w:proofErr w:type="spellStart"/>
      <w:r w:rsidRPr="007E3E90">
        <w:rPr>
          <w:sz w:val="16"/>
        </w:rPr>
        <w:t>Livio</w:t>
      </w:r>
      <w:proofErr w:type="spellEnd"/>
      <w:r w:rsidRPr="007E3E90">
        <w:rPr>
          <w:sz w:val="16"/>
        </w:rPr>
        <w:t xml:space="preserve">, 2006; Crawford and </w:t>
      </w:r>
      <w:proofErr w:type="spellStart"/>
      <w:r w:rsidRPr="007E3E90">
        <w:rPr>
          <w:sz w:val="16"/>
        </w:rPr>
        <w:t>Zarnecki</w:t>
      </w:r>
      <w:proofErr w:type="spellEnd"/>
      <w:r w:rsidRPr="007E3E90">
        <w:rPr>
          <w:sz w:val="16"/>
        </w:rPr>
        <w:t xml:space="preserve">, 2008; Jester and </w:t>
      </w:r>
      <w:proofErr w:type="spellStart"/>
      <w:r w:rsidRPr="007E3E90">
        <w:rPr>
          <w:sz w:val="16"/>
        </w:rPr>
        <w:t>Falcke</w:t>
      </w:r>
      <w:proofErr w:type="spellEnd"/>
      <w:r w:rsidRPr="007E3E90">
        <w:rPr>
          <w:sz w:val="16"/>
        </w:rPr>
        <w:t xml:space="preserve">, 2009). </w:t>
      </w:r>
      <w:r w:rsidRPr="007E3E90">
        <w:rPr>
          <w:rStyle w:val="StyleUnderline"/>
        </w:rPr>
        <w:t>Almost the entire electromagnetic spectrum is currently being used to study the universe from radio to high-energy gamma ray emission</w:t>
      </w:r>
      <w:r w:rsidRPr="007E3E90">
        <w:rPr>
          <w:sz w:val="16"/>
        </w:rPr>
        <w:t xml:space="preserve">. Different frequencies typically relate to different physical processes, and consequently the universe looks markedly different in optical, infrared, or radio wavelengths. </w:t>
      </w:r>
      <w:r w:rsidRPr="007E3E90">
        <w:rPr>
          <w:rStyle w:val="StyleUnderline"/>
        </w:rPr>
        <w:t xml:space="preserve">Hence, during the last century modern telescopes have diversified and evolved enormously, fundamentally changing our view of the universe and our place therein. Due to their </w:t>
      </w:r>
      <w:proofErr w:type="gramStart"/>
      <w:r w:rsidRPr="007E3E90">
        <w:rPr>
          <w:rStyle w:val="StyleUnderline"/>
        </w:rPr>
        <w:t>ever increasing</w:t>
      </w:r>
      <w:proofErr w:type="gramEnd"/>
      <w:r w:rsidRPr="007E3E90">
        <w:rPr>
          <w:rStyle w:val="StyleUnderline"/>
        </w:rPr>
        <w:t xml:space="preserve"> sensitivity, which allows one to peer deeper and deeper into the earliest phases of the cosmos, the </w:t>
      </w:r>
      <w:r w:rsidRPr="004538F3">
        <w:rPr>
          <w:rStyle w:val="Emphasis"/>
          <w:highlight w:val="cyan"/>
        </w:rPr>
        <w:t>requirements for telescope sites</w:t>
      </w:r>
      <w:r w:rsidRPr="004538F3">
        <w:rPr>
          <w:rStyle w:val="StyleUnderline"/>
          <w:highlight w:val="cyan"/>
        </w:rPr>
        <w:t xml:space="preserve"> </w:t>
      </w:r>
      <w:r w:rsidRPr="007E3E90">
        <w:rPr>
          <w:rStyle w:val="StyleUnderline"/>
        </w:rPr>
        <w:t xml:space="preserve">have </w:t>
      </w:r>
      <w:r w:rsidRPr="007E3E90">
        <w:rPr>
          <w:rStyle w:val="Emphasis"/>
        </w:rPr>
        <w:t>become more</w:t>
      </w:r>
      <w:r w:rsidRPr="007E3E90">
        <w:rPr>
          <w:rStyle w:val="StyleUnderline"/>
        </w:rPr>
        <w:t xml:space="preserve"> and more </w:t>
      </w:r>
      <w:r w:rsidRPr="004538F3">
        <w:rPr>
          <w:rStyle w:val="Emphasis"/>
          <w:highlight w:val="cyan"/>
        </w:rPr>
        <w:t>extreme</w:t>
      </w:r>
      <w:r w:rsidRPr="007E3E90">
        <w:rPr>
          <w:rStyle w:val="StyleUnderline"/>
        </w:rPr>
        <w:t>: one simply needs the best possible observing conditions.</w:t>
      </w:r>
      <w:r w:rsidRPr="007E3E90">
        <w:rPr>
          <w:sz w:val="16"/>
        </w:rPr>
        <w:t xml:space="preserve"> The most important factors here are light pollution (at the relevant frequencies) and distortions due to the atmosphere. </w:t>
      </w:r>
      <w:r w:rsidRPr="007E3E90">
        <w:rPr>
          <w:u w:val="single"/>
        </w:rPr>
        <w:t xml:space="preserve">Light pollution is generally caused by any form of civilization, thereby pushing observatories to more and more remote locations. </w:t>
      </w:r>
      <w:r w:rsidRPr="004538F3">
        <w:rPr>
          <w:rStyle w:val="Emphasis"/>
          <w:highlight w:val="cyan"/>
        </w:rPr>
        <w:t>Detrimental effects of</w:t>
      </w:r>
      <w:r w:rsidRPr="004538F3">
        <w:rPr>
          <w:highlight w:val="cyan"/>
          <w:u w:val="single"/>
        </w:rPr>
        <w:t xml:space="preserve"> </w:t>
      </w:r>
      <w:r w:rsidRPr="007E3E90">
        <w:rPr>
          <w:u w:val="single"/>
        </w:rPr>
        <w:t xml:space="preserve">the </w:t>
      </w:r>
      <w:r w:rsidRPr="004538F3">
        <w:rPr>
          <w:rStyle w:val="Emphasis"/>
          <w:highlight w:val="cyan"/>
        </w:rPr>
        <w:t xml:space="preserve">atmosphere </w:t>
      </w:r>
      <w:r w:rsidRPr="007E3E90">
        <w:rPr>
          <w:rStyle w:val="Emphasis"/>
        </w:rPr>
        <w:t>include</w:t>
      </w:r>
      <w:r w:rsidRPr="007E3E90">
        <w:rPr>
          <w:u w:val="single"/>
        </w:rPr>
        <w:t xml:space="preserve">: • temporary effects such as </w:t>
      </w:r>
      <w:r w:rsidRPr="007E3E90">
        <w:rPr>
          <w:rStyle w:val="Emphasis"/>
        </w:rPr>
        <w:t xml:space="preserve">clouds and water </w:t>
      </w:r>
      <w:proofErr w:type="spellStart"/>
      <w:r w:rsidRPr="007E3E90">
        <w:rPr>
          <w:rStyle w:val="Emphasis"/>
        </w:rPr>
        <w:t>vapour</w:t>
      </w:r>
      <w:proofErr w:type="spellEnd"/>
      <w:r w:rsidRPr="007E3E90">
        <w:rPr>
          <w:u w:val="single"/>
        </w:rPr>
        <w:t xml:space="preserve">, </w:t>
      </w:r>
      <w:r w:rsidRPr="007E3E90">
        <w:rPr>
          <w:rStyle w:val="Emphasis"/>
        </w:rPr>
        <w:t>which</w:t>
      </w:r>
      <w:r w:rsidRPr="007E3E90">
        <w:rPr>
          <w:u w:val="single"/>
        </w:rPr>
        <w:t xml:space="preserve"> temporarily absorb and </w:t>
      </w:r>
      <w:r w:rsidRPr="004538F3">
        <w:rPr>
          <w:rStyle w:val="Emphasis"/>
          <w:highlight w:val="cyan"/>
        </w:rPr>
        <w:t>disturb</w:t>
      </w:r>
      <w:r w:rsidRPr="004538F3">
        <w:rPr>
          <w:highlight w:val="cyan"/>
          <w:u w:val="single"/>
        </w:rPr>
        <w:t xml:space="preserve"> </w:t>
      </w:r>
      <w:r w:rsidRPr="007E3E90">
        <w:rPr>
          <w:u w:val="single"/>
        </w:rPr>
        <w:t xml:space="preserve">optical or </w:t>
      </w:r>
      <w:r w:rsidRPr="004538F3">
        <w:rPr>
          <w:rStyle w:val="Emphasis"/>
          <w:highlight w:val="cyan"/>
          <w:bdr w:val="single" w:sz="18" w:space="0" w:color="auto"/>
        </w:rPr>
        <w:t>high-frequency radio radiation</w:t>
      </w:r>
      <w:r w:rsidRPr="007E3E90">
        <w:rPr>
          <w:u w:val="single"/>
        </w:rPr>
        <w:t xml:space="preserve">, • </w:t>
      </w:r>
      <w:r w:rsidRPr="007E3E90">
        <w:rPr>
          <w:rStyle w:val="Emphasis"/>
        </w:rPr>
        <w:t>turbulence</w:t>
      </w:r>
      <w:r w:rsidRPr="007E3E90">
        <w:rPr>
          <w:u w:val="single"/>
        </w:rPr>
        <w:t xml:space="preserve"> in the ionosphere or troposphere, </w:t>
      </w:r>
      <w:r w:rsidRPr="007E3E90">
        <w:rPr>
          <w:rStyle w:val="Emphasis"/>
        </w:rPr>
        <w:t>which</w:t>
      </w:r>
      <w:r w:rsidRPr="007E3E90">
        <w:rPr>
          <w:u w:val="single"/>
        </w:rPr>
        <w:t xml:space="preserve"> </w:t>
      </w:r>
      <w:r w:rsidRPr="004538F3">
        <w:rPr>
          <w:rStyle w:val="Emphasis"/>
          <w:highlight w:val="cyan"/>
        </w:rPr>
        <w:t>distorts</w:t>
      </w:r>
      <w:r w:rsidRPr="004538F3">
        <w:rPr>
          <w:highlight w:val="cyan"/>
          <w:u w:val="single"/>
        </w:rPr>
        <w:t xml:space="preserve"> </w:t>
      </w:r>
      <w:r w:rsidRPr="004538F3">
        <w:rPr>
          <w:rStyle w:val="Emphasis"/>
          <w:highlight w:val="cyan"/>
        </w:rPr>
        <w:t xml:space="preserve">radio </w:t>
      </w:r>
      <w:r w:rsidRPr="007E3E90">
        <w:rPr>
          <w:rStyle w:val="Emphasis"/>
        </w:rPr>
        <w:t xml:space="preserve">or </w:t>
      </w:r>
      <w:r w:rsidRPr="004538F3">
        <w:rPr>
          <w:rStyle w:val="Emphasis"/>
          <w:highlight w:val="cyan"/>
        </w:rPr>
        <w:t xml:space="preserve">optical wave </w:t>
      </w:r>
      <w:r w:rsidRPr="007E3E90">
        <w:rPr>
          <w:rStyle w:val="Emphasis"/>
        </w:rPr>
        <w:t>fronts</w:t>
      </w:r>
      <w:r w:rsidRPr="007E3E90">
        <w:rPr>
          <w:u w:val="single"/>
        </w:rPr>
        <w:t xml:space="preserve">, thereby </w:t>
      </w:r>
      <w:r w:rsidRPr="004538F3">
        <w:rPr>
          <w:rStyle w:val="Emphasis"/>
          <w:highlight w:val="cyan"/>
        </w:rPr>
        <w:t>severely degrading</w:t>
      </w:r>
      <w:r w:rsidRPr="004538F3">
        <w:rPr>
          <w:highlight w:val="cyan"/>
          <w:u w:val="single"/>
        </w:rPr>
        <w:t xml:space="preserve"> </w:t>
      </w:r>
      <w:r w:rsidRPr="007E3E90">
        <w:rPr>
          <w:u w:val="single"/>
        </w:rPr>
        <w:t xml:space="preserve">the image </w:t>
      </w:r>
      <w:r w:rsidRPr="004538F3">
        <w:rPr>
          <w:rStyle w:val="Emphasis"/>
          <w:highlight w:val="cyan"/>
        </w:rPr>
        <w:t>quality</w:t>
      </w:r>
      <w:r w:rsidRPr="007E3E90">
        <w:rPr>
          <w:u w:val="single"/>
        </w:rPr>
        <w:t>, • air glow, which can overpower sensitive infrared observations, • total absorption of radiation, e.g., of very low-frequency radio, infrared, X-ray, and gamma-ray radiation</w:t>
      </w:r>
      <w:r w:rsidRPr="007E3E90">
        <w:rPr>
          <w:sz w:val="16"/>
        </w:rPr>
        <w:t xml:space="preserve">. The best – and in many cases only – remedy is to observe from dry deserts, high mountains, or from space. Two of the most remote, but also most exquisite, astronomical sites on Earth are the </w:t>
      </w:r>
      <w:proofErr w:type="gramStart"/>
      <w:r w:rsidRPr="007E3E90">
        <w:rPr>
          <w:sz w:val="16"/>
        </w:rPr>
        <w:t>Atacama desert</w:t>
      </w:r>
      <w:proofErr w:type="gramEnd"/>
      <w:r w:rsidRPr="007E3E90">
        <w:rPr>
          <w:sz w:val="16"/>
        </w:rPr>
        <w:t xml:space="preserve"> and Antarctica. The former currently hosts some of the world’s largest telescopes, including ESO’s 8m-class Very Large Telescopes (VLT), the ALMA sub-mm-wave radio telescope, and in the future probably also the ~40 m diameter European Extremely Large Telescope (E-ELT; see http:// www.eso.org). A century after its initial exploration, Antarctica now also hosts a number of somewhat smaller telescopes (e.g., the South Pole Telescope, Carlstrom et al., 2011) as well as the giant </w:t>
      </w:r>
      <w:proofErr w:type="spellStart"/>
      <w:r w:rsidRPr="007E3E90">
        <w:rPr>
          <w:sz w:val="16"/>
        </w:rPr>
        <w:t>IceCube</w:t>
      </w:r>
      <w:proofErr w:type="spellEnd"/>
      <w:r w:rsidRPr="007E3E90">
        <w:rPr>
          <w:sz w:val="16"/>
        </w:rPr>
        <w:t xml:space="preserve"> detector. </w:t>
      </w:r>
      <w:proofErr w:type="spellStart"/>
      <w:r w:rsidRPr="004538F3">
        <w:rPr>
          <w:rStyle w:val="Emphasis"/>
          <w:highlight w:val="cyan"/>
        </w:rPr>
        <w:t>IceCube</w:t>
      </w:r>
      <w:proofErr w:type="spellEnd"/>
      <w:r w:rsidRPr="007E3E90">
        <w:rPr>
          <w:rStyle w:val="Emphasis"/>
        </w:rPr>
        <w:t xml:space="preserve"> is the</w:t>
      </w:r>
      <w:r w:rsidRPr="007E3E90">
        <w:rPr>
          <w:sz w:val="16"/>
        </w:rPr>
        <w:t xml:space="preserve"> world’s </w:t>
      </w:r>
      <w:r w:rsidRPr="004538F3">
        <w:rPr>
          <w:rStyle w:val="Emphasis"/>
          <w:highlight w:val="cyan"/>
        </w:rPr>
        <w:t>largest</w:t>
      </w:r>
      <w:r w:rsidRPr="007E3E90">
        <w:rPr>
          <w:rStyle w:val="Emphasis"/>
        </w:rPr>
        <w:t xml:space="preserve"> </w:t>
      </w:r>
      <w:r w:rsidRPr="004538F3">
        <w:rPr>
          <w:rStyle w:val="Emphasis"/>
          <w:highlight w:val="cyan"/>
        </w:rPr>
        <w:t>neutrino</w:t>
      </w:r>
      <w:r w:rsidRPr="007E3E90">
        <w:rPr>
          <w:rStyle w:val="Emphasis"/>
        </w:rPr>
        <w:t xml:space="preserve"> </w:t>
      </w:r>
      <w:r w:rsidRPr="004538F3">
        <w:rPr>
          <w:rStyle w:val="Emphasis"/>
          <w:highlight w:val="cyan"/>
        </w:rPr>
        <w:t>observatory</w:t>
      </w:r>
      <w:r w:rsidRPr="007E3E90">
        <w:rPr>
          <w:sz w:val="16"/>
        </w:rPr>
        <w:t xml:space="preserve">, using the ice itself as detector material (e.g., Abbasi et al., 2011). </w:t>
      </w:r>
      <w:r w:rsidRPr="007E3E90">
        <w:rPr>
          <w:rStyle w:val="Emphasis"/>
          <w:bdr w:val="single" w:sz="18" w:space="0" w:color="auto"/>
        </w:rPr>
        <w:t xml:space="preserve">The </w:t>
      </w:r>
      <w:r w:rsidRPr="004538F3">
        <w:rPr>
          <w:rStyle w:val="Emphasis"/>
          <w:highlight w:val="cyan"/>
          <w:bdr w:val="single" w:sz="18" w:space="0" w:color="auto"/>
        </w:rPr>
        <w:t xml:space="preserve">Moon </w:t>
      </w:r>
      <w:r w:rsidRPr="007E3E90">
        <w:rPr>
          <w:rStyle w:val="Emphasis"/>
          <w:bdr w:val="single" w:sz="18" w:space="0" w:color="auto"/>
        </w:rPr>
        <w:t xml:space="preserve">would be a logical </w:t>
      </w:r>
      <w:r w:rsidRPr="004538F3">
        <w:rPr>
          <w:rStyle w:val="Emphasis"/>
          <w:highlight w:val="cyan"/>
          <w:bdr w:val="single" w:sz="18" w:space="0" w:color="auto"/>
        </w:rPr>
        <w:t>next step</w:t>
      </w:r>
      <w:r w:rsidRPr="007E3E90">
        <w:rPr>
          <w:sz w:val="16"/>
        </w:rPr>
        <w:t xml:space="preserve"> in the quest for the most suitable sites to be used for astronomy. An important secondary important factor in selecting a site, however, is the available infrastructure: How accessible is the site for people and material? How does one obtain power and how good is the data connection? Already for Antarctica this poses serious constraints, and it took a long time until this continent became useful for scientific exploitation. It is needless to say that the Moon is even more difficult to reach. </w:t>
      </w:r>
      <w:r w:rsidRPr="007E3E90">
        <w:rPr>
          <w:u w:val="single"/>
        </w:rPr>
        <w:t xml:space="preserve">Hence, like Antarctica, </w:t>
      </w:r>
      <w:r w:rsidRPr="007E3E90">
        <w:rPr>
          <w:rStyle w:val="Emphasis"/>
        </w:rPr>
        <w:t>any</w:t>
      </w:r>
      <w:r w:rsidRPr="007E3E90">
        <w:rPr>
          <w:u w:val="single"/>
        </w:rPr>
        <w:t xml:space="preserve"> </w:t>
      </w:r>
      <w:r w:rsidRPr="007E3E90">
        <w:rPr>
          <w:rStyle w:val="Emphasis"/>
        </w:rPr>
        <w:t xml:space="preserve">significant exploitation of the Moon </w:t>
      </w:r>
      <w:r w:rsidRPr="004538F3">
        <w:rPr>
          <w:rStyle w:val="Emphasis"/>
          <w:highlight w:val="cyan"/>
          <w:bdr w:val="single" w:sz="18" w:space="0" w:color="auto"/>
        </w:rPr>
        <w:t xml:space="preserve">requires </w:t>
      </w:r>
      <w:r w:rsidRPr="007E3E90">
        <w:rPr>
          <w:rStyle w:val="Emphasis"/>
          <w:bdr w:val="single" w:sz="18" w:space="0" w:color="auto"/>
        </w:rPr>
        <w:t xml:space="preserve">a </w:t>
      </w:r>
      <w:r w:rsidRPr="004538F3">
        <w:rPr>
          <w:rStyle w:val="Emphasis"/>
          <w:highlight w:val="cyan"/>
          <w:bdr w:val="single" w:sz="18" w:space="0" w:color="auto"/>
        </w:rPr>
        <w:t>developed infrastructure</w:t>
      </w:r>
      <w:r w:rsidRPr="004538F3">
        <w:rPr>
          <w:highlight w:val="cyan"/>
          <w:u w:val="single"/>
        </w:rPr>
        <w:t xml:space="preserve"> </w:t>
      </w:r>
      <w:r w:rsidRPr="007E3E90">
        <w:rPr>
          <w:u w:val="single"/>
        </w:rPr>
        <w:t xml:space="preserve">– something that would likely become available only in conjunction with human exploration of the Moon. Even then one has to assess </w:t>
      </w:r>
      <w:r w:rsidRPr="007E3E90">
        <w:rPr>
          <w:rStyle w:val="Emphasis"/>
        </w:rPr>
        <w:t>how unique</w:t>
      </w:r>
      <w:r w:rsidRPr="007E3E90">
        <w:rPr>
          <w:u w:val="single"/>
        </w:rPr>
        <w:t xml:space="preserve"> and useful </w:t>
      </w:r>
      <w:r w:rsidRPr="007E3E90">
        <w:rPr>
          <w:rStyle w:val="Emphasis"/>
        </w:rPr>
        <w:t xml:space="preserve">the Moon is </w:t>
      </w:r>
      <w:r w:rsidRPr="007E3E90">
        <w:rPr>
          <w:u w:val="single"/>
        </w:rPr>
        <w:t>for astronomy in the first place. After all, the International Space Station (</w:t>
      </w:r>
      <w:r w:rsidRPr="004538F3">
        <w:rPr>
          <w:rStyle w:val="Emphasis"/>
          <w:highlight w:val="cyan"/>
        </w:rPr>
        <w:t>ISS</w:t>
      </w:r>
      <w:r w:rsidRPr="007E3E90">
        <w:rPr>
          <w:u w:val="single"/>
        </w:rPr>
        <w:t xml:space="preserve">), while having a well-developed infrastructure available, </w:t>
      </w:r>
      <w:r w:rsidRPr="007E3E90">
        <w:rPr>
          <w:rStyle w:val="Emphasis"/>
        </w:rPr>
        <w:t xml:space="preserve">is </w:t>
      </w:r>
      <w:r w:rsidRPr="004538F3">
        <w:rPr>
          <w:rStyle w:val="Emphasis"/>
          <w:highlight w:val="cyan"/>
        </w:rPr>
        <w:t xml:space="preserve">not </w:t>
      </w:r>
      <w:r w:rsidRPr="007E3E90">
        <w:rPr>
          <w:rStyle w:val="Emphasis"/>
        </w:rPr>
        <w:t xml:space="preserve">used </w:t>
      </w:r>
      <w:r w:rsidRPr="004538F3">
        <w:rPr>
          <w:rStyle w:val="Emphasis"/>
          <w:highlight w:val="cyan"/>
        </w:rPr>
        <w:t>for telescopes</w:t>
      </w:r>
      <w:r w:rsidRPr="007E3E90">
        <w:rPr>
          <w:u w:val="single"/>
        </w:rPr>
        <w:t xml:space="preserve">; its </w:t>
      </w:r>
      <w:r w:rsidRPr="004538F3">
        <w:rPr>
          <w:rStyle w:val="Emphasis"/>
          <w:highlight w:val="cyan"/>
        </w:rPr>
        <w:t>small</w:t>
      </w:r>
      <w:r w:rsidRPr="007E3E90">
        <w:rPr>
          <w:u w:val="single"/>
        </w:rPr>
        <w:t xml:space="preserve">, relatively </w:t>
      </w:r>
      <w:r w:rsidRPr="004538F3">
        <w:rPr>
          <w:rStyle w:val="Emphasis"/>
          <w:highlight w:val="cyan"/>
        </w:rPr>
        <w:t>unstable</w:t>
      </w:r>
      <w:r w:rsidRPr="004538F3">
        <w:rPr>
          <w:highlight w:val="cyan"/>
          <w:u w:val="single"/>
        </w:rPr>
        <w:t xml:space="preserve"> </w:t>
      </w:r>
      <w:r w:rsidRPr="007E3E90">
        <w:rPr>
          <w:u w:val="single"/>
        </w:rPr>
        <w:t>platform in low Earth orbit (LEO) is simply too poor a telescope site to be competitive</w:t>
      </w:r>
      <w:r w:rsidRPr="007E3E90">
        <w:rPr>
          <w:sz w:val="16"/>
        </w:rPr>
        <w:t xml:space="preserve">. Hence, the vast majority of space-based telescopes have been associated with free-flying satellites. Of course, some of these satellites, most notably the Hubble Space Telescope (HST), benefited from the heavy lift capabilities of the Space Shuttle and the servicing possibilities the human space flight program offered (NRC, 2005). Indeed, it is interesting to note that the one human-serviced space telescope, HST, is in fact the most productive of all astronomy space missions even many years after its launch (see Tables 4 and 6 in Trimble and Ceja, 2008; HST produced 1063 papers in the time frame 2001-2003, compared to 724 for Chandra, the next most productive). So, the question to ask is: </w:t>
      </w:r>
      <w:r w:rsidRPr="007E3E90">
        <w:rPr>
          <w:rStyle w:val="Emphasis"/>
        </w:rPr>
        <w:t>Which type of telescopes would uniquely benefit from a lunar surface location?</w:t>
      </w:r>
      <w:r w:rsidRPr="007E3E90">
        <w:rPr>
          <w:sz w:val="16"/>
        </w:rPr>
        <w:t xml:space="preserve"> This question has been addressed in a couple of workshops and scientific roadmaps in recent years (</w:t>
      </w:r>
      <w:proofErr w:type="spellStart"/>
      <w:r w:rsidRPr="007E3E90">
        <w:rPr>
          <w:sz w:val="16"/>
        </w:rPr>
        <w:t>Falcke</w:t>
      </w:r>
      <w:proofErr w:type="spellEnd"/>
      <w:r w:rsidRPr="007E3E90">
        <w:rPr>
          <w:sz w:val="16"/>
        </w:rPr>
        <w:t xml:space="preserve"> et al., 2006; </w:t>
      </w:r>
      <w:proofErr w:type="spellStart"/>
      <w:r w:rsidRPr="007E3E90">
        <w:rPr>
          <w:sz w:val="16"/>
        </w:rPr>
        <w:t>Livio</w:t>
      </w:r>
      <w:proofErr w:type="spellEnd"/>
      <w:r w:rsidRPr="007E3E90">
        <w:rPr>
          <w:sz w:val="16"/>
        </w:rPr>
        <w:t xml:space="preserve">, 2006; NRC, 2007; Crawford and </w:t>
      </w:r>
      <w:proofErr w:type="spellStart"/>
      <w:r w:rsidRPr="007E3E90">
        <w:rPr>
          <w:sz w:val="16"/>
        </w:rPr>
        <w:t>Zarnecki</w:t>
      </w:r>
      <w:proofErr w:type="spellEnd"/>
      <w:r w:rsidRPr="007E3E90">
        <w:rPr>
          <w:sz w:val="16"/>
        </w:rPr>
        <w:t xml:space="preserve">, 2008; Worms et al., 2009). In the following section we try to synthesize these findings. 4.2 Which astronomy? There is a </w:t>
      </w:r>
      <w:r w:rsidRPr="004538F3">
        <w:rPr>
          <w:rStyle w:val="Emphasis"/>
          <w:highlight w:val="cyan"/>
        </w:rPr>
        <w:t>wide</w:t>
      </w:r>
      <w:r w:rsidRPr="007E3E90">
        <w:rPr>
          <w:rStyle w:val="Emphasis"/>
        </w:rPr>
        <w:t xml:space="preserve"> </w:t>
      </w:r>
      <w:r w:rsidRPr="004538F3">
        <w:rPr>
          <w:rStyle w:val="Emphasis"/>
          <w:highlight w:val="cyan"/>
        </w:rPr>
        <w:t xml:space="preserve">consensus </w:t>
      </w:r>
      <w:r w:rsidRPr="007E3E90">
        <w:rPr>
          <w:rStyle w:val="Emphasis"/>
        </w:rPr>
        <w:t>that</w:t>
      </w:r>
      <w:r w:rsidRPr="007E3E90">
        <w:rPr>
          <w:sz w:val="16"/>
        </w:rPr>
        <w:t xml:space="preserve"> a </w:t>
      </w:r>
      <w:r w:rsidRPr="007E3E90">
        <w:rPr>
          <w:rStyle w:val="Emphasis"/>
        </w:rPr>
        <w:t xml:space="preserve">low-frequency </w:t>
      </w:r>
      <w:r w:rsidRPr="004538F3">
        <w:rPr>
          <w:rStyle w:val="Emphasis"/>
          <w:highlight w:val="cyan"/>
        </w:rPr>
        <w:t>radio telescope</w:t>
      </w:r>
      <w:r w:rsidRPr="007E3E90">
        <w:rPr>
          <w:sz w:val="16"/>
        </w:rPr>
        <w:t xml:space="preserve"> (</w:t>
      </w:r>
      <w:proofErr w:type="gramStart"/>
      <w:r w:rsidRPr="007E3E90">
        <w:rPr>
          <w:sz w:val="16"/>
        </w:rPr>
        <w:t>i.e.</w:t>
      </w:r>
      <w:proofErr w:type="gramEnd"/>
      <w:r w:rsidRPr="007E3E90">
        <w:rPr>
          <w:sz w:val="16"/>
        </w:rPr>
        <w:t xml:space="preserve"> a </w:t>
      </w:r>
      <w:r w:rsidRPr="007E3E90">
        <w:rPr>
          <w:rStyle w:val="Emphasis"/>
        </w:rPr>
        <w:t>radio telescope operating at frequencies below 30-100 MHz</w:t>
      </w:r>
      <w:r w:rsidRPr="007E3E90">
        <w:rPr>
          <w:sz w:val="16"/>
        </w:rPr>
        <w:t xml:space="preserve">) </w:t>
      </w:r>
      <w:r w:rsidRPr="007E3E90">
        <w:rPr>
          <w:rStyle w:val="Emphasis"/>
          <w:bdr w:val="single" w:sz="18" w:space="0" w:color="auto"/>
        </w:rPr>
        <w:t xml:space="preserve">would be the </w:t>
      </w:r>
      <w:r w:rsidRPr="004538F3">
        <w:rPr>
          <w:rStyle w:val="Emphasis"/>
          <w:highlight w:val="cyan"/>
          <w:bdr w:val="single" w:sz="18" w:space="0" w:color="auto"/>
        </w:rPr>
        <w:t>highest priority</w:t>
      </w:r>
      <w:r w:rsidRPr="007E3E90">
        <w:rPr>
          <w:sz w:val="16"/>
        </w:rPr>
        <w:t xml:space="preserve"> (e.g., Jester and </w:t>
      </w:r>
      <w:proofErr w:type="spellStart"/>
      <w:r w:rsidRPr="007E3E90">
        <w:rPr>
          <w:sz w:val="16"/>
        </w:rPr>
        <w:t>Falcke</w:t>
      </w:r>
      <w:proofErr w:type="spellEnd"/>
      <w:r w:rsidRPr="007E3E90">
        <w:rPr>
          <w:sz w:val="16"/>
        </w:rPr>
        <w:t xml:space="preserve">, 2009; Burns et al., 2009). Radio waves at these frequencies are seriously distorted by the </w:t>
      </w:r>
      <w:r w:rsidRPr="007E3E90">
        <w:rPr>
          <w:rStyle w:val="Emphasis"/>
        </w:rPr>
        <w:t xml:space="preserve">Earth’s </w:t>
      </w:r>
      <w:r w:rsidRPr="004538F3">
        <w:rPr>
          <w:rStyle w:val="Emphasis"/>
          <w:highlight w:val="cyan"/>
        </w:rPr>
        <w:t>ionosphere</w:t>
      </w:r>
      <w:r w:rsidRPr="007E3E90">
        <w:rPr>
          <w:sz w:val="16"/>
        </w:rPr>
        <w:t xml:space="preserve"> </w:t>
      </w:r>
      <w:r w:rsidRPr="007E3E90">
        <w:rPr>
          <w:rStyle w:val="StyleUnderline"/>
        </w:rPr>
        <w:t>and</w:t>
      </w:r>
      <w:r w:rsidRPr="007E3E90">
        <w:rPr>
          <w:sz w:val="16"/>
        </w:rPr>
        <w:t xml:space="preserve"> </w:t>
      </w:r>
      <w:r w:rsidRPr="007E3E90">
        <w:rPr>
          <w:rStyle w:val="Emphasis"/>
        </w:rPr>
        <w:t xml:space="preserve">completely </w:t>
      </w:r>
      <w:r w:rsidRPr="004538F3">
        <w:rPr>
          <w:rStyle w:val="Emphasis"/>
          <w:highlight w:val="cyan"/>
        </w:rPr>
        <w:t>absorbed</w:t>
      </w:r>
      <w:r w:rsidRPr="007E3E90">
        <w:rPr>
          <w:sz w:val="16"/>
        </w:rPr>
        <w:t xml:space="preserve"> </w:t>
      </w:r>
      <w:r w:rsidRPr="007E3E90">
        <w:rPr>
          <w:rStyle w:val="StyleUnderline"/>
        </w:rPr>
        <w:t>or reflected at</w:t>
      </w:r>
      <w:r w:rsidRPr="007E3E90">
        <w:rPr>
          <w:sz w:val="16"/>
        </w:rPr>
        <w:t xml:space="preserve"> </w:t>
      </w:r>
      <w:r w:rsidRPr="004538F3">
        <w:rPr>
          <w:rStyle w:val="Emphasis"/>
          <w:highlight w:val="cyan"/>
        </w:rPr>
        <w:t>frequencies</w:t>
      </w:r>
      <w:r w:rsidRPr="007E3E90">
        <w:rPr>
          <w:sz w:val="16"/>
        </w:rPr>
        <w:t xml:space="preserve"> </w:t>
      </w:r>
      <w:r w:rsidRPr="004538F3">
        <w:rPr>
          <w:rStyle w:val="Emphasis"/>
          <w:highlight w:val="cyan"/>
          <w:bdr w:val="single" w:sz="18" w:space="0" w:color="auto"/>
        </w:rPr>
        <w:t xml:space="preserve">below </w:t>
      </w:r>
      <w:r w:rsidRPr="007E3E90">
        <w:rPr>
          <w:rStyle w:val="Emphasis"/>
          <w:bdr w:val="single" w:sz="18" w:space="0" w:color="auto"/>
        </w:rPr>
        <w:t>10-</w:t>
      </w:r>
      <w:r w:rsidRPr="004538F3">
        <w:rPr>
          <w:rStyle w:val="Emphasis"/>
          <w:highlight w:val="cyan"/>
          <w:bdr w:val="single" w:sz="18" w:space="0" w:color="auto"/>
        </w:rPr>
        <w:t xml:space="preserve">30 </w:t>
      </w:r>
      <w:proofErr w:type="spellStart"/>
      <w:r w:rsidRPr="004538F3">
        <w:rPr>
          <w:rStyle w:val="Emphasis"/>
          <w:highlight w:val="cyan"/>
          <w:bdr w:val="single" w:sz="18" w:space="0" w:color="auto"/>
        </w:rPr>
        <w:t>MHz</w:t>
      </w:r>
      <w:r w:rsidRPr="007E3E90">
        <w:rPr>
          <w:sz w:val="16"/>
        </w:rPr>
        <w:t>.</w:t>
      </w:r>
      <w:proofErr w:type="spellEnd"/>
      <w:r w:rsidRPr="007E3E90">
        <w:rPr>
          <w:sz w:val="16"/>
        </w:rPr>
        <w:t xml:space="preserve"> H</w:t>
      </w:r>
      <w:r w:rsidRPr="007E3E90">
        <w:rPr>
          <w:rStyle w:val="StyleUnderline"/>
        </w:rPr>
        <w:t xml:space="preserve">ence, the low-frequency universe is the last uncharted part of the electromagnetic spectrum, and a </w:t>
      </w:r>
      <w:r w:rsidRPr="004538F3">
        <w:rPr>
          <w:rStyle w:val="Emphasis"/>
          <w:highlight w:val="cyan"/>
          <w:bdr w:val="single" w:sz="18" w:space="0" w:color="auto"/>
        </w:rPr>
        <w:t>lunar</w:t>
      </w:r>
      <w:r w:rsidRPr="007E3E90">
        <w:rPr>
          <w:rStyle w:val="Emphasis"/>
          <w:bdr w:val="single" w:sz="18" w:space="0" w:color="auto"/>
        </w:rPr>
        <w:t xml:space="preserve"> infrastructure </w:t>
      </w:r>
      <w:r w:rsidRPr="004538F3">
        <w:rPr>
          <w:rStyle w:val="Emphasis"/>
          <w:highlight w:val="cyan"/>
          <w:bdr w:val="single" w:sz="18" w:space="0" w:color="auto"/>
        </w:rPr>
        <w:t xml:space="preserve">would </w:t>
      </w:r>
      <w:r w:rsidRPr="007E3E90">
        <w:rPr>
          <w:rStyle w:val="Emphasis"/>
          <w:bdr w:val="single" w:sz="18" w:space="0" w:color="auto"/>
        </w:rPr>
        <w:t xml:space="preserve">greatly </w:t>
      </w:r>
      <w:r w:rsidRPr="004538F3">
        <w:rPr>
          <w:rStyle w:val="Emphasis"/>
          <w:highlight w:val="cyan"/>
          <w:bdr w:val="single" w:sz="18" w:space="0" w:color="auto"/>
        </w:rPr>
        <w:t xml:space="preserve">benefit </w:t>
      </w:r>
      <w:r w:rsidRPr="007E3E90">
        <w:rPr>
          <w:rStyle w:val="Emphasis"/>
          <w:bdr w:val="single" w:sz="18" w:space="0" w:color="auto"/>
        </w:rPr>
        <w:t xml:space="preserve">its </w:t>
      </w:r>
      <w:r w:rsidRPr="004538F3">
        <w:rPr>
          <w:rStyle w:val="Emphasis"/>
          <w:highlight w:val="cyan"/>
          <w:bdr w:val="single" w:sz="18" w:space="0" w:color="auto"/>
        </w:rPr>
        <w:t>exploration</w:t>
      </w:r>
      <w:r w:rsidRPr="007E3E90">
        <w:rPr>
          <w:sz w:val="16"/>
        </w:rPr>
        <w:t xml:space="preserve">. Of particular relevance for science here is the investigation of the “dark ages” of the universe. This is the epoch several hundred million years after the big bang, but before the formation of the first stars and black holes, when the cosmos was mainly filled with dark matter and neutral hydrogen. </w:t>
      </w:r>
      <w:r w:rsidRPr="007E3E90">
        <w:rPr>
          <w:rStyle w:val="StyleUnderline"/>
        </w:rPr>
        <w:t xml:space="preserve">This epoch contains still pristine information of the state of the big bang and can essentially only be observed through radio emission from atomic hydrogen red-shifted to several tens of </w:t>
      </w:r>
      <w:proofErr w:type="spellStart"/>
      <w:r w:rsidRPr="007E3E90">
        <w:rPr>
          <w:rStyle w:val="StyleUnderline"/>
        </w:rPr>
        <w:t>MHz.</w:t>
      </w:r>
      <w:proofErr w:type="spellEnd"/>
      <w:r w:rsidRPr="007E3E90">
        <w:rPr>
          <w:rStyle w:val="StyleUnderline"/>
        </w:rPr>
        <w:t xml:space="preserve"> The best location to study this treasure trove of cosmology (Loeb and </w:t>
      </w:r>
      <w:proofErr w:type="spellStart"/>
      <w:r w:rsidRPr="007E3E90">
        <w:rPr>
          <w:rStyle w:val="StyleUnderline"/>
        </w:rPr>
        <w:t>Zaldariaga</w:t>
      </w:r>
      <w:proofErr w:type="spellEnd"/>
      <w:r w:rsidRPr="007E3E90">
        <w:rPr>
          <w:rStyle w:val="StyleUnderline"/>
        </w:rPr>
        <w:t xml:space="preserve"> 2004) would indeed be on the lunar far-side.</w:t>
      </w:r>
    </w:p>
    <w:p w14:paraId="69F0E2BA" w14:textId="77777777" w:rsidR="00D3176D" w:rsidRPr="007E3E90" w:rsidRDefault="00D3176D" w:rsidP="00D3176D">
      <w:pPr>
        <w:pStyle w:val="Heading4"/>
        <w:rPr>
          <w:rFonts w:cs="Calibri"/>
        </w:rPr>
      </w:pPr>
      <w:r w:rsidRPr="007E3E90">
        <w:rPr>
          <w:rFonts w:cs="Calibri"/>
        </w:rPr>
        <w:t xml:space="preserve">The Moon is </w:t>
      </w:r>
      <w:r w:rsidRPr="007E3E90">
        <w:rPr>
          <w:rFonts w:cs="Calibri"/>
          <w:u w:val="single"/>
        </w:rPr>
        <w:t>key</w:t>
      </w:r>
      <w:r w:rsidRPr="007E3E90">
        <w:rPr>
          <w:rFonts w:cs="Calibri"/>
        </w:rPr>
        <w:t xml:space="preserve"> for Neutrino Research – would be involved in </w:t>
      </w:r>
      <w:r w:rsidRPr="007E3E90">
        <w:rPr>
          <w:rFonts w:cs="Calibri"/>
          <w:u w:val="single"/>
        </w:rPr>
        <w:t>any</w:t>
      </w:r>
      <w:r w:rsidRPr="007E3E90">
        <w:rPr>
          <w:rFonts w:cs="Calibri"/>
        </w:rPr>
        <w:t xml:space="preserve"> return to the Moon. </w:t>
      </w:r>
    </w:p>
    <w:p w14:paraId="5936DAC0" w14:textId="77777777" w:rsidR="00D3176D" w:rsidRPr="007E3E90" w:rsidRDefault="00D3176D" w:rsidP="00D3176D">
      <w:r w:rsidRPr="007E3E90">
        <w:rPr>
          <w:rStyle w:val="Style13ptBold"/>
        </w:rPr>
        <w:t>Wilson 92</w:t>
      </w:r>
      <w:r w:rsidRPr="007E3E90">
        <w:t xml:space="preserve">, T. L. "Neutrino Astronomy of the Moon." Lunar and Planetary Science Conference. Vol. 23. 1992. https://www.lpi.usra.edu/meetings/lpsc1992/pdf/1757.pdf (Thomas L. Wilson, NASA Johnson Space CenterISN1)//Elmer </w:t>
      </w:r>
    </w:p>
    <w:p w14:paraId="2872E825" w14:textId="77777777" w:rsidR="00D3176D" w:rsidRPr="007E3E90" w:rsidRDefault="00D3176D" w:rsidP="00D3176D">
      <w:pPr>
        <w:rPr>
          <w:sz w:val="16"/>
        </w:rPr>
      </w:pPr>
      <w:r w:rsidRPr="007E3E90">
        <w:rPr>
          <w:rStyle w:val="StyleUnderline"/>
        </w:rPr>
        <w:t>The notion of conducting neutrino astronomy on the Moon has had a very brief history</w:t>
      </w:r>
      <w:r w:rsidRPr="007E3E90">
        <w:rPr>
          <w:sz w:val="16"/>
        </w:rPr>
        <w:t xml:space="preserve"> [I-91. </w:t>
      </w:r>
      <w:r w:rsidRPr="007E3E90">
        <w:rPr>
          <w:rStyle w:val="StyleUnderline"/>
        </w:rPr>
        <w:t xml:space="preserve">The case has even been presented [7] that </w:t>
      </w:r>
      <w:r w:rsidRPr="004538F3">
        <w:rPr>
          <w:rStyle w:val="Emphasis"/>
          <w:highlight w:val="cyan"/>
        </w:rPr>
        <w:t>the</w:t>
      </w:r>
      <w:r w:rsidRPr="004538F3">
        <w:rPr>
          <w:rStyle w:val="StyleUnderline"/>
          <w:highlight w:val="cyan"/>
        </w:rPr>
        <w:t xml:space="preserve"> </w:t>
      </w:r>
      <w:r w:rsidRPr="007E3E90">
        <w:rPr>
          <w:rStyle w:val="StyleUnderline"/>
        </w:rPr>
        <w:t xml:space="preserve">ultimate </w:t>
      </w:r>
      <w:r w:rsidRPr="004538F3">
        <w:rPr>
          <w:rStyle w:val="Emphasis"/>
          <w:highlight w:val="cyan"/>
        </w:rPr>
        <w:t>future of neutrino astronomy</w:t>
      </w:r>
      <w:r w:rsidRPr="004538F3">
        <w:rPr>
          <w:rStyle w:val="StyleUnderline"/>
          <w:highlight w:val="cyan"/>
        </w:rPr>
        <w:t xml:space="preserve"> </w:t>
      </w:r>
      <w:r w:rsidRPr="007E3E90">
        <w:rPr>
          <w:rStyle w:val="StyleUnderline"/>
        </w:rPr>
        <w:t xml:space="preserve">in the 21st Century </w:t>
      </w:r>
      <w:r w:rsidRPr="004538F3">
        <w:rPr>
          <w:rStyle w:val="Emphasis"/>
          <w:highlight w:val="cyan"/>
        </w:rPr>
        <w:t>may</w:t>
      </w:r>
      <w:r w:rsidRPr="004538F3">
        <w:rPr>
          <w:rStyle w:val="StyleUnderline"/>
          <w:highlight w:val="cyan"/>
        </w:rPr>
        <w:t xml:space="preserve"> </w:t>
      </w:r>
      <w:r w:rsidRPr="004538F3">
        <w:rPr>
          <w:rStyle w:val="Emphasis"/>
          <w:highlight w:val="cyan"/>
          <w:bdr w:val="single" w:sz="18" w:space="0" w:color="auto"/>
        </w:rPr>
        <w:t>be on the Moon</w:t>
      </w:r>
      <w:r w:rsidRPr="007E3E90">
        <w:rPr>
          <w:sz w:val="16"/>
        </w:rPr>
        <w:t xml:space="preserve">. </w:t>
      </w:r>
      <w:r w:rsidRPr="007E3E90">
        <w:rPr>
          <w:rStyle w:val="StyleUnderline"/>
        </w:rPr>
        <w:t xml:space="preserve">A recent NASA workshop at Stanford University [6] clearly demonstrated that </w:t>
      </w:r>
      <w:r w:rsidRPr="007E3E90">
        <w:rPr>
          <w:rStyle w:val="Emphasis"/>
        </w:rPr>
        <w:t>the physics community supports a return to the Moon</w:t>
      </w:r>
      <w:r w:rsidRPr="007E3E90">
        <w:rPr>
          <w:rStyle w:val="StyleUnderline"/>
        </w:rPr>
        <w:t>, provided its justification is a strong scientific initiative directed at taking advantage of the lower background ambient magnetic fields than on Earth and the absence of an appreciable atmosphere.</w:t>
      </w:r>
      <w:r w:rsidRPr="007E3E90">
        <w:rPr>
          <w:sz w:val="16"/>
        </w:rPr>
        <w:t xml:space="preserve"> </w:t>
      </w:r>
      <w:r w:rsidRPr="007E3E90">
        <w:rPr>
          <w:rStyle w:val="StyleUnderline"/>
        </w:rPr>
        <w:t xml:space="preserve">Several </w:t>
      </w:r>
      <w:r w:rsidRPr="004538F3">
        <w:rPr>
          <w:rStyle w:val="Emphasis"/>
          <w:highlight w:val="cyan"/>
        </w:rPr>
        <w:t>significant issues in particle physics</w:t>
      </w:r>
      <w:r w:rsidRPr="007E3E90">
        <w:rPr>
          <w:rStyle w:val="StyleUnderline"/>
        </w:rPr>
        <w:t xml:space="preserve">, such as searches for proton decay and measurement of the neutron's electric dipole moment, </w:t>
      </w:r>
      <w:r w:rsidRPr="004538F3">
        <w:rPr>
          <w:rStyle w:val="Emphasis"/>
          <w:highlight w:val="cyan"/>
          <w:bdr w:val="single" w:sz="18" w:space="0" w:color="auto"/>
        </w:rPr>
        <w:t>are background-limited on Earth</w:t>
      </w:r>
      <w:r w:rsidRPr="007E3E90">
        <w:rPr>
          <w:rStyle w:val="Emphasis"/>
        </w:rPr>
        <w:t>.</w:t>
      </w:r>
      <w:r w:rsidRPr="007E3E90">
        <w:rPr>
          <w:sz w:val="16"/>
        </w:rPr>
        <w:t xml:space="preserve"> Similarly, </w:t>
      </w:r>
      <w:r w:rsidRPr="007E3E90">
        <w:rPr>
          <w:rStyle w:val="StyleUnderline"/>
        </w:rPr>
        <w:t xml:space="preserve">the </w:t>
      </w:r>
      <w:r w:rsidRPr="004538F3">
        <w:rPr>
          <w:rStyle w:val="Emphasis"/>
          <w:highlight w:val="cyan"/>
        </w:rPr>
        <w:t>Earth's stratosphere</w:t>
      </w:r>
      <w:r w:rsidRPr="004538F3">
        <w:rPr>
          <w:rStyle w:val="StyleUnderline"/>
          <w:highlight w:val="cyan"/>
        </w:rPr>
        <w:t xml:space="preserve"> </w:t>
      </w:r>
      <w:r w:rsidRPr="007E3E90">
        <w:rPr>
          <w:rStyle w:val="StyleUnderline"/>
        </w:rPr>
        <w:t>is a source of considerable noise in neutrino astronomy on Earth [6,9].</w:t>
      </w:r>
      <w:r w:rsidRPr="007E3E90">
        <w:rPr>
          <w:sz w:val="16"/>
        </w:rPr>
        <w:t xml:space="preserve"> </w:t>
      </w:r>
      <w:r w:rsidRPr="007E3E90">
        <w:rPr>
          <w:rStyle w:val="Emphasis"/>
        </w:rPr>
        <w:t>The Moon</w:t>
      </w:r>
      <w:r w:rsidRPr="007E3E90">
        <w:rPr>
          <w:sz w:val="16"/>
        </w:rPr>
        <w:t xml:space="preserve">, in contrast, ostensibly </w:t>
      </w:r>
      <w:r w:rsidRPr="007E3E90">
        <w:rPr>
          <w:rStyle w:val="Emphasis"/>
        </w:rPr>
        <w:t>may offer a viable advantage</w:t>
      </w:r>
      <w:r w:rsidRPr="007E3E90">
        <w:rPr>
          <w:rStyle w:val="StyleUnderline"/>
        </w:rPr>
        <w:t xml:space="preserve"> in both of these cases if its backgrounds are appreciably lower as they appear to be.</w:t>
      </w:r>
      <w:r w:rsidRPr="007E3E90">
        <w:rPr>
          <w:sz w:val="16"/>
        </w:rPr>
        <w:t xml:space="preserve"> </w:t>
      </w:r>
      <w:r w:rsidRPr="007E3E90">
        <w:rPr>
          <w:rStyle w:val="StyleUnderline"/>
        </w:rPr>
        <w:t xml:space="preserve">The </w:t>
      </w:r>
      <w:r w:rsidRPr="004538F3">
        <w:rPr>
          <w:rStyle w:val="Emphasis"/>
          <w:highlight w:val="cyan"/>
        </w:rPr>
        <w:t>proposal for a neutrino detector at a lunar base</w:t>
      </w:r>
      <w:r w:rsidRPr="007E3E90">
        <w:rPr>
          <w:rStyle w:val="StyleUnderline"/>
        </w:rPr>
        <w:t xml:space="preserve">, then, </w:t>
      </w:r>
      <w:r w:rsidRPr="004538F3">
        <w:rPr>
          <w:rStyle w:val="Emphasis"/>
          <w:highlight w:val="cyan"/>
        </w:rPr>
        <w:t>represents</w:t>
      </w:r>
      <w:r w:rsidRPr="004538F3">
        <w:rPr>
          <w:rStyle w:val="StyleUnderline"/>
          <w:highlight w:val="cyan"/>
        </w:rPr>
        <w:t xml:space="preserve"> </w:t>
      </w:r>
      <w:r w:rsidRPr="007E3E90">
        <w:rPr>
          <w:rStyle w:val="StyleUnderline"/>
        </w:rPr>
        <w:t xml:space="preserve">an important </w:t>
      </w:r>
      <w:r w:rsidRPr="004538F3">
        <w:rPr>
          <w:rStyle w:val="Emphasis"/>
          <w:highlight w:val="cyan"/>
        </w:rPr>
        <w:t xml:space="preserve">shift in </w:t>
      </w:r>
      <w:r w:rsidRPr="007E3E90">
        <w:rPr>
          <w:rStyle w:val="Emphasis"/>
        </w:rPr>
        <w:t xml:space="preserve">emphasis </w:t>
      </w:r>
      <w:r w:rsidRPr="004538F3">
        <w:rPr>
          <w:rStyle w:val="Emphasis"/>
          <w:highlight w:val="cyan"/>
        </w:rPr>
        <w:t>towards</w:t>
      </w:r>
      <w:r w:rsidRPr="004538F3">
        <w:rPr>
          <w:rStyle w:val="StyleUnderline"/>
          <w:highlight w:val="cyan"/>
        </w:rPr>
        <w:t xml:space="preserve"> </w:t>
      </w:r>
      <w:r w:rsidRPr="007E3E90">
        <w:rPr>
          <w:rStyle w:val="StyleUnderline"/>
        </w:rPr>
        <w:t xml:space="preserve">fundamental </w:t>
      </w:r>
      <w:r w:rsidRPr="004538F3">
        <w:rPr>
          <w:rStyle w:val="Emphasis"/>
          <w:highlight w:val="cyan"/>
        </w:rPr>
        <w:t>physics research in space</w:t>
      </w:r>
      <w:r w:rsidRPr="007E3E90">
        <w:rPr>
          <w:rStyle w:val="StyleUnderline"/>
        </w:rPr>
        <w:t xml:space="preserve">, </w:t>
      </w:r>
      <w:r w:rsidRPr="007E3E90">
        <w:rPr>
          <w:rStyle w:val="Emphasis"/>
          <w:bdr w:val="single" w:sz="18" w:space="0" w:color="auto"/>
        </w:rPr>
        <w:t xml:space="preserve">as a </w:t>
      </w:r>
      <w:r w:rsidRPr="004538F3">
        <w:rPr>
          <w:rStyle w:val="Emphasis"/>
          <w:highlight w:val="cyan"/>
          <w:bdr w:val="single" w:sz="18" w:space="0" w:color="auto"/>
        </w:rPr>
        <w:t>part of NASA's initiative</w:t>
      </w:r>
      <w:r w:rsidRPr="004538F3">
        <w:rPr>
          <w:rStyle w:val="StyleUnderline"/>
          <w:highlight w:val="cyan"/>
        </w:rPr>
        <w:t xml:space="preserve"> </w:t>
      </w:r>
      <w:r w:rsidRPr="007E3E90">
        <w:rPr>
          <w:rStyle w:val="Emphasis"/>
        </w:rPr>
        <w:t xml:space="preserve">to </w:t>
      </w:r>
      <w:r w:rsidRPr="004538F3">
        <w:rPr>
          <w:rStyle w:val="Emphasis"/>
          <w:highlight w:val="cyan"/>
        </w:rPr>
        <w:t>re-establish</w:t>
      </w:r>
      <w:r w:rsidRPr="004538F3">
        <w:rPr>
          <w:rStyle w:val="StyleUnderline"/>
          <w:highlight w:val="cyan"/>
        </w:rPr>
        <w:t xml:space="preserve"> </w:t>
      </w:r>
      <w:r w:rsidRPr="004538F3">
        <w:rPr>
          <w:rStyle w:val="Emphasis"/>
          <w:highlight w:val="cyan"/>
          <w:bdr w:val="single" w:sz="18" w:space="0" w:color="auto"/>
        </w:rPr>
        <w:t>a permanent presence on the Moon.</w:t>
      </w:r>
      <w:r w:rsidRPr="004538F3">
        <w:rPr>
          <w:sz w:val="16"/>
          <w:highlight w:val="cyan"/>
        </w:rPr>
        <w:t xml:space="preserve"> </w:t>
      </w:r>
      <w:r w:rsidRPr="007E3E90">
        <w:rPr>
          <w:sz w:val="16"/>
        </w:rPr>
        <w:t xml:space="preserve">Such a </w:t>
      </w:r>
      <w:r w:rsidRPr="007E3E90">
        <w:rPr>
          <w:rStyle w:val="StyleUnderline"/>
        </w:rPr>
        <w:t xml:space="preserve">detector would </w:t>
      </w:r>
      <w:r w:rsidRPr="004538F3">
        <w:rPr>
          <w:rStyle w:val="Emphasis"/>
          <w:highlight w:val="cyan"/>
        </w:rPr>
        <w:t>bolster</w:t>
      </w:r>
      <w:r w:rsidRPr="004538F3">
        <w:rPr>
          <w:rStyle w:val="StyleUnderline"/>
          <w:highlight w:val="cyan"/>
        </w:rPr>
        <w:t xml:space="preserve"> </w:t>
      </w:r>
      <w:r w:rsidRPr="007E3E90">
        <w:rPr>
          <w:rStyle w:val="StyleUnderline"/>
        </w:rPr>
        <w:t xml:space="preserve">not only the </w:t>
      </w:r>
      <w:r w:rsidRPr="004538F3">
        <w:rPr>
          <w:rStyle w:val="Emphasis"/>
          <w:highlight w:val="cyan"/>
        </w:rPr>
        <w:t>science</w:t>
      </w:r>
      <w:r w:rsidRPr="004538F3">
        <w:rPr>
          <w:rStyle w:val="StyleUnderline"/>
          <w:highlight w:val="cyan"/>
        </w:rPr>
        <w:t xml:space="preserve"> </w:t>
      </w:r>
      <w:r w:rsidRPr="004538F3">
        <w:rPr>
          <w:rStyle w:val="Emphasis"/>
          <w:highlight w:val="cyan"/>
        </w:rPr>
        <w:t>of neutrino</w:t>
      </w:r>
      <w:r w:rsidRPr="004538F3">
        <w:rPr>
          <w:rStyle w:val="StyleUnderline"/>
          <w:highlight w:val="cyan"/>
        </w:rPr>
        <w:t xml:space="preserve"> </w:t>
      </w:r>
      <w:r w:rsidRPr="007E3E90">
        <w:rPr>
          <w:rStyle w:val="StyleUnderline"/>
        </w:rPr>
        <w:t xml:space="preserve">astronomy and its role in basic astrophysics as a neutrino </w:t>
      </w:r>
      <w:proofErr w:type="gramStart"/>
      <w:r w:rsidRPr="007E3E90">
        <w:rPr>
          <w:rStyle w:val="StyleUnderline"/>
        </w:rPr>
        <w:t>telescope, but</w:t>
      </w:r>
      <w:proofErr w:type="gramEnd"/>
      <w:r w:rsidRPr="007E3E90">
        <w:rPr>
          <w:rStyle w:val="StyleUnderline"/>
        </w:rPr>
        <w:t xml:space="preserve"> would also enhance our fundamental understanding of the </w:t>
      </w:r>
      <w:r w:rsidRPr="004538F3">
        <w:rPr>
          <w:rStyle w:val="Emphasis"/>
          <w:highlight w:val="cyan"/>
        </w:rPr>
        <w:t>physics</w:t>
      </w:r>
      <w:r w:rsidRPr="004538F3">
        <w:rPr>
          <w:rStyle w:val="StyleUnderline"/>
          <w:highlight w:val="cyan"/>
        </w:rPr>
        <w:t xml:space="preserve"> </w:t>
      </w:r>
      <w:r w:rsidRPr="007E3E90">
        <w:rPr>
          <w:rStyle w:val="StyleUnderline"/>
        </w:rPr>
        <w:t>of the Universe</w:t>
      </w:r>
      <w:r w:rsidRPr="007E3E90">
        <w:rPr>
          <w:sz w:val="16"/>
        </w:rPr>
        <w:t xml:space="preserve">. It is conceivable that long-baseline neutrino oscillations experiments could be conducted between Earth-based accelerators [10,6] and a lunar base neutrino detector. </w:t>
      </w:r>
      <w:r w:rsidRPr="007E3E90">
        <w:rPr>
          <w:rStyle w:val="Emphasis"/>
        </w:rPr>
        <w:t xml:space="preserve">The first round of </w:t>
      </w:r>
      <w:r w:rsidRPr="004538F3">
        <w:rPr>
          <w:rStyle w:val="Emphasis"/>
          <w:highlight w:val="cyan"/>
        </w:rPr>
        <w:t>scientific experiment candidates for a lunar outpost</w:t>
      </w:r>
      <w:r w:rsidRPr="007E3E90">
        <w:rPr>
          <w:rStyle w:val="Emphasis"/>
        </w:rPr>
        <w:t xml:space="preserve">, in fact, </w:t>
      </w:r>
      <w:r w:rsidRPr="004538F3">
        <w:rPr>
          <w:rStyle w:val="Emphasis"/>
          <w:highlight w:val="cyan"/>
        </w:rPr>
        <w:t xml:space="preserve">includes </w:t>
      </w:r>
      <w:r w:rsidRPr="007E3E90">
        <w:rPr>
          <w:rStyle w:val="Emphasis"/>
        </w:rPr>
        <w:t xml:space="preserve">a </w:t>
      </w:r>
      <w:r w:rsidRPr="004538F3">
        <w:rPr>
          <w:rStyle w:val="Emphasis"/>
          <w:highlight w:val="cyan"/>
          <w:bdr w:val="single" w:sz="18" w:space="0" w:color="auto"/>
        </w:rPr>
        <w:t>lunar neutrino telescope</w:t>
      </w:r>
      <w:r w:rsidRPr="004538F3">
        <w:rPr>
          <w:rStyle w:val="Emphasis"/>
          <w:highlight w:val="cyan"/>
        </w:rPr>
        <w:t xml:space="preserve"> </w:t>
      </w:r>
      <w:r w:rsidRPr="007E3E90">
        <w:rPr>
          <w:rStyle w:val="Emphasis"/>
        </w:rPr>
        <w:t>[</w:t>
      </w:r>
      <w:proofErr w:type="spellStart"/>
      <w:r w:rsidRPr="007E3E90">
        <w:rPr>
          <w:sz w:val="16"/>
        </w:rPr>
        <w:t>ll</w:t>
      </w:r>
      <w:proofErr w:type="spellEnd"/>
      <w:r w:rsidRPr="007E3E90">
        <w:rPr>
          <w:sz w:val="16"/>
        </w:rPr>
        <w:t xml:space="preserve">] although any such strategy is still under study. In this regard, neutrino and antineutrino spectra as might be seen on the Moon's surface have been published [6,1-31. </w:t>
      </w:r>
      <w:r w:rsidRPr="007E3E90">
        <w:rPr>
          <w:rStyle w:val="StyleUnderline"/>
        </w:rPr>
        <w:t>The critical issue of prompt neutrino production by decay of charmed mesons has been studied [</w:t>
      </w:r>
      <w:proofErr w:type="gramStart"/>
      <w:r w:rsidRPr="007E3E90">
        <w:rPr>
          <w:rStyle w:val="StyleUnderline"/>
        </w:rPr>
        <w:t>3,S</w:t>
      </w:r>
      <w:proofErr w:type="gramEnd"/>
      <w:r w:rsidRPr="007E3E90">
        <w:rPr>
          <w:rStyle w:val="StyleUnderline"/>
        </w:rPr>
        <w:t>], but the branching ratios have changed due to further refinement of Earth-based accelerator experiments and these analyses may require additional work.</w:t>
      </w:r>
      <w:r w:rsidRPr="007E3E90">
        <w:rPr>
          <w:sz w:val="16"/>
        </w:rPr>
        <w:t xml:space="preserve"> The charm production issue is particularly important because </w:t>
      </w:r>
      <w:proofErr w:type="gramStart"/>
      <w:r w:rsidRPr="007E3E90">
        <w:rPr>
          <w:sz w:val="16"/>
        </w:rPr>
        <w:t>it</w:t>
      </w:r>
      <w:proofErr w:type="gramEnd"/>
      <w:r w:rsidRPr="007E3E90">
        <w:rPr>
          <w:sz w:val="16"/>
        </w:rPr>
        <w:t xml:space="preserve"> background-limits a lunar observatory. Furthermore, this occurs in the 1 MeV portion of the neutrino spectrum, right where grand unification in particle physics has been predicting proton decay. Another analysis [12] of Earth-based neutrino astronomy has attempted to illustrate the full spectrum as might be observed from the surface of the Earth, including the (presently undetectable) relic neutrinos left over from the Big Bang [13,14]. This spectrum is amended and presented here (Figure 1) to include the antineutrino luminosity of the Moon [6,15] produced by its natural radioactivity. Charm [I51 is not presented, and it may have </w:t>
      </w:r>
      <w:proofErr w:type="gramStart"/>
      <w:r w:rsidRPr="007E3E90">
        <w:rPr>
          <w:sz w:val="16"/>
        </w:rPr>
        <w:t>overriding</w:t>
      </w:r>
      <w:proofErr w:type="gramEnd"/>
      <w:r w:rsidRPr="007E3E90">
        <w:rPr>
          <w:sz w:val="16"/>
        </w:rPr>
        <w:t xml:space="preserve"> significance. This view of the neutrino Universe from the surface of the Moon is important in the assessment and scientific justification for such a detector at a lunar base. The Earth has many advantages in neutrino astronomy because grand-scale neutrino detectors are already in use there, such as in the ongoing radiochemical studies [16] of solar neutrinos. </w:t>
      </w:r>
      <w:r w:rsidRPr="007E3E90">
        <w:rPr>
          <w:rStyle w:val="StyleUnderline"/>
        </w:rPr>
        <w:t xml:space="preserve">The </w:t>
      </w:r>
      <w:r w:rsidRPr="004538F3">
        <w:rPr>
          <w:rStyle w:val="Emphasis"/>
          <w:highlight w:val="cyan"/>
        </w:rPr>
        <w:t>Moon</w:t>
      </w:r>
      <w:r w:rsidRPr="007E3E90">
        <w:rPr>
          <w:rStyle w:val="StyleUnderline"/>
        </w:rPr>
        <w:t xml:space="preserve">, on the other hand, clearly </w:t>
      </w:r>
      <w:r w:rsidRPr="004538F3">
        <w:rPr>
          <w:rStyle w:val="Emphasis"/>
          <w:highlight w:val="cyan"/>
        </w:rPr>
        <w:t>has advantages</w:t>
      </w:r>
      <w:r w:rsidRPr="004538F3">
        <w:rPr>
          <w:rStyle w:val="StyleUnderline"/>
          <w:highlight w:val="cyan"/>
        </w:rPr>
        <w:t xml:space="preserve"> </w:t>
      </w:r>
      <w:r w:rsidRPr="007E3E90">
        <w:rPr>
          <w:rStyle w:val="StyleUnderline"/>
        </w:rPr>
        <w:t xml:space="preserve">illustrated in Figure 1 due to the </w:t>
      </w:r>
      <w:r w:rsidRPr="004538F3">
        <w:rPr>
          <w:rStyle w:val="Emphasis"/>
          <w:highlight w:val="cyan"/>
        </w:rPr>
        <w:t>lack of</w:t>
      </w:r>
      <w:r w:rsidRPr="007E3E90">
        <w:rPr>
          <w:rStyle w:val="StyleUnderline"/>
        </w:rPr>
        <w:t xml:space="preserve"> in situ </w:t>
      </w:r>
      <w:r w:rsidRPr="004538F3">
        <w:rPr>
          <w:rStyle w:val="Emphasis"/>
          <w:highlight w:val="cyan"/>
        </w:rPr>
        <w:t>atmospheric neutrinos</w:t>
      </w:r>
      <w:r w:rsidRPr="004538F3">
        <w:rPr>
          <w:rStyle w:val="StyleUnderline"/>
          <w:highlight w:val="cyan"/>
        </w:rPr>
        <w:t xml:space="preserve"> </w:t>
      </w:r>
      <w:r w:rsidRPr="007E3E90">
        <w:rPr>
          <w:rStyle w:val="StyleUnderline"/>
        </w:rPr>
        <w:t xml:space="preserve">[6,9] and the </w:t>
      </w:r>
      <w:r w:rsidRPr="004538F3">
        <w:rPr>
          <w:rStyle w:val="Emphasis"/>
          <w:highlight w:val="cyan"/>
        </w:rPr>
        <w:t>absence of nuclear reactor antineutrino</w:t>
      </w:r>
      <w:r w:rsidRPr="004538F3">
        <w:rPr>
          <w:rStyle w:val="StyleUnderline"/>
          <w:highlight w:val="cyan"/>
        </w:rPr>
        <w:t xml:space="preserve"> </w:t>
      </w:r>
      <w:r w:rsidRPr="007E3E90">
        <w:rPr>
          <w:rStyle w:val="StyleUnderline"/>
        </w:rPr>
        <w:t>fluxes which are beginning to complicate antineutrino astronomy's access on Earth to portions of supernovae spectra in astrophysics</w:t>
      </w:r>
      <w:r w:rsidRPr="007E3E90">
        <w:rPr>
          <w:sz w:val="16"/>
        </w:rPr>
        <w:t>. The recent study of active galactic nuclei (AGN) neutrinos [17, 181 as another interesting astrophysical source are not presented.</w:t>
      </w:r>
    </w:p>
    <w:p w14:paraId="5B409899" w14:textId="77777777" w:rsidR="00D3176D" w:rsidRPr="007E3E90" w:rsidRDefault="00D3176D" w:rsidP="00D3176D">
      <w:pPr>
        <w:pStyle w:val="Heading4"/>
        <w:rPr>
          <w:rFonts w:cs="Calibri"/>
        </w:rPr>
      </w:pPr>
      <w:r w:rsidRPr="007E3E90">
        <w:rPr>
          <w:rFonts w:cs="Calibri"/>
        </w:rPr>
        <w:t xml:space="preserve">Neutrino Research key to Nuclear Detection that </w:t>
      </w:r>
      <w:r w:rsidRPr="007E3E90">
        <w:rPr>
          <w:rFonts w:cs="Calibri"/>
          <w:u w:val="single"/>
        </w:rPr>
        <w:t>deters</w:t>
      </w:r>
      <w:r w:rsidRPr="007E3E90">
        <w:rPr>
          <w:rFonts w:cs="Calibri"/>
        </w:rPr>
        <w:t xml:space="preserve"> Proliferation – key to </w:t>
      </w:r>
      <w:r w:rsidRPr="007E3E90">
        <w:rPr>
          <w:rFonts w:cs="Calibri"/>
          <w:u w:val="single"/>
        </w:rPr>
        <w:t>determine</w:t>
      </w:r>
      <w:r w:rsidRPr="007E3E90">
        <w:rPr>
          <w:rFonts w:cs="Calibri"/>
        </w:rPr>
        <w:t xml:space="preserve"> military usages.  </w:t>
      </w:r>
    </w:p>
    <w:p w14:paraId="582B1885" w14:textId="77777777" w:rsidR="00D3176D" w:rsidRPr="007E3E90" w:rsidRDefault="00D3176D" w:rsidP="00D3176D">
      <w:r w:rsidRPr="007E3E90">
        <w:rPr>
          <w:rStyle w:val="Style13ptBold"/>
        </w:rPr>
        <w:t>Lee 20</w:t>
      </w:r>
      <w:r w:rsidRPr="007E3E90">
        <w:t xml:space="preserve"> Thomas Lee "Can tiny, invisible particles help stop the spread of nuclear weapons?" </w:t>
      </w:r>
      <w:hyperlink r:id="rId14" w:history="1">
        <w:r w:rsidRPr="007E3E90">
          <w:rPr>
            <w:rStyle w:val="Hyperlink"/>
          </w:rPr>
          <w:t>https://engineering.berkeley.edu/news/2020/03/can-tiny-invisible-particles-help-stop-the-spread-of-nuclear-weapons/</w:t>
        </w:r>
      </w:hyperlink>
      <w:r w:rsidRPr="007E3E90">
        <w:t xml:space="preserve"> (Associate Adjunct Professor, Research Scientist Operations &amp; IT Management.)//Elmer </w:t>
      </w:r>
    </w:p>
    <w:p w14:paraId="08589896" w14:textId="77777777" w:rsidR="00D3176D" w:rsidRPr="007E3E90" w:rsidRDefault="00D3176D" w:rsidP="00D3176D">
      <w:pPr>
        <w:rPr>
          <w:sz w:val="16"/>
        </w:rPr>
      </w:pPr>
      <w:r w:rsidRPr="007E3E90">
        <w:rPr>
          <w:sz w:val="16"/>
        </w:rPr>
        <w:t xml:space="preserve">The </w:t>
      </w:r>
      <w:r w:rsidRPr="004538F3">
        <w:rPr>
          <w:rStyle w:val="Emphasis"/>
          <w:highlight w:val="cyan"/>
        </w:rPr>
        <w:t xml:space="preserve">key to preventing </w:t>
      </w:r>
      <w:r w:rsidRPr="007E3E90">
        <w:rPr>
          <w:rStyle w:val="Emphasis"/>
        </w:rPr>
        <w:t xml:space="preserve">nuclear </w:t>
      </w:r>
      <w:r w:rsidRPr="004538F3">
        <w:rPr>
          <w:rStyle w:val="Emphasis"/>
          <w:highlight w:val="cyan"/>
        </w:rPr>
        <w:t>prolif</w:t>
      </w:r>
      <w:r w:rsidRPr="007E3E90">
        <w:rPr>
          <w:rStyle w:val="Emphasis"/>
        </w:rPr>
        <w:t>eration</w:t>
      </w:r>
      <w:r w:rsidRPr="007E3E90">
        <w:rPr>
          <w:sz w:val="16"/>
        </w:rPr>
        <w:t xml:space="preserve"> </w:t>
      </w:r>
      <w:r w:rsidRPr="007E3E90">
        <w:rPr>
          <w:rStyle w:val="Emphasis"/>
        </w:rPr>
        <w:t xml:space="preserve">may </w:t>
      </w:r>
      <w:r w:rsidRPr="004538F3">
        <w:rPr>
          <w:rStyle w:val="Emphasis"/>
          <w:highlight w:val="cyan"/>
        </w:rPr>
        <w:t>depend on</w:t>
      </w:r>
      <w:r w:rsidRPr="004538F3">
        <w:rPr>
          <w:sz w:val="16"/>
          <w:highlight w:val="cyan"/>
        </w:rPr>
        <w:t xml:space="preserve"> </w:t>
      </w:r>
      <w:r w:rsidRPr="007E3E90">
        <w:rPr>
          <w:sz w:val="16"/>
        </w:rPr>
        <w:t xml:space="preserve">a little bit of </w:t>
      </w:r>
      <w:r w:rsidRPr="007E3E90">
        <w:rPr>
          <w:rStyle w:val="Emphasis"/>
          <w:bdr w:val="single" w:sz="18" w:space="0" w:color="auto"/>
        </w:rPr>
        <w:t>ghost hunting</w:t>
      </w:r>
      <w:r w:rsidRPr="007E3E90">
        <w:rPr>
          <w:sz w:val="16"/>
        </w:rPr>
        <w:t xml:space="preserve">. Scientists have long been interested in </w:t>
      </w:r>
      <w:r w:rsidRPr="007E3E90">
        <w:rPr>
          <w:rStyle w:val="Emphasis"/>
        </w:rPr>
        <w:t xml:space="preserve">a device that </w:t>
      </w:r>
      <w:r w:rsidRPr="007E3E90">
        <w:rPr>
          <w:rStyle w:val="Emphasis"/>
          <w:bdr w:val="single" w:sz="18" w:space="0" w:color="auto"/>
        </w:rPr>
        <w:t xml:space="preserve">can detect </w:t>
      </w:r>
      <w:r w:rsidRPr="004538F3">
        <w:rPr>
          <w:rStyle w:val="Emphasis"/>
          <w:highlight w:val="cyan"/>
          <w:bdr w:val="single" w:sz="18" w:space="0" w:color="auto"/>
        </w:rPr>
        <w:t>neutrinos</w:t>
      </w:r>
      <w:r w:rsidRPr="007E3E90">
        <w:rPr>
          <w:sz w:val="16"/>
        </w:rPr>
        <w:t xml:space="preserve">, </w:t>
      </w:r>
      <w:r w:rsidRPr="007E3E90">
        <w:rPr>
          <w:rStyle w:val="StyleUnderline"/>
        </w:rPr>
        <w:t>ghost-like particles that have no electric charge and nearly no mass — and therefore can pass through matter</w:t>
      </w:r>
      <w:r w:rsidRPr="007E3E90">
        <w:rPr>
          <w:sz w:val="16"/>
        </w:rPr>
        <w:t xml:space="preserve">. Now, </w:t>
      </w:r>
      <w:r w:rsidRPr="007E3E90">
        <w:rPr>
          <w:rStyle w:val="StyleUnderline"/>
        </w:rPr>
        <w:t xml:space="preserve">researchers are closer than ever to </w:t>
      </w:r>
      <w:r w:rsidRPr="007E3E90">
        <w:rPr>
          <w:rStyle w:val="Emphasis"/>
        </w:rPr>
        <w:t xml:space="preserve">deploying </w:t>
      </w:r>
      <w:r w:rsidRPr="004538F3">
        <w:rPr>
          <w:rStyle w:val="Emphasis"/>
          <w:highlight w:val="cyan"/>
        </w:rPr>
        <w:t>tech</w:t>
      </w:r>
      <w:r w:rsidRPr="007E3E90">
        <w:rPr>
          <w:rStyle w:val="Emphasis"/>
        </w:rPr>
        <w:t>nology</w:t>
      </w:r>
      <w:r w:rsidRPr="004538F3">
        <w:rPr>
          <w:rStyle w:val="Emphasis"/>
          <w:highlight w:val="cyan"/>
        </w:rPr>
        <w:t xml:space="preserve"> that</w:t>
      </w:r>
      <w:r w:rsidRPr="004538F3">
        <w:rPr>
          <w:rStyle w:val="StyleUnderline"/>
          <w:highlight w:val="cyan"/>
        </w:rPr>
        <w:t xml:space="preserve"> </w:t>
      </w:r>
      <w:r w:rsidRPr="007E3E90">
        <w:rPr>
          <w:rStyle w:val="StyleUnderline"/>
        </w:rPr>
        <w:t xml:space="preserve">can </w:t>
      </w:r>
      <w:r w:rsidRPr="004538F3">
        <w:rPr>
          <w:rStyle w:val="Emphasis"/>
          <w:highlight w:val="cyan"/>
        </w:rPr>
        <w:t>spot</w:t>
      </w:r>
      <w:r w:rsidRPr="004538F3">
        <w:rPr>
          <w:rStyle w:val="StyleUnderline"/>
          <w:highlight w:val="cyan"/>
        </w:rPr>
        <w:t xml:space="preserve"> </w:t>
      </w:r>
      <w:r w:rsidRPr="007E3E90">
        <w:rPr>
          <w:rStyle w:val="StyleUnderline"/>
        </w:rPr>
        <w:t xml:space="preserve">those elusive </w:t>
      </w:r>
      <w:r w:rsidRPr="004538F3">
        <w:rPr>
          <w:rStyle w:val="Emphasis"/>
          <w:highlight w:val="cyan"/>
        </w:rPr>
        <w:t>subatomic particles</w:t>
      </w:r>
      <w:r w:rsidRPr="004538F3">
        <w:rPr>
          <w:rStyle w:val="StyleUnderline"/>
          <w:highlight w:val="cyan"/>
        </w:rPr>
        <w:t xml:space="preserve"> </w:t>
      </w:r>
      <w:r w:rsidRPr="004538F3">
        <w:rPr>
          <w:rStyle w:val="Emphasis"/>
          <w:highlight w:val="cyan"/>
        </w:rPr>
        <w:t>and</w:t>
      </w:r>
      <w:r w:rsidRPr="007E3E90">
        <w:rPr>
          <w:rStyle w:val="StyleUnderline"/>
        </w:rPr>
        <w:t xml:space="preserve">, in doing so, </w:t>
      </w:r>
      <w:r w:rsidRPr="004538F3">
        <w:rPr>
          <w:rStyle w:val="Emphasis"/>
          <w:highlight w:val="cyan"/>
        </w:rPr>
        <w:t>alert</w:t>
      </w:r>
      <w:r w:rsidRPr="004538F3">
        <w:rPr>
          <w:rStyle w:val="StyleUnderline"/>
          <w:highlight w:val="cyan"/>
        </w:rPr>
        <w:t xml:space="preserve"> </w:t>
      </w:r>
      <w:r w:rsidRPr="007E3E90">
        <w:rPr>
          <w:rStyle w:val="StyleUnderline"/>
        </w:rPr>
        <w:t xml:space="preserve">international </w:t>
      </w:r>
      <w:r w:rsidRPr="004538F3">
        <w:rPr>
          <w:rStyle w:val="Emphasis"/>
          <w:highlight w:val="cyan"/>
        </w:rPr>
        <w:t>authorities to</w:t>
      </w:r>
      <w:r w:rsidRPr="004538F3">
        <w:rPr>
          <w:rStyle w:val="StyleUnderline"/>
          <w:highlight w:val="cyan"/>
        </w:rPr>
        <w:t xml:space="preserve"> </w:t>
      </w:r>
      <w:r w:rsidRPr="007E3E90">
        <w:rPr>
          <w:rStyle w:val="StyleUnderline"/>
        </w:rPr>
        <w:t xml:space="preserve">the </w:t>
      </w:r>
      <w:r w:rsidRPr="004538F3">
        <w:rPr>
          <w:rStyle w:val="Emphasis"/>
          <w:highlight w:val="cyan"/>
          <w:bdr w:val="single" w:sz="18" w:space="0" w:color="auto"/>
        </w:rPr>
        <w:t>illicit production of plutonium</w:t>
      </w:r>
      <w:r w:rsidRPr="007E3E90">
        <w:rPr>
          <w:rStyle w:val="StyleUnderline"/>
        </w:rPr>
        <w:t>, a key fuel for nuclear bombs.</w:t>
      </w:r>
      <w:r w:rsidRPr="007E3E90">
        <w:rPr>
          <w:sz w:val="16"/>
        </w:rPr>
        <w:t xml:space="preserve"> </w:t>
      </w:r>
      <w:r w:rsidRPr="007E3E90">
        <w:rPr>
          <w:rStyle w:val="StyleUnderline"/>
        </w:rPr>
        <w:t xml:space="preserve">The technology may provide a “way to </w:t>
      </w:r>
      <w:r w:rsidRPr="004538F3">
        <w:rPr>
          <w:rStyle w:val="Emphasis"/>
          <w:highlight w:val="cyan"/>
        </w:rPr>
        <w:t>monitor</w:t>
      </w:r>
      <w:r w:rsidRPr="004538F3">
        <w:rPr>
          <w:rStyle w:val="StyleUnderline"/>
          <w:highlight w:val="cyan"/>
        </w:rPr>
        <w:t xml:space="preserve"> </w:t>
      </w:r>
      <w:r w:rsidRPr="007E3E90">
        <w:rPr>
          <w:rStyle w:val="StyleUnderline"/>
        </w:rPr>
        <w:t xml:space="preserve">the </w:t>
      </w:r>
      <w:r w:rsidRPr="004538F3">
        <w:rPr>
          <w:rStyle w:val="Emphasis"/>
          <w:highlight w:val="cyan"/>
        </w:rPr>
        <w:t>plutonium</w:t>
      </w:r>
      <w:r w:rsidRPr="004538F3">
        <w:rPr>
          <w:rStyle w:val="StyleUnderline"/>
          <w:highlight w:val="cyan"/>
        </w:rPr>
        <w:t xml:space="preserve"> </w:t>
      </w:r>
      <w:r w:rsidRPr="004538F3">
        <w:rPr>
          <w:rStyle w:val="Emphasis"/>
          <w:highlight w:val="cyan"/>
        </w:rPr>
        <w:t>content</w:t>
      </w:r>
      <w:r w:rsidRPr="004538F3">
        <w:rPr>
          <w:rStyle w:val="StyleUnderline"/>
          <w:highlight w:val="cyan"/>
        </w:rPr>
        <w:t xml:space="preserve"> </w:t>
      </w:r>
      <w:r w:rsidRPr="007E3E90">
        <w:rPr>
          <w:rStyle w:val="StyleUnderline"/>
        </w:rPr>
        <w:t xml:space="preserve">in a nuclear reactor </w:t>
      </w:r>
      <w:r w:rsidRPr="004538F3">
        <w:rPr>
          <w:rStyle w:val="Emphasis"/>
          <w:highlight w:val="cyan"/>
          <w:bdr w:val="single" w:sz="18" w:space="0" w:color="auto"/>
        </w:rPr>
        <w:t>in real time</w:t>
      </w:r>
      <w:r w:rsidRPr="004538F3">
        <w:rPr>
          <w:rStyle w:val="StyleUnderline"/>
          <w:highlight w:val="cyan"/>
        </w:rPr>
        <w:t xml:space="preserve"> </w:t>
      </w:r>
      <w:r w:rsidRPr="007E3E90">
        <w:rPr>
          <w:rStyle w:val="StyleUnderline"/>
        </w:rPr>
        <w:t>that we just don’t have right now</w:t>
      </w:r>
      <w:r w:rsidRPr="007E3E90">
        <w:rPr>
          <w:sz w:val="16"/>
        </w:rPr>
        <w:t xml:space="preserve">,” said Bethany Goldblum (M.S.’05, Ph.D.’07 NE), a top researcher with UC Berkeley’s Department of Nuclear Engineering. </w:t>
      </w:r>
      <w:r w:rsidRPr="007E3E90">
        <w:rPr>
          <w:rStyle w:val="StyleUnderline"/>
        </w:rPr>
        <w:t xml:space="preserve">Goldblum, the executive director of the Berkeley-based Nuclear Science and Security Consortium, co-wrote a study published this week in the Review of Modern Physics that </w:t>
      </w:r>
      <w:r w:rsidRPr="007E3E90">
        <w:rPr>
          <w:rStyle w:val="Emphasis"/>
        </w:rPr>
        <w:t>examines the feasibility of neutrino detectors in nuclear nonproliferation efforts</w:t>
      </w:r>
      <w:r w:rsidRPr="007E3E90">
        <w:rPr>
          <w:rStyle w:val="StyleUnderline"/>
        </w:rPr>
        <w:t>.</w:t>
      </w:r>
      <w:r w:rsidRPr="007E3E90">
        <w:rPr>
          <w:sz w:val="16"/>
        </w:rPr>
        <w:t xml:space="preserve"> The study’s co-authors include Adam Bernstein and Nathaniel Bowden from Lawrence Livermore National Laboratory, Patrick Huber from Virginia Tech, Igor Jovanovic from the University of </w:t>
      </w:r>
      <w:proofErr w:type="gramStart"/>
      <w:r w:rsidRPr="007E3E90">
        <w:rPr>
          <w:sz w:val="16"/>
        </w:rPr>
        <w:t>Michigan</w:t>
      </w:r>
      <w:proofErr w:type="gramEnd"/>
      <w:r w:rsidRPr="007E3E90">
        <w:rPr>
          <w:sz w:val="16"/>
        </w:rPr>
        <w:t xml:space="preserve"> and John Mattingly from North Carolina State University</w:t>
      </w:r>
      <w:r w:rsidRPr="007E3E90">
        <w:rPr>
          <w:rStyle w:val="StyleUnderline"/>
        </w:rPr>
        <w:t xml:space="preserve">. The study ultimately concludes that </w:t>
      </w:r>
      <w:r w:rsidRPr="004538F3">
        <w:rPr>
          <w:rStyle w:val="Emphasis"/>
          <w:highlight w:val="cyan"/>
        </w:rPr>
        <w:t>such tech</w:t>
      </w:r>
      <w:r w:rsidRPr="007E3E90">
        <w:rPr>
          <w:rStyle w:val="Emphasis"/>
        </w:rPr>
        <w:t xml:space="preserve">nology </w:t>
      </w:r>
      <w:r w:rsidRPr="004538F3">
        <w:rPr>
          <w:rStyle w:val="Emphasis"/>
          <w:highlight w:val="cyan"/>
        </w:rPr>
        <w:t>deployed</w:t>
      </w:r>
      <w:r w:rsidRPr="004538F3">
        <w:rPr>
          <w:rStyle w:val="StyleUnderline"/>
          <w:highlight w:val="cyan"/>
        </w:rPr>
        <w:t xml:space="preserve"> </w:t>
      </w:r>
      <w:r w:rsidRPr="007E3E90">
        <w:rPr>
          <w:rStyle w:val="StyleUnderline"/>
        </w:rPr>
        <w:t xml:space="preserve">outside nuclear reactors </w:t>
      </w:r>
      <w:r w:rsidRPr="004538F3">
        <w:rPr>
          <w:rStyle w:val="Emphasis"/>
          <w:highlight w:val="cyan"/>
        </w:rPr>
        <w:t xml:space="preserve">could </w:t>
      </w:r>
      <w:r w:rsidRPr="007E3E90">
        <w:rPr>
          <w:rStyle w:val="Emphasis"/>
        </w:rPr>
        <w:t>prove</w:t>
      </w:r>
      <w:r w:rsidRPr="007E3E90">
        <w:rPr>
          <w:rStyle w:val="StyleUnderline"/>
        </w:rPr>
        <w:t xml:space="preserve"> </w:t>
      </w:r>
      <w:r w:rsidRPr="007E3E90">
        <w:rPr>
          <w:rStyle w:val="Emphasis"/>
        </w:rPr>
        <w:t xml:space="preserve">effective in </w:t>
      </w:r>
      <w:r w:rsidRPr="004538F3">
        <w:rPr>
          <w:rStyle w:val="Emphasis"/>
          <w:highlight w:val="cyan"/>
        </w:rPr>
        <w:t>ensur</w:t>
      </w:r>
      <w:r w:rsidRPr="007E3E90">
        <w:rPr>
          <w:rStyle w:val="Emphasis"/>
        </w:rPr>
        <w:t>ing</w:t>
      </w:r>
      <w:r w:rsidRPr="007E3E90">
        <w:rPr>
          <w:rStyle w:val="StyleUnderline"/>
        </w:rPr>
        <w:t xml:space="preserve"> that </w:t>
      </w:r>
      <w:r w:rsidRPr="004538F3">
        <w:rPr>
          <w:rStyle w:val="Emphasis"/>
          <w:highlight w:val="cyan"/>
        </w:rPr>
        <w:t>countries</w:t>
      </w:r>
      <w:r w:rsidRPr="004538F3">
        <w:rPr>
          <w:rStyle w:val="StyleUnderline"/>
          <w:highlight w:val="cyan"/>
        </w:rPr>
        <w:t xml:space="preserve"> </w:t>
      </w:r>
      <w:r w:rsidRPr="004538F3">
        <w:rPr>
          <w:rStyle w:val="Emphasis"/>
          <w:highlight w:val="cyan"/>
        </w:rPr>
        <w:t xml:space="preserve">are not </w:t>
      </w:r>
      <w:r w:rsidRPr="004538F3">
        <w:rPr>
          <w:rStyle w:val="Emphasis"/>
          <w:highlight w:val="cyan"/>
          <w:bdr w:val="single" w:sz="18" w:space="0" w:color="auto"/>
        </w:rPr>
        <w:t>making weapons-related material</w:t>
      </w:r>
      <w:r w:rsidRPr="004538F3">
        <w:rPr>
          <w:rStyle w:val="StyleUnderline"/>
          <w:highlight w:val="cyan"/>
        </w:rPr>
        <w:t xml:space="preserve"> </w:t>
      </w:r>
      <w:r w:rsidRPr="007E3E90">
        <w:rPr>
          <w:rStyle w:val="StyleUnderline"/>
        </w:rPr>
        <w:t>under the guise of peaceful civilian energy production</w:t>
      </w:r>
      <w:r w:rsidRPr="007E3E90">
        <w:rPr>
          <w:sz w:val="16"/>
        </w:rPr>
        <w:t xml:space="preserve">. The report also advances the idea that </w:t>
      </w:r>
      <w:r w:rsidRPr="007E3E90">
        <w:rPr>
          <w:rStyle w:val="StyleUnderline"/>
        </w:rPr>
        <w:t>researchers could one day use the technology to discover or exclude the presence of reactors at distances of a few hundred kilometers</w:t>
      </w:r>
      <w:r w:rsidRPr="007E3E90">
        <w:rPr>
          <w:sz w:val="16"/>
        </w:rPr>
        <w:t>. “Over several decades, physicists have conceived many ideas for using ﬁssion neutrinos in nuclear security,” the study says. “Some ideas remain in the realm of pen and paper, constrained by basic physical and practical considerations. For other concepts, demonstrated technology is catching up with real opportunities</w:t>
      </w:r>
      <w:r w:rsidRPr="007E3E90">
        <w:rPr>
          <w:rStyle w:val="StyleUnderline"/>
        </w:rPr>
        <w:t>.” The ghost particle Neutrinos are the most abundant particles in the universe, having been formed by large nuclear explosions like the Big Bang, supernovas and the fusion process that happens inside the sun.</w:t>
      </w:r>
      <w:r w:rsidRPr="007E3E90">
        <w:rPr>
          <w:sz w:val="16"/>
        </w:rPr>
        <w:t xml:space="preserve"> </w:t>
      </w:r>
      <w:r w:rsidRPr="007E3E90">
        <w:rPr>
          <w:rStyle w:val="StyleUnderline"/>
        </w:rPr>
        <w:t xml:space="preserve">They travel near the speed of light, have little </w:t>
      </w:r>
      <w:proofErr w:type="gramStart"/>
      <w:r w:rsidRPr="007E3E90">
        <w:rPr>
          <w:rStyle w:val="StyleUnderline"/>
        </w:rPr>
        <w:t>mass</w:t>
      </w:r>
      <w:proofErr w:type="gramEnd"/>
      <w:r w:rsidRPr="007E3E90">
        <w:rPr>
          <w:rStyle w:val="StyleUnderline"/>
        </w:rPr>
        <w:t xml:space="preserve"> and carry no electric charge. </w:t>
      </w:r>
      <w:r w:rsidRPr="007E3E90">
        <w:rPr>
          <w:rStyle w:val="Emphasis"/>
        </w:rPr>
        <w:t>Because of these attributes, neutrinos can pass through matter and are incredibly difficult to detect, which is why scientists often refer to them as “ghost particles</w:t>
      </w:r>
      <w:r w:rsidRPr="007E3E90">
        <w:rPr>
          <w:sz w:val="16"/>
        </w:rPr>
        <w:t xml:space="preserve">.” For example, if 10 trillion neutrinos struck the Earth, all but one would pass through the planet without having interacted with anything at all. In 1956, Clyde Cowen and Frederick Reins, two scientists at the Los Alamos National Laboratory in New Mexico, confirmed the neutrino’s existence, work that eventually earned the Nobel Prize in Physics. The duo placed two large water tanks near a nuclear reactor, which produces electron antineutrinos in huge quantities, as part of the fission process. </w:t>
      </w:r>
      <w:r w:rsidRPr="007E3E90">
        <w:rPr>
          <w:rStyle w:val="StyleUnderline"/>
        </w:rPr>
        <w:t>As it turns out, neutrinos can collide with protons in the water and produce a neutron and a positron through a process called inverse beta decay. When the positron moves through the water, it produces a flash of light that special sensors can detect. Up to this point, scientists were primarily interested in finding neutrinos because the particles might offer clues to the universe’s origin and the formation of stars and galaxies</w:t>
      </w:r>
      <w:r w:rsidRPr="007E3E90">
        <w:rPr>
          <w:sz w:val="16"/>
        </w:rPr>
        <w:t xml:space="preserve">. But starting around the turn of the 21st century, </w:t>
      </w:r>
      <w:r w:rsidRPr="007E3E90">
        <w:rPr>
          <w:rStyle w:val="StyleUnderline"/>
        </w:rPr>
        <w:t>the idea that neutrino detectors could be used in nuclear nonproliferation efforts started to gain real traction</w:t>
      </w:r>
      <w:r w:rsidRPr="007E3E90">
        <w:rPr>
          <w:sz w:val="16"/>
        </w:rPr>
        <w:t xml:space="preserve">. In 2000, Adam Bernstein, then a postdoctoral fellow at the Sandia National Laboratory in Livermore, California, </w:t>
      </w:r>
      <w:r w:rsidRPr="007E3E90">
        <w:rPr>
          <w:rStyle w:val="StyleUnderline"/>
        </w:rPr>
        <w:t>wrote a paper exploring the idea of using detectors filled with purified water to spot neutrinos produced from nuclear</w:t>
      </w:r>
      <w:r w:rsidRPr="007E3E90">
        <w:rPr>
          <w:sz w:val="16"/>
        </w:rPr>
        <w:t xml:space="preserve"> </w:t>
      </w:r>
      <w:r w:rsidRPr="007E3E90">
        <w:rPr>
          <w:rStyle w:val="StyleUnderline"/>
        </w:rPr>
        <w:t>explosions</w:t>
      </w:r>
      <w:r w:rsidRPr="007E3E90">
        <w:rPr>
          <w:sz w:val="16"/>
        </w:rPr>
        <w:t xml:space="preserve">. In many ways, water is a great medium to detect neutrinos because it is easy to purify, cheap and is transparent to light produced by neutrinos colliding with water molecules. The key would be to build detectors big enough to hold enough water to see the neutrino signal above background radiation. </w:t>
      </w:r>
      <w:r w:rsidRPr="007E3E90">
        <w:rPr>
          <w:rStyle w:val="StyleUnderline"/>
        </w:rPr>
        <w:t xml:space="preserve">However, </w:t>
      </w:r>
      <w:r w:rsidRPr="004538F3">
        <w:rPr>
          <w:rStyle w:val="Emphasis"/>
          <w:highlight w:val="cyan"/>
        </w:rPr>
        <w:t>finding neutrinos</w:t>
      </w:r>
      <w:r w:rsidRPr="004538F3">
        <w:rPr>
          <w:rStyle w:val="StyleUnderline"/>
          <w:highlight w:val="cyan"/>
        </w:rPr>
        <w:t xml:space="preserve"> </w:t>
      </w:r>
      <w:r w:rsidRPr="007E3E90">
        <w:rPr>
          <w:rStyle w:val="StyleUnderline"/>
        </w:rPr>
        <w:t xml:space="preserve">in water </w:t>
      </w:r>
      <w:r w:rsidRPr="004538F3">
        <w:rPr>
          <w:rStyle w:val="Emphasis"/>
          <w:highlight w:val="cyan"/>
          <w:bdr w:val="single" w:sz="18" w:space="0" w:color="auto"/>
        </w:rPr>
        <w:t xml:space="preserve">is still </w:t>
      </w:r>
      <w:r w:rsidRPr="007E3E90">
        <w:rPr>
          <w:rStyle w:val="Emphasis"/>
          <w:bdr w:val="single" w:sz="18" w:space="0" w:color="auto"/>
        </w:rPr>
        <w:t xml:space="preserve">pretty </w:t>
      </w:r>
      <w:r w:rsidRPr="004538F3">
        <w:rPr>
          <w:rStyle w:val="Emphasis"/>
          <w:highlight w:val="cyan"/>
          <w:bdr w:val="single" w:sz="18" w:space="0" w:color="auto"/>
        </w:rPr>
        <w:t>hard</w:t>
      </w:r>
      <w:r w:rsidRPr="007E3E90">
        <w:rPr>
          <w:sz w:val="16"/>
        </w:rPr>
        <w:t xml:space="preserve">. Bernstein found that adding small amounts of gadolinium — a rare earth metal with unusual nuclear properties — to the water could significantly boost the detector’s chances of spotting neutrinos. In gadolinium-doped water, neutrino interactions produce a much stronger signal than neutrinos in water alone. Bernstein eventually abandoned the idea to monitor explosions because the cost and size of such neutrino detectors would make the technology impractical, especially compared to existing, cheaper technologies like seismic detectors, he said. </w:t>
      </w:r>
      <w:r w:rsidRPr="007E3E90">
        <w:rPr>
          <w:rStyle w:val="StyleUnderline"/>
        </w:rPr>
        <w:t>Instead, Bernstein turned his attention to using the gadolinium-doped technology to catch neutrinos from nuclear reactors. “Since we’re still mostly using water, it is possible to build large detectors, up to 100 kilotons in size or more, to spot these reactor neutrinos</w:t>
      </w:r>
      <w:r w:rsidRPr="007E3E90">
        <w:rPr>
          <w:sz w:val="16"/>
        </w:rPr>
        <w:t>,” said Bernstein, now a staff physicist at the Lawrence Livermore National Laboratory (LLNL) and director of the lab’s Rare Event Detection group in the Nuclear and Chemical Sciences division. “</w:t>
      </w:r>
      <w:r w:rsidRPr="007E3E90">
        <w:rPr>
          <w:rStyle w:val="StyleUnderline"/>
        </w:rPr>
        <w:t>The neutrino signature would stand out much more readily above background radiation even in a big detector</w:t>
      </w:r>
      <w:r w:rsidRPr="007E3E90">
        <w:rPr>
          <w:sz w:val="16"/>
        </w:rPr>
        <w:t xml:space="preserve">,” he said. LLNL is the lead laboratory for a proposed United States/United Kingdom experiment, called WATCHMAN, to </w:t>
      </w:r>
      <w:r w:rsidRPr="007E3E90">
        <w:rPr>
          <w:rStyle w:val="StyleUnderline"/>
        </w:rPr>
        <w:t>demonstrate remote monitoring of nuclear reactors using a kiloton-scale antineutrino detector</w:t>
      </w:r>
      <w:r w:rsidRPr="007E3E90">
        <w:rPr>
          <w:sz w:val="16"/>
        </w:rPr>
        <w:t>. This experiment has already “exceeded my expectations,” Bernstein said. “</w:t>
      </w:r>
      <w:r w:rsidRPr="007E3E90">
        <w:rPr>
          <w:rStyle w:val="Emphasis"/>
        </w:rPr>
        <w:t>The idea that the nonproliferation community might one day be able to use this technology that until now has been the exclusive province of fundamental science is an exciting motivation for this work.”</w:t>
      </w:r>
      <w:r w:rsidRPr="007E3E90">
        <w:rPr>
          <w:sz w:val="16"/>
        </w:rPr>
        <w:t xml:space="preserve"> Halting the spread of nukes Since 1970, nearly 200 nations signed the landmark Treaty of the Non-Proliferation of </w:t>
      </w:r>
      <w:proofErr w:type="gramStart"/>
      <w:r w:rsidRPr="007E3E90">
        <w:rPr>
          <w:sz w:val="16"/>
        </w:rPr>
        <w:t>Nuclear Weapons</w:t>
      </w:r>
      <w:proofErr w:type="gramEnd"/>
      <w:r w:rsidRPr="007E3E90">
        <w:rPr>
          <w:sz w:val="16"/>
        </w:rPr>
        <w:t xml:space="preserve"> (NPT), which seeks to limit the spread of nuclear weapons. </w:t>
      </w:r>
      <w:r w:rsidRPr="007E3E90">
        <w:rPr>
          <w:rStyle w:val="StyleUnderline"/>
        </w:rPr>
        <w:t xml:space="preserve">Through a combination of remote monitoring and on–the–ground inspections, containment and surveillance, the International Atomic Energy Agency (IAEA) commands plenty of tools to figure out if countries are using nuclear energy for peaceful purposes, Goldblum said. But what happens </w:t>
      </w:r>
      <w:r w:rsidRPr="007E3E90">
        <w:rPr>
          <w:rStyle w:val="Emphasis"/>
        </w:rPr>
        <w:t xml:space="preserve">if the </w:t>
      </w:r>
      <w:r w:rsidRPr="004538F3">
        <w:rPr>
          <w:rStyle w:val="Emphasis"/>
          <w:highlight w:val="cyan"/>
        </w:rPr>
        <w:t>line between civilian and military use of nuc</w:t>
      </w:r>
      <w:r w:rsidRPr="007E3E90">
        <w:rPr>
          <w:rStyle w:val="Emphasis"/>
        </w:rPr>
        <w:t xml:space="preserve">lear energy </w:t>
      </w:r>
      <w:r w:rsidRPr="004538F3">
        <w:rPr>
          <w:rStyle w:val="Emphasis"/>
          <w:highlight w:val="cyan"/>
          <w:bdr w:val="single" w:sz="18" w:space="0" w:color="auto"/>
        </w:rPr>
        <w:t>is not so clear</w:t>
      </w:r>
      <w:r w:rsidRPr="007E3E90">
        <w:rPr>
          <w:rStyle w:val="Emphasis"/>
        </w:rPr>
        <w:t>?</w:t>
      </w:r>
      <w:r w:rsidRPr="007E3E90">
        <w:rPr>
          <w:rStyle w:val="StyleUnderline"/>
        </w:rPr>
        <w:t xml:space="preserve"> For</w:t>
      </w:r>
      <w:r w:rsidRPr="007E3E90">
        <w:rPr>
          <w:sz w:val="16"/>
        </w:rPr>
        <w:t xml:space="preserve"> </w:t>
      </w:r>
      <w:r w:rsidRPr="007E3E90">
        <w:rPr>
          <w:rStyle w:val="StyleUnderline"/>
        </w:rPr>
        <w:t>example, the United States has long accused Iran of trying to make nuclear weapons, but Iran says it wants to develop nuclear capabilities for civilian power generation.</w:t>
      </w:r>
      <w:r w:rsidRPr="007E3E90">
        <w:rPr>
          <w:sz w:val="16"/>
        </w:rPr>
        <w:t xml:space="preserve"> The knowledge to construct a nuclear bomb is actually pretty well known. </w:t>
      </w:r>
      <w:r w:rsidRPr="007E3E90">
        <w:rPr>
          <w:rStyle w:val="StyleUnderline"/>
        </w:rPr>
        <w:t>The hard part is getting enough materials — either enriched uranium or plutonium — to fuel the weapon. A country can reprocess the spent fuel from a civilian nuclear reactor and extract plutonium for a weapon.</w:t>
      </w:r>
      <w:r w:rsidRPr="007E3E90">
        <w:rPr>
          <w:sz w:val="16"/>
        </w:rPr>
        <w:t xml:space="preserve"> And a nuclear bomb only requires about 10 kilograms of plutonium. </w:t>
      </w:r>
      <w:r w:rsidRPr="007E3E90">
        <w:rPr>
          <w:rStyle w:val="StyleUnderline"/>
        </w:rPr>
        <w:t>The so-called “</w:t>
      </w:r>
      <w:r w:rsidRPr="004538F3">
        <w:rPr>
          <w:rStyle w:val="Emphasis"/>
          <w:highlight w:val="cyan"/>
        </w:rPr>
        <w:t>dual-use</w:t>
      </w:r>
      <w:r w:rsidRPr="007E3E90">
        <w:rPr>
          <w:rStyle w:val="StyleUnderline"/>
        </w:rPr>
        <w:t xml:space="preserve">” capabilities of nuclear reactors </w:t>
      </w:r>
      <w:r w:rsidRPr="004538F3">
        <w:rPr>
          <w:rStyle w:val="Emphasis"/>
          <w:highlight w:val="cyan"/>
        </w:rPr>
        <w:t>presents a</w:t>
      </w:r>
      <w:r w:rsidRPr="004538F3">
        <w:rPr>
          <w:rStyle w:val="StyleUnderline"/>
          <w:highlight w:val="cyan"/>
        </w:rPr>
        <w:t xml:space="preserve"> </w:t>
      </w:r>
      <w:r w:rsidRPr="007E3E90">
        <w:rPr>
          <w:rStyle w:val="StyleUnderline"/>
        </w:rPr>
        <w:t xml:space="preserve">significant </w:t>
      </w:r>
      <w:r w:rsidRPr="004538F3">
        <w:rPr>
          <w:rStyle w:val="Emphasis"/>
          <w:highlight w:val="cyan"/>
        </w:rPr>
        <w:t>challenge</w:t>
      </w:r>
      <w:r w:rsidRPr="004538F3">
        <w:rPr>
          <w:rStyle w:val="StyleUnderline"/>
          <w:highlight w:val="cyan"/>
        </w:rPr>
        <w:t xml:space="preserve"> </w:t>
      </w:r>
      <w:r w:rsidRPr="007E3E90">
        <w:rPr>
          <w:rStyle w:val="StyleUnderline"/>
        </w:rPr>
        <w:t>to the IAEA.</w:t>
      </w:r>
      <w:r w:rsidRPr="007E3E90">
        <w:rPr>
          <w:sz w:val="16"/>
        </w:rPr>
        <w:t xml:space="preserve"> “None of the countries now embarking on civil nuclear power programs say they are planning to acquire reprocessing capabilities,” according to a 2017 report by the Brookings Institute think tank. “</w:t>
      </w:r>
      <w:r w:rsidRPr="007E3E90">
        <w:rPr>
          <w:rStyle w:val="StyleUnderline"/>
        </w:rPr>
        <w:t>But many of them are unwilling to forswear what they consider to be their ‘right’ eventually to have dual-use capabilities</w:t>
      </w:r>
      <w:r w:rsidRPr="007E3E90">
        <w:rPr>
          <w:sz w:val="16"/>
        </w:rPr>
        <w:t xml:space="preserve">.” </w:t>
      </w:r>
      <w:r w:rsidRPr="007E3E90">
        <w:rPr>
          <w:rStyle w:val="StyleUnderline"/>
        </w:rPr>
        <w:t xml:space="preserve">The </w:t>
      </w:r>
      <w:r w:rsidRPr="004538F3">
        <w:rPr>
          <w:rStyle w:val="Emphasis"/>
          <w:highlight w:val="cyan"/>
        </w:rPr>
        <w:t>neutrino</w:t>
      </w:r>
      <w:r w:rsidRPr="004538F3">
        <w:rPr>
          <w:rStyle w:val="StyleUnderline"/>
          <w:highlight w:val="cyan"/>
        </w:rPr>
        <w:t xml:space="preserve"> </w:t>
      </w:r>
      <w:r w:rsidRPr="004538F3">
        <w:rPr>
          <w:rStyle w:val="Emphasis"/>
          <w:highlight w:val="cyan"/>
        </w:rPr>
        <w:t>detection tech</w:t>
      </w:r>
      <w:r w:rsidRPr="007E3E90">
        <w:rPr>
          <w:rStyle w:val="Emphasis"/>
        </w:rPr>
        <w:t>nology</w:t>
      </w:r>
      <w:r w:rsidRPr="007E3E90">
        <w:rPr>
          <w:rStyle w:val="StyleUnderline"/>
        </w:rPr>
        <w:t xml:space="preserve"> </w:t>
      </w:r>
      <w:r w:rsidRPr="007E3E90">
        <w:rPr>
          <w:rStyle w:val="Emphasis"/>
          <w:bdr w:val="single" w:sz="18" w:space="0" w:color="auto"/>
        </w:rPr>
        <w:t xml:space="preserve">could </w:t>
      </w:r>
      <w:r w:rsidRPr="004538F3">
        <w:rPr>
          <w:rStyle w:val="Emphasis"/>
          <w:highlight w:val="cyan"/>
          <w:bdr w:val="single" w:sz="18" w:space="0" w:color="auto"/>
        </w:rPr>
        <w:t>offer a solution</w:t>
      </w:r>
      <w:r w:rsidRPr="007E3E90">
        <w:rPr>
          <w:rStyle w:val="StyleUnderline"/>
        </w:rPr>
        <w:t>. In addition to the large systems like WATCHMAN, scientists have constructed much smaller detectors that can be deployed close to reactor cores — provided operators allow such access</w:t>
      </w:r>
      <w:r w:rsidRPr="007E3E90">
        <w:rPr>
          <w:sz w:val="16"/>
        </w:rPr>
        <w:t xml:space="preserve">. </w:t>
      </w:r>
      <w:r w:rsidRPr="004538F3">
        <w:rPr>
          <w:rStyle w:val="Emphasis"/>
          <w:highlight w:val="cyan"/>
        </w:rPr>
        <w:t xml:space="preserve">Optimizing </w:t>
      </w:r>
      <w:r w:rsidRPr="007E3E90">
        <w:rPr>
          <w:rStyle w:val="Emphasis"/>
        </w:rPr>
        <w:t xml:space="preserve">reactor </w:t>
      </w:r>
      <w:r w:rsidRPr="004538F3">
        <w:rPr>
          <w:rStyle w:val="Emphasis"/>
          <w:highlight w:val="cyan"/>
        </w:rPr>
        <w:t>power levels to produce plutonium</w:t>
      </w:r>
      <w:r w:rsidRPr="007E3E90">
        <w:rPr>
          <w:rStyle w:val="StyleUnderline"/>
        </w:rPr>
        <w:t xml:space="preserve">, </w:t>
      </w:r>
      <w:r w:rsidRPr="004538F3">
        <w:rPr>
          <w:rStyle w:val="Emphasis"/>
          <w:highlight w:val="cyan"/>
        </w:rPr>
        <w:t xml:space="preserve">a </w:t>
      </w:r>
      <w:r w:rsidRPr="007E3E90">
        <w:rPr>
          <w:rStyle w:val="Emphasis"/>
        </w:rPr>
        <w:t xml:space="preserve">telltale </w:t>
      </w:r>
      <w:r w:rsidRPr="004538F3">
        <w:rPr>
          <w:rStyle w:val="Emphasis"/>
          <w:highlight w:val="cyan"/>
        </w:rPr>
        <w:t>sign</w:t>
      </w:r>
      <w:r w:rsidRPr="004538F3">
        <w:rPr>
          <w:rStyle w:val="StyleUnderline"/>
          <w:highlight w:val="cyan"/>
        </w:rPr>
        <w:t xml:space="preserve"> </w:t>
      </w:r>
      <w:r w:rsidRPr="007E3E90">
        <w:rPr>
          <w:rStyle w:val="StyleUnderline"/>
        </w:rPr>
        <w:t xml:space="preserve">that </w:t>
      </w:r>
      <w:r w:rsidRPr="007E3E90">
        <w:rPr>
          <w:rStyle w:val="Emphasis"/>
        </w:rPr>
        <w:t xml:space="preserve">a country is trying </w:t>
      </w:r>
      <w:r w:rsidRPr="004538F3">
        <w:rPr>
          <w:rStyle w:val="Emphasis"/>
          <w:highlight w:val="cyan"/>
        </w:rPr>
        <w:t>to build a bomb</w:t>
      </w:r>
      <w:r w:rsidRPr="007E3E90">
        <w:rPr>
          <w:rStyle w:val="StyleUnderline"/>
        </w:rPr>
        <w:t xml:space="preserve">, </w:t>
      </w:r>
      <w:r w:rsidRPr="004538F3">
        <w:rPr>
          <w:rStyle w:val="Emphasis"/>
          <w:highlight w:val="cyan"/>
          <w:bdr w:val="single" w:sz="18" w:space="0" w:color="auto"/>
        </w:rPr>
        <w:t xml:space="preserve">will change the </w:t>
      </w:r>
      <w:r w:rsidRPr="007E3E90">
        <w:rPr>
          <w:rStyle w:val="Emphasis"/>
          <w:bdr w:val="single" w:sz="18" w:space="0" w:color="auto"/>
        </w:rPr>
        <w:t xml:space="preserve">rate and energy </w:t>
      </w:r>
      <w:r w:rsidRPr="004538F3">
        <w:rPr>
          <w:rStyle w:val="Emphasis"/>
          <w:highlight w:val="cyan"/>
          <w:bdr w:val="single" w:sz="18" w:space="0" w:color="auto"/>
        </w:rPr>
        <w:t>spectrum</w:t>
      </w:r>
      <w:r w:rsidRPr="004538F3">
        <w:rPr>
          <w:rStyle w:val="StyleUnderline"/>
          <w:highlight w:val="cyan"/>
        </w:rPr>
        <w:t xml:space="preserve"> </w:t>
      </w:r>
      <w:r w:rsidRPr="004538F3">
        <w:rPr>
          <w:rStyle w:val="Emphasis"/>
          <w:highlight w:val="cyan"/>
        </w:rPr>
        <w:t xml:space="preserve">of </w:t>
      </w:r>
      <w:r w:rsidRPr="007E3E90">
        <w:rPr>
          <w:rStyle w:val="Emphasis"/>
        </w:rPr>
        <w:t>anti</w:t>
      </w:r>
      <w:r w:rsidRPr="004538F3">
        <w:rPr>
          <w:rStyle w:val="Emphasis"/>
          <w:highlight w:val="cyan"/>
        </w:rPr>
        <w:t xml:space="preserve">neutrinos that </w:t>
      </w:r>
      <w:r w:rsidRPr="007E3E90">
        <w:rPr>
          <w:rStyle w:val="Emphasis"/>
        </w:rPr>
        <w:t>a device</w:t>
      </w:r>
      <w:r w:rsidRPr="007E3E90">
        <w:rPr>
          <w:rStyle w:val="StyleUnderline"/>
        </w:rPr>
        <w:t xml:space="preserve"> parked outside of the reactor </w:t>
      </w:r>
      <w:r w:rsidRPr="004538F3">
        <w:rPr>
          <w:rStyle w:val="Emphasis"/>
          <w:highlight w:val="cyan"/>
        </w:rPr>
        <w:t>can detect</w:t>
      </w:r>
      <w:r w:rsidRPr="007E3E90">
        <w:rPr>
          <w:sz w:val="16"/>
        </w:rPr>
        <w:t xml:space="preserve">. </w:t>
      </w:r>
      <w:r w:rsidRPr="007E3E90">
        <w:rPr>
          <w:rStyle w:val="StyleUnderline"/>
        </w:rPr>
        <w:t>And since these particles can pass through matter, the operator can’t shield the reactor’s release of antineutrinos the same way lead blocks X-rays.</w:t>
      </w:r>
      <w:r w:rsidRPr="007E3E90">
        <w:rPr>
          <w:sz w:val="16"/>
        </w:rPr>
        <w:t xml:space="preserve"> </w:t>
      </w:r>
      <w:proofErr w:type="gramStart"/>
      <w:r w:rsidRPr="007E3E90">
        <w:rPr>
          <w:rStyle w:val="Emphasis"/>
        </w:rPr>
        <w:t>So</w:t>
      </w:r>
      <w:proofErr w:type="gramEnd"/>
      <w:r w:rsidRPr="007E3E90">
        <w:rPr>
          <w:rStyle w:val="Emphasis"/>
        </w:rPr>
        <w:t xml:space="preserve"> if a country wants to operate a civilian nuclear power program, an antineutrino detector could provide an effective tool to continuously verify the reactor is only producing energy for peaceful purposes</w:t>
      </w:r>
      <w:r w:rsidRPr="007E3E90">
        <w:rPr>
          <w:rStyle w:val="StyleUnderline"/>
        </w:rPr>
        <w:t xml:space="preserve">. </w:t>
      </w:r>
      <w:r w:rsidRPr="007E3E90">
        <w:rPr>
          <w:rStyle w:val="Emphasis"/>
        </w:rPr>
        <w:t>For now</w:t>
      </w:r>
      <w:r w:rsidRPr="007E3E90">
        <w:rPr>
          <w:sz w:val="16"/>
        </w:rPr>
        <w:t xml:space="preserve">, </w:t>
      </w:r>
      <w:r w:rsidRPr="007E3E90">
        <w:rPr>
          <w:rStyle w:val="Emphasis"/>
        </w:rPr>
        <w:t>a detector must stay within tens of meters</w:t>
      </w:r>
      <w:r w:rsidRPr="007E3E90">
        <w:rPr>
          <w:sz w:val="16"/>
        </w:rPr>
        <w:t xml:space="preserve"> of the reactor to be effective. But </w:t>
      </w:r>
      <w:r w:rsidRPr="004538F3">
        <w:rPr>
          <w:rStyle w:val="Emphasis"/>
          <w:highlight w:val="cyan"/>
        </w:rPr>
        <w:t>in the future</w:t>
      </w:r>
      <w:r w:rsidRPr="007E3E90">
        <w:rPr>
          <w:sz w:val="16"/>
        </w:rPr>
        <w:t xml:space="preserve">, </w:t>
      </w:r>
      <w:r w:rsidRPr="007E3E90">
        <w:rPr>
          <w:rStyle w:val="StyleUnderline"/>
        </w:rPr>
        <w:t xml:space="preserve">could such </w:t>
      </w:r>
      <w:r w:rsidRPr="004538F3">
        <w:rPr>
          <w:rStyle w:val="Emphasis"/>
          <w:highlight w:val="cyan"/>
          <w:bdr w:val="single" w:sz="18" w:space="0" w:color="auto"/>
        </w:rPr>
        <w:t>tech</w:t>
      </w:r>
      <w:r w:rsidRPr="007E3E90">
        <w:rPr>
          <w:rStyle w:val="Emphasis"/>
          <w:bdr w:val="single" w:sz="18" w:space="0" w:color="auto"/>
        </w:rPr>
        <w:t>nology</w:t>
      </w:r>
      <w:r w:rsidRPr="007E3E90">
        <w:rPr>
          <w:rStyle w:val="StyleUnderline"/>
          <w:bdr w:val="single" w:sz="18" w:space="0" w:color="auto"/>
        </w:rPr>
        <w:t xml:space="preserve"> </w:t>
      </w:r>
      <w:r w:rsidRPr="004538F3">
        <w:rPr>
          <w:rStyle w:val="Emphasis"/>
          <w:highlight w:val="cyan"/>
          <w:bdr w:val="single" w:sz="18" w:space="0" w:color="auto"/>
        </w:rPr>
        <w:t>spot</w:t>
      </w:r>
      <w:r w:rsidRPr="004538F3">
        <w:rPr>
          <w:rStyle w:val="StyleUnderline"/>
          <w:highlight w:val="cyan"/>
          <w:bdr w:val="single" w:sz="18" w:space="0" w:color="auto"/>
        </w:rPr>
        <w:t xml:space="preserve"> </w:t>
      </w:r>
      <w:r w:rsidRPr="004538F3">
        <w:rPr>
          <w:rStyle w:val="Emphasis"/>
          <w:highlight w:val="cyan"/>
          <w:bdr w:val="single" w:sz="18" w:space="0" w:color="auto"/>
        </w:rPr>
        <w:t xml:space="preserve">antineutrinos </w:t>
      </w:r>
      <w:r w:rsidRPr="007E3E90">
        <w:rPr>
          <w:rStyle w:val="Emphasis"/>
          <w:bdr w:val="single" w:sz="18" w:space="0" w:color="auto"/>
        </w:rPr>
        <w:t>from longer distances</w:t>
      </w:r>
      <w:r w:rsidRPr="007E3E90">
        <w:rPr>
          <w:rStyle w:val="StyleUnderline"/>
          <w:bdr w:val="single" w:sz="18" w:space="0" w:color="auto"/>
        </w:rPr>
        <w:t xml:space="preserve"> </w:t>
      </w:r>
      <w:r w:rsidRPr="007E3E90">
        <w:rPr>
          <w:rStyle w:val="Emphasis"/>
          <w:bdr w:val="single" w:sz="18" w:space="0" w:color="auto"/>
        </w:rPr>
        <w:t>and</w:t>
      </w:r>
      <w:r w:rsidRPr="007E3E90">
        <w:rPr>
          <w:rStyle w:val="StyleUnderline"/>
          <w:bdr w:val="single" w:sz="18" w:space="0" w:color="auto"/>
        </w:rPr>
        <w:t xml:space="preserve"> even </w:t>
      </w:r>
      <w:r w:rsidRPr="004538F3">
        <w:rPr>
          <w:rStyle w:val="Emphasis"/>
          <w:highlight w:val="cyan"/>
          <w:bdr w:val="single" w:sz="18" w:space="0" w:color="auto"/>
        </w:rPr>
        <w:t>across borders</w:t>
      </w:r>
      <w:r w:rsidRPr="004538F3">
        <w:rPr>
          <w:rStyle w:val="Emphasis"/>
          <w:highlight w:val="cyan"/>
        </w:rPr>
        <w:t>?</w:t>
      </w:r>
      <w:r w:rsidRPr="007E3E90">
        <w:rPr>
          <w:rStyle w:val="StyleUnderline"/>
        </w:rPr>
        <w:t xml:space="preserve"> For distances 100 kilometers or beyond, the Review of Modern Physics study shows detectors would need to be 10 to 100 times bigger than WATCHMAN. But researchers hope WATCHMAN will demonstrate the basic technology and provide a platform for </w:t>
      </w:r>
      <w:r w:rsidRPr="004538F3">
        <w:rPr>
          <w:rStyle w:val="Emphasis"/>
          <w:highlight w:val="cyan"/>
        </w:rPr>
        <w:t>study</w:t>
      </w:r>
      <w:r w:rsidRPr="004538F3">
        <w:rPr>
          <w:rStyle w:val="StyleUnderline"/>
          <w:highlight w:val="cyan"/>
        </w:rPr>
        <w:t xml:space="preserve"> </w:t>
      </w:r>
      <w:r w:rsidRPr="007E3E90">
        <w:rPr>
          <w:rStyle w:val="StyleUnderline"/>
        </w:rPr>
        <w:t xml:space="preserve">of a range of possible </w:t>
      </w:r>
      <w:r w:rsidRPr="004538F3">
        <w:rPr>
          <w:rStyle w:val="Emphasis"/>
          <w:highlight w:val="cyan"/>
        </w:rPr>
        <w:t>enhancements</w:t>
      </w:r>
      <w:r w:rsidRPr="004538F3">
        <w:rPr>
          <w:rStyle w:val="StyleUnderline"/>
          <w:highlight w:val="cyan"/>
        </w:rPr>
        <w:t xml:space="preserve"> </w:t>
      </w:r>
      <w:r w:rsidRPr="007E3E90">
        <w:rPr>
          <w:rStyle w:val="StyleUnderline"/>
        </w:rPr>
        <w:t xml:space="preserve">to improve standoff and overall sensitivity. And in any case, </w:t>
      </w:r>
      <w:r w:rsidRPr="007E3E90">
        <w:rPr>
          <w:rStyle w:val="Emphasis"/>
        </w:rPr>
        <w:t xml:space="preserve">the mere </w:t>
      </w:r>
      <w:r w:rsidRPr="004538F3">
        <w:rPr>
          <w:rStyle w:val="Emphasis"/>
          <w:highlight w:val="cyan"/>
        </w:rPr>
        <w:t xml:space="preserve">knowledge that such </w:t>
      </w:r>
      <w:r w:rsidRPr="004538F3">
        <w:rPr>
          <w:rStyle w:val="Emphasis"/>
          <w:highlight w:val="cyan"/>
          <w:bdr w:val="single" w:sz="18" w:space="0" w:color="auto"/>
        </w:rPr>
        <w:t>tech</w:t>
      </w:r>
      <w:r w:rsidRPr="007E3E90">
        <w:rPr>
          <w:rStyle w:val="Emphasis"/>
          <w:bdr w:val="single" w:sz="18" w:space="0" w:color="auto"/>
        </w:rPr>
        <w:t>nology has become a reality</w:t>
      </w:r>
      <w:r w:rsidRPr="007E3E90">
        <w:rPr>
          <w:rStyle w:val="StyleUnderline"/>
        </w:rPr>
        <w:t xml:space="preserve"> </w:t>
      </w:r>
      <w:r w:rsidRPr="004538F3">
        <w:rPr>
          <w:rStyle w:val="Emphasis"/>
          <w:highlight w:val="cyan"/>
        </w:rPr>
        <w:t xml:space="preserve">could prove to be </w:t>
      </w:r>
      <w:r w:rsidRPr="004538F3">
        <w:rPr>
          <w:rStyle w:val="Emphasis"/>
          <w:highlight w:val="cyan"/>
          <w:bdr w:val="single" w:sz="18" w:space="0" w:color="auto"/>
        </w:rPr>
        <w:t xml:space="preserve">a powerful deterrent to </w:t>
      </w:r>
      <w:r w:rsidRPr="007E3E90">
        <w:rPr>
          <w:rStyle w:val="Emphasis"/>
          <w:bdr w:val="single" w:sz="18" w:space="0" w:color="auto"/>
        </w:rPr>
        <w:t xml:space="preserve">nuclear </w:t>
      </w:r>
      <w:r w:rsidRPr="004538F3">
        <w:rPr>
          <w:rStyle w:val="Emphasis"/>
          <w:highlight w:val="cyan"/>
          <w:bdr w:val="single" w:sz="18" w:space="0" w:color="auto"/>
        </w:rPr>
        <w:t>prolif</w:t>
      </w:r>
      <w:r w:rsidRPr="007E3E90">
        <w:rPr>
          <w:rStyle w:val="Emphasis"/>
          <w:bdr w:val="single" w:sz="18" w:space="0" w:color="auto"/>
        </w:rPr>
        <w:t>eration</w:t>
      </w:r>
      <w:r w:rsidRPr="007E3E90">
        <w:rPr>
          <w:rStyle w:val="Emphasis"/>
        </w:rPr>
        <w:t xml:space="preserve"> </w:t>
      </w:r>
      <w:r w:rsidRPr="007E3E90">
        <w:rPr>
          <w:rStyle w:val="StyleUnderline"/>
        </w:rPr>
        <w:t>in itself.</w:t>
      </w:r>
    </w:p>
    <w:p w14:paraId="49E2660B" w14:textId="77777777" w:rsidR="00D3176D" w:rsidRPr="007E3E90" w:rsidRDefault="00D3176D" w:rsidP="00D3176D">
      <w:pPr>
        <w:pStyle w:val="Heading4"/>
        <w:rPr>
          <w:rFonts w:cs="Calibri"/>
        </w:rPr>
      </w:pPr>
      <w:r w:rsidRPr="007E3E90">
        <w:rPr>
          <w:rFonts w:cs="Calibri"/>
        </w:rPr>
        <w:t xml:space="preserve">Nuclear Proliferation causes </w:t>
      </w:r>
      <w:r w:rsidRPr="007E3E90">
        <w:rPr>
          <w:rFonts w:cs="Calibri"/>
          <w:u w:val="single"/>
        </w:rPr>
        <w:t>Nuclear War</w:t>
      </w:r>
      <w:r w:rsidRPr="007E3E90">
        <w:rPr>
          <w:rFonts w:cs="Calibri"/>
        </w:rPr>
        <w:t>.</w:t>
      </w:r>
    </w:p>
    <w:p w14:paraId="0D718CA4" w14:textId="77777777" w:rsidR="00D3176D" w:rsidRPr="007E3E90" w:rsidRDefault="00D3176D" w:rsidP="00D3176D">
      <w:pPr>
        <w:spacing w:line="240" w:lineRule="auto"/>
        <w:rPr>
          <w:sz w:val="16"/>
          <w:szCs w:val="16"/>
        </w:rPr>
      </w:pPr>
      <w:proofErr w:type="spellStart"/>
      <w:r w:rsidRPr="007E3E90">
        <w:rPr>
          <w:rStyle w:val="Style13ptBold"/>
        </w:rPr>
        <w:t>Kroenig</w:t>
      </w:r>
      <w:proofErr w:type="spellEnd"/>
      <w:r w:rsidRPr="007E3E90">
        <w:rPr>
          <w:rStyle w:val="Style13ptBold"/>
        </w:rPr>
        <w:t xml:space="preserve"> 15</w:t>
      </w:r>
      <w:r w:rsidRPr="007E3E90">
        <w:rPr>
          <w:b/>
          <w:sz w:val="26"/>
          <w:szCs w:val="26"/>
        </w:rPr>
        <w:t xml:space="preserve"> </w:t>
      </w:r>
      <w:r w:rsidRPr="007E3E90">
        <w:rPr>
          <w:sz w:val="16"/>
          <w:szCs w:val="16"/>
        </w:rPr>
        <w:t xml:space="preserve">(Matthew </w:t>
      </w:r>
      <w:proofErr w:type="spellStart"/>
      <w:r w:rsidRPr="007E3E90">
        <w:rPr>
          <w:sz w:val="16"/>
          <w:szCs w:val="16"/>
        </w:rPr>
        <w:t>Kroenig</w:t>
      </w:r>
      <w:proofErr w:type="spellEnd"/>
      <w:r w:rsidRPr="007E3E90">
        <w:rPr>
          <w:sz w:val="16"/>
          <w:szCs w:val="16"/>
        </w:rPr>
        <w:t xml:space="preserve">; Associate Professor and International Relations Field Chair in the Department of Government and School of Foreign Service at Georgetown University; 2015, “The History of Proliferation Optimism: Does It Have a Future?”; </w:t>
      </w:r>
      <w:r w:rsidRPr="007E3E90">
        <w:rPr>
          <w:i/>
          <w:iCs/>
          <w:sz w:val="16"/>
          <w:szCs w:val="16"/>
        </w:rPr>
        <w:t>Journal of Strategic Studies</w:t>
      </w:r>
      <w:r w:rsidRPr="007E3E90">
        <w:rPr>
          <w:sz w:val="16"/>
          <w:szCs w:val="16"/>
        </w:rPr>
        <w:t>, Volume 38, Issue 1-2)//Re-cut by Elmer</w:t>
      </w:r>
    </w:p>
    <w:p w14:paraId="582D1E7B" w14:textId="77777777" w:rsidR="00D3176D" w:rsidRPr="007E3E90" w:rsidRDefault="00D3176D" w:rsidP="00D3176D">
      <w:pPr>
        <w:spacing w:line="240" w:lineRule="auto"/>
        <w:rPr>
          <w:rStyle w:val="StyleUnderline"/>
        </w:rPr>
      </w:pPr>
      <w:r w:rsidRPr="004538F3">
        <w:rPr>
          <w:rStyle w:val="StyleUnderline"/>
          <w:highlight w:val="cyan"/>
        </w:rPr>
        <w:t>The spread of nuc</w:t>
      </w:r>
      <w:r w:rsidRPr="007E3E90">
        <w:rPr>
          <w:rStyle w:val="StyleUnderline"/>
        </w:rPr>
        <w:t>lear weapon</w:t>
      </w:r>
      <w:r w:rsidRPr="004538F3">
        <w:rPr>
          <w:rStyle w:val="StyleUnderline"/>
          <w:highlight w:val="cyan"/>
        </w:rPr>
        <w:t>s poses</w:t>
      </w:r>
      <w:r w:rsidRPr="007E3E90">
        <w:rPr>
          <w:rStyle w:val="StyleUnderline"/>
        </w:rPr>
        <w:t xml:space="preserve"> at least six </w:t>
      </w:r>
      <w:r w:rsidRPr="004538F3">
        <w:rPr>
          <w:rStyle w:val="Emphasis"/>
          <w:highlight w:val="cyan"/>
        </w:rPr>
        <w:t>severe threats</w:t>
      </w:r>
      <w:r w:rsidRPr="004538F3">
        <w:rPr>
          <w:rStyle w:val="StyleUnderline"/>
          <w:highlight w:val="cyan"/>
        </w:rPr>
        <w:t xml:space="preserve"> to international</w:t>
      </w:r>
      <w:r w:rsidRPr="007E3E90">
        <w:rPr>
          <w:rStyle w:val="StyleUnderline"/>
        </w:rPr>
        <w:t xml:space="preserve"> peace and </w:t>
      </w:r>
      <w:r w:rsidRPr="004538F3">
        <w:rPr>
          <w:rStyle w:val="StyleUnderline"/>
          <w:highlight w:val="cyan"/>
        </w:rPr>
        <w:t>security including</w:t>
      </w:r>
      <w:r w:rsidRPr="007E3E90">
        <w:rPr>
          <w:rStyle w:val="StyleUnderline"/>
        </w:rPr>
        <w:t xml:space="preserve">: </w:t>
      </w:r>
      <w:r w:rsidRPr="004538F3">
        <w:rPr>
          <w:rStyle w:val="Emphasis"/>
          <w:highlight w:val="cyan"/>
        </w:rPr>
        <w:t>nuc</w:t>
      </w:r>
      <w:r w:rsidRPr="007E3E90">
        <w:rPr>
          <w:rStyle w:val="Emphasis"/>
        </w:rPr>
        <w:t xml:space="preserve">lear </w:t>
      </w:r>
      <w:r w:rsidRPr="004538F3">
        <w:rPr>
          <w:rStyle w:val="Emphasis"/>
          <w:highlight w:val="cyan"/>
        </w:rPr>
        <w:t>war</w:t>
      </w:r>
      <w:r w:rsidRPr="007E3E90">
        <w:rPr>
          <w:rStyle w:val="StyleUnderline"/>
        </w:rPr>
        <w:t xml:space="preserve">, </w:t>
      </w:r>
      <w:r w:rsidRPr="007E3E90">
        <w:rPr>
          <w:rStyle w:val="Emphasis"/>
        </w:rPr>
        <w:t>nuclear terrorism</w:t>
      </w:r>
      <w:r w:rsidRPr="007E3E90">
        <w:rPr>
          <w:rStyle w:val="StyleUnderline"/>
        </w:rPr>
        <w:t xml:space="preserve">, </w:t>
      </w:r>
      <w:r w:rsidRPr="004538F3">
        <w:rPr>
          <w:rStyle w:val="StyleUnderline"/>
          <w:highlight w:val="cyan"/>
        </w:rPr>
        <w:t>global</w:t>
      </w:r>
      <w:r w:rsidRPr="007E3E90">
        <w:rPr>
          <w:rStyle w:val="StyleUnderline"/>
        </w:rPr>
        <w:t xml:space="preserve"> and</w:t>
      </w:r>
      <w:r w:rsidRPr="007E3E90">
        <w:rPr>
          <w:sz w:val="16"/>
        </w:rPr>
        <w:t xml:space="preserve"> </w:t>
      </w:r>
      <w:r w:rsidRPr="007E3E90">
        <w:rPr>
          <w:rStyle w:val="StyleUnderline"/>
        </w:rPr>
        <w:t xml:space="preserve">regional </w:t>
      </w:r>
      <w:r w:rsidRPr="004538F3">
        <w:rPr>
          <w:rStyle w:val="StyleUnderline"/>
          <w:highlight w:val="cyan"/>
        </w:rPr>
        <w:t>instability</w:t>
      </w:r>
      <w:r w:rsidRPr="007E3E90">
        <w:rPr>
          <w:rStyle w:val="StyleUnderline"/>
        </w:rPr>
        <w:t xml:space="preserve">, constrained US freedom of action, </w:t>
      </w:r>
      <w:r w:rsidRPr="007E3E90">
        <w:rPr>
          <w:rStyle w:val="Emphasis"/>
        </w:rPr>
        <w:t>weakened alliances</w:t>
      </w:r>
      <w:r w:rsidRPr="007E3E90">
        <w:rPr>
          <w:rStyle w:val="StyleUnderline"/>
        </w:rPr>
        <w:t>, and further nuclear proliferation.</w:t>
      </w:r>
      <w:r w:rsidRPr="007E3E90">
        <w:rPr>
          <w:sz w:val="16"/>
        </w:rPr>
        <w:t xml:space="preserve"> Each of these threats has received extensive treatment elsewhere and this review is not intended to replicate or even necessarily to improve upon these previous efforts. Rather the goals of this section are more modest: to usefully bring together and recap the many reasons why </w:t>
      </w:r>
      <w:r w:rsidRPr="007E3E90">
        <w:rPr>
          <w:rStyle w:val="StyleUnderline"/>
        </w:rPr>
        <w:t>we should be pessimistic about the likely consequences of nuclear proliferation</w:t>
      </w:r>
      <w:r w:rsidRPr="007E3E90">
        <w:rPr>
          <w:sz w:val="16"/>
        </w:rPr>
        <w:t xml:space="preserve">. Many of these threats will be illuminated with a discussion of a case of much contemporary concern: Iran’s advanced nuclear program. Nuclear War </w:t>
      </w:r>
      <w:r w:rsidRPr="007E3E90">
        <w:rPr>
          <w:rStyle w:val="StyleUnderline"/>
        </w:rPr>
        <w:t>The greatest threat</w:t>
      </w:r>
      <w:r w:rsidRPr="007E3E90">
        <w:rPr>
          <w:sz w:val="16"/>
        </w:rPr>
        <w:t xml:space="preserve"> posed by the spread of nuclear weapons </w:t>
      </w:r>
      <w:r w:rsidRPr="007E3E90">
        <w:rPr>
          <w:rStyle w:val="StyleUnderline"/>
        </w:rPr>
        <w:t xml:space="preserve">is nuclear war. The </w:t>
      </w:r>
      <w:r w:rsidRPr="007E3E90">
        <w:rPr>
          <w:rStyle w:val="Emphasis"/>
        </w:rPr>
        <w:t>more states</w:t>
      </w:r>
      <w:r w:rsidRPr="007E3E90">
        <w:rPr>
          <w:rStyle w:val="StyleUnderline"/>
        </w:rPr>
        <w:t xml:space="preserve"> in possession of nuclear weapons</w:t>
      </w:r>
      <w:r w:rsidRPr="007E3E90">
        <w:rPr>
          <w:sz w:val="16"/>
        </w:rPr>
        <w:t xml:space="preserve">, </w:t>
      </w:r>
      <w:r w:rsidRPr="007E3E90">
        <w:rPr>
          <w:rStyle w:val="StyleUnderline"/>
        </w:rPr>
        <w:t xml:space="preserve">the </w:t>
      </w:r>
      <w:r w:rsidRPr="007E3E90">
        <w:rPr>
          <w:rStyle w:val="Emphasis"/>
        </w:rPr>
        <w:t>greater the probability</w:t>
      </w:r>
      <w:r w:rsidRPr="007E3E90">
        <w:rPr>
          <w:rStyle w:val="StyleUnderline"/>
        </w:rPr>
        <w:t xml:space="preserve"> that somewhere, someday, there will be a </w:t>
      </w:r>
      <w:r w:rsidRPr="007E3E90">
        <w:rPr>
          <w:rStyle w:val="Emphasis"/>
        </w:rPr>
        <w:t>catastrophic nuclear</w:t>
      </w:r>
      <w:r w:rsidRPr="007E3E90">
        <w:rPr>
          <w:rStyle w:val="StyleUnderline"/>
        </w:rPr>
        <w:t xml:space="preserve"> war.</w:t>
      </w:r>
      <w:r w:rsidRPr="007E3E90">
        <w:rPr>
          <w:sz w:val="16"/>
        </w:rPr>
        <w:t xml:space="preserve"> To date, nuclear weapons have only been used in warfare once. In 1945, the United States used nuclear weapons on Hiroshima and Nagasaki, bringing World War II to a close. Many analysts point to the 65-plus-year tradition of nuclear non-use as evidence that nuclear weapons are unusable, but it would be naïve to think that nuclear weapons will never be used again simply because they have not been used for some time. After all, analysts in the 1990s argued that worldwide economic downturns like the Great Depression were a thing of the past, only to be surprised by the dot-com bubble bursting later in the decade and the Great Recession of the late 2000s.48 This author, for one, would be surprised if nuclear weapons are not used again sometime in his lifetime. </w:t>
      </w:r>
      <w:r w:rsidRPr="004538F3">
        <w:rPr>
          <w:rStyle w:val="StyleUnderline"/>
          <w:highlight w:val="cyan"/>
        </w:rPr>
        <w:t>Before</w:t>
      </w:r>
      <w:r w:rsidRPr="007E3E90">
        <w:rPr>
          <w:rStyle w:val="StyleUnderline"/>
        </w:rPr>
        <w:t xml:space="preserve"> reaching a state of </w:t>
      </w:r>
      <w:r w:rsidRPr="004538F3">
        <w:rPr>
          <w:rStyle w:val="Emphasis"/>
          <w:highlight w:val="cyan"/>
        </w:rPr>
        <w:t>MAD</w:t>
      </w:r>
      <w:r w:rsidRPr="007E3E90">
        <w:rPr>
          <w:sz w:val="16"/>
        </w:rPr>
        <w:t xml:space="preserve">, </w:t>
      </w:r>
      <w:r w:rsidRPr="004538F3">
        <w:rPr>
          <w:rStyle w:val="StyleUnderline"/>
          <w:highlight w:val="cyan"/>
        </w:rPr>
        <w:t>new</w:t>
      </w:r>
      <w:r w:rsidRPr="007E3E90">
        <w:rPr>
          <w:rStyle w:val="StyleUnderline"/>
        </w:rPr>
        <w:t xml:space="preserve"> nuclear </w:t>
      </w:r>
      <w:r w:rsidRPr="004538F3">
        <w:rPr>
          <w:rStyle w:val="StyleUnderline"/>
          <w:highlight w:val="cyan"/>
        </w:rPr>
        <w:t xml:space="preserve">states </w:t>
      </w:r>
      <w:r w:rsidRPr="007E3E90">
        <w:rPr>
          <w:rStyle w:val="StyleUnderline"/>
        </w:rPr>
        <w:t xml:space="preserve">go through a </w:t>
      </w:r>
      <w:r w:rsidRPr="007E3E90">
        <w:rPr>
          <w:rStyle w:val="Emphasis"/>
        </w:rPr>
        <w:t>transition</w:t>
      </w:r>
      <w:r w:rsidRPr="007E3E90">
        <w:rPr>
          <w:rStyle w:val="StyleUnderline"/>
        </w:rPr>
        <w:t xml:space="preserve"> period in which they</w:t>
      </w:r>
      <w:r w:rsidRPr="004538F3">
        <w:rPr>
          <w:rStyle w:val="StyleUnderline"/>
          <w:highlight w:val="cyan"/>
        </w:rPr>
        <w:t xml:space="preserve"> </w:t>
      </w:r>
      <w:r w:rsidRPr="004538F3">
        <w:rPr>
          <w:rStyle w:val="Emphasis"/>
          <w:highlight w:val="cyan"/>
        </w:rPr>
        <w:t>lack</w:t>
      </w:r>
      <w:r w:rsidRPr="007E3E90">
        <w:rPr>
          <w:rStyle w:val="StyleUnderline"/>
        </w:rPr>
        <w:t xml:space="preserve"> a </w:t>
      </w:r>
      <w:r w:rsidRPr="004538F3">
        <w:rPr>
          <w:rStyle w:val="StyleUnderline"/>
          <w:highlight w:val="cyan"/>
        </w:rPr>
        <w:t>secure-</w:t>
      </w:r>
      <w:r w:rsidRPr="004538F3">
        <w:rPr>
          <w:rStyle w:val="Emphasis"/>
          <w:highlight w:val="cyan"/>
        </w:rPr>
        <w:t>second strike</w:t>
      </w:r>
      <w:r w:rsidRPr="004538F3">
        <w:rPr>
          <w:rStyle w:val="StyleUnderline"/>
          <w:highlight w:val="cyan"/>
        </w:rPr>
        <w:t xml:space="preserve"> capability</w:t>
      </w:r>
      <w:r w:rsidRPr="007E3E90">
        <w:rPr>
          <w:sz w:val="16"/>
        </w:rPr>
        <w:t xml:space="preserve">. In this context, </w:t>
      </w:r>
      <w:r w:rsidRPr="007E3E90">
        <w:rPr>
          <w:rStyle w:val="StyleUnderline"/>
        </w:rPr>
        <w:t xml:space="preserve">one or both states might believe that </w:t>
      </w:r>
      <w:r w:rsidRPr="004538F3">
        <w:rPr>
          <w:rStyle w:val="StyleUnderline"/>
          <w:highlight w:val="cyan"/>
        </w:rPr>
        <w:t xml:space="preserve">it has an </w:t>
      </w:r>
      <w:r w:rsidRPr="004538F3">
        <w:rPr>
          <w:rStyle w:val="Emphasis"/>
          <w:highlight w:val="cyan"/>
        </w:rPr>
        <w:t>incentive</w:t>
      </w:r>
      <w:r w:rsidRPr="004538F3">
        <w:rPr>
          <w:rStyle w:val="StyleUnderline"/>
          <w:highlight w:val="cyan"/>
        </w:rPr>
        <w:t xml:space="preserve"> to </w:t>
      </w:r>
      <w:r w:rsidRPr="004538F3">
        <w:rPr>
          <w:rStyle w:val="Emphasis"/>
          <w:highlight w:val="cyan"/>
        </w:rPr>
        <w:t>use</w:t>
      </w:r>
      <w:r w:rsidRPr="007E3E90">
        <w:rPr>
          <w:rStyle w:val="StyleUnderline"/>
        </w:rPr>
        <w:t xml:space="preserve"> nuclear weapons </w:t>
      </w:r>
      <w:r w:rsidRPr="004538F3">
        <w:rPr>
          <w:rStyle w:val="Emphasis"/>
          <w:highlight w:val="cyan"/>
        </w:rPr>
        <w:t>first</w:t>
      </w:r>
      <w:r w:rsidRPr="007E3E90">
        <w:rPr>
          <w:sz w:val="16"/>
        </w:rPr>
        <w:t xml:space="preserve">. For example, if Iran acquires nuclear weapons, neither Iran, nor its nuclear-armed rival, Israel, will have a secure, second-strike capability. Even though it is believed to have a large arsenal, </w:t>
      </w:r>
      <w:r w:rsidRPr="007E3E90">
        <w:rPr>
          <w:rStyle w:val="StyleUnderline"/>
        </w:rPr>
        <w:t>given its small size and lack of strategic depth, Israel might not be confident that it could absorb a nuclear strike and respond with a devastating counterstrike</w:t>
      </w:r>
      <w:r w:rsidRPr="007E3E90">
        <w:rPr>
          <w:sz w:val="16"/>
        </w:rPr>
        <w:t xml:space="preserve">. Similarly, </w:t>
      </w:r>
      <w:r w:rsidRPr="007E3E90">
        <w:rPr>
          <w:rStyle w:val="StyleUnderline"/>
        </w:rPr>
        <w:t>Iran might eventually be able to build a large and survivable nuclear arsenal, but, when it first crosses the nuclear threshold, Tehran will have a small and vulnerable nuclear force</w:t>
      </w:r>
      <w:r w:rsidRPr="007E3E90">
        <w:rPr>
          <w:sz w:val="16"/>
        </w:rPr>
        <w:t xml:space="preserve">. In these pre-MAD situations, there are at least three ways that nuclear war could occur. First, </w:t>
      </w:r>
      <w:r w:rsidRPr="007E3E90">
        <w:rPr>
          <w:rStyle w:val="StyleUnderline"/>
        </w:rPr>
        <w:t>the state with the nuclear advantage might believe it has a</w:t>
      </w:r>
      <w:r w:rsidRPr="007E3E90">
        <w:rPr>
          <w:sz w:val="16"/>
        </w:rPr>
        <w:t xml:space="preserve"> </w:t>
      </w:r>
      <w:r w:rsidRPr="007E3E90">
        <w:rPr>
          <w:rStyle w:val="StyleUnderline"/>
        </w:rPr>
        <w:t>splendid first strike capability. In a crisis, Israel might</w:t>
      </w:r>
      <w:r w:rsidRPr="007E3E90">
        <w:rPr>
          <w:sz w:val="16"/>
        </w:rPr>
        <w:t xml:space="preserve">, therefore, </w:t>
      </w:r>
      <w:r w:rsidRPr="007E3E90">
        <w:rPr>
          <w:rStyle w:val="StyleUnderline"/>
        </w:rPr>
        <w:t xml:space="preserve">decide to launch a </w:t>
      </w:r>
      <w:r w:rsidRPr="007E3E90">
        <w:rPr>
          <w:rStyle w:val="Emphasis"/>
        </w:rPr>
        <w:t>preventive nuclear strike</w:t>
      </w:r>
      <w:r w:rsidRPr="007E3E90">
        <w:rPr>
          <w:rStyle w:val="StyleUnderline"/>
        </w:rPr>
        <w:t xml:space="preserve"> to disarm Iran’s nuclear capabilities. </w:t>
      </w:r>
      <w:r w:rsidRPr="007E3E90">
        <w:rPr>
          <w:sz w:val="16"/>
        </w:rPr>
        <w:t xml:space="preserve">Indeed, </w:t>
      </w:r>
      <w:r w:rsidRPr="007E3E90">
        <w:rPr>
          <w:rStyle w:val="StyleUnderline"/>
        </w:rPr>
        <w:t>this</w:t>
      </w:r>
      <w:r w:rsidRPr="007E3E90">
        <w:rPr>
          <w:sz w:val="16"/>
        </w:rPr>
        <w:t xml:space="preserve"> </w:t>
      </w:r>
      <w:r w:rsidRPr="007E3E90">
        <w:rPr>
          <w:rStyle w:val="Emphasis"/>
        </w:rPr>
        <w:t>incentive</w:t>
      </w:r>
      <w:r w:rsidRPr="007E3E90">
        <w:rPr>
          <w:sz w:val="16"/>
        </w:rPr>
        <w:t xml:space="preserve"> </w:t>
      </w:r>
      <w:r w:rsidRPr="007E3E90">
        <w:rPr>
          <w:rStyle w:val="StyleUnderline"/>
        </w:rPr>
        <w:t xml:space="preserve">might be further increased by Israel’s aggressive strategic culture that emphasizes </w:t>
      </w:r>
      <w:r w:rsidRPr="007E3E90">
        <w:rPr>
          <w:rStyle w:val="Emphasis"/>
        </w:rPr>
        <w:t>preemptive action</w:t>
      </w:r>
      <w:r w:rsidRPr="007E3E90">
        <w:rPr>
          <w:rStyle w:val="StyleUnderline"/>
        </w:rPr>
        <w:t>.</w:t>
      </w:r>
      <w:r w:rsidRPr="007E3E90">
        <w:rPr>
          <w:sz w:val="16"/>
        </w:rPr>
        <w:t xml:space="preserve"> Second, </w:t>
      </w:r>
      <w:r w:rsidRPr="007E3E90">
        <w:rPr>
          <w:rStyle w:val="StyleUnderline"/>
        </w:rPr>
        <w:t>the state with a small and vulnerable</w:t>
      </w:r>
      <w:r w:rsidRPr="007E3E90">
        <w:rPr>
          <w:sz w:val="16"/>
        </w:rPr>
        <w:t xml:space="preserve"> nuclear arsenal, in this case Iran, </w:t>
      </w:r>
      <w:r w:rsidRPr="007E3E90">
        <w:rPr>
          <w:rStyle w:val="StyleUnderline"/>
        </w:rPr>
        <w:t xml:space="preserve">might feel </w:t>
      </w:r>
      <w:r w:rsidRPr="007E3E90">
        <w:rPr>
          <w:rStyle w:val="Emphasis"/>
        </w:rPr>
        <w:t>use them or lose them pressures</w:t>
      </w:r>
      <w:r w:rsidRPr="007E3E90">
        <w:rPr>
          <w:sz w:val="16"/>
        </w:rPr>
        <w:t xml:space="preserve">. That is, in a crisis, Iran might decide to strike first rather than risk having its entire nuclear arsenal destroyed. Third, as Thomas Schelling has argued, nuclear war could result due to the reciprocal fear of surprise attack.49 If there are advantages to striking first, one state might start a nuclear war in the belief that war is inevitable and that it would be better to go first than to go second. Fortunately, there is no historic evidence of this dynamic occurring in a nuclear context, but it is still possible. In an </w:t>
      </w:r>
      <w:proofErr w:type="gramStart"/>
      <w:r w:rsidRPr="007E3E90">
        <w:rPr>
          <w:sz w:val="16"/>
        </w:rPr>
        <w:t>Israeli–Iranian</w:t>
      </w:r>
      <w:proofErr w:type="gramEnd"/>
      <w:r w:rsidRPr="007E3E90">
        <w:rPr>
          <w:sz w:val="16"/>
        </w:rPr>
        <w:t xml:space="preserve"> crisis, for example, Israel and Iran might both prefer to avoid a nuclear war, but decide to strike first rather than suffer a devastating first attack from an opponent. Even in a world of MAD, however, when both sides have secure, second-strike capabilities, there is still a risk of nuclear war. Rational deterrence theory assumes nuclear-armed states are governed by rational leaders who would not intentionally launch a suicidal nuclear war. This assumption appears to have applied to past and current nuclear powers, but there is no guarantee that it will continue to hold in the future. Iran’s theocratic government, despite its inflammatory rhetoric, has followed a fairly pragmatic foreign policy since 1979, but it contains leaders who hold millenarian religious worldviews and could one day ascend to power. We cannot rule out the possibility that, as nuclear weapons continue to spread, some leader somewhere will choose to launch a nuclear war, knowing full well that it could result in self-destruction. One does not need to resort to irrationality, however, to imagine nuclear war under MAD. </w:t>
      </w:r>
      <w:proofErr w:type="gramStart"/>
      <w:r w:rsidRPr="007E3E90">
        <w:rPr>
          <w:sz w:val="16"/>
        </w:rPr>
        <w:t>Nuclear weapons</w:t>
      </w:r>
      <w:proofErr w:type="gramEnd"/>
      <w:r w:rsidRPr="007E3E90">
        <w:rPr>
          <w:sz w:val="16"/>
        </w:rPr>
        <w:t xml:space="preserve"> may deter leaders from intentionally launching full-scale wars, but they do not mean the end of international politics. As was discussed above, nuclear-armed states still have conflicts of interest and leaders still seek to coerce nuclear-armed adversaries. Leaders might, therefore, choose to launch a limited nuclear war.50 This strategy might be especially attractive to states in a position of conventional inferiority that might have an incentive to escalate a crisis quickly to the nuclear level. During the Cold War, the United States planned to use nuclear weapons first to stop a Soviet invasion of Western Europe given NATO’s conventional inferiority.51 As Russia’s conventional power has deteriorated since the end of the Cold War, Moscow has come to rely more heavily on nuclear weapons in its military doctrine. Indeed, Russian strategy calls for the use of nuclear weapons early in a conflict (something that most Western strategists would consider to be escalatory) as a way to de-escalate a crisis. Similarly, Pakistan’s military plans for nuclear use in the event of an invasion from conventionally stronger India. And finally, Chinese generals openly talk about the possibility of nuclear use against a US superpower in a possible East Asia contingency. Second, as was also discussed above, </w:t>
      </w:r>
      <w:r w:rsidRPr="007E3E90">
        <w:rPr>
          <w:rStyle w:val="StyleUnderline"/>
        </w:rPr>
        <w:t>leaders can make a ‘threat that leaves something to chance’.</w:t>
      </w:r>
      <w:r w:rsidRPr="007E3E90">
        <w:rPr>
          <w:sz w:val="16"/>
        </w:rPr>
        <w:t xml:space="preserve">52 </w:t>
      </w:r>
      <w:r w:rsidRPr="007E3E90">
        <w:rPr>
          <w:rStyle w:val="Emphasis"/>
        </w:rPr>
        <w:t>They can initiate a nuclear crisis</w:t>
      </w:r>
      <w:r w:rsidRPr="007E3E90">
        <w:rPr>
          <w:sz w:val="16"/>
        </w:rPr>
        <w:t xml:space="preserve">. </w:t>
      </w:r>
      <w:r w:rsidRPr="007E3E90">
        <w:rPr>
          <w:rStyle w:val="StyleUnderline"/>
        </w:rPr>
        <w:t xml:space="preserve">By playing these risky games of nuclear brinkmanship, </w:t>
      </w:r>
      <w:r w:rsidRPr="007E3E90">
        <w:rPr>
          <w:rStyle w:val="Emphasis"/>
        </w:rPr>
        <w:t>states can increase the risk</w:t>
      </w:r>
      <w:r w:rsidRPr="007E3E90">
        <w:rPr>
          <w:rStyle w:val="StyleUnderline"/>
        </w:rPr>
        <w:t xml:space="preserve"> of nuclear war in an attempt </w:t>
      </w:r>
      <w:r w:rsidRPr="007E3E90">
        <w:rPr>
          <w:rStyle w:val="Emphasis"/>
        </w:rPr>
        <w:t>to force a less resolved adversary</w:t>
      </w:r>
      <w:r w:rsidRPr="007E3E90">
        <w:rPr>
          <w:rStyle w:val="StyleUnderline"/>
        </w:rPr>
        <w:t xml:space="preserve"> to </w:t>
      </w:r>
      <w:r w:rsidRPr="007E3E90">
        <w:rPr>
          <w:rStyle w:val="Emphasis"/>
        </w:rPr>
        <w:t>back down.</w:t>
      </w:r>
      <w:r w:rsidRPr="007E3E90">
        <w:rPr>
          <w:sz w:val="16"/>
        </w:rPr>
        <w:t xml:space="preserve"> Historical </w:t>
      </w:r>
      <w:r w:rsidRPr="007E3E90">
        <w:rPr>
          <w:rStyle w:val="StyleUnderline"/>
        </w:rPr>
        <w:t>crises have not resulted in nuclear war, but many of them</w:t>
      </w:r>
      <w:r w:rsidRPr="007E3E90">
        <w:rPr>
          <w:sz w:val="16"/>
        </w:rPr>
        <w:t xml:space="preserve">, including the 1962 Cuban Missile Crisis, </w:t>
      </w:r>
      <w:r w:rsidRPr="007E3E90">
        <w:rPr>
          <w:rStyle w:val="StyleUnderline"/>
        </w:rPr>
        <w:t xml:space="preserve">have </w:t>
      </w:r>
      <w:r w:rsidRPr="007E3E90">
        <w:rPr>
          <w:rStyle w:val="Emphasis"/>
        </w:rPr>
        <w:t>come close</w:t>
      </w:r>
      <w:r w:rsidRPr="007E3E90">
        <w:rPr>
          <w:sz w:val="16"/>
        </w:rPr>
        <w:t xml:space="preserve">. And scholars have documented historical incidents when accidents nearly led to war.53 </w:t>
      </w:r>
      <w:r w:rsidRPr="007E3E90">
        <w:rPr>
          <w:rStyle w:val="StyleUnderline"/>
        </w:rPr>
        <w:t>When we think about future nuclear crisis dyads</w:t>
      </w:r>
      <w:r w:rsidRPr="007E3E90">
        <w:rPr>
          <w:sz w:val="16"/>
        </w:rPr>
        <w:t xml:space="preserve">, such as Iran and Israel, </w:t>
      </w:r>
      <w:r w:rsidRPr="007E3E90">
        <w:rPr>
          <w:rStyle w:val="StyleUnderline"/>
        </w:rPr>
        <w:t xml:space="preserve">with fewer sources of stability than existed during the Cold War, we can see that there is a real risk that </w:t>
      </w:r>
      <w:r w:rsidRPr="004538F3">
        <w:rPr>
          <w:rStyle w:val="Emphasis"/>
          <w:highlight w:val="cyan"/>
        </w:rPr>
        <w:t xml:space="preserve">a future crisis could result in a </w:t>
      </w:r>
      <w:r w:rsidRPr="007E3E90">
        <w:rPr>
          <w:rStyle w:val="Emphasis"/>
        </w:rPr>
        <w:t xml:space="preserve">devastating </w:t>
      </w:r>
      <w:r w:rsidRPr="004538F3">
        <w:rPr>
          <w:rStyle w:val="Emphasis"/>
          <w:highlight w:val="cyan"/>
        </w:rPr>
        <w:t>nuclear exchange</w:t>
      </w:r>
      <w:r w:rsidRPr="007E3E90">
        <w:rPr>
          <w:sz w:val="16"/>
        </w:rPr>
        <w:t xml:space="preserve">. Nuclear Terrorism </w:t>
      </w:r>
      <w:r w:rsidRPr="007E3E90">
        <w:rPr>
          <w:rStyle w:val="StyleUnderline"/>
        </w:rPr>
        <w:t xml:space="preserve">The spread of nuclear weapons also </w:t>
      </w:r>
      <w:r w:rsidRPr="007E3E90">
        <w:rPr>
          <w:rStyle w:val="Emphasis"/>
        </w:rPr>
        <w:t>increases the risk of nuclear terrorism</w:t>
      </w:r>
      <w:r w:rsidRPr="007E3E90">
        <w:rPr>
          <w:sz w:val="16"/>
        </w:rPr>
        <w:t xml:space="preserve">.54 While September 11th was one of the greatest tragedies in American history, it would have been much worse had Osama Bin Laden possessed nuclear weapons. Bin </w:t>
      </w:r>
      <w:r w:rsidRPr="007E3E90">
        <w:rPr>
          <w:rStyle w:val="StyleUnderline"/>
        </w:rPr>
        <w:t xml:space="preserve">Laden declared it a ‘religious duty’ for Al- </w:t>
      </w:r>
      <w:proofErr w:type="spellStart"/>
      <w:r w:rsidRPr="007E3E90">
        <w:rPr>
          <w:rStyle w:val="StyleUnderline"/>
        </w:rPr>
        <w:t>Qa’eda</w:t>
      </w:r>
      <w:proofErr w:type="spellEnd"/>
      <w:r w:rsidRPr="007E3E90">
        <w:rPr>
          <w:rStyle w:val="StyleUnderline"/>
        </w:rPr>
        <w:t xml:space="preserve"> to acquire</w:t>
      </w:r>
      <w:r w:rsidRPr="007E3E90">
        <w:rPr>
          <w:sz w:val="16"/>
        </w:rPr>
        <w:t xml:space="preserve"> </w:t>
      </w:r>
      <w:r w:rsidRPr="007E3E90">
        <w:rPr>
          <w:rStyle w:val="StyleUnderline"/>
        </w:rPr>
        <w:t>nuclear weapons and radical clerics have issued fatwas declaring it permissible to use nuclear weapons in Jihad against the West</w:t>
      </w:r>
      <w:r w:rsidRPr="007E3E90">
        <w:rPr>
          <w:sz w:val="16"/>
        </w:rPr>
        <w:t xml:space="preserve">.55 </w:t>
      </w:r>
      <w:r w:rsidRPr="007E3E90">
        <w:rPr>
          <w:rStyle w:val="StyleUnderline"/>
        </w:rPr>
        <w:t>Unlike states, which can be more easily deterred, there is little doubt that if terrorists acquired nuclear weapons, they would use them.56</w:t>
      </w:r>
      <w:r w:rsidRPr="007E3E90">
        <w:rPr>
          <w:sz w:val="16"/>
        </w:rPr>
        <w:t xml:space="preserve"> Indeed, in recent years, many US politicians and security analysts have argued that nuclear terrorism poses the greatest threat to US national security.57 </w:t>
      </w:r>
      <w:r w:rsidRPr="007E3E90">
        <w:rPr>
          <w:rStyle w:val="Emphasis"/>
        </w:rPr>
        <w:t>Analysts</w:t>
      </w:r>
      <w:r w:rsidRPr="007E3E90">
        <w:rPr>
          <w:sz w:val="16"/>
        </w:rPr>
        <w:t xml:space="preserve"> </w:t>
      </w:r>
      <w:r w:rsidRPr="007E3E90">
        <w:rPr>
          <w:rStyle w:val="StyleUnderline"/>
        </w:rPr>
        <w:t>have pointed out</w:t>
      </w:r>
      <w:r w:rsidRPr="007E3E90">
        <w:rPr>
          <w:sz w:val="16"/>
        </w:rPr>
        <w:t xml:space="preserve"> the tremendous</w:t>
      </w:r>
      <w:r w:rsidRPr="007E3E90">
        <w:rPr>
          <w:rStyle w:val="Emphasis"/>
        </w:rPr>
        <w:t xml:space="preserve"> hurdles</w:t>
      </w:r>
      <w:r w:rsidRPr="007E3E90">
        <w:rPr>
          <w:sz w:val="16"/>
        </w:rPr>
        <w:t xml:space="preserve"> </w:t>
      </w:r>
      <w:r w:rsidRPr="007E3E90">
        <w:rPr>
          <w:rStyle w:val="StyleUnderline"/>
        </w:rPr>
        <w:t>that terrorists would have to overcome</w:t>
      </w:r>
      <w:r w:rsidRPr="007E3E90">
        <w:rPr>
          <w:sz w:val="16"/>
        </w:rPr>
        <w:t xml:space="preserve"> </w:t>
      </w:r>
      <w:r w:rsidRPr="007E3E90">
        <w:rPr>
          <w:rStyle w:val="StyleUnderline"/>
        </w:rPr>
        <w:t>in order to acquire nuclear weapons.58</w:t>
      </w:r>
      <w:r w:rsidRPr="007E3E90">
        <w:rPr>
          <w:sz w:val="16"/>
        </w:rPr>
        <w:t xml:space="preserve"> </w:t>
      </w:r>
      <w:r w:rsidRPr="007E3E90">
        <w:rPr>
          <w:rStyle w:val="Emphasis"/>
        </w:rPr>
        <w:t>Nevertheless</w:t>
      </w:r>
      <w:r w:rsidRPr="007E3E90">
        <w:rPr>
          <w:sz w:val="16"/>
        </w:rPr>
        <w:t xml:space="preserve">, </w:t>
      </w:r>
      <w:r w:rsidRPr="004538F3">
        <w:rPr>
          <w:rStyle w:val="Emphasis"/>
          <w:highlight w:val="cyan"/>
        </w:rPr>
        <w:t>as nuclear weapons spread</w:t>
      </w:r>
      <w:r w:rsidRPr="007E3E90">
        <w:rPr>
          <w:rStyle w:val="StyleUnderline"/>
        </w:rPr>
        <w:t xml:space="preserve">, the </w:t>
      </w:r>
      <w:r w:rsidRPr="004538F3">
        <w:rPr>
          <w:rStyle w:val="Emphasis"/>
          <w:highlight w:val="cyan"/>
        </w:rPr>
        <w:t>possibility</w:t>
      </w:r>
      <w:r w:rsidRPr="004538F3">
        <w:rPr>
          <w:rStyle w:val="StyleUnderline"/>
          <w:highlight w:val="cyan"/>
        </w:rPr>
        <w:t xml:space="preserve"> </w:t>
      </w:r>
      <w:r w:rsidRPr="007E3E90">
        <w:rPr>
          <w:rStyle w:val="StyleUnderline"/>
        </w:rPr>
        <w:t xml:space="preserve">that </w:t>
      </w:r>
      <w:r w:rsidRPr="004538F3">
        <w:rPr>
          <w:rStyle w:val="Emphasis"/>
          <w:highlight w:val="cyan"/>
        </w:rPr>
        <w:t>they</w:t>
      </w:r>
      <w:r w:rsidRPr="004538F3">
        <w:rPr>
          <w:rStyle w:val="StyleUnderline"/>
          <w:highlight w:val="cyan"/>
        </w:rPr>
        <w:t xml:space="preserve"> </w:t>
      </w:r>
      <w:r w:rsidRPr="007E3E90">
        <w:rPr>
          <w:rStyle w:val="StyleUnderline"/>
        </w:rPr>
        <w:t xml:space="preserve">will </w:t>
      </w:r>
      <w:r w:rsidRPr="007E3E90">
        <w:rPr>
          <w:rStyle w:val="Emphasis"/>
        </w:rPr>
        <w:t xml:space="preserve">eventually </w:t>
      </w:r>
      <w:r w:rsidRPr="004538F3">
        <w:rPr>
          <w:rStyle w:val="Emphasis"/>
          <w:highlight w:val="cyan"/>
          <w:bdr w:val="single" w:sz="18" w:space="0" w:color="auto"/>
        </w:rPr>
        <w:t>fall into terrorist hands increases</w:t>
      </w:r>
      <w:r w:rsidRPr="007E3E90">
        <w:rPr>
          <w:sz w:val="16"/>
        </w:rPr>
        <w:t xml:space="preserve">. </w:t>
      </w:r>
      <w:r w:rsidRPr="007E3E90">
        <w:rPr>
          <w:rStyle w:val="StyleUnderline"/>
        </w:rPr>
        <w:t xml:space="preserve">States could </w:t>
      </w:r>
      <w:r w:rsidRPr="004538F3">
        <w:rPr>
          <w:rStyle w:val="Emphasis"/>
          <w:highlight w:val="cyan"/>
        </w:rPr>
        <w:t xml:space="preserve">intentionally transfer </w:t>
      </w:r>
      <w:r w:rsidRPr="007E3E90">
        <w:rPr>
          <w:rStyle w:val="Emphasis"/>
        </w:rPr>
        <w:t>nuclear weapons</w:t>
      </w:r>
      <w:r w:rsidRPr="007E3E90">
        <w:rPr>
          <w:sz w:val="16"/>
        </w:rPr>
        <w:t xml:space="preserve">, </w:t>
      </w:r>
      <w:r w:rsidRPr="007E3E90">
        <w:rPr>
          <w:rStyle w:val="StyleUnderline"/>
        </w:rPr>
        <w:t>or</w:t>
      </w:r>
      <w:r w:rsidRPr="007E3E90">
        <w:rPr>
          <w:sz w:val="16"/>
        </w:rPr>
        <w:t xml:space="preserve"> the fissile material required to build them, </w:t>
      </w:r>
      <w:r w:rsidRPr="007E3E90">
        <w:rPr>
          <w:rStyle w:val="StyleUnderline"/>
        </w:rPr>
        <w:t>to terrorist groups</w:t>
      </w:r>
      <w:r w:rsidRPr="007E3E90">
        <w:rPr>
          <w:sz w:val="16"/>
        </w:rPr>
        <w:t xml:space="preserve">. There are good reasons why a state might be reluctant to transfer nuclear weapons to terrorists, but, </w:t>
      </w:r>
      <w:r w:rsidRPr="007E3E90">
        <w:rPr>
          <w:rStyle w:val="StyleUnderline"/>
        </w:rPr>
        <w:t>as</w:t>
      </w:r>
      <w:r w:rsidRPr="007E3E90">
        <w:rPr>
          <w:sz w:val="16"/>
        </w:rPr>
        <w:t xml:space="preserve"> nuclear </w:t>
      </w:r>
      <w:r w:rsidRPr="007E3E90">
        <w:rPr>
          <w:rStyle w:val="Emphasis"/>
        </w:rPr>
        <w:t>weapons spread</w:t>
      </w:r>
      <w:r w:rsidRPr="007E3E90">
        <w:rPr>
          <w:sz w:val="16"/>
        </w:rPr>
        <w:t xml:space="preserve">, </w:t>
      </w:r>
      <w:r w:rsidRPr="007E3E90">
        <w:rPr>
          <w:rStyle w:val="StyleUnderline"/>
        </w:rPr>
        <w:t xml:space="preserve">the probability that a leader might someday </w:t>
      </w:r>
      <w:r w:rsidRPr="007E3E90">
        <w:rPr>
          <w:rStyle w:val="Emphasis"/>
        </w:rPr>
        <w:t>purposely arm a terrorist group increases</w:t>
      </w:r>
      <w:r w:rsidRPr="007E3E90">
        <w:rPr>
          <w:sz w:val="16"/>
        </w:rPr>
        <w:t xml:space="preserve">. Some fear, for example, that Iran, with its close ties to Hamas and Hizballah, might be at a heightened risk of transferring nuclear weapons to terrorists. Moreover, even if no state would ever intentionally transfer nuclear capabilities to terrorists, </w:t>
      </w:r>
      <w:r w:rsidRPr="007E3E90">
        <w:rPr>
          <w:rStyle w:val="StyleUnderline"/>
        </w:rPr>
        <w:t xml:space="preserve">a </w:t>
      </w:r>
      <w:r w:rsidRPr="007E3E90">
        <w:rPr>
          <w:rStyle w:val="Emphasis"/>
        </w:rPr>
        <w:t>new nuclear state</w:t>
      </w:r>
      <w:r w:rsidRPr="007E3E90">
        <w:rPr>
          <w:rStyle w:val="StyleUnderline"/>
        </w:rPr>
        <w:t xml:space="preserve">, with </w:t>
      </w:r>
      <w:r w:rsidRPr="007E3E90">
        <w:rPr>
          <w:rStyle w:val="Emphasis"/>
        </w:rPr>
        <w:t>underdeveloped security</w:t>
      </w:r>
      <w:r w:rsidRPr="007E3E90">
        <w:rPr>
          <w:rStyle w:val="StyleUnderline"/>
        </w:rPr>
        <w:t xml:space="preserve"> procedures, might be vulnerable to </w:t>
      </w:r>
      <w:r w:rsidRPr="007E3E90">
        <w:rPr>
          <w:rStyle w:val="Emphasis"/>
        </w:rPr>
        <w:t>theft</w:t>
      </w:r>
      <w:r w:rsidRPr="007E3E90">
        <w:rPr>
          <w:rStyle w:val="StyleUnderline"/>
        </w:rPr>
        <w:t xml:space="preserve">, allowing terrorist groups or corrupt or </w:t>
      </w:r>
      <w:proofErr w:type="gramStart"/>
      <w:r w:rsidRPr="007E3E90">
        <w:rPr>
          <w:rStyle w:val="StyleUnderline"/>
        </w:rPr>
        <w:t>ideologically-motivated</w:t>
      </w:r>
      <w:proofErr w:type="gramEnd"/>
      <w:r w:rsidRPr="007E3E90">
        <w:rPr>
          <w:rStyle w:val="StyleUnderline"/>
        </w:rPr>
        <w:t xml:space="preserve"> insiders to transfer dangerous material to terrorists.</w:t>
      </w:r>
      <w:r w:rsidRPr="007E3E90">
        <w:rPr>
          <w:sz w:val="16"/>
        </w:rPr>
        <w:t xml:space="preserve"> There is evidence, for example, that representatives from Pakistan’s atomic energy establishment met with Al-</w:t>
      </w:r>
      <w:proofErr w:type="spellStart"/>
      <w:r w:rsidRPr="007E3E90">
        <w:rPr>
          <w:sz w:val="16"/>
        </w:rPr>
        <w:t>Qa’eda</w:t>
      </w:r>
      <w:proofErr w:type="spellEnd"/>
      <w:r w:rsidRPr="007E3E90">
        <w:rPr>
          <w:sz w:val="16"/>
        </w:rPr>
        <w:t xml:space="preserve"> members to discuss a possible nuclear deal.59 Finally, </w:t>
      </w:r>
      <w:r w:rsidRPr="007E3E90">
        <w:rPr>
          <w:rStyle w:val="StyleUnderline"/>
        </w:rPr>
        <w:t>a nuclear-armed state could collapse</w:t>
      </w:r>
      <w:r w:rsidRPr="007E3E90">
        <w:rPr>
          <w:sz w:val="16"/>
        </w:rPr>
        <w:t xml:space="preserve">, </w:t>
      </w:r>
      <w:r w:rsidRPr="007E3E90">
        <w:rPr>
          <w:rStyle w:val="StyleUnderline"/>
        </w:rPr>
        <w:t xml:space="preserve">resulting in a breakdown of law and order and a </w:t>
      </w:r>
      <w:r w:rsidRPr="004538F3">
        <w:rPr>
          <w:rStyle w:val="Emphasis"/>
          <w:highlight w:val="cyan"/>
        </w:rPr>
        <w:t>loose nukes</w:t>
      </w:r>
      <w:r w:rsidRPr="004538F3">
        <w:rPr>
          <w:rStyle w:val="StyleUnderline"/>
          <w:highlight w:val="cyan"/>
        </w:rPr>
        <w:t xml:space="preserve"> </w:t>
      </w:r>
      <w:r w:rsidRPr="007E3E90">
        <w:rPr>
          <w:rStyle w:val="StyleUnderline"/>
        </w:rPr>
        <w:t>problem</w:t>
      </w:r>
      <w:r w:rsidRPr="007E3E90">
        <w:rPr>
          <w:sz w:val="16"/>
        </w:rPr>
        <w:t xml:space="preserve">. US officials are currently very concerned about what would happen to Pakistan’s nuclear weapons if the government were to fall. As nuclear weapons spread, this problem is only further amplified. Iran is a country with a history of revolutions and a government with a tenuous hold on power. The regime change that Washington has long dreamed about in Tehran could actually become a nightmare if a nuclear-armed Iran suffered a breakdown in authority, forcing us to worry about the fate of Iran’s nuclear arsenal. Regional Instability The spread of nuclear weapons also emboldens nuclear powers, contributing to regional instability. States that lack nuclear weapons need to fear direct military attack from other states, but states with nuclear weapons can be confident that they can deter an intentional military attack, giving them an incentive to be more aggressive in the conduct of their foreign policy. In this way, nuclear weapons provide a shield under which states can feel free to engage in lower-level aggression. Indeed, international relations theories about the ‘stability-instability paradox’ maintain that stability at the nuclear level contributes to conventional instability.60 </w:t>
      </w:r>
      <w:r w:rsidRPr="004538F3">
        <w:rPr>
          <w:rStyle w:val="Emphasis"/>
          <w:highlight w:val="cyan"/>
        </w:rPr>
        <w:t>Historically</w:t>
      </w:r>
      <w:r w:rsidRPr="007E3E90">
        <w:rPr>
          <w:sz w:val="16"/>
        </w:rPr>
        <w:t xml:space="preserve">, we have seen that </w:t>
      </w:r>
      <w:r w:rsidRPr="007E3E90">
        <w:rPr>
          <w:rStyle w:val="StyleUnderline"/>
        </w:rPr>
        <w:t xml:space="preserve">the </w:t>
      </w:r>
      <w:r w:rsidRPr="004538F3">
        <w:rPr>
          <w:rStyle w:val="Emphasis"/>
          <w:highlight w:val="cyan"/>
        </w:rPr>
        <w:t>spread</w:t>
      </w:r>
      <w:r w:rsidRPr="007E3E90">
        <w:rPr>
          <w:rStyle w:val="Emphasis"/>
        </w:rPr>
        <w:t xml:space="preserve"> </w:t>
      </w:r>
      <w:r w:rsidRPr="004538F3">
        <w:rPr>
          <w:rStyle w:val="Emphasis"/>
          <w:highlight w:val="cyan"/>
        </w:rPr>
        <w:t>of nuclear weapons</w:t>
      </w:r>
      <w:r w:rsidRPr="004538F3">
        <w:rPr>
          <w:rStyle w:val="StyleUnderline"/>
          <w:highlight w:val="cyan"/>
        </w:rPr>
        <w:t xml:space="preserve"> </w:t>
      </w:r>
      <w:r w:rsidRPr="007E3E90">
        <w:rPr>
          <w:rStyle w:val="StyleUnderline"/>
        </w:rPr>
        <w:t xml:space="preserve">has emboldened their possessors and </w:t>
      </w:r>
      <w:r w:rsidRPr="004538F3">
        <w:rPr>
          <w:rStyle w:val="StyleUnderline"/>
          <w:highlight w:val="cyan"/>
        </w:rPr>
        <w:t xml:space="preserve">contributed to </w:t>
      </w:r>
      <w:r w:rsidRPr="004538F3">
        <w:rPr>
          <w:rStyle w:val="Emphasis"/>
          <w:highlight w:val="cyan"/>
        </w:rPr>
        <w:t>regional instability</w:t>
      </w:r>
      <w:r w:rsidRPr="007E3E90">
        <w:rPr>
          <w:sz w:val="16"/>
        </w:rPr>
        <w:t xml:space="preserve">. </w:t>
      </w:r>
      <w:r w:rsidRPr="007E3E90">
        <w:rPr>
          <w:rStyle w:val="StyleUnderline"/>
        </w:rPr>
        <w:t>Recent scholarly analyses have demonstrated that, after controlling for other relevant factors, nuclear-weapon states are more likely to engage in conflict than nonnuclear</w:t>
      </w:r>
      <w:r w:rsidRPr="007E3E90">
        <w:rPr>
          <w:sz w:val="16"/>
        </w:rPr>
        <w:t>-</w:t>
      </w:r>
      <w:r w:rsidRPr="007E3E90">
        <w:rPr>
          <w:rStyle w:val="StyleUnderline"/>
        </w:rPr>
        <w:t>weapon states</w:t>
      </w:r>
      <w:r w:rsidRPr="007E3E90">
        <w:rPr>
          <w:sz w:val="16"/>
        </w:rPr>
        <w:t xml:space="preserve"> and that </w:t>
      </w:r>
      <w:r w:rsidRPr="007E3E90">
        <w:rPr>
          <w:rStyle w:val="StyleUnderline"/>
        </w:rPr>
        <w:t xml:space="preserve">this </w:t>
      </w:r>
      <w:r w:rsidRPr="004538F3">
        <w:rPr>
          <w:rStyle w:val="StyleUnderline"/>
          <w:highlight w:val="cyan"/>
        </w:rPr>
        <w:t xml:space="preserve">aggressiveness is more </w:t>
      </w:r>
      <w:r w:rsidRPr="004538F3">
        <w:rPr>
          <w:rStyle w:val="Emphasis"/>
          <w:highlight w:val="cyan"/>
          <w:bdr w:val="single" w:sz="18" w:space="0" w:color="auto"/>
        </w:rPr>
        <w:t>pronounced in new nuclear states</w:t>
      </w:r>
      <w:r w:rsidRPr="007E3E90">
        <w:rPr>
          <w:rStyle w:val="StyleUnderline"/>
        </w:rPr>
        <w:t xml:space="preserve"> that have less experience with nuclear diplomacy.</w:t>
      </w:r>
      <w:r w:rsidRPr="007E3E90">
        <w:rPr>
          <w:sz w:val="16"/>
        </w:rPr>
        <w:t xml:space="preserve">61 Similarly, research on internal decision-making in Pakistan reveals that Pakistani foreign policymakers may have been emboldened by the acquisition of nuclear weapons, which encouraged them to initiate militarized disputes against India.62 Currently, Iran restrains its foreign policy because it fears major military retaliation from the United States or Israel, but with nuclear weapons it could feel free to push harder. A </w:t>
      </w:r>
      <w:r w:rsidRPr="007E3E90">
        <w:rPr>
          <w:rStyle w:val="StyleUnderline"/>
        </w:rPr>
        <w:t xml:space="preserve">nuclear-armed Iran would likely </w:t>
      </w:r>
      <w:proofErr w:type="gramStart"/>
      <w:r w:rsidRPr="007E3E90">
        <w:rPr>
          <w:rStyle w:val="StyleUnderline"/>
        </w:rPr>
        <w:t>step up</w:t>
      </w:r>
      <w:proofErr w:type="gramEnd"/>
      <w:r w:rsidRPr="007E3E90">
        <w:rPr>
          <w:rStyle w:val="StyleUnderline"/>
        </w:rPr>
        <w:t xml:space="preserve"> support to terrorist and proxy groups and engage in more aggressive coercive diplomacy</w:t>
      </w:r>
      <w:r w:rsidRPr="007E3E90">
        <w:rPr>
          <w:sz w:val="16"/>
        </w:rPr>
        <w:t xml:space="preserve">. With a nuclear-armed Iran increasingly throwing its weight around in the region, </w:t>
      </w:r>
      <w:r w:rsidRPr="007E3E90">
        <w:rPr>
          <w:rStyle w:val="Emphasis"/>
          <w:bdr w:val="single" w:sz="18" w:space="0" w:color="auto"/>
        </w:rPr>
        <w:t>we could witness an even more crisis prone Middle East</w:t>
      </w:r>
      <w:r w:rsidRPr="007E3E90">
        <w:rPr>
          <w:rStyle w:val="Emphasis"/>
        </w:rPr>
        <w:t>.</w:t>
      </w:r>
      <w:r w:rsidRPr="007E3E90">
        <w:rPr>
          <w:sz w:val="16"/>
        </w:rPr>
        <w:t xml:space="preserve"> </w:t>
      </w:r>
      <w:r w:rsidRPr="007E3E90">
        <w:rPr>
          <w:rStyle w:val="StyleUnderline"/>
        </w:rPr>
        <w:t>And in a poly-nuclear Middle East</w:t>
      </w:r>
      <w:r w:rsidRPr="007E3E90">
        <w:rPr>
          <w:sz w:val="16"/>
        </w:rPr>
        <w:t xml:space="preserve"> with Israel, Iran, and, in the future, possibly other states, armed with nuclear weapons, </w:t>
      </w:r>
      <w:r w:rsidRPr="007E3E90">
        <w:rPr>
          <w:rStyle w:val="Emphasis"/>
        </w:rPr>
        <w:t>any</w:t>
      </w:r>
      <w:r w:rsidRPr="007E3E90">
        <w:rPr>
          <w:rStyle w:val="StyleUnderline"/>
        </w:rPr>
        <w:t xml:space="preserve"> one of those </w:t>
      </w:r>
      <w:r w:rsidRPr="004538F3">
        <w:rPr>
          <w:rStyle w:val="Emphasis"/>
          <w:highlight w:val="cyan"/>
        </w:rPr>
        <w:t>crises</w:t>
      </w:r>
      <w:r w:rsidRPr="004538F3">
        <w:rPr>
          <w:rStyle w:val="StyleUnderline"/>
          <w:highlight w:val="cyan"/>
        </w:rPr>
        <w:t xml:space="preserve"> could result in a </w:t>
      </w:r>
      <w:r w:rsidRPr="004538F3">
        <w:rPr>
          <w:rStyle w:val="Emphasis"/>
          <w:highlight w:val="cyan"/>
        </w:rPr>
        <w:t>catastrophic nuclear exchange</w:t>
      </w:r>
      <w:r w:rsidRPr="007E3E90">
        <w:rPr>
          <w:rStyle w:val="StyleUnderline"/>
        </w:rPr>
        <w:t>.</w:t>
      </w:r>
    </w:p>
    <w:p w14:paraId="65B92B3E" w14:textId="77777777" w:rsidR="00D3176D" w:rsidRPr="007E3E90" w:rsidRDefault="00D3176D" w:rsidP="00D3176D">
      <w:pPr>
        <w:pStyle w:val="Heading4"/>
        <w:rPr>
          <w:rFonts w:cs="Calibri"/>
        </w:rPr>
      </w:pPr>
      <w:r w:rsidRPr="007E3E90">
        <w:rPr>
          <w:rFonts w:cs="Calibri"/>
        </w:rPr>
        <w:t xml:space="preserve">Any nuclear war causes </w:t>
      </w:r>
      <w:r w:rsidRPr="007E3E90">
        <w:rPr>
          <w:rFonts w:cs="Calibri"/>
          <w:u w:val="single"/>
        </w:rPr>
        <w:t>extinction</w:t>
      </w:r>
      <w:r w:rsidRPr="007E3E90">
        <w:rPr>
          <w:rFonts w:cs="Calibri"/>
        </w:rPr>
        <w:t xml:space="preserve"> – ice age and famine.</w:t>
      </w:r>
    </w:p>
    <w:p w14:paraId="0BBCDEA4" w14:textId="77777777" w:rsidR="00D3176D" w:rsidRPr="007E3E90" w:rsidRDefault="00D3176D" w:rsidP="00D3176D">
      <w:pPr>
        <w:rPr>
          <w:sz w:val="18"/>
          <w:szCs w:val="18"/>
        </w:rPr>
      </w:pPr>
      <w:r w:rsidRPr="007E3E90">
        <w:rPr>
          <w:sz w:val="18"/>
          <w:szCs w:val="18"/>
        </w:rPr>
        <w:t>Steven</w:t>
      </w:r>
      <w:r w:rsidRPr="007E3E90">
        <w:rPr>
          <w:rStyle w:val="Style13ptBold"/>
          <w:sz w:val="18"/>
          <w:szCs w:val="18"/>
        </w:rPr>
        <w:t xml:space="preserve"> </w:t>
      </w:r>
      <w:r w:rsidRPr="007E3E90">
        <w:rPr>
          <w:rStyle w:val="Style13ptBold"/>
        </w:rPr>
        <w:t>Starr 15</w:t>
      </w:r>
      <w:r w:rsidRPr="007E3E90">
        <w:rPr>
          <w:sz w:val="18"/>
          <w:szCs w:val="18"/>
        </w:rPr>
        <w:t xml:space="preserve"> [Director of the University of Missouri’s Clinical Laboratory Science Program, as well as a senior scientist at the </w:t>
      </w:r>
      <w:hyperlink r:id="rId15" w:tgtFrame="_blank" w:history="1">
        <w:r w:rsidRPr="007E3E90">
          <w:rPr>
            <w:rStyle w:val="Hyperlink"/>
            <w:sz w:val="18"/>
            <w:szCs w:val="18"/>
          </w:rPr>
          <w:t>Physicians for Social Responsibility</w:t>
        </w:r>
      </w:hyperlink>
      <w:r w:rsidRPr="007E3E90">
        <w:rPr>
          <w:sz w:val="18"/>
          <w:szCs w:val="18"/>
        </w:rPr>
        <w:t>. He has worked with the Swiss, Chilean, and Swedish governments in support of their efforts at the United Nations to eliminate thousands of high-alert, launch-ready U.S. and Russian nuclear weapons; he maintains the website </w:t>
      </w:r>
      <w:hyperlink r:id="rId16" w:tgtFrame="_blank" w:history="1">
        <w:r w:rsidRPr="007E3E90">
          <w:rPr>
            <w:rStyle w:val="Hyperlink"/>
            <w:sz w:val="18"/>
            <w:szCs w:val="18"/>
          </w:rPr>
          <w:t>Nuclear Darkness</w:t>
        </w:r>
      </w:hyperlink>
      <w:r w:rsidRPr="007E3E90">
        <w:rPr>
          <w:sz w:val="18"/>
          <w:szCs w:val="18"/>
        </w:rPr>
        <w:t xml:space="preserve">. “Nuclear War: An Unrecognized Mass Extinction Event Waiting </w:t>
      </w:r>
      <w:proofErr w:type="gramStart"/>
      <w:r w:rsidRPr="007E3E90">
        <w:rPr>
          <w:sz w:val="18"/>
          <w:szCs w:val="18"/>
        </w:rPr>
        <w:t>To</w:t>
      </w:r>
      <w:proofErr w:type="gramEnd"/>
      <w:r w:rsidRPr="007E3E90">
        <w:rPr>
          <w:sz w:val="18"/>
          <w:szCs w:val="18"/>
        </w:rPr>
        <w:t xml:space="preserve"> Happen.” </w:t>
      </w:r>
      <w:proofErr w:type="spellStart"/>
      <w:r w:rsidRPr="007E3E90">
        <w:rPr>
          <w:sz w:val="18"/>
          <w:szCs w:val="18"/>
        </w:rPr>
        <w:t>Ratical</w:t>
      </w:r>
      <w:proofErr w:type="spellEnd"/>
      <w:r w:rsidRPr="007E3E90">
        <w:rPr>
          <w:sz w:val="18"/>
          <w:szCs w:val="18"/>
        </w:rPr>
        <w:t xml:space="preserve">. March 2015. </w:t>
      </w:r>
      <w:hyperlink r:id="rId17" w:history="1">
        <w:r w:rsidRPr="007E3E90">
          <w:rPr>
            <w:rStyle w:val="Hyperlink"/>
            <w:sz w:val="18"/>
            <w:szCs w:val="18"/>
          </w:rPr>
          <w:t>https://ratical.org/radiation/NuclearExtinction/StevenStarr022815.html</w:t>
        </w:r>
      </w:hyperlink>
      <w:r w:rsidRPr="007E3E90">
        <w:rPr>
          <w:rStyle w:val="Hyperlink"/>
          <w:sz w:val="18"/>
          <w:szCs w:val="18"/>
        </w:rPr>
        <w:t>]</w:t>
      </w:r>
      <w:r w:rsidRPr="007E3E90">
        <w:rPr>
          <w:sz w:val="18"/>
          <w:szCs w:val="18"/>
        </w:rPr>
        <w:t xml:space="preserve"> TG </w:t>
      </w:r>
    </w:p>
    <w:p w14:paraId="67B5E961" w14:textId="165085D1" w:rsidR="00D3176D" w:rsidRPr="007E3E90" w:rsidRDefault="00D3176D" w:rsidP="00D3176D">
      <w:pPr>
        <w:rPr>
          <w:u w:val="single"/>
        </w:rPr>
      </w:pPr>
      <w:bookmarkStart w:id="0" w:name="slide2"/>
      <w:bookmarkEnd w:id="0"/>
      <w:r w:rsidRPr="007E3E90">
        <w:rPr>
          <w:sz w:val="16"/>
        </w:rPr>
        <w:t xml:space="preserve">A </w:t>
      </w:r>
      <w:r w:rsidRPr="004538F3">
        <w:rPr>
          <w:highlight w:val="cyan"/>
          <w:u w:val="single"/>
        </w:rPr>
        <w:t>war</w:t>
      </w:r>
      <w:r w:rsidRPr="007E3E90">
        <w:rPr>
          <w:u w:val="single"/>
        </w:rPr>
        <w:t xml:space="preserve"> fought </w:t>
      </w:r>
      <w:r w:rsidRPr="004538F3">
        <w:rPr>
          <w:highlight w:val="cyan"/>
          <w:u w:val="single"/>
        </w:rPr>
        <w:t>with</w:t>
      </w:r>
      <w:r w:rsidRPr="007E3E90">
        <w:rPr>
          <w:u w:val="single"/>
        </w:rPr>
        <w:t xml:space="preserve"> 21st century strategic </w:t>
      </w:r>
      <w:r w:rsidRPr="004538F3">
        <w:rPr>
          <w:highlight w:val="cyan"/>
          <w:u w:val="single"/>
        </w:rPr>
        <w:t>nuclear weapons would be</w:t>
      </w:r>
      <w:r w:rsidRPr="007E3E90">
        <w:rPr>
          <w:u w:val="single"/>
        </w:rPr>
        <w:t xml:space="preserve"> more than just a </w:t>
      </w:r>
      <w:r w:rsidRPr="007E3E90">
        <w:rPr>
          <w:rStyle w:val="Emphasis"/>
        </w:rPr>
        <w:t>great catastrophe in human history</w:t>
      </w:r>
      <w:r w:rsidRPr="007E3E90">
        <w:rPr>
          <w:u w:val="single"/>
        </w:rPr>
        <w:t xml:space="preserve">. If we allow it to happen, such a war would be a </w:t>
      </w:r>
      <w:r w:rsidRPr="004538F3">
        <w:rPr>
          <w:rStyle w:val="Emphasis"/>
          <w:highlight w:val="cyan"/>
        </w:rPr>
        <w:t>mass extinction event</w:t>
      </w:r>
      <w:r w:rsidRPr="007E3E90">
        <w:rPr>
          <w:u w:val="single"/>
        </w:rPr>
        <w:t xml:space="preserve"> that </w:t>
      </w:r>
      <w:hyperlink r:id="rId18" w:history="1">
        <w:r w:rsidRPr="007E3E90">
          <w:rPr>
            <w:u w:val="single"/>
          </w:rPr>
          <w:t>ends human history</w:t>
        </w:r>
      </w:hyperlink>
      <w:r w:rsidRPr="007E3E90">
        <w:rPr>
          <w:sz w:val="16"/>
        </w:rPr>
        <w:t xml:space="preserve">. There is a profound difference between extinction and “an unprecedented disaster,” or even “the end of civilization,” because even after such an immense catastrophe, human life would go on. </w:t>
      </w:r>
      <w:r w:rsidRPr="007E3E90">
        <w:rPr>
          <w:u w:val="single"/>
        </w:rPr>
        <w:t xml:space="preserve">But extinction, by definition, is an event </w:t>
      </w:r>
      <w:r w:rsidRPr="004538F3">
        <w:rPr>
          <w:highlight w:val="cyan"/>
          <w:u w:val="single"/>
        </w:rPr>
        <w:t>of</w:t>
      </w:r>
      <w:r w:rsidRPr="007E3E90">
        <w:rPr>
          <w:u w:val="single"/>
        </w:rPr>
        <w:t xml:space="preserve"> </w:t>
      </w:r>
      <w:r w:rsidRPr="007E3E90">
        <w:rPr>
          <w:rStyle w:val="Emphasis"/>
        </w:rPr>
        <w:t xml:space="preserve">utter </w:t>
      </w:r>
      <w:r w:rsidRPr="004538F3">
        <w:rPr>
          <w:rStyle w:val="Emphasis"/>
          <w:highlight w:val="cyan"/>
        </w:rPr>
        <w:t>finality</w:t>
      </w:r>
      <w:r w:rsidRPr="007E3E90">
        <w:rPr>
          <w:rStyle w:val="Emphasis"/>
        </w:rPr>
        <w:t>,</w:t>
      </w:r>
      <w:r w:rsidRPr="007E3E90">
        <w:rPr>
          <w:u w:val="single"/>
        </w:rPr>
        <w:t xml:space="preserve"> and a nuclear war that could cause human extinction should really be </w:t>
      </w:r>
      <w:r w:rsidRPr="007E3E90">
        <w:rPr>
          <w:rStyle w:val="Emphasis"/>
        </w:rPr>
        <w:t>considered as the ultimate criminal act</w:t>
      </w:r>
      <w:r w:rsidRPr="007E3E90">
        <w:rPr>
          <w:sz w:val="16"/>
        </w:rPr>
        <w:t xml:space="preserve">. It certainly would be the crime to end all crimes. The world’s leading climatologists now tell us that nuclear war threatens our continued existence as a species. Their studies predict that a large nuclear war, especially one fought with strategic nuclear weapons, would </w:t>
      </w:r>
      <w:r w:rsidRPr="007E3E90">
        <w:rPr>
          <w:u w:val="single"/>
        </w:rPr>
        <w:t xml:space="preserve">create </w:t>
      </w:r>
      <w:hyperlink r:id="rId19" w:history="1">
        <w:r w:rsidRPr="007E3E90">
          <w:rPr>
            <w:u w:val="single"/>
          </w:rPr>
          <w:t xml:space="preserve">a post-war environment in which for many years </w:t>
        </w:r>
        <w:r w:rsidRPr="007E3E90">
          <w:rPr>
            <w:rStyle w:val="StyleUnderline"/>
          </w:rPr>
          <w:t xml:space="preserve">it would be </w:t>
        </w:r>
        <w:r w:rsidRPr="004538F3">
          <w:rPr>
            <w:rStyle w:val="Emphasis"/>
            <w:highlight w:val="cyan"/>
          </w:rPr>
          <w:t>too cold and dark to</w:t>
        </w:r>
        <w:r w:rsidRPr="007E3E90">
          <w:rPr>
            <w:rStyle w:val="Emphasis"/>
          </w:rPr>
          <w:t xml:space="preserve"> even </w:t>
        </w:r>
        <w:r w:rsidRPr="004538F3">
          <w:rPr>
            <w:rStyle w:val="Emphasis"/>
            <w:highlight w:val="cyan"/>
          </w:rPr>
          <w:t>grow food</w:t>
        </w:r>
      </w:hyperlink>
      <w:r w:rsidRPr="007E3E90">
        <w:rPr>
          <w:u w:val="single"/>
        </w:rPr>
        <w:t xml:space="preserve">. Their findings make it clear that not only humans, but </w:t>
      </w:r>
      <w:r w:rsidRPr="007E3E90">
        <w:rPr>
          <w:rStyle w:val="Emphasis"/>
        </w:rPr>
        <w:t xml:space="preserve">most large animals and many other forms of </w:t>
      </w:r>
      <w:r w:rsidRPr="004538F3">
        <w:rPr>
          <w:rStyle w:val="Emphasis"/>
          <w:highlight w:val="cyan"/>
        </w:rPr>
        <w:t>complex life</w:t>
      </w:r>
      <w:r w:rsidRPr="007E3E90">
        <w:rPr>
          <w:u w:val="single"/>
        </w:rPr>
        <w:t xml:space="preserve"> would likely </w:t>
      </w:r>
      <w:r w:rsidRPr="004538F3">
        <w:rPr>
          <w:rStyle w:val="Emphasis"/>
          <w:highlight w:val="cyan"/>
        </w:rPr>
        <w:t>vanish</w:t>
      </w:r>
      <w:r w:rsidRPr="004538F3">
        <w:rPr>
          <w:highlight w:val="cyan"/>
          <w:u w:val="single"/>
        </w:rPr>
        <w:t xml:space="preserve"> forever</w:t>
      </w:r>
      <w:r w:rsidRPr="007E3E90">
        <w:rPr>
          <w:u w:val="single"/>
        </w:rPr>
        <w:t xml:space="preserve"> in a nuclear darkness of our own making.</w:t>
      </w:r>
      <w:r w:rsidRPr="007E3E90">
        <w:rPr>
          <w:sz w:val="16"/>
        </w:rPr>
        <w:t xml:space="preserve"> The environmental consequences of nuclear war would attack the ecological support systems of life at every level. </w:t>
      </w:r>
      <w:r w:rsidRPr="007E3E90">
        <w:rPr>
          <w:rStyle w:val="Emphasis"/>
        </w:rPr>
        <w:t xml:space="preserve">Radioactive </w:t>
      </w:r>
      <w:r w:rsidRPr="004538F3">
        <w:rPr>
          <w:rStyle w:val="Emphasis"/>
          <w:highlight w:val="cyan"/>
        </w:rPr>
        <w:t>fallout</w:t>
      </w:r>
      <w:r w:rsidRPr="007E3E90">
        <w:rPr>
          <w:u w:val="single"/>
        </w:rPr>
        <w:t xml:space="preserve">, produced not only by nuclear bombs, but also by the destruction of nuclear power plants and their spent fuel pools, would </w:t>
      </w:r>
      <w:r w:rsidRPr="004538F3">
        <w:rPr>
          <w:rStyle w:val="Emphasis"/>
          <w:highlight w:val="cyan"/>
        </w:rPr>
        <w:t>poison</w:t>
      </w:r>
      <w:r w:rsidRPr="004538F3">
        <w:rPr>
          <w:highlight w:val="cyan"/>
          <w:u w:val="single"/>
        </w:rPr>
        <w:t xml:space="preserve"> the biosphere</w:t>
      </w:r>
      <w:r w:rsidRPr="007E3E90">
        <w:rPr>
          <w:u w:val="single"/>
        </w:rPr>
        <w:t xml:space="preserve">. Millions of tons of </w:t>
      </w:r>
      <w:r w:rsidRPr="004538F3">
        <w:rPr>
          <w:highlight w:val="cyan"/>
          <w:u w:val="single"/>
        </w:rPr>
        <w:t>smoke</w:t>
      </w:r>
      <w:r w:rsidRPr="007E3E90">
        <w:rPr>
          <w:u w:val="single"/>
        </w:rPr>
        <w:t xml:space="preserve"> would act to </w:t>
      </w:r>
      <w:hyperlink r:id="rId20" w:history="1">
        <w:r w:rsidRPr="004538F3">
          <w:rPr>
            <w:highlight w:val="cyan"/>
            <w:u w:val="single"/>
          </w:rPr>
          <w:t>destroy</w:t>
        </w:r>
        <w:r w:rsidRPr="007E3E90">
          <w:rPr>
            <w:u w:val="single"/>
          </w:rPr>
          <w:t xml:space="preserve"> Earth’s protective </w:t>
        </w:r>
        <w:r w:rsidRPr="004538F3">
          <w:rPr>
            <w:highlight w:val="cyan"/>
            <w:u w:val="single"/>
          </w:rPr>
          <w:t>ozone layer</w:t>
        </w:r>
      </w:hyperlink>
      <w:r w:rsidRPr="007E3E90">
        <w:rPr>
          <w:u w:val="single"/>
        </w:rPr>
        <w:t xml:space="preserve"> and </w:t>
      </w:r>
      <w:r w:rsidRPr="004538F3">
        <w:rPr>
          <w:rStyle w:val="Emphasis"/>
          <w:highlight w:val="cyan"/>
        </w:rPr>
        <w:t>block</w:t>
      </w:r>
      <w:r w:rsidRPr="007E3E90">
        <w:rPr>
          <w:rStyle w:val="Emphasis"/>
        </w:rPr>
        <w:t xml:space="preserve"> most </w:t>
      </w:r>
      <w:r w:rsidRPr="004538F3">
        <w:rPr>
          <w:rStyle w:val="Emphasis"/>
          <w:highlight w:val="cyan"/>
        </w:rPr>
        <w:t>sunlight</w:t>
      </w:r>
      <w:r w:rsidRPr="007E3E90">
        <w:rPr>
          <w:rStyle w:val="Emphasis"/>
        </w:rPr>
        <w:t xml:space="preserve"> from reaching Earth’s surface, </w:t>
      </w:r>
      <w:r w:rsidRPr="004538F3">
        <w:rPr>
          <w:rStyle w:val="Emphasis"/>
          <w:highlight w:val="cyan"/>
        </w:rPr>
        <w:t>creating Ice Age</w:t>
      </w:r>
      <w:r w:rsidRPr="007E3E90">
        <w:rPr>
          <w:rStyle w:val="Emphasis"/>
        </w:rPr>
        <w:t xml:space="preserve"> </w:t>
      </w:r>
      <w:r w:rsidRPr="007E3E90">
        <w:rPr>
          <w:u w:val="single"/>
        </w:rPr>
        <w:t>weather conditions that would last for decades</w:t>
      </w:r>
      <w:r w:rsidRPr="007E3E90">
        <w:rPr>
          <w:sz w:val="16"/>
        </w:rPr>
        <w:t xml:space="preserve">. Yet the political and military leaders who control nuclear weapons strictly avoid any direct public discussion of the consequences of nuclear war. They do so by arguing that nuclear weapons are not intended to be used, but only to deter. Remarkably, the leaders of the Nuclear Weapon States have chosen to ignore the authoritative, long-standing scientific research done by the climatologists, research that predicts </w:t>
      </w:r>
      <w:r w:rsidRPr="007E3E90">
        <w:rPr>
          <w:u w:val="single"/>
        </w:rPr>
        <w:t xml:space="preserve">virtually </w:t>
      </w:r>
      <w:r w:rsidRPr="004538F3">
        <w:rPr>
          <w:highlight w:val="cyan"/>
          <w:u w:val="single"/>
        </w:rPr>
        <w:t>any nuclear war</w:t>
      </w:r>
      <w:r w:rsidRPr="007E3E90">
        <w:rPr>
          <w:sz w:val="16"/>
        </w:rPr>
        <w:t xml:space="preserve">, fought with even a fraction of the operational and deployed nuclear arsenals, </w:t>
      </w:r>
      <w:r w:rsidRPr="007E3E90">
        <w:rPr>
          <w:u w:val="single"/>
        </w:rPr>
        <w:t xml:space="preserve">will </w:t>
      </w:r>
      <w:r w:rsidRPr="004538F3">
        <w:rPr>
          <w:highlight w:val="cyan"/>
          <w:u w:val="single"/>
        </w:rPr>
        <w:t>leave the Earth</w:t>
      </w:r>
      <w:r w:rsidRPr="007E3E90">
        <w:rPr>
          <w:u w:val="single"/>
        </w:rPr>
        <w:t xml:space="preserve"> </w:t>
      </w:r>
      <w:r w:rsidRPr="007E3E90">
        <w:rPr>
          <w:rStyle w:val="Emphasis"/>
        </w:rPr>
        <w:t xml:space="preserve">essentially </w:t>
      </w:r>
      <w:r w:rsidRPr="004538F3">
        <w:rPr>
          <w:rStyle w:val="Emphasis"/>
          <w:highlight w:val="cyan"/>
        </w:rPr>
        <w:t>uninhabitable</w:t>
      </w:r>
      <w:r w:rsidRPr="007E3E90">
        <w:rPr>
          <w:u w:val="single"/>
        </w:rPr>
        <w:t>.</w:t>
      </w:r>
    </w:p>
    <w:p w14:paraId="2A2A4DB6" w14:textId="2FFA487D" w:rsidR="00D3176D" w:rsidRPr="007E3E90" w:rsidRDefault="00D3176D" w:rsidP="00D3176D">
      <w:pPr>
        <w:pStyle w:val="Heading4"/>
        <w:rPr>
          <w:rFonts w:cs="Calibri"/>
        </w:rPr>
      </w:pPr>
      <w:r w:rsidRPr="007E3E90">
        <w:rPr>
          <w:rFonts w:cs="Calibri"/>
        </w:rPr>
        <w:t>Scenario 3 – Aquaculture</w:t>
      </w:r>
    </w:p>
    <w:p w14:paraId="524E4B83" w14:textId="77777777" w:rsidR="00D3176D" w:rsidRPr="007E3E90" w:rsidRDefault="00D3176D" w:rsidP="00D3176D">
      <w:pPr>
        <w:pStyle w:val="Heading4"/>
        <w:rPr>
          <w:rFonts w:cs="Calibri"/>
        </w:rPr>
      </w:pPr>
      <w:r w:rsidRPr="007E3E90">
        <w:rPr>
          <w:rFonts w:cs="Calibri"/>
        </w:rPr>
        <w:t xml:space="preserve">Lunar Basing would </w:t>
      </w:r>
      <w:r w:rsidRPr="007E3E90">
        <w:rPr>
          <w:rFonts w:cs="Calibri"/>
          <w:u w:val="single"/>
        </w:rPr>
        <w:t>require</w:t>
      </w:r>
      <w:r w:rsidRPr="007E3E90">
        <w:rPr>
          <w:rFonts w:cs="Calibri"/>
        </w:rPr>
        <w:t xml:space="preserve"> aquaculture that provides </w:t>
      </w:r>
      <w:r w:rsidRPr="007E3E90">
        <w:rPr>
          <w:rFonts w:cs="Calibri"/>
          <w:u w:val="single"/>
        </w:rPr>
        <w:t>mutual benefits</w:t>
      </w:r>
      <w:r w:rsidRPr="007E3E90">
        <w:rPr>
          <w:rFonts w:cs="Calibri"/>
        </w:rPr>
        <w:t xml:space="preserve"> that spill-down terrestrially – results in </w:t>
      </w:r>
      <w:r w:rsidRPr="007E3E90">
        <w:rPr>
          <w:rFonts w:cs="Calibri"/>
          <w:u w:val="single"/>
        </w:rPr>
        <w:t>sustainable aquaculture</w:t>
      </w:r>
      <w:r w:rsidRPr="007E3E90">
        <w:rPr>
          <w:rFonts w:cs="Calibri"/>
        </w:rPr>
        <w:t>.</w:t>
      </w:r>
    </w:p>
    <w:p w14:paraId="20B3BD5A" w14:textId="77777777" w:rsidR="00D3176D" w:rsidRPr="007E3E90" w:rsidRDefault="00D3176D" w:rsidP="00D3176D">
      <w:r w:rsidRPr="007E3E90">
        <w:rPr>
          <w:rStyle w:val="Style13ptBold"/>
        </w:rPr>
        <w:t>Przybyla 21</w:t>
      </w:r>
      <w:r w:rsidRPr="007E3E90">
        <w:t xml:space="preserve">, </w:t>
      </w:r>
      <w:proofErr w:type="spellStart"/>
      <w:r w:rsidRPr="007E3E90">
        <w:t>Cyrille</w:t>
      </w:r>
      <w:proofErr w:type="spellEnd"/>
      <w:r w:rsidRPr="007E3E90">
        <w:t>. "Space aquaculture: prospects for raising aquatic vertebrates in a bioregenerative life-support system on a lunar base." Frontiers in Astronomy and Space Sciences 8 (2021): 107. (Studies Aquaculture Research at University of Montpellier)</w:t>
      </w:r>
    </w:p>
    <w:p w14:paraId="2A73FA97" w14:textId="77777777" w:rsidR="00D3176D" w:rsidRPr="007E3E90" w:rsidRDefault="00D3176D" w:rsidP="00D3176D">
      <w:pPr>
        <w:rPr>
          <w:sz w:val="16"/>
        </w:rPr>
      </w:pPr>
      <w:r w:rsidRPr="007E3E90">
        <w:rPr>
          <w:rStyle w:val="Emphasis"/>
        </w:rPr>
        <w:t xml:space="preserve">Space </w:t>
      </w:r>
      <w:r w:rsidRPr="004538F3">
        <w:rPr>
          <w:rStyle w:val="Emphasis"/>
          <w:highlight w:val="cyan"/>
        </w:rPr>
        <w:t>Aquaculture</w:t>
      </w:r>
      <w:r w:rsidRPr="007E3E90">
        <w:rPr>
          <w:rStyle w:val="StyleUnderline"/>
        </w:rPr>
        <w:t>: A Relevant Source of Complementary Nutrition Resupplying a base in space from Earth on a weekly basis is neither economically nor technologically feasible (a trip to the Moon takes 4–7 days, and to Mars 5–8 months). A short-term solution is to provide processed and prepackaged space food.</w:t>
      </w:r>
      <w:r w:rsidRPr="007E3E90">
        <w:rPr>
          <w:sz w:val="16"/>
        </w:rPr>
        <w:t xml:space="preserve"> However, lyophilized conservation is unstable, especially concerning essential nutrients such as potassium, calcium, vitamin D, and vitamin K, which is involved in muscle and bone maintenance. </w:t>
      </w:r>
      <w:r w:rsidRPr="007E3E90">
        <w:rPr>
          <w:rStyle w:val="StyleUnderline"/>
        </w:rPr>
        <w:t>The micronutrients most sensitive to storage degradation are vitamins A, C, B1, and B6 after one year at ambient temperature (Cooper et al., 2017). A possible nutrition strategy for space bases could be to couple local fresh production with supplies brought by cargo spaceships</w:t>
      </w:r>
      <w:r w:rsidRPr="007E3E90">
        <w:rPr>
          <w:sz w:val="16"/>
        </w:rPr>
        <w:t xml:space="preserve">. </w:t>
      </w:r>
      <w:r w:rsidRPr="004538F3">
        <w:rPr>
          <w:rStyle w:val="Emphasis"/>
          <w:highlight w:val="cyan"/>
        </w:rPr>
        <w:t>Providing</w:t>
      </w:r>
      <w:r w:rsidRPr="004538F3">
        <w:rPr>
          <w:rStyle w:val="StyleUnderline"/>
          <w:highlight w:val="cyan"/>
        </w:rPr>
        <w:t xml:space="preserve"> </w:t>
      </w:r>
      <w:r w:rsidRPr="004538F3">
        <w:rPr>
          <w:rStyle w:val="Emphasis"/>
          <w:highlight w:val="cyan"/>
        </w:rPr>
        <w:t>fresh</w:t>
      </w:r>
      <w:r w:rsidRPr="007E3E90">
        <w:rPr>
          <w:rStyle w:val="StyleUnderline"/>
        </w:rPr>
        <w:t xml:space="preserve">, </w:t>
      </w:r>
      <w:proofErr w:type="gramStart"/>
      <w:r w:rsidRPr="007E3E90">
        <w:rPr>
          <w:rStyle w:val="Emphasis"/>
        </w:rPr>
        <w:t>nutritious</w:t>
      </w:r>
      <w:proofErr w:type="gramEnd"/>
      <w:r w:rsidRPr="007E3E90">
        <w:rPr>
          <w:rStyle w:val="StyleUnderline"/>
        </w:rPr>
        <w:t xml:space="preserve"> and safe </w:t>
      </w:r>
      <w:r w:rsidRPr="004538F3">
        <w:rPr>
          <w:rStyle w:val="Emphasis"/>
          <w:highlight w:val="cyan"/>
        </w:rPr>
        <w:t>food</w:t>
      </w:r>
      <w:r w:rsidRPr="004538F3">
        <w:rPr>
          <w:rStyle w:val="StyleUnderline"/>
          <w:highlight w:val="cyan"/>
        </w:rPr>
        <w:t xml:space="preserve"> </w:t>
      </w:r>
      <w:r w:rsidRPr="007E3E90">
        <w:rPr>
          <w:rStyle w:val="StyleUnderline"/>
        </w:rPr>
        <w:t xml:space="preserve">is </w:t>
      </w:r>
      <w:r w:rsidRPr="007E3E90">
        <w:rPr>
          <w:rStyle w:val="Emphasis"/>
        </w:rPr>
        <w:t>imperative for</w:t>
      </w:r>
      <w:r w:rsidRPr="007E3E90">
        <w:rPr>
          <w:rStyle w:val="StyleUnderline"/>
        </w:rPr>
        <w:t xml:space="preserve"> the </w:t>
      </w:r>
      <w:r w:rsidRPr="007E3E90">
        <w:rPr>
          <w:rStyle w:val="Emphasis"/>
        </w:rPr>
        <w:t>success of a manned base on Moon</w:t>
      </w:r>
      <w:r w:rsidRPr="007E3E90">
        <w:rPr>
          <w:rStyle w:val="StyleUnderline"/>
        </w:rPr>
        <w:t xml:space="preserve"> or Mars</w:t>
      </w:r>
      <w:r w:rsidRPr="007E3E90">
        <w:rPr>
          <w:sz w:val="16"/>
        </w:rPr>
        <w:t xml:space="preserve">. Recent studies have shown that food energy needs during a spaceflight are similar to those required on Earth. </w:t>
      </w:r>
      <w:r w:rsidRPr="007E3E90">
        <w:rPr>
          <w:rStyle w:val="StyleUnderline"/>
        </w:rPr>
        <w:t>If energy intake is reduced, the human body is subjected to physiological stress causing cardiovascular deconditioning, bone demineralization, muscle atrophy and immune system deficiency. Moreover, microgravity exposure reduces the nitrogen balance in an astronaut’s body.</w:t>
      </w:r>
      <w:r w:rsidRPr="007E3E90">
        <w:rPr>
          <w:sz w:val="16"/>
        </w:rPr>
        <w:t xml:space="preserve"> This results in a 30% reduction in protein synthesis (Stein, 2001). A study of previous manned missions in low orbit monitored the crew’s physical performance consuming food commonly used in space missions and showed that an increase in carbohydrates (from plants) and a decrease in animal protein and fat can disturb the diet balance (</w:t>
      </w:r>
      <w:proofErr w:type="spellStart"/>
      <w:r w:rsidRPr="007E3E90">
        <w:rPr>
          <w:sz w:val="16"/>
        </w:rPr>
        <w:t>Gretebeck</w:t>
      </w:r>
      <w:proofErr w:type="spellEnd"/>
      <w:r w:rsidRPr="007E3E90">
        <w:rPr>
          <w:sz w:val="16"/>
        </w:rPr>
        <w:t xml:space="preserve"> et al., 1994). </w:t>
      </w:r>
      <w:r w:rsidRPr="007E3E90">
        <w:rPr>
          <w:rStyle w:val="StyleUnderline"/>
        </w:rPr>
        <w:t xml:space="preserve">Ideally, a fresh animal-based food source should be included in the diet of space residents. </w:t>
      </w:r>
      <w:r w:rsidRPr="004538F3">
        <w:rPr>
          <w:rStyle w:val="Emphasis"/>
          <w:highlight w:val="cyan"/>
        </w:rPr>
        <w:t>Seafood</w:t>
      </w:r>
      <w:r w:rsidRPr="004538F3">
        <w:rPr>
          <w:rStyle w:val="StyleUnderline"/>
          <w:highlight w:val="cyan"/>
        </w:rPr>
        <w:t xml:space="preserve"> </w:t>
      </w:r>
      <w:r w:rsidRPr="007E3E90">
        <w:rPr>
          <w:rStyle w:val="StyleUnderline"/>
        </w:rPr>
        <w:t xml:space="preserve">is one of the </w:t>
      </w:r>
      <w:r w:rsidRPr="004538F3">
        <w:rPr>
          <w:rStyle w:val="Emphasis"/>
          <w:highlight w:val="cyan"/>
        </w:rPr>
        <w:t>healthier</w:t>
      </w:r>
      <w:r w:rsidRPr="004538F3">
        <w:rPr>
          <w:rStyle w:val="StyleUnderline"/>
          <w:highlight w:val="cyan"/>
        </w:rPr>
        <w:t xml:space="preserve"> </w:t>
      </w:r>
      <w:r w:rsidRPr="007E3E90">
        <w:rPr>
          <w:rStyle w:val="StyleUnderline"/>
        </w:rPr>
        <w:t xml:space="preserve">animal products for human nutrition. Its </w:t>
      </w:r>
      <w:r w:rsidRPr="004538F3">
        <w:rPr>
          <w:rStyle w:val="Emphasis"/>
          <w:highlight w:val="cyan"/>
        </w:rPr>
        <w:t>nutritional</w:t>
      </w:r>
      <w:r w:rsidRPr="004538F3">
        <w:rPr>
          <w:rStyle w:val="StyleUnderline"/>
          <w:highlight w:val="cyan"/>
        </w:rPr>
        <w:t xml:space="preserve"> </w:t>
      </w:r>
      <w:r w:rsidRPr="007E3E90">
        <w:rPr>
          <w:rStyle w:val="StyleUnderline"/>
        </w:rPr>
        <w:t xml:space="preserve">merits </w:t>
      </w:r>
      <w:r w:rsidRPr="007E3E90">
        <w:rPr>
          <w:rStyle w:val="Emphasis"/>
        </w:rPr>
        <w:t>and</w:t>
      </w:r>
      <w:r w:rsidRPr="007E3E90">
        <w:rPr>
          <w:rStyle w:val="StyleUnderline"/>
        </w:rPr>
        <w:t xml:space="preserve"> </w:t>
      </w:r>
      <w:r w:rsidRPr="004538F3">
        <w:rPr>
          <w:rStyle w:val="Emphasis"/>
          <w:highlight w:val="cyan"/>
        </w:rPr>
        <w:t>protective benefits</w:t>
      </w:r>
      <w:r w:rsidRPr="004538F3">
        <w:rPr>
          <w:rStyle w:val="StyleUnderline"/>
          <w:highlight w:val="cyan"/>
        </w:rPr>
        <w:t xml:space="preserve"> </w:t>
      </w:r>
      <w:r w:rsidRPr="007E3E90">
        <w:rPr>
          <w:rStyle w:val="StyleUnderline"/>
        </w:rPr>
        <w:t>have been abundantly described over the last century. Like wild fish, aquaculture fish sequester digestible proteins and essential amino acids, lipids, including essential polyunsaturated fatty acids (PUFAs), essential vitamins and minerals in their muscles</w:t>
      </w:r>
      <w:r w:rsidRPr="007E3E90">
        <w:rPr>
          <w:sz w:val="16"/>
        </w:rPr>
        <w:t xml:space="preserve">. Vitamins are precursors of molecules that are essential coenzymes for enzyme catalysis. When the synthesis of coenzymes is not included in an organism’s genetic heritage (this is the case for Homo sapiens), their natural synthesis must be achieved by the ingestion of living cells. These cells are provided by a diet of plants or animals. </w:t>
      </w:r>
      <w:r w:rsidRPr="007E3E90">
        <w:rPr>
          <w:rStyle w:val="StyleUnderline"/>
        </w:rPr>
        <w:t>In addition to micronutrients, farmed marine, brackish and freshwater fish can sequester ALA (PUFA precursor), EPA or DHA from their diet (</w:t>
      </w:r>
      <w:proofErr w:type="spellStart"/>
      <w:r w:rsidRPr="007E3E90">
        <w:rPr>
          <w:rStyle w:val="StyleUnderline"/>
        </w:rPr>
        <w:t>Tocher</w:t>
      </w:r>
      <w:proofErr w:type="spellEnd"/>
      <w:r w:rsidRPr="007E3E90">
        <w:rPr>
          <w:rStyle w:val="StyleUnderline"/>
        </w:rPr>
        <w:t xml:space="preserve">, 2015). Several </w:t>
      </w:r>
      <w:r w:rsidRPr="004538F3">
        <w:rPr>
          <w:rStyle w:val="Emphasis"/>
          <w:highlight w:val="cyan"/>
        </w:rPr>
        <w:t>aquaculture fish</w:t>
      </w:r>
      <w:r w:rsidRPr="004538F3">
        <w:rPr>
          <w:rStyle w:val="StyleUnderline"/>
          <w:highlight w:val="cyan"/>
        </w:rPr>
        <w:t xml:space="preserve"> </w:t>
      </w:r>
      <w:r w:rsidRPr="007E3E90">
        <w:rPr>
          <w:rStyle w:val="StyleUnderline"/>
        </w:rPr>
        <w:t xml:space="preserve">have the physiological </w:t>
      </w:r>
      <w:r w:rsidRPr="004538F3">
        <w:rPr>
          <w:rStyle w:val="Emphasis"/>
          <w:highlight w:val="cyan"/>
        </w:rPr>
        <w:t>capability to produce</w:t>
      </w:r>
      <w:r w:rsidRPr="004538F3">
        <w:rPr>
          <w:rStyle w:val="StyleUnderline"/>
          <w:highlight w:val="cyan"/>
        </w:rPr>
        <w:t xml:space="preserve"> </w:t>
      </w:r>
      <w:r w:rsidRPr="004538F3">
        <w:rPr>
          <w:rStyle w:val="Emphasis"/>
          <w:highlight w:val="cyan"/>
        </w:rPr>
        <w:t>EPA and DHA</w:t>
      </w:r>
      <w:r w:rsidRPr="004538F3">
        <w:rPr>
          <w:rStyle w:val="StyleUnderline"/>
          <w:highlight w:val="cyan"/>
        </w:rPr>
        <w:t xml:space="preserve"> </w:t>
      </w:r>
      <w:r w:rsidRPr="007E3E90">
        <w:rPr>
          <w:rStyle w:val="StyleUnderline"/>
        </w:rPr>
        <w:t xml:space="preserve">(ALA chain elongation) and store these </w:t>
      </w:r>
      <w:r w:rsidRPr="004538F3">
        <w:rPr>
          <w:rStyle w:val="Emphasis"/>
          <w:highlight w:val="cyan"/>
        </w:rPr>
        <w:t>essential compounds</w:t>
      </w:r>
      <w:r w:rsidRPr="004538F3">
        <w:rPr>
          <w:rStyle w:val="StyleUnderline"/>
          <w:highlight w:val="cyan"/>
        </w:rPr>
        <w:t xml:space="preserve"> </w:t>
      </w:r>
      <w:r w:rsidRPr="007E3E90">
        <w:rPr>
          <w:rStyle w:val="StyleUnderline"/>
        </w:rPr>
        <w:t>(</w:t>
      </w:r>
      <w:proofErr w:type="spellStart"/>
      <w:r w:rsidRPr="007E3E90">
        <w:rPr>
          <w:rStyle w:val="StyleUnderline"/>
        </w:rPr>
        <w:t>Morais</w:t>
      </w:r>
      <w:proofErr w:type="spellEnd"/>
      <w:r w:rsidRPr="007E3E90">
        <w:rPr>
          <w:rStyle w:val="StyleUnderline"/>
        </w:rPr>
        <w:t xml:space="preserve"> et al., 2015; Gregory et al., 2016).</w:t>
      </w:r>
      <w:r w:rsidRPr="007E3E90">
        <w:rPr>
          <w:sz w:val="16"/>
        </w:rPr>
        <w:t xml:space="preserve"> The micronutrients commonly found in fish and their health benefits are presented in Table 1 (</w:t>
      </w:r>
      <w:proofErr w:type="spellStart"/>
      <w:r w:rsidRPr="007E3E90">
        <w:rPr>
          <w:sz w:val="16"/>
        </w:rPr>
        <w:t>Tacon</w:t>
      </w:r>
      <w:proofErr w:type="spellEnd"/>
      <w:r w:rsidRPr="007E3E90">
        <w:rPr>
          <w:sz w:val="16"/>
        </w:rPr>
        <w:t xml:space="preserve"> et al., 2020). </w:t>
      </w:r>
      <w:r w:rsidRPr="007E3E90">
        <w:rPr>
          <w:rStyle w:val="StyleUnderline"/>
        </w:rPr>
        <w:t>At the beginning of the 1980s, the first study on the possibility of space aquaculture emphasized the shared points between recirculating aquaculture systems (RAS) and BLSS (Hanson, 1983)</w:t>
      </w:r>
      <w:r w:rsidRPr="007E3E90">
        <w:rPr>
          <w:sz w:val="16"/>
        </w:rPr>
        <w:t>. Yet although aquaculture seems to offer a relevant solution for manned long-term missions (</w:t>
      </w:r>
      <w:proofErr w:type="spellStart"/>
      <w:r w:rsidRPr="007E3E90">
        <w:rPr>
          <w:sz w:val="16"/>
        </w:rPr>
        <w:t>Bluem</w:t>
      </w:r>
      <w:proofErr w:type="spellEnd"/>
      <w:r w:rsidRPr="007E3E90">
        <w:rPr>
          <w:sz w:val="16"/>
        </w:rPr>
        <w:t xml:space="preserve"> and Paris, 2003), almost four decades later, </w:t>
      </w:r>
      <w:r w:rsidRPr="004538F3">
        <w:rPr>
          <w:rStyle w:val="Emphasis"/>
          <w:highlight w:val="cyan"/>
        </w:rPr>
        <w:t>no significant innovative solutions</w:t>
      </w:r>
      <w:r w:rsidRPr="004538F3">
        <w:rPr>
          <w:rStyle w:val="StyleUnderline"/>
          <w:highlight w:val="cyan"/>
        </w:rPr>
        <w:t xml:space="preserve"> </w:t>
      </w:r>
      <w:r w:rsidRPr="007E3E90">
        <w:rPr>
          <w:rStyle w:val="StyleUnderline"/>
        </w:rPr>
        <w:t xml:space="preserve">have been proposed for space exploration. This may be </w:t>
      </w:r>
      <w:r w:rsidRPr="004538F3">
        <w:rPr>
          <w:rStyle w:val="Emphasis"/>
          <w:highlight w:val="cyan"/>
        </w:rPr>
        <w:t xml:space="preserve">due to </w:t>
      </w:r>
      <w:r w:rsidRPr="007E3E90">
        <w:rPr>
          <w:rStyle w:val="StyleUnderline"/>
        </w:rPr>
        <w:t xml:space="preserve">the international </w:t>
      </w:r>
      <w:r w:rsidRPr="004538F3">
        <w:rPr>
          <w:rStyle w:val="Emphasis"/>
          <w:highlight w:val="cyan"/>
        </w:rPr>
        <w:t>strategy of</w:t>
      </w:r>
      <w:r w:rsidRPr="004538F3">
        <w:rPr>
          <w:rStyle w:val="StyleUnderline"/>
          <w:highlight w:val="cyan"/>
        </w:rPr>
        <w:t xml:space="preserve"> </w:t>
      </w:r>
      <w:r w:rsidRPr="007E3E90">
        <w:rPr>
          <w:rStyle w:val="StyleUnderline"/>
        </w:rPr>
        <w:t xml:space="preserve">developing </w:t>
      </w:r>
      <w:r w:rsidRPr="004538F3">
        <w:rPr>
          <w:rStyle w:val="Emphasis"/>
          <w:highlight w:val="cyan"/>
        </w:rPr>
        <w:t>low orbit science over</w:t>
      </w:r>
      <w:r w:rsidRPr="004538F3">
        <w:rPr>
          <w:rStyle w:val="StyleUnderline"/>
          <w:highlight w:val="cyan"/>
        </w:rPr>
        <w:t xml:space="preserve"> </w:t>
      </w:r>
      <w:r w:rsidRPr="007E3E90">
        <w:rPr>
          <w:rStyle w:val="StyleUnderline"/>
        </w:rPr>
        <w:t xml:space="preserve">the last 30 years with the ISS program, to the detriment of more </w:t>
      </w:r>
      <w:r w:rsidRPr="004538F3">
        <w:rPr>
          <w:rStyle w:val="Emphasis"/>
          <w:highlight w:val="cyan"/>
        </w:rPr>
        <w:t>complex</w:t>
      </w:r>
      <w:r w:rsidRPr="004538F3">
        <w:rPr>
          <w:rStyle w:val="StyleUnderline"/>
          <w:highlight w:val="cyan"/>
        </w:rPr>
        <w:t xml:space="preserve"> </w:t>
      </w:r>
      <w:r w:rsidRPr="007E3E90">
        <w:rPr>
          <w:rStyle w:val="StyleUnderline"/>
        </w:rPr>
        <w:t xml:space="preserve">and ambitious projects such as </w:t>
      </w:r>
      <w:r w:rsidRPr="004538F3">
        <w:rPr>
          <w:rStyle w:val="Emphasis"/>
          <w:highlight w:val="cyan"/>
        </w:rPr>
        <w:t xml:space="preserve">trips </w:t>
      </w:r>
      <w:r w:rsidRPr="007E3E90">
        <w:rPr>
          <w:rStyle w:val="Emphasis"/>
        </w:rPr>
        <w:t>to the Moon</w:t>
      </w:r>
      <w:r w:rsidRPr="007E3E90">
        <w:rPr>
          <w:rStyle w:val="StyleUnderline"/>
        </w:rPr>
        <w:t xml:space="preserve"> or Mars </w:t>
      </w:r>
      <w:r w:rsidRPr="007E3E90">
        <w:rPr>
          <w:rStyle w:val="Emphasis"/>
          <w:bdr w:val="single" w:sz="18" w:space="0" w:color="auto"/>
        </w:rPr>
        <w:t xml:space="preserve">involving </w:t>
      </w:r>
      <w:r w:rsidRPr="004538F3">
        <w:rPr>
          <w:rStyle w:val="Emphasis"/>
          <w:highlight w:val="cyan"/>
          <w:bdr w:val="single" w:sz="18" w:space="0" w:color="auto"/>
        </w:rPr>
        <w:t>long-term stays</w:t>
      </w:r>
      <w:r w:rsidRPr="007E3E90">
        <w:rPr>
          <w:sz w:val="16"/>
        </w:rPr>
        <w:t xml:space="preserve">. Why Raise Aquatic Organisms in Space? </w:t>
      </w:r>
      <w:r w:rsidRPr="007E3E90">
        <w:rPr>
          <w:rStyle w:val="StyleUnderline"/>
        </w:rPr>
        <w:t xml:space="preserve">Hydrogen and oxygen are abundant in the Universe, and water molecules are everywhere in the solar system. Sub-glacial liquid water has been detected on many rocky planets such as Mars, Mercury, and Venus </w:t>
      </w:r>
      <w:r w:rsidRPr="007E3E90">
        <w:rPr>
          <w:sz w:val="16"/>
        </w:rPr>
        <w:t>(Liu, 2019; McCubbin and Barnes, 2019). There is evidence of the presence of an internal ocean on icy moons such as Enceladus (</w:t>
      </w:r>
      <w:proofErr w:type="spellStart"/>
      <w:r w:rsidRPr="007E3E90">
        <w:rPr>
          <w:sz w:val="16"/>
        </w:rPr>
        <w:t>Cadek</w:t>
      </w:r>
      <w:proofErr w:type="spellEnd"/>
      <w:r w:rsidRPr="007E3E90">
        <w:rPr>
          <w:sz w:val="16"/>
        </w:rPr>
        <w:t xml:space="preserve"> et al., 2016) and Europa (</w:t>
      </w:r>
      <w:proofErr w:type="spellStart"/>
      <w:r w:rsidRPr="007E3E90">
        <w:rPr>
          <w:sz w:val="16"/>
        </w:rPr>
        <w:t>Kalousova</w:t>
      </w:r>
      <w:proofErr w:type="spellEnd"/>
      <w:r w:rsidRPr="007E3E90">
        <w:rPr>
          <w:sz w:val="16"/>
        </w:rPr>
        <w:t xml:space="preserve"> et al., 2016). Recent research has indicated the presence of water molecules on rocky exoplanets from other solar systems in our galaxy (Olson et al., 2020). Water is the main in situ resource required for a planetary mission, both for long-term human settlement or astrobiology considerations; however, most observations have revealed that this water has high mineral content or is close to brine due to geological mineralization (</w:t>
      </w:r>
      <w:proofErr w:type="spellStart"/>
      <w:r w:rsidRPr="007E3E90">
        <w:rPr>
          <w:sz w:val="16"/>
        </w:rPr>
        <w:t>Orosei</w:t>
      </w:r>
      <w:proofErr w:type="spellEnd"/>
      <w:r w:rsidRPr="007E3E90">
        <w:rPr>
          <w:sz w:val="16"/>
        </w:rPr>
        <w:t xml:space="preserve"> et al., 2018). It would need to be purified to use as a source for water of drinking quality, yet it could be primarily used for rearing marine organisms such as algae, invertebrates, or fish. </w:t>
      </w:r>
      <w:r w:rsidRPr="007E3E90">
        <w:rPr>
          <w:rStyle w:val="StyleUnderline"/>
        </w:rPr>
        <w:t xml:space="preserve">Today, </w:t>
      </w:r>
      <w:r w:rsidRPr="004538F3">
        <w:rPr>
          <w:rStyle w:val="Emphasis"/>
          <w:highlight w:val="cyan"/>
        </w:rPr>
        <w:t>producing protein from</w:t>
      </w:r>
      <w:r w:rsidRPr="004538F3">
        <w:rPr>
          <w:rStyle w:val="StyleUnderline"/>
          <w:highlight w:val="cyan"/>
        </w:rPr>
        <w:t xml:space="preserve"> </w:t>
      </w:r>
      <w:r w:rsidRPr="004538F3">
        <w:rPr>
          <w:rStyle w:val="Emphasis"/>
          <w:highlight w:val="cyan"/>
        </w:rPr>
        <w:t>farmed animals</w:t>
      </w:r>
      <w:r w:rsidRPr="004538F3">
        <w:rPr>
          <w:rStyle w:val="StyleUnderline"/>
          <w:highlight w:val="cyan"/>
        </w:rPr>
        <w:t xml:space="preserve"> </w:t>
      </w:r>
      <w:r w:rsidRPr="007E3E90">
        <w:rPr>
          <w:rStyle w:val="StyleUnderline"/>
        </w:rPr>
        <w:t xml:space="preserve">(poultry, cattle, or sheep) </w:t>
      </w:r>
      <w:r w:rsidRPr="004538F3">
        <w:rPr>
          <w:rStyle w:val="Emphasis"/>
          <w:highlight w:val="cyan"/>
        </w:rPr>
        <w:t xml:space="preserve">in low gravity </w:t>
      </w:r>
      <w:r w:rsidRPr="004538F3">
        <w:rPr>
          <w:rStyle w:val="Emphasis"/>
          <w:highlight w:val="cyan"/>
          <w:bdr w:val="single" w:sz="18" w:space="0" w:color="auto"/>
        </w:rPr>
        <w:t>does not seem feasible</w:t>
      </w:r>
      <w:r w:rsidRPr="004538F3">
        <w:rPr>
          <w:rStyle w:val="Emphasis"/>
          <w:highlight w:val="cyan"/>
        </w:rPr>
        <w:t>.</w:t>
      </w:r>
      <w:r w:rsidRPr="007E3E90">
        <w:rPr>
          <w:rStyle w:val="StyleUnderline"/>
        </w:rPr>
        <w:t xml:space="preserve"> A </w:t>
      </w:r>
      <w:r w:rsidRPr="004538F3">
        <w:rPr>
          <w:rStyle w:val="Emphasis"/>
          <w:highlight w:val="cyan"/>
        </w:rPr>
        <w:t>large surface area</w:t>
      </w:r>
      <w:r w:rsidRPr="004538F3">
        <w:rPr>
          <w:rStyle w:val="StyleUnderline"/>
          <w:highlight w:val="cyan"/>
        </w:rPr>
        <w:t xml:space="preserve"> </w:t>
      </w:r>
      <w:r w:rsidRPr="007E3E90">
        <w:rPr>
          <w:rStyle w:val="StyleUnderline"/>
        </w:rPr>
        <w:t xml:space="preserve">is needed for livestock rearing, which would directly compete with human space, and </w:t>
      </w:r>
      <w:r w:rsidRPr="004538F3">
        <w:rPr>
          <w:rStyle w:val="Emphasis"/>
          <w:highlight w:val="cyan"/>
        </w:rPr>
        <w:t>costly synthetized air</w:t>
      </w:r>
      <w:r w:rsidRPr="004538F3">
        <w:rPr>
          <w:rStyle w:val="StyleUnderline"/>
          <w:highlight w:val="cyan"/>
        </w:rPr>
        <w:t xml:space="preserve"> </w:t>
      </w:r>
      <w:r w:rsidRPr="007E3E90">
        <w:rPr>
          <w:rStyle w:val="StyleUnderline"/>
        </w:rPr>
        <w:t>reconditioned from precious in situ resources such as lunar or planetary water or gas produced by BLSS biotechnology would be reserved for the human residents’ artificial atmosphere</w:t>
      </w:r>
      <w:r w:rsidRPr="007E3E90">
        <w:rPr>
          <w:sz w:val="16"/>
        </w:rPr>
        <w:t xml:space="preserve">. Due to their poikilothermic physiology, </w:t>
      </w:r>
      <w:r w:rsidRPr="004538F3">
        <w:rPr>
          <w:rStyle w:val="Emphasis"/>
          <w:highlight w:val="cyan"/>
        </w:rPr>
        <w:t>fish require</w:t>
      </w:r>
      <w:r w:rsidRPr="007E3E90">
        <w:rPr>
          <w:rStyle w:val="StyleUnderline"/>
        </w:rPr>
        <w:t xml:space="preserve"> five to </w:t>
      </w:r>
      <w:r w:rsidRPr="004538F3">
        <w:rPr>
          <w:rStyle w:val="Emphasis"/>
          <w:highlight w:val="cyan"/>
        </w:rPr>
        <w:t>twenty times less energy</w:t>
      </w:r>
      <w:r w:rsidRPr="004538F3">
        <w:rPr>
          <w:rStyle w:val="StyleUnderline"/>
          <w:highlight w:val="cyan"/>
        </w:rPr>
        <w:t xml:space="preserve"> </w:t>
      </w:r>
      <w:r w:rsidRPr="007E3E90">
        <w:rPr>
          <w:rStyle w:val="StyleUnderline"/>
        </w:rPr>
        <w:t xml:space="preserve">than mammals, and around </w:t>
      </w:r>
      <w:r w:rsidRPr="004538F3">
        <w:rPr>
          <w:rStyle w:val="Emphasis"/>
          <w:highlight w:val="cyan"/>
        </w:rPr>
        <w:t>three times less oxygen</w:t>
      </w:r>
      <w:r w:rsidRPr="007E3E90">
        <w:rPr>
          <w:rStyle w:val="StyleUnderline"/>
        </w:rPr>
        <w:t>, as well as generate less carbon dioxide emissions, which is an important consideration for BLSS gas exchange management. Another issue is waste management.</w:t>
      </w:r>
      <w:r w:rsidRPr="007E3E90">
        <w:rPr>
          <w:sz w:val="16"/>
        </w:rPr>
        <w:t xml:space="preserve"> With terrestrial animals such as pigs, chickens, goats, or cows, feces collection is not easy to solve. </w:t>
      </w:r>
      <w:r w:rsidRPr="007E3E90">
        <w:rPr>
          <w:rStyle w:val="StyleUnderline"/>
        </w:rPr>
        <w:t xml:space="preserve">However, </w:t>
      </w:r>
      <w:r w:rsidRPr="004538F3">
        <w:rPr>
          <w:rStyle w:val="Emphasis"/>
          <w:highlight w:val="cyan"/>
        </w:rPr>
        <w:t>in</w:t>
      </w:r>
      <w:r w:rsidRPr="004538F3">
        <w:rPr>
          <w:rStyle w:val="StyleUnderline"/>
          <w:highlight w:val="cyan"/>
        </w:rPr>
        <w:t xml:space="preserve"> </w:t>
      </w:r>
      <w:r w:rsidRPr="004538F3">
        <w:rPr>
          <w:rStyle w:val="Emphasis"/>
          <w:highlight w:val="cyan"/>
        </w:rPr>
        <w:t>aquatic vertebrate production</w:t>
      </w:r>
      <w:r w:rsidRPr="007E3E90">
        <w:rPr>
          <w:rStyle w:val="StyleUnderline"/>
        </w:rPr>
        <w:t xml:space="preserve">, </w:t>
      </w:r>
      <w:r w:rsidRPr="004538F3">
        <w:rPr>
          <w:rStyle w:val="Emphasis"/>
          <w:highlight w:val="cyan"/>
        </w:rPr>
        <w:t>all dissolved compounds</w:t>
      </w:r>
      <w:r w:rsidRPr="004538F3">
        <w:rPr>
          <w:rStyle w:val="StyleUnderline"/>
          <w:highlight w:val="cyan"/>
        </w:rPr>
        <w:t xml:space="preserve"> </w:t>
      </w:r>
      <w:r w:rsidRPr="007E3E90">
        <w:rPr>
          <w:rStyle w:val="StyleUnderline"/>
        </w:rPr>
        <w:t xml:space="preserve">and particulate matter are </w:t>
      </w:r>
      <w:r w:rsidRPr="004538F3">
        <w:rPr>
          <w:rStyle w:val="Emphasis"/>
          <w:highlight w:val="cyan"/>
        </w:rPr>
        <w:t>sequestered</w:t>
      </w:r>
      <w:r w:rsidRPr="004538F3">
        <w:rPr>
          <w:rStyle w:val="StyleUnderline"/>
          <w:highlight w:val="cyan"/>
        </w:rPr>
        <w:t xml:space="preserve"> </w:t>
      </w:r>
      <w:r w:rsidRPr="007E3E90">
        <w:rPr>
          <w:rStyle w:val="StyleUnderline"/>
        </w:rPr>
        <w:t xml:space="preserve">in the water </w:t>
      </w:r>
      <w:r w:rsidRPr="004538F3">
        <w:rPr>
          <w:rStyle w:val="Emphasis"/>
          <w:highlight w:val="cyan"/>
        </w:rPr>
        <w:t>and</w:t>
      </w:r>
      <w:r w:rsidRPr="004538F3">
        <w:rPr>
          <w:rStyle w:val="StyleUnderline"/>
          <w:highlight w:val="cyan"/>
        </w:rPr>
        <w:t xml:space="preserve"> </w:t>
      </w:r>
      <w:r w:rsidRPr="007E3E90">
        <w:rPr>
          <w:rStyle w:val="StyleUnderline"/>
        </w:rPr>
        <w:t xml:space="preserve">can be </w:t>
      </w:r>
      <w:r w:rsidRPr="004538F3">
        <w:rPr>
          <w:rStyle w:val="Emphasis"/>
          <w:highlight w:val="cyan"/>
        </w:rPr>
        <w:t>easily treated</w:t>
      </w:r>
      <w:r w:rsidRPr="004538F3">
        <w:rPr>
          <w:rStyle w:val="StyleUnderline"/>
          <w:highlight w:val="cyan"/>
        </w:rPr>
        <w:t xml:space="preserve"> </w:t>
      </w:r>
      <w:r w:rsidRPr="007E3E90">
        <w:rPr>
          <w:rStyle w:val="StyleUnderline"/>
        </w:rPr>
        <w:t>and removed from the system or converted by another organism</w:t>
      </w:r>
      <w:r w:rsidRPr="007E3E90">
        <w:rPr>
          <w:sz w:val="16"/>
        </w:rPr>
        <w:t xml:space="preserve">. Lastly, compared to terrestrial farmed animals, </w:t>
      </w:r>
      <w:r w:rsidRPr="007E3E90">
        <w:rPr>
          <w:rStyle w:val="StyleUnderline"/>
        </w:rPr>
        <w:t>aquaculture is commonly viewed as playing a major role in improving global food security on Earth because the feed conversion ratio</w:t>
      </w:r>
      <w:r w:rsidRPr="007E3E90">
        <w:rPr>
          <w:sz w:val="16"/>
        </w:rPr>
        <w:t xml:space="preserve"> (FCR: the feed biomass necessary to provide to a farmed organism to obtain a weight increase of 1 kg) </w:t>
      </w:r>
      <w:r w:rsidRPr="007E3E90">
        <w:rPr>
          <w:rStyle w:val="StyleUnderline"/>
        </w:rPr>
        <w:t>for fish is drastically lower than for land vertebrates</w:t>
      </w:r>
      <w:r w:rsidRPr="007E3E90">
        <w:rPr>
          <w:sz w:val="16"/>
        </w:rPr>
        <w:t xml:space="preserve">. </w:t>
      </w:r>
      <w:r w:rsidRPr="007E3E90">
        <w:rPr>
          <w:sz w:val="6"/>
          <w:szCs w:val="6"/>
        </w:rPr>
        <w:t xml:space="preserve">The FCR for different aquaculture organisms compared to that of the main farmed land animals is shown in Figure 1. Protein and calorie retention from aquaculture production is comparable to livestock production (Fry et al., 2018). All aquatic vertebrates exhibit better feed efficiency, which implies less feed to produce in a BLSS and to manage on the Moon or Mars. Gas management in lunar or Martian bases will probably be the main challenge for engineers in the next decade. On Earth, the atmosphere sequesters a stock of oxygen, and its continuous production is provided by oceanic and terrestrial photosynthetic organisms. Before the Industrial Revolution, carbon dioxide production was balanced with oxygen consumption. Today, even with the rise in CO2 emissions, oxygen is not a limited source. In contrast, in a closed system in an extreme environment such as the Moon or Mars, oxygen is not available in its basic form and must be produced. Hence, it is a precious </w:t>
      </w:r>
      <w:proofErr w:type="gramStart"/>
      <w:r w:rsidRPr="007E3E90">
        <w:rPr>
          <w:sz w:val="6"/>
          <w:szCs w:val="6"/>
        </w:rPr>
        <w:t>molecule</w:t>
      </w:r>
      <w:proofErr w:type="gramEnd"/>
      <w:r w:rsidRPr="007E3E90">
        <w:rPr>
          <w:sz w:val="6"/>
          <w:szCs w:val="6"/>
        </w:rPr>
        <w:t xml:space="preserve"> and it is of particular interest to include low oxygen consumers–and consequently, low carbon dioxide producers–in a BLSS. Compared to animals that breathe air, fish, and more generally aquatic organisms, have the lowest oxygen requirement and are the lowest producers of carbon dioxide (Figure 2). In fish, carbon dioxide production from respiration is dissolved, </w:t>
      </w:r>
      <w:proofErr w:type="gramStart"/>
      <w:r w:rsidRPr="007E3E90">
        <w:rPr>
          <w:sz w:val="6"/>
          <w:szCs w:val="6"/>
        </w:rPr>
        <w:t>concentrated</w:t>
      </w:r>
      <w:proofErr w:type="gramEnd"/>
      <w:r w:rsidRPr="007E3E90">
        <w:rPr>
          <w:sz w:val="6"/>
          <w:szCs w:val="6"/>
        </w:rPr>
        <w:t xml:space="preserve"> and stored in the water column. Fish have been shown to maintain their oxygen consumption under conditions of elevated CO2 partial pressure (</w:t>
      </w:r>
      <w:proofErr w:type="spellStart"/>
      <w:r w:rsidRPr="007E3E90">
        <w:rPr>
          <w:sz w:val="6"/>
          <w:szCs w:val="6"/>
        </w:rPr>
        <w:t>Ishimatsu</w:t>
      </w:r>
      <w:proofErr w:type="spellEnd"/>
      <w:r w:rsidRPr="007E3E90">
        <w:rPr>
          <w:sz w:val="6"/>
          <w:szCs w:val="6"/>
        </w:rPr>
        <w:t xml:space="preserve"> et al., 2008). The dissolved CO2 from RAS effluent could be used directly by an aquatic photosynthetic organism such as algae. Collecting CO2 emitted from fish and dissolved in the water column and directing it to a secondary biological system without an additive process would be a huge advantage for BLSS gas management. In contrast to farmed poultry and mammals, aquatic organisms would also be protected from cosmic rays by the water environment, which is an intrinsic radiation shield. The first life forms on Earth developed in a brackish ocean with a salinity of around 10 mg/L (Quinton, 1912). Complex life emerged from the Earth’s oceans when the atmospheric layer had not yet been totally formed by the respiration of microorganisms (stromatolites, </w:t>
      </w:r>
      <w:proofErr w:type="gramStart"/>
      <w:r w:rsidRPr="007E3E90">
        <w:rPr>
          <w:sz w:val="6"/>
          <w:szCs w:val="6"/>
        </w:rPr>
        <w:t>bacteria</w:t>
      </w:r>
      <w:proofErr w:type="gramEnd"/>
      <w:r w:rsidRPr="007E3E90">
        <w:rPr>
          <w:sz w:val="6"/>
          <w:szCs w:val="6"/>
        </w:rPr>
        <w:t xml:space="preserve"> and microalgae) and volcanic activity. The thin atmosphere exposed the Earth’s surface to intense cosmic radiation. The hypothesis that water played a role as a radiation shield in the appearance of aquatic life is strong and plausible. In connection with the development of space aquaculture, further experiments would be needed to determine the integrity or splitting of a heavy charged particle from cosmic radiation entering the water of an aquaculture tank. Transporting any type of animal in a space mission would subject them for several minutes to </w:t>
      </w:r>
      <w:proofErr w:type="spellStart"/>
      <w:r w:rsidRPr="007E3E90">
        <w:rPr>
          <w:sz w:val="6"/>
          <w:szCs w:val="6"/>
        </w:rPr>
        <w:t>hypergravity</w:t>
      </w:r>
      <w:proofErr w:type="spellEnd"/>
      <w:r w:rsidRPr="007E3E90">
        <w:rPr>
          <w:sz w:val="6"/>
          <w:szCs w:val="6"/>
        </w:rPr>
        <w:t xml:space="preserve"> between 4 and 8 g (unit of acceleration due to gravity) depending on the space engine. But </w:t>
      </w:r>
      <w:proofErr w:type="spellStart"/>
      <w:r w:rsidRPr="007E3E90">
        <w:rPr>
          <w:sz w:val="6"/>
          <w:szCs w:val="6"/>
        </w:rPr>
        <w:t>hypergravity</w:t>
      </w:r>
      <w:proofErr w:type="spellEnd"/>
      <w:r w:rsidRPr="007E3E90">
        <w:rPr>
          <w:sz w:val="6"/>
          <w:szCs w:val="6"/>
        </w:rPr>
        <w:t xml:space="preserve"> conditions are not unknown for oceanic fish such as the bluefin tuna (Thunnus thynnus). In one stress experiment, the force required for maximal acceleration was measured in this species. The associated </w:t>
      </w:r>
      <w:proofErr w:type="spellStart"/>
      <w:r w:rsidRPr="007E3E90">
        <w:rPr>
          <w:sz w:val="6"/>
          <w:szCs w:val="6"/>
        </w:rPr>
        <w:t>hypergravity</w:t>
      </w:r>
      <w:proofErr w:type="spellEnd"/>
      <w:r w:rsidRPr="007E3E90">
        <w:rPr>
          <w:sz w:val="6"/>
          <w:szCs w:val="6"/>
        </w:rPr>
        <w:t xml:space="preserve"> applied to the tuna was around 3 g for a few seconds (Dubois et al., 1976). No experiments have been conducted on aquaculture fish, but the natural acceleration caused by an escape behavior has been recorded as between 1 and 3 g. Another argument in favor of finfish as candidates for space aquaculture is that as opposed to other reared vertebrates and humans, in the water column they can move vertically as well as horizontally. Fish use a ballast system, the swim bladder, and otolith sensitivity to move in a volume of water, experiencing gravity but also buoyancy. In the ocean, fish are already in microgravity conditions due to water density and Archimedes’ principle. Thus, altered gravity should not interfere with swimming behavior during the lifecycle of a fish. Experiments have revealed that a fish in microgravity during a space mission orients its swimming direction and body position according to the position of the light in the module without losing the ability to feed or affecting social behavior. Fish movement can also be correlated with spaceship rotation (</w:t>
      </w:r>
      <w:proofErr w:type="spellStart"/>
      <w:r w:rsidRPr="007E3E90">
        <w:rPr>
          <w:sz w:val="6"/>
          <w:szCs w:val="6"/>
        </w:rPr>
        <w:t>Ibsch</w:t>
      </w:r>
      <w:proofErr w:type="spellEnd"/>
      <w:r w:rsidRPr="007E3E90">
        <w:rPr>
          <w:sz w:val="6"/>
          <w:szCs w:val="6"/>
        </w:rPr>
        <w:t xml:space="preserve"> et al., 2000; </w:t>
      </w:r>
      <w:proofErr w:type="spellStart"/>
      <w:r w:rsidRPr="007E3E90">
        <w:rPr>
          <w:sz w:val="6"/>
          <w:szCs w:val="6"/>
        </w:rPr>
        <w:t>Anken</w:t>
      </w:r>
      <w:proofErr w:type="spellEnd"/>
      <w:r w:rsidRPr="007E3E90">
        <w:rPr>
          <w:sz w:val="6"/>
          <w:szCs w:val="6"/>
        </w:rPr>
        <w:t xml:space="preserve"> et al., 2002). Indeed, astronauts train underwater as this is the best way to imitate the weightless conditions found in space. The suits they wear in the training pool are designed to provide neutral buoyancy (like a fish’s swim bladder) to simulate the microgravity experienced during spaceflight (Otto </w:t>
      </w:r>
      <w:proofErr w:type="spellStart"/>
      <w:proofErr w:type="gramStart"/>
      <w:r w:rsidRPr="007E3E90">
        <w:rPr>
          <w:sz w:val="6"/>
          <w:szCs w:val="6"/>
        </w:rPr>
        <w:t>F.Trout</w:t>
      </w:r>
      <w:proofErr w:type="spellEnd"/>
      <w:proofErr w:type="gramEnd"/>
      <w:r w:rsidRPr="007E3E90">
        <w:rPr>
          <w:sz w:val="6"/>
          <w:szCs w:val="6"/>
        </w:rPr>
        <w:t>, 1969). Spaceflight analog missions are conducted underwater in NASA’s Extreme Environment Mission Operations (NEEMO), involving multi-hour activities at a depth of 19 m (</w:t>
      </w:r>
      <w:proofErr w:type="spellStart"/>
      <w:r w:rsidRPr="007E3E90">
        <w:rPr>
          <w:sz w:val="6"/>
          <w:szCs w:val="6"/>
        </w:rPr>
        <w:t>Koutnik</w:t>
      </w:r>
      <w:proofErr w:type="spellEnd"/>
      <w:r w:rsidRPr="007E3E90">
        <w:rPr>
          <w:sz w:val="6"/>
          <w:szCs w:val="6"/>
        </w:rPr>
        <w:t xml:space="preserve"> et al., 2021). While the hypothesis that the variation in space gravity will not drastically disturb the fish from a physical, behavioral or welfare point of view is plausible, this remains to be tested in experiments on aquaculture fish species. Ornamental Fish as a Model for Understanding Human Physiology in Space The zebrafish Danio, the medaka </w:t>
      </w:r>
      <w:proofErr w:type="spellStart"/>
      <w:r w:rsidRPr="007E3E90">
        <w:rPr>
          <w:sz w:val="6"/>
          <w:szCs w:val="6"/>
        </w:rPr>
        <w:t>Oryzias</w:t>
      </w:r>
      <w:proofErr w:type="spellEnd"/>
      <w:r w:rsidRPr="007E3E90">
        <w:rPr>
          <w:sz w:val="6"/>
          <w:szCs w:val="6"/>
        </w:rPr>
        <w:t xml:space="preserve">, and the swordtail fish Xiphophorus have been frequently boarded on space missions as models for understanding human gravitational sensations, due to the homology with human morphological and physiological systems. These species have proved the most suited vertebrate animals for basic gravity research. The gravity-sensing system in vertebrates from fish to humans has the same basic structure. Although aquarium fish are not aquaculture fish, space missions over the last five decades have provided useful results on fish physiology, </w:t>
      </w:r>
      <w:proofErr w:type="gramStart"/>
      <w:r w:rsidRPr="007E3E90">
        <w:rPr>
          <w:sz w:val="6"/>
          <w:szCs w:val="6"/>
        </w:rPr>
        <w:t>behavior</w:t>
      </w:r>
      <w:proofErr w:type="gramEnd"/>
      <w:r w:rsidRPr="007E3E90">
        <w:rPr>
          <w:sz w:val="6"/>
          <w:szCs w:val="6"/>
        </w:rPr>
        <w:t xml:space="preserve"> and well-being in microgravity (</w:t>
      </w:r>
      <w:proofErr w:type="spellStart"/>
      <w:r w:rsidRPr="007E3E90">
        <w:rPr>
          <w:sz w:val="6"/>
          <w:szCs w:val="6"/>
        </w:rPr>
        <w:t>Lychakov</w:t>
      </w:r>
      <w:proofErr w:type="spellEnd"/>
      <w:r w:rsidRPr="007E3E90">
        <w:rPr>
          <w:sz w:val="6"/>
          <w:szCs w:val="6"/>
        </w:rPr>
        <w:t>, 2016). The earliest spaceflight with fish occurred on July 28, 1973. Two fingerlings and fifty embryonated eggs of the mummichog (</w:t>
      </w:r>
      <w:proofErr w:type="spellStart"/>
      <w:r w:rsidRPr="007E3E90">
        <w:rPr>
          <w:sz w:val="6"/>
          <w:szCs w:val="6"/>
        </w:rPr>
        <w:t>Fundulus</w:t>
      </w:r>
      <w:proofErr w:type="spellEnd"/>
      <w:r w:rsidRPr="007E3E90">
        <w:rPr>
          <w:sz w:val="6"/>
          <w:szCs w:val="6"/>
        </w:rPr>
        <w:t xml:space="preserve"> </w:t>
      </w:r>
      <w:proofErr w:type="spellStart"/>
      <w:r w:rsidRPr="007E3E90">
        <w:rPr>
          <w:sz w:val="6"/>
          <w:szCs w:val="6"/>
        </w:rPr>
        <w:t>heteroclitus</w:t>
      </w:r>
      <w:proofErr w:type="spellEnd"/>
      <w:r w:rsidRPr="007E3E90">
        <w:rPr>
          <w:sz w:val="6"/>
          <w:szCs w:val="6"/>
        </w:rPr>
        <w:t>) were launched by a Saturn 1B rocket. The Apollo service module joined Skylab 3 and the fish were positioned in a plastic bag filled with seawater. This American space mission preferred the mummichog, a small saltmarsh killifish, to goldfish for this experiment. This species was not well known or described at that time, but it became the first “</w:t>
      </w:r>
      <w:proofErr w:type="spellStart"/>
      <w:r w:rsidRPr="007E3E90">
        <w:rPr>
          <w:sz w:val="6"/>
          <w:szCs w:val="6"/>
        </w:rPr>
        <w:t>fishonaut</w:t>
      </w:r>
      <w:proofErr w:type="spellEnd"/>
      <w:r w:rsidRPr="007E3E90">
        <w:rPr>
          <w:sz w:val="6"/>
          <w:szCs w:val="6"/>
        </w:rPr>
        <w:t xml:space="preserve">”. For three days, swimming in loops and circles was observed for the two fingerlings, but they gradually returned to normal swimming. The fish acclimation period was comparable to that for a human crew during a first spaceflight. This observation suggested that the vestibular function (the otolith for fish–the inner ear for humans) probably plays the same sensory role in microgravity. The </w:t>
      </w:r>
      <w:proofErr w:type="spellStart"/>
      <w:r w:rsidRPr="007E3E90">
        <w:rPr>
          <w:sz w:val="6"/>
          <w:szCs w:val="6"/>
        </w:rPr>
        <w:t>Fundulus</w:t>
      </w:r>
      <w:proofErr w:type="spellEnd"/>
      <w:r w:rsidRPr="007E3E90">
        <w:rPr>
          <w:sz w:val="6"/>
          <w:szCs w:val="6"/>
        </w:rPr>
        <w:t xml:space="preserve"> </w:t>
      </w:r>
      <w:proofErr w:type="spellStart"/>
      <w:r w:rsidRPr="007E3E90">
        <w:rPr>
          <w:sz w:val="6"/>
          <w:szCs w:val="6"/>
        </w:rPr>
        <w:t>heteroclitus</w:t>
      </w:r>
      <w:proofErr w:type="spellEnd"/>
      <w:r w:rsidRPr="007E3E90">
        <w:rPr>
          <w:sz w:val="6"/>
          <w:szCs w:val="6"/>
        </w:rPr>
        <w:t xml:space="preserve"> eggs carried aboard the Skylab station in low orbit hatched successfully during the mission with a very good hatching rate (96%). The hatched fry displayed normal swimming behavior in contrast to the first hours in microgravity for the fingerlings (Baumgarten, 1975). Fish embryos in microgravity develop a physiological strategy to compensate for the unusual environment, and the larvae formed were already adapted to microgravity, as evidenced by the lack of looping behavior. In 1975, during nine days of the manned Apollo-Soyuz MA-161 mission, a group of 21-day-old juvenile mummichogs were exposed to real microgravity, and similar irregular swimming was observed. Fish eggs were also boarded (n = 100/samples at 32 </w:t>
      </w:r>
      <w:proofErr w:type="spellStart"/>
      <w:r w:rsidRPr="007E3E90">
        <w:rPr>
          <w:sz w:val="6"/>
          <w:szCs w:val="6"/>
        </w:rPr>
        <w:t>hpf</w:t>
      </w:r>
      <w:proofErr w:type="spellEnd"/>
      <w:r w:rsidRPr="007E3E90">
        <w:rPr>
          <w:sz w:val="6"/>
          <w:szCs w:val="6"/>
        </w:rPr>
        <w:t xml:space="preserve"> [hours post-fertilization], 66 </w:t>
      </w:r>
      <w:proofErr w:type="spellStart"/>
      <w:r w:rsidRPr="007E3E90">
        <w:rPr>
          <w:sz w:val="6"/>
          <w:szCs w:val="6"/>
        </w:rPr>
        <w:t>hpf</w:t>
      </w:r>
      <w:proofErr w:type="spellEnd"/>
      <w:r w:rsidRPr="007E3E90">
        <w:rPr>
          <w:sz w:val="6"/>
          <w:szCs w:val="6"/>
        </w:rPr>
        <w:t xml:space="preserve">, and 128 </w:t>
      </w:r>
      <w:proofErr w:type="spellStart"/>
      <w:r w:rsidRPr="007E3E90">
        <w:rPr>
          <w:sz w:val="6"/>
          <w:szCs w:val="6"/>
        </w:rPr>
        <w:t>hpf</w:t>
      </w:r>
      <w:proofErr w:type="spellEnd"/>
      <w:r w:rsidRPr="007E3E90">
        <w:rPr>
          <w:sz w:val="6"/>
          <w:szCs w:val="6"/>
        </w:rPr>
        <w:t xml:space="preserve"> stages; pre-liftoff fertilization times) and were subjected to post-flight hatching rate evaluation back on Earth. The juveniles were evaluated using light orientation tests, and no significant differences were observed in behavior, suggesting an adaption capability to the space environment. The embryo hatching rate was </w:t>
      </w:r>
      <w:proofErr w:type="gramStart"/>
      <w:r w:rsidRPr="007E3E90">
        <w:rPr>
          <w:sz w:val="6"/>
          <w:szCs w:val="6"/>
        </w:rPr>
        <w:t>75%, and</w:t>
      </w:r>
      <w:proofErr w:type="gramEnd"/>
      <w:r w:rsidRPr="007E3E90">
        <w:rPr>
          <w:sz w:val="6"/>
          <w:szCs w:val="6"/>
        </w:rPr>
        <w:t xml:space="preserve"> hatching date monitoring showed that the three earliest stages of egg batches carried on Apollo-Soyuz hatched at 15 days (normal hatching rate is 21 days), much sooner than the latest stage batch and earlier than the control batches at 1 g. Apparently, the development of young eggs was faster under microgravity, but the embryos exhibited no abnormalities resulting from development in a zero-gravity environment. The eyes, heart, nerves, and bones were found to be the same in the flight group as in the control group. There was no evidence of calcium deficiency, except in the shorter hatching-time group (Hoffman et al., 1977). In July 1994, the 17th Columbia space shuttle mission STS-65 boarded Japanese medaka (</w:t>
      </w:r>
      <w:proofErr w:type="spellStart"/>
      <w:r w:rsidRPr="007E3E90">
        <w:rPr>
          <w:sz w:val="6"/>
          <w:szCs w:val="6"/>
        </w:rPr>
        <w:t>Oryzia</w:t>
      </w:r>
      <w:proofErr w:type="spellEnd"/>
      <w:r w:rsidRPr="007E3E90">
        <w:rPr>
          <w:sz w:val="6"/>
          <w:szCs w:val="6"/>
        </w:rPr>
        <w:t xml:space="preserve"> </w:t>
      </w:r>
      <w:proofErr w:type="spellStart"/>
      <w:r w:rsidRPr="007E3E90">
        <w:rPr>
          <w:sz w:val="6"/>
          <w:szCs w:val="6"/>
        </w:rPr>
        <w:t>latipes</w:t>
      </w:r>
      <w:proofErr w:type="spellEnd"/>
      <w:r w:rsidRPr="007E3E90">
        <w:rPr>
          <w:sz w:val="6"/>
          <w:szCs w:val="6"/>
        </w:rPr>
        <w:t>) for 15 days of spaceflight in the second International Microgravity Laboratory (IML-2). These ornamental fish laid eggs, and normal hatching was observed in space, with the results showing that medaka fertilization and embryonic development was not significantly impaired by altered gravity (</w:t>
      </w:r>
      <w:proofErr w:type="spellStart"/>
      <w:r w:rsidRPr="007E3E90">
        <w:rPr>
          <w:sz w:val="6"/>
          <w:szCs w:val="6"/>
        </w:rPr>
        <w:t>Ijiri</w:t>
      </w:r>
      <w:proofErr w:type="spellEnd"/>
      <w:r w:rsidRPr="007E3E90">
        <w:rPr>
          <w:sz w:val="6"/>
          <w:szCs w:val="6"/>
        </w:rPr>
        <w:t xml:space="preserve">, 1998). Probably the most impressive aquatic closed-loop experiment in low orbit and a successful demonstration of an aquatic trophic chain in space, in the 1990s, a German team from Ruhr University Bochum and the German Aerospace Centre (DLR) developed the Closed Equilibrated Biological Aquatic System (CEBAS) with fresh water, containing small aquarium fish (Xiphophorus </w:t>
      </w:r>
      <w:proofErr w:type="spellStart"/>
      <w:r w:rsidRPr="007E3E90">
        <w:rPr>
          <w:sz w:val="6"/>
          <w:szCs w:val="6"/>
        </w:rPr>
        <w:t>hellerii</w:t>
      </w:r>
      <w:proofErr w:type="spellEnd"/>
      <w:r w:rsidRPr="007E3E90">
        <w:rPr>
          <w:sz w:val="6"/>
          <w:szCs w:val="6"/>
        </w:rPr>
        <w:t>), water snails (</w:t>
      </w:r>
      <w:proofErr w:type="spellStart"/>
      <w:r w:rsidRPr="007E3E90">
        <w:rPr>
          <w:sz w:val="6"/>
          <w:szCs w:val="6"/>
        </w:rPr>
        <w:t>Biomphalaria</w:t>
      </w:r>
      <w:proofErr w:type="spellEnd"/>
      <w:r w:rsidRPr="007E3E90">
        <w:rPr>
          <w:sz w:val="6"/>
          <w:szCs w:val="6"/>
        </w:rPr>
        <w:t xml:space="preserve"> </w:t>
      </w:r>
      <w:proofErr w:type="spellStart"/>
      <w:r w:rsidRPr="007E3E90">
        <w:rPr>
          <w:sz w:val="6"/>
          <w:szCs w:val="6"/>
        </w:rPr>
        <w:t>glabata</w:t>
      </w:r>
      <w:proofErr w:type="spellEnd"/>
      <w:r w:rsidRPr="007E3E90">
        <w:rPr>
          <w:sz w:val="6"/>
          <w:szCs w:val="6"/>
        </w:rPr>
        <w:t>), aquatic plants (</w:t>
      </w:r>
      <w:proofErr w:type="spellStart"/>
      <w:r w:rsidRPr="007E3E90">
        <w:rPr>
          <w:sz w:val="6"/>
          <w:szCs w:val="6"/>
        </w:rPr>
        <w:t>Ceratophyllum</w:t>
      </w:r>
      <w:proofErr w:type="spellEnd"/>
      <w:r w:rsidRPr="007E3E90">
        <w:rPr>
          <w:sz w:val="6"/>
          <w:szCs w:val="6"/>
        </w:rPr>
        <w:t xml:space="preserve"> </w:t>
      </w:r>
      <w:proofErr w:type="spellStart"/>
      <w:r w:rsidRPr="007E3E90">
        <w:rPr>
          <w:sz w:val="6"/>
          <w:szCs w:val="6"/>
        </w:rPr>
        <w:t>dermersum</w:t>
      </w:r>
      <w:proofErr w:type="spellEnd"/>
      <w:r w:rsidRPr="007E3E90">
        <w:rPr>
          <w:sz w:val="6"/>
          <w:szCs w:val="6"/>
        </w:rPr>
        <w:t xml:space="preserve">), and aquatic microorganisms. The ground-based demonstration showed that a filter system was able to keep a closed artificial aquatic ecosystem stable for several months and to eliminate waste products deriving from degraded dead fish without a decrease in oxygen concentration to less than 3.5 mg/I at 25°C (Blum et al., 1994; Blum et al., 1995). Then in January 1998, during the Endeavour space shuttle mission STS-89 to the MIR station, aquarium swordtail fish (Xiphophorus helleri) were exposed to 9 days of microgravity, with 200 juveniles and four pregnant adult fish carried in a mini CEBAS module (10 L) (Blum et al., 1994). The aim of this aquatic </w:t>
      </w:r>
      <w:proofErr w:type="gramStart"/>
      <w:r w:rsidRPr="007E3E90">
        <w:rPr>
          <w:sz w:val="6"/>
          <w:szCs w:val="6"/>
        </w:rPr>
        <w:t>mini-module</w:t>
      </w:r>
      <w:proofErr w:type="gramEnd"/>
      <w:r w:rsidRPr="007E3E90">
        <w:rPr>
          <w:sz w:val="6"/>
          <w:szCs w:val="6"/>
        </w:rPr>
        <w:t xml:space="preserve"> (Figure 3) was to record the behavior of an artificial ecological closed loop in low orbit and verify the hypothesis that aquatic life is not affected by exposure to space conditions using a complementary organism. The female fish were retrieved in good physiological condition, adult and juvenile fish had a survival rate of about 33%, and almost 97% of the snails had survived and produced more than 250 neonates in microgravity (</w:t>
      </w:r>
      <w:proofErr w:type="spellStart"/>
      <w:r w:rsidRPr="007E3E90">
        <w:rPr>
          <w:sz w:val="6"/>
          <w:szCs w:val="6"/>
        </w:rPr>
        <w:t>Bluem</w:t>
      </w:r>
      <w:proofErr w:type="spellEnd"/>
      <w:r w:rsidRPr="007E3E90">
        <w:rPr>
          <w:sz w:val="6"/>
          <w:szCs w:val="6"/>
        </w:rPr>
        <w:t xml:space="preserve"> et al., 2000). During the spaceflight, the vertebrates were </w:t>
      </w:r>
      <w:proofErr w:type="gramStart"/>
      <w:r w:rsidRPr="007E3E90">
        <w:rPr>
          <w:sz w:val="6"/>
          <w:szCs w:val="6"/>
        </w:rPr>
        <w:t>video-recorded</w:t>
      </w:r>
      <w:proofErr w:type="gramEnd"/>
      <w:r w:rsidRPr="007E3E90">
        <w:rPr>
          <w:sz w:val="6"/>
          <w:szCs w:val="6"/>
        </w:rPr>
        <w:t xml:space="preserve"> for behavioral analysis and no aberrant looping or spinning behavior was observed. Immediately after landing back on Earth, the adult fish swam vertically, head upward, to the top of their habitat, strongly beating the caudal and pectoral fins. This was due to empty swim bladders not used during the spaceflight and reuse acclimation on Earth (</w:t>
      </w:r>
      <w:proofErr w:type="spellStart"/>
      <w:r w:rsidRPr="007E3E90">
        <w:rPr>
          <w:sz w:val="6"/>
          <w:szCs w:val="6"/>
        </w:rPr>
        <w:t>Anken</w:t>
      </w:r>
      <w:proofErr w:type="spellEnd"/>
      <w:r w:rsidRPr="007E3E90">
        <w:rPr>
          <w:sz w:val="6"/>
          <w:szCs w:val="6"/>
        </w:rPr>
        <w:t xml:space="preserve"> et al., 2000; </w:t>
      </w:r>
      <w:proofErr w:type="spellStart"/>
      <w:r w:rsidRPr="007E3E90">
        <w:rPr>
          <w:sz w:val="6"/>
          <w:szCs w:val="6"/>
        </w:rPr>
        <w:t>Bluem</w:t>
      </w:r>
      <w:proofErr w:type="spellEnd"/>
      <w:r w:rsidRPr="007E3E90">
        <w:rPr>
          <w:sz w:val="6"/>
          <w:szCs w:val="6"/>
        </w:rPr>
        <w:t xml:space="preserve"> et al., 2000; </w:t>
      </w:r>
      <w:proofErr w:type="spellStart"/>
      <w:r w:rsidRPr="007E3E90">
        <w:rPr>
          <w:sz w:val="6"/>
          <w:szCs w:val="6"/>
        </w:rPr>
        <w:t>Rahmann</w:t>
      </w:r>
      <w:proofErr w:type="spellEnd"/>
      <w:r w:rsidRPr="007E3E90">
        <w:rPr>
          <w:sz w:val="6"/>
          <w:szCs w:val="6"/>
        </w:rPr>
        <w:t xml:space="preserve"> and </w:t>
      </w:r>
      <w:proofErr w:type="spellStart"/>
      <w:r w:rsidRPr="007E3E90">
        <w:rPr>
          <w:sz w:val="6"/>
          <w:szCs w:val="6"/>
        </w:rPr>
        <w:t>Anken</w:t>
      </w:r>
      <w:proofErr w:type="spellEnd"/>
      <w:r w:rsidRPr="007E3E90">
        <w:rPr>
          <w:sz w:val="6"/>
          <w:szCs w:val="6"/>
        </w:rPr>
        <w:t>, 2002). In April 1998, another population of swordtail fish and four adult wild marine fish oyster toadfish (</w:t>
      </w:r>
      <w:proofErr w:type="spellStart"/>
      <w:r w:rsidRPr="007E3E90">
        <w:rPr>
          <w:sz w:val="6"/>
          <w:szCs w:val="6"/>
        </w:rPr>
        <w:t>Opsanus</w:t>
      </w:r>
      <w:proofErr w:type="spellEnd"/>
      <w:r w:rsidRPr="007E3E90">
        <w:rPr>
          <w:sz w:val="6"/>
          <w:szCs w:val="6"/>
        </w:rPr>
        <w:t xml:space="preserve"> tau) flew with the space shuttle STS-90 mission, hosted in the </w:t>
      </w:r>
      <w:proofErr w:type="spellStart"/>
      <w:r w:rsidRPr="007E3E90">
        <w:rPr>
          <w:sz w:val="6"/>
          <w:szCs w:val="6"/>
        </w:rPr>
        <w:t>Neurolab</w:t>
      </w:r>
      <w:proofErr w:type="spellEnd"/>
      <w:r w:rsidRPr="007E3E90">
        <w:rPr>
          <w:sz w:val="6"/>
          <w:szCs w:val="6"/>
        </w:rPr>
        <w:t xml:space="preserve"> facility. After 16 days in real microgravity, fish brain synaptic contacts were compared to a control population at 1 g on Earth. Spaceflight yielded an increase in synaptic contacts within the vestibular nucleus indicating a </w:t>
      </w:r>
      <w:proofErr w:type="gramStart"/>
      <w:r w:rsidRPr="007E3E90">
        <w:rPr>
          <w:sz w:val="6"/>
          <w:szCs w:val="6"/>
        </w:rPr>
        <w:t>compensation processes</w:t>
      </w:r>
      <w:proofErr w:type="gramEnd"/>
      <w:r w:rsidRPr="007E3E90">
        <w:rPr>
          <w:sz w:val="6"/>
          <w:szCs w:val="6"/>
        </w:rPr>
        <w:t xml:space="preserve"> for neonates swordtail fish (</w:t>
      </w:r>
      <w:proofErr w:type="spellStart"/>
      <w:r w:rsidRPr="007E3E90">
        <w:rPr>
          <w:sz w:val="6"/>
          <w:szCs w:val="6"/>
        </w:rPr>
        <w:t>Ibsch</w:t>
      </w:r>
      <w:proofErr w:type="spellEnd"/>
      <w:r w:rsidRPr="007E3E90">
        <w:rPr>
          <w:sz w:val="6"/>
          <w:szCs w:val="6"/>
        </w:rPr>
        <w:t xml:space="preserve"> et al., 2000). Results revealed a gravity compensation process and the role of the fish lateral line associated to the fish brain for appropriate swimming behavior (</w:t>
      </w:r>
      <w:proofErr w:type="spellStart"/>
      <w:r w:rsidRPr="007E3E90">
        <w:rPr>
          <w:sz w:val="6"/>
          <w:szCs w:val="6"/>
        </w:rPr>
        <w:t>Anken</w:t>
      </w:r>
      <w:proofErr w:type="spellEnd"/>
      <w:r w:rsidRPr="007E3E90">
        <w:rPr>
          <w:sz w:val="6"/>
          <w:szCs w:val="6"/>
        </w:rPr>
        <w:t xml:space="preserve"> et al., 2002). The Vestibular Function Experiment Unit (VFEU) aboard STS-95’s </w:t>
      </w:r>
      <w:proofErr w:type="spellStart"/>
      <w:r w:rsidRPr="007E3E90">
        <w:rPr>
          <w:sz w:val="6"/>
          <w:szCs w:val="6"/>
        </w:rPr>
        <w:t>SpaceHab</w:t>
      </w:r>
      <w:proofErr w:type="spellEnd"/>
      <w:r w:rsidRPr="007E3E90">
        <w:rPr>
          <w:sz w:val="6"/>
          <w:szCs w:val="6"/>
        </w:rPr>
        <w:t xml:space="preserve"> again hosted two oyster toadfish as experimental subjects. The fish were electronically monitored to determine the effect of gravitational changes on the otolith system. The freely moving fish provided physiological signals of the otolith nerves. Measurements of afferent and efferent responses were made before, during, and post-flight (Boyle et al., 2001). In January 2003, four medaka eggs laid on Earth in an artificially controlled environment were launched by the Columbia space shuttle during the STS-107 mission. For the control, four eggs in the same condition remained on the ground. No difference was observed in the time of development. In the ground experiment, the embryos were observed to rotate in the egg membrane, whereas in flight they did not rotate. One egg hatched 8 days after the mission launch in the flight unit, while four eggs hatched in the ground unit. In the flight unit, the fry was observed with its back usually to the camera and little swimming movement suggest. The results shown no appreciable difference in the time course of development between space- and ground-based embryos. (</w:t>
      </w:r>
      <w:proofErr w:type="spellStart"/>
      <w:r w:rsidRPr="007E3E90">
        <w:rPr>
          <w:sz w:val="6"/>
          <w:szCs w:val="6"/>
        </w:rPr>
        <w:t>Niihori</w:t>
      </w:r>
      <w:proofErr w:type="spellEnd"/>
      <w:r w:rsidRPr="007E3E90">
        <w:rPr>
          <w:sz w:val="6"/>
          <w:szCs w:val="6"/>
        </w:rPr>
        <w:t xml:space="preserve"> et al., 2004). The hatched medaka larva, embryos and the crew from the space mission tragically never returned to Earth alive due to the accident during the space shuttle’s reentry in the atmosphere. In 2007, dry eggs of the ornamental killifish the redtail </w:t>
      </w:r>
      <w:proofErr w:type="spellStart"/>
      <w:r w:rsidRPr="007E3E90">
        <w:rPr>
          <w:sz w:val="6"/>
          <w:szCs w:val="6"/>
        </w:rPr>
        <w:t>notho</w:t>
      </w:r>
      <w:proofErr w:type="spellEnd"/>
      <w:r w:rsidRPr="007E3E90">
        <w:rPr>
          <w:sz w:val="6"/>
          <w:szCs w:val="6"/>
        </w:rPr>
        <w:t xml:space="preserve"> (</w:t>
      </w:r>
      <w:proofErr w:type="spellStart"/>
      <w:r w:rsidRPr="007E3E90">
        <w:rPr>
          <w:sz w:val="6"/>
          <w:szCs w:val="6"/>
        </w:rPr>
        <w:t>Nothobranchius</w:t>
      </w:r>
      <w:proofErr w:type="spellEnd"/>
      <w:r w:rsidRPr="007E3E90">
        <w:rPr>
          <w:sz w:val="6"/>
          <w:szCs w:val="6"/>
        </w:rPr>
        <w:t xml:space="preserve"> </w:t>
      </w:r>
      <w:proofErr w:type="spellStart"/>
      <w:r w:rsidRPr="007E3E90">
        <w:rPr>
          <w:sz w:val="6"/>
          <w:szCs w:val="6"/>
        </w:rPr>
        <w:t>guentheri</w:t>
      </w:r>
      <w:proofErr w:type="spellEnd"/>
      <w:r w:rsidRPr="007E3E90">
        <w:rPr>
          <w:sz w:val="6"/>
          <w:szCs w:val="6"/>
        </w:rPr>
        <w:t xml:space="preserve">) were placed into cotton-cloth bags, then into plastic Petri dishes, and fastened on the outer side of the ISS. The aim of the </w:t>
      </w:r>
      <w:proofErr w:type="spellStart"/>
      <w:r w:rsidRPr="007E3E90">
        <w:rPr>
          <w:sz w:val="6"/>
          <w:szCs w:val="6"/>
        </w:rPr>
        <w:t>Biorisk</w:t>
      </w:r>
      <w:proofErr w:type="spellEnd"/>
      <w:r w:rsidRPr="007E3E90">
        <w:rPr>
          <w:sz w:val="6"/>
          <w:szCs w:val="6"/>
        </w:rPr>
        <w:t xml:space="preserve">-MSN mission was to expose dry incubated eggs to low orbit radiation. Unfortunately, no data is available concerning the resistance of the fish eggs as the equipment had no temperature sensor and the plastic dishes reached 95°C, deforming the plates, and the eggs died due to the high temperature and vacuum contact (Baranov et al., 2009). To study the fish response at early stage to microgravity, two missions using medaka fish were performed on ISS, in 2012 and 2014. Each time a Soyuz rocket sent 24 juveniles medaka (6 weeks after hatching, 16 mm) with the objective of rearing this population in the Aquatic Habitat (AQH) on the </w:t>
      </w:r>
      <w:proofErr w:type="spellStart"/>
      <w:r w:rsidRPr="007E3E90">
        <w:rPr>
          <w:sz w:val="6"/>
          <w:szCs w:val="6"/>
        </w:rPr>
        <w:t>Kibo</w:t>
      </w:r>
      <w:proofErr w:type="spellEnd"/>
      <w:r w:rsidRPr="007E3E90">
        <w:rPr>
          <w:sz w:val="6"/>
          <w:szCs w:val="6"/>
        </w:rPr>
        <w:t xml:space="preserve"> section of the ISS. Medaka fish in space and control fish from the same family on Earth were filmed. The movies showed that the fish became adapted to life under microgravity although despite an unusual swimming behavior. In addition, a mating behavior was observed under microgravity at day 33 and was not different from that on the Earth, indicating microgravity environment doesn’t disturb fish reproduction. The aquarium fish used for this experiment have fluorescent osteoclast cells, which makes them easier to observe. An osteoclast is a type of bone cell that breaks down bone tissue and responsible for bone loss. After 47 days in space, the fish tended to stay still in the tank. After 56 days, the mission fish group had normal growth compared to a terrestrial control. For fish in microgravity impairment of some physiological functions was accompanied by the activity of osteoclasts and a slight decrease in mineral density and vertebral bones. (</w:t>
      </w:r>
      <w:proofErr w:type="spellStart"/>
      <w:r w:rsidRPr="007E3E90">
        <w:rPr>
          <w:sz w:val="6"/>
          <w:szCs w:val="6"/>
        </w:rPr>
        <w:t>Chatani</w:t>
      </w:r>
      <w:proofErr w:type="spellEnd"/>
      <w:r w:rsidRPr="007E3E90">
        <w:rPr>
          <w:sz w:val="6"/>
          <w:szCs w:val="6"/>
        </w:rPr>
        <w:t xml:space="preserve"> et al., 2015; Murata et al., 2015; </w:t>
      </w:r>
      <w:proofErr w:type="spellStart"/>
      <w:r w:rsidRPr="007E3E90">
        <w:rPr>
          <w:sz w:val="6"/>
          <w:szCs w:val="6"/>
        </w:rPr>
        <w:t>Chatani</w:t>
      </w:r>
      <w:proofErr w:type="spellEnd"/>
      <w:r w:rsidRPr="007E3E90">
        <w:rPr>
          <w:sz w:val="6"/>
          <w:szCs w:val="6"/>
        </w:rPr>
        <w:t xml:space="preserve"> et al., 2016). Historical space missions involving ornamental fish are listed in Table 2. Missions With Aquaculture Fish in Low Orbits Very few missions involving aquaculture fish have been carried out to date (Table 3). In one of these, the common carp (Cyprinus </w:t>
      </w:r>
      <w:proofErr w:type="spellStart"/>
      <w:r w:rsidRPr="007E3E90">
        <w:rPr>
          <w:sz w:val="6"/>
          <w:szCs w:val="6"/>
        </w:rPr>
        <w:t>carpio</w:t>
      </w:r>
      <w:proofErr w:type="spellEnd"/>
      <w:r w:rsidRPr="007E3E90">
        <w:rPr>
          <w:sz w:val="6"/>
          <w:szCs w:val="6"/>
        </w:rPr>
        <w:t xml:space="preserve">)—considered a very important aquaculture species in many countries–was chosen as a model for a sensor motor experiment by Japanese university teams and the Japan Aerospace Exploration Agency (JAXA). Two colored carp (16 months old, 26 cm and 263–270 g) were carried to the American </w:t>
      </w:r>
      <w:proofErr w:type="spellStart"/>
      <w:r w:rsidRPr="007E3E90">
        <w:rPr>
          <w:sz w:val="6"/>
          <w:szCs w:val="6"/>
        </w:rPr>
        <w:t>SpaceLab</w:t>
      </w:r>
      <w:proofErr w:type="spellEnd"/>
      <w:r w:rsidRPr="007E3E90">
        <w:rPr>
          <w:sz w:val="6"/>
          <w:szCs w:val="6"/>
        </w:rPr>
        <w:t xml:space="preserve"> in 1992. One of the two carp was given a labyrinthectomy (the otolith was removed). For both fish, swimming behavior and dorsal light response was studied and compared. As observed during the first space missions with small fish, the normal carp was unstable (associated with a kind of space motion-sickness) for the first three days, then finally recovered its Earth-based swimming behavior. The fish whose otolith was removed two months before showed a normal dorsal light response 22 h after launch, and disruption for the next two days as with the normal carp. Unfortunately, the recovery process for the fish with the removed otolith could not be evaluated due to a technical issue, but these observations provided evidence of a sensory-motor disorder during the early phase of adaption to microgravity in aquaculture fish (Mori et al., 1996). The change in body weight was monitored from two days before launch to four days after landing. Both fish recorded a weight loss around 12% in low orbit after 14 days of fasting. No conclusion can be made as a fasting replicate on the ground was not available (Mori et al., 1994). During space shuttle missions STS-55 (1993) and STS-84 (1997), tilapia Oreochromis </w:t>
      </w:r>
      <w:proofErr w:type="spellStart"/>
      <w:r w:rsidRPr="007E3E90">
        <w:rPr>
          <w:sz w:val="6"/>
          <w:szCs w:val="6"/>
        </w:rPr>
        <w:t>mossambicus</w:t>
      </w:r>
      <w:proofErr w:type="spellEnd"/>
      <w:r w:rsidRPr="007E3E90">
        <w:rPr>
          <w:sz w:val="6"/>
          <w:szCs w:val="6"/>
        </w:rPr>
        <w:t xml:space="preserve"> larvae that had not yet developed the roll-induced static </w:t>
      </w:r>
      <w:proofErr w:type="spellStart"/>
      <w:r w:rsidRPr="007E3E90">
        <w:rPr>
          <w:sz w:val="6"/>
          <w:szCs w:val="6"/>
        </w:rPr>
        <w:t>vestibuloocular</w:t>
      </w:r>
      <w:proofErr w:type="spellEnd"/>
      <w:r w:rsidRPr="007E3E90">
        <w:rPr>
          <w:sz w:val="6"/>
          <w:szCs w:val="6"/>
        </w:rPr>
        <w:t xml:space="preserve"> reflex were exposed to microgravity for 9–10 days. Young larvae (11–14 days after hatching) already exhibited the </w:t>
      </w:r>
      <w:proofErr w:type="spellStart"/>
      <w:r w:rsidRPr="007E3E90">
        <w:rPr>
          <w:sz w:val="6"/>
          <w:szCs w:val="6"/>
        </w:rPr>
        <w:t>vestibuloocular</w:t>
      </w:r>
      <w:proofErr w:type="spellEnd"/>
      <w:r w:rsidRPr="007E3E90">
        <w:rPr>
          <w:sz w:val="6"/>
          <w:szCs w:val="6"/>
        </w:rPr>
        <w:t xml:space="preserve"> reflex on the 1993 mission. Back on Earth, a </w:t>
      </w:r>
      <w:proofErr w:type="spellStart"/>
      <w:r w:rsidRPr="007E3E90">
        <w:rPr>
          <w:sz w:val="6"/>
          <w:szCs w:val="6"/>
        </w:rPr>
        <w:t>vestibuloocular</w:t>
      </w:r>
      <w:proofErr w:type="spellEnd"/>
      <w:r w:rsidRPr="007E3E90">
        <w:rPr>
          <w:sz w:val="6"/>
          <w:szCs w:val="6"/>
        </w:rPr>
        <w:t xml:space="preserve"> reflex test (fish were turned around their longitudinal axis at an angle of 15, 30, and 45°) showed that eye movement and reflex were not affected by exposure to microgravity during the two space missions (Sebastian et al., 2001). The OMEGAHAB (Aquatic Habitat) is a closed artificial ecosystem that was sent into orbit for 13 days on board the Russian satellite FOTON-M3 in 2007. The goal of the mission led by the German Space Agency was to investigate the possibility of designing a trophic chain in real microgravity using the photosynthetic flagellate Euglena </w:t>
      </w:r>
      <w:proofErr w:type="spellStart"/>
      <w:r w:rsidRPr="007E3E90">
        <w:rPr>
          <w:sz w:val="6"/>
          <w:szCs w:val="6"/>
        </w:rPr>
        <w:t>gracilis</w:t>
      </w:r>
      <w:proofErr w:type="spellEnd"/>
      <w:r w:rsidRPr="007E3E90">
        <w:rPr>
          <w:sz w:val="6"/>
          <w:szCs w:val="6"/>
        </w:rPr>
        <w:t xml:space="preserve"> as an oxygen producer and larvae of tilapia Oreochromis </w:t>
      </w:r>
      <w:proofErr w:type="spellStart"/>
      <w:r w:rsidRPr="007E3E90">
        <w:rPr>
          <w:sz w:val="6"/>
          <w:szCs w:val="6"/>
        </w:rPr>
        <w:t>mossambicus</w:t>
      </w:r>
      <w:proofErr w:type="spellEnd"/>
      <w:r w:rsidRPr="007E3E90">
        <w:rPr>
          <w:sz w:val="6"/>
          <w:szCs w:val="6"/>
        </w:rPr>
        <w:t xml:space="preserve"> as a consumer. This freshwater and brackish species is a popular aquaculture fish, with worldwide production of around 15,000 tons per year. In the 2007 experiment, 26 small larvae (approx. 12 mm in length) in the flagellate aquarium were studied in low orbit to increase knowledge about the development of the vestibular organs and enzymatic activity. The best fish survival rate (42%) ever achieved in a German experiment was recorded. Conditions of real microgravity during spaceflight induced a larger than normal otolith compared to a control maintained at 1 g. This could result in a difference in the ability to sense gravity (</w:t>
      </w:r>
      <w:proofErr w:type="spellStart"/>
      <w:r w:rsidRPr="007E3E90">
        <w:rPr>
          <w:sz w:val="6"/>
          <w:szCs w:val="6"/>
        </w:rPr>
        <w:t>Anken</w:t>
      </w:r>
      <w:proofErr w:type="spellEnd"/>
      <w:r w:rsidRPr="007E3E90">
        <w:rPr>
          <w:sz w:val="6"/>
          <w:szCs w:val="6"/>
        </w:rPr>
        <w:t xml:space="preserve"> et al., 2016). In a same ground unit, the photosynthetic producers supplied sufficient amounts of oxygen to a fish compartment with 35 larval cichlids (Hader et al., 2006). Historical space missions involving aquaculture fish are listed in Table 3. Feeding Fish in Space: Integrated Multi-Trophic Aquaculture If fish were farmed on a space base, sending aquaculture feed from Earth to Moon or Mars would make no sense from an economic or lifecycle analysis point of view. Aquatic systems contain a large diversity of species with different roles in nutrient cycles and biomass conversion that contribute to ecosystem balance. Photosynthetic organisms (algae, phytoplankton), invertebrates (crustaceans, mollusks, zooplankton), vertebrates (fish, amphibians), and microorganisms interact in a complex trophic web. By associating different complementary species such as fish, filter feeders, </w:t>
      </w:r>
      <w:proofErr w:type="gramStart"/>
      <w:r w:rsidRPr="007E3E90">
        <w:rPr>
          <w:sz w:val="6"/>
          <w:szCs w:val="6"/>
        </w:rPr>
        <w:t>detritivores</w:t>
      </w:r>
      <w:proofErr w:type="gramEnd"/>
      <w:r w:rsidRPr="007E3E90">
        <w:rPr>
          <w:sz w:val="6"/>
          <w:szCs w:val="6"/>
        </w:rPr>
        <w:t xml:space="preserve"> and primary producers, integrated multi-trophic aquaculture (IMTA) provides an innovative possibility for BLSS on the Moon or Mars. The nutritional profile of fish is closely linked to their diet quality. In aquaculture, this can be easily adjusted by ensuring a fish feed formulation that includes organisms that synthesize or sequester proteins, lipids of interest (e.g., EPA or DHA), vitamins and minerals. These aquatic organisms can be cultivated separately in a chain (from algae to invertebrates to fish) exclusively with fish waste as a fertilizer or using other available waste from human activities, such as exhaled carbon dioxide, space agriculture byproducts, or </w:t>
      </w:r>
      <w:proofErr w:type="gramStart"/>
      <w:r w:rsidRPr="007E3E90">
        <w:rPr>
          <w:sz w:val="6"/>
          <w:szCs w:val="6"/>
        </w:rPr>
        <w:t>residents</w:t>
      </w:r>
      <w:proofErr w:type="gramEnd"/>
      <w:r w:rsidRPr="007E3E90">
        <w:rPr>
          <w:sz w:val="6"/>
          <w:szCs w:val="6"/>
        </w:rPr>
        <w:t xml:space="preserve"> food waste. In the framework of sustainable aquaculture on Earth, researchers are studying trophic webs using closed or semi-closed aquatic systems that reuse fish nutrients dissolved in the water column or fish fecal matter as a fertilizer or food source for another aquatic organism. In an IMTA system, microalgae or macroalgae cultivation is easy using fish tank effluents, as the N/P ratio fits the requirements of algae: the increasing algae biomass assimilates nitrogen and phosphorus forms (</w:t>
      </w:r>
      <w:proofErr w:type="spellStart"/>
      <w:r w:rsidRPr="007E3E90">
        <w:rPr>
          <w:sz w:val="6"/>
          <w:szCs w:val="6"/>
        </w:rPr>
        <w:t>Pagand</w:t>
      </w:r>
      <w:proofErr w:type="spellEnd"/>
      <w:r w:rsidRPr="007E3E90">
        <w:rPr>
          <w:sz w:val="6"/>
          <w:szCs w:val="6"/>
        </w:rPr>
        <w:t xml:space="preserve"> et al., 2000). To return treated water back to the fish tank, it can be cleaned so it is safe for fish growth and welfare (</w:t>
      </w:r>
      <w:proofErr w:type="spellStart"/>
      <w:r w:rsidRPr="007E3E90">
        <w:rPr>
          <w:sz w:val="6"/>
          <w:szCs w:val="6"/>
        </w:rPr>
        <w:t>Mladineo</w:t>
      </w:r>
      <w:proofErr w:type="spellEnd"/>
      <w:r w:rsidRPr="007E3E90">
        <w:rPr>
          <w:sz w:val="6"/>
          <w:szCs w:val="6"/>
        </w:rPr>
        <w:t xml:space="preserve"> et al., 2010). Moreover, fish farm effluent is a suitable media for cultivating </w:t>
      </w:r>
      <w:proofErr w:type="spellStart"/>
      <w:r w:rsidRPr="007E3E90">
        <w:rPr>
          <w:sz w:val="6"/>
          <w:szCs w:val="6"/>
        </w:rPr>
        <w:t>Nannochloropsis</w:t>
      </w:r>
      <w:proofErr w:type="spellEnd"/>
      <w:r w:rsidRPr="007E3E90">
        <w:rPr>
          <w:sz w:val="6"/>
          <w:szCs w:val="6"/>
        </w:rPr>
        <w:t xml:space="preserve"> </w:t>
      </w:r>
      <w:proofErr w:type="spellStart"/>
      <w:r w:rsidRPr="007E3E90">
        <w:rPr>
          <w:sz w:val="6"/>
          <w:szCs w:val="6"/>
        </w:rPr>
        <w:t>gaditana</w:t>
      </w:r>
      <w:proofErr w:type="spellEnd"/>
      <w:r w:rsidRPr="007E3E90">
        <w:rPr>
          <w:sz w:val="6"/>
          <w:szCs w:val="6"/>
        </w:rPr>
        <w:t xml:space="preserve">, a </w:t>
      </w:r>
      <w:proofErr w:type="gramStart"/>
      <w:r w:rsidRPr="007E3E90">
        <w:rPr>
          <w:sz w:val="6"/>
          <w:szCs w:val="6"/>
        </w:rPr>
        <w:t>marine algae</w:t>
      </w:r>
      <w:proofErr w:type="gramEnd"/>
      <w:r w:rsidRPr="007E3E90">
        <w:rPr>
          <w:sz w:val="6"/>
          <w:szCs w:val="6"/>
        </w:rPr>
        <w:t xml:space="preserve"> with a high PUFA content (</w:t>
      </w:r>
      <w:proofErr w:type="spellStart"/>
      <w:r w:rsidRPr="007E3E90">
        <w:rPr>
          <w:sz w:val="6"/>
          <w:szCs w:val="6"/>
        </w:rPr>
        <w:t>Dourou</w:t>
      </w:r>
      <w:proofErr w:type="spellEnd"/>
      <w:r w:rsidRPr="007E3E90">
        <w:rPr>
          <w:sz w:val="6"/>
          <w:szCs w:val="6"/>
        </w:rPr>
        <w:t xml:space="preserve"> et al., 2018). Several studies have reported the possibility of feeding aquaculture fish with microalgae (mostly marine) included in the fish feed formulation. Several microalgae strains have been tested successfully (they do not alter growth kinetics or organoleptic quality) with fish feed made up of 20–40% of microalgae: </w:t>
      </w:r>
      <w:proofErr w:type="spellStart"/>
      <w:r w:rsidRPr="007E3E90">
        <w:rPr>
          <w:sz w:val="6"/>
          <w:szCs w:val="6"/>
        </w:rPr>
        <w:t>Crypthecodinium</w:t>
      </w:r>
      <w:proofErr w:type="spellEnd"/>
      <w:r w:rsidRPr="007E3E90">
        <w:rPr>
          <w:sz w:val="6"/>
          <w:szCs w:val="6"/>
        </w:rPr>
        <w:t xml:space="preserve"> sp., </w:t>
      </w:r>
      <w:proofErr w:type="spellStart"/>
      <w:r w:rsidRPr="007E3E90">
        <w:rPr>
          <w:sz w:val="6"/>
          <w:szCs w:val="6"/>
        </w:rPr>
        <w:t>Phaeodactylum</w:t>
      </w:r>
      <w:proofErr w:type="spellEnd"/>
      <w:r w:rsidRPr="007E3E90">
        <w:rPr>
          <w:sz w:val="6"/>
          <w:szCs w:val="6"/>
        </w:rPr>
        <w:t xml:space="preserve"> sp. (</w:t>
      </w:r>
      <w:proofErr w:type="spellStart"/>
      <w:r w:rsidRPr="007E3E90">
        <w:rPr>
          <w:sz w:val="6"/>
          <w:szCs w:val="6"/>
        </w:rPr>
        <w:t>Atalah</w:t>
      </w:r>
      <w:proofErr w:type="spellEnd"/>
      <w:r w:rsidRPr="007E3E90">
        <w:rPr>
          <w:sz w:val="6"/>
          <w:szCs w:val="6"/>
        </w:rPr>
        <w:t xml:space="preserve"> et al., 2007) and </w:t>
      </w:r>
      <w:proofErr w:type="spellStart"/>
      <w:r w:rsidRPr="007E3E90">
        <w:rPr>
          <w:sz w:val="6"/>
          <w:szCs w:val="6"/>
        </w:rPr>
        <w:t>Schizochytrium</w:t>
      </w:r>
      <w:proofErr w:type="spellEnd"/>
      <w:r w:rsidRPr="007E3E90">
        <w:rPr>
          <w:sz w:val="6"/>
          <w:szCs w:val="6"/>
        </w:rPr>
        <w:t xml:space="preserve"> sp. (</w:t>
      </w:r>
      <w:proofErr w:type="spellStart"/>
      <w:r w:rsidRPr="007E3E90">
        <w:rPr>
          <w:sz w:val="6"/>
          <w:szCs w:val="6"/>
        </w:rPr>
        <w:t>Ganuza</w:t>
      </w:r>
      <w:proofErr w:type="spellEnd"/>
      <w:r w:rsidRPr="007E3E90">
        <w:rPr>
          <w:sz w:val="6"/>
          <w:szCs w:val="6"/>
        </w:rPr>
        <w:t xml:space="preserve"> et al., 2008; Stuart et al., 2021) have been tested for the seabream and amberjack diet; </w:t>
      </w:r>
      <w:proofErr w:type="spellStart"/>
      <w:r w:rsidRPr="007E3E90">
        <w:rPr>
          <w:sz w:val="6"/>
          <w:szCs w:val="6"/>
        </w:rPr>
        <w:t>Tetraselmis</w:t>
      </w:r>
      <w:proofErr w:type="spellEnd"/>
      <w:r w:rsidRPr="007E3E90">
        <w:rPr>
          <w:sz w:val="6"/>
          <w:szCs w:val="6"/>
        </w:rPr>
        <w:t xml:space="preserve"> sp. (</w:t>
      </w:r>
      <w:proofErr w:type="spellStart"/>
      <w:r w:rsidRPr="007E3E90">
        <w:rPr>
          <w:sz w:val="6"/>
          <w:szCs w:val="6"/>
        </w:rPr>
        <w:t>Tulli</w:t>
      </w:r>
      <w:proofErr w:type="spellEnd"/>
      <w:r w:rsidRPr="007E3E90">
        <w:rPr>
          <w:sz w:val="6"/>
          <w:szCs w:val="6"/>
        </w:rPr>
        <w:t xml:space="preserve"> et al., 2012), and </w:t>
      </w:r>
      <w:proofErr w:type="spellStart"/>
      <w:r w:rsidRPr="007E3E90">
        <w:rPr>
          <w:sz w:val="6"/>
          <w:szCs w:val="6"/>
        </w:rPr>
        <w:t>Isochrysis</w:t>
      </w:r>
      <w:proofErr w:type="spellEnd"/>
      <w:r w:rsidRPr="007E3E90">
        <w:rPr>
          <w:sz w:val="6"/>
          <w:szCs w:val="6"/>
        </w:rPr>
        <w:t xml:space="preserve"> sp. (</w:t>
      </w:r>
      <w:proofErr w:type="spellStart"/>
      <w:r w:rsidRPr="007E3E90">
        <w:rPr>
          <w:sz w:val="6"/>
          <w:szCs w:val="6"/>
        </w:rPr>
        <w:t>Tibaldi</w:t>
      </w:r>
      <w:proofErr w:type="spellEnd"/>
      <w:r w:rsidRPr="007E3E90">
        <w:rPr>
          <w:sz w:val="6"/>
          <w:szCs w:val="6"/>
        </w:rPr>
        <w:t xml:space="preserve"> et al., 2015) for European seabass; </w:t>
      </w:r>
      <w:proofErr w:type="spellStart"/>
      <w:r w:rsidRPr="007E3E90">
        <w:rPr>
          <w:sz w:val="6"/>
          <w:szCs w:val="6"/>
        </w:rPr>
        <w:t>Nanofrustulum</w:t>
      </w:r>
      <w:proofErr w:type="spellEnd"/>
      <w:r w:rsidRPr="007E3E90">
        <w:rPr>
          <w:sz w:val="6"/>
          <w:szCs w:val="6"/>
        </w:rPr>
        <w:t xml:space="preserve"> sp. for salmon, common carp and </w:t>
      </w:r>
      <w:proofErr w:type="spellStart"/>
      <w:r w:rsidRPr="007E3E90">
        <w:rPr>
          <w:sz w:val="6"/>
          <w:szCs w:val="6"/>
        </w:rPr>
        <w:t>schrimps</w:t>
      </w:r>
      <w:proofErr w:type="spellEnd"/>
      <w:r w:rsidRPr="007E3E90">
        <w:rPr>
          <w:sz w:val="6"/>
          <w:szCs w:val="6"/>
        </w:rPr>
        <w:t xml:space="preserve"> (Kiron et al., 2012); and </w:t>
      </w:r>
      <w:proofErr w:type="spellStart"/>
      <w:r w:rsidRPr="007E3E90">
        <w:rPr>
          <w:sz w:val="6"/>
          <w:szCs w:val="6"/>
        </w:rPr>
        <w:t>Tetraselmis</w:t>
      </w:r>
      <w:proofErr w:type="spellEnd"/>
      <w:r w:rsidRPr="007E3E90">
        <w:rPr>
          <w:sz w:val="6"/>
          <w:szCs w:val="6"/>
        </w:rPr>
        <w:t xml:space="preserve"> sp. and </w:t>
      </w:r>
      <w:proofErr w:type="spellStart"/>
      <w:r w:rsidRPr="007E3E90">
        <w:rPr>
          <w:sz w:val="6"/>
          <w:szCs w:val="6"/>
        </w:rPr>
        <w:t>Isochrysis</w:t>
      </w:r>
      <w:proofErr w:type="spellEnd"/>
      <w:r w:rsidRPr="007E3E90">
        <w:rPr>
          <w:sz w:val="6"/>
          <w:szCs w:val="6"/>
        </w:rPr>
        <w:t xml:space="preserve"> sp. for cod (Walker and </w:t>
      </w:r>
      <w:proofErr w:type="spellStart"/>
      <w:r w:rsidRPr="007E3E90">
        <w:rPr>
          <w:sz w:val="6"/>
          <w:szCs w:val="6"/>
        </w:rPr>
        <w:t>Berlinsky</w:t>
      </w:r>
      <w:proofErr w:type="spellEnd"/>
      <w:r w:rsidRPr="007E3E90">
        <w:rPr>
          <w:sz w:val="6"/>
          <w:szCs w:val="6"/>
        </w:rPr>
        <w:t xml:space="preserve">, 2011). The modern feed form for aquaculture fish is dried pellets with less than 10% moisture. However, a study has shown that feeding fish using a moist formulation, such as algae or aquatic worms, with a water content around that of the natural prey profile in oceans, did not affect fish growth parameters and in fact increased resistance and immune protection (Przybyla et al., 2014). Thus, </w:t>
      </w:r>
      <w:proofErr w:type="gramStart"/>
      <w:r w:rsidRPr="007E3E90">
        <w:rPr>
          <w:sz w:val="6"/>
          <w:szCs w:val="6"/>
        </w:rPr>
        <w:t>photosynthetic</w:t>
      </w:r>
      <w:proofErr w:type="gramEnd"/>
      <w:r w:rsidRPr="007E3E90">
        <w:rPr>
          <w:sz w:val="6"/>
          <w:szCs w:val="6"/>
        </w:rPr>
        <w:t xml:space="preserve"> or invertebrate aquatic organisms produced in a Moon or Mars greenhouse could be fed directly to aquaculture fish with no transformation process. Researchers are exploring these alternatives to preserve wild fish stocks currently used for aquaculture fish feed (e.g., processed into fish meal and fish oil). Other algae sources with higher integration rates in feed formulations are the focus of future studies, while research is also investigating new types of aquatic prey compatible with fish feed, such as jellyfish (Marques et al., 2016). The algae cultivated in an IMTA system, as well as fish effluent, can also be a feed source for invertebrates, mollusks (Li et al., 2019), and sea cucumbers (Chary et al., 2020). A team from NASA is studying the possibility of using invertebrate production systems to purify water while growing protein-rich species as food/feed sources. Aquatic species such as copepods or mussels should grow rapidly, offer good protein </w:t>
      </w:r>
      <w:proofErr w:type="gramStart"/>
      <w:r w:rsidRPr="007E3E90">
        <w:rPr>
          <w:sz w:val="6"/>
          <w:szCs w:val="6"/>
        </w:rPr>
        <w:t>content</w:t>
      </w:r>
      <w:proofErr w:type="gramEnd"/>
      <w:r w:rsidRPr="007E3E90">
        <w:rPr>
          <w:sz w:val="6"/>
          <w:szCs w:val="6"/>
        </w:rPr>
        <w:t xml:space="preserve"> and have low mass for launch requirements (Brown et al., 2021). In the ocean, copepods and mussels are the favored natural prey of fish (especially seabream) and can be used as live feed for aquaculture fish. This production could also serve as food for the human crew. Thus, aquatic invertebrates and microalgae could play a key role in a trophic chain on a space base. In a recirculating aquaculture system, particulate matter is composed mainly of feces, </w:t>
      </w:r>
      <w:proofErr w:type="gramStart"/>
      <w:r w:rsidRPr="007E3E90">
        <w:rPr>
          <w:sz w:val="6"/>
          <w:szCs w:val="6"/>
        </w:rPr>
        <w:t>mucus</w:t>
      </w:r>
      <w:proofErr w:type="gramEnd"/>
      <w:r w:rsidRPr="007E3E90">
        <w:rPr>
          <w:sz w:val="6"/>
          <w:szCs w:val="6"/>
        </w:rPr>
        <w:t xml:space="preserve"> and bacterial clusters. This waste is easy to separate and remove from the RAS. Some copepods can use this media as feed, but another invertebrate is being studied for its ability to reduce this particulate matter and convert it into valuable biomass: the aquatic worm (Galasso et al., 2020). Polychaeta are detritivores and can be a feed source of interest for fish. Aquatic worms cultivated in an RAS can convert fecal matter into useful fatty acids for fish feed (</w:t>
      </w:r>
      <w:proofErr w:type="spellStart"/>
      <w:r w:rsidRPr="007E3E90">
        <w:rPr>
          <w:sz w:val="6"/>
          <w:szCs w:val="6"/>
        </w:rPr>
        <w:t>Kicklighter</w:t>
      </w:r>
      <w:proofErr w:type="spellEnd"/>
      <w:r w:rsidRPr="007E3E90">
        <w:rPr>
          <w:sz w:val="6"/>
          <w:szCs w:val="6"/>
        </w:rPr>
        <w:t xml:space="preserve"> et al., 2003; Bischoff et al., 2009; Palmer et al., 2014). Other synergies might also be possible: for example, Caenorhabditis elegans is a small terrestrial nematode already studied in space as a model for ageing in microgravity, as 35% of C. elegans genes have human homologs (Honda et al., 2014). This nematode could thus be both cultivated and observed in space in a BLSS. In wild environments on Earth, a fish’s diet is composed of its own congener, </w:t>
      </w:r>
      <w:proofErr w:type="gramStart"/>
      <w:r w:rsidRPr="007E3E90">
        <w:rPr>
          <w:sz w:val="6"/>
          <w:szCs w:val="6"/>
        </w:rPr>
        <w:t>algae</w:t>
      </w:r>
      <w:proofErr w:type="gramEnd"/>
      <w:r w:rsidRPr="007E3E90">
        <w:rPr>
          <w:sz w:val="6"/>
          <w:szCs w:val="6"/>
        </w:rPr>
        <w:t xml:space="preserve"> or invertebrates. Ground-based experiments have evaluated Nile tilapia as a bioregenerative sub-process for reducing solid waste potentially encountered in a space aquaculture system (Gonzales, 2009). The Tilapia feed formulation consisted of vegetable, bacterial, or food waste. Sulfur, nitrogen, protein, </w:t>
      </w:r>
      <w:proofErr w:type="gramStart"/>
      <w:r w:rsidRPr="007E3E90">
        <w:rPr>
          <w:sz w:val="6"/>
          <w:szCs w:val="6"/>
        </w:rPr>
        <w:t>carbon</w:t>
      </w:r>
      <w:proofErr w:type="gramEnd"/>
      <w:r w:rsidRPr="007E3E90">
        <w:rPr>
          <w:sz w:val="6"/>
          <w:szCs w:val="6"/>
        </w:rPr>
        <w:t xml:space="preserve"> and lysine content of waste residues were assimilated, sequestered and recycled in Tilapia muscle. Although Tilapia’s specific growth rate from population fed with different fibrous waste were widely inferior (1.4—89.8 mg/day−1) compared to the control population (281.6 mg/day−1), the Tilapia’s survival rate was not different. These results suggest additional research to improve feed formulation composed with fibrous residues (Gonzales and Brown, 2007). When considering formulating aquaculture fish feed on a space base using exclusively aquatic organisms cultivated in an IMTA system, it is essential to determine the digestive efficiency of the fish feed. A recent study highlighted the extreme flexibility of European seabass to feed formulations without fish meal and fish oil. In the experiment, fish were given several formulations containing 85% plant sources and 15% alternative sources (yeast, insects, and processed animal protein or </w:t>
      </w:r>
      <w:proofErr w:type="spellStart"/>
      <w:r w:rsidRPr="007E3E90">
        <w:rPr>
          <w:sz w:val="6"/>
          <w:szCs w:val="6"/>
        </w:rPr>
        <w:t>Arthrospira</w:t>
      </w:r>
      <w:proofErr w:type="spellEnd"/>
      <w:r w:rsidRPr="007E3E90">
        <w:rPr>
          <w:sz w:val="6"/>
          <w:szCs w:val="6"/>
        </w:rPr>
        <w:t xml:space="preserve"> platensis). Zootechnical results showed that three formulations resulted in a growth equal to fish fed with a traditional commercial formulation including a wild fish source. The bacterial community in the fish digestive tract adapted to the new formulation composed of alternative protein and lipid sources, and bacterial diversity was not altered (Perez-Pascual et al., 2020). This plasticity is probably common to other fish species, allowing a promising avenue to test new innovative formulations for aquaculture fish using exclusively BLSS raw matter sources such as cyanobacteria, plants, algae, and invertebrates. Applicability and Limitations of a Space Aquaculture System Like the systems for other types of food sources being studied for a future BLSS, such as those to produce microalgae and higher plants (</w:t>
      </w:r>
      <w:proofErr w:type="spellStart"/>
      <w:r w:rsidRPr="007E3E90">
        <w:rPr>
          <w:sz w:val="6"/>
          <w:szCs w:val="6"/>
        </w:rPr>
        <w:t>Tikhomirov</w:t>
      </w:r>
      <w:proofErr w:type="spellEnd"/>
      <w:r w:rsidRPr="007E3E90">
        <w:rPr>
          <w:sz w:val="6"/>
          <w:szCs w:val="6"/>
        </w:rPr>
        <w:t xml:space="preserve"> et al., 2007), the design of a space aquaculture system (SAS) is subject to various parameters, including the location in the Solar System. The size of the SAS would depend on the number of residents to feed, the other food sources necessary based on nutritionist’s recommendations, the space available on the lunar base, water availability and quality, the energy available for this activity, and the duration the BLSS will need to operate. One scenario might be to provide around 250 g of fish per person per week. The volume of the tank for rearing the fish should also be correlated to the fish growth rate and the frequency at which the fish are harvested. The diversity of fish species allows possibilities to be imagined such as using the area under the floor of the lunar base for flat fish, for example, or a tank that is not connected to the crew’s living area. On the Moon as on Earth, an aquaculture system requires water circulation. While the energy needed to pump water in an SAS with lunar gravity (one-sixth of Earth’s gravity) is yet to be defined, maintaining a set water temperature will have an energy cost. Within a window of tolerance depending on the species, fish growth directly depends on the water temperature (</w:t>
      </w:r>
      <w:proofErr w:type="spellStart"/>
      <w:r w:rsidRPr="007E3E90">
        <w:rPr>
          <w:sz w:val="6"/>
          <w:szCs w:val="6"/>
        </w:rPr>
        <w:t>Handeland</w:t>
      </w:r>
      <w:proofErr w:type="spellEnd"/>
      <w:r w:rsidRPr="007E3E90">
        <w:rPr>
          <w:sz w:val="6"/>
          <w:szCs w:val="6"/>
        </w:rPr>
        <w:t xml:space="preserve"> et al., 2008). In a context of 14 days of Sun exposure and 14 days of darkness, the latter period will require warming the water to maintain the growth rate. </w:t>
      </w:r>
      <w:proofErr w:type="gramStart"/>
      <w:r w:rsidRPr="007E3E90">
        <w:rPr>
          <w:sz w:val="6"/>
          <w:szCs w:val="6"/>
        </w:rPr>
        <w:t>Thus</w:t>
      </w:r>
      <w:proofErr w:type="gramEnd"/>
      <w:r w:rsidRPr="007E3E90">
        <w:rPr>
          <w:sz w:val="6"/>
          <w:szCs w:val="6"/>
        </w:rPr>
        <w:t xml:space="preserve"> the thermal profile of the selected species will be one of the parameters to consider. This aspect will have a direct impact on the total energy required for an acceptable growth yield in the SAS. Although fish have a low oxygen uptake compared to other vertebrates (Figure 2), a regular supply is required. Oxygen dissolution in the water from hydroxyl extraction and oxygen from the regolith and/or from photosynthesis in plants cultivated in the BLSS must be synchronized with the biological demands of the fish. This requires the capacity to regularly collect, store and dissolve oxygen in the water column. The oxygen data from the CEBAS experiment on the STS-89 and STS-90 missions was analyzed to model this concept. Results based on the experimental MINI-MODULE (8.6 L) showed different periods of oxygen accumulation and depletion in the aquatic habitat in plants (oxygen producer) and snails (oxygen consumer). Simulations from ground-based models predict the oxygen concentration and can be adapted for other species (</w:t>
      </w:r>
      <w:proofErr w:type="spellStart"/>
      <w:r w:rsidRPr="007E3E90">
        <w:rPr>
          <w:sz w:val="6"/>
          <w:szCs w:val="6"/>
        </w:rPr>
        <w:t>Drayer</w:t>
      </w:r>
      <w:proofErr w:type="spellEnd"/>
      <w:r w:rsidRPr="007E3E90">
        <w:rPr>
          <w:sz w:val="6"/>
          <w:szCs w:val="6"/>
        </w:rPr>
        <w:t xml:space="preserve"> and Howard, 2014). A trend has to be defined between the volume of oxygen instantly available or stored and the demand of aquatic consumers. This highlights the importance of an oxygen buffer tank linked to a feedback control mechanism (possibly remotely controlled from Earth) in case of a lack of oxygen. Another aspect to monitor is bacterial development inside the system. An axenic environment cannot be considered as bacteria play an essential role in all stages of a balanced ecosystem. Yet bacteria activity affects the nutrient budget and oxygen measurement and availability (</w:t>
      </w:r>
      <w:proofErr w:type="spellStart"/>
      <w:r w:rsidRPr="007E3E90">
        <w:rPr>
          <w:sz w:val="6"/>
          <w:szCs w:val="6"/>
        </w:rPr>
        <w:t>Konig</w:t>
      </w:r>
      <w:proofErr w:type="spellEnd"/>
      <w:r w:rsidRPr="007E3E90">
        <w:rPr>
          <w:sz w:val="6"/>
          <w:szCs w:val="6"/>
        </w:rPr>
        <w:t xml:space="preserve"> et al., 2001). All these parameters will drive the size of the SAS and the fish biomass allowed in an extreme environment such as the Moon. Another issue to consider is aquatic biomass extraction in the space environment. Harvesting cells such as microalgae is a current challenge, today handled using vacuum and flocculation (</w:t>
      </w:r>
      <w:proofErr w:type="spellStart"/>
      <w:r w:rsidRPr="007E3E90">
        <w:rPr>
          <w:sz w:val="6"/>
          <w:szCs w:val="6"/>
        </w:rPr>
        <w:t>Barrut</w:t>
      </w:r>
      <w:proofErr w:type="spellEnd"/>
      <w:r w:rsidRPr="007E3E90">
        <w:rPr>
          <w:sz w:val="6"/>
          <w:szCs w:val="6"/>
        </w:rPr>
        <w:t xml:space="preserve"> et al., 2012). The development of harvesting tools is required for different aquatic organisms in a limited and constrained space. Regardless of the organism, extraction is necessary when the biomass has reached its optimum growth to avoid uncontrolled water degradation and increased oxygen consumption by microorganisms that would endanger fish production. The time needed for fish management on a lunar base also depends on the size of the SAS. Current technology developed for RAS drastically reduces the time necessary to maintain the system. Most of the tasks can be automated, such as starting and cleaning the biofilter, monitoring water parameters (</w:t>
      </w:r>
      <w:proofErr w:type="spellStart"/>
      <w:r w:rsidRPr="007E3E90">
        <w:rPr>
          <w:sz w:val="6"/>
          <w:szCs w:val="6"/>
        </w:rPr>
        <w:t>Konig</w:t>
      </w:r>
      <w:proofErr w:type="spellEnd"/>
      <w:r w:rsidRPr="007E3E90">
        <w:rPr>
          <w:sz w:val="6"/>
          <w:szCs w:val="6"/>
        </w:rPr>
        <w:t xml:space="preserve"> et al., 2001), and regulating the water. Fish feeding is a time-consuming task, but this can also be automated. Fish are able to adapt to self-feeding devices (Coves et al., 1998; Di-Poi et al., 2008), which contribute to the social interaction of the population (Chen et al., 2002). As in plant production systems (</w:t>
      </w:r>
      <w:proofErr w:type="spellStart"/>
      <w:r w:rsidRPr="007E3E90">
        <w:rPr>
          <w:sz w:val="6"/>
          <w:szCs w:val="6"/>
        </w:rPr>
        <w:t>Bamsey</w:t>
      </w:r>
      <w:proofErr w:type="spellEnd"/>
      <w:r w:rsidRPr="007E3E90">
        <w:rPr>
          <w:sz w:val="6"/>
          <w:szCs w:val="6"/>
        </w:rPr>
        <w:t xml:space="preserve"> et al., 2009), several automated SAS actions could be carried out remotely from a control room on Earth. A daily routine (visual checking of the system and fish behavior and non-automated actions) could be considered to involve around 1 h every 12 h for a closed loop system composed of 16 tanks (1 m3) and 8 kg/m3 of fish biomass (based on personal experience). The energy available to power the SAS will also determine its design. A ground-based greenhouse simulation for food production with lunar constraints is necessary to study and understand gas flow management, organism interactions, and all related parameters necessary to maintain a stable and balanced ecosystem. Studying the Feasibility of Sending Aquaculture Fish Embryos to the Moon: The Lunar Hatch Program In research underway since 2019, the Lunar Hatch program is investigating the feasibility of shipping embryonated aquaculture fish eggs to space for programmed hatching in a lunar BLSS. The hatched larvae would then be fed with local resources and reared until they reached an appropriate size for human consumption. The aim of the study is proof of concept based on experimental data collected first in ground-based trials, followed by test missions in low orbit, and concluding with a real flight to space, perhaps leading to the hatching of the first vertebrate on the Moon. The program focuses on the viability of European seabass (</w:t>
      </w:r>
      <w:proofErr w:type="spellStart"/>
      <w:r w:rsidRPr="007E3E90">
        <w:rPr>
          <w:sz w:val="6"/>
          <w:szCs w:val="6"/>
        </w:rPr>
        <w:t>Dicentrarchus</w:t>
      </w:r>
      <w:proofErr w:type="spellEnd"/>
      <w:r w:rsidRPr="007E3E90">
        <w:rPr>
          <w:sz w:val="6"/>
          <w:szCs w:val="6"/>
        </w:rPr>
        <w:t xml:space="preserve"> </w:t>
      </w:r>
      <w:proofErr w:type="spellStart"/>
      <w:r w:rsidRPr="007E3E90">
        <w:rPr>
          <w:sz w:val="6"/>
          <w:szCs w:val="6"/>
        </w:rPr>
        <w:t>labrax</w:t>
      </w:r>
      <w:proofErr w:type="spellEnd"/>
      <w:r w:rsidRPr="007E3E90">
        <w:rPr>
          <w:sz w:val="6"/>
          <w:szCs w:val="6"/>
        </w:rPr>
        <w:t xml:space="preserve">) for such a project, by analyzing the potential effects on embryos of a Moon journey and the associated environmental changes. Water found on celestial bodies in the Solar System have a saline or hypersaline profile. The choice of the European seabass in the Lunar Hatch program was based on the fact it is a marine organism with an appreciated taste, and its physiology and behavior have been abundantly described. A secondary water source for fish aquaculture could also be considered such as recycled water from a greenhouse or non-potable water from technical process or human activities. The diversity of aquaculture fish species allows the </w:t>
      </w:r>
      <w:proofErr w:type="spellStart"/>
      <w:r w:rsidRPr="007E3E90">
        <w:rPr>
          <w:sz w:val="6"/>
          <w:szCs w:val="6"/>
        </w:rPr>
        <w:t>appliacation</w:t>
      </w:r>
      <w:proofErr w:type="spellEnd"/>
      <w:r w:rsidRPr="007E3E90">
        <w:rPr>
          <w:sz w:val="6"/>
          <w:szCs w:val="6"/>
        </w:rPr>
        <w:t xml:space="preserve"> of many potential “</w:t>
      </w:r>
      <w:proofErr w:type="spellStart"/>
      <w:r w:rsidRPr="007E3E90">
        <w:rPr>
          <w:sz w:val="6"/>
          <w:szCs w:val="6"/>
        </w:rPr>
        <w:t>fishonauts</w:t>
      </w:r>
      <w:proofErr w:type="spellEnd"/>
      <w:r w:rsidRPr="007E3E90">
        <w:rPr>
          <w:sz w:val="6"/>
          <w:szCs w:val="6"/>
        </w:rPr>
        <w:t xml:space="preserve">”, depending on the primary or secondary water resource available in situ (fresh or salt water). Other aquaculture species could equally be considered for rearing in space, such as trout, flat </w:t>
      </w:r>
      <w:proofErr w:type="gramStart"/>
      <w:r w:rsidRPr="007E3E90">
        <w:rPr>
          <w:sz w:val="6"/>
          <w:szCs w:val="6"/>
        </w:rPr>
        <w:t>fish</w:t>
      </w:r>
      <w:proofErr w:type="gramEnd"/>
      <w:r w:rsidRPr="007E3E90">
        <w:rPr>
          <w:sz w:val="6"/>
          <w:szCs w:val="6"/>
        </w:rPr>
        <w:t xml:space="preserve"> or shrimp. As mentioned, in the 1970s, spaceflight tests were carried out at the egg stage with ornamental fish (Table 2). The choice of eggs as the biological stage for space travel is relevant for several reasons. A low volume of water is required for egg incubation, so the initial launch biological payload could be less than 1 kg for around 900 future larvae. In aquaculture nurseries, European seabass egg density in the water column is around one egg per milliliter. Unlike the larval or adult stages, the embryogenesis phase is suitable for a spaceflight because embryo development does not require human intervention for several days (the duration of embryogenesis depends on the species). Although embryogenesis involves intense metabolic activity for the development of the future larva, the low </w:t>
      </w:r>
      <w:proofErr w:type="gramStart"/>
      <w:r w:rsidRPr="007E3E90">
        <w:rPr>
          <w:sz w:val="6"/>
          <w:szCs w:val="6"/>
        </w:rPr>
        <w:t>biomass</w:t>
      </w:r>
      <w:proofErr w:type="gramEnd"/>
      <w:r w:rsidRPr="007E3E90">
        <w:rPr>
          <w:sz w:val="6"/>
          <w:szCs w:val="6"/>
        </w:rPr>
        <w:t xml:space="preserve"> and the chorion limit catabolite emission as well as the self-pollution of water during the journey. This would allow either long manned spaceflights with no need for maintenance from the crew, or simply the transport of fish eggs using an automated cargo ship. Compared to normal conditions in land-based aquaculture production, during a </w:t>
      </w:r>
      <w:proofErr w:type="gramStart"/>
      <w:r w:rsidRPr="007E3E90">
        <w:rPr>
          <w:sz w:val="6"/>
          <w:szCs w:val="6"/>
        </w:rPr>
        <w:t>spaceflight fish embryos</w:t>
      </w:r>
      <w:proofErr w:type="gramEnd"/>
      <w:r w:rsidRPr="007E3E90">
        <w:rPr>
          <w:sz w:val="6"/>
          <w:szCs w:val="6"/>
        </w:rPr>
        <w:t xml:space="preserve"> would be initially subjected to atypical acoustic and mechanical vibrations caused by launcher motors and acceleration in the atmosphere. The effects of this are under study in the framework of the Lunar Hatch program (supported by the French National Institute for Ocean Science, </w:t>
      </w:r>
      <w:proofErr w:type="spellStart"/>
      <w:r w:rsidRPr="007E3E90">
        <w:rPr>
          <w:sz w:val="6"/>
          <w:szCs w:val="6"/>
        </w:rPr>
        <w:t>Ifremer</w:t>
      </w:r>
      <w:proofErr w:type="spellEnd"/>
      <w:r w:rsidRPr="007E3E90">
        <w:rPr>
          <w:sz w:val="6"/>
          <w:szCs w:val="6"/>
        </w:rPr>
        <w:t xml:space="preserve">) using a standard qualification test commonly employed in the space industry. In a recent experiment, a vibration exciter mimicked the conditions of a SOYUZ-2/FREGAT launch on a population of fish embryos (Figure 4). In this test, two triplicates (n = 300) of embryos of aquaculture species (European seabass and meagre in two separate experiments) were submitted to the acoustic and mechanical environment of a launch for 10 min at one-third and two-thirds of their development. The hatching rate was then compared to a control triplicate (n = 300). No significant differences were observed on the hatching rate for either species whatever the stage of development when the embryos were exposed to the conditions (Figure 5). These encouraging results indicate the egg robustness of two major aquaculture species. A credible hypothesis to explain these results is that the success of the global aquaculture industry is based on the selection of aquatic species for robustness criteria to actions such as unusual and stressful handling–especially at an early lifecycle stage–such as sorting, sampling, transfer from aquarium to tank, or long transport by road or air. The aquaculture sector has selected the most biologically flexible strains with the most interesting nutritional profile for economic reasons. The resulting robustness could benefit space programs–it would not be surprising if other aquaculture species also successfully pass this qualifying test. Beyond intense vibrations, understanding the influence of </w:t>
      </w:r>
      <w:proofErr w:type="spellStart"/>
      <w:r w:rsidRPr="007E3E90">
        <w:rPr>
          <w:sz w:val="6"/>
          <w:szCs w:val="6"/>
        </w:rPr>
        <w:t>hypergravity</w:t>
      </w:r>
      <w:proofErr w:type="spellEnd"/>
      <w:r w:rsidRPr="007E3E90">
        <w:rPr>
          <w:sz w:val="6"/>
          <w:szCs w:val="6"/>
        </w:rPr>
        <w:t xml:space="preserve"> and microgravity on embryonic development is essential to evaluate the feasibility of space aquaculture. Previous studies on ornamental aquarium fish can provide some information on fish behavior and physiology in space that may be useful. </w:t>
      </w:r>
      <w:proofErr w:type="spellStart"/>
      <w:r w:rsidRPr="007E3E90">
        <w:rPr>
          <w:sz w:val="6"/>
          <w:szCs w:val="6"/>
        </w:rPr>
        <w:t>Hypergravity</w:t>
      </w:r>
      <w:proofErr w:type="spellEnd"/>
      <w:r w:rsidRPr="007E3E90">
        <w:rPr>
          <w:sz w:val="6"/>
          <w:szCs w:val="6"/>
        </w:rPr>
        <w:t xml:space="preserve"> is experienced during rocket take-off, an acceleration phase that lasts about 10 min at 4–8 g, depending on the launcher motors. This situation was tested on swordtail fish and medaka otoliths (</w:t>
      </w:r>
      <w:proofErr w:type="spellStart"/>
      <w:r w:rsidRPr="007E3E90">
        <w:rPr>
          <w:sz w:val="6"/>
          <w:szCs w:val="6"/>
        </w:rPr>
        <w:t>Anken</w:t>
      </w:r>
      <w:proofErr w:type="spellEnd"/>
      <w:r w:rsidRPr="007E3E90">
        <w:rPr>
          <w:sz w:val="6"/>
          <w:szCs w:val="6"/>
        </w:rPr>
        <w:t xml:space="preserve"> et al., 1998; </w:t>
      </w:r>
      <w:proofErr w:type="spellStart"/>
      <w:r w:rsidRPr="007E3E90">
        <w:rPr>
          <w:sz w:val="6"/>
          <w:szCs w:val="6"/>
        </w:rPr>
        <w:t>Ijiri</w:t>
      </w:r>
      <w:proofErr w:type="spellEnd"/>
      <w:r w:rsidRPr="007E3E90">
        <w:rPr>
          <w:sz w:val="6"/>
          <w:szCs w:val="6"/>
        </w:rPr>
        <w:t xml:space="preserve"> et al., 2003; </w:t>
      </w:r>
      <w:proofErr w:type="spellStart"/>
      <w:r w:rsidRPr="007E3E90">
        <w:rPr>
          <w:sz w:val="6"/>
          <w:szCs w:val="6"/>
        </w:rPr>
        <w:t>Brungs</w:t>
      </w:r>
      <w:proofErr w:type="spellEnd"/>
      <w:r w:rsidRPr="007E3E90">
        <w:rPr>
          <w:sz w:val="6"/>
          <w:szCs w:val="6"/>
        </w:rPr>
        <w:t xml:space="preserve"> et al., 2011; </w:t>
      </w:r>
      <w:proofErr w:type="spellStart"/>
      <w:r w:rsidRPr="007E3E90">
        <w:rPr>
          <w:sz w:val="6"/>
          <w:szCs w:val="6"/>
        </w:rPr>
        <w:t>Anken</w:t>
      </w:r>
      <w:proofErr w:type="spellEnd"/>
      <w:r w:rsidRPr="007E3E90">
        <w:rPr>
          <w:sz w:val="6"/>
          <w:szCs w:val="6"/>
        </w:rPr>
        <w:t xml:space="preserve"> et al., 2016) and larvae bone development (</w:t>
      </w:r>
      <w:proofErr w:type="spellStart"/>
      <w:r w:rsidRPr="007E3E90">
        <w:rPr>
          <w:sz w:val="6"/>
          <w:szCs w:val="6"/>
        </w:rPr>
        <w:t>Aceto</w:t>
      </w:r>
      <w:proofErr w:type="spellEnd"/>
      <w:r w:rsidRPr="007E3E90">
        <w:rPr>
          <w:sz w:val="6"/>
          <w:szCs w:val="6"/>
        </w:rPr>
        <w:t xml:space="preserve"> et al., 2015; </w:t>
      </w:r>
      <w:proofErr w:type="spellStart"/>
      <w:r w:rsidRPr="007E3E90">
        <w:rPr>
          <w:sz w:val="6"/>
          <w:szCs w:val="6"/>
        </w:rPr>
        <w:t>Chatani</w:t>
      </w:r>
      <w:proofErr w:type="spellEnd"/>
      <w:r w:rsidRPr="007E3E90">
        <w:rPr>
          <w:sz w:val="6"/>
          <w:szCs w:val="6"/>
        </w:rPr>
        <w:t xml:space="preserve"> et al., 2015), but its effects on early ontogeny (hatching capability) are as yet poorly described. </w:t>
      </w:r>
      <w:proofErr w:type="gramStart"/>
      <w:r w:rsidRPr="007E3E90">
        <w:rPr>
          <w:sz w:val="6"/>
          <w:szCs w:val="6"/>
        </w:rPr>
        <w:t>A recent research</w:t>
      </w:r>
      <w:proofErr w:type="gramEnd"/>
      <w:r w:rsidRPr="007E3E90">
        <w:rPr>
          <w:sz w:val="6"/>
          <w:szCs w:val="6"/>
        </w:rPr>
        <w:t xml:space="preserve"> showed that six month exposition at 5 g can induce vertebral curvatures and </w:t>
      </w:r>
      <w:proofErr w:type="spellStart"/>
      <w:r w:rsidRPr="007E3E90">
        <w:rPr>
          <w:sz w:val="6"/>
          <w:szCs w:val="6"/>
        </w:rPr>
        <w:t>asysmetric</w:t>
      </w:r>
      <w:proofErr w:type="spellEnd"/>
      <w:r w:rsidRPr="007E3E90">
        <w:rPr>
          <w:sz w:val="6"/>
          <w:szCs w:val="6"/>
        </w:rPr>
        <w:t xml:space="preserve"> otoliths (</w:t>
      </w:r>
      <w:proofErr w:type="spellStart"/>
      <w:r w:rsidRPr="007E3E90">
        <w:rPr>
          <w:sz w:val="6"/>
          <w:szCs w:val="6"/>
        </w:rPr>
        <w:t>Chatani</w:t>
      </w:r>
      <w:proofErr w:type="spellEnd"/>
      <w:r w:rsidRPr="007E3E90">
        <w:rPr>
          <w:sz w:val="6"/>
          <w:szCs w:val="6"/>
        </w:rPr>
        <w:t xml:space="preserve"> et al., 2019). However, the duration of exposure to </w:t>
      </w:r>
      <w:proofErr w:type="spellStart"/>
      <w:r w:rsidRPr="007E3E90">
        <w:rPr>
          <w:sz w:val="6"/>
          <w:szCs w:val="6"/>
        </w:rPr>
        <w:t>hypergravity</w:t>
      </w:r>
      <w:proofErr w:type="spellEnd"/>
      <w:r w:rsidRPr="007E3E90">
        <w:rPr>
          <w:sz w:val="6"/>
          <w:szCs w:val="6"/>
        </w:rPr>
        <w:t xml:space="preserve"> during a launch to the Moon or Mars will be about 10 min, the time to extract the embryos from the Earth’s attraction. Ongoing experiments are exploring the ability of aquaculture finfish embryos to develop in these conditions. It is credible to posit that </w:t>
      </w:r>
      <w:proofErr w:type="spellStart"/>
      <w:r w:rsidRPr="007E3E90">
        <w:rPr>
          <w:sz w:val="6"/>
          <w:szCs w:val="6"/>
        </w:rPr>
        <w:t>hypergravity</w:t>
      </w:r>
      <w:proofErr w:type="spellEnd"/>
      <w:r w:rsidRPr="007E3E90">
        <w:rPr>
          <w:sz w:val="6"/>
          <w:szCs w:val="6"/>
        </w:rPr>
        <w:t xml:space="preserve"> applied to a water reservoir may be less felt by a submerged embryo. In contrast to poultry eggs stored in air, the water density surrounding fish eggs may reduce the acceleration force on the chorion. Following the initial conditions of rocket vibrations and acceleration, a situation of microgravity appears beyond an altitude of 110 km. During the entire evolution of life on Earth, the development of all organisms took place under constant gravity conditions in different media (air/water). It should be noted that in the ocean, fish embryos are already in a kind of microgravity compared to terrestrial organisms due to Archimedes’ principle and other physical phenomena. This is why, to simulate partial microgravity, astronaut training exercises are carried out in a swimming pool. A study has found that embryos of Xenopus (an aquatic frog) are able to adjust to microgravity environments until hatching through an adaptation mechanism and strategy (Black et al., 1995). Might this capability be common to other aquatic organisms, including fish embryos? Supported by the French space agency (CNES), the Lunar Hatch program plans to study the embryo behavior of European seabass in </w:t>
      </w:r>
      <w:proofErr w:type="spellStart"/>
      <w:r w:rsidRPr="007E3E90">
        <w:rPr>
          <w:sz w:val="6"/>
          <w:szCs w:val="6"/>
        </w:rPr>
        <w:t>hypergravity</w:t>
      </w:r>
      <w:proofErr w:type="spellEnd"/>
      <w:r w:rsidRPr="007E3E90">
        <w:rPr>
          <w:sz w:val="6"/>
          <w:szCs w:val="6"/>
        </w:rPr>
        <w:t xml:space="preserve"> and microgravity in the Gravitational Experimental Platform for Animal Models (GEPAM), a European Space Agency platform to test different gravity environments on animals (</w:t>
      </w:r>
      <w:proofErr w:type="spellStart"/>
      <w:r w:rsidRPr="007E3E90">
        <w:rPr>
          <w:sz w:val="6"/>
          <w:szCs w:val="6"/>
        </w:rPr>
        <w:t>Bonnefoy</w:t>
      </w:r>
      <w:proofErr w:type="spellEnd"/>
      <w:r w:rsidRPr="007E3E90">
        <w:rPr>
          <w:sz w:val="6"/>
          <w:szCs w:val="6"/>
        </w:rPr>
        <w:t xml:space="preserve"> et al., 2021). Exposure to radiation during the space journey will be the last environmental change investigated in future Lunar Hatch program studies: this is probably the parameter with the most impact on fish embryo biology. Knowledge about the effects of space radiation on a variety of organisms has increased over the last decades: for bacteria (Leys et al., 2009), plant and mammalian cells (Arena et al., 2014), and amphibians (</w:t>
      </w:r>
      <w:proofErr w:type="spellStart"/>
      <w:r w:rsidRPr="007E3E90">
        <w:rPr>
          <w:sz w:val="6"/>
          <w:szCs w:val="6"/>
        </w:rPr>
        <w:t>Fuma</w:t>
      </w:r>
      <w:proofErr w:type="spellEnd"/>
      <w:r w:rsidRPr="007E3E90">
        <w:rPr>
          <w:sz w:val="6"/>
          <w:szCs w:val="6"/>
        </w:rPr>
        <w:t xml:space="preserve"> et al., 2014). A ground-based study on the influence of radiation on fish immediately post-hatching was carried out on the ornamental zebrafish (Danio rerio), in which eggs were irradiated with doses ranging from 1 to 1,000 mSv.d−1 for 20 days (Simon et al., 2011). At the stage of 3 days post-hatching, no significant difference in mortality was observed between irradiated eggs and the control. The maximum daily dose was 100 times greater than the total dose astronauts were subjected to during the Apollo 11 mission. These results are consistent with a study in which no significant difference in mortality was observed between 0.8 </w:t>
      </w:r>
      <w:proofErr w:type="spellStart"/>
      <w:r w:rsidRPr="007E3E90">
        <w:rPr>
          <w:sz w:val="6"/>
          <w:szCs w:val="6"/>
        </w:rPr>
        <w:t>mGy</w:t>
      </w:r>
      <w:proofErr w:type="spellEnd"/>
      <w:r w:rsidRPr="007E3E90">
        <w:rPr>
          <w:sz w:val="6"/>
          <w:szCs w:val="6"/>
        </w:rPr>
        <w:t xml:space="preserve"> (the threshold recommended to protect ecosystems) and 570 </w:t>
      </w:r>
      <w:proofErr w:type="spellStart"/>
      <w:r w:rsidRPr="007E3E90">
        <w:rPr>
          <w:sz w:val="6"/>
          <w:szCs w:val="6"/>
        </w:rPr>
        <w:t>mGy</w:t>
      </w:r>
      <w:proofErr w:type="spellEnd"/>
      <w:r w:rsidRPr="007E3E90">
        <w:rPr>
          <w:sz w:val="6"/>
          <w:szCs w:val="6"/>
        </w:rPr>
        <w:t xml:space="preserve"> delivered per day, but the radiation exposure induced accelerated hatching for both doses and a decrease in yolk bag diameter for the highest dose (</w:t>
      </w:r>
      <w:proofErr w:type="spellStart"/>
      <w:r w:rsidRPr="007E3E90">
        <w:rPr>
          <w:sz w:val="6"/>
          <w:szCs w:val="6"/>
        </w:rPr>
        <w:t>Gagnaire</w:t>
      </w:r>
      <w:proofErr w:type="spellEnd"/>
      <w:r w:rsidRPr="007E3E90">
        <w:rPr>
          <w:sz w:val="6"/>
          <w:szCs w:val="6"/>
        </w:rPr>
        <w:t xml:space="preserve"> et al., 2015). In contrast, another study exposing zebrafish embryos to 1, 2.5, 5, 7.5, and 10 </w:t>
      </w:r>
      <w:proofErr w:type="spellStart"/>
      <w:r w:rsidRPr="007E3E90">
        <w:rPr>
          <w:sz w:val="6"/>
          <w:szCs w:val="6"/>
        </w:rPr>
        <w:t>mGy</w:t>
      </w:r>
      <w:proofErr w:type="spellEnd"/>
      <w:r w:rsidRPr="007E3E90">
        <w:rPr>
          <w:sz w:val="6"/>
          <w:szCs w:val="6"/>
        </w:rPr>
        <w:t xml:space="preserve"> of gamma radiation at 3 </w:t>
      </w:r>
      <w:proofErr w:type="spellStart"/>
      <w:r w:rsidRPr="007E3E90">
        <w:rPr>
          <w:sz w:val="6"/>
          <w:szCs w:val="6"/>
        </w:rPr>
        <w:t>hpf</w:t>
      </w:r>
      <w:proofErr w:type="spellEnd"/>
      <w:r w:rsidRPr="007E3E90">
        <w:rPr>
          <w:sz w:val="6"/>
          <w:szCs w:val="6"/>
        </w:rPr>
        <w:t xml:space="preserve"> showed that increasing gamma radiation increased DNA damage, decreased hatching rate, increased median hatching time, decreased body length, increased mortality rate, and increased morphological deformities (Kumar et al., 2017). A higher total dose but spread over time therefore seems to be less harmful than a single high dose concentrated in the early stages of development. </w:t>
      </w:r>
      <w:proofErr w:type="spellStart"/>
      <w:r w:rsidRPr="007E3E90">
        <w:rPr>
          <w:sz w:val="6"/>
          <w:szCs w:val="6"/>
        </w:rPr>
        <w:t>Gagnaire</w:t>
      </w:r>
      <w:proofErr w:type="spellEnd"/>
      <w:r w:rsidRPr="007E3E90">
        <w:rPr>
          <w:sz w:val="6"/>
          <w:szCs w:val="6"/>
        </w:rPr>
        <w:t xml:space="preserve"> et al. also found abnormal development of the spine for individuals subjected to 570 mGy.d−1. These research results on a small fish provide useful information for countermeasures that would need to be implemented on a lunar base. Fish and crew should be protected to reduce cosmic ray damage. Fish embryos could benefit from progress in countermeasure technology developed for humans, but it would be valuable to conduct experiments on the impact of different particles and charges (separate and cumulative) from cosmic radiation on the candidate fish.</w:t>
      </w:r>
      <w:r w:rsidRPr="007E3E90">
        <w:rPr>
          <w:sz w:val="16"/>
        </w:rPr>
        <w:t xml:space="preserve"> Conclusion </w:t>
      </w:r>
      <w:r w:rsidRPr="007E3E90">
        <w:rPr>
          <w:rStyle w:val="StyleUnderline"/>
        </w:rPr>
        <w:t xml:space="preserve">The </w:t>
      </w:r>
      <w:r w:rsidRPr="004538F3">
        <w:rPr>
          <w:rStyle w:val="Emphasis"/>
          <w:highlight w:val="cyan"/>
        </w:rPr>
        <w:t>Lunar Hatch program</w:t>
      </w:r>
      <w:r w:rsidRPr="004538F3">
        <w:rPr>
          <w:rStyle w:val="StyleUnderline"/>
          <w:highlight w:val="cyan"/>
        </w:rPr>
        <w:t xml:space="preserve"> </w:t>
      </w:r>
      <w:r w:rsidRPr="007E3E90">
        <w:rPr>
          <w:rStyle w:val="StyleUnderline"/>
        </w:rPr>
        <w:t xml:space="preserve">is </w:t>
      </w:r>
      <w:r w:rsidRPr="004538F3">
        <w:rPr>
          <w:rStyle w:val="Emphasis"/>
          <w:highlight w:val="cyan"/>
        </w:rPr>
        <w:t>investigating</w:t>
      </w:r>
      <w:r w:rsidRPr="004538F3">
        <w:rPr>
          <w:rStyle w:val="StyleUnderline"/>
          <w:highlight w:val="cyan"/>
        </w:rPr>
        <w:t xml:space="preserve"> </w:t>
      </w:r>
      <w:r w:rsidRPr="007E3E90">
        <w:rPr>
          <w:rStyle w:val="StyleUnderline"/>
        </w:rPr>
        <w:t xml:space="preserve">the </w:t>
      </w:r>
      <w:r w:rsidRPr="004538F3">
        <w:rPr>
          <w:rStyle w:val="Emphasis"/>
          <w:highlight w:val="cyan"/>
          <w:bdr w:val="single" w:sz="18" w:space="0" w:color="auto"/>
        </w:rPr>
        <w:t xml:space="preserve">prospects of lunar aquaculture </w:t>
      </w:r>
      <w:r w:rsidRPr="007E3E90">
        <w:rPr>
          <w:rStyle w:val="StyleUnderline"/>
        </w:rPr>
        <w:t>based on a circular food system using a selected species at a specific stage of the lifecycle</w:t>
      </w:r>
      <w:r w:rsidRPr="007E3E90">
        <w:rPr>
          <w:sz w:val="16"/>
        </w:rPr>
        <w:t xml:space="preserve">. It may be of interest to </w:t>
      </w:r>
      <w:r w:rsidRPr="007E3E90">
        <w:rPr>
          <w:rStyle w:val="StyleUnderline"/>
        </w:rPr>
        <w:t xml:space="preserve">investigate other aquaculture species for other targeted planets or other lifecycle development stages. </w:t>
      </w:r>
      <w:r w:rsidRPr="007E3E90">
        <w:rPr>
          <w:sz w:val="16"/>
        </w:rPr>
        <w:t xml:space="preserve">In the case of the Moon, </w:t>
      </w:r>
      <w:r w:rsidRPr="007E3E90">
        <w:rPr>
          <w:rStyle w:val="StyleUnderline"/>
        </w:rPr>
        <w:t xml:space="preserve">it is so close to Earth that rearing adults for reproduction would not be worthwhile: a regular shipment of fertilized eggs for monthly generation would avoid costly fish-spawning management on the lunar base. </w:t>
      </w:r>
      <w:r w:rsidRPr="007E3E90">
        <w:rPr>
          <w:sz w:val="16"/>
        </w:rPr>
        <w:t xml:space="preserve">For a more distant destination such as Mars, the embryo stage would be realistic for the first part of the mission, but the total flight would be longer than the duration of embryogenesis. In this case, larval development would need to be considered during the multi-month journey. For farther destinations, studies would need to determine the possibility of rearing </w:t>
      </w:r>
      <w:proofErr w:type="spellStart"/>
      <w:r w:rsidRPr="007E3E90">
        <w:rPr>
          <w:sz w:val="16"/>
        </w:rPr>
        <w:t>broodstock</w:t>
      </w:r>
      <w:proofErr w:type="spellEnd"/>
      <w:r w:rsidRPr="007E3E90">
        <w:rPr>
          <w:sz w:val="16"/>
        </w:rPr>
        <w:t xml:space="preserve"> to control the entire biological lifecycle in space. </w:t>
      </w:r>
      <w:r w:rsidRPr="007E3E90">
        <w:rPr>
          <w:rStyle w:val="StyleUnderline"/>
        </w:rPr>
        <w:t>Space aquaculture would provide a valuable food source in addition to those already studied for long-term missions</w:t>
      </w:r>
      <w:r w:rsidRPr="007E3E90">
        <w:rPr>
          <w:sz w:val="16"/>
        </w:rPr>
        <w:t xml:space="preserve">. </w:t>
      </w:r>
      <w:r w:rsidRPr="007E3E90">
        <w:rPr>
          <w:rStyle w:val="StyleUnderline"/>
        </w:rPr>
        <w:t>The diversity of nutrients provided by fish and the benefits for human metabolism may help in the challenges of space medicine, in particular the prevention of cancer caused by long-term exposure to radiation.</w:t>
      </w:r>
      <w:r w:rsidRPr="007E3E90">
        <w:rPr>
          <w:sz w:val="16"/>
        </w:rPr>
        <w:t xml:space="preserve"> The activity of fish farming itself could have positive psychological and cognitive effects. Reports about plant-growth chambers on manned missions have described the psychological benefits of working with living organisms in space. An investigation involving social scientists could be conducted to better understand the possible positive benefits of human–animal interaction in space. Vertebrates may recall basic human activities and provide a psychological umbilical cord with the Earth. </w:t>
      </w:r>
      <w:r w:rsidRPr="004538F3">
        <w:rPr>
          <w:rStyle w:val="Emphasis"/>
          <w:highlight w:val="cyan"/>
        </w:rPr>
        <w:t>Modern</w:t>
      </w:r>
      <w:r w:rsidRPr="004538F3">
        <w:rPr>
          <w:rStyle w:val="StyleUnderline"/>
          <w:highlight w:val="cyan"/>
        </w:rPr>
        <w:t xml:space="preserve"> </w:t>
      </w:r>
      <w:r w:rsidRPr="007E3E90">
        <w:rPr>
          <w:rStyle w:val="StyleUnderline"/>
        </w:rPr>
        <w:t xml:space="preserve">recirculating </w:t>
      </w:r>
      <w:r w:rsidRPr="004538F3">
        <w:rPr>
          <w:rStyle w:val="Emphasis"/>
          <w:highlight w:val="cyan"/>
        </w:rPr>
        <w:t>aquaculture systems</w:t>
      </w:r>
      <w:r w:rsidRPr="004538F3">
        <w:rPr>
          <w:rStyle w:val="StyleUnderline"/>
          <w:highlight w:val="cyan"/>
        </w:rPr>
        <w:t xml:space="preserve"> </w:t>
      </w:r>
      <w:r w:rsidRPr="004538F3">
        <w:rPr>
          <w:rStyle w:val="Emphasis"/>
          <w:highlight w:val="cyan"/>
        </w:rPr>
        <w:t>share</w:t>
      </w:r>
      <w:r w:rsidRPr="004538F3">
        <w:rPr>
          <w:rStyle w:val="StyleUnderline"/>
          <w:highlight w:val="cyan"/>
        </w:rPr>
        <w:t xml:space="preserve"> </w:t>
      </w:r>
      <w:r w:rsidRPr="007E3E90">
        <w:rPr>
          <w:rStyle w:val="Emphasis"/>
          <w:bdr w:val="single" w:sz="18" w:space="0" w:color="auto"/>
        </w:rPr>
        <w:t xml:space="preserve">many </w:t>
      </w:r>
      <w:r w:rsidRPr="004538F3">
        <w:rPr>
          <w:rStyle w:val="Emphasis"/>
          <w:highlight w:val="cyan"/>
          <w:bdr w:val="single" w:sz="18" w:space="0" w:color="auto"/>
        </w:rPr>
        <w:t>characteristics</w:t>
      </w:r>
      <w:r w:rsidRPr="004538F3">
        <w:rPr>
          <w:rStyle w:val="StyleUnderline"/>
          <w:highlight w:val="cyan"/>
        </w:rPr>
        <w:t xml:space="preserve"> </w:t>
      </w:r>
      <w:r w:rsidRPr="004538F3">
        <w:rPr>
          <w:rStyle w:val="Emphasis"/>
          <w:highlight w:val="cyan"/>
        </w:rPr>
        <w:t>with</w:t>
      </w:r>
      <w:r w:rsidRPr="004538F3">
        <w:rPr>
          <w:rStyle w:val="StyleUnderline"/>
          <w:highlight w:val="cyan"/>
        </w:rPr>
        <w:t xml:space="preserve"> </w:t>
      </w:r>
      <w:r w:rsidRPr="007E3E90">
        <w:rPr>
          <w:rStyle w:val="StyleUnderline"/>
        </w:rPr>
        <w:t xml:space="preserve">the closed bioregenerative life-support </w:t>
      </w:r>
      <w:r w:rsidRPr="004538F3">
        <w:rPr>
          <w:rStyle w:val="Emphasis"/>
          <w:highlight w:val="cyan"/>
        </w:rPr>
        <w:t>systems planned for space</w:t>
      </w:r>
      <w:r w:rsidRPr="007E3E90">
        <w:rPr>
          <w:rStyle w:val="StyleUnderline"/>
        </w:rPr>
        <w:t xml:space="preserve">. </w:t>
      </w:r>
      <w:r w:rsidRPr="007E3E90">
        <w:rPr>
          <w:rStyle w:val="Emphasis"/>
        </w:rPr>
        <w:t>Progress</w:t>
      </w:r>
      <w:r w:rsidRPr="007E3E90">
        <w:rPr>
          <w:rStyle w:val="StyleUnderline"/>
        </w:rPr>
        <w:t xml:space="preserve"> </w:t>
      </w:r>
      <w:r w:rsidRPr="007E3E90">
        <w:rPr>
          <w:rStyle w:val="Emphasis"/>
        </w:rPr>
        <w:t xml:space="preserve">in </w:t>
      </w:r>
      <w:r w:rsidRPr="004538F3">
        <w:rPr>
          <w:rStyle w:val="Emphasis"/>
          <w:highlight w:val="cyan"/>
        </w:rPr>
        <w:t>aquaculture technology</w:t>
      </w:r>
      <w:r w:rsidRPr="004538F3">
        <w:rPr>
          <w:rStyle w:val="StyleUnderline"/>
          <w:highlight w:val="cyan"/>
        </w:rPr>
        <w:t xml:space="preserve"> </w:t>
      </w:r>
      <w:r w:rsidRPr="004538F3">
        <w:rPr>
          <w:rStyle w:val="Emphasis"/>
          <w:highlight w:val="cyan"/>
          <w:bdr w:val="single" w:sz="18" w:space="0" w:color="auto"/>
        </w:rPr>
        <w:t xml:space="preserve">on land and in space </w:t>
      </w:r>
      <w:r w:rsidRPr="007E3E90">
        <w:rPr>
          <w:rStyle w:val="Emphasis"/>
          <w:bdr w:val="single" w:sz="18" w:space="0" w:color="auto"/>
        </w:rPr>
        <w:t xml:space="preserve">can </w:t>
      </w:r>
      <w:r w:rsidRPr="004538F3">
        <w:rPr>
          <w:rStyle w:val="Emphasis"/>
          <w:highlight w:val="cyan"/>
          <w:bdr w:val="single" w:sz="18" w:space="0" w:color="auto"/>
        </w:rPr>
        <w:t>feed into each other</w:t>
      </w:r>
      <w:r w:rsidRPr="007E3E90">
        <w:rPr>
          <w:rStyle w:val="StyleUnderline"/>
        </w:rPr>
        <w:t xml:space="preserve">. For example, </w:t>
      </w:r>
      <w:r w:rsidRPr="004538F3">
        <w:rPr>
          <w:rStyle w:val="Emphasis"/>
          <w:highlight w:val="cyan"/>
        </w:rPr>
        <w:t xml:space="preserve">developments </w:t>
      </w:r>
      <w:r w:rsidRPr="007E3E90">
        <w:rPr>
          <w:rStyle w:val="Emphasis"/>
        </w:rPr>
        <w:t xml:space="preserve">that </w:t>
      </w:r>
      <w:r w:rsidRPr="004538F3">
        <w:rPr>
          <w:rStyle w:val="Emphasis"/>
          <w:highlight w:val="cyan"/>
        </w:rPr>
        <w:t xml:space="preserve">allow space aquaculture systems to recover and convert waste molecules </w:t>
      </w:r>
      <w:r w:rsidRPr="004538F3">
        <w:rPr>
          <w:rStyle w:val="Emphasis"/>
          <w:highlight w:val="cyan"/>
          <w:bdr w:val="single" w:sz="18" w:space="0" w:color="auto"/>
        </w:rPr>
        <w:t>into edible food</w:t>
      </w:r>
      <w:r w:rsidRPr="004538F3">
        <w:rPr>
          <w:rStyle w:val="StyleUnderline"/>
          <w:highlight w:val="cyan"/>
        </w:rPr>
        <w:t xml:space="preserve"> </w:t>
      </w:r>
      <w:r w:rsidRPr="007E3E90">
        <w:rPr>
          <w:rStyle w:val="Emphasis"/>
        </w:rPr>
        <w:t xml:space="preserve">could be </w:t>
      </w:r>
      <w:r w:rsidRPr="004538F3">
        <w:rPr>
          <w:rStyle w:val="Emphasis"/>
          <w:highlight w:val="cyan"/>
        </w:rPr>
        <w:t xml:space="preserve">deployed on Earth </w:t>
      </w:r>
      <w:r w:rsidRPr="007E3E90">
        <w:rPr>
          <w:rStyle w:val="Emphasis"/>
        </w:rPr>
        <w:t xml:space="preserve">to </w:t>
      </w:r>
      <w:r w:rsidRPr="004538F3">
        <w:rPr>
          <w:rStyle w:val="Emphasis"/>
          <w:highlight w:val="cyan"/>
        </w:rPr>
        <w:t>increase food availability</w:t>
      </w:r>
      <w:r w:rsidRPr="004538F3">
        <w:rPr>
          <w:rStyle w:val="StyleUnderline"/>
          <w:highlight w:val="cyan"/>
        </w:rPr>
        <w:t xml:space="preserve"> </w:t>
      </w:r>
      <w:r w:rsidRPr="004538F3">
        <w:rPr>
          <w:rStyle w:val="Emphasis"/>
          <w:highlight w:val="cyan"/>
        </w:rPr>
        <w:t>while avoiding waste discharge</w:t>
      </w:r>
      <w:r w:rsidRPr="004538F3">
        <w:rPr>
          <w:rStyle w:val="StyleUnderline"/>
          <w:highlight w:val="cyan"/>
        </w:rPr>
        <w:t xml:space="preserve"> </w:t>
      </w:r>
      <w:r w:rsidRPr="007E3E90">
        <w:rPr>
          <w:rStyle w:val="StyleUnderline"/>
        </w:rPr>
        <w:t xml:space="preserve">in the environment and </w:t>
      </w:r>
      <w:r w:rsidRPr="004538F3">
        <w:rPr>
          <w:rStyle w:val="Emphasis"/>
          <w:highlight w:val="cyan"/>
          <w:bdr w:val="single" w:sz="18" w:space="0" w:color="auto"/>
        </w:rPr>
        <w:t>preserving biodiversity</w:t>
      </w:r>
      <w:r w:rsidRPr="007E3E90">
        <w:rPr>
          <w:rStyle w:val="StyleUnderline"/>
        </w:rPr>
        <w:t xml:space="preserve">. </w:t>
      </w:r>
      <w:r w:rsidRPr="004538F3">
        <w:rPr>
          <w:rStyle w:val="Emphasis"/>
          <w:highlight w:val="cyan"/>
        </w:rPr>
        <w:t>Joint efforts to design</w:t>
      </w:r>
      <w:r w:rsidRPr="004538F3">
        <w:rPr>
          <w:rStyle w:val="StyleUnderline"/>
          <w:highlight w:val="cyan"/>
        </w:rPr>
        <w:t xml:space="preserve"> </w:t>
      </w:r>
      <w:r w:rsidRPr="007E3E90">
        <w:rPr>
          <w:rStyle w:val="StyleUnderline"/>
        </w:rPr>
        <w:t>such w</w:t>
      </w:r>
      <w:r w:rsidRPr="004538F3">
        <w:rPr>
          <w:rStyle w:val="Emphasis"/>
          <w:highlight w:val="cyan"/>
        </w:rPr>
        <w:t>aste conversion</w:t>
      </w:r>
      <w:r w:rsidRPr="007E3E90">
        <w:rPr>
          <w:rStyle w:val="StyleUnderline"/>
        </w:rPr>
        <w:t xml:space="preserve"> systems </w:t>
      </w:r>
      <w:r w:rsidRPr="004538F3">
        <w:rPr>
          <w:rStyle w:val="Emphasis"/>
          <w:highlight w:val="cyan"/>
          <w:bdr w:val="single" w:sz="18" w:space="0" w:color="auto"/>
        </w:rPr>
        <w:t xml:space="preserve">will be applicable above all </w:t>
      </w:r>
      <w:proofErr w:type="spellStart"/>
      <w:r w:rsidRPr="004538F3">
        <w:rPr>
          <w:rStyle w:val="Emphasis"/>
          <w:highlight w:val="cyan"/>
          <w:bdr w:val="single" w:sz="18" w:space="0" w:color="auto"/>
        </w:rPr>
        <w:t>to</w:t>
      </w:r>
      <w:proofErr w:type="spellEnd"/>
      <w:r w:rsidRPr="004538F3">
        <w:rPr>
          <w:rStyle w:val="Emphasis"/>
          <w:highlight w:val="cyan"/>
          <w:bdr w:val="single" w:sz="18" w:space="0" w:color="auto"/>
        </w:rPr>
        <w:t xml:space="preserve"> human activities on Earth</w:t>
      </w:r>
      <w:r w:rsidRPr="007E3E90">
        <w:rPr>
          <w:sz w:val="16"/>
        </w:rPr>
        <w:t xml:space="preserve">. Like other aspects of BLSS, while space </w:t>
      </w:r>
      <w:r w:rsidRPr="007E3E90">
        <w:rPr>
          <w:rStyle w:val="StyleUnderline"/>
        </w:rPr>
        <w:t xml:space="preserve">aquaculture is close to being a reality, it is highly dependent on the water and energy available in situ. </w:t>
      </w:r>
      <w:r w:rsidRPr="007E3E90">
        <w:rPr>
          <w:sz w:val="16"/>
        </w:rPr>
        <w:t xml:space="preserve">At the turn of the 20th century, the Russian father of astronautic science Konstantin Tsiolkovsky wrote: “Earth is the cradle of humanity, but one cannot remain in a cradle forever.” Plants and animals are part of the human biosphere and food chain. </w:t>
      </w:r>
      <w:r w:rsidRPr="007E3E90">
        <w:rPr>
          <w:rStyle w:val="StyleUnderline"/>
        </w:rPr>
        <w:t>Space exploration will likely be more successful if humans leave the cradle with a part of their own biosphere and their knowledge of agricultural science, including aquaculture.</w:t>
      </w:r>
    </w:p>
    <w:p w14:paraId="3E6144FA" w14:textId="77777777" w:rsidR="00D3176D" w:rsidRPr="007E3E90" w:rsidRDefault="00D3176D" w:rsidP="00D3176D">
      <w:pPr>
        <w:pStyle w:val="Heading4"/>
        <w:rPr>
          <w:rFonts w:cs="Calibri"/>
        </w:rPr>
      </w:pPr>
      <w:r w:rsidRPr="007E3E90">
        <w:rPr>
          <w:rFonts w:cs="Calibri"/>
        </w:rPr>
        <w:t>Aquaculture solves Over-Fishing.</w:t>
      </w:r>
    </w:p>
    <w:p w14:paraId="34A007A8" w14:textId="77777777" w:rsidR="00D3176D" w:rsidRPr="007E3E90" w:rsidRDefault="00D3176D" w:rsidP="00D3176D">
      <w:r w:rsidRPr="007E3E90">
        <w:rPr>
          <w:rStyle w:val="Style13ptBold"/>
        </w:rPr>
        <w:t>Dennett 19</w:t>
      </w:r>
      <w:r w:rsidRPr="007E3E90">
        <w:t xml:space="preserve"> Carrie Dennett 2-13-2019 “Seafood lovers’ paradox: Eating fish is healthy, but overfishing is a problem. A fix? Eat more farmed fish” </w:t>
      </w:r>
      <w:hyperlink r:id="rId21" w:history="1">
        <w:r w:rsidRPr="007E3E90">
          <w:rPr>
            <w:rStyle w:val="Hyperlink"/>
          </w:rPr>
          <w:t>https://www.seattletimes.com/life/wellness/its-time-to-think-differently-about-farmed-fish/</w:t>
        </w:r>
      </w:hyperlink>
      <w:r w:rsidRPr="007E3E90">
        <w:t xml:space="preserve"> (PhD, nutritionist and reporter for Seattle Times)//Veronica</w:t>
      </w:r>
    </w:p>
    <w:p w14:paraId="7A5293E4" w14:textId="77777777" w:rsidR="00D3176D" w:rsidRPr="007E3E90" w:rsidRDefault="00D3176D" w:rsidP="00D3176D">
      <w:pPr>
        <w:rPr>
          <w:sz w:val="16"/>
        </w:rPr>
      </w:pPr>
      <w:r w:rsidRPr="007E3E90">
        <w:rPr>
          <w:sz w:val="16"/>
        </w:rPr>
        <w:t xml:space="preserve">Why the disconnect? For many, the </w:t>
      </w:r>
      <w:r w:rsidRPr="007E3E90">
        <w:rPr>
          <w:u w:val="single"/>
        </w:rPr>
        <w:t>environmental impact of overfishing</w:t>
      </w:r>
      <w:r w:rsidRPr="007E3E90">
        <w:rPr>
          <w:sz w:val="16"/>
        </w:rPr>
        <w:t xml:space="preserve"> is a </w:t>
      </w:r>
      <w:r w:rsidRPr="007E3E90">
        <w:rPr>
          <w:rStyle w:val="Emphasis"/>
        </w:rPr>
        <w:t>major concern</w:t>
      </w:r>
      <w:r w:rsidRPr="007E3E90">
        <w:rPr>
          <w:sz w:val="16"/>
        </w:rPr>
        <w:t xml:space="preserve">. News reports of incidents like the large-scale escape of farmed Atlantic salmon near the San Juans in 2017 raise </w:t>
      </w:r>
      <w:r w:rsidRPr="007E3E90">
        <w:rPr>
          <w:u w:val="single"/>
        </w:rPr>
        <w:t>concerns</w:t>
      </w:r>
      <w:r w:rsidRPr="007E3E90">
        <w:rPr>
          <w:sz w:val="16"/>
        </w:rPr>
        <w:t xml:space="preserve"> about the </w:t>
      </w:r>
      <w:r w:rsidRPr="007E3E90">
        <w:rPr>
          <w:rStyle w:val="Emphasis"/>
        </w:rPr>
        <w:t>impact</w:t>
      </w:r>
      <w:r w:rsidRPr="007E3E90">
        <w:rPr>
          <w:u w:val="single"/>
        </w:rPr>
        <w:t xml:space="preserve"> of </w:t>
      </w:r>
      <w:r w:rsidRPr="004538F3">
        <w:rPr>
          <w:rStyle w:val="Emphasis"/>
          <w:highlight w:val="cyan"/>
        </w:rPr>
        <w:t>aquaculture</w:t>
      </w:r>
      <w:r w:rsidRPr="004538F3">
        <w:rPr>
          <w:highlight w:val="cyan"/>
          <w:u w:val="single"/>
        </w:rPr>
        <w:t xml:space="preserve"> </w:t>
      </w:r>
      <w:r w:rsidRPr="007E3E90">
        <w:rPr>
          <w:u w:val="single"/>
        </w:rPr>
        <w:t>on wild fish populations</w:t>
      </w:r>
      <w:r w:rsidRPr="007E3E90">
        <w:rPr>
          <w:sz w:val="16"/>
        </w:rPr>
        <w:t xml:space="preserve">. But </w:t>
      </w:r>
      <w:r w:rsidRPr="004538F3">
        <w:rPr>
          <w:rStyle w:val="Emphasis"/>
          <w:highlight w:val="cyan"/>
        </w:rPr>
        <w:t>could</w:t>
      </w:r>
      <w:r w:rsidRPr="004538F3">
        <w:rPr>
          <w:sz w:val="16"/>
          <w:highlight w:val="cyan"/>
        </w:rPr>
        <w:t xml:space="preserve"> </w:t>
      </w:r>
      <w:r w:rsidRPr="007E3E90">
        <w:rPr>
          <w:sz w:val="16"/>
        </w:rPr>
        <w:t xml:space="preserve">it be possible to </w:t>
      </w:r>
      <w:r w:rsidRPr="004538F3">
        <w:rPr>
          <w:rStyle w:val="Emphasis"/>
          <w:highlight w:val="cyan"/>
        </w:rPr>
        <w:t>make</w:t>
      </w:r>
      <w:r w:rsidRPr="004538F3">
        <w:rPr>
          <w:sz w:val="16"/>
          <w:highlight w:val="cyan"/>
        </w:rPr>
        <w:t xml:space="preserve"> </w:t>
      </w:r>
      <w:r w:rsidRPr="007E3E90">
        <w:rPr>
          <w:sz w:val="16"/>
        </w:rPr>
        <w:t xml:space="preserve">the healthful choice — eating more </w:t>
      </w:r>
      <w:r w:rsidRPr="004538F3">
        <w:rPr>
          <w:rStyle w:val="Emphasis"/>
          <w:highlight w:val="cyan"/>
        </w:rPr>
        <w:t>fish</w:t>
      </w:r>
      <w:r w:rsidRPr="004538F3">
        <w:rPr>
          <w:sz w:val="16"/>
          <w:highlight w:val="cyan"/>
        </w:rPr>
        <w:t xml:space="preserve"> </w:t>
      </w:r>
      <w:r w:rsidRPr="007E3E90">
        <w:rPr>
          <w:sz w:val="16"/>
        </w:rPr>
        <w:t xml:space="preserve">and seafood — </w:t>
      </w:r>
      <w:r w:rsidRPr="004538F3">
        <w:rPr>
          <w:rStyle w:val="Emphasis"/>
          <w:highlight w:val="cyan"/>
          <w:bdr w:val="single" w:sz="18" w:space="0" w:color="auto"/>
        </w:rPr>
        <w:t>sustainably</w:t>
      </w:r>
      <w:r w:rsidRPr="007E3E90">
        <w:rPr>
          <w:sz w:val="16"/>
        </w:rPr>
        <w:t xml:space="preserve">? Before dismissing farmed fish, keep in mind that both wild fisheries and fish farms can be well-managed and sustainable — or not. For centuries, the seas and oceans were considered to be a limitless source of food, but </w:t>
      </w:r>
      <w:r w:rsidRPr="004538F3">
        <w:rPr>
          <w:rStyle w:val="Emphasis"/>
          <w:highlight w:val="cyan"/>
        </w:rPr>
        <w:t>unsustainable</w:t>
      </w:r>
      <w:r w:rsidRPr="007E3E90">
        <w:rPr>
          <w:u w:val="single"/>
        </w:rPr>
        <w:t xml:space="preserve"> </w:t>
      </w:r>
      <w:r w:rsidRPr="004538F3">
        <w:rPr>
          <w:highlight w:val="cyan"/>
          <w:u w:val="single"/>
        </w:rPr>
        <w:t>fishing</w:t>
      </w:r>
      <w:r w:rsidRPr="007E3E90">
        <w:rPr>
          <w:u w:val="single"/>
        </w:rPr>
        <w:t xml:space="preserve"> </w:t>
      </w:r>
      <w:r w:rsidRPr="007E3E90">
        <w:rPr>
          <w:rStyle w:val="Emphasis"/>
        </w:rPr>
        <w:t>practices</w:t>
      </w:r>
      <w:r w:rsidRPr="007E3E90">
        <w:rPr>
          <w:u w:val="single"/>
        </w:rPr>
        <w:t xml:space="preserve"> have </w:t>
      </w:r>
      <w:r w:rsidRPr="004538F3">
        <w:rPr>
          <w:highlight w:val="cyan"/>
          <w:u w:val="single"/>
        </w:rPr>
        <w:t xml:space="preserve">led to </w:t>
      </w:r>
      <w:r w:rsidRPr="004538F3">
        <w:rPr>
          <w:rStyle w:val="Emphasis"/>
          <w:highlight w:val="cyan"/>
        </w:rPr>
        <w:t>overfishing</w:t>
      </w:r>
      <w:r w:rsidRPr="007E3E90">
        <w:rPr>
          <w:sz w:val="16"/>
        </w:rPr>
        <w:t xml:space="preserve">, which means </w:t>
      </w:r>
      <w:r w:rsidRPr="004538F3">
        <w:rPr>
          <w:highlight w:val="cyan"/>
          <w:u w:val="single"/>
        </w:rPr>
        <w:t>more</w:t>
      </w:r>
      <w:r w:rsidRPr="007E3E90">
        <w:rPr>
          <w:u w:val="single"/>
        </w:rPr>
        <w:t xml:space="preserve"> fish</w:t>
      </w:r>
      <w:r w:rsidRPr="007E3E90">
        <w:rPr>
          <w:sz w:val="16"/>
        </w:rPr>
        <w:t xml:space="preserve"> are </w:t>
      </w:r>
      <w:r w:rsidRPr="004538F3">
        <w:rPr>
          <w:highlight w:val="cyan"/>
          <w:u w:val="single"/>
        </w:rPr>
        <w:t>caught than can</w:t>
      </w:r>
      <w:r w:rsidRPr="007E3E90">
        <w:rPr>
          <w:u w:val="single"/>
        </w:rPr>
        <w:t xml:space="preserve"> </w:t>
      </w:r>
      <w:r w:rsidRPr="004538F3">
        <w:rPr>
          <w:highlight w:val="cyan"/>
          <w:u w:val="single"/>
        </w:rPr>
        <w:t>be replaced</w:t>
      </w:r>
      <w:r w:rsidRPr="007E3E90">
        <w:rPr>
          <w:u w:val="single"/>
        </w:rPr>
        <w:t xml:space="preserve"> through natural reproductio</w:t>
      </w:r>
      <w:r w:rsidRPr="007E3E90">
        <w:rPr>
          <w:sz w:val="16"/>
        </w:rPr>
        <w:t xml:space="preserve">n. Even worse, </w:t>
      </w:r>
      <w:r w:rsidRPr="007E3E90">
        <w:rPr>
          <w:u w:val="single"/>
        </w:rPr>
        <w:t xml:space="preserve">specific fishing methods also </w:t>
      </w:r>
      <w:r w:rsidRPr="004538F3">
        <w:rPr>
          <w:highlight w:val="cyan"/>
          <w:u w:val="single"/>
        </w:rPr>
        <w:t>destroy</w:t>
      </w:r>
      <w:r w:rsidRPr="007E3E90">
        <w:rPr>
          <w:u w:val="single"/>
        </w:rPr>
        <w:t xml:space="preserve"> </w:t>
      </w:r>
      <w:r w:rsidRPr="007E3E90">
        <w:rPr>
          <w:rStyle w:val="Emphasis"/>
        </w:rPr>
        <w:t xml:space="preserve">aquatic </w:t>
      </w:r>
      <w:r w:rsidRPr="004538F3">
        <w:rPr>
          <w:rStyle w:val="Emphasis"/>
          <w:highlight w:val="cyan"/>
        </w:rPr>
        <w:t>habitats</w:t>
      </w:r>
      <w:r w:rsidRPr="004538F3">
        <w:rPr>
          <w:highlight w:val="cyan"/>
          <w:u w:val="single"/>
        </w:rPr>
        <w:t xml:space="preserve"> and </w:t>
      </w:r>
      <w:r w:rsidRPr="004538F3">
        <w:rPr>
          <w:rStyle w:val="Emphasis"/>
          <w:highlight w:val="cyan"/>
        </w:rPr>
        <w:t>ecosystems</w:t>
      </w:r>
      <w:r w:rsidRPr="007E3E90">
        <w:rPr>
          <w:sz w:val="16"/>
        </w:rPr>
        <w:t xml:space="preserve">, </w:t>
      </w:r>
      <w:r w:rsidRPr="004538F3">
        <w:rPr>
          <w:highlight w:val="cyan"/>
          <w:u w:val="single"/>
        </w:rPr>
        <w:t>erode</w:t>
      </w:r>
      <w:r w:rsidRPr="007E3E90">
        <w:rPr>
          <w:u w:val="single"/>
        </w:rPr>
        <w:t xml:space="preserve"> </w:t>
      </w:r>
      <w:r w:rsidRPr="004538F3">
        <w:rPr>
          <w:rStyle w:val="Emphasis"/>
          <w:highlight w:val="cyan"/>
        </w:rPr>
        <w:t xml:space="preserve">coastal </w:t>
      </w:r>
      <w:proofErr w:type="gramStart"/>
      <w:r w:rsidRPr="004538F3">
        <w:rPr>
          <w:rStyle w:val="Emphasis"/>
          <w:highlight w:val="cyan"/>
        </w:rPr>
        <w:t>economies</w:t>
      </w:r>
      <w:proofErr w:type="gramEnd"/>
      <w:r w:rsidRPr="007E3E90">
        <w:rPr>
          <w:sz w:val="16"/>
        </w:rPr>
        <w:t xml:space="preserve"> and </w:t>
      </w:r>
      <w:r w:rsidRPr="004538F3">
        <w:rPr>
          <w:rStyle w:val="Emphasis"/>
          <w:highlight w:val="cyan"/>
        </w:rPr>
        <w:t>kill</w:t>
      </w:r>
      <w:r w:rsidRPr="007E3E90">
        <w:rPr>
          <w:rStyle w:val="Emphasis"/>
        </w:rPr>
        <w:t xml:space="preserve"> </w:t>
      </w:r>
      <w:r w:rsidRPr="004538F3">
        <w:rPr>
          <w:rStyle w:val="Emphasis"/>
          <w:highlight w:val="cyan"/>
        </w:rPr>
        <w:t>animals</w:t>
      </w:r>
      <w:r w:rsidRPr="007E3E90">
        <w:rPr>
          <w:sz w:val="16"/>
        </w:rPr>
        <w:t xml:space="preserve"> not being fished. Known as “bycatch,” denoting their status as innocent bystanders, these animals include sea turtles, marine mammals, </w:t>
      </w:r>
      <w:proofErr w:type="gramStart"/>
      <w:r w:rsidRPr="007E3E90">
        <w:rPr>
          <w:sz w:val="16"/>
        </w:rPr>
        <w:t>sharks</w:t>
      </w:r>
      <w:proofErr w:type="gramEnd"/>
      <w:r w:rsidRPr="007E3E90">
        <w:rPr>
          <w:sz w:val="16"/>
        </w:rPr>
        <w:t xml:space="preserve"> and albatross. According</w:t>
      </w:r>
      <w:r w:rsidRPr="007E3E90">
        <w:rPr>
          <w:u w:val="single"/>
        </w:rPr>
        <w:t xml:space="preserve"> </w:t>
      </w:r>
      <w:r w:rsidRPr="007E3E90">
        <w:rPr>
          <w:sz w:val="16"/>
        </w:rPr>
        <w:t xml:space="preserve">to the National Oceanic and Atmospheric Administration (NOAA), production from wild fisheries around the world plateaued in the mid-1980s, and even with improved management, is not likely to increase significantly. Meanwhile, consumer demand for seafood has risen. A report recently released by the global EAT-Lancet Commission on Food, Planet, Health, which I wrote about last week, pointed out that about 60 percent of world fish stocks are fished to capacity, and over 30 are overfished. The authors called for both improved management of the world’s oceans and sustainable expansion of aquaculture, aka fish farming. According to the Monterey Bay Aquarium Seafood Watch program, </w:t>
      </w:r>
      <w:r w:rsidRPr="004538F3">
        <w:rPr>
          <w:highlight w:val="cyan"/>
          <w:u w:val="single"/>
        </w:rPr>
        <w:t>aquaculture</w:t>
      </w:r>
      <w:r w:rsidRPr="007E3E90">
        <w:rPr>
          <w:sz w:val="16"/>
        </w:rPr>
        <w:t xml:space="preserve"> may be the </w:t>
      </w:r>
      <w:r w:rsidRPr="004538F3">
        <w:rPr>
          <w:rStyle w:val="Emphasis"/>
          <w:highlight w:val="cyan"/>
        </w:rPr>
        <w:t>solution to</w:t>
      </w:r>
      <w:r w:rsidRPr="007E3E90">
        <w:rPr>
          <w:u w:val="single"/>
        </w:rPr>
        <w:t xml:space="preserve"> the </w:t>
      </w:r>
      <w:r w:rsidRPr="004538F3">
        <w:rPr>
          <w:rStyle w:val="Emphasis"/>
          <w:highlight w:val="cyan"/>
        </w:rPr>
        <w:t>increas</w:t>
      </w:r>
      <w:r w:rsidRPr="007E3E90">
        <w:rPr>
          <w:rStyle w:val="Emphasis"/>
        </w:rPr>
        <w:t xml:space="preserve">ing </w:t>
      </w:r>
      <w:r w:rsidRPr="004538F3">
        <w:rPr>
          <w:rStyle w:val="Emphasis"/>
          <w:highlight w:val="cyan"/>
        </w:rPr>
        <w:t>pressures</w:t>
      </w:r>
      <w:r w:rsidRPr="004538F3">
        <w:rPr>
          <w:highlight w:val="cyan"/>
          <w:u w:val="single"/>
        </w:rPr>
        <w:t xml:space="preserve"> on our</w:t>
      </w:r>
      <w:r w:rsidRPr="007E3E90">
        <w:rPr>
          <w:u w:val="single"/>
        </w:rPr>
        <w:t xml:space="preserve"> ocean </w:t>
      </w:r>
      <w:r w:rsidRPr="004538F3">
        <w:rPr>
          <w:highlight w:val="cyan"/>
          <w:u w:val="single"/>
        </w:rPr>
        <w:t>resources</w:t>
      </w:r>
      <w:r w:rsidRPr="007E3E90">
        <w:rPr>
          <w:sz w:val="16"/>
        </w:rPr>
        <w:t xml:space="preserve">. </w:t>
      </w:r>
      <w:r w:rsidRPr="007E3E90">
        <w:rPr>
          <w:u w:val="single"/>
        </w:rPr>
        <w:t>Fish farming</w:t>
      </w:r>
      <w:r w:rsidRPr="007E3E90">
        <w:rPr>
          <w:sz w:val="16"/>
        </w:rPr>
        <w:t xml:space="preserve"> is </w:t>
      </w:r>
      <w:r w:rsidRPr="007E3E90">
        <w:rPr>
          <w:u w:val="single"/>
        </w:rPr>
        <w:t>nothing new</w:t>
      </w:r>
      <w:r w:rsidRPr="007E3E90">
        <w:rPr>
          <w:sz w:val="16"/>
        </w:rPr>
        <w:t xml:space="preserve"> — it’s been in practice for hundreds of years in some parts of the world, even if the term “farmed fish” makes some seafood lovers grimace. To help meet the growing global demand for seafood, aquaculture is on the rise. According to NOAA, worldwide aquaculture production has increased annually by 8.3 percent since 1970. Current estimates indicate that half of seafood consumed worldwide and in the U.S. is farm-raised, with that percentage expected to reach 62 percent by 2030. Unfortunately, the </w:t>
      </w:r>
      <w:r w:rsidRPr="004538F3">
        <w:rPr>
          <w:rStyle w:val="Emphasis"/>
          <w:highlight w:val="cyan"/>
        </w:rPr>
        <w:t>U.S. lags behind</w:t>
      </w:r>
      <w:r w:rsidRPr="004538F3">
        <w:rPr>
          <w:highlight w:val="cyan"/>
          <w:u w:val="single"/>
        </w:rPr>
        <w:t xml:space="preserve"> in aquaculture</w:t>
      </w:r>
      <w:r w:rsidRPr="007E3E90">
        <w:rPr>
          <w:u w:val="single"/>
        </w:rPr>
        <w:t xml:space="preserve"> production,</w:t>
      </w:r>
      <w:r w:rsidRPr="007E3E90">
        <w:rPr>
          <w:sz w:val="16"/>
        </w:rPr>
        <w:t xml:space="preserve"> ranking 13th in the world, </w:t>
      </w:r>
      <w:r w:rsidRPr="007E3E90">
        <w:rPr>
          <w:u w:val="single"/>
        </w:rPr>
        <w:t>one of the reasons we import 90 percent of our seafood</w:t>
      </w:r>
      <w:r w:rsidRPr="007E3E90">
        <w:rPr>
          <w:sz w:val="16"/>
        </w:rPr>
        <w:t xml:space="preserve">. </w:t>
      </w:r>
      <w:r w:rsidRPr="007E3E90">
        <w:rPr>
          <w:u w:val="single"/>
        </w:rPr>
        <w:t>Although</w:t>
      </w:r>
      <w:r w:rsidRPr="007E3E90">
        <w:rPr>
          <w:sz w:val="16"/>
        </w:rPr>
        <w:t xml:space="preserve"> </w:t>
      </w:r>
      <w:r w:rsidRPr="007E3E90">
        <w:rPr>
          <w:u w:val="single"/>
        </w:rPr>
        <w:t>federally managed U.S. fisheries are improvin</w:t>
      </w:r>
      <w:r w:rsidRPr="007E3E90">
        <w:rPr>
          <w:sz w:val="16"/>
        </w:rPr>
        <w:t xml:space="preserve">g, and overfishing rates are decreasing, </w:t>
      </w:r>
      <w:r w:rsidRPr="004538F3">
        <w:rPr>
          <w:highlight w:val="cyan"/>
          <w:u w:val="single"/>
        </w:rPr>
        <w:t xml:space="preserve">domestic wild fish </w:t>
      </w:r>
      <w:r w:rsidRPr="004538F3">
        <w:rPr>
          <w:rStyle w:val="Emphasis"/>
          <w:highlight w:val="cyan"/>
        </w:rPr>
        <w:t>can’t meet demand</w:t>
      </w:r>
      <w:r w:rsidRPr="007E3E90">
        <w:rPr>
          <w:sz w:val="16"/>
        </w:rPr>
        <w:t xml:space="preserve">, especially if more people start eating the recommended </w:t>
      </w:r>
      <w:proofErr w:type="gramStart"/>
      <w:r w:rsidRPr="007E3E90">
        <w:rPr>
          <w:sz w:val="16"/>
        </w:rPr>
        <w:t>amount</w:t>
      </w:r>
      <w:proofErr w:type="gramEnd"/>
      <w:r w:rsidRPr="007E3E90">
        <w:rPr>
          <w:sz w:val="16"/>
        </w:rPr>
        <w:t xml:space="preserve"> of fish and seafood</w:t>
      </w:r>
      <w:r w:rsidRPr="007E3E90">
        <w:rPr>
          <w:u w:val="single"/>
        </w:rPr>
        <w:t xml:space="preserve">. </w:t>
      </w:r>
      <w:r w:rsidRPr="004538F3">
        <w:rPr>
          <w:rStyle w:val="Emphasis"/>
          <w:highlight w:val="cyan"/>
        </w:rPr>
        <w:t>Sustainable aquaculture</w:t>
      </w:r>
      <w:r w:rsidRPr="004538F3">
        <w:rPr>
          <w:highlight w:val="cyan"/>
          <w:u w:val="single"/>
        </w:rPr>
        <w:t xml:space="preserve"> operations</w:t>
      </w:r>
      <w:r w:rsidRPr="007E3E90">
        <w:rPr>
          <w:sz w:val="16"/>
        </w:rPr>
        <w:t xml:space="preserve"> </w:t>
      </w:r>
      <w:r w:rsidRPr="004538F3">
        <w:rPr>
          <w:rStyle w:val="StyleUnderline"/>
          <w:highlight w:val="cyan"/>
        </w:rPr>
        <w:t>have</w:t>
      </w:r>
      <w:r w:rsidRPr="007E3E90">
        <w:rPr>
          <w:sz w:val="16"/>
        </w:rPr>
        <w:t xml:space="preserve"> very </w:t>
      </w:r>
      <w:r w:rsidRPr="004538F3">
        <w:rPr>
          <w:rStyle w:val="Emphasis"/>
          <w:highlight w:val="cyan"/>
        </w:rPr>
        <w:t>little</w:t>
      </w:r>
      <w:r w:rsidRPr="007E3E90">
        <w:rPr>
          <w:u w:val="single"/>
        </w:rPr>
        <w:t xml:space="preserve"> environmental </w:t>
      </w:r>
      <w:r w:rsidRPr="004538F3">
        <w:rPr>
          <w:rStyle w:val="Emphasis"/>
          <w:highlight w:val="cyan"/>
        </w:rPr>
        <w:t>impact</w:t>
      </w:r>
      <w:r w:rsidRPr="004538F3">
        <w:rPr>
          <w:sz w:val="16"/>
          <w:highlight w:val="cyan"/>
        </w:rPr>
        <w:t xml:space="preserve"> </w:t>
      </w:r>
      <w:r w:rsidRPr="004538F3">
        <w:rPr>
          <w:highlight w:val="cyan"/>
          <w:u w:val="single"/>
        </w:rPr>
        <w:t>because</w:t>
      </w:r>
      <w:r w:rsidRPr="007E3E90">
        <w:rPr>
          <w:sz w:val="16"/>
        </w:rPr>
        <w:t xml:space="preserve"> they use </w:t>
      </w:r>
      <w:r w:rsidRPr="004538F3">
        <w:rPr>
          <w:rStyle w:val="StyleUnderline"/>
          <w:highlight w:val="cyan"/>
        </w:rPr>
        <w:t>practices</w:t>
      </w:r>
      <w:r w:rsidRPr="007E3E90">
        <w:rPr>
          <w:u w:val="single"/>
        </w:rPr>
        <w:t xml:space="preserve"> that </w:t>
      </w:r>
      <w:r w:rsidRPr="004538F3">
        <w:rPr>
          <w:rStyle w:val="Emphasis"/>
          <w:highlight w:val="cyan"/>
        </w:rPr>
        <w:t>limit disease</w:t>
      </w:r>
      <w:r w:rsidRPr="007E3E90">
        <w:rPr>
          <w:u w:val="single"/>
        </w:rPr>
        <w:t xml:space="preserve">, </w:t>
      </w:r>
      <w:r w:rsidRPr="004538F3">
        <w:rPr>
          <w:rStyle w:val="Emphasis"/>
          <w:highlight w:val="cyan"/>
        </w:rPr>
        <w:t>fish escapes</w:t>
      </w:r>
      <w:r w:rsidRPr="004538F3">
        <w:rPr>
          <w:highlight w:val="cyan"/>
          <w:u w:val="single"/>
        </w:rPr>
        <w:t>,</w:t>
      </w:r>
      <w:r w:rsidRPr="007E3E90">
        <w:rPr>
          <w:u w:val="single"/>
        </w:rPr>
        <w:t xml:space="preserve"> </w:t>
      </w:r>
      <w:r w:rsidRPr="004538F3">
        <w:rPr>
          <w:rStyle w:val="Emphasis"/>
          <w:highlight w:val="cyan"/>
        </w:rPr>
        <w:t>damage</w:t>
      </w:r>
      <w:r w:rsidRPr="004538F3">
        <w:rPr>
          <w:highlight w:val="cyan"/>
          <w:u w:val="single"/>
        </w:rPr>
        <w:t xml:space="preserve"> to</w:t>
      </w:r>
      <w:r w:rsidRPr="007E3E90">
        <w:rPr>
          <w:u w:val="single"/>
        </w:rPr>
        <w:t xml:space="preserve"> natural </w:t>
      </w:r>
      <w:r w:rsidRPr="004538F3">
        <w:rPr>
          <w:rStyle w:val="Emphasis"/>
          <w:highlight w:val="cyan"/>
        </w:rPr>
        <w:t>habitats</w:t>
      </w:r>
      <w:r w:rsidRPr="007E3E90">
        <w:rPr>
          <w:u w:val="single"/>
        </w:rPr>
        <w:t xml:space="preserve"> and use of wild fish as feed. </w:t>
      </w:r>
      <w:r w:rsidRPr="007E3E90">
        <w:rPr>
          <w:sz w:val="16"/>
        </w:rPr>
        <w:t xml:space="preserve">One example of sustainable U.S. aquaculture is Colorado Hybrid Striped Bass, produced by the family-owned fish farm Colorado Catch. According to NOAA, </w:t>
      </w:r>
      <w:r w:rsidRPr="007E3E90">
        <w:rPr>
          <w:u w:val="single"/>
        </w:rPr>
        <w:t xml:space="preserve">many countries are investing in </w:t>
      </w:r>
      <w:r w:rsidRPr="007E3E90">
        <w:rPr>
          <w:rStyle w:val="Emphasis"/>
        </w:rPr>
        <w:t>sustainable</w:t>
      </w:r>
      <w:r w:rsidRPr="007E3E90">
        <w:rPr>
          <w:u w:val="single"/>
        </w:rPr>
        <w:t xml:space="preserve"> aquaculture </w:t>
      </w:r>
      <w:r w:rsidRPr="007E3E90">
        <w:rPr>
          <w:rStyle w:val="Emphasis"/>
        </w:rPr>
        <w:t>research</w:t>
      </w:r>
      <w:r w:rsidRPr="007E3E90">
        <w:rPr>
          <w:u w:val="single"/>
        </w:rPr>
        <w:t xml:space="preserve"> and development and developing </w:t>
      </w:r>
      <w:r w:rsidRPr="007E3E90">
        <w:rPr>
          <w:rStyle w:val="Emphasis"/>
        </w:rPr>
        <w:t>systems for regulation</w:t>
      </w:r>
      <w:r w:rsidRPr="007E3E90">
        <w:rPr>
          <w:sz w:val="16"/>
        </w:rPr>
        <w:t xml:space="preserve">. To take the guesswork out of buying sustainably, look for the Best Aquaculture Practices certification labels. The Global Aquaculture Alliance administers this third-party certification to seafood products that come from facilities managed in an environmentally, </w:t>
      </w:r>
      <w:proofErr w:type="gramStart"/>
      <w:r w:rsidRPr="007E3E90">
        <w:rPr>
          <w:sz w:val="16"/>
        </w:rPr>
        <w:t>socially</w:t>
      </w:r>
      <w:proofErr w:type="gramEnd"/>
      <w:r w:rsidRPr="007E3E90">
        <w:rPr>
          <w:sz w:val="16"/>
        </w:rPr>
        <w:t xml:space="preserve"> and economically responsible manner.</w:t>
      </w:r>
    </w:p>
    <w:p w14:paraId="4D008631" w14:textId="77777777" w:rsidR="00D3176D" w:rsidRPr="007E3E90" w:rsidRDefault="00D3176D" w:rsidP="00D3176D">
      <w:pPr>
        <w:pStyle w:val="Heading4"/>
        <w:rPr>
          <w:rFonts w:cs="Calibri"/>
        </w:rPr>
      </w:pPr>
      <w:r w:rsidRPr="007E3E90">
        <w:rPr>
          <w:rFonts w:cs="Calibri"/>
        </w:rPr>
        <w:t>Overfishing is the crucial internal link to marine biodiversity</w:t>
      </w:r>
    </w:p>
    <w:p w14:paraId="2828E317" w14:textId="77777777" w:rsidR="00D3176D" w:rsidRPr="007E3E90" w:rsidRDefault="00D3176D" w:rsidP="00D3176D">
      <w:r w:rsidRPr="007E3E90">
        <w:rPr>
          <w:rStyle w:val="Style13ptBold"/>
        </w:rPr>
        <w:t>Pauly 9</w:t>
      </w:r>
      <w:r w:rsidRPr="007E3E90">
        <w:t xml:space="preserve"> Daniel Pauly 9-28-2009 “</w:t>
      </w:r>
      <w:proofErr w:type="spellStart"/>
      <w:r w:rsidRPr="007E3E90">
        <w:t>Aquacalypse</w:t>
      </w:r>
      <w:proofErr w:type="spellEnd"/>
      <w:r w:rsidRPr="007E3E90">
        <w:t xml:space="preserve"> Now” </w:t>
      </w:r>
      <w:hyperlink r:id="rId22" w:history="1">
        <w:r w:rsidRPr="007E3E90">
          <w:rPr>
            <w:rStyle w:val="Hyperlink"/>
          </w:rPr>
          <w:t>http://www.newrepublic.com/article/environment-energy/aquacalypse-now</w:t>
        </w:r>
      </w:hyperlink>
      <w:r w:rsidRPr="007E3E90">
        <w:rPr>
          <w:rStyle w:val="Hyperlink"/>
        </w:rPr>
        <w:t xml:space="preserve"> (</w:t>
      </w:r>
      <w:r w:rsidRPr="007E3E90">
        <w:t xml:space="preserve">professor at the Fisheries Centre of the University of British Columbia)//Elmer </w:t>
      </w:r>
    </w:p>
    <w:p w14:paraId="439CA24D" w14:textId="77777777" w:rsidR="00D3176D" w:rsidRPr="007E3E90" w:rsidRDefault="00D3176D" w:rsidP="00D3176D">
      <w:pPr>
        <w:rPr>
          <w:sz w:val="14"/>
        </w:rPr>
      </w:pPr>
      <w:r w:rsidRPr="007E3E90">
        <w:rPr>
          <w:sz w:val="14"/>
        </w:rPr>
        <w:t xml:space="preserve">The jig, however, is nearly up. </w:t>
      </w:r>
      <w:r w:rsidRPr="007E3E90">
        <w:rPr>
          <w:rStyle w:val="StyleUnderline"/>
        </w:rPr>
        <w:t>In 1950, the newly constituted</w:t>
      </w:r>
      <w:r w:rsidRPr="007E3E90">
        <w:rPr>
          <w:sz w:val="14"/>
        </w:rPr>
        <w:t xml:space="preserve"> Food and Agriculture Organization (</w:t>
      </w:r>
      <w:r w:rsidRPr="007E3E90">
        <w:rPr>
          <w:rStyle w:val="StyleUnderline"/>
        </w:rPr>
        <w:t>FAO</w:t>
      </w:r>
      <w:r w:rsidRPr="007E3E90">
        <w:rPr>
          <w:sz w:val="14"/>
        </w:rPr>
        <w:t xml:space="preserve">) of the United Nations </w:t>
      </w:r>
      <w:r w:rsidRPr="007E3E90">
        <w:rPr>
          <w:rStyle w:val="StyleUnderline"/>
        </w:rPr>
        <w:t>estimated that, globally, we were catching about 20 million metric tons of fish</w:t>
      </w:r>
      <w:r w:rsidRPr="007E3E90">
        <w:rPr>
          <w:sz w:val="14"/>
        </w:rPr>
        <w:t xml:space="preserve"> (cod, mackerel, tuna, etc.) </w:t>
      </w:r>
      <w:r w:rsidRPr="007E3E90">
        <w:rPr>
          <w:rStyle w:val="StyleUnderline"/>
        </w:rPr>
        <w:t>and invertebrates</w:t>
      </w:r>
      <w:r w:rsidRPr="007E3E90">
        <w:rPr>
          <w:sz w:val="14"/>
        </w:rPr>
        <w:t xml:space="preserve"> (lobster, squid, clams, etc.). </w:t>
      </w:r>
      <w:r w:rsidRPr="007E3E90">
        <w:rPr>
          <w:rStyle w:val="StyleUnderline"/>
        </w:rPr>
        <w:t xml:space="preserve">That </w:t>
      </w:r>
      <w:r w:rsidRPr="004538F3">
        <w:rPr>
          <w:rStyle w:val="Emphasis"/>
          <w:highlight w:val="cyan"/>
        </w:rPr>
        <w:t>catch peaked</w:t>
      </w:r>
      <w:r w:rsidRPr="007E3E90">
        <w:rPr>
          <w:rStyle w:val="StyleUnderline"/>
        </w:rPr>
        <w:t xml:space="preserve"> at 90 million tons per year </w:t>
      </w:r>
      <w:r w:rsidRPr="004538F3">
        <w:rPr>
          <w:rStyle w:val="Emphasis"/>
          <w:highlight w:val="cyan"/>
        </w:rPr>
        <w:t>in the</w:t>
      </w:r>
      <w:r w:rsidRPr="007E3E90">
        <w:rPr>
          <w:rStyle w:val="StyleUnderline"/>
        </w:rPr>
        <w:t xml:space="preserve"> late </w:t>
      </w:r>
      <w:r w:rsidRPr="004538F3">
        <w:rPr>
          <w:rStyle w:val="Emphasis"/>
          <w:highlight w:val="cyan"/>
        </w:rPr>
        <w:t>1980s, and</w:t>
      </w:r>
      <w:r w:rsidRPr="007E3E90">
        <w:rPr>
          <w:rStyle w:val="StyleUnderline"/>
        </w:rPr>
        <w:t xml:space="preserve"> it </w:t>
      </w:r>
      <w:r w:rsidRPr="004538F3">
        <w:rPr>
          <w:rStyle w:val="Emphasis"/>
          <w:highlight w:val="cyan"/>
        </w:rPr>
        <w:t>has been declining ever since.</w:t>
      </w:r>
      <w:r w:rsidRPr="007E3E90">
        <w:rPr>
          <w:sz w:val="14"/>
        </w:rPr>
        <w:t xml:space="preserve"> Much like Madoff’s infamous operation, which required a constant influx of new investments to generate “revenue” for past investors, the global fishing-industrial complex has required a constant influx of new stocks to continue operation. Instead of restricting its catches so that fish can reproduce and maintain their populations, </w:t>
      </w:r>
      <w:r w:rsidRPr="007E3E90">
        <w:rPr>
          <w:rStyle w:val="StyleUnderline"/>
        </w:rPr>
        <w:t xml:space="preserve">the industry has simply fished until a stock is depleted and then moved on to new or deeper waters, and to smaller and stranger fish. And, just as a Ponzi scheme will collapse once the pool of potential investors has been drained, </w:t>
      </w:r>
      <w:r w:rsidRPr="007E3E90">
        <w:rPr>
          <w:rStyle w:val="Emphasis"/>
        </w:rPr>
        <w:t>so too will the fishing industry collapse as the oceans are drained of life</w:t>
      </w:r>
      <w:r w:rsidRPr="007E3E90">
        <w:rPr>
          <w:rStyle w:val="StyleUnderline"/>
        </w:rPr>
        <w:t>.</w:t>
      </w:r>
      <w:r w:rsidRPr="007E3E90">
        <w:rPr>
          <w:sz w:val="14"/>
        </w:rPr>
        <w:t xml:space="preserve"> Unfortunately, </w:t>
      </w:r>
      <w:r w:rsidRPr="004538F3">
        <w:rPr>
          <w:rStyle w:val="StyleUnderline"/>
          <w:highlight w:val="cyan"/>
        </w:rPr>
        <w:t>it is</w:t>
      </w:r>
      <w:r w:rsidRPr="007E3E90">
        <w:rPr>
          <w:rStyle w:val="StyleUnderline"/>
        </w:rPr>
        <w:t xml:space="preserve"> </w:t>
      </w:r>
      <w:r w:rsidRPr="004538F3">
        <w:rPr>
          <w:rStyle w:val="StyleUnderline"/>
          <w:highlight w:val="cyan"/>
        </w:rPr>
        <w:t>not just</w:t>
      </w:r>
      <w:r w:rsidRPr="007E3E90">
        <w:rPr>
          <w:rStyle w:val="StyleUnderline"/>
        </w:rPr>
        <w:t xml:space="preserve"> the future of </w:t>
      </w:r>
      <w:r w:rsidRPr="004538F3">
        <w:rPr>
          <w:rStyle w:val="StyleUnderline"/>
          <w:highlight w:val="cyan"/>
        </w:rPr>
        <w:t>the fishing industry</w:t>
      </w:r>
      <w:r w:rsidRPr="007E3E90">
        <w:rPr>
          <w:rStyle w:val="StyleUnderline"/>
        </w:rPr>
        <w:t xml:space="preserve"> that is </w:t>
      </w:r>
      <w:r w:rsidRPr="004538F3">
        <w:rPr>
          <w:rStyle w:val="StyleUnderline"/>
          <w:highlight w:val="cyan"/>
        </w:rPr>
        <w:t>at stake, but</w:t>
      </w:r>
      <w:r w:rsidRPr="007E3E90">
        <w:rPr>
          <w:rStyle w:val="StyleUnderline"/>
        </w:rPr>
        <w:t xml:space="preserve"> also </w:t>
      </w:r>
      <w:r w:rsidRPr="004538F3">
        <w:rPr>
          <w:rStyle w:val="Emphasis"/>
          <w:highlight w:val="cyan"/>
        </w:rPr>
        <w:t>the</w:t>
      </w:r>
      <w:r w:rsidRPr="007E3E90">
        <w:rPr>
          <w:rStyle w:val="Emphasis"/>
        </w:rPr>
        <w:t xml:space="preserve"> continued </w:t>
      </w:r>
      <w:r w:rsidRPr="004538F3">
        <w:rPr>
          <w:rStyle w:val="Emphasis"/>
          <w:highlight w:val="cyan"/>
          <w:bdr w:val="single" w:sz="18" w:space="0" w:color="auto"/>
        </w:rPr>
        <w:t>health of the world’s largest ecosystem</w:t>
      </w:r>
      <w:r w:rsidRPr="007E3E90">
        <w:rPr>
          <w:sz w:val="14"/>
        </w:rPr>
        <w:t xml:space="preserve">. While the climate crisis gathers front-page attention on a regular basis, people--even those who profess great environmental consciousness--continue to eat fish as if it were a sustainable practice. But eating a tuna roll at a sushi restaurant should be considered no more environmentally benign than driving a Hummer or harpooning a manatee. In the past 50 years, we have reduced the populations of large commercial fish, such as bluefin tuna, cod, and other favorites, by a staggering 90 percent. </w:t>
      </w:r>
      <w:r w:rsidRPr="007E3E90">
        <w:rPr>
          <w:rStyle w:val="StyleUnderline"/>
        </w:rPr>
        <w:t xml:space="preserve">One study, published in the prestigious journal Science, forecast that, </w:t>
      </w:r>
      <w:r w:rsidRPr="004538F3">
        <w:rPr>
          <w:rStyle w:val="StyleUnderline"/>
          <w:highlight w:val="cyan"/>
        </w:rPr>
        <w:t xml:space="preserve">by 2048, </w:t>
      </w:r>
      <w:r w:rsidRPr="004538F3">
        <w:rPr>
          <w:rStyle w:val="Emphasis"/>
          <w:highlight w:val="cyan"/>
          <w:bdr w:val="single" w:sz="18" w:space="0" w:color="auto"/>
        </w:rPr>
        <w:t>all commercial fish stocks will have “collapsed</w:t>
      </w:r>
      <w:r w:rsidRPr="007E3E90">
        <w:rPr>
          <w:rStyle w:val="StyleUnderline"/>
        </w:rPr>
        <w:t>,”</w:t>
      </w:r>
      <w:r w:rsidRPr="007E3E90">
        <w:rPr>
          <w:sz w:val="14"/>
        </w:rPr>
        <w:t xml:space="preserve"> meaning that they will be generating 10 percent or less of their peak catches. </w:t>
      </w:r>
      <w:r w:rsidRPr="007E3E90">
        <w:rPr>
          <w:rStyle w:val="StyleUnderline"/>
        </w:rPr>
        <w:t xml:space="preserve">Whether or not that particular year, or even decade, is correct, one thing is clear: </w:t>
      </w:r>
      <w:r w:rsidRPr="004538F3">
        <w:rPr>
          <w:rStyle w:val="Emphasis"/>
          <w:highlight w:val="cyan"/>
        </w:rPr>
        <w:t xml:space="preserve">Fish are in </w:t>
      </w:r>
      <w:r w:rsidRPr="007E3E90">
        <w:rPr>
          <w:rStyle w:val="Emphasis"/>
        </w:rPr>
        <w:t xml:space="preserve">dire </w:t>
      </w:r>
      <w:r w:rsidRPr="004538F3">
        <w:rPr>
          <w:rStyle w:val="Emphasis"/>
          <w:highlight w:val="cyan"/>
        </w:rPr>
        <w:t>peril, and</w:t>
      </w:r>
      <w:r w:rsidRPr="007E3E90">
        <w:rPr>
          <w:rStyle w:val="Emphasis"/>
        </w:rPr>
        <w:t xml:space="preserve">, if they are, then </w:t>
      </w:r>
      <w:r w:rsidRPr="004538F3">
        <w:rPr>
          <w:rStyle w:val="Emphasis"/>
          <w:highlight w:val="cyan"/>
        </w:rPr>
        <w:t>so are we</w:t>
      </w:r>
      <w:r w:rsidRPr="007E3E90">
        <w:rPr>
          <w:rStyle w:val="Emphasis"/>
        </w:rPr>
        <w:t>.</w:t>
      </w:r>
      <w:r w:rsidRPr="007E3E90">
        <w:rPr>
          <w:b/>
          <w:iCs/>
          <w:u w:val="single"/>
        </w:rPr>
        <w:t xml:space="preserve"> </w:t>
      </w:r>
      <w:r w:rsidRPr="007E3E90">
        <w:rPr>
          <w:sz w:val="14"/>
        </w:rPr>
        <w:t xml:space="preserve">The extent of the fisheries’ Ponzi scheme eluded government scientists for many years. They had long studied the health of fish populations, of course, but typically, laboratories would focus only on the species in their nation’s waters. And those studying a particular species in one country would communicate only with those studying that same species in another. Thus, they failed to notice an important pattern: Popular species were sequentially replacing each other in the catches that fisheries were reporting, and, when a species faded, scientific attention shifted to the replacement species. At any given moment, scientists might acknowledge that one-half or two-thirds of fisheries were being overfished, but, when the stock of a particular fish was used up, it was simply removed from the denominator of the fraction. For example, the Hudson River sturgeon wasn’t counted as an overfished stock once it disappeared from New York waters; it simply became an anecdote in the historical record. The baselines just kept shifting, allowing us to continue blithely damaging marine ecosystems. It was not until the 1990s that a series of high-profile scientific papers demonstrated that we needed to study, and mitigate, fish depletions at the global level. They showed that phenomena previously observed at local levels--for example, the disappearance of large species from fisheries’ catches and their replacement by smaller species--were also occurring globally. It was a realization akin to understanding that the financial meltdown was due not to the failure of a single bank, but, rather, to the failure of the entire banking system--and it drew a lot of controversy. The notion that </w:t>
      </w:r>
      <w:proofErr w:type="gramStart"/>
      <w:r w:rsidRPr="007E3E90">
        <w:rPr>
          <w:sz w:val="14"/>
        </w:rPr>
        <w:t>fish</w:t>
      </w:r>
      <w:proofErr w:type="gramEnd"/>
      <w:r w:rsidRPr="007E3E90">
        <w:rPr>
          <w:sz w:val="14"/>
        </w:rPr>
        <w:t xml:space="preserve"> are globally imperiled has been challenged in many ways--perhaps most notably by fisheries biologists, who have questioned the facts, the tone, and even the integrity of those making such allegations. Fisheries biologists are different than marine ecologists like </w:t>
      </w:r>
      <w:proofErr w:type="gramStart"/>
      <w:r w:rsidRPr="007E3E90">
        <w:rPr>
          <w:sz w:val="14"/>
        </w:rPr>
        <w:t>myself</w:t>
      </w:r>
      <w:proofErr w:type="gramEnd"/>
      <w:r w:rsidRPr="007E3E90">
        <w:rPr>
          <w:sz w:val="14"/>
        </w:rPr>
        <w:t xml:space="preserve">. Marine ecologists are concerned mainly with threats to the diversity of the ecosystems that they study, and so, they frequently work in concert with environmental NGOs and are often funded by philanthropic foundations. By contrast, fisheries biologists traditionally work for government agencies, like the National Marine Fisheries Service at the Commerce Department, or as consultants to the fishing industry, and their chief goal is to protect fisheries and the fishermen they employ. I myself was trained as a fisheries biologist in Germany, and, while they would dispute this, the agencies for which many of my former classmates work clearly have been captured by the industry they are supposed to regulate. Thus, there are fisheries scientists who, for example, write that cod have “recovered” or even “doubled” their numbers when, in fact, they have increased merely from 1 percent to 2 percent of their original abundance in the 1950s. Yet, despite their different interests and priorities--and despite their disagreements on the “end of </w:t>
      </w:r>
      <w:proofErr w:type="gramStart"/>
      <w:r w:rsidRPr="007E3E90">
        <w:rPr>
          <w:sz w:val="14"/>
        </w:rPr>
        <w:t>fish”--</w:t>
      </w:r>
      <w:proofErr w:type="gramEnd"/>
      <w:r w:rsidRPr="007E3E90">
        <w:rPr>
          <w:sz w:val="14"/>
        </w:rPr>
        <w:t xml:space="preserve">marine ecologists and fisheries scientists both want there to be more fish in the oceans. Partly, this is because both are scientists, who are expected to concede when confronted with strong evidence. And, in the case of fisheries, as with global warming, the evidence is overwhelming: Stocks are declining in most parts of the world. And, ultimately, the important rift is not between these two groups of scientists, but between the public, which owns the sea’s resources, and the fishing-industrial complex, which needs fresh capital for its Ponzi scheme. The difficulty lies in forcing the fishing-industrial complex to catch fewer fish so that populations can rebuild. It is essential that we do so as quickly as possible because </w:t>
      </w:r>
      <w:r w:rsidRPr="004538F3">
        <w:rPr>
          <w:rStyle w:val="StyleUnderline"/>
          <w:highlight w:val="cyan"/>
        </w:rPr>
        <w:t>the consequences</w:t>
      </w:r>
      <w:r w:rsidRPr="007E3E90">
        <w:rPr>
          <w:rStyle w:val="StyleUnderline"/>
        </w:rPr>
        <w:t xml:space="preserve"> of an end to fish </w:t>
      </w:r>
      <w:r w:rsidRPr="004538F3">
        <w:rPr>
          <w:rStyle w:val="StyleUnderline"/>
          <w:highlight w:val="cyan"/>
        </w:rPr>
        <w:t>are frightful</w:t>
      </w:r>
      <w:r w:rsidRPr="007E3E90">
        <w:rPr>
          <w:rStyle w:val="StyleUnderline"/>
        </w:rPr>
        <w:t xml:space="preserve">. To some Western nations, an end to fish might simply seem like a culinary catastrophe, but for </w:t>
      </w:r>
      <w:r w:rsidRPr="007E3E90">
        <w:rPr>
          <w:rStyle w:val="Emphasis"/>
        </w:rPr>
        <w:t>400 million people in developing nations</w:t>
      </w:r>
      <w:r w:rsidRPr="007E3E90">
        <w:rPr>
          <w:rStyle w:val="StyleUnderline"/>
        </w:rPr>
        <w:t>, particularly in poor African and South Asian countries, fish are the main source of animal protein.</w:t>
      </w:r>
      <w:r w:rsidRPr="007E3E90">
        <w:rPr>
          <w:sz w:val="14"/>
        </w:rPr>
        <w:t xml:space="preserve"> What’s more, fisheries are a major source of livelihood for hundreds of </w:t>
      </w:r>
      <w:proofErr w:type="spellStart"/>
      <w:r w:rsidRPr="007E3E90">
        <w:rPr>
          <w:sz w:val="14"/>
        </w:rPr>
        <w:t>million</w:t>
      </w:r>
      <w:proofErr w:type="spellEnd"/>
      <w:r w:rsidRPr="007E3E90">
        <w:rPr>
          <w:sz w:val="14"/>
        </w:rPr>
        <w:t xml:space="preserve"> of people. A recent World Bank report found that the income of the world’s 30 million small-scale fisheries is shrinking. The decrease in catch has also dealt a blow to a prime source of foreign-exchange earnings, on which impoverished countries, ranging from Senegal in West Africa to the Solomon Islands in the South Pacific, rely to support their imports of staples such as rice. And, of course, </w:t>
      </w:r>
      <w:r w:rsidRPr="004538F3">
        <w:rPr>
          <w:rStyle w:val="StyleUnderline"/>
          <w:highlight w:val="cyan"/>
        </w:rPr>
        <w:t xml:space="preserve">the end of fish would </w:t>
      </w:r>
      <w:r w:rsidRPr="004538F3">
        <w:rPr>
          <w:rStyle w:val="Emphasis"/>
          <w:highlight w:val="cyan"/>
          <w:bdr w:val="single" w:sz="18" w:space="0" w:color="auto"/>
        </w:rPr>
        <w:t>disrupt marine ecosystems</w:t>
      </w:r>
      <w:r w:rsidRPr="007E3E90">
        <w:rPr>
          <w:rStyle w:val="StyleUnderline"/>
        </w:rPr>
        <w:t xml:space="preserve"> to an extent that we are only now beginning to appreciate</w:t>
      </w:r>
      <w:r w:rsidRPr="007E3E90">
        <w:rPr>
          <w:sz w:val="14"/>
        </w:rPr>
        <w:t xml:space="preserve">. Thus, the removal of small fish in the Mediterranean to fatten bluefin tuna in pens is causing the “common” dolphin to become exceedingly rare in some areas, with local extinction probable. Other marine mammals and seabirds are similarly affected in various parts of the world. Moreover, </w:t>
      </w:r>
      <w:r w:rsidRPr="004538F3">
        <w:rPr>
          <w:rStyle w:val="StyleUnderline"/>
          <w:highlight w:val="cyan"/>
        </w:rPr>
        <w:t>the removal of</w:t>
      </w:r>
      <w:r w:rsidRPr="007E3E90">
        <w:rPr>
          <w:rStyle w:val="StyleUnderline"/>
        </w:rPr>
        <w:t xml:space="preserve"> </w:t>
      </w:r>
      <w:r w:rsidRPr="004538F3">
        <w:rPr>
          <w:rStyle w:val="StyleUnderline"/>
          <w:highlight w:val="cyan"/>
        </w:rPr>
        <w:t>top predators</w:t>
      </w:r>
      <w:r w:rsidRPr="007E3E90">
        <w:rPr>
          <w:rStyle w:val="StyleUnderline"/>
        </w:rPr>
        <w:t xml:space="preserve"> from marine ecosystems </w:t>
      </w:r>
      <w:r w:rsidRPr="004538F3">
        <w:rPr>
          <w:rStyle w:val="StyleUnderline"/>
          <w:highlight w:val="cyan"/>
        </w:rPr>
        <w:t>has effects that cascade down, leading to</w:t>
      </w:r>
      <w:r w:rsidRPr="007E3E90">
        <w:rPr>
          <w:rStyle w:val="StyleUnderline"/>
        </w:rPr>
        <w:t xml:space="preserve"> the increase of </w:t>
      </w:r>
      <w:r w:rsidRPr="004538F3">
        <w:rPr>
          <w:rStyle w:val="StyleUnderline"/>
          <w:highlight w:val="cyan"/>
        </w:rPr>
        <w:t>jellyfish</w:t>
      </w:r>
      <w:r w:rsidRPr="007E3E90">
        <w:rPr>
          <w:rStyle w:val="StyleUnderline"/>
        </w:rPr>
        <w:t xml:space="preserve"> and other gelatinous zooplankton </w:t>
      </w:r>
      <w:r w:rsidRPr="004538F3">
        <w:rPr>
          <w:rStyle w:val="StyleUnderline"/>
          <w:highlight w:val="cyan"/>
        </w:rPr>
        <w:t>and</w:t>
      </w:r>
      <w:r w:rsidRPr="007E3E90">
        <w:rPr>
          <w:rStyle w:val="StyleUnderline"/>
        </w:rPr>
        <w:t xml:space="preserve"> to </w:t>
      </w:r>
      <w:r w:rsidRPr="004538F3">
        <w:rPr>
          <w:rStyle w:val="StyleUnderline"/>
          <w:highlight w:val="cyan"/>
        </w:rPr>
        <w:t>the</w:t>
      </w:r>
      <w:r w:rsidRPr="007E3E90">
        <w:rPr>
          <w:rStyle w:val="StyleUnderline"/>
        </w:rPr>
        <w:t xml:space="preserve"> gradual </w:t>
      </w:r>
      <w:r w:rsidRPr="004538F3">
        <w:rPr>
          <w:rStyle w:val="Emphasis"/>
          <w:highlight w:val="cyan"/>
        </w:rPr>
        <w:t>erosion of the food web</w:t>
      </w:r>
      <w:r w:rsidRPr="007E3E90">
        <w:rPr>
          <w:rStyle w:val="StyleUnderline"/>
        </w:rPr>
        <w:t xml:space="preserve"> within </w:t>
      </w:r>
      <w:r w:rsidRPr="004538F3">
        <w:rPr>
          <w:rStyle w:val="Emphasis"/>
          <w:highlight w:val="cyan"/>
        </w:rPr>
        <w:t>which fish</w:t>
      </w:r>
      <w:r w:rsidRPr="004538F3">
        <w:rPr>
          <w:rStyle w:val="StyleUnderline"/>
          <w:highlight w:val="cyan"/>
        </w:rPr>
        <w:t xml:space="preserve"> </w:t>
      </w:r>
      <w:r w:rsidRPr="007E3E90">
        <w:rPr>
          <w:rStyle w:val="StyleUnderline"/>
        </w:rPr>
        <w:t xml:space="preserve">populations </w:t>
      </w:r>
      <w:r w:rsidRPr="004538F3">
        <w:rPr>
          <w:rStyle w:val="Emphasis"/>
          <w:highlight w:val="cyan"/>
        </w:rPr>
        <w:t>are embedded</w:t>
      </w:r>
      <w:r w:rsidRPr="007E3E90">
        <w:rPr>
          <w:rStyle w:val="StyleUnderline"/>
        </w:rPr>
        <w:t xml:space="preserve">. </w:t>
      </w:r>
      <w:r w:rsidRPr="007E3E90">
        <w:rPr>
          <w:sz w:val="14"/>
        </w:rPr>
        <w:t xml:space="preserve">This is what happened off the coast of southwestern Africa, where an upwelling ecosystem similar to that off California, previously dominated by fish such as hake and sardines, has become overrun by millions of tons of jellyfish. Jellyfish population outbursts are also becoming more frequent in the northern Gulf of Mexico, where the fertilizer-laden runoff from the Mississippi River fuels uncontrolled algae blooms. The dead algae then fall to a sea bottom from which shrimp trawling has raked all animals capable of feeding on them, and so they rot, causing Massachusetts-sized “dead zones.” Similar phenomena--which only jellyfish seem to enjoy--are occurring throughout the world, from the Baltic Sea to the Chesapeake Bay, and from the Black Sea in southeastern Europe to the Bohai Sea in northeastern China. Our oceans, having nourished us since the beginning of the human species some 150,000 years ago, are now turning against us, becoming angry opponents. That dynamic will only grow more antagonistic as the oceans become warmer and more acidic because of climate change. </w:t>
      </w:r>
      <w:r w:rsidRPr="007E3E90">
        <w:rPr>
          <w:rStyle w:val="StyleUnderline"/>
        </w:rPr>
        <w:t xml:space="preserve">Fish are expected to suffer mightily from global warming, making it essential that we preserve as great a number of fish and of fish species as possible, so that those which are able to adapt are around to evolve and propagate the next incarnations of marine life. In fact, new evidence tentatively suggests that </w:t>
      </w:r>
      <w:r w:rsidRPr="007E3E90">
        <w:rPr>
          <w:rStyle w:val="Emphasis"/>
        </w:rPr>
        <w:t>large quantities of fish biomass could actually help attenuate ocean acidification</w:t>
      </w:r>
      <w:r w:rsidRPr="007E3E90">
        <w:rPr>
          <w:rStyle w:val="StyleUnderline"/>
        </w:rPr>
        <w:t>. In other words, fish could help save us from the worst consequences of our own folly--yet we are killing them off.</w:t>
      </w:r>
      <w:r w:rsidRPr="007E3E90">
        <w:rPr>
          <w:sz w:val="14"/>
        </w:rPr>
        <w:t xml:space="preserve"> The jellyfish-ridden waters we’re seeing now may be only the first scene in a watery horror show.</w:t>
      </w:r>
    </w:p>
    <w:p w14:paraId="6B0B3F9C" w14:textId="77777777" w:rsidR="00D3176D" w:rsidRPr="007E3E90" w:rsidRDefault="00D3176D" w:rsidP="00D3176D">
      <w:pPr>
        <w:pStyle w:val="Heading4"/>
        <w:rPr>
          <w:rFonts w:cs="Calibri"/>
        </w:rPr>
      </w:pPr>
      <w:r w:rsidRPr="007E3E90">
        <w:rPr>
          <w:rFonts w:cs="Calibri"/>
        </w:rPr>
        <w:t>Oceans are key to overall biodiversity</w:t>
      </w:r>
    </w:p>
    <w:p w14:paraId="29942322" w14:textId="77777777" w:rsidR="00D3176D" w:rsidRPr="007E3E90" w:rsidRDefault="00D3176D" w:rsidP="00D3176D">
      <w:r w:rsidRPr="007E3E90">
        <w:rPr>
          <w:rStyle w:val="Style13ptBold"/>
        </w:rPr>
        <w:t>Schofield 14</w:t>
      </w:r>
      <w:r w:rsidRPr="007E3E90">
        <w:t xml:space="preserve"> 3-10-2014 “Why our precious oceans are under threat” </w:t>
      </w:r>
      <w:hyperlink r:id="rId23" w:history="1">
        <w:r w:rsidRPr="007E3E90">
          <w:rPr>
            <w:rStyle w:val="Hyperlink"/>
          </w:rPr>
          <w:t>http://uowblogs.com/globalchallenges/2014/03/10/the-threats-facing-our-precious-oceans/</w:t>
        </w:r>
      </w:hyperlink>
      <w:r w:rsidRPr="007E3E90">
        <w:rPr>
          <w:rStyle w:val="Hyperlink"/>
        </w:rPr>
        <w:t xml:space="preserve"> (</w:t>
      </w:r>
      <w:r w:rsidRPr="007E3E90">
        <w:t xml:space="preserve">Director of Research at the Australian Centre for Ocean Resource and Security University of Wollongong)//Elmer </w:t>
      </w:r>
    </w:p>
    <w:p w14:paraId="331492B7" w14:textId="77777777" w:rsidR="00D3176D" w:rsidRPr="007E3E90" w:rsidRDefault="00D3176D" w:rsidP="00D3176D">
      <w:pPr>
        <w:rPr>
          <w:sz w:val="14"/>
        </w:rPr>
      </w:pPr>
      <w:r w:rsidRPr="007E3E90">
        <w:rPr>
          <w:sz w:val="14"/>
        </w:rPr>
        <w:t xml:space="preserve">Science fiction author Arthur C Clarke once observed, “How inappropriate to call this planet Earth when it is quite clearly Ocean.” </w:t>
      </w:r>
      <w:proofErr w:type="gramStart"/>
      <w:r w:rsidRPr="007E3E90">
        <w:rPr>
          <w:sz w:val="14"/>
        </w:rPr>
        <w:t>Good point,</w:t>
      </w:r>
      <w:proofErr w:type="gramEnd"/>
      <w:r w:rsidRPr="007E3E90">
        <w:rPr>
          <w:sz w:val="14"/>
        </w:rPr>
        <w:t xml:space="preserve"> well made. </w:t>
      </w:r>
      <w:r w:rsidRPr="007E3E90">
        <w:rPr>
          <w:rStyle w:val="StyleUnderline"/>
        </w:rPr>
        <w:t>The oceans clearly dominate the world spatially</w:t>
      </w:r>
      <w:r w:rsidRPr="007E3E90">
        <w:rPr>
          <w:sz w:val="14"/>
        </w:rPr>
        <w:t xml:space="preserve">, encompassing around 72 per cent of the surface of the planet. The vast extent of the oceans only tells part of the story, however. </w:t>
      </w:r>
      <w:r w:rsidRPr="004538F3">
        <w:rPr>
          <w:rStyle w:val="Emphasis"/>
          <w:highlight w:val="cyan"/>
        </w:rPr>
        <w:t>The oceans are critical to</w:t>
      </w:r>
      <w:r w:rsidRPr="007E3E90">
        <w:rPr>
          <w:rStyle w:val="Emphasis"/>
        </w:rPr>
        <w:t xml:space="preserve"> the global environment and </w:t>
      </w:r>
      <w:r w:rsidRPr="004538F3">
        <w:rPr>
          <w:rStyle w:val="Emphasis"/>
          <w:highlight w:val="cyan"/>
        </w:rPr>
        <w:t>human survival</w:t>
      </w:r>
      <w:r w:rsidRPr="007E3E90">
        <w:rPr>
          <w:rStyle w:val="Emphasis"/>
        </w:rPr>
        <w:t xml:space="preserve"> in numerous ways</w:t>
      </w:r>
      <w:r w:rsidRPr="007E3E90">
        <w:rPr>
          <w:rStyle w:val="StyleUnderline"/>
        </w:rPr>
        <w:t xml:space="preserve"> – </w:t>
      </w:r>
      <w:r w:rsidRPr="004538F3">
        <w:rPr>
          <w:rStyle w:val="Emphasis"/>
          <w:highlight w:val="cyan"/>
        </w:rPr>
        <w:t>they are vital to</w:t>
      </w:r>
      <w:r w:rsidRPr="007E3E90">
        <w:rPr>
          <w:rStyle w:val="StyleUnderline"/>
        </w:rPr>
        <w:t xml:space="preserve"> the global </w:t>
      </w:r>
      <w:r w:rsidRPr="004538F3">
        <w:rPr>
          <w:rStyle w:val="Emphasis"/>
          <w:highlight w:val="cyan"/>
        </w:rPr>
        <w:t>nutrient cycling, represent a key repository</w:t>
      </w:r>
      <w:r w:rsidRPr="007E3E90">
        <w:rPr>
          <w:rStyle w:val="StyleUnderline"/>
        </w:rPr>
        <w:t xml:space="preserve"> and supporter </w:t>
      </w:r>
      <w:r w:rsidRPr="004538F3">
        <w:rPr>
          <w:rStyle w:val="Emphasis"/>
          <w:highlight w:val="cyan"/>
        </w:rPr>
        <w:t>of biological diversity on a world scale and</w:t>
      </w:r>
      <w:r w:rsidRPr="007E3E90">
        <w:rPr>
          <w:rStyle w:val="StyleUnderline"/>
        </w:rPr>
        <w:t xml:space="preserve"> play a fundamental role in </w:t>
      </w:r>
      <w:r w:rsidRPr="004538F3">
        <w:rPr>
          <w:rStyle w:val="Emphasis"/>
          <w:highlight w:val="cyan"/>
        </w:rPr>
        <w:t>driving</w:t>
      </w:r>
      <w:r w:rsidRPr="004538F3">
        <w:rPr>
          <w:rStyle w:val="StyleUnderline"/>
          <w:highlight w:val="cyan"/>
        </w:rPr>
        <w:t xml:space="preserve"> </w:t>
      </w:r>
      <w:r w:rsidRPr="004538F3">
        <w:rPr>
          <w:rStyle w:val="Emphasis"/>
          <w:highlight w:val="cyan"/>
        </w:rPr>
        <w:t>the global atmospheric system</w:t>
      </w:r>
      <w:r w:rsidRPr="007E3E90">
        <w:rPr>
          <w:rStyle w:val="StyleUnderline"/>
        </w:rPr>
        <w:t>.</w:t>
      </w:r>
      <w:r w:rsidRPr="007E3E90">
        <w:rPr>
          <w:b/>
          <w:bCs/>
          <w:u w:val="single"/>
        </w:rPr>
        <w:t xml:space="preserve"> </w:t>
      </w:r>
      <w:r w:rsidRPr="007E3E90">
        <w:rPr>
          <w:rStyle w:val="StyleUnderline"/>
        </w:rPr>
        <w:t xml:space="preserve">Coastal and </w:t>
      </w:r>
      <w:r w:rsidRPr="004538F3">
        <w:rPr>
          <w:rStyle w:val="Emphasis"/>
          <w:highlight w:val="cyan"/>
        </w:rPr>
        <w:t>marine environments support</w:t>
      </w:r>
      <w:r w:rsidRPr="007E3E90">
        <w:rPr>
          <w:rStyle w:val="StyleUnderline"/>
        </w:rPr>
        <w:t xml:space="preserve"> and sustain </w:t>
      </w:r>
      <w:r w:rsidRPr="004538F3">
        <w:rPr>
          <w:rStyle w:val="Emphasis"/>
          <w:highlight w:val="cyan"/>
          <w:bdr w:val="single" w:sz="18" w:space="0" w:color="auto"/>
        </w:rPr>
        <w:t>key habitats and living resources</w:t>
      </w:r>
      <w:r w:rsidRPr="007E3E90">
        <w:rPr>
          <w:rStyle w:val="StyleUnderline"/>
        </w:rPr>
        <w:t xml:space="preserve">, notably fisheries and aquaculture. These resources continue to provide a </w:t>
      </w:r>
      <w:r w:rsidRPr="007E3E90">
        <w:rPr>
          <w:rStyle w:val="Emphasis"/>
        </w:rPr>
        <w:t>critical source of food for hundreds of millions of people</w:t>
      </w:r>
      <w:r w:rsidRPr="007E3E90">
        <w:rPr>
          <w:rStyle w:val="StyleUnderline"/>
        </w:rPr>
        <w:t>.</w:t>
      </w:r>
      <w:r w:rsidRPr="007E3E90">
        <w:rPr>
          <w:b/>
          <w:bCs/>
          <w:u w:val="single"/>
        </w:rPr>
        <w:t xml:space="preserve"> </w:t>
      </w:r>
      <w:r w:rsidRPr="007E3E90">
        <w:rPr>
          <w:sz w:val="14"/>
        </w:rPr>
        <w:t xml:space="preserve">The fishing industry supports the livelihoods of an estimated 540 million people worldwide and fisheries supply more than 15 per cent of the animal protein consumed by 4.2 billion people globally. Moreover, the oceans are an increasing source of energy resources and underpin the global economy through sea borne trade. Overall, it has been estimated that 61 per cent of global GNP is sourced from the oceans and coastal areas within 100km of the sea. Coasts and marine zones also provide essential, but often not fully acknowledged, ecosystem services. Coasts and marine zones are therefore of critical importance across scales, from the global to the regional, </w:t>
      </w:r>
      <w:proofErr w:type="gramStart"/>
      <w:r w:rsidRPr="007E3E90">
        <w:rPr>
          <w:sz w:val="14"/>
        </w:rPr>
        <w:t>national</w:t>
      </w:r>
      <w:proofErr w:type="gramEnd"/>
      <w:r w:rsidRPr="007E3E90">
        <w:rPr>
          <w:sz w:val="14"/>
        </w:rPr>
        <w:t xml:space="preserve"> and sub-national coastal community levels. At the same time the oceans also remain largely (95 per cent) unexplored.</w:t>
      </w:r>
    </w:p>
    <w:p w14:paraId="374D3545" w14:textId="77777777" w:rsidR="00D3176D" w:rsidRPr="007E3E90" w:rsidRDefault="00D3176D" w:rsidP="00D3176D">
      <w:pPr>
        <w:pStyle w:val="Heading4"/>
        <w:rPr>
          <w:rFonts w:cs="Calibri"/>
        </w:rPr>
      </w:pPr>
      <w:r w:rsidRPr="007E3E90">
        <w:rPr>
          <w:rFonts w:cs="Calibri"/>
        </w:rPr>
        <w:t xml:space="preserve">Biodiversity Loss causes </w:t>
      </w:r>
      <w:r w:rsidRPr="007E3E90">
        <w:rPr>
          <w:rFonts w:cs="Calibri"/>
          <w:u w:val="single"/>
        </w:rPr>
        <w:t>Extinction</w:t>
      </w:r>
      <w:r w:rsidRPr="007E3E90">
        <w:rPr>
          <w:rFonts w:cs="Calibri"/>
        </w:rPr>
        <w:t>.</w:t>
      </w:r>
    </w:p>
    <w:p w14:paraId="28017A26" w14:textId="77777777" w:rsidR="00D3176D" w:rsidRPr="007E3E90" w:rsidRDefault="00D3176D" w:rsidP="00D3176D">
      <w:r w:rsidRPr="007E3E90">
        <w:rPr>
          <w:rStyle w:val="Style13ptBold"/>
        </w:rPr>
        <w:t>Torres 16</w:t>
      </w:r>
      <w:r w:rsidRPr="007E3E90">
        <w:t xml:space="preserve"> Phil Torres 4-11-2016 “Biodiversity loss: An existential risk comparable to climate change” thebulletin.org/biodiversity-loss-existential-risk-comparable-climate-change9329 (founder of the X-Risks Institute, an affiliate scholar at the Institute for Ethics and Emerging Technologies)//Elmer </w:t>
      </w:r>
    </w:p>
    <w:p w14:paraId="2FBBAEB7" w14:textId="3668C401" w:rsidR="00D3176D" w:rsidRPr="007E3E90" w:rsidRDefault="00D3176D" w:rsidP="00D3176D">
      <w:pPr>
        <w:rPr>
          <w:u w:val="single"/>
        </w:rPr>
      </w:pPr>
      <w:r w:rsidRPr="007E3E90">
        <w:rPr>
          <w:sz w:val="16"/>
        </w:rPr>
        <w:t xml:space="preserve">The sixth extinction. The repercussions of biodiversity loss are potentially as severe as those anticipated from climate change, or even a nuclear conflict. For example, according to a 2015 study published in Science Advances, </w:t>
      </w:r>
      <w:r w:rsidRPr="007E3E90">
        <w:rPr>
          <w:rStyle w:val="StyleUnderline"/>
        </w:rPr>
        <w:t xml:space="preserve">the best available </w:t>
      </w:r>
      <w:r w:rsidRPr="004538F3">
        <w:rPr>
          <w:rStyle w:val="StyleUnderline"/>
          <w:highlight w:val="cyan"/>
        </w:rPr>
        <w:t xml:space="preserve">evidence reveals </w:t>
      </w:r>
      <w:r w:rsidRPr="007E3E90">
        <w:rPr>
          <w:rStyle w:val="StyleUnderline"/>
        </w:rPr>
        <w:t xml:space="preserve">“an exceptionally </w:t>
      </w:r>
      <w:r w:rsidRPr="004538F3">
        <w:rPr>
          <w:rStyle w:val="Emphasis"/>
          <w:highlight w:val="cyan"/>
        </w:rPr>
        <w:t>rapid loss of biodiversity</w:t>
      </w:r>
      <w:r w:rsidRPr="007E3E90">
        <w:rPr>
          <w:rStyle w:val="StyleUnderline"/>
        </w:rPr>
        <w:t xml:space="preserve"> over the last few centuries, indicating that </w:t>
      </w:r>
      <w:r w:rsidRPr="004538F3">
        <w:rPr>
          <w:rStyle w:val="StyleUnderline"/>
          <w:highlight w:val="cyan"/>
        </w:rPr>
        <w:t xml:space="preserve">a </w:t>
      </w:r>
      <w:r w:rsidRPr="004538F3">
        <w:rPr>
          <w:rStyle w:val="Emphasis"/>
          <w:highlight w:val="cyan"/>
        </w:rPr>
        <w:t>sixth mass extinction</w:t>
      </w:r>
      <w:r w:rsidRPr="004538F3">
        <w:rPr>
          <w:rStyle w:val="StyleUnderline"/>
          <w:highlight w:val="cyan"/>
        </w:rPr>
        <w:t xml:space="preserve"> is</w:t>
      </w:r>
      <w:r w:rsidRPr="007E3E90">
        <w:rPr>
          <w:rStyle w:val="StyleUnderline"/>
        </w:rPr>
        <w:t xml:space="preserve"> already </w:t>
      </w:r>
      <w:r w:rsidRPr="004538F3">
        <w:rPr>
          <w:rStyle w:val="StyleUnderline"/>
          <w:highlight w:val="cyan"/>
        </w:rPr>
        <w:t>under way</w:t>
      </w:r>
      <w:r w:rsidRPr="007E3E90">
        <w:rPr>
          <w:rStyle w:val="StyleUnderline"/>
        </w:rPr>
        <w:t xml:space="preserve">.” This conclusion holds, even on the most optimistic assumptions </w:t>
      </w:r>
      <w:r w:rsidRPr="007E3E90">
        <w:rPr>
          <w:sz w:val="16"/>
        </w:rPr>
        <w:t xml:space="preserve">about the background rate of species losses and the current rate of vertebrate extinctions. The group classified as “vertebrates” includes mammals, birds, reptiles, fish, and all other creatures with a backbone. The article argues that, using its conservative figures, </w:t>
      </w:r>
      <w:r w:rsidRPr="007E3E90">
        <w:rPr>
          <w:rStyle w:val="StyleUnderline"/>
        </w:rPr>
        <w:t>the average loss of vertebrate species was 100 times higher in the past century relative to the background rate of extinction</w:t>
      </w:r>
      <w:r w:rsidRPr="007E3E90">
        <w:rPr>
          <w:sz w:val="16"/>
        </w:rPr>
        <w:t xml:space="preserve">. (Other scientists have suggested that the current extinction rate could be as much as 10,000 times higher than normal.) As the authors write, “The evidence is incontrovertible that recent extinction rates are unprecedented in human history and highly unusual in Earth’s history.” Perhaps the term “Big Six” should enter the popular lexicon—to add the current extinction to the previous “Big Five,” the last of which wiped out the dinosaurs 66 million years ago. But </w:t>
      </w:r>
      <w:r w:rsidRPr="007E3E90">
        <w:rPr>
          <w:rStyle w:val="StyleUnderline"/>
        </w:rPr>
        <w:t>the concept of biodiversity encompasses more than just the total number of species on the planet. It also refers to the size of different populations of species.</w:t>
      </w:r>
      <w:r w:rsidRPr="007E3E90">
        <w:rPr>
          <w:sz w:val="16"/>
        </w:rPr>
        <w:t xml:space="preserve"> With respect to this phenomenon, </w:t>
      </w:r>
      <w:r w:rsidRPr="007E3E90">
        <w:rPr>
          <w:rStyle w:val="StyleUnderline"/>
        </w:rPr>
        <w:t>multiple studies have confirmed that wild populations around the world are dwindling and disappearing at an alarming rate.</w:t>
      </w:r>
      <w:r w:rsidRPr="007E3E90">
        <w:rPr>
          <w:sz w:val="16"/>
        </w:rPr>
        <w:t xml:space="preserve"> For example, the 2010 Global Biodiversity Outlook report found that the population of wild vertebrates living in the tropics dropped by 59 percent between 1970 and 2006. The report also found that the population of farmland birds in Europe has dropped by 50 percent since 1980; bird populations in the grasslands of North America declined by almost 40 percent between 1968 and 2003; and the population of birds in North American arid lands has fallen by almost 30 percent since the 1960s. Similarly, 42 percent of all amphibian species (a type of vertebrate that is sometimes called an “ecological indicator”) are undergoing population declines, and 23 percent of all plant species “are estimated to be threatened with extinction.” Other studies have found that some 20 percent of all reptile species, 48 percent of the world’s primates, and 50 percent of freshwater turtles are threatened. Underwater, about 10 percent of all coral reefs are now dead, and another 60 percent are in danger of dying. Consistent with these data, the 2014 Living Planet Report shows that the global population of wild vertebrates dropped by 52 percent in only four decades—from 1970 to 2010. While biologists often avoid projecting historical trends into the future because of the complexity of ecological systems, it’s tempting to extrapolate this figure to, say, the year 2050, which is four decades from 2010. As it happens, </w:t>
      </w:r>
      <w:r w:rsidRPr="007E3E90">
        <w:rPr>
          <w:rStyle w:val="StyleUnderline"/>
        </w:rPr>
        <w:t xml:space="preserve">a 2006 study published in </w:t>
      </w:r>
      <w:proofErr w:type="gramStart"/>
      <w:r w:rsidRPr="007E3E90">
        <w:rPr>
          <w:rStyle w:val="StyleUnderline"/>
        </w:rPr>
        <w:t>Science</w:t>
      </w:r>
      <w:proofErr w:type="gramEnd"/>
      <w:r w:rsidRPr="007E3E90">
        <w:rPr>
          <w:sz w:val="16"/>
        </w:rPr>
        <w:t xml:space="preserve"> does precisely this: It </w:t>
      </w:r>
      <w:r w:rsidRPr="007E3E90">
        <w:rPr>
          <w:rStyle w:val="StyleUnderline"/>
        </w:rPr>
        <w:t xml:space="preserve">projects past trends of marine biodiversity loss into the 21st century, concluding that, unless significant changes are made to patterns of human activity, there will be virtually no more wild-caught seafood by 2048. </w:t>
      </w:r>
      <w:r w:rsidRPr="007E3E90">
        <w:rPr>
          <w:sz w:val="16"/>
        </w:rPr>
        <w:t xml:space="preserve">Catastrophic consequences for civilization. </w:t>
      </w:r>
      <w:r w:rsidRPr="007E3E90">
        <w:rPr>
          <w:rStyle w:val="StyleUnderline"/>
        </w:rPr>
        <w:t xml:space="preserve">The consequences of this rapid pruning of the evolutionary tree of life extend beyond the obvious. There could be surprising effects of </w:t>
      </w:r>
      <w:r w:rsidRPr="007E3E90">
        <w:rPr>
          <w:rStyle w:val="Emphasis"/>
        </w:rPr>
        <w:t>biodiversity loss</w:t>
      </w:r>
      <w:r w:rsidRPr="007E3E90">
        <w:rPr>
          <w:rStyle w:val="StyleUnderline"/>
        </w:rPr>
        <w:t xml:space="preserve"> that scientists are unable to fully anticipate in advance</w:t>
      </w:r>
      <w:r w:rsidRPr="007E3E90">
        <w:rPr>
          <w:sz w:val="16"/>
        </w:rPr>
        <w:t xml:space="preserve">. For example, prior research has shown that </w:t>
      </w:r>
      <w:r w:rsidRPr="007E3E90">
        <w:rPr>
          <w:rStyle w:val="StyleUnderline"/>
        </w:rPr>
        <w:t>localized ecosystems can undergo abrupt and irreversible shifts when they reach a tipping point</w:t>
      </w:r>
      <w:r w:rsidRPr="007E3E90">
        <w:rPr>
          <w:sz w:val="16"/>
        </w:rPr>
        <w:t xml:space="preserve">. According to a 2012 paper published in Nature, there are reasons for thinking that </w:t>
      </w:r>
      <w:r w:rsidRPr="004538F3">
        <w:rPr>
          <w:rStyle w:val="StyleUnderline"/>
          <w:highlight w:val="cyan"/>
        </w:rPr>
        <w:t xml:space="preserve">we may be approaching a </w:t>
      </w:r>
      <w:r w:rsidRPr="004538F3">
        <w:rPr>
          <w:rStyle w:val="Emphasis"/>
          <w:highlight w:val="cyan"/>
        </w:rPr>
        <w:t>tipping point</w:t>
      </w:r>
      <w:r w:rsidRPr="007E3E90">
        <w:rPr>
          <w:rStyle w:val="StyleUnderline"/>
        </w:rPr>
        <w:t xml:space="preserve"> of this sort in the global ecosystem</w:t>
      </w:r>
      <w:r w:rsidRPr="007E3E90">
        <w:rPr>
          <w:sz w:val="16"/>
        </w:rPr>
        <w:t xml:space="preserve">, beyond which </w:t>
      </w:r>
      <w:r w:rsidRPr="007E3E90">
        <w:rPr>
          <w:rStyle w:val="StyleUnderline"/>
        </w:rPr>
        <w:t xml:space="preserve">the </w:t>
      </w:r>
      <w:r w:rsidRPr="004538F3">
        <w:rPr>
          <w:rStyle w:val="StyleUnderline"/>
          <w:highlight w:val="cyan"/>
        </w:rPr>
        <w:t xml:space="preserve">consequences </w:t>
      </w:r>
      <w:r w:rsidRPr="004538F3">
        <w:rPr>
          <w:rStyle w:val="Emphasis"/>
          <w:highlight w:val="cyan"/>
          <w:bdr w:val="single" w:sz="18" w:space="0" w:color="auto"/>
        </w:rPr>
        <w:t>could be catastrophic</w:t>
      </w:r>
      <w:r w:rsidRPr="007E3E90">
        <w:rPr>
          <w:sz w:val="16"/>
        </w:rPr>
        <w:t xml:space="preserve"> for civilization. As the authors write, a planetary-scale transition </w:t>
      </w:r>
      <w:r w:rsidRPr="007E3E90">
        <w:rPr>
          <w:rStyle w:val="StyleUnderline"/>
        </w:rPr>
        <w:t xml:space="preserve">could precipitate </w:t>
      </w:r>
      <w:r w:rsidRPr="004538F3">
        <w:rPr>
          <w:rStyle w:val="StyleUnderline"/>
          <w:highlight w:val="cyan"/>
        </w:rPr>
        <w:t xml:space="preserve">“substantial losses of ecosystem services </w:t>
      </w:r>
      <w:r w:rsidRPr="004538F3">
        <w:rPr>
          <w:rStyle w:val="Emphasis"/>
          <w:highlight w:val="cyan"/>
          <w:bdr w:val="single" w:sz="18" w:space="0" w:color="auto"/>
        </w:rPr>
        <w:t>required to sustain the human population</w:t>
      </w:r>
      <w:r w:rsidRPr="007E3E90">
        <w:rPr>
          <w:rStyle w:val="StyleUnderline"/>
        </w:rPr>
        <w:t xml:space="preserve">.” </w:t>
      </w:r>
      <w:r w:rsidRPr="007E3E90">
        <w:rPr>
          <w:sz w:val="16"/>
        </w:rPr>
        <w:t xml:space="preserve">An ecosystem service is any ecological process that benefits humanity, </w:t>
      </w:r>
      <w:r w:rsidRPr="004538F3">
        <w:rPr>
          <w:rStyle w:val="StyleUnderline"/>
          <w:highlight w:val="cyan"/>
        </w:rPr>
        <w:t xml:space="preserve">such as </w:t>
      </w:r>
      <w:r w:rsidRPr="004538F3">
        <w:rPr>
          <w:rStyle w:val="Emphasis"/>
          <w:highlight w:val="cyan"/>
        </w:rPr>
        <w:t>food production</w:t>
      </w:r>
      <w:r w:rsidRPr="004538F3">
        <w:rPr>
          <w:rStyle w:val="StyleUnderline"/>
          <w:highlight w:val="cyan"/>
        </w:rPr>
        <w:t xml:space="preserve"> and </w:t>
      </w:r>
      <w:r w:rsidRPr="004538F3">
        <w:rPr>
          <w:rStyle w:val="Emphasis"/>
          <w:highlight w:val="cyan"/>
        </w:rPr>
        <w:t>crop pollination</w:t>
      </w:r>
      <w:r w:rsidRPr="007E3E90">
        <w:rPr>
          <w:sz w:val="16"/>
        </w:rPr>
        <w:t xml:space="preserve">. </w:t>
      </w:r>
      <w:r w:rsidRPr="007E3E90">
        <w:rPr>
          <w:rStyle w:val="StyleUnderline"/>
        </w:rPr>
        <w:t xml:space="preserve">If the global ecosystem were to cross a tipping point and substantial ecosystem services were lost, </w:t>
      </w:r>
      <w:r w:rsidRPr="004538F3">
        <w:rPr>
          <w:rStyle w:val="StyleUnderline"/>
          <w:highlight w:val="cyan"/>
        </w:rPr>
        <w:t xml:space="preserve">the results </w:t>
      </w:r>
      <w:r w:rsidRPr="007E3E90">
        <w:rPr>
          <w:rStyle w:val="StyleUnderline"/>
        </w:rPr>
        <w:t>could be “</w:t>
      </w:r>
      <w:r w:rsidRPr="004538F3">
        <w:rPr>
          <w:rStyle w:val="Emphasis"/>
          <w:highlight w:val="cyan"/>
          <w:bdr w:val="single" w:sz="18" w:space="0" w:color="auto"/>
        </w:rPr>
        <w:t>widespread social unrest, economic instability, and loss of human life</w:t>
      </w:r>
      <w:r w:rsidRPr="004538F3">
        <w:rPr>
          <w:rStyle w:val="StyleUnderline"/>
          <w:highlight w:val="cyan"/>
        </w:rPr>
        <w:t>.”</w:t>
      </w:r>
      <w:r w:rsidRPr="007E3E90">
        <w:rPr>
          <w:sz w:val="16"/>
        </w:rPr>
        <w:t xml:space="preserve"> According to Missouri Botanical Garden ecologist Adam Smith, one of the paper’s co-authors, </w:t>
      </w:r>
      <w:r w:rsidRPr="007E3E90">
        <w:rPr>
          <w:rStyle w:val="StyleUnderline"/>
        </w:rPr>
        <w:t>this could occur in</w:t>
      </w:r>
      <w:r w:rsidRPr="007E3E90">
        <w:rPr>
          <w:sz w:val="16"/>
        </w:rPr>
        <w:t xml:space="preserve"> a matter of </w:t>
      </w:r>
      <w:r w:rsidRPr="007E3E90">
        <w:rPr>
          <w:rStyle w:val="StyleUnderline"/>
        </w:rPr>
        <w:t>decades</w:t>
      </w:r>
      <w:r w:rsidRPr="007E3E90">
        <w:rPr>
          <w:sz w:val="16"/>
        </w:rPr>
        <w:t xml:space="preserve">—far more quickly than most of the expected consequences of climate change, yet equally destructive. </w:t>
      </w:r>
      <w:r w:rsidRPr="004538F3">
        <w:rPr>
          <w:rStyle w:val="StyleUnderline"/>
          <w:highlight w:val="cyan"/>
        </w:rPr>
        <w:t xml:space="preserve">Biodiversity loss is a </w:t>
      </w:r>
      <w:r w:rsidRPr="004538F3">
        <w:rPr>
          <w:rStyle w:val="Emphasis"/>
          <w:highlight w:val="cyan"/>
        </w:rPr>
        <w:t>“threat multiplier”</w:t>
      </w:r>
      <w:r w:rsidRPr="004538F3">
        <w:rPr>
          <w:rStyle w:val="StyleUnderline"/>
          <w:highlight w:val="cyan"/>
        </w:rPr>
        <w:t xml:space="preserve"> that, </w:t>
      </w:r>
      <w:r w:rsidRPr="007E3E90">
        <w:rPr>
          <w:rStyle w:val="StyleUnderline"/>
        </w:rPr>
        <w:t xml:space="preserve">by pushing societies to the brink of collapse, </w:t>
      </w:r>
      <w:r w:rsidRPr="004538F3">
        <w:rPr>
          <w:rStyle w:val="StyleUnderline"/>
          <w:highlight w:val="cyan"/>
        </w:rPr>
        <w:t>will exacerbate existing conflicts and introduce entirely new struggles</w:t>
      </w:r>
      <w:r w:rsidRPr="007E3E90">
        <w:rPr>
          <w:rStyle w:val="StyleUnderline"/>
        </w:rPr>
        <w:t xml:space="preserve"> between state and non-state actors. </w:t>
      </w:r>
      <w:r w:rsidRPr="007E3E90">
        <w:rPr>
          <w:sz w:val="16"/>
        </w:rPr>
        <w:t xml:space="preserve">Indeed, </w:t>
      </w:r>
      <w:r w:rsidRPr="007E3E90">
        <w:rPr>
          <w:rStyle w:val="StyleUnderline"/>
        </w:rPr>
        <w:t xml:space="preserve">it could even fuel the rise of </w:t>
      </w:r>
      <w:r w:rsidRPr="007E3E90">
        <w:rPr>
          <w:rStyle w:val="Emphasis"/>
        </w:rPr>
        <w:t>terrorism</w:t>
      </w:r>
      <w:r w:rsidRPr="007E3E90">
        <w:rPr>
          <w:sz w:val="16"/>
        </w:rPr>
        <w:t xml:space="preserve">. (After all, climate change has been linked to the emergence of ISIS in Syria, and multiple high-ranking US officials, such as former US Defense Secretary Chuck Hagel and CIA director John Brennan, have affirmed that climate change and terrorism are connected.) The reality is that we are entering the sixth mass extinction in the 3.8-billion-year history of life on Earth, and the impact of this event could be felt by civilization “in as little as three human lifetimes,” as the aforementioned 2012 Nature paper notes. Furthermore, </w:t>
      </w:r>
      <w:r w:rsidRPr="007E3E90">
        <w:rPr>
          <w:rStyle w:val="StyleUnderline"/>
        </w:rPr>
        <w:t>the widespread decline of biological populations could plausibly initiate a dramatic transformation of the global ecosystem on an even faster timescale: perhaps a single human lifetime.</w:t>
      </w:r>
      <w:r w:rsidRPr="007E3E90">
        <w:rPr>
          <w:sz w:val="16"/>
        </w:rPr>
        <w:t xml:space="preserve"> The unavoidable conclusion is that </w:t>
      </w:r>
      <w:r w:rsidRPr="004538F3">
        <w:rPr>
          <w:rStyle w:val="Emphasis"/>
          <w:highlight w:val="cyan"/>
          <w:bdr w:val="single" w:sz="18" w:space="0" w:color="auto"/>
        </w:rPr>
        <w:t>biodiversity loss constitutes an existential threat</w:t>
      </w:r>
      <w:r w:rsidRPr="007E3E90">
        <w:rPr>
          <w:rStyle w:val="StyleUnderline"/>
        </w:rPr>
        <w:t xml:space="preserve"> in its own right</w:t>
      </w:r>
      <w:r w:rsidRPr="007E3E90">
        <w:rPr>
          <w:sz w:val="16"/>
        </w:rPr>
        <w:t xml:space="preserve">. As such, </w:t>
      </w:r>
      <w:r w:rsidRPr="007E3E90">
        <w:rPr>
          <w:rStyle w:val="StyleUnderline"/>
        </w:rPr>
        <w:t>it ought to be considered alongside climate change and nuclear weapons as one of the most significant contemporary risks to human prosperity and survival.</w:t>
      </w:r>
    </w:p>
    <w:p w14:paraId="48C72A18" w14:textId="77777777" w:rsidR="00D3176D" w:rsidRPr="007E3E90" w:rsidRDefault="00D3176D" w:rsidP="00D3176D">
      <w:pPr>
        <w:pStyle w:val="Heading3"/>
        <w:rPr>
          <w:rFonts w:cs="Calibri"/>
        </w:rPr>
      </w:pPr>
      <w:r w:rsidRPr="007E3E90">
        <w:rPr>
          <w:rFonts w:cs="Calibri"/>
        </w:rPr>
        <w:t>1AC: Framing</w:t>
      </w:r>
    </w:p>
    <w:p w14:paraId="46759F67" w14:textId="77777777" w:rsidR="007E3E90" w:rsidRPr="007E3E90" w:rsidRDefault="007E3E90" w:rsidP="007E3E90">
      <w:pPr>
        <w:pStyle w:val="Heading4"/>
        <w:rPr>
          <w:rFonts w:cs="Calibri"/>
        </w:rPr>
      </w:pPr>
      <w:r w:rsidRPr="007E3E90">
        <w:rPr>
          <w:rFonts w:cs="Calibri"/>
        </w:rPr>
        <w:t>The standard is maximizing expected well-being – prefer it:</w:t>
      </w:r>
    </w:p>
    <w:p w14:paraId="29710DAF" w14:textId="33E929A2" w:rsidR="007E3E90" w:rsidRPr="007E3E90" w:rsidRDefault="007E3E90" w:rsidP="007E3E90">
      <w:pPr>
        <w:pStyle w:val="Heading4"/>
      </w:pPr>
      <w:r w:rsidRPr="007E3E90">
        <w:t xml:space="preserve">1] Only pleasure and pain are intrinsically valuable. </w:t>
      </w:r>
    </w:p>
    <w:p w14:paraId="7126AF30" w14:textId="77777777" w:rsidR="007E3E90" w:rsidRPr="007E3E90" w:rsidRDefault="007E3E90" w:rsidP="007E3E90">
      <w:r w:rsidRPr="007E3E90">
        <w:rPr>
          <w:b/>
          <w:sz w:val="26"/>
        </w:rPr>
        <w:t>Moen 16</w:t>
      </w:r>
      <w:r w:rsidRPr="007E3E90">
        <w:t xml:space="preserve"> [Ole Martin Moen, Research Fellow in Philosophy at University of Oslo “An Argument for Hedonism” Journal of Value Inquiry (Springer), 50 (2) 2016: 267–281] SJDI</w:t>
      </w:r>
    </w:p>
    <w:p w14:paraId="741BC29D" w14:textId="77777777" w:rsidR="007E3E90" w:rsidRPr="007E3E90" w:rsidRDefault="007E3E90" w:rsidP="007E3E90">
      <w:pPr>
        <w:rPr>
          <w:b/>
          <w:u w:val="single"/>
        </w:rPr>
      </w:pPr>
      <w:r w:rsidRPr="007E3E90">
        <w:rPr>
          <w:sz w:val="16"/>
        </w:rPr>
        <w:t xml:space="preserve">Let us start by observing, empirically, that </w:t>
      </w:r>
      <w:r w:rsidRPr="007E3E90">
        <w:rPr>
          <w:b/>
          <w:u w:val="single"/>
        </w:rPr>
        <w:t xml:space="preserve">a widely shared judgment about intrinsic value and disvalue is that </w:t>
      </w:r>
      <w:r w:rsidRPr="004538F3">
        <w:rPr>
          <w:b/>
          <w:highlight w:val="cyan"/>
          <w:u w:val="single"/>
        </w:rPr>
        <w:t xml:space="preserve">pleasure is intrinsically </w:t>
      </w:r>
      <w:proofErr w:type="gramStart"/>
      <w:r w:rsidRPr="004538F3">
        <w:rPr>
          <w:b/>
          <w:highlight w:val="cyan"/>
          <w:u w:val="single"/>
        </w:rPr>
        <w:t>valuable</w:t>
      </w:r>
      <w:proofErr w:type="gramEnd"/>
      <w:r w:rsidRPr="004538F3">
        <w:rPr>
          <w:b/>
          <w:highlight w:val="cyan"/>
          <w:u w:val="single"/>
        </w:rPr>
        <w:t xml:space="preserve"> and pain is intrinsically </w:t>
      </w:r>
      <w:proofErr w:type="spellStart"/>
      <w:r w:rsidRPr="004538F3">
        <w:rPr>
          <w:b/>
          <w:highlight w:val="cyan"/>
          <w:u w:val="single"/>
        </w:rPr>
        <w:t>disvaluable</w:t>
      </w:r>
      <w:proofErr w:type="spellEnd"/>
      <w:r w:rsidRPr="007E3E90">
        <w:rPr>
          <w:b/>
          <w:u w:val="single"/>
        </w:rPr>
        <w:t>.</w:t>
      </w:r>
      <w:r w:rsidRPr="007E3E90">
        <w:rPr>
          <w:sz w:val="16"/>
        </w:rPr>
        <w:t xml:space="preserve"> </w:t>
      </w:r>
      <w:r w:rsidRPr="007E3E90">
        <w:rPr>
          <w:b/>
          <w:u w:val="single"/>
        </w:rPr>
        <w:t>On virtually any proposed list of intrinsic values and disvalues (we will look at some of them below), pleasure is included among the intrinsic values and pain among the intrinsic disvalues.</w:t>
      </w:r>
      <w:r w:rsidRPr="007E3E90">
        <w:rPr>
          <w:sz w:val="16"/>
        </w:rPr>
        <w:t xml:space="preserve"> This inclusion makes intuitive sense, moreover, for </w:t>
      </w:r>
      <w:r w:rsidRPr="004538F3">
        <w:rPr>
          <w:b/>
          <w:highlight w:val="cyan"/>
          <w:u w:val="single"/>
        </w:rPr>
        <w:t>there is something undeniably good about</w:t>
      </w:r>
      <w:r w:rsidRPr="007E3E90">
        <w:rPr>
          <w:b/>
          <w:u w:val="single"/>
        </w:rPr>
        <w:t xml:space="preserve"> the way </w:t>
      </w:r>
      <w:r w:rsidRPr="004538F3">
        <w:rPr>
          <w:b/>
          <w:highlight w:val="cyan"/>
          <w:u w:val="single"/>
        </w:rPr>
        <w:t>pleasure</w:t>
      </w:r>
      <w:r w:rsidRPr="007E3E90">
        <w:rPr>
          <w:b/>
          <w:u w:val="single"/>
        </w:rPr>
        <w:t xml:space="preserve"> feels </w:t>
      </w:r>
      <w:r w:rsidRPr="004538F3">
        <w:rPr>
          <w:b/>
          <w:highlight w:val="cyan"/>
          <w:u w:val="single"/>
        </w:rPr>
        <w:t xml:space="preserve">and </w:t>
      </w:r>
      <w:r w:rsidRPr="007E3E90">
        <w:rPr>
          <w:b/>
          <w:u w:val="single"/>
        </w:rPr>
        <w:t xml:space="preserve">something undeniably </w:t>
      </w:r>
      <w:r w:rsidRPr="004538F3">
        <w:rPr>
          <w:b/>
          <w:highlight w:val="cyan"/>
          <w:u w:val="single"/>
        </w:rPr>
        <w:t>bad about</w:t>
      </w:r>
      <w:r w:rsidRPr="007E3E90">
        <w:rPr>
          <w:b/>
          <w:u w:val="single"/>
        </w:rPr>
        <w:t xml:space="preserve"> the way </w:t>
      </w:r>
      <w:r w:rsidRPr="004538F3">
        <w:rPr>
          <w:b/>
          <w:highlight w:val="cyan"/>
          <w:u w:val="single"/>
        </w:rPr>
        <w:t>pain</w:t>
      </w:r>
      <w:r w:rsidRPr="007E3E90">
        <w:rPr>
          <w:b/>
          <w:u w:val="single"/>
        </w:rPr>
        <w:t xml:space="preserve"> feels, and neither the goodness of pleasure nor the badness of pain seems to be exhausted by the further effects that these experiences might have.</w:t>
      </w:r>
      <w:r w:rsidRPr="007E3E90">
        <w:rPr>
          <w:sz w:val="16"/>
        </w:rPr>
        <w:t xml:space="preserve"> “Pleasure” and “pain” are here understood inclusively, as encompassing anything hedonically positive and anything hedonically negative.2 </w:t>
      </w:r>
      <w:r w:rsidRPr="007E3E90">
        <w:rPr>
          <w:b/>
          <w:u w:val="single"/>
        </w:rPr>
        <w:t xml:space="preserve">The special </w:t>
      </w:r>
      <w:r w:rsidRPr="004538F3">
        <w:rPr>
          <w:b/>
          <w:highlight w:val="cyan"/>
          <w:u w:val="single"/>
        </w:rPr>
        <w:t xml:space="preserve">value statuses </w:t>
      </w:r>
      <w:r w:rsidRPr="007E3E90">
        <w:rPr>
          <w:b/>
          <w:u w:val="single"/>
        </w:rPr>
        <w:t xml:space="preserve">of pleasure and pain </w:t>
      </w:r>
      <w:r w:rsidRPr="004538F3">
        <w:rPr>
          <w:b/>
          <w:highlight w:val="cyan"/>
          <w:u w:val="single"/>
        </w:rPr>
        <w:t>are manifested in how we treat</w:t>
      </w:r>
      <w:r w:rsidRPr="007E3E90">
        <w:rPr>
          <w:b/>
          <w:u w:val="single"/>
        </w:rPr>
        <w:t xml:space="preserve"> these </w:t>
      </w:r>
      <w:r w:rsidRPr="004538F3">
        <w:rPr>
          <w:b/>
          <w:highlight w:val="cyan"/>
          <w:u w:val="single"/>
        </w:rPr>
        <w:t>experiences in</w:t>
      </w:r>
      <w:r w:rsidRPr="007E3E90">
        <w:rPr>
          <w:b/>
          <w:u w:val="single"/>
        </w:rPr>
        <w:t xml:space="preserve"> our </w:t>
      </w:r>
      <w:r w:rsidRPr="004538F3">
        <w:rPr>
          <w:b/>
          <w:highlight w:val="cyan"/>
          <w:u w:val="single"/>
        </w:rPr>
        <w:t>everyday reasoning</w:t>
      </w:r>
      <w:r w:rsidRPr="007E3E90">
        <w:rPr>
          <w:b/>
          <w:u w:val="single"/>
        </w:rPr>
        <w:t xml:space="preserve"> about values.</w:t>
      </w:r>
      <w:r w:rsidRPr="007E3E90">
        <w:rPr>
          <w:sz w:val="16"/>
        </w:rPr>
        <w:t xml:space="preserve"> If you tell me that you are heading for the convenience store, </w:t>
      </w:r>
      <w:r w:rsidRPr="007E3E90">
        <w:rPr>
          <w:b/>
          <w:u w:val="single"/>
        </w:rPr>
        <w:t>I might ask: “What for?” This is a reasonable question, for when you go to the convenience store you usually do so</w:t>
      </w:r>
      <w:r w:rsidRPr="007E3E90">
        <w:rPr>
          <w:sz w:val="16"/>
        </w:rPr>
        <w:t xml:space="preserve">, not merely for the sake of going to the convenience store, but </w:t>
      </w:r>
      <w:r w:rsidRPr="007E3E90">
        <w:rPr>
          <w:b/>
          <w:u w:val="single"/>
        </w:rPr>
        <w:t>for the sake of achieving something further that you deem to be valuable.</w:t>
      </w:r>
      <w:r w:rsidRPr="007E3E90">
        <w:rPr>
          <w:sz w:val="16"/>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7E3E90">
        <w:rPr>
          <w:b/>
          <w:u w:val="single"/>
        </w:rPr>
        <w:t xml:space="preserve">If </w:t>
      </w:r>
      <w:proofErr w:type="gramStart"/>
      <w:r w:rsidRPr="007E3E90">
        <w:rPr>
          <w:b/>
          <w:u w:val="single"/>
        </w:rPr>
        <w:t>I</w:t>
      </w:r>
      <w:proofErr w:type="gramEnd"/>
      <w:r w:rsidRPr="007E3E90">
        <w:rPr>
          <w:b/>
          <w:u w:val="single"/>
        </w:rPr>
        <w:t xml:space="preserve"> then proceed by asking “But what is the pleasure of drinking the soda good for?” the discussion is likely to reach an awkward end. The reason is that the </w:t>
      </w:r>
      <w:r w:rsidRPr="004538F3">
        <w:rPr>
          <w:b/>
          <w:highlight w:val="cyan"/>
          <w:u w:val="single"/>
        </w:rPr>
        <w:t>pleasure is not good for anything further</w:t>
      </w:r>
      <w:r w:rsidRPr="007E3E90">
        <w:rPr>
          <w:b/>
          <w:u w:val="single"/>
        </w:rPr>
        <w:t>; it is simply that for which going to the convenience store and buying the soda is good.</w:t>
      </w:r>
      <w:r w:rsidRPr="007E3E90">
        <w:rPr>
          <w:sz w:val="16"/>
        </w:rPr>
        <w:t>3 As Aristotle observes</w:t>
      </w:r>
      <w:r w:rsidRPr="007E3E90">
        <w:rPr>
          <w:b/>
          <w:u w:val="single"/>
        </w:rPr>
        <w:t>: “We never ask [a man] what his end is in being pleased, because we assume that pleasure is choice worthy in itself.</w:t>
      </w:r>
      <w:r w:rsidRPr="007E3E90">
        <w:rPr>
          <w:sz w:val="16"/>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4538F3">
        <w:rPr>
          <w:b/>
          <w:highlight w:val="cyan"/>
          <w:u w:val="single"/>
        </w:rPr>
        <w:t>pleasure and pain</w:t>
      </w:r>
      <w:r w:rsidRPr="007E3E90">
        <w:rPr>
          <w:b/>
          <w:u w:val="single"/>
        </w:rPr>
        <w:t xml:space="preserve"> are </w:t>
      </w:r>
      <w:r w:rsidRPr="004538F3">
        <w:rPr>
          <w:b/>
          <w:highlight w:val="cyan"/>
          <w:u w:val="single"/>
        </w:rPr>
        <w:t>both</w:t>
      </w:r>
      <w:r w:rsidRPr="007E3E90">
        <w:rPr>
          <w:b/>
          <w:u w:val="single"/>
        </w:rPr>
        <w:t xml:space="preserve"> places where we </w:t>
      </w:r>
      <w:r w:rsidRPr="004538F3">
        <w:rPr>
          <w:b/>
          <w:highlight w:val="cyan"/>
          <w:u w:val="single"/>
        </w:rPr>
        <w:t xml:space="preserve">reach the end </w:t>
      </w:r>
      <w:r w:rsidRPr="007E3E90">
        <w:rPr>
          <w:b/>
          <w:u w:val="single"/>
        </w:rPr>
        <w:t xml:space="preserve">of the line in matters </w:t>
      </w:r>
      <w:r w:rsidRPr="004538F3">
        <w:rPr>
          <w:b/>
          <w:highlight w:val="cyan"/>
          <w:u w:val="single"/>
        </w:rPr>
        <w:t>of value.</w:t>
      </w:r>
      <w:r w:rsidRPr="007E3E90">
        <w:rPr>
          <w:b/>
          <w:u w:val="single"/>
        </w:rPr>
        <w:t xml:space="preserve"> </w:t>
      </w:r>
    </w:p>
    <w:p w14:paraId="3AC8E7A2" w14:textId="77777777" w:rsidR="00A95652" w:rsidRPr="007E3E90" w:rsidRDefault="00A95652" w:rsidP="00B55AD5"/>
    <w:sectPr w:rsidR="00A95652" w:rsidRPr="007E3E9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ucida Grande">
    <w:altName w:val="﷽﷽﷽﷽﷽﷽﷽﷽rande"/>
    <w:charset w:val="00"/>
    <w:family w:val="swiss"/>
    <w:pitch w:val="variable"/>
    <w:sig w:usb0="E1000AEF" w:usb1="5000A1FF" w:usb2="00000000" w:usb3="00000000" w:csb0="000001B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60246B9"/>
    <w:multiLevelType w:val="hybridMultilevel"/>
    <w:tmpl w:val="996E9A98"/>
    <w:lvl w:ilvl="0" w:tplc="9E9432F0">
      <w:numFmt w:val="bullet"/>
      <w:lvlText w:val="-"/>
      <w:lvlJc w:val="left"/>
      <w:pPr>
        <w:ind w:left="410" w:hanging="360"/>
      </w:pPr>
      <w:rPr>
        <w:rFonts w:ascii="Calibri" w:eastAsiaTheme="minorHAnsi" w:hAnsi="Calibri" w:cs="Calibri" w:hint="default"/>
      </w:rPr>
    </w:lvl>
    <w:lvl w:ilvl="1" w:tplc="04090003" w:tentative="1">
      <w:start w:val="1"/>
      <w:numFmt w:val="bullet"/>
      <w:lvlText w:val="o"/>
      <w:lvlJc w:val="left"/>
      <w:pPr>
        <w:ind w:left="1130" w:hanging="360"/>
      </w:pPr>
      <w:rPr>
        <w:rFonts w:ascii="Courier New" w:hAnsi="Courier New" w:cs="Courier New" w:hint="default"/>
      </w:rPr>
    </w:lvl>
    <w:lvl w:ilvl="2" w:tplc="04090005" w:tentative="1">
      <w:start w:val="1"/>
      <w:numFmt w:val="bullet"/>
      <w:lvlText w:val=""/>
      <w:lvlJc w:val="left"/>
      <w:pPr>
        <w:ind w:left="1850" w:hanging="360"/>
      </w:pPr>
      <w:rPr>
        <w:rFonts w:ascii="Wingdings" w:hAnsi="Wingdings" w:hint="default"/>
      </w:rPr>
    </w:lvl>
    <w:lvl w:ilvl="3" w:tplc="04090001" w:tentative="1">
      <w:start w:val="1"/>
      <w:numFmt w:val="bullet"/>
      <w:lvlText w:val=""/>
      <w:lvlJc w:val="left"/>
      <w:pPr>
        <w:ind w:left="2570" w:hanging="360"/>
      </w:pPr>
      <w:rPr>
        <w:rFonts w:ascii="Symbol" w:hAnsi="Symbol" w:hint="default"/>
      </w:rPr>
    </w:lvl>
    <w:lvl w:ilvl="4" w:tplc="04090003" w:tentative="1">
      <w:start w:val="1"/>
      <w:numFmt w:val="bullet"/>
      <w:lvlText w:val="o"/>
      <w:lvlJc w:val="left"/>
      <w:pPr>
        <w:ind w:left="3290" w:hanging="360"/>
      </w:pPr>
      <w:rPr>
        <w:rFonts w:ascii="Courier New" w:hAnsi="Courier New" w:cs="Courier New" w:hint="default"/>
      </w:rPr>
    </w:lvl>
    <w:lvl w:ilvl="5" w:tplc="04090005" w:tentative="1">
      <w:start w:val="1"/>
      <w:numFmt w:val="bullet"/>
      <w:lvlText w:val=""/>
      <w:lvlJc w:val="left"/>
      <w:pPr>
        <w:ind w:left="4010" w:hanging="360"/>
      </w:pPr>
      <w:rPr>
        <w:rFonts w:ascii="Wingdings" w:hAnsi="Wingdings" w:hint="default"/>
      </w:rPr>
    </w:lvl>
    <w:lvl w:ilvl="6" w:tplc="04090001" w:tentative="1">
      <w:start w:val="1"/>
      <w:numFmt w:val="bullet"/>
      <w:lvlText w:val=""/>
      <w:lvlJc w:val="left"/>
      <w:pPr>
        <w:ind w:left="4730" w:hanging="360"/>
      </w:pPr>
      <w:rPr>
        <w:rFonts w:ascii="Symbol" w:hAnsi="Symbol" w:hint="default"/>
      </w:rPr>
    </w:lvl>
    <w:lvl w:ilvl="7" w:tplc="04090003" w:tentative="1">
      <w:start w:val="1"/>
      <w:numFmt w:val="bullet"/>
      <w:lvlText w:val="o"/>
      <w:lvlJc w:val="left"/>
      <w:pPr>
        <w:ind w:left="5450" w:hanging="360"/>
      </w:pPr>
      <w:rPr>
        <w:rFonts w:ascii="Courier New" w:hAnsi="Courier New" w:cs="Courier New" w:hint="default"/>
      </w:rPr>
    </w:lvl>
    <w:lvl w:ilvl="8" w:tplc="04090005" w:tentative="1">
      <w:start w:val="1"/>
      <w:numFmt w:val="bullet"/>
      <w:lvlText w:val=""/>
      <w:lvlJc w:val="left"/>
      <w:pPr>
        <w:ind w:left="6170" w:hanging="360"/>
      </w:pPr>
      <w:rPr>
        <w:rFonts w:ascii="Wingdings" w:hAnsi="Wingdings" w:hint="default"/>
      </w:rPr>
    </w:lvl>
  </w:abstractNum>
  <w:abstractNum w:abstractNumId="12" w15:restartNumberingAfterBreak="0">
    <w:nsid w:val="3BBC4D79"/>
    <w:multiLevelType w:val="hybridMultilevel"/>
    <w:tmpl w:val="0568B23C"/>
    <w:lvl w:ilvl="0" w:tplc="F0C2F6D6">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8DE1FA1"/>
    <w:multiLevelType w:val="hybridMultilevel"/>
    <w:tmpl w:val="1A72EDD4"/>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82E45C9"/>
    <w:multiLevelType w:val="hybridMultilevel"/>
    <w:tmpl w:val="996C5200"/>
    <w:lvl w:ilvl="0" w:tplc="47F26498">
      <w:start w:val="1"/>
      <w:numFmt w:val="decimal"/>
      <w:lvlText w:val="%1."/>
      <w:lvlJc w:val="left"/>
      <w:pPr>
        <w:ind w:left="630" w:hanging="360"/>
      </w:pPr>
      <w:rPr>
        <w:rFonts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11"/>
  </w:num>
  <w:num w:numId="12">
    <w:abstractNumId w:val="12"/>
  </w:num>
  <w:num w:numId="13">
    <w:abstractNumId w:val="0"/>
  </w:num>
  <w:num w:numId="14">
    <w:abstractNumId w:val="13"/>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89"/>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Adam Mimou"/>
    <w:docVar w:name="RibbonPointer" w:val="150407768"/>
    <w:docVar w:name="VerbatimVersion" w:val="5.1"/>
  </w:docVars>
  <w:rsids>
    <w:rsidRoot w:val="00D3176D"/>
    <w:rsid w:val="000139A3"/>
    <w:rsid w:val="0002181F"/>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2D32D2"/>
    <w:rsid w:val="00315690"/>
    <w:rsid w:val="00316B75"/>
    <w:rsid w:val="00325646"/>
    <w:rsid w:val="003460F2"/>
    <w:rsid w:val="0038158C"/>
    <w:rsid w:val="003902BA"/>
    <w:rsid w:val="003A09E2"/>
    <w:rsid w:val="00407037"/>
    <w:rsid w:val="004239A3"/>
    <w:rsid w:val="004538F3"/>
    <w:rsid w:val="004605D6"/>
    <w:rsid w:val="00490FF7"/>
    <w:rsid w:val="004A41B0"/>
    <w:rsid w:val="004C60E8"/>
    <w:rsid w:val="004E3579"/>
    <w:rsid w:val="004E728B"/>
    <w:rsid w:val="004F39E0"/>
    <w:rsid w:val="00537BD5"/>
    <w:rsid w:val="0057268A"/>
    <w:rsid w:val="005D2912"/>
    <w:rsid w:val="006065BD"/>
    <w:rsid w:val="00636808"/>
    <w:rsid w:val="00645FA9"/>
    <w:rsid w:val="00647866"/>
    <w:rsid w:val="00665003"/>
    <w:rsid w:val="006815BA"/>
    <w:rsid w:val="006A2AD0"/>
    <w:rsid w:val="006C2375"/>
    <w:rsid w:val="006D4ECC"/>
    <w:rsid w:val="00722258"/>
    <w:rsid w:val="007243E5"/>
    <w:rsid w:val="00766EA0"/>
    <w:rsid w:val="007A2226"/>
    <w:rsid w:val="007E3E90"/>
    <w:rsid w:val="007F5B66"/>
    <w:rsid w:val="00823A1C"/>
    <w:rsid w:val="00845B9D"/>
    <w:rsid w:val="00860984"/>
    <w:rsid w:val="008B3ECB"/>
    <w:rsid w:val="008B4E85"/>
    <w:rsid w:val="008C1B2E"/>
    <w:rsid w:val="0091627E"/>
    <w:rsid w:val="0097032B"/>
    <w:rsid w:val="009D2EAD"/>
    <w:rsid w:val="009D54B2"/>
    <w:rsid w:val="009E1922"/>
    <w:rsid w:val="009F7ED2"/>
    <w:rsid w:val="00A75A8C"/>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0BA9"/>
    <w:rsid w:val="00CD736E"/>
    <w:rsid w:val="00CD798D"/>
    <w:rsid w:val="00CE161E"/>
    <w:rsid w:val="00CF59A8"/>
    <w:rsid w:val="00D3176D"/>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830F8"/>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C304EC"/>
  <w15:chartTrackingRefBased/>
  <w15:docId w15:val="{E946758F-A9A0-4103-AC65-BD1D06D1A7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6"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D3176D"/>
    <w:rPr>
      <w:rFonts w:ascii="Calibri" w:hAnsi="Calibri" w:cs="Calibri"/>
      <w:sz w:val="24"/>
    </w:rPr>
  </w:style>
  <w:style w:type="paragraph" w:styleId="Heading1">
    <w:name w:val="heading 1"/>
    <w:aliases w:val="Pocket"/>
    <w:basedOn w:val="Normal"/>
    <w:next w:val="Normal"/>
    <w:link w:val="Heading1Char"/>
    <w:qFormat/>
    <w:rsid w:val="00D3176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D3176D"/>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D3176D"/>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ody,Big card,Normal Tag,heading 2,Ch,small text,No Spacing1,No Spacing11,No Spacing111,No Spacing112,No Spacing1121,No Spacing4,No Spacing21,CD - Cite,Heading 2 Char2 Char,Heading 2 Char1 Char Char,t, Ch,TAG,no read,No Spacing211,ta,Ta,Ca"/>
    <w:basedOn w:val="Normal"/>
    <w:next w:val="Normal"/>
    <w:link w:val="Heading4Char"/>
    <w:uiPriority w:val="3"/>
    <w:unhideWhenUsed/>
    <w:qFormat/>
    <w:rsid w:val="00D3176D"/>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D3176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3176D"/>
  </w:style>
  <w:style w:type="character" w:customStyle="1" w:styleId="Heading1Char">
    <w:name w:val="Heading 1 Char"/>
    <w:aliases w:val="Pocket Char"/>
    <w:basedOn w:val="DefaultParagraphFont"/>
    <w:link w:val="Heading1"/>
    <w:rsid w:val="00D3176D"/>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D3176D"/>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D3176D"/>
    <w:rPr>
      <w:rFonts w:ascii="Calibri" w:eastAsiaTheme="majorEastAsia" w:hAnsi="Calibri" w:cstheme="majorBidi"/>
      <w:b/>
      <w:sz w:val="32"/>
      <w:szCs w:val="24"/>
      <w:u w:val="single"/>
    </w:rPr>
  </w:style>
  <w:style w:type="character" w:customStyle="1" w:styleId="Heading4Char">
    <w:name w:val="Heading 4 Char"/>
    <w:aliases w:val="Tag Char,body Char,Big card Char,Normal Tag Char,heading 2 Char,Ch Char,small text Char,No Spacing1 Char,No Spacing11 Char,No Spacing111 Char,No Spacing112 Char,No Spacing1121 Char,No Spacing4 Char,No Spacing21 Char,CD - Cite Char,t Char"/>
    <w:basedOn w:val="DefaultParagraphFont"/>
    <w:link w:val="Heading4"/>
    <w:uiPriority w:val="3"/>
    <w:rsid w:val="00D3176D"/>
    <w:rPr>
      <w:rFonts w:ascii="Calibri" w:eastAsiaTheme="majorEastAsia" w:hAnsi="Calibri" w:cstheme="majorBidi"/>
      <w:b/>
      <w:iCs/>
      <w:sz w:val="26"/>
    </w:rPr>
  </w:style>
  <w:style w:type="character" w:styleId="Emphasis">
    <w:name w:val="Emphasis"/>
    <w:aliases w:val="Box,Evidence,Minimized,minimized,Highlighted,tag2,Size 10,emphasis in card,CD Card,ED - Tag,Underlined,emphasis,Emphasis!!,Bold Underline,small,Qualifications,bold underline,normal card text,Shrunk,qualifications in card,qualifications,Style1,s"/>
    <w:basedOn w:val="DefaultParagraphFont"/>
    <w:link w:val="Emphasis1"/>
    <w:uiPriority w:val="7"/>
    <w:qFormat/>
    <w:rsid w:val="00D3176D"/>
    <w:rPr>
      <w:rFonts w:ascii="Calibri" w:hAnsi="Calibri" w:cs="Calibri"/>
      <w:b/>
      <w:i w:val="0"/>
      <w:iCs/>
      <w:sz w:val="24"/>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5"/>
    <w:qFormat/>
    <w:rsid w:val="00D3176D"/>
    <w:rPr>
      <w:b/>
      <w:bCs/>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Bo"/>
    <w:basedOn w:val="DefaultParagraphFont"/>
    <w:uiPriority w:val="6"/>
    <w:qFormat/>
    <w:rsid w:val="00D3176D"/>
    <w:rPr>
      <w:b w:val="0"/>
      <w:sz w:val="24"/>
      <w:u w:val="single"/>
    </w:rPr>
  </w:style>
  <w:style w:type="character" w:styleId="Hyperlink">
    <w:name w:val="Hyperlink"/>
    <w:aliases w:val="heading 1 (block title),Important,Read,Card Text,Internet Link,Analytic Text,Internet link,Char Char1,Underline Char Char Char Char1,Heading 3 Char Char Char Char Char Char Char Char Char Char1,Tags v 2 Char1,F2 - Heading 1 Char1,Text 7 Char1"/>
    <w:basedOn w:val="DefaultParagraphFont"/>
    <w:link w:val="Card"/>
    <w:uiPriority w:val="99"/>
    <w:unhideWhenUsed/>
    <w:rsid w:val="00D3176D"/>
    <w:rPr>
      <w:color w:val="auto"/>
      <w:u w:val="none"/>
    </w:rPr>
  </w:style>
  <w:style w:type="character" w:styleId="FollowedHyperlink">
    <w:name w:val="FollowedHyperlink"/>
    <w:basedOn w:val="DefaultParagraphFont"/>
    <w:uiPriority w:val="99"/>
    <w:semiHidden/>
    <w:unhideWhenUsed/>
    <w:rsid w:val="00D3176D"/>
    <w:rPr>
      <w:color w:val="auto"/>
      <w:u w:val="none"/>
    </w:rPr>
  </w:style>
  <w:style w:type="paragraph" w:customStyle="1" w:styleId="Emphasis1">
    <w:name w:val="Emphasis1"/>
    <w:basedOn w:val="Normal"/>
    <w:link w:val="Emphasis"/>
    <w:autoRedefine/>
    <w:uiPriority w:val="7"/>
    <w:qFormat/>
    <w:rsid w:val="00D3176D"/>
    <w:pPr>
      <w:pBdr>
        <w:top w:val="single" w:sz="4" w:space="1" w:color="auto"/>
        <w:left w:val="single" w:sz="4" w:space="4" w:color="auto"/>
        <w:bottom w:val="single" w:sz="4" w:space="1" w:color="auto"/>
        <w:right w:val="single" w:sz="4" w:space="4" w:color="auto"/>
      </w:pBdr>
      <w:ind w:left="720"/>
      <w:jc w:val="both"/>
    </w:pPr>
    <w:rPr>
      <w:b/>
      <w:iCs/>
      <w:u w:val="single"/>
    </w:rPr>
  </w:style>
  <w:style w:type="character" w:styleId="UnresolvedMention">
    <w:name w:val="Unresolved Mention"/>
    <w:basedOn w:val="DefaultParagraphFont"/>
    <w:uiPriority w:val="99"/>
    <w:semiHidden/>
    <w:unhideWhenUsed/>
    <w:rsid w:val="00D3176D"/>
    <w:rPr>
      <w:color w:val="605E5C"/>
      <w:shd w:val="clear" w:color="auto" w:fill="E1DFDD"/>
    </w:rPr>
  </w:style>
  <w:style w:type="paragraph" w:customStyle="1" w:styleId="textbold">
    <w:name w:val="text bold"/>
    <w:basedOn w:val="Normal"/>
    <w:autoRedefine/>
    <w:uiPriority w:val="7"/>
    <w:qFormat/>
    <w:rsid w:val="00D3176D"/>
    <w:pPr>
      <w:pBdr>
        <w:top w:val="single" w:sz="18" w:space="0" w:color="auto"/>
        <w:left w:val="single" w:sz="18" w:space="0" w:color="auto"/>
        <w:bottom w:val="single" w:sz="18" w:space="0" w:color="auto"/>
        <w:right w:val="single" w:sz="18" w:space="0" w:color="auto"/>
      </w:pBdr>
      <w:ind w:left="720"/>
      <w:jc w:val="both"/>
    </w:pPr>
    <w:rPr>
      <w:b/>
      <w:iCs/>
      <w:u w:val="single"/>
    </w:rPr>
  </w:style>
  <w:style w:type="paragraph" w:customStyle="1" w:styleId="Emphasize">
    <w:name w:val="Emphasize"/>
    <w:basedOn w:val="Normal"/>
    <w:uiPriority w:val="7"/>
    <w:qFormat/>
    <w:rsid w:val="00D3176D"/>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paragraph" w:styleId="ListParagraph">
    <w:name w:val="List Paragraph"/>
    <w:aliases w:val="6 font"/>
    <w:basedOn w:val="Normal"/>
    <w:uiPriority w:val="99"/>
    <w:unhideWhenUsed/>
    <w:qFormat/>
    <w:rsid w:val="00D3176D"/>
    <w:pPr>
      <w:ind w:left="720"/>
      <w:contextualSpacing/>
    </w:pPr>
  </w:style>
  <w:style w:type="paragraph" w:customStyle="1" w:styleId="Card">
    <w:name w:val="Card"/>
    <w:aliases w:val="No Spacing2,Medium Grid 21,No Spacing31,No Spacing22,No Spacing3,Dont use,No Spacing41,No Spacing111112,Note Level 2,Debate Text,No Spacing23,Read stuff,Tags,tag,No Spacing5,tags,No Spacing111111,Tag and Cite,nonunderlined,No Spacing1111,card"/>
    <w:basedOn w:val="Heading1"/>
    <w:link w:val="Hyperlink"/>
    <w:autoRedefine/>
    <w:uiPriority w:val="99"/>
    <w:qFormat/>
    <w:rsid w:val="00D3176D"/>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styleId="DocumentMap">
    <w:name w:val="Document Map"/>
    <w:basedOn w:val="Normal"/>
    <w:link w:val="DocumentMapChar"/>
    <w:uiPriority w:val="99"/>
    <w:semiHidden/>
    <w:unhideWhenUsed/>
    <w:rsid w:val="00D3176D"/>
    <w:pPr>
      <w:spacing w:after="0" w:line="240" w:lineRule="auto"/>
    </w:pPr>
    <w:rPr>
      <w:rFonts w:ascii="Lucida Grande" w:hAnsi="Lucida Grande" w:cs="Lucida Grande"/>
    </w:rPr>
  </w:style>
  <w:style w:type="character" w:customStyle="1" w:styleId="DocumentMapChar">
    <w:name w:val="Document Map Char"/>
    <w:basedOn w:val="DefaultParagraphFont"/>
    <w:link w:val="DocumentMap"/>
    <w:uiPriority w:val="99"/>
    <w:semiHidden/>
    <w:rsid w:val="00D3176D"/>
    <w:rPr>
      <w:rFonts w:ascii="Lucida Grande" w:hAnsi="Lucida Grande" w:cs="Lucida Grande"/>
      <w:sz w:val="24"/>
    </w:rPr>
  </w:style>
  <w:style w:type="paragraph" w:styleId="Title">
    <w:name w:val="Title"/>
    <w:aliases w:val="Cites and Cards,UNDERLINE,Bold Underlined,title,Block Heading,Read This"/>
    <w:basedOn w:val="Normal"/>
    <w:link w:val="TitleChar"/>
    <w:uiPriority w:val="6"/>
    <w:qFormat/>
    <w:rsid w:val="00D3176D"/>
    <w:pPr>
      <w:widowControl w:val="0"/>
      <w:autoSpaceDE w:val="0"/>
      <w:autoSpaceDN w:val="0"/>
      <w:adjustRightInd w:val="0"/>
      <w:spacing w:before="240" w:after="60"/>
      <w:jc w:val="center"/>
      <w:outlineLvl w:val="0"/>
    </w:pPr>
    <w:rPr>
      <w:u w:val="single"/>
    </w:rPr>
  </w:style>
  <w:style w:type="character" w:customStyle="1" w:styleId="TitleChar">
    <w:name w:val="Title Char"/>
    <w:aliases w:val="Cites and Cards Char,UNDERLINE Char,Bold Underlined Char,title Char,Block Heading Char,Read This Char"/>
    <w:basedOn w:val="DefaultParagraphFont"/>
    <w:link w:val="Title"/>
    <w:uiPriority w:val="6"/>
    <w:qFormat/>
    <w:rsid w:val="00D3176D"/>
    <w:rPr>
      <w:rFonts w:ascii="Calibri" w:hAnsi="Calibri" w:cs="Calibri"/>
      <w:sz w:val="24"/>
      <w:u w:val="single"/>
    </w:rPr>
  </w:style>
  <w:style w:type="paragraph" w:styleId="NoSpacing">
    <w:name w:val="No Spacing"/>
    <w:aliases w:val="Small Text,Card Format,Note Level 21,ClearFormatting,Clear,DDI Tag,Tag Title,No Spacing51,No Spacing11211,No Spacing6,No Spacing tnr,Hidden Block Title,No Spacing311,No Spacing8,Dont u,No Spacing1111111,No Spacing13"/>
    <w:basedOn w:val="Heading1"/>
    <w:autoRedefine/>
    <w:uiPriority w:val="99"/>
    <w:qFormat/>
    <w:rsid w:val="00D3176D"/>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 w:type="paragraph" w:customStyle="1" w:styleId="UnderlinePara">
    <w:name w:val="Underline Para"/>
    <w:basedOn w:val="Normal"/>
    <w:uiPriority w:val="6"/>
    <w:qFormat/>
    <w:rsid w:val="00D3176D"/>
    <w:pPr>
      <w:widowControl w:val="0"/>
      <w:suppressAutoHyphens/>
      <w:spacing w:after="200" w:line="256" w:lineRule="auto"/>
      <w:contextualSpacing/>
    </w:pPr>
    <w:rPr>
      <w:rFonts w:asciiTheme="minorHAnsi" w:hAnsiTheme="minorHAnsi"/>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bc.net.au/news/science/2019-07-19/apollo-11-moon-landing-heritage-preservation-outer-space-treaty/11055458" TargetMode="External"/><Relationship Id="rId13" Type="http://schemas.openxmlformats.org/officeDocument/2006/relationships/hyperlink" Target="https://archive.is/VKac8" TargetMode="External"/><Relationship Id="rId18" Type="http://schemas.openxmlformats.org/officeDocument/2006/relationships/hyperlink" Target="https://ratical.org/radiation/NuclearExtinction/StarrNuclearWinterOct09.pdf" TargetMode="External"/><Relationship Id="rId3" Type="http://schemas.openxmlformats.org/officeDocument/2006/relationships/styles" Target="styles.xml"/><Relationship Id="rId21" Type="http://schemas.openxmlformats.org/officeDocument/2006/relationships/hyperlink" Target="https://www.seattletimes.com/life/wellness/its-time-to-think-differently-about-farmed-fish/" TargetMode="External"/><Relationship Id="rId7" Type="http://schemas.openxmlformats.org/officeDocument/2006/relationships/hyperlink" Target="https://daily.jstor.org/should-the-moon-landing-site-be-a-national-historic-landmark/" TargetMode="External"/><Relationship Id="rId12" Type="http://schemas.openxmlformats.org/officeDocument/2006/relationships/hyperlink" Target="https://science.gsfc.nasa.gov/sed/bio/daniel.p.moriarty" TargetMode="External"/><Relationship Id="rId17" Type="http://schemas.openxmlformats.org/officeDocument/2006/relationships/hyperlink" Target="https://ratical.org/radiation/NuclearExtinction/StevenStarr022815.html"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nucleardarkness.org/" TargetMode="External"/><Relationship Id="rId20" Type="http://schemas.openxmlformats.org/officeDocument/2006/relationships/hyperlink" Target="https://www2.ucar.edu/atmosnews/just-published/3995/nuclear-war-and-ultraviolet-radiation" TargetMode="External"/><Relationship Id="rId1" Type="http://schemas.openxmlformats.org/officeDocument/2006/relationships/customXml" Target="../customXml/item1.xml"/><Relationship Id="rId6" Type="http://schemas.openxmlformats.org/officeDocument/2006/relationships/hyperlink" Target="https://www.theguardian.com/science/2019/jul/19/apollo-11-site-heritage-status-space-agency-moon" TargetMode="External"/><Relationship Id="rId11" Type="http://schemas.openxmlformats.org/officeDocument/2006/relationships/hyperlink" Target="https://science.gsfc.nasa.gov/sed/bio/william.b.garry"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psr.org/" TargetMode="External"/><Relationship Id="rId23" Type="http://schemas.openxmlformats.org/officeDocument/2006/relationships/hyperlink" Target="http://uowblogs.com/globalchallenges/2014/03/10/the-threats-facing-our-precious-oceans/" TargetMode="External"/><Relationship Id="rId10" Type="http://schemas.openxmlformats.org/officeDocument/2006/relationships/hyperlink" Target="https://www.nasa.gov/feature/nasa-outlines-lunar-surface-sustainability-concept" TargetMode="External"/><Relationship Id="rId19" Type="http://schemas.openxmlformats.org/officeDocument/2006/relationships/hyperlink" Target="http://climate.envsci.rutgers.edu/pdf/RobockToonSAD.pdf" TargetMode="External"/><Relationship Id="rId4" Type="http://schemas.openxmlformats.org/officeDocument/2006/relationships/settings" Target="settings.xml"/><Relationship Id="rId9" Type="http://schemas.openxmlformats.org/officeDocument/2006/relationships/hyperlink" Target="https://www.nasa.gov/feature/goddard/2021/nasa-s-artemis-base-camp-on-the-moon-will-need-light-water-elevation/" TargetMode="External"/><Relationship Id="rId14" Type="http://schemas.openxmlformats.org/officeDocument/2006/relationships/hyperlink" Target="https://engineering.berkeley.edu/news/2020/03/can-tiny-invisible-particles-help-stop-the-spread-of-nuclear-weapons/" TargetMode="External"/><Relationship Id="rId22" Type="http://schemas.openxmlformats.org/officeDocument/2006/relationships/hyperlink" Target="http://www.newrepublic.com/article/environment-energy/aquacalypse-now"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4776A5-FF8E-4F26-A754-C064719313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39</TotalTime>
  <Pages>1</Pages>
  <Words>26811</Words>
  <Characters>152829</Characters>
  <Application>Microsoft Office Word</Application>
  <DocSecurity>0</DocSecurity>
  <Lines>1273</Lines>
  <Paragraphs>358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179282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5.1.1</cp:keywords>
  <dc:description/>
  <cp:lastModifiedBy>Adam Mimou</cp:lastModifiedBy>
  <cp:revision>4</cp:revision>
  <dcterms:created xsi:type="dcterms:W3CDTF">2022-02-14T15:53:00Z</dcterms:created>
  <dcterms:modified xsi:type="dcterms:W3CDTF">2022-02-14T16:48:00Z</dcterms:modified>
</cp:coreProperties>
</file>